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096E8" w14:textId="68ABEF73" w:rsidR="00E42E4C" w:rsidRDefault="00C5281A" w:rsidP="00C5281A">
      <w:pPr>
        <w:pStyle w:val="Heading1"/>
      </w:pPr>
      <w:r>
        <w:t>1AC</w:t>
      </w:r>
    </w:p>
    <w:p w14:paraId="2A827439" w14:textId="77777777" w:rsidR="008E0B34" w:rsidRDefault="008E0B34" w:rsidP="008E0B34">
      <w:pPr>
        <w:pStyle w:val="Heading3"/>
      </w:pPr>
      <w:r>
        <w:t>1AC - Plan</w:t>
      </w:r>
    </w:p>
    <w:p w14:paraId="69B16D45" w14:textId="77777777" w:rsidR="008E0B34" w:rsidRPr="007F3FA1" w:rsidRDefault="008E0B34" w:rsidP="008E0B34">
      <w:pPr>
        <w:pStyle w:val="Heading4"/>
      </w:pPr>
      <w:r>
        <w:t xml:space="preserve">Plan - </w:t>
      </w:r>
      <w:r w:rsidRPr="007F3FA1">
        <w:t>Private entities ought not appropriate lunar heritage sites</w:t>
      </w:r>
      <w:r>
        <w:t xml:space="preserve"> in outer space. </w:t>
      </w:r>
    </w:p>
    <w:p w14:paraId="56B9E39B" w14:textId="77777777" w:rsidR="008E0B34" w:rsidRDefault="008E0B34" w:rsidP="008E0B3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45D8E98" w14:textId="77777777" w:rsidR="008E0B34" w:rsidRDefault="008E0B34" w:rsidP="008E0B34">
      <w:pPr>
        <w:rPr>
          <w:rStyle w:val="Emphasis"/>
        </w:rPr>
      </w:pPr>
      <w:r w:rsidRPr="008532F8">
        <w:rPr>
          <w:rStyle w:val="StyleUnderline"/>
        </w:rPr>
        <w:t xml:space="preserve">The </w:t>
      </w:r>
      <w:r w:rsidRPr="00CA600A">
        <w:rPr>
          <w:rStyle w:val="Emphasis"/>
          <w:highlight w:val="cyan"/>
        </w:rPr>
        <w:t>issue of</w:t>
      </w:r>
      <w:r w:rsidRPr="00AC61A7">
        <w:rPr>
          <w:rStyle w:val="Emphasis"/>
        </w:rPr>
        <w:t xml:space="preserve"> humanity’s cultural </w:t>
      </w:r>
      <w:r w:rsidRPr="00CA600A">
        <w:rPr>
          <w:rStyle w:val="Emphasis"/>
          <w:highlight w:val="cyan"/>
        </w:rPr>
        <w:t xml:space="preserve">heritage in space </w:t>
      </w:r>
      <w:r w:rsidRPr="00AC61A7">
        <w:rPr>
          <w:rStyle w:val="Emphasis"/>
          <w:bdr w:val="single" w:sz="18" w:space="0" w:color="auto"/>
        </w:rPr>
        <w:t xml:space="preserve">has </w:t>
      </w:r>
      <w:r w:rsidRPr="00CA600A">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CA600A">
        <w:rPr>
          <w:rStyle w:val="Emphasis"/>
          <w:highlight w:val="cyan"/>
        </w:rPr>
        <w:t>no international agreements</w:t>
      </w:r>
      <w:r w:rsidRPr="00AC61A7">
        <w:rPr>
          <w:rStyle w:val="StyleUnderline"/>
        </w:rPr>
        <w:t xml:space="preserve"> </w:t>
      </w:r>
      <w:r w:rsidRPr="00AC61A7">
        <w:rPr>
          <w:rStyle w:val="Emphasis"/>
        </w:rPr>
        <w:t xml:space="preserve">specifically </w:t>
      </w:r>
      <w:r w:rsidRPr="00CA600A">
        <w:rPr>
          <w:rStyle w:val="Emphasis"/>
          <w:highlight w:val="cyan"/>
        </w:rPr>
        <w:t>addressing it.</w:t>
      </w:r>
      <w:r w:rsidRPr="00CA600A">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CA600A">
        <w:rPr>
          <w:rStyle w:val="Emphasis"/>
          <w:highlight w:val="cyan"/>
        </w:rPr>
        <w:t>NASA</w:t>
      </w:r>
      <w:r w:rsidRPr="00CA600A">
        <w:rPr>
          <w:rStyle w:val="StyleUnderline"/>
          <w:highlight w:val="cyan"/>
        </w:rPr>
        <w:t xml:space="preserve"> </w:t>
      </w:r>
      <w:r w:rsidRPr="008532F8">
        <w:rPr>
          <w:rStyle w:val="StyleUnderline"/>
        </w:rPr>
        <w:t xml:space="preserve">has </w:t>
      </w:r>
      <w:r w:rsidRPr="00CA600A">
        <w:rPr>
          <w:rStyle w:val="Emphasis"/>
          <w:highlight w:val="cyan"/>
        </w:rPr>
        <w:t>promulgated</w:t>
      </w:r>
      <w:r w:rsidRPr="00CA600A">
        <w:rPr>
          <w:rStyle w:val="StyleUnderline"/>
          <w:highlight w:val="cyan"/>
        </w:rPr>
        <w:t xml:space="preserve"> </w:t>
      </w:r>
      <w:r w:rsidRPr="008532F8">
        <w:rPr>
          <w:rStyle w:val="StyleUnderline"/>
        </w:rPr>
        <w:t xml:space="preserve">their </w:t>
      </w:r>
      <w:r w:rsidRPr="00CA600A">
        <w:rPr>
          <w:rStyle w:val="Emphasis"/>
          <w:highlight w:val="cyan"/>
        </w:rPr>
        <w:t>recommendations</w:t>
      </w:r>
      <w:r w:rsidRPr="00CA600A">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CA600A">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CA600A">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CA600A">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CA600A">
        <w:rPr>
          <w:rStyle w:val="Emphasis"/>
          <w:highlight w:val="cyan"/>
        </w:rPr>
        <w:t>corporations</w:t>
      </w:r>
      <w:r w:rsidRPr="00CA600A">
        <w:rPr>
          <w:rStyle w:val="StyleUnderline"/>
          <w:highlight w:val="cyan"/>
        </w:rPr>
        <w:t xml:space="preserve"> </w:t>
      </w:r>
      <w:r w:rsidRPr="00CA600A">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CA600A">
        <w:rPr>
          <w:rStyle w:val="Emphasis"/>
          <w:highlight w:val="cyan"/>
        </w:rPr>
        <w:t xml:space="preserve">Tourists </w:t>
      </w:r>
      <w:r w:rsidRPr="00AC61A7">
        <w:rPr>
          <w:rStyle w:val="Emphasis"/>
        </w:rPr>
        <w:t xml:space="preserve">may </w:t>
      </w:r>
      <w:r w:rsidRPr="00CA600A">
        <w:rPr>
          <w:rStyle w:val="Emphasis"/>
          <w:highlight w:val="cyan"/>
        </w:rPr>
        <w:t>disrupt sites</w:t>
      </w:r>
      <w:r w:rsidRPr="00CA600A">
        <w:rPr>
          <w:rStyle w:val="StyleUnderline"/>
          <w:highlight w:val="cyan"/>
        </w:rPr>
        <w:t xml:space="preserve"> </w:t>
      </w:r>
      <w:r w:rsidRPr="008532F8">
        <w:rPr>
          <w:rStyle w:val="StyleUnderline"/>
        </w:rPr>
        <w:t xml:space="preserve">with careless expeditions and </w:t>
      </w:r>
      <w:r w:rsidRPr="00CA600A">
        <w:rPr>
          <w:rStyle w:val="Emphasis"/>
          <w:highlight w:val="cyan"/>
        </w:rPr>
        <w:t xml:space="preserve">landing sites may be desecrated so </w:t>
      </w:r>
      <w:r w:rsidRPr="00CA600A">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CA600A">
        <w:rPr>
          <w:rStyle w:val="Emphasis"/>
          <w:highlight w:val="cyan"/>
        </w:rPr>
        <w:t>While national heritage legislation can protect</w:t>
      </w:r>
      <w:r w:rsidRPr="00CA600A">
        <w:rPr>
          <w:rStyle w:val="StyleUnderline"/>
          <w:highlight w:val="cyan"/>
        </w:rPr>
        <w:t xml:space="preserve"> </w:t>
      </w:r>
      <w:r w:rsidRPr="008532F8">
        <w:rPr>
          <w:rStyle w:val="StyleUnderline"/>
        </w:rPr>
        <w:t xml:space="preserve">space artifacts </w:t>
      </w:r>
      <w:r w:rsidRPr="00CA600A">
        <w:rPr>
          <w:rStyle w:val="Emphasis"/>
          <w:highlight w:val="cyan"/>
        </w:rPr>
        <w:t xml:space="preserve">from </w:t>
      </w:r>
      <w:r w:rsidRPr="00A818DB">
        <w:rPr>
          <w:rStyle w:val="Emphasis"/>
        </w:rPr>
        <w:t xml:space="preserve">citizens of </w:t>
      </w:r>
      <w:r w:rsidRPr="00CA600A">
        <w:rPr>
          <w:rStyle w:val="Emphasis"/>
          <w:highlight w:val="cyan"/>
        </w:rPr>
        <w:t>their own countries</w:t>
      </w:r>
      <w:r w:rsidRPr="008532F8">
        <w:rPr>
          <w:rStyle w:val="StyleUnderline"/>
        </w:rPr>
        <w:t xml:space="preserve">, there is currently </w:t>
      </w:r>
      <w:r w:rsidRPr="00CA600A">
        <w:rPr>
          <w:rStyle w:val="Emphasis"/>
          <w:highlight w:val="cyan"/>
        </w:rPr>
        <w:t>no</w:t>
      </w:r>
      <w:r w:rsidRPr="00CA600A">
        <w:rPr>
          <w:rStyle w:val="StyleUnderline"/>
          <w:highlight w:val="cyan"/>
        </w:rPr>
        <w:t xml:space="preserve"> </w:t>
      </w:r>
      <w:r w:rsidRPr="008532F8">
        <w:rPr>
          <w:rStyle w:val="StyleUnderline"/>
        </w:rPr>
        <w:t xml:space="preserve">effective </w:t>
      </w:r>
      <w:r w:rsidRPr="00CA600A">
        <w:rPr>
          <w:rStyle w:val="Emphasis"/>
          <w:highlight w:val="cyan"/>
        </w:rPr>
        <w:t>means</w:t>
      </w:r>
      <w:r w:rsidRPr="00CA600A">
        <w:rPr>
          <w:rStyle w:val="StyleUnderline"/>
          <w:highlight w:val="cyan"/>
        </w:rPr>
        <w:t xml:space="preserve"> </w:t>
      </w:r>
      <w:r w:rsidRPr="008532F8">
        <w:rPr>
          <w:rStyle w:val="StyleUnderline"/>
        </w:rPr>
        <w:t xml:space="preserve">in the present space law regime by </w:t>
      </w:r>
      <w:r w:rsidRPr="00CA600A">
        <w:rPr>
          <w:rStyle w:val="Emphasis"/>
          <w:highlight w:val="cyan"/>
        </w:rPr>
        <w:t>which</w:t>
      </w:r>
      <w:r w:rsidRPr="00CA600A">
        <w:rPr>
          <w:rStyle w:val="StyleUnderline"/>
          <w:highlight w:val="cyan"/>
        </w:rPr>
        <w:t xml:space="preserve"> </w:t>
      </w:r>
      <w:r w:rsidRPr="008532F8">
        <w:rPr>
          <w:rStyle w:val="StyleUnderline"/>
        </w:rPr>
        <w:t xml:space="preserve">a </w:t>
      </w:r>
      <w:r w:rsidRPr="00CA600A">
        <w:rPr>
          <w:rStyle w:val="Emphasis"/>
          <w:highlight w:val="cyan"/>
        </w:rPr>
        <w:t xml:space="preserve">country can protect </w:t>
      </w:r>
      <w:r w:rsidRPr="00CA600A">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CA600A">
        <w:rPr>
          <w:rStyle w:val="Emphasis"/>
          <w:highlight w:val="cyan"/>
        </w:rPr>
        <w:t>solution</w:t>
      </w:r>
      <w:r w:rsidRPr="00CA600A">
        <w:rPr>
          <w:rStyle w:val="StyleUnderline"/>
          <w:highlight w:val="cyan"/>
        </w:rPr>
        <w:t xml:space="preserve"> </w:t>
      </w:r>
      <w:r w:rsidRPr="008532F8">
        <w:rPr>
          <w:rStyle w:val="StyleUnderline"/>
        </w:rPr>
        <w:t xml:space="preserve">is </w:t>
      </w:r>
      <w:r w:rsidRPr="00CA600A">
        <w:rPr>
          <w:rStyle w:val="Emphasis"/>
          <w:highlight w:val="cyan"/>
        </w:rPr>
        <w:t>needed to prevent</w:t>
      </w:r>
      <w:r w:rsidRPr="00CA600A">
        <w:rPr>
          <w:rStyle w:val="StyleUnderline"/>
          <w:highlight w:val="cyan"/>
        </w:rPr>
        <w:t xml:space="preserve"> </w:t>
      </w:r>
      <w:r w:rsidRPr="008532F8">
        <w:rPr>
          <w:rStyle w:val="StyleUnderline"/>
        </w:rPr>
        <w:t xml:space="preserve">the damage, destruction, loss, or </w:t>
      </w:r>
      <w:r w:rsidRPr="00CA600A">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CA600A">
        <w:rPr>
          <w:rStyle w:val="Emphasis"/>
          <w:highlight w:val="cyan"/>
          <w:bdr w:val="single" w:sz="18" w:space="0" w:color="auto"/>
        </w:rPr>
        <w:t>cultural heritage in space</w:t>
      </w:r>
      <w:r w:rsidRPr="00A818DB">
        <w:rPr>
          <w:rStyle w:val="Emphasis"/>
        </w:rPr>
        <w:t>.</w:t>
      </w:r>
    </w:p>
    <w:p w14:paraId="04343C88" w14:textId="77777777" w:rsidR="008E0B34" w:rsidRDefault="008E0B34" w:rsidP="008E0B34">
      <w:pPr>
        <w:pStyle w:val="Heading4"/>
      </w:pPr>
      <w:r w:rsidRPr="001837E9">
        <w:t>W</w:t>
      </w:r>
      <w:r>
        <w:t xml:space="preserve">e’ll defend NASA’s list of Lunar Heritage Sites – insert Map below. </w:t>
      </w:r>
    </w:p>
    <w:p w14:paraId="6302E2AE" w14:textId="77777777" w:rsidR="008E0B34" w:rsidRPr="001837E9" w:rsidRDefault="008E0B34" w:rsidP="008E0B34">
      <w:r w:rsidRPr="001837E9">
        <w:rPr>
          <w:rStyle w:val="Style13ptBold"/>
        </w:rPr>
        <w:t>JPL</w:t>
      </w:r>
      <w:r>
        <w:rPr>
          <w:rStyle w:val="Style13ptBold"/>
        </w:rPr>
        <w:t xml:space="preserve"> 13</w:t>
      </w:r>
      <w:r w:rsidRPr="001837E9">
        <w:t xml:space="preserve"> 12-13-2013 "Lunar Heritage Sites"</w:t>
      </w:r>
      <w:r>
        <w:t xml:space="preserve"> </w:t>
      </w:r>
      <w:hyperlink r:id="rId9" w:history="1">
        <w:r w:rsidRPr="00014385">
          <w:rPr>
            <w:rStyle w:val="Hyperlink"/>
          </w:rPr>
          <w:t>https://moon.nasa.gov/resources/53/lunar-heritage-sites/</w:t>
        </w:r>
      </w:hyperlink>
      <w:r>
        <w:t xml:space="preserve"> (Jet Propulsion Laboratory at </w:t>
      </w:r>
      <w:proofErr w:type="spellStart"/>
      <w:r>
        <w:t>CalTech</w:t>
      </w:r>
      <w:proofErr w:type="spellEnd"/>
      <w:r>
        <w:t>)//Elmer</w:t>
      </w:r>
    </w:p>
    <w:p w14:paraId="00BF0CAC" w14:textId="77777777" w:rsidR="008E0B34" w:rsidRPr="001837E9" w:rsidRDefault="008E0B34" w:rsidP="008E0B34">
      <w:r>
        <w:rPr>
          <w:noProof/>
        </w:rPr>
        <w:drawing>
          <wp:inline distT="0" distB="0" distL="0" distR="0" wp14:anchorId="5A437AAA" wp14:editId="69C5BF85">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3C55E5B2" w14:textId="77777777" w:rsidR="008E0B34" w:rsidRPr="001837E9" w:rsidRDefault="008E0B34" w:rsidP="008E0B34"/>
    <w:p w14:paraId="4659B4E2" w14:textId="77777777" w:rsidR="008E0B34" w:rsidRDefault="008E0B34" w:rsidP="008E0B34">
      <w:pPr>
        <w:pStyle w:val="Heading3"/>
      </w:pPr>
      <w:r>
        <w:t>1AC - Advantage</w:t>
      </w:r>
    </w:p>
    <w:p w14:paraId="7A7D1186" w14:textId="77777777" w:rsidR="008E0B34" w:rsidRPr="00926B03" w:rsidRDefault="008E0B34" w:rsidP="008E0B34">
      <w:pPr>
        <w:pStyle w:val="Heading4"/>
      </w:pPr>
      <w:r>
        <w:t xml:space="preserve">The Advantage is </w:t>
      </w:r>
      <w:r>
        <w:rPr>
          <w:u w:val="single"/>
        </w:rPr>
        <w:t>Lunar Heritage</w:t>
      </w:r>
      <w:r>
        <w:t>:</w:t>
      </w:r>
    </w:p>
    <w:p w14:paraId="2B163033" w14:textId="77777777" w:rsidR="008E0B34" w:rsidRDefault="008E0B34" w:rsidP="008E0B34">
      <w:pPr>
        <w:pStyle w:val="Heading4"/>
      </w:pPr>
      <w:r>
        <w:t xml:space="preserve">Global Moon Rush by </w:t>
      </w:r>
      <w:r>
        <w:rPr>
          <w:u w:val="single"/>
        </w:rPr>
        <w:t>private actors</w:t>
      </w:r>
      <w:r>
        <w:t xml:space="preserve"> is </w:t>
      </w:r>
      <w:r>
        <w:rPr>
          <w:u w:val="single"/>
        </w:rPr>
        <w:t>coming now</w:t>
      </w:r>
      <w:r>
        <w:t>.</w:t>
      </w:r>
    </w:p>
    <w:p w14:paraId="0D43EB5F" w14:textId="77777777" w:rsidR="008E0B34" w:rsidRPr="00042143" w:rsidRDefault="008E0B34" w:rsidP="008E0B34">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01A962FF" w14:textId="77777777" w:rsidR="008E0B34" w:rsidRDefault="008E0B34" w:rsidP="008E0B3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CA600A">
        <w:rPr>
          <w:rStyle w:val="Emphasis"/>
          <w:highlight w:val="cyan"/>
          <w:bdr w:val="single" w:sz="18" w:space="0" w:color="auto"/>
        </w:rPr>
        <w:t>five companies aim to launch lunar landers</w:t>
      </w:r>
      <w:r w:rsidRPr="00926B03">
        <w:rPr>
          <w:sz w:val="16"/>
        </w:rPr>
        <w:t xml:space="preserve">. In May, </w:t>
      </w:r>
      <w:r w:rsidRPr="00CA600A">
        <w:rPr>
          <w:rStyle w:val="Emphasis"/>
          <w:highlight w:val="cyan"/>
        </w:rPr>
        <w:t>Nasa selected three companies to</w:t>
      </w:r>
      <w:r w:rsidRPr="006D6898">
        <w:rPr>
          <w:rStyle w:val="StyleUnderline"/>
        </w:rPr>
        <w:t xml:space="preserve"> design, build and </w:t>
      </w:r>
      <w:r w:rsidRPr="00CA600A">
        <w:rPr>
          <w:rStyle w:val="Emphasis"/>
          <w:highlight w:val="cyan"/>
        </w:rPr>
        <w:t>operate</w:t>
      </w:r>
      <w:r w:rsidRPr="00CA600A">
        <w:rPr>
          <w:rStyle w:val="StyleUnderline"/>
          <w:highlight w:val="cyan"/>
        </w:rPr>
        <w:t xml:space="preserve"> </w:t>
      </w:r>
      <w:r w:rsidRPr="00CA600A">
        <w:rPr>
          <w:rStyle w:val="Emphasis"/>
          <w:highlight w:val="cyan"/>
        </w:rPr>
        <w:t>spacecraft</w:t>
      </w:r>
      <w:r w:rsidRPr="006D6898">
        <w:rPr>
          <w:rStyle w:val="StyleUnderline"/>
        </w:rPr>
        <w:t xml:space="preserve"> that will ferry scientific experiments</w:t>
      </w:r>
      <w:r w:rsidRPr="00926B03">
        <w:rPr>
          <w:sz w:val="16"/>
        </w:rPr>
        <w:t xml:space="preserve"> and technology packages </w:t>
      </w:r>
      <w:r w:rsidRPr="00CA600A">
        <w:rPr>
          <w:rStyle w:val="Emphasis"/>
          <w:highlight w:val="cya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CA600A">
        <w:rPr>
          <w:rStyle w:val="Emphasis"/>
          <w:highlight w:val="cyan"/>
          <w:bdr w:val="single" w:sz="18" w:space="0" w:color="auto"/>
        </w:rPr>
        <w:t>make protection</w:t>
      </w:r>
      <w:r w:rsidRPr="00CA600A">
        <w:rPr>
          <w:rStyle w:val="StyleUnderline"/>
          <w:highlight w:val="cyan"/>
          <w:bdr w:val="single" w:sz="18" w:space="0" w:color="auto"/>
        </w:rPr>
        <w:t xml:space="preserve"> </w:t>
      </w:r>
      <w:r w:rsidRPr="00CA600A">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CA600A">
        <w:rPr>
          <w:rStyle w:val="Emphasis"/>
          <w:highlight w:val="cyan"/>
        </w:rPr>
        <w:t>have to</w:t>
      </w:r>
      <w:proofErr w:type="gramEnd"/>
      <w:r w:rsidRPr="00CA600A">
        <w:rPr>
          <w:rStyle w:val="Emphasis"/>
          <w:highlight w:val="cyan"/>
        </w:rPr>
        <w:t xml:space="preserve"> be prepared for </w:t>
      </w:r>
      <w:r w:rsidRPr="00547C9B">
        <w:rPr>
          <w:rStyle w:val="Emphasis"/>
        </w:rPr>
        <w:t xml:space="preserve">the </w:t>
      </w:r>
      <w:r w:rsidRPr="00CA600A">
        <w:rPr>
          <w:rStyle w:val="Emphasis"/>
          <w:highlight w:val="cya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CA600A">
        <w:rPr>
          <w:rStyle w:val="Emphasis"/>
          <w:highlight w:val="cyan"/>
        </w:rPr>
        <w:t>seeks to return to the moon</w:t>
      </w:r>
      <w:r w:rsidRPr="00926B03">
        <w:rPr>
          <w:rStyle w:val="StyleUnderline"/>
        </w:rPr>
        <w:t xml:space="preserve"> primarily </w:t>
      </w:r>
      <w:r w:rsidRPr="00CA600A">
        <w:rPr>
          <w:rStyle w:val="Emphasis"/>
          <w:highlight w:val="cyan"/>
        </w:rPr>
        <w:t xml:space="preserve">to pillage </w:t>
      </w:r>
      <w:r w:rsidRPr="00A818DB">
        <w:rPr>
          <w:rStyle w:val="Emphasis"/>
        </w:rPr>
        <w:t xml:space="preserve">for </w:t>
      </w:r>
      <w:r w:rsidRPr="00CA600A">
        <w:rPr>
          <w:rStyle w:val="Emphasis"/>
          <w:highlight w:val="cya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5A478F0D" w14:textId="77777777" w:rsidR="008E0B34" w:rsidRDefault="008E0B34" w:rsidP="008E0B34">
      <w:pPr>
        <w:pStyle w:val="Heading4"/>
      </w:pPr>
      <w:r>
        <w:t xml:space="preserve">Destroys </w:t>
      </w:r>
      <w:r w:rsidRPr="00D961AA">
        <w:rPr>
          <w:u w:val="single"/>
        </w:rPr>
        <w:t>scientifically rich</w:t>
      </w:r>
      <w:r>
        <w:t xml:space="preserve"> Tranquility base artifacts.</w:t>
      </w:r>
    </w:p>
    <w:p w14:paraId="0647CB55" w14:textId="77777777" w:rsidR="008E0B34" w:rsidRPr="00380B2A" w:rsidRDefault="008E0B34" w:rsidP="008E0B34">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0B502026" w14:textId="77777777" w:rsidR="008E0B34" w:rsidRDefault="008E0B34" w:rsidP="008E0B3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CA600A">
        <w:rPr>
          <w:rStyle w:val="Emphasis"/>
          <w:highlight w:val="cyan"/>
        </w:rPr>
        <w:t>Flags</w:t>
      </w:r>
      <w:r w:rsidRPr="006D6898">
        <w:rPr>
          <w:rStyle w:val="StyleUnderline"/>
        </w:rPr>
        <w:t xml:space="preserve">, rovers, laser-reflecting </w:t>
      </w:r>
      <w:r w:rsidRPr="00CA600A">
        <w:rPr>
          <w:rStyle w:val="Emphasis"/>
          <w:highlight w:val="cyan"/>
        </w:rPr>
        <w:t>mirrors, footprint</w:t>
      </w:r>
      <w:r w:rsidRPr="00F857A5">
        <w:rPr>
          <w:sz w:val="14"/>
        </w:rPr>
        <w:t>—</w:t>
      </w:r>
      <w:r w:rsidRPr="00FE7D12">
        <w:rPr>
          <w:rStyle w:val="StyleUnderline"/>
        </w:rPr>
        <w:t xml:space="preserve">these are </w:t>
      </w:r>
      <w:r w:rsidRPr="00CA600A">
        <w:rPr>
          <w:rStyle w:val="StyleUnderline"/>
          <w:highlight w:val="cyan"/>
        </w:rPr>
        <w:t xml:space="preserve">just a </w:t>
      </w:r>
      <w:r w:rsidRPr="00CA600A">
        <w:rPr>
          <w:rStyle w:val="Emphasis"/>
          <w:highlight w:val="cyan"/>
        </w:rPr>
        <w:t>few of</w:t>
      </w:r>
      <w:r w:rsidRPr="006D6898">
        <w:rPr>
          <w:rStyle w:val="Emphasis"/>
        </w:rPr>
        <w:t xml:space="preserve"> the </w:t>
      </w:r>
      <w:r w:rsidRPr="00CA600A">
        <w:rPr>
          <w:rStyle w:val="Emphasis"/>
          <w:highlight w:val="cyan"/>
        </w:rPr>
        <w:t>dozens</w:t>
      </w:r>
      <w:r w:rsidRPr="00CA600A">
        <w:rPr>
          <w:rStyle w:val="StyleUnderline"/>
          <w:highlight w:val="cyan"/>
        </w:rPr>
        <w:t xml:space="preserve"> of </w:t>
      </w:r>
      <w:r w:rsidRPr="00CA600A">
        <w:rPr>
          <w:rStyle w:val="Emphasis"/>
          <w:highlight w:val="cyan"/>
        </w:rPr>
        <w:t>artifacts</w:t>
      </w:r>
      <w:r w:rsidRPr="00CA600A">
        <w:rPr>
          <w:rStyle w:val="StyleUnderline"/>
          <w:highlight w:val="cya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CA600A">
        <w:rPr>
          <w:rStyle w:val="Emphasis"/>
          <w:highlight w:val="cyan"/>
        </w:rPr>
        <w:t>Tranquility Base</w:t>
      </w:r>
      <w:r w:rsidRPr="00CA600A">
        <w:rPr>
          <w:sz w:val="14"/>
          <w:highlight w:val="cyan"/>
        </w:rPr>
        <w:t xml:space="preserve"> </w:t>
      </w:r>
      <w:r w:rsidRPr="00CA600A">
        <w:rPr>
          <w:rStyle w:val="StyleUnderline"/>
          <w:highlight w:val="cyan"/>
        </w:rPr>
        <w:t xml:space="preserve">could be swept away with a </w:t>
      </w:r>
      <w:r w:rsidRPr="00CA600A">
        <w:rPr>
          <w:rStyle w:val="Emphasis"/>
          <w:highlight w:val="cyan"/>
        </w:rPr>
        <w:t>casual brush</w:t>
      </w:r>
      <w:r w:rsidRPr="006D6898">
        <w:rPr>
          <w:rStyle w:val="StyleUnderline"/>
        </w:rPr>
        <w:t xml:space="preserve"> </w:t>
      </w:r>
      <w:r w:rsidRPr="00CA600A">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CA600A">
        <w:rPr>
          <w:rStyle w:val="Emphasis"/>
          <w:highlight w:val="cyan"/>
          <w:bdr w:val="single" w:sz="18" w:space="0" w:color="auto"/>
        </w:rPr>
        <w:t xml:space="preserve"> Blue Moon</w:t>
      </w:r>
      <w:r w:rsidRPr="00FE7D12">
        <w:rPr>
          <w:rStyle w:val="StyleUnderline"/>
        </w:rPr>
        <w:t xml:space="preserve">, it is </w:t>
      </w:r>
      <w:r w:rsidRPr="00CA600A">
        <w:rPr>
          <w:rStyle w:val="Emphasis"/>
          <w:highlight w:val="cyan"/>
        </w:rPr>
        <w:t>only a</w:t>
      </w:r>
      <w:r w:rsidRPr="00FE7D12">
        <w:rPr>
          <w:rStyle w:val="Emphasis"/>
        </w:rPr>
        <w:t xml:space="preserve"> </w:t>
      </w:r>
      <w:r w:rsidRPr="00CA600A">
        <w:rPr>
          <w:rStyle w:val="Emphasis"/>
          <w:highlight w:val="cyan"/>
        </w:rPr>
        <w:t xml:space="preserve">matter of time </w:t>
      </w:r>
      <w:r w:rsidRPr="00CA600A">
        <w:rPr>
          <w:rStyle w:val="Emphasis"/>
          <w:highlight w:val="cya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CA600A">
        <w:rPr>
          <w:rStyle w:val="Emphasis"/>
          <w:highlight w:val="cyan"/>
          <w:bdr w:val="single" w:sz="18" w:space="0" w:color="auto"/>
        </w:rPr>
        <w:t xml:space="preserve">and </w:t>
      </w:r>
      <w:r w:rsidRPr="00547C9B">
        <w:rPr>
          <w:rStyle w:val="Emphasis"/>
          <w:bdr w:val="single" w:sz="18" w:space="0" w:color="auto"/>
        </w:rPr>
        <w:t xml:space="preserve">space </w:t>
      </w:r>
      <w:r w:rsidRPr="00CA600A">
        <w:rPr>
          <w:rStyle w:val="Emphasis"/>
          <w:highlight w:val="cyan"/>
          <w:bdr w:val="single" w:sz="18" w:space="0" w:color="auto"/>
        </w:rPr>
        <w:t>tourists</w:t>
      </w:r>
      <w:r w:rsidRPr="00CA600A">
        <w:rPr>
          <w:rStyle w:val="StyleUnderline"/>
          <w:highlight w:val="cyan"/>
          <w:bdr w:val="single" w:sz="18" w:space="0" w:color="auto"/>
        </w:rPr>
        <w:t xml:space="preserve"> </w:t>
      </w:r>
      <w:r w:rsidRPr="00CA600A">
        <w:rPr>
          <w:rStyle w:val="Emphasis"/>
          <w:highlight w:val="cyan"/>
          <w:bdr w:val="single" w:sz="18" w:space="0" w:color="auto"/>
        </w:rPr>
        <w:t>reach the moon</w:t>
      </w:r>
      <w:r w:rsidRPr="00CA600A">
        <w:rPr>
          <w:rStyle w:val="StyleUnderline"/>
          <w:highlight w:val="cyan"/>
        </w:rPr>
        <w:t>.</w:t>
      </w:r>
      <w:r>
        <w:rPr>
          <w:rStyle w:val="StyleUnderline"/>
        </w:rPr>
        <w:t xml:space="preserve"> </w:t>
      </w:r>
      <w:r w:rsidRPr="00FE7D12">
        <w:rPr>
          <w:rStyle w:val="StyleUnderline"/>
        </w:rPr>
        <w:t xml:space="preserve">Historians and archaeologists are keen </w:t>
      </w:r>
      <w:r w:rsidRPr="00CA600A">
        <w:rPr>
          <w:rStyle w:val="StyleUnderline"/>
          <w:highlight w:val="cyan"/>
        </w:rPr>
        <w:t xml:space="preserve">to </w:t>
      </w:r>
      <w:r w:rsidRPr="00CA600A">
        <w:rPr>
          <w:rStyle w:val="Emphasis"/>
          <w:highlight w:val="cya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BEE01FC" w14:textId="77777777" w:rsidR="008E0B34" w:rsidRDefault="008E0B34" w:rsidP="008E0B34">
      <w:pPr>
        <w:pStyle w:val="Heading4"/>
      </w:pPr>
      <w:r>
        <w:t xml:space="preserve">Private entities are a </w:t>
      </w:r>
      <w:r>
        <w:rPr>
          <w:u w:val="single"/>
        </w:rPr>
        <w:t>unique threat</w:t>
      </w:r>
      <w:r>
        <w:t>---universal rules key.</w:t>
      </w:r>
    </w:p>
    <w:p w14:paraId="14CEF285" w14:textId="77777777" w:rsidR="008E0B34" w:rsidRPr="00BE44DC" w:rsidRDefault="008E0B34" w:rsidP="008E0B34">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23AA737" w14:textId="77777777" w:rsidR="008E0B34" w:rsidRPr="00420B02" w:rsidRDefault="008E0B34" w:rsidP="008E0B3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CA600A">
        <w:rPr>
          <w:b/>
          <w:bCs/>
          <w:highlight w:val="cyan"/>
          <w:u w:val="single"/>
        </w:rPr>
        <w:t>private</w:t>
      </w:r>
      <w:r w:rsidRPr="0083402C">
        <w:rPr>
          <w:u w:val="single"/>
        </w:rPr>
        <w:t>-</w:t>
      </w:r>
      <w:r w:rsidRPr="0083402C">
        <w:rPr>
          <w:b/>
          <w:bCs/>
          <w:u w:val="single"/>
        </w:rPr>
        <w:t>sector</w:t>
      </w:r>
      <w:proofErr w:type="gramEnd"/>
      <w:r w:rsidRPr="0083402C">
        <w:rPr>
          <w:u w:val="single"/>
        </w:rPr>
        <w:t xml:space="preserve"> </w:t>
      </w:r>
      <w:r w:rsidRPr="00CA600A">
        <w:rPr>
          <w:b/>
          <w:bCs/>
          <w:highlight w:val="cyan"/>
          <w:u w:val="single"/>
        </w:rPr>
        <w:t>plans</w:t>
      </w:r>
      <w:r w:rsidRPr="00CA600A">
        <w:rPr>
          <w:highlight w:val="cyan"/>
          <w:u w:val="single"/>
        </w:rPr>
        <w:t xml:space="preserve"> to</w:t>
      </w:r>
      <w:r w:rsidRPr="0083402C">
        <w:rPr>
          <w:u w:val="single"/>
        </w:rPr>
        <w:t xml:space="preserve"> explore and</w:t>
      </w:r>
      <w:r w:rsidRPr="00CB35C6">
        <w:rPr>
          <w:u w:val="single"/>
        </w:rPr>
        <w:t xml:space="preserve"> potentially </w:t>
      </w:r>
      <w:r w:rsidRPr="00CA600A">
        <w:rPr>
          <w:highlight w:val="cyan"/>
          <w:u w:val="single"/>
        </w:rPr>
        <w:t>use lunar resources</w:t>
      </w:r>
      <w:r w:rsidRPr="0083402C">
        <w:rPr>
          <w:u w:val="single"/>
        </w:rPr>
        <w:t xml:space="preserve"> for commercial activity </w:t>
      </w:r>
      <w:r w:rsidRPr="00CA600A">
        <w:rPr>
          <w:highlight w:val="cya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CA600A">
        <w:rPr>
          <w:highlight w:val="cyan"/>
          <w:u w:val="single"/>
        </w:rPr>
        <w:t>threats to</w:t>
      </w:r>
      <w:r w:rsidRPr="00CB35C6">
        <w:rPr>
          <w:u w:val="single"/>
        </w:rPr>
        <w:t xml:space="preserve"> the </w:t>
      </w:r>
      <w:r w:rsidRPr="00CA600A">
        <w:rPr>
          <w:highlight w:val="cyan"/>
          <w:u w:val="single"/>
        </w:rPr>
        <w:t>historic sites and</w:t>
      </w:r>
      <w:r w:rsidRPr="0083402C">
        <w:rPr>
          <w:u w:val="single"/>
        </w:rPr>
        <w:t xml:space="preserve"> scientific </w:t>
      </w:r>
      <w:r w:rsidRPr="00CA600A">
        <w:rPr>
          <w:highlight w:val="cya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CA600A">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CA600A">
        <w:rPr>
          <w:highlight w:val="cyan"/>
          <w:u w:val="single"/>
        </w:rPr>
        <w:t>does not prohibit</w:t>
      </w:r>
      <w:r w:rsidRPr="009F303A">
        <w:rPr>
          <w:sz w:val="16"/>
        </w:rPr>
        <w:t xml:space="preserve"> the </w:t>
      </w:r>
      <w:r w:rsidRPr="00CA600A">
        <w:rPr>
          <w:highlight w:val="cya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CA600A">
        <w:rPr>
          <w:b/>
          <w:bCs/>
          <w:highlight w:val="cyan"/>
          <w:u w:val="single"/>
        </w:rPr>
        <w:t>Private</w:t>
      </w:r>
      <w:r w:rsidRPr="00CA600A">
        <w:rPr>
          <w:highlight w:val="cyan"/>
          <w:u w:val="single"/>
        </w:rPr>
        <w:t xml:space="preserve"> </w:t>
      </w:r>
      <w:r w:rsidRPr="00CA600A">
        <w:rPr>
          <w:b/>
          <w:bCs/>
          <w:highlight w:val="cya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CA600A">
        <w:rPr>
          <w:b/>
          <w:bCs/>
          <w:highlight w:val="cyan"/>
          <w:u w:val="single"/>
        </w:rPr>
        <w:t>missions</w:t>
      </w:r>
      <w:r w:rsidRPr="00E47DE8">
        <w:rPr>
          <w:u w:val="single"/>
        </w:rPr>
        <w:t xml:space="preserve"> that could </w:t>
      </w:r>
      <w:r w:rsidRPr="001948F9">
        <w:rPr>
          <w:u w:val="single"/>
        </w:rPr>
        <w:t xml:space="preserve">land </w:t>
      </w:r>
      <w:r w:rsidRPr="00CA600A">
        <w:rPr>
          <w:highlight w:val="cyan"/>
          <w:u w:val="single"/>
        </w:rPr>
        <w:t>in</w:t>
      </w:r>
      <w:r w:rsidRPr="00E47DE8">
        <w:rPr>
          <w:u w:val="single"/>
        </w:rPr>
        <w:t xml:space="preserve"> the </w:t>
      </w:r>
      <w:r w:rsidRPr="001948F9">
        <w:rPr>
          <w:u w:val="single"/>
        </w:rPr>
        <w:t>vicinity of the</w:t>
      </w:r>
      <w:r w:rsidRPr="00E47DE8">
        <w:rPr>
          <w:u w:val="single"/>
        </w:rPr>
        <w:t xml:space="preserve"> </w:t>
      </w:r>
      <w:r w:rsidRPr="00CA600A">
        <w:rPr>
          <w:highlight w:val="cya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CA600A">
        <w:rPr>
          <w:b/>
          <w:bCs/>
          <w:highlight w:val="cyan"/>
          <w:u w:val="single"/>
        </w:rPr>
        <w:t>disturb</w:t>
      </w:r>
      <w:r w:rsidRPr="00E47DE8">
        <w:rPr>
          <w:u w:val="single"/>
        </w:rPr>
        <w:t xml:space="preserve"> the </w:t>
      </w:r>
      <w:r w:rsidRPr="00CA600A">
        <w:rPr>
          <w:b/>
          <w:bCs/>
          <w:highlight w:val="cyan"/>
          <w:u w:val="single"/>
        </w:rPr>
        <w:t>traces</w:t>
      </w:r>
      <w:r w:rsidRPr="00CA600A">
        <w:rPr>
          <w:highlight w:val="cyan"/>
          <w:u w:val="single"/>
        </w:rPr>
        <w:t xml:space="preserve"> </w:t>
      </w:r>
      <w:r w:rsidRPr="00CA600A">
        <w:rPr>
          <w:b/>
          <w:bCs/>
          <w:highlight w:val="cyan"/>
          <w:u w:val="single"/>
        </w:rPr>
        <w:t>of</w:t>
      </w:r>
      <w:r w:rsidRPr="001948F9">
        <w:rPr>
          <w:u w:val="single"/>
        </w:rPr>
        <w:t xml:space="preserve"> the first </w:t>
      </w:r>
      <w:r w:rsidRPr="001948F9">
        <w:rPr>
          <w:b/>
          <w:bCs/>
          <w:u w:val="single"/>
        </w:rPr>
        <w:t>human</w:t>
      </w:r>
      <w:r w:rsidRPr="001948F9">
        <w:rPr>
          <w:u w:val="single"/>
        </w:rPr>
        <w:t xml:space="preserve"> </w:t>
      </w:r>
      <w:r w:rsidRPr="00CA600A">
        <w:rPr>
          <w:b/>
          <w:bCs/>
          <w:highlight w:val="cyan"/>
          <w:u w:val="single"/>
        </w:rPr>
        <w:t>visits</w:t>
      </w:r>
      <w:r w:rsidRPr="00CA600A">
        <w:rPr>
          <w:highlight w:val="cya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CA600A">
        <w:rPr>
          <w:highlight w:val="cyan"/>
          <w:u w:val="single"/>
        </w:rPr>
        <w:t>much to gain</w:t>
      </w:r>
      <w:r w:rsidRPr="009F303A">
        <w:rPr>
          <w:sz w:val="16"/>
        </w:rPr>
        <w:t xml:space="preserve"> and </w:t>
      </w:r>
      <w:r w:rsidRPr="00E47DE8">
        <w:rPr>
          <w:u w:val="single"/>
        </w:rPr>
        <w:t xml:space="preserve">little or </w:t>
      </w:r>
      <w:r w:rsidRPr="00CA600A">
        <w:rPr>
          <w:b/>
          <w:bCs/>
          <w:highlight w:val="cyan"/>
          <w:u w:val="single"/>
        </w:rPr>
        <w:t>nothing</w:t>
      </w:r>
      <w:r w:rsidRPr="00CA600A">
        <w:rPr>
          <w:highlight w:val="cyan"/>
          <w:u w:val="single"/>
        </w:rPr>
        <w:t xml:space="preserve"> </w:t>
      </w:r>
      <w:r w:rsidRPr="00CA600A">
        <w:rPr>
          <w:b/>
          <w:bCs/>
          <w:highlight w:val="cyan"/>
          <w:u w:val="single"/>
        </w:rPr>
        <w:t>to</w:t>
      </w:r>
      <w:r w:rsidRPr="00CA600A">
        <w:rPr>
          <w:highlight w:val="cyan"/>
          <w:u w:val="single"/>
        </w:rPr>
        <w:t xml:space="preserve"> </w:t>
      </w:r>
      <w:r w:rsidRPr="00CA600A">
        <w:rPr>
          <w:b/>
          <w:bCs/>
          <w:highlight w:val="cyan"/>
          <w:u w:val="single"/>
        </w:rPr>
        <w:t>lose</w:t>
      </w:r>
      <w:r w:rsidRPr="00CA600A">
        <w:rPr>
          <w:highlight w:val="cyan"/>
          <w:u w:val="single"/>
        </w:rPr>
        <w:t xml:space="preserve"> </w:t>
      </w:r>
      <w:r w:rsidRPr="00CA600A">
        <w:rPr>
          <w:b/>
          <w:bCs/>
          <w:highlight w:val="cyan"/>
          <w:u w:val="single"/>
        </w:rPr>
        <w:t>from</w:t>
      </w:r>
      <w:r w:rsidRPr="00E47DE8">
        <w:rPr>
          <w:u w:val="single"/>
        </w:rPr>
        <w:t xml:space="preserve"> a </w:t>
      </w:r>
      <w:r w:rsidRPr="00F85230">
        <w:rPr>
          <w:b/>
          <w:bCs/>
          <w:u w:val="single"/>
        </w:rPr>
        <w:t>multinational</w:t>
      </w:r>
      <w:r w:rsidRPr="00F85230">
        <w:rPr>
          <w:u w:val="single"/>
        </w:rPr>
        <w:t xml:space="preserve"> </w:t>
      </w:r>
      <w:r w:rsidRPr="00CA600A">
        <w:rPr>
          <w:b/>
          <w:bCs/>
          <w:highlight w:val="cyan"/>
          <w:u w:val="single"/>
        </w:rPr>
        <w:t>agreement</w:t>
      </w:r>
      <w:r w:rsidRPr="00CA600A">
        <w:rPr>
          <w:sz w:val="16"/>
          <w:highlight w:val="cyan"/>
        </w:rPr>
        <w:t xml:space="preserve"> </w:t>
      </w:r>
      <w:r w:rsidRPr="00CA600A">
        <w:rPr>
          <w:highlight w:val="cyan"/>
          <w:u w:val="single"/>
        </w:rPr>
        <w:t>based on</w:t>
      </w:r>
      <w:r w:rsidRPr="00F85230">
        <w:rPr>
          <w:u w:val="single"/>
        </w:rPr>
        <w:t xml:space="preserve"> mutual respect and</w:t>
      </w:r>
      <w:r w:rsidRPr="00E47DE8">
        <w:rPr>
          <w:u w:val="single"/>
        </w:rPr>
        <w:t xml:space="preserve"> mutual </w:t>
      </w:r>
      <w:r w:rsidRPr="00CA600A">
        <w:rPr>
          <w:highlight w:val="cyan"/>
          <w:u w:val="single"/>
        </w:rPr>
        <w:t>protection of</w:t>
      </w:r>
      <w:r w:rsidRPr="00F85230">
        <w:rPr>
          <w:u w:val="single"/>
        </w:rPr>
        <w:t xml:space="preserve"> each other’s </w:t>
      </w:r>
      <w:r w:rsidRPr="00CA600A">
        <w:rPr>
          <w:highlight w:val="cyan"/>
          <w:u w:val="single"/>
        </w:rPr>
        <w:t>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CA600A">
        <w:rPr>
          <w:b/>
          <w:bCs/>
          <w:highlight w:val="cyan"/>
          <w:u w:val="single"/>
        </w:rPr>
        <w:t>nation</w:t>
      </w:r>
      <w:r w:rsidRPr="00CA600A">
        <w:rPr>
          <w:highlight w:val="cyan"/>
          <w:u w:val="single"/>
        </w:rPr>
        <w:t xml:space="preserve"> </w:t>
      </w:r>
      <w:r w:rsidRPr="00CA600A">
        <w:rPr>
          <w:b/>
          <w:bCs/>
          <w:highlight w:val="cyan"/>
          <w:u w:val="single"/>
        </w:rPr>
        <w:t>with</w:t>
      </w:r>
      <w:r w:rsidRPr="00CA600A">
        <w:rPr>
          <w:highlight w:val="cyan"/>
          <w:u w:val="single"/>
        </w:rPr>
        <w:t xml:space="preserve"> </w:t>
      </w:r>
      <w:r w:rsidRPr="00CA600A">
        <w:rPr>
          <w:b/>
          <w:bCs/>
          <w:highlight w:val="cyan"/>
          <w:u w:val="single"/>
        </w:rPr>
        <w:t>assets</w:t>
      </w:r>
      <w:r w:rsidRPr="00CA600A">
        <w:rPr>
          <w:highlight w:val="cyan"/>
          <w:u w:val="single"/>
        </w:rPr>
        <w:t xml:space="preserve"> on</w:t>
      </w:r>
      <w:r w:rsidRPr="009F303A">
        <w:rPr>
          <w:u w:val="single"/>
        </w:rPr>
        <w:t xml:space="preserve"> </w:t>
      </w:r>
      <w:r w:rsidRPr="006D0707">
        <w:rPr>
          <w:u w:val="single"/>
        </w:rPr>
        <w:t xml:space="preserve">the </w:t>
      </w:r>
      <w:r w:rsidRPr="00CA600A">
        <w:rPr>
          <w:highlight w:val="cya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CA600A">
        <w:rPr>
          <w:b/>
          <w:bCs/>
          <w:highlight w:val="cyan"/>
          <w:u w:val="single"/>
        </w:rPr>
        <w:t>protect</w:t>
      </w:r>
      <w:r w:rsidRPr="00CA600A">
        <w:rPr>
          <w:highlight w:val="cya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CA600A">
        <w:rPr>
          <w:highlight w:val="cya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CA600A">
        <w:rPr>
          <w:b/>
          <w:bCs/>
          <w:highlight w:val="cyan"/>
          <w:u w:val="single"/>
        </w:rPr>
        <w:t>common</w:t>
      </w:r>
      <w:r w:rsidRPr="00CA600A">
        <w:rPr>
          <w:highlight w:val="cyan"/>
          <w:u w:val="single"/>
        </w:rPr>
        <w:t xml:space="preserve"> </w:t>
      </w:r>
      <w:r w:rsidRPr="00CA600A">
        <w:rPr>
          <w:b/>
          <w:bCs/>
          <w:highlight w:val="cyan"/>
          <w:u w:val="single"/>
        </w:rPr>
        <w:t>interest</w:t>
      </w:r>
      <w:r w:rsidRPr="00CA600A">
        <w:rPr>
          <w:highlight w:val="cya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CA600A">
        <w:rPr>
          <w:highlight w:val="cyan"/>
          <w:u w:val="single"/>
        </w:rPr>
        <w:t>peaceful uses of</w:t>
      </w:r>
      <w:r w:rsidRPr="009F303A">
        <w:rPr>
          <w:u w:val="single"/>
        </w:rPr>
        <w:t xml:space="preserve"> outer </w:t>
      </w:r>
      <w:r w:rsidRPr="00CA600A">
        <w:rPr>
          <w:highlight w:val="cyan"/>
          <w:u w:val="single"/>
        </w:rPr>
        <w:t>space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CA600A">
        <w:rPr>
          <w:highlight w:val="cya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CA600A">
        <w:rPr>
          <w:b/>
          <w:bCs/>
          <w:highlight w:val="cyan"/>
          <w:u w:val="single"/>
        </w:rPr>
        <w:t>heritage</w:t>
      </w:r>
      <w:r w:rsidRPr="00CA600A">
        <w:rPr>
          <w:highlight w:val="cyan"/>
          <w:u w:val="single"/>
        </w:rPr>
        <w:t xml:space="preserve"> </w:t>
      </w:r>
      <w:r w:rsidRPr="00CA600A">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44C4F">
        <w:rPr>
          <w:rStyle w:val="Emphasis"/>
        </w:rPr>
        <w:t xml:space="preserve">An important </w:t>
      </w:r>
      <w:r w:rsidRPr="00CA600A">
        <w:rPr>
          <w:rStyle w:val="Emphasis"/>
          <w:highlight w:val="cyan"/>
        </w:rPr>
        <w:t xml:space="preserve">result </w:t>
      </w:r>
      <w:r w:rsidRPr="00744C4F">
        <w:rPr>
          <w:rStyle w:val="Emphasis"/>
        </w:rPr>
        <w:t>would</w:t>
      </w:r>
      <w:r w:rsidRPr="00744C4F">
        <w:rPr>
          <w:u w:val="single"/>
        </w:rPr>
        <w:t xml:space="preserve"> </w:t>
      </w:r>
      <w:r w:rsidRPr="00744C4F">
        <w:rPr>
          <w:rStyle w:val="Emphasis"/>
        </w:rPr>
        <w:t xml:space="preserve">be </w:t>
      </w:r>
      <w:r w:rsidRPr="00CA600A">
        <w:rPr>
          <w:rStyle w:val="Emphasis"/>
          <w:highlight w:val="cyan"/>
        </w:rPr>
        <w:t xml:space="preserve">to </w:t>
      </w:r>
      <w:r w:rsidRPr="00744C4F">
        <w:rPr>
          <w:rStyle w:val="Emphasis"/>
        </w:rPr>
        <w:t xml:space="preserve">develop a new level of </w:t>
      </w:r>
      <w:r w:rsidRPr="00CA600A">
        <w:rPr>
          <w:rStyle w:val="Emphasis"/>
          <w:highlight w:val="cyan"/>
        </w:rPr>
        <w:t>trust</w:t>
      </w:r>
      <w:r w:rsidRPr="00CA600A">
        <w:rPr>
          <w:highlight w:val="cyan"/>
          <w:u w:val="single"/>
        </w:rPr>
        <w:t xml:space="preserve"> </w:t>
      </w:r>
      <w:r w:rsidRPr="00420B02">
        <w:rPr>
          <w:u w:val="single"/>
        </w:rPr>
        <w:t xml:space="preserve">among nations </w:t>
      </w:r>
      <w:r w:rsidRPr="00CA600A">
        <w:rPr>
          <w:highlight w:val="cyan"/>
          <w:u w:val="single"/>
        </w:rPr>
        <w:t>that</w:t>
      </w:r>
      <w:r w:rsidRPr="00420B02">
        <w:rPr>
          <w:u w:val="single"/>
        </w:rPr>
        <w:t xml:space="preserve"> could </w:t>
      </w:r>
      <w:r w:rsidRPr="00744C4F">
        <w:rPr>
          <w:rStyle w:val="Emphasis"/>
        </w:rPr>
        <w:t xml:space="preserve">then </w:t>
      </w:r>
      <w:r w:rsidRPr="00CA600A">
        <w:rPr>
          <w:rStyle w:val="Emphasis"/>
          <w:highlight w:val="cyan"/>
        </w:rPr>
        <w:t>lead to more</w:t>
      </w:r>
      <w:r w:rsidRPr="00CA600A">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CA600A">
        <w:rPr>
          <w:rStyle w:val="Emphasis"/>
          <w:highlight w:val="cyan"/>
        </w:rPr>
        <w:t>agreements</w:t>
      </w:r>
      <w:r w:rsidRPr="00CA600A">
        <w:rPr>
          <w:highlight w:val="cyan"/>
          <w:u w:val="single"/>
        </w:rPr>
        <w:t xml:space="preserve"> </w:t>
      </w:r>
      <w:r w:rsidRPr="00CA600A">
        <w:rPr>
          <w:rStyle w:val="Emphasis"/>
          <w:highlight w:val="cyan"/>
        </w:rPr>
        <w:t>on</w:t>
      </w:r>
      <w:r w:rsidRPr="00CA600A">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CA600A">
        <w:rPr>
          <w:rStyle w:val="Emphasis"/>
          <w:highlight w:val="cyan"/>
          <w:bdr w:val="single" w:sz="18" w:space="0" w:color="auto"/>
        </w:rPr>
        <w:t>the Moon</w:t>
      </w:r>
      <w:r w:rsidRPr="00CA600A">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F2DCD15" w14:textId="77777777" w:rsidR="008E0B34" w:rsidRDefault="008E0B34" w:rsidP="008E0B34">
      <w:pPr>
        <w:pStyle w:val="Heading4"/>
      </w:pPr>
      <w:r>
        <w:t xml:space="preserve">Heritage Sites </w:t>
      </w:r>
      <w:r>
        <w:rPr>
          <w:u w:val="single"/>
        </w:rPr>
        <w:t>are critical</w:t>
      </w:r>
      <w:r>
        <w:t xml:space="preserve"> for </w:t>
      </w:r>
      <w:r>
        <w:rPr>
          <w:u w:val="single"/>
        </w:rPr>
        <w:t>science research</w:t>
      </w:r>
      <w:r>
        <w:t xml:space="preserve"> around Dust. </w:t>
      </w:r>
    </w:p>
    <w:p w14:paraId="1B21923F" w14:textId="77777777" w:rsidR="008E0B34" w:rsidRPr="002C1327" w:rsidRDefault="008E0B34" w:rsidP="008E0B3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1F438DA" w14:textId="77777777" w:rsidR="008E0B34" w:rsidRPr="00300410" w:rsidRDefault="008E0B34" w:rsidP="008E0B3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CA600A">
        <w:rPr>
          <w:rStyle w:val="Emphasis"/>
          <w:highlight w:val="cya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CA600A">
        <w:rPr>
          <w:rStyle w:val="Emphasis"/>
          <w:highlight w:val="cyan"/>
        </w:rPr>
        <w:t>provide</w:t>
      </w:r>
      <w:r w:rsidRPr="00CA600A">
        <w:rPr>
          <w:rStyle w:val="StyleUnderline"/>
          <w:highlight w:val="cyan"/>
        </w:rPr>
        <w:t xml:space="preserve"> </w:t>
      </w:r>
      <w:r w:rsidRPr="002C1327">
        <w:rPr>
          <w:rStyle w:val="StyleUnderline"/>
        </w:rPr>
        <w:t xml:space="preserve">the </w:t>
      </w:r>
      <w:r w:rsidRPr="00CA600A">
        <w:rPr>
          <w:rStyle w:val="Emphasis"/>
          <w:highlight w:val="cyan"/>
        </w:rPr>
        <w:t>opportunity to learn about</w:t>
      </w:r>
      <w:r w:rsidRPr="00CA600A">
        <w:rPr>
          <w:rStyle w:val="StyleUnderline"/>
          <w:highlight w:val="cya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CA600A">
        <w:rPr>
          <w:rStyle w:val="Emphasis"/>
          <w:highlight w:val="cyan"/>
          <w:bdr w:val="single" w:sz="18" w:space="0" w:color="auto"/>
        </w:rPr>
        <w:t xml:space="preserve">with long-term exposure of </w:t>
      </w:r>
      <w:r w:rsidRPr="00547C9B">
        <w:rPr>
          <w:rStyle w:val="Emphasis"/>
          <w:bdr w:val="single" w:sz="18" w:space="0" w:color="auto"/>
        </w:rPr>
        <w:t xml:space="preserve">human-created </w:t>
      </w:r>
      <w:r w:rsidRPr="00CA600A">
        <w:rPr>
          <w:rStyle w:val="Emphasis"/>
          <w:highlight w:val="cyan"/>
          <w:bdr w:val="single" w:sz="18" w:space="0" w:color="auto"/>
        </w:rPr>
        <w:t>systems</w:t>
      </w:r>
      <w:r w:rsidRPr="00CA600A">
        <w:rPr>
          <w:rStyle w:val="StyleUnderline"/>
          <w:highlight w:val="cyan"/>
        </w:rPr>
        <w:t xml:space="preserve"> </w:t>
      </w:r>
      <w:r w:rsidRPr="00CA600A">
        <w:rPr>
          <w:rStyle w:val="Emphasis"/>
          <w:highlight w:val="cyan"/>
        </w:rPr>
        <w:t>in</w:t>
      </w:r>
      <w:r w:rsidRPr="00CA600A">
        <w:rPr>
          <w:rStyle w:val="StyleUnderline"/>
          <w:highlight w:val="cyan"/>
        </w:rPr>
        <w:t xml:space="preserve"> </w:t>
      </w:r>
      <w:r w:rsidRPr="002C1327">
        <w:rPr>
          <w:rStyle w:val="StyleUnderline"/>
        </w:rPr>
        <w:t xml:space="preserve">the </w:t>
      </w:r>
      <w:r w:rsidRPr="008124B4">
        <w:rPr>
          <w:rStyle w:val="Emphasis"/>
        </w:rPr>
        <w:t xml:space="preserve">harsh </w:t>
      </w:r>
      <w:r w:rsidRPr="00CA600A">
        <w:rPr>
          <w:rStyle w:val="Emphasis"/>
          <w:highlight w:val="cya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CA600A">
        <w:rPr>
          <w:rStyle w:val="Emphasis"/>
          <w:highlight w:val="cyan"/>
        </w:rPr>
        <w:t>opportunities to study</w:t>
      </w:r>
      <w:r w:rsidRPr="00CA600A">
        <w:rPr>
          <w:rStyle w:val="StyleUnderline"/>
          <w:highlight w:val="cyan"/>
        </w:rPr>
        <w:t xml:space="preserve"> </w:t>
      </w:r>
      <w:r w:rsidRPr="00B51893">
        <w:rPr>
          <w:rStyle w:val="StyleUnderline"/>
        </w:rPr>
        <w:t xml:space="preserve">the </w:t>
      </w:r>
      <w:r w:rsidRPr="00B51893">
        <w:rPr>
          <w:rStyle w:val="Emphasis"/>
        </w:rPr>
        <w:t xml:space="preserve">effects of long-term </w:t>
      </w:r>
      <w:r w:rsidRPr="00CA600A">
        <w:rPr>
          <w:rStyle w:val="Emphasis"/>
          <w:highlight w:val="cyan"/>
        </w:rPr>
        <w:t>exposure</w:t>
      </w:r>
      <w:r w:rsidRPr="00CA600A">
        <w:rPr>
          <w:rStyle w:val="StyleUnderline"/>
          <w:highlight w:val="cyan"/>
        </w:rPr>
        <w:t xml:space="preserve"> </w:t>
      </w:r>
      <w:r w:rsidRPr="002C1327">
        <w:rPr>
          <w:rStyle w:val="StyleUnderline"/>
        </w:rPr>
        <w:t xml:space="preserve">to the lunar environment </w:t>
      </w:r>
      <w:r w:rsidRPr="00CA600A">
        <w:rPr>
          <w:rStyle w:val="Emphasis"/>
          <w:highlight w:val="cyan"/>
        </w:rPr>
        <w:t>on</w:t>
      </w:r>
      <w:r w:rsidRPr="00CA600A">
        <w:rPr>
          <w:rStyle w:val="StyleUnderline"/>
          <w:highlight w:val="cyan"/>
        </w:rPr>
        <w:t xml:space="preserve"> </w:t>
      </w:r>
      <w:r w:rsidRPr="00CA600A">
        <w:rPr>
          <w:rStyle w:val="Emphasis"/>
          <w:highlight w:val="cya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CA600A">
        <w:rPr>
          <w:rStyle w:val="Emphasis"/>
          <w:highlight w:val="cyan"/>
        </w:rPr>
        <w:t>.</w:t>
      </w:r>
      <w:r w:rsidRPr="00CA600A">
        <w:rPr>
          <w:sz w:val="16"/>
          <w:highlight w:val="cyan"/>
        </w:rPr>
        <w:t xml:space="preserve"> </w:t>
      </w:r>
      <w:r w:rsidRPr="00547C9B">
        <w:rPr>
          <w:rStyle w:val="Emphasis"/>
        </w:rPr>
        <w:t>Currently</w:t>
      </w:r>
      <w:r w:rsidRPr="00300410">
        <w:rPr>
          <w:sz w:val="16"/>
        </w:rPr>
        <w:t xml:space="preserve">, </w:t>
      </w:r>
      <w:r w:rsidRPr="00CA600A">
        <w:rPr>
          <w:rStyle w:val="Emphasis"/>
          <w:highlight w:val="cyan"/>
        </w:rPr>
        <w:t>very little data exist that describe</w:t>
      </w:r>
      <w:r w:rsidRPr="00CA600A">
        <w:rPr>
          <w:rStyle w:val="StyleUnderline"/>
          <w:highlight w:val="cyan"/>
        </w:rPr>
        <w:t xml:space="preserve"> </w:t>
      </w:r>
      <w:r w:rsidRPr="00CA600A">
        <w:rPr>
          <w:rStyle w:val="Emphasis"/>
          <w:highlight w:val="cyan"/>
        </w:rPr>
        <w:t>what effect temperature extremes, lunar dust</w:t>
      </w:r>
      <w:r w:rsidRPr="002C1327">
        <w:rPr>
          <w:rStyle w:val="StyleUnderline"/>
        </w:rPr>
        <w:t xml:space="preserve">, </w:t>
      </w:r>
      <w:r w:rsidRPr="00CA600A">
        <w:rPr>
          <w:rStyle w:val="Emphasis"/>
          <w:highlight w:val="cyan"/>
        </w:rPr>
        <w:t>micrometeoroids</w:t>
      </w:r>
      <w:r w:rsidRPr="002C1327">
        <w:rPr>
          <w:rStyle w:val="StyleUnderline"/>
        </w:rPr>
        <w:t xml:space="preserve">, </w:t>
      </w:r>
      <w:r w:rsidRPr="00CA600A">
        <w:rPr>
          <w:rStyle w:val="Emphasis"/>
          <w:highlight w:val="cyan"/>
        </w:rPr>
        <w:t>solar radiation</w:t>
      </w:r>
      <w:r w:rsidRPr="002C1327">
        <w:rPr>
          <w:rStyle w:val="StyleUnderline"/>
        </w:rPr>
        <w:t xml:space="preserve">, etc. </w:t>
      </w:r>
      <w:r w:rsidRPr="00CA600A">
        <w:rPr>
          <w:rStyle w:val="Emphasis"/>
          <w:highlight w:val="cyan"/>
        </w:rPr>
        <w:t>have on</w:t>
      </w:r>
      <w:r w:rsidRPr="00CA600A">
        <w:rPr>
          <w:rStyle w:val="StyleUnderline"/>
          <w:highlight w:val="cyan"/>
        </w:rPr>
        <w:t xml:space="preserve"> </w:t>
      </w:r>
      <w:r w:rsidRPr="002C1327">
        <w:rPr>
          <w:rStyle w:val="StyleUnderline"/>
        </w:rPr>
        <w:t xml:space="preserve">such </w:t>
      </w:r>
      <w:r w:rsidRPr="00CA600A">
        <w:rPr>
          <w:rStyle w:val="Emphasis"/>
          <w:highlight w:val="cya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CA600A">
        <w:rPr>
          <w:rStyle w:val="Emphasis"/>
          <w:highlight w:val="cyan"/>
          <w:bdr w:val="single" w:sz="18" w:space="0" w:color="auto"/>
        </w:rPr>
        <w:t>unprecedented</w:t>
      </w:r>
      <w:r w:rsidRPr="00CA600A">
        <w:rPr>
          <w:rStyle w:val="StyleUnderline"/>
          <w:highlight w:val="cyan"/>
        </w:rPr>
        <w:t xml:space="preserve"> </w:t>
      </w:r>
      <w:r w:rsidRPr="002C1327">
        <w:rPr>
          <w:rStyle w:val="StyleUnderline"/>
        </w:rPr>
        <w:t xml:space="preserve">data if lunar missions to gather and not corrupt the data are developed. These data will be </w:t>
      </w:r>
      <w:r w:rsidRPr="00CA600A">
        <w:rPr>
          <w:rStyle w:val="Emphasis"/>
          <w:highlight w:val="cyan"/>
        </w:rPr>
        <w:t>invaluable</w:t>
      </w:r>
      <w:r w:rsidRPr="00CA600A">
        <w:rPr>
          <w:rStyle w:val="StyleUnderline"/>
          <w:highlight w:val="cyan"/>
        </w:rPr>
        <w:t xml:space="preserve"> </w:t>
      </w:r>
      <w:r w:rsidRPr="00CA600A">
        <w:rPr>
          <w:rStyle w:val="Emphasis"/>
          <w:highlight w:val="cyan"/>
        </w:rPr>
        <w:t>for</w:t>
      </w:r>
      <w:r w:rsidRPr="00CA600A">
        <w:rPr>
          <w:rStyle w:val="StyleUnderline"/>
          <w:highlight w:val="cyan"/>
        </w:rPr>
        <w:t xml:space="preserve"> </w:t>
      </w:r>
      <w:r w:rsidRPr="00CA600A">
        <w:rPr>
          <w:rStyle w:val="Emphasis"/>
          <w:highlight w:val="cyan"/>
        </w:rPr>
        <w:t xml:space="preserve">helping </w:t>
      </w:r>
      <w:r w:rsidRPr="00547C9B">
        <w:rPr>
          <w:rStyle w:val="Emphasis"/>
        </w:rPr>
        <w:t xml:space="preserve">to </w:t>
      </w:r>
      <w:r w:rsidRPr="00CA600A">
        <w:rPr>
          <w:rStyle w:val="Emphasis"/>
          <w:highlight w:val="cyan"/>
        </w:rPr>
        <w:t>design</w:t>
      </w:r>
      <w:r w:rsidRPr="00CA600A">
        <w:rPr>
          <w:rStyle w:val="StyleUnderline"/>
          <w:highlight w:val="cyan"/>
        </w:rPr>
        <w:t xml:space="preserve"> </w:t>
      </w:r>
      <w:r w:rsidRPr="00CA600A">
        <w:rPr>
          <w:rStyle w:val="Emphasis"/>
          <w:highlight w:val="cya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CA600A">
        <w:rPr>
          <w:rStyle w:val="Emphasis"/>
          <w:highlight w:val="cyan"/>
          <w:bdr w:val="single" w:sz="18" w:space="0" w:color="auto"/>
        </w:rPr>
        <w:t>operation on the</w:t>
      </w:r>
      <w:r w:rsidRPr="00547C9B">
        <w:rPr>
          <w:rStyle w:val="Emphasis"/>
          <w:bdr w:val="single" w:sz="18" w:space="0" w:color="auto"/>
        </w:rPr>
        <w:t xml:space="preserve"> </w:t>
      </w:r>
      <w:r w:rsidRPr="00CA600A">
        <w:rPr>
          <w:rStyle w:val="Emphasis"/>
          <w:highlight w:val="cya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135E55A" w14:textId="77777777" w:rsidR="008E0B34" w:rsidRDefault="008E0B34" w:rsidP="008E0B34">
      <w:pPr>
        <w:pStyle w:val="Heading4"/>
      </w:pPr>
      <w:r>
        <w:t xml:space="preserve">Moon Dust Research key to </w:t>
      </w:r>
      <w:r>
        <w:rPr>
          <w:u w:val="single"/>
        </w:rPr>
        <w:t>Moon Basing</w:t>
      </w:r>
      <w:r>
        <w:t>.</w:t>
      </w:r>
    </w:p>
    <w:p w14:paraId="4BAC85BC" w14:textId="77777777" w:rsidR="008E0B34" w:rsidRPr="00362E4C" w:rsidRDefault="008E0B34" w:rsidP="008E0B34">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493678C" w14:textId="77777777" w:rsidR="008E0B34" w:rsidRPr="00322476" w:rsidRDefault="008E0B34" w:rsidP="008E0B34">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CA600A">
        <w:rPr>
          <w:rStyle w:val="StyleUnderline"/>
          <w:highlight w:val="cya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CA600A">
        <w:rPr>
          <w:rStyle w:val="Emphasis"/>
          <w:highlight w:val="cyan"/>
        </w:rPr>
        <w:t>made o</w:t>
      </w:r>
      <w:r w:rsidRPr="00CA600A">
        <w:rPr>
          <w:rStyle w:val="StyleUnderline"/>
          <w:highlight w:val="cyan"/>
        </w:rPr>
        <w:t>f</w:t>
      </w:r>
      <w:r w:rsidRPr="00AE2E56">
        <w:rPr>
          <w:rStyle w:val="StyleUnderline"/>
        </w:rPr>
        <w:t xml:space="preserve"> fine,</w:t>
      </w:r>
      <w:r w:rsidRPr="00AA1107">
        <w:rPr>
          <w:sz w:val="14"/>
        </w:rPr>
        <w:t xml:space="preserve"> super sticky and highly </w:t>
      </w:r>
      <w:r w:rsidRPr="00CA600A">
        <w:rPr>
          <w:rStyle w:val="Emphasis"/>
          <w:highlight w:val="cyan"/>
        </w:rPr>
        <w:t>abrasive grains</w:t>
      </w:r>
      <w:r w:rsidRPr="00AE2E56">
        <w:rPr>
          <w:rStyle w:val="StyleUnderline"/>
        </w:rPr>
        <w:t xml:space="preserve">, </w:t>
      </w:r>
      <w:r w:rsidRPr="00B51893">
        <w:rPr>
          <w:rStyle w:val="Emphasis"/>
        </w:rPr>
        <w:t xml:space="preserve">which have a </w:t>
      </w:r>
      <w:r w:rsidRPr="00CA600A">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CA600A">
        <w:rPr>
          <w:rStyle w:val="Emphasis"/>
          <w:highlight w:val="cyan"/>
        </w:rPr>
        <w:t>footprints</w:t>
      </w:r>
      <w:r w:rsidRPr="00CA600A">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CA600A">
        <w:rPr>
          <w:rStyle w:val="Emphasis"/>
          <w:highlight w:val="cyan"/>
        </w:rPr>
        <w:t xml:space="preserve">gave us </w:t>
      </w:r>
      <w:r w:rsidRPr="00547C9B">
        <w:rPr>
          <w:rStyle w:val="Emphasis"/>
        </w:rPr>
        <w:t xml:space="preserve">valuable </w:t>
      </w:r>
      <w:r w:rsidRPr="00CA600A">
        <w:rPr>
          <w:rStyle w:val="Emphasis"/>
          <w:highlight w:val="cyan"/>
          <w:bdr w:val="single" w:sz="18" w:space="0" w:color="auto"/>
        </w:rPr>
        <w:t xml:space="preserve">information into </w:t>
      </w:r>
      <w:r w:rsidRPr="00547C9B">
        <w:rPr>
          <w:rStyle w:val="Emphasis"/>
          <w:bdr w:val="single" w:sz="18" w:space="0" w:color="auto"/>
        </w:rPr>
        <w:t xml:space="preserve">the properties of moon </w:t>
      </w:r>
      <w:r w:rsidRPr="00CA600A">
        <w:rPr>
          <w:rStyle w:val="Emphasis"/>
          <w:highlight w:val="cya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CA600A">
        <w:rPr>
          <w:rStyle w:val="StyleUnderline"/>
          <w:highlight w:val="cya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CA600A">
        <w:rPr>
          <w:rStyle w:val="StyleUnderline"/>
          <w:highlight w:val="cyan"/>
        </w:rPr>
        <w:t>help</w:t>
      </w:r>
      <w:r w:rsidRPr="00547C9B">
        <w:rPr>
          <w:rStyle w:val="StyleUnderline"/>
        </w:rPr>
        <w:t xml:space="preserve"> </w:t>
      </w:r>
      <w:r w:rsidRPr="00547C9B">
        <w:rPr>
          <w:rStyle w:val="Emphasis"/>
          <w:bdr w:val="single" w:sz="18" w:space="0" w:color="auto"/>
        </w:rPr>
        <w:t xml:space="preserve">if we want </w:t>
      </w:r>
      <w:r w:rsidRPr="00CA600A">
        <w:rPr>
          <w:rStyle w:val="Emphasis"/>
          <w:highlight w:val="cyan"/>
          <w:bdr w:val="single" w:sz="18" w:space="0" w:color="auto"/>
        </w:rPr>
        <w:t>a long-term base on the Moon</w:t>
      </w:r>
      <w:r w:rsidRPr="00AA1107">
        <w:rPr>
          <w:sz w:val="14"/>
        </w:rPr>
        <w:t xml:space="preserve"> — </w:t>
      </w:r>
      <w:r w:rsidRPr="00547C9B">
        <w:rPr>
          <w:rStyle w:val="StyleUnderline"/>
        </w:rPr>
        <w:t xml:space="preserve">we </w:t>
      </w:r>
      <w:r w:rsidRPr="00CA600A">
        <w:rPr>
          <w:rStyle w:val="StyleUnderline"/>
          <w:highlight w:val="cyan"/>
        </w:rPr>
        <w:t xml:space="preserve">need to know how our gear </w:t>
      </w:r>
      <w:r w:rsidRPr="00CA600A">
        <w:rPr>
          <w:rStyle w:val="Emphasis"/>
          <w:highlight w:val="cya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5F82F11" w14:textId="77777777" w:rsidR="008E0B34" w:rsidRPr="00800925" w:rsidRDefault="008E0B34" w:rsidP="008E0B34">
      <w:pPr>
        <w:pStyle w:val="Heading4"/>
      </w:pPr>
      <w:r>
        <w:t xml:space="preserve">Scenario 1 – </w:t>
      </w:r>
      <w:r w:rsidRPr="00800925">
        <w:rPr>
          <w:u w:val="single"/>
        </w:rPr>
        <w:t>Warming</w:t>
      </w:r>
      <w:r>
        <w:t>:</w:t>
      </w:r>
    </w:p>
    <w:p w14:paraId="6D326468" w14:textId="77777777" w:rsidR="008E0B34" w:rsidRDefault="008E0B34" w:rsidP="008E0B34">
      <w:pPr>
        <w:pStyle w:val="Heading4"/>
      </w:pPr>
      <w:r>
        <w:t>Lunar observatory solves warming adaptation.</w:t>
      </w:r>
    </w:p>
    <w:p w14:paraId="4142E3B1" w14:textId="77777777" w:rsidR="008E0B34" w:rsidRPr="007B6F50" w:rsidRDefault="008E0B34" w:rsidP="008E0B34">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3E25C528" w14:textId="77777777" w:rsidR="008E0B34" w:rsidRDefault="008E0B34" w:rsidP="008E0B34">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CA600A">
        <w:rPr>
          <w:b/>
          <w:bCs/>
          <w:highlight w:val="cyan"/>
          <w:u w:val="single"/>
        </w:rPr>
        <w:t>climate</w:t>
      </w:r>
      <w:r w:rsidRPr="00CA600A">
        <w:rPr>
          <w:highlight w:val="cyan"/>
          <w:u w:val="single"/>
        </w:rPr>
        <w:t xml:space="preserve"> </w:t>
      </w:r>
      <w:r w:rsidRPr="00CA600A">
        <w:rPr>
          <w:b/>
          <w:bCs/>
          <w:highlight w:val="cyan"/>
          <w:u w:val="single"/>
        </w:rPr>
        <w:t>change</w:t>
      </w:r>
      <w:r w:rsidRPr="00CA600A">
        <w:rPr>
          <w:highlight w:val="cyan"/>
          <w:u w:val="single"/>
        </w:rPr>
        <w:t xml:space="preserve"> </w:t>
      </w:r>
      <w:r w:rsidRPr="00CA600A">
        <w:rPr>
          <w:b/>
          <w:bCs/>
          <w:highlight w:val="cyan"/>
          <w:u w:val="single"/>
        </w:rPr>
        <w:t>depends</w:t>
      </w:r>
      <w:r w:rsidRPr="00CA600A">
        <w:rPr>
          <w:highlight w:val="cyan"/>
          <w:u w:val="single"/>
        </w:rPr>
        <w:t xml:space="preserve"> </w:t>
      </w:r>
      <w:r w:rsidRPr="00CA600A">
        <w:rPr>
          <w:b/>
          <w:bCs/>
          <w:highlight w:val="cyan"/>
          <w:u w:val="single"/>
        </w:rPr>
        <w:t>on</w:t>
      </w:r>
      <w:r w:rsidRPr="00CA600A">
        <w:rPr>
          <w:highlight w:val="cyan"/>
          <w:u w:val="single"/>
        </w:rPr>
        <w:t xml:space="preserve"> </w:t>
      </w:r>
      <w:r w:rsidRPr="00AE4082">
        <w:rPr>
          <w:u w:val="single"/>
        </w:rPr>
        <w:t xml:space="preserve">Earth’s </w:t>
      </w:r>
      <w:r w:rsidRPr="00CA600A">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CA600A">
        <w:rPr>
          <w:b/>
          <w:bCs/>
          <w:highlight w:val="cyan"/>
          <w:u w:val="single"/>
        </w:rPr>
        <w:t>Observation</w:t>
      </w:r>
      <w:r w:rsidRPr="00CA600A">
        <w:rPr>
          <w:highlight w:val="cyan"/>
          <w:u w:val="single"/>
        </w:rPr>
        <w:t xml:space="preserve"> </w:t>
      </w:r>
      <w:r w:rsidRPr="00CA600A">
        <w:rPr>
          <w:b/>
          <w:bCs/>
          <w:highlight w:val="cyan"/>
          <w:u w:val="single"/>
        </w:rPr>
        <w:t>of</w:t>
      </w:r>
      <w:r w:rsidRPr="006134B3">
        <w:rPr>
          <w:u w:val="single"/>
        </w:rPr>
        <w:t xml:space="preserve"> both the </w:t>
      </w:r>
      <w:r w:rsidRPr="00CA600A">
        <w:rPr>
          <w:highlight w:val="cyan"/>
          <w:u w:val="single"/>
        </w:rPr>
        <w:t>solar</w:t>
      </w:r>
      <w:r w:rsidRPr="002E46C9">
        <w:rPr>
          <w:u w:val="single"/>
        </w:rPr>
        <w:t xml:space="preserve"> </w:t>
      </w:r>
      <w:r w:rsidRPr="00CA600A">
        <w:rPr>
          <w:b/>
          <w:bCs/>
          <w:highlight w:val="cyan"/>
          <w:u w:val="single"/>
        </w:rPr>
        <w:t>radiation</w:t>
      </w:r>
      <w:r w:rsidRPr="00CA600A">
        <w:rPr>
          <w:highlight w:val="cyan"/>
          <w:u w:val="single"/>
        </w:rPr>
        <w:t xml:space="preserve"> </w:t>
      </w:r>
      <w:r w:rsidRPr="00CA600A">
        <w:rPr>
          <w:b/>
          <w:bCs/>
          <w:highlight w:val="cyan"/>
          <w:u w:val="single"/>
        </w:rPr>
        <w:t>and</w:t>
      </w:r>
      <w:r w:rsidRPr="00CA600A">
        <w:rPr>
          <w:highlight w:val="cyan"/>
          <w:u w:val="single"/>
        </w:rPr>
        <w:t xml:space="preserve"> </w:t>
      </w:r>
      <w:r w:rsidRPr="002E46C9">
        <w:rPr>
          <w:u w:val="single"/>
        </w:rPr>
        <w:t xml:space="preserve">Earth’s </w:t>
      </w:r>
      <w:r w:rsidRPr="00CA600A">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CA600A">
        <w:rPr>
          <w:highlight w:val="cyan"/>
          <w:u w:val="single"/>
        </w:rPr>
        <w:t xml:space="preserve">will </w:t>
      </w:r>
      <w:r w:rsidRPr="00CA600A">
        <w:rPr>
          <w:b/>
          <w:bCs/>
          <w:highlight w:val="cyan"/>
          <w:u w:val="single"/>
        </w:rPr>
        <w:t>depend</w:t>
      </w:r>
      <w:r w:rsidRPr="00CA600A">
        <w:rPr>
          <w:highlight w:val="cyan"/>
          <w:u w:val="single"/>
        </w:rPr>
        <w:t xml:space="preserve"> </w:t>
      </w:r>
      <w:r w:rsidRPr="00CA600A">
        <w:rPr>
          <w:b/>
          <w:bCs/>
          <w:highlight w:val="cyan"/>
          <w:u w:val="single"/>
        </w:rPr>
        <w:t>on</w:t>
      </w:r>
      <w:r w:rsidRPr="00CA600A">
        <w:rPr>
          <w:highlight w:val="cyan"/>
          <w:u w:val="single"/>
        </w:rPr>
        <w:t xml:space="preserve"> </w:t>
      </w:r>
      <w:r w:rsidRPr="00610318">
        <w:rPr>
          <w:b/>
          <w:bCs/>
          <w:u w:val="single"/>
        </w:rPr>
        <w:t>accurate</w:t>
      </w:r>
      <w:r w:rsidRPr="00610318">
        <w:rPr>
          <w:u w:val="single"/>
        </w:rPr>
        <w:t xml:space="preserve"> </w:t>
      </w:r>
      <w:r w:rsidRPr="00CA600A">
        <w:rPr>
          <w:b/>
          <w:bCs/>
          <w:highlight w:val="cyan"/>
          <w:u w:val="single"/>
        </w:rPr>
        <w:t>measurement</w:t>
      </w:r>
      <w:r w:rsidRPr="00CA600A">
        <w:rPr>
          <w:highlight w:val="cyan"/>
          <w:u w:val="single"/>
        </w:rPr>
        <w:t xml:space="preserve"> </w:t>
      </w:r>
      <w:r w:rsidRPr="00CA600A">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CA600A">
        <w:rPr>
          <w:highlight w:val="cyan"/>
          <w:u w:val="single"/>
        </w:rPr>
        <w:t>reflected</w:t>
      </w:r>
      <w:r w:rsidRPr="006134B3">
        <w:rPr>
          <w:u w:val="single"/>
        </w:rPr>
        <w:t xml:space="preserve"> shortwave </w:t>
      </w:r>
      <w:r w:rsidRPr="00CA600A">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CA600A">
        <w:rPr>
          <w:b/>
          <w:bCs/>
          <w:highlight w:val="cyan"/>
          <w:u w:val="single"/>
        </w:rPr>
        <w:t>affected</w:t>
      </w:r>
      <w:r w:rsidRPr="00CA600A">
        <w:rPr>
          <w:highlight w:val="cyan"/>
          <w:u w:val="single"/>
        </w:rPr>
        <w:t xml:space="preserve"> </w:t>
      </w:r>
      <w:r w:rsidRPr="00CA600A">
        <w:rPr>
          <w:b/>
          <w:bCs/>
          <w:highlight w:val="cyan"/>
          <w:u w:val="single"/>
        </w:rPr>
        <w:t>by</w:t>
      </w:r>
      <w:r w:rsidRPr="00CA600A">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CA600A">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CA600A">
        <w:rPr>
          <w:b/>
          <w:bCs/>
          <w:highlight w:val="cyan"/>
          <w:u w:val="single"/>
        </w:rPr>
        <w:t>Lack</w:t>
      </w:r>
      <w:r w:rsidRPr="00CA600A">
        <w:rPr>
          <w:highlight w:val="cyan"/>
          <w:u w:val="single"/>
        </w:rPr>
        <w:t xml:space="preserve"> </w:t>
      </w:r>
      <w:r w:rsidRPr="00CA600A">
        <w:rPr>
          <w:b/>
          <w:bCs/>
          <w:highlight w:val="cyan"/>
          <w:u w:val="single"/>
        </w:rPr>
        <w:t>of</w:t>
      </w:r>
      <w:r w:rsidRPr="00CA600A">
        <w:rPr>
          <w:highlight w:val="cyan"/>
          <w:u w:val="single"/>
        </w:rPr>
        <w:t xml:space="preserve"> </w:t>
      </w:r>
      <w:r w:rsidRPr="00CA600A">
        <w:rPr>
          <w:b/>
          <w:bCs/>
          <w:highlight w:val="cyan"/>
          <w:u w:val="single"/>
        </w:rPr>
        <w:t>sampling</w:t>
      </w:r>
      <w:r w:rsidRPr="00CA600A">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CA600A">
        <w:rPr>
          <w:b/>
          <w:bCs/>
          <w:highlight w:val="cyan"/>
          <w:u w:val="single"/>
        </w:rPr>
        <w:t>lunar</w:t>
      </w:r>
      <w:r w:rsidRPr="00CA600A">
        <w:rPr>
          <w:highlight w:val="cyan"/>
          <w:u w:val="single"/>
        </w:rPr>
        <w:t xml:space="preserve"> </w:t>
      </w:r>
      <w:r w:rsidRPr="00CA600A">
        <w:rPr>
          <w:b/>
          <w:bCs/>
          <w:highlight w:val="cyan"/>
          <w:u w:val="single"/>
        </w:rPr>
        <w:t>observatory</w:t>
      </w:r>
      <w:r w:rsidRPr="00CA600A">
        <w:rPr>
          <w:sz w:val="14"/>
          <w:highlight w:val="cyan"/>
        </w:rPr>
        <w:t xml:space="preserve"> </w:t>
      </w:r>
      <w:r w:rsidRPr="00CA600A">
        <w:rPr>
          <w:b/>
          <w:bCs/>
          <w:highlight w:val="cyan"/>
          <w:u w:val="single"/>
        </w:rPr>
        <w:t>provides</w:t>
      </w:r>
      <w:r w:rsidRPr="00CA600A">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CA600A">
        <w:rPr>
          <w:b/>
          <w:bCs/>
          <w:highlight w:val="cyan"/>
          <w:u w:val="single"/>
        </w:rPr>
        <w:t>observation</w:t>
      </w:r>
      <w:r w:rsidRPr="00CA600A">
        <w:rPr>
          <w:highlight w:val="cyan"/>
          <w:u w:val="single"/>
        </w:rPr>
        <w:t xml:space="preserve"> </w:t>
      </w:r>
      <w:r w:rsidRPr="00CA600A">
        <w:rPr>
          <w:b/>
          <w:bCs/>
          <w:highlight w:val="cyan"/>
          <w:u w:val="single"/>
        </w:rPr>
        <w:t>with</w:t>
      </w:r>
      <w:r w:rsidRPr="00CA600A">
        <w:rPr>
          <w:highlight w:val="cyan"/>
          <w:u w:val="single"/>
        </w:rPr>
        <w:t xml:space="preserve"> </w:t>
      </w:r>
      <w:r w:rsidRPr="00610318">
        <w:rPr>
          <w:u w:val="single"/>
        </w:rPr>
        <w:t xml:space="preserve">continuously </w:t>
      </w:r>
      <w:r w:rsidRPr="00CA600A">
        <w:rPr>
          <w:b/>
          <w:bCs/>
          <w:highlight w:val="cyan"/>
          <w:u w:val="single"/>
        </w:rPr>
        <w:t>changing</w:t>
      </w:r>
      <w:r w:rsidRPr="00CA600A">
        <w:rPr>
          <w:highlight w:val="cyan"/>
          <w:u w:val="single"/>
        </w:rPr>
        <w:t xml:space="preserve"> </w:t>
      </w:r>
      <w:r w:rsidRPr="00CA600A">
        <w:rPr>
          <w:b/>
          <w:bCs/>
          <w:highlight w:val="cyan"/>
          <w:u w:val="single"/>
        </w:rPr>
        <w:t>angles</w:t>
      </w:r>
      <w:r w:rsidRPr="00CA600A">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CA600A">
        <w:rPr>
          <w:highlight w:val="cyan"/>
          <w:u w:val="single"/>
        </w:rPr>
        <w:t>to</w:t>
      </w:r>
      <w:r w:rsidRPr="00397345">
        <w:rPr>
          <w:u w:val="single"/>
        </w:rPr>
        <w:t xml:space="preserve"> </w:t>
      </w:r>
      <w:r w:rsidRPr="00CA600A">
        <w:rPr>
          <w:highlight w:val="cyan"/>
          <w:u w:val="single"/>
        </w:rPr>
        <w:t>calibrate</w:t>
      </w:r>
      <w:r w:rsidRPr="00397345">
        <w:rPr>
          <w:u w:val="single"/>
        </w:rPr>
        <w:t xml:space="preserve"> the </w:t>
      </w:r>
      <w:r w:rsidRPr="00CA600A">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CA600A">
        <w:rPr>
          <w:highlight w:val="cyan"/>
          <w:u w:val="single"/>
        </w:rPr>
        <w:t>provide</w:t>
      </w:r>
      <w:r w:rsidRPr="00397345">
        <w:rPr>
          <w:u w:val="single"/>
        </w:rPr>
        <w:t xml:space="preserve"> a </w:t>
      </w:r>
      <w:r w:rsidRPr="00610318">
        <w:rPr>
          <w:b/>
          <w:bCs/>
          <w:u w:val="single"/>
        </w:rPr>
        <w:t>very</w:t>
      </w:r>
      <w:r w:rsidRPr="00610318">
        <w:rPr>
          <w:u w:val="single"/>
        </w:rPr>
        <w:t xml:space="preserve"> </w:t>
      </w:r>
      <w:r w:rsidRPr="00CA600A">
        <w:rPr>
          <w:b/>
          <w:bCs/>
          <w:highlight w:val="cyan"/>
          <w:u w:val="single"/>
        </w:rPr>
        <w:t>long</w:t>
      </w:r>
      <w:r w:rsidRPr="00CA600A">
        <w:rPr>
          <w:highlight w:val="cyan"/>
          <w:u w:val="single"/>
        </w:rPr>
        <w:t>-</w:t>
      </w:r>
      <w:r w:rsidRPr="00CA600A">
        <w:rPr>
          <w:b/>
          <w:bCs/>
          <w:highlight w:val="cyan"/>
          <w:u w:val="single"/>
        </w:rPr>
        <w:t>term</w:t>
      </w:r>
      <w:r w:rsidRPr="00CA600A">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CA600A">
        <w:rPr>
          <w:highlight w:val="cyan"/>
          <w:u w:val="single"/>
        </w:rPr>
        <w:t>improving</w:t>
      </w:r>
      <w:r w:rsidRPr="006F05AA">
        <w:rPr>
          <w:sz w:val="14"/>
        </w:rPr>
        <w:t xml:space="preserve"> the </w:t>
      </w:r>
      <w:r w:rsidRPr="00CA600A">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CA600A">
        <w:rPr>
          <w:highlight w:val="cyan"/>
          <w:u w:val="single"/>
        </w:rPr>
        <w:t>Moon-based data</w:t>
      </w:r>
      <w:r w:rsidRPr="00CA600A">
        <w:rPr>
          <w:sz w:val="14"/>
          <w:highlight w:val="cyan"/>
        </w:rPr>
        <w:t xml:space="preserve"> </w:t>
      </w:r>
      <w:r w:rsidRPr="00D70CAC">
        <w:rPr>
          <w:u w:val="single"/>
        </w:rPr>
        <w:t>will</w:t>
      </w:r>
      <w:r w:rsidRPr="006F05AA">
        <w:rPr>
          <w:sz w:val="14"/>
        </w:rPr>
        <w:t xml:space="preserve"> also </w:t>
      </w:r>
      <w:r w:rsidRPr="00CA600A">
        <w:rPr>
          <w:highlight w:val="cyan"/>
          <w:u w:val="single"/>
        </w:rPr>
        <w:t>provide</w:t>
      </w:r>
      <w:r w:rsidRPr="00397345">
        <w:rPr>
          <w:u w:val="single"/>
        </w:rPr>
        <w:t xml:space="preserve"> a </w:t>
      </w:r>
      <w:r w:rsidRPr="00D70CAC">
        <w:rPr>
          <w:u w:val="single"/>
        </w:rPr>
        <w:t xml:space="preserve">direct </w:t>
      </w:r>
      <w:r w:rsidRPr="00CA600A">
        <w:rPr>
          <w:highlight w:val="cyan"/>
          <w:u w:val="single"/>
        </w:rPr>
        <w:t>connection between</w:t>
      </w:r>
      <w:r w:rsidRPr="00397345">
        <w:rPr>
          <w:u w:val="single"/>
        </w:rPr>
        <w:t xml:space="preserve"> the </w:t>
      </w:r>
      <w:r w:rsidRPr="00CA600A">
        <w:rPr>
          <w:highlight w:val="cyan"/>
          <w:u w:val="single"/>
        </w:rPr>
        <w:t xml:space="preserve">data from space </w:t>
      </w:r>
      <w:r w:rsidRPr="00D70CAC">
        <w:rPr>
          <w:u w:val="single"/>
        </w:rPr>
        <w:t>technology</w:t>
      </w:r>
      <w:r w:rsidRPr="00397345">
        <w:rPr>
          <w:u w:val="single"/>
        </w:rPr>
        <w:t xml:space="preserve"> </w:t>
      </w:r>
      <w:r w:rsidRPr="00CA600A">
        <w:rPr>
          <w:highlight w:val="cyan"/>
          <w:u w:val="single"/>
        </w:rPr>
        <w:t>and</w:t>
      </w:r>
      <w:r w:rsidRPr="00397345">
        <w:rPr>
          <w:u w:val="single"/>
        </w:rPr>
        <w:t xml:space="preserve"> the data from </w:t>
      </w:r>
      <w:r w:rsidRPr="00CA600A">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CA600A">
        <w:rPr>
          <w:rStyle w:val="Emphasis"/>
          <w:highlight w:val="cyan"/>
        </w:rPr>
        <w:t>span</w:t>
      </w:r>
      <w:r w:rsidRPr="00397345">
        <w:rPr>
          <w:u w:val="single"/>
        </w:rPr>
        <w:t xml:space="preserve"> almost </w:t>
      </w:r>
      <w:r w:rsidRPr="00CA600A">
        <w:rPr>
          <w:highlight w:val="cyan"/>
          <w:u w:val="single"/>
        </w:rPr>
        <w:t xml:space="preserve">one </w:t>
      </w:r>
      <w:r w:rsidRPr="00CA600A">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CA600A">
        <w:rPr>
          <w:highlight w:val="cyan"/>
          <w:u w:val="single"/>
        </w:rPr>
        <w:t>Moon-based optical camera</w:t>
      </w:r>
      <w:r w:rsidRPr="006F05AA">
        <w:rPr>
          <w:sz w:val="14"/>
        </w:rPr>
        <w:t xml:space="preserve"> </w:t>
      </w:r>
      <w:r w:rsidRPr="00397345">
        <w:rPr>
          <w:u w:val="single"/>
        </w:rPr>
        <w:t xml:space="preserve">can </w:t>
      </w:r>
      <w:r w:rsidRPr="00CA600A">
        <w:rPr>
          <w:highlight w:val="cyan"/>
          <w:u w:val="single"/>
        </w:rPr>
        <w:t xml:space="preserve">image global </w:t>
      </w:r>
      <w:r w:rsidRPr="00CA600A">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CA600A">
        <w:rPr>
          <w:highlight w:val="cyan"/>
          <w:u w:val="single"/>
        </w:rPr>
        <w:t>evaluate</w:t>
      </w:r>
      <w:r w:rsidRPr="00397345">
        <w:rPr>
          <w:u w:val="single"/>
        </w:rPr>
        <w:t xml:space="preserve"> the </w:t>
      </w:r>
      <w:r w:rsidRPr="00CA600A">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CA600A">
        <w:rPr>
          <w:b/>
          <w:bCs/>
          <w:highlight w:val="cyan"/>
          <w:u w:val="single"/>
        </w:rPr>
        <w:t>determine</w:t>
      </w:r>
      <w:r w:rsidRPr="00397345">
        <w:rPr>
          <w:u w:val="single"/>
        </w:rPr>
        <w:t xml:space="preserve"> the </w:t>
      </w:r>
      <w:r w:rsidRPr="00CA600A">
        <w:rPr>
          <w:b/>
          <w:bCs/>
          <w:highlight w:val="cyan"/>
          <w:u w:val="single"/>
        </w:rPr>
        <w:t>composition</w:t>
      </w:r>
      <w:r w:rsidRPr="00397345">
        <w:rPr>
          <w:u w:val="single"/>
        </w:rPr>
        <w:t xml:space="preserve"> in terms </w:t>
      </w:r>
      <w:r w:rsidRPr="00CA600A">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CA600A">
        <w:rPr>
          <w:b/>
          <w:bCs/>
          <w:highlight w:val="cyan"/>
          <w:u w:val="single"/>
        </w:rPr>
        <w:t>gas</w:t>
      </w:r>
      <w:r w:rsidRPr="00397345">
        <w:rPr>
          <w:u w:val="single"/>
        </w:rPr>
        <w:t xml:space="preserve"> and aerosols </w:t>
      </w:r>
      <w:r w:rsidRPr="006F05AA">
        <w:rPr>
          <w:sz w:val="14"/>
        </w:rPr>
        <w:t xml:space="preserve">(Hamill 2016), and </w:t>
      </w:r>
      <w:r w:rsidRPr="00CA600A">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CA600A">
        <w:rPr>
          <w:highlight w:val="cyan"/>
          <w:u w:val="single"/>
        </w:rPr>
        <w:t>phases</w:t>
      </w:r>
      <w:r w:rsidRPr="00397345">
        <w:rPr>
          <w:u w:val="single"/>
        </w:rPr>
        <w:t xml:space="preserve"> </w:t>
      </w:r>
      <w:r w:rsidRPr="00CA600A">
        <w:rPr>
          <w:highlight w:val="cyan"/>
          <w:u w:val="single"/>
        </w:rPr>
        <w:t xml:space="preserve">and </w:t>
      </w:r>
      <w:r w:rsidRPr="00CA39AF">
        <w:rPr>
          <w:b/>
          <w:bCs/>
          <w:u w:val="single"/>
        </w:rPr>
        <w:t>cloudiness</w:t>
      </w:r>
      <w:r w:rsidRPr="00CA39AF">
        <w:rPr>
          <w:u w:val="single"/>
        </w:rPr>
        <w:t xml:space="preserve"> or </w:t>
      </w:r>
      <w:r w:rsidRPr="00CA600A">
        <w:rPr>
          <w:b/>
          <w:bCs/>
          <w:highlight w:val="cyan"/>
          <w:u w:val="single"/>
        </w:rPr>
        <w:t>precipitation</w:t>
      </w:r>
      <w:r w:rsidRPr="006F05AA">
        <w:rPr>
          <w:sz w:val="14"/>
        </w:rPr>
        <w:t xml:space="preserve">. Particularly, the </w:t>
      </w:r>
      <w:r w:rsidRPr="00CA600A">
        <w:rPr>
          <w:highlight w:val="cyan"/>
          <w:u w:val="single"/>
        </w:rPr>
        <w:t>Moon</w:t>
      </w:r>
      <w:r w:rsidRPr="00397345">
        <w:rPr>
          <w:u w:val="single"/>
        </w:rPr>
        <w:t xml:space="preserve"> offers a </w:t>
      </w:r>
      <w:r w:rsidRPr="00CA600A">
        <w:rPr>
          <w:highlight w:val="cyan"/>
          <w:u w:val="single"/>
        </w:rPr>
        <w:t xml:space="preserve">good place for </w:t>
      </w:r>
      <w:r w:rsidRPr="00CA600A">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A0970CA" w14:textId="77777777" w:rsidR="008E0B34" w:rsidRPr="00746A1E" w:rsidRDefault="008E0B34" w:rsidP="008E0B34">
      <w:pPr>
        <w:pStyle w:val="Heading4"/>
      </w:pPr>
      <w:r>
        <w:t xml:space="preserve">Moon Base is the </w:t>
      </w:r>
      <w:r>
        <w:rPr>
          <w:u w:val="single"/>
        </w:rPr>
        <w:t>only option</w:t>
      </w:r>
      <w:r>
        <w:t xml:space="preserve"> </w:t>
      </w:r>
    </w:p>
    <w:p w14:paraId="6738C661" w14:textId="77777777" w:rsidR="008E0B34" w:rsidRPr="007B6F50" w:rsidRDefault="008E0B34" w:rsidP="008E0B34">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081F5EA5" w14:textId="77777777" w:rsidR="008E0B34" w:rsidRPr="00FE6C2C" w:rsidRDefault="008E0B34" w:rsidP="008E0B34">
      <w:pPr>
        <w:rPr>
          <w:sz w:val="16"/>
        </w:rPr>
      </w:pPr>
      <w:r w:rsidRPr="000D5E18">
        <w:rPr>
          <w:rStyle w:val="StyleUnderline"/>
        </w:rPr>
        <w:t xml:space="preserve">There are several characteristics of </w:t>
      </w:r>
      <w:r w:rsidRPr="00CA600A">
        <w:rPr>
          <w:rStyle w:val="StyleUnderline"/>
          <w:highlight w:val="cyan"/>
        </w:rPr>
        <w:t xml:space="preserve">Moon-based </w:t>
      </w:r>
      <w:r w:rsidRPr="00CC5A7F">
        <w:rPr>
          <w:rStyle w:val="StyleUnderline"/>
        </w:rPr>
        <w:t xml:space="preserve">Earth </w:t>
      </w:r>
      <w:r w:rsidRPr="00CA600A">
        <w:rPr>
          <w:rStyle w:val="StyleUnderline"/>
          <w:highlight w:val="cyan"/>
        </w:rPr>
        <w:t>observation</w:t>
      </w:r>
      <w:r w:rsidRPr="000D5E18">
        <w:rPr>
          <w:rStyle w:val="StyleUnderline"/>
        </w:rPr>
        <w:t xml:space="preserve"> as listed below. (1) </w:t>
      </w:r>
      <w:r w:rsidRPr="00CA600A">
        <w:rPr>
          <w:rStyle w:val="Emphasis"/>
          <w:highlight w:val="cyan"/>
        </w:rPr>
        <w:t>Longevity</w:t>
      </w:r>
      <w:r w:rsidRPr="00CA600A">
        <w:rPr>
          <w:rStyle w:val="StyleUnderline"/>
          <w:highlight w:val="cyan"/>
        </w:rPr>
        <w:t xml:space="preserve"> </w:t>
      </w:r>
      <w:r w:rsidRPr="000D5E18">
        <w:rPr>
          <w:rStyle w:val="StyleUnderline"/>
        </w:rPr>
        <w:t xml:space="preserve">The </w:t>
      </w:r>
      <w:r w:rsidRPr="00CA600A">
        <w:rPr>
          <w:rStyle w:val="Emphasis"/>
          <w:highlight w:val="cyan"/>
        </w:rPr>
        <w:t>life cycle of</w:t>
      </w:r>
      <w:r w:rsidRPr="00CA600A">
        <w:rPr>
          <w:rStyle w:val="StyleUnderline"/>
          <w:highlight w:val="cyan"/>
        </w:rPr>
        <w:t xml:space="preserve"> </w:t>
      </w:r>
      <w:r w:rsidRPr="00CC5A7F">
        <w:rPr>
          <w:rStyle w:val="Emphasis"/>
        </w:rPr>
        <w:t xml:space="preserve">artificial </w:t>
      </w:r>
      <w:r w:rsidRPr="00CA600A">
        <w:rPr>
          <w:rStyle w:val="Emphasis"/>
          <w:highlight w:val="cyan"/>
        </w:rPr>
        <w:t>satellites</w:t>
      </w:r>
      <w:r w:rsidRPr="00CA600A">
        <w:rPr>
          <w:rStyle w:val="StyleUnderline"/>
          <w:highlight w:val="cyan"/>
        </w:rPr>
        <w:t xml:space="preserve"> </w:t>
      </w:r>
      <w:r w:rsidRPr="00CA600A">
        <w:rPr>
          <w:rStyle w:val="Emphasis"/>
          <w:highlight w:val="cyan"/>
        </w:rPr>
        <w:t>is</w:t>
      </w:r>
      <w:r w:rsidRPr="00CA600A">
        <w:rPr>
          <w:rStyle w:val="StyleUnderline"/>
          <w:highlight w:val="cyan"/>
        </w:rPr>
        <w:t xml:space="preserve"> </w:t>
      </w:r>
      <w:r w:rsidRPr="000D5E18">
        <w:rPr>
          <w:rStyle w:val="StyleUnderline"/>
        </w:rPr>
        <w:t xml:space="preserve">generally </w:t>
      </w:r>
      <w:r w:rsidRPr="00CC5A7F">
        <w:rPr>
          <w:rStyle w:val="Emphasis"/>
        </w:rPr>
        <w:t xml:space="preserve">several </w:t>
      </w:r>
      <w:r w:rsidRPr="00CA600A">
        <w:rPr>
          <w:rStyle w:val="Emphasis"/>
          <w:highlight w:val="cyan"/>
        </w:rPr>
        <w:t>years,</w:t>
      </w:r>
      <w:r w:rsidRPr="00CA600A">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A600A">
        <w:rPr>
          <w:rStyle w:val="StyleUnderline"/>
          <w:highlight w:val="cyan"/>
        </w:rPr>
        <w:t>useful for long-term</w:t>
      </w:r>
      <w:r w:rsidRPr="000D5E18">
        <w:rPr>
          <w:rStyle w:val="StyleUnderline"/>
        </w:rPr>
        <w:t xml:space="preserve"> time series analysis in </w:t>
      </w:r>
      <w:r w:rsidRPr="00CA600A">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CA600A">
        <w:rPr>
          <w:rStyle w:val="Emphasis"/>
          <w:highlight w:val="cyan"/>
        </w:rPr>
        <w:t>Integrity</w:t>
      </w:r>
      <w:r w:rsidRPr="00CA600A">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CA600A">
        <w:rPr>
          <w:rStyle w:val="StyleUnderline"/>
          <w:highlight w:val="cyan"/>
        </w:rPr>
        <w:t>Moon</w:t>
      </w:r>
      <w:r w:rsidRPr="000D5E18">
        <w:rPr>
          <w:rStyle w:val="StyleUnderline"/>
        </w:rPr>
        <w:t xml:space="preserve"> to </w:t>
      </w:r>
      <w:r w:rsidRPr="00CA600A">
        <w:rPr>
          <w:rStyle w:val="StyleUnderline"/>
          <w:highlight w:val="cyan"/>
        </w:rPr>
        <w:t>view</w:t>
      </w:r>
      <w:r w:rsidRPr="000D5E18">
        <w:rPr>
          <w:rStyle w:val="StyleUnderline"/>
        </w:rPr>
        <w:t xml:space="preserve"> the whole </w:t>
      </w:r>
      <w:r w:rsidRPr="00CA600A">
        <w:rPr>
          <w:rStyle w:val="StyleUnderline"/>
          <w:highlight w:val="cyan"/>
        </w:rPr>
        <w:t>Earth</w:t>
      </w:r>
      <w:r w:rsidRPr="000D5E18">
        <w:rPr>
          <w:rStyle w:val="StyleUnderline"/>
        </w:rPr>
        <w:t xml:space="preserve"> disk </w:t>
      </w:r>
      <w:r w:rsidRPr="00CA600A">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CA600A">
        <w:rPr>
          <w:rStyle w:val="Emphasis"/>
          <w:highlight w:val="cyan"/>
        </w:rPr>
        <w:t>space</w:t>
      </w:r>
      <w:r w:rsidRPr="00037356">
        <w:rPr>
          <w:rStyle w:val="Emphasis"/>
        </w:rPr>
        <w:t>s</w:t>
      </w:r>
      <w:r w:rsidRPr="000D5E18">
        <w:rPr>
          <w:rStyle w:val="Emphasis"/>
        </w:rPr>
        <w:t xml:space="preserve"> on which </w:t>
      </w:r>
      <w:r w:rsidRPr="00CA600A">
        <w:rPr>
          <w:rStyle w:val="Emphasis"/>
          <w:highlight w:val="cyan"/>
        </w:rPr>
        <w:t xml:space="preserve">to install </w:t>
      </w:r>
      <w:r w:rsidRPr="00037356">
        <w:rPr>
          <w:rStyle w:val="Emphasis"/>
          <w:bdr w:val="single" w:sz="18" w:space="0" w:color="auto"/>
        </w:rPr>
        <w:t xml:space="preserve">a set of </w:t>
      </w:r>
      <w:r w:rsidRPr="00CA600A">
        <w:rPr>
          <w:rStyle w:val="Emphasis"/>
          <w:highlight w:val="cyan"/>
          <w:bdr w:val="single" w:sz="18" w:space="0" w:color="auto"/>
        </w:rPr>
        <w:t xml:space="preserve">sensors to form a </w:t>
      </w:r>
      <w:r w:rsidRPr="00037356">
        <w:rPr>
          <w:rStyle w:val="Emphasis"/>
          <w:bdr w:val="single" w:sz="18" w:space="0" w:color="auto"/>
        </w:rPr>
        <w:t xml:space="preserve">long, stable </w:t>
      </w:r>
      <w:r w:rsidRPr="00CA600A">
        <w:rPr>
          <w:rStyle w:val="Emphasis"/>
          <w:highlight w:val="cyan"/>
          <w:bdr w:val="single" w:sz="18" w:space="0" w:color="auto"/>
        </w:rPr>
        <w:t xml:space="preserve">baseline of </w:t>
      </w:r>
      <w:r w:rsidRPr="00037356">
        <w:rPr>
          <w:rStyle w:val="Emphasis"/>
          <w:bdr w:val="single" w:sz="18" w:space="0" w:color="auto"/>
        </w:rPr>
        <w:t xml:space="preserve">large </w:t>
      </w:r>
      <w:r w:rsidRPr="00CA600A">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CA600A">
        <w:rPr>
          <w:rStyle w:val="StyleUnderline"/>
          <w:highlight w:val="cyan"/>
        </w:rPr>
        <w:t>moves stably</w:t>
      </w:r>
      <w:r w:rsidRPr="000D5E18">
        <w:rPr>
          <w:rStyle w:val="StyleUnderline"/>
        </w:rPr>
        <w:t xml:space="preserve">, which </w:t>
      </w:r>
      <w:r w:rsidRPr="00CA600A">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CA600A">
        <w:rPr>
          <w:rStyle w:val="StyleUnderline"/>
          <w:highlight w:val="cya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CA600A">
        <w:rPr>
          <w:rStyle w:val="StyleUnderline"/>
          <w:highlight w:val="cyan"/>
        </w:rPr>
        <w:t>Moon-based sensor</w:t>
      </w:r>
      <w:r w:rsidRPr="000D5E18">
        <w:rPr>
          <w:rStyle w:val="StyleUnderline"/>
        </w:rPr>
        <w:t xml:space="preserve"> can </w:t>
      </w:r>
      <w:r w:rsidRPr="00E43478">
        <w:rPr>
          <w:rStyle w:val="StyleUnderline"/>
        </w:rPr>
        <w:t xml:space="preserve">dynamically </w:t>
      </w:r>
      <w:r w:rsidRPr="00CA600A">
        <w:rPr>
          <w:rStyle w:val="StyleUnderline"/>
          <w:highlight w:val="cyan"/>
        </w:rPr>
        <w:t>trace</w:t>
      </w:r>
      <w:r w:rsidRPr="000D5E18">
        <w:rPr>
          <w:rStyle w:val="StyleUnderline"/>
        </w:rPr>
        <w:t xml:space="preserve"> the whole process covering their </w:t>
      </w:r>
      <w:r w:rsidRPr="00CA600A">
        <w:rPr>
          <w:rStyle w:val="Emphasis"/>
          <w:highlight w:val="cyan"/>
        </w:rPr>
        <w:t xml:space="preserve">occurrence, </w:t>
      </w:r>
      <w:proofErr w:type="gramStart"/>
      <w:r w:rsidRPr="00CA600A">
        <w:rPr>
          <w:rStyle w:val="Emphasis"/>
          <w:highlight w:val="cyan"/>
        </w:rPr>
        <w:t>development</w:t>
      </w:r>
      <w:proofErr w:type="gramEnd"/>
      <w:r w:rsidRPr="00CA600A">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CA600A">
        <w:rPr>
          <w:rStyle w:val="StyleUnderline"/>
          <w:highlight w:val="cyan"/>
        </w:rPr>
        <w:t xml:space="preserve">detection </w:t>
      </w:r>
      <w:r w:rsidRPr="00E43478">
        <w:rPr>
          <w:rStyle w:val="StyleUnderline"/>
        </w:rPr>
        <w:t xml:space="preserve">range </w:t>
      </w:r>
      <w:r w:rsidRPr="00CA600A">
        <w:rPr>
          <w:rStyle w:val="StyleUnderline"/>
          <w:highlight w:val="cyan"/>
        </w:rPr>
        <w:t>of Moon</w:t>
      </w:r>
      <w:r w:rsidRPr="00E43478">
        <w:rPr>
          <w:rStyle w:val="StyleUnderline"/>
        </w:rPr>
        <w:t xml:space="preserve">-based optical </w:t>
      </w:r>
      <w:r w:rsidRPr="00CA600A">
        <w:rPr>
          <w:rStyle w:val="Emphasis"/>
          <w:highlight w:val="cyan"/>
        </w:rPr>
        <w:t xml:space="preserve">sensors is </w:t>
      </w:r>
      <w:r w:rsidRPr="00E43478">
        <w:rPr>
          <w:rStyle w:val="Emphasis"/>
        </w:rPr>
        <w:t xml:space="preserve">much </w:t>
      </w:r>
      <w:r w:rsidRPr="00CA600A">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367E8688" w14:textId="77777777" w:rsidR="008E0B34" w:rsidRDefault="008E0B34" w:rsidP="008E0B34">
      <w:pPr>
        <w:pStyle w:val="Heading4"/>
      </w:pPr>
      <w:r>
        <w:t xml:space="preserve">Adaptation </w:t>
      </w:r>
      <w:r>
        <w:rPr>
          <w:u w:val="single"/>
        </w:rPr>
        <w:t>solves</w:t>
      </w:r>
      <w:r>
        <w:t xml:space="preserve"> Climate Change’s worst effects – it’s the </w:t>
      </w:r>
      <w:r>
        <w:rPr>
          <w:u w:val="single"/>
        </w:rPr>
        <w:t>Silver Bullet</w:t>
      </w:r>
      <w:r>
        <w:t>.</w:t>
      </w:r>
    </w:p>
    <w:p w14:paraId="2EFBD7CA" w14:textId="77777777" w:rsidR="008E0B34" w:rsidRPr="00A72CF3" w:rsidRDefault="008E0B34" w:rsidP="008E0B34">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E9225B2" w14:textId="77777777" w:rsidR="008E0B34" w:rsidRPr="00732E55" w:rsidRDefault="008E0B34" w:rsidP="008E0B34">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CA600A">
        <w:rPr>
          <w:rStyle w:val="Emphasis"/>
          <w:highlight w:val="cyan"/>
        </w:rPr>
        <w:t>we are not likely to meet</w:t>
      </w:r>
      <w:r w:rsidRPr="00CA600A">
        <w:rPr>
          <w:rStyle w:val="StyleUnderline"/>
          <w:highlight w:val="cyan"/>
        </w:rPr>
        <w:t xml:space="preserve"> </w:t>
      </w:r>
      <w:r w:rsidRPr="00CA600A">
        <w:rPr>
          <w:rStyle w:val="Emphasis"/>
          <w:highlight w:val="cyan"/>
          <w:bdr w:val="single" w:sz="18" w:space="0" w:color="auto"/>
        </w:rPr>
        <w:t>emission-reduction goals</w:t>
      </w:r>
      <w:r w:rsidRPr="00CA600A">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CA600A">
        <w:rPr>
          <w:rStyle w:val="Emphasis"/>
          <w:highlight w:val="cyan"/>
        </w:rPr>
        <w:t>we live in a rapidly changing climate</w:t>
      </w:r>
      <w:r w:rsidRPr="00732E55">
        <w:rPr>
          <w:sz w:val="16"/>
        </w:rPr>
        <w:t xml:space="preserve">, </w:t>
      </w:r>
      <w:r w:rsidRPr="00CA600A">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CA600A">
        <w:rPr>
          <w:rStyle w:val="Emphasis"/>
          <w:highlight w:val="cyan"/>
        </w:rPr>
        <w:t>we are not going back</w:t>
      </w:r>
      <w:r w:rsidRPr="00CA600A">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CA600A">
        <w:rPr>
          <w:rStyle w:val="Emphasis"/>
          <w:highlight w:val="cyan"/>
        </w:rPr>
        <w:t>steps</w:t>
      </w:r>
      <w:r w:rsidRPr="00CA600A">
        <w:rPr>
          <w:sz w:val="16"/>
          <w:highlight w:val="cyan"/>
        </w:rPr>
        <w:t xml:space="preserve"> </w:t>
      </w:r>
      <w:r w:rsidRPr="00732E55">
        <w:rPr>
          <w:sz w:val="16"/>
        </w:rPr>
        <w:t xml:space="preserve">at the scales that are </w:t>
      </w:r>
      <w:r w:rsidRPr="00CA600A">
        <w:rPr>
          <w:rStyle w:val="Emphasis"/>
          <w:highlight w:val="cyan"/>
        </w:rPr>
        <w:t>required for effective intervention</w:t>
      </w:r>
      <w:r w:rsidRPr="00732E55">
        <w:rPr>
          <w:sz w:val="16"/>
        </w:rPr>
        <w:t xml:space="preserve">. Mitigation is one response, but </w:t>
      </w:r>
      <w:r w:rsidRPr="00CA600A">
        <w:rPr>
          <w:rStyle w:val="Emphasis"/>
          <w:highlight w:val="cyan"/>
          <w:bdr w:val="single" w:sz="18" w:space="0" w:color="auto"/>
        </w:rPr>
        <w:t>adaptation</w:t>
      </w:r>
      <w:r w:rsidRPr="00CA600A">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CA600A">
        <w:rPr>
          <w:rStyle w:val="Emphasis"/>
          <w:highlight w:val="cyan"/>
        </w:rPr>
        <w:t>responding to the effects</w:t>
      </w:r>
      <w:r w:rsidRPr="00CA600A">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CA600A">
        <w:rPr>
          <w:rStyle w:val="Emphasis"/>
          <w:highlight w:val="cyan"/>
        </w:rPr>
        <w:t>adaptation is</w:t>
      </w:r>
      <w:r w:rsidRPr="00CA600A">
        <w:rPr>
          <w:sz w:val="16"/>
          <w:highlight w:val="cyan"/>
        </w:rPr>
        <w:t xml:space="preserve"> </w:t>
      </w:r>
      <w:r w:rsidRPr="00732E55">
        <w:rPr>
          <w:rStyle w:val="StyleUnderline"/>
        </w:rPr>
        <w:t>relatively</w:t>
      </w:r>
      <w:r w:rsidRPr="00732E55">
        <w:rPr>
          <w:sz w:val="16"/>
        </w:rPr>
        <w:t xml:space="preserve"> </w:t>
      </w:r>
      <w:r w:rsidRPr="00CA600A">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CA600A">
        <w:rPr>
          <w:rStyle w:val="Emphasis"/>
          <w:highlight w:val="cyan"/>
        </w:rPr>
        <w:t>When a region</w:t>
      </w:r>
      <w:r w:rsidRPr="00CA600A">
        <w:rPr>
          <w:sz w:val="16"/>
          <w:highlight w:val="cyan"/>
        </w:rPr>
        <w:t xml:space="preserve"> </w:t>
      </w:r>
      <w:r w:rsidRPr="00CA600A">
        <w:rPr>
          <w:rStyle w:val="Emphasis"/>
          <w:highlight w:val="cyan"/>
        </w:rPr>
        <w:t>successfully implements adaptation</w:t>
      </w:r>
      <w:r w:rsidRPr="00CA600A">
        <w:rPr>
          <w:sz w:val="16"/>
          <w:highlight w:val="cyan"/>
        </w:rPr>
        <w:t xml:space="preserve"> </w:t>
      </w:r>
      <w:r w:rsidRPr="00732E55">
        <w:rPr>
          <w:rStyle w:val="StyleUnderline"/>
        </w:rPr>
        <w:t>plans,</w:t>
      </w:r>
      <w:r w:rsidRPr="00732E55">
        <w:rPr>
          <w:sz w:val="16"/>
        </w:rPr>
        <w:t xml:space="preserve"> </w:t>
      </w:r>
      <w:r w:rsidRPr="00CA600A">
        <w:rPr>
          <w:rStyle w:val="Emphasis"/>
          <w:highlight w:val="cyan"/>
        </w:rPr>
        <w:t>communities are likely to have wins</w:t>
      </w:r>
      <w:r w:rsidRPr="00CA600A">
        <w:rPr>
          <w:sz w:val="16"/>
          <w:highlight w:val="cyan"/>
        </w:rPr>
        <w:t xml:space="preserve"> </w:t>
      </w:r>
      <w:r w:rsidRPr="00CA600A">
        <w:rPr>
          <w:rStyle w:val="Emphasis"/>
          <w:highlight w:val="cyan"/>
        </w:rPr>
        <w:t xml:space="preserve">when the next storm </w:t>
      </w:r>
      <w:r w:rsidRPr="00CA600A">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CA600A">
        <w:rPr>
          <w:rStyle w:val="Emphasis"/>
          <w:highlight w:val="cyan"/>
        </w:rPr>
        <w:t>cope with</w:t>
      </w:r>
      <w:r w:rsidRPr="00CA600A">
        <w:rPr>
          <w:sz w:val="16"/>
          <w:highlight w:val="cyan"/>
        </w:rPr>
        <w:t xml:space="preserve"> </w:t>
      </w:r>
      <w:r w:rsidRPr="00732E55">
        <w:rPr>
          <w:rStyle w:val="StyleUnderline"/>
        </w:rPr>
        <w:t>global</w:t>
      </w:r>
      <w:r w:rsidRPr="00732E55">
        <w:rPr>
          <w:sz w:val="16"/>
        </w:rPr>
        <w:t xml:space="preserve"> </w:t>
      </w:r>
      <w:r w:rsidRPr="00CA600A">
        <w:rPr>
          <w:rStyle w:val="Emphasis"/>
          <w:highlight w:val="cyan"/>
        </w:rPr>
        <w:t>warming</w:t>
      </w:r>
      <w:r w:rsidRPr="00CA600A">
        <w:rPr>
          <w:sz w:val="16"/>
          <w:highlight w:val="cyan"/>
        </w:rPr>
        <w:t xml:space="preserve"> </w:t>
      </w:r>
      <w:r w:rsidRPr="00CA600A">
        <w:rPr>
          <w:rStyle w:val="Emphasis"/>
          <w:highlight w:val="cyan"/>
        </w:rPr>
        <w:t>and</w:t>
      </w:r>
      <w:r w:rsidRPr="00CA600A">
        <w:rPr>
          <w:sz w:val="16"/>
          <w:highlight w:val="cyan"/>
        </w:rPr>
        <w:t xml:space="preserve"> </w:t>
      </w:r>
      <w:r w:rsidRPr="00CA600A">
        <w:rPr>
          <w:rStyle w:val="Emphasis"/>
          <w:highlight w:val="cyan"/>
        </w:rPr>
        <w:t>realize</w:t>
      </w:r>
      <w:r w:rsidRPr="00CA600A">
        <w:rPr>
          <w:sz w:val="16"/>
          <w:highlight w:val="cyan"/>
        </w:rPr>
        <w:t xml:space="preserve"> </w:t>
      </w:r>
      <w:r w:rsidRPr="00732E55">
        <w:rPr>
          <w:sz w:val="16"/>
        </w:rPr>
        <w:t xml:space="preserve">some </w:t>
      </w:r>
      <w:r w:rsidRPr="00CA600A">
        <w:rPr>
          <w:rStyle w:val="Emphasis"/>
          <w:highlight w:val="cyan"/>
        </w:rPr>
        <w:t>ability to take control of</w:t>
      </w:r>
      <w:r w:rsidRPr="00CA600A">
        <w:rPr>
          <w:sz w:val="16"/>
          <w:highlight w:val="cyan"/>
        </w:rPr>
        <w:t xml:space="preserve"> </w:t>
      </w:r>
      <w:r w:rsidRPr="00732E55">
        <w:rPr>
          <w:rStyle w:val="StyleUnderline"/>
        </w:rPr>
        <w:t>what has been often stated as</w:t>
      </w:r>
      <w:r w:rsidRPr="00732E55">
        <w:rPr>
          <w:sz w:val="16"/>
        </w:rPr>
        <w:t xml:space="preserve"> </w:t>
      </w:r>
      <w:r w:rsidRPr="00CA600A">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CA600A">
        <w:rPr>
          <w:rStyle w:val="Emphasis"/>
          <w:highlight w:val="cyan"/>
        </w:rPr>
        <w:t>adaptation</w:t>
      </w:r>
      <w:r w:rsidRPr="00CA600A">
        <w:rPr>
          <w:rStyle w:val="StyleUnderline"/>
          <w:highlight w:val="cyan"/>
        </w:rPr>
        <w:t xml:space="preserve"> </w:t>
      </w:r>
      <w:r w:rsidRPr="00CA600A">
        <w:rPr>
          <w:rStyle w:val="Emphasis"/>
          <w:highlight w:val="cyan"/>
        </w:rPr>
        <w:t>as a way of</w:t>
      </w:r>
      <w:r w:rsidRPr="00CA600A">
        <w:rPr>
          <w:rStyle w:val="StyleUnderline"/>
          <w:highlight w:val="cyan"/>
        </w:rPr>
        <w:t xml:space="preserve"> </w:t>
      </w:r>
      <w:r w:rsidRPr="00CA600A">
        <w:rPr>
          <w:rStyle w:val="Emphasis"/>
          <w:highlight w:val="cyan"/>
        </w:rPr>
        <w:t>sustaining</w:t>
      </w:r>
      <w:r w:rsidRPr="00CA600A">
        <w:rPr>
          <w:rStyle w:val="StyleUnderline"/>
          <w:highlight w:val="cyan"/>
        </w:rPr>
        <w:t xml:space="preserve"> </w:t>
      </w:r>
      <w:r w:rsidRPr="00732E55">
        <w:rPr>
          <w:rStyle w:val="StyleUnderline"/>
        </w:rPr>
        <w:t xml:space="preserve">their </w:t>
      </w:r>
      <w:r w:rsidRPr="00CA600A">
        <w:rPr>
          <w:rStyle w:val="Emphasis"/>
          <w:highlight w:val="cyan"/>
        </w:rPr>
        <w:t>well-being</w:t>
      </w:r>
      <w:r w:rsidRPr="00CA600A">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CA600A">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CA600A">
        <w:rPr>
          <w:rStyle w:val="Emphasis"/>
          <w:highlight w:val="cyan"/>
          <w:bdr w:val="single" w:sz="18" w:space="0" w:color="auto"/>
        </w:rPr>
        <w:t>the need for mitigation</w:t>
      </w:r>
      <w:r w:rsidRPr="00CA600A">
        <w:rPr>
          <w:rStyle w:val="StyleUnderline"/>
          <w:highlight w:val="cyan"/>
        </w:rPr>
        <w:t xml:space="preserve"> </w:t>
      </w:r>
      <w:r w:rsidRPr="00732E55">
        <w:rPr>
          <w:rStyle w:val="StyleUnderline"/>
        </w:rPr>
        <w:t>more real and urgent.</w:t>
      </w:r>
    </w:p>
    <w:p w14:paraId="17BCD1D1" w14:textId="77777777" w:rsidR="008E0B34" w:rsidRDefault="008E0B34" w:rsidP="008E0B34">
      <w:pPr>
        <w:pStyle w:val="Heading4"/>
        <w:rPr>
          <w:rFonts w:cs="Times New Roman"/>
        </w:rPr>
      </w:pPr>
      <w:r>
        <w:rPr>
          <w:rFonts w:cs="Times New Roman"/>
        </w:rPr>
        <w:t>Warming causes Extinction</w:t>
      </w:r>
    </w:p>
    <w:p w14:paraId="41CA0296" w14:textId="77777777" w:rsidR="008E0B34" w:rsidRPr="00601C82" w:rsidRDefault="008E0B34" w:rsidP="008E0B3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DD20F27" w14:textId="77777777" w:rsidR="008E0B34" w:rsidRPr="00DA11B9" w:rsidRDefault="008E0B34" w:rsidP="008E0B34">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CA600A">
        <w:rPr>
          <w:b/>
          <w:highlight w:val="cyan"/>
          <w:u w:val="single"/>
        </w:rPr>
        <w:t>climate</w:t>
      </w:r>
      <w:r w:rsidRPr="00DA11B9">
        <w:rPr>
          <w:b/>
          <w:u w:val="single"/>
        </w:rPr>
        <w:t xml:space="preserve"> </w:t>
      </w:r>
      <w:r w:rsidRPr="00CA600A">
        <w:rPr>
          <w:b/>
          <w:highlight w:val="cyan"/>
          <w:u w:val="single"/>
        </w:rPr>
        <w:t>change</w:t>
      </w:r>
      <w:r w:rsidRPr="00DA11B9">
        <w:rPr>
          <w:u w:val="single"/>
        </w:rPr>
        <w:t xml:space="preserve">, global </w:t>
      </w:r>
      <w:r w:rsidRPr="00CA600A">
        <w:rPr>
          <w:b/>
          <w:highlight w:val="cyan"/>
          <w:u w:val="single"/>
        </w:rPr>
        <w:t>freshwater</w:t>
      </w:r>
      <w:r w:rsidRPr="00CA600A">
        <w:rPr>
          <w:highlight w:val="cyan"/>
          <w:u w:val="single"/>
        </w:rPr>
        <w:t xml:space="preserve"> </w:t>
      </w:r>
      <w:r w:rsidRPr="00DA11B9">
        <w:rPr>
          <w:u w:val="single"/>
        </w:rPr>
        <w:t xml:space="preserve">cycle, </w:t>
      </w:r>
      <w:r w:rsidRPr="00CA600A">
        <w:rPr>
          <w:b/>
          <w:highlight w:val="cyan"/>
          <w:u w:val="single"/>
        </w:rPr>
        <w:t>and</w:t>
      </w:r>
      <w:r w:rsidRPr="00DA11B9">
        <w:rPr>
          <w:u w:val="single"/>
        </w:rPr>
        <w:t xml:space="preserve"> ocean </w:t>
      </w:r>
      <w:r w:rsidRPr="00CA600A">
        <w:rPr>
          <w:b/>
          <w:highlight w:val="cyan"/>
          <w:u w:val="single"/>
        </w:rPr>
        <w:t>acidification</w:t>
      </w:r>
      <w:r w:rsidRPr="00DA11B9">
        <w:rPr>
          <w:u w:val="single"/>
        </w:rPr>
        <w:t xml:space="preserve">) do </w:t>
      </w:r>
      <w:r w:rsidRPr="00CA600A">
        <w:rPr>
          <w:b/>
          <w:highlight w:val="cyan"/>
          <w:u w:val="single"/>
          <w:bdr w:val="single" w:sz="4" w:space="0" w:color="auto"/>
        </w:rPr>
        <w:t>pose existential risks</w:t>
      </w:r>
      <w:r w:rsidRPr="00DA11B9">
        <w:rPr>
          <w:u w:val="single"/>
        </w:rPr>
        <w:t xml:space="preserve">. </w:t>
      </w:r>
      <w:r w:rsidRPr="00CA600A">
        <w:rPr>
          <w:highlight w:val="cyan"/>
          <w:u w:val="single"/>
        </w:rPr>
        <w:t>This is</w:t>
      </w:r>
      <w:r w:rsidRPr="00DA11B9">
        <w:rPr>
          <w:u w:val="single"/>
        </w:rPr>
        <w:t xml:space="preserve"> </w:t>
      </w:r>
      <w:r w:rsidRPr="00CA600A">
        <w:rPr>
          <w:b/>
          <w:highlight w:val="cyan"/>
          <w:u w:val="single"/>
        </w:rPr>
        <w:t>because of</w:t>
      </w:r>
      <w:r w:rsidRPr="00DA11B9">
        <w:rPr>
          <w:u w:val="single"/>
        </w:rPr>
        <w:t xml:space="preserve"> intrinsic </w:t>
      </w:r>
      <w:r w:rsidRPr="00CA600A">
        <w:rPr>
          <w:b/>
          <w:highlight w:val="cya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A600A">
        <w:rPr>
          <w:b/>
          <w:highlight w:val="cyan"/>
          <w:u w:val="single"/>
        </w:rPr>
        <w:t>directly connected to</w:t>
      </w:r>
      <w:r w:rsidRPr="00DA11B9">
        <w:rPr>
          <w:b/>
          <w:u w:val="single"/>
        </w:rPr>
        <w:t xml:space="preserve"> </w:t>
      </w:r>
      <w:r w:rsidRPr="00DA11B9">
        <w:rPr>
          <w:u w:val="single"/>
        </w:rPr>
        <w:t xml:space="preserve">the provision of </w:t>
      </w:r>
      <w:r w:rsidRPr="00CA600A">
        <w:rPr>
          <w:b/>
          <w:highlight w:val="cyan"/>
          <w:u w:val="single"/>
        </w:rPr>
        <w:t>food and water</w:t>
      </w:r>
      <w:r w:rsidRPr="00DA11B9">
        <w:rPr>
          <w:u w:val="single"/>
        </w:rPr>
        <w:t xml:space="preserve">, and </w:t>
      </w:r>
      <w:r w:rsidRPr="00CA600A">
        <w:rPr>
          <w:b/>
          <w:highlight w:val="cyan"/>
          <w:u w:val="single"/>
        </w:rPr>
        <w:t>shortages</w:t>
      </w:r>
      <w:r w:rsidRPr="00DA11B9">
        <w:rPr>
          <w:u w:val="single"/>
        </w:rPr>
        <w:t xml:space="preserve"> of food and water can </w:t>
      </w:r>
      <w:r w:rsidRPr="00CA600A">
        <w:rPr>
          <w:b/>
          <w:highlight w:val="cya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A11B9">
        <w:rPr>
          <w:sz w:val="16"/>
        </w:rPr>
        <w:t>as a result of</w:t>
      </w:r>
      <w:proofErr w:type="gramEnd"/>
      <w:r w:rsidRPr="00DA11B9">
        <w:rPr>
          <w:sz w:val="16"/>
        </w:rPr>
        <w:t xml:space="preserve"> enhanced evaporation and reduced groundwater recharge. </w:t>
      </w:r>
      <w:r w:rsidRPr="00CA600A">
        <w:rPr>
          <w:b/>
          <w:highlight w:val="cyan"/>
          <w:u w:val="single"/>
        </w:rPr>
        <w:t>Ample clean water</w:t>
      </w:r>
      <w:r w:rsidRPr="00DA11B9">
        <w:rPr>
          <w:u w:val="single"/>
        </w:rPr>
        <w:t xml:space="preserve"> is not a luxury—it </w:t>
      </w:r>
      <w:r w:rsidRPr="00CA600A">
        <w:rPr>
          <w:b/>
          <w:highlight w:val="cya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A11B9">
        <w:rPr>
          <w:sz w:val="16"/>
        </w:rPr>
        <w:t>rarity, but</w:t>
      </w:r>
      <w:proofErr w:type="gramEnd"/>
      <w:r w:rsidRPr="00DA11B9">
        <w:rPr>
          <w:sz w:val="16"/>
        </w:rPr>
        <w:t xml:space="preserve"> are exactly the manifestations of climate change that we must get better at anticipating (</w:t>
      </w:r>
      <w:proofErr w:type="spellStart"/>
      <w:r w:rsidRPr="00DA11B9">
        <w:rPr>
          <w:sz w:val="16"/>
        </w:rPr>
        <w:t>Diffenbaugh</w:t>
      </w:r>
      <w:proofErr w:type="spellEnd"/>
      <w:r w:rsidRPr="00DA11B9">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w:t>
      </w:r>
      <w:r w:rsidRPr="002024CA">
        <w:rPr>
          <w:sz w:val="16"/>
        </w:rPr>
        <w:t xml:space="preserve">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024CA">
        <w:rPr>
          <w:u w:val="single"/>
        </w:rPr>
        <w:t xml:space="preserve">The combination of positive feedback loops and societal inertia is fertile ground for global environmental catastrophes </w:t>
      </w:r>
      <w:r w:rsidRPr="002024CA">
        <w:rPr>
          <w:b/>
          <w:u w:val="single"/>
        </w:rPr>
        <w:t>Humans</w:t>
      </w:r>
      <w:r w:rsidRPr="002024CA">
        <w:rPr>
          <w:u w:val="single"/>
        </w:rPr>
        <w:t xml:space="preserve"> are remarkably </w:t>
      </w:r>
      <w:proofErr w:type="gramStart"/>
      <w:r w:rsidRPr="002024CA">
        <w:rPr>
          <w:u w:val="single"/>
        </w:rPr>
        <w:t>ingenious, and</w:t>
      </w:r>
      <w:proofErr w:type="gramEnd"/>
      <w:r w:rsidRPr="002024CA">
        <w:rPr>
          <w:u w:val="single"/>
        </w:rPr>
        <w:t xml:space="preserve"> </w:t>
      </w:r>
      <w:r w:rsidRPr="002024CA">
        <w:rPr>
          <w:b/>
          <w:u w:val="single"/>
        </w:rPr>
        <w:t>have adapted</w:t>
      </w:r>
      <w:r w:rsidRPr="002024CA">
        <w:rPr>
          <w:u w:val="single"/>
        </w:rPr>
        <w:t xml:space="preserve"> to crises </w:t>
      </w:r>
      <w:r w:rsidRPr="002024CA">
        <w:rPr>
          <w:b/>
          <w:u w:val="single"/>
        </w:rPr>
        <w:t>throughout</w:t>
      </w:r>
      <w:r w:rsidRPr="002024CA">
        <w:rPr>
          <w:u w:val="single"/>
        </w:rPr>
        <w:t xml:space="preserve"> their </w:t>
      </w:r>
      <w:r w:rsidRPr="002024CA">
        <w:rPr>
          <w:b/>
          <w:u w:val="single"/>
        </w:rPr>
        <w:t>history</w:t>
      </w:r>
      <w:r w:rsidRPr="002024CA">
        <w:rPr>
          <w:u w:val="single"/>
        </w:rPr>
        <w:t>. Our doom has been repeatedly predicted, only to be averted by innovation</w:t>
      </w:r>
      <w:r w:rsidRPr="00DA11B9">
        <w:rPr>
          <w:u w:val="single"/>
        </w:rPr>
        <w:t xml:space="preserve"> (Ridley, 2011). </w:t>
      </w:r>
      <w:r w:rsidRPr="00CA600A">
        <w:rPr>
          <w:b/>
          <w:highlight w:val="cyan"/>
          <w:u w:val="single"/>
        </w:rPr>
        <w:t>However</w:t>
      </w:r>
      <w:r w:rsidRPr="00DA11B9">
        <w:rPr>
          <w:u w:val="single"/>
        </w:rPr>
        <w:t xml:space="preserve">, the many </w:t>
      </w:r>
      <w:r w:rsidRPr="00CA600A">
        <w:rPr>
          <w:b/>
          <w:highlight w:val="cyan"/>
          <w:u w:val="single"/>
        </w:rPr>
        <w:t>stories</w:t>
      </w:r>
      <w:r w:rsidRPr="00CA600A">
        <w:rPr>
          <w:highlight w:val="cyan"/>
          <w:u w:val="single"/>
        </w:rPr>
        <w:t xml:space="preserve"> </w:t>
      </w:r>
      <w:r w:rsidRPr="00CA600A">
        <w:rPr>
          <w:b/>
          <w:highlight w:val="cyan"/>
          <w:u w:val="single"/>
        </w:rPr>
        <w:t>of</w:t>
      </w:r>
      <w:r w:rsidRPr="00DA11B9">
        <w:rPr>
          <w:u w:val="single"/>
        </w:rPr>
        <w:t xml:space="preserve"> human ingenuity </w:t>
      </w:r>
      <w:r w:rsidRPr="00CA600A">
        <w:rPr>
          <w:b/>
          <w:highlight w:val="cyan"/>
          <w:u w:val="single"/>
        </w:rPr>
        <w:t>successfully</w:t>
      </w:r>
      <w:r w:rsidRPr="00CA600A">
        <w:rPr>
          <w:highlight w:val="cyan"/>
          <w:u w:val="single"/>
        </w:rPr>
        <w:t xml:space="preserve"> </w:t>
      </w:r>
      <w:r w:rsidRPr="00CA600A">
        <w:rPr>
          <w:b/>
          <w:highlight w:val="cyan"/>
          <w:u w:val="single"/>
        </w:rPr>
        <w:t>addressing</w:t>
      </w:r>
      <w:r w:rsidRPr="00CA600A">
        <w:rPr>
          <w:highlight w:val="cyan"/>
          <w:u w:val="single"/>
        </w:rPr>
        <w:t xml:space="preserve"> </w:t>
      </w:r>
      <w:r w:rsidRPr="00CA600A">
        <w:rPr>
          <w:b/>
          <w:highlight w:val="cyan"/>
          <w:u w:val="single"/>
        </w:rPr>
        <w:t>existential risks</w:t>
      </w:r>
      <w:r w:rsidRPr="00DA11B9">
        <w:rPr>
          <w:u w:val="single"/>
        </w:rPr>
        <w:t xml:space="preserve"> such as global famine or extreme air pollution </w:t>
      </w:r>
      <w:r w:rsidRPr="00CA600A">
        <w:rPr>
          <w:b/>
          <w:highlight w:val="cyan"/>
          <w:u w:val="single"/>
        </w:rPr>
        <w:t>represent</w:t>
      </w:r>
      <w:r w:rsidRPr="00DA11B9">
        <w:rPr>
          <w:u w:val="single"/>
        </w:rPr>
        <w:t xml:space="preserve"> environmental </w:t>
      </w:r>
      <w:r w:rsidRPr="00CA600A">
        <w:rPr>
          <w:highlight w:val="cyan"/>
          <w:u w:val="single"/>
        </w:rPr>
        <w:t>c</w:t>
      </w:r>
      <w:r w:rsidRPr="00CA600A">
        <w:rPr>
          <w:b/>
          <w:highlight w:val="cyan"/>
          <w:u w:val="single"/>
        </w:rPr>
        <w:t>hallenges that are</w:t>
      </w:r>
      <w:r w:rsidRPr="00CA600A">
        <w:rPr>
          <w:highlight w:val="cyan"/>
          <w:u w:val="single"/>
        </w:rPr>
        <w:t xml:space="preserve"> </w:t>
      </w:r>
      <w:r w:rsidRPr="00DA11B9">
        <w:rPr>
          <w:u w:val="single"/>
        </w:rPr>
        <w:t xml:space="preserve">largely </w:t>
      </w:r>
      <w:r w:rsidRPr="00CA600A">
        <w:rPr>
          <w:b/>
          <w:highlight w:val="cyan"/>
          <w:u w:val="single"/>
        </w:rPr>
        <w:t>linear</w:t>
      </w:r>
      <w:r w:rsidRPr="00CA600A">
        <w:rPr>
          <w:highlight w:val="cyan"/>
          <w:u w:val="single"/>
        </w:rPr>
        <w:t xml:space="preserve">, </w:t>
      </w:r>
      <w:r w:rsidRPr="00DA11B9">
        <w:rPr>
          <w:u w:val="single"/>
        </w:rPr>
        <w:t xml:space="preserve">have immediate consequences, </w:t>
      </w:r>
      <w:r w:rsidRPr="00CA600A">
        <w:rPr>
          <w:b/>
          <w:highlight w:val="cya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w:t>
      </w:r>
      <w:proofErr w:type="gramStart"/>
      <w:r w:rsidRPr="00DA11B9">
        <w:rPr>
          <w:sz w:val="16"/>
        </w:rPr>
        <w:t>fact</w:t>
      </w:r>
      <w:proofErr w:type="gramEnd"/>
      <w:r w:rsidRPr="00DA11B9">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A11B9">
        <w:rPr>
          <w:sz w:val="16"/>
        </w:rPr>
        <w:t>a negative feedback of society</w:t>
      </w:r>
      <w:proofErr w:type="gramEnd"/>
      <w:r w:rsidRPr="00DA11B9">
        <w:rPr>
          <w:sz w:val="16"/>
        </w:rPr>
        <w:t xml:space="preserve"> seeking to reduce the harm. In contrast, today’s great environmental crisis of climate change may cause some harm but there are generally </w:t>
      </w:r>
      <w:proofErr w:type="gramStart"/>
      <w:r w:rsidRPr="00DA11B9">
        <w:rPr>
          <w:sz w:val="16"/>
        </w:rPr>
        <w:t>long time</w:t>
      </w:r>
      <w:proofErr w:type="gramEnd"/>
      <w:r w:rsidRPr="00DA11B9">
        <w:rPr>
          <w:sz w:val="16"/>
        </w:rPr>
        <w:t xml:space="preserve"> delays between rising CO2 concentrations and damage to humans. The consequence of these delays </w:t>
      </w:r>
      <w:proofErr w:type="gramStart"/>
      <w:r w:rsidRPr="00DA11B9">
        <w:rPr>
          <w:sz w:val="16"/>
        </w:rPr>
        <w:t>are</w:t>
      </w:r>
      <w:proofErr w:type="gramEnd"/>
      <w:r w:rsidRPr="00DA11B9">
        <w:rPr>
          <w:sz w:val="16"/>
        </w:rPr>
        <w:t xml:space="preserv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w:t>
      </w:r>
      <w:proofErr w:type="gramStart"/>
      <w:r w:rsidRPr="00DA11B9">
        <w:rPr>
          <w:u w:val="single"/>
        </w:rPr>
        <w:t>In particular, as</w:t>
      </w:r>
      <w:proofErr w:type="gramEnd"/>
      <w:r w:rsidRPr="00DA11B9">
        <w:rPr>
          <w:u w:val="single"/>
        </w:rPr>
        <w:t xml:space="preserve">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w:t>
      </w:r>
      <w:proofErr w:type="spellStart"/>
      <w:r w:rsidRPr="00DA11B9">
        <w:rPr>
          <w:sz w:val="16"/>
        </w:rPr>
        <w:t>biogeophysical</w:t>
      </w:r>
      <w:proofErr w:type="spellEnd"/>
      <w:r w:rsidRPr="00DA11B9">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A11B9">
        <w:rPr>
          <w:sz w:val="16"/>
        </w:rPr>
        <w:t>Totterdell</w:t>
      </w:r>
      <w:proofErr w:type="spellEnd"/>
      <w:r w:rsidRPr="00DA11B9">
        <w:rPr>
          <w:sz w:val="16"/>
        </w:rPr>
        <w:t xml:space="preserve">, 2000; </w:t>
      </w:r>
      <w:proofErr w:type="spellStart"/>
      <w:r w:rsidRPr="00DA11B9">
        <w:rPr>
          <w:sz w:val="16"/>
        </w:rPr>
        <w:t>Hajima</w:t>
      </w:r>
      <w:proofErr w:type="spellEnd"/>
      <w:r w:rsidRPr="00DA11B9">
        <w:rPr>
          <w:sz w:val="16"/>
        </w:rPr>
        <w:t xml:space="preserve">, </w:t>
      </w:r>
      <w:proofErr w:type="spellStart"/>
      <w:r w:rsidRPr="00DA11B9">
        <w:rPr>
          <w:sz w:val="16"/>
        </w:rPr>
        <w:t>Tachiiri</w:t>
      </w:r>
      <w:proofErr w:type="spellEnd"/>
      <w:r w:rsidRPr="00DA11B9">
        <w:rPr>
          <w:sz w:val="16"/>
        </w:rPr>
        <w:t xml:space="preserve">, Ito, &amp; </w:t>
      </w:r>
      <w:proofErr w:type="spellStart"/>
      <w:r w:rsidRPr="00DA11B9">
        <w:rPr>
          <w:sz w:val="16"/>
        </w:rPr>
        <w:t>Kawamiya</w:t>
      </w:r>
      <w:proofErr w:type="spellEnd"/>
      <w:r w:rsidRPr="00DA11B9">
        <w:rPr>
          <w:sz w:val="16"/>
        </w:rPr>
        <w:t xml:space="preserve">, 2014; </w:t>
      </w:r>
      <w:proofErr w:type="spellStart"/>
      <w:r w:rsidRPr="00DA11B9">
        <w:rPr>
          <w:sz w:val="16"/>
        </w:rPr>
        <w:t>Knutti</w:t>
      </w:r>
      <w:proofErr w:type="spellEnd"/>
      <w:r w:rsidRPr="00DA11B9">
        <w:rPr>
          <w:sz w:val="16"/>
        </w:rPr>
        <w:t xml:space="preserve"> &amp; </w:t>
      </w:r>
      <w:proofErr w:type="spellStart"/>
      <w:r w:rsidRPr="00DA11B9">
        <w:rPr>
          <w:sz w:val="16"/>
        </w:rPr>
        <w:t>Rugenstein</w:t>
      </w:r>
      <w:proofErr w:type="spellEnd"/>
      <w:r w:rsidRPr="00DA11B9">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A11B9">
        <w:rPr>
          <w:sz w:val="16"/>
        </w:rPr>
        <w:t>Friedlingstein</w:t>
      </w:r>
      <w:proofErr w:type="spellEnd"/>
      <w:r w:rsidRPr="00DA11B9">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A11B9">
        <w:rPr>
          <w:sz w:val="16"/>
        </w:rPr>
        <w:t>biogeophysical</w:t>
      </w:r>
      <w:proofErr w:type="spellEnd"/>
      <w:r w:rsidRPr="00DA11B9">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A11B9">
        <w:rPr>
          <w:sz w:val="16"/>
        </w:rPr>
        <w:t>Chamey</w:t>
      </w:r>
      <w:proofErr w:type="spellEnd"/>
      <w:r w:rsidRPr="00DA11B9">
        <w:rPr>
          <w:sz w:val="16"/>
        </w:rPr>
        <w:t>, Stone, &amp; Quirk, 1975). To top it off, overgrazing depletes the soil, leading to augmented vegetation loss (</w:t>
      </w:r>
      <w:proofErr w:type="spellStart"/>
      <w:r w:rsidRPr="00DA11B9">
        <w:rPr>
          <w:sz w:val="16"/>
        </w:rPr>
        <w:t>Anderies</w:t>
      </w:r>
      <w:proofErr w:type="spellEnd"/>
      <w:r w:rsidRPr="00DA11B9">
        <w:rPr>
          <w:sz w:val="16"/>
        </w:rPr>
        <w:t xml:space="preserve">, Janssen, &amp; Walker, 2002). Climate change often also increases the risk of forest fires, </w:t>
      </w:r>
      <w:proofErr w:type="gramStart"/>
      <w:r w:rsidRPr="00DA11B9">
        <w:rPr>
          <w:sz w:val="16"/>
        </w:rPr>
        <w:t>as a result of</w:t>
      </w:r>
      <w:proofErr w:type="gramEnd"/>
      <w:r w:rsidRPr="00DA11B9">
        <w:rPr>
          <w:sz w:val="16"/>
        </w:rPr>
        <w:t xml:space="preserve"> higher temperatures and persistent drought conditions. The expectation is that </w:t>
      </w:r>
      <w:r w:rsidRPr="00CA600A">
        <w:rPr>
          <w:b/>
          <w:highlight w:val="cyan"/>
          <w:u w:val="single"/>
        </w:rPr>
        <w:t>forest fires will become more</w:t>
      </w:r>
      <w:r w:rsidRPr="00DA11B9">
        <w:rPr>
          <w:b/>
          <w:u w:val="single"/>
        </w:rPr>
        <w:t xml:space="preserve"> </w:t>
      </w:r>
      <w:r w:rsidRPr="00CA600A">
        <w:rPr>
          <w:b/>
          <w:highlight w:val="cyan"/>
          <w:u w:val="single"/>
        </w:rPr>
        <w:t>frequent</w:t>
      </w:r>
      <w:r w:rsidRPr="00DA11B9">
        <w:rPr>
          <w:sz w:val="16"/>
        </w:rPr>
        <w:t xml:space="preserve"> and severe with climate warming and drought (</w:t>
      </w:r>
      <w:proofErr w:type="spellStart"/>
      <w:r w:rsidRPr="00DA11B9">
        <w:rPr>
          <w:sz w:val="16"/>
        </w:rPr>
        <w:t>Scholze</w:t>
      </w:r>
      <w:proofErr w:type="spellEnd"/>
      <w:r w:rsidRPr="00DA11B9">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DA11B9">
        <w:rPr>
          <w:sz w:val="16"/>
        </w:rPr>
        <w:t>Jin</w:t>
      </w:r>
      <w:proofErr w:type="spellEnd"/>
      <w:r w:rsidRPr="00DA11B9">
        <w:rPr>
          <w:sz w:val="16"/>
        </w:rPr>
        <w:t xml:space="preserve">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CA600A">
        <w:rPr>
          <w:b/>
          <w:highlight w:val="cyan"/>
          <w:u w:val="single"/>
        </w:rPr>
        <w:t>catastrophic fire</w:t>
      </w:r>
      <w:r w:rsidRPr="00DA11B9">
        <w:rPr>
          <w:u w:val="single"/>
        </w:rPr>
        <w:t xml:space="preserve"> embodies the sorts of positive feedbacks and interacting factors that </w:t>
      </w:r>
      <w:r w:rsidRPr="00CA600A">
        <w:rPr>
          <w:b/>
          <w:highlight w:val="cyan"/>
          <w:u w:val="single"/>
        </w:rPr>
        <w:t>could catch humanity off-guard and produce a</w:t>
      </w:r>
      <w:r w:rsidRPr="00CA600A">
        <w:rPr>
          <w:highlight w:val="cyan"/>
          <w:u w:val="single"/>
        </w:rPr>
        <w:t xml:space="preserve"> </w:t>
      </w:r>
      <w:r w:rsidRPr="00DA11B9">
        <w:rPr>
          <w:u w:val="single"/>
        </w:rPr>
        <w:t xml:space="preserve">true </w:t>
      </w:r>
      <w:r w:rsidRPr="00CA600A">
        <w:rPr>
          <w:b/>
          <w:highlight w:val="cyan"/>
          <w:u w:val="single"/>
        </w:rPr>
        <w:t>apocalyptic event.</w:t>
      </w:r>
      <w:r w:rsidRPr="00CA600A">
        <w:rPr>
          <w:highlight w:val="cya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w:t>
      </w:r>
      <w:proofErr w:type="gramStart"/>
      <w:r w:rsidRPr="00DA11B9">
        <w:rPr>
          <w:sz w:val="16"/>
        </w:rPr>
        <w:t>Of course</w:t>
      </w:r>
      <w:proofErr w:type="gramEnd"/>
      <w:r w:rsidRPr="00DA11B9">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A11B9">
        <w:rPr>
          <w:sz w:val="16"/>
        </w:rPr>
        <w:t>as a consequence of</w:t>
      </w:r>
      <w:proofErr w:type="gramEnd"/>
      <w:r w:rsidRPr="00DA11B9">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A11B9">
        <w:rPr>
          <w:sz w:val="16"/>
        </w:rPr>
        <w:t>Wetherald</w:t>
      </w:r>
      <w:proofErr w:type="spellEnd"/>
      <w:r w:rsidRPr="00DA11B9">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A11B9">
        <w:rPr>
          <w:sz w:val="16"/>
        </w:rPr>
        <w:t>Lashof</w:t>
      </w:r>
      <w:proofErr w:type="spellEnd"/>
      <w:r w:rsidRPr="00DA11B9">
        <w:rPr>
          <w:sz w:val="16"/>
        </w:rPr>
        <w:t xml:space="preserve">, DeAngelo, </w:t>
      </w:r>
      <w:proofErr w:type="spellStart"/>
      <w:r w:rsidRPr="00DA11B9">
        <w:rPr>
          <w:sz w:val="16"/>
        </w:rPr>
        <w:t>Saleska</w:t>
      </w:r>
      <w:proofErr w:type="spellEnd"/>
      <w:r w:rsidRPr="00DA11B9">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A11B9">
        <w:rPr>
          <w:sz w:val="16"/>
        </w:rPr>
        <w:t>Burgman</w:t>
      </w:r>
      <w:proofErr w:type="spellEnd"/>
      <w:r w:rsidRPr="00DA11B9">
        <w:rPr>
          <w:sz w:val="16"/>
        </w:rPr>
        <w:t xml:space="preserve">, &amp; Norris, 2009). </w:t>
      </w:r>
      <w:r w:rsidRPr="00DA11B9">
        <w:rPr>
          <w:u w:val="single"/>
        </w:rPr>
        <w:t xml:space="preserve">The key lesson from the long list of potentially positive feedbacks and their interactions is that </w:t>
      </w:r>
      <w:r w:rsidRPr="00CA600A">
        <w:rPr>
          <w:b/>
          <w:highlight w:val="cyan"/>
          <w:u w:val="single"/>
        </w:rPr>
        <w:t>runaway climate change,</w:t>
      </w:r>
      <w:r w:rsidRPr="00DA11B9">
        <w:rPr>
          <w:u w:val="single"/>
        </w:rPr>
        <w:t xml:space="preserve"> and runaway perturbations </w:t>
      </w:r>
      <w:proofErr w:type="gramStart"/>
      <w:r w:rsidRPr="00DA11B9">
        <w:rPr>
          <w:u w:val="single"/>
        </w:rPr>
        <w:t>have to</w:t>
      </w:r>
      <w:proofErr w:type="gramEnd"/>
      <w:r w:rsidRPr="00DA11B9">
        <w:rPr>
          <w:u w:val="single"/>
        </w:rPr>
        <w:t xml:space="preserve">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w:t>
      </w:r>
      <w:proofErr w:type="gramStart"/>
      <w:r w:rsidRPr="00DA11B9">
        <w:rPr>
          <w:u w:val="single"/>
        </w:rPr>
        <w:t>exhaustive</w:t>
      </w:r>
      <w:proofErr w:type="gramEnd"/>
      <w:r w:rsidRPr="00DA11B9">
        <w:rPr>
          <w:u w:val="single"/>
        </w:rPr>
        <w:t xml:space="preserve"> and the possibility of undiscovered positive feedbacks </w:t>
      </w:r>
      <w:r w:rsidRPr="00CA600A">
        <w:rPr>
          <w:b/>
          <w:highlight w:val="cyan"/>
          <w:u w:val="single"/>
        </w:rPr>
        <w:t>portends</w:t>
      </w:r>
      <w:r w:rsidRPr="00DA11B9">
        <w:rPr>
          <w:u w:val="single"/>
        </w:rPr>
        <w:t xml:space="preserve"> even greater </w:t>
      </w:r>
      <w:r w:rsidRPr="00CA600A">
        <w:rPr>
          <w:b/>
          <w:highlight w:val="cya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E9C4320" w14:textId="77777777" w:rsidR="008E0B34" w:rsidRDefault="008E0B34" w:rsidP="008E0B34">
      <w:pPr>
        <w:pStyle w:val="Heading4"/>
      </w:pPr>
      <w:r>
        <w:t xml:space="preserve">Scenario 2 – </w:t>
      </w:r>
      <w:r>
        <w:rPr>
          <w:u w:val="single"/>
        </w:rPr>
        <w:t>Neutrinos</w:t>
      </w:r>
      <w:r>
        <w:t>:</w:t>
      </w:r>
    </w:p>
    <w:p w14:paraId="4BC81B7C" w14:textId="77777777" w:rsidR="008E0B34" w:rsidRDefault="008E0B34" w:rsidP="008E0B34">
      <w:pPr>
        <w:pStyle w:val="Heading4"/>
      </w:pPr>
      <w:r>
        <w:t xml:space="preserve">Earth’s Atmosphere </w:t>
      </w:r>
      <w:r>
        <w:rPr>
          <w:u w:val="single"/>
        </w:rPr>
        <w:t>limits</w:t>
      </w:r>
      <w:r>
        <w:t xml:space="preserve"> Neutrino Research – only a Moon base </w:t>
      </w:r>
      <w:r>
        <w:rPr>
          <w:u w:val="single"/>
        </w:rPr>
        <w:t>solves</w:t>
      </w:r>
      <w:r>
        <w:t>.</w:t>
      </w:r>
    </w:p>
    <w:p w14:paraId="56D33D6F" w14:textId="77777777" w:rsidR="008E0B34" w:rsidRPr="006A60D6" w:rsidRDefault="008E0B34" w:rsidP="008E0B3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0E8BFEB" w14:textId="77777777" w:rsidR="008E0B34" w:rsidRPr="00AA4515" w:rsidRDefault="008E0B34" w:rsidP="008E0B3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CA600A">
        <w:rPr>
          <w:rStyle w:val="Emphasis"/>
          <w:highlight w:val="cyan"/>
        </w:rPr>
        <w:t>requirements for telescope sites</w:t>
      </w:r>
      <w:r w:rsidRPr="00CA600A">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CA600A">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CA600A">
        <w:rPr>
          <w:rStyle w:val="Emphasis"/>
          <w:highlight w:val="cyan"/>
        </w:rPr>
        <w:t>Detrimental effects of</w:t>
      </w:r>
      <w:r w:rsidRPr="00CA600A">
        <w:rPr>
          <w:highlight w:val="cyan"/>
          <w:u w:val="single"/>
        </w:rPr>
        <w:t xml:space="preserve"> </w:t>
      </w:r>
      <w:r w:rsidRPr="00004BE9">
        <w:rPr>
          <w:u w:val="single"/>
        </w:rPr>
        <w:t xml:space="preserve">the </w:t>
      </w:r>
      <w:r w:rsidRPr="00CA600A">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CA600A">
        <w:rPr>
          <w:rStyle w:val="Emphasis"/>
          <w:highlight w:val="cyan"/>
        </w:rPr>
        <w:t>disturb</w:t>
      </w:r>
      <w:r w:rsidRPr="00CA600A">
        <w:rPr>
          <w:highlight w:val="cyan"/>
          <w:u w:val="single"/>
        </w:rPr>
        <w:t xml:space="preserve"> </w:t>
      </w:r>
      <w:r w:rsidRPr="00004BE9">
        <w:rPr>
          <w:u w:val="single"/>
        </w:rPr>
        <w:t xml:space="preserve">optical or </w:t>
      </w:r>
      <w:r w:rsidRPr="00CA600A">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CA600A">
        <w:rPr>
          <w:rStyle w:val="Emphasis"/>
          <w:highlight w:val="cyan"/>
        </w:rPr>
        <w:t>distorts</w:t>
      </w:r>
      <w:r w:rsidRPr="00CA600A">
        <w:rPr>
          <w:highlight w:val="cyan"/>
          <w:u w:val="single"/>
        </w:rPr>
        <w:t xml:space="preserve"> </w:t>
      </w:r>
      <w:r w:rsidRPr="00CA600A">
        <w:rPr>
          <w:rStyle w:val="Emphasis"/>
          <w:highlight w:val="cyan"/>
        </w:rPr>
        <w:t xml:space="preserve">radio </w:t>
      </w:r>
      <w:r w:rsidRPr="00412A19">
        <w:rPr>
          <w:rStyle w:val="Emphasis"/>
        </w:rPr>
        <w:t xml:space="preserve">or </w:t>
      </w:r>
      <w:r w:rsidRPr="00CA600A">
        <w:rPr>
          <w:rStyle w:val="Emphasis"/>
          <w:highlight w:val="cyan"/>
        </w:rPr>
        <w:t xml:space="preserve">optical wave </w:t>
      </w:r>
      <w:r w:rsidRPr="00412A19">
        <w:rPr>
          <w:rStyle w:val="Emphasis"/>
        </w:rPr>
        <w:t>fronts</w:t>
      </w:r>
      <w:r w:rsidRPr="00004BE9">
        <w:rPr>
          <w:u w:val="single"/>
        </w:rPr>
        <w:t xml:space="preserve">, thereby </w:t>
      </w:r>
      <w:r w:rsidRPr="00CA600A">
        <w:rPr>
          <w:rStyle w:val="Emphasis"/>
          <w:highlight w:val="cyan"/>
        </w:rPr>
        <w:t>severely degrading</w:t>
      </w:r>
      <w:r w:rsidRPr="00CA600A">
        <w:rPr>
          <w:highlight w:val="cyan"/>
          <w:u w:val="single"/>
        </w:rPr>
        <w:t xml:space="preserve"> </w:t>
      </w:r>
      <w:r w:rsidRPr="00004BE9">
        <w:rPr>
          <w:u w:val="single"/>
        </w:rPr>
        <w:t xml:space="preserve">the image </w:t>
      </w:r>
      <w:r w:rsidRPr="00CA600A">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CA600A">
        <w:rPr>
          <w:rStyle w:val="Emphasis"/>
          <w:highlight w:val="cyan"/>
        </w:rPr>
        <w:t>IceCube</w:t>
      </w:r>
      <w:proofErr w:type="spellEnd"/>
      <w:r w:rsidRPr="00412A19">
        <w:rPr>
          <w:rStyle w:val="Emphasis"/>
        </w:rPr>
        <w:t xml:space="preserve"> is the</w:t>
      </w:r>
      <w:r w:rsidRPr="00412A19">
        <w:rPr>
          <w:sz w:val="16"/>
        </w:rPr>
        <w:t xml:space="preserve"> world’s </w:t>
      </w:r>
      <w:r w:rsidRPr="00CA600A">
        <w:rPr>
          <w:rStyle w:val="Emphasis"/>
          <w:highlight w:val="cyan"/>
        </w:rPr>
        <w:t>largest</w:t>
      </w:r>
      <w:r w:rsidRPr="00412A19">
        <w:rPr>
          <w:rStyle w:val="Emphasis"/>
        </w:rPr>
        <w:t xml:space="preserve"> </w:t>
      </w:r>
      <w:r w:rsidRPr="00CA600A">
        <w:rPr>
          <w:rStyle w:val="Emphasis"/>
          <w:highlight w:val="cyan"/>
        </w:rPr>
        <w:t>neutrino</w:t>
      </w:r>
      <w:r w:rsidRPr="00412A19">
        <w:rPr>
          <w:rStyle w:val="Emphasis"/>
        </w:rPr>
        <w:t xml:space="preserve"> </w:t>
      </w:r>
      <w:r w:rsidRPr="00CA600A">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CA600A">
        <w:rPr>
          <w:rStyle w:val="Emphasis"/>
          <w:highlight w:val="cyan"/>
          <w:bdr w:val="single" w:sz="18" w:space="0" w:color="auto"/>
        </w:rPr>
        <w:t xml:space="preserve">Moon </w:t>
      </w:r>
      <w:r w:rsidRPr="00412A19">
        <w:rPr>
          <w:rStyle w:val="Emphasis"/>
          <w:bdr w:val="single" w:sz="18" w:space="0" w:color="auto"/>
        </w:rPr>
        <w:t xml:space="preserve">would be a logical </w:t>
      </w:r>
      <w:r w:rsidRPr="00CA600A">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CA600A">
        <w:rPr>
          <w:rStyle w:val="Emphasis"/>
          <w:highlight w:val="cyan"/>
          <w:bdr w:val="single" w:sz="18" w:space="0" w:color="auto"/>
        </w:rPr>
        <w:t xml:space="preserve">requires </w:t>
      </w:r>
      <w:r w:rsidRPr="00412A19">
        <w:rPr>
          <w:rStyle w:val="Emphasis"/>
          <w:bdr w:val="single" w:sz="18" w:space="0" w:color="auto"/>
        </w:rPr>
        <w:t xml:space="preserve">a </w:t>
      </w:r>
      <w:r w:rsidRPr="00CA600A">
        <w:rPr>
          <w:rStyle w:val="Emphasis"/>
          <w:highlight w:val="cyan"/>
          <w:bdr w:val="single" w:sz="18" w:space="0" w:color="auto"/>
        </w:rPr>
        <w:t>developed infrastructure</w:t>
      </w:r>
      <w:r w:rsidRPr="00CA600A">
        <w:rPr>
          <w:highlight w:val="cya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CA600A">
        <w:rPr>
          <w:rStyle w:val="Emphasis"/>
          <w:highlight w:val="cyan"/>
        </w:rPr>
        <w:t>ISS</w:t>
      </w:r>
      <w:r w:rsidRPr="00320BF9">
        <w:rPr>
          <w:u w:val="single"/>
        </w:rPr>
        <w:t xml:space="preserve">), while having a well-developed infrastructure available, </w:t>
      </w:r>
      <w:r w:rsidRPr="00412A19">
        <w:rPr>
          <w:rStyle w:val="Emphasis"/>
        </w:rPr>
        <w:t xml:space="preserve">is </w:t>
      </w:r>
      <w:r w:rsidRPr="00CA600A">
        <w:rPr>
          <w:rStyle w:val="Emphasis"/>
          <w:highlight w:val="cyan"/>
        </w:rPr>
        <w:t xml:space="preserve">not </w:t>
      </w:r>
      <w:r w:rsidRPr="00412A19">
        <w:rPr>
          <w:rStyle w:val="Emphasis"/>
        </w:rPr>
        <w:t xml:space="preserve">used </w:t>
      </w:r>
      <w:r w:rsidRPr="00CA600A">
        <w:rPr>
          <w:rStyle w:val="Emphasis"/>
          <w:highlight w:val="cyan"/>
        </w:rPr>
        <w:t>for telescopes</w:t>
      </w:r>
      <w:r w:rsidRPr="00320BF9">
        <w:rPr>
          <w:u w:val="single"/>
        </w:rPr>
        <w:t xml:space="preserve">; its </w:t>
      </w:r>
      <w:r w:rsidRPr="00CA600A">
        <w:rPr>
          <w:rStyle w:val="Emphasis"/>
          <w:highlight w:val="cyan"/>
        </w:rPr>
        <w:t>small</w:t>
      </w:r>
      <w:r w:rsidRPr="00320BF9">
        <w:rPr>
          <w:u w:val="single"/>
        </w:rPr>
        <w:t xml:space="preserve">, relatively </w:t>
      </w:r>
      <w:r w:rsidRPr="00CA600A">
        <w:rPr>
          <w:rStyle w:val="Emphasis"/>
          <w:highlight w:val="cyan"/>
        </w:rPr>
        <w:t>unstable</w:t>
      </w:r>
      <w:r w:rsidRPr="00CA600A">
        <w:rPr>
          <w:highlight w:val="cya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CA600A">
        <w:rPr>
          <w:rStyle w:val="Emphasis"/>
          <w:highlight w:val="cyan"/>
        </w:rPr>
        <w:t>wide</w:t>
      </w:r>
      <w:r w:rsidRPr="00412A19">
        <w:rPr>
          <w:rStyle w:val="Emphasis"/>
        </w:rPr>
        <w:t xml:space="preserve"> </w:t>
      </w:r>
      <w:r w:rsidRPr="00CA600A">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CA600A">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CA600A">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CA600A">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CA600A">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CA600A">
        <w:rPr>
          <w:rStyle w:val="Emphasis"/>
          <w:highlight w:val="cyan"/>
        </w:rPr>
        <w:t>frequencies</w:t>
      </w:r>
      <w:r w:rsidRPr="00AA4515">
        <w:rPr>
          <w:sz w:val="16"/>
        </w:rPr>
        <w:t xml:space="preserve"> </w:t>
      </w:r>
      <w:r w:rsidRPr="00CA600A">
        <w:rPr>
          <w:rStyle w:val="Emphasis"/>
          <w:highlight w:val="cyan"/>
          <w:bdr w:val="single" w:sz="18" w:space="0" w:color="auto"/>
        </w:rPr>
        <w:t xml:space="preserve">below </w:t>
      </w:r>
      <w:r w:rsidRPr="00412A19">
        <w:rPr>
          <w:rStyle w:val="Emphasis"/>
          <w:bdr w:val="single" w:sz="18" w:space="0" w:color="auto"/>
        </w:rPr>
        <w:t>10-</w:t>
      </w:r>
      <w:r w:rsidRPr="00CA600A">
        <w:rPr>
          <w:rStyle w:val="Emphasis"/>
          <w:highlight w:val="cyan"/>
          <w:bdr w:val="single" w:sz="18" w:space="0" w:color="auto"/>
        </w:rPr>
        <w:t xml:space="preserve">30 </w:t>
      </w:r>
      <w:proofErr w:type="spellStart"/>
      <w:r w:rsidRPr="00CA600A">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CA600A">
        <w:rPr>
          <w:rStyle w:val="Emphasis"/>
          <w:highlight w:val="cyan"/>
          <w:bdr w:val="single" w:sz="18" w:space="0" w:color="auto"/>
        </w:rPr>
        <w:t>lunar</w:t>
      </w:r>
      <w:r w:rsidRPr="00412A19">
        <w:rPr>
          <w:rStyle w:val="Emphasis"/>
          <w:bdr w:val="single" w:sz="18" w:space="0" w:color="auto"/>
        </w:rPr>
        <w:t xml:space="preserve"> infrastructure </w:t>
      </w:r>
      <w:r w:rsidRPr="00CA600A">
        <w:rPr>
          <w:rStyle w:val="Emphasis"/>
          <w:highlight w:val="cyan"/>
          <w:bdr w:val="single" w:sz="18" w:space="0" w:color="auto"/>
        </w:rPr>
        <w:t xml:space="preserve">would </w:t>
      </w:r>
      <w:r w:rsidRPr="00412A19">
        <w:rPr>
          <w:rStyle w:val="Emphasis"/>
          <w:bdr w:val="single" w:sz="18" w:space="0" w:color="auto"/>
        </w:rPr>
        <w:t xml:space="preserve">greatly </w:t>
      </w:r>
      <w:r w:rsidRPr="00CA600A">
        <w:rPr>
          <w:rStyle w:val="Emphasis"/>
          <w:highlight w:val="cyan"/>
          <w:bdr w:val="single" w:sz="18" w:space="0" w:color="auto"/>
        </w:rPr>
        <w:t xml:space="preserve">benefit </w:t>
      </w:r>
      <w:r w:rsidRPr="00412A19">
        <w:rPr>
          <w:rStyle w:val="Emphasis"/>
          <w:bdr w:val="single" w:sz="18" w:space="0" w:color="auto"/>
        </w:rPr>
        <w:t xml:space="preserve">its </w:t>
      </w:r>
      <w:r w:rsidRPr="00CA600A">
        <w:rPr>
          <w:rStyle w:val="Emphasis"/>
          <w:highlight w:val="cya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C173FC2" w14:textId="77777777" w:rsidR="008E0B34" w:rsidRDefault="008E0B34" w:rsidP="008E0B3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2F5E7D2" w14:textId="77777777" w:rsidR="008E0B34" w:rsidRPr="00DB6AEB" w:rsidRDefault="008E0B34" w:rsidP="008E0B3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ECB2959" w14:textId="77777777" w:rsidR="008E0B34" w:rsidRPr="001E4C04" w:rsidRDefault="008E0B34" w:rsidP="008E0B3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CA600A">
        <w:rPr>
          <w:rStyle w:val="Emphasis"/>
          <w:highlight w:val="cyan"/>
        </w:rPr>
        <w:t>the</w:t>
      </w:r>
      <w:r w:rsidRPr="00CA600A">
        <w:rPr>
          <w:rStyle w:val="StyleUnderline"/>
          <w:highlight w:val="cyan"/>
        </w:rPr>
        <w:t xml:space="preserve"> </w:t>
      </w:r>
      <w:r w:rsidRPr="00216297">
        <w:rPr>
          <w:rStyle w:val="StyleUnderline"/>
        </w:rPr>
        <w:t xml:space="preserve">ultimate </w:t>
      </w:r>
      <w:r w:rsidRPr="00CA600A">
        <w:rPr>
          <w:rStyle w:val="Emphasis"/>
          <w:highlight w:val="cyan"/>
        </w:rPr>
        <w:t>future of neutrino astronomy</w:t>
      </w:r>
      <w:r w:rsidRPr="00CA600A">
        <w:rPr>
          <w:rStyle w:val="StyleUnderline"/>
          <w:highlight w:val="cyan"/>
        </w:rPr>
        <w:t xml:space="preserve"> </w:t>
      </w:r>
      <w:r w:rsidRPr="00216297">
        <w:rPr>
          <w:rStyle w:val="StyleUnderline"/>
        </w:rPr>
        <w:t xml:space="preserve">in the 21st Century </w:t>
      </w:r>
      <w:r w:rsidRPr="00CA600A">
        <w:rPr>
          <w:rStyle w:val="Emphasis"/>
          <w:highlight w:val="cyan"/>
        </w:rPr>
        <w:t>may</w:t>
      </w:r>
      <w:r w:rsidRPr="00CA600A">
        <w:rPr>
          <w:rStyle w:val="StyleUnderline"/>
          <w:highlight w:val="cyan"/>
        </w:rPr>
        <w:t xml:space="preserve"> </w:t>
      </w:r>
      <w:r w:rsidRPr="00CA600A">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CA600A">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CA600A">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CA600A">
        <w:rPr>
          <w:rStyle w:val="Emphasis"/>
          <w:highlight w:val="cyan"/>
        </w:rPr>
        <w:t>Earth's stratosphere</w:t>
      </w:r>
      <w:r w:rsidRPr="00CA600A">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CA600A">
        <w:rPr>
          <w:rStyle w:val="Emphasis"/>
          <w:highlight w:val="cyan"/>
        </w:rPr>
        <w:t>proposal for a neutrino detector at a lunar base</w:t>
      </w:r>
      <w:r w:rsidRPr="00216297">
        <w:rPr>
          <w:rStyle w:val="StyleUnderline"/>
        </w:rPr>
        <w:t xml:space="preserve">, then, </w:t>
      </w:r>
      <w:r w:rsidRPr="00CA600A">
        <w:rPr>
          <w:rStyle w:val="Emphasis"/>
          <w:highlight w:val="cyan"/>
        </w:rPr>
        <w:t>represents</w:t>
      </w:r>
      <w:r w:rsidRPr="00CA600A">
        <w:rPr>
          <w:rStyle w:val="StyleUnderline"/>
          <w:highlight w:val="cyan"/>
        </w:rPr>
        <w:t xml:space="preserve"> </w:t>
      </w:r>
      <w:r w:rsidRPr="00216297">
        <w:rPr>
          <w:rStyle w:val="StyleUnderline"/>
        </w:rPr>
        <w:t xml:space="preserve">an important </w:t>
      </w:r>
      <w:r w:rsidRPr="00CA600A">
        <w:rPr>
          <w:rStyle w:val="Emphasis"/>
          <w:highlight w:val="cyan"/>
        </w:rPr>
        <w:t>shift in emphasis towards</w:t>
      </w:r>
      <w:r w:rsidRPr="00CA600A">
        <w:rPr>
          <w:rStyle w:val="StyleUnderline"/>
          <w:highlight w:val="cyan"/>
        </w:rPr>
        <w:t xml:space="preserve"> </w:t>
      </w:r>
      <w:r w:rsidRPr="00216297">
        <w:rPr>
          <w:rStyle w:val="StyleUnderline"/>
        </w:rPr>
        <w:t xml:space="preserve">fundamental </w:t>
      </w:r>
      <w:r w:rsidRPr="00CA600A">
        <w:rPr>
          <w:rStyle w:val="Emphasis"/>
          <w:highlight w:val="cyan"/>
        </w:rPr>
        <w:t>physics research in space</w:t>
      </w:r>
      <w:r w:rsidRPr="00216297">
        <w:rPr>
          <w:rStyle w:val="StyleUnderline"/>
        </w:rPr>
        <w:t xml:space="preserve">, </w:t>
      </w:r>
      <w:r w:rsidRPr="00CA600A">
        <w:rPr>
          <w:rStyle w:val="Emphasis"/>
          <w:highlight w:val="cyan"/>
          <w:bdr w:val="single" w:sz="18" w:space="0" w:color="auto"/>
        </w:rPr>
        <w:t>as a part of NASA's initiative</w:t>
      </w:r>
      <w:r w:rsidRPr="00CA600A">
        <w:rPr>
          <w:rStyle w:val="StyleUnderline"/>
          <w:highlight w:val="cyan"/>
        </w:rPr>
        <w:t xml:space="preserve"> </w:t>
      </w:r>
      <w:r w:rsidRPr="00CA600A">
        <w:rPr>
          <w:rStyle w:val="Emphasis"/>
          <w:highlight w:val="cyan"/>
        </w:rPr>
        <w:t>to re-establish</w:t>
      </w:r>
      <w:r w:rsidRPr="00CA600A">
        <w:rPr>
          <w:rStyle w:val="StyleUnderline"/>
          <w:highlight w:val="cyan"/>
        </w:rPr>
        <w:t xml:space="preserve"> </w:t>
      </w:r>
      <w:r w:rsidRPr="00CA600A">
        <w:rPr>
          <w:rStyle w:val="Emphasis"/>
          <w:highlight w:val="cyan"/>
          <w:bdr w:val="single" w:sz="18" w:space="0" w:color="auto"/>
        </w:rPr>
        <w:t>a permanent presence on the Moon.</w:t>
      </w:r>
      <w:r w:rsidRPr="00CA600A">
        <w:rPr>
          <w:sz w:val="16"/>
          <w:highlight w:val="cyan"/>
        </w:rPr>
        <w:t xml:space="preserve"> </w:t>
      </w:r>
      <w:r w:rsidRPr="001E4C04">
        <w:rPr>
          <w:sz w:val="16"/>
        </w:rPr>
        <w:t xml:space="preserve">Such a </w:t>
      </w:r>
      <w:r w:rsidRPr="00216297">
        <w:rPr>
          <w:rStyle w:val="StyleUnderline"/>
        </w:rPr>
        <w:t xml:space="preserve">detector would </w:t>
      </w:r>
      <w:r w:rsidRPr="00CA600A">
        <w:rPr>
          <w:rStyle w:val="Emphasis"/>
          <w:highlight w:val="cyan"/>
        </w:rPr>
        <w:t>bolster</w:t>
      </w:r>
      <w:r w:rsidRPr="00CA600A">
        <w:rPr>
          <w:rStyle w:val="StyleUnderline"/>
          <w:highlight w:val="cyan"/>
        </w:rPr>
        <w:t xml:space="preserve"> </w:t>
      </w:r>
      <w:r w:rsidRPr="00216297">
        <w:rPr>
          <w:rStyle w:val="StyleUnderline"/>
        </w:rPr>
        <w:t xml:space="preserve">not only the </w:t>
      </w:r>
      <w:r w:rsidRPr="00CA600A">
        <w:rPr>
          <w:rStyle w:val="Emphasis"/>
          <w:highlight w:val="cyan"/>
        </w:rPr>
        <w:t>science</w:t>
      </w:r>
      <w:r w:rsidRPr="00CA600A">
        <w:rPr>
          <w:rStyle w:val="StyleUnderline"/>
          <w:highlight w:val="cyan"/>
        </w:rPr>
        <w:t xml:space="preserve"> </w:t>
      </w:r>
      <w:r w:rsidRPr="00CA600A">
        <w:rPr>
          <w:rStyle w:val="Emphasis"/>
          <w:highlight w:val="cyan"/>
        </w:rPr>
        <w:t>of neutrino</w:t>
      </w:r>
      <w:r w:rsidRPr="00CA600A">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CA600A">
        <w:rPr>
          <w:rStyle w:val="Emphasis"/>
          <w:highlight w:val="cyan"/>
        </w:rPr>
        <w:t>physics</w:t>
      </w:r>
      <w:r w:rsidRPr="00CA600A">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CA600A">
        <w:rPr>
          <w:rStyle w:val="Emphasis"/>
          <w:highlight w:val="cyan"/>
        </w:rPr>
        <w:t>scientific experiment candidates for a lunar outpost</w:t>
      </w:r>
      <w:r w:rsidRPr="00216297">
        <w:rPr>
          <w:rStyle w:val="Emphasis"/>
        </w:rPr>
        <w:t xml:space="preserve">, in fact, </w:t>
      </w:r>
      <w:r w:rsidRPr="00CA600A">
        <w:rPr>
          <w:rStyle w:val="Emphasis"/>
          <w:highlight w:val="cyan"/>
        </w:rPr>
        <w:t xml:space="preserve">includes </w:t>
      </w:r>
      <w:r w:rsidRPr="00216297">
        <w:rPr>
          <w:rStyle w:val="Emphasis"/>
        </w:rPr>
        <w:t xml:space="preserve">a </w:t>
      </w:r>
      <w:r w:rsidRPr="00CA600A">
        <w:rPr>
          <w:rStyle w:val="Emphasis"/>
          <w:highlight w:val="cyan"/>
          <w:bdr w:val="single" w:sz="18" w:space="0" w:color="auto"/>
        </w:rPr>
        <w:t>lunar neutrino telescope</w:t>
      </w:r>
      <w:r w:rsidRPr="00CA600A">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CA600A">
        <w:rPr>
          <w:rStyle w:val="Emphasis"/>
          <w:highlight w:val="cyan"/>
        </w:rPr>
        <w:t>Moon</w:t>
      </w:r>
      <w:r w:rsidRPr="00216297">
        <w:rPr>
          <w:rStyle w:val="StyleUnderline"/>
        </w:rPr>
        <w:t xml:space="preserve">, on the other hand, clearly </w:t>
      </w:r>
      <w:r w:rsidRPr="00CA600A">
        <w:rPr>
          <w:rStyle w:val="Emphasis"/>
          <w:highlight w:val="cyan"/>
        </w:rPr>
        <w:t>has advantages</w:t>
      </w:r>
      <w:r w:rsidRPr="00CA600A">
        <w:rPr>
          <w:rStyle w:val="StyleUnderline"/>
          <w:highlight w:val="cyan"/>
        </w:rPr>
        <w:t xml:space="preserve"> </w:t>
      </w:r>
      <w:r w:rsidRPr="00216297">
        <w:rPr>
          <w:rStyle w:val="StyleUnderline"/>
        </w:rPr>
        <w:t xml:space="preserve">illustrated in Figure 1 due to the </w:t>
      </w:r>
      <w:r w:rsidRPr="00CA600A">
        <w:rPr>
          <w:rStyle w:val="Emphasis"/>
          <w:highlight w:val="cyan"/>
        </w:rPr>
        <w:t>lack of</w:t>
      </w:r>
      <w:r w:rsidRPr="00216297">
        <w:rPr>
          <w:rStyle w:val="StyleUnderline"/>
        </w:rPr>
        <w:t xml:space="preserve"> in situ </w:t>
      </w:r>
      <w:r w:rsidRPr="00CA600A">
        <w:rPr>
          <w:rStyle w:val="Emphasis"/>
          <w:highlight w:val="cyan"/>
        </w:rPr>
        <w:t>atmospheric neutrinos</w:t>
      </w:r>
      <w:r w:rsidRPr="00CA600A">
        <w:rPr>
          <w:rStyle w:val="StyleUnderline"/>
          <w:highlight w:val="cyan"/>
        </w:rPr>
        <w:t xml:space="preserve"> </w:t>
      </w:r>
      <w:r w:rsidRPr="00216297">
        <w:rPr>
          <w:rStyle w:val="StyleUnderline"/>
        </w:rPr>
        <w:t xml:space="preserve">[6,9] and the </w:t>
      </w:r>
      <w:r w:rsidRPr="00CA600A">
        <w:rPr>
          <w:rStyle w:val="Emphasis"/>
          <w:highlight w:val="cyan"/>
        </w:rPr>
        <w:t>absence of nuclear reactor antineutrino</w:t>
      </w:r>
      <w:r w:rsidRPr="00CA600A">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62FE0ECD" w14:textId="77777777" w:rsidR="008E0B34" w:rsidRPr="00F06024" w:rsidRDefault="008E0B34" w:rsidP="008E0B3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78AB5A6" w14:textId="77777777" w:rsidR="008E0B34" w:rsidRPr="00D06C87" w:rsidRDefault="008E0B34" w:rsidP="008E0B34">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F677FB7" w14:textId="77777777" w:rsidR="008E0B34" w:rsidRPr="00055F1F" w:rsidRDefault="008E0B34" w:rsidP="008E0B34">
      <w:pPr>
        <w:rPr>
          <w:sz w:val="16"/>
        </w:rPr>
      </w:pPr>
      <w:r w:rsidRPr="00055F1F">
        <w:rPr>
          <w:sz w:val="16"/>
        </w:rPr>
        <w:t xml:space="preserve">The </w:t>
      </w:r>
      <w:r w:rsidRPr="00CA600A">
        <w:rPr>
          <w:rStyle w:val="Emphasis"/>
          <w:highlight w:val="cyan"/>
        </w:rPr>
        <w:t xml:space="preserve">key to preventing </w:t>
      </w:r>
      <w:r w:rsidRPr="00AC1DAA">
        <w:rPr>
          <w:rStyle w:val="Emphasis"/>
        </w:rPr>
        <w:t xml:space="preserve">nuclear </w:t>
      </w:r>
      <w:r w:rsidRPr="00CA600A">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CA600A">
        <w:rPr>
          <w:rStyle w:val="Emphasis"/>
          <w:highlight w:val="cyan"/>
        </w:rPr>
        <w:t>depend on</w:t>
      </w:r>
      <w:r w:rsidRPr="00CA600A">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CA600A">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CA600A">
        <w:rPr>
          <w:rStyle w:val="Emphasis"/>
          <w:highlight w:val="cyan"/>
        </w:rPr>
        <w:t>tech</w:t>
      </w:r>
      <w:r w:rsidRPr="00AC1DAA">
        <w:rPr>
          <w:rStyle w:val="Emphasis"/>
        </w:rPr>
        <w:t>nology</w:t>
      </w:r>
      <w:r w:rsidRPr="00CA600A">
        <w:rPr>
          <w:rStyle w:val="Emphasis"/>
          <w:highlight w:val="cyan"/>
        </w:rPr>
        <w:t xml:space="preserve"> that</w:t>
      </w:r>
      <w:r w:rsidRPr="00CA600A">
        <w:rPr>
          <w:rStyle w:val="StyleUnderline"/>
          <w:highlight w:val="cyan"/>
        </w:rPr>
        <w:t xml:space="preserve"> </w:t>
      </w:r>
      <w:r w:rsidRPr="001E4C04">
        <w:rPr>
          <w:rStyle w:val="StyleUnderline"/>
        </w:rPr>
        <w:t xml:space="preserve">can </w:t>
      </w:r>
      <w:r w:rsidRPr="00CA600A">
        <w:rPr>
          <w:rStyle w:val="Emphasis"/>
          <w:highlight w:val="cyan"/>
        </w:rPr>
        <w:t>spot</w:t>
      </w:r>
      <w:r w:rsidRPr="00CA600A">
        <w:rPr>
          <w:rStyle w:val="StyleUnderline"/>
          <w:highlight w:val="cyan"/>
        </w:rPr>
        <w:t xml:space="preserve"> </w:t>
      </w:r>
      <w:r w:rsidRPr="001E4C04">
        <w:rPr>
          <w:rStyle w:val="StyleUnderline"/>
        </w:rPr>
        <w:t xml:space="preserve">those elusive </w:t>
      </w:r>
      <w:r w:rsidRPr="00CA600A">
        <w:rPr>
          <w:rStyle w:val="Emphasis"/>
          <w:highlight w:val="cyan"/>
        </w:rPr>
        <w:t>subatomic particles</w:t>
      </w:r>
      <w:r w:rsidRPr="00CA600A">
        <w:rPr>
          <w:rStyle w:val="StyleUnderline"/>
          <w:highlight w:val="cyan"/>
        </w:rPr>
        <w:t xml:space="preserve"> </w:t>
      </w:r>
      <w:r w:rsidRPr="00CA600A">
        <w:rPr>
          <w:rStyle w:val="Emphasis"/>
          <w:highlight w:val="cyan"/>
        </w:rPr>
        <w:t>and</w:t>
      </w:r>
      <w:r w:rsidRPr="001E4C04">
        <w:rPr>
          <w:rStyle w:val="StyleUnderline"/>
        </w:rPr>
        <w:t xml:space="preserve">, in doing so, </w:t>
      </w:r>
      <w:r w:rsidRPr="00CA600A">
        <w:rPr>
          <w:rStyle w:val="Emphasis"/>
          <w:highlight w:val="cyan"/>
        </w:rPr>
        <w:t>alert</w:t>
      </w:r>
      <w:r w:rsidRPr="00CA600A">
        <w:rPr>
          <w:rStyle w:val="StyleUnderline"/>
          <w:highlight w:val="cyan"/>
        </w:rPr>
        <w:t xml:space="preserve"> </w:t>
      </w:r>
      <w:r w:rsidRPr="001E4C04">
        <w:rPr>
          <w:rStyle w:val="StyleUnderline"/>
        </w:rPr>
        <w:t xml:space="preserve">international </w:t>
      </w:r>
      <w:r w:rsidRPr="00CA600A">
        <w:rPr>
          <w:rStyle w:val="Emphasis"/>
          <w:highlight w:val="cyan"/>
        </w:rPr>
        <w:t>authorities to</w:t>
      </w:r>
      <w:r w:rsidRPr="00CA600A">
        <w:rPr>
          <w:rStyle w:val="StyleUnderline"/>
          <w:highlight w:val="cyan"/>
        </w:rPr>
        <w:t xml:space="preserve"> </w:t>
      </w:r>
      <w:r w:rsidRPr="001E4C04">
        <w:rPr>
          <w:rStyle w:val="StyleUnderline"/>
        </w:rPr>
        <w:t xml:space="preserve">the </w:t>
      </w:r>
      <w:r w:rsidRPr="00CA600A">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CA600A">
        <w:rPr>
          <w:rStyle w:val="Emphasis"/>
          <w:highlight w:val="cyan"/>
        </w:rPr>
        <w:t>monitor</w:t>
      </w:r>
      <w:r w:rsidRPr="00CA600A">
        <w:rPr>
          <w:rStyle w:val="StyleUnderline"/>
          <w:highlight w:val="cyan"/>
        </w:rPr>
        <w:t xml:space="preserve"> </w:t>
      </w:r>
      <w:r w:rsidRPr="001E4C04">
        <w:rPr>
          <w:rStyle w:val="StyleUnderline"/>
        </w:rPr>
        <w:t xml:space="preserve">the </w:t>
      </w:r>
      <w:r w:rsidRPr="00CA600A">
        <w:rPr>
          <w:rStyle w:val="Emphasis"/>
          <w:highlight w:val="cyan"/>
        </w:rPr>
        <w:t>plutonium</w:t>
      </w:r>
      <w:r w:rsidRPr="00CA600A">
        <w:rPr>
          <w:rStyle w:val="StyleUnderline"/>
          <w:highlight w:val="cyan"/>
        </w:rPr>
        <w:t xml:space="preserve"> </w:t>
      </w:r>
      <w:r w:rsidRPr="00CA600A">
        <w:rPr>
          <w:rStyle w:val="Emphasis"/>
          <w:highlight w:val="cyan"/>
        </w:rPr>
        <w:t>content</w:t>
      </w:r>
      <w:r w:rsidRPr="00CA600A">
        <w:rPr>
          <w:rStyle w:val="StyleUnderline"/>
          <w:highlight w:val="cyan"/>
        </w:rPr>
        <w:t xml:space="preserve"> </w:t>
      </w:r>
      <w:r w:rsidRPr="001E4C04">
        <w:rPr>
          <w:rStyle w:val="StyleUnderline"/>
        </w:rPr>
        <w:t xml:space="preserve">in a nuclear reactor </w:t>
      </w:r>
      <w:r w:rsidRPr="00CA600A">
        <w:rPr>
          <w:rStyle w:val="Emphasis"/>
          <w:highlight w:val="cyan"/>
          <w:bdr w:val="single" w:sz="18" w:space="0" w:color="auto"/>
        </w:rPr>
        <w:t>in real time</w:t>
      </w:r>
      <w:r w:rsidRPr="00CA600A">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CA600A">
        <w:rPr>
          <w:rStyle w:val="Emphasis"/>
          <w:highlight w:val="cyan"/>
        </w:rPr>
        <w:t>such tech</w:t>
      </w:r>
      <w:r w:rsidRPr="00AC1DAA">
        <w:rPr>
          <w:rStyle w:val="Emphasis"/>
        </w:rPr>
        <w:t xml:space="preserve">nology </w:t>
      </w:r>
      <w:r w:rsidRPr="00CA600A">
        <w:rPr>
          <w:rStyle w:val="Emphasis"/>
          <w:highlight w:val="cyan"/>
        </w:rPr>
        <w:t>deployed</w:t>
      </w:r>
      <w:r w:rsidRPr="00CA600A">
        <w:rPr>
          <w:rStyle w:val="StyleUnderline"/>
          <w:highlight w:val="cyan"/>
        </w:rPr>
        <w:t xml:space="preserve"> </w:t>
      </w:r>
      <w:r w:rsidRPr="001E4C04">
        <w:rPr>
          <w:rStyle w:val="StyleUnderline"/>
        </w:rPr>
        <w:t xml:space="preserve">outside nuclear reactors </w:t>
      </w:r>
      <w:r w:rsidRPr="00CA600A">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CA600A">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CA600A">
        <w:rPr>
          <w:rStyle w:val="Emphasis"/>
          <w:highlight w:val="cyan"/>
        </w:rPr>
        <w:t>countries</w:t>
      </w:r>
      <w:r w:rsidRPr="00CA600A">
        <w:rPr>
          <w:rStyle w:val="StyleUnderline"/>
          <w:highlight w:val="cyan"/>
        </w:rPr>
        <w:t xml:space="preserve"> </w:t>
      </w:r>
      <w:r w:rsidRPr="00CA600A">
        <w:rPr>
          <w:rStyle w:val="Emphasis"/>
          <w:highlight w:val="cyan"/>
        </w:rPr>
        <w:t xml:space="preserve">are not </w:t>
      </w:r>
      <w:r w:rsidRPr="00CA600A">
        <w:rPr>
          <w:rStyle w:val="Emphasis"/>
          <w:highlight w:val="cyan"/>
          <w:bdr w:val="single" w:sz="18" w:space="0" w:color="auto"/>
        </w:rPr>
        <w:t>making weapons-related material</w:t>
      </w:r>
      <w:r w:rsidRPr="00CA600A">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CA600A">
        <w:rPr>
          <w:rStyle w:val="Emphasis"/>
          <w:highlight w:val="cyan"/>
        </w:rPr>
        <w:t>finding neutrinos</w:t>
      </w:r>
      <w:r w:rsidRPr="00CA600A">
        <w:rPr>
          <w:rStyle w:val="StyleUnderline"/>
          <w:highlight w:val="cyan"/>
        </w:rPr>
        <w:t xml:space="preserve"> </w:t>
      </w:r>
      <w:r w:rsidRPr="001E4C04">
        <w:rPr>
          <w:rStyle w:val="StyleUnderline"/>
        </w:rPr>
        <w:t xml:space="preserve">in water </w:t>
      </w:r>
      <w:r w:rsidRPr="00CA600A">
        <w:rPr>
          <w:rStyle w:val="Emphasis"/>
          <w:highlight w:val="cyan"/>
          <w:bdr w:val="single" w:sz="18" w:space="0" w:color="auto"/>
        </w:rPr>
        <w:t xml:space="preserve">is still </w:t>
      </w:r>
      <w:proofErr w:type="gramStart"/>
      <w:r w:rsidRPr="00AC1DAA">
        <w:rPr>
          <w:rStyle w:val="Emphasis"/>
          <w:bdr w:val="single" w:sz="18" w:space="0" w:color="auto"/>
        </w:rPr>
        <w:t xml:space="preserve">pretty </w:t>
      </w:r>
      <w:r w:rsidRPr="00CA600A">
        <w:rPr>
          <w:rStyle w:val="Emphasis"/>
          <w:highlight w:val="cya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CA600A">
        <w:rPr>
          <w:rStyle w:val="Emphasis"/>
          <w:highlight w:val="cyan"/>
        </w:rPr>
        <w:t>line between civilian and military use of nuc</w:t>
      </w:r>
      <w:r w:rsidRPr="00AC1DAA">
        <w:rPr>
          <w:rStyle w:val="Emphasis"/>
        </w:rPr>
        <w:t xml:space="preserve">lear energy </w:t>
      </w:r>
      <w:r w:rsidRPr="00CA600A">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CA600A">
        <w:rPr>
          <w:rStyle w:val="Emphasis"/>
          <w:highlight w:val="cyan"/>
        </w:rPr>
        <w:t>dual-use</w:t>
      </w:r>
      <w:r w:rsidRPr="00B26A19">
        <w:rPr>
          <w:rStyle w:val="StyleUnderline"/>
        </w:rPr>
        <w:t xml:space="preserve">” capabilities of nuclear reactors </w:t>
      </w:r>
      <w:r w:rsidRPr="00CA600A">
        <w:rPr>
          <w:rStyle w:val="Emphasis"/>
          <w:highlight w:val="cyan"/>
        </w:rPr>
        <w:t>presents a</w:t>
      </w:r>
      <w:r w:rsidRPr="00CA600A">
        <w:rPr>
          <w:rStyle w:val="StyleUnderline"/>
          <w:highlight w:val="cyan"/>
        </w:rPr>
        <w:t xml:space="preserve"> </w:t>
      </w:r>
      <w:r w:rsidRPr="00B26A19">
        <w:rPr>
          <w:rStyle w:val="StyleUnderline"/>
        </w:rPr>
        <w:t xml:space="preserve">significant </w:t>
      </w:r>
      <w:r w:rsidRPr="00CA600A">
        <w:rPr>
          <w:rStyle w:val="Emphasis"/>
          <w:highlight w:val="cyan"/>
        </w:rPr>
        <w:t>challenge</w:t>
      </w:r>
      <w:r w:rsidRPr="00CA600A">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CA600A">
        <w:rPr>
          <w:rStyle w:val="Emphasis"/>
          <w:highlight w:val="cyan"/>
        </w:rPr>
        <w:t>neutrino</w:t>
      </w:r>
      <w:r w:rsidRPr="00CA600A">
        <w:rPr>
          <w:rStyle w:val="StyleUnderline"/>
          <w:highlight w:val="cyan"/>
        </w:rPr>
        <w:t xml:space="preserve"> </w:t>
      </w:r>
      <w:r w:rsidRPr="00CA600A">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CA600A">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CA600A">
        <w:rPr>
          <w:rStyle w:val="Emphasis"/>
          <w:highlight w:val="cyan"/>
        </w:rPr>
        <w:t xml:space="preserve">Optimizing </w:t>
      </w:r>
      <w:r w:rsidRPr="008006B3">
        <w:rPr>
          <w:rStyle w:val="Emphasis"/>
        </w:rPr>
        <w:t xml:space="preserve">reactor </w:t>
      </w:r>
      <w:r w:rsidRPr="00CA600A">
        <w:rPr>
          <w:rStyle w:val="Emphasis"/>
          <w:highlight w:val="cyan"/>
        </w:rPr>
        <w:t>power levels to produce plutonium</w:t>
      </w:r>
      <w:r w:rsidRPr="00B26A19">
        <w:rPr>
          <w:rStyle w:val="StyleUnderline"/>
        </w:rPr>
        <w:t xml:space="preserve">, </w:t>
      </w:r>
      <w:r w:rsidRPr="00CA600A">
        <w:rPr>
          <w:rStyle w:val="Emphasis"/>
          <w:highlight w:val="cyan"/>
        </w:rPr>
        <w:t xml:space="preserve">a </w:t>
      </w:r>
      <w:r w:rsidRPr="008006B3">
        <w:rPr>
          <w:rStyle w:val="Emphasis"/>
        </w:rPr>
        <w:t xml:space="preserve">telltale </w:t>
      </w:r>
      <w:r w:rsidRPr="00CA600A">
        <w:rPr>
          <w:rStyle w:val="Emphasis"/>
          <w:highlight w:val="cyan"/>
        </w:rPr>
        <w:t>sign</w:t>
      </w:r>
      <w:r w:rsidRPr="00CA600A">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CA600A">
        <w:rPr>
          <w:rStyle w:val="Emphasis"/>
          <w:highlight w:val="cyan"/>
        </w:rPr>
        <w:t>to build a bomb</w:t>
      </w:r>
      <w:r w:rsidRPr="00B26A19">
        <w:rPr>
          <w:rStyle w:val="StyleUnderline"/>
        </w:rPr>
        <w:t xml:space="preserve">, </w:t>
      </w:r>
      <w:r w:rsidRPr="00CA600A">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CA600A">
        <w:rPr>
          <w:rStyle w:val="Emphasis"/>
          <w:highlight w:val="cyan"/>
          <w:bdr w:val="single" w:sz="18" w:space="0" w:color="auto"/>
        </w:rPr>
        <w:t>spectrum</w:t>
      </w:r>
      <w:r w:rsidRPr="00CA600A">
        <w:rPr>
          <w:rStyle w:val="StyleUnderline"/>
          <w:highlight w:val="cyan"/>
        </w:rPr>
        <w:t xml:space="preserve"> </w:t>
      </w:r>
      <w:r w:rsidRPr="00CA600A">
        <w:rPr>
          <w:rStyle w:val="Emphasis"/>
          <w:highlight w:val="cyan"/>
        </w:rPr>
        <w:t xml:space="preserve">of </w:t>
      </w:r>
      <w:r w:rsidRPr="008006B3">
        <w:rPr>
          <w:rStyle w:val="Emphasis"/>
        </w:rPr>
        <w:t>anti</w:t>
      </w:r>
      <w:r w:rsidRPr="00CA600A">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CA600A">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CA600A">
        <w:rPr>
          <w:rStyle w:val="Emphasis"/>
          <w:highlight w:val="cyan"/>
        </w:rPr>
        <w:t>in the future</w:t>
      </w:r>
      <w:r w:rsidRPr="00055F1F">
        <w:rPr>
          <w:sz w:val="16"/>
        </w:rPr>
        <w:t xml:space="preserve">, </w:t>
      </w:r>
      <w:r w:rsidRPr="00B26A19">
        <w:rPr>
          <w:rStyle w:val="StyleUnderline"/>
        </w:rPr>
        <w:t xml:space="preserve">could such </w:t>
      </w:r>
      <w:r w:rsidRPr="00CA600A">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CA600A">
        <w:rPr>
          <w:rStyle w:val="Emphasis"/>
          <w:highlight w:val="cyan"/>
          <w:bdr w:val="single" w:sz="18" w:space="0" w:color="auto"/>
        </w:rPr>
        <w:t>spot</w:t>
      </w:r>
      <w:r w:rsidRPr="00CA600A">
        <w:rPr>
          <w:rStyle w:val="StyleUnderline"/>
          <w:highlight w:val="cyan"/>
          <w:bdr w:val="single" w:sz="18" w:space="0" w:color="auto"/>
        </w:rPr>
        <w:t xml:space="preserve"> </w:t>
      </w:r>
      <w:r w:rsidRPr="00CA600A">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CA600A">
        <w:rPr>
          <w:rStyle w:val="Emphasis"/>
          <w:highlight w:val="cyan"/>
          <w:bdr w:val="single" w:sz="18" w:space="0" w:color="auto"/>
        </w:rPr>
        <w:t>across borders</w:t>
      </w:r>
      <w:r w:rsidRPr="00CA600A">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CA600A">
        <w:rPr>
          <w:rStyle w:val="Emphasis"/>
          <w:highlight w:val="cyan"/>
        </w:rPr>
        <w:t>study</w:t>
      </w:r>
      <w:r w:rsidRPr="00CA600A">
        <w:rPr>
          <w:rStyle w:val="StyleUnderline"/>
          <w:highlight w:val="cyan"/>
        </w:rPr>
        <w:t xml:space="preserve"> </w:t>
      </w:r>
      <w:r w:rsidRPr="00B26A19">
        <w:rPr>
          <w:rStyle w:val="StyleUnderline"/>
        </w:rPr>
        <w:t xml:space="preserve">of a range of possible </w:t>
      </w:r>
      <w:r w:rsidRPr="00CA600A">
        <w:rPr>
          <w:rStyle w:val="Emphasis"/>
          <w:highlight w:val="cyan"/>
        </w:rPr>
        <w:t>enhancements</w:t>
      </w:r>
      <w:r w:rsidRPr="00CA600A">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CA600A">
        <w:rPr>
          <w:rStyle w:val="Emphasis"/>
          <w:highlight w:val="cyan"/>
        </w:rPr>
        <w:t xml:space="preserve">knowledge that such </w:t>
      </w:r>
      <w:r w:rsidRPr="00CA600A">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CA600A">
        <w:rPr>
          <w:rStyle w:val="Emphasis"/>
          <w:highlight w:val="cyan"/>
        </w:rPr>
        <w:t xml:space="preserve">could prove to be </w:t>
      </w:r>
      <w:r w:rsidRPr="00CA600A">
        <w:rPr>
          <w:rStyle w:val="Emphasis"/>
          <w:highlight w:val="cyan"/>
          <w:bdr w:val="single" w:sz="18" w:space="0" w:color="auto"/>
        </w:rPr>
        <w:t xml:space="preserve">a powerful deterrent to </w:t>
      </w:r>
      <w:r w:rsidRPr="008006B3">
        <w:rPr>
          <w:rStyle w:val="Emphasis"/>
          <w:bdr w:val="single" w:sz="18" w:space="0" w:color="auto"/>
        </w:rPr>
        <w:t xml:space="preserve">nuclear </w:t>
      </w:r>
      <w:proofErr w:type="gramStart"/>
      <w:r w:rsidRPr="00CA600A">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309B643A" w14:textId="77777777" w:rsidR="008E0B34" w:rsidRPr="00216297" w:rsidRDefault="008E0B34" w:rsidP="008E0B3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5460C941" w14:textId="77777777" w:rsidR="008E0B34" w:rsidRPr="00FE2CDD" w:rsidRDefault="008E0B34" w:rsidP="008E0B34">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2015A7B2" w14:textId="77777777" w:rsidR="008E0B34" w:rsidRDefault="008E0B34" w:rsidP="008E0B34">
      <w:pPr>
        <w:spacing w:line="240" w:lineRule="auto"/>
        <w:rPr>
          <w:sz w:val="16"/>
        </w:rPr>
      </w:pPr>
      <w:r w:rsidRPr="00CA600A">
        <w:rPr>
          <w:rStyle w:val="StyleUnderline"/>
          <w:highlight w:val="cyan"/>
        </w:rPr>
        <w:t>The spread of nuc</w:t>
      </w:r>
      <w:r w:rsidRPr="00C8793D">
        <w:rPr>
          <w:rStyle w:val="StyleUnderline"/>
        </w:rPr>
        <w:t>lear weapon</w:t>
      </w:r>
      <w:r w:rsidRPr="00CA600A">
        <w:rPr>
          <w:rStyle w:val="StyleUnderline"/>
          <w:highlight w:val="cyan"/>
        </w:rPr>
        <w:t>s poses</w:t>
      </w:r>
      <w:r w:rsidRPr="00C8793D">
        <w:rPr>
          <w:rStyle w:val="StyleUnderline"/>
        </w:rPr>
        <w:t xml:space="preserve"> at least six </w:t>
      </w:r>
      <w:r w:rsidRPr="00CA600A">
        <w:rPr>
          <w:rStyle w:val="Emphasis"/>
          <w:highlight w:val="cyan"/>
        </w:rPr>
        <w:t>severe threats</w:t>
      </w:r>
      <w:r w:rsidRPr="00CA600A">
        <w:rPr>
          <w:rStyle w:val="StyleUnderline"/>
          <w:highlight w:val="cyan"/>
        </w:rPr>
        <w:t xml:space="preserve"> to international</w:t>
      </w:r>
      <w:r w:rsidRPr="00C8793D">
        <w:rPr>
          <w:rStyle w:val="StyleUnderline"/>
        </w:rPr>
        <w:t xml:space="preserve"> peace and </w:t>
      </w:r>
      <w:r w:rsidRPr="00CA600A">
        <w:rPr>
          <w:rStyle w:val="StyleUnderline"/>
          <w:highlight w:val="cyan"/>
        </w:rPr>
        <w:t>security including</w:t>
      </w:r>
      <w:r w:rsidRPr="00C8793D">
        <w:rPr>
          <w:rStyle w:val="StyleUnderline"/>
        </w:rPr>
        <w:t xml:space="preserve">: </w:t>
      </w:r>
      <w:r w:rsidRPr="00CA600A">
        <w:rPr>
          <w:rStyle w:val="Emphasis"/>
          <w:highlight w:val="cyan"/>
        </w:rPr>
        <w:t>nuc</w:t>
      </w:r>
      <w:r w:rsidRPr="00C8793D">
        <w:rPr>
          <w:rStyle w:val="Emphasis"/>
        </w:rPr>
        <w:t xml:space="preserve">lear </w:t>
      </w:r>
      <w:r w:rsidRPr="00CA600A">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CA600A">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CA600A">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A600A">
        <w:rPr>
          <w:rStyle w:val="StyleUnderline"/>
          <w:highlight w:val="cyan"/>
        </w:rPr>
        <w:t>Before</w:t>
      </w:r>
      <w:r w:rsidRPr="00C8793D">
        <w:rPr>
          <w:rStyle w:val="StyleUnderline"/>
        </w:rPr>
        <w:t xml:space="preserve"> reaching a state of </w:t>
      </w:r>
      <w:r w:rsidRPr="00CA600A">
        <w:rPr>
          <w:rStyle w:val="Emphasis"/>
          <w:highlight w:val="cyan"/>
        </w:rPr>
        <w:t>MAD</w:t>
      </w:r>
      <w:r w:rsidRPr="00C8793D">
        <w:rPr>
          <w:sz w:val="16"/>
        </w:rPr>
        <w:t xml:space="preserve">, </w:t>
      </w:r>
      <w:r w:rsidRPr="00CA600A">
        <w:rPr>
          <w:rStyle w:val="StyleUnderline"/>
          <w:highlight w:val="cyan"/>
        </w:rPr>
        <w:t>new</w:t>
      </w:r>
      <w:r w:rsidRPr="00C8793D">
        <w:rPr>
          <w:rStyle w:val="StyleUnderline"/>
        </w:rPr>
        <w:t xml:space="preserve"> nuclear </w:t>
      </w:r>
      <w:r w:rsidRPr="00CA600A">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A600A">
        <w:rPr>
          <w:rStyle w:val="StyleUnderline"/>
          <w:highlight w:val="cyan"/>
        </w:rPr>
        <w:t xml:space="preserve"> </w:t>
      </w:r>
      <w:r w:rsidRPr="00CA600A">
        <w:rPr>
          <w:rStyle w:val="Emphasis"/>
          <w:highlight w:val="cyan"/>
        </w:rPr>
        <w:t>lack</w:t>
      </w:r>
      <w:r w:rsidRPr="00C8793D">
        <w:rPr>
          <w:rStyle w:val="StyleUnderline"/>
        </w:rPr>
        <w:t xml:space="preserve"> a </w:t>
      </w:r>
      <w:r w:rsidRPr="00CA600A">
        <w:rPr>
          <w:rStyle w:val="StyleUnderline"/>
          <w:highlight w:val="cyan"/>
        </w:rPr>
        <w:t>secure-</w:t>
      </w:r>
      <w:r w:rsidRPr="00CA600A">
        <w:rPr>
          <w:rStyle w:val="Emphasis"/>
          <w:highlight w:val="cyan"/>
        </w:rPr>
        <w:t>second strike</w:t>
      </w:r>
      <w:r w:rsidRPr="00CA600A">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CA600A">
        <w:rPr>
          <w:rStyle w:val="StyleUnderline"/>
          <w:highlight w:val="cyan"/>
        </w:rPr>
        <w:t xml:space="preserve">it has an </w:t>
      </w:r>
      <w:r w:rsidRPr="00CA600A">
        <w:rPr>
          <w:rStyle w:val="Emphasis"/>
          <w:highlight w:val="cyan"/>
        </w:rPr>
        <w:t>incentive</w:t>
      </w:r>
      <w:r w:rsidRPr="00CA600A">
        <w:rPr>
          <w:rStyle w:val="StyleUnderline"/>
          <w:highlight w:val="cyan"/>
        </w:rPr>
        <w:t xml:space="preserve"> to </w:t>
      </w:r>
      <w:r w:rsidRPr="00CA600A">
        <w:rPr>
          <w:rStyle w:val="Emphasis"/>
          <w:highlight w:val="cyan"/>
        </w:rPr>
        <w:t>use</w:t>
      </w:r>
      <w:r w:rsidRPr="00C8793D">
        <w:rPr>
          <w:rStyle w:val="StyleUnderline"/>
        </w:rPr>
        <w:t xml:space="preserve"> nuclear weapons </w:t>
      </w:r>
      <w:r w:rsidRPr="00CA600A">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A600A">
        <w:rPr>
          <w:rStyle w:val="Emphasis"/>
          <w:highlight w:val="cyan"/>
        </w:rPr>
        <w:t xml:space="preserve">a future crisis could result in a </w:t>
      </w:r>
      <w:r w:rsidRPr="00C8793D">
        <w:rPr>
          <w:rStyle w:val="Emphasis"/>
        </w:rPr>
        <w:t xml:space="preserve">devastating </w:t>
      </w:r>
      <w:r w:rsidRPr="00CA600A">
        <w:rPr>
          <w:rStyle w:val="Emphasis"/>
          <w:highlight w:val="cyan"/>
        </w:rPr>
        <w:t>nuclear exchange</w:t>
      </w:r>
      <w:r w:rsidRPr="00C8793D">
        <w:rPr>
          <w:sz w:val="16"/>
        </w:rPr>
        <w:t>. N</w:t>
      </w:r>
    </w:p>
    <w:p w14:paraId="79CF0C69" w14:textId="77777777" w:rsidR="008E0B34" w:rsidRDefault="008E0B34" w:rsidP="008E0B34">
      <w:pPr>
        <w:spacing w:line="240" w:lineRule="auto"/>
        <w:rPr>
          <w:sz w:val="16"/>
        </w:rPr>
      </w:pPr>
    </w:p>
    <w:p w14:paraId="171C138E" w14:textId="77777777" w:rsidR="008E0B34" w:rsidRDefault="008E0B34" w:rsidP="008E0B34">
      <w:pPr>
        <w:spacing w:line="240" w:lineRule="auto"/>
        <w:rPr>
          <w:sz w:val="16"/>
        </w:rPr>
      </w:pPr>
    </w:p>
    <w:p w14:paraId="2B26E85B" w14:textId="77777777" w:rsidR="008E0B34" w:rsidRPr="00C8793D" w:rsidRDefault="008E0B34" w:rsidP="008E0B34">
      <w:pPr>
        <w:spacing w:line="240" w:lineRule="auto"/>
        <w:rPr>
          <w:rStyle w:val="StyleUnderline"/>
        </w:rPr>
      </w:pPr>
      <w:proofErr w:type="spellStart"/>
      <w:r w:rsidRPr="00C8793D">
        <w:rPr>
          <w:sz w:val="16"/>
        </w:rPr>
        <w:t>uclear</w:t>
      </w:r>
      <w:proofErr w:type="spellEnd"/>
      <w:r w:rsidRPr="00C8793D">
        <w:rPr>
          <w:sz w:val="16"/>
        </w:rPr>
        <w:t xml:space="preserve">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A600A">
        <w:rPr>
          <w:rStyle w:val="Emphasis"/>
          <w:highlight w:val="cyan"/>
        </w:rPr>
        <w:t>as nuclear weapons spread</w:t>
      </w:r>
      <w:r w:rsidRPr="00C8793D">
        <w:rPr>
          <w:rStyle w:val="StyleUnderline"/>
        </w:rPr>
        <w:t xml:space="preserve">, the </w:t>
      </w:r>
      <w:r w:rsidRPr="00CA600A">
        <w:rPr>
          <w:rStyle w:val="Emphasis"/>
          <w:highlight w:val="cyan"/>
        </w:rPr>
        <w:t>possibility</w:t>
      </w:r>
      <w:r w:rsidRPr="00CA600A">
        <w:rPr>
          <w:rStyle w:val="StyleUnderline"/>
          <w:highlight w:val="cyan"/>
        </w:rPr>
        <w:t xml:space="preserve"> </w:t>
      </w:r>
      <w:r w:rsidRPr="00C8793D">
        <w:rPr>
          <w:rStyle w:val="StyleUnderline"/>
        </w:rPr>
        <w:t xml:space="preserve">that </w:t>
      </w:r>
      <w:r w:rsidRPr="00CA600A">
        <w:rPr>
          <w:rStyle w:val="Emphasis"/>
          <w:highlight w:val="cyan"/>
        </w:rPr>
        <w:t>they</w:t>
      </w:r>
      <w:r w:rsidRPr="00CA600A">
        <w:rPr>
          <w:rStyle w:val="StyleUnderline"/>
          <w:highlight w:val="cyan"/>
        </w:rPr>
        <w:t xml:space="preserve"> </w:t>
      </w:r>
      <w:r w:rsidRPr="00C8793D">
        <w:rPr>
          <w:rStyle w:val="StyleUnderline"/>
        </w:rPr>
        <w:t xml:space="preserve">will </w:t>
      </w:r>
      <w:r w:rsidRPr="00C8793D">
        <w:rPr>
          <w:rStyle w:val="Emphasis"/>
        </w:rPr>
        <w:t xml:space="preserve">eventually </w:t>
      </w:r>
      <w:r w:rsidRPr="00CA600A">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CA600A">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A600A">
        <w:rPr>
          <w:rStyle w:val="Emphasis"/>
          <w:highlight w:val="cyan"/>
        </w:rPr>
        <w:t>loose nukes</w:t>
      </w:r>
      <w:r w:rsidRPr="00CA600A">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A600A">
        <w:rPr>
          <w:rStyle w:val="Emphasis"/>
          <w:highlight w:val="cyan"/>
        </w:rPr>
        <w:t>Historically</w:t>
      </w:r>
      <w:r w:rsidRPr="00C8793D">
        <w:rPr>
          <w:sz w:val="16"/>
        </w:rPr>
        <w:t xml:space="preserve">, we have seen that </w:t>
      </w:r>
      <w:r w:rsidRPr="00C8793D">
        <w:rPr>
          <w:rStyle w:val="StyleUnderline"/>
        </w:rPr>
        <w:t xml:space="preserve">the </w:t>
      </w:r>
      <w:r w:rsidRPr="00CA600A">
        <w:rPr>
          <w:rStyle w:val="Emphasis"/>
          <w:highlight w:val="cyan"/>
        </w:rPr>
        <w:t>spread</w:t>
      </w:r>
      <w:r w:rsidRPr="00C8793D">
        <w:rPr>
          <w:rStyle w:val="Emphasis"/>
        </w:rPr>
        <w:t xml:space="preserve"> </w:t>
      </w:r>
      <w:r w:rsidRPr="00CA600A">
        <w:rPr>
          <w:rStyle w:val="Emphasis"/>
          <w:highlight w:val="cyan"/>
        </w:rPr>
        <w:t>of nuclear weapons</w:t>
      </w:r>
      <w:r w:rsidRPr="00CA600A">
        <w:rPr>
          <w:rStyle w:val="StyleUnderline"/>
          <w:highlight w:val="cyan"/>
        </w:rPr>
        <w:t xml:space="preserve"> </w:t>
      </w:r>
      <w:r w:rsidRPr="00C8793D">
        <w:rPr>
          <w:rStyle w:val="StyleUnderline"/>
        </w:rPr>
        <w:t xml:space="preserve">has emboldened their possessors and </w:t>
      </w:r>
      <w:r w:rsidRPr="00CA600A">
        <w:rPr>
          <w:rStyle w:val="StyleUnderline"/>
          <w:highlight w:val="cyan"/>
        </w:rPr>
        <w:t xml:space="preserve">contributed to </w:t>
      </w:r>
      <w:r w:rsidRPr="00CA600A">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A600A">
        <w:rPr>
          <w:rStyle w:val="StyleUnderline"/>
          <w:highlight w:val="cyan"/>
        </w:rPr>
        <w:t xml:space="preserve">aggressiveness is more </w:t>
      </w:r>
      <w:r w:rsidRPr="00CA600A">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A600A">
        <w:rPr>
          <w:rStyle w:val="Emphasis"/>
          <w:highlight w:val="cyan"/>
        </w:rPr>
        <w:t>crises</w:t>
      </w:r>
      <w:r w:rsidRPr="00CA600A">
        <w:rPr>
          <w:rStyle w:val="StyleUnderline"/>
          <w:highlight w:val="cyan"/>
        </w:rPr>
        <w:t xml:space="preserve"> could result in a </w:t>
      </w:r>
      <w:r w:rsidRPr="00CA600A">
        <w:rPr>
          <w:rStyle w:val="Emphasis"/>
          <w:highlight w:val="cyan"/>
        </w:rPr>
        <w:t>catastrophic nuclear exchange</w:t>
      </w:r>
      <w:r w:rsidRPr="00C8793D">
        <w:rPr>
          <w:rStyle w:val="StyleUnderline"/>
        </w:rPr>
        <w:t>.</w:t>
      </w:r>
    </w:p>
    <w:p w14:paraId="0EACC6A0" w14:textId="77777777" w:rsidR="008E0B34" w:rsidRPr="00635356" w:rsidRDefault="008E0B34" w:rsidP="008E0B3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54C9A41" w14:textId="77777777" w:rsidR="008E0B34" w:rsidRPr="001E0213" w:rsidRDefault="008E0B34" w:rsidP="008E0B34">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6"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7"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8"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36C676F2" w14:textId="77777777" w:rsidR="008E0B34" w:rsidRDefault="008E0B34" w:rsidP="008E0B34">
      <w:pPr>
        <w:rPr>
          <w:u w:val="single"/>
        </w:rPr>
      </w:pPr>
      <w:bookmarkStart w:id="0" w:name="slide2"/>
      <w:bookmarkEnd w:id="0"/>
      <w:r w:rsidRPr="001E0213">
        <w:rPr>
          <w:sz w:val="16"/>
        </w:rPr>
        <w:t xml:space="preserve">A </w:t>
      </w:r>
      <w:r w:rsidRPr="00CA600A">
        <w:rPr>
          <w:highlight w:val="cyan"/>
          <w:u w:val="single"/>
        </w:rPr>
        <w:t>war</w:t>
      </w:r>
      <w:r w:rsidRPr="001E0213">
        <w:rPr>
          <w:u w:val="single"/>
        </w:rPr>
        <w:t xml:space="preserve"> fought </w:t>
      </w:r>
      <w:r w:rsidRPr="00CA600A">
        <w:rPr>
          <w:highlight w:val="cyan"/>
          <w:u w:val="single"/>
        </w:rPr>
        <w:t>with</w:t>
      </w:r>
      <w:r w:rsidRPr="001E0213">
        <w:rPr>
          <w:u w:val="single"/>
        </w:rPr>
        <w:t xml:space="preserve"> 21st century strategic </w:t>
      </w:r>
      <w:r w:rsidRPr="00CA600A">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CA600A">
        <w:rPr>
          <w:rStyle w:val="Emphasis"/>
          <w:highlight w:val="cyan"/>
        </w:rPr>
        <w:t>mass extinction event</w:t>
      </w:r>
      <w:r w:rsidRPr="00D969BB">
        <w:rPr>
          <w:u w:val="single"/>
        </w:rPr>
        <w:t xml:space="preserve"> that </w:t>
      </w:r>
      <w:hyperlink r:id="rId19"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CA600A">
        <w:rPr>
          <w:highlight w:val="cyan"/>
          <w:u w:val="single"/>
        </w:rPr>
        <w:t>of</w:t>
      </w:r>
      <w:r w:rsidRPr="00D969BB">
        <w:rPr>
          <w:u w:val="single"/>
        </w:rPr>
        <w:t xml:space="preserve"> </w:t>
      </w:r>
      <w:r w:rsidRPr="00D969BB">
        <w:rPr>
          <w:rStyle w:val="Emphasis"/>
        </w:rPr>
        <w:t xml:space="preserve">utter </w:t>
      </w:r>
      <w:r w:rsidRPr="00CA600A">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CA600A">
          <w:rPr>
            <w:rStyle w:val="Emphasis"/>
            <w:highlight w:val="cyan"/>
          </w:rPr>
          <w:t>too cold and dark to</w:t>
        </w:r>
        <w:r w:rsidRPr="00D969BB">
          <w:rPr>
            <w:rStyle w:val="Emphasis"/>
          </w:rPr>
          <w:t xml:space="preserve"> even </w:t>
        </w:r>
        <w:r w:rsidRPr="00CA600A">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CA600A">
        <w:rPr>
          <w:rStyle w:val="Emphasis"/>
          <w:highlight w:val="cyan"/>
        </w:rPr>
        <w:t>complex life</w:t>
      </w:r>
      <w:r w:rsidRPr="00D969BB">
        <w:rPr>
          <w:u w:val="single"/>
        </w:rPr>
        <w:t xml:space="preserve"> would likely </w:t>
      </w:r>
      <w:r w:rsidRPr="00CA600A">
        <w:rPr>
          <w:rStyle w:val="Emphasis"/>
          <w:highlight w:val="cyan"/>
        </w:rPr>
        <w:t>vanish</w:t>
      </w:r>
      <w:r w:rsidRPr="00CA600A">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CA600A">
        <w:rPr>
          <w:rStyle w:val="Emphasis"/>
          <w:highlight w:val="cyan"/>
        </w:rPr>
        <w:t>fallout</w:t>
      </w:r>
      <w:r w:rsidRPr="00D969BB">
        <w:rPr>
          <w:u w:val="single"/>
        </w:rPr>
        <w:t xml:space="preserve">, produced not only by nuclear bombs, but also by the destruction of nuclear power plants and their spent fuel pools, would </w:t>
      </w:r>
      <w:r w:rsidRPr="00CA600A">
        <w:rPr>
          <w:rStyle w:val="Emphasis"/>
          <w:highlight w:val="cyan"/>
        </w:rPr>
        <w:t>poison</w:t>
      </w:r>
      <w:r w:rsidRPr="00CA600A">
        <w:rPr>
          <w:highlight w:val="cyan"/>
          <w:u w:val="single"/>
        </w:rPr>
        <w:t xml:space="preserve"> the biosphere</w:t>
      </w:r>
      <w:r w:rsidRPr="00D969BB">
        <w:rPr>
          <w:u w:val="single"/>
        </w:rPr>
        <w:t xml:space="preserve">. Millions of tons of </w:t>
      </w:r>
      <w:r w:rsidRPr="00CA600A">
        <w:rPr>
          <w:highlight w:val="cyan"/>
          <w:u w:val="single"/>
        </w:rPr>
        <w:t>smoke</w:t>
      </w:r>
      <w:r w:rsidRPr="00D969BB">
        <w:rPr>
          <w:u w:val="single"/>
        </w:rPr>
        <w:t xml:space="preserve"> would act to </w:t>
      </w:r>
      <w:hyperlink r:id="rId21" w:history="1">
        <w:r w:rsidRPr="00CA600A">
          <w:rPr>
            <w:highlight w:val="cyan"/>
            <w:u w:val="single"/>
          </w:rPr>
          <w:t>destroy</w:t>
        </w:r>
        <w:r w:rsidRPr="00D969BB">
          <w:rPr>
            <w:u w:val="single"/>
          </w:rPr>
          <w:t xml:space="preserve"> Earth’s protective </w:t>
        </w:r>
        <w:r w:rsidRPr="00CA600A">
          <w:rPr>
            <w:highlight w:val="cyan"/>
            <w:u w:val="single"/>
          </w:rPr>
          <w:t>ozone layer</w:t>
        </w:r>
      </w:hyperlink>
      <w:r w:rsidRPr="00D969BB">
        <w:rPr>
          <w:u w:val="single"/>
        </w:rPr>
        <w:t xml:space="preserve"> and </w:t>
      </w:r>
      <w:r w:rsidRPr="00CA600A">
        <w:rPr>
          <w:rStyle w:val="Emphasis"/>
          <w:highlight w:val="cyan"/>
        </w:rPr>
        <w:t>block</w:t>
      </w:r>
      <w:r w:rsidRPr="00D969BB">
        <w:rPr>
          <w:rStyle w:val="Emphasis"/>
        </w:rPr>
        <w:t xml:space="preserve"> most </w:t>
      </w:r>
      <w:r w:rsidRPr="00CA600A">
        <w:rPr>
          <w:rStyle w:val="Emphasis"/>
          <w:highlight w:val="cyan"/>
        </w:rPr>
        <w:t>sunlight</w:t>
      </w:r>
      <w:r w:rsidRPr="00D969BB">
        <w:rPr>
          <w:rStyle w:val="Emphasis"/>
        </w:rPr>
        <w:t xml:space="preserve"> from reaching Earth’s surface, </w:t>
      </w:r>
      <w:r w:rsidRPr="00CA600A">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CA600A">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CA600A">
        <w:rPr>
          <w:highlight w:val="cyan"/>
          <w:u w:val="single"/>
        </w:rPr>
        <w:t>leave the Earth</w:t>
      </w:r>
      <w:r w:rsidRPr="001E0213">
        <w:rPr>
          <w:u w:val="single"/>
        </w:rPr>
        <w:t xml:space="preserve"> </w:t>
      </w:r>
      <w:r w:rsidRPr="001E0213">
        <w:rPr>
          <w:rStyle w:val="Emphasis"/>
        </w:rPr>
        <w:t xml:space="preserve">essentially </w:t>
      </w:r>
      <w:r w:rsidRPr="00CA600A">
        <w:rPr>
          <w:rStyle w:val="Emphasis"/>
          <w:highlight w:val="cyan"/>
        </w:rPr>
        <w:t>uninhabitable</w:t>
      </w:r>
      <w:r w:rsidRPr="001E0213">
        <w:rPr>
          <w:u w:val="single"/>
        </w:rPr>
        <w:t>.</w:t>
      </w:r>
    </w:p>
    <w:p w14:paraId="76CDF8C1" w14:textId="77777777" w:rsidR="008E0B34" w:rsidRDefault="008E0B34" w:rsidP="008E0B34">
      <w:pPr>
        <w:pStyle w:val="Heading3"/>
      </w:pPr>
      <w:r>
        <w:t>1AC – Framing</w:t>
      </w:r>
    </w:p>
    <w:p w14:paraId="56CCF1F5" w14:textId="77777777" w:rsidR="008E0B34" w:rsidRDefault="008E0B34" w:rsidP="008E0B34">
      <w:pPr>
        <w:pStyle w:val="Heading4"/>
        <w:shd w:val="clear" w:color="auto" w:fill="FFFFFF"/>
        <w:rPr>
          <w:rFonts w:cs="Calibri"/>
          <w:color w:val="222222"/>
        </w:rPr>
      </w:pPr>
      <w:r>
        <w:rPr>
          <w:rFonts w:cs="Calibri"/>
          <w:color w:val="222222"/>
        </w:rPr>
        <w:t>The standard is maximizing expected wellbeing.</w:t>
      </w:r>
    </w:p>
    <w:p w14:paraId="0F6B28F0" w14:textId="77777777" w:rsidR="008E0B34" w:rsidRDefault="008E0B34" w:rsidP="008E0B34">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1D0E2601" w14:textId="77777777" w:rsidR="008E0B34" w:rsidRDefault="008E0B34" w:rsidP="008E0B34">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2D4AB49" w14:textId="77777777" w:rsidR="008E0B34" w:rsidRDefault="008E0B34" w:rsidP="008E0B34">
      <w:pPr>
        <w:pStyle w:val="Heading4"/>
      </w:pPr>
      <w:r>
        <w:t xml:space="preserve">Impact calc – </w:t>
      </w:r>
    </w:p>
    <w:p w14:paraId="73BBEED3" w14:textId="77777777" w:rsidR="008E0B34" w:rsidRDefault="008E0B34" w:rsidP="008E0B34">
      <w:pPr>
        <w:pStyle w:val="Heading4"/>
      </w:pPr>
      <w:r>
        <w:t xml:space="preserve">1] Extinction </w:t>
      </w:r>
      <w:r w:rsidRPr="00660602">
        <w:rPr>
          <w:u w:val="single"/>
        </w:rPr>
        <w:t>outweighs</w:t>
      </w:r>
      <w:r>
        <w:t xml:space="preserve"> – </w:t>
      </w:r>
    </w:p>
    <w:p w14:paraId="0BC616A8" w14:textId="77777777" w:rsidR="008E0B34" w:rsidRDefault="008E0B34" w:rsidP="008E0B34">
      <w:pPr>
        <w:pStyle w:val="Heading4"/>
      </w:pPr>
      <w:r>
        <w:t xml:space="preserve">A] </w:t>
      </w:r>
      <w:r w:rsidRPr="00DB18F0">
        <w:rPr>
          <w:u w:val="single"/>
        </w:rPr>
        <w:t>Reversibility</w:t>
      </w:r>
      <w:r>
        <w:t xml:space="preserve">- it forecloses the alternative because we can’t improve society if we are all dead </w:t>
      </w:r>
    </w:p>
    <w:p w14:paraId="495FE434" w14:textId="77777777" w:rsidR="008E0B34" w:rsidRDefault="008E0B34" w:rsidP="008E0B34">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7EC26911" w14:textId="77777777" w:rsidR="008E0B34" w:rsidRDefault="008E0B34" w:rsidP="008E0B34">
      <w:pPr>
        <w:pStyle w:val="Heading4"/>
      </w:pPr>
      <w:r>
        <w:t xml:space="preserve">C] </w:t>
      </w:r>
      <w:r w:rsidRPr="002C52D9">
        <w:rPr>
          <w:u w:val="single"/>
        </w:rPr>
        <w:t>Objectivity</w:t>
      </w:r>
      <w:r>
        <w:t xml:space="preserve">- body count is the most objective way to calculate impacts because comparing suffering is unethical </w:t>
      </w:r>
    </w:p>
    <w:p w14:paraId="0345AAA3" w14:textId="77777777" w:rsidR="008E0B34" w:rsidRDefault="008E0B34" w:rsidP="008E0B34">
      <w:pPr>
        <w:pStyle w:val="Heading4"/>
      </w:pPr>
      <w:r>
        <w:t xml:space="preserve">D] </w:t>
      </w:r>
      <w:r w:rsidRPr="002C52D9">
        <w:rPr>
          <w:u w:val="single"/>
        </w:rPr>
        <w:t>Uncertainty</w:t>
      </w:r>
      <w:r>
        <w:t>- if we’re unsure about which interpretation of the world is true, we should preserve the world to keep debating about it</w:t>
      </w:r>
    </w:p>
    <w:p w14:paraId="22AFF3A0" w14:textId="77777777" w:rsidR="008E0B34" w:rsidRPr="00B55AD5" w:rsidRDefault="008E0B34" w:rsidP="008E0B34"/>
    <w:p w14:paraId="532214BF" w14:textId="77777777" w:rsidR="008E0B34" w:rsidRDefault="008E0B34" w:rsidP="008E0B34">
      <w:pPr>
        <w:pStyle w:val="Heading3"/>
      </w:pPr>
      <w:r>
        <w:t xml:space="preserve">1AC – </w:t>
      </w:r>
      <w:proofErr w:type="spellStart"/>
      <w:r>
        <w:t>Underview</w:t>
      </w:r>
      <w:proofErr w:type="spellEnd"/>
    </w:p>
    <w:p w14:paraId="5D82C923" w14:textId="77777777" w:rsidR="008E0B34" w:rsidRPr="006F0D38" w:rsidRDefault="008E0B34" w:rsidP="008E0B34">
      <w:pPr>
        <w:pStyle w:val="Heading4"/>
      </w:pPr>
      <w:r>
        <w:t xml:space="preserve">1] 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7D6B372D" w14:textId="77777777" w:rsidR="008E0B34" w:rsidRPr="00463B6B" w:rsidRDefault="008E0B34" w:rsidP="008E0B34">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 xml:space="preserve">Outer Space Development, International </w:t>
      </w:r>
      <w:proofErr w:type="gramStart"/>
      <w:r w:rsidRPr="00463B6B">
        <w:rPr>
          <w:i/>
        </w:rPr>
        <w:t>Relations</w:t>
      </w:r>
      <w:proofErr w:type="gramEnd"/>
      <w:r w:rsidRPr="00463B6B">
        <w:rPr>
          <w:i/>
        </w:rPr>
        <w:t xml:space="preserve"> and Space Law: A Method for Elucidating Seeds</w:t>
      </w:r>
      <w:r>
        <w:t xml:space="preserve">, Chapter 7, </w:t>
      </w:r>
      <w:proofErr w:type="spellStart"/>
      <w:r>
        <w:t>pg</w:t>
      </w:r>
      <w:proofErr w:type="spellEnd"/>
      <w:r>
        <w:t xml:space="preserve"> 171-174, </w:t>
      </w:r>
      <w:proofErr w:type="spellStart"/>
      <w:r>
        <w:t>dml</w:t>
      </w:r>
      <w:proofErr w:type="spellEnd"/>
      <w:r>
        <w:t>)</w:t>
      </w:r>
    </w:p>
    <w:p w14:paraId="1530B608" w14:textId="77777777" w:rsidR="008E0B34" w:rsidRPr="00CA600A" w:rsidRDefault="008E0B34" w:rsidP="008E0B34">
      <w:pPr>
        <w:rPr>
          <w:rStyle w:val="StyleUnderline"/>
          <w:highlight w:val="cyan"/>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CA600A">
        <w:rPr>
          <w:rStyle w:val="StyleUnderline"/>
          <w:highlight w:val="cya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CA600A">
        <w:rPr>
          <w:rStyle w:val="StyleUnderline"/>
          <w:highlight w:val="cyan"/>
        </w:rPr>
        <w:t>will</w:t>
      </w:r>
      <w:r w:rsidRPr="00463B6B">
        <w:rPr>
          <w:rStyle w:val="StyleUnderline"/>
        </w:rPr>
        <w:t xml:space="preserve"> undoubtedly </w:t>
      </w:r>
      <w:r w:rsidRPr="00CA600A">
        <w:rPr>
          <w:rStyle w:val="StyleUnderline"/>
          <w:highlight w:val="cyan"/>
        </w:rPr>
        <w:t xml:space="preserve">result in </w:t>
      </w:r>
      <w:r w:rsidRPr="00CA600A">
        <w:rPr>
          <w:rStyle w:val="Emphasis"/>
          <w:highlight w:val="cyan"/>
        </w:rPr>
        <w:t>extreme wealth</w:t>
      </w:r>
      <w:r w:rsidRPr="00CA600A">
        <w:rPr>
          <w:rStyle w:val="StyleUnderline"/>
          <w:highlight w:val="cyan"/>
        </w:rPr>
        <w:t xml:space="preserve"> for a few who </w:t>
      </w:r>
      <w:r w:rsidRPr="00CA600A">
        <w:rPr>
          <w:rStyle w:val="Emphasis"/>
          <w:highlight w:val="cyan"/>
        </w:rPr>
        <w:t>know what is happening</w:t>
      </w:r>
      <w:r w:rsidRPr="00837F19">
        <w:rPr>
          <w:rStyle w:val="StyleUnderline"/>
        </w:rPr>
        <w:t xml:space="preserve">, while </w:t>
      </w:r>
      <w:r w:rsidRPr="00CA600A">
        <w:rPr>
          <w:rStyle w:val="StyleUnderline"/>
          <w:highlight w:val="cyan"/>
        </w:rPr>
        <w:t xml:space="preserve">those who have </w:t>
      </w:r>
      <w:r w:rsidRPr="00CA600A">
        <w:rPr>
          <w:rStyle w:val="Emphasis"/>
          <w:highlight w:val="cyan"/>
        </w:rPr>
        <w:t>no knowledge</w:t>
      </w:r>
      <w:r w:rsidRPr="00CA600A">
        <w:rPr>
          <w:rStyle w:val="StyleUnderline"/>
          <w:highlight w:val="cyan"/>
        </w:rPr>
        <w:t xml:space="preserve"> will be </w:t>
      </w:r>
      <w:r w:rsidRPr="00CA600A">
        <w:rPr>
          <w:rStyle w:val="Emphasis"/>
          <w:highlight w:val="cya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CA600A">
        <w:rPr>
          <w:rStyle w:val="Emphasis"/>
          <w:highlight w:val="cyan"/>
        </w:rPr>
        <w:t>historically disenfranchised</w:t>
      </w:r>
      <w:r w:rsidRPr="00CA600A">
        <w:rPr>
          <w:rStyle w:val="StyleUnderline"/>
          <w:highlight w:val="cya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CA600A">
        <w:rPr>
          <w:rStyle w:val="StyleUnderline"/>
          <w:highlight w:val="cyan"/>
        </w:rPr>
        <w:t>through</w:t>
      </w:r>
      <w:r w:rsidRPr="00463B6B">
        <w:rPr>
          <w:rStyle w:val="StyleUnderline"/>
        </w:rPr>
        <w:t xml:space="preserve"> preparation and </w:t>
      </w:r>
      <w:r w:rsidRPr="00CA600A">
        <w:rPr>
          <w:rStyle w:val="StyleUnderline"/>
          <w:highlight w:val="cyan"/>
        </w:rPr>
        <w:t xml:space="preserve">education to </w:t>
      </w:r>
      <w:r w:rsidRPr="00CA600A">
        <w:rPr>
          <w:rStyle w:val="Emphasis"/>
          <w:highlight w:val="cyan"/>
        </w:rPr>
        <w:t>develop</w:t>
      </w:r>
      <w:r w:rsidRPr="00436837">
        <w:rPr>
          <w:rStyle w:val="Emphasis"/>
        </w:rPr>
        <w:t xml:space="preserve"> an </w:t>
      </w:r>
      <w:r w:rsidRPr="00CA600A">
        <w:rPr>
          <w:rStyle w:val="Emphasis"/>
          <w:highlight w:val="cya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 xml:space="preserve">Newly Emerging Trends Relevant for Outer Space </w:t>
      </w:r>
      <w:proofErr w:type="gramStart"/>
      <w:r w:rsidRPr="00463B6B">
        <w:rPr>
          <w:sz w:val="16"/>
        </w:rPr>
        <w:t>Development</w:t>
      </w:r>
      <w:proofErr w:type="gramEnd"/>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463B6B">
        <w:rPr>
          <w:sz w:val="16"/>
        </w:rPr>
        <w:t>general public</w:t>
      </w:r>
      <w:proofErr w:type="gramEnd"/>
      <w:r w:rsidRPr="00463B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CA600A">
        <w:rPr>
          <w:rStyle w:val="StyleUnderline"/>
          <w:highlight w:val="cya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CA600A">
        <w:rPr>
          <w:rStyle w:val="StyleUnderline"/>
          <w:highlight w:val="cyan"/>
        </w:rPr>
        <w:t xml:space="preserve">to </w:t>
      </w:r>
      <w:r w:rsidRPr="00CA600A">
        <w:rPr>
          <w:rStyle w:val="Emphasis"/>
          <w:highlight w:val="cya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CA600A">
        <w:rPr>
          <w:rStyle w:val="StyleUnderline"/>
          <w:highlight w:val="cyan"/>
        </w:rPr>
        <w:t xml:space="preserve">is to </w:t>
      </w:r>
      <w:r w:rsidRPr="00CA600A">
        <w:rPr>
          <w:rStyle w:val="Emphasis"/>
          <w:highlight w:val="cyan"/>
        </w:rPr>
        <w:t>imagine how</w:t>
      </w:r>
      <w:r w:rsidRPr="00436837">
        <w:rPr>
          <w:rStyle w:val="Emphasis"/>
        </w:rPr>
        <w:t xml:space="preserve"> these </w:t>
      </w:r>
      <w:r w:rsidRPr="00CA600A">
        <w:rPr>
          <w:rStyle w:val="Emphasis"/>
          <w:highlight w:val="cyan"/>
        </w:rPr>
        <w:t>goals</w:t>
      </w:r>
      <w:r w:rsidRPr="00436837">
        <w:rPr>
          <w:rStyle w:val="Emphasis"/>
        </w:rPr>
        <w:t xml:space="preserve"> are likely to </w:t>
      </w:r>
      <w:r w:rsidRPr="00CA600A">
        <w:rPr>
          <w:rStyle w:val="Emphasis"/>
          <w:highlight w:val="cyan"/>
        </w:rPr>
        <w:t>play out</w:t>
      </w:r>
      <w:r w:rsidRPr="00CA600A">
        <w:rPr>
          <w:rStyle w:val="StyleUnderline"/>
          <w:highlight w:val="cyan"/>
        </w:rPr>
        <w:t xml:space="preserve">, and </w:t>
      </w:r>
      <w:r w:rsidRPr="00CA600A">
        <w:rPr>
          <w:rStyle w:val="Emphasis"/>
          <w:highlight w:val="cyan"/>
        </w:rPr>
        <w:t>what</w:t>
      </w:r>
      <w:r w:rsidRPr="00436837">
        <w:rPr>
          <w:rStyle w:val="Emphasis"/>
        </w:rPr>
        <w:t xml:space="preserve"> types of </w:t>
      </w:r>
      <w:r w:rsidRPr="00CA600A">
        <w:rPr>
          <w:rStyle w:val="Emphasis"/>
          <w:highlight w:val="cyan"/>
        </w:rPr>
        <w:t>goods</w:t>
      </w:r>
      <w:r w:rsidRPr="00463B6B">
        <w:rPr>
          <w:rStyle w:val="StyleUnderline"/>
        </w:rPr>
        <w:t xml:space="preserve">, </w:t>
      </w:r>
      <w:r w:rsidRPr="00436837">
        <w:rPr>
          <w:rStyle w:val="Emphasis"/>
        </w:rPr>
        <w:t>services</w:t>
      </w:r>
      <w:r w:rsidRPr="00463B6B">
        <w:rPr>
          <w:rStyle w:val="StyleUnderline"/>
        </w:rPr>
        <w:t xml:space="preserve">, </w:t>
      </w:r>
      <w:r w:rsidRPr="00CA600A">
        <w:rPr>
          <w:rStyle w:val="StyleUnderline"/>
          <w:highlight w:val="cyan"/>
        </w:rPr>
        <w:t xml:space="preserve">and </w:t>
      </w:r>
      <w:proofErr w:type="gramStart"/>
      <w:r w:rsidRPr="00CA600A">
        <w:rPr>
          <w:rStyle w:val="Emphasis"/>
          <w:highlight w:val="cyan"/>
        </w:rPr>
        <w:t>skill-sets</w:t>
      </w:r>
      <w:proofErr w:type="gramEnd"/>
      <w:r w:rsidRPr="00CA600A">
        <w:rPr>
          <w:rStyle w:val="StyleUnderline"/>
          <w:highlight w:val="cya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CA600A">
        <w:rPr>
          <w:rStyle w:val="StyleUnderline"/>
          <w:highlight w:val="cyan"/>
        </w:rPr>
        <w:t>Curricula</w:t>
      </w:r>
      <w:r w:rsidRPr="00463B6B">
        <w:rPr>
          <w:sz w:val="16"/>
        </w:rPr>
        <w:t xml:space="preserve"> using the new paradigm </w:t>
      </w:r>
      <w:r w:rsidRPr="00CA600A">
        <w:rPr>
          <w:rStyle w:val="StyleUnderline"/>
          <w:highlight w:val="cyan"/>
        </w:rPr>
        <w:t>can</w:t>
      </w:r>
      <w:r w:rsidRPr="00463B6B">
        <w:rPr>
          <w:sz w:val="16"/>
        </w:rPr>
        <w:t xml:space="preserve"> be used to </w:t>
      </w:r>
      <w:r w:rsidRPr="00CA600A">
        <w:rPr>
          <w:rStyle w:val="Emphasis"/>
          <w:highlight w:val="cya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CA600A">
        <w:rPr>
          <w:rStyle w:val="StyleUnderline"/>
          <w:highlight w:val="cya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never too 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CA600A">
        <w:rPr>
          <w:rStyle w:val="StyleUnderline"/>
          <w:highlight w:val="cyan"/>
        </w:rPr>
        <w:t xml:space="preserve">to </w:t>
      </w:r>
      <w:r w:rsidRPr="00BC6FAD">
        <w:rPr>
          <w:rStyle w:val="Emphasis"/>
        </w:rPr>
        <w:t xml:space="preserve">do </w:t>
      </w:r>
      <w:r w:rsidRPr="00CA600A">
        <w:rPr>
          <w:rStyle w:val="Emphasis"/>
          <w:highlight w:val="cya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CA600A">
        <w:rPr>
          <w:rStyle w:val="Emphasis"/>
          <w:highlight w:val="cyan"/>
        </w:rPr>
        <w:t>compile</w:t>
      </w:r>
      <w:r w:rsidRPr="00CA600A">
        <w:rPr>
          <w:rStyle w:val="StyleUnderline"/>
          <w:highlight w:val="cyan"/>
        </w:rPr>
        <w:t xml:space="preserve"> and </w:t>
      </w:r>
      <w:r w:rsidRPr="00CA600A">
        <w:rPr>
          <w:rStyle w:val="Emphasis"/>
          <w:highlight w:val="cyan"/>
        </w:rPr>
        <w:t>present data</w:t>
      </w:r>
      <w:r w:rsidRPr="00CA600A">
        <w:rPr>
          <w:rStyle w:val="StyleUnderline"/>
          <w:highlight w:val="cyan"/>
        </w:rPr>
        <w:t xml:space="preserve">, </w:t>
      </w:r>
      <w:r w:rsidRPr="00CA600A">
        <w:rPr>
          <w:rStyle w:val="Emphasis"/>
          <w:highlight w:val="cyan"/>
        </w:rPr>
        <w:t>perform critical analytical thinking</w:t>
      </w:r>
      <w:r w:rsidRPr="00CA600A">
        <w:rPr>
          <w:rStyle w:val="StyleUnderline"/>
          <w:highlight w:val="cyan"/>
        </w:rPr>
        <w:t>, and</w:t>
      </w:r>
      <w:r w:rsidRPr="00463B6B">
        <w:rPr>
          <w:rStyle w:val="StyleUnderline"/>
        </w:rPr>
        <w:t xml:space="preserve"> to </w:t>
      </w:r>
      <w:r w:rsidRPr="00CA600A">
        <w:rPr>
          <w:rStyle w:val="Emphasis"/>
          <w:highlight w:val="cyan"/>
        </w:rPr>
        <w:t>anticipate</w:t>
      </w:r>
      <w:r w:rsidRPr="00CA600A">
        <w:rPr>
          <w:rStyle w:val="StyleUnderline"/>
          <w:highlight w:val="cyan"/>
        </w:rPr>
        <w:t xml:space="preserve"> and </w:t>
      </w:r>
      <w:r w:rsidRPr="00CA600A">
        <w:rPr>
          <w:rStyle w:val="Emphasis"/>
          <w:highlight w:val="cyan"/>
        </w:rPr>
        <w:t xml:space="preserve">develop relevant </w:t>
      </w:r>
      <w:proofErr w:type="gramStart"/>
      <w:r w:rsidRPr="00CA600A">
        <w:rPr>
          <w:rStyle w:val="Emphasis"/>
          <w:highlight w:val="cyan"/>
        </w:rPr>
        <w:t>skill-sets</w:t>
      </w:r>
      <w:proofErr w:type="gramEnd"/>
      <w:r w:rsidRPr="00463B6B">
        <w:rPr>
          <w:rStyle w:val="StyleUnderline"/>
        </w:rPr>
        <w:t xml:space="preserve"> for newly emerging industry trends. Learning </w:t>
      </w:r>
      <w:r w:rsidRPr="00CA600A">
        <w:rPr>
          <w:rStyle w:val="StyleUnderline"/>
          <w:highlight w:val="cyan"/>
        </w:rPr>
        <w:t>these</w:t>
      </w:r>
      <w:r w:rsidRPr="00463B6B">
        <w:rPr>
          <w:rStyle w:val="StyleUnderline"/>
        </w:rPr>
        <w:t xml:space="preserve"> skills will </w:t>
      </w:r>
      <w:r w:rsidRPr="00CA600A">
        <w:rPr>
          <w:rStyle w:val="StyleUnderline"/>
          <w:highlight w:val="cyan"/>
        </w:rPr>
        <w:t>enable</w:t>
      </w:r>
      <w:r w:rsidRPr="00463B6B">
        <w:rPr>
          <w:rStyle w:val="StyleUnderline"/>
        </w:rPr>
        <w:t xml:space="preserve"> more people to </w:t>
      </w:r>
      <w:r w:rsidRPr="00436837">
        <w:rPr>
          <w:rStyle w:val="Emphasis"/>
        </w:rPr>
        <w:t>develop</w:t>
      </w:r>
      <w:r w:rsidRPr="00436837">
        <w:rPr>
          <w:sz w:val="16"/>
        </w:rPr>
        <w:t xml:space="preserve"> an </w:t>
      </w:r>
      <w:r w:rsidRPr="00CA600A">
        <w:rPr>
          <w:rStyle w:val="Emphasis"/>
          <w:highlight w:val="cyan"/>
        </w:rPr>
        <w:t>expertise</w:t>
      </w:r>
      <w:r w:rsidRPr="00436837">
        <w:rPr>
          <w:sz w:val="16"/>
        </w:rPr>
        <w:t xml:space="preserve"> aimed at supplying talent that will be in demand </w:t>
      </w:r>
      <w:r w:rsidRPr="00463B6B">
        <w:rPr>
          <w:sz w:val="16"/>
        </w:rPr>
        <w:t xml:space="preserve">as future industries emerge. </w:t>
      </w:r>
      <w:r w:rsidRPr="00CA600A">
        <w:rPr>
          <w:rStyle w:val="StyleUnderline"/>
          <w:highlight w:val="cyan"/>
        </w:rPr>
        <w:t xml:space="preserve">This can </w:t>
      </w:r>
      <w:r w:rsidRPr="00CA600A">
        <w:rPr>
          <w:rStyle w:val="Emphasis"/>
          <w:highlight w:val="cya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CA600A">
        <w:rPr>
          <w:rStyle w:val="StyleUnderline"/>
          <w:highlight w:val="cyan"/>
        </w:rPr>
        <w:t>space</w:t>
      </w:r>
      <w:r w:rsidRPr="00463B6B">
        <w:rPr>
          <w:rStyle w:val="StyleUnderline"/>
        </w:rPr>
        <w:t xml:space="preserve"> studies </w:t>
      </w:r>
      <w:proofErr w:type="gramStart"/>
      <w:r w:rsidRPr="00CA600A">
        <w:rPr>
          <w:rStyle w:val="StyleUnderline"/>
          <w:highlight w:val="cyan"/>
        </w:rPr>
        <w:t>has</w:t>
      </w:r>
      <w:proofErr w:type="gramEnd"/>
      <w:r w:rsidRPr="00CA600A">
        <w:rPr>
          <w:rStyle w:val="StyleUnderline"/>
          <w:highlight w:val="cyan"/>
        </w:rPr>
        <w:t xml:space="preserve"> remained the</w:t>
      </w:r>
      <w:r w:rsidRPr="00463B6B">
        <w:rPr>
          <w:rStyle w:val="StyleUnderline"/>
        </w:rPr>
        <w:t xml:space="preserve"> </w:t>
      </w:r>
      <w:r w:rsidRPr="00A20ED0">
        <w:rPr>
          <w:rStyle w:val="Emphasis"/>
        </w:rPr>
        <w:t xml:space="preserve">exclusive </w:t>
      </w:r>
      <w:r w:rsidRPr="00CA600A">
        <w:rPr>
          <w:rStyle w:val="Emphasis"/>
          <w:highlight w:val="cyan"/>
        </w:rPr>
        <w:t>purview of</w:t>
      </w:r>
      <w:r w:rsidRPr="00463B6B">
        <w:rPr>
          <w:sz w:val="16"/>
        </w:rPr>
        <w:t xml:space="preserve"> engineers, scientists, and technology </w:t>
      </w:r>
      <w:r w:rsidRPr="00CA600A">
        <w:rPr>
          <w:rStyle w:val="Emphasis"/>
          <w:highlight w:val="cyan"/>
        </w:rPr>
        <w:t>experts</w:t>
      </w:r>
      <w:r w:rsidRPr="00463B6B">
        <w:rPr>
          <w:rStyle w:val="StyleUnderline"/>
        </w:rPr>
        <w:t xml:space="preserve">. However, </w:t>
      </w:r>
      <w:r w:rsidRPr="00CA600A">
        <w:rPr>
          <w:rStyle w:val="StyleUnderline"/>
          <w:highlight w:val="cyan"/>
        </w:rPr>
        <w:t xml:space="preserve">there is </w:t>
      </w:r>
      <w:r w:rsidRPr="00CA600A">
        <w:rPr>
          <w:rStyle w:val="Emphasis"/>
          <w:highlight w:val="cya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CA600A">
        <w:rPr>
          <w:rStyle w:val="StyleUnderline"/>
          <w:highlight w:val="cya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CA600A">
        <w:rPr>
          <w:rStyle w:val="StyleUnderline"/>
          <w:highlight w:val="cyan"/>
        </w:rPr>
        <w:t xml:space="preserve">allow a </w:t>
      </w:r>
      <w:r w:rsidRPr="00CA600A">
        <w:rPr>
          <w:rStyle w:val="Emphasis"/>
          <w:highlight w:val="cyan"/>
        </w:rPr>
        <w:t>broader range of knowledge</w:t>
      </w:r>
      <w:r w:rsidRPr="00463B6B">
        <w:rPr>
          <w:rStyle w:val="StyleUnderline"/>
        </w:rPr>
        <w:t xml:space="preserve"> into the minds of more people </w:t>
      </w:r>
      <w:r w:rsidRPr="00CA600A">
        <w:rPr>
          <w:rStyle w:val="StyleUnderline"/>
          <w:highlight w:val="cyan"/>
        </w:rPr>
        <w:t xml:space="preserve">by </w:t>
      </w:r>
      <w:r w:rsidRPr="00CA600A">
        <w:rPr>
          <w:rStyle w:val="Emphasis"/>
          <w:highlight w:val="cyan"/>
        </w:rPr>
        <w:t>introducing</w:t>
      </w:r>
      <w:r w:rsidRPr="00A20ED0">
        <w:rPr>
          <w:rStyle w:val="Emphasis"/>
        </w:rPr>
        <w:t xml:space="preserve"> outer </w:t>
      </w:r>
      <w:r w:rsidRPr="00CA600A">
        <w:rPr>
          <w:rStyle w:val="Emphasis"/>
          <w:highlight w:val="cyan"/>
        </w:rPr>
        <w:t>space</w:t>
      </w:r>
      <w:r w:rsidRPr="00A20ED0">
        <w:rPr>
          <w:rStyle w:val="Emphasis"/>
        </w:rPr>
        <w:t xml:space="preserve"> development </w:t>
      </w:r>
      <w:r w:rsidRPr="00CA600A">
        <w:rPr>
          <w:rStyle w:val="Emphasis"/>
          <w:highlight w:val="cya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 space studies” model by </w:t>
      </w:r>
      <w:r w:rsidRPr="00A20ED0">
        <w:rPr>
          <w:rStyle w:val="Emphasis"/>
        </w:rPr>
        <w:t>including</w:t>
      </w:r>
      <w:r w:rsidRPr="00463B6B">
        <w:rPr>
          <w:rStyle w:val="StyleUnderline"/>
        </w:rPr>
        <w:t xml:space="preserve">, </w:t>
      </w:r>
      <w:r w:rsidRPr="00A20ED0">
        <w:rPr>
          <w:rStyle w:val="Emphasis"/>
        </w:rPr>
        <w:t>encouraging</w:t>
      </w:r>
      <w:r w:rsidRPr="00463B6B">
        <w:rPr>
          <w:rStyle w:val="StyleUnderline"/>
        </w:rPr>
        <w:t xml:space="preserve">, </w:t>
      </w:r>
      <w:r w:rsidRPr="00CA600A">
        <w:rPr>
          <w:rStyle w:val="Emphasis"/>
          <w:highlight w:val="cyan"/>
        </w:rPr>
        <w:t>involving</w:t>
      </w:r>
      <w:r w:rsidRPr="00463B6B">
        <w:rPr>
          <w:rStyle w:val="StyleUnderline"/>
        </w:rPr>
        <w:t xml:space="preserve">, and </w:t>
      </w:r>
      <w:r w:rsidRPr="00A20ED0">
        <w:rPr>
          <w:rStyle w:val="Emphasis"/>
        </w:rPr>
        <w:t>preparing</w:t>
      </w:r>
      <w:r w:rsidRPr="00463B6B">
        <w:rPr>
          <w:rStyle w:val="StyleUnderline"/>
        </w:rPr>
        <w:t xml:space="preserve"> a new breed of</w:t>
      </w:r>
      <w:r w:rsidRPr="00463B6B">
        <w:rPr>
          <w:sz w:val="16"/>
        </w:rPr>
        <w:t xml:space="preserve"> social and behavioral sciences </w:t>
      </w:r>
      <w:r w:rsidRPr="00463B6B">
        <w:rPr>
          <w:rStyle w:val="StyleUnderline"/>
        </w:rPr>
        <w:t xml:space="preserve">geniuses. These would be people who are </w:t>
      </w:r>
      <w:r w:rsidRPr="00CA600A">
        <w:rPr>
          <w:rStyle w:val="Emphasis"/>
          <w:highlight w:val="cyan"/>
        </w:rPr>
        <w:t>naturals in i</w:t>
      </w:r>
      <w:r w:rsidRPr="00A20ED0">
        <w:rPr>
          <w:rStyle w:val="Emphasis"/>
        </w:rPr>
        <w:t xml:space="preserve">nternational </w:t>
      </w:r>
      <w:r w:rsidRPr="00CA600A">
        <w:rPr>
          <w:rStyle w:val="Emphasis"/>
          <w:highlight w:val="cyan"/>
        </w:rPr>
        <w:t>r</w:t>
      </w:r>
      <w:r w:rsidRPr="00A20ED0">
        <w:rPr>
          <w:rStyle w:val="Emphasis"/>
        </w:rPr>
        <w:t>elations</w:t>
      </w:r>
      <w:r w:rsidRPr="00463B6B">
        <w:rPr>
          <w:rStyle w:val="StyleUnderline"/>
        </w:rPr>
        <w:t xml:space="preserve">, </w:t>
      </w:r>
      <w:r w:rsidRPr="00A20ED0">
        <w:rPr>
          <w:rStyle w:val="Emphasis"/>
        </w:rPr>
        <w:t>conflict resolution</w:t>
      </w:r>
      <w:r w:rsidRPr="00463B6B">
        <w:rPr>
          <w:rStyle w:val="StyleUnderline"/>
        </w:rPr>
        <w:t xml:space="preserve">, and </w:t>
      </w:r>
      <w:r w:rsidRPr="00A20ED0">
        <w:rPr>
          <w:rStyle w:val="Emphasis"/>
        </w:rPr>
        <w:t>peace studies</w:t>
      </w:r>
      <w:r w:rsidRPr="00463B6B">
        <w:rPr>
          <w:rStyle w:val="StyleUnderline"/>
        </w:rPr>
        <w:t>, as well as</w:t>
      </w:r>
      <w:r w:rsidRPr="00463B6B">
        <w:rPr>
          <w:sz w:val="16"/>
        </w:rPr>
        <w:t xml:space="preserve"> versed in </w:t>
      </w:r>
      <w:r w:rsidRPr="00A20ED0">
        <w:rPr>
          <w:rStyle w:val="Emphasis"/>
        </w:rPr>
        <w:t>international law</w:t>
      </w:r>
      <w:r w:rsidRPr="00463B6B">
        <w:rPr>
          <w:rStyle w:val="StyleUnderline"/>
        </w:rPr>
        <w:t xml:space="preserve">, </w:t>
      </w:r>
      <w:r w:rsidRPr="00A20ED0">
        <w:rPr>
          <w:rStyle w:val="Emphasis"/>
        </w:rPr>
        <w:t>politics</w:t>
      </w:r>
      <w:r w:rsidRPr="00463B6B">
        <w:rPr>
          <w:rStyle w:val="StyleUnderline"/>
        </w:rPr>
        <w:t xml:space="preserve">, </w:t>
      </w:r>
      <w:r w:rsidRPr="00A20ED0">
        <w:rPr>
          <w:rStyle w:val="Emphasis"/>
        </w:rPr>
        <w:t xml:space="preserve">social </w:t>
      </w:r>
      <w:r w:rsidRPr="00CA600A">
        <w:rPr>
          <w:rStyle w:val="Emphasis"/>
          <w:highlight w:val="cyan"/>
        </w:rPr>
        <w:t>psychology</w:t>
      </w:r>
      <w:r w:rsidRPr="00CA600A">
        <w:rPr>
          <w:rStyle w:val="StyleUnderline"/>
          <w:highlight w:val="cyan"/>
        </w:rPr>
        <w:t xml:space="preserve">, </w:t>
      </w:r>
      <w:r w:rsidRPr="00CA600A">
        <w:rPr>
          <w:rStyle w:val="Emphasis"/>
          <w:highlight w:val="cyan"/>
        </w:rPr>
        <w:t>critical analysis</w:t>
      </w:r>
      <w:r w:rsidRPr="00463B6B">
        <w:rPr>
          <w:rStyle w:val="StyleUnderline"/>
        </w:rPr>
        <w:t xml:space="preserve">, </w:t>
      </w:r>
      <w:r w:rsidRPr="00A20ED0">
        <w:rPr>
          <w:rStyle w:val="Emphasis"/>
        </w:rPr>
        <w:t>discourse analysis</w:t>
      </w:r>
      <w:r w:rsidRPr="00463B6B">
        <w:rPr>
          <w:rStyle w:val="StyleUnderline"/>
        </w:rPr>
        <w:t xml:space="preserve">, </w:t>
      </w:r>
      <w:r w:rsidRPr="00A20ED0">
        <w:rPr>
          <w:rStyle w:val="Emphasis"/>
        </w:rPr>
        <w:t xml:space="preserve">international </w:t>
      </w:r>
      <w:r w:rsidRPr="00CA600A">
        <w:rPr>
          <w:rStyle w:val="Emphasis"/>
          <w:highlight w:val="cyan"/>
        </w:rPr>
        <w:t>communication</w:t>
      </w:r>
      <w:r w:rsidRPr="00463B6B">
        <w:rPr>
          <w:sz w:val="16"/>
        </w:rPr>
        <w:t xml:space="preserve">, artistic architecture, </w:t>
      </w:r>
      <w:r w:rsidRPr="00CA600A">
        <w:rPr>
          <w:rStyle w:val="Emphasis"/>
          <w:highlight w:val="cyan"/>
        </w:rPr>
        <w:t>race</w:t>
      </w:r>
      <w:r w:rsidRPr="00463B6B">
        <w:rPr>
          <w:rStyle w:val="StyleUnderline"/>
        </w:rPr>
        <w:t xml:space="preserve"> and </w:t>
      </w:r>
      <w:r w:rsidRPr="00A20ED0">
        <w:rPr>
          <w:rStyle w:val="Emphasis"/>
        </w:rPr>
        <w:t>ethnic studies</w:t>
      </w:r>
      <w:r w:rsidRPr="00463B6B">
        <w:rPr>
          <w:rStyle w:val="StyleUnderline"/>
        </w:rPr>
        <w:t xml:space="preserve">, </w:t>
      </w:r>
      <w:r w:rsidRPr="00CA600A">
        <w:rPr>
          <w:rStyle w:val="Emphasis"/>
          <w:highlight w:val="cyan"/>
        </w:rPr>
        <w:t>gender studies</w:t>
      </w:r>
      <w:r w:rsidRPr="00463B6B">
        <w:rPr>
          <w:sz w:val="16"/>
        </w:rPr>
        <w:t xml:space="preserve">, religious studies, economics, finance, business and entrepreneurship, </w:t>
      </w:r>
      <w:r w:rsidRPr="00A20ED0">
        <w:rPr>
          <w:rStyle w:val="Emphasis"/>
        </w:rPr>
        <w:t>history</w:t>
      </w:r>
      <w:r w:rsidRPr="00463B6B">
        <w:rPr>
          <w:rStyle w:val="StyleUnderline"/>
        </w:rPr>
        <w:t xml:space="preserve">, and </w:t>
      </w:r>
      <w:r w:rsidRPr="00A20ED0">
        <w:rPr>
          <w:rStyle w:val="Emphasis"/>
        </w:rPr>
        <w:t>political economy</w:t>
      </w:r>
      <w:r w:rsidRPr="00463B6B">
        <w:rPr>
          <w:rStyle w:val="StyleUnderline"/>
        </w:rPr>
        <w:t xml:space="preserve">, </w:t>
      </w:r>
      <w:r w:rsidRPr="00CA600A">
        <w:rPr>
          <w:rStyle w:val="StyleUnderline"/>
          <w:highlight w:val="cyan"/>
        </w:rPr>
        <w:t>while</w:t>
      </w:r>
      <w:r w:rsidRPr="00463B6B">
        <w:rPr>
          <w:rStyle w:val="StyleUnderline"/>
        </w:rPr>
        <w:t xml:space="preserve"> also </w:t>
      </w:r>
      <w:r w:rsidRPr="00CA600A">
        <w:rPr>
          <w:rStyle w:val="StyleUnderline"/>
          <w:highlight w:val="cyan"/>
        </w:rPr>
        <w:t xml:space="preserve">being concerned with </w:t>
      </w:r>
      <w:r w:rsidRPr="00CA600A">
        <w:rPr>
          <w:rStyle w:val="Emphasis"/>
          <w:highlight w:val="cyan"/>
        </w:rPr>
        <w:t>inequality</w:t>
      </w:r>
      <w:r w:rsidRPr="00A20ED0">
        <w:rPr>
          <w:rStyle w:val="Emphasis"/>
        </w:rPr>
        <w:t xml:space="preserve"> gaps</w:t>
      </w:r>
      <w:r w:rsidRPr="00463B6B">
        <w:rPr>
          <w:rStyle w:val="StyleUnderline"/>
        </w:rPr>
        <w:t xml:space="preserve">, </w:t>
      </w:r>
      <w:r w:rsidRPr="00CA600A">
        <w:rPr>
          <w:rStyle w:val="Emphasis"/>
          <w:highlight w:val="cyan"/>
        </w:rPr>
        <w:t>oppression</w:t>
      </w:r>
      <w:r w:rsidRPr="00463B6B">
        <w:rPr>
          <w:rStyle w:val="StyleUnderline"/>
        </w:rPr>
        <w:t xml:space="preserve">, </w:t>
      </w:r>
      <w:r w:rsidRPr="00A20ED0">
        <w:rPr>
          <w:rStyle w:val="Emphasis"/>
        </w:rPr>
        <w:t>subjugation</w:t>
      </w:r>
      <w:r w:rsidRPr="00463B6B">
        <w:rPr>
          <w:rStyle w:val="StyleUnderline"/>
        </w:rPr>
        <w:t xml:space="preserve">, </w:t>
      </w:r>
      <w:r w:rsidRPr="00CA600A">
        <w:rPr>
          <w:rStyle w:val="Emphasis"/>
          <w:highlight w:val="cyan"/>
        </w:rPr>
        <w:t>revolts</w:t>
      </w:r>
      <w:r w:rsidRPr="00463B6B">
        <w:rPr>
          <w:rStyle w:val="StyleUnderline"/>
        </w:rPr>
        <w:t xml:space="preserve">, </w:t>
      </w:r>
      <w:r w:rsidRPr="00A20ED0">
        <w:rPr>
          <w:rStyle w:val="Emphasis"/>
        </w:rPr>
        <w:t>uprisings</w:t>
      </w:r>
      <w:r w:rsidRPr="00463B6B">
        <w:rPr>
          <w:rStyle w:val="StyleUnderline"/>
        </w:rPr>
        <w:t xml:space="preserve">, </w:t>
      </w:r>
      <w:r w:rsidRPr="00A20ED0">
        <w:rPr>
          <w:rStyle w:val="Emphasis"/>
        </w:rPr>
        <w:t>revolutions</w:t>
      </w:r>
      <w:r w:rsidRPr="00463B6B">
        <w:rPr>
          <w:rStyle w:val="StyleUnderline"/>
        </w:rPr>
        <w:t xml:space="preserve">, </w:t>
      </w:r>
      <w:r w:rsidRPr="00CA600A">
        <w:rPr>
          <w:rStyle w:val="StyleUnderline"/>
          <w:highlight w:val="cyan"/>
        </w:rPr>
        <w:t>and</w:t>
      </w:r>
      <w:r w:rsidRPr="00463B6B">
        <w:rPr>
          <w:rStyle w:val="StyleUnderline"/>
        </w:rPr>
        <w:t xml:space="preserve"> </w:t>
      </w:r>
      <w:r w:rsidRPr="00A20ED0">
        <w:rPr>
          <w:rStyle w:val="Emphasis"/>
        </w:rPr>
        <w:t xml:space="preserve">various </w:t>
      </w:r>
      <w:r w:rsidRPr="00CA600A">
        <w:rPr>
          <w:rStyle w:val="Emphasis"/>
          <w:highlight w:val="cyan"/>
        </w:rPr>
        <w:t>other social</w:t>
      </w:r>
      <w:r w:rsidRPr="00463B6B">
        <w:rPr>
          <w:rStyle w:val="StyleUnderline"/>
        </w:rPr>
        <w:t xml:space="preserve"> and </w:t>
      </w:r>
      <w:r w:rsidRPr="00A20ED0">
        <w:rPr>
          <w:rStyle w:val="Emphasis"/>
        </w:rPr>
        <w:t xml:space="preserve">behavioral </w:t>
      </w:r>
      <w:r w:rsidRPr="00CA600A">
        <w:rPr>
          <w:rStyle w:val="Emphasis"/>
          <w:highlight w:val="cyan"/>
        </w:rPr>
        <w:t>phenomena</w:t>
      </w:r>
      <w:r w:rsidRPr="00CA600A">
        <w:rPr>
          <w:rStyle w:val="StyleUnderline"/>
          <w:highlight w:val="cyan"/>
        </w:rPr>
        <w:t xml:space="preserve">. </w:t>
      </w:r>
    </w:p>
    <w:p w14:paraId="08C40DFA" w14:textId="77777777" w:rsidR="008E0B34" w:rsidRPr="00CA600A" w:rsidRDefault="008E0B34" w:rsidP="008E0B34">
      <w:pPr>
        <w:rPr>
          <w:rStyle w:val="StyleUnderline"/>
          <w:highlight w:val="cyan"/>
        </w:rPr>
      </w:pPr>
    </w:p>
    <w:p w14:paraId="6458E4B8" w14:textId="77777777" w:rsidR="008E0B34" w:rsidRPr="00CA600A" w:rsidRDefault="008E0B34" w:rsidP="008E0B34">
      <w:pPr>
        <w:rPr>
          <w:rStyle w:val="StyleUnderline"/>
          <w:highlight w:val="cyan"/>
        </w:rPr>
      </w:pPr>
    </w:p>
    <w:p w14:paraId="414B49D3" w14:textId="77777777" w:rsidR="008E0B34" w:rsidRPr="00CA600A" w:rsidRDefault="008E0B34" w:rsidP="008E0B34">
      <w:pPr>
        <w:rPr>
          <w:rStyle w:val="StyleUnderline"/>
          <w:highlight w:val="cyan"/>
        </w:rPr>
      </w:pPr>
    </w:p>
    <w:p w14:paraId="005BFB79" w14:textId="77777777" w:rsidR="008E0B34" w:rsidRPr="00463B6B" w:rsidRDefault="008E0B34" w:rsidP="008E0B34">
      <w:pPr>
        <w:rPr>
          <w:sz w:val="16"/>
        </w:rPr>
      </w:pPr>
      <w:r w:rsidRPr="00CA600A">
        <w:rPr>
          <w:rStyle w:val="StyleUnderline"/>
          <w:highlight w:val="cyan"/>
        </w:rPr>
        <w:t xml:space="preserve">People who </w:t>
      </w:r>
      <w:r w:rsidRPr="00CA600A">
        <w:rPr>
          <w:rStyle w:val="Emphasis"/>
          <w:highlight w:val="cyan"/>
        </w:rPr>
        <w:t>understand</w:t>
      </w:r>
      <w:r w:rsidRPr="00A20ED0">
        <w:rPr>
          <w:rStyle w:val="Emphasis"/>
        </w:rPr>
        <w:t xml:space="preserve"> the </w:t>
      </w:r>
      <w:r w:rsidRPr="00CA600A">
        <w:rPr>
          <w:rStyle w:val="Emphasis"/>
          <w:highlight w:val="cyan"/>
        </w:rPr>
        <w:t>issues</w:t>
      </w:r>
      <w:r w:rsidRPr="00A20ED0">
        <w:rPr>
          <w:rStyle w:val="Emphasis"/>
        </w:rPr>
        <w:t xml:space="preserve"> concerning human beings</w:t>
      </w:r>
      <w:r w:rsidRPr="00463B6B">
        <w:rPr>
          <w:rStyle w:val="StyleUnderline"/>
        </w:rPr>
        <w:t xml:space="preserve"> now </w:t>
      </w:r>
      <w:r w:rsidRPr="00CA600A">
        <w:rPr>
          <w:rStyle w:val="StyleUnderline"/>
          <w:highlight w:val="cyan"/>
        </w:rPr>
        <w:t xml:space="preserve">have a way of </w:t>
      </w:r>
      <w:r w:rsidRPr="00CA600A">
        <w:rPr>
          <w:rStyle w:val="Emphasis"/>
          <w:highlight w:val="cyan"/>
        </w:rPr>
        <w:t>participating in</w:t>
      </w:r>
      <w:r w:rsidRPr="00A20ED0">
        <w:rPr>
          <w:rStyle w:val="Emphasis"/>
        </w:rPr>
        <w:t xml:space="preserve"> future emerging </w:t>
      </w:r>
      <w:r w:rsidRPr="00CA600A">
        <w:rPr>
          <w:rStyle w:val="Emphasis"/>
          <w:highlight w:val="cyan"/>
        </w:rPr>
        <w:t>space</w:t>
      </w:r>
      <w:r w:rsidRPr="00A20ED0">
        <w:rPr>
          <w:rStyle w:val="Emphasis"/>
        </w:rPr>
        <w:t xml:space="preserve"> industries</w:t>
      </w:r>
      <w:r w:rsidRPr="00463B6B">
        <w:rPr>
          <w:sz w:val="16"/>
        </w:rPr>
        <w:t>. The audience of learners scheduled to receive cutting-edge knowledge of fields relevant for outer space development will be expanded by online learning techniques and sharing of information through the open-source technologies of the Internet.</w:t>
      </w:r>
      <w:r>
        <w:rPr>
          <w:sz w:val="16"/>
        </w:rPr>
        <w:t xml:space="preserve"> </w:t>
      </w:r>
      <w:r w:rsidRPr="00463B6B">
        <w:rPr>
          <w:sz w:val="16"/>
        </w:rPr>
        <w:t>Shaping Ideology</w:t>
      </w:r>
      <w:r>
        <w:rPr>
          <w:sz w:val="16"/>
        </w:rPr>
        <w:t xml:space="preserve"> </w:t>
      </w:r>
      <w:r w:rsidRPr="00463B6B">
        <w:rPr>
          <w:sz w:val="16"/>
        </w:rPr>
        <w:t xml:space="preserve">Imagine </w:t>
      </w:r>
      <w:r w:rsidRPr="00A20ED0">
        <w:rPr>
          <w:rStyle w:val="Emphasis"/>
        </w:rPr>
        <w:t>teaching students</w:t>
      </w:r>
      <w:r w:rsidRPr="00463B6B">
        <w:rPr>
          <w:rStyle w:val="StyleUnderline"/>
        </w:rPr>
        <w:t xml:space="preserve"> about the </w:t>
      </w:r>
      <w:r w:rsidRPr="00A20ED0">
        <w:rPr>
          <w:rStyle w:val="Emphasis"/>
        </w:rPr>
        <w:t>newly emerging trends</w:t>
      </w:r>
      <w:r w:rsidRPr="00463B6B">
        <w:rPr>
          <w:rStyle w:val="StyleUnderline"/>
        </w:rPr>
        <w:t xml:space="preserve"> related to outer space development</w:t>
      </w:r>
      <w:r w:rsidRPr="00463B6B">
        <w:rPr>
          <w:sz w:val="16"/>
        </w:rPr>
        <w:t xml:space="preserve">. This </w:t>
      </w:r>
      <w:r w:rsidRPr="00463B6B">
        <w:rPr>
          <w:rStyle w:val="StyleUnderline"/>
        </w:rPr>
        <w:t xml:space="preserve">would give students </w:t>
      </w:r>
      <w:r w:rsidRPr="00A20ED0">
        <w:rPr>
          <w:rStyle w:val="Emphasis"/>
        </w:rPr>
        <w:t>permission to envision</w:t>
      </w:r>
      <w:r w:rsidRPr="00463B6B">
        <w:rPr>
          <w:rStyle w:val="StyleUnderline"/>
        </w:rPr>
        <w:t xml:space="preserve"> and </w:t>
      </w:r>
      <w:r w:rsidRPr="00A20ED0">
        <w:rPr>
          <w:rStyle w:val="Emphasis"/>
        </w:rPr>
        <w:t>carve out their role</w:t>
      </w:r>
      <w:r w:rsidRPr="00463B6B">
        <w:rPr>
          <w:rStyle w:val="StyleUnderline"/>
        </w:rPr>
        <w:t xml:space="preserve"> in designing future space societies. </w:t>
      </w:r>
      <w:r w:rsidRPr="00CA600A">
        <w:rPr>
          <w:rStyle w:val="StyleUnderline"/>
          <w:highlight w:val="cyan"/>
        </w:rPr>
        <w:t xml:space="preserve">Students </w:t>
      </w:r>
      <w:r w:rsidRPr="00CA600A">
        <w:rPr>
          <w:rStyle w:val="Emphasis"/>
          <w:highlight w:val="cyan"/>
        </w:rPr>
        <w:t>from all disciplines</w:t>
      </w:r>
      <w:r w:rsidRPr="00CA600A">
        <w:rPr>
          <w:rStyle w:val="StyleUnderline"/>
          <w:highlight w:val="cyan"/>
        </w:rPr>
        <w:t xml:space="preserve"> can</w:t>
      </w:r>
      <w:r w:rsidRPr="00463B6B">
        <w:rPr>
          <w:rStyle w:val="StyleUnderline"/>
        </w:rPr>
        <w:t xml:space="preserve"> be </w:t>
      </w:r>
      <w:r w:rsidRPr="00A20ED0">
        <w:rPr>
          <w:rStyle w:val="Emphasis"/>
        </w:rPr>
        <w:t xml:space="preserve">taught to </w:t>
      </w:r>
      <w:r w:rsidRPr="00CA600A">
        <w:rPr>
          <w:rStyle w:val="Emphasis"/>
          <w:highlight w:val="cyan"/>
        </w:rPr>
        <w:t>see what’s coming next</w:t>
      </w:r>
      <w:r w:rsidRPr="00CA600A">
        <w:rPr>
          <w:rStyle w:val="StyleUnderline"/>
          <w:highlight w:val="cyan"/>
        </w:rPr>
        <w:t xml:space="preserve"> by learning to </w:t>
      </w:r>
      <w:r w:rsidRPr="00CA600A">
        <w:rPr>
          <w:rStyle w:val="Emphasis"/>
          <w:highlight w:val="cyan"/>
        </w:rPr>
        <w:t>research</w:t>
      </w:r>
      <w:r w:rsidRPr="00463B6B">
        <w:rPr>
          <w:rStyle w:val="StyleUnderline"/>
        </w:rPr>
        <w:t xml:space="preserve"> and </w:t>
      </w:r>
      <w:r w:rsidRPr="00A20ED0">
        <w:rPr>
          <w:rStyle w:val="Emphasis"/>
        </w:rPr>
        <w:t>interpret</w:t>
      </w:r>
      <w:r w:rsidRPr="00A20ED0">
        <w:rPr>
          <w:sz w:val="16"/>
        </w:rPr>
        <w:t xml:space="preserve"> economic </w:t>
      </w:r>
      <w:r w:rsidRPr="00CA600A">
        <w:rPr>
          <w:rStyle w:val="Emphasis"/>
          <w:highlight w:val="cyan"/>
        </w:rPr>
        <w:t>policies</w:t>
      </w:r>
      <w:r w:rsidRPr="00A20ED0">
        <w:rPr>
          <w:sz w:val="16"/>
        </w:rPr>
        <w:t xml:space="preserve">, laws, and international relations. </w:t>
      </w:r>
      <w:r w:rsidRPr="00463B6B">
        <w:rPr>
          <w:rStyle w:val="StyleUnderline"/>
        </w:rPr>
        <w:t xml:space="preserve">This will enable them to </w:t>
      </w:r>
      <w:r w:rsidRPr="00A20ED0">
        <w:rPr>
          <w:rStyle w:val="Emphasis"/>
        </w:rPr>
        <w:t>detect newly emerging industries</w:t>
      </w:r>
      <w:r w:rsidRPr="00463B6B">
        <w:rPr>
          <w:rStyle w:val="StyleUnderline"/>
        </w:rPr>
        <w:t xml:space="preserve"> and to </w:t>
      </w:r>
      <w:r w:rsidRPr="00A20ED0">
        <w:rPr>
          <w:rStyle w:val="Emphasis"/>
        </w:rPr>
        <w:t>anticipate the elements</w:t>
      </w:r>
      <w:r w:rsidRPr="00463B6B">
        <w:rPr>
          <w:rStyle w:val="StyleUnderline"/>
        </w:rPr>
        <w:t xml:space="preserve"> likely to be in demand. Students can then </w:t>
      </w:r>
      <w:r w:rsidRPr="00A20ED0">
        <w:rPr>
          <w:rStyle w:val="Emphasis"/>
        </w:rPr>
        <w:t xml:space="preserve">shape their </w:t>
      </w:r>
      <w:proofErr w:type="gramStart"/>
      <w:r w:rsidRPr="00A20ED0">
        <w:rPr>
          <w:rStyle w:val="Emphasis"/>
        </w:rPr>
        <w:t>skill-sets</w:t>
      </w:r>
      <w:proofErr w:type="gramEnd"/>
      <w:r w:rsidRPr="00463B6B">
        <w:rPr>
          <w:rStyle w:val="StyleUnderline"/>
        </w:rPr>
        <w:t xml:space="preserve"> and </w:t>
      </w:r>
      <w:r w:rsidRPr="00A20ED0">
        <w:rPr>
          <w:rStyle w:val="Emphasis"/>
        </w:rPr>
        <w:t>prepare</w:t>
      </w:r>
      <w:r w:rsidRPr="00463B6B">
        <w:rPr>
          <w:sz w:val="16"/>
        </w:rPr>
        <w:t xml:space="preserve"> to satisfy these emerging needs. </w:t>
      </w:r>
      <w:r w:rsidRPr="00463B6B">
        <w:rPr>
          <w:rStyle w:val="StyleUnderline"/>
        </w:rPr>
        <w:t xml:space="preserve">Students can be </w:t>
      </w:r>
      <w:r w:rsidRPr="00A20ED0">
        <w:rPr>
          <w:rStyle w:val="Emphasis"/>
        </w:rPr>
        <w:t>taught</w:t>
      </w:r>
      <w:r w:rsidRPr="00463B6B">
        <w:rPr>
          <w:sz w:val="16"/>
        </w:rPr>
        <w:t xml:space="preserve"> to perform this type of </w:t>
      </w:r>
      <w:r w:rsidRPr="00A20ED0">
        <w:rPr>
          <w:rStyle w:val="Emphasis"/>
        </w:rPr>
        <w:t>interdisciplinary analysis</w:t>
      </w:r>
      <w:r w:rsidRPr="00463B6B">
        <w:rPr>
          <w:rStyle w:val="StyleUnderline"/>
        </w:rPr>
        <w:t xml:space="preserve"> and to </w:t>
      </w:r>
      <w:r w:rsidRPr="00A20ED0">
        <w:rPr>
          <w:rStyle w:val="Emphasis"/>
        </w:rPr>
        <w:t>research combined dynamics</w:t>
      </w:r>
      <w:r w:rsidRPr="00463B6B">
        <w:rPr>
          <w:rStyle w:val="StyleUnderline"/>
        </w:rPr>
        <w:t>—</w:t>
      </w:r>
      <w:r w:rsidRPr="00A20ED0">
        <w:rPr>
          <w:rStyle w:val="Emphasis"/>
        </w:rPr>
        <w:t>government hearings</w:t>
      </w:r>
      <w:r w:rsidRPr="00463B6B">
        <w:rPr>
          <w:rStyle w:val="StyleUnderline"/>
        </w:rPr>
        <w:t xml:space="preserve"> and </w:t>
      </w:r>
      <w:r w:rsidRPr="00A20ED0">
        <w:rPr>
          <w:rStyle w:val="Emphasis"/>
        </w:rPr>
        <w:t>transcripts</w:t>
      </w:r>
      <w:r w:rsidRPr="00463B6B">
        <w:rPr>
          <w:rStyle w:val="StyleUnderline"/>
        </w:rPr>
        <w:t xml:space="preserve">, </w:t>
      </w:r>
      <w:r w:rsidRPr="00A20ED0">
        <w:rPr>
          <w:rStyle w:val="Emphasis"/>
        </w:rPr>
        <w:t>policy statements</w:t>
      </w:r>
      <w:r w:rsidRPr="00463B6B">
        <w:rPr>
          <w:rStyle w:val="StyleUnderline"/>
        </w:rPr>
        <w:t xml:space="preserve"> and </w:t>
      </w:r>
      <w:r w:rsidRPr="00A20ED0">
        <w:rPr>
          <w:rStyle w:val="Emphasis"/>
        </w:rPr>
        <w:t>speeches</w:t>
      </w:r>
      <w:r w:rsidRPr="00463B6B">
        <w:rPr>
          <w:rStyle w:val="StyleUnderline"/>
        </w:rPr>
        <w:t xml:space="preserve">, </w:t>
      </w:r>
      <w:r w:rsidRPr="00A20ED0">
        <w:rPr>
          <w:rStyle w:val="Emphasis"/>
        </w:rPr>
        <w:t>laws</w:t>
      </w:r>
      <w:r w:rsidRPr="00463B6B">
        <w:rPr>
          <w:rStyle w:val="StyleUnderline"/>
        </w:rPr>
        <w:t xml:space="preserve">, </w:t>
      </w:r>
      <w:r w:rsidRPr="00A20ED0">
        <w:rPr>
          <w:rStyle w:val="Emphasis"/>
        </w:rPr>
        <w:t>economic initiatives</w:t>
      </w:r>
      <w:r w:rsidRPr="00463B6B">
        <w:rPr>
          <w:rStyle w:val="StyleUnderline"/>
        </w:rPr>
        <w:t xml:space="preserve">, and </w:t>
      </w:r>
      <w:r w:rsidRPr="00A20ED0">
        <w:rPr>
          <w:rStyle w:val="Emphasis"/>
        </w:rPr>
        <w:t>international treaties</w:t>
      </w:r>
      <w:r w:rsidRPr="00463B6B">
        <w:rPr>
          <w:rStyle w:val="StyleUnderline"/>
        </w:rPr>
        <w:t xml:space="preserve">. </w:t>
      </w:r>
      <w:r w:rsidRPr="00CA600A">
        <w:rPr>
          <w:rStyle w:val="StyleUnderline"/>
          <w:highlight w:val="cyan"/>
        </w:rPr>
        <w:t>They can</w:t>
      </w:r>
      <w:r w:rsidRPr="00463B6B">
        <w:rPr>
          <w:rStyle w:val="StyleUnderline"/>
        </w:rPr>
        <w:t xml:space="preserve"> also</w:t>
      </w:r>
      <w:r w:rsidRPr="00463B6B">
        <w:rPr>
          <w:sz w:val="16"/>
        </w:rPr>
        <w:t xml:space="preserve"> be taught to </w:t>
      </w:r>
      <w:r w:rsidRPr="00CA600A">
        <w:rPr>
          <w:rStyle w:val="Emphasis"/>
          <w:highlight w:val="cyan"/>
        </w:rPr>
        <w:t>combine</w:t>
      </w:r>
      <w:r w:rsidRPr="00463B6B">
        <w:rPr>
          <w:rStyle w:val="StyleUnderline"/>
        </w:rPr>
        <w:t xml:space="preserve"> this type of </w:t>
      </w:r>
      <w:r w:rsidRPr="00CA600A">
        <w:rPr>
          <w:rStyle w:val="Emphasis"/>
          <w:highlight w:val="cyan"/>
        </w:rPr>
        <w:t>primary data</w:t>
      </w:r>
      <w:r w:rsidRPr="00CA600A">
        <w:rPr>
          <w:rStyle w:val="StyleUnderline"/>
          <w:highlight w:val="cyan"/>
        </w:rPr>
        <w:t xml:space="preserve"> with </w:t>
      </w:r>
      <w:r w:rsidRPr="00BC6FAD">
        <w:rPr>
          <w:rStyle w:val="Emphasis"/>
        </w:rPr>
        <w:t xml:space="preserve">theoretical </w:t>
      </w:r>
      <w:r w:rsidRPr="00CA600A">
        <w:rPr>
          <w:rStyle w:val="Emphasis"/>
          <w:highlight w:val="cyan"/>
        </w:rPr>
        <w:t>understandings of</w:t>
      </w:r>
      <w:r w:rsidRPr="00A20ED0">
        <w:rPr>
          <w:rStyle w:val="Emphasis"/>
        </w:rPr>
        <w:t xml:space="preserve"> historical</w:t>
      </w:r>
      <w:r w:rsidRPr="00463B6B">
        <w:rPr>
          <w:rStyle w:val="StyleUnderline"/>
        </w:rPr>
        <w:t xml:space="preserve">, </w:t>
      </w:r>
      <w:r w:rsidRPr="00A20ED0">
        <w:rPr>
          <w:rStyle w:val="Emphasis"/>
        </w:rPr>
        <w:t>ideological</w:t>
      </w:r>
      <w:r w:rsidRPr="00463B6B">
        <w:rPr>
          <w:rStyle w:val="StyleUnderline"/>
        </w:rPr>
        <w:t xml:space="preserve">, </w:t>
      </w:r>
      <w:r w:rsidRPr="00A20ED0">
        <w:rPr>
          <w:rStyle w:val="Emphasis"/>
        </w:rPr>
        <w:t>institutional</w:t>
      </w:r>
      <w:r w:rsidRPr="00463B6B">
        <w:rPr>
          <w:rStyle w:val="StyleUnderline"/>
        </w:rPr>
        <w:t xml:space="preserve">, </w:t>
      </w:r>
      <w:r w:rsidRPr="00A20ED0">
        <w:rPr>
          <w:rStyle w:val="Emphasis"/>
        </w:rPr>
        <w:t>political</w:t>
      </w:r>
      <w:r w:rsidRPr="00463B6B">
        <w:rPr>
          <w:rStyle w:val="StyleUnderline"/>
        </w:rPr>
        <w:t xml:space="preserve">, </w:t>
      </w:r>
      <w:r w:rsidRPr="00A20ED0">
        <w:rPr>
          <w:rStyle w:val="Emphasis"/>
        </w:rPr>
        <w:t>economic</w:t>
      </w:r>
      <w:r w:rsidRPr="00463B6B">
        <w:rPr>
          <w:rStyle w:val="StyleUnderline"/>
        </w:rPr>
        <w:t xml:space="preserve">, </w:t>
      </w:r>
      <w:r w:rsidRPr="00A20ED0">
        <w:rPr>
          <w:rStyle w:val="Emphasis"/>
        </w:rPr>
        <w:t>psychological</w:t>
      </w:r>
      <w:r w:rsidRPr="00463B6B">
        <w:rPr>
          <w:rStyle w:val="StyleUnderline"/>
        </w:rPr>
        <w:t xml:space="preserve">, and </w:t>
      </w:r>
      <w:r w:rsidRPr="00CA600A">
        <w:rPr>
          <w:rStyle w:val="Emphasis"/>
          <w:highlight w:val="cyan"/>
        </w:rPr>
        <w:t>structural phenomena</w:t>
      </w:r>
      <w:r w:rsidRPr="00463B6B">
        <w:rPr>
          <w:sz w:val="16"/>
        </w:rPr>
        <w:t>.</w:t>
      </w:r>
    </w:p>
    <w:p w14:paraId="270DF37C" w14:textId="5E40D113" w:rsidR="00501554" w:rsidRPr="00501554" w:rsidRDefault="00501554" w:rsidP="00501554"/>
    <w:sectPr w:rsidR="00501554" w:rsidRPr="005015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6538694">
    <w:abstractNumId w:val="10"/>
  </w:num>
  <w:num w:numId="2" w16cid:durableId="1911191916">
    <w:abstractNumId w:val="8"/>
  </w:num>
  <w:num w:numId="3" w16cid:durableId="568345680">
    <w:abstractNumId w:val="7"/>
  </w:num>
  <w:num w:numId="4" w16cid:durableId="1987707266">
    <w:abstractNumId w:val="6"/>
  </w:num>
  <w:num w:numId="5" w16cid:durableId="888222920">
    <w:abstractNumId w:val="5"/>
  </w:num>
  <w:num w:numId="6" w16cid:durableId="1558395528">
    <w:abstractNumId w:val="9"/>
  </w:num>
  <w:num w:numId="7" w16cid:durableId="1283803674">
    <w:abstractNumId w:val="4"/>
  </w:num>
  <w:num w:numId="8" w16cid:durableId="988439978">
    <w:abstractNumId w:val="3"/>
  </w:num>
  <w:num w:numId="9" w16cid:durableId="1764455454">
    <w:abstractNumId w:val="2"/>
  </w:num>
  <w:num w:numId="10" w16cid:durableId="1908412531">
    <w:abstractNumId w:val="1"/>
  </w:num>
  <w:num w:numId="11" w16cid:durableId="901136621">
    <w:abstractNumId w:val="0"/>
  </w:num>
  <w:num w:numId="12" w16cid:durableId="301273164">
    <w:abstractNumId w:val="11"/>
  </w:num>
  <w:num w:numId="13" w16cid:durableId="1490442501">
    <w:abstractNumId w:val="12"/>
  </w:num>
  <w:num w:numId="14" w16cid:durableId="17170440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28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EE4"/>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155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59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FC2"/>
    <w:rsid w:val="008266F9"/>
    <w:rsid w:val="008267E2"/>
    <w:rsid w:val="00826A9B"/>
    <w:rsid w:val="00834842"/>
    <w:rsid w:val="00840E7B"/>
    <w:rsid w:val="008536AF"/>
    <w:rsid w:val="00853D40"/>
    <w:rsid w:val="008564FC"/>
    <w:rsid w:val="00864E76"/>
    <w:rsid w:val="00872581"/>
    <w:rsid w:val="0087459D"/>
    <w:rsid w:val="00874FC8"/>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B34"/>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81A"/>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6406B"/>
  <w14:defaultImageDpi w14:val="300"/>
  <w15:docId w15:val="{E7AF7855-0CAB-EF4A-AEC5-79068E2A2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4E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4E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4E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4E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34E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4E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EE4"/>
  </w:style>
  <w:style w:type="character" w:customStyle="1" w:styleId="Heading1Char">
    <w:name w:val="Heading 1 Char"/>
    <w:aliases w:val="Pocket Char"/>
    <w:basedOn w:val="DefaultParagraphFont"/>
    <w:link w:val="Heading1"/>
    <w:uiPriority w:val="9"/>
    <w:rsid w:val="00434E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4E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4EE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34E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34EE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34EE4"/>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434EE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34EE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34EE4"/>
    <w:rPr>
      <w:color w:val="auto"/>
      <w:u w:val="none"/>
    </w:rPr>
  </w:style>
  <w:style w:type="paragraph" w:styleId="DocumentMap">
    <w:name w:val="Document Map"/>
    <w:basedOn w:val="Normal"/>
    <w:link w:val="DocumentMapChar"/>
    <w:uiPriority w:val="99"/>
    <w:semiHidden/>
    <w:unhideWhenUsed/>
    <w:rsid w:val="00434E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4EE4"/>
    <w:rPr>
      <w:rFonts w:ascii="Lucida Grande" w:hAnsi="Lucida Grande" w:cs="Lucida Grande"/>
    </w:rPr>
  </w:style>
  <w:style w:type="paragraph" w:customStyle="1" w:styleId="Emphasis1">
    <w:name w:val="Emphasis1"/>
    <w:basedOn w:val="Normal"/>
    <w:link w:val="Emphasis"/>
    <w:autoRedefine/>
    <w:uiPriority w:val="20"/>
    <w:qFormat/>
    <w:rsid w:val="008E0B3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UnresolvedMention">
    <w:name w:val="Unresolved Mention"/>
    <w:basedOn w:val="DefaultParagraphFont"/>
    <w:uiPriority w:val="99"/>
    <w:semiHidden/>
    <w:unhideWhenUsed/>
    <w:rsid w:val="008E0B34"/>
    <w:rPr>
      <w:color w:val="605E5C"/>
      <w:shd w:val="clear" w:color="auto" w:fill="E1DFDD"/>
    </w:rPr>
  </w:style>
  <w:style w:type="paragraph" w:customStyle="1" w:styleId="textbold">
    <w:name w:val="text bold"/>
    <w:basedOn w:val="Normal"/>
    <w:autoRedefine/>
    <w:uiPriority w:val="20"/>
    <w:qFormat/>
    <w:rsid w:val="008E0B3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8E0B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E0B3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E0B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1"/>
    <w:qFormat/>
    <w:rsid w:val="008E0B34"/>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8E0B34"/>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8E0B3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8E0B34"/>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E0B34"/>
    <w:rPr>
      <w:rFonts w:eastAsiaTheme="minorHAnsi"/>
      <w:sz w:val="22"/>
      <w:szCs w:val="22"/>
      <w:u w:val="single"/>
    </w:rPr>
  </w:style>
  <w:style w:type="paragraph" w:styleId="Revision">
    <w:name w:val="Revision"/>
    <w:hidden/>
    <w:uiPriority w:val="99"/>
    <w:semiHidden/>
    <w:rsid w:val="008E0B34"/>
    <w:rPr>
      <w:rFonts w:ascii="Calibri" w:hAnsi="Calibri" w:cs="Calibri"/>
      <w:sz w:val="22"/>
    </w:rPr>
  </w:style>
  <w:style w:type="paragraph" w:styleId="NormalWeb">
    <w:name w:val="Normal (Web)"/>
    <w:basedOn w:val="Normal"/>
    <w:uiPriority w:val="99"/>
    <w:semiHidden/>
    <w:unhideWhenUsed/>
    <w:rsid w:val="008E0B3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www.nucleardarkness.org/" TargetMode="External"/><Relationship Id="rId2" Type="http://schemas.openxmlformats.org/officeDocument/2006/relationships/customXml" Target="../customXml/item2.xml"/><Relationship Id="rId16" Type="http://schemas.openxmlformats.org/officeDocument/2006/relationships/hyperlink" Target="http://www.psr.org/" TargetMode="External"/><Relationship Id="rId20"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5" Type="http://schemas.openxmlformats.org/officeDocument/2006/relationships/numbering" Target="numbering.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moon.nasa.gov/resources/53/lunar-heritage-sites/" TargetMode="External"/><Relationship Id="rId14" Type="http://schemas.openxmlformats.org/officeDocument/2006/relationships/hyperlink" Target="https://archive.is/VKac8"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17022</Words>
  <Characters>97030</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5</cp:revision>
  <dcterms:created xsi:type="dcterms:W3CDTF">2022-04-23T17:14:00Z</dcterms:created>
  <dcterms:modified xsi:type="dcterms:W3CDTF">2022-04-23T17:19:00Z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