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DB797" w14:textId="6C592AF6" w:rsidR="00E42E4C" w:rsidRPr="00712210" w:rsidRDefault="0097398C" w:rsidP="0097398C">
      <w:pPr>
        <w:pStyle w:val="Heading1"/>
        <w:rPr>
          <w:rFonts w:asciiTheme="majorHAnsi" w:hAnsiTheme="majorHAnsi" w:cstheme="majorHAnsi"/>
        </w:rPr>
      </w:pPr>
      <w:r w:rsidRPr="00712210">
        <w:rPr>
          <w:rFonts w:asciiTheme="majorHAnsi" w:hAnsiTheme="majorHAnsi" w:cstheme="majorHAnsi"/>
        </w:rPr>
        <w:t>1AC</w:t>
      </w:r>
    </w:p>
    <w:p w14:paraId="759ABCE7" w14:textId="2B530E0C" w:rsidR="0097398C" w:rsidRPr="00712210" w:rsidRDefault="0097398C" w:rsidP="0097398C">
      <w:pPr>
        <w:pStyle w:val="Heading3"/>
        <w:rPr>
          <w:rFonts w:asciiTheme="majorHAnsi" w:hAnsiTheme="majorHAnsi" w:cstheme="majorHAnsi"/>
        </w:rPr>
      </w:pPr>
      <w:r w:rsidRPr="00712210">
        <w:rPr>
          <w:rFonts w:asciiTheme="majorHAnsi" w:hAnsiTheme="majorHAnsi" w:cstheme="majorHAnsi"/>
        </w:rPr>
        <w:t>1AC</w:t>
      </w:r>
      <w:r w:rsidRPr="00712210">
        <w:rPr>
          <w:rFonts w:asciiTheme="majorHAnsi" w:hAnsiTheme="majorHAnsi" w:cstheme="majorHAnsi"/>
        </w:rPr>
        <w:t xml:space="preserve"> – P</w:t>
      </w:r>
      <w:r w:rsidRPr="00712210">
        <w:rPr>
          <w:rFonts w:asciiTheme="majorHAnsi" w:hAnsiTheme="majorHAnsi" w:cstheme="majorHAnsi"/>
        </w:rPr>
        <w:t xml:space="preserve">lan </w:t>
      </w:r>
    </w:p>
    <w:p w14:paraId="4C4DE387"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Plan – A just government of the People’s Republic of China ought to recognize an unconditional right of workers to strike.</w:t>
      </w:r>
    </w:p>
    <w:p w14:paraId="631E8463"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That solves </w:t>
      </w:r>
      <w:r w:rsidRPr="00712210">
        <w:rPr>
          <w:rFonts w:asciiTheme="majorHAnsi" w:hAnsiTheme="majorHAnsi" w:cstheme="majorHAnsi"/>
          <w:u w:val="single"/>
        </w:rPr>
        <w:t>worker liberation</w:t>
      </w:r>
      <w:r w:rsidRPr="00712210">
        <w:rPr>
          <w:rFonts w:asciiTheme="majorHAnsi" w:hAnsiTheme="majorHAnsi" w:cstheme="majorHAnsi"/>
        </w:rPr>
        <w:t xml:space="preserve">, </w:t>
      </w:r>
      <w:r w:rsidRPr="00712210">
        <w:rPr>
          <w:rFonts w:asciiTheme="majorHAnsi" w:hAnsiTheme="majorHAnsi" w:cstheme="majorHAnsi"/>
          <w:u w:val="single"/>
        </w:rPr>
        <w:t>labor reforms</w:t>
      </w:r>
      <w:r w:rsidRPr="00712210">
        <w:rPr>
          <w:rFonts w:asciiTheme="majorHAnsi" w:hAnsiTheme="majorHAnsi" w:cstheme="majorHAnsi"/>
        </w:rPr>
        <w:t xml:space="preserve">, and </w:t>
      </w:r>
      <w:r w:rsidRPr="00712210">
        <w:rPr>
          <w:rFonts w:asciiTheme="majorHAnsi" w:hAnsiTheme="majorHAnsi" w:cstheme="majorHAnsi"/>
          <w:u w:val="single"/>
        </w:rPr>
        <w:t>re-establishes credible Collective Bargaining</w:t>
      </w:r>
      <w:r w:rsidRPr="00712210">
        <w:rPr>
          <w:rFonts w:asciiTheme="majorHAnsi" w:hAnsiTheme="majorHAnsi" w:cstheme="majorHAnsi"/>
        </w:rPr>
        <w:t xml:space="preserve"> in China – establishing </w:t>
      </w:r>
      <w:r w:rsidRPr="00712210">
        <w:rPr>
          <w:rFonts w:asciiTheme="majorHAnsi" w:hAnsiTheme="majorHAnsi" w:cstheme="majorHAnsi"/>
          <w:u w:val="single"/>
        </w:rPr>
        <w:t>legal protection</w:t>
      </w:r>
      <w:r w:rsidRPr="00712210">
        <w:rPr>
          <w:rFonts w:asciiTheme="majorHAnsi" w:hAnsiTheme="majorHAnsi" w:cstheme="majorHAnsi"/>
        </w:rPr>
        <w:t xml:space="preserve"> for Labor Unions reduces overall labor-related discontent.</w:t>
      </w:r>
    </w:p>
    <w:p w14:paraId="24C9BBB5"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Dongfang 11</w:t>
      </w:r>
      <w:r w:rsidRPr="00712210">
        <w:rPr>
          <w:rFonts w:asciiTheme="majorHAnsi" w:hAnsiTheme="majorHAnsi" w:cstheme="majorHAnsi"/>
        </w:rPr>
        <w:t xml:space="preserve"> Han Dongfang 4-6-2011 "Liberate China's Workers" </w:t>
      </w:r>
      <w:hyperlink r:id="rId9" w:anchor="selection-307.0-316.0" w:history="1">
        <w:r w:rsidRPr="00712210">
          <w:rPr>
            <w:rStyle w:val="Hyperlink"/>
            <w:rFonts w:asciiTheme="majorHAnsi" w:hAnsiTheme="majorHAnsi" w:cstheme="majorHAnsi"/>
          </w:rPr>
          <w:t>https://archive.md/7RvDG#selection-307.0-316.0</w:t>
        </w:r>
      </w:hyperlink>
      <w:r w:rsidRPr="00712210">
        <w:rPr>
          <w:rFonts w:asciiTheme="majorHAnsi" w:hAnsiTheme="majorHAnsi" w:cstheme="majorHAnsi"/>
        </w:rPr>
        <w:t xml:space="preserve"> (director of China Labour Bulletin, a nongovernmental organization that defends the rights of workers in China.)//Elmer </w:t>
      </w:r>
    </w:p>
    <w:p w14:paraId="6A32DE40" w14:textId="77777777" w:rsidR="0097398C" w:rsidRPr="00712210" w:rsidRDefault="0097398C" w:rsidP="0097398C">
      <w:pPr>
        <w:rPr>
          <w:rFonts w:asciiTheme="majorHAnsi" w:hAnsiTheme="majorHAnsi" w:cstheme="majorHAnsi"/>
        </w:rPr>
      </w:pPr>
      <w:r w:rsidRPr="00712210">
        <w:rPr>
          <w:rFonts w:asciiTheme="majorHAnsi" w:hAnsiTheme="majorHAnsi" w:cstheme="majorHAnsi"/>
        </w:rPr>
        <w:t xml:space="preserve">HONG KONG — </w:t>
      </w:r>
      <w:r w:rsidRPr="00712210">
        <w:rPr>
          <w:rFonts w:asciiTheme="majorHAnsi" w:hAnsiTheme="majorHAnsi" w:cstheme="majorHAnsi"/>
          <w:b/>
          <w:sz w:val="26"/>
          <w:highlight w:val="cyan"/>
          <w:u w:val="single"/>
          <w:bdr w:val="single" w:sz="18" w:space="0" w:color="auto"/>
        </w:rPr>
        <w:t>There is no legal right to strike in China</w:t>
      </w:r>
      <w:r w:rsidRPr="00712210">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712210">
        <w:rPr>
          <w:rFonts w:asciiTheme="majorHAnsi" w:hAnsiTheme="majorHAnsi" w:cstheme="majorHAnsi"/>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712210">
        <w:rPr>
          <w:rFonts w:asciiTheme="majorHAnsi" w:hAnsiTheme="majorHAnsi" w:cstheme="majorHAnsi"/>
          <w:u w:val="single"/>
        </w:rPr>
        <w:t>But China effectively abandoned Communism and embraced capitalism many years ago.</w:t>
      </w:r>
      <w:r w:rsidRPr="00712210">
        <w:rPr>
          <w:rFonts w:asciiTheme="majorHAnsi" w:hAnsiTheme="majorHAnsi" w:cstheme="majorHAnsi"/>
        </w:rPr>
        <w:t xml:space="preserve"> And in a capitalist economy, strikes are a fact of life. Chinese scholars, </w:t>
      </w:r>
      <w:r w:rsidRPr="00712210">
        <w:rPr>
          <w:rFonts w:asciiTheme="majorHAnsi" w:hAnsiTheme="majorHAnsi" w:cstheme="majorHAnsi"/>
          <w:u w:val="single"/>
        </w:rPr>
        <w:t xml:space="preserve">government </w:t>
      </w:r>
      <w:r w:rsidRPr="00712210">
        <w:rPr>
          <w:rFonts w:asciiTheme="majorHAnsi" w:hAnsiTheme="majorHAnsi" w:cstheme="majorHAnsi"/>
          <w:b/>
          <w:sz w:val="26"/>
          <w:highlight w:val="cyan"/>
          <w:u w:val="single"/>
        </w:rPr>
        <w:t>officials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and even some businessmen have long recognized this fact and have </w:t>
      </w:r>
      <w:r w:rsidRPr="00712210">
        <w:rPr>
          <w:rFonts w:asciiTheme="majorHAnsi" w:hAnsiTheme="majorHAnsi" w:cstheme="majorHAnsi"/>
          <w:b/>
          <w:sz w:val="26"/>
          <w:highlight w:val="cyan"/>
          <w:u w:val="single"/>
        </w:rPr>
        <w:t>called for the</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restoration of the right to strike</w:t>
      </w:r>
      <w:r w:rsidRPr="00712210">
        <w:rPr>
          <w:rFonts w:asciiTheme="majorHAnsi" w:hAnsiTheme="majorHAnsi" w:cstheme="majorHAnsi"/>
          <w:u w:val="single"/>
        </w:rPr>
        <w:t xml:space="preserve">, </w:t>
      </w:r>
      <w:r w:rsidRPr="00712210">
        <w:rPr>
          <w:rFonts w:asciiTheme="majorHAnsi" w:hAnsiTheme="majorHAnsi" w:cstheme="majorHAnsi"/>
          <w:b/>
          <w:bCs/>
          <w:u w:val="single"/>
        </w:rPr>
        <w:t>which was removed from the Constitution of the People’s Republic of China in 1982</w:t>
      </w:r>
      <w:r w:rsidRPr="00712210">
        <w:rPr>
          <w:rFonts w:asciiTheme="majorHAnsi" w:hAnsiTheme="majorHAnsi" w:cstheme="majorHAnsi"/>
        </w:rPr>
        <w:t xml:space="preserve">. </w:t>
      </w:r>
      <w:r w:rsidRPr="00712210">
        <w:rPr>
          <w:rFonts w:asciiTheme="majorHAnsi" w:hAnsiTheme="majorHAnsi" w:cstheme="majorHAnsi"/>
          <w:b/>
          <w:bCs/>
          <w:u w:val="single"/>
        </w:rPr>
        <w:t>Deng Xiaoping feared that the economic reforms he was introducing would lead to labor unrest.</w:t>
      </w:r>
      <w:r w:rsidRPr="00712210">
        <w:rPr>
          <w:rFonts w:asciiTheme="majorHAnsi" w:hAnsiTheme="majorHAnsi" w:cstheme="majorHAnsi"/>
        </w:rPr>
        <w:t xml:space="preserve"> Although Deng and his successors were able to quiet labor unrest and strike action for a while, </w:t>
      </w:r>
      <w:r w:rsidRPr="00712210">
        <w:rPr>
          <w:rFonts w:asciiTheme="majorHAnsi" w:hAnsiTheme="majorHAnsi" w:cstheme="majorHAnsi"/>
          <w:u w:val="single"/>
        </w:rPr>
        <w:t>the trend over the last five years or so has been clear. As the business leader Zeng Qinghong noted recently, the number of strikes is increasing every year.</w:t>
      </w:r>
      <w:r w:rsidRPr="00712210">
        <w:rPr>
          <w:rFonts w:asciiTheme="majorHAnsi" w:hAnsiTheme="majorHAnsi" w:cstheme="majorHAnsi"/>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712210">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712210">
        <w:rPr>
          <w:rFonts w:asciiTheme="majorHAnsi" w:hAnsiTheme="majorHAnsi" w:cstheme="majorHAnsi"/>
        </w:rPr>
        <w:t xml:space="preserve">. I agree with Mr. Zeng on this point and would like to take his argument one step further.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right to strike</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is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clearly important, but the most vital and fundamental right of workers is </w:t>
      </w:r>
      <w:r w:rsidRPr="00712210">
        <w:rPr>
          <w:rFonts w:asciiTheme="majorHAnsi" w:hAnsiTheme="majorHAnsi" w:cstheme="majorHAnsi"/>
          <w:b/>
          <w:sz w:val="26"/>
          <w:highlight w:val="cyan"/>
          <w:u w:val="single"/>
        </w:rPr>
        <w:t>the right to collective bargaining</w:t>
      </w:r>
      <w:r w:rsidRPr="00712210">
        <w:rPr>
          <w:rFonts w:asciiTheme="majorHAnsi" w:hAnsiTheme="majorHAnsi" w:cstheme="majorHAnsi"/>
          <w:u w:val="single"/>
        </w:rPr>
        <w:t xml:space="preserve">. After all, </w:t>
      </w:r>
      <w:r w:rsidRPr="00712210">
        <w:rPr>
          <w:rFonts w:asciiTheme="majorHAnsi" w:hAnsiTheme="majorHAnsi" w:cstheme="majorHAnsi"/>
          <w:b/>
          <w:sz w:val="26"/>
          <w:highlight w:val="cyan"/>
          <w:u w:val="single"/>
        </w:rPr>
        <w:t>why do workers go out on strike</w:t>
      </w:r>
      <w:r w:rsidRPr="00712210">
        <w:rPr>
          <w:rFonts w:asciiTheme="majorHAnsi" w:hAnsiTheme="majorHAnsi" w:cstheme="majorHAnsi"/>
          <w:u w:val="single"/>
        </w:rPr>
        <w:t xml:space="preserve">? Very simply, they go on strike </w:t>
      </w:r>
      <w:r w:rsidRPr="00712210">
        <w:rPr>
          <w:rFonts w:asciiTheme="majorHAnsi" w:hAnsiTheme="majorHAnsi" w:cstheme="majorHAnsi"/>
          <w:b/>
          <w:sz w:val="26"/>
          <w:highlight w:val="cyan"/>
          <w:u w:val="single"/>
        </w:rPr>
        <w:t>for higher pay and better working conditions</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bdr w:val="single" w:sz="18" w:space="0" w:color="auto"/>
        </w:rPr>
        <w:t xml:space="preserve">The strike is not an end in itself but is part of a bargaining process. </w:t>
      </w:r>
      <w:r w:rsidRPr="00712210">
        <w:rPr>
          <w:rFonts w:asciiTheme="majorHAnsi" w:hAnsiTheme="majorHAnsi" w:cstheme="majorHAnsi"/>
          <w:u w:val="single"/>
        </w:rPr>
        <w:t xml:space="preserve">And </w:t>
      </w:r>
      <w:r w:rsidRPr="00712210">
        <w:rPr>
          <w:rFonts w:asciiTheme="majorHAnsi" w:hAnsiTheme="majorHAnsi" w:cstheme="majorHAnsi"/>
          <w:b/>
          <w:sz w:val="26"/>
          <w:highlight w:val="cyan"/>
          <w:u w:val="single"/>
        </w:rPr>
        <w:t>if the collective bargaining process were more effective</w:t>
      </w:r>
      <w:r w:rsidRPr="00712210">
        <w:rPr>
          <w:rFonts w:asciiTheme="majorHAnsi" w:hAnsiTheme="majorHAnsi" w:cstheme="majorHAnsi"/>
          <w:u w:val="single"/>
        </w:rPr>
        <w:t xml:space="preserve">, in many cases, </w:t>
      </w:r>
      <w:r w:rsidRPr="00712210">
        <w:rPr>
          <w:rFonts w:asciiTheme="majorHAnsi" w:hAnsiTheme="majorHAnsi" w:cstheme="majorHAnsi"/>
          <w:b/>
          <w:sz w:val="26"/>
          <w:highlight w:val="cyan"/>
          <w:u w:val="single"/>
        </w:rPr>
        <w:t>workers would not need to go out on strike at all</w:t>
      </w:r>
      <w:r w:rsidRPr="00712210">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712210">
        <w:rPr>
          <w:rFonts w:asciiTheme="majorHAnsi" w:hAnsiTheme="majorHAnsi" w:cstheme="majorHAnsi"/>
        </w:rPr>
        <w:t xml:space="preserve">. </w:t>
      </w:r>
      <w:r w:rsidRPr="00712210">
        <w:rPr>
          <w:rFonts w:asciiTheme="majorHAnsi" w:hAnsiTheme="majorHAnsi" w:cstheme="majorHAnsi"/>
          <w:b/>
          <w:bCs/>
          <w:sz w:val="26"/>
          <w:highlight w:val="cyan"/>
          <w:u w:val="single"/>
        </w:rPr>
        <w:t>China’s workers want</w:t>
      </w:r>
      <w:r w:rsidRPr="00712210">
        <w:rPr>
          <w:rFonts w:asciiTheme="majorHAnsi" w:hAnsiTheme="majorHAnsi" w:cstheme="majorHAnsi"/>
          <w:b/>
          <w:bCs/>
          <w:highlight w:val="cyan"/>
          <w:u w:val="single"/>
        </w:rPr>
        <w:t xml:space="preserve"> </w:t>
      </w:r>
      <w:r w:rsidRPr="00712210">
        <w:rPr>
          <w:rFonts w:asciiTheme="majorHAnsi" w:hAnsiTheme="majorHAnsi" w:cstheme="majorHAnsi"/>
          <w:b/>
          <w:bCs/>
          <w:u w:val="single"/>
        </w:rPr>
        <w:t>and need an alternative</w:t>
      </w:r>
      <w:r w:rsidRPr="00712210">
        <w:rPr>
          <w:rFonts w:asciiTheme="majorHAnsi" w:hAnsiTheme="majorHAnsi" w:cstheme="majorHAnsi"/>
        </w:rPr>
        <w:t xml:space="preserve">. </w:t>
      </w:r>
      <w:r w:rsidRPr="00712210">
        <w:rPr>
          <w:rFonts w:asciiTheme="majorHAnsi" w:hAnsiTheme="majorHAnsi" w:cstheme="majorHAnsi"/>
          <w:u w:val="single"/>
        </w:rPr>
        <w:t xml:space="preserve">They want </w:t>
      </w:r>
      <w:r w:rsidRPr="00712210">
        <w:rPr>
          <w:rFonts w:asciiTheme="majorHAnsi" w:hAnsiTheme="majorHAnsi" w:cstheme="majorHAnsi"/>
          <w:b/>
          <w:sz w:val="26"/>
          <w:highlight w:val="cyan"/>
          <w:u w:val="single"/>
        </w:rPr>
        <w:t>a system</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 </w:t>
      </w:r>
      <w:r w:rsidRPr="00712210">
        <w:rPr>
          <w:rFonts w:asciiTheme="majorHAnsi" w:hAnsiTheme="majorHAnsi" w:cstheme="majorHAnsi"/>
          <w:b/>
          <w:sz w:val="26"/>
          <w:highlight w:val="cyan"/>
          <w:u w:val="single"/>
        </w:rPr>
        <w:t>which they can raise their demands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for higher pay and discuss those demands </w:t>
      </w:r>
      <w:r w:rsidRPr="00712210">
        <w:rPr>
          <w:rFonts w:asciiTheme="majorHAnsi" w:hAnsiTheme="majorHAnsi" w:cstheme="majorHAnsi"/>
          <w:b/>
          <w:sz w:val="26"/>
          <w:highlight w:val="cyan"/>
          <w:u w:val="single"/>
        </w:rPr>
        <w:t>in</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peaceful, </w:t>
      </w:r>
      <w:r w:rsidRPr="00712210">
        <w:rPr>
          <w:rFonts w:asciiTheme="majorHAnsi" w:hAnsiTheme="majorHAnsi" w:cstheme="majorHAnsi"/>
          <w:b/>
          <w:sz w:val="26"/>
          <w:highlight w:val="cyan"/>
          <w:u w:val="single"/>
        </w:rPr>
        <w:t>equal and constructive negotiations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with management. </w:t>
      </w:r>
      <w:r w:rsidRPr="00712210">
        <w:rPr>
          <w:rFonts w:asciiTheme="majorHAnsi" w:hAnsiTheme="majorHAnsi" w:cstheme="majorHAnsi"/>
          <w:b/>
          <w:sz w:val="26"/>
          <w:highlight w:val="cyan"/>
          <w:u w:val="single"/>
        </w:rPr>
        <w:t>If workers can achieve their goals through peaceful collective bargaining</w:t>
      </w:r>
      <w:r w:rsidRPr="00712210">
        <w:rPr>
          <w:rFonts w:asciiTheme="majorHAnsi" w:hAnsiTheme="majorHAnsi" w:cstheme="majorHAnsi"/>
          <w:b/>
          <w:sz w:val="26"/>
          <w:highlight w:val="cyan"/>
          <w:u w:val="single"/>
          <w:bdr w:val="single" w:sz="18" w:space="0" w:color="auto"/>
        </w:rPr>
        <w:t>, in the long run there will be fewer strikes</w:t>
      </w:r>
      <w:r w:rsidRPr="00712210">
        <w:rPr>
          <w:rFonts w:asciiTheme="majorHAnsi" w:hAnsiTheme="majorHAnsi" w:cstheme="majorHAnsi"/>
          <w:u w:val="single"/>
        </w:rPr>
        <w:t>, workers will be better paid and labor relations will be vastly improved.</w:t>
      </w:r>
      <w:r w:rsidRPr="00712210">
        <w:rPr>
          <w:rFonts w:asciiTheme="majorHAnsi" w:hAnsiTheme="majorHAnsi" w:cstheme="majorHAnsi"/>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712210">
        <w:rPr>
          <w:rFonts w:asciiTheme="majorHAnsi" w:hAnsiTheme="majorHAnsi" w:cstheme="majorHAnsi"/>
          <w:u w:val="single"/>
        </w:rPr>
        <w:t xml:space="preserve">On the other hand, if the </w:t>
      </w:r>
      <w:r w:rsidRPr="00712210">
        <w:rPr>
          <w:rFonts w:asciiTheme="majorHAnsi" w:hAnsiTheme="majorHAnsi" w:cstheme="majorHAnsi"/>
          <w:b/>
          <w:sz w:val="26"/>
          <w:highlight w:val="cyan"/>
          <w:u w:val="single"/>
        </w:rPr>
        <w:t>right to strike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is framed in a way that </w:t>
      </w:r>
      <w:r w:rsidRPr="00712210">
        <w:rPr>
          <w:rFonts w:asciiTheme="majorHAnsi" w:hAnsiTheme="majorHAnsi" w:cstheme="majorHAnsi"/>
          <w:b/>
          <w:sz w:val="26"/>
          <w:highlight w:val="cyan"/>
          <w:u w:val="single"/>
        </w:rPr>
        <w:t>can</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liberate workers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and </w:t>
      </w:r>
      <w:r w:rsidRPr="00712210">
        <w:rPr>
          <w:rFonts w:asciiTheme="majorHAnsi" w:hAnsiTheme="majorHAnsi" w:cstheme="majorHAnsi"/>
          <w:b/>
          <w:sz w:val="26"/>
          <w:highlight w:val="cyan"/>
          <w:u w:val="single"/>
        </w:rPr>
        <w:t>encourage</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and empower them to engage in collective bargaining</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safe</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 xml:space="preserve">in the knowledge that they have a powerful weapon that can be deployed if necessary, </w:t>
      </w:r>
      <w:r w:rsidRPr="00712210">
        <w:rPr>
          <w:rFonts w:asciiTheme="majorHAnsi" w:hAnsiTheme="majorHAnsi" w:cstheme="majorHAnsi"/>
          <w:b/>
          <w:sz w:val="26"/>
          <w:highlight w:val="cyan"/>
          <w:u w:val="single"/>
          <w:bdr w:val="single" w:sz="18" w:space="0" w:color="auto"/>
        </w:rPr>
        <w:t>labor relations will be enhanced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and the number of strikes might actually decrease</w:t>
      </w:r>
      <w:r w:rsidRPr="00712210">
        <w:rPr>
          <w:rFonts w:asciiTheme="majorHAnsi" w:hAnsiTheme="majorHAnsi" w:cstheme="majorHAnsi"/>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712210">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712210">
        <w:rPr>
          <w:rFonts w:asciiTheme="majorHAnsi" w:hAnsiTheme="majorHAnsi" w:cstheme="majorHAnsi"/>
        </w:rPr>
        <w:t xml:space="preserve"> If such a system can be implemented in China it would obviously benefit workers but </w:t>
      </w:r>
      <w:r w:rsidRPr="00712210">
        <w:rPr>
          <w:rFonts w:asciiTheme="majorHAnsi" w:hAnsiTheme="majorHAnsi" w:cstheme="majorHAnsi"/>
          <w:u w:val="single"/>
        </w:rPr>
        <w:t xml:space="preserve">it would also </w:t>
      </w:r>
      <w:r w:rsidRPr="00712210">
        <w:rPr>
          <w:rFonts w:asciiTheme="majorHAnsi" w:hAnsiTheme="majorHAnsi" w:cstheme="majorHAnsi"/>
          <w:b/>
          <w:sz w:val="26"/>
          <w:highlight w:val="cyan"/>
          <w:u w:val="single"/>
        </w:rPr>
        <w:t xml:space="preserve">benefit employers </w:t>
      </w:r>
      <w:r w:rsidRPr="00712210">
        <w:rPr>
          <w:rFonts w:asciiTheme="majorHAnsi" w:hAnsiTheme="majorHAnsi" w:cstheme="majorHAnsi"/>
          <w:u w:val="single"/>
        </w:rPr>
        <w:t xml:space="preserve">like Mr. Zeng who are </w:t>
      </w:r>
      <w:r w:rsidRPr="00712210">
        <w:rPr>
          <w:rFonts w:asciiTheme="majorHAnsi" w:hAnsiTheme="majorHAnsi" w:cstheme="majorHAnsi"/>
          <w:b/>
          <w:sz w:val="26"/>
          <w:highlight w:val="cyan"/>
          <w:u w:val="single"/>
        </w:rPr>
        <w:t>concerned</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about</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bdr w:val="single" w:sz="18" w:space="0" w:color="auto"/>
        </w:rPr>
        <w:t xml:space="preserve">high worker turnover and the loss of production through strike action. </w:t>
      </w:r>
      <w:r w:rsidRPr="00712210">
        <w:rPr>
          <w:rFonts w:asciiTheme="majorHAnsi" w:hAnsiTheme="majorHAnsi" w:cstheme="majorHAnsi"/>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C8532BD" w14:textId="77777777" w:rsidR="0097398C" w:rsidRPr="00712210" w:rsidRDefault="0097398C" w:rsidP="0097398C">
      <w:pPr>
        <w:rPr>
          <w:rFonts w:asciiTheme="majorHAnsi" w:hAnsiTheme="majorHAnsi" w:cstheme="majorHAnsi"/>
        </w:rPr>
      </w:pPr>
    </w:p>
    <w:p w14:paraId="5CF84F4E" w14:textId="3967F881" w:rsidR="0097398C" w:rsidRPr="00712210" w:rsidRDefault="0097398C" w:rsidP="0097398C">
      <w:pPr>
        <w:pStyle w:val="Heading3"/>
        <w:rPr>
          <w:rFonts w:asciiTheme="majorHAnsi" w:hAnsiTheme="majorHAnsi" w:cstheme="majorHAnsi"/>
        </w:rPr>
      </w:pPr>
      <w:r w:rsidRPr="00712210">
        <w:rPr>
          <w:rFonts w:asciiTheme="majorHAnsi" w:hAnsiTheme="majorHAnsi" w:cstheme="majorHAnsi"/>
        </w:rPr>
        <w:t>1AC</w:t>
      </w:r>
      <w:r w:rsidRPr="00712210">
        <w:rPr>
          <w:rFonts w:asciiTheme="majorHAnsi" w:hAnsiTheme="majorHAnsi" w:cstheme="majorHAnsi"/>
        </w:rPr>
        <w:t xml:space="preserve"> -</w:t>
      </w:r>
      <w:r w:rsidRPr="00712210">
        <w:rPr>
          <w:rFonts w:asciiTheme="majorHAnsi" w:hAnsiTheme="majorHAnsi" w:cstheme="majorHAnsi"/>
        </w:rPr>
        <w:t xml:space="preserve"> Advantage</w:t>
      </w:r>
    </w:p>
    <w:p w14:paraId="3D074A96"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Lack of Chinese Right to Strike </w:t>
      </w:r>
      <w:r w:rsidRPr="00712210">
        <w:rPr>
          <w:rFonts w:asciiTheme="majorHAnsi" w:hAnsiTheme="majorHAnsi" w:cstheme="majorHAnsi"/>
          <w:u w:val="single"/>
        </w:rPr>
        <w:t>devastates</w:t>
      </w:r>
      <w:r w:rsidRPr="00712210">
        <w:rPr>
          <w:rFonts w:asciiTheme="majorHAnsi" w:hAnsiTheme="majorHAnsi" w:cstheme="majorHAnsi"/>
        </w:rPr>
        <w:t xml:space="preserve"> Collective Bargaining – undermines any legal leverage for Strikes.</w:t>
      </w:r>
    </w:p>
    <w:p w14:paraId="5BC541DE"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Friedman 17</w:t>
      </w:r>
      <w:r w:rsidRPr="00712210">
        <w:rPr>
          <w:rFonts w:asciiTheme="majorHAnsi" w:hAnsiTheme="majorHAnsi" w:cstheme="majorHAnsi"/>
        </w:rPr>
        <w:t xml:space="preserve"> Eli Friedman 4-20-2017 "Collective Bargaining in China is Dead: The Situation is Excellent" </w:t>
      </w:r>
      <w:hyperlink r:id="rId10" w:history="1">
        <w:r w:rsidRPr="00712210">
          <w:rPr>
            <w:rStyle w:val="Hyperlink"/>
            <w:rFonts w:asciiTheme="majorHAnsi" w:hAnsiTheme="majorHAnsi" w:cstheme="majorHAnsi"/>
          </w:rPr>
          <w:t>https://www.chinoiresie.info/collective-bargaining-in-china-is-dead-the-situation-is-excellent/</w:t>
        </w:r>
      </w:hyperlink>
      <w:r w:rsidRPr="00712210">
        <w:rPr>
          <w:rFonts w:asciiTheme="majorHAnsi" w:hAnsiTheme="majorHAnsi" w:cstheme="majorHAnsi"/>
        </w:rPr>
        <w:t xml:space="preserve"> (Assistant Professor of International and Comparative Labour at Cornell University)//Elmer </w:t>
      </w:r>
    </w:p>
    <w:p w14:paraId="397CD8A3" w14:textId="77777777" w:rsidR="0097398C" w:rsidRPr="00712210" w:rsidRDefault="0097398C" w:rsidP="0097398C">
      <w:pPr>
        <w:rPr>
          <w:rFonts w:asciiTheme="majorHAnsi" w:hAnsiTheme="majorHAnsi" w:cstheme="majorHAnsi"/>
        </w:rPr>
      </w:pPr>
      <w:r w:rsidRPr="00712210">
        <w:rPr>
          <w:rFonts w:asciiTheme="majorHAnsi" w:hAnsiTheme="majorHAnsi" w:cstheme="majorHAnsi"/>
        </w:rPr>
        <w:t xml:space="preserve">For many years reform-oriented labour activists and scholars working in China have seen </w:t>
      </w:r>
      <w:r w:rsidRPr="00712210">
        <w:rPr>
          <w:rFonts w:asciiTheme="majorHAnsi" w:hAnsiTheme="majorHAnsi" w:cstheme="majorHAnsi"/>
          <w:b/>
          <w:sz w:val="26"/>
          <w:highlight w:val="cyan"/>
          <w:u w:val="single"/>
        </w:rPr>
        <w:t>collective bargaining</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as the </w:t>
      </w:r>
      <w:r w:rsidRPr="00712210">
        <w:rPr>
          <w:rFonts w:asciiTheme="majorHAnsi" w:hAnsiTheme="majorHAnsi" w:cstheme="majorHAnsi"/>
          <w:b/>
          <w:sz w:val="26"/>
          <w:highlight w:val="cyan"/>
          <w:u w:val="single"/>
        </w:rPr>
        <w:t xml:space="preserve">cure for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bdr w:val="single" w:sz="18" w:space="0" w:color="auto"/>
        </w:rPr>
        <w:t>country’s severe labour problems</w:t>
      </w:r>
      <w:r w:rsidRPr="00712210">
        <w:rPr>
          <w:rFonts w:asciiTheme="majorHAnsi" w:hAnsiTheme="majorHAnsi" w:cstheme="majorHAnsi"/>
        </w:rPr>
        <w:t xml:space="preserve">. The logic underlying this was often unstated, but straightforward: </w:t>
      </w:r>
      <w:r w:rsidRPr="00712210">
        <w:rPr>
          <w:rFonts w:asciiTheme="majorHAnsi" w:hAnsiTheme="majorHAnsi" w:cstheme="maj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712210">
        <w:rPr>
          <w:rFonts w:asciiTheme="majorHAnsi" w:hAnsiTheme="majorHAnsi" w:cstheme="majorHAnsi"/>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challenges to institutionalising</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 robust </w:t>
      </w:r>
      <w:r w:rsidRPr="00712210">
        <w:rPr>
          <w:rFonts w:asciiTheme="majorHAnsi" w:hAnsiTheme="majorHAnsi" w:cstheme="majorHAnsi"/>
          <w:b/>
          <w:sz w:val="26"/>
          <w:highlight w:val="cyan"/>
          <w:u w:val="single"/>
        </w:rPr>
        <w:t>collective bargaining</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system </w:t>
      </w:r>
      <w:r w:rsidRPr="00712210">
        <w:rPr>
          <w:rFonts w:asciiTheme="majorHAnsi" w:hAnsiTheme="majorHAnsi" w:cstheme="majorHAnsi"/>
          <w:b/>
          <w:sz w:val="26"/>
          <w:highlight w:val="cyan"/>
          <w:u w:val="single"/>
        </w:rPr>
        <w:t>in</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People’s Republic of </w:t>
      </w:r>
      <w:r w:rsidRPr="00712210">
        <w:rPr>
          <w:rFonts w:asciiTheme="majorHAnsi" w:hAnsiTheme="majorHAnsi" w:cstheme="majorHAnsi"/>
          <w:b/>
          <w:sz w:val="26"/>
          <w:highlight w:val="cyan"/>
          <w:u w:val="single"/>
        </w:rPr>
        <w:t>China</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(PRC) </w:t>
      </w:r>
      <w:r w:rsidRPr="00712210">
        <w:rPr>
          <w:rFonts w:asciiTheme="majorHAnsi" w:hAnsiTheme="majorHAnsi" w:cstheme="majorHAnsi"/>
          <w:b/>
          <w:sz w:val="26"/>
          <w:highlight w:val="cyan"/>
          <w:u w:val="single"/>
        </w:rPr>
        <w:t>have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always </w:t>
      </w:r>
      <w:r w:rsidRPr="00712210">
        <w:rPr>
          <w:rFonts w:asciiTheme="majorHAnsi" w:hAnsiTheme="majorHAnsi" w:cstheme="majorHAnsi"/>
          <w:b/>
          <w:sz w:val="26"/>
          <w:highlight w:val="cyan"/>
          <w:u w:val="single"/>
        </w:rPr>
        <w:t>been profound</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Fundamental</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to labour relations theory </w:t>
      </w:r>
      <w:r w:rsidRPr="00712210">
        <w:rPr>
          <w:rFonts w:asciiTheme="majorHAnsi" w:hAnsiTheme="majorHAnsi" w:cstheme="majorHAnsi"/>
          <w:b/>
          <w:sz w:val="26"/>
          <w:highlight w:val="cyan"/>
          <w:u w:val="single"/>
        </w:rPr>
        <w:t>is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that collective bargaining rights must be accompanied by the </w:t>
      </w:r>
      <w:r w:rsidRPr="00712210">
        <w:rPr>
          <w:rFonts w:asciiTheme="majorHAnsi" w:hAnsiTheme="majorHAnsi" w:cstheme="majorHAnsi"/>
          <w:b/>
          <w:sz w:val="26"/>
          <w:highlight w:val="cyan"/>
          <w:u w:val="single"/>
          <w:bdr w:val="single" w:sz="18" w:space="0" w:color="auto"/>
        </w:rPr>
        <w:t>right to strike</w:t>
      </w:r>
      <w:r w:rsidRPr="00712210">
        <w:rPr>
          <w:rFonts w:asciiTheme="majorHAnsi" w:hAnsiTheme="majorHAnsi" w:cstheme="majorHAnsi"/>
          <w:highlight w:val="cyan"/>
        </w:rPr>
        <w:t xml:space="preserve"> </w:t>
      </w:r>
      <w:r w:rsidRPr="00712210">
        <w:rPr>
          <w:rFonts w:asciiTheme="majorHAnsi" w:hAnsiTheme="majorHAnsi" w:cstheme="majorHAnsi"/>
        </w:rPr>
        <w:t>and freedom of association—</w:t>
      </w:r>
      <w:r w:rsidRPr="00712210">
        <w:rPr>
          <w:rFonts w:asciiTheme="majorHAnsi" w:hAnsiTheme="majorHAnsi" w:cstheme="majorHAnsi"/>
          <w:b/>
          <w:sz w:val="26"/>
          <w:highlight w:val="cyan"/>
          <w:u w:val="single"/>
        </w:rPr>
        <w:t>capital</w:t>
      </w:r>
      <w:r w:rsidRPr="00712210">
        <w:rPr>
          <w:rFonts w:asciiTheme="majorHAnsi" w:hAnsiTheme="majorHAnsi" w:cstheme="majorHAnsi"/>
          <w:highlight w:val="cyan"/>
        </w:rPr>
        <w:t xml:space="preserve"> </w:t>
      </w:r>
      <w:r w:rsidRPr="00712210">
        <w:rPr>
          <w:rFonts w:asciiTheme="majorHAnsi" w:hAnsiTheme="majorHAnsi" w:cstheme="majorHAnsi"/>
          <w:b/>
          <w:sz w:val="26"/>
          <w:highlight w:val="cyan"/>
          <w:u w:val="single"/>
        </w:rPr>
        <w:t xml:space="preserve">has no reason to take workers seriously without </w:t>
      </w:r>
      <w:r w:rsidRPr="00712210">
        <w:rPr>
          <w:rFonts w:asciiTheme="majorHAnsi" w:hAnsiTheme="majorHAnsi" w:cstheme="majorHAnsi"/>
          <w:b/>
          <w:sz w:val="26"/>
          <w:highlight w:val="cyan"/>
          <w:u w:val="single"/>
          <w:bdr w:val="single" w:sz="18" w:space="0" w:color="auto"/>
        </w:rPr>
        <w:t>labour possessing some coercive power</w:t>
      </w:r>
      <w:r w:rsidRPr="00712210">
        <w:rPr>
          <w:rFonts w:asciiTheme="majorHAnsi" w:hAnsiTheme="majorHAnsi" w:cstheme="majorHAnsi"/>
        </w:rPr>
        <w:t xml:space="preserve">. But </w:t>
      </w:r>
      <w:r w:rsidRPr="00712210">
        <w:rPr>
          <w:rFonts w:asciiTheme="majorHAnsi" w:hAnsiTheme="majorHAnsi" w:cstheme="majorHAnsi"/>
          <w:u w:val="single"/>
        </w:rPr>
        <w:t>independent unions have long been an anathema to the Communist Party</w:t>
      </w:r>
      <w:r w:rsidRPr="00712210">
        <w:rPr>
          <w:rFonts w:asciiTheme="majorHAnsi" w:hAnsiTheme="majorHAnsi" w:cstheme="majorHAnsi"/>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712210">
        <w:rPr>
          <w:rFonts w:asciiTheme="majorHAnsi" w:hAnsiTheme="majorHAnsi" w:cstheme="majorHAnsi"/>
          <w:b/>
          <w:bCs/>
          <w:u w:val="single"/>
        </w:rPr>
        <w:t>was Deng Xiaoping who removed it from the constitution just as private capital began pouring into China in the early 1980</w:t>
      </w:r>
      <w:r w:rsidRPr="00712210">
        <w:rPr>
          <w:rFonts w:asciiTheme="majorHAnsi" w:hAnsiTheme="majorHAnsi" w:cstheme="majorHAnsi"/>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712210">
        <w:rPr>
          <w:rFonts w:asciiTheme="majorHAnsi" w:hAnsiTheme="majorHAnsi" w:cstheme="majorHAnsi"/>
          <w:u w:val="single"/>
        </w:rPr>
        <w:t>Many assumed that the state would eventually decide that worker insurgency was exacting too high a cost, and that serious labour reforms were therefore necessary.</w:t>
      </w:r>
      <w:r w:rsidRPr="00712210">
        <w:rPr>
          <w:rFonts w:asciiTheme="majorHAnsi" w:hAnsiTheme="majorHAnsi" w:cstheme="majorHAnsi"/>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712210">
        <w:rPr>
          <w:rFonts w:asciiTheme="majorHAnsi" w:hAnsiTheme="majorHAnsi" w:cstheme="majorHAnsi"/>
          <w:b/>
          <w:bCs/>
          <w:sz w:val="26"/>
          <w:highlight w:val="cyan"/>
          <w:u w:val="single"/>
        </w:rPr>
        <w:t>collective bargaining in China</w:t>
      </w:r>
      <w:r w:rsidRPr="00712210">
        <w:rPr>
          <w:rFonts w:asciiTheme="majorHAnsi" w:hAnsiTheme="majorHAnsi" w:cstheme="majorHAnsi"/>
          <w:sz w:val="26"/>
          <w:highlight w:val="cyan"/>
          <w:u w:val="single"/>
        </w:rPr>
        <w:t xml:space="preserve"> </w:t>
      </w:r>
      <w:r w:rsidRPr="00712210">
        <w:rPr>
          <w:rFonts w:asciiTheme="majorHAnsi" w:hAnsiTheme="majorHAnsi" w:cstheme="majorHAnsi"/>
          <w:b/>
          <w:bCs/>
          <w:sz w:val="26"/>
          <w:highlight w:val="cyan"/>
          <w:u w:val="single"/>
          <w:bdr w:val="single" w:sz="18" w:space="0" w:color="auto"/>
        </w:rPr>
        <w:t>has been woefully inadequate</w:t>
      </w:r>
      <w:r w:rsidRPr="00712210">
        <w:rPr>
          <w:rFonts w:asciiTheme="majorHAnsi" w:hAnsiTheme="majorHAnsi" w:cstheme="majorHAnsi"/>
          <w:u w:val="single"/>
        </w:rPr>
        <w:t>.</w:t>
      </w:r>
      <w:r w:rsidRPr="00712210">
        <w:rPr>
          <w:rFonts w:asciiTheme="majorHAnsi" w:hAnsiTheme="majorHAnsi" w:cstheme="majorHAnsi"/>
        </w:rPr>
        <w:t xml:space="preserve"> The state and the ACFTU have been very cautious about controlling workers’ aspirations, and have insisted on the fundamental harmony of interests between labour and capital. </w:t>
      </w:r>
      <w:r w:rsidRPr="00712210">
        <w:rPr>
          <w:rFonts w:asciiTheme="majorHAnsi" w:hAnsiTheme="majorHAnsi" w:cstheme="majorHAnsi"/>
          <w:u w:val="single"/>
        </w:rPr>
        <w:t xml:space="preserve">Experiments with bargaining have been almost </w:t>
      </w:r>
      <w:r w:rsidRPr="00712210">
        <w:rPr>
          <w:rFonts w:asciiTheme="majorHAnsi" w:hAnsiTheme="majorHAnsi" w:cstheme="majorHAnsi"/>
          <w:b/>
          <w:sz w:val="26"/>
          <w:highlight w:val="cyan"/>
          <w:u w:val="single"/>
        </w:rPr>
        <w:t>exclusively restricted to single enterprises</w:t>
      </w:r>
      <w:r w:rsidRPr="00712210">
        <w:rPr>
          <w:rFonts w:asciiTheme="majorHAnsi" w:hAnsiTheme="majorHAnsi" w:cstheme="majorHAnsi"/>
          <w:u w:val="single"/>
        </w:rPr>
        <w:t xml:space="preserve">, thereby preventing workers from constituting cross-workplace ties. The overwhelming majority of collective contracts are </w:t>
      </w:r>
      <w:r w:rsidRPr="00712210">
        <w:rPr>
          <w:rFonts w:asciiTheme="majorHAnsi" w:hAnsiTheme="majorHAnsi" w:cstheme="majorHAnsi"/>
          <w:b/>
          <w:sz w:val="26"/>
          <w:highlight w:val="cyan"/>
          <w:u w:val="single"/>
        </w:rPr>
        <w:t>formulaic</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actual bargaining rarely occurs</w:t>
      </w:r>
      <w:r w:rsidRPr="00712210">
        <w:rPr>
          <w:rFonts w:asciiTheme="majorHAnsi" w:hAnsiTheme="majorHAnsi" w:cstheme="majorHAnsi"/>
          <w:u w:val="single"/>
        </w:rPr>
        <w:t xml:space="preserve">, and </w:t>
      </w:r>
      <w:r w:rsidRPr="00712210">
        <w:rPr>
          <w:rFonts w:asciiTheme="majorHAnsi" w:hAnsiTheme="majorHAnsi" w:cstheme="majorHAnsi"/>
          <w:b/>
          <w:sz w:val="26"/>
          <w:highlight w:val="cyan"/>
          <w:u w:val="single"/>
        </w:rPr>
        <w:t>enforcement is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largely </w:t>
      </w:r>
      <w:r w:rsidRPr="00712210">
        <w:rPr>
          <w:rFonts w:asciiTheme="majorHAnsi" w:hAnsiTheme="majorHAnsi" w:cstheme="majorHAnsi"/>
          <w:b/>
          <w:sz w:val="26"/>
          <w:highlight w:val="cyan"/>
          <w:u w:val="single"/>
        </w:rPr>
        <w:t>non-existent</w:t>
      </w:r>
      <w:r w:rsidRPr="00712210">
        <w:rPr>
          <w:rFonts w:asciiTheme="majorHAnsi" w:hAnsiTheme="majorHAnsi" w:cstheme="majorHAnsi"/>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712210">
        <w:rPr>
          <w:rFonts w:asciiTheme="majorHAnsi" w:hAnsiTheme="majorHAnsi" w:cstheme="majorHAnsi"/>
          <w:u w:val="single"/>
        </w:rPr>
        <w:t>The Death of Collective Bargaining under Xi Even these timid efforts have been smothered in recent years, as the central government has turned in a markedly anti-worker direction under Xi Jinping.</w:t>
      </w:r>
      <w:r w:rsidRPr="00712210">
        <w:rPr>
          <w:rFonts w:asciiTheme="majorHAnsi" w:hAnsiTheme="majorHAnsi" w:cstheme="majorHAnsi"/>
        </w:rPr>
        <w:t xml:space="preserve"> </w:t>
      </w:r>
      <w:r w:rsidRPr="00712210">
        <w:rPr>
          <w:rFonts w:asciiTheme="majorHAnsi" w:hAnsiTheme="majorHAnsi" w:cstheme="majorHAnsi"/>
          <w:u w:val="single"/>
        </w:rPr>
        <w:t>There was a brief moment in 2010 when discussion about the right to strike emerged from hushed whispers into the public discourse</w:t>
      </w:r>
      <w:r w:rsidRPr="00712210">
        <w:rPr>
          <w:rFonts w:asciiTheme="majorHAnsi" w:hAnsiTheme="majorHAnsi" w:cstheme="majorHAnsi"/>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712210">
        <w:rPr>
          <w:rFonts w:asciiTheme="majorHAnsi" w:hAnsiTheme="majorHAnsi" w:cstheme="majorHAnsi"/>
          <w:u w:val="single"/>
        </w:rPr>
        <w:t>Labour NGOs in Guangzhou were subjected to a brutal crackdown in December 2015, with the government specifically targeting those groups that had been helping workers to engage in collective negotiations to resolve strikes.</w:t>
      </w:r>
      <w:r w:rsidRPr="00712210">
        <w:rPr>
          <w:rFonts w:asciiTheme="majorHAnsi" w:hAnsiTheme="majorHAnsi" w:cstheme="majorHAnsi"/>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712210">
        <w:rPr>
          <w:rFonts w:asciiTheme="majorHAnsi" w:hAnsiTheme="majorHAnsi" w:cstheme="majorHAnsi"/>
          <w:u w:val="single"/>
        </w:rPr>
        <w:t>Collective bargaining is not dead in the sense that it will disappear from China’s labour-capital relations.</w:t>
      </w:r>
      <w:r w:rsidRPr="00712210">
        <w:rPr>
          <w:rFonts w:asciiTheme="majorHAnsi" w:hAnsiTheme="majorHAnsi" w:cstheme="majorHAnsi"/>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712210">
        <w:rPr>
          <w:rFonts w:asciiTheme="majorHAnsi" w:hAnsiTheme="majorHAnsi" w:cstheme="majorHAnsi"/>
          <w:u w:val="single"/>
        </w:rPr>
        <w:t xml:space="preserve">What then might Chinese workers and allied intellectuals and activists aim for? At the risk of stating the obvious, </w:t>
      </w:r>
      <w:r w:rsidRPr="00712210">
        <w:rPr>
          <w:rFonts w:asciiTheme="majorHAnsi" w:hAnsiTheme="majorHAnsi" w:cstheme="majorHAnsi"/>
          <w:b/>
          <w:sz w:val="26"/>
          <w:highlight w:val="cyan"/>
          <w:u w:val="single"/>
          <w:bdr w:val="single" w:sz="18" w:space="0" w:color="auto"/>
        </w:rPr>
        <w:t>the working class needs more power</w:t>
      </w:r>
      <w:r w:rsidRPr="00712210">
        <w:rPr>
          <w:rFonts w:asciiTheme="majorHAnsi" w:hAnsiTheme="majorHAnsi" w:cstheme="majorHAnsi"/>
          <w:u w:val="single"/>
        </w:rPr>
        <w:t xml:space="preserve">. </w:t>
      </w:r>
      <w:r w:rsidRPr="00712210">
        <w:rPr>
          <w:rFonts w:asciiTheme="majorHAnsi" w:hAnsiTheme="majorHAnsi" w:cstheme="majorHAnsi"/>
        </w:rPr>
        <w:t xml:space="preserve">The question is, how to foster proletarian power in the face of a highly competent authoritarian state that views organised workers as an existential threat? </w:t>
      </w:r>
      <w:r w:rsidRPr="00712210">
        <w:rPr>
          <w:rFonts w:asciiTheme="majorHAnsi" w:hAnsiTheme="majorHAnsi" w:cstheme="majorHAnsi"/>
          <w:u w:val="single"/>
        </w:rPr>
        <w:t>In the absence of independent organisations, the only option is an intensification of already widespread worker insurgency</w:t>
      </w:r>
      <w:r w:rsidRPr="00712210">
        <w:rPr>
          <w:rFonts w:asciiTheme="majorHAnsi" w:hAnsiTheme="majorHAnsi" w:cstheme="majorHAnsi"/>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58FA9C7"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Any credible union power is </w:t>
      </w:r>
      <w:r w:rsidRPr="00712210">
        <w:rPr>
          <w:rFonts w:asciiTheme="majorHAnsi" w:hAnsiTheme="majorHAnsi" w:cstheme="majorHAnsi"/>
          <w:u w:val="single"/>
        </w:rPr>
        <w:t>under-cut</w:t>
      </w:r>
      <w:r w:rsidRPr="00712210">
        <w:rPr>
          <w:rFonts w:asciiTheme="majorHAnsi" w:hAnsiTheme="majorHAnsi" w:cstheme="majorHAnsi"/>
        </w:rPr>
        <w:t xml:space="preserve"> by detentions of labor activists.</w:t>
      </w:r>
    </w:p>
    <w:p w14:paraId="7370F27C"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Merkley and McGovern 13</w:t>
      </w:r>
      <w:r w:rsidRPr="00712210">
        <w:rPr>
          <w:rFonts w:asciiTheme="majorHAnsi" w:hAnsiTheme="majorHAnsi" w:cstheme="majorHAnsi"/>
        </w:rPr>
        <w:t xml:space="preserve"> Jeff Merkley and James McGovern 12-20-2013 "Detention of Labor Representative Highlights Challenges for Collective Bargaining in China" </w:t>
      </w:r>
      <w:hyperlink r:id="rId11" w:history="1">
        <w:r w:rsidRPr="00712210">
          <w:rPr>
            <w:rStyle w:val="Hyperlink"/>
            <w:rFonts w:asciiTheme="majorHAnsi" w:hAnsiTheme="majorHAnsi" w:cstheme="majorHAnsi"/>
          </w:rPr>
          <w:t>https://www.cecc.gov/publications/commission-analysis/detention-of-labor-representative-highlights-challenges-for</w:t>
        </w:r>
      </w:hyperlink>
      <w:r w:rsidRPr="00712210">
        <w:rPr>
          <w:rFonts w:asciiTheme="majorHAnsi" w:hAnsiTheme="majorHAnsi" w:cstheme="majorHAnsi"/>
        </w:rPr>
        <w:t xml:space="preserve"> (Representative and Co-Chair of the Congressional-Executive Commission on China)//Elmer </w:t>
      </w:r>
    </w:p>
    <w:p w14:paraId="4F136BEB" w14:textId="77777777" w:rsidR="0097398C" w:rsidRPr="00712210" w:rsidRDefault="0097398C" w:rsidP="0097398C">
      <w:pPr>
        <w:rPr>
          <w:rFonts w:asciiTheme="majorHAnsi" w:hAnsiTheme="majorHAnsi" w:cstheme="majorHAnsi"/>
        </w:rPr>
      </w:pPr>
      <w:r w:rsidRPr="00712210">
        <w:rPr>
          <w:rFonts w:asciiTheme="majorHAnsi" w:hAnsiTheme="majorHAnsi" w:cstheme="majorHAnsi"/>
          <w:b/>
          <w:sz w:val="26"/>
          <w:highlight w:val="cyan"/>
          <w:u w:val="single"/>
        </w:rPr>
        <w:t>Authorities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 Shenzhen city, Guangdong province, </w:t>
      </w:r>
      <w:r w:rsidRPr="00712210">
        <w:rPr>
          <w:rFonts w:asciiTheme="majorHAnsi" w:hAnsiTheme="majorHAnsi" w:cstheme="majorHAnsi"/>
          <w:b/>
          <w:sz w:val="26"/>
          <w:highlight w:val="cyan"/>
          <w:u w:val="single"/>
        </w:rPr>
        <w:t>detained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migrant worker and </w:t>
      </w:r>
      <w:r w:rsidRPr="00712210">
        <w:rPr>
          <w:rFonts w:asciiTheme="majorHAnsi" w:hAnsiTheme="majorHAnsi" w:cstheme="majorHAnsi"/>
          <w:b/>
          <w:sz w:val="26"/>
          <w:highlight w:val="cyan"/>
          <w:u w:val="single"/>
        </w:rPr>
        <w:t>labor representative</w:t>
      </w:r>
      <w:r w:rsidRPr="00712210">
        <w:rPr>
          <w:rFonts w:asciiTheme="majorHAnsi" w:hAnsiTheme="majorHAnsi" w:cstheme="majorHAnsi"/>
          <w:u w:val="single"/>
        </w:rPr>
        <w:t xml:space="preserve"> Wu Guijun in May 2013 reportedly </w:t>
      </w:r>
      <w:r w:rsidRPr="00712210">
        <w:rPr>
          <w:rFonts w:asciiTheme="majorHAnsi" w:hAnsiTheme="majorHAnsi" w:cstheme="majorHAnsi"/>
          <w:b/>
          <w:sz w:val="26"/>
          <w:highlight w:val="cyan"/>
          <w:u w:val="single"/>
          <w:bdr w:val="single" w:sz="18" w:space="0" w:color="auto"/>
        </w:rPr>
        <w:t>for participating in a peaceful labor protest</w:t>
      </w:r>
      <w:r w:rsidRPr="00712210">
        <w:rPr>
          <w:rFonts w:asciiTheme="majorHAnsi" w:hAnsiTheme="majorHAnsi" w:cstheme="majorHAnsi"/>
          <w:u w:val="single"/>
        </w:rPr>
        <w:t>. Prior to his detention, Wu was one of seven elected labor representatives involved in collective bargaining with his employer</w:t>
      </w:r>
      <w:r w:rsidRPr="00712210">
        <w:rPr>
          <w:rFonts w:asciiTheme="majorHAnsi" w:hAnsiTheme="majorHAnsi" w:cstheme="majorHAnsi"/>
        </w:rPr>
        <w:t xml:space="preserve">. Labor advocates have condemned Wu’s detention and expressed concern that he has been held for an extended period of time without being formally indicted.  </w:t>
      </w:r>
      <w:r w:rsidRPr="00712210">
        <w:rPr>
          <w:rFonts w:asciiTheme="majorHAnsi" w:hAnsiTheme="majorHAnsi" w:cstheme="majorHAnsi"/>
          <w:u w:val="single"/>
        </w:rPr>
        <w:t xml:space="preserve">Wu’s case </w:t>
      </w:r>
      <w:r w:rsidRPr="00712210">
        <w:rPr>
          <w:rFonts w:asciiTheme="majorHAnsi" w:hAnsiTheme="majorHAnsi" w:cstheme="majorHAnsi"/>
          <w:b/>
          <w:sz w:val="26"/>
          <w:highlight w:val="cyan"/>
          <w:u w:val="single"/>
        </w:rPr>
        <w:t>illustrates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challenges</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bdr w:val="single" w:sz="18" w:space="0" w:color="auto"/>
        </w:rPr>
        <w:t>Chinese workers face engaging in collective bargaining</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to resolve workplace grievances</w:t>
      </w:r>
      <w:r w:rsidRPr="00712210">
        <w:rPr>
          <w:rFonts w:asciiTheme="majorHAnsi" w:hAnsiTheme="majorHAnsi" w:cstheme="majorHAnsi"/>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712210">
        <w:rPr>
          <w:rFonts w:asciiTheme="majorHAnsi" w:hAnsiTheme="majorHAnsi" w:cstheme="majorHAnsi"/>
          <w:u w:val="single"/>
        </w:rPr>
        <w:t>Workers staged a public protest after management failed to agree to collective bargaining demands, including worker compensation for a proposed factory closure</w:t>
      </w:r>
      <w:r w:rsidRPr="00712210">
        <w:rPr>
          <w:rFonts w:asciiTheme="majorHAnsi" w:hAnsiTheme="majorHAnsi" w:cstheme="majorHAnsi"/>
        </w:rPr>
        <w:t xml:space="preserve">.  As a result of the protest, authorities </w:t>
      </w:r>
      <w:r w:rsidRPr="00712210">
        <w:rPr>
          <w:rFonts w:asciiTheme="majorHAnsi" w:hAnsiTheme="majorHAnsi" w:cstheme="majorHAnsi"/>
          <w:b/>
          <w:sz w:val="26"/>
          <w:highlight w:val="cyan"/>
          <w:u w:val="single"/>
        </w:rPr>
        <w:t>detained</w:t>
      </w:r>
      <w:r w:rsidRPr="00712210">
        <w:rPr>
          <w:rFonts w:asciiTheme="majorHAnsi" w:hAnsiTheme="majorHAnsi" w:cstheme="majorHAnsi"/>
          <w:highlight w:val="cyan"/>
        </w:rPr>
        <w:t xml:space="preserve"> </w:t>
      </w:r>
      <w:r w:rsidRPr="00712210">
        <w:rPr>
          <w:rFonts w:asciiTheme="majorHAnsi" w:hAnsiTheme="majorHAnsi" w:cstheme="majorHAnsi"/>
        </w:rPr>
        <w:t xml:space="preserve">a number of protesters, including Wu.  According to his lawyer, </w:t>
      </w:r>
      <w:r w:rsidRPr="00712210">
        <w:rPr>
          <w:rFonts w:asciiTheme="majorHAnsi" w:hAnsiTheme="majorHAnsi" w:cstheme="majorHAnsi"/>
          <w:u w:val="single"/>
        </w:rPr>
        <w:t xml:space="preserve">Wu now faces possible criminal prosecution </w:t>
      </w:r>
      <w:r w:rsidRPr="00712210">
        <w:rPr>
          <w:rFonts w:asciiTheme="majorHAnsi" w:hAnsiTheme="majorHAnsi" w:cstheme="majorHAnsi"/>
          <w:b/>
          <w:sz w:val="26"/>
          <w:highlight w:val="cyan"/>
          <w:u w:val="single"/>
        </w:rPr>
        <w:t>for</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“gathering a crowd to </w:t>
      </w:r>
      <w:r w:rsidRPr="00712210">
        <w:rPr>
          <w:rFonts w:asciiTheme="majorHAnsi" w:hAnsiTheme="majorHAnsi" w:cstheme="majorHAnsi"/>
          <w:b/>
          <w:sz w:val="26"/>
          <w:highlight w:val="cyan"/>
          <w:u w:val="single"/>
          <w:bdr w:val="single" w:sz="18" w:space="0" w:color="auto"/>
        </w:rPr>
        <w:t>disrupt social order</w:t>
      </w:r>
      <w:r w:rsidRPr="00712210">
        <w:rPr>
          <w:rFonts w:asciiTheme="majorHAnsi" w:hAnsiTheme="majorHAnsi" w:cstheme="majorHAnsi"/>
          <w:u w:val="single"/>
        </w:rPr>
        <w:t>,” a crime punishable by three to seven years’ imprisonment under Article 290 of the PRC Criminal Law.[2]</w:t>
      </w:r>
      <w:r w:rsidRPr="00712210">
        <w:rPr>
          <w:rFonts w:asciiTheme="majorHAnsi" w:hAnsiTheme="majorHAnsi" w:cstheme="majorHAnsi"/>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712210">
        <w:rPr>
          <w:rFonts w:asciiTheme="majorHAnsi" w:hAnsiTheme="majorHAnsi" w:cstheme="majorHAnsi"/>
          <w:u w:val="single"/>
        </w:rPr>
        <w:t xml:space="preserve">Signatories stressed that “Wu and other </w:t>
      </w:r>
      <w:r w:rsidRPr="00712210">
        <w:rPr>
          <w:rFonts w:asciiTheme="majorHAnsi" w:hAnsiTheme="majorHAnsi" w:cstheme="majorHAnsi"/>
          <w:b/>
          <w:bCs/>
          <w:sz w:val="26"/>
          <w:highlight w:val="cyan"/>
          <w:u w:val="single"/>
        </w:rPr>
        <w:t>worker</w:t>
      </w:r>
      <w:r w:rsidRPr="00712210">
        <w:rPr>
          <w:rFonts w:asciiTheme="majorHAnsi" w:hAnsiTheme="majorHAnsi" w:cstheme="majorHAnsi"/>
          <w:b/>
          <w:sz w:val="26"/>
          <w:highlight w:val="cyan"/>
          <w:u w:val="single"/>
        </w:rPr>
        <w:t xml:space="preserve"> leaders</w:t>
      </w:r>
      <w:r w:rsidRPr="00712210">
        <w:rPr>
          <w:rFonts w:asciiTheme="majorHAnsi" w:hAnsiTheme="majorHAnsi" w:cstheme="majorHAnsi"/>
          <w:u w:val="single"/>
        </w:rPr>
        <w:t xml:space="preserve"> were </w:t>
      </w:r>
      <w:r w:rsidRPr="00712210">
        <w:rPr>
          <w:rFonts w:asciiTheme="majorHAnsi" w:hAnsiTheme="majorHAnsi" w:cstheme="majorHAnsi"/>
          <w:b/>
          <w:sz w:val="26"/>
          <w:highlight w:val="cyan"/>
          <w:u w:val="single"/>
        </w:rPr>
        <w:t>alone in their struggle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without receiving support from the trade union,” and called on authorities to “</w:t>
      </w:r>
      <w:r w:rsidRPr="00712210">
        <w:rPr>
          <w:rFonts w:asciiTheme="majorHAnsi" w:hAnsiTheme="majorHAnsi" w:cstheme="majorHAnsi"/>
          <w:b/>
          <w:sz w:val="26"/>
          <w:highlight w:val="cyan"/>
          <w:u w:val="single"/>
          <w:bdr w:val="single" w:sz="18" w:space="0" w:color="auto"/>
        </w:rPr>
        <w:t>defend the worker’s right to strike</w:t>
      </w:r>
      <w:r w:rsidRPr="00712210">
        <w:rPr>
          <w:rFonts w:asciiTheme="majorHAnsi" w:hAnsiTheme="majorHAnsi" w:cstheme="majorHAnsi"/>
          <w:u w:val="single"/>
        </w:rPr>
        <w:t xml:space="preserve">” and release Wu. In a September 11, 2013, open letter to the Shenzhen Federation of Trade Unions, Wu’s coworkers called his </w:t>
      </w:r>
      <w:r w:rsidRPr="00712210">
        <w:rPr>
          <w:rFonts w:asciiTheme="majorHAnsi" w:hAnsiTheme="majorHAnsi" w:cstheme="majorHAnsi"/>
          <w:b/>
          <w:sz w:val="26"/>
          <w:highlight w:val="cyan"/>
          <w:u w:val="single"/>
        </w:rPr>
        <w:t>detention</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a “</w:t>
      </w:r>
      <w:r w:rsidRPr="00712210">
        <w:rPr>
          <w:rFonts w:asciiTheme="majorHAnsi" w:hAnsiTheme="majorHAnsi" w:cstheme="majorHAnsi"/>
          <w:b/>
          <w:sz w:val="26"/>
          <w:highlight w:val="cyan"/>
          <w:u w:val="single"/>
        </w:rPr>
        <w:t>bad precedent</w:t>
      </w:r>
      <w:r w:rsidRPr="00712210">
        <w:rPr>
          <w:rFonts w:asciiTheme="majorHAnsi" w:hAnsiTheme="majorHAnsi" w:cstheme="majorHAnsi"/>
          <w:u w:val="single"/>
        </w:rPr>
        <w:t xml:space="preserve">” that would </w:t>
      </w:r>
      <w:r w:rsidRPr="00712210">
        <w:rPr>
          <w:rFonts w:asciiTheme="majorHAnsi" w:hAnsiTheme="majorHAnsi" w:cstheme="majorHAnsi"/>
          <w:b/>
          <w:sz w:val="26"/>
          <w:highlight w:val="cyan"/>
          <w:u w:val="single"/>
        </w:rPr>
        <w:t>cause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w:t>
      </w:r>
      <w:r w:rsidRPr="00712210">
        <w:rPr>
          <w:rFonts w:asciiTheme="majorHAnsi" w:hAnsiTheme="majorHAnsi" w:cstheme="majorHAnsi"/>
          <w:b/>
          <w:sz w:val="26"/>
          <w:highlight w:val="cyan"/>
          <w:u w:val="single"/>
        </w:rPr>
        <w:t>workers striking in the future [to face] the risk of prosecution.”</w:t>
      </w:r>
      <w:r w:rsidRPr="00712210">
        <w:rPr>
          <w:rFonts w:asciiTheme="majorHAnsi" w:hAnsiTheme="majorHAnsi" w:cstheme="majorHAnsi"/>
          <w:u w:val="single"/>
        </w:rPr>
        <w:t>[11]  According to the letter, such a situation would “</w:t>
      </w:r>
      <w:r w:rsidRPr="00712210">
        <w:rPr>
          <w:rFonts w:asciiTheme="majorHAnsi" w:hAnsiTheme="majorHAnsi" w:cstheme="majorHAnsi"/>
          <w:b/>
          <w:sz w:val="26"/>
          <w:highlight w:val="cyan"/>
          <w:u w:val="single"/>
        </w:rPr>
        <w:t>intensify social contradictions and influence social harmony</w:t>
      </w:r>
      <w:r w:rsidRPr="00712210">
        <w:rPr>
          <w:rFonts w:asciiTheme="majorHAnsi" w:hAnsiTheme="majorHAnsi" w:cstheme="majorHAnsi"/>
          <w:u w:val="single"/>
        </w:rPr>
        <w:t>.”</w:t>
      </w:r>
      <w:r w:rsidRPr="00712210">
        <w:rPr>
          <w:rFonts w:asciiTheme="majorHAnsi" w:hAnsiTheme="majorHAnsi" w:cstheme="majorHAnsi"/>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712210">
        <w:rPr>
          <w:rFonts w:asciiTheme="majorHAnsi" w:hAnsiTheme="majorHAnsi" w:cstheme="majorHAnsi"/>
          <w:u w:val="single"/>
        </w:rPr>
        <w:t>a general lack of autonomy and genuine worker representation in enterprise-level unions continues to limit ACFTU-led collective bargaining</w:t>
      </w:r>
      <w:r w:rsidRPr="00712210">
        <w:rPr>
          <w:rFonts w:asciiTheme="majorHAnsi" w:hAnsiTheme="majorHAnsi" w:cstheme="majorHAnsi"/>
        </w:rPr>
        <w:t xml:space="preserve">.[13]  According to Wan Xiangdong, a professor and deputy director of the labor research and service center at Sun Yat-sen University in Guangdong, </w:t>
      </w:r>
      <w:r w:rsidRPr="00712210">
        <w:rPr>
          <w:rFonts w:asciiTheme="majorHAnsi" w:hAnsiTheme="majorHAnsi" w:cstheme="majorHAnsi"/>
          <w:b/>
          <w:sz w:val="26"/>
          <w:highlight w:val="cyan"/>
          <w:u w:val="single"/>
        </w:rPr>
        <w:t>government</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and local trade union </w:t>
      </w:r>
      <w:r w:rsidRPr="00712210">
        <w:rPr>
          <w:rFonts w:asciiTheme="majorHAnsi" w:hAnsiTheme="majorHAnsi" w:cstheme="majorHAnsi"/>
          <w:b/>
          <w:sz w:val="26"/>
          <w:highlight w:val="cyan"/>
          <w:u w:val="single"/>
        </w:rPr>
        <w:t>officials</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continue to approach labor disputes through the perspective of maintaining social stability</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and protecting against economic losses, </w:t>
      </w:r>
      <w:r w:rsidRPr="00712210">
        <w:rPr>
          <w:rFonts w:asciiTheme="majorHAnsi" w:hAnsiTheme="majorHAnsi" w:cstheme="majorHAnsi"/>
          <w:b/>
          <w:sz w:val="26"/>
          <w:highlight w:val="cyan"/>
          <w:u w:val="single"/>
        </w:rPr>
        <w:t>which places workers at a marked disadvantage</w:t>
      </w:r>
      <w:r w:rsidRPr="00712210">
        <w:rPr>
          <w:rFonts w:asciiTheme="majorHAnsi" w:hAnsiTheme="majorHAnsi" w:cstheme="majorHAnsi"/>
          <w:u w:val="single"/>
        </w:rPr>
        <w:t>.[14] Wu’s case also highlights the risk workers face by engaging in collective bargaining without trade unions.</w:t>
      </w:r>
      <w:r w:rsidRPr="00712210">
        <w:rPr>
          <w:rFonts w:asciiTheme="majorHAnsi" w:hAnsiTheme="majorHAnsi" w:cstheme="majorHAnsi"/>
        </w:rPr>
        <w:t xml:space="preserve"> A December 7, 2012, China Labour Bulletin report, indicated that labor representatives “have suffered reprisals after taking part in collective bargaining with management,” including forced resignations, firings, and detention.[15]  </w:t>
      </w:r>
      <w:r w:rsidRPr="00712210">
        <w:rPr>
          <w:rFonts w:asciiTheme="majorHAnsi" w:hAnsiTheme="majorHAnsi" w:cstheme="majorHAnsi"/>
          <w:u w:val="single"/>
        </w:rPr>
        <w:t xml:space="preserve">The report notes that despite some successful cases of worker-led collective bargaining, a </w:t>
      </w:r>
      <w:r w:rsidRPr="00712210">
        <w:rPr>
          <w:rFonts w:asciiTheme="majorHAnsi" w:hAnsiTheme="majorHAnsi" w:cstheme="majorHAnsi"/>
          <w:b/>
          <w:sz w:val="26"/>
          <w:highlight w:val="cyan"/>
          <w:u w:val="single"/>
        </w:rPr>
        <w:t>lack</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of</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“any </w:t>
      </w:r>
      <w:r w:rsidRPr="00712210">
        <w:rPr>
          <w:rFonts w:asciiTheme="majorHAnsi" w:hAnsiTheme="majorHAnsi" w:cstheme="majorHAnsi"/>
          <w:b/>
          <w:sz w:val="26"/>
          <w:highlight w:val="cyan"/>
          <w:u w:val="single"/>
        </w:rPr>
        <w:t>clear defined legal protection</w:t>
      </w:r>
      <w:r w:rsidRPr="00712210">
        <w:rPr>
          <w:rFonts w:asciiTheme="majorHAnsi" w:hAnsiTheme="majorHAnsi" w:cstheme="majorHAnsi"/>
          <w:u w:val="single"/>
        </w:rPr>
        <w:t xml:space="preserve">” for labor representatives </w:t>
      </w:r>
      <w:r w:rsidRPr="00712210">
        <w:rPr>
          <w:rFonts w:asciiTheme="majorHAnsi" w:hAnsiTheme="majorHAnsi" w:cstheme="majorHAnsi"/>
          <w:b/>
          <w:sz w:val="26"/>
          <w:highlight w:val="cyan"/>
          <w:u w:val="single"/>
        </w:rPr>
        <w:t>makes them susceptible to retaliation</w:t>
      </w:r>
      <w:r w:rsidRPr="00712210">
        <w:rPr>
          <w:rFonts w:asciiTheme="majorHAnsi" w:hAnsiTheme="majorHAnsi" w:cstheme="majorHAnsi"/>
          <w:u w:val="single"/>
        </w:rPr>
        <w:t>, necessitating “protection from both the law and a fully functioning trade union.”</w:t>
      </w:r>
      <w:r w:rsidRPr="00712210">
        <w:rPr>
          <w:rFonts w:asciiTheme="majorHAnsi" w:hAnsiTheme="majorHAnsi" w:cstheme="majorHAnsi"/>
        </w:rPr>
        <w:t xml:space="preserve"> As a member of the International Labor Organization (ILO), China is obligated to respect, promote, and realize the principles of freedom of association and the “effective recognition” of the right to collective bargaining.[16]</w:t>
      </w:r>
    </w:p>
    <w:p w14:paraId="371FED5D"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The Right to Strike </w:t>
      </w:r>
      <w:r w:rsidRPr="00712210">
        <w:rPr>
          <w:rFonts w:asciiTheme="majorHAnsi" w:hAnsiTheme="majorHAnsi" w:cstheme="majorHAnsi"/>
          <w:u w:val="single"/>
        </w:rPr>
        <w:t>re-balances</w:t>
      </w:r>
      <w:r w:rsidRPr="00712210">
        <w:rPr>
          <w:rFonts w:asciiTheme="majorHAnsi" w:hAnsiTheme="majorHAnsi" w:cstheme="majorHAnsi"/>
        </w:rPr>
        <w:t xml:space="preserve"> China’s Economy. </w:t>
      </w:r>
    </w:p>
    <w:p w14:paraId="5EE1DE34"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Roberts 10</w:t>
      </w:r>
      <w:r w:rsidRPr="00712210">
        <w:rPr>
          <w:rFonts w:asciiTheme="majorHAnsi" w:hAnsiTheme="majorHAnsi" w:cstheme="majorHAnsi"/>
        </w:rPr>
        <w:t xml:space="preserve"> Dexter Roberts 8-5-2010 "Is the Right to Strike Coming to China" </w:t>
      </w:r>
      <w:hyperlink r:id="rId12" w:history="1">
        <w:r w:rsidRPr="00712210">
          <w:rPr>
            <w:rStyle w:val="Hyperlink"/>
            <w:rFonts w:asciiTheme="majorHAnsi" w:hAnsiTheme="majorHAnsi" w:cstheme="majorHAnsi"/>
          </w:rPr>
          <w:t>https://archive.md/hjNI7</w:t>
        </w:r>
      </w:hyperlink>
      <w:r w:rsidRPr="00712210">
        <w:rPr>
          <w:rFonts w:asciiTheme="majorHAnsi" w:hAnsiTheme="majorHAnsi" w:cstheme="majorHAnsi"/>
        </w:rPr>
        <w:t xml:space="preserve"> (Editor at Bloomberg)//Elmer</w:t>
      </w:r>
    </w:p>
    <w:p w14:paraId="1A164D6E" w14:textId="77777777" w:rsidR="0097398C" w:rsidRPr="00712210" w:rsidRDefault="0097398C" w:rsidP="0097398C">
      <w:pPr>
        <w:rPr>
          <w:rFonts w:asciiTheme="majorHAnsi" w:hAnsiTheme="majorHAnsi" w:cstheme="majorHAnsi"/>
        </w:rPr>
      </w:pPr>
      <w:r w:rsidRPr="00712210">
        <w:rPr>
          <w:rFonts w:asciiTheme="majorHAnsi" w:hAnsiTheme="majorHAnsi" w:cstheme="majorHAnsi"/>
        </w:rPr>
        <w:t xml:space="preserve">The name gives no hint of the revolutionary changes afoot for mainland workers. </w:t>
      </w:r>
      <w:r w:rsidRPr="00712210">
        <w:rPr>
          <w:rFonts w:asciiTheme="majorHAnsi" w:hAnsiTheme="majorHAnsi" w:cstheme="majorHAnsi"/>
          <w:u w:val="single"/>
        </w:rPr>
        <w:t xml:space="preserve">Yet the </w:t>
      </w:r>
      <w:r w:rsidRPr="00712210">
        <w:rPr>
          <w:rFonts w:asciiTheme="majorHAnsi" w:hAnsiTheme="majorHAnsi" w:cstheme="majorHAnsi"/>
          <w:b/>
          <w:sz w:val="26"/>
          <w:highlight w:val="cyan"/>
          <w:u w:val="single"/>
        </w:rPr>
        <w:t>proposed Regulations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on the Democratic Management of Enterprises, now being debated by the Guangdong Provincial People's Congress, </w:t>
      </w:r>
      <w:r w:rsidRPr="00712210">
        <w:rPr>
          <w:rFonts w:asciiTheme="majorHAnsi" w:hAnsiTheme="majorHAnsi" w:cstheme="majorHAnsi"/>
          <w:b/>
          <w:sz w:val="26"/>
          <w:highlight w:val="cyan"/>
          <w:u w:val="single"/>
        </w:rPr>
        <w:t>could give Chinese labor the ultimate</w:t>
      </w:r>
      <w:r w:rsidRPr="00712210">
        <w:rPr>
          <w:rFonts w:asciiTheme="majorHAnsi" w:hAnsiTheme="majorHAnsi" w:cstheme="majorHAnsi"/>
          <w:u w:val="single"/>
        </w:rPr>
        <w:t>—and until now taboo—</w:t>
      </w:r>
      <w:r w:rsidRPr="00712210">
        <w:rPr>
          <w:rFonts w:asciiTheme="majorHAnsi" w:hAnsiTheme="majorHAnsi" w:cstheme="majorHAnsi"/>
          <w:b/>
          <w:sz w:val="26"/>
          <w:highlight w:val="cyan"/>
          <w:u w:val="single"/>
        </w:rPr>
        <w:t>bargaining tool</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bdr w:val="single" w:sz="18" w:space="0" w:color="auto"/>
        </w:rPr>
        <w:t>an officially sanctioned right to strike</w:t>
      </w:r>
      <w:r w:rsidRPr="00712210">
        <w:rPr>
          <w:rFonts w:asciiTheme="majorHAnsi" w:hAnsiTheme="majorHAnsi" w:cstheme="majorHAnsi"/>
        </w:rPr>
        <w:t>. "</w:t>
      </w:r>
      <w:r w:rsidRPr="00712210">
        <w:rPr>
          <w:rFonts w:asciiTheme="majorHAnsi" w:hAnsiTheme="majorHAnsi" w:cstheme="majorHAnsi"/>
          <w:u w:val="single"/>
        </w:rPr>
        <w:t>This has been a no-go area in China for decades,</w:t>
      </w:r>
      <w:r w:rsidRPr="00712210">
        <w:rPr>
          <w:rFonts w:asciiTheme="majorHAnsi" w:hAnsiTheme="majorHAnsi" w:cstheme="majorHAnsi"/>
        </w:rPr>
        <w:t xml:space="preserve">" says Robin Munro, deputy director at the Hong Kong-based China Labour Bulletin. </w:t>
      </w:r>
      <w:r w:rsidRPr="00712210">
        <w:rPr>
          <w:rFonts w:asciiTheme="majorHAnsi" w:hAnsiTheme="majorHAnsi" w:cstheme="majorHAnsi"/>
          <w:u w:val="single"/>
        </w:rPr>
        <w:t xml:space="preserve">All </w:t>
      </w:r>
      <w:r w:rsidRPr="00712210">
        <w:rPr>
          <w:rFonts w:asciiTheme="majorHAnsi" w:hAnsiTheme="majorHAnsi" w:cstheme="majorHAnsi"/>
          <w:b/>
          <w:sz w:val="26"/>
          <w:highlight w:val="cyan"/>
          <w:u w:val="single"/>
        </w:rPr>
        <w:t>Chinese workers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belong to one </w:t>
      </w:r>
      <w:r w:rsidRPr="00712210">
        <w:rPr>
          <w:rFonts w:asciiTheme="majorHAnsi" w:hAnsiTheme="majorHAnsi" w:cstheme="majorHAnsi"/>
          <w:b/>
          <w:sz w:val="26"/>
          <w:highlight w:val="cyan"/>
          <w:u w:val="single"/>
        </w:rPr>
        <w:t>union</w:t>
      </w:r>
      <w:r w:rsidRPr="00712210">
        <w:rPr>
          <w:rFonts w:asciiTheme="majorHAnsi" w:hAnsiTheme="majorHAnsi" w:cstheme="majorHAnsi"/>
          <w:u w:val="single"/>
        </w:rPr>
        <w:t xml:space="preserve">, but it </w:t>
      </w:r>
      <w:r w:rsidRPr="00712210">
        <w:rPr>
          <w:rFonts w:asciiTheme="majorHAnsi" w:hAnsiTheme="majorHAnsi" w:cstheme="majorHAnsi"/>
          <w:b/>
          <w:sz w:val="26"/>
          <w:highlight w:val="cyan"/>
          <w:u w:val="single"/>
          <w:bdr w:val="single" w:sz="18" w:space="0" w:color="auto"/>
        </w:rPr>
        <w:t>wields little power</w:t>
      </w:r>
      <w:r w:rsidRPr="00712210">
        <w:rPr>
          <w:rFonts w:asciiTheme="majorHAnsi" w:hAnsiTheme="majorHAnsi" w:cstheme="majorHAnsi"/>
          <w:u w:val="single"/>
        </w:rPr>
        <w:t xml:space="preserve">. </w:t>
      </w:r>
      <w:r w:rsidRPr="00712210">
        <w:rPr>
          <w:rFonts w:asciiTheme="majorHAnsi" w:hAnsiTheme="majorHAnsi" w:cstheme="majorHAnsi"/>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712210">
        <w:rPr>
          <w:rFonts w:asciiTheme="majorHAnsi" w:hAnsiTheme="majorHAnsi" w:cstheme="majorHAnsi"/>
          <w:u w:val="single"/>
        </w:rPr>
        <w:t>The proposed law is seen by many activists and researchers as a trial balloon before a possible national rollout.</w:t>
      </w:r>
      <w:r w:rsidRPr="00712210">
        <w:rPr>
          <w:rFonts w:asciiTheme="majorHAnsi" w:hAnsiTheme="majorHAnsi" w:cstheme="majorHAnsi"/>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712210">
        <w:rPr>
          <w:rFonts w:asciiTheme="majorHAnsi" w:hAnsiTheme="majorHAnsi" w:cstheme="majorHAnsi"/>
          <w:u w:val="single"/>
        </w:rPr>
        <w:t>For six decades, picketing and disrupting production have been illegal and subject to harsh punishment</w:t>
      </w:r>
      <w:r w:rsidRPr="00712210">
        <w:rPr>
          <w:rFonts w:asciiTheme="majorHAnsi" w:hAnsiTheme="majorHAnsi" w:cstheme="majorHAnsi"/>
        </w:rPr>
        <w:t xml:space="preserve">. Under the Guangdong proposal, </w:t>
      </w:r>
      <w:r w:rsidRPr="00712210">
        <w:rPr>
          <w:rFonts w:asciiTheme="majorHAnsi" w:hAnsiTheme="majorHAnsi" w:cstheme="majorHAnsi"/>
          <w:u w:val="single"/>
        </w:rPr>
        <w:t>as long as workers first try negotiating and refrain from violence, they're allowed to strike</w:t>
      </w:r>
      <w:r w:rsidRPr="00712210">
        <w:rPr>
          <w:rFonts w:asciiTheme="majorHAnsi" w:hAnsiTheme="majorHAnsi" w:cstheme="majorHAnsi"/>
        </w:rPr>
        <w:t>. Though the draft could still get watered down, the fact that officials are even considering legalizing strikes signals a sea change. The party's moves are an attempt to recognize—and regulate—what is already happening. "</w:t>
      </w:r>
      <w:r w:rsidRPr="00712210">
        <w:rPr>
          <w:rFonts w:asciiTheme="majorHAnsi" w:hAnsiTheme="majorHAnsi" w:cstheme="majorHAnsi"/>
          <w:u w:val="single"/>
        </w:rPr>
        <w:t>Every month there are hundreds of strikes</w:t>
      </w:r>
      <w:r w:rsidRPr="00712210">
        <w:rPr>
          <w:rFonts w:asciiTheme="majorHAnsi" w:hAnsiTheme="majorHAnsi" w:cstheme="majorHAnsi"/>
        </w:rPr>
        <w:t xml:space="preserve">," says Chang Kai, a labor relations professor at Renmin University of China who advised the Honda workers. "What the government is concerned about is whether it can control these strikes or not." </w:t>
      </w:r>
      <w:r w:rsidRPr="00712210">
        <w:rPr>
          <w:rFonts w:asciiTheme="majorHAnsi" w:hAnsiTheme="majorHAnsi" w:cstheme="majorHAnsi"/>
          <w:b/>
          <w:sz w:val="26"/>
          <w:highlight w:val="cyan"/>
          <w:u w:val="single"/>
        </w:rPr>
        <w:t>Formalizing workers' rights</w:t>
      </w:r>
      <w:r w:rsidRPr="00712210">
        <w:rPr>
          <w:rFonts w:asciiTheme="majorHAnsi" w:hAnsiTheme="majorHAnsi" w:cstheme="majorHAnsi"/>
          <w:highlight w:val="cyan"/>
        </w:rPr>
        <w:t xml:space="preserve"> </w:t>
      </w:r>
      <w:r w:rsidRPr="00712210">
        <w:rPr>
          <w:rFonts w:asciiTheme="majorHAnsi" w:hAnsiTheme="majorHAnsi" w:cstheme="majorHAnsi"/>
          <w:b/>
          <w:sz w:val="26"/>
          <w:highlight w:val="cyan"/>
          <w:u w:val="single"/>
        </w:rPr>
        <w:t>could</w:t>
      </w:r>
      <w:r w:rsidRPr="00712210">
        <w:rPr>
          <w:rFonts w:asciiTheme="majorHAnsi" w:hAnsiTheme="majorHAnsi" w:cstheme="majorHAnsi"/>
          <w:highlight w:val="cyan"/>
        </w:rPr>
        <w:t xml:space="preserve"> </w:t>
      </w:r>
      <w:r w:rsidRPr="00712210">
        <w:rPr>
          <w:rFonts w:asciiTheme="majorHAnsi" w:hAnsiTheme="majorHAnsi" w:cstheme="majorHAnsi"/>
        </w:rPr>
        <w:t xml:space="preserve">also advance </w:t>
      </w:r>
      <w:r w:rsidRPr="00712210">
        <w:rPr>
          <w:rFonts w:asciiTheme="majorHAnsi" w:hAnsiTheme="majorHAnsi" w:cstheme="majorHAnsi"/>
          <w:b/>
          <w:sz w:val="26"/>
          <w:highlight w:val="cyan"/>
          <w:u w:val="single"/>
          <w:bdr w:val="single" w:sz="18" w:space="0" w:color="auto"/>
        </w:rPr>
        <w:t>China's goal of rebalancing the economy</w:t>
      </w:r>
      <w:r w:rsidRPr="00712210">
        <w:rPr>
          <w:rFonts w:asciiTheme="majorHAnsi" w:hAnsiTheme="majorHAnsi" w:cstheme="majorHAnsi"/>
        </w:rPr>
        <w:t xml:space="preserve">. "There is a </w:t>
      </w:r>
      <w:r w:rsidRPr="00712210">
        <w:rPr>
          <w:rFonts w:asciiTheme="majorHAnsi" w:hAnsiTheme="majorHAnsi" w:cstheme="majorHAnsi"/>
          <w:b/>
          <w:sz w:val="26"/>
          <w:highlight w:val="cyan"/>
          <w:u w:val="single"/>
        </w:rPr>
        <w:t>new emphasis on how to reduce the wage gap</w:t>
      </w:r>
      <w:r w:rsidRPr="00712210">
        <w:rPr>
          <w:rFonts w:asciiTheme="majorHAnsi" w:hAnsiTheme="majorHAnsi" w:cstheme="majorHAnsi"/>
          <w:highlight w:val="cyan"/>
        </w:rPr>
        <w:t xml:space="preserve"> </w:t>
      </w:r>
      <w:r w:rsidRPr="00712210">
        <w:rPr>
          <w:rFonts w:asciiTheme="majorHAnsi" w:hAnsiTheme="majorHAnsi" w:cstheme="majorHAnsi"/>
          <w:b/>
          <w:sz w:val="26"/>
          <w:highlight w:val="cyan"/>
          <w:u w:val="single"/>
        </w:rPr>
        <w:t>and get consumers to spend more</w:t>
      </w:r>
      <w:r w:rsidRPr="00712210">
        <w:rPr>
          <w:rFonts w:asciiTheme="majorHAnsi" w:hAnsiTheme="majorHAnsi" w:cstheme="majorHAnsi"/>
        </w:rPr>
        <w:t>," says Chang-Hee Lee, an industrial relations expert at the International Labour Organization's Beijing office. "</w:t>
      </w:r>
      <w:r w:rsidRPr="00712210">
        <w:rPr>
          <w:rFonts w:asciiTheme="majorHAnsi" w:hAnsiTheme="majorHAnsi" w:cstheme="majorHAnsi"/>
          <w:u w:val="single"/>
        </w:rPr>
        <w:t xml:space="preserve">This is </w:t>
      </w:r>
      <w:r w:rsidRPr="00712210">
        <w:rPr>
          <w:rFonts w:asciiTheme="majorHAnsi" w:hAnsiTheme="majorHAnsi" w:cstheme="majorHAnsi"/>
          <w:b/>
          <w:sz w:val="26"/>
          <w:highlight w:val="cyan"/>
          <w:u w:val="single"/>
        </w:rPr>
        <w:t>not</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very </w:t>
      </w:r>
      <w:r w:rsidRPr="00712210">
        <w:rPr>
          <w:rFonts w:asciiTheme="majorHAnsi" w:hAnsiTheme="majorHAnsi" w:cstheme="majorHAnsi"/>
          <w:b/>
          <w:sz w:val="26"/>
          <w:highlight w:val="cyan"/>
          <w:u w:val="single"/>
        </w:rPr>
        <w:t>easy</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to accomplish </w:t>
      </w:r>
      <w:r w:rsidRPr="00712210">
        <w:rPr>
          <w:rFonts w:asciiTheme="majorHAnsi" w:hAnsiTheme="majorHAnsi" w:cstheme="majorHAnsi"/>
          <w:b/>
          <w:sz w:val="26"/>
          <w:highlight w:val="cyan"/>
          <w:u w:val="single"/>
        </w:rPr>
        <w:t>unless</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workers have more bargaining power</w:t>
      </w:r>
      <w:r w:rsidRPr="00712210">
        <w:rPr>
          <w:rFonts w:asciiTheme="majorHAnsi" w:hAnsiTheme="majorHAnsi" w:cstheme="majorHAnsi"/>
        </w:rPr>
        <w:t xml:space="preserve">." </w:t>
      </w:r>
      <w:r w:rsidRPr="00712210">
        <w:rPr>
          <w:rFonts w:asciiTheme="majorHAnsi" w:hAnsiTheme="majorHAnsi" w:cstheme="majorHAnsi"/>
          <w:u w:val="single"/>
        </w:rPr>
        <w:t>The bottom line: A proposed law being debated in Guangdong could greatly strengthen the bargaining power of Chinese workers</w:t>
      </w:r>
      <w:r w:rsidRPr="00712210">
        <w:rPr>
          <w:rFonts w:asciiTheme="majorHAnsi" w:hAnsiTheme="majorHAnsi" w:cstheme="majorHAnsi"/>
        </w:rPr>
        <w:t>.</w:t>
      </w:r>
    </w:p>
    <w:p w14:paraId="64A534F3"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Enhanced Unions and Labor Reforms key to </w:t>
      </w:r>
      <w:r w:rsidRPr="00712210">
        <w:rPr>
          <w:rFonts w:asciiTheme="majorHAnsi" w:hAnsiTheme="majorHAnsi" w:cstheme="majorHAnsi"/>
          <w:u w:val="single"/>
        </w:rPr>
        <w:t>sustained</w:t>
      </w:r>
      <w:r w:rsidRPr="00712210">
        <w:rPr>
          <w:rFonts w:asciiTheme="majorHAnsi" w:hAnsiTheme="majorHAnsi" w:cstheme="majorHAnsi"/>
        </w:rPr>
        <w:t xml:space="preserve"> Chinese Economic Growth.</w:t>
      </w:r>
    </w:p>
    <w:p w14:paraId="30ED2CC3"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Haack 21</w:t>
      </w:r>
      <w:r w:rsidRPr="00712210">
        <w:rPr>
          <w:rFonts w:asciiTheme="majorHAnsi" w:hAnsiTheme="majorHAnsi" w:cstheme="majorHAnsi"/>
        </w:rPr>
        <w:t xml:space="preserve"> Michael Haack 2-13-2021 "Could Biden Make US-China Trade Better for Workers?" </w:t>
      </w:r>
      <w:hyperlink r:id="rId13" w:history="1">
        <w:r w:rsidRPr="00712210">
          <w:rPr>
            <w:rStyle w:val="Hyperlink"/>
            <w:rFonts w:asciiTheme="majorHAnsi" w:hAnsiTheme="majorHAnsi" w:cstheme="majorHAnsi"/>
          </w:rPr>
          <w:t>https://thediplomat.com/2021/02/could-biden-make-us-china-trade-better-for-workers/</w:t>
        </w:r>
      </w:hyperlink>
      <w:r w:rsidRPr="00712210">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15DB108E" w14:textId="77777777" w:rsidR="0097398C" w:rsidRPr="00712210" w:rsidRDefault="0097398C" w:rsidP="0097398C">
      <w:pPr>
        <w:rPr>
          <w:rFonts w:asciiTheme="majorHAnsi" w:hAnsiTheme="majorHAnsi" w:cstheme="majorHAnsi"/>
          <w:u w:val="single"/>
        </w:rPr>
      </w:pPr>
      <w:r w:rsidRPr="00712210">
        <w:rPr>
          <w:rFonts w:asciiTheme="majorHAnsi" w:hAnsiTheme="majorHAnsi" w:cstheme="majorHAnsi"/>
        </w:rPr>
        <w:t xml:space="preserve">Meanwhile, </w:t>
      </w:r>
      <w:r w:rsidRPr="00712210">
        <w:rPr>
          <w:rFonts w:asciiTheme="majorHAnsi" w:hAnsiTheme="majorHAnsi" w:cstheme="majorHAnsi"/>
          <w:b/>
          <w:sz w:val="26"/>
          <w:highlight w:val="cyan"/>
          <w:u w:val="single"/>
        </w:rPr>
        <w:t>even as China grows, its wealth</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remains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largely </w:t>
      </w:r>
      <w:r w:rsidRPr="00712210">
        <w:rPr>
          <w:rFonts w:asciiTheme="majorHAnsi" w:hAnsiTheme="majorHAnsi" w:cstheme="majorHAnsi"/>
          <w:b/>
          <w:sz w:val="26"/>
          <w:highlight w:val="cyan"/>
          <w:u w:val="single"/>
        </w:rPr>
        <w:t>with companies and the government</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Individual households capture only around 40 percent</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of China’s GDP compared to around 70 percent in the United States. </w:t>
      </w:r>
      <w:r w:rsidRPr="00712210">
        <w:rPr>
          <w:rFonts w:asciiTheme="majorHAnsi" w:hAnsiTheme="majorHAnsi" w:cstheme="majorHAnsi"/>
          <w:b/>
          <w:sz w:val="26"/>
          <w:highlight w:val="cyan"/>
          <w:u w:val="single"/>
        </w:rPr>
        <w:t>Inequality has soared</w:t>
      </w:r>
      <w:r w:rsidRPr="00712210">
        <w:rPr>
          <w:rFonts w:asciiTheme="majorHAnsi" w:hAnsiTheme="majorHAnsi" w:cstheme="majorHAnsi"/>
          <w:u w:val="single"/>
        </w:rPr>
        <w:t xml:space="preserve">. China’s official </w:t>
      </w:r>
      <w:r w:rsidRPr="00712210">
        <w:rPr>
          <w:rFonts w:asciiTheme="majorHAnsi" w:hAnsiTheme="majorHAnsi" w:cstheme="majorHAnsi"/>
          <w:b/>
          <w:bCs/>
          <w:u w:val="single"/>
        </w:rPr>
        <w:t>Gini coefficient is at 0.47  (independent analyses put the number considerably higher) compared to 0.39 in the U.S</w:t>
      </w:r>
      <w:r w:rsidRPr="00712210">
        <w:rPr>
          <w:rFonts w:asciiTheme="majorHAnsi" w:hAnsiTheme="majorHAnsi" w:cstheme="majorHAnsi"/>
          <w:u w:val="single"/>
        </w:rPr>
        <w:t>. “</w:t>
      </w:r>
      <w:r w:rsidRPr="00712210">
        <w:rPr>
          <w:rFonts w:asciiTheme="majorHAnsi" w:hAnsiTheme="majorHAnsi" w:cstheme="majorHAnsi"/>
          <w:b/>
          <w:sz w:val="26"/>
          <w:highlight w:val="cyan"/>
          <w:u w:val="single"/>
        </w:rPr>
        <w:t>Chinese workers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are </w:t>
      </w:r>
      <w:r w:rsidRPr="00712210">
        <w:rPr>
          <w:rFonts w:asciiTheme="majorHAnsi" w:hAnsiTheme="majorHAnsi" w:cstheme="majorHAnsi"/>
          <w:b/>
          <w:sz w:val="26"/>
          <w:highlight w:val="cyan"/>
          <w:u w:val="single"/>
        </w:rPr>
        <w:t>underpaid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and overtaxed, so they </w:t>
      </w:r>
      <w:r w:rsidRPr="00712210">
        <w:rPr>
          <w:rFonts w:asciiTheme="majorHAnsi" w:hAnsiTheme="majorHAnsi" w:cstheme="majorHAnsi"/>
          <w:b/>
          <w:sz w:val="26"/>
          <w:highlight w:val="cyan"/>
          <w:u w:val="single"/>
        </w:rPr>
        <w:t>can’t</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afford to </w:t>
      </w:r>
      <w:r w:rsidRPr="00712210">
        <w:rPr>
          <w:rFonts w:asciiTheme="majorHAnsi" w:hAnsiTheme="majorHAnsi" w:cstheme="majorHAnsi"/>
          <w:b/>
          <w:sz w:val="26"/>
          <w:highlight w:val="cyan"/>
          <w:u w:val="single"/>
        </w:rPr>
        <w:t>spend as much</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on goods and services,” said Mathew Klein of Barron’s. “The result is that Chinese businesses systematically generate a </w:t>
      </w:r>
      <w:r w:rsidRPr="00712210">
        <w:rPr>
          <w:rFonts w:asciiTheme="majorHAnsi" w:hAnsiTheme="majorHAnsi" w:cstheme="majorHAnsi"/>
          <w:b/>
          <w:sz w:val="26"/>
          <w:highlight w:val="cyan"/>
          <w:u w:val="single"/>
        </w:rPr>
        <w:t>surplus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of goods that gets </w:t>
      </w:r>
      <w:r w:rsidRPr="00712210">
        <w:rPr>
          <w:rFonts w:asciiTheme="majorHAnsi" w:hAnsiTheme="majorHAnsi" w:cstheme="majorHAnsi"/>
          <w:b/>
          <w:sz w:val="26"/>
          <w:highlight w:val="cyan"/>
          <w:u w:val="single"/>
        </w:rPr>
        <w:t>dumped</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on the rest of the world</w:t>
      </w:r>
      <w:r w:rsidRPr="00712210">
        <w:rPr>
          <w:rFonts w:asciiTheme="majorHAnsi" w:hAnsiTheme="majorHAnsi" w:cstheme="majorHAnsi"/>
          <w:u w:val="single"/>
        </w:rPr>
        <w:t xml:space="preserve">, which in turn </w:t>
      </w:r>
      <w:r w:rsidRPr="00712210">
        <w:rPr>
          <w:rFonts w:asciiTheme="majorHAnsi" w:hAnsiTheme="majorHAnsi" w:cstheme="majorHAnsi"/>
          <w:b/>
          <w:sz w:val="26"/>
          <w:highlight w:val="cyan"/>
          <w:u w:val="single"/>
        </w:rPr>
        <w:t>leads to</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some combination of </w:t>
      </w:r>
      <w:r w:rsidRPr="00712210">
        <w:rPr>
          <w:rFonts w:asciiTheme="majorHAnsi" w:hAnsiTheme="majorHAnsi" w:cstheme="majorHAnsi"/>
          <w:b/>
          <w:sz w:val="26"/>
          <w:highlight w:val="cyan"/>
          <w:u w:val="single"/>
          <w:bdr w:val="single" w:sz="18" w:space="0" w:color="auto"/>
        </w:rPr>
        <w:t>deindustrialization and rising indebtedness</w:t>
      </w:r>
      <w:r w:rsidRPr="00712210">
        <w:rPr>
          <w:rFonts w:asciiTheme="majorHAnsi" w:hAnsiTheme="majorHAnsi" w:cstheme="majorHAnsi"/>
          <w:u w:val="single"/>
        </w:rPr>
        <w:t>.”</w:t>
      </w:r>
      <w:r w:rsidRPr="00712210">
        <w:rPr>
          <w:rFonts w:asciiTheme="majorHAnsi" w:hAnsiTheme="majorHAnsi" w:cstheme="majorHAnsi"/>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712210">
        <w:rPr>
          <w:rFonts w:asciiTheme="majorHAnsi" w:hAnsiTheme="majorHAnsi" w:cstheme="majorHAnsi"/>
          <w:u w:val="single"/>
        </w:rPr>
        <w:t xml:space="preserve">making </w:t>
      </w:r>
      <w:r w:rsidRPr="00712210">
        <w:rPr>
          <w:rFonts w:asciiTheme="majorHAnsi" w:hAnsiTheme="majorHAnsi" w:cstheme="majorHAnsi"/>
          <w:b/>
          <w:sz w:val="26"/>
          <w:highlight w:val="cyan"/>
          <w:u w:val="single"/>
        </w:rPr>
        <w:t xml:space="preserve">domestic consumption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main driver of</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its </w:t>
      </w:r>
      <w:r w:rsidRPr="00712210">
        <w:rPr>
          <w:rFonts w:asciiTheme="majorHAnsi" w:hAnsiTheme="majorHAnsi" w:cstheme="majorHAnsi"/>
          <w:b/>
          <w:sz w:val="26"/>
          <w:highlight w:val="cyan"/>
          <w:u w:val="single"/>
        </w:rPr>
        <w:t>growth</w:t>
      </w:r>
      <w:r w:rsidRPr="00712210">
        <w:rPr>
          <w:rFonts w:asciiTheme="majorHAnsi" w:hAnsiTheme="majorHAnsi" w:cstheme="majorHAnsi"/>
          <w:u w:val="single"/>
        </w:rPr>
        <w:t>” is the priority for China</w:t>
      </w:r>
      <w:r w:rsidRPr="00712210">
        <w:rPr>
          <w:rFonts w:asciiTheme="majorHAnsi" w:hAnsiTheme="majorHAnsi" w:cstheme="majorHAnsi"/>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712210">
        <w:rPr>
          <w:rFonts w:asciiTheme="majorHAnsi" w:hAnsiTheme="majorHAnsi" w:cstheme="majorHAnsi"/>
          <w:u w:val="single"/>
        </w:rPr>
        <w:t>A Worker-First Approach to China Like Vietnam, China’s industrial sector faced a wave of strikes in the 2000s and 2010s</w:t>
      </w:r>
      <w:r w:rsidRPr="00712210">
        <w:rPr>
          <w:rFonts w:asciiTheme="majorHAnsi" w:hAnsiTheme="majorHAnsi" w:cstheme="majorHAnsi"/>
        </w:rPr>
        <w:t xml:space="preserve">. In China, just as in Vietnam, reformers in the country’s single party-controlled union federation began to experiment with collective bargaining, especially in the manufacturing hub of Guangdong province. </w:t>
      </w:r>
      <w:r w:rsidRPr="00712210">
        <w:rPr>
          <w:rFonts w:asciiTheme="majorHAnsi" w:hAnsiTheme="majorHAnsi" w:cstheme="majorHAnsi"/>
          <w:u w:val="single"/>
        </w:rPr>
        <w:t>Talk about instituting a “right to strike” emerged amidst a strike wave in 2010.</w:t>
      </w:r>
      <w:r w:rsidRPr="00712210">
        <w:rPr>
          <w:rFonts w:asciiTheme="majorHAnsi" w:hAnsiTheme="majorHAnsi" w:cstheme="majorHAnsi"/>
        </w:rPr>
        <w:t xml:space="preserve"> Then came 2013. Xi Jinping took the reins of the Communist Party and set out to remake China and the </w:t>
      </w:r>
      <w:r w:rsidRPr="00712210">
        <w:rPr>
          <w:rFonts w:asciiTheme="majorHAnsi" w:hAnsiTheme="majorHAnsi" w:cstheme="majorHAnsi"/>
          <w:b/>
          <w:sz w:val="26"/>
          <w:highlight w:val="cyan"/>
          <w:u w:val="single"/>
        </w:rPr>
        <w:t>crackdowns began</w:t>
      </w:r>
      <w:r w:rsidRPr="00712210">
        <w:rPr>
          <w:rFonts w:asciiTheme="majorHAnsi" w:hAnsiTheme="majorHAnsi" w:cstheme="majorHAnsi"/>
        </w:rPr>
        <w:t xml:space="preserve">. </w:t>
      </w:r>
      <w:r w:rsidRPr="00712210">
        <w:rPr>
          <w:rFonts w:asciiTheme="majorHAnsi" w:hAnsiTheme="majorHAnsi" w:cstheme="majorHAnsi"/>
          <w:b/>
          <w:sz w:val="26"/>
          <w:highlight w:val="cyan"/>
          <w:u w:val="single"/>
        </w:rPr>
        <w:t>Labor NGOs</w:t>
      </w:r>
      <w:r w:rsidRPr="00712210">
        <w:rPr>
          <w:rFonts w:asciiTheme="majorHAnsi" w:hAnsiTheme="majorHAnsi" w:cstheme="majorHAnsi"/>
        </w:rPr>
        <w:t xml:space="preserve">, labor studies professors, progressive labor lawyers, and even Marxist students have been </w:t>
      </w:r>
      <w:r w:rsidRPr="00712210">
        <w:rPr>
          <w:rFonts w:asciiTheme="majorHAnsi" w:hAnsiTheme="majorHAnsi" w:cstheme="majorHAnsi"/>
          <w:b/>
          <w:sz w:val="26"/>
          <w:highlight w:val="cyan"/>
          <w:u w:val="single"/>
        </w:rPr>
        <w:t>shut down</w:t>
      </w:r>
      <w:r w:rsidRPr="00712210">
        <w:rPr>
          <w:rFonts w:asciiTheme="majorHAnsi" w:hAnsiTheme="majorHAnsi" w:cstheme="majorHAnsi"/>
        </w:rPr>
        <w:t xml:space="preserve">, arrested or otherwise silenced. “Although China enacted a series of </w:t>
      </w:r>
      <w:r w:rsidRPr="00712210">
        <w:rPr>
          <w:rFonts w:asciiTheme="majorHAnsi" w:hAnsiTheme="majorHAnsi" w:cstheme="majorHAnsi"/>
          <w:b/>
          <w:sz w:val="26"/>
          <w:highlight w:val="cyan"/>
          <w:u w:val="single"/>
        </w:rPr>
        <w:t>pro-worker laws</w:t>
      </w:r>
      <w:r w:rsidRPr="00712210">
        <w:rPr>
          <w:rFonts w:asciiTheme="majorHAnsi" w:hAnsiTheme="majorHAnsi" w:cstheme="majorHAnsi"/>
          <w:highlight w:val="cyan"/>
        </w:rPr>
        <w:t xml:space="preserve"> </w:t>
      </w:r>
      <w:r w:rsidRPr="00712210">
        <w:rPr>
          <w:rFonts w:asciiTheme="majorHAnsi" w:hAnsiTheme="majorHAnsi" w:cstheme="majorHAnsi"/>
        </w:rPr>
        <w:t xml:space="preserve">in the late 2000s, many of these provisions </w:t>
      </w:r>
      <w:r w:rsidRPr="00712210">
        <w:rPr>
          <w:rFonts w:asciiTheme="majorHAnsi" w:hAnsiTheme="majorHAnsi" w:cstheme="majorHAnsi"/>
          <w:b/>
          <w:sz w:val="26"/>
          <w:highlight w:val="cyan"/>
          <w:u w:val="single"/>
          <w:bdr w:val="single" w:sz="18" w:space="0" w:color="auto"/>
        </w:rPr>
        <w:t>are poorly implemented</w:t>
      </w:r>
      <w:r w:rsidRPr="00712210">
        <w:rPr>
          <w:rFonts w:asciiTheme="majorHAnsi" w:hAnsiTheme="majorHAnsi" w:cstheme="majorHAnsi"/>
        </w:rPr>
        <w:t>,” said Eli Friedman, professor at Cornell University (</w:t>
      </w:r>
      <w:r w:rsidRPr="00712210">
        <w:rPr>
          <w:rFonts w:asciiTheme="majorHAnsi" w:hAnsiTheme="majorHAnsi" w:cstheme="majorHAnsi"/>
          <w:u w:val="single"/>
        </w:rPr>
        <w:t xml:space="preserve">Disclosure: Eli Friedman is one of the author’s supervisors at the China Labor Translation Project).  “As has been the case in countless other countries, </w:t>
      </w:r>
      <w:r w:rsidRPr="00712210">
        <w:rPr>
          <w:rFonts w:asciiTheme="majorHAnsi" w:hAnsiTheme="majorHAnsi" w:cstheme="majorHAnsi"/>
          <w:b/>
          <w:sz w:val="26"/>
          <w:highlight w:val="cyan"/>
          <w:u w:val="single"/>
        </w:rPr>
        <w:t>China would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likely </w:t>
      </w:r>
      <w:r w:rsidRPr="00712210">
        <w:rPr>
          <w:rFonts w:asciiTheme="majorHAnsi" w:hAnsiTheme="majorHAnsi" w:cstheme="majorHAnsi"/>
          <w:b/>
          <w:sz w:val="26"/>
          <w:highlight w:val="cyan"/>
          <w:u w:val="single"/>
        </w:rPr>
        <w:t>experience reduced inequality and greater domestic consumption</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bdr w:val="single" w:sz="18" w:space="0" w:color="auto"/>
        </w:rPr>
        <w:t xml:space="preserve">if independent trade unions were allowed to flourish </w:t>
      </w:r>
      <w:r w:rsidRPr="00712210">
        <w:rPr>
          <w:rFonts w:asciiTheme="majorHAnsi" w:hAnsiTheme="majorHAnsi" w:cstheme="majorHAnsi"/>
          <w:u w:val="single"/>
        </w:rPr>
        <w:t>— thus advancing their own stated policy aims.</w:t>
      </w:r>
    </w:p>
    <w:p w14:paraId="1016D7A7"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China’s Economy is on the </w:t>
      </w:r>
      <w:r w:rsidRPr="00712210">
        <w:rPr>
          <w:rFonts w:asciiTheme="majorHAnsi" w:hAnsiTheme="majorHAnsi" w:cstheme="majorHAnsi"/>
          <w:u w:val="single"/>
        </w:rPr>
        <w:t>brink of collapse</w:t>
      </w:r>
      <w:r w:rsidRPr="00712210">
        <w:rPr>
          <w:rFonts w:asciiTheme="majorHAnsi" w:hAnsiTheme="majorHAnsi" w:cstheme="majorHAnsi"/>
        </w:rPr>
        <w:t xml:space="preserve"> – only solving poverty can </w:t>
      </w:r>
      <w:r w:rsidRPr="00712210">
        <w:rPr>
          <w:rFonts w:asciiTheme="majorHAnsi" w:hAnsiTheme="majorHAnsi" w:cstheme="majorHAnsi"/>
          <w:u w:val="single"/>
        </w:rPr>
        <w:t>reverse it</w:t>
      </w:r>
      <w:r w:rsidRPr="00712210">
        <w:rPr>
          <w:rFonts w:asciiTheme="majorHAnsi" w:hAnsiTheme="majorHAnsi" w:cstheme="majorHAnsi"/>
        </w:rPr>
        <w:t>.</w:t>
      </w:r>
    </w:p>
    <w:p w14:paraId="575BE0C2"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 xml:space="preserve">Lopez 10-24 </w:t>
      </w:r>
      <w:r w:rsidRPr="00712210">
        <w:rPr>
          <w:rFonts w:asciiTheme="majorHAnsi" w:hAnsiTheme="majorHAnsi" w:cstheme="majorHAnsi"/>
        </w:rPr>
        <w:t xml:space="preserve">Linette Lopez 10-24-2021 "If China's economy keeps stumbling, it won't just take down Beijing - the whoel world will collapse with it" </w:t>
      </w:r>
      <w:hyperlink r:id="rId14" w:anchor="selection-2241.0-2250.1" w:history="1">
        <w:r w:rsidRPr="00712210">
          <w:rPr>
            <w:rStyle w:val="Hyperlink"/>
            <w:rFonts w:asciiTheme="majorHAnsi" w:hAnsiTheme="majorHAnsi" w:cstheme="majorHAnsi"/>
          </w:rPr>
          <w:t>https://archive.md/M4qjY#selection-2241.0-2250.1</w:t>
        </w:r>
      </w:hyperlink>
      <w:r w:rsidRPr="00712210">
        <w:rPr>
          <w:rFonts w:asciiTheme="majorHAnsi" w:hAnsiTheme="majorHAnsi" w:cstheme="majorHAnsi"/>
        </w:rPr>
        <w:t xml:space="preserve"> (Linette is the senior finance correspondent at Business Insider, writing a combination of opinions and analysis. She joined BI in the summer of 2011 after graduating from Columbia University's School of Journalism.)//Elmer </w:t>
      </w:r>
    </w:p>
    <w:p w14:paraId="7ACA4A11" w14:textId="77777777" w:rsidR="0097398C" w:rsidRPr="00712210" w:rsidRDefault="0097398C" w:rsidP="0097398C">
      <w:pPr>
        <w:rPr>
          <w:rFonts w:asciiTheme="majorHAnsi" w:hAnsiTheme="majorHAnsi" w:cstheme="majorHAnsi"/>
          <w:u w:val="single"/>
        </w:rPr>
      </w:pPr>
      <w:r w:rsidRPr="00712210">
        <w:rPr>
          <w:rFonts w:asciiTheme="majorHAnsi" w:hAnsiTheme="majorHAnsi" w:cstheme="majorHAnsi"/>
          <w:b/>
          <w:sz w:val="26"/>
          <w:highlight w:val="cyan"/>
          <w:u w:val="single"/>
        </w:rPr>
        <w:t>China's economy</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 the 2nd-largest in the world — </w:t>
      </w:r>
      <w:r w:rsidRPr="00712210">
        <w:rPr>
          <w:rFonts w:asciiTheme="majorHAnsi" w:hAnsiTheme="majorHAnsi" w:cstheme="majorHAnsi"/>
          <w:b/>
          <w:sz w:val="26"/>
          <w:highlight w:val="cyan"/>
          <w:u w:val="single"/>
          <w:bdr w:val="single" w:sz="18" w:space="0" w:color="auto"/>
        </w:rPr>
        <w:t>is teetering on the brink of disaster</w:t>
      </w:r>
      <w:r w:rsidRPr="00712210">
        <w:rPr>
          <w:rFonts w:asciiTheme="majorHAnsi" w:hAnsiTheme="majorHAnsi" w:cstheme="majorHAnsi"/>
          <w:u w:val="single"/>
        </w:rPr>
        <w:t xml:space="preserve">. Since this spring, Beijing has </w:t>
      </w:r>
      <w:r w:rsidRPr="00712210">
        <w:rPr>
          <w:rFonts w:asciiTheme="majorHAnsi" w:hAnsiTheme="majorHAnsi" w:cstheme="majorHAnsi"/>
          <w:b/>
          <w:sz w:val="26"/>
          <w:highlight w:val="cyan"/>
          <w:u w:val="single"/>
        </w:rPr>
        <w:t>canceled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initial </w:t>
      </w:r>
      <w:r w:rsidRPr="00712210">
        <w:rPr>
          <w:rFonts w:asciiTheme="majorHAnsi" w:hAnsiTheme="majorHAnsi" w:cstheme="majorHAnsi"/>
          <w:b/>
          <w:sz w:val="26"/>
          <w:highlight w:val="cyan"/>
          <w:u w:val="single"/>
        </w:rPr>
        <w:t>public offerings</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fined tech companies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billions for antitrust violations, forcibly </w:t>
      </w:r>
      <w:r w:rsidRPr="00712210">
        <w:rPr>
          <w:rFonts w:asciiTheme="majorHAnsi" w:hAnsiTheme="majorHAnsi" w:cstheme="majorHAnsi"/>
          <w:b/>
          <w:sz w:val="26"/>
          <w:highlight w:val="cyan"/>
          <w:u w:val="single"/>
        </w:rPr>
        <w:t>shut down</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China's entire for-profit </w:t>
      </w:r>
      <w:r w:rsidRPr="00712210">
        <w:rPr>
          <w:rFonts w:asciiTheme="majorHAnsi" w:hAnsiTheme="majorHAnsi" w:cstheme="majorHAnsi"/>
          <w:b/>
          <w:sz w:val="26"/>
          <w:highlight w:val="cyan"/>
          <w:u w:val="single"/>
        </w:rPr>
        <w:t>education industry</w:t>
      </w:r>
      <w:r w:rsidRPr="00712210">
        <w:rPr>
          <w:rFonts w:asciiTheme="majorHAnsi" w:hAnsiTheme="majorHAnsi" w:cstheme="majorHAnsi"/>
          <w:u w:val="single"/>
        </w:rPr>
        <w:t xml:space="preserve">, and </w:t>
      </w:r>
      <w:r w:rsidRPr="00712210">
        <w:rPr>
          <w:rFonts w:asciiTheme="majorHAnsi" w:hAnsiTheme="majorHAnsi" w:cstheme="majorHAnsi"/>
          <w:b/>
          <w:sz w:val="26"/>
          <w:highlight w:val="cyan"/>
          <w:u w:val="single"/>
        </w:rPr>
        <w:t>sent CEOs running</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for the exits to avoid the government's ire.</w:t>
      </w:r>
      <w:r w:rsidRPr="00712210">
        <w:rPr>
          <w:rFonts w:asciiTheme="majorHAnsi" w:hAnsiTheme="majorHAnsi" w:cstheme="majorHAnsi"/>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upheaval</w:t>
      </w:r>
      <w:r w:rsidRPr="00712210">
        <w:rPr>
          <w:rFonts w:asciiTheme="majorHAnsi" w:hAnsiTheme="majorHAnsi" w:cstheme="majorHAnsi"/>
          <w:u w:val="single"/>
        </w:rPr>
        <w:t xml:space="preserve">, spanning multiple industries and vast swaths of the country, </w:t>
      </w:r>
      <w:r w:rsidRPr="00712210">
        <w:rPr>
          <w:rFonts w:asciiTheme="majorHAnsi" w:hAnsiTheme="majorHAnsi" w:cstheme="majorHAnsi"/>
          <w:b/>
          <w:sz w:val="26"/>
          <w:highlight w:val="cyan"/>
          <w:u w:val="single"/>
        </w:rPr>
        <w:t>is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result of one giant issue: </w:t>
      </w:r>
      <w:r w:rsidRPr="00712210">
        <w:rPr>
          <w:rFonts w:asciiTheme="majorHAnsi" w:hAnsiTheme="majorHAnsi" w:cstheme="majorHAnsi"/>
          <w:b/>
          <w:sz w:val="26"/>
          <w:highlight w:val="cyan"/>
          <w:u w:val="single"/>
        </w:rPr>
        <w:t>China's inability to</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 xml:space="preserve">borrow or buy </w:t>
      </w:r>
      <w:r w:rsidRPr="00712210">
        <w:rPr>
          <w:rFonts w:asciiTheme="majorHAnsi" w:hAnsiTheme="majorHAnsi" w:cstheme="majorHAnsi"/>
          <w:u w:val="single"/>
        </w:rPr>
        <w:t xml:space="preserve">its </w:t>
      </w:r>
      <w:r w:rsidRPr="00712210">
        <w:rPr>
          <w:rFonts w:asciiTheme="majorHAnsi" w:hAnsiTheme="majorHAnsi" w:cstheme="majorHAnsi"/>
          <w:b/>
          <w:sz w:val="26"/>
          <w:highlight w:val="cyan"/>
          <w:u w:val="single"/>
        </w:rPr>
        <w:t xml:space="preserve">way out of its </w:t>
      </w:r>
      <w:r w:rsidRPr="00712210">
        <w:rPr>
          <w:rFonts w:asciiTheme="majorHAnsi" w:hAnsiTheme="majorHAnsi" w:cstheme="majorHAnsi"/>
          <w:b/>
          <w:sz w:val="26"/>
          <w:highlight w:val="cyan"/>
          <w:u w:val="single"/>
          <w:bdr w:val="single" w:sz="18" w:space="0" w:color="auto"/>
        </w:rPr>
        <w:t>current economic crisis</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For decades</w:t>
      </w:r>
      <w:r w:rsidRPr="00712210">
        <w:rPr>
          <w:rFonts w:asciiTheme="majorHAnsi" w:hAnsiTheme="majorHAnsi" w:cstheme="majorHAnsi"/>
          <w:u w:val="single"/>
        </w:rPr>
        <w:t xml:space="preserve">, the country </w:t>
      </w:r>
      <w:r w:rsidRPr="00712210">
        <w:rPr>
          <w:rFonts w:asciiTheme="majorHAnsi" w:hAnsiTheme="majorHAnsi" w:cstheme="majorHAnsi"/>
          <w:b/>
          <w:sz w:val="26"/>
          <w:highlight w:val="cyan"/>
          <w:u w:val="single"/>
        </w:rPr>
        <w:t>relied on cheap labor</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and eye-popping amounts of debt, handed out by government-owned banks, to fuel economic growth — pouring money into massive apartment developments, factories, bridges, and other projects at lightning speed. </w:t>
      </w:r>
      <w:r w:rsidRPr="00712210">
        <w:rPr>
          <w:rFonts w:asciiTheme="majorHAnsi" w:hAnsiTheme="majorHAnsi" w:cstheme="majorHAnsi"/>
          <w:b/>
          <w:sz w:val="26"/>
          <w:highlight w:val="cyan"/>
          <w:u w:val="single"/>
        </w:rPr>
        <w:t>Now</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country</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needs people to actually use</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and pay for</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everything that's been built</w:t>
      </w:r>
      <w:r w:rsidRPr="00712210">
        <w:rPr>
          <w:rFonts w:asciiTheme="majorHAnsi" w:hAnsiTheme="majorHAnsi" w:cstheme="majorHAnsi"/>
          <w:u w:val="single"/>
        </w:rPr>
        <w:t xml:space="preserve">. But the </w:t>
      </w:r>
      <w:r w:rsidRPr="00712210">
        <w:rPr>
          <w:rFonts w:asciiTheme="majorHAnsi" w:hAnsiTheme="majorHAnsi" w:cstheme="majorHAnsi"/>
          <w:b/>
          <w:sz w:val="26"/>
          <w:highlight w:val="cyan"/>
          <w:u w:val="single"/>
        </w:rPr>
        <w:t>bulk of China's population lacks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bdr w:val="single" w:sz="18" w:space="0" w:color="auto"/>
        </w:rPr>
        <w:t>income needed to shift the economy</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from one driven by state investments to one sustained by consumer spending.</w:t>
      </w:r>
      <w:r w:rsidRPr="00712210">
        <w:rPr>
          <w:rFonts w:asciiTheme="majorHAnsi" w:hAnsiTheme="majorHAnsi" w:cstheme="majorHAnsi"/>
        </w:rPr>
        <w:t xml:space="preserve"> </w:t>
      </w:r>
      <w:r w:rsidRPr="00712210">
        <w:rPr>
          <w:rFonts w:asciiTheme="majorHAnsi" w:hAnsiTheme="majorHAnsi" w:cstheme="majorHAnsi"/>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712210">
        <w:rPr>
          <w:rFonts w:asciiTheme="majorHAnsi" w:hAnsiTheme="majorHAnsi" w:cstheme="majorHAnsi"/>
        </w:rPr>
        <w:t xml:space="preserve"> </w:t>
      </w:r>
      <w:r w:rsidRPr="00712210">
        <w:rPr>
          <w:rFonts w:asciiTheme="majorHAnsi" w:hAnsiTheme="majorHAnsi" w:cstheme="majorHAnsi"/>
          <w:u w:val="single"/>
        </w:rPr>
        <w:t xml:space="preserve">If investment contracts sharply, </w:t>
      </w:r>
      <w:r w:rsidRPr="00712210">
        <w:rPr>
          <w:rFonts w:asciiTheme="majorHAnsi" w:hAnsiTheme="majorHAnsi" w:cstheme="majorHAnsi"/>
          <w:b/>
          <w:sz w:val="26"/>
          <w:highlight w:val="cyan"/>
          <w:u w:val="single"/>
        </w:rPr>
        <w:t>China's growth</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could </w:t>
      </w:r>
      <w:r w:rsidRPr="00712210">
        <w:rPr>
          <w:rFonts w:asciiTheme="majorHAnsi" w:hAnsiTheme="majorHAnsi" w:cstheme="majorHAnsi"/>
          <w:b/>
          <w:bCs/>
          <w:sz w:val="26"/>
          <w:highlight w:val="cyan"/>
          <w:u w:val="single"/>
        </w:rPr>
        <w:t>drop</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by 1.2 points lower each year — which in turn </w:t>
      </w:r>
      <w:r w:rsidRPr="00712210">
        <w:rPr>
          <w:rFonts w:asciiTheme="majorHAnsi" w:hAnsiTheme="majorHAnsi" w:cstheme="majorHAnsi"/>
          <w:b/>
          <w:sz w:val="26"/>
          <w:highlight w:val="cyan"/>
          <w:u w:val="single"/>
        </w:rPr>
        <w:t>would depress economies worldwide</w:t>
      </w:r>
      <w:r w:rsidRPr="00712210">
        <w:rPr>
          <w:rFonts w:asciiTheme="majorHAnsi" w:hAnsiTheme="majorHAnsi" w:cstheme="majorHAnsi"/>
          <w:u w:val="single"/>
        </w:rPr>
        <w:t xml:space="preserve">. China's slowdown will most directly affect its near neighbors in </w:t>
      </w:r>
      <w:r w:rsidRPr="00712210">
        <w:rPr>
          <w:rFonts w:asciiTheme="majorHAnsi" w:hAnsiTheme="majorHAnsi" w:cstheme="majorHAnsi"/>
          <w:b/>
          <w:sz w:val="26"/>
          <w:highlight w:val="cyan"/>
          <w:u w:val="single"/>
        </w:rPr>
        <w:t>Asia — South Korea and Taiwan</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712210">
        <w:rPr>
          <w:rFonts w:asciiTheme="majorHAnsi" w:hAnsiTheme="majorHAnsi" w:cstheme="majorHAnsi"/>
        </w:rPr>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712210">
        <w:rPr>
          <w:rFonts w:asciiTheme="majorHAnsi" w:hAnsiTheme="majorHAnsi" w:cstheme="majorHAnsi"/>
          <w:b/>
          <w:sz w:val="26"/>
          <w:highlight w:val="cyan"/>
          <w:u w:val="single"/>
        </w:rPr>
        <w:t>if</w:t>
      </w:r>
      <w:r w:rsidRPr="00712210">
        <w:rPr>
          <w:rFonts w:asciiTheme="majorHAnsi" w:hAnsiTheme="majorHAnsi" w:cstheme="majorHAnsi"/>
          <w:highlight w:val="cyan"/>
        </w:rPr>
        <w:t xml:space="preserve"> </w:t>
      </w:r>
      <w:r w:rsidRPr="00712210">
        <w:rPr>
          <w:rFonts w:asciiTheme="majorHAnsi" w:hAnsiTheme="majorHAnsi" w:cstheme="majorHAnsi"/>
        </w:rPr>
        <w:t xml:space="preserve">Xi's attempts to sort out </w:t>
      </w:r>
      <w:r w:rsidRPr="00712210">
        <w:rPr>
          <w:rFonts w:asciiTheme="majorHAnsi" w:hAnsiTheme="majorHAnsi" w:cstheme="majorHAnsi"/>
          <w:b/>
          <w:sz w:val="26"/>
          <w:highlight w:val="cyan"/>
          <w:u w:val="single"/>
        </w:rPr>
        <w:t>China's</w:t>
      </w:r>
      <w:r w:rsidRPr="00712210">
        <w:rPr>
          <w:rFonts w:asciiTheme="majorHAnsi" w:hAnsiTheme="majorHAnsi" w:cstheme="majorHAnsi"/>
          <w:highlight w:val="cyan"/>
        </w:rPr>
        <w:t xml:space="preserve"> </w:t>
      </w:r>
      <w:r w:rsidRPr="00712210">
        <w:rPr>
          <w:rFonts w:asciiTheme="majorHAnsi" w:hAnsiTheme="majorHAnsi" w:cstheme="majorHAnsi"/>
        </w:rPr>
        <w:t xml:space="preserve">economic discrepancies cause that </w:t>
      </w:r>
      <w:r w:rsidRPr="00712210">
        <w:rPr>
          <w:rFonts w:asciiTheme="majorHAnsi" w:hAnsiTheme="majorHAnsi" w:cstheme="majorHAnsi"/>
          <w:b/>
          <w:sz w:val="26"/>
          <w:highlight w:val="cyan"/>
          <w:u w:val="single"/>
        </w:rPr>
        <w:t>growth</w:t>
      </w:r>
      <w:r w:rsidRPr="00712210">
        <w:rPr>
          <w:rFonts w:asciiTheme="majorHAnsi" w:hAnsiTheme="majorHAnsi" w:cstheme="majorHAnsi"/>
          <w:highlight w:val="cyan"/>
        </w:rPr>
        <w:t xml:space="preserve"> </w:t>
      </w:r>
      <w:r w:rsidRPr="00712210">
        <w:rPr>
          <w:rFonts w:asciiTheme="majorHAnsi" w:hAnsiTheme="majorHAnsi" w:cstheme="majorHAnsi"/>
        </w:rPr>
        <w:t xml:space="preserve">to </w:t>
      </w:r>
      <w:r w:rsidRPr="00712210">
        <w:rPr>
          <w:rFonts w:asciiTheme="majorHAnsi" w:hAnsiTheme="majorHAnsi" w:cstheme="majorHAnsi"/>
          <w:b/>
          <w:sz w:val="26"/>
          <w:highlight w:val="cyan"/>
          <w:u w:val="single"/>
        </w:rPr>
        <w:t>evaporate</w:t>
      </w:r>
      <w:r w:rsidRPr="00712210">
        <w:rPr>
          <w:rFonts w:asciiTheme="majorHAnsi" w:hAnsiTheme="majorHAnsi" w:cstheme="majorHAnsi"/>
        </w:rPr>
        <w:t xml:space="preserve">, social stability could well vanish along with it. If that happens, </w:t>
      </w:r>
      <w:r w:rsidRPr="00712210">
        <w:rPr>
          <w:rFonts w:asciiTheme="majorHAnsi" w:hAnsiTheme="majorHAnsi" w:cstheme="majorHAnsi"/>
          <w:b/>
          <w:sz w:val="26"/>
          <w:highlight w:val="cyan"/>
          <w:u w:val="single"/>
        </w:rPr>
        <w:t>we risk</w:t>
      </w:r>
      <w:r w:rsidRPr="00712210">
        <w:rPr>
          <w:rFonts w:asciiTheme="majorHAnsi" w:hAnsiTheme="majorHAnsi" w:cstheme="majorHAnsi"/>
          <w:highlight w:val="cyan"/>
        </w:rPr>
        <w:t xml:space="preserve"> </w:t>
      </w:r>
      <w:r w:rsidRPr="00712210">
        <w:rPr>
          <w:rFonts w:asciiTheme="majorHAnsi" w:hAnsiTheme="majorHAnsi" w:cstheme="majorHAnsi"/>
        </w:rPr>
        <w:t xml:space="preserve">more than </w:t>
      </w:r>
      <w:r w:rsidRPr="00712210">
        <w:rPr>
          <w:rFonts w:asciiTheme="majorHAnsi" w:hAnsiTheme="majorHAnsi" w:cstheme="majorHAnsi"/>
          <w:b/>
          <w:sz w:val="26"/>
          <w:highlight w:val="cyan"/>
          <w:u w:val="single"/>
        </w:rPr>
        <w:t>the collapse of the global economic order</w:t>
      </w:r>
      <w:r w:rsidRPr="00712210">
        <w:rPr>
          <w:rFonts w:asciiTheme="majorHAnsi" w:hAnsiTheme="majorHAnsi" w:cstheme="majorHAnsi"/>
        </w:rPr>
        <w:t>; we risk the shattering of global peace as well.</w:t>
      </w:r>
    </w:p>
    <w:p w14:paraId="3D8854FA"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Chinese Economic Decline leads to </w:t>
      </w:r>
      <w:r w:rsidRPr="00712210">
        <w:rPr>
          <w:rFonts w:asciiTheme="majorHAnsi" w:hAnsiTheme="majorHAnsi" w:cstheme="majorHAnsi"/>
          <w:u w:val="single"/>
        </w:rPr>
        <w:t>all-out War</w:t>
      </w:r>
      <w:r w:rsidRPr="00712210">
        <w:rPr>
          <w:rFonts w:asciiTheme="majorHAnsi" w:hAnsiTheme="majorHAnsi" w:cstheme="majorHAnsi"/>
        </w:rPr>
        <w:t xml:space="preserve"> – specifically over </w:t>
      </w:r>
      <w:r w:rsidRPr="00712210">
        <w:rPr>
          <w:rFonts w:asciiTheme="majorHAnsi" w:hAnsiTheme="majorHAnsi" w:cstheme="majorHAnsi"/>
          <w:u w:val="single"/>
        </w:rPr>
        <w:t>Taiwan</w:t>
      </w:r>
      <w:r w:rsidRPr="00712210">
        <w:rPr>
          <w:rFonts w:asciiTheme="majorHAnsi" w:hAnsiTheme="majorHAnsi" w:cstheme="majorHAnsi"/>
        </w:rPr>
        <w:t>.</w:t>
      </w:r>
    </w:p>
    <w:p w14:paraId="3230DCC1"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Joske 18</w:t>
      </w:r>
      <w:r w:rsidRPr="00712210">
        <w:rPr>
          <w:rFonts w:asciiTheme="majorHAnsi" w:hAnsiTheme="majorHAnsi" w:cstheme="majorHAnsi"/>
        </w:rPr>
        <w:t xml:space="preserve"> Stephen Joske 10-23-2018 “China’s Coming Financial Crisis And The National Security Connection” </w:t>
      </w:r>
      <w:hyperlink r:id="rId15" w:history="1">
        <w:r w:rsidRPr="00712210">
          <w:rPr>
            <w:rStyle w:val="Hyperlink"/>
            <w:rFonts w:asciiTheme="majorHAnsi" w:hAnsiTheme="majorHAnsi" w:cstheme="majorHAnsi"/>
          </w:rPr>
          <w:t>https://warontherocks.com/2018/10/chinas-coming-financial-crisis-and-the-national-security-connection/</w:t>
        </w:r>
      </w:hyperlink>
      <w:r w:rsidRPr="00712210">
        <w:rPr>
          <w:rFonts w:asciiTheme="majorHAnsi" w:hAnsiTheme="majorHAnsi" w:cstheme="majorHAnsi"/>
        </w:rPr>
        <w:t xml:space="preserve"> (senior adviser to the Australian Treasurer during the 1997–98 Asian crisis)//re-cut by Elmer </w:t>
      </w:r>
    </w:p>
    <w:p w14:paraId="17919B1A" w14:textId="77777777" w:rsidR="0097398C" w:rsidRPr="00712210" w:rsidRDefault="0097398C" w:rsidP="0097398C">
      <w:pPr>
        <w:rPr>
          <w:rFonts w:asciiTheme="majorHAnsi" w:hAnsiTheme="majorHAnsi" w:cstheme="majorHAnsi"/>
        </w:rPr>
      </w:pPr>
      <w:r w:rsidRPr="00712210">
        <w:rPr>
          <w:rFonts w:asciiTheme="majorHAnsi" w:hAnsiTheme="majorHAnsi" w:cstheme="majorHAnsi"/>
          <w:u w:val="single"/>
        </w:rPr>
        <w:t xml:space="preserve">The biggest </w:t>
      </w:r>
      <w:r w:rsidRPr="00712210">
        <w:rPr>
          <w:rFonts w:asciiTheme="majorHAnsi" w:hAnsiTheme="majorHAnsi" w:cstheme="majorHAnsi"/>
          <w:b/>
          <w:sz w:val="26"/>
          <w:highlight w:val="cyan"/>
          <w:u w:val="single"/>
        </w:rPr>
        <w:t>national security issues</w:t>
      </w:r>
      <w:r w:rsidRPr="00712210">
        <w:rPr>
          <w:rFonts w:asciiTheme="majorHAnsi" w:hAnsiTheme="majorHAnsi" w:cstheme="majorHAnsi"/>
          <w:u w:val="single"/>
        </w:rPr>
        <w:t xml:space="preserve">, however, </w:t>
      </w:r>
      <w:r w:rsidRPr="00712210">
        <w:rPr>
          <w:rFonts w:asciiTheme="majorHAnsi" w:hAnsiTheme="majorHAnsi" w:cstheme="majorHAnsi"/>
          <w:b/>
          <w:sz w:val="26"/>
          <w:highlight w:val="cyan"/>
          <w:u w:val="single"/>
        </w:rPr>
        <w:t>arise from</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unpredictable </w:t>
      </w:r>
      <w:r w:rsidRPr="00712210">
        <w:rPr>
          <w:rFonts w:asciiTheme="majorHAnsi" w:hAnsiTheme="majorHAnsi" w:cstheme="majorHAnsi"/>
          <w:b/>
          <w:sz w:val="26"/>
          <w:highlight w:val="cyan"/>
          <w:u w:val="single"/>
          <w:bdr w:val="single" w:sz="18" w:space="0" w:color="auto"/>
        </w:rPr>
        <w:t>political impact of a recession in China</w:t>
      </w:r>
      <w:r w:rsidRPr="00712210">
        <w:rPr>
          <w:rFonts w:asciiTheme="majorHAnsi" w:hAnsiTheme="majorHAnsi" w:cstheme="majorHAnsi"/>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712210">
        <w:rPr>
          <w:rFonts w:asciiTheme="majorHAnsi" w:hAnsiTheme="majorHAnsi" w:cstheme="majorHAnsi"/>
          <w:u w:val="single"/>
        </w:rPr>
        <w:t xml:space="preserve">As such, </w:t>
      </w:r>
      <w:r w:rsidRPr="00712210">
        <w:rPr>
          <w:rFonts w:asciiTheme="majorHAnsi" w:hAnsiTheme="majorHAnsi" w:cstheme="majorHAnsi"/>
          <w:b/>
          <w:sz w:val="26"/>
          <w:highlight w:val="cyan"/>
          <w:u w:val="single"/>
        </w:rPr>
        <w:t>China</w:t>
      </w:r>
      <w:r w:rsidRPr="00712210">
        <w:rPr>
          <w:rFonts w:asciiTheme="majorHAnsi" w:hAnsiTheme="majorHAnsi" w:cstheme="majorHAnsi"/>
          <w:highlight w:val="cyan"/>
          <w:u w:val="single"/>
        </w:rPr>
        <w:t xml:space="preserve"> is</w:t>
      </w:r>
      <w:r w:rsidRPr="00712210">
        <w:rPr>
          <w:rFonts w:asciiTheme="majorHAnsi" w:hAnsiTheme="majorHAnsi" w:cstheme="majorHAnsi"/>
          <w:u w:val="single"/>
        </w:rPr>
        <w:t xml:space="preserve"> now </w:t>
      </w:r>
      <w:r w:rsidRPr="00712210">
        <w:rPr>
          <w:rFonts w:asciiTheme="majorHAnsi" w:hAnsiTheme="majorHAnsi" w:cstheme="majorHAnsi"/>
          <w:b/>
          <w:sz w:val="26"/>
          <w:highlight w:val="cyan"/>
          <w:u w:val="single"/>
        </w:rPr>
        <w:t>psychologically unprepared</w:t>
      </w:r>
      <w:r w:rsidRPr="00712210">
        <w:rPr>
          <w:rFonts w:asciiTheme="majorHAnsi" w:hAnsiTheme="majorHAnsi" w:cstheme="majorHAnsi"/>
          <w:u w:val="single"/>
        </w:rPr>
        <w:t xml:space="preserve"> to deal with the challenges of a recession</w:t>
      </w:r>
      <w:r w:rsidRPr="00712210">
        <w:rPr>
          <w:rFonts w:asciiTheme="majorHAnsi" w:hAnsiTheme="majorHAnsi" w:cstheme="majorHAnsi"/>
        </w:rPr>
        <w:t xml:space="preserve">. China’s coming recession will be accompanied by a large uncontrolled devaluation of the RMB as foreign exchange reserves evaporate, so it will be impossible to conceal this time. All asset prices, including housing prices, will be hit. </w:t>
      </w:r>
      <w:r w:rsidRPr="00712210">
        <w:rPr>
          <w:rFonts w:asciiTheme="majorHAnsi" w:hAnsiTheme="majorHAnsi" w:cstheme="majorHAnsi"/>
          <w:b/>
          <w:sz w:val="26"/>
          <w:highlight w:val="cyan"/>
          <w:u w:val="single"/>
        </w:rPr>
        <w:t>Combine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shock</w:t>
      </w:r>
      <w:r w:rsidRPr="00712210">
        <w:rPr>
          <w:rFonts w:asciiTheme="majorHAnsi" w:hAnsiTheme="majorHAnsi" w:cstheme="majorHAnsi"/>
          <w:u w:val="single"/>
        </w:rPr>
        <w:t xml:space="preserve"> of an unexpected economic setback </w:t>
      </w:r>
      <w:r w:rsidRPr="00712210">
        <w:rPr>
          <w:rFonts w:asciiTheme="majorHAnsi" w:hAnsiTheme="majorHAnsi" w:cstheme="majorHAnsi"/>
          <w:b/>
          <w:sz w:val="26"/>
          <w:highlight w:val="cyan"/>
          <w:u w:val="single"/>
        </w:rPr>
        <w:t>with tensions</w:t>
      </w:r>
      <w:r w:rsidRPr="00712210">
        <w:rPr>
          <w:rFonts w:asciiTheme="majorHAnsi" w:hAnsiTheme="majorHAnsi" w:cstheme="majorHAnsi"/>
          <w:u w:val="single"/>
        </w:rPr>
        <w:t xml:space="preserve"> in a one party state where a single individual has been calling the shots, and </w:t>
      </w:r>
      <w:r w:rsidRPr="00712210">
        <w:rPr>
          <w:rFonts w:asciiTheme="majorHAnsi" w:hAnsiTheme="majorHAnsi" w:cstheme="majorHAnsi"/>
          <w:b/>
          <w:sz w:val="26"/>
          <w:highlight w:val="cyan"/>
          <w:u w:val="single"/>
          <w:bdr w:val="single" w:sz="18" w:space="0" w:color="auto"/>
        </w:rPr>
        <w:t>political instability could set in.</w:t>
      </w:r>
      <w:r w:rsidRPr="00712210">
        <w:rPr>
          <w:rFonts w:asciiTheme="majorHAnsi" w:hAnsiTheme="majorHAnsi" w:cstheme="majorHAnsi"/>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712210">
        <w:rPr>
          <w:rFonts w:asciiTheme="majorHAnsi" w:hAnsiTheme="majorHAnsi" w:cstheme="majorHAnsi"/>
          <w:b/>
          <w:sz w:val="26"/>
          <w:highlight w:val="cyan"/>
          <w:u w:val="single"/>
        </w:rPr>
        <w:t xml:space="preserve">set off </w:t>
      </w:r>
      <w:r w:rsidRPr="00712210">
        <w:rPr>
          <w:rFonts w:asciiTheme="majorHAnsi" w:hAnsiTheme="majorHAnsi" w:cstheme="majorHAnsi"/>
          <w:b/>
          <w:sz w:val="26"/>
          <w:highlight w:val="cyan"/>
          <w:u w:val="single"/>
          <w:bdr w:val="single" w:sz="18" w:space="0" w:color="auto"/>
        </w:rPr>
        <w:t>intense competition between corrupt factions</w:t>
      </w:r>
      <w:r w:rsidRPr="00712210">
        <w:rPr>
          <w:rFonts w:asciiTheme="majorHAnsi" w:hAnsiTheme="majorHAnsi" w:cstheme="majorHAnsi"/>
        </w:rPr>
        <w:t xml:space="preserve"> for control of China. Bo Xilai, a former Chongqing party chief and Politburo member, was purged in 2012 but his son appears to still be interested in politics. </w:t>
      </w:r>
      <w:r w:rsidRPr="00712210">
        <w:rPr>
          <w:rFonts w:asciiTheme="majorHAnsi" w:hAnsiTheme="majorHAnsi" w:cstheme="majorHAnsi"/>
          <w:u w:val="single"/>
        </w:rPr>
        <w:t xml:space="preserve">While the outcome is impossible to predict, we can </w:t>
      </w:r>
      <w:r w:rsidRPr="00712210">
        <w:rPr>
          <w:rFonts w:asciiTheme="majorHAnsi" w:hAnsiTheme="majorHAnsi" w:cstheme="majorHAnsi"/>
          <w:b/>
          <w:sz w:val="26"/>
          <w:highlight w:val="cyan"/>
          <w:u w:val="single"/>
        </w:rPr>
        <w:t>see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conditions in place for destabilizing events ranging from </w:t>
      </w:r>
      <w:r w:rsidRPr="00712210">
        <w:rPr>
          <w:rFonts w:asciiTheme="majorHAnsi" w:hAnsiTheme="majorHAnsi" w:cstheme="majorHAnsi"/>
          <w:b/>
          <w:sz w:val="26"/>
          <w:highlight w:val="cyan"/>
          <w:u w:val="single"/>
        </w:rPr>
        <w:t>military adventurism</w:t>
      </w:r>
      <w:r w:rsidRPr="00712210">
        <w:rPr>
          <w:rFonts w:asciiTheme="majorHAnsi" w:hAnsiTheme="majorHAnsi" w:cstheme="majorHAnsi"/>
          <w:u w:val="single"/>
        </w:rPr>
        <w:t xml:space="preserve"> to </w:t>
      </w:r>
      <w:r w:rsidRPr="00712210">
        <w:rPr>
          <w:rFonts w:asciiTheme="majorHAnsi" w:hAnsiTheme="majorHAnsi" w:cstheme="majorHAnsi"/>
          <w:b/>
          <w:sz w:val="26"/>
          <w:highlight w:val="cyan"/>
          <w:u w:val="single"/>
        </w:rPr>
        <w:t>civil war</w:t>
      </w:r>
      <w:r w:rsidRPr="00712210">
        <w:rPr>
          <w:rFonts w:asciiTheme="majorHAnsi" w:hAnsiTheme="majorHAnsi" w:cstheme="majorHAnsi"/>
          <w:u w:val="single"/>
        </w:rPr>
        <w:t>.</w:t>
      </w:r>
      <w:r w:rsidRPr="00712210">
        <w:rPr>
          <w:rFonts w:asciiTheme="majorHAnsi" w:hAnsiTheme="majorHAnsi" w:cstheme="majorHAnsi"/>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712210">
        <w:rPr>
          <w:rFonts w:asciiTheme="majorHAnsi" w:hAnsiTheme="majorHAnsi" w:cstheme="majorHAnsi"/>
          <w:b/>
          <w:bCs/>
          <w:u w:val="single"/>
        </w:rPr>
        <w:t xml:space="preserve">Any Chinese military adventurism is likely to be </w:t>
      </w:r>
      <w:r w:rsidRPr="00712210">
        <w:rPr>
          <w:rFonts w:asciiTheme="majorHAnsi" w:hAnsiTheme="majorHAnsi" w:cstheme="majorHAnsi"/>
          <w:b/>
          <w:bCs/>
          <w:sz w:val="26"/>
          <w:highlight w:val="cyan"/>
          <w:u w:val="single"/>
          <w:bdr w:val="single" w:sz="18" w:space="0" w:color="auto"/>
        </w:rPr>
        <w:t>focused on Taiwan</w:t>
      </w:r>
      <w:r w:rsidRPr="00712210">
        <w:rPr>
          <w:rFonts w:asciiTheme="majorHAnsi" w:hAnsiTheme="majorHAnsi" w:cstheme="majorHAnsi"/>
          <w:b/>
          <w:bCs/>
          <w:u w:val="single"/>
        </w:rPr>
        <w:t>.</w:t>
      </w:r>
      <w:r w:rsidRPr="00712210">
        <w:rPr>
          <w:rFonts w:asciiTheme="majorHAnsi" w:hAnsiTheme="majorHAnsi" w:cstheme="majorHAnsi"/>
        </w:rPr>
        <w:t xml:space="preserve"> China’s military is currently poorly equipped for an invasion of Taiwan, which has difficult geography and a substantial military, making an invasion of Taiwan unlikely to succeed. </w:t>
      </w:r>
      <w:r w:rsidRPr="00712210">
        <w:rPr>
          <w:rFonts w:asciiTheme="majorHAnsi" w:hAnsiTheme="majorHAnsi" w:cstheme="majorHAnsi"/>
          <w:u w:val="single"/>
        </w:rPr>
        <w:t xml:space="preserve">However, it is possible the Chinese </w:t>
      </w:r>
      <w:r w:rsidRPr="00712210">
        <w:rPr>
          <w:rFonts w:asciiTheme="majorHAnsi" w:hAnsiTheme="majorHAnsi" w:cstheme="majorHAnsi"/>
          <w:b/>
          <w:sz w:val="26"/>
          <w:highlight w:val="cyan"/>
          <w:u w:val="single"/>
          <w:bdr w:val="single" w:sz="18" w:space="0" w:color="auto"/>
        </w:rPr>
        <w:t>leadership would miscalculate</w:t>
      </w:r>
      <w:r w:rsidRPr="00712210">
        <w:rPr>
          <w:rFonts w:asciiTheme="majorHAnsi" w:hAnsiTheme="majorHAnsi" w:cstheme="majorHAnsi"/>
          <w:u w:val="single"/>
        </w:rPr>
        <w:t xml:space="preserve"> the risks, leaving it in a limited war with no clear resolution that would quickly </w:t>
      </w:r>
      <w:r w:rsidRPr="00712210">
        <w:rPr>
          <w:rFonts w:asciiTheme="majorHAnsi" w:hAnsiTheme="majorHAnsi" w:cstheme="majorHAnsi"/>
          <w:b/>
          <w:sz w:val="26"/>
          <w:highlight w:val="cyan"/>
          <w:u w:val="single"/>
        </w:rPr>
        <w:t>draw in</w:t>
      </w:r>
      <w:r w:rsidRPr="00712210">
        <w:rPr>
          <w:rFonts w:asciiTheme="majorHAnsi" w:hAnsiTheme="majorHAnsi" w:cstheme="majorHAnsi"/>
          <w:b/>
          <w:sz w:val="26"/>
          <w:u w:val="single"/>
        </w:rPr>
        <w:t xml:space="preserve"> </w:t>
      </w:r>
      <w:r w:rsidRPr="00712210">
        <w:rPr>
          <w:rFonts w:asciiTheme="majorHAnsi" w:hAnsiTheme="majorHAnsi" w:cstheme="majorHAnsi"/>
          <w:b/>
          <w:sz w:val="26"/>
          <w:highlight w:val="cyan"/>
          <w:u w:val="single"/>
        </w:rPr>
        <w:t>Japan and the U</w:t>
      </w:r>
      <w:r w:rsidRPr="00712210">
        <w:rPr>
          <w:rFonts w:asciiTheme="majorHAnsi" w:hAnsiTheme="majorHAnsi" w:cstheme="majorHAnsi"/>
          <w:u w:val="single"/>
        </w:rPr>
        <w:t xml:space="preserve">nited </w:t>
      </w:r>
      <w:r w:rsidRPr="00712210">
        <w:rPr>
          <w:rFonts w:asciiTheme="majorHAnsi" w:hAnsiTheme="majorHAnsi" w:cstheme="majorHAnsi"/>
          <w:b/>
          <w:sz w:val="26"/>
          <w:highlight w:val="cyan"/>
          <w:u w:val="single"/>
        </w:rPr>
        <w:t>S</w:t>
      </w:r>
      <w:r w:rsidRPr="00712210">
        <w:rPr>
          <w:rFonts w:asciiTheme="majorHAnsi" w:hAnsiTheme="majorHAnsi" w:cstheme="majorHAnsi"/>
          <w:u w:val="single"/>
        </w:rPr>
        <w:t>tates</w:t>
      </w:r>
      <w:r w:rsidRPr="00712210">
        <w:rPr>
          <w:rFonts w:asciiTheme="majorHAnsi" w:hAnsiTheme="majorHAnsi" w:cstheme="majorHAnsi"/>
        </w:rPr>
        <w:t xml:space="preserve">. China has spent most of its history disunited, reflecting its geography. It has a number of widely dispersed economic centers. </w:t>
      </w:r>
      <w:r w:rsidRPr="00712210">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7F7F6C2"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Taiwan goes Nuclear.</w:t>
      </w:r>
    </w:p>
    <w:p w14:paraId="0EC240CE"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Talmadge 18</w:t>
      </w:r>
      <w:r w:rsidRPr="00712210">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6" w:history="1">
        <w:r w:rsidRPr="00712210">
          <w:rPr>
            <w:rStyle w:val="Hyperlink"/>
            <w:rFonts w:asciiTheme="majorHAnsi" w:hAnsiTheme="majorHAnsi" w:cstheme="majorHAnsi"/>
          </w:rPr>
          <w:t>https://www.foreignaffairs.com/articles/china/2018-10-15/beijings-nuclear-option</w:t>
        </w:r>
      </w:hyperlink>
      <w:r w:rsidRPr="00712210">
        <w:rPr>
          <w:rFonts w:asciiTheme="majorHAnsi" w:hAnsiTheme="majorHAnsi" w:cstheme="majorHAnsi"/>
        </w:rPr>
        <w:t>, published Nov/Dec 2018]//re-cut by Elmer</w:t>
      </w:r>
    </w:p>
    <w:p w14:paraId="4D3CC786" w14:textId="77777777" w:rsidR="0097398C" w:rsidRPr="00712210" w:rsidRDefault="0097398C" w:rsidP="0097398C">
      <w:pPr>
        <w:rPr>
          <w:rFonts w:asciiTheme="majorHAnsi" w:hAnsiTheme="majorHAnsi" w:cstheme="majorHAnsi"/>
        </w:rPr>
      </w:pPr>
      <w:r w:rsidRPr="00712210">
        <w:rPr>
          <w:rFonts w:asciiTheme="majorHAnsi" w:hAnsiTheme="majorHAnsi" w:cstheme="majorHAnsi"/>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712210">
        <w:rPr>
          <w:rFonts w:asciiTheme="majorHAnsi" w:hAnsiTheme="majorHAnsi" w:cstheme="majorHAnsi"/>
          <w:u w:val="single"/>
        </w:rPr>
        <w:t xml:space="preserve">A war between the two countries remains unlikely, but the prospect of a </w:t>
      </w:r>
      <w:r w:rsidRPr="00712210">
        <w:rPr>
          <w:rFonts w:asciiTheme="majorHAnsi" w:hAnsiTheme="majorHAnsi" w:cstheme="majorHAnsi"/>
          <w:b/>
          <w:sz w:val="26"/>
          <w:highlight w:val="cyan"/>
          <w:u w:val="single"/>
        </w:rPr>
        <w:t>military confrontation</w:t>
      </w:r>
      <w:r w:rsidRPr="00712210">
        <w:rPr>
          <w:rFonts w:asciiTheme="majorHAnsi" w:hAnsiTheme="majorHAnsi" w:cstheme="majorHAnsi"/>
          <w:u w:val="single"/>
        </w:rPr>
        <w:t xml:space="preserve">—resulting, for example, </w:t>
      </w:r>
      <w:r w:rsidRPr="00712210">
        <w:rPr>
          <w:rFonts w:asciiTheme="majorHAnsi" w:hAnsiTheme="majorHAnsi" w:cstheme="majorHAnsi"/>
          <w:b/>
          <w:sz w:val="26"/>
          <w:highlight w:val="cyan"/>
          <w:u w:val="single"/>
        </w:rPr>
        <w:t>from a Chinese campaign against Taiwan</w:t>
      </w:r>
      <w:r w:rsidRPr="00712210">
        <w:rPr>
          <w:rFonts w:asciiTheme="majorHAnsi" w:hAnsiTheme="majorHAnsi" w:cstheme="majorHAnsi"/>
          <w:u w:val="single"/>
        </w:rPr>
        <w:t>—</w:t>
      </w:r>
      <w:r w:rsidRPr="00712210">
        <w:rPr>
          <w:rFonts w:asciiTheme="majorHAnsi" w:hAnsiTheme="majorHAnsi" w:cstheme="majorHAnsi"/>
          <w:b/>
          <w:sz w:val="26"/>
          <w:highlight w:val="cyan"/>
          <w:u w:val="single"/>
        </w:rPr>
        <w:t xml:space="preserve">no longer seems </w:t>
      </w:r>
      <w:r w:rsidRPr="00712210">
        <w:rPr>
          <w:rFonts w:asciiTheme="majorHAnsi" w:hAnsiTheme="majorHAnsi" w:cstheme="majorHAnsi"/>
          <w:u w:val="single"/>
        </w:rPr>
        <w:t xml:space="preserve">as </w:t>
      </w:r>
      <w:r w:rsidRPr="00712210">
        <w:rPr>
          <w:rFonts w:asciiTheme="majorHAnsi" w:hAnsiTheme="majorHAnsi" w:cstheme="majorHAnsi"/>
          <w:b/>
          <w:sz w:val="26"/>
          <w:highlight w:val="cyan"/>
          <w:u w:val="single"/>
        </w:rPr>
        <w:t>implausible</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as it once did</w:t>
      </w:r>
      <w:r w:rsidRPr="00712210">
        <w:rPr>
          <w:rFonts w:asciiTheme="majorHAnsi" w:hAnsiTheme="majorHAnsi" w:cstheme="majorHAnsi"/>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712210">
        <w:rPr>
          <w:rFonts w:asciiTheme="majorHAnsi" w:hAnsiTheme="majorHAnsi" w:cstheme="majorHAnsi"/>
          <w:b/>
          <w:sz w:val="26"/>
          <w:highlight w:val="cyan"/>
          <w:u w:val="single"/>
        </w:rPr>
        <w:t>China</w:t>
      </w:r>
      <w:r w:rsidRPr="00712210">
        <w:rPr>
          <w:rFonts w:asciiTheme="majorHAnsi" w:hAnsiTheme="majorHAnsi" w:cstheme="majorHAnsi"/>
          <w:u w:val="single"/>
        </w:rPr>
        <w:t xml:space="preserve">, by contrast, not only has </w:t>
      </w:r>
      <w:r w:rsidRPr="00712210">
        <w:rPr>
          <w:rFonts w:asciiTheme="majorHAnsi" w:hAnsiTheme="majorHAnsi" w:cstheme="majorHAnsi"/>
          <w:b/>
          <w:sz w:val="26"/>
          <w:highlight w:val="cyan"/>
          <w:u w:val="single"/>
        </w:rPr>
        <w:t>nuclear weapons</w:t>
      </w:r>
      <w:r w:rsidRPr="00712210">
        <w:rPr>
          <w:rFonts w:asciiTheme="majorHAnsi" w:hAnsiTheme="majorHAnsi" w:cstheme="majorHAnsi"/>
          <w:u w:val="single"/>
        </w:rPr>
        <w:t xml:space="preserve">; it has also </w:t>
      </w:r>
      <w:r w:rsidRPr="00712210">
        <w:rPr>
          <w:rFonts w:asciiTheme="majorHAnsi" w:hAnsiTheme="majorHAnsi" w:cstheme="majorHAnsi"/>
          <w:b/>
          <w:sz w:val="26"/>
          <w:highlight w:val="cyan"/>
          <w:u w:val="single"/>
        </w:rPr>
        <w:t>intermingled</w:t>
      </w:r>
      <w:r w:rsidRPr="00712210">
        <w:rPr>
          <w:rFonts w:asciiTheme="majorHAnsi" w:hAnsiTheme="majorHAnsi" w:cstheme="majorHAnsi"/>
          <w:u w:val="single"/>
        </w:rPr>
        <w:t xml:space="preserve"> them </w:t>
      </w:r>
      <w:r w:rsidRPr="00712210">
        <w:rPr>
          <w:rFonts w:asciiTheme="majorHAnsi" w:hAnsiTheme="majorHAnsi" w:cstheme="majorHAnsi"/>
          <w:b/>
          <w:sz w:val="26"/>
          <w:highlight w:val="cyan"/>
          <w:u w:val="single"/>
        </w:rPr>
        <w:t>with its conventional</w:t>
      </w:r>
      <w:r w:rsidRPr="00712210">
        <w:rPr>
          <w:rFonts w:asciiTheme="majorHAnsi" w:hAnsiTheme="majorHAnsi" w:cstheme="majorHAnsi"/>
          <w:u w:val="single"/>
        </w:rPr>
        <w:t xml:space="preserve"> military </w:t>
      </w:r>
      <w:r w:rsidRPr="00712210">
        <w:rPr>
          <w:rFonts w:asciiTheme="majorHAnsi" w:hAnsiTheme="majorHAnsi" w:cstheme="majorHAnsi"/>
          <w:b/>
          <w:sz w:val="26"/>
          <w:highlight w:val="cyan"/>
          <w:u w:val="single"/>
        </w:rPr>
        <w:t>forces</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bdr w:val="single" w:sz="18" w:space="0" w:color="auto"/>
        </w:rPr>
        <w:t>making it difficult to attack one without attacking the other</w:t>
      </w:r>
      <w:r w:rsidRPr="00712210">
        <w:rPr>
          <w:rFonts w:asciiTheme="majorHAnsi" w:hAnsiTheme="majorHAnsi" w:cstheme="majorHAnsi"/>
          <w:u w:val="single"/>
        </w:rPr>
        <w:t>. This means that a major U.S. military campaign targeting China’s conventional forces would likely also threaten its nuclear arsenal</w:t>
      </w:r>
      <w:r w:rsidRPr="00712210">
        <w:rPr>
          <w:rFonts w:asciiTheme="majorHAnsi" w:hAnsiTheme="majorHAnsi" w:cstheme="majorHAnsi"/>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712210">
        <w:rPr>
          <w:rFonts w:asciiTheme="majorHAnsi" w:hAnsiTheme="majorHAnsi" w:cstheme="majorHAnsi"/>
          <w:u w:val="single"/>
        </w:rPr>
        <w:t xml:space="preserve">The bad news is that one other trigger remains: a conventional war that threatens China’s nuclear arsenal. </w:t>
      </w:r>
      <w:r w:rsidRPr="00712210">
        <w:rPr>
          <w:rFonts w:asciiTheme="majorHAnsi" w:hAnsiTheme="majorHAnsi" w:cstheme="majorHAnsi"/>
          <w:b/>
          <w:sz w:val="26"/>
          <w:highlight w:val="cyan"/>
          <w:u w:val="single"/>
        </w:rPr>
        <w:t>Conventional forces</w:t>
      </w:r>
      <w:r w:rsidRPr="00712210">
        <w:rPr>
          <w:rFonts w:asciiTheme="majorHAnsi" w:hAnsiTheme="majorHAnsi" w:cstheme="majorHAnsi"/>
          <w:u w:val="single"/>
        </w:rPr>
        <w:t xml:space="preserve"> can threaten nuclear forces in ways that </w:t>
      </w:r>
      <w:r w:rsidRPr="00712210">
        <w:rPr>
          <w:rFonts w:asciiTheme="majorHAnsi" w:hAnsiTheme="majorHAnsi" w:cstheme="majorHAnsi"/>
          <w:b/>
          <w:sz w:val="26"/>
          <w:highlight w:val="cyan"/>
          <w:u w:val="single"/>
        </w:rPr>
        <w:t>generate pressures to escalate</w:t>
      </w:r>
      <w:r w:rsidRPr="00712210">
        <w:rPr>
          <w:rFonts w:asciiTheme="majorHAnsi" w:hAnsiTheme="majorHAnsi" w:cstheme="majorHAnsi"/>
          <w:u w:val="single"/>
        </w:rPr>
        <w:t xml:space="preserve">—especially when ever more capable U.S. conventional forces face adversaries with relatively small and fragile nuclear arsenals, such as China. </w:t>
      </w:r>
      <w:r w:rsidRPr="00712210">
        <w:rPr>
          <w:rFonts w:asciiTheme="majorHAnsi" w:hAnsiTheme="majorHAnsi" w:cstheme="majorHAnsi"/>
          <w:b/>
          <w:sz w:val="26"/>
          <w:highlight w:val="cyan"/>
          <w:u w:val="single"/>
        </w:rPr>
        <w:t>If U.S. operations endangered</w:t>
      </w:r>
      <w:r w:rsidRPr="00712210">
        <w:rPr>
          <w:rFonts w:asciiTheme="majorHAnsi" w:hAnsiTheme="majorHAnsi" w:cstheme="majorHAnsi"/>
          <w:u w:val="single"/>
        </w:rPr>
        <w:t xml:space="preserve"> or damaged China’s </w:t>
      </w:r>
      <w:r w:rsidRPr="00712210">
        <w:rPr>
          <w:rFonts w:asciiTheme="majorHAnsi" w:hAnsiTheme="majorHAnsi" w:cstheme="majorHAnsi"/>
          <w:b/>
          <w:sz w:val="26"/>
          <w:highlight w:val="cyan"/>
          <w:u w:val="single"/>
        </w:rPr>
        <w:t>nuclear forces,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Beijing might</w:t>
      </w:r>
      <w:r w:rsidRPr="00712210">
        <w:rPr>
          <w:rFonts w:asciiTheme="majorHAnsi" w:hAnsiTheme="majorHAnsi" w:cstheme="majorHAnsi"/>
          <w:u w:val="single"/>
        </w:rPr>
        <w:t xml:space="preserve"> reluctantly </w:t>
      </w:r>
      <w:r w:rsidRPr="00712210">
        <w:rPr>
          <w:rFonts w:asciiTheme="majorHAnsi" w:hAnsiTheme="majorHAnsi" w:cstheme="majorHAnsi"/>
          <w:b/>
          <w:sz w:val="26"/>
          <w:highlight w:val="cyan"/>
          <w:u w:val="single"/>
        </w:rPr>
        <w:t>conclude</w:t>
      </w:r>
      <w:r w:rsidRPr="00712210">
        <w:rPr>
          <w:rFonts w:asciiTheme="majorHAnsi" w:hAnsiTheme="majorHAnsi" w:cstheme="majorHAnsi"/>
          <w:u w:val="single"/>
        </w:rPr>
        <w:t xml:space="preserve"> that limited </w:t>
      </w:r>
      <w:r w:rsidRPr="00712210">
        <w:rPr>
          <w:rFonts w:asciiTheme="majorHAnsi" w:hAnsiTheme="majorHAnsi" w:cstheme="majorHAnsi"/>
          <w:b/>
          <w:sz w:val="26"/>
          <w:highlight w:val="cyan"/>
          <w:u w:val="single"/>
        </w:rPr>
        <w:t>nuclear escalation</w:t>
      </w:r>
      <w:r w:rsidRPr="00712210">
        <w:rPr>
          <w:rFonts w:asciiTheme="majorHAnsi" w:hAnsiTheme="majorHAnsi" w:cstheme="majorHAnsi"/>
          <w:u w:val="single"/>
        </w:rPr>
        <w:t>—an initial strike small enough that it could avoid full-scale U.S. retaliation—</w:t>
      </w:r>
      <w:r w:rsidRPr="00712210">
        <w:rPr>
          <w:rFonts w:asciiTheme="majorHAnsi" w:hAnsiTheme="majorHAnsi" w:cstheme="majorHAnsi"/>
          <w:b/>
          <w:sz w:val="26"/>
          <w:highlight w:val="cyan"/>
          <w:u w:val="single"/>
        </w:rPr>
        <w:t>was</w:t>
      </w:r>
      <w:r w:rsidRPr="00712210">
        <w:rPr>
          <w:rFonts w:asciiTheme="majorHAnsi" w:hAnsiTheme="majorHAnsi" w:cstheme="majorHAnsi"/>
          <w:u w:val="single"/>
        </w:rPr>
        <w:t xml:space="preserve"> a </w:t>
      </w:r>
      <w:r w:rsidRPr="00712210">
        <w:rPr>
          <w:rFonts w:asciiTheme="majorHAnsi" w:hAnsiTheme="majorHAnsi" w:cstheme="majorHAnsi"/>
          <w:b/>
          <w:sz w:val="26"/>
          <w:highlight w:val="cyan"/>
          <w:u w:val="single"/>
        </w:rPr>
        <w:t>viable</w:t>
      </w:r>
      <w:r w:rsidRPr="00712210">
        <w:rPr>
          <w:rFonts w:asciiTheme="majorHAnsi" w:hAnsiTheme="majorHAnsi" w:cstheme="majorHAnsi"/>
          <w:u w:val="single"/>
        </w:rPr>
        <w:t xml:space="preserve"> option to defend itself. STRAIT SHOOTERS </w:t>
      </w:r>
      <w:r w:rsidRPr="00712210">
        <w:rPr>
          <w:rFonts w:asciiTheme="majorHAnsi" w:hAnsiTheme="majorHAnsi" w:cstheme="majorHAnsi"/>
          <w:highlight w:val="cyan"/>
          <w:u w:val="single"/>
        </w:rPr>
        <w:t xml:space="preserve">The </w:t>
      </w:r>
      <w:r w:rsidRPr="00712210">
        <w:rPr>
          <w:rFonts w:asciiTheme="majorHAnsi" w:hAnsiTheme="majorHAnsi" w:cstheme="majorHAnsi"/>
          <w:b/>
          <w:sz w:val="26"/>
          <w:highlight w:val="cyan"/>
          <w:u w:val="single"/>
        </w:rPr>
        <w:t>most worrisome flash point</w:t>
      </w:r>
      <w:r w:rsidRPr="00712210">
        <w:rPr>
          <w:rFonts w:asciiTheme="majorHAnsi" w:hAnsiTheme="majorHAnsi" w:cstheme="majorHAnsi"/>
          <w:u w:val="single"/>
        </w:rPr>
        <w:t xml:space="preserve"> for a U.S.-Chinese war </w:t>
      </w:r>
      <w:r w:rsidRPr="00712210">
        <w:rPr>
          <w:rFonts w:asciiTheme="majorHAnsi" w:hAnsiTheme="majorHAnsi" w:cstheme="majorHAnsi"/>
          <w:b/>
          <w:sz w:val="26"/>
          <w:highlight w:val="cyan"/>
          <w:u w:val="single"/>
          <w:bdr w:val="single" w:sz="18" w:space="0" w:color="auto"/>
        </w:rPr>
        <w:t>is Taiwan</w:t>
      </w:r>
      <w:r w:rsidRPr="00712210">
        <w:rPr>
          <w:rFonts w:asciiTheme="majorHAnsi" w:hAnsiTheme="majorHAnsi" w:cstheme="majorHAnsi"/>
          <w:u w:val="single"/>
        </w:rPr>
        <w:t>.</w:t>
      </w:r>
      <w:r w:rsidRPr="00712210">
        <w:rPr>
          <w:rFonts w:asciiTheme="majorHAnsi" w:hAnsiTheme="majorHAnsi" w:cstheme="majorHAnsi"/>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712210">
        <w:rPr>
          <w:rStyle w:val="Emphasis"/>
          <w:rFonts w:asciiTheme="majorHAnsi" w:hAnsiTheme="majorHAnsi" w:cstheme="majorHAnsi"/>
          <w:highlight w:val="cya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712210">
        <w:rPr>
          <w:rFonts w:asciiTheme="majorHAnsi" w:hAnsiTheme="majorHAnsi" w:cstheme="majorHAnsi"/>
        </w:rPr>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712210">
        <w:rPr>
          <w:rFonts w:asciiTheme="majorHAnsi" w:hAnsiTheme="majorHAnsi" w:cstheme="majorHAnsi"/>
          <w:u w:val="single"/>
        </w:rPr>
        <w:t xml:space="preserve">Put simply, the favored </w:t>
      </w:r>
      <w:r w:rsidRPr="00712210">
        <w:rPr>
          <w:rFonts w:asciiTheme="majorHAnsi" w:hAnsiTheme="majorHAnsi" w:cstheme="majorHAnsi"/>
          <w:b/>
          <w:sz w:val="26"/>
          <w:highlight w:val="cyan"/>
          <w:u w:val="single"/>
        </w:rPr>
        <w:t>U.S. strategy</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to ensure a conventional victory </w:t>
      </w:r>
      <w:r w:rsidRPr="00712210">
        <w:rPr>
          <w:rFonts w:asciiTheme="majorHAnsi" w:hAnsiTheme="majorHAnsi" w:cstheme="majorHAnsi"/>
          <w:b/>
          <w:sz w:val="26"/>
          <w:highlight w:val="cyan"/>
          <w:u w:val="single"/>
        </w:rPr>
        <w:t>would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likely </w:t>
      </w:r>
      <w:r w:rsidRPr="00712210">
        <w:rPr>
          <w:rFonts w:asciiTheme="majorHAnsi" w:hAnsiTheme="majorHAnsi" w:cstheme="majorHAnsi"/>
          <w:b/>
          <w:sz w:val="26"/>
          <w:highlight w:val="cyan"/>
          <w:u w:val="single"/>
        </w:rPr>
        <w:t>endanger</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much of China’s </w:t>
      </w:r>
      <w:r w:rsidRPr="00712210">
        <w:rPr>
          <w:rFonts w:asciiTheme="majorHAnsi" w:hAnsiTheme="majorHAnsi" w:cstheme="majorHAnsi"/>
          <w:b/>
          <w:sz w:val="26"/>
          <w:highlight w:val="cyan"/>
          <w:u w:val="single"/>
        </w:rPr>
        <w:t>nuclear arsenal</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 the process, at sea and on land. </w:t>
      </w:r>
      <w:r w:rsidRPr="00712210">
        <w:rPr>
          <w:rFonts w:asciiTheme="majorHAnsi" w:hAnsiTheme="majorHAnsi" w:cstheme="majorHAnsi"/>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712210">
        <w:rPr>
          <w:rFonts w:asciiTheme="majorHAnsi" w:hAnsiTheme="majorHAnsi" w:cstheme="majorHAnsi"/>
          <w:u w:val="single"/>
        </w:rPr>
        <w:t xml:space="preserve">The danger lies in </w:t>
      </w:r>
      <w:r w:rsidRPr="00712210">
        <w:rPr>
          <w:rFonts w:asciiTheme="majorHAnsi" w:hAnsiTheme="majorHAnsi" w:cstheme="majorHAnsi"/>
          <w:b/>
          <w:sz w:val="26"/>
          <w:highlight w:val="cyan"/>
          <w:u w:val="single"/>
        </w:rPr>
        <w:t>wartime developments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that could </w:t>
      </w:r>
      <w:r w:rsidRPr="00712210">
        <w:rPr>
          <w:rFonts w:asciiTheme="majorHAnsi" w:hAnsiTheme="majorHAnsi" w:cstheme="majorHAnsi"/>
          <w:b/>
          <w:sz w:val="26"/>
          <w:highlight w:val="cyan"/>
          <w:u w:val="single"/>
        </w:rPr>
        <w:t>shift</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China’s assumptions about U.S. intentions.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712210">
        <w:rPr>
          <w:rFonts w:asciiTheme="majorHAnsi" w:hAnsiTheme="majorHAnsi" w:cstheme="majorHAnsi"/>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FBF2B5C"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Nuke war causes extinction AND outweighs </w:t>
      </w:r>
      <w:r w:rsidRPr="00712210">
        <w:rPr>
          <w:rFonts w:asciiTheme="majorHAnsi" w:hAnsiTheme="majorHAnsi" w:cstheme="majorHAnsi"/>
          <w:u w:val="single"/>
        </w:rPr>
        <w:t>other</w:t>
      </w:r>
      <w:r w:rsidRPr="00712210">
        <w:rPr>
          <w:rFonts w:asciiTheme="majorHAnsi" w:hAnsiTheme="majorHAnsi" w:cstheme="majorHAnsi"/>
        </w:rPr>
        <w:t xml:space="preserve"> existential risks</w:t>
      </w:r>
    </w:p>
    <w:p w14:paraId="53EF2D6E" w14:textId="77777777" w:rsidR="0097398C" w:rsidRPr="00712210" w:rsidRDefault="0097398C" w:rsidP="0097398C">
      <w:pPr>
        <w:pStyle w:val="ListParagraph"/>
        <w:numPr>
          <w:ilvl w:val="0"/>
          <w:numId w:val="12"/>
        </w:numPr>
        <w:rPr>
          <w:rFonts w:asciiTheme="majorHAnsi" w:hAnsiTheme="majorHAnsi" w:cstheme="majorHAnsi"/>
        </w:rPr>
      </w:pPr>
      <w:r w:rsidRPr="00712210">
        <w:rPr>
          <w:rFonts w:asciiTheme="majorHAnsi" w:hAnsiTheme="majorHAnsi" w:cstheme="majorHAnsi"/>
        </w:rPr>
        <w:t>Checked</w:t>
      </w:r>
    </w:p>
    <w:p w14:paraId="19AEB9F8"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PND 16</w:t>
      </w:r>
      <w:r w:rsidRPr="00712210">
        <w:rPr>
          <w:rFonts w:asciiTheme="majorHAnsi" w:hAnsiTheme="majorHAnsi" w:cstheme="maj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12210">
          <w:rPr>
            <w:rStyle w:val="Hyperlink"/>
            <w:rFonts w:asciiTheme="majorHAnsi" w:hAnsiTheme="majorHAnsi" w:cstheme="majorHAnsi"/>
          </w:rPr>
          <w:t>http://www.reachingcriticalwill.org/images/documents/Disarmament-fora/OEWG/2016/Documents/NGO13.pdf</w:t>
        </w:r>
      </w:hyperlink>
      <w:r w:rsidRPr="00712210">
        <w:rPr>
          <w:rFonts w:asciiTheme="majorHAnsi" w:hAnsiTheme="majorHAnsi" w:cstheme="majorHAnsi"/>
        </w:rPr>
        <w:t xml:space="preserve"> //Re-cut by Elmer</w:t>
      </w:r>
    </w:p>
    <w:p w14:paraId="5F210CE0" w14:textId="77777777" w:rsidR="0097398C" w:rsidRPr="00712210" w:rsidRDefault="0097398C" w:rsidP="0097398C">
      <w:pPr>
        <w:rPr>
          <w:rFonts w:asciiTheme="majorHAnsi" w:hAnsiTheme="majorHAnsi" w:cstheme="majorHAnsi"/>
        </w:rPr>
      </w:pPr>
      <w:r w:rsidRPr="00712210">
        <w:rPr>
          <w:rFonts w:asciiTheme="majorHAnsi" w:hAnsiTheme="majorHAnsi" w:cstheme="majorHAnsi"/>
        </w:rPr>
        <w:t xml:space="preserve">Consequences human survival 12. </w:t>
      </w:r>
      <w:r w:rsidRPr="00712210">
        <w:rPr>
          <w:rStyle w:val="StyleUnderline"/>
          <w:rFonts w:asciiTheme="majorHAnsi" w:hAnsiTheme="majorHAnsi" w:cstheme="majorHAnsi"/>
          <w:sz w:val="24"/>
          <w:highlight w:val="cyan"/>
        </w:rPr>
        <w:t>Even if the 'other'</w:t>
      </w:r>
      <w:r w:rsidRPr="00712210">
        <w:rPr>
          <w:rStyle w:val="StyleUnderline"/>
          <w:rFonts w:asciiTheme="majorHAnsi" w:hAnsiTheme="majorHAnsi" w:cstheme="majorHAnsi"/>
          <w:sz w:val="24"/>
        </w:rPr>
        <w:t xml:space="preserve"> side </w:t>
      </w:r>
      <w:r w:rsidRPr="00712210">
        <w:rPr>
          <w:rStyle w:val="StyleUnderline"/>
          <w:rFonts w:asciiTheme="majorHAnsi" w:hAnsiTheme="majorHAnsi" w:cstheme="majorHAnsi"/>
          <w:sz w:val="24"/>
          <w:highlight w:val="cyan"/>
        </w:rPr>
        <w:t>does NOT launch</w:t>
      </w:r>
      <w:r w:rsidRPr="00712210">
        <w:rPr>
          <w:rStyle w:val="StyleUnderline"/>
          <w:rFonts w:asciiTheme="majorHAnsi" w:hAnsiTheme="majorHAnsi" w:cstheme="majorHAnsi"/>
          <w:sz w:val="24"/>
        </w:rPr>
        <w:t xml:space="preserve"> in response the smoke</w:t>
      </w:r>
      <w:r w:rsidRPr="00712210">
        <w:rPr>
          <w:rFonts w:asciiTheme="majorHAnsi" w:hAnsiTheme="majorHAnsi" w:cstheme="majorHAnsi"/>
        </w:rPr>
        <w:t xml:space="preserve"> from 'their' burning cities (incinerated by 'us') </w:t>
      </w:r>
      <w:r w:rsidRPr="00712210">
        <w:rPr>
          <w:rStyle w:val="StyleUnderline"/>
          <w:rFonts w:asciiTheme="majorHAnsi" w:hAnsiTheme="majorHAnsi" w:cstheme="majorHAnsi"/>
          <w:sz w:val="24"/>
          <w:highlight w:val="cyan"/>
        </w:rPr>
        <w:t>will still make</w:t>
      </w:r>
      <w:r w:rsidRPr="00712210">
        <w:rPr>
          <w:rFonts w:asciiTheme="majorHAnsi" w:hAnsiTheme="majorHAnsi" w:cstheme="majorHAnsi"/>
        </w:rPr>
        <w:t xml:space="preserve"> 'our' country (and </w:t>
      </w:r>
      <w:r w:rsidRPr="00712210">
        <w:rPr>
          <w:rStyle w:val="StyleUnderline"/>
          <w:rFonts w:asciiTheme="majorHAnsi" w:hAnsiTheme="majorHAnsi" w:cstheme="majorHAnsi"/>
          <w:sz w:val="24"/>
        </w:rPr>
        <w:t xml:space="preserve">the rest of </w:t>
      </w:r>
      <w:r w:rsidRPr="00712210">
        <w:rPr>
          <w:rStyle w:val="StyleUnderline"/>
          <w:rFonts w:asciiTheme="majorHAnsi" w:hAnsiTheme="majorHAnsi" w:cstheme="majorHAnsi"/>
          <w:sz w:val="24"/>
          <w:highlight w:val="cyan"/>
        </w:rPr>
        <w:t>the world</w:t>
      </w:r>
      <w:r w:rsidRPr="00712210">
        <w:rPr>
          <w:rFonts w:asciiTheme="majorHAnsi" w:hAnsiTheme="majorHAnsi" w:cstheme="majorHAnsi"/>
        </w:rPr>
        <w:t xml:space="preserve">) </w:t>
      </w:r>
      <w:r w:rsidRPr="00712210">
        <w:rPr>
          <w:rStyle w:val="Emphasis"/>
          <w:rFonts w:asciiTheme="majorHAnsi" w:hAnsiTheme="majorHAnsi" w:cstheme="majorHAnsi"/>
          <w:sz w:val="24"/>
          <w:highlight w:val="cyan"/>
        </w:rPr>
        <w:t>uninhabitable</w:t>
      </w:r>
      <w:r w:rsidRPr="00712210">
        <w:rPr>
          <w:rFonts w:asciiTheme="majorHAnsi" w:hAnsiTheme="majorHAnsi" w:cstheme="majorHAnsi"/>
        </w:rPr>
        <w:t xml:space="preserve">, potentially </w:t>
      </w:r>
      <w:r w:rsidRPr="00712210">
        <w:rPr>
          <w:rStyle w:val="StyleUnderline"/>
          <w:rFonts w:asciiTheme="majorHAnsi" w:hAnsiTheme="majorHAnsi" w:cstheme="majorHAnsi"/>
          <w:sz w:val="24"/>
          <w:highlight w:val="cyan"/>
        </w:rPr>
        <w:t>inducing global famine lasting</w:t>
      </w:r>
      <w:r w:rsidRPr="00712210">
        <w:rPr>
          <w:rFonts w:asciiTheme="majorHAnsi" w:hAnsiTheme="majorHAnsi" w:cstheme="majorHAnsi"/>
        </w:rPr>
        <w:t xml:space="preserve"> up to </w:t>
      </w:r>
      <w:r w:rsidRPr="00712210">
        <w:rPr>
          <w:rStyle w:val="Emphasis"/>
          <w:rFonts w:asciiTheme="majorHAnsi" w:hAnsiTheme="majorHAnsi" w:cstheme="majorHAnsi"/>
          <w:sz w:val="24"/>
          <w:highlight w:val="cyan"/>
        </w:rPr>
        <w:t>decades</w:t>
      </w:r>
      <w:r w:rsidRPr="00712210">
        <w:rPr>
          <w:rFonts w:asciiTheme="majorHAnsi" w:hAnsiTheme="majorHAnsi" w:cstheme="majorHAnsi"/>
        </w:rPr>
        <w:t xml:space="preserve">. </w:t>
      </w:r>
      <w:r w:rsidRPr="00712210">
        <w:rPr>
          <w:rStyle w:val="Emphasis"/>
          <w:rFonts w:asciiTheme="majorHAnsi" w:hAnsiTheme="majorHAnsi" w:cstheme="majorHAnsi"/>
          <w:sz w:val="24"/>
        </w:rPr>
        <w:t>Toon and Robock</w:t>
      </w:r>
      <w:r w:rsidRPr="00712210">
        <w:rPr>
          <w:rStyle w:val="StyleUnderline"/>
          <w:rFonts w:asciiTheme="majorHAnsi" w:hAnsiTheme="majorHAnsi" w:cstheme="majorHAnsi"/>
          <w:sz w:val="24"/>
        </w:rPr>
        <w:t xml:space="preserve"> note</w:t>
      </w:r>
      <w:r w:rsidRPr="00712210">
        <w:rPr>
          <w:rFonts w:asciiTheme="majorHAnsi" w:hAnsiTheme="majorHAnsi" w:cstheme="majorHAnsi"/>
        </w:rPr>
        <w:t xml:space="preserve"> in ‘Self Assured Destruction’, in the Bulletin of Atomic Scientists 68/5, 2012, that: 13. “</w:t>
      </w:r>
      <w:r w:rsidRPr="00712210">
        <w:rPr>
          <w:rFonts w:asciiTheme="majorHAnsi" w:hAnsiTheme="majorHAnsi" w:cstheme="majorHAnsi"/>
          <w:highlight w:val="cyan"/>
          <w:u w:val="single"/>
        </w:rPr>
        <w:t xml:space="preserve">A nuclear war </w:t>
      </w:r>
      <w:r w:rsidRPr="00712210">
        <w:rPr>
          <w:rFonts w:asciiTheme="majorHAnsi" w:hAnsiTheme="majorHAnsi" w:cstheme="majorHAnsi"/>
          <w:u w:val="single"/>
        </w:rPr>
        <w:t xml:space="preserve">between Russia and the United States, even after the arsenal reductions planned under New START, </w:t>
      </w:r>
      <w:r w:rsidRPr="00712210">
        <w:rPr>
          <w:rFonts w:asciiTheme="majorHAnsi" w:hAnsiTheme="majorHAnsi" w:cstheme="majorHAnsi"/>
          <w:highlight w:val="cyan"/>
          <w:u w:val="single"/>
        </w:rPr>
        <w:t>could produce a nuclear winter</w:t>
      </w:r>
      <w:r w:rsidRPr="00712210">
        <w:rPr>
          <w:rFonts w:asciiTheme="majorHAnsi" w:hAnsiTheme="majorHAnsi" w:cstheme="majorHAnsi"/>
        </w:rPr>
        <w:t xml:space="preserve">. Hence, an attack by either side could be suicidal, </w:t>
      </w:r>
      <w:r w:rsidRPr="00712210">
        <w:rPr>
          <w:rStyle w:val="StyleUnderline"/>
          <w:rFonts w:asciiTheme="majorHAnsi" w:hAnsiTheme="majorHAnsi" w:cstheme="majorHAnsi"/>
          <w:sz w:val="24"/>
          <w:highlight w:val="cyan"/>
        </w:rPr>
        <w:t xml:space="preserve">resulting in </w:t>
      </w:r>
      <w:r w:rsidRPr="00712210">
        <w:rPr>
          <w:rStyle w:val="Emphasis"/>
          <w:rFonts w:asciiTheme="majorHAnsi" w:hAnsiTheme="majorHAnsi" w:cstheme="majorHAnsi"/>
          <w:sz w:val="24"/>
          <w:highlight w:val="cyan"/>
        </w:rPr>
        <w:t>self assured destruction</w:t>
      </w:r>
      <w:r w:rsidRPr="00712210">
        <w:rPr>
          <w:rStyle w:val="StyleUnderline"/>
          <w:rFonts w:asciiTheme="majorHAnsi" w:hAnsiTheme="majorHAnsi" w:cstheme="majorHAnsi"/>
          <w:sz w:val="24"/>
          <w:highlight w:val="cyan"/>
        </w:rPr>
        <w:t xml:space="preserve">. </w:t>
      </w:r>
      <w:r w:rsidRPr="00712210">
        <w:rPr>
          <w:rStyle w:val="StyleUnderline"/>
          <w:rFonts w:asciiTheme="majorHAnsi" w:hAnsiTheme="majorHAnsi" w:cstheme="majorHAnsi"/>
          <w:sz w:val="24"/>
        </w:rPr>
        <w:t xml:space="preserve">Even </w:t>
      </w:r>
      <w:r w:rsidRPr="00712210">
        <w:rPr>
          <w:rStyle w:val="StyleUnderline"/>
          <w:rFonts w:asciiTheme="majorHAnsi" w:hAnsiTheme="majorHAnsi" w:cstheme="majorHAnsi"/>
          <w:sz w:val="24"/>
          <w:highlight w:val="cyan"/>
        </w:rPr>
        <w:t xml:space="preserve">a 'small' nuclear war </w:t>
      </w:r>
      <w:r w:rsidRPr="00712210">
        <w:rPr>
          <w:rFonts w:asciiTheme="majorHAnsi" w:hAnsiTheme="majorHAnsi" w:cstheme="majorHAnsi"/>
        </w:rPr>
        <w:t xml:space="preserve">between India and Pakistan, with each country detonating 50 Hiroshima-size atom bombs--only about 0.03 percent of the global nuclear arsenal's explosive power--as air bursts in urban areas, </w:t>
      </w:r>
      <w:r w:rsidRPr="00712210">
        <w:rPr>
          <w:rStyle w:val="StyleUnderline"/>
          <w:rFonts w:asciiTheme="majorHAnsi" w:hAnsiTheme="majorHAnsi" w:cstheme="majorHAnsi"/>
          <w:sz w:val="24"/>
        </w:rPr>
        <w:t xml:space="preserve">could </w:t>
      </w:r>
      <w:r w:rsidRPr="00712210">
        <w:rPr>
          <w:rStyle w:val="StyleUnderline"/>
          <w:rFonts w:asciiTheme="majorHAnsi" w:hAnsiTheme="majorHAnsi" w:cstheme="majorHAnsi"/>
          <w:sz w:val="24"/>
          <w:highlight w:val="cyan"/>
        </w:rPr>
        <w:t>produce</w:t>
      </w:r>
      <w:r w:rsidRPr="00712210">
        <w:rPr>
          <w:rStyle w:val="StyleUnderline"/>
          <w:rFonts w:asciiTheme="majorHAnsi" w:hAnsiTheme="majorHAnsi" w:cstheme="majorHAnsi"/>
          <w:sz w:val="24"/>
        </w:rPr>
        <w:t xml:space="preserve"> so much </w:t>
      </w:r>
      <w:r w:rsidRPr="00712210">
        <w:rPr>
          <w:rStyle w:val="StyleUnderline"/>
          <w:rFonts w:asciiTheme="majorHAnsi" w:hAnsiTheme="majorHAnsi" w:cstheme="majorHAnsi"/>
          <w:sz w:val="24"/>
          <w:highlight w:val="cyan"/>
        </w:rPr>
        <w:t>smoke</w:t>
      </w:r>
      <w:r w:rsidRPr="00712210">
        <w:rPr>
          <w:rStyle w:val="StyleUnderline"/>
          <w:rFonts w:asciiTheme="majorHAnsi" w:hAnsiTheme="majorHAnsi" w:cstheme="majorHAnsi"/>
          <w:sz w:val="24"/>
        </w:rPr>
        <w:t xml:space="preserve"> that temperatures would fall below those </w:t>
      </w:r>
      <w:r w:rsidRPr="00712210">
        <w:rPr>
          <w:rStyle w:val="StyleUnderline"/>
          <w:rFonts w:asciiTheme="majorHAnsi" w:hAnsiTheme="majorHAnsi" w:cstheme="majorHAnsi"/>
          <w:sz w:val="24"/>
          <w:highlight w:val="cyan"/>
        </w:rPr>
        <w:t xml:space="preserve">of the </w:t>
      </w:r>
      <w:r w:rsidRPr="00712210">
        <w:rPr>
          <w:rStyle w:val="StyleUnderline"/>
          <w:rFonts w:asciiTheme="majorHAnsi" w:hAnsiTheme="majorHAnsi" w:cstheme="majorHAnsi"/>
          <w:sz w:val="24"/>
        </w:rPr>
        <w:t xml:space="preserve">Little </w:t>
      </w:r>
      <w:r w:rsidRPr="00712210">
        <w:rPr>
          <w:rStyle w:val="StyleUnderline"/>
          <w:rFonts w:asciiTheme="majorHAnsi" w:hAnsiTheme="majorHAnsi" w:cstheme="majorHAnsi"/>
          <w:sz w:val="24"/>
          <w:highlight w:val="cyan"/>
        </w:rPr>
        <w:t>Ice Age</w:t>
      </w:r>
      <w:r w:rsidRPr="00712210">
        <w:rPr>
          <w:rFonts w:asciiTheme="majorHAnsi" w:hAnsiTheme="majorHAnsi" w:cstheme="majorHAnsi"/>
        </w:rPr>
        <w:t xml:space="preserve"> of the fourteenth to nineteenth centuries, </w:t>
      </w:r>
      <w:r w:rsidRPr="00712210">
        <w:rPr>
          <w:rStyle w:val="StyleUnderline"/>
          <w:rFonts w:asciiTheme="majorHAnsi" w:hAnsiTheme="majorHAnsi" w:cstheme="majorHAnsi"/>
          <w:sz w:val="24"/>
        </w:rPr>
        <w:t>shortening the growing season around the world and threatening the global food supply</w:t>
      </w:r>
      <w:r w:rsidRPr="00712210">
        <w:rPr>
          <w:rFonts w:asciiTheme="majorHAnsi" w:hAnsiTheme="majorHAnsi" w:cstheme="majorHAnsi"/>
        </w:rPr>
        <w:t xml:space="preserve">. Furthermore, there would be </w:t>
      </w:r>
      <w:r w:rsidRPr="00712210">
        <w:rPr>
          <w:rStyle w:val="StyleUnderline"/>
          <w:rFonts w:asciiTheme="majorHAnsi" w:hAnsiTheme="majorHAnsi" w:cstheme="majorHAnsi"/>
          <w:sz w:val="24"/>
        </w:rPr>
        <w:t xml:space="preserve">massive ozone depletion, </w:t>
      </w:r>
      <w:r w:rsidRPr="00712210">
        <w:rPr>
          <w:rStyle w:val="StyleUnderline"/>
          <w:rFonts w:asciiTheme="majorHAnsi" w:hAnsiTheme="majorHAnsi" w:cstheme="majorHAnsi"/>
          <w:sz w:val="24"/>
          <w:highlight w:val="cyan"/>
        </w:rPr>
        <w:t xml:space="preserve">allowing </w:t>
      </w:r>
      <w:r w:rsidRPr="00712210">
        <w:rPr>
          <w:rStyle w:val="StyleUnderline"/>
          <w:rFonts w:asciiTheme="majorHAnsi" w:hAnsiTheme="majorHAnsi" w:cstheme="majorHAnsi"/>
          <w:sz w:val="24"/>
        </w:rPr>
        <w:t xml:space="preserve">more </w:t>
      </w:r>
      <w:r w:rsidRPr="00712210">
        <w:rPr>
          <w:rStyle w:val="Emphasis"/>
          <w:rFonts w:asciiTheme="majorHAnsi" w:hAnsiTheme="majorHAnsi" w:cstheme="majorHAnsi"/>
          <w:sz w:val="24"/>
          <w:highlight w:val="cyan"/>
        </w:rPr>
        <w:t>ultraviolet</w:t>
      </w:r>
      <w:r w:rsidRPr="00712210">
        <w:rPr>
          <w:rStyle w:val="StyleUnderline"/>
          <w:rFonts w:asciiTheme="majorHAnsi" w:hAnsiTheme="majorHAnsi" w:cstheme="majorHAnsi"/>
          <w:sz w:val="24"/>
        </w:rPr>
        <w:t xml:space="preserve"> </w:t>
      </w:r>
      <w:r w:rsidRPr="00712210">
        <w:rPr>
          <w:rStyle w:val="StyleUnderline"/>
          <w:rFonts w:asciiTheme="majorHAnsi" w:hAnsiTheme="majorHAnsi" w:cstheme="majorHAnsi"/>
          <w:sz w:val="24"/>
          <w:highlight w:val="cyan"/>
        </w:rPr>
        <w:t>radiation</w:t>
      </w:r>
      <w:r w:rsidRPr="00712210">
        <w:rPr>
          <w:rFonts w:asciiTheme="majorHAnsi" w:hAnsiTheme="majorHAnsi" w:cstheme="majorHAnsi"/>
        </w:rPr>
        <w:t xml:space="preserve"> to reach Earth's surface. </w:t>
      </w:r>
      <w:r w:rsidRPr="00712210">
        <w:rPr>
          <w:rStyle w:val="Emphasis"/>
          <w:rFonts w:asciiTheme="majorHAnsi" w:hAnsiTheme="majorHAnsi" w:cstheme="majorHAnsi"/>
          <w:sz w:val="24"/>
        </w:rPr>
        <w:t xml:space="preserve">Recent </w:t>
      </w:r>
      <w:r w:rsidRPr="00712210">
        <w:rPr>
          <w:rStyle w:val="Emphasis"/>
          <w:rFonts w:asciiTheme="majorHAnsi" w:hAnsiTheme="majorHAnsi" w:cstheme="majorHAnsi"/>
          <w:sz w:val="24"/>
          <w:highlight w:val="cyan"/>
        </w:rPr>
        <w:t>studies</w:t>
      </w:r>
      <w:r w:rsidRPr="00712210">
        <w:rPr>
          <w:rStyle w:val="StyleUnderline"/>
          <w:rFonts w:asciiTheme="majorHAnsi" w:hAnsiTheme="majorHAnsi" w:cstheme="majorHAnsi"/>
          <w:sz w:val="24"/>
          <w:highlight w:val="cyan"/>
        </w:rPr>
        <w:t xml:space="preserve"> predict </w:t>
      </w:r>
      <w:r w:rsidRPr="00712210">
        <w:rPr>
          <w:rStyle w:val="StyleUnderline"/>
          <w:rFonts w:asciiTheme="majorHAnsi" w:hAnsiTheme="majorHAnsi" w:cstheme="majorHAnsi"/>
          <w:sz w:val="24"/>
        </w:rPr>
        <w:t xml:space="preserve">that </w:t>
      </w:r>
      <w:r w:rsidRPr="00712210">
        <w:rPr>
          <w:rStyle w:val="StyleUnderline"/>
          <w:rFonts w:asciiTheme="majorHAnsi" w:hAnsiTheme="majorHAnsi" w:cstheme="majorHAnsi"/>
          <w:sz w:val="24"/>
          <w:highlight w:val="cyan"/>
        </w:rPr>
        <w:t>agricultural production</w:t>
      </w:r>
      <w:r w:rsidRPr="00712210">
        <w:rPr>
          <w:rStyle w:val="StyleUnderline"/>
          <w:rFonts w:asciiTheme="majorHAnsi" w:hAnsiTheme="majorHAnsi" w:cstheme="majorHAnsi"/>
          <w:sz w:val="24"/>
        </w:rPr>
        <w:t xml:space="preserve"> in parts of the </w:t>
      </w:r>
      <w:r w:rsidRPr="00712210">
        <w:rPr>
          <w:rStyle w:val="Emphasis"/>
          <w:rFonts w:asciiTheme="majorHAnsi" w:hAnsiTheme="majorHAnsi" w:cstheme="majorHAnsi"/>
          <w:sz w:val="24"/>
        </w:rPr>
        <w:t>U</w:t>
      </w:r>
      <w:r w:rsidRPr="00712210">
        <w:rPr>
          <w:rFonts w:asciiTheme="majorHAnsi" w:hAnsiTheme="majorHAnsi" w:cstheme="majorHAnsi"/>
        </w:rPr>
        <w:t xml:space="preserve">nited </w:t>
      </w:r>
      <w:r w:rsidRPr="00712210">
        <w:rPr>
          <w:rStyle w:val="Emphasis"/>
          <w:rFonts w:asciiTheme="majorHAnsi" w:hAnsiTheme="majorHAnsi" w:cstheme="majorHAnsi"/>
          <w:sz w:val="24"/>
        </w:rPr>
        <w:t>S</w:t>
      </w:r>
      <w:r w:rsidRPr="00712210">
        <w:rPr>
          <w:rFonts w:asciiTheme="majorHAnsi" w:hAnsiTheme="majorHAnsi" w:cstheme="majorHAnsi"/>
        </w:rPr>
        <w:t xml:space="preserve">tates </w:t>
      </w:r>
      <w:r w:rsidRPr="00712210">
        <w:rPr>
          <w:rStyle w:val="StyleUnderline"/>
          <w:rFonts w:asciiTheme="majorHAnsi" w:hAnsiTheme="majorHAnsi" w:cstheme="majorHAnsi"/>
          <w:sz w:val="24"/>
        </w:rPr>
        <w:t xml:space="preserve">and </w:t>
      </w:r>
      <w:r w:rsidRPr="00712210">
        <w:rPr>
          <w:rStyle w:val="Emphasis"/>
          <w:rFonts w:asciiTheme="majorHAnsi" w:hAnsiTheme="majorHAnsi" w:cstheme="majorHAnsi"/>
          <w:sz w:val="24"/>
        </w:rPr>
        <w:t>China</w:t>
      </w:r>
      <w:r w:rsidRPr="00712210">
        <w:rPr>
          <w:rStyle w:val="StyleUnderline"/>
          <w:rFonts w:asciiTheme="majorHAnsi" w:hAnsiTheme="majorHAnsi" w:cstheme="majorHAnsi"/>
          <w:sz w:val="24"/>
        </w:rPr>
        <w:t xml:space="preserve"> </w:t>
      </w:r>
      <w:r w:rsidRPr="00712210">
        <w:rPr>
          <w:rStyle w:val="StyleUnderline"/>
          <w:rFonts w:asciiTheme="majorHAnsi" w:hAnsiTheme="majorHAnsi" w:cstheme="majorHAnsi"/>
          <w:sz w:val="24"/>
          <w:highlight w:val="cyan"/>
        </w:rPr>
        <w:t>would decline</w:t>
      </w:r>
      <w:r w:rsidRPr="00712210">
        <w:rPr>
          <w:rFonts w:asciiTheme="majorHAnsi" w:hAnsiTheme="majorHAnsi" w:cstheme="majorHAnsi"/>
          <w:u w:val="single"/>
        </w:rPr>
        <w:t xml:space="preserve"> </w:t>
      </w:r>
      <w:r w:rsidRPr="00712210">
        <w:rPr>
          <w:rFonts w:asciiTheme="majorHAnsi" w:hAnsiTheme="majorHAnsi" w:cstheme="majorHAnsi"/>
          <w:highlight w:val="cyan"/>
          <w:u w:val="single"/>
        </w:rPr>
        <w:t xml:space="preserve">by </w:t>
      </w:r>
      <w:r w:rsidRPr="00712210">
        <w:rPr>
          <w:rFonts w:asciiTheme="majorHAnsi" w:hAnsiTheme="majorHAnsi" w:cstheme="majorHAnsi"/>
          <w:u w:val="single"/>
        </w:rPr>
        <w:t xml:space="preserve">about </w:t>
      </w:r>
      <w:r w:rsidRPr="00712210">
        <w:rPr>
          <w:rFonts w:asciiTheme="majorHAnsi" w:hAnsiTheme="majorHAnsi" w:cstheme="majorHAnsi"/>
          <w:b/>
          <w:bCs/>
          <w:highlight w:val="cyan"/>
          <w:u w:val="single"/>
        </w:rPr>
        <w:t>20 percent</w:t>
      </w:r>
      <w:r w:rsidRPr="00712210">
        <w:rPr>
          <w:rFonts w:asciiTheme="majorHAnsi" w:hAnsiTheme="majorHAnsi" w:cstheme="majorHAnsi"/>
        </w:rPr>
        <w:t xml:space="preserve"> for four years, and by 10 percent for a decade.” 14. A conflagration involving USA/NATO forces and those of Russian federation would </w:t>
      </w:r>
      <w:r w:rsidRPr="00712210">
        <w:rPr>
          <w:rStyle w:val="StyleUnderline"/>
          <w:rFonts w:asciiTheme="majorHAnsi" w:hAnsiTheme="majorHAnsi" w:cstheme="majorHAnsi"/>
          <w:sz w:val="24"/>
        </w:rPr>
        <w:t xml:space="preserve">most likely </w:t>
      </w:r>
      <w:r w:rsidRPr="00712210">
        <w:rPr>
          <w:rStyle w:val="StyleUnderline"/>
          <w:rFonts w:asciiTheme="majorHAnsi" w:hAnsiTheme="majorHAnsi" w:cstheme="majorHAnsi"/>
          <w:sz w:val="24"/>
          <w:highlight w:val="cyan"/>
        </w:rPr>
        <w:t>cause the deaths of</w:t>
      </w:r>
      <w:r w:rsidRPr="00712210">
        <w:rPr>
          <w:rStyle w:val="StyleUnderline"/>
          <w:rFonts w:asciiTheme="majorHAnsi" w:hAnsiTheme="majorHAnsi" w:cstheme="majorHAnsi"/>
          <w:sz w:val="24"/>
        </w:rPr>
        <w:t xml:space="preserve"> most/nearly all/</w:t>
      </w:r>
      <w:r w:rsidRPr="00712210">
        <w:rPr>
          <w:rStyle w:val="Emphasis"/>
          <w:rFonts w:asciiTheme="majorHAnsi" w:hAnsiTheme="majorHAnsi" w:cstheme="majorHAnsi"/>
          <w:sz w:val="24"/>
          <w:highlight w:val="cyan"/>
        </w:rPr>
        <w:t>all humans</w:t>
      </w:r>
      <w:r w:rsidRPr="00712210">
        <w:rPr>
          <w:rStyle w:val="StyleUnderline"/>
          <w:rFonts w:asciiTheme="majorHAnsi" w:hAnsiTheme="majorHAnsi" w:cstheme="majorHAnsi"/>
          <w:sz w:val="24"/>
        </w:rPr>
        <w:t xml:space="preserve"> (</w:t>
      </w:r>
      <w:r w:rsidRPr="00712210">
        <w:rPr>
          <w:rStyle w:val="StyleUnderline"/>
          <w:rFonts w:asciiTheme="majorHAnsi" w:hAnsiTheme="majorHAnsi" w:cstheme="majorHAnsi"/>
          <w:sz w:val="24"/>
          <w:highlight w:val="cyan"/>
        </w:rPr>
        <w:t>and</w:t>
      </w:r>
      <w:r w:rsidRPr="00712210">
        <w:rPr>
          <w:rStyle w:val="StyleUnderline"/>
          <w:rFonts w:asciiTheme="majorHAnsi" w:hAnsiTheme="majorHAnsi" w:cstheme="majorHAnsi"/>
          <w:sz w:val="24"/>
        </w:rPr>
        <w:t xml:space="preserve"> severely impact/extinguish </w:t>
      </w:r>
      <w:r w:rsidRPr="00712210">
        <w:rPr>
          <w:rStyle w:val="Emphasis"/>
          <w:rFonts w:asciiTheme="majorHAnsi" w:hAnsiTheme="majorHAnsi" w:cstheme="majorHAnsi"/>
          <w:sz w:val="24"/>
          <w:highlight w:val="cyan"/>
        </w:rPr>
        <w:t>other species</w:t>
      </w:r>
      <w:r w:rsidRPr="00712210">
        <w:rPr>
          <w:rStyle w:val="StyleUnderline"/>
          <w:rFonts w:asciiTheme="majorHAnsi" w:hAnsiTheme="majorHAnsi" w:cstheme="maj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712210">
        <w:rPr>
          <w:rFonts w:asciiTheme="majorHAnsi" w:hAnsiTheme="majorHAnsi" w:cstheme="majorHAnsi"/>
        </w:rPr>
        <w:t xml:space="preserve">. 15. </w:t>
      </w:r>
      <w:r w:rsidRPr="00712210">
        <w:rPr>
          <w:rStyle w:val="StyleUnderline"/>
          <w:rFonts w:asciiTheme="majorHAnsi" w:hAnsiTheme="majorHAnsi" w:cstheme="majorHAnsi"/>
          <w:sz w:val="24"/>
        </w:rPr>
        <w:t>Though human ingenuity and resilience shouldn't be underestimated, human survival itself is arguably problematic</w:t>
      </w:r>
      <w:r w:rsidRPr="00712210">
        <w:rPr>
          <w:rFonts w:asciiTheme="majorHAnsi" w:hAnsiTheme="majorHAnsi" w:cstheme="majorHAnsi"/>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12210">
        <w:rPr>
          <w:rStyle w:val="Emphasis"/>
          <w:rFonts w:asciiTheme="majorHAnsi" w:hAnsiTheme="majorHAnsi" w:cstheme="majorHAnsi"/>
          <w:sz w:val="24"/>
        </w:rPr>
        <w:t>Gareth Evans</w:t>
      </w:r>
      <w:r w:rsidRPr="00712210">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712210">
        <w:rPr>
          <w:rStyle w:val="StyleUnderline"/>
          <w:rFonts w:asciiTheme="majorHAnsi" w:hAnsiTheme="majorHAnsi" w:cstheme="majorHAnsi"/>
          <w:sz w:val="24"/>
          <w:highlight w:val="cyan"/>
        </w:rPr>
        <w:t>nuclear weapons use</w:t>
      </w:r>
      <w:r w:rsidRPr="00712210">
        <w:rPr>
          <w:rStyle w:val="StyleUnderline"/>
          <w:rFonts w:asciiTheme="majorHAnsi" w:hAnsiTheme="majorHAnsi" w:cstheme="majorHAnsi"/>
          <w:sz w:val="24"/>
        </w:rPr>
        <w:t xml:space="preserve"> as one that</w:t>
      </w:r>
      <w:r w:rsidRPr="00712210">
        <w:rPr>
          <w:rFonts w:asciiTheme="majorHAnsi" w:hAnsiTheme="majorHAnsi" w:cstheme="majorHAnsi"/>
        </w:rPr>
        <w:t xml:space="preserve"> at least threatens what we now call 'civilization' and that potentially </w:t>
      </w:r>
      <w:r w:rsidRPr="00712210">
        <w:rPr>
          <w:rStyle w:val="Emphasis"/>
          <w:rFonts w:asciiTheme="majorHAnsi" w:hAnsiTheme="majorHAnsi" w:cstheme="majorHAnsi"/>
          <w:sz w:val="24"/>
          <w:highlight w:val="cyan"/>
        </w:rPr>
        <w:t>threatens human survival with an immediacy that even climate change does not</w:t>
      </w:r>
      <w:r w:rsidRPr="00712210">
        <w:rPr>
          <w:rFonts w:asciiTheme="majorHAnsi" w:hAnsiTheme="majorHAnsi" w:cstheme="majorHAnsi"/>
        </w:rPr>
        <w:t xml:space="preserve">, though we can see the results of climate change here and now and of course the immediate post-nuclear results for Hiroshima and Nagasaki as well. </w:t>
      </w:r>
    </w:p>
    <w:p w14:paraId="11F7C68B"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China’s exploiting lack of Strike Protection to </w:t>
      </w:r>
      <w:r w:rsidRPr="00712210">
        <w:rPr>
          <w:rFonts w:asciiTheme="majorHAnsi" w:hAnsiTheme="majorHAnsi" w:cstheme="majorHAnsi"/>
          <w:u w:val="single"/>
        </w:rPr>
        <w:t>dismantle</w:t>
      </w:r>
      <w:r w:rsidRPr="00712210">
        <w:rPr>
          <w:rFonts w:asciiTheme="majorHAnsi" w:hAnsiTheme="majorHAnsi" w:cstheme="majorHAnsi"/>
        </w:rPr>
        <w:t xml:space="preserve"> and </w:t>
      </w:r>
      <w:r w:rsidRPr="00712210">
        <w:rPr>
          <w:rFonts w:asciiTheme="majorHAnsi" w:hAnsiTheme="majorHAnsi" w:cstheme="majorHAnsi"/>
          <w:u w:val="single"/>
        </w:rPr>
        <w:t>de-power</w:t>
      </w:r>
      <w:r w:rsidRPr="00712210">
        <w:rPr>
          <w:rFonts w:asciiTheme="majorHAnsi" w:hAnsiTheme="majorHAnsi" w:cstheme="majorHAnsi"/>
        </w:rPr>
        <w:t xml:space="preserve"> Hong Kong’s unions.</w:t>
      </w:r>
    </w:p>
    <w:p w14:paraId="69887BD0"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Wang 21</w:t>
      </w:r>
      <w:r w:rsidRPr="00712210">
        <w:rPr>
          <w:rFonts w:asciiTheme="majorHAnsi" w:hAnsiTheme="majorHAnsi" w:cstheme="majorHAnsi"/>
        </w:rPr>
        <w:t xml:space="preserve"> Maya Wang 9-22-2021 "China Is Dismantling Hong Kong’s Unions" </w:t>
      </w:r>
      <w:hyperlink r:id="rId18" w:history="1">
        <w:r w:rsidRPr="00712210">
          <w:rPr>
            <w:rStyle w:val="Hyperlink"/>
            <w:rFonts w:asciiTheme="majorHAnsi" w:hAnsiTheme="majorHAnsi" w:cstheme="majorHAnsi"/>
          </w:rPr>
          <w:t>https://www.hrw.org/news/2021/09/22/china-dismantling-hong-kongs-unions#</w:t>
        </w:r>
      </w:hyperlink>
      <w:r w:rsidRPr="00712210">
        <w:rPr>
          <w:rFonts w:asciiTheme="majorHAnsi" w:hAnsiTheme="majorHAnsi" w:cstheme="majorHAnsi"/>
        </w:rPr>
        <w:t xml:space="preserve"> (China Senior Researcher for Human Rights Watch)//Elmer </w:t>
      </w:r>
    </w:p>
    <w:p w14:paraId="3402D90B" w14:textId="77777777" w:rsidR="0097398C" w:rsidRPr="00712210" w:rsidRDefault="0097398C" w:rsidP="0097398C">
      <w:pPr>
        <w:rPr>
          <w:rFonts w:asciiTheme="majorHAnsi" w:hAnsiTheme="majorHAnsi" w:cstheme="majorHAnsi"/>
        </w:rPr>
      </w:pPr>
      <w:r w:rsidRPr="00712210">
        <w:rPr>
          <w:rFonts w:asciiTheme="majorHAnsi" w:hAnsiTheme="majorHAnsi" w:cstheme="majorHAnsi"/>
          <w:b/>
          <w:sz w:val="26"/>
          <w:highlight w:val="cyan"/>
          <w:u w:val="single"/>
        </w:rPr>
        <w:t>Chinese state</w:t>
      </w:r>
      <w:r w:rsidRPr="00712210">
        <w:rPr>
          <w:rFonts w:asciiTheme="majorHAnsi" w:hAnsiTheme="majorHAnsi" w:cstheme="majorHAnsi"/>
          <w:highlight w:val="cyan"/>
        </w:rPr>
        <w:t xml:space="preserve"> </w:t>
      </w:r>
      <w:r w:rsidRPr="00712210">
        <w:rPr>
          <w:rFonts w:asciiTheme="majorHAnsi" w:hAnsiTheme="majorHAnsi" w:cstheme="majorHAnsi"/>
        </w:rPr>
        <w:t xml:space="preserve">media outlets are </w:t>
      </w:r>
      <w:r w:rsidRPr="00712210">
        <w:rPr>
          <w:rFonts w:asciiTheme="majorHAnsi" w:hAnsiTheme="majorHAnsi" w:cstheme="majorHAnsi"/>
          <w:b/>
          <w:sz w:val="26"/>
          <w:highlight w:val="cyan"/>
          <w:u w:val="single"/>
        </w:rPr>
        <w:t>railing against</w:t>
      </w:r>
      <w:r w:rsidRPr="00712210">
        <w:rPr>
          <w:rFonts w:asciiTheme="majorHAnsi" w:hAnsiTheme="majorHAnsi" w:cstheme="majorHAnsi"/>
          <w:highlight w:val="cyan"/>
        </w:rPr>
        <w:t xml:space="preserve"> </w:t>
      </w:r>
      <w:r w:rsidRPr="00712210">
        <w:rPr>
          <w:rFonts w:asciiTheme="majorHAnsi" w:hAnsiTheme="majorHAnsi" w:cstheme="majorHAnsi"/>
          <w:b/>
          <w:sz w:val="26"/>
          <w:highlight w:val="cyan"/>
          <w:u w:val="single"/>
        </w:rPr>
        <w:t>groups</w:t>
      </w:r>
      <w:r w:rsidRPr="00712210">
        <w:rPr>
          <w:rFonts w:asciiTheme="majorHAnsi" w:hAnsiTheme="majorHAnsi" w:cstheme="majorHAnsi"/>
          <w:highlight w:val="cyan"/>
        </w:rPr>
        <w:t xml:space="preserve"> </w:t>
      </w:r>
      <w:r w:rsidRPr="00712210">
        <w:rPr>
          <w:rFonts w:asciiTheme="majorHAnsi" w:hAnsiTheme="majorHAnsi" w:cstheme="majorHAnsi"/>
          <w:b/>
          <w:sz w:val="26"/>
          <w:highlight w:val="cyan"/>
          <w:u w:val="single"/>
        </w:rPr>
        <w:t>they claim</w:t>
      </w:r>
      <w:r w:rsidRPr="00712210">
        <w:rPr>
          <w:rFonts w:asciiTheme="majorHAnsi" w:hAnsiTheme="majorHAnsi" w:cstheme="majorHAnsi"/>
          <w:highlight w:val="cyan"/>
        </w:rPr>
        <w:t xml:space="preserve"> </w:t>
      </w:r>
      <w:r w:rsidRPr="00712210">
        <w:rPr>
          <w:rFonts w:asciiTheme="majorHAnsi" w:hAnsiTheme="majorHAnsi" w:cstheme="majorHAnsi"/>
        </w:rPr>
        <w:t xml:space="preserve">are </w:t>
      </w:r>
      <w:r w:rsidRPr="00712210">
        <w:rPr>
          <w:rFonts w:asciiTheme="majorHAnsi" w:hAnsiTheme="majorHAnsi" w:cstheme="majorHAnsi"/>
          <w:b/>
          <w:sz w:val="26"/>
          <w:highlight w:val="cyan"/>
          <w:u w:val="single"/>
        </w:rPr>
        <w:t xml:space="preserve">involved in </w:t>
      </w:r>
      <w:r w:rsidRPr="00712210">
        <w:rPr>
          <w:rFonts w:asciiTheme="majorHAnsi" w:hAnsiTheme="majorHAnsi" w:cstheme="majorHAnsi"/>
        </w:rPr>
        <w:t xml:space="preserve">money laundering, inciting </w:t>
      </w:r>
      <w:r w:rsidRPr="00712210">
        <w:rPr>
          <w:rFonts w:asciiTheme="majorHAnsi" w:hAnsiTheme="majorHAnsi" w:cstheme="majorHAnsi"/>
          <w:b/>
          <w:sz w:val="26"/>
          <w:highlight w:val="cyan"/>
          <w:u w:val="single"/>
        </w:rPr>
        <w:t>riots</w:t>
      </w:r>
      <w:r w:rsidRPr="00712210">
        <w:rPr>
          <w:rFonts w:asciiTheme="majorHAnsi" w:hAnsiTheme="majorHAnsi" w:cstheme="majorHAnsi"/>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712210">
        <w:rPr>
          <w:rFonts w:asciiTheme="majorHAnsi" w:hAnsiTheme="majorHAnsi" w:cstheme="majorHAnsi"/>
          <w:u w:val="single"/>
        </w:rPr>
        <w:t xml:space="preserve">. But no: The pro-Beijing press is talking about </w:t>
      </w:r>
      <w:r w:rsidRPr="00712210">
        <w:rPr>
          <w:rFonts w:asciiTheme="majorHAnsi" w:hAnsiTheme="majorHAnsi" w:cstheme="majorHAnsi"/>
          <w:b/>
          <w:sz w:val="26"/>
          <w:highlight w:val="cyan"/>
          <w:u w:val="single"/>
          <w:bdr w:val="single" w:sz="18" w:space="0" w:color="auto"/>
        </w:rPr>
        <w:t>Hong Kong labor unions</w:t>
      </w:r>
      <w:r w:rsidRPr="00712210">
        <w:rPr>
          <w:rFonts w:asciiTheme="majorHAnsi" w:hAnsiTheme="majorHAnsi" w:cstheme="majorHAnsi"/>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712210">
        <w:rPr>
          <w:rFonts w:asciiTheme="majorHAnsi" w:hAnsiTheme="majorHAnsi" w:cstheme="majorHAnsi"/>
        </w:rPr>
        <w:t xml:space="preserve">s. Often, after Beijing spotlights people in its papers, </w:t>
      </w:r>
      <w:r w:rsidRPr="00712210">
        <w:rPr>
          <w:rFonts w:asciiTheme="majorHAnsi" w:hAnsiTheme="majorHAnsi" w:cstheme="majorHAnsi"/>
          <w:b/>
          <w:sz w:val="26"/>
          <w:highlight w:val="cyan"/>
          <w:u w:val="single"/>
        </w:rPr>
        <w:t>Hong Kong police swoop</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into action. </w:t>
      </w:r>
      <w:r w:rsidRPr="00712210">
        <w:rPr>
          <w:rFonts w:asciiTheme="majorHAnsi" w:hAnsiTheme="majorHAnsi" w:cstheme="majorHAnsi"/>
          <w:b/>
          <w:sz w:val="26"/>
          <w:highlight w:val="cyan"/>
          <w:u w:val="single"/>
        </w:rPr>
        <w:t>Fearing</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investigation and </w:t>
      </w:r>
      <w:r w:rsidRPr="00712210">
        <w:rPr>
          <w:rFonts w:asciiTheme="majorHAnsi" w:hAnsiTheme="majorHAnsi" w:cstheme="majorHAnsi"/>
          <w:b/>
          <w:sz w:val="26"/>
          <w:highlight w:val="cyan"/>
          <w:u w:val="single"/>
        </w:rPr>
        <w:t>arrests</w:t>
      </w:r>
      <w:r w:rsidRPr="00712210">
        <w:rPr>
          <w:rFonts w:asciiTheme="majorHAnsi" w:hAnsiTheme="majorHAnsi" w:cstheme="majorHAnsi"/>
          <w:u w:val="single"/>
        </w:rPr>
        <w:t xml:space="preserve">, many civic groups—the </w:t>
      </w:r>
      <w:r w:rsidRPr="00712210">
        <w:rPr>
          <w:rFonts w:asciiTheme="majorHAnsi" w:hAnsiTheme="majorHAnsi" w:cstheme="majorHAnsi"/>
          <w:b/>
          <w:sz w:val="26"/>
          <w:highlight w:val="cyan"/>
          <w:u w:val="single"/>
        </w:rPr>
        <w:t>teachers’ union and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now the city’s second-largest labor union, the </w:t>
      </w:r>
      <w:r w:rsidRPr="00712210">
        <w:rPr>
          <w:rFonts w:asciiTheme="majorHAnsi" w:hAnsiTheme="majorHAnsi" w:cstheme="majorHAnsi"/>
          <w:b/>
          <w:sz w:val="26"/>
          <w:highlight w:val="cyan"/>
          <w:u w:val="single"/>
        </w:rPr>
        <w:t>HKCTU</w:t>
      </w:r>
      <w:r w:rsidRPr="00712210">
        <w:rPr>
          <w:rFonts w:asciiTheme="majorHAnsi" w:hAnsiTheme="majorHAnsi" w:cstheme="majorHAnsi"/>
          <w:u w:val="single"/>
        </w:rPr>
        <w:t xml:space="preserve">—have </w:t>
      </w:r>
      <w:r w:rsidRPr="00712210">
        <w:rPr>
          <w:rFonts w:asciiTheme="majorHAnsi" w:hAnsiTheme="majorHAnsi" w:cstheme="majorHAnsi"/>
          <w:b/>
          <w:sz w:val="26"/>
          <w:highlight w:val="cyan"/>
          <w:u w:val="single"/>
          <w:bdr w:val="single" w:sz="18" w:space="0" w:color="auto"/>
        </w:rPr>
        <w:t>opted to disband</w:t>
      </w:r>
      <w:r w:rsidRPr="00712210">
        <w:rPr>
          <w:rFonts w:asciiTheme="majorHAnsi" w:hAnsiTheme="majorHAnsi" w:cstheme="majorHAnsi"/>
          <w:u w:val="single"/>
        </w:rPr>
        <w:t>. International attention to Beijing’s repression in Hong Kong has focused on widely recognized figures like the charismatic young protest leader Joshua Wong or the Apple Daily tycoon Jimmy Lai</w:t>
      </w:r>
      <w:r w:rsidRPr="00712210">
        <w:rPr>
          <w:rFonts w:asciiTheme="majorHAnsi" w:hAnsiTheme="majorHAnsi" w:cstheme="majorHAnsi"/>
        </w:rPr>
        <w:t xml:space="preserve">. But too few outside of Hong Kong realize that </w:t>
      </w:r>
      <w:r w:rsidRPr="00712210">
        <w:rPr>
          <w:rFonts w:asciiTheme="majorHAnsi" w:hAnsiTheme="majorHAnsi" w:cstheme="majorHAnsi"/>
          <w:b/>
          <w:sz w:val="26"/>
          <w:highlight w:val="cyan"/>
          <w:u w:val="single"/>
        </w:rPr>
        <w:t xml:space="preserve">China is </w:t>
      </w:r>
      <w:r w:rsidRPr="00712210">
        <w:rPr>
          <w:rFonts w:asciiTheme="majorHAnsi" w:hAnsiTheme="majorHAnsi" w:cstheme="majorHAnsi"/>
        </w:rPr>
        <w:t xml:space="preserve">also </w:t>
      </w:r>
      <w:r w:rsidRPr="00712210">
        <w:rPr>
          <w:rFonts w:asciiTheme="majorHAnsi" w:hAnsiTheme="majorHAnsi" w:cstheme="majorHAnsi"/>
          <w:b/>
          <w:sz w:val="26"/>
          <w:highlight w:val="cyan"/>
          <w:u w:val="single"/>
        </w:rPr>
        <w:t>dismantling</w:t>
      </w:r>
      <w:r w:rsidRPr="00712210">
        <w:rPr>
          <w:rFonts w:asciiTheme="majorHAnsi" w:hAnsiTheme="majorHAnsi" w:cstheme="majorHAnsi"/>
          <w:highlight w:val="cyan"/>
        </w:rPr>
        <w:t xml:space="preserve"> </w:t>
      </w:r>
      <w:r w:rsidRPr="00712210">
        <w:rPr>
          <w:rFonts w:asciiTheme="majorHAnsi" w:hAnsiTheme="majorHAnsi" w:cstheme="majorHAnsi"/>
        </w:rPr>
        <w:t xml:space="preserve">the city’s </w:t>
      </w:r>
      <w:r w:rsidRPr="00712210">
        <w:rPr>
          <w:rFonts w:asciiTheme="majorHAnsi" w:hAnsiTheme="majorHAnsi" w:cstheme="majorHAnsi"/>
          <w:b/>
          <w:sz w:val="26"/>
          <w:highlight w:val="cyan"/>
          <w:u w:val="single"/>
        </w:rPr>
        <w:t>unions and detaining unionists</w:t>
      </w:r>
      <w:r w:rsidRPr="00712210">
        <w:rPr>
          <w:rFonts w:asciiTheme="majorHAnsi" w:hAnsiTheme="majorHAnsi" w:cstheme="majorHAnsi"/>
        </w:rPr>
        <w:t xml:space="preserve">, </w:t>
      </w:r>
      <w:r w:rsidRPr="00712210">
        <w:rPr>
          <w:rFonts w:asciiTheme="majorHAnsi" w:hAnsiTheme="majorHAnsi" w:cstheme="majorHAnsi"/>
          <w:b/>
          <w:sz w:val="26"/>
          <w:highlight w:val="cyan"/>
          <w:u w:val="single"/>
          <w:bdr w:val="single" w:sz="18" w:space="0" w:color="auto"/>
        </w:rPr>
        <w:t xml:space="preserve">a backbone of civil society. </w:t>
      </w:r>
      <w:r w:rsidRPr="00712210">
        <w:rPr>
          <w:rFonts w:asciiTheme="majorHAnsi" w:hAnsiTheme="majorHAnsi" w:cstheme="majorHAnsi"/>
          <w:b/>
          <w:sz w:val="26"/>
          <w:highlight w:val="cyan"/>
          <w:u w:val="single"/>
        </w:rPr>
        <w:t>Fighting for labor rights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has always been a slog in a city known for hyper-capitalism, but doing so </w:t>
      </w:r>
      <w:r w:rsidRPr="00712210">
        <w:rPr>
          <w:rFonts w:asciiTheme="majorHAnsi" w:hAnsiTheme="majorHAnsi" w:cstheme="majorHAnsi"/>
          <w:b/>
          <w:sz w:val="26"/>
          <w:highlight w:val="cyan"/>
          <w:u w:val="single"/>
        </w:rPr>
        <w:t>now is downright perilous.</w:t>
      </w:r>
      <w:r w:rsidRPr="00712210">
        <w:rPr>
          <w:rFonts w:asciiTheme="majorHAnsi" w:hAnsiTheme="majorHAnsi" w:cstheme="majorHAnsi"/>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712210">
        <w:rPr>
          <w:rFonts w:asciiTheme="majorHAnsi" w:hAnsiTheme="majorHAnsi" w:cstheme="majorHAnsi"/>
        </w:rPr>
        <w:t xml:space="preserve">For decades, labor unionists like Lee Cheuk-yan, the former head of HKCTU, organized strikes and camped out at factories to demand that employers negotiate with their workers—acts considered rather “radical” by the public in the 1980s. </w:t>
      </w:r>
      <w:r w:rsidRPr="00712210">
        <w:rPr>
          <w:rFonts w:asciiTheme="majorHAnsi" w:hAnsiTheme="majorHAnsi" w:cstheme="majorHAnsi"/>
          <w:u w:val="single"/>
        </w:rPr>
        <w:t xml:space="preserve">Knowing that the lack of </w:t>
      </w:r>
      <w:r w:rsidRPr="00712210">
        <w:rPr>
          <w:rFonts w:asciiTheme="majorHAnsi" w:hAnsiTheme="majorHAnsi" w:cstheme="majorHAnsi"/>
          <w:b/>
          <w:sz w:val="26"/>
          <w:highlight w:val="cyan"/>
          <w:u w:val="single"/>
        </w:rPr>
        <w:t>democracy and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w:t>
      </w:r>
      <w:r w:rsidRPr="00712210">
        <w:rPr>
          <w:rFonts w:asciiTheme="majorHAnsi" w:hAnsiTheme="majorHAnsi" w:cstheme="majorHAnsi"/>
          <w:b/>
          <w:sz w:val="26"/>
          <w:highlight w:val="cyan"/>
          <w:u w:val="single"/>
        </w:rPr>
        <w:t>exploitation of workers are intimately linked</w:t>
      </w:r>
      <w:r w:rsidRPr="00712210">
        <w:rPr>
          <w:rFonts w:asciiTheme="majorHAnsi" w:hAnsiTheme="majorHAnsi" w:cstheme="majorHAnsi"/>
          <w:u w:val="single"/>
        </w:rPr>
        <w:t>, the teachers’ union and the HKCTU participated in electoral politics</w:t>
      </w:r>
      <w:r w:rsidRPr="00712210">
        <w:rPr>
          <w:rFonts w:asciiTheme="majorHAnsi" w:hAnsiTheme="majorHAnsi" w:cstheme="majorHAnsi"/>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712210">
        <w:rPr>
          <w:rFonts w:asciiTheme="majorHAnsi" w:hAnsiTheme="majorHAnsi" w:cstheme="majorHAnsi"/>
          <w:u w:val="single"/>
        </w:rPr>
        <w:t>The Chinese government knows the power of grassroots organizing and doubtlessly sees the developments in Hong Kong as threatening</w:t>
      </w:r>
      <w:r w:rsidRPr="00712210">
        <w:rPr>
          <w:rFonts w:asciiTheme="majorHAnsi" w:hAnsiTheme="majorHAnsi" w:cstheme="majorHAnsi"/>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712210">
        <w:rPr>
          <w:rFonts w:asciiTheme="majorHAnsi" w:hAnsiTheme="majorHAnsi" w:cstheme="majorHAnsi"/>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712210">
        <w:rPr>
          <w:rFonts w:asciiTheme="majorHAnsi" w:hAnsiTheme="majorHAnsi" w:cstheme="majorHAnsi"/>
        </w:rPr>
        <w:t xml:space="preserve">.” Beijing-controlled unions—such as the Hong Kong Federation of Education Workers—are poised to claim the mantle of workers’ sole representatives in the city, much like their counterparts in China. The </w:t>
      </w:r>
      <w:r w:rsidRPr="00712210">
        <w:rPr>
          <w:rFonts w:asciiTheme="majorHAnsi" w:hAnsiTheme="majorHAnsi" w:cstheme="majorHAnsi"/>
          <w:b/>
          <w:sz w:val="26"/>
          <w:highlight w:val="cyan"/>
          <w:u w:val="single"/>
        </w:rPr>
        <w:t>demise of Hong Kong’s unions</w:t>
      </w:r>
      <w:r w:rsidRPr="00712210">
        <w:rPr>
          <w:rFonts w:asciiTheme="majorHAnsi" w:hAnsiTheme="majorHAnsi" w:cstheme="majorHAnsi"/>
          <w:highlight w:val="cyan"/>
        </w:rPr>
        <w:t xml:space="preserve"> </w:t>
      </w:r>
      <w:r w:rsidRPr="00712210">
        <w:rPr>
          <w:rFonts w:asciiTheme="majorHAnsi" w:hAnsiTheme="majorHAnsi" w:cstheme="majorHAnsi"/>
        </w:rPr>
        <w:t xml:space="preserve">is not just a loss for the territory. </w:t>
      </w:r>
      <w:r w:rsidRPr="00712210">
        <w:rPr>
          <w:rFonts w:asciiTheme="majorHAnsi" w:hAnsiTheme="majorHAnsi" w:cstheme="majorHAnsi"/>
          <w:u w:val="single"/>
        </w:rPr>
        <w:t xml:space="preserve">These unions have </w:t>
      </w:r>
      <w:r w:rsidRPr="00712210">
        <w:rPr>
          <w:rFonts w:asciiTheme="majorHAnsi" w:hAnsiTheme="majorHAnsi" w:cstheme="majorHAnsi"/>
          <w:b/>
          <w:sz w:val="26"/>
          <w:highlight w:val="cyan"/>
          <w:u w:val="single"/>
        </w:rPr>
        <w:t>long been part of</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 xml:space="preserve">overlapping communities of labor organizations that </w:t>
      </w:r>
      <w:r w:rsidRPr="00712210">
        <w:rPr>
          <w:rFonts w:asciiTheme="majorHAnsi" w:hAnsiTheme="majorHAnsi" w:cstheme="majorHAnsi"/>
          <w:b/>
          <w:sz w:val="26"/>
          <w:highlight w:val="cyan"/>
          <w:u w:val="single"/>
          <w:bdr w:val="single" w:sz="18" w:space="0" w:color="auto"/>
        </w:rPr>
        <w:t>promote workers’ rights and democracy in China and Asia</w:t>
      </w:r>
      <w:r w:rsidRPr="00712210">
        <w:rPr>
          <w:rFonts w:asciiTheme="majorHAnsi" w:hAnsiTheme="majorHAnsi" w:cstheme="majorHAnsi"/>
          <w:u w:val="single"/>
          <w:bdr w:val="single" w:sz="18" w:space="0" w:color="auto"/>
        </w:rPr>
        <w:t>.</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With</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the Chinese government also </w:t>
      </w:r>
      <w:r w:rsidRPr="00712210">
        <w:rPr>
          <w:rFonts w:asciiTheme="majorHAnsi" w:hAnsiTheme="majorHAnsi" w:cstheme="majorHAnsi"/>
          <w:b/>
          <w:sz w:val="26"/>
          <w:highlight w:val="cyan"/>
          <w:u w:val="single"/>
        </w:rPr>
        <w:t>cracking down on labor</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rights </w:t>
      </w:r>
      <w:r w:rsidRPr="00712210">
        <w:rPr>
          <w:rFonts w:asciiTheme="majorHAnsi" w:hAnsiTheme="majorHAnsi" w:cstheme="majorHAnsi"/>
          <w:b/>
          <w:sz w:val="26"/>
          <w:highlight w:val="cyan"/>
          <w:u w:val="single"/>
        </w:rPr>
        <w:t>groups in mainland China</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bdr w:val="single" w:sz="18" w:space="0" w:color="auto"/>
        </w:rPr>
        <w:t xml:space="preserve">a valuable window is being lost </w:t>
      </w:r>
      <w:r w:rsidRPr="00712210">
        <w:rPr>
          <w:rFonts w:asciiTheme="majorHAnsi" w:hAnsiTheme="majorHAnsi" w:cstheme="majorHAnsi"/>
          <w:u w:val="single"/>
        </w:rPr>
        <w:t>into the plight of workers amid a global supply chain heavily dependent on China-made products</w:t>
      </w:r>
      <w:r w:rsidRPr="00712210">
        <w:rPr>
          <w:rFonts w:asciiTheme="majorHAnsi" w:hAnsiTheme="majorHAnsi" w:cstheme="majorHAnsi"/>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C4D45D9"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Aggressive Hong Kong policy </w:t>
      </w:r>
      <w:r w:rsidRPr="00712210">
        <w:rPr>
          <w:rFonts w:asciiTheme="majorHAnsi" w:hAnsiTheme="majorHAnsi" w:cstheme="majorHAnsi"/>
          <w:u w:val="single"/>
        </w:rPr>
        <w:t>undermines</w:t>
      </w:r>
      <w:r w:rsidRPr="00712210">
        <w:rPr>
          <w:rFonts w:asciiTheme="majorHAnsi" w:hAnsiTheme="majorHAnsi" w:cstheme="majorHAnsi"/>
        </w:rPr>
        <w:t xml:space="preserve"> China’s soft power.</w:t>
      </w:r>
    </w:p>
    <w:p w14:paraId="6B7D8147"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Yuan 19</w:t>
      </w:r>
      <w:r w:rsidRPr="00712210">
        <w:rPr>
          <w:rFonts w:asciiTheme="majorHAnsi" w:hAnsiTheme="majorHAnsi" w:cstheme="majorHAnsi"/>
        </w:rPr>
        <w:t xml:space="preserve"> Li Yuan 8-20-2019 "China's Soft-Power Fail: Condemning Hong Kong's Protests" </w:t>
      </w:r>
      <w:hyperlink r:id="rId19" w:anchor="selection-311.0-311.7" w:history="1">
        <w:r w:rsidRPr="00712210">
          <w:rPr>
            <w:rStyle w:val="Hyperlink"/>
            <w:rFonts w:asciiTheme="majorHAnsi" w:hAnsiTheme="majorHAnsi" w:cstheme="majorHAnsi"/>
          </w:rPr>
          <w:t>https://archive.md/NcYnR#selection-311.0-311.7</w:t>
        </w:r>
      </w:hyperlink>
      <w:r w:rsidRPr="00712210">
        <w:rPr>
          <w:rFonts w:asciiTheme="majorHAnsi" w:hAnsiTheme="majorHAnsi" w:cstheme="majorHAnsi"/>
        </w:rPr>
        <w:t xml:space="preserve"> (writes the New New World column for The New York Times, which focuses on the intersection of technology, business and politics in China and across Asia.)//Elmer </w:t>
      </w:r>
    </w:p>
    <w:p w14:paraId="48D56CEA" w14:textId="77777777" w:rsidR="0097398C" w:rsidRPr="00712210" w:rsidRDefault="0097398C" w:rsidP="0097398C">
      <w:pPr>
        <w:rPr>
          <w:rFonts w:asciiTheme="majorHAnsi" w:hAnsiTheme="majorHAnsi" w:cstheme="majorHAnsi"/>
        </w:rPr>
      </w:pPr>
      <w:r w:rsidRPr="00712210">
        <w:rPr>
          <w:rFonts w:asciiTheme="majorHAnsi" w:hAnsiTheme="majorHAnsi" w:cstheme="majorHAnsi"/>
        </w:rPr>
        <w:t xml:space="preserve">Images of masked thugs massing in Hong Kong’s streets. </w:t>
      </w:r>
      <w:r w:rsidRPr="00712210">
        <w:rPr>
          <w:rFonts w:asciiTheme="majorHAnsi" w:hAnsiTheme="majorHAnsi" w:cstheme="majorHAnsi"/>
          <w:u w:val="single"/>
        </w:rPr>
        <w:t>Unproven allegations that protesters are being led by the C.I.A. Comparisons between activists and Nazis.</w:t>
      </w:r>
      <w:r w:rsidRPr="00712210">
        <w:rPr>
          <w:rFonts w:asciiTheme="majorHAnsi" w:hAnsiTheme="majorHAnsi" w:cstheme="majorHAnsi"/>
        </w:rPr>
        <w:t xml:space="preserve"> As protests continue to roil Hong Kong’s streets, </w:t>
      </w:r>
      <w:r w:rsidRPr="00712210">
        <w:rPr>
          <w:rFonts w:asciiTheme="majorHAnsi" w:hAnsiTheme="majorHAnsi" w:cstheme="majorHAnsi"/>
          <w:b/>
          <w:sz w:val="26"/>
          <w:highlight w:val="cyan"/>
          <w:u w:val="single"/>
        </w:rPr>
        <w:t>China’s state-led propaganda</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machine has gone into overdrive </w:t>
      </w:r>
      <w:r w:rsidRPr="00712210">
        <w:rPr>
          <w:rFonts w:asciiTheme="majorHAnsi" w:hAnsiTheme="majorHAnsi" w:cstheme="majorHAnsi"/>
          <w:b/>
          <w:sz w:val="26"/>
          <w:highlight w:val="cyan"/>
          <w:u w:val="single"/>
        </w:rPr>
        <w:t>to persuade the world</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that</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rPr>
        <w:t>radical Hong Kong protesters have put the city in peril</w:t>
      </w:r>
      <w:r w:rsidRPr="00712210">
        <w:rPr>
          <w:rFonts w:asciiTheme="majorHAnsi" w:hAnsiTheme="majorHAnsi" w:cstheme="majorHAnsi"/>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712210">
        <w:rPr>
          <w:rFonts w:asciiTheme="majorHAnsi" w:hAnsiTheme="majorHAnsi" w:cstheme="majorHAnsi"/>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712210">
        <w:rPr>
          <w:rFonts w:asciiTheme="majorHAnsi" w:hAnsiTheme="majorHAnsi" w:cstheme="majorHAnsi"/>
          <w:b/>
          <w:sz w:val="26"/>
          <w:highlight w:val="cyan"/>
          <w:u w:val="single"/>
        </w:rPr>
        <w:t>Beijing’s</w:t>
      </w:r>
      <w:r w:rsidRPr="00712210">
        <w:rPr>
          <w:rFonts w:asciiTheme="majorHAnsi" w:hAnsiTheme="majorHAnsi" w:cstheme="majorHAnsi"/>
          <w:highlight w:val="cyan"/>
        </w:rPr>
        <w:t xml:space="preserve"> </w:t>
      </w:r>
      <w:r w:rsidRPr="00712210">
        <w:rPr>
          <w:rFonts w:asciiTheme="majorHAnsi" w:hAnsiTheme="majorHAnsi" w:cstheme="majorHAnsi"/>
        </w:rPr>
        <w:t xml:space="preserve">ham-handed international </w:t>
      </w:r>
      <w:r w:rsidRPr="00712210">
        <w:rPr>
          <w:rFonts w:asciiTheme="majorHAnsi" w:hAnsiTheme="majorHAnsi" w:cstheme="majorHAnsi"/>
          <w:b/>
          <w:sz w:val="26"/>
          <w:highlight w:val="cyan"/>
          <w:u w:val="single"/>
        </w:rPr>
        <w:t>efforts</w:t>
      </w:r>
      <w:r w:rsidRPr="00712210">
        <w:rPr>
          <w:rFonts w:asciiTheme="majorHAnsi" w:hAnsiTheme="majorHAnsi" w:cstheme="majorHAnsi"/>
          <w:highlight w:val="cyan"/>
        </w:rPr>
        <w:t xml:space="preserve"> </w:t>
      </w:r>
      <w:r w:rsidRPr="00712210">
        <w:rPr>
          <w:rFonts w:asciiTheme="majorHAnsi" w:hAnsiTheme="majorHAnsi" w:cstheme="majorHAnsi"/>
          <w:b/>
          <w:sz w:val="26"/>
          <w:highlight w:val="cyan"/>
          <w:u w:val="single"/>
        </w:rPr>
        <w:t>have</w:t>
      </w:r>
      <w:r w:rsidRPr="00712210">
        <w:rPr>
          <w:rFonts w:asciiTheme="majorHAnsi" w:hAnsiTheme="majorHAnsi" w:cstheme="majorHAnsi"/>
          <w:highlight w:val="cyan"/>
        </w:rPr>
        <w:t xml:space="preserve"> </w:t>
      </w:r>
      <w:r w:rsidRPr="00712210">
        <w:rPr>
          <w:rFonts w:asciiTheme="majorHAnsi" w:hAnsiTheme="majorHAnsi" w:cstheme="majorHAnsi"/>
        </w:rPr>
        <w:t xml:space="preserve">simply </w:t>
      </w:r>
      <w:r w:rsidRPr="00712210">
        <w:rPr>
          <w:rFonts w:asciiTheme="majorHAnsi" w:hAnsiTheme="majorHAnsi" w:cstheme="majorHAnsi"/>
          <w:b/>
          <w:sz w:val="26"/>
          <w:highlight w:val="cyan"/>
          <w:u w:val="single"/>
        </w:rPr>
        <w:t>underscored</w:t>
      </w:r>
      <w:r w:rsidRPr="00712210">
        <w:rPr>
          <w:rFonts w:asciiTheme="majorHAnsi" w:hAnsiTheme="majorHAnsi" w:cstheme="majorHAnsi"/>
          <w:highlight w:val="cyan"/>
        </w:rPr>
        <w:t xml:space="preserve"> </w:t>
      </w:r>
      <w:r w:rsidRPr="00712210">
        <w:rPr>
          <w:rFonts w:asciiTheme="majorHAnsi" w:hAnsiTheme="majorHAnsi" w:cstheme="majorHAnsi"/>
        </w:rPr>
        <w:t xml:space="preserve">Beijing’s inability to sway world public opinion. Call it </w:t>
      </w:r>
      <w:r w:rsidRPr="00712210">
        <w:rPr>
          <w:rFonts w:asciiTheme="majorHAnsi" w:hAnsiTheme="majorHAnsi" w:cstheme="majorHAnsi"/>
          <w:b/>
          <w:sz w:val="26"/>
          <w:highlight w:val="cyan"/>
          <w:u w:val="single"/>
          <w:bdr w:val="single" w:sz="18" w:space="0" w:color="auto"/>
        </w:rPr>
        <w:t>a failure of Chinese “soft power</w:t>
      </w:r>
      <w:r w:rsidRPr="00712210">
        <w:rPr>
          <w:rFonts w:asciiTheme="majorHAnsi" w:hAnsiTheme="majorHAnsi" w:cstheme="majorHAnsi"/>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712210">
        <w:rPr>
          <w:rFonts w:asciiTheme="majorHAnsi" w:hAnsiTheme="majorHAnsi" w:cstheme="majorHAnsi"/>
          <w:u w:val="single"/>
        </w:rPr>
        <w:t xml:space="preserve">China’s hard power tactics may ultimately work in Hong Kong, though so far protesters appear unbowed by threats of a crackdown. </w:t>
      </w:r>
      <w:r w:rsidRPr="00712210">
        <w:rPr>
          <w:rFonts w:asciiTheme="majorHAnsi" w:hAnsiTheme="majorHAnsi" w:cstheme="majorHAnsi"/>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712210">
        <w:rPr>
          <w:rFonts w:asciiTheme="majorHAnsi" w:hAnsiTheme="majorHAnsi" w:cstheme="majorHAnsi"/>
          <w:b/>
          <w:bCs/>
          <w:sz w:val="26"/>
          <w:highlight w:val="cyan"/>
          <w:u w:val="single"/>
        </w:rPr>
        <w:t>China</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could use some of that soft power about now. Its </w:t>
      </w:r>
      <w:r w:rsidRPr="00712210">
        <w:rPr>
          <w:rFonts w:asciiTheme="majorHAnsi" w:hAnsiTheme="majorHAnsi" w:cstheme="majorHAnsi"/>
          <w:b/>
          <w:bCs/>
          <w:sz w:val="26"/>
          <w:highlight w:val="cyan"/>
          <w:u w:val="single"/>
          <w:bdr w:val="single" w:sz="18" w:space="0" w:color="auto"/>
        </w:rPr>
        <w:t>credibility and legitimacy are under assault</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in Washington and elsewhere as China hawks rise in prominence. Under Xi Jinping, China’s top leader, China has come up with a wide range of initiatives to woo the world with its ideals and its wallet.</w:t>
      </w:r>
      <w:r w:rsidRPr="00712210">
        <w:rPr>
          <w:rFonts w:asciiTheme="majorHAnsi" w:hAnsiTheme="majorHAnsi" w:cstheme="majorHAnsi"/>
        </w:rPr>
        <w:t xml:space="preserve"> The “</w:t>
      </w:r>
      <w:r w:rsidRPr="00712210">
        <w:rPr>
          <w:rFonts w:asciiTheme="majorHAnsi" w:hAnsiTheme="majorHAnsi" w:cstheme="majorHAnsi"/>
          <w:b/>
          <w:sz w:val="26"/>
          <w:highlight w:val="cyan"/>
          <w:u w:val="single"/>
        </w:rPr>
        <w:t>China Dream</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envisions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a </w:t>
      </w:r>
      <w:r w:rsidRPr="00712210">
        <w:rPr>
          <w:rFonts w:asciiTheme="majorHAnsi" w:hAnsiTheme="majorHAnsi" w:cstheme="majorHAnsi"/>
          <w:b/>
          <w:sz w:val="26"/>
          <w:highlight w:val="cyan"/>
          <w:u w:val="single"/>
        </w:rPr>
        <w:t>peaceful world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in </w:t>
      </w:r>
      <w:r w:rsidRPr="00712210">
        <w:rPr>
          <w:rFonts w:asciiTheme="majorHAnsi" w:hAnsiTheme="majorHAnsi" w:cstheme="majorHAnsi"/>
          <w:b/>
          <w:sz w:val="26"/>
          <w:highlight w:val="cyan"/>
          <w:u w:val="single"/>
        </w:rPr>
        <w:t>which</w:t>
      </w:r>
      <w:r w:rsidRPr="00712210">
        <w:rPr>
          <w:rFonts w:asciiTheme="majorHAnsi" w:hAnsiTheme="majorHAnsi" w:cstheme="majorHAnsi"/>
          <w:highlight w:val="cyan"/>
          <w:u w:val="single"/>
        </w:rPr>
        <w:t xml:space="preserve"> </w:t>
      </w:r>
      <w:r w:rsidRPr="00712210">
        <w:rPr>
          <w:rFonts w:asciiTheme="majorHAnsi" w:hAnsiTheme="majorHAnsi" w:cstheme="majorHAnsi"/>
          <w:b/>
          <w:sz w:val="26"/>
          <w:highlight w:val="cyan"/>
          <w:u w:val="single"/>
          <w:bdr w:val="single" w:sz="18" w:space="0" w:color="auto"/>
        </w:rPr>
        <w:t>China plays a leading role</w:t>
      </w:r>
      <w:r w:rsidRPr="00712210">
        <w:rPr>
          <w:rFonts w:asciiTheme="majorHAnsi" w:hAnsiTheme="majorHAnsi" w:cstheme="majorHAnsi"/>
        </w:rPr>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712210">
        <w:rPr>
          <w:rFonts w:asciiTheme="majorHAnsi" w:hAnsiTheme="majorHAnsi" w:cstheme="majorHAnsi"/>
          <w:u w:val="single"/>
        </w:rPr>
        <w:t>.” “We should increase China’s soft power, give a good Chinese narrative, and better communicate China’s messages to the world,” Mr. Xi said not long after he took power in 2013</w:t>
      </w:r>
      <w:r w:rsidRPr="00712210">
        <w:rPr>
          <w:rFonts w:asciiTheme="majorHAnsi" w:hAnsiTheme="majorHAnsi" w:cstheme="majorHAnsi"/>
        </w:rPr>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712210">
        <w:rPr>
          <w:rFonts w:asciiTheme="majorHAnsi" w:hAnsiTheme="majorHAnsi" w:cstheme="majorHAnsi"/>
          <w:u w:val="single"/>
        </w:rPr>
        <w:t xml:space="preserve">However, the </w:t>
      </w:r>
      <w:r w:rsidRPr="00712210">
        <w:rPr>
          <w:rFonts w:asciiTheme="majorHAnsi" w:hAnsiTheme="majorHAnsi" w:cstheme="majorHAnsi"/>
          <w:b/>
          <w:sz w:val="26"/>
          <w:highlight w:val="cyan"/>
          <w:u w:val="single"/>
        </w:rPr>
        <w:t>Hong Kong protests</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have </w:t>
      </w:r>
      <w:r w:rsidRPr="00712210">
        <w:rPr>
          <w:rFonts w:asciiTheme="majorHAnsi" w:hAnsiTheme="majorHAnsi" w:cstheme="majorHAnsi"/>
          <w:b/>
          <w:sz w:val="26"/>
          <w:highlight w:val="cyan"/>
          <w:u w:val="single"/>
        </w:rPr>
        <w:t>suggested</w:t>
      </w:r>
      <w:r w:rsidRPr="00712210">
        <w:rPr>
          <w:rFonts w:asciiTheme="majorHAnsi" w:hAnsiTheme="majorHAnsi" w:cstheme="majorHAnsi"/>
          <w:highlight w:val="cyan"/>
          <w:u w:val="single"/>
        </w:rPr>
        <w:t xml:space="preserve"> </w:t>
      </w:r>
      <w:r w:rsidRPr="00712210">
        <w:rPr>
          <w:rFonts w:asciiTheme="majorHAnsi" w:hAnsiTheme="majorHAnsi" w:cstheme="majorHAnsi"/>
          <w:u w:val="single"/>
        </w:rPr>
        <w:t xml:space="preserve">that </w:t>
      </w:r>
      <w:r w:rsidRPr="00712210">
        <w:rPr>
          <w:rFonts w:asciiTheme="majorHAnsi" w:hAnsiTheme="majorHAnsi" w:cstheme="majorHAnsi"/>
          <w:b/>
          <w:sz w:val="26"/>
          <w:highlight w:val="cyan"/>
          <w:u w:val="single"/>
        </w:rPr>
        <w:t>Beijing still knows hard power much better than soft</w:t>
      </w:r>
      <w:r w:rsidRPr="00712210">
        <w:rPr>
          <w:rFonts w:asciiTheme="majorHAnsi" w:hAnsiTheme="majorHAnsi" w:cstheme="majorHAnsi"/>
          <w:u w:val="single"/>
        </w:rPr>
        <w:t xml:space="preserve">. </w:t>
      </w:r>
      <w:r w:rsidRPr="00712210">
        <w:rPr>
          <w:rFonts w:asciiTheme="majorHAnsi" w:hAnsiTheme="majorHAnsi" w:cstheme="majorHAnsi"/>
          <w:b/>
          <w:sz w:val="26"/>
          <w:highlight w:val="cyan"/>
          <w:u w:val="single"/>
        </w:rPr>
        <w:t xml:space="preserve">Instead of offering a competing narrative of a Hong Kong that could prosper under Chinese rule, </w:t>
      </w:r>
      <w:r w:rsidRPr="00712210">
        <w:rPr>
          <w:rFonts w:asciiTheme="majorHAnsi" w:hAnsiTheme="majorHAnsi" w:cstheme="majorHAnsi"/>
          <w:b/>
          <w:sz w:val="26"/>
          <w:highlight w:val="cyan"/>
          <w:u w:val="single"/>
          <w:bdr w:val="single" w:sz="18" w:space="0" w:color="auto"/>
        </w:rPr>
        <w:t>it has instead made itself look like a bully</w:t>
      </w:r>
      <w:r w:rsidRPr="00712210">
        <w:rPr>
          <w:rFonts w:asciiTheme="majorHAnsi" w:hAnsiTheme="majorHAnsi" w:cstheme="majorHAnsi"/>
          <w:u w:val="single"/>
        </w:rPr>
        <w:t>. Though troops haven’t crossed the border, images distributed around the world by Chinese media outlets show heavily armed personnel preparing for urban conflict</w:t>
      </w:r>
      <w:r w:rsidRPr="00712210">
        <w:rPr>
          <w:rFonts w:asciiTheme="majorHAnsi" w:hAnsiTheme="majorHAnsi" w:cstheme="majorHAnsi"/>
        </w:rPr>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712210">
        <w:rPr>
          <w:rFonts w:asciiTheme="majorHAnsi" w:hAnsiTheme="majorHAnsi" w:cstheme="majorHAnsi"/>
          <w:b/>
          <w:bCs/>
          <w:u w:val="single"/>
        </w:rPr>
        <w:t>undermines Beijing more than it helps</w:t>
      </w:r>
      <w:r w:rsidRPr="00712210">
        <w:rPr>
          <w:rFonts w:asciiTheme="majorHAnsi" w:hAnsiTheme="majorHAnsi" w:cstheme="majorHAnsi"/>
        </w:rPr>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3EC02B0B"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Chinese leadership solves existential threats and establishes global governance.</w:t>
      </w:r>
    </w:p>
    <w:p w14:paraId="6D401D42" w14:textId="77777777" w:rsidR="0097398C" w:rsidRPr="00712210" w:rsidRDefault="0097398C" w:rsidP="0097398C">
      <w:pPr>
        <w:rPr>
          <w:rFonts w:asciiTheme="majorHAnsi" w:hAnsiTheme="majorHAnsi" w:cstheme="majorHAnsi"/>
        </w:rPr>
      </w:pPr>
      <w:r w:rsidRPr="00712210">
        <w:rPr>
          <w:rStyle w:val="Style13ptBold"/>
          <w:rFonts w:asciiTheme="majorHAnsi" w:hAnsiTheme="majorHAnsi" w:cstheme="majorHAnsi"/>
        </w:rPr>
        <w:t>Yamei 18</w:t>
      </w:r>
      <w:r w:rsidRPr="00712210">
        <w:rPr>
          <w:rFonts w:asciiTheme="majorHAnsi" w:hAnsiTheme="majorHAnsi" w:cstheme="majorHAnsi"/>
        </w:rPr>
        <w:t xml:space="preserve"> Shen Yamei 18, Deputy Director and Associate Research Fellow of Department for American Studies, China Institute of International Studies, 1-9-2018, "Probing into the “Chinese Solution” for the Transformation of Global Governance," CAIFC, </w:t>
      </w:r>
      <w:hyperlink r:id="rId20" w:history="1">
        <w:r w:rsidRPr="00712210">
          <w:rPr>
            <w:rStyle w:val="Hyperlink"/>
            <w:rFonts w:asciiTheme="majorHAnsi" w:hAnsiTheme="majorHAnsi" w:cstheme="majorHAnsi"/>
          </w:rPr>
          <w:t>http://www.caifc.org.cn/en/content.aspx?id=4491</w:t>
        </w:r>
      </w:hyperlink>
    </w:p>
    <w:p w14:paraId="4FAF6C21" w14:textId="77777777" w:rsidR="0097398C" w:rsidRPr="00712210" w:rsidRDefault="0097398C" w:rsidP="0097398C">
      <w:pPr>
        <w:rPr>
          <w:rStyle w:val="StyleUnderline"/>
          <w:rFonts w:asciiTheme="majorHAnsi" w:hAnsiTheme="majorHAnsi" w:cstheme="majorHAnsi"/>
          <w:b w:val="0"/>
          <w:bCs/>
          <w:sz w:val="24"/>
        </w:rPr>
      </w:pPr>
      <w:r w:rsidRPr="00712210">
        <w:rPr>
          <w:rFonts w:asciiTheme="majorHAnsi" w:hAnsiTheme="majorHAnsi" w:cstheme="majorHAnsi"/>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712210">
        <w:rPr>
          <w:rStyle w:val="Emphasis"/>
          <w:rFonts w:asciiTheme="majorHAnsi" w:hAnsiTheme="majorHAnsi" w:cstheme="majorHAnsi"/>
          <w:sz w:val="24"/>
        </w:rPr>
        <w:t>The “</w:t>
      </w:r>
      <w:r w:rsidRPr="00712210">
        <w:rPr>
          <w:rStyle w:val="Emphasis"/>
          <w:rFonts w:asciiTheme="majorHAnsi" w:hAnsiTheme="majorHAnsi" w:cstheme="majorHAnsi"/>
          <w:sz w:val="24"/>
          <w:highlight w:val="cyan"/>
        </w:rPr>
        <w:t>shortcomings” of the existing global governance system are prominent</w:t>
      </w:r>
      <w:r w:rsidRPr="00712210">
        <w:rPr>
          <w:rStyle w:val="Emphasis"/>
          <w:rFonts w:asciiTheme="majorHAnsi" w:hAnsiTheme="majorHAnsi" w:cstheme="majorHAnsi"/>
          <w:sz w:val="24"/>
        </w:rPr>
        <w:t xml:space="preserve">, </w:t>
      </w:r>
      <w:r w:rsidRPr="00712210">
        <w:rPr>
          <w:rStyle w:val="Emphasis"/>
          <w:rFonts w:asciiTheme="majorHAnsi" w:hAnsiTheme="majorHAnsi" w:cstheme="majorHAnsi"/>
          <w:sz w:val="24"/>
          <w:highlight w:val="cyan"/>
        </w:rPr>
        <w:t>which can hardly ensure</w:t>
      </w:r>
      <w:r w:rsidRPr="00712210">
        <w:rPr>
          <w:rStyle w:val="Emphasis"/>
          <w:rFonts w:asciiTheme="majorHAnsi" w:hAnsiTheme="majorHAnsi" w:cstheme="majorHAnsi"/>
          <w:sz w:val="24"/>
        </w:rPr>
        <w:t xml:space="preserve"> global </w:t>
      </w:r>
      <w:r w:rsidRPr="00712210">
        <w:rPr>
          <w:rStyle w:val="Emphasis"/>
          <w:rFonts w:asciiTheme="majorHAnsi" w:hAnsiTheme="majorHAnsi" w:cstheme="majorHAnsi"/>
          <w:sz w:val="24"/>
          <w:highlight w:val="cyan"/>
        </w:rPr>
        <w:t>development</w:t>
      </w:r>
      <w:r w:rsidRPr="00712210">
        <w:rPr>
          <w:rStyle w:val="Emphasis"/>
          <w:rFonts w:asciiTheme="majorHAnsi" w:hAnsiTheme="majorHAnsi" w:cstheme="majorHAnsi"/>
          <w:sz w:val="24"/>
        </w:rPr>
        <w:t xml:space="preserve">. First, the </w:t>
      </w:r>
      <w:r w:rsidRPr="00712210">
        <w:rPr>
          <w:rStyle w:val="Emphasis"/>
          <w:rFonts w:asciiTheme="majorHAnsi" w:hAnsiTheme="majorHAnsi" w:cstheme="majorHAnsi"/>
          <w:sz w:val="24"/>
          <w:highlight w:val="cyan"/>
        </w:rPr>
        <w:t>traditional dominant forces are seriously imbalanced</w:t>
      </w:r>
      <w:r w:rsidRPr="00712210">
        <w:rPr>
          <w:rStyle w:val="StyleUnderline"/>
          <w:rFonts w:asciiTheme="majorHAnsi" w:hAnsiTheme="majorHAnsi" w:cstheme="majorHAnsi"/>
          <w:i/>
          <w:sz w:val="24"/>
        </w:rPr>
        <w:t>.</w:t>
      </w:r>
      <w:r w:rsidRPr="00712210">
        <w:rPr>
          <w:rStyle w:val="StyleUnderline"/>
          <w:rFonts w:asciiTheme="majorHAnsi" w:hAnsiTheme="majorHAnsi" w:cstheme="majorHAnsi"/>
          <w:sz w:val="24"/>
        </w:rPr>
        <w:t xml:space="preserve"> The US and Europe</w:t>
      </w:r>
      <w:r w:rsidRPr="00712210">
        <w:rPr>
          <w:rFonts w:asciiTheme="majorHAnsi" w:hAnsiTheme="majorHAnsi" w:cstheme="majorHAnsi"/>
        </w:rPr>
        <w:t xml:space="preserve"> that used to dominate the global governance system </w:t>
      </w:r>
      <w:r w:rsidRPr="00712210">
        <w:rPr>
          <w:rStyle w:val="StyleUnderline"/>
          <w:rFonts w:asciiTheme="majorHAnsi" w:hAnsiTheme="majorHAnsi" w:cstheme="majorHAnsi"/>
          <w:sz w:val="24"/>
        </w:rPr>
        <w:t>have been beset with structural problems</w:t>
      </w:r>
      <w:r w:rsidRPr="00712210">
        <w:rPr>
          <w:rFonts w:asciiTheme="majorHAnsi" w:hAnsiTheme="majorHAnsi" w:cstheme="majorHAnsi"/>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712210">
        <w:rPr>
          <w:rStyle w:val="Emphasis"/>
          <w:rFonts w:asciiTheme="majorHAnsi" w:hAnsiTheme="majorHAnsi" w:cstheme="majorHAnsi"/>
          <w:sz w:val="24"/>
        </w:rPr>
        <w:t xml:space="preserve">the </w:t>
      </w:r>
      <w:r w:rsidRPr="00712210">
        <w:rPr>
          <w:rStyle w:val="Emphasis"/>
          <w:rFonts w:asciiTheme="majorHAnsi" w:hAnsiTheme="majorHAnsi" w:cstheme="majorHAnsi"/>
          <w:sz w:val="24"/>
          <w:highlight w:val="cyan"/>
        </w:rPr>
        <w:t>traditional</w:t>
      </w:r>
      <w:r w:rsidRPr="00712210">
        <w:rPr>
          <w:rStyle w:val="Emphasis"/>
          <w:rFonts w:asciiTheme="majorHAnsi" w:hAnsiTheme="majorHAnsi" w:cstheme="majorHAnsi"/>
          <w:sz w:val="24"/>
        </w:rPr>
        <w:t xml:space="preserve"> governance </w:t>
      </w:r>
      <w:r w:rsidRPr="00712210">
        <w:rPr>
          <w:rStyle w:val="Emphasis"/>
          <w:rFonts w:asciiTheme="majorHAnsi" w:hAnsiTheme="majorHAnsi" w:cstheme="majorHAnsi"/>
          <w:sz w:val="24"/>
          <w:highlight w:val="cyan"/>
        </w:rPr>
        <w:t>mechanisms such as the World Bank, IMF</w:t>
      </w:r>
      <w:r w:rsidRPr="00712210">
        <w:rPr>
          <w:rStyle w:val="Emphasis"/>
          <w:rFonts w:asciiTheme="majorHAnsi" w:hAnsiTheme="majorHAnsi" w:cstheme="majorHAnsi"/>
          <w:sz w:val="24"/>
        </w:rPr>
        <w:t xml:space="preserve"> and G7 </w:t>
      </w:r>
      <w:r w:rsidRPr="00712210">
        <w:rPr>
          <w:rStyle w:val="Emphasis"/>
          <w:rFonts w:asciiTheme="majorHAnsi" w:hAnsiTheme="majorHAnsi" w:cstheme="majorHAnsi"/>
          <w:sz w:val="24"/>
          <w:highlight w:val="cyan"/>
        </w:rPr>
        <w:t>failed to reflect the demand of the new pattern</w:t>
      </w:r>
      <w:r w:rsidRPr="00712210">
        <w:rPr>
          <w:rStyle w:val="Emphasis"/>
          <w:rFonts w:asciiTheme="majorHAnsi" w:hAnsiTheme="majorHAnsi" w:cstheme="majorHAnsi"/>
          <w:sz w:val="24"/>
        </w:rPr>
        <w:t xml:space="preserve">, </w:t>
      </w:r>
      <w:r w:rsidRPr="00712210">
        <w:rPr>
          <w:rStyle w:val="Emphasis"/>
          <w:rFonts w:asciiTheme="majorHAnsi" w:hAnsiTheme="majorHAnsi" w:cstheme="majorHAnsi"/>
          <w:sz w:val="24"/>
          <w:highlight w:val="cyan"/>
        </w:rPr>
        <w:t>in addition to their lack of representation</w:t>
      </w:r>
      <w:r w:rsidRPr="00712210">
        <w:rPr>
          <w:rStyle w:val="Emphasis"/>
          <w:rFonts w:asciiTheme="majorHAnsi" w:hAnsiTheme="majorHAnsi" w:cstheme="majorHAnsi"/>
          <w:sz w:val="24"/>
        </w:rPr>
        <w:t xml:space="preserve"> and inclusiveness. </w:t>
      </w:r>
      <w:r w:rsidRPr="00712210">
        <w:rPr>
          <w:rStyle w:val="StyleUnderline"/>
          <w:rFonts w:asciiTheme="majorHAnsi" w:hAnsiTheme="majorHAnsi" w:cstheme="majorHAnsi"/>
          <w:sz w:val="24"/>
        </w:rPr>
        <w:t>Third, the global governance rules are developing in a fragmented way, with governance deficits existing in some key areas.</w:t>
      </w:r>
      <w:r w:rsidRPr="00712210">
        <w:rPr>
          <w:rFonts w:asciiTheme="majorHAnsi" w:hAnsiTheme="majorHAnsi" w:cstheme="majorHAnsi"/>
        </w:rPr>
        <w:t xml:space="preserve"> With the diversification and in-depth integration of international interests, the domain of global governance has continued to expand, with actors multiplying by folds and action intentions becoming complicated. </w:t>
      </w:r>
      <w:r w:rsidRPr="00712210">
        <w:rPr>
          <w:rStyle w:val="StyleUnderline"/>
          <w:rFonts w:asciiTheme="majorHAnsi" w:hAnsiTheme="majorHAnsi" w:cstheme="majorHAnsi"/>
          <w:sz w:val="24"/>
        </w:rPr>
        <w:t>As relevant efforts are usually temporary and limited to specific partners or issues, global governance driven by requests of “diversified governance” lacks systematic and comprehensive solutions</w:t>
      </w:r>
      <w:r w:rsidRPr="00712210">
        <w:rPr>
          <w:rFonts w:asciiTheme="majorHAnsi" w:hAnsiTheme="majorHAnsi" w:cstheme="majorHAnsi"/>
        </w:rPr>
        <w:t xml:space="preserve">. </w:t>
      </w:r>
      <w:r w:rsidRPr="00712210">
        <w:rPr>
          <w:rStyle w:val="StyleUnderline"/>
          <w:rFonts w:asciiTheme="majorHAnsi" w:hAnsiTheme="majorHAnsi" w:cstheme="majorHAnsi"/>
          <w:sz w:val="24"/>
        </w:rPr>
        <w:t xml:space="preserve">Since the beginning of this year, </w:t>
      </w:r>
      <w:r w:rsidRPr="00712210">
        <w:rPr>
          <w:rStyle w:val="StyleUnderline"/>
          <w:rFonts w:asciiTheme="majorHAnsi" w:hAnsiTheme="majorHAnsi" w:cstheme="majorHAnsi"/>
          <w:sz w:val="24"/>
          <w:highlight w:val="cyan"/>
        </w:rPr>
        <w:t xml:space="preserve">there have been risks </w:t>
      </w:r>
      <w:r w:rsidRPr="00712210">
        <w:rPr>
          <w:rStyle w:val="StyleUnderline"/>
          <w:rFonts w:asciiTheme="majorHAnsi" w:hAnsiTheme="majorHAnsi" w:cstheme="majorHAnsi"/>
          <w:sz w:val="24"/>
        </w:rPr>
        <w:t>of running into an acephalous state</w:t>
      </w:r>
      <w:r w:rsidRPr="00712210">
        <w:rPr>
          <w:rStyle w:val="StyleUnderline"/>
          <w:rFonts w:asciiTheme="majorHAnsi" w:hAnsiTheme="majorHAnsi" w:cstheme="majorHAnsi"/>
          <w:i/>
          <w:sz w:val="24"/>
        </w:rPr>
        <w:t xml:space="preserve"> </w:t>
      </w:r>
      <w:r w:rsidRPr="00712210">
        <w:rPr>
          <w:rStyle w:val="Emphasis"/>
          <w:rFonts w:asciiTheme="majorHAnsi" w:hAnsiTheme="majorHAnsi" w:cstheme="majorHAnsi"/>
          <w:sz w:val="24"/>
          <w:highlight w:val="cyan"/>
        </w:rPr>
        <w:t>in such key areas as</w:t>
      </w:r>
      <w:r w:rsidRPr="00712210">
        <w:rPr>
          <w:rStyle w:val="Emphasis"/>
          <w:rFonts w:asciiTheme="majorHAnsi" w:hAnsiTheme="majorHAnsi" w:cstheme="majorHAnsi"/>
          <w:sz w:val="24"/>
        </w:rPr>
        <w:t xml:space="preserve"> global </w:t>
      </w:r>
      <w:r w:rsidRPr="00712210">
        <w:rPr>
          <w:rStyle w:val="Emphasis"/>
          <w:rFonts w:asciiTheme="majorHAnsi" w:hAnsiTheme="majorHAnsi" w:cstheme="majorHAnsi"/>
          <w:sz w:val="24"/>
          <w:highlight w:val="cyan"/>
        </w:rPr>
        <w:t>economic governance and climate change</w:t>
      </w:r>
      <w:r w:rsidRPr="00712210">
        <w:rPr>
          <w:rFonts w:asciiTheme="majorHAnsi" w:hAnsiTheme="majorHAnsi" w:cstheme="majorHAnsi"/>
          <w:i/>
          <w:iCs/>
          <w:u w:val="single"/>
        </w:rPr>
        <w:t xml:space="preserve">. </w:t>
      </w:r>
      <w:r w:rsidRPr="00712210">
        <w:rPr>
          <w:rStyle w:val="Emphasis"/>
          <w:rFonts w:asciiTheme="majorHAnsi" w:hAnsiTheme="majorHAnsi" w:cstheme="majorHAnsi"/>
          <w:sz w:val="24"/>
        </w:rPr>
        <w:t xml:space="preserve">Such emerging issues as </w:t>
      </w:r>
      <w:r w:rsidRPr="00712210">
        <w:rPr>
          <w:rStyle w:val="Emphasis"/>
          <w:rFonts w:asciiTheme="majorHAnsi" w:hAnsiTheme="majorHAnsi" w:cstheme="majorHAnsi"/>
          <w:sz w:val="24"/>
          <w:highlight w:val="cyan"/>
          <w:bdr w:val="single" w:sz="4" w:space="0" w:color="auto"/>
        </w:rPr>
        <w:t>nuclear security and</w:t>
      </w:r>
      <w:r w:rsidRPr="00712210">
        <w:rPr>
          <w:rStyle w:val="Emphasis"/>
          <w:rFonts w:asciiTheme="majorHAnsi" w:hAnsiTheme="majorHAnsi" w:cstheme="majorHAnsi"/>
          <w:sz w:val="24"/>
          <w:bdr w:val="single" w:sz="4" w:space="0" w:color="auto"/>
        </w:rPr>
        <w:t xml:space="preserve"> international </w:t>
      </w:r>
      <w:r w:rsidRPr="00712210">
        <w:rPr>
          <w:rStyle w:val="Emphasis"/>
          <w:rFonts w:asciiTheme="majorHAnsi" w:hAnsiTheme="majorHAnsi" w:cstheme="majorHAnsi"/>
          <w:sz w:val="24"/>
          <w:highlight w:val="cyan"/>
          <w:bdr w:val="single" w:sz="4" w:space="0" w:color="auto"/>
        </w:rPr>
        <w:t xml:space="preserve">terrorism </w:t>
      </w:r>
      <w:r w:rsidRPr="00712210">
        <w:rPr>
          <w:rStyle w:val="Emphasis"/>
          <w:rFonts w:asciiTheme="majorHAnsi" w:hAnsiTheme="majorHAnsi" w:cstheme="majorHAnsi"/>
          <w:sz w:val="24"/>
          <w:bdr w:val="single" w:sz="4" w:space="0" w:color="auto"/>
        </w:rPr>
        <w:t>have suffered injustice because of power politics</w:t>
      </w:r>
      <w:r w:rsidRPr="00712210">
        <w:rPr>
          <w:rFonts w:asciiTheme="majorHAnsi" w:hAnsiTheme="majorHAnsi" w:cstheme="majorHAnsi"/>
          <w:i/>
          <w:iCs/>
          <w:u w:val="single"/>
          <w:bdr w:val="single" w:sz="4" w:space="0" w:color="auto"/>
        </w:rPr>
        <w:t xml:space="preserve">. </w:t>
      </w:r>
      <w:r w:rsidRPr="00712210">
        <w:rPr>
          <w:rStyle w:val="Emphasis"/>
          <w:rFonts w:asciiTheme="majorHAnsi" w:hAnsiTheme="majorHAnsi" w:cstheme="majorHAnsi"/>
          <w:sz w:val="24"/>
          <w:bdr w:val="single" w:sz="4" w:space="0" w:color="auto"/>
        </w:rPr>
        <w:t xml:space="preserve">The governance areas in deficit, such as </w:t>
      </w:r>
      <w:r w:rsidRPr="00712210">
        <w:rPr>
          <w:rStyle w:val="Emphasis"/>
          <w:rFonts w:asciiTheme="majorHAnsi" w:hAnsiTheme="majorHAnsi" w:cstheme="majorHAnsi"/>
          <w:sz w:val="24"/>
          <w:highlight w:val="cyan"/>
          <w:bdr w:val="single" w:sz="4" w:space="0" w:color="auto"/>
        </w:rPr>
        <w:t>cyber security</w:t>
      </w:r>
      <w:r w:rsidRPr="00712210">
        <w:rPr>
          <w:rStyle w:val="Emphasis"/>
          <w:rFonts w:asciiTheme="majorHAnsi" w:hAnsiTheme="majorHAnsi" w:cstheme="majorHAnsi"/>
          <w:sz w:val="24"/>
          <w:bdr w:val="single" w:sz="4" w:space="0" w:color="auto"/>
        </w:rPr>
        <w:t xml:space="preserve">, </w:t>
      </w:r>
      <w:r w:rsidRPr="00712210">
        <w:rPr>
          <w:rStyle w:val="Emphasis"/>
          <w:rFonts w:asciiTheme="majorHAnsi" w:hAnsiTheme="majorHAnsi" w:cstheme="majorHAnsi"/>
          <w:sz w:val="24"/>
          <w:highlight w:val="cyan"/>
          <w:bdr w:val="single" w:sz="4" w:space="0" w:color="auto"/>
        </w:rPr>
        <w:t>polar region and oceans</w:t>
      </w:r>
      <w:r w:rsidRPr="00712210">
        <w:rPr>
          <w:rStyle w:val="Emphasis"/>
          <w:rFonts w:asciiTheme="majorHAnsi" w:hAnsiTheme="majorHAnsi" w:cstheme="majorHAnsi"/>
          <w:sz w:val="24"/>
        </w:rPr>
        <w:t>, have “reversely forced” certain countries and organizations to respond hastily</w:t>
      </w:r>
      <w:r w:rsidRPr="00712210">
        <w:rPr>
          <w:rFonts w:asciiTheme="majorHAnsi" w:hAnsiTheme="majorHAnsi" w:cstheme="majorHAnsi"/>
          <w:i/>
          <w:iCs/>
          <w:u w:val="single"/>
        </w:rPr>
        <w:t xml:space="preserve">. </w:t>
      </w:r>
      <w:r w:rsidRPr="00712210">
        <w:rPr>
          <w:rStyle w:val="StyleUnderline"/>
          <w:rFonts w:asciiTheme="majorHAnsi" w:hAnsiTheme="majorHAnsi" w:cstheme="majorHAnsi"/>
          <w:sz w:val="24"/>
        </w:rPr>
        <w:t xml:space="preserve">All of these have made the global governance system trapped in a dilemma and call urgently for a clear direction of advancement. </w:t>
      </w:r>
      <w:r w:rsidRPr="00712210">
        <w:rPr>
          <w:rFonts w:asciiTheme="majorHAnsi" w:hAnsiTheme="majorHAnsi" w:cstheme="majorHAnsi"/>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712210">
        <w:rPr>
          <w:rStyle w:val="StyleUnderline"/>
          <w:rFonts w:asciiTheme="majorHAnsi" w:hAnsiTheme="majorHAnsi" w:cstheme="majorHAnsi"/>
          <w:sz w:val="24"/>
        </w:rPr>
        <w:t xml:space="preserve">in the existing international system guided by the </w:t>
      </w:r>
      <w:r w:rsidRPr="00712210">
        <w:rPr>
          <w:rStyle w:val="StyleUnderline"/>
          <w:rFonts w:asciiTheme="majorHAnsi" w:hAnsiTheme="majorHAnsi" w:cstheme="majorHAnsi"/>
          <w:sz w:val="24"/>
          <w:highlight w:val="cyan"/>
        </w:rPr>
        <w:t>“Western-Centrism</w:t>
      </w:r>
      <w:r w:rsidRPr="00712210">
        <w:rPr>
          <w:rStyle w:val="StyleUnderline"/>
          <w:rFonts w:asciiTheme="majorHAnsi" w:hAnsiTheme="majorHAnsi" w:cstheme="majorHAnsi"/>
          <w:sz w:val="24"/>
        </w:rPr>
        <w:t xml:space="preserve">”, the Western civilization has always had the self-righteous superiority, conflicting with the interests and mentality of other countries and having failed to find the path to co-existing peacefully and harmoniously with other </w:t>
      </w:r>
      <w:r w:rsidRPr="00712210">
        <w:rPr>
          <w:rStyle w:val="StyleUnderline"/>
          <w:rFonts w:asciiTheme="majorHAnsi" w:hAnsiTheme="majorHAnsi" w:cstheme="majorHAnsi"/>
          <w:i/>
          <w:sz w:val="24"/>
        </w:rPr>
        <w:t>civilizations</w:t>
      </w:r>
      <w:r w:rsidRPr="00712210">
        <w:rPr>
          <w:rFonts w:asciiTheme="majorHAnsi" w:hAnsiTheme="majorHAnsi" w:cstheme="majorHAnsi"/>
          <w:i/>
          <w:iCs/>
        </w:rPr>
        <w:t xml:space="preserve">. </w:t>
      </w:r>
      <w:r w:rsidRPr="00712210">
        <w:rPr>
          <w:rStyle w:val="Emphasis"/>
          <w:rFonts w:asciiTheme="majorHAnsi" w:hAnsiTheme="majorHAnsi" w:cstheme="majorHAnsi"/>
          <w:sz w:val="24"/>
        </w:rPr>
        <w:t xml:space="preserve">So to speak, </w:t>
      </w:r>
      <w:r w:rsidRPr="00712210">
        <w:rPr>
          <w:rStyle w:val="Emphasis"/>
          <w:rFonts w:asciiTheme="majorHAnsi" w:hAnsiTheme="majorHAnsi" w:cstheme="majorHAnsi"/>
          <w:sz w:val="24"/>
          <w:highlight w:val="cyan"/>
        </w:rPr>
        <w:t>many problems of today</w:t>
      </w:r>
      <w:r w:rsidRPr="00712210">
        <w:rPr>
          <w:rStyle w:val="Emphasis"/>
          <w:rFonts w:asciiTheme="majorHAnsi" w:hAnsiTheme="majorHAnsi" w:cstheme="majorHAnsi"/>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712210">
        <w:rPr>
          <w:rStyle w:val="Emphasis"/>
          <w:rFonts w:asciiTheme="majorHAnsi" w:hAnsiTheme="majorHAnsi" w:cstheme="majorHAnsi"/>
          <w:sz w:val="24"/>
          <w:highlight w:val="cyan"/>
        </w:rPr>
        <w:t>can be directly attributed to lack of exchanges, communication and integration among civilizations</w:t>
      </w:r>
      <w:r w:rsidRPr="00712210">
        <w:rPr>
          <w:rStyle w:val="Emphasis"/>
          <w:rFonts w:asciiTheme="majorHAnsi" w:hAnsiTheme="majorHAnsi" w:cstheme="majorHAnsi"/>
          <w:sz w:val="24"/>
        </w:rPr>
        <w:t xml:space="preserve">. </w:t>
      </w:r>
      <w:r w:rsidRPr="00712210">
        <w:rPr>
          <w:rFonts w:asciiTheme="majorHAnsi" w:hAnsiTheme="majorHAnsi" w:cstheme="majorHAnsi"/>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712210">
        <w:rPr>
          <w:rStyle w:val="StyleUnderline"/>
          <w:rFonts w:asciiTheme="majorHAnsi" w:hAnsiTheme="majorHAnsi" w:cstheme="majorHAnsi"/>
          <w:sz w:val="24"/>
          <w:highlight w:val="cyan"/>
        </w:rPr>
        <w:t>China will rebalance the</w:t>
      </w:r>
      <w:r w:rsidRPr="00712210">
        <w:rPr>
          <w:rStyle w:val="StyleUnderline"/>
          <w:rFonts w:asciiTheme="majorHAnsi" w:hAnsiTheme="majorHAnsi" w:cstheme="majorHAnsi"/>
          <w:sz w:val="24"/>
        </w:rPr>
        <w:t xml:space="preserve"> international </w:t>
      </w:r>
      <w:r w:rsidRPr="00712210">
        <w:rPr>
          <w:rStyle w:val="StyleUnderline"/>
          <w:rFonts w:asciiTheme="majorHAnsi" w:hAnsiTheme="majorHAnsi" w:cstheme="majorHAnsi"/>
          <w:sz w:val="24"/>
          <w:highlight w:val="cyan"/>
        </w:rPr>
        <w:t>pattern from a more inclusive civilization perspective</w:t>
      </w:r>
      <w:r w:rsidRPr="00712210">
        <w:rPr>
          <w:rStyle w:val="StyleUnderline"/>
          <w:rFonts w:asciiTheme="majorHAnsi" w:hAnsiTheme="majorHAnsi" w:cstheme="majorHAnsi"/>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712210">
        <w:rPr>
          <w:rFonts w:asciiTheme="majorHAnsi" w:hAnsiTheme="majorHAnsi" w:cstheme="majorHAnsi"/>
        </w:rPr>
        <w:t xml:space="preserve">D. To Pass on China’s Confidence. Only a short while ago, some Western countries had called for “China’s responsibility” and made it an inhibition to “regulate” China’s development orientation. </w:t>
      </w:r>
      <w:r w:rsidRPr="00712210">
        <w:rPr>
          <w:rStyle w:val="StyleUnderline"/>
          <w:rFonts w:asciiTheme="majorHAnsi" w:hAnsiTheme="majorHAnsi" w:cstheme="majorHAnsi"/>
          <w:sz w:val="24"/>
        </w:rPr>
        <w:t xml:space="preserve">Today, </w:t>
      </w:r>
      <w:r w:rsidRPr="00712210">
        <w:rPr>
          <w:rStyle w:val="StyleUnderline"/>
          <w:rFonts w:asciiTheme="majorHAnsi" w:hAnsiTheme="majorHAnsi" w:cstheme="majorHAnsi"/>
          <w:sz w:val="24"/>
          <w:highlight w:val="cyan"/>
        </w:rPr>
        <w:t xml:space="preserve">China has </w:t>
      </w:r>
      <w:r w:rsidRPr="00712210">
        <w:rPr>
          <w:rStyle w:val="StyleUnderline"/>
          <w:rFonts w:asciiTheme="majorHAnsi" w:hAnsiTheme="majorHAnsi" w:cstheme="majorHAnsi"/>
          <w:bCs/>
          <w:sz w:val="24"/>
          <w:highlight w:val="cyan"/>
          <w:bdr w:val="single" w:sz="4" w:space="0" w:color="auto"/>
        </w:rPr>
        <w:t>become a source of stability</w:t>
      </w:r>
      <w:r w:rsidRPr="00712210">
        <w:rPr>
          <w:rStyle w:val="StyleUnderline"/>
          <w:rFonts w:asciiTheme="majorHAnsi" w:hAnsiTheme="majorHAnsi" w:cstheme="majorHAnsi"/>
          <w:sz w:val="24"/>
          <w:highlight w:val="cyan"/>
        </w:rPr>
        <w:t xml:space="preserve"> </w:t>
      </w:r>
      <w:r w:rsidRPr="00712210">
        <w:rPr>
          <w:rStyle w:val="StyleUnderline"/>
          <w:rFonts w:asciiTheme="majorHAnsi" w:hAnsiTheme="majorHAnsi" w:cstheme="majorHAnsi"/>
          <w:sz w:val="24"/>
        </w:rPr>
        <w:t>in an international situation full of uncertainties. Over the past 5 years, China has made outstanding contributions to the recovery of world economy under relatively great pressure of its own economic downturn.</w:t>
      </w:r>
      <w:r w:rsidRPr="00712210">
        <w:rPr>
          <w:rFonts w:asciiTheme="majorHAnsi" w:hAnsiTheme="majorHAnsi" w:cstheme="majorHAnsi"/>
        </w:rPr>
        <w:t xml:space="preserve"> </w:t>
      </w:r>
      <w:r w:rsidRPr="00712210">
        <w:rPr>
          <w:rStyle w:val="StyleUnderline"/>
          <w:rFonts w:asciiTheme="majorHAnsi" w:hAnsiTheme="majorHAnsi" w:cstheme="majorHAnsi"/>
          <w:sz w:val="24"/>
        </w:rPr>
        <w:t xml:space="preserve">Encouraged by the “four confidences”, the whole of the Chinese society has </w:t>
      </w:r>
      <w:r w:rsidRPr="00712210">
        <w:rPr>
          <w:rStyle w:val="StyleUnderline"/>
          <w:rFonts w:asciiTheme="majorHAnsi" w:hAnsiTheme="majorHAnsi" w:cstheme="majorHAnsi"/>
          <w:sz w:val="24"/>
          <w:highlight w:val="cyan"/>
        </w:rPr>
        <w:t xml:space="preserve">burst out innovation vitality </w:t>
      </w:r>
      <w:r w:rsidRPr="00712210">
        <w:rPr>
          <w:rStyle w:val="StyleUnderline"/>
          <w:rFonts w:asciiTheme="majorHAnsi" w:hAnsiTheme="majorHAnsi" w:cstheme="majorHAnsi"/>
          <w:sz w:val="24"/>
        </w:rPr>
        <w:t>and produced innovation achievements</w:t>
      </w:r>
      <w:r w:rsidRPr="00712210">
        <w:rPr>
          <w:rFonts w:asciiTheme="majorHAnsi" w:hAnsiTheme="majorHAnsi" w:cstheme="majorHAnsi"/>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712210">
        <w:rPr>
          <w:rStyle w:val="StyleUnderline"/>
          <w:rFonts w:asciiTheme="majorHAnsi" w:hAnsiTheme="majorHAnsi" w:cstheme="majorHAnsi"/>
          <w:sz w:val="24"/>
        </w:rPr>
        <w:t>the Chinese solution is more practical and intimate to people as well as</w:t>
      </w:r>
      <w:r w:rsidRPr="00712210">
        <w:rPr>
          <w:rStyle w:val="StyleUnderline"/>
          <w:rFonts w:asciiTheme="majorHAnsi" w:hAnsiTheme="majorHAnsi" w:cstheme="majorHAnsi"/>
          <w:sz w:val="24"/>
          <w:highlight w:val="cyan"/>
        </w:rPr>
        <w:t xml:space="preserve"> emphasizes inclusive cooperation</w:t>
      </w:r>
      <w:r w:rsidRPr="00712210">
        <w:rPr>
          <w:rStyle w:val="StyleUnderline"/>
          <w:rFonts w:asciiTheme="majorHAnsi" w:hAnsiTheme="majorHAnsi" w:cstheme="majorHAnsi"/>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712210">
        <w:rPr>
          <w:rFonts w:asciiTheme="majorHAnsi" w:hAnsiTheme="majorHAnsi" w:cstheme="majorHAnsi"/>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712210">
        <w:rPr>
          <w:rStyle w:val="StyleUnderline"/>
          <w:rFonts w:asciiTheme="majorHAnsi" w:hAnsiTheme="majorHAnsi" w:cstheme="majorHAnsi"/>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712210">
        <w:rPr>
          <w:rFonts w:asciiTheme="majorHAnsi" w:hAnsiTheme="majorHAnsi" w:cstheme="majorHAnsi"/>
        </w:rPr>
        <w:t>B. To Supplement and Perfect the Global Governance System</w:t>
      </w:r>
      <w:r w:rsidRPr="00712210">
        <w:rPr>
          <w:rStyle w:val="StyleUnderline"/>
          <w:rFonts w:asciiTheme="majorHAnsi" w:hAnsiTheme="majorHAnsi" w:cstheme="majorHAnsi"/>
          <w:sz w:val="24"/>
        </w:rPr>
        <w:t xml:space="preserve">. </w:t>
      </w:r>
      <w:r w:rsidRPr="00712210">
        <w:rPr>
          <w:rStyle w:val="StyleUnderline"/>
          <w:rFonts w:asciiTheme="majorHAnsi" w:hAnsiTheme="majorHAnsi" w:cstheme="majorHAnsi"/>
          <w:bCs/>
          <w:sz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712210">
        <w:rPr>
          <w:rFonts w:asciiTheme="majorHAnsi" w:hAnsiTheme="majorHAnsi" w:cstheme="majorHAnsi"/>
          <w:b/>
          <w:bCs/>
        </w:rPr>
        <w:t>.</w:t>
      </w:r>
      <w:r w:rsidRPr="00712210">
        <w:rPr>
          <w:rFonts w:asciiTheme="majorHAnsi" w:hAnsiTheme="majorHAnsi" w:cstheme="majorHAnsi"/>
        </w:rPr>
        <w:t xml:space="preserve"> </w:t>
      </w:r>
      <w:r w:rsidRPr="00712210">
        <w:rPr>
          <w:rStyle w:val="StyleUnderline"/>
          <w:rFonts w:asciiTheme="majorHAnsi" w:hAnsiTheme="majorHAnsi" w:cstheme="majorHAnsi"/>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712210">
        <w:rPr>
          <w:rStyle w:val="StyleUnderline"/>
          <w:rFonts w:asciiTheme="majorHAnsi" w:hAnsiTheme="majorHAnsi" w:cstheme="majorHAnsi"/>
          <w:sz w:val="24"/>
          <w:highlight w:val="cyan"/>
        </w:rPr>
        <w:t xml:space="preserve">China is </w:t>
      </w:r>
      <w:r w:rsidRPr="00712210">
        <w:rPr>
          <w:rStyle w:val="StyleUnderline"/>
          <w:rFonts w:asciiTheme="majorHAnsi" w:hAnsiTheme="majorHAnsi" w:cstheme="majorHAnsi"/>
          <w:sz w:val="24"/>
        </w:rPr>
        <w:t xml:space="preserve">actively </w:t>
      </w:r>
      <w:r w:rsidRPr="00712210">
        <w:rPr>
          <w:rStyle w:val="StyleUnderline"/>
          <w:rFonts w:asciiTheme="majorHAnsi" w:hAnsiTheme="majorHAnsi" w:cstheme="majorHAnsi"/>
          <w:sz w:val="24"/>
          <w:highlight w:val="cyan"/>
        </w:rPr>
        <w:t xml:space="preserve">promoting </w:t>
      </w:r>
      <w:r w:rsidRPr="00712210">
        <w:rPr>
          <w:rStyle w:val="StyleUnderline"/>
          <w:rFonts w:asciiTheme="majorHAnsi" w:hAnsiTheme="majorHAnsi" w:cstheme="majorHAnsi"/>
          <w:sz w:val="24"/>
        </w:rPr>
        <w:t xml:space="preserve">the transforming process of such recently emerged </w:t>
      </w:r>
      <w:r w:rsidRPr="00712210">
        <w:rPr>
          <w:rStyle w:val="StyleUnderline"/>
          <w:rFonts w:asciiTheme="majorHAnsi" w:hAnsiTheme="majorHAnsi" w:cstheme="majorHAnsi"/>
          <w:sz w:val="24"/>
          <w:highlight w:val="cyan"/>
        </w:rPr>
        <w:t xml:space="preserve">international mechanisms </w:t>
      </w:r>
      <w:r w:rsidRPr="00712210">
        <w:rPr>
          <w:rStyle w:val="StyleUnderline"/>
          <w:rFonts w:asciiTheme="majorHAnsi" w:hAnsiTheme="majorHAnsi" w:cstheme="majorHAnsi"/>
          <w:sz w:val="24"/>
        </w:rPr>
        <w:t>as G20, BRICS and SCO</w:t>
      </w:r>
      <w:r w:rsidRPr="00712210">
        <w:rPr>
          <w:rFonts w:asciiTheme="majorHAnsi" w:hAnsiTheme="majorHAnsi" w:cstheme="majorHAnsi"/>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712210">
        <w:rPr>
          <w:rStyle w:val="Emphasis"/>
          <w:rFonts w:asciiTheme="majorHAnsi" w:hAnsiTheme="majorHAnsi" w:cstheme="majorHAnsi"/>
          <w:sz w:val="24"/>
        </w:rPr>
        <w:t xml:space="preserve">Thus, in leading the transformation of the global governance system, China has not overthrown the existing systems and started all over again, but been engaged in innovating and perfecting; </w:t>
      </w:r>
      <w:r w:rsidRPr="00712210">
        <w:rPr>
          <w:rStyle w:val="Emphasis"/>
          <w:rFonts w:asciiTheme="majorHAnsi" w:hAnsiTheme="majorHAnsi" w:cstheme="majorHAnsi"/>
          <w:sz w:val="24"/>
          <w:highlight w:val="cyan"/>
        </w:rPr>
        <w:t>China has proactively undertaken international responsibilities</w:t>
      </w:r>
      <w:r w:rsidRPr="00712210">
        <w:rPr>
          <w:rStyle w:val="Emphasis"/>
          <w:rFonts w:asciiTheme="majorHAnsi" w:hAnsiTheme="majorHAnsi" w:cstheme="majorHAnsi"/>
          <w:sz w:val="24"/>
        </w:rPr>
        <w:t>, but has to do everything in its power and act according to its ability.</w:t>
      </w:r>
      <w:r w:rsidRPr="00712210">
        <w:rPr>
          <w:rFonts w:asciiTheme="majorHAnsi" w:hAnsiTheme="majorHAnsi" w:cstheme="majorHAnsi"/>
        </w:rPr>
        <w:t xml:space="preserve"> C. To Reform the Global Governance Rules. </w:t>
      </w:r>
      <w:r w:rsidRPr="00712210">
        <w:rPr>
          <w:rStyle w:val="StyleUnderline"/>
          <w:rFonts w:asciiTheme="majorHAnsi" w:hAnsiTheme="majorHAnsi" w:cstheme="majorHAnsi"/>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712210">
        <w:rPr>
          <w:rFonts w:asciiTheme="majorHAnsi" w:hAnsiTheme="majorHAnsi" w:cstheme="majorHAnsi"/>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712210">
        <w:rPr>
          <w:rStyle w:val="Emphasis"/>
          <w:rFonts w:asciiTheme="majorHAnsi" w:hAnsiTheme="majorHAnsi" w:cstheme="majorHAnsi"/>
          <w:sz w:val="24"/>
        </w:rPr>
        <w:t xml:space="preserve">China has also proposed international public security views on </w:t>
      </w:r>
      <w:r w:rsidRPr="00712210">
        <w:rPr>
          <w:rStyle w:val="Emphasis"/>
          <w:rFonts w:asciiTheme="majorHAnsi" w:hAnsiTheme="majorHAnsi" w:cstheme="majorHAnsi"/>
          <w:sz w:val="24"/>
          <w:highlight w:val="cyan"/>
          <w:bdr w:val="single" w:sz="4" w:space="0" w:color="auto"/>
        </w:rPr>
        <w:t>nuclear security, maritime cooperation and cyber space order</w:t>
      </w:r>
      <w:r w:rsidRPr="00712210">
        <w:rPr>
          <w:rStyle w:val="Emphasis"/>
          <w:rFonts w:asciiTheme="majorHAnsi" w:hAnsiTheme="majorHAnsi" w:cstheme="majorHAnsi"/>
          <w:sz w:val="24"/>
        </w:rPr>
        <w:t>, calling for efforts to make the global village into a “grand stage for seeking common development” rather than a “wrestling arena”; we cannot “set up a stage here, while pulling away a prop there”, but “complement each other to put on a grand show”</w:t>
      </w:r>
      <w:r w:rsidRPr="00712210">
        <w:rPr>
          <w:rFonts w:asciiTheme="majorHAnsi" w:hAnsiTheme="majorHAnsi" w:cstheme="majorHAnsi"/>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712210">
        <w:rPr>
          <w:rStyle w:val="StyleUnderline"/>
          <w:rFonts w:asciiTheme="majorHAnsi" w:hAnsiTheme="majorHAnsi" w:cstheme="majorHAnsi"/>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712210">
        <w:rPr>
          <w:rStyle w:val="StyleUnderline"/>
          <w:rFonts w:asciiTheme="majorHAnsi" w:hAnsiTheme="majorHAnsi" w:cstheme="majorHAnsi"/>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712210">
        <w:rPr>
          <w:rStyle w:val="StyleUnderline"/>
          <w:rFonts w:asciiTheme="majorHAnsi" w:hAnsiTheme="majorHAnsi" w:cstheme="majorHAnsi"/>
          <w:bCs/>
          <w:sz w:val="24"/>
          <w:highlight w:val="cyan"/>
        </w:rPr>
        <w:t xml:space="preserve">helping </w:t>
      </w:r>
      <w:r w:rsidRPr="00712210">
        <w:rPr>
          <w:rStyle w:val="StyleUnderline"/>
          <w:rFonts w:asciiTheme="majorHAnsi" w:hAnsiTheme="majorHAnsi" w:cstheme="majorHAnsi"/>
          <w:bCs/>
          <w:sz w:val="24"/>
        </w:rPr>
        <w:t xml:space="preserve">other developing countries to </w:t>
      </w:r>
      <w:r w:rsidRPr="00712210">
        <w:rPr>
          <w:rStyle w:val="StyleUnderline"/>
          <w:rFonts w:asciiTheme="majorHAnsi" w:hAnsiTheme="majorHAnsi" w:cstheme="majorHAnsi"/>
          <w:bCs/>
          <w:sz w:val="24"/>
          <w:highlight w:val="cyan"/>
        </w:rPr>
        <w:t xml:space="preserve">respond to </w:t>
      </w:r>
      <w:r w:rsidRPr="00712210">
        <w:rPr>
          <w:rStyle w:val="StyleUnderline"/>
          <w:rFonts w:asciiTheme="majorHAnsi" w:hAnsiTheme="majorHAnsi" w:cstheme="majorHAnsi"/>
          <w:bCs/>
          <w:sz w:val="24"/>
        </w:rPr>
        <w:t xml:space="preserve">such challenges as </w:t>
      </w:r>
      <w:r w:rsidRPr="00712210">
        <w:rPr>
          <w:rStyle w:val="StyleUnderline"/>
          <w:rFonts w:asciiTheme="majorHAnsi" w:hAnsiTheme="majorHAnsi" w:cstheme="majorHAnsi"/>
          <w:bCs/>
          <w:sz w:val="24"/>
          <w:highlight w:val="cyan"/>
        </w:rPr>
        <w:t>famine</w:t>
      </w:r>
      <w:r w:rsidRPr="00712210">
        <w:rPr>
          <w:rStyle w:val="StyleUnderline"/>
          <w:rFonts w:asciiTheme="majorHAnsi" w:hAnsiTheme="majorHAnsi" w:cstheme="majorHAnsi"/>
          <w:bCs/>
          <w:sz w:val="24"/>
        </w:rPr>
        <w:t xml:space="preserve">, </w:t>
      </w:r>
      <w:r w:rsidRPr="00712210">
        <w:rPr>
          <w:rStyle w:val="StyleUnderline"/>
          <w:rFonts w:asciiTheme="majorHAnsi" w:hAnsiTheme="majorHAnsi" w:cstheme="majorHAnsi"/>
          <w:bCs/>
          <w:sz w:val="24"/>
          <w:highlight w:val="cyan"/>
        </w:rPr>
        <w:t>refugees</w:t>
      </w:r>
      <w:r w:rsidRPr="00712210">
        <w:rPr>
          <w:rStyle w:val="StyleUnderline"/>
          <w:rFonts w:asciiTheme="majorHAnsi" w:hAnsiTheme="majorHAnsi" w:cstheme="majorHAnsi"/>
          <w:bCs/>
          <w:sz w:val="24"/>
        </w:rPr>
        <w:t>, climate change and public hygiene by debt forgiveness and assistance.</w:t>
      </w:r>
    </w:p>
    <w:p w14:paraId="33D219BA" w14:textId="1A2E9F8F" w:rsidR="0097398C" w:rsidRPr="00712210" w:rsidRDefault="0097398C" w:rsidP="0097398C">
      <w:pPr>
        <w:pStyle w:val="Heading3"/>
        <w:rPr>
          <w:rFonts w:asciiTheme="majorHAnsi" w:hAnsiTheme="majorHAnsi" w:cstheme="majorHAnsi"/>
        </w:rPr>
      </w:pPr>
      <w:r w:rsidRPr="00712210">
        <w:rPr>
          <w:rFonts w:asciiTheme="majorHAnsi" w:hAnsiTheme="majorHAnsi" w:cstheme="majorHAnsi"/>
        </w:rPr>
        <w:t>1AC – Framework</w:t>
      </w:r>
    </w:p>
    <w:p w14:paraId="64632EDB"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The standard is maximizing expected well-being, or hedonistic act utilitarianism.</w:t>
      </w:r>
    </w:p>
    <w:p w14:paraId="4C097B9F" w14:textId="77777777" w:rsidR="0097398C" w:rsidRPr="00712210" w:rsidRDefault="0097398C" w:rsidP="0097398C">
      <w:pPr>
        <w:pStyle w:val="Heading4"/>
        <w:rPr>
          <w:rFonts w:asciiTheme="majorHAnsi" w:hAnsiTheme="majorHAnsi" w:cstheme="majorHAnsi"/>
          <w:bCs w:val="0"/>
          <w:u w:val="single"/>
        </w:rPr>
      </w:pPr>
      <w:r w:rsidRPr="00712210">
        <w:rPr>
          <w:rFonts w:asciiTheme="majorHAnsi" w:hAnsiTheme="majorHAnsi" w:cstheme="majorHAnsi"/>
        </w:rPr>
        <w:t xml:space="preserve">1] </w:t>
      </w:r>
      <w:r w:rsidRPr="00712210">
        <w:rPr>
          <w:rFonts w:asciiTheme="majorHAnsi" w:hAnsiTheme="majorHAnsi" w:cstheme="majorHAnsi"/>
          <w:u w:val="single"/>
        </w:rPr>
        <w:t>Neuroscience</w:t>
      </w:r>
      <w:r w:rsidRPr="00712210">
        <w:rPr>
          <w:rFonts w:asciiTheme="majorHAnsi" w:hAnsiTheme="majorHAnsi" w:cstheme="majorHAnsi"/>
        </w:rPr>
        <w:t xml:space="preserve">- pleasure and pain </w:t>
      </w:r>
      <w:r w:rsidRPr="00712210">
        <w:rPr>
          <w:rFonts w:asciiTheme="majorHAnsi" w:hAnsiTheme="majorHAnsi" w:cstheme="majorHAnsi"/>
          <w:i/>
        </w:rPr>
        <w:t>are</w:t>
      </w:r>
      <w:r w:rsidRPr="00712210">
        <w:rPr>
          <w:rFonts w:asciiTheme="majorHAnsi" w:hAnsiTheme="majorHAnsi" w:cstheme="majorHAnsi"/>
        </w:rPr>
        <w:t xml:space="preserve"> intrinsic </w:t>
      </w:r>
      <w:r w:rsidRPr="00712210">
        <w:rPr>
          <w:rFonts w:asciiTheme="majorHAnsi" w:hAnsiTheme="majorHAnsi" w:cstheme="majorHAnsi"/>
          <w:u w:val="single"/>
        </w:rPr>
        <w:t>value</w:t>
      </w:r>
      <w:r w:rsidRPr="00712210">
        <w:rPr>
          <w:rFonts w:asciiTheme="majorHAnsi" w:hAnsiTheme="majorHAnsi" w:cstheme="majorHAnsi"/>
        </w:rPr>
        <w:t xml:space="preserve"> and </w:t>
      </w:r>
      <w:r w:rsidRPr="00712210">
        <w:rPr>
          <w:rFonts w:asciiTheme="majorHAnsi" w:hAnsiTheme="majorHAnsi" w:cstheme="majorHAnsi"/>
          <w:u w:val="single"/>
        </w:rPr>
        <w:t>disvalue</w:t>
      </w:r>
      <w:r w:rsidRPr="00712210">
        <w:rPr>
          <w:rFonts w:asciiTheme="majorHAnsi" w:hAnsiTheme="majorHAnsi" w:cstheme="majorHAnsi"/>
        </w:rPr>
        <w:t xml:space="preserve"> – everything else </w:t>
      </w:r>
      <w:r w:rsidRPr="00712210">
        <w:rPr>
          <w:rFonts w:asciiTheme="majorHAnsi" w:hAnsiTheme="majorHAnsi" w:cstheme="majorHAnsi"/>
          <w:u w:val="single"/>
        </w:rPr>
        <w:t>regresses</w:t>
      </w:r>
      <w:r w:rsidRPr="00712210">
        <w:rPr>
          <w:rFonts w:asciiTheme="majorHAnsi" w:hAnsiTheme="majorHAnsi" w:cstheme="majorHAnsi"/>
        </w:rPr>
        <w:t>.</w:t>
      </w:r>
    </w:p>
    <w:p w14:paraId="22D86A77" w14:textId="77777777" w:rsidR="0097398C" w:rsidRPr="00712210" w:rsidRDefault="0097398C" w:rsidP="0097398C">
      <w:pPr>
        <w:rPr>
          <w:rFonts w:asciiTheme="majorHAnsi" w:hAnsiTheme="majorHAnsi" w:cstheme="majorHAnsi"/>
          <w:b/>
          <w:bCs/>
          <w:sz w:val="26"/>
        </w:rPr>
      </w:pPr>
      <w:r w:rsidRPr="00712210">
        <w:rPr>
          <w:rStyle w:val="Style13ptBold"/>
          <w:rFonts w:asciiTheme="majorHAnsi" w:hAnsiTheme="majorHAnsi" w:cstheme="majorHAnsi"/>
        </w:rPr>
        <w:t xml:space="preserve">Blum et al. 18 </w:t>
      </w:r>
      <w:r w:rsidRPr="00712210">
        <w:rPr>
          <w:rFonts w:asciiTheme="majorHAnsi" w:hAnsiTheme="majorHAnsi" w:cstheme="majorHAnsi"/>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12210">
          <w:rPr>
            <w:rStyle w:val="Hyperlink"/>
            <w:rFonts w:asciiTheme="majorHAnsi" w:hAnsiTheme="majorHAnsi" w:cstheme="majorHAnsi"/>
          </w:rPr>
          <w:t>https://www.ncbi.nlm.nih.gov/pmc/articles/PMC6446569/</w:t>
        </w:r>
      </w:hyperlink>
      <w:r w:rsidRPr="00712210">
        <w:rPr>
          <w:rFonts w:asciiTheme="majorHAnsi" w:hAnsiTheme="majorHAnsi" w:cstheme="majorHAnsi"/>
        </w:rPr>
        <w:t>] R.S.</w:t>
      </w:r>
    </w:p>
    <w:p w14:paraId="637919B1"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b/>
          <w:bCs/>
          <w:highlight w:val="cyan"/>
          <w:u w:val="single"/>
        </w:rPr>
        <w:t>Pleasure</w:t>
      </w:r>
      <w:r w:rsidRPr="00712210">
        <w:rPr>
          <w:rFonts w:asciiTheme="majorHAnsi" w:hAnsiTheme="majorHAnsi" w:cstheme="majorHAnsi"/>
          <w:u w:val="single"/>
        </w:rPr>
        <w:t xml:space="preserve"> is not only</w:t>
      </w:r>
      <w:r w:rsidRPr="00712210">
        <w:rPr>
          <w:rFonts w:asciiTheme="majorHAnsi" w:hAnsiTheme="majorHAnsi" w:cstheme="majorHAnsi"/>
          <w:sz w:val="16"/>
        </w:rPr>
        <w:t xml:space="preserve"> one of the three </w:t>
      </w:r>
      <w:r w:rsidRPr="00712210">
        <w:rPr>
          <w:rFonts w:asciiTheme="majorHAnsi" w:hAnsiTheme="majorHAnsi" w:cstheme="majorHAnsi"/>
          <w:u w:val="single"/>
        </w:rPr>
        <w:t>primary reward functions</w:t>
      </w:r>
      <w:r w:rsidRPr="00712210">
        <w:rPr>
          <w:rFonts w:asciiTheme="majorHAnsi" w:hAnsiTheme="majorHAnsi" w:cstheme="majorHAnsi"/>
          <w:sz w:val="16"/>
        </w:rPr>
        <w:t xml:space="preserve"> but </w:t>
      </w:r>
      <w:r w:rsidRPr="00712210">
        <w:rPr>
          <w:rFonts w:asciiTheme="majorHAnsi" w:hAnsiTheme="majorHAnsi" w:cstheme="majorHAnsi"/>
          <w:u w:val="single"/>
        </w:rPr>
        <w:t xml:space="preserve">it also </w:t>
      </w:r>
      <w:r w:rsidRPr="00712210">
        <w:rPr>
          <w:rFonts w:asciiTheme="majorHAnsi" w:hAnsiTheme="majorHAnsi" w:cstheme="majorHAnsi"/>
          <w:b/>
          <w:bCs/>
          <w:highlight w:val="cyan"/>
          <w:u w:val="single"/>
        </w:rPr>
        <w:t>defines reward.</w:t>
      </w:r>
      <w:r w:rsidRPr="00712210">
        <w:rPr>
          <w:rFonts w:asciiTheme="majorHAnsi" w:hAnsiTheme="majorHAnsi" w:cstheme="majorHAnsi"/>
          <w:sz w:val="16"/>
        </w:rPr>
        <w:t xml:space="preserve"> As homeostasis explains the </w:t>
      </w:r>
      <w:r w:rsidRPr="00712210">
        <w:rPr>
          <w:rFonts w:asciiTheme="majorHAnsi" w:hAnsiTheme="majorHAnsi" w:cstheme="majorHAnsi"/>
          <w:u w:val="single"/>
        </w:rPr>
        <w:t>functions of</w:t>
      </w:r>
      <w:r w:rsidRPr="00712210">
        <w:rPr>
          <w:rFonts w:asciiTheme="majorHAnsi" w:hAnsiTheme="majorHAnsi" w:cstheme="majorHAnsi"/>
          <w:sz w:val="16"/>
        </w:rPr>
        <w:t xml:space="preserve"> only a limited number of </w:t>
      </w:r>
      <w:r w:rsidRPr="00712210">
        <w:rPr>
          <w:rFonts w:asciiTheme="majorHAnsi" w:hAnsiTheme="majorHAnsi" w:cstheme="majorHAnsi"/>
          <w:u w:val="single"/>
        </w:rPr>
        <w:t>rewards, the</w:t>
      </w:r>
      <w:r w:rsidRPr="00712210">
        <w:rPr>
          <w:rFonts w:asciiTheme="majorHAnsi" w:hAnsiTheme="majorHAnsi" w:cstheme="majorHAnsi"/>
          <w:sz w:val="16"/>
        </w:rPr>
        <w:t xml:space="preserve"> principal </w:t>
      </w:r>
      <w:r w:rsidRPr="00712210">
        <w:rPr>
          <w:rFonts w:asciiTheme="majorHAnsi" w:hAnsiTheme="majorHAnsi" w:cstheme="majorHAnsi"/>
          <w:highlight w:val="cyan"/>
          <w:u w:val="single"/>
        </w:rPr>
        <w:t>reason why particular stimuli</w:t>
      </w:r>
      <w:r w:rsidRPr="00712210">
        <w:rPr>
          <w:rFonts w:asciiTheme="majorHAnsi" w:hAnsiTheme="majorHAnsi" w:cstheme="majorHAnsi"/>
          <w:u w:val="single"/>
        </w:rPr>
        <w:t xml:space="preserve">, objects, events, situations, and activities </w:t>
      </w:r>
      <w:r w:rsidRPr="00712210">
        <w:rPr>
          <w:rFonts w:asciiTheme="majorHAnsi" w:hAnsiTheme="majorHAnsi" w:cstheme="majorHAnsi"/>
          <w:highlight w:val="cyan"/>
          <w:u w:val="single"/>
        </w:rPr>
        <w:t>are rewarding</w:t>
      </w:r>
      <w:r w:rsidRPr="00712210">
        <w:rPr>
          <w:rFonts w:asciiTheme="majorHAnsi" w:hAnsiTheme="majorHAnsi" w:cstheme="majorHAnsi"/>
          <w:sz w:val="16"/>
        </w:rPr>
        <w:t xml:space="preserve"> may be </w:t>
      </w:r>
      <w:r w:rsidRPr="00712210">
        <w:rPr>
          <w:rFonts w:asciiTheme="majorHAnsi" w:hAnsiTheme="majorHAnsi" w:cstheme="majorHAnsi"/>
          <w:highlight w:val="cyan"/>
          <w:u w:val="single"/>
        </w:rPr>
        <w:t>due to pleasure.</w:t>
      </w:r>
      <w:r w:rsidRPr="00712210">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712210">
        <w:rPr>
          <w:rFonts w:asciiTheme="majorHAnsi" w:hAnsiTheme="majorHAnsi" w:cstheme="majorHAnsi"/>
          <w:u w:val="single"/>
        </w:rPr>
        <w:t>Pleasure, as the primary effect of rewards</w:t>
      </w:r>
      <w:r w:rsidRPr="00712210">
        <w:rPr>
          <w:rFonts w:asciiTheme="majorHAnsi" w:hAnsiTheme="majorHAnsi" w:cstheme="majorHAnsi"/>
          <w:sz w:val="16"/>
        </w:rPr>
        <w:t xml:space="preserve">, drives the prime reward functions of learning, approach behavior, and decision making and </w:t>
      </w:r>
      <w:r w:rsidRPr="00712210">
        <w:rPr>
          <w:rFonts w:asciiTheme="majorHAnsi" w:hAnsiTheme="majorHAnsi" w:cstheme="majorHAnsi"/>
          <w:highlight w:val="cyan"/>
          <w:u w:val="single"/>
        </w:rPr>
        <w:t xml:space="preserve">provides the </w:t>
      </w:r>
      <w:r w:rsidRPr="00712210">
        <w:rPr>
          <w:rFonts w:asciiTheme="majorHAnsi" w:hAnsiTheme="majorHAnsi" w:cstheme="majorHAnsi"/>
          <w:b/>
          <w:bCs/>
          <w:highlight w:val="cyan"/>
          <w:u w:val="single"/>
        </w:rPr>
        <w:t>basis for hedonic theories</w:t>
      </w:r>
      <w:r w:rsidRPr="00712210">
        <w:rPr>
          <w:rFonts w:asciiTheme="majorHAnsi" w:hAnsiTheme="majorHAnsi" w:cstheme="majorHAnsi"/>
          <w:highlight w:val="cyan"/>
          <w:u w:val="single"/>
        </w:rPr>
        <w:t xml:space="preserve"> of reward</w:t>
      </w:r>
      <w:r w:rsidRPr="00712210">
        <w:rPr>
          <w:rFonts w:asciiTheme="majorHAnsi" w:hAnsiTheme="majorHAnsi" w:cstheme="majorHAnsi"/>
          <w:u w:val="single"/>
        </w:rPr>
        <w:t xml:space="preserve"> function. We are attracted by</w:t>
      </w:r>
      <w:r w:rsidRPr="00712210">
        <w:rPr>
          <w:rFonts w:asciiTheme="majorHAnsi" w:hAnsiTheme="majorHAnsi" w:cstheme="majorHAnsi"/>
          <w:sz w:val="16"/>
        </w:rPr>
        <w:t xml:space="preserve"> most </w:t>
      </w:r>
      <w:r w:rsidRPr="00712210">
        <w:rPr>
          <w:rFonts w:asciiTheme="majorHAnsi" w:hAnsiTheme="majorHAnsi" w:cstheme="majorHAnsi"/>
          <w:u w:val="single"/>
        </w:rPr>
        <w:t>rewards and exert intense efforts to obtain them</w:t>
      </w:r>
      <w:r w:rsidRPr="00712210">
        <w:rPr>
          <w:rFonts w:asciiTheme="majorHAnsi" w:hAnsiTheme="majorHAnsi" w:cstheme="majorHAnsi"/>
          <w:sz w:val="16"/>
        </w:rPr>
        <w:t xml:space="preserve">, just </w:t>
      </w:r>
      <w:r w:rsidRPr="00712210">
        <w:rPr>
          <w:rFonts w:asciiTheme="majorHAnsi" w:hAnsiTheme="majorHAnsi" w:cstheme="majorHAnsi"/>
          <w:u w:val="single"/>
        </w:rPr>
        <w:t>because they are enjoyable</w:t>
      </w:r>
      <w:r w:rsidRPr="00712210">
        <w:rPr>
          <w:rFonts w:asciiTheme="majorHAnsi" w:hAnsiTheme="majorHAnsi" w:cstheme="majorHAnsi"/>
          <w:sz w:val="16"/>
        </w:rPr>
        <w:t xml:space="preserve"> [10]. </w:t>
      </w:r>
    </w:p>
    <w:p w14:paraId="37DB7990"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12210">
        <w:rPr>
          <w:rFonts w:asciiTheme="majorHAnsi" w:hAnsiTheme="majorHAnsi" w:cstheme="majorHAnsi"/>
          <w:u w:val="single"/>
        </w:rPr>
        <w:t>using both humans and detailed invasive brain analysis of animals has discovered some critical ways that the brain processes pleasure</w:t>
      </w:r>
      <w:r w:rsidRPr="00712210">
        <w:rPr>
          <w:rFonts w:asciiTheme="majorHAnsi" w:hAnsiTheme="majorHAnsi" w:cstheme="majorHAnsi"/>
          <w:sz w:val="16"/>
        </w:rPr>
        <w:t xml:space="preserve"> [14]. </w:t>
      </w:r>
    </w:p>
    <w:p w14:paraId="79D3501E"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u w:val="single"/>
        </w:rPr>
        <w:t>Pleasure as a hallmark of reward is sufficient for defining a reward</w:t>
      </w:r>
      <w:r w:rsidRPr="00712210">
        <w:rPr>
          <w:rFonts w:asciiTheme="majorHAnsi" w:hAnsiTheme="majorHAnsi" w:cstheme="majorHAnsi"/>
          <w:sz w:val="16"/>
        </w:rPr>
        <w:t xml:space="preserve">, but it may not be necessary. </w:t>
      </w:r>
      <w:r w:rsidRPr="00712210">
        <w:rPr>
          <w:rFonts w:asciiTheme="majorHAnsi" w:hAnsiTheme="majorHAnsi" w:cstheme="majorHAnsi"/>
          <w:u w:val="single"/>
        </w:rPr>
        <w:t>A reward may generate positive</w:t>
      </w:r>
      <w:r w:rsidRPr="00712210">
        <w:rPr>
          <w:rFonts w:asciiTheme="majorHAnsi" w:hAnsiTheme="majorHAnsi" w:cstheme="majorHAnsi"/>
          <w:sz w:val="16"/>
        </w:rPr>
        <w:t xml:space="preserve"> learning and approach </w:t>
      </w:r>
      <w:r w:rsidRPr="00712210">
        <w:rPr>
          <w:rFonts w:asciiTheme="majorHAnsi" w:hAnsiTheme="majorHAnsi" w:cstheme="majorHAnsi"/>
          <w:u w:val="single"/>
        </w:rPr>
        <w:t>behavior</w:t>
      </w:r>
      <w:r w:rsidRPr="00712210">
        <w:rPr>
          <w:rFonts w:asciiTheme="majorHAnsi" w:hAnsiTheme="majorHAnsi" w:cstheme="majorHAnsi"/>
          <w:sz w:val="16"/>
        </w:rPr>
        <w:t xml:space="preserve"> simply </w:t>
      </w:r>
      <w:r w:rsidRPr="00712210">
        <w:rPr>
          <w:rFonts w:asciiTheme="majorHAnsi" w:hAnsiTheme="majorHAnsi" w:cstheme="majorHAnsi"/>
          <w:u w:val="single"/>
        </w:rPr>
        <w:t>because it contains substances that are essential for body function.</w:t>
      </w:r>
      <w:r w:rsidRPr="00712210">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AB581B0"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Evolutionary theories of pleasure: The love connection BO:D </w:t>
      </w:r>
    </w:p>
    <w:p w14:paraId="603D2144"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Charles Darwin and other biological scientists that have examined the biological </w:t>
      </w:r>
      <w:r w:rsidRPr="00712210">
        <w:rPr>
          <w:rFonts w:asciiTheme="majorHAnsi" w:hAnsiTheme="majorHAnsi" w:cstheme="majorHAnsi"/>
          <w:u w:val="single"/>
        </w:rPr>
        <w:t>evolution and its basic principles found</w:t>
      </w:r>
      <w:r w:rsidRPr="00712210">
        <w:rPr>
          <w:rFonts w:asciiTheme="majorHAnsi" w:hAnsiTheme="majorHAnsi" w:cstheme="majorHAnsi"/>
          <w:sz w:val="16"/>
        </w:rPr>
        <w:t xml:space="preserve"> various </w:t>
      </w:r>
      <w:r w:rsidRPr="00712210">
        <w:rPr>
          <w:rFonts w:asciiTheme="majorHAnsi" w:hAnsiTheme="majorHAnsi" w:cstheme="majorHAnsi"/>
          <w:u w:val="single"/>
        </w:rPr>
        <w:t>mechanisms that steer behavior and biological development.</w:t>
      </w:r>
      <w:r w:rsidRPr="00712210">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4320FDC"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It is well established that modern biological theory conjectures that </w:t>
      </w:r>
      <w:r w:rsidRPr="00712210">
        <w:rPr>
          <w:rFonts w:asciiTheme="majorHAnsi" w:hAnsiTheme="majorHAnsi" w:cstheme="majorHAnsi"/>
          <w:b/>
          <w:bCs/>
          <w:highlight w:val="cyan"/>
          <w:u w:val="single"/>
        </w:rPr>
        <w:t>organisms are</w:t>
      </w:r>
      <w:r w:rsidRPr="00712210">
        <w:rPr>
          <w:rFonts w:asciiTheme="majorHAnsi" w:hAnsiTheme="majorHAnsi" w:cstheme="majorHAnsi"/>
          <w:u w:val="single"/>
        </w:rPr>
        <w:t xml:space="preserve"> the </w:t>
      </w:r>
      <w:r w:rsidRPr="00712210">
        <w:rPr>
          <w:rFonts w:asciiTheme="majorHAnsi" w:hAnsiTheme="majorHAnsi" w:cstheme="majorHAnsi"/>
          <w:b/>
          <w:bCs/>
          <w:highlight w:val="cyan"/>
          <w:u w:val="single"/>
        </w:rPr>
        <w:t>result of evolutionary competition.</w:t>
      </w:r>
      <w:r w:rsidRPr="00712210">
        <w:rPr>
          <w:rFonts w:asciiTheme="majorHAnsi" w:hAnsiTheme="majorHAnsi" w:cstheme="majorHAnsi"/>
          <w:sz w:val="16"/>
        </w:rPr>
        <w:t xml:space="preserve"> In fact, Richard </w:t>
      </w:r>
      <w:r w:rsidRPr="00712210">
        <w:rPr>
          <w:rFonts w:asciiTheme="majorHAnsi" w:hAnsiTheme="majorHAnsi" w:cstheme="majorHAnsi"/>
          <w:u w:val="single"/>
        </w:rPr>
        <w:t>Dawkins stresses gene survival and propagation as the basic mechanism of life</w:t>
      </w:r>
      <w:r w:rsidRPr="00712210">
        <w:rPr>
          <w:rFonts w:asciiTheme="majorHAnsi" w:hAnsiTheme="majorHAnsi" w:cstheme="majorHAnsi"/>
          <w:sz w:val="16"/>
        </w:rPr>
        <w:t xml:space="preserve"> [20]. Only genes that lead to </w:t>
      </w:r>
      <w:r w:rsidRPr="00712210">
        <w:rPr>
          <w:rFonts w:asciiTheme="majorHAnsi" w:hAnsiTheme="majorHAnsi" w:cstheme="majorHAnsi"/>
          <w:u w:val="single"/>
        </w:rPr>
        <w:t>the fittest phenotype will make it.</w:t>
      </w:r>
      <w:r w:rsidRPr="00712210">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712210">
        <w:rPr>
          <w:rFonts w:asciiTheme="majorHAnsi" w:hAnsiTheme="majorHAnsi" w:cstheme="majorHAnsi"/>
          <w:u w:val="single"/>
        </w:rPr>
        <w:t xml:space="preserve">the ultimate, distal function of </w:t>
      </w:r>
      <w:r w:rsidRPr="00712210">
        <w:rPr>
          <w:rFonts w:asciiTheme="majorHAnsi" w:hAnsiTheme="majorHAnsi" w:cstheme="majorHAnsi"/>
          <w:highlight w:val="cyan"/>
          <w:u w:val="single"/>
        </w:rPr>
        <w:t>rewards</w:t>
      </w:r>
      <w:r w:rsidRPr="00712210">
        <w:rPr>
          <w:rFonts w:asciiTheme="majorHAnsi" w:hAnsiTheme="majorHAnsi" w:cstheme="majorHAnsi"/>
          <w:u w:val="single"/>
        </w:rPr>
        <w:t xml:space="preserve"> is to </w:t>
      </w:r>
      <w:r w:rsidRPr="00712210">
        <w:rPr>
          <w:rFonts w:asciiTheme="majorHAnsi" w:hAnsiTheme="majorHAnsi" w:cstheme="majorHAnsi"/>
          <w:highlight w:val="cyan"/>
          <w:u w:val="single"/>
        </w:rPr>
        <w:t>increase</w:t>
      </w:r>
      <w:r w:rsidRPr="00712210">
        <w:rPr>
          <w:rFonts w:asciiTheme="majorHAnsi" w:hAnsiTheme="majorHAnsi" w:cstheme="majorHAnsi"/>
          <w:u w:val="single"/>
        </w:rPr>
        <w:t xml:space="preserve"> evolutionary </w:t>
      </w:r>
      <w:r w:rsidRPr="00712210">
        <w:rPr>
          <w:rFonts w:asciiTheme="majorHAnsi" w:hAnsiTheme="majorHAnsi" w:cstheme="majorHAnsi"/>
          <w:highlight w:val="cyan"/>
          <w:u w:val="single"/>
        </w:rPr>
        <w:t>fitness</w:t>
      </w:r>
      <w:r w:rsidRPr="00712210">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F9742D0" w14:textId="77777777" w:rsidR="0097398C" w:rsidRPr="00712210" w:rsidRDefault="0097398C" w:rsidP="0097398C">
      <w:pPr>
        <w:rPr>
          <w:rFonts w:asciiTheme="majorHAnsi" w:hAnsiTheme="majorHAnsi" w:cstheme="majorHAnsi"/>
          <w:sz w:val="16"/>
          <w:szCs w:val="16"/>
          <w:u w:val="single"/>
        </w:rPr>
      </w:pPr>
      <w:r w:rsidRPr="00712210">
        <w:rPr>
          <w:rFonts w:asciiTheme="majorHAnsi" w:hAnsiTheme="majorHAnsi" w:cstheme="majorHAnsi"/>
          <w:u w:val="single"/>
        </w:rPr>
        <w:t>Behavioral reward functions have evolved to help individuals to survive and propagate their genes</w:t>
      </w:r>
      <w:r w:rsidRPr="00712210">
        <w:rPr>
          <w:rFonts w:asciiTheme="majorHAnsi" w:hAnsiTheme="majorHAnsi" w:cstheme="majorHAnsi"/>
          <w:sz w:val="16"/>
        </w:rPr>
        <w:t xml:space="preserve">. Apparently, </w:t>
      </w:r>
      <w:r w:rsidRPr="00712210">
        <w:rPr>
          <w:rFonts w:asciiTheme="majorHAnsi" w:hAnsiTheme="majorHAnsi" w:cstheme="majorHAnsi"/>
          <w:u w:val="single"/>
        </w:rPr>
        <w:t>people need to live well and long enough to reproduce.</w:t>
      </w:r>
      <w:r w:rsidRPr="00712210">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12210">
        <w:rPr>
          <w:rFonts w:asciiTheme="majorHAnsi" w:hAnsiTheme="majorHAnsi" w:cstheme="majorHAnsi"/>
          <w:u w:val="single"/>
        </w:rPr>
        <w:t>any small edge will ultimately result in evolutionary advantage</w:t>
      </w:r>
      <w:r w:rsidRPr="00712210">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12210">
        <w:rPr>
          <w:rFonts w:asciiTheme="majorHAnsi" w:hAnsiTheme="majorHAnsi" w:cstheme="majorHAnsi"/>
          <w:u w:val="single"/>
        </w:rPr>
        <w:t>Thus the distal reward function in gene propagation and evolutionary fitness defines the proximal reward functions that we see</w:t>
      </w:r>
      <w:r w:rsidRPr="00712210">
        <w:rPr>
          <w:rFonts w:asciiTheme="majorHAnsi" w:hAnsiTheme="majorHAnsi" w:cstheme="majorHAnsi"/>
          <w:sz w:val="16"/>
        </w:rPr>
        <w:t xml:space="preserve"> in everyday behavior. </w:t>
      </w:r>
      <w:r w:rsidRPr="00712210">
        <w:rPr>
          <w:rFonts w:asciiTheme="majorHAnsi" w:hAnsiTheme="majorHAnsi" w:cstheme="majorHAnsi"/>
          <w:u w:val="single"/>
        </w:rPr>
        <w:t xml:space="preserve">That is why </w:t>
      </w:r>
      <w:r w:rsidRPr="00712210">
        <w:rPr>
          <w:rFonts w:asciiTheme="majorHAnsi" w:hAnsiTheme="majorHAnsi" w:cstheme="majorHAnsi"/>
          <w:highlight w:val="cyan"/>
          <w:u w:val="single"/>
        </w:rPr>
        <w:t>foods, drinks, mates, and offspring are rewarding.</w:t>
      </w:r>
    </w:p>
    <w:p w14:paraId="58EB01DF"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There have been theories linking pleasure as a required component of health benefits salutogenesis, (salugenesis). In essence, under these terms, </w:t>
      </w:r>
      <w:r w:rsidRPr="00712210">
        <w:rPr>
          <w:rFonts w:asciiTheme="majorHAnsi" w:hAnsiTheme="majorHAnsi" w:cstheme="majorHAnsi"/>
          <w:u w:val="single"/>
        </w:rPr>
        <w:t>pleasure is described as a state or feeling of happiness and satisfaction resulting from an experience that one enjoys.</w:t>
      </w:r>
      <w:r w:rsidRPr="00712210">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AB3BFD2"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CD2C622"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Finding happiness is different between apes and humans </w:t>
      </w:r>
    </w:p>
    <w:p w14:paraId="6D08074D"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80D060A"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Remarkably, there are </w:t>
      </w:r>
      <w:r w:rsidRPr="00712210">
        <w:rPr>
          <w:rFonts w:asciiTheme="majorHAnsi" w:hAnsiTheme="majorHAnsi" w:cstheme="majorHAnsi"/>
          <w:u w:val="single"/>
        </w:rPr>
        <w:t>pathways for ordinary liking and pleasure</w:t>
      </w:r>
      <w:r w:rsidRPr="00712210">
        <w:rPr>
          <w:rFonts w:asciiTheme="majorHAnsi" w:hAnsiTheme="majorHAnsi" w:cstheme="majorHAnsi"/>
          <w:sz w:val="16"/>
        </w:rPr>
        <w:t xml:space="preserve">, which </w:t>
      </w:r>
      <w:r w:rsidRPr="00712210">
        <w:rPr>
          <w:rFonts w:asciiTheme="majorHAnsi" w:hAnsiTheme="majorHAnsi" w:cstheme="majorHAnsi"/>
          <w:u w:val="single"/>
        </w:rPr>
        <w:t>are limited in scope</w:t>
      </w:r>
      <w:r w:rsidRPr="00712210">
        <w:rPr>
          <w:rFonts w:asciiTheme="majorHAnsi" w:hAnsiTheme="majorHAnsi" w:cstheme="majorHAnsi"/>
          <w:sz w:val="16"/>
        </w:rPr>
        <w:t xml:space="preserve"> as described above in this commentary. However, </w:t>
      </w:r>
      <w:r w:rsidRPr="00712210">
        <w:rPr>
          <w:rFonts w:asciiTheme="majorHAnsi" w:hAnsiTheme="majorHAnsi" w:cstheme="majorHAnsi"/>
          <w:u w:val="single"/>
        </w:rPr>
        <w:t xml:space="preserve">there are </w:t>
      </w:r>
      <w:r w:rsidRPr="00712210">
        <w:rPr>
          <w:rFonts w:asciiTheme="majorHAnsi" w:hAnsiTheme="majorHAnsi" w:cstheme="majorHAnsi"/>
          <w:b/>
          <w:bCs/>
          <w:highlight w:val="cyan"/>
          <w:u w:val="single"/>
        </w:rPr>
        <w:t>many brain regions</w:t>
      </w:r>
      <w:r w:rsidRPr="00712210">
        <w:rPr>
          <w:rFonts w:asciiTheme="majorHAnsi" w:hAnsiTheme="majorHAnsi" w:cstheme="majorHAnsi"/>
          <w:sz w:val="16"/>
        </w:rPr>
        <w:t xml:space="preserve">, often termed hot and cold spots, </w:t>
      </w:r>
      <w:r w:rsidRPr="00712210">
        <w:rPr>
          <w:rFonts w:asciiTheme="majorHAnsi" w:hAnsiTheme="majorHAnsi" w:cstheme="majorHAnsi"/>
          <w:u w:val="single"/>
        </w:rPr>
        <w:t xml:space="preserve">that significantly </w:t>
      </w:r>
      <w:r w:rsidRPr="00712210">
        <w:rPr>
          <w:rFonts w:asciiTheme="majorHAnsi" w:hAnsiTheme="majorHAnsi" w:cstheme="majorHAnsi"/>
          <w:b/>
          <w:bCs/>
          <w:highlight w:val="cyan"/>
          <w:u w:val="single"/>
        </w:rPr>
        <w:t>modulate</w:t>
      </w:r>
      <w:r w:rsidRPr="00712210">
        <w:rPr>
          <w:rFonts w:asciiTheme="majorHAnsi" w:hAnsiTheme="majorHAnsi" w:cstheme="majorHAnsi"/>
          <w:sz w:val="16"/>
        </w:rPr>
        <w:t xml:space="preserve"> (increase or decrease) </w:t>
      </w:r>
      <w:r w:rsidRPr="00712210">
        <w:rPr>
          <w:rFonts w:asciiTheme="majorHAnsi" w:hAnsiTheme="majorHAnsi" w:cstheme="majorHAnsi"/>
          <w:u w:val="single"/>
        </w:rPr>
        <w:t xml:space="preserve">our </w:t>
      </w:r>
      <w:r w:rsidRPr="00712210">
        <w:rPr>
          <w:rFonts w:asciiTheme="majorHAnsi" w:hAnsiTheme="majorHAnsi" w:cstheme="majorHAnsi"/>
          <w:b/>
          <w:bCs/>
          <w:highlight w:val="cyan"/>
          <w:u w:val="single"/>
        </w:rPr>
        <w:t>pleasure or</w:t>
      </w:r>
      <w:r w:rsidRPr="00712210">
        <w:rPr>
          <w:rFonts w:asciiTheme="majorHAnsi" w:hAnsiTheme="majorHAnsi" w:cstheme="majorHAnsi"/>
          <w:u w:val="single"/>
        </w:rPr>
        <w:t xml:space="preserve"> even produce</w:t>
      </w:r>
      <w:r w:rsidRPr="00712210">
        <w:rPr>
          <w:rFonts w:asciiTheme="majorHAnsi" w:hAnsiTheme="majorHAnsi" w:cstheme="majorHAnsi"/>
          <w:b/>
          <w:bCs/>
          <w:u w:val="single"/>
        </w:rPr>
        <w:t xml:space="preserve"> </w:t>
      </w:r>
      <w:r w:rsidRPr="00712210">
        <w:rPr>
          <w:rFonts w:asciiTheme="majorHAnsi" w:hAnsiTheme="majorHAnsi" w:cstheme="majorHAnsi"/>
          <w:b/>
          <w:bCs/>
          <w:highlight w:val="cyan"/>
          <w:u w:val="single"/>
        </w:rPr>
        <w:t>the opposite</w:t>
      </w:r>
      <w:r w:rsidRPr="00712210">
        <w:rPr>
          <w:rFonts w:asciiTheme="majorHAnsi" w:hAnsiTheme="majorHAnsi" w:cstheme="majorHAnsi"/>
          <w:sz w:val="16"/>
        </w:rPr>
        <w:t xml:space="preserve"> of pleasure— that is </w:t>
      </w:r>
      <w:r w:rsidRPr="00712210">
        <w:rPr>
          <w:rFonts w:asciiTheme="majorHAnsi" w:hAnsiTheme="majorHAnsi" w:cstheme="majorHAnsi"/>
          <w:u w:val="single"/>
        </w:rPr>
        <w:t>disgust and fear</w:t>
      </w:r>
      <w:r w:rsidRPr="00712210">
        <w:rPr>
          <w:rFonts w:asciiTheme="majorHAnsi" w:hAnsiTheme="majorHAnsi" w:cstheme="majorHAnsi"/>
          <w:sz w:val="16"/>
        </w:rPr>
        <w:t xml:space="preserve"> [39]. </w:t>
      </w:r>
      <w:r w:rsidRPr="00712210">
        <w:rPr>
          <w:rFonts w:asciiTheme="majorHAnsi" w:hAnsiTheme="majorHAnsi" w:cstheme="majorHAnsi"/>
          <w:u w:val="single"/>
        </w:rPr>
        <w:t>One</w:t>
      </w:r>
      <w:r w:rsidRPr="00712210">
        <w:rPr>
          <w:rFonts w:asciiTheme="majorHAnsi" w:hAnsiTheme="majorHAnsi" w:cstheme="majorHAnsi"/>
          <w:sz w:val="16"/>
        </w:rPr>
        <w:t xml:space="preserve"> specific </w:t>
      </w:r>
      <w:r w:rsidRPr="00712210">
        <w:rPr>
          <w:rFonts w:asciiTheme="majorHAnsi" w:hAnsiTheme="majorHAnsi" w:cstheme="majorHAnsi"/>
          <w:u w:val="single"/>
        </w:rPr>
        <w:t>region</w:t>
      </w:r>
      <w:r w:rsidRPr="00712210">
        <w:rPr>
          <w:rFonts w:asciiTheme="majorHAnsi" w:hAnsiTheme="majorHAnsi" w:cstheme="majorHAnsi"/>
          <w:sz w:val="16"/>
        </w:rPr>
        <w:t xml:space="preserve"> of the nucleus accumbens </w:t>
      </w:r>
      <w:r w:rsidRPr="00712210">
        <w:rPr>
          <w:rFonts w:asciiTheme="majorHAnsi" w:hAnsiTheme="majorHAnsi" w:cstheme="majorHAnsi"/>
          <w:u w:val="single"/>
        </w:rPr>
        <w:t>is organized like a computer keyboard, with particular stimulus triggers in rows</w:t>
      </w:r>
      <w:r w:rsidRPr="00712210">
        <w:rPr>
          <w:rFonts w:asciiTheme="majorHAnsi" w:hAnsiTheme="majorHAnsi" w:cstheme="majorHAnsi"/>
          <w:sz w:val="16"/>
        </w:rPr>
        <w:t xml:space="preserve">— producing an increase and decrease of pleasure and disgust. Moreover, </w:t>
      </w:r>
      <w:r w:rsidRPr="00712210">
        <w:rPr>
          <w:rFonts w:asciiTheme="majorHAnsi" w:hAnsiTheme="majorHAnsi" w:cstheme="majorHAnsi"/>
          <w:u w:val="single"/>
        </w:rPr>
        <w:t>the cortex has unique roles in the cognitive evaluation of our feelings of pleasure</w:t>
      </w:r>
      <w:r w:rsidRPr="00712210">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56AD8B38"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Desire and reward centers </w:t>
      </w:r>
    </w:p>
    <w:p w14:paraId="5AC2B829"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B1FEE68"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30A131B"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Furthermore, ordinary </w:t>
      </w:r>
      <w:r w:rsidRPr="00712210">
        <w:rPr>
          <w:rFonts w:asciiTheme="majorHAnsi" w:hAnsiTheme="majorHAnsi" w:cstheme="majorHAnsi"/>
          <w:u w:val="single"/>
        </w:rPr>
        <w:t>“</w:t>
      </w:r>
      <w:r w:rsidRPr="00712210">
        <w:rPr>
          <w:rFonts w:asciiTheme="majorHAnsi" w:hAnsiTheme="majorHAnsi" w:cstheme="majorHAnsi"/>
          <w:highlight w:val="cyan"/>
          <w:u w:val="single"/>
        </w:rPr>
        <w:t>liking</w:t>
      </w:r>
      <w:r w:rsidRPr="00712210">
        <w:rPr>
          <w:rFonts w:asciiTheme="majorHAnsi" w:hAnsiTheme="majorHAnsi" w:cstheme="majorHAnsi"/>
          <w:u w:val="single"/>
        </w:rPr>
        <w:t xml:space="preserve">” of </w:t>
      </w:r>
      <w:r w:rsidRPr="00712210">
        <w:rPr>
          <w:rFonts w:asciiTheme="majorHAnsi" w:hAnsiTheme="majorHAnsi" w:cstheme="majorHAnsi"/>
          <w:highlight w:val="cyan"/>
          <w:u w:val="single"/>
        </w:rPr>
        <w:t>something</w:t>
      </w:r>
      <w:r w:rsidRPr="00712210">
        <w:rPr>
          <w:rFonts w:asciiTheme="majorHAnsi" w:hAnsiTheme="majorHAnsi" w:cstheme="majorHAnsi"/>
          <w:u w:val="single"/>
        </w:rPr>
        <w:t xml:space="preserve">, or pure pleasure, is </w:t>
      </w:r>
      <w:r w:rsidRPr="00712210">
        <w:rPr>
          <w:rFonts w:asciiTheme="majorHAnsi" w:hAnsiTheme="majorHAnsi" w:cstheme="majorHAnsi"/>
          <w:highlight w:val="cyan"/>
          <w:u w:val="single"/>
        </w:rPr>
        <w:t>represented by</w:t>
      </w:r>
      <w:r w:rsidRPr="00712210">
        <w:rPr>
          <w:rFonts w:asciiTheme="majorHAnsi" w:hAnsiTheme="majorHAnsi" w:cstheme="majorHAnsi"/>
          <w:sz w:val="16"/>
        </w:rPr>
        <w:t xml:space="preserve"> small </w:t>
      </w:r>
      <w:r w:rsidRPr="00712210">
        <w:rPr>
          <w:rFonts w:asciiTheme="majorHAnsi" w:hAnsiTheme="majorHAnsi" w:cstheme="majorHAnsi"/>
          <w:highlight w:val="cyan"/>
          <w:u w:val="single"/>
        </w:rPr>
        <w:t>regions</w:t>
      </w:r>
      <w:r w:rsidRPr="00712210">
        <w:rPr>
          <w:rFonts w:asciiTheme="majorHAnsi" w:hAnsiTheme="majorHAnsi" w:cstheme="majorHAnsi"/>
          <w:sz w:val="16"/>
        </w:rPr>
        <w:t xml:space="preserve"> mainly </w:t>
      </w:r>
      <w:r w:rsidRPr="00712210">
        <w:rPr>
          <w:rFonts w:asciiTheme="majorHAnsi" w:hAnsiTheme="majorHAnsi" w:cstheme="majorHAnsi"/>
          <w:highlight w:val="cyan"/>
          <w:u w:val="single"/>
        </w:rPr>
        <w:t>in the limbic system</w:t>
      </w:r>
      <w:r w:rsidRPr="00712210">
        <w:rPr>
          <w:rFonts w:asciiTheme="majorHAnsi" w:hAnsiTheme="majorHAnsi" w:cstheme="majorHAnsi"/>
          <w:sz w:val="16"/>
        </w:rPr>
        <w:t xml:space="preserve"> (old reptilian part of the brain). These may be </w:t>
      </w:r>
      <w:r w:rsidRPr="00712210">
        <w:rPr>
          <w:rFonts w:asciiTheme="majorHAnsi" w:hAnsiTheme="majorHAnsi" w:cstheme="majorHAnsi"/>
          <w:u w:val="single"/>
        </w:rPr>
        <w:t>part of larger neural circuits.</w:t>
      </w:r>
      <w:r w:rsidRPr="00712210">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48BA816"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CBC0D16"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54EEE91"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02307F7"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AF58005"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712210">
        <w:rPr>
          <w:rFonts w:asciiTheme="majorHAnsi" w:hAnsiTheme="majorHAnsi" w:cstheme="majorHAnsi"/>
          <w:u w:val="single"/>
        </w:rPr>
        <w:t>Sousa et al.</w:t>
      </w:r>
      <w:r w:rsidRPr="00712210">
        <w:rPr>
          <w:rFonts w:asciiTheme="majorHAnsi" w:hAnsiTheme="majorHAnsi" w:cstheme="majorHAnsi"/>
          <w:sz w:val="16"/>
        </w:rPr>
        <w:t xml:space="preserve"> [50] small case </w:t>
      </w:r>
      <w:r w:rsidRPr="00712210">
        <w:rPr>
          <w:rFonts w:asciiTheme="majorHAnsi" w:hAnsiTheme="majorHAnsi" w:cstheme="majorHAnsi"/>
          <w:u w:val="single"/>
        </w:rPr>
        <w:t>found various differentially expressed genes, to associate with pleasure related systems.</w:t>
      </w:r>
      <w:r w:rsidRPr="00712210">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73D323B"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12210">
        <w:rPr>
          <w:rFonts w:asciiTheme="majorHAnsi" w:hAnsiTheme="majorHAnsi" w:cstheme="majorHAnsi"/>
          <w:highlight w:val="cyan"/>
          <w:u w:val="single"/>
        </w:rPr>
        <w:t>researchers examined</w:t>
      </w:r>
      <w:r w:rsidRPr="00712210">
        <w:rPr>
          <w:rFonts w:asciiTheme="majorHAnsi" w:hAnsiTheme="majorHAnsi" w:cstheme="majorHAnsi"/>
          <w:u w:val="single"/>
        </w:rPr>
        <w:t xml:space="preserve"> 247 specimens of </w:t>
      </w:r>
      <w:r w:rsidRPr="00712210">
        <w:rPr>
          <w:rFonts w:asciiTheme="majorHAnsi" w:hAnsiTheme="majorHAnsi" w:cstheme="majorHAnsi"/>
          <w:highlight w:val="cyan"/>
          <w:u w:val="single"/>
        </w:rPr>
        <w:t>neural tissue</w:t>
      </w:r>
      <w:r w:rsidRPr="00712210">
        <w:rPr>
          <w:rFonts w:asciiTheme="majorHAnsi" w:hAnsiTheme="majorHAnsi" w:cstheme="majorHAnsi"/>
          <w:u w:val="single"/>
        </w:rPr>
        <w:t xml:space="preserve"> from six humans, five chimpanzees, and five macaque monkeys.</w:t>
      </w:r>
      <w:r w:rsidRPr="00712210">
        <w:rPr>
          <w:rFonts w:asciiTheme="majorHAnsi" w:hAnsiTheme="majorHAnsi" w:cstheme="majorHAnsi"/>
          <w:sz w:val="16"/>
        </w:rPr>
        <w:t xml:space="preserve"> Moreover, these </w:t>
      </w:r>
      <w:r w:rsidRPr="00712210">
        <w:rPr>
          <w:rFonts w:asciiTheme="majorHAnsi" w:hAnsiTheme="majorHAnsi" w:cstheme="majorHAnsi"/>
          <w:u w:val="single"/>
        </w:rPr>
        <w:t>investigators analyzed which genes were turned on or off in 16 regions of the brain.</w:t>
      </w:r>
      <w:r w:rsidRPr="00712210">
        <w:rPr>
          <w:rFonts w:asciiTheme="majorHAnsi" w:hAnsiTheme="majorHAnsi" w:cstheme="majorHAnsi"/>
          <w:sz w:val="16"/>
        </w:rPr>
        <w:t xml:space="preserve"> While </w:t>
      </w:r>
      <w:r w:rsidRPr="00712210">
        <w:rPr>
          <w:rFonts w:asciiTheme="majorHAnsi" w:hAnsiTheme="majorHAnsi" w:cstheme="majorHAnsi"/>
          <w:u w:val="single"/>
        </w:rPr>
        <w:t xml:space="preserve">the differences among species were subtle, </w:t>
      </w:r>
      <w:r w:rsidRPr="00712210">
        <w:rPr>
          <w:rFonts w:asciiTheme="majorHAnsi" w:hAnsiTheme="majorHAnsi" w:cstheme="majorHAnsi"/>
          <w:b/>
          <w:bCs/>
          <w:highlight w:val="cyan"/>
          <w:u w:val="single"/>
        </w:rPr>
        <w:t>there was</w:t>
      </w:r>
      <w:r w:rsidRPr="00712210">
        <w:rPr>
          <w:rFonts w:asciiTheme="majorHAnsi" w:hAnsiTheme="majorHAnsi" w:cstheme="majorHAnsi"/>
          <w:u w:val="single"/>
        </w:rPr>
        <w:t xml:space="preserve"> a </w:t>
      </w:r>
      <w:r w:rsidRPr="00712210">
        <w:rPr>
          <w:rFonts w:asciiTheme="majorHAnsi" w:hAnsiTheme="majorHAnsi" w:cstheme="majorHAnsi"/>
          <w:b/>
          <w:bCs/>
          <w:highlight w:val="cyan"/>
          <w:u w:val="single"/>
        </w:rPr>
        <w:t>remarkable contrast in</w:t>
      </w:r>
      <w:r w:rsidRPr="00712210">
        <w:rPr>
          <w:rFonts w:asciiTheme="majorHAnsi" w:hAnsiTheme="majorHAnsi" w:cstheme="majorHAnsi"/>
          <w:u w:val="single"/>
        </w:rPr>
        <w:t xml:space="preserve"> the</w:t>
      </w:r>
      <w:r w:rsidRPr="00712210">
        <w:rPr>
          <w:rFonts w:asciiTheme="majorHAnsi" w:hAnsiTheme="majorHAnsi" w:cstheme="majorHAnsi"/>
          <w:b/>
          <w:bCs/>
          <w:u w:val="single"/>
        </w:rPr>
        <w:t xml:space="preserve"> </w:t>
      </w:r>
      <w:r w:rsidRPr="00712210">
        <w:rPr>
          <w:rFonts w:asciiTheme="majorHAnsi" w:hAnsiTheme="majorHAnsi" w:cstheme="majorHAnsi"/>
          <w:b/>
          <w:bCs/>
          <w:highlight w:val="cyan"/>
          <w:u w:val="single"/>
        </w:rPr>
        <w:t>neocortices</w:t>
      </w:r>
      <w:r w:rsidRPr="00712210">
        <w:rPr>
          <w:rFonts w:asciiTheme="majorHAnsi" w:hAnsiTheme="majorHAnsi" w:cstheme="majorHAnsi"/>
          <w:sz w:val="16"/>
        </w:rPr>
        <w:t xml:space="preserve">, specifically </w:t>
      </w:r>
      <w:r w:rsidRPr="00712210">
        <w:rPr>
          <w:rFonts w:asciiTheme="majorHAnsi" w:hAnsiTheme="majorHAnsi" w:cstheme="majorHAnsi"/>
          <w:u w:val="single"/>
        </w:rPr>
        <w:t xml:space="preserve">in an </w:t>
      </w:r>
      <w:r w:rsidRPr="00712210">
        <w:rPr>
          <w:rFonts w:asciiTheme="majorHAnsi" w:hAnsiTheme="majorHAnsi" w:cstheme="majorHAnsi"/>
          <w:highlight w:val="cyan"/>
          <w:u w:val="single"/>
        </w:rPr>
        <w:t>area of the brain</w:t>
      </w:r>
      <w:r w:rsidRPr="00712210">
        <w:rPr>
          <w:rFonts w:asciiTheme="majorHAnsi" w:hAnsiTheme="majorHAnsi" w:cstheme="majorHAnsi"/>
          <w:u w:val="single"/>
        </w:rPr>
        <w:t xml:space="preserve"> that is much </w:t>
      </w:r>
      <w:r w:rsidRPr="00712210">
        <w:rPr>
          <w:rFonts w:asciiTheme="majorHAnsi" w:hAnsiTheme="majorHAnsi" w:cstheme="majorHAnsi"/>
          <w:highlight w:val="cyan"/>
          <w:u w:val="single"/>
        </w:rPr>
        <w:t>more developed in humans</w:t>
      </w:r>
      <w:r w:rsidRPr="00712210">
        <w:rPr>
          <w:rFonts w:asciiTheme="majorHAnsi" w:hAnsiTheme="majorHAnsi" w:cstheme="majorHAnsi"/>
          <w:u w:val="single"/>
        </w:rPr>
        <w:t xml:space="preserve"> than in chimpanzees.</w:t>
      </w:r>
      <w:r w:rsidRPr="00712210">
        <w:rPr>
          <w:rFonts w:asciiTheme="majorHAnsi" w:hAnsiTheme="majorHAnsi" w:cstheme="majorHAnsi"/>
          <w:sz w:val="16"/>
        </w:rPr>
        <w:t xml:space="preserve"> In fact, these researchers found that a gene called </w:t>
      </w:r>
      <w:r w:rsidRPr="00712210">
        <w:rPr>
          <w:rFonts w:asciiTheme="majorHAnsi" w:hAnsiTheme="majorHAnsi" w:cstheme="majorHAnsi"/>
          <w:u w:val="single"/>
        </w:rPr>
        <w:t>tyrosine hydroxylase (TH) for the enzyme, responsible for the production of dopamine</w:t>
      </w:r>
      <w:r w:rsidRPr="00712210">
        <w:rPr>
          <w:rFonts w:asciiTheme="majorHAnsi" w:hAnsiTheme="majorHAnsi" w:cstheme="majorHAnsi"/>
          <w:sz w:val="16"/>
        </w:rPr>
        <w:t xml:space="preserve">, was </w:t>
      </w:r>
      <w:r w:rsidRPr="00712210">
        <w:rPr>
          <w:rFonts w:asciiTheme="majorHAnsi" w:hAnsiTheme="majorHAnsi" w:cstheme="majorHAnsi"/>
          <w:u w:val="single"/>
        </w:rPr>
        <w:t>expressed in the neocortex of humans, but not chimpanzees.</w:t>
      </w:r>
      <w:r w:rsidRPr="00712210">
        <w:rPr>
          <w:rFonts w:asciiTheme="majorHAnsi" w:hAnsiTheme="majorHAnsi" w:cstheme="majorHAnsi"/>
          <w:sz w:val="16"/>
        </w:rPr>
        <w:t xml:space="preserve"> As discussed earlier, </w:t>
      </w:r>
      <w:r w:rsidRPr="00712210">
        <w:rPr>
          <w:rFonts w:asciiTheme="majorHAnsi" w:hAnsiTheme="majorHAnsi" w:cstheme="majorHAnsi"/>
          <w:u w:val="single"/>
        </w:rPr>
        <w:t>dopamine is</w:t>
      </w:r>
      <w:r w:rsidRPr="00712210">
        <w:rPr>
          <w:rFonts w:asciiTheme="majorHAnsi" w:hAnsiTheme="majorHAnsi" w:cstheme="majorHAnsi"/>
          <w:sz w:val="16"/>
        </w:rPr>
        <w:t xml:space="preserve"> best </w:t>
      </w:r>
      <w:r w:rsidRPr="00712210">
        <w:rPr>
          <w:rFonts w:asciiTheme="majorHAnsi" w:hAnsiTheme="majorHAnsi" w:cstheme="majorHAnsi"/>
          <w:u w:val="single"/>
        </w:rPr>
        <w:t>known for its</w:t>
      </w:r>
      <w:r w:rsidRPr="00712210">
        <w:rPr>
          <w:rFonts w:asciiTheme="majorHAnsi" w:hAnsiTheme="majorHAnsi" w:cstheme="majorHAnsi"/>
          <w:sz w:val="16"/>
        </w:rPr>
        <w:t xml:space="preserve"> essential </w:t>
      </w:r>
      <w:r w:rsidRPr="00712210">
        <w:rPr>
          <w:rFonts w:asciiTheme="majorHAnsi" w:hAnsiTheme="majorHAnsi" w:cstheme="majorHAnsi"/>
          <w:u w:val="single"/>
        </w:rPr>
        <w:t>role within the brain’s reward system; the</w:t>
      </w:r>
      <w:r w:rsidRPr="00712210">
        <w:rPr>
          <w:rFonts w:asciiTheme="majorHAnsi" w:hAnsiTheme="majorHAnsi" w:cstheme="majorHAnsi"/>
          <w:sz w:val="16"/>
        </w:rPr>
        <w:t xml:space="preserve"> very </w:t>
      </w:r>
      <w:r w:rsidRPr="00712210">
        <w:rPr>
          <w:rFonts w:asciiTheme="majorHAnsi" w:hAnsiTheme="majorHAnsi" w:cstheme="majorHAnsi"/>
          <w:u w:val="single"/>
        </w:rPr>
        <w:t>system that responds to everything from sex, to gambling, to food, and to addictive drugs.</w:t>
      </w:r>
      <w:r w:rsidRPr="00712210">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1BCE95C" w14:textId="77777777" w:rsidR="0097398C" w:rsidRPr="00712210" w:rsidRDefault="0097398C" w:rsidP="0097398C">
      <w:pPr>
        <w:rPr>
          <w:rFonts w:asciiTheme="majorHAnsi" w:hAnsiTheme="majorHAnsi" w:cstheme="majorHAnsi"/>
          <w:sz w:val="16"/>
        </w:rPr>
      </w:pPr>
      <w:r w:rsidRPr="00712210">
        <w:rPr>
          <w:rFonts w:asciiTheme="majorHAnsi" w:hAnsiTheme="majorHAnsi" w:cstheme="majorHAnsi"/>
          <w:sz w:val="16"/>
        </w:rPr>
        <w:t xml:space="preserve">Nora Volkow, the director of NIDA, pointed out that one alluring possibility is that the neurotransmitter </w:t>
      </w:r>
      <w:r w:rsidRPr="00712210">
        <w:rPr>
          <w:rFonts w:asciiTheme="majorHAnsi" w:hAnsiTheme="majorHAnsi" w:cstheme="majorHAnsi"/>
          <w:highlight w:val="cyan"/>
          <w:u w:val="single"/>
        </w:rPr>
        <w:t>dopamine plays</w:t>
      </w:r>
      <w:r w:rsidRPr="00712210">
        <w:rPr>
          <w:rFonts w:asciiTheme="majorHAnsi" w:hAnsiTheme="majorHAnsi" w:cstheme="majorHAnsi"/>
          <w:u w:val="single"/>
        </w:rPr>
        <w:t xml:space="preserve"> a substantial </w:t>
      </w:r>
      <w:r w:rsidRPr="00712210">
        <w:rPr>
          <w:rFonts w:asciiTheme="majorHAnsi" w:hAnsiTheme="majorHAnsi" w:cstheme="majorHAnsi"/>
          <w:highlight w:val="cyan"/>
          <w:u w:val="single"/>
        </w:rPr>
        <w:t>role in</w:t>
      </w:r>
      <w:r w:rsidRPr="00712210">
        <w:rPr>
          <w:rFonts w:asciiTheme="majorHAnsi" w:hAnsiTheme="majorHAnsi" w:cstheme="majorHAnsi"/>
          <w:u w:val="single"/>
        </w:rPr>
        <w:t xml:space="preserve"> humans’ </w:t>
      </w:r>
      <w:r w:rsidRPr="00712210">
        <w:rPr>
          <w:rFonts w:asciiTheme="majorHAnsi" w:hAnsiTheme="majorHAnsi" w:cstheme="majorHAnsi"/>
          <w:highlight w:val="cyan"/>
          <w:u w:val="single"/>
        </w:rPr>
        <w:t>ability to pursue</w:t>
      </w:r>
      <w:r w:rsidRPr="00712210">
        <w:rPr>
          <w:rFonts w:asciiTheme="majorHAnsi" w:hAnsiTheme="majorHAnsi" w:cstheme="majorHAnsi"/>
          <w:u w:val="single"/>
        </w:rPr>
        <w:t xml:space="preserve"> various </w:t>
      </w:r>
      <w:r w:rsidRPr="00712210">
        <w:rPr>
          <w:rFonts w:asciiTheme="majorHAnsi" w:hAnsiTheme="majorHAnsi" w:cstheme="majorHAnsi"/>
          <w:highlight w:val="cyan"/>
          <w:u w:val="single"/>
        </w:rPr>
        <w:t>rewards that are</w:t>
      </w:r>
      <w:r w:rsidRPr="00712210">
        <w:rPr>
          <w:rFonts w:asciiTheme="majorHAnsi" w:hAnsiTheme="majorHAnsi" w:cstheme="majorHAnsi"/>
          <w:u w:val="single"/>
        </w:rPr>
        <w:t xml:space="preserve"> perhaps months or even </w:t>
      </w:r>
      <w:r w:rsidRPr="00712210">
        <w:rPr>
          <w:rFonts w:asciiTheme="majorHAnsi" w:hAnsiTheme="majorHAnsi" w:cstheme="majorHAnsi"/>
          <w:highlight w:val="cyan"/>
          <w:u w:val="single"/>
        </w:rPr>
        <w:t>years away</w:t>
      </w:r>
      <w:r w:rsidRPr="00712210">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12210">
        <w:rPr>
          <w:rFonts w:asciiTheme="majorHAnsi" w:hAnsiTheme="majorHAnsi" w:cstheme="majorHAnsi"/>
          <w:u w:val="single"/>
        </w:rPr>
        <w:t>This may explain what often motivates people to work for things that have no apparent short-term benefit</w:t>
      </w:r>
      <w:r w:rsidRPr="00712210">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CC0A3B" w14:textId="49AD9F09" w:rsidR="0097398C" w:rsidRPr="00712210" w:rsidRDefault="0097398C" w:rsidP="001C58CF">
      <w:pPr>
        <w:pStyle w:val="Heading4"/>
        <w:rPr>
          <w:rFonts w:asciiTheme="majorHAnsi" w:hAnsiTheme="majorHAnsi" w:cstheme="majorHAnsi"/>
        </w:rPr>
      </w:pPr>
      <w:r w:rsidRPr="00712210">
        <w:rPr>
          <w:rFonts w:asciiTheme="majorHAnsi" w:hAnsiTheme="majorHAnsi" w:cstheme="majorHAnsi"/>
        </w:rPr>
        <w:t xml:space="preserve">2] Actor spec—governments must use util because they </w:t>
      </w:r>
      <w:r w:rsidRPr="00712210">
        <w:rPr>
          <w:rFonts w:asciiTheme="majorHAnsi" w:hAnsiTheme="majorHAnsi" w:cstheme="majorHAnsi"/>
          <w:u w:val="single"/>
        </w:rPr>
        <w:t>don’t have intentions</w:t>
      </w:r>
      <w:r w:rsidRPr="00712210">
        <w:rPr>
          <w:rFonts w:asciiTheme="majorHAnsi" w:hAnsiTheme="majorHAnsi" w:cstheme="majorHAnsi"/>
        </w:rPr>
        <w:t xml:space="preserve"> and are </w:t>
      </w:r>
      <w:r w:rsidRPr="00712210">
        <w:rPr>
          <w:rFonts w:asciiTheme="majorHAnsi" w:hAnsiTheme="majorHAnsi" w:cstheme="majorHAnsi"/>
          <w:u w:val="single"/>
        </w:rPr>
        <w:t>constantly</w:t>
      </w:r>
      <w:r w:rsidRPr="00712210">
        <w:rPr>
          <w:rFonts w:asciiTheme="majorHAnsi" w:hAnsiTheme="majorHAnsi" w:cstheme="majorHAnsi"/>
        </w:rPr>
        <w:t xml:space="preserve"> dealing with tradeoffs—outweighs since different agents have different obligations—takes out calc indicts since they are empirically denied. </w:t>
      </w:r>
    </w:p>
    <w:p w14:paraId="68B13201"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Impact calc – </w:t>
      </w:r>
    </w:p>
    <w:p w14:paraId="70D82F86"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1] Extinction </w:t>
      </w:r>
      <w:r w:rsidRPr="00712210">
        <w:rPr>
          <w:rFonts w:asciiTheme="majorHAnsi" w:hAnsiTheme="majorHAnsi" w:cstheme="majorHAnsi"/>
          <w:u w:val="single"/>
        </w:rPr>
        <w:t>outweighs</w:t>
      </w:r>
      <w:r w:rsidRPr="00712210">
        <w:rPr>
          <w:rFonts w:asciiTheme="majorHAnsi" w:hAnsiTheme="majorHAnsi" w:cstheme="majorHAnsi"/>
        </w:rPr>
        <w:t>:</w:t>
      </w:r>
    </w:p>
    <w:p w14:paraId="30A40C62"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A] </w:t>
      </w:r>
      <w:r w:rsidRPr="00712210">
        <w:rPr>
          <w:rFonts w:asciiTheme="majorHAnsi" w:hAnsiTheme="majorHAnsi" w:cstheme="majorHAnsi"/>
          <w:u w:val="single"/>
        </w:rPr>
        <w:t>Reversibility</w:t>
      </w:r>
      <w:r w:rsidRPr="00712210">
        <w:rPr>
          <w:rFonts w:asciiTheme="majorHAnsi" w:hAnsiTheme="majorHAnsi" w:cstheme="majorHAnsi"/>
        </w:rPr>
        <w:t>- it forecloses the alternative because we can’t improve society if we are all dead</w:t>
      </w:r>
    </w:p>
    <w:p w14:paraId="207BEA3D"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B] </w:t>
      </w:r>
      <w:r w:rsidRPr="00712210">
        <w:rPr>
          <w:rFonts w:asciiTheme="majorHAnsi" w:hAnsiTheme="majorHAnsi" w:cstheme="majorHAnsi"/>
          <w:u w:val="single"/>
        </w:rPr>
        <w:t>Structural violence</w:t>
      </w:r>
      <w:r w:rsidRPr="00712210">
        <w:rPr>
          <w:rFonts w:asciiTheme="majorHAnsi" w:hAnsiTheme="majorHAnsi" w:cstheme="majorHAnsi"/>
        </w:rPr>
        <w:t>- death causes suffering because people can’t get access to resources and basic necessities</w:t>
      </w:r>
    </w:p>
    <w:p w14:paraId="4CD5E972"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C] </w:t>
      </w:r>
      <w:r w:rsidRPr="00712210">
        <w:rPr>
          <w:rFonts w:asciiTheme="majorHAnsi" w:hAnsiTheme="majorHAnsi" w:cstheme="majorHAnsi"/>
          <w:u w:val="single"/>
        </w:rPr>
        <w:t>Objectivity</w:t>
      </w:r>
      <w:r w:rsidRPr="00712210">
        <w:rPr>
          <w:rFonts w:asciiTheme="majorHAnsi" w:hAnsiTheme="majorHAnsi" w:cstheme="majorHAnsi"/>
        </w:rPr>
        <w:t>- body count is the most objective way to calculate impacts because comparing suffering is unethical</w:t>
      </w:r>
    </w:p>
    <w:p w14:paraId="45699899"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D] </w:t>
      </w:r>
      <w:r w:rsidRPr="00712210">
        <w:rPr>
          <w:rFonts w:asciiTheme="majorHAnsi" w:hAnsiTheme="majorHAnsi" w:cstheme="majorHAnsi"/>
          <w:u w:val="single"/>
        </w:rPr>
        <w:t>Uncertainty</w:t>
      </w:r>
      <w:r w:rsidRPr="00712210">
        <w:rPr>
          <w:rFonts w:asciiTheme="majorHAnsi" w:hAnsiTheme="majorHAnsi" w:cstheme="majorHAnsi"/>
        </w:rPr>
        <w:t>- if we’re unsure about which interpretation of the world is true, we should preserve the world to keep debating about it</w:t>
      </w:r>
    </w:p>
    <w:p w14:paraId="5D7645E2" w14:textId="36A33FC3" w:rsidR="0097398C" w:rsidRPr="00712210" w:rsidRDefault="0097398C" w:rsidP="0097398C">
      <w:pPr>
        <w:pStyle w:val="Heading3"/>
        <w:rPr>
          <w:rFonts w:asciiTheme="majorHAnsi" w:hAnsiTheme="majorHAnsi" w:cstheme="majorHAnsi"/>
        </w:rPr>
      </w:pPr>
      <w:r w:rsidRPr="00712210">
        <w:rPr>
          <w:rFonts w:asciiTheme="majorHAnsi" w:hAnsiTheme="majorHAnsi" w:cstheme="majorHAnsi"/>
        </w:rPr>
        <w:t>1AC – Underview</w:t>
      </w:r>
    </w:p>
    <w:p w14:paraId="29C8CAFE"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1] 1AR theory is legit – anything else means </w:t>
      </w:r>
      <w:r w:rsidRPr="00712210">
        <w:rPr>
          <w:rFonts w:asciiTheme="majorHAnsi" w:hAnsiTheme="majorHAnsi" w:cstheme="majorHAnsi"/>
          <w:u w:val="single"/>
        </w:rPr>
        <w:t xml:space="preserve">infinite abuse </w:t>
      </w:r>
      <w:r w:rsidRPr="00712210">
        <w:rPr>
          <w:rFonts w:asciiTheme="majorHAnsi" w:hAnsiTheme="majorHAnsi" w:cstheme="majorHAnsi"/>
        </w:rPr>
        <w:t xml:space="preserve">– drop the debater, competing interps, no rvis and the highest layer of the round – 1AR is </w:t>
      </w:r>
      <w:r w:rsidRPr="00712210">
        <w:rPr>
          <w:rFonts w:asciiTheme="majorHAnsi" w:hAnsiTheme="majorHAnsi" w:cstheme="majorHAnsi"/>
          <w:u w:val="single"/>
        </w:rPr>
        <w:t>too short</w:t>
      </w:r>
      <w:r w:rsidRPr="00712210">
        <w:rPr>
          <w:rFonts w:asciiTheme="majorHAnsi" w:hAnsiTheme="majorHAnsi" w:cstheme="majorHAnsi"/>
        </w:rPr>
        <w:t xml:space="preserve"> to make up for the time trade-off – no RVIs or 2NR theory and paradigm issues– 6 min 2NR means they can </w:t>
      </w:r>
      <w:r w:rsidRPr="00712210">
        <w:rPr>
          <w:rFonts w:asciiTheme="majorHAnsi" w:hAnsiTheme="majorHAnsi" w:cstheme="majorHAnsi"/>
          <w:u w:val="single"/>
        </w:rPr>
        <w:t>brute force</w:t>
      </w:r>
      <w:r w:rsidRPr="00712210">
        <w:rPr>
          <w:rFonts w:asciiTheme="majorHAnsi" w:hAnsiTheme="majorHAnsi" w:cstheme="majorHAnsi"/>
        </w:rPr>
        <w:t xml:space="preserve"> me every time.</w:t>
      </w:r>
    </w:p>
    <w:p w14:paraId="397FF89F" w14:textId="07A8FC19"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2] </w:t>
      </w:r>
      <w:r w:rsidRPr="00712210">
        <w:rPr>
          <w:rFonts w:asciiTheme="majorHAnsi" w:hAnsiTheme="majorHAnsi" w:cstheme="majorHAnsi"/>
        </w:rPr>
        <w:t>Interpretation: Debaters must disclose all previously read positions before the debate on their NDCA wiki page under their own name with full citations, tags, and first three/last three words.</w:t>
      </w:r>
    </w:p>
    <w:p w14:paraId="7D71AF1E" w14:textId="5B982ADA"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B. Violation: You didn’t</w:t>
      </w:r>
      <w:r w:rsidR="001C58CF" w:rsidRPr="00712210">
        <w:rPr>
          <w:rFonts w:asciiTheme="majorHAnsi" w:hAnsiTheme="majorHAnsi" w:cstheme="majorHAnsi"/>
        </w:rPr>
        <w:t xml:space="preserve"> disclose any of ur past rounds at this tournament</w:t>
      </w:r>
      <w:r w:rsidRPr="00712210">
        <w:rPr>
          <w:rFonts w:asciiTheme="majorHAnsi" w:hAnsiTheme="majorHAnsi" w:cstheme="majorHAnsi"/>
        </w:rPr>
        <w:t xml:space="preserve"> </w:t>
      </w:r>
    </w:p>
    <w:p w14:paraId="0A26143B" w14:textId="0FB92580" w:rsidR="001C58CF" w:rsidRPr="00712210" w:rsidRDefault="001C58CF" w:rsidP="001C58CF">
      <w:pPr>
        <w:rPr>
          <w:rFonts w:asciiTheme="majorHAnsi" w:hAnsiTheme="majorHAnsi" w:cstheme="majorHAnsi"/>
        </w:rPr>
      </w:pPr>
      <w:r w:rsidRPr="00712210">
        <w:rPr>
          <w:rFonts w:asciiTheme="majorHAnsi" w:hAnsiTheme="majorHAnsi" w:cstheme="majorHAnsi"/>
        </w:rPr>
        <w:drawing>
          <wp:inline distT="0" distB="0" distL="0" distR="0" wp14:anchorId="4CE04E7B" wp14:editId="636828A8">
            <wp:extent cx="5486400" cy="3696970"/>
            <wp:effectExtent l="0" t="0" r="0" b="0"/>
            <wp:docPr id="1" name="Picture 1" descr="Graphical user interface, text, application, Word,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 email&#10;&#10;Description automatically generated"/>
                    <pic:cNvPicPr/>
                  </pic:nvPicPr>
                  <pic:blipFill>
                    <a:blip r:embed="rId22"/>
                    <a:stretch>
                      <a:fillRect/>
                    </a:stretch>
                  </pic:blipFill>
                  <pic:spPr>
                    <a:xfrm>
                      <a:off x="0" y="0"/>
                      <a:ext cx="5486400" cy="3696970"/>
                    </a:xfrm>
                    <a:prstGeom prst="rect">
                      <a:avLst/>
                    </a:prstGeom>
                  </pic:spPr>
                </pic:pic>
              </a:graphicData>
            </a:graphic>
          </wp:inline>
        </w:drawing>
      </w:r>
    </w:p>
    <w:p w14:paraId="0D581D6B" w14:textId="77777777"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C. Standards:</w:t>
      </w:r>
    </w:p>
    <w:p w14:paraId="59080881" w14:textId="4DED377D"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1]</w:t>
      </w:r>
      <w:r w:rsidRPr="00712210">
        <w:rPr>
          <w:rFonts w:asciiTheme="majorHAnsi" w:hAnsiTheme="majorHAnsi" w:cstheme="majorHAnsi"/>
        </w:rPr>
        <w:t xml:space="preserve">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6F2AE1B4" w14:textId="278C9780" w:rsidR="0097398C" w:rsidRPr="00712210" w:rsidRDefault="0097398C" w:rsidP="0097398C">
      <w:pPr>
        <w:pStyle w:val="Heading4"/>
        <w:rPr>
          <w:rFonts w:asciiTheme="majorHAnsi" w:hAnsiTheme="majorHAnsi" w:cstheme="majorHAnsi"/>
        </w:rPr>
      </w:pPr>
      <w:r w:rsidRPr="00712210">
        <w:rPr>
          <w:rFonts w:asciiTheme="majorHAnsi" w:hAnsiTheme="majorHAnsi" w:cstheme="majorHAnsi"/>
        </w:rPr>
        <w:t xml:space="preserve">3] DTD to deter future abuse. </w:t>
      </w:r>
      <w:r w:rsidR="00712210" w:rsidRPr="00712210">
        <w:rPr>
          <w:rFonts w:asciiTheme="majorHAnsi" w:hAnsiTheme="majorHAnsi" w:cstheme="majorHAnsi"/>
        </w:rPr>
        <w:t xml:space="preserve">Fairness and education are voters. – debate is a game and needs rules to evaluate it. </w:t>
      </w:r>
      <w:r w:rsidRPr="00712210">
        <w:rPr>
          <w:rFonts w:asciiTheme="majorHAnsi" w:hAnsiTheme="majorHAnsi" w:cstheme="majorHAnsi"/>
        </w:rPr>
        <w:t>No RVIs on 1ac theory – they can spend 7 minutes on a short shell which is a bad model. Competing interps – Reasonability is arbitrary and causes judge intervention.</w:t>
      </w:r>
      <w:r w:rsidR="00712210" w:rsidRPr="00712210">
        <w:rPr>
          <w:rFonts w:asciiTheme="majorHAnsi" w:hAnsiTheme="majorHAnsi" w:cstheme="majorHAnsi"/>
        </w:rPr>
        <w:t xml:space="preserve"> </w:t>
      </w:r>
    </w:p>
    <w:sectPr w:rsidR="0097398C" w:rsidRPr="007122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A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8C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21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398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A3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3DB87"/>
  <w14:defaultImageDpi w14:val="300"/>
  <w15:docId w15:val="{AFFEEFF2-0725-7940-A75E-A4DB281D3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A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5A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A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5A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CB5A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A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A36"/>
  </w:style>
  <w:style w:type="character" w:customStyle="1" w:styleId="Heading1Char">
    <w:name w:val="Heading 1 Char"/>
    <w:aliases w:val="Pocket Char"/>
    <w:basedOn w:val="DefaultParagraphFont"/>
    <w:link w:val="Heading1"/>
    <w:uiPriority w:val="9"/>
    <w:rsid w:val="00CB5A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5A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5A3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CB5A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5A3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CB5A36"/>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CB5A3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B5A3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B5A36"/>
    <w:rPr>
      <w:color w:val="auto"/>
      <w:u w:val="none"/>
    </w:rPr>
  </w:style>
  <w:style w:type="paragraph" w:styleId="DocumentMap">
    <w:name w:val="Document Map"/>
    <w:basedOn w:val="Normal"/>
    <w:link w:val="DocumentMapChar"/>
    <w:uiPriority w:val="99"/>
    <w:semiHidden/>
    <w:unhideWhenUsed/>
    <w:rsid w:val="00CB5A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A36"/>
    <w:rPr>
      <w:rFonts w:ascii="Lucida Grande" w:hAnsi="Lucida Grande" w:cs="Lucida Grande"/>
    </w:rPr>
  </w:style>
  <w:style w:type="paragraph" w:customStyle="1" w:styleId="textbold">
    <w:name w:val="text bold"/>
    <w:basedOn w:val="Normal"/>
    <w:link w:val="Emphasis"/>
    <w:uiPriority w:val="20"/>
    <w:qFormat/>
    <w:rsid w:val="0097398C"/>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ListParagraph">
    <w:name w:val="List Paragraph"/>
    <w:aliases w:val="6 font"/>
    <w:basedOn w:val="Normal"/>
    <w:uiPriority w:val="99"/>
    <w:unhideWhenUsed/>
    <w:qFormat/>
    <w:rsid w:val="0097398C"/>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7398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hrw.org/news/2021/09/22/china-dismantling-hong-kongs-unions"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www.caifc.org.cn/en/content.aspx?id=449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23" Type="http://schemas.openxmlformats.org/officeDocument/2006/relationships/fontTable" Target="fontTable.xm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archive.md/NcYnR"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19363</Words>
  <Characters>110373</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2021-12-04T15:39:00Z</dcterms:created>
  <dcterms:modified xsi:type="dcterms:W3CDTF">2021-12-04T15:39:00Z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