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C48694" w14:textId="42DD5FED" w:rsidR="0095589C" w:rsidRDefault="0095589C" w:rsidP="0095589C">
      <w:pPr>
        <w:pStyle w:val="Heading1"/>
      </w:pPr>
      <w:r>
        <w:t>1AC</w:t>
      </w:r>
    </w:p>
    <w:p w14:paraId="41B5E475" w14:textId="1EED66CC" w:rsidR="00571110" w:rsidRDefault="00571110" w:rsidP="00571110">
      <w:pPr>
        <w:pStyle w:val="Heading3"/>
      </w:pPr>
      <w:r>
        <w:t>1AC – Framing</w:t>
      </w:r>
    </w:p>
    <w:p w14:paraId="148D68F1" w14:textId="44B8D64B" w:rsidR="00571110" w:rsidRPr="00C932F4" w:rsidRDefault="005A6C09" w:rsidP="00571110">
      <w:pPr>
        <w:keepNext/>
        <w:keepLines/>
        <w:spacing w:before="40"/>
        <w:outlineLvl w:val="3"/>
        <w:rPr>
          <w:rStyle w:val="Emphasis"/>
        </w:rPr>
      </w:pPr>
      <w:r>
        <w:rPr>
          <w:rFonts w:eastAsiaTheme="majorEastAsia"/>
          <w:b/>
          <w:bCs/>
          <w:sz w:val="26"/>
          <w:szCs w:val="26"/>
        </w:rPr>
        <w:t>The</w:t>
      </w:r>
      <w:r w:rsidR="00571110" w:rsidRPr="00C932F4">
        <w:rPr>
          <w:rFonts w:eastAsiaTheme="majorEastAsia"/>
          <w:b/>
          <w:bCs/>
          <w:sz w:val="26"/>
          <w:szCs w:val="26"/>
        </w:rPr>
        <w:t xml:space="preserve"> </w:t>
      </w:r>
      <w:r w:rsidR="00571110" w:rsidRPr="00C932F4">
        <w:rPr>
          <w:rFonts w:eastAsiaTheme="majorEastAsia"/>
          <w:b/>
          <w:bCs/>
          <w:sz w:val="26"/>
          <w:szCs w:val="26"/>
          <w:u w:val="single"/>
        </w:rPr>
        <w:t>meta ethic</w:t>
      </w:r>
      <w:r w:rsidR="00571110" w:rsidRPr="00C932F4">
        <w:rPr>
          <w:rFonts w:eastAsiaTheme="majorEastAsia"/>
          <w:b/>
          <w:bCs/>
          <w:sz w:val="26"/>
          <w:szCs w:val="26"/>
        </w:rPr>
        <w:t xml:space="preserve"> should be </w:t>
      </w:r>
      <w:r w:rsidR="00571110" w:rsidRPr="00C932F4">
        <w:rPr>
          <w:rFonts w:eastAsiaTheme="majorEastAsia"/>
          <w:b/>
          <w:bCs/>
          <w:sz w:val="26"/>
          <w:szCs w:val="26"/>
          <w:u w:val="single"/>
        </w:rPr>
        <w:t>moral pluralism.</w:t>
      </w:r>
      <w:r w:rsidR="00571110" w:rsidRPr="00C932F4">
        <w:rPr>
          <w:rFonts w:eastAsiaTheme="majorEastAsia"/>
          <w:b/>
          <w:bCs/>
          <w:sz w:val="26"/>
          <w:szCs w:val="26"/>
        </w:rPr>
        <w:t xml:space="preserve"> Prefer- </w:t>
      </w:r>
    </w:p>
    <w:p w14:paraId="0FFFAE4F" w14:textId="77777777" w:rsidR="00571110" w:rsidRPr="00C932F4" w:rsidRDefault="00571110" w:rsidP="00571110">
      <w:pPr>
        <w:pStyle w:val="Heading4"/>
      </w:pPr>
      <w:r w:rsidRPr="00C932F4">
        <w:t xml:space="preserve">1] </w:t>
      </w:r>
      <w:r w:rsidRPr="00C932F4">
        <w:rPr>
          <w:u w:val="single"/>
        </w:rPr>
        <w:t>Empirics</w:t>
      </w:r>
      <w:r w:rsidRPr="00C932F4">
        <w:t>- Best studies prove pluralistic tendencies are inevitable</w:t>
      </w:r>
    </w:p>
    <w:p w14:paraId="5ECECE7C" w14:textId="77777777" w:rsidR="00571110" w:rsidRPr="00C932F4" w:rsidRDefault="00571110" w:rsidP="00571110">
      <w:proofErr w:type="spellStart"/>
      <w:r w:rsidRPr="00C932F4">
        <w:rPr>
          <w:rStyle w:val="Style13ptBold"/>
        </w:rPr>
        <w:t>Polzler</w:t>
      </w:r>
      <w:proofErr w:type="spellEnd"/>
      <w:r w:rsidRPr="00C932F4">
        <w:rPr>
          <w:rStyle w:val="Style13ptBold"/>
        </w:rPr>
        <w:t xml:space="preserve"> and Wright 19</w:t>
      </w:r>
      <w:r w:rsidRPr="00C932F4">
        <w:t xml:space="preserve">[Thomas </w:t>
      </w:r>
      <w:proofErr w:type="spellStart"/>
      <w:r w:rsidRPr="00C932F4">
        <w:t>Pölzler</w:t>
      </w:r>
      <w:proofErr w:type="spellEnd"/>
      <w:r w:rsidRPr="00C932F4">
        <w:t xml:space="preserve"> and Jennifer Cole Wright- “Empirical research on folk moral objectivism” </w:t>
      </w:r>
      <w:hyperlink r:id="rId9" w:history="1">
        <w:r w:rsidRPr="00C932F4">
          <w:rPr>
            <w:rStyle w:val="Hyperlink"/>
          </w:rPr>
          <w:t>https://www.ncbi.nlm.nih.gov/pmc/articles/PMC6686698/</w:t>
        </w:r>
      </w:hyperlink>
      <w:r w:rsidRPr="00C932F4">
        <w:t xml:space="preserve"> NCBI. Published July 5</w:t>
      </w:r>
      <w:r w:rsidRPr="00C932F4">
        <w:rPr>
          <w:vertAlign w:val="superscript"/>
        </w:rPr>
        <w:t>th</w:t>
      </w:r>
      <w:proofErr w:type="gramStart"/>
      <w:r w:rsidRPr="00C932F4">
        <w:t xml:space="preserve"> 2019</w:t>
      </w:r>
      <w:proofErr w:type="gramEnd"/>
      <w:r w:rsidRPr="00C932F4">
        <w:t xml:space="preserve">] Dulles AS </w:t>
      </w:r>
    </w:p>
    <w:p w14:paraId="3ED45752" w14:textId="77777777" w:rsidR="00571110" w:rsidRPr="00C932F4" w:rsidRDefault="00571110" w:rsidP="00571110">
      <w:pPr>
        <w:rPr>
          <w:sz w:val="13"/>
        </w:rPr>
      </w:pPr>
      <w:r w:rsidRPr="00CF2955">
        <w:rPr>
          <w:highlight w:val="cyan"/>
          <w:u w:val="single"/>
        </w:rPr>
        <w:t>Examining these studies'</w:t>
      </w:r>
      <w:r w:rsidRPr="00C932F4">
        <w:rPr>
          <w:sz w:val="13"/>
        </w:rPr>
        <w:t xml:space="preserve"> results more closely, however, makes it less clear whether this interpretation is appropriate (</w:t>
      </w:r>
      <w:proofErr w:type="spellStart"/>
      <w:r w:rsidRPr="00C932F4">
        <w:rPr>
          <w:sz w:val="13"/>
        </w:rPr>
        <w:t>Pölzler</w:t>
      </w:r>
      <w:proofErr w:type="spellEnd"/>
      <w:r w:rsidRPr="00C932F4">
        <w:rPr>
          <w:sz w:val="13"/>
        </w:rPr>
        <w:t xml:space="preserve">, 2018b). Take again Goodwin and Darley's study. In this study, </w:t>
      </w:r>
      <w:r w:rsidRPr="00C932F4">
        <w:rPr>
          <w:u w:val="single"/>
        </w:rPr>
        <w:t>almost 30% of subjects' responses to the disagreement measure</w:t>
      </w:r>
      <w:r w:rsidRPr="00C932F4">
        <w:rPr>
          <w:sz w:val="13"/>
        </w:rPr>
        <w:t xml:space="preserve"> and almost </w:t>
      </w:r>
      <w:r w:rsidRPr="00C932F4">
        <w:rPr>
          <w:u w:val="single"/>
        </w:rPr>
        <w:t>50% of their responses to the truth‐aptness measure fell</w:t>
      </w:r>
      <w:r w:rsidRPr="00C932F4">
        <w:rPr>
          <w:sz w:val="13"/>
        </w:rPr>
        <w:t xml:space="preserve"> on the option that the researchers took to be indicative of subjectivism (Goodwin &amp; Darley, 2008, pp. 1347, 1351). Moreover, while </w:t>
      </w:r>
      <w:r w:rsidRPr="00CF2955">
        <w:rPr>
          <w:highlight w:val="cyan"/>
          <w:u w:val="single"/>
        </w:rPr>
        <w:t>some moral statements were</w:t>
      </w:r>
      <w:r w:rsidRPr="00C932F4">
        <w:rPr>
          <w:sz w:val="13"/>
        </w:rPr>
        <w:t xml:space="preserve"> dominantly </w:t>
      </w:r>
      <w:r w:rsidRPr="00CF2955">
        <w:rPr>
          <w:highlight w:val="cyan"/>
          <w:u w:val="single"/>
        </w:rPr>
        <w:t>classified as objective</w:t>
      </w:r>
      <w:r w:rsidRPr="00C932F4">
        <w:rPr>
          <w:sz w:val="13"/>
        </w:rPr>
        <w:t xml:space="preserve"> (e.g., the above statement about robbery), many </w:t>
      </w:r>
      <w:r w:rsidRPr="00CF2955">
        <w:rPr>
          <w:highlight w:val="cyan"/>
          <w:u w:val="single"/>
        </w:rPr>
        <w:t>others were</w:t>
      </w:r>
      <w:r w:rsidRPr="00C932F4">
        <w:rPr>
          <w:u w:val="single"/>
        </w:rPr>
        <w:t xml:space="preserve"> dominantly classified </w:t>
      </w:r>
      <w:r w:rsidRPr="00CF2955">
        <w:rPr>
          <w:highlight w:val="cyan"/>
          <w:u w:val="single"/>
        </w:rPr>
        <w:t>as nonobjective</w:t>
      </w:r>
      <w:r w:rsidRPr="00C932F4">
        <w:rPr>
          <w:sz w:val="13"/>
        </w:rPr>
        <w:t xml:space="preserve"> (e.g., the stem cell research statement). This suggests that subjects in </w:t>
      </w:r>
      <w:r w:rsidRPr="00C932F4">
        <w:rPr>
          <w:u w:val="single"/>
        </w:rPr>
        <w:t xml:space="preserve">Goodwin and </w:t>
      </w:r>
      <w:r w:rsidRPr="00CF2955">
        <w:rPr>
          <w:highlight w:val="cyan"/>
          <w:u w:val="single"/>
        </w:rPr>
        <w:t>Darley's study may have</w:t>
      </w:r>
      <w:r w:rsidRPr="00C932F4">
        <w:rPr>
          <w:u w:val="single"/>
        </w:rPr>
        <w:t xml:space="preserve"> </w:t>
      </w:r>
      <w:proofErr w:type="gramStart"/>
      <w:r w:rsidRPr="00C932F4">
        <w:rPr>
          <w:u w:val="single"/>
        </w:rPr>
        <w:t xml:space="preserve">actually </w:t>
      </w:r>
      <w:r w:rsidRPr="00CF2955">
        <w:rPr>
          <w:highlight w:val="cyan"/>
          <w:u w:val="single"/>
        </w:rPr>
        <w:t>favored</w:t>
      </w:r>
      <w:proofErr w:type="gramEnd"/>
      <w:r w:rsidRPr="00C932F4">
        <w:rPr>
          <w:sz w:val="13"/>
        </w:rPr>
        <w:t xml:space="preserve"> what Wright, </w:t>
      </w:r>
      <w:proofErr w:type="spellStart"/>
      <w:r w:rsidRPr="00C932F4">
        <w:rPr>
          <w:sz w:val="13"/>
        </w:rPr>
        <w:t>Grandjean</w:t>
      </w:r>
      <w:proofErr w:type="spellEnd"/>
      <w:r w:rsidRPr="00C932F4">
        <w:rPr>
          <w:sz w:val="13"/>
        </w:rPr>
        <w:t xml:space="preserve">, and </w:t>
      </w:r>
      <w:proofErr w:type="spellStart"/>
      <w:r w:rsidRPr="00C932F4">
        <w:rPr>
          <w:sz w:val="13"/>
        </w:rPr>
        <w:t>McWhite</w:t>
      </w:r>
      <w:proofErr w:type="spellEnd"/>
      <w:r w:rsidRPr="00C932F4">
        <w:rPr>
          <w:sz w:val="13"/>
        </w:rPr>
        <w:t xml:space="preserve"> (2013) called </w:t>
      </w:r>
      <w:r w:rsidRPr="00CF2955">
        <w:rPr>
          <w:rStyle w:val="Emphasis"/>
          <w:sz w:val="20"/>
          <w:highlight w:val="cyan"/>
        </w:rPr>
        <w:t>“metaethical pluralism</w:t>
      </w:r>
      <w:r w:rsidRPr="00C932F4">
        <w:rPr>
          <w:sz w:val="13"/>
        </w:rPr>
        <w:t xml:space="preserve">,” i.e., they sometimes sided with objectivism and other times with </w:t>
      </w:r>
      <w:proofErr w:type="spellStart"/>
      <w:r w:rsidRPr="00C932F4">
        <w:rPr>
          <w:sz w:val="13"/>
        </w:rPr>
        <w:t>nonobjectivism</w:t>
      </w:r>
      <w:proofErr w:type="spellEnd"/>
      <w:r w:rsidRPr="00C932F4">
        <w:rPr>
          <w:sz w:val="13"/>
        </w:rPr>
        <w:t xml:space="preserve">. </w:t>
      </w:r>
      <w:r w:rsidRPr="00CF2955">
        <w:rPr>
          <w:highlight w:val="cyan"/>
          <w:u w:val="single"/>
        </w:rPr>
        <w:t>More</w:t>
      </w:r>
      <w:r w:rsidRPr="00C932F4">
        <w:rPr>
          <w:u w:val="single"/>
        </w:rPr>
        <w:t xml:space="preserve"> recent </w:t>
      </w:r>
      <w:r w:rsidRPr="00CF2955">
        <w:rPr>
          <w:highlight w:val="cyan"/>
          <w:u w:val="single"/>
        </w:rPr>
        <w:t>studies have</w:t>
      </w:r>
      <w:r w:rsidRPr="00C932F4">
        <w:rPr>
          <w:sz w:val="13"/>
        </w:rPr>
        <w:t xml:space="preserve"> by and large </w:t>
      </w:r>
      <w:r w:rsidRPr="00CF2955">
        <w:rPr>
          <w:highlight w:val="cyan"/>
          <w:u w:val="single"/>
        </w:rPr>
        <w:t>confirmed</w:t>
      </w:r>
      <w:r w:rsidRPr="00C932F4">
        <w:rPr>
          <w:u w:val="single"/>
        </w:rPr>
        <w:t xml:space="preserve"> this</w:t>
      </w:r>
      <w:r w:rsidRPr="00C932F4">
        <w:rPr>
          <w:sz w:val="13"/>
        </w:rPr>
        <w:t xml:space="preserve"> hypothesis of </w:t>
      </w:r>
      <w:r w:rsidRPr="00C932F4">
        <w:rPr>
          <w:u w:val="single"/>
        </w:rPr>
        <w:t>folk metaethical pluralism</w:t>
      </w:r>
      <w:r w:rsidRPr="00C932F4">
        <w:rPr>
          <w:sz w:val="13"/>
        </w:rPr>
        <w:t xml:space="preserve">. Wright et al. (2013) and Wright, </w:t>
      </w:r>
      <w:proofErr w:type="spellStart"/>
      <w:r w:rsidRPr="00C932F4">
        <w:rPr>
          <w:sz w:val="13"/>
        </w:rPr>
        <w:t>McWhite</w:t>
      </w:r>
      <w:proofErr w:type="spellEnd"/>
      <w:r w:rsidRPr="00C932F4">
        <w:rPr>
          <w:sz w:val="13"/>
        </w:rPr>
        <w:t xml:space="preserve">, and </w:t>
      </w:r>
      <w:proofErr w:type="spellStart"/>
      <w:r w:rsidRPr="00C932F4">
        <w:rPr>
          <w:sz w:val="13"/>
        </w:rPr>
        <w:t>Grandjean</w:t>
      </w:r>
      <w:proofErr w:type="spellEnd"/>
      <w:r w:rsidRPr="00C932F4">
        <w:rPr>
          <w:sz w:val="13"/>
        </w:rPr>
        <w:t xml:space="preserve"> (2014), for example, replicated Goodwin and Darley's results, using the exact same measures, but letting subjects classify the presented statements as moral and nonmoral themselves. </w:t>
      </w:r>
      <w:r w:rsidRPr="00CF2955">
        <w:rPr>
          <w:highlight w:val="cyan"/>
          <w:u w:val="single"/>
        </w:rPr>
        <w:t>Objectivity ratings for statements</w:t>
      </w:r>
      <w:r w:rsidRPr="00C932F4">
        <w:rPr>
          <w:sz w:val="13"/>
        </w:rPr>
        <w:t xml:space="preserve"> that were dominantly self‐classified as moral </w:t>
      </w:r>
      <w:r w:rsidRPr="00CF2955">
        <w:rPr>
          <w:rStyle w:val="Emphasis"/>
          <w:sz w:val="20"/>
          <w:highlight w:val="cyan"/>
        </w:rPr>
        <w:t>varied between</w:t>
      </w:r>
      <w:r w:rsidRPr="00C932F4">
        <w:rPr>
          <w:rStyle w:val="Emphasis"/>
          <w:sz w:val="20"/>
        </w:rPr>
        <w:t xml:space="preserve"> as little as </w:t>
      </w:r>
      <w:r w:rsidRPr="00CF2955">
        <w:rPr>
          <w:rStyle w:val="Emphasis"/>
          <w:sz w:val="20"/>
          <w:highlight w:val="cyan"/>
        </w:rPr>
        <w:t>5% and</w:t>
      </w:r>
      <w:r w:rsidRPr="00C932F4">
        <w:rPr>
          <w:rStyle w:val="Emphasis"/>
          <w:sz w:val="20"/>
        </w:rPr>
        <w:t xml:space="preserve"> as much as </w:t>
      </w:r>
      <w:r w:rsidRPr="00CF2955">
        <w:rPr>
          <w:rStyle w:val="Emphasis"/>
          <w:sz w:val="20"/>
          <w:highlight w:val="cyan"/>
        </w:rPr>
        <w:t>85%.</w:t>
      </w:r>
      <w:r w:rsidRPr="00C932F4">
        <w:rPr>
          <w:sz w:val="13"/>
        </w:rPr>
        <w:t xml:space="preserve"> </w:t>
      </w:r>
      <w:r w:rsidRPr="00C932F4">
        <w:rPr>
          <w:u w:val="single"/>
        </w:rPr>
        <w:t>Research based on different measures yielded high proportions of intrapersonal variation as well</w:t>
      </w:r>
      <w:r w:rsidRPr="00C932F4">
        <w:rPr>
          <w:sz w:val="13"/>
        </w:rPr>
        <w:t xml:space="preserve"> (e.g., Beebe, 2014; Beebe, </w:t>
      </w:r>
      <w:proofErr w:type="spellStart"/>
      <w:r w:rsidRPr="00C932F4">
        <w:rPr>
          <w:sz w:val="13"/>
        </w:rPr>
        <w:t>Qiaoan</w:t>
      </w:r>
      <w:proofErr w:type="spellEnd"/>
      <w:r w:rsidRPr="00C932F4">
        <w:rPr>
          <w:sz w:val="13"/>
        </w:rPr>
        <w:t xml:space="preserve">, Wysocki, &amp; </w:t>
      </w:r>
      <w:proofErr w:type="spellStart"/>
      <w:r w:rsidRPr="00C932F4">
        <w:rPr>
          <w:sz w:val="13"/>
        </w:rPr>
        <w:t>Endara</w:t>
      </w:r>
      <w:proofErr w:type="spellEnd"/>
      <w:r w:rsidRPr="00C932F4">
        <w:rPr>
          <w:sz w:val="13"/>
        </w:rPr>
        <w:t xml:space="preserve">, 2015; Beebe &amp; </w:t>
      </w:r>
      <w:proofErr w:type="spellStart"/>
      <w:r w:rsidRPr="00C932F4">
        <w:rPr>
          <w:sz w:val="13"/>
        </w:rPr>
        <w:t>Sackris</w:t>
      </w:r>
      <w:proofErr w:type="spellEnd"/>
      <w:r w:rsidRPr="00C932F4">
        <w:rPr>
          <w:sz w:val="13"/>
        </w:rPr>
        <w:t xml:space="preserve">, 2016; Fisher, </w:t>
      </w:r>
      <w:proofErr w:type="spellStart"/>
      <w:r w:rsidRPr="00C932F4">
        <w:rPr>
          <w:sz w:val="13"/>
        </w:rPr>
        <w:t>Knobe</w:t>
      </w:r>
      <w:proofErr w:type="spellEnd"/>
      <w:r w:rsidRPr="00C932F4">
        <w:rPr>
          <w:sz w:val="13"/>
        </w:rPr>
        <w:t xml:space="preserve">, Strickland, &amp; Keil, 2017; Goodwin &amp; Darley, 2012; </w:t>
      </w:r>
      <w:proofErr w:type="spellStart"/>
      <w:r w:rsidRPr="00C932F4">
        <w:rPr>
          <w:sz w:val="13"/>
        </w:rPr>
        <w:t>Heiphetz</w:t>
      </w:r>
      <w:proofErr w:type="spellEnd"/>
      <w:r w:rsidRPr="00C932F4">
        <w:rPr>
          <w:sz w:val="13"/>
        </w:rPr>
        <w:t xml:space="preserve"> &amp; Young, 2017; Wright, 2018; </w:t>
      </w:r>
      <w:proofErr w:type="spellStart"/>
      <w:r w:rsidRPr="00C932F4">
        <w:rPr>
          <w:sz w:val="13"/>
        </w:rPr>
        <w:t>Zijlstra</w:t>
      </w:r>
      <w:proofErr w:type="spellEnd"/>
      <w:r w:rsidRPr="00C932F4">
        <w:rPr>
          <w:sz w:val="13"/>
        </w:rPr>
        <w:t>, forthcoming.</w:t>
      </w:r>
    </w:p>
    <w:p w14:paraId="33D854C4" w14:textId="77777777" w:rsidR="00571110" w:rsidRPr="00C932F4" w:rsidRDefault="00571110" w:rsidP="00571110">
      <w:pPr>
        <w:pStyle w:val="Heading4"/>
        <w:rPr>
          <w:rFonts w:cs="Calibri"/>
        </w:rPr>
      </w:pPr>
      <w:r w:rsidRPr="00C932F4">
        <w:rPr>
          <w:rFonts w:cs="Calibri"/>
        </w:rPr>
        <w:t xml:space="preserve">Thus, the </w:t>
      </w:r>
      <w:r w:rsidRPr="00C932F4">
        <w:rPr>
          <w:rFonts w:cs="Calibri"/>
          <w:u w:val="single"/>
        </w:rPr>
        <w:t>standard</w:t>
      </w:r>
      <w:r w:rsidRPr="00C932F4">
        <w:rPr>
          <w:rFonts w:cs="Calibri"/>
        </w:rPr>
        <w:t xml:space="preserve"> is promoting pragmatic deliberation. Prefer-   </w:t>
      </w:r>
    </w:p>
    <w:p w14:paraId="0D38AB5D" w14:textId="77777777" w:rsidR="00571110" w:rsidRPr="00C932F4" w:rsidRDefault="00571110" w:rsidP="00571110">
      <w:pPr>
        <w:pStyle w:val="Heading4"/>
        <w:rPr>
          <w:rFonts w:cs="Calibri"/>
        </w:rPr>
      </w:pPr>
      <w:r>
        <w:rPr>
          <w:rFonts w:cs="Calibri"/>
        </w:rPr>
        <w:t>1]</w:t>
      </w:r>
      <w:r w:rsidRPr="00C932F4">
        <w:rPr>
          <w:rFonts w:cs="Calibri"/>
        </w:rPr>
        <w:t xml:space="preserve"> V</w:t>
      </w:r>
      <w:r w:rsidRPr="00C932F4">
        <w:rPr>
          <w:rFonts w:cs="Calibri"/>
          <w:u w:val="single"/>
        </w:rPr>
        <w:t>alue Pluralism</w:t>
      </w:r>
      <w:r w:rsidRPr="00C932F4">
        <w:rPr>
          <w:rFonts w:cs="Calibri"/>
        </w:rPr>
        <w:t xml:space="preserve">- Other ethical theories rely on minimalistic criteria as their foundation, our framework resolves this by using these criteria to better inform our judgments </w:t>
      </w:r>
      <w:r w:rsidRPr="00C932F4">
        <w:rPr>
          <w:rFonts w:cs="Calibri"/>
        </w:rPr>
        <w:br/>
      </w:r>
      <w:proofErr w:type="spellStart"/>
      <w:r w:rsidRPr="00C932F4">
        <w:rPr>
          <w:rFonts w:cs="Calibri"/>
        </w:rPr>
        <w:t>LaFollete</w:t>
      </w:r>
      <w:proofErr w:type="spellEnd"/>
      <w:r w:rsidRPr="00C932F4">
        <w:rPr>
          <w:rFonts w:cs="Calibri"/>
        </w:rPr>
        <w:t xml:space="preserve"> 2K </w:t>
      </w:r>
      <w:r w:rsidRPr="00C932F4">
        <w:rPr>
          <w:rFonts w:cs="Calibri"/>
        </w:rPr>
        <w:br/>
      </w:r>
      <w:r w:rsidRPr="00C932F4">
        <w:rPr>
          <w:rFonts w:cs="Calibri"/>
          <w:b w:val="0"/>
          <w:sz w:val="18"/>
        </w:rPr>
        <w:t xml:space="preserve">"Pragmatic Ethics" </w:t>
      </w:r>
      <w:hyperlink r:id="rId10" w:history="1">
        <w:r w:rsidRPr="00C932F4">
          <w:rPr>
            <w:rFonts w:cs="Calibri"/>
            <w:b w:val="0"/>
            <w:sz w:val="18"/>
          </w:rPr>
          <w:t>Hugh LaFollette</w:t>
        </w:r>
      </w:hyperlink>
      <w:r w:rsidRPr="00C932F4">
        <w:rPr>
          <w:rFonts w:cs="Calibri"/>
          <w:b w:val="0"/>
          <w:sz w:val="18"/>
        </w:rPr>
        <w:t xml:space="preserve"> In </w:t>
      </w:r>
      <w:hyperlink r:id="rId11" w:history="1">
        <w:r w:rsidRPr="00C932F4">
          <w:rPr>
            <w:rFonts w:cs="Calibri"/>
            <w:b w:val="0"/>
            <w:sz w:val="18"/>
          </w:rPr>
          <w:t>Blackwell Guide to Ethical Theory</w:t>
        </w:r>
      </w:hyperlink>
      <w:r w:rsidRPr="00C932F4">
        <w:rPr>
          <w:rFonts w:cs="Calibri"/>
          <w:b w:val="0"/>
          <w:sz w:val="18"/>
        </w:rPr>
        <w:t xml:space="preserve"> 2000. Hugh LaFollette is Marie E. and Leslie Cole Professor in Ethics at the University of South Florida St. Petersburg. He is editor-in-chief of The International Encyclopedia of Ethics. </w:t>
      </w:r>
      <w:hyperlink r:id="rId12" w:history="1">
        <w:r w:rsidRPr="00EE3814">
          <w:rPr>
            <w:rStyle w:val="Hyperlink"/>
            <w:rFonts w:cs="Calibri"/>
            <w:b w:val="0"/>
            <w:sz w:val="18"/>
          </w:rPr>
          <w:t>https://www.hughlafollette.com/papers/b-guide.htm</w:t>
        </w:r>
      </w:hyperlink>
      <w:r>
        <w:rPr>
          <w:rFonts w:cs="Calibri"/>
          <w:b w:val="0"/>
          <w:sz w:val="18"/>
        </w:rPr>
        <w:t xml:space="preserve"> </w:t>
      </w:r>
      <w:r w:rsidRPr="00C932F4">
        <w:rPr>
          <w:rFonts w:cs="Calibri"/>
          <w:b w:val="0"/>
          <w:sz w:val="18"/>
        </w:rPr>
        <w:t>Dulles AS</w:t>
      </w:r>
    </w:p>
    <w:p w14:paraId="5212BF30" w14:textId="77777777" w:rsidR="00571110" w:rsidRPr="00C932F4" w:rsidRDefault="00571110" w:rsidP="00571110">
      <w:pPr>
        <w:rPr>
          <w:sz w:val="16"/>
          <w:szCs w:val="26"/>
        </w:rPr>
      </w:pPr>
      <w:r w:rsidRPr="00C932F4">
        <w:rPr>
          <w:sz w:val="16"/>
          <w:szCs w:val="26"/>
        </w:rPr>
        <w:t xml:space="preserve">Pragmatic ethics takes a more aggressive approach, insisting that mankind is responsible for determining the best ethical system possible, which will be refined as new discoveries are made. Put simply; truth does not exist in some abstract realm of thought independent of social relationship or actions; instead, the truth is a function of an active … Pragmatism, according to William James, is derived from the Greek word pragma, which means action and serves as the basis of our English words practical and practice. Pragmatism originated in the United States around 1870, and now presents a growing third alternative to both analytic and Continental philosophical traditions worldwide. 1 - </w:t>
      </w:r>
      <w:proofErr w:type="gramStart"/>
      <w:r w:rsidRPr="00C932F4">
        <w:rPr>
          <w:sz w:val="16"/>
          <w:szCs w:val="26"/>
        </w:rPr>
        <w:t>Acceptance .</w:t>
      </w:r>
      <w:proofErr w:type="gramEnd"/>
      <w:r w:rsidRPr="00C932F4">
        <w:rPr>
          <w:sz w:val="16"/>
          <w:szCs w:val="26"/>
        </w:rPr>
        <w:t xml:space="preserve"> Ethics is a branch of philosophy that is responsible for studying the principles that govern the conduct of an individual.  Employs </w:t>
      </w:r>
      <w:proofErr w:type="gramStart"/>
      <w:r w:rsidRPr="00C932F4">
        <w:rPr>
          <w:sz w:val="16"/>
          <w:szCs w:val="26"/>
        </w:rPr>
        <w:t>criteria, but</w:t>
      </w:r>
      <w:proofErr w:type="gramEnd"/>
      <w:r w:rsidRPr="00C932F4">
        <w:rPr>
          <w:sz w:val="16"/>
          <w:szCs w:val="26"/>
        </w:rPr>
        <w:t xml:space="preserve"> is not criterial The previous discussions enable us to say more precisely why pragmatists reject a criterial view of morality. Pragmatism's core contention that </w:t>
      </w:r>
      <w:r w:rsidRPr="00CF2955">
        <w:rPr>
          <w:rStyle w:val="StyleUnderline"/>
          <w:szCs w:val="26"/>
          <w:highlight w:val="cyan"/>
        </w:rPr>
        <w:t>practice</w:t>
      </w:r>
      <w:r w:rsidRPr="00C932F4">
        <w:rPr>
          <w:b/>
          <w:sz w:val="26"/>
          <w:szCs w:val="26"/>
          <w:u w:val="single"/>
        </w:rPr>
        <w:t xml:space="preserve"> </w:t>
      </w:r>
      <w:r w:rsidRPr="00C932F4">
        <w:rPr>
          <w:sz w:val="16"/>
          <w:szCs w:val="26"/>
        </w:rPr>
        <w:t xml:space="preserve">is primary in philosophy </w:t>
      </w:r>
      <w:r w:rsidRPr="00CF2955">
        <w:rPr>
          <w:rStyle w:val="StyleUnderline"/>
          <w:szCs w:val="26"/>
          <w:highlight w:val="cyan"/>
        </w:rPr>
        <w:t>rules</w:t>
      </w:r>
      <w:r w:rsidRPr="00CF2955">
        <w:rPr>
          <w:b/>
          <w:sz w:val="26"/>
          <w:szCs w:val="26"/>
          <w:highlight w:val="cyan"/>
          <w:u w:val="single"/>
        </w:rPr>
        <w:t xml:space="preserve"> </w:t>
      </w:r>
      <w:r w:rsidRPr="00CF2955">
        <w:rPr>
          <w:rStyle w:val="StyleUnderline"/>
          <w:szCs w:val="26"/>
          <w:highlight w:val="cyan"/>
        </w:rPr>
        <w:t>out</w:t>
      </w:r>
      <w:r w:rsidRPr="00C932F4">
        <w:rPr>
          <w:b/>
          <w:sz w:val="26"/>
          <w:szCs w:val="26"/>
          <w:u w:val="single"/>
        </w:rPr>
        <w:t xml:space="preserve"> </w:t>
      </w:r>
      <w:r w:rsidRPr="00C932F4">
        <w:rPr>
          <w:sz w:val="16"/>
          <w:szCs w:val="26"/>
        </w:rPr>
        <w:t xml:space="preserve">the hope of logically prior </w:t>
      </w:r>
      <w:r w:rsidRPr="00CF2955">
        <w:rPr>
          <w:rStyle w:val="StyleUnderline"/>
          <w:szCs w:val="26"/>
          <w:highlight w:val="cyan"/>
        </w:rPr>
        <w:t>criteria</w:t>
      </w:r>
      <w:r w:rsidRPr="00C932F4">
        <w:rPr>
          <w:sz w:val="16"/>
          <w:szCs w:val="26"/>
        </w:rPr>
        <w:t xml:space="preserve">. Any meaningful criteria evolve from our attempt to live morally – in deciding what is the best action in the circumstances. </w:t>
      </w:r>
      <w:r w:rsidRPr="00CF2955">
        <w:rPr>
          <w:rStyle w:val="StyleUnderline"/>
          <w:szCs w:val="26"/>
          <w:highlight w:val="cyan"/>
        </w:rPr>
        <w:t>Criteria</w:t>
      </w:r>
      <w:r w:rsidRPr="00CF2955">
        <w:rPr>
          <w:b/>
          <w:sz w:val="26"/>
          <w:szCs w:val="26"/>
          <w:highlight w:val="cyan"/>
          <w:u w:val="single"/>
        </w:rPr>
        <w:t xml:space="preserve"> </w:t>
      </w:r>
      <w:r w:rsidRPr="00C932F4">
        <w:rPr>
          <w:sz w:val="16"/>
          <w:szCs w:val="26"/>
        </w:rPr>
        <w:t xml:space="preserve">are not discovered by pure reason, and they </w:t>
      </w:r>
      <w:r w:rsidRPr="00CF2955">
        <w:rPr>
          <w:rStyle w:val="StyleUnderline"/>
          <w:szCs w:val="26"/>
          <w:highlight w:val="cyan"/>
        </w:rPr>
        <w:t>are</w:t>
      </w:r>
      <w:r w:rsidRPr="00CF2955">
        <w:rPr>
          <w:b/>
          <w:sz w:val="26"/>
          <w:szCs w:val="26"/>
          <w:highlight w:val="cyan"/>
          <w:u w:val="single"/>
        </w:rPr>
        <w:t xml:space="preserve"> </w:t>
      </w:r>
      <w:r w:rsidRPr="00CF2955">
        <w:rPr>
          <w:rStyle w:val="StyleUnderline"/>
          <w:szCs w:val="26"/>
          <w:highlight w:val="cyan"/>
        </w:rPr>
        <w:t>not</w:t>
      </w:r>
      <w:r w:rsidRPr="00CF2955">
        <w:rPr>
          <w:b/>
          <w:sz w:val="26"/>
          <w:szCs w:val="26"/>
          <w:highlight w:val="cyan"/>
          <w:u w:val="single"/>
        </w:rPr>
        <w:t xml:space="preserve"> </w:t>
      </w:r>
      <w:r w:rsidRPr="00CF2955">
        <w:rPr>
          <w:rStyle w:val="StyleUnderline"/>
          <w:szCs w:val="26"/>
          <w:highlight w:val="cyan"/>
        </w:rPr>
        <w:t>fixed</w:t>
      </w:r>
      <w:r w:rsidRPr="00C932F4">
        <w:rPr>
          <w:sz w:val="16"/>
          <w:szCs w:val="26"/>
        </w:rPr>
        <w:t xml:space="preserve">. As ends of action, they are always revisable. </w:t>
      </w:r>
      <w:r w:rsidRPr="00CF2955">
        <w:rPr>
          <w:rStyle w:val="StyleUnderline"/>
          <w:szCs w:val="26"/>
          <w:highlight w:val="cyan"/>
        </w:rPr>
        <w:t>As</w:t>
      </w:r>
      <w:r w:rsidRPr="00CF2955">
        <w:rPr>
          <w:b/>
          <w:sz w:val="26"/>
          <w:szCs w:val="26"/>
          <w:highlight w:val="cyan"/>
          <w:u w:val="single"/>
        </w:rPr>
        <w:t xml:space="preserve"> </w:t>
      </w:r>
      <w:r w:rsidRPr="00CF2955">
        <w:rPr>
          <w:rStyle w:val="StyleUnderline"/>
          <w:szCs w:val="26"/>
          <w:highlight w:val="cyan"/>
        </w:rPr>
        <w:t>we</w:t>
      </w:r>
      <w:r w:rsidRPr="00CF2955">
        <w:rPr>
          <w:b/>
          <w:sz w:val="26"/>
          <w:szCs w:val="26"/>
          <w:highlight w:val="cyan"/>
          <w:u w:val="single"/>
        </w:rPr>
        <w:t xml:space="preserve"> </w:t>
      </w:r>
      <w:r w:rsidRPr="00CF2955">
        <w:rPr>
          <w:rStyle w:val="StyleUnderline"/>
          <w:szCs w:val="26"/>
          <w:highlight w:val="cyan"/>
        </w:rPr>
        <w:t>obtain</w:t>
      </w:r>
      <w:r w:rsidRPr="00CF2955">
        <w:rPr>
          <w:b/>
          <w:sz w:val="26"/>
          <w:szCs w:val="26"/>
          <w:highlight w:val="cyan"/>
          <w:u w:val="single"/>
        </w:rPr>
        <w:t xml:space="preserve"> </w:t>
      </w:r>
      <w:r w:rsidRPr="00CF2955">
        <w:rPr>
          <w:rStyle w:val="StyleUnderline"/>
          <w:szCs w:val="26"/>
          <w:highlight w:val="cyan"/>
        </w:rPr>
        <w:t>new</w:t>
      </w:r>
      <w:r w:rsidRPr="00CF2955">
        <w:rPr>
          <w:b/>
          <w:sz w:val="26"/>
          <w:szCs w:val="26"/>
          <w:highlight w:val="cyan"/>
          <w:u w:val="single"/>
        </w:rPr>
        <w:t xml:space="preserve"> </w:t>
      </w:r>
      <w:r w:rsidRPr="00CF2955">
        <w:rPr>
          <w:rStyle w:val="StyleUnderline"/>
          <w:szCs w:val="26"/>
          <w:highlight w:val="cyan"/>
        </w:rPr>
        <w:t>evidence</w:t>
      </w:r>
      <w:r w:rsidRPr="00CF2955">
        <w:rPr>
          <w:b/>
          <w:sz w:val="26"/>
          <w:szCs w:val="26"/>
          <w:highlight w:val="cyan"/>
          <w:u w:val="single"/>
        </w:rPr>
        <w:t xml:space="preserve"> </w:t>
      </w:r>
      <w:r w:rsidRPr="00C932F4">
        <w:rPr>
          <w:sz w:val="16"/>
          <w:szCs w:val="26"/>
        </w:rPr>
        <w:t xml:space="preserve">about ourselves and our world, and as our </w:t>
      </w:r>
      <w:proofErr w:type="gramStart"/>
      <w:r w:rsidRPr="00C932F4">
        <w:rPr>
          <w:sz w:val="16"/>
          <w:szCs w:val="26"/>
        </w:rPr>
        <w:t>worlds</w:t>
      </w:r>
      <w:proofErr w:type="gramEnd"/>
      <w:r w:rsidRPr="00C932F4">
        <w:rPr>
          <w:sz w:val="16"/>
          <w:szCs w:val="26"/>
        </w:rPr>
        <w:t xml:space="preserve"> changes, </w:t>
      </w:r>
      <w:r w:rsidRPr="00CF2955">
        <w:rPr>
          <w:rStyle w:val="StyleUnderline"/>
          <w:szCs w:val="26"/>
          <w:highlight w:val="cyan"/>
        </w:rPr>
        <w:t>we</w:t>
      </w:r>
      <w:r w:rsidRPr="00CF2955">
        <w:rPr>
          <w:b/>
          <w:sz w:val="26"/>
          <w:szCs w:val="26"/>
          <w:highlight w:val="cyan"/>
          <w:u w:val="single"/>
        </w:rPr>
        <w:t xml:space="preserve"> </w:t>
      </w:r>
      <w:r w:rsidRPr="00CF2955">
        <w:rPr>
          <w:rStyle w:val="StyleUnderline"/>
          <w:szCs w:val="26"/>
          <w:highlight w:val="cyan"/>
        </w:rPr>
        <w:t>find</w:t>
      </w:r>
      <w:r w:rsidRPr="00CF2955">
        <w:rPr>
          <w:b/>
          <w:sz w:val="26"/>
          <w:szCs w:val="26"/>
          <w:highlight w:val="cyan"/>
          <w:u w:val="single"/>
        </w:rPr>
        <w:t xml:space="preserve"> </w:t>
      </w:r>
      <w:r w:rsidRPr="00C932F4">
        <w:rPr>
          <w:sz w:val="16"/>
          <w:szCs w:val="26"/>
        </w:rPr>
        <w:t xml:space="preserve">that </w:t>
      </w:r>
      <w:r w:rsidRPr="00CF2955">
        <w:rPr>
          <w:rStyle w:val="StyleUnderline"/>
          <w:szCs w:val="26"/>
          <w:highlight w:val="cyan"/>
        </w:rPr>
        <w:t>what</w:t>
      </w:r>
      <w:r w:rsidRPr="00CF2955">
        <w:rPr>
          <w:b/>
          <w:sz w:val="26"/>
          <w:szCs w:val="26"/>
          <w:highlight w:val="cyan"/>
          <w:u w:val="single"/>
        </w:rPr>
        <w:t xml:space="preserve"> </w:t>
      </w:r>
      <w:r w:rsidRPr="00CF2955">
        <w:rPr>
          <w:rStyle w:val="StyleUnderline"/>
          <w:szCs w:val="26"/>
          <w:highlight w:val="cyan"/>
        </w:rPr>
        <w:t>was</w:t>
      </w:r>
      <w:r w:rsidRPr="00CF2955">
        <w:rPr>
          <w:b/>
          <w:sz w:val="26"/>
          <w:szCs w:val="26"/>
          <w:highlight w:val="cyan"/>
          <w:u w:val="single"/>
        </w:rPr>
        <w:t xml:space="preserve"> </w:t>
      </w:r>
      <w:r w:rsidRPr="00CF2955">
        <w:rPr>
          <w:rStyle w:val="StyleUnderline"/>
          <w:szCs w:val="26"/>
          <w:highlight w:val="cyan"/>
        </w:rPr>
        <w:t>appropriate</w:t>
      </w:r>
      <w:r w:rsidRPr="00CF2955">
        <w:rPr>
          <w:b/>
          <w:sz w:val="26"/>
          <w:szCs w:val="26"/>
          <w:highlight w:val="cyan"/>
          <w:u w:val="single"/>
        </w:rPr>
        <w:t xml:space="preserve"> </w:t>
      </w:r>
      <w:r w:rsidRPr="00C932F4">
        <w:rPr>
          <w:sz w:val="16"/>
          <w:szCs w:val="26"/>
        </w:rPr>
        <w:t xml:space="preserve">for the old environment </w:t>
      </w:r>
      <w:r w:rsidRPr="00CF2955">
        <w:rPr>
          <w:rStyle w:val="StyleUnderline"/>
          <w:szCs w:val="26"/>
          <w:highlight w:val="cyan"/>
        </w:rPr>
        <w:t>may</w:t>
      </w:r>
      <w:r w:rsidRPr="00CF2955">
        <w:rPr>
          <w:b/>
          <w:sz w:val="26"/>
          <w:szCs w:val="26"/>
          <w:highlight w:val="cyan"/>
          <w:u w:val="single"/>
        </w:rPr>
        <w:t xml:space="preserve"> </w:t>
      </w:r>
      <w:r w:rsidRPr="00CF2955">
        <w:rPr>
          <w:rStyle w:val="StyleUnderline"/>
          <w:szCs w:val="26"/>
          <w:highlight w:val="cyan"/>
        </w:rPr>
        <w:t>not</w:t>
      </w:r>
      <w:r w:rsidRPr="00CF2955">
        <w:rPr>
          <w:b/>
          <w:sz w:val="26"/>
          <w:szCs w:val="26"/>
          <w:highlight w:val="cyan"/>
          <w:u w:val="single"/>
        </w:rPr>
        <w:t xml:space="preserve"> </w:t>
      </w:r>
      <w:r w:rsidRPr="00CF2955">
        <w:rPr>
          <w:rStyle w:val="StyleUnderline"/>
          <w:szCs w:val="26"/>
          <w:highlight w:val="cyan"/>
        </w:rPr>
        <w:t>be</w:t>
      </w:r>
      <w:r w:rsidRPr="00CF2955">
        <w:rPr>
          <w:b/>
          <w:sz w:val="26"/>
          <w:szCs w:val="26"/>
          <w:highlight w:val="cyan"/>
          <w:u w:val="single"/>
        </w:rPr>
        <w:t xml:space="preserve"> </w:t>
      </w:r>
      <w:r w:rsidRPr="00CF2955">
        <w:rPr>
          <w:rStyle w:val="StyleUnderline"/>
          <w:szCs w:val="26"/>
          <w:highlight w:val="cyan"/>
        </w:rPr>
        <w:t>conducive</w:t>
      </w:r>
      <w:r w:rsidRPr="00CF2955">
        <w:rPr>
          <w:b/>
          <w:sz w:val="26"/>
          <w:szCs w:val="26"/>
          <w:highlight w:val="cyan"/>
          <w:u w:val="single"/>
        </w:rPr>
        <w:t xml:space="preserve"> </w:t>
      </w:r>
      <w:r w:rsidRPr="00CF2955">
        <w:rPr>
          <w:rStyle w:val="StyleUnderline"/>
          <w:szCs w:val="26"/>
          <w:highlight w:val="cyan"/>
        </w:rPr>
        <w:t>to</w:t>
      </w:r>
      <w:r w:rsidRPr="00C932F4">
        <w:rPr>
          <w:sz w:val="16"/>
          <w:szCs w:val="26"/>
        </w:rPr>
        <w:t xml:space="preserve"> survival in </w:t>
      </w:r>
      <w:r w:rsidRPr="00CF2955">
        <w:rPr>
          <w:rStyle w:val="StyleUnderline"/>
          <w:szCs w:val="26"/>
          <w:highlight w:val="cyan"/>
        </w:rPr>
        <w:t>the</w:t>
      </w:r>
      <w:r w:rsidRPr="00CF2955">
        <w:rPr>
          <w:b/>
          <w:sz w:val="26"/>
          <w:szCs w:val="26"/>
          <w:highlight w:val="cyan"/>
          <w:u w:val="single"/>
        </w:rPr>
        <w:t xml:space="preserve"> </w:t>
      </w:r>
      <w:r w:rsidRPr="00CF2955">
        <w:rPr>
          <w:rStyle w:val="StyleUnderline"/>
          <w:szCs w:val="26"/>
          <w:highlight w:val="cyan"/>
        </w:rPr>
        <w:t xml:space="preserve">new </w:t>
      </w:r>
      <w:r w:rsidRPr="00C932F4">
        <w:rPr>
          <w:sz w:val="16"/>
          <w:szCs w:val="26"/>
        </w:rPr>
        <w:t xml:space="preserve">one. A style of teaching that might have been ideal for one kind institution (a progressive liberal arts college) at one time (the 60s) may be wholly ineffective in another institution (a regional state university) at another time (the 80s). But that is exactly what we would expect of an evolutionary ethic. Neither could criteria be complete. </w:t>
      </w:r>
      <w:r w:rsidRPr="00CF2955">
        <w:rPr>
          <w:rStyle w:val="StyleUnderline"/>
          <w:szCs w:val="26"/>
          <w:highlight w:val="cyan"/>
        </w:rPr>
        <w:t>The</w:t>
      </w:r>
      <w:r w:rsidRPr="00CF2955">
        <w:rPr>
          <w:b/>
          <w:sz w:val="26"/>
          <w:szCs w:val="26"/>
          <w:highlight w:val="cyan"/>
          <w:u w:val="single"/>
        </w:rPr>
        <w:t xml:space="preserve"> </w:t>
      </w:r>
      <w:r w:rsidRPr="00CF2955">
        <w:rPr>
          <w:rStyle w:val="StyleUnderline"/>
          <w:szCs w:val="26"/>
          <w:highlight w:val="cyan"/>
        </w:rPr>
        <w:t>moral</w:t>
      </w:r>
      <w:r w:rsidRPr="00CF2955">
        <w:rPr>
          <w:b/>
          <w:sz w:val="26"/>
          <w:szCs w:val="26"/>
          <w:highlight w:val="cyan"/>
          <w:u w:val="single"/>
        </w:rPr>
        <w:t xml:space="preserve"> </w:t>
      </w:r>
      <w:r w:rsidRPr="00CF2955">
        <w:rPr>
          <w:rStyle w:val="StyleUnderline"/>
          <w:szCs w:val="26"/>
          <w:highlight w:val="cyan"/>
        </w:rPr>
        <w:t>world</w:t>
      </w:r>
      <w:r w:rsidRPr="00CF2955">
        <w:rPr>
          <w:b/>
          <w:sz w:val="26"/>
          <w:szCs w:val="26"/>
          <w:highlight w:val="cyan"/>
          <w:u w:val="single"/>
        </w:rPr>
        <w:t xml:space="preserve"> </w:t>
      </w:r>
      <w:r w:rsidRPr="00CF2955">
        <w:rPr>
          <w:rStyle w:val="StyleUnderline"/>
          <w:szCs w:val="26"/>
          <w:highlight w:val="cyan"/>
        </w:rPr>
        <w:t>is</w:t>
      </w:r>
      <w:r w:rsidRPr="00CF2955">
        <w:rPr>
          <w:b/>
          <w:sz w:val="26"/>
          <w:szCs w:val="26"/>
          <w:highlight w:val="cyan"/>
          <w:u w:val="single"/>
        </w:rPr>
        <w:t xml:space="preserve"> </w:t>
      </w:r>
      <w:r w:rsidRPr="00CF2955">
        <w:rPr>
          <w:rStyle w:val="StyleUnderline"/>
          <w:szCs w:val="26"/>
          <w:highlight w:val="cyan"/>
        </w:rPr>
        <w:t>complex</w:t>
      </w:r>
      <w:r w:rsidRPr="00CF2955">
        <w:rPr>
          <w:b/>
          <w:sz w:val="26"/>
          <w:szCs w:val="26"/>
          <w:highlight w:val="cyan"/>
          <w:u w:val="single"/>
        </w:rPr>
        <w:t xml:space="preserve"> </w:t>
      </w:r>
      <w:r w:rsidRPr="00CF2955">
        <w:rPr>
          <w:rStyle w:val="StyleUnderline"/>
          <w:szCs w:val="26"/>
          <w:highlight w:val="cyan"/>
        </w:rPr>
        <w:t>and</w:t>
      </w:r>
      <w:r w:rsidRPr="00CF2955">
        <w:rPr>
          <w:b/>
          <w:sz w:val="26"/>
          <w:szCs w:val="26"/>
          <w:highlight w:val="cyan"/>
          <w:u w:val="single"/>
        </w:rPr>
        <w:t xml:space="preserve"> </w:t>
      </w:r>
      <w:r w:rsidRPr="00CF2955">
        <w:rPr>
          <w:rStyle w:val="StyleUnderline"/>
          <w:szCs w:val="26"/>
          <w:highlight w:val="cyan"/>
        </w:rPr>
        <w:t>changeable</w:t>
      </w:r>
      <w:r w:rsidRPr="00CF2955">
        <w:rPr>
          <w:b/>
          <w:sz w:val="26"/>
          <w:szCs w:val="26"/>
          <w:highlight w:val="cyan"/>
          <w:u w:val="single"/>
        </w:rPr>
        <w:t xml:space="preserve">. </w:t>
      </w:r>
      <w:r w:rsidRPr="00CF2955">
        <w:rPr>
          <w:rStyle w:val="StyleUnderline"/>
          <w:szCs w:val="26"/>
          <w:highlight w:val="cyan"/>
        </w:rPr>
        <w:t>No</w:t>
      </w:r>
      <w:r w:rsidRPr="00C932F4">
        <w:rPr>
          <w:sz w:val="16"/>
          <w:szCs w:val="26"/>
        </w:rPr>
        <w:t xml:space="preserve"> set of </w:t>
      </w:r>
      <w:r w:rsidRPr="00CF2955">
        <w:rPr>
          <w:rStyle w:val="StyleUnderline"/>
          <w:szCs w:val="26"/>
          <w:highlight w:val="cyan"/>
        </w:rPr>
        <w:t>criteria</w:t>
      </w:r>
      <w:r w:rsidRPr="00CF2955">
        <w:rPr>
          <w:b/>
          <w:sz w:val="26"/>
          <w:szCs w:val="26"/>
          <w:highlight w:val="cyan"/>
          <w:u w:val="single"/>
        </w:rPr>
        <w:t xml:space="preserve"> </w:t>
      </w:r>
      <w:r w:rsidRPr="00CF2955">
        <w:rPr>
          <w:rStyle w:val="StyleUnderline"/>
          <w:szCs w:val="26"/>
          <w:highlight w:val="cyan"/>
        </w:rPr>
        <w:t>could</w:t>
      </w:r>
      <w:r w:rsidRPr="00CF2955">
        <w:rPr>
          <w:b/>
          <w:sz w:val="26"/>
          <w:szCs w:val="26"/>
          <w:highlight w:val="cyan"/>
          <w:u w:val="single"/>
        </w:rPr>
        <w:t xml:space="preserve"> </w:t>
      </w:r>
      <w:r w:rsidRPr="00CF2955">
        <w:rPr>
          <w:rStyle w:val="StyleUnderline"/>
          <w:szCs w:val="26"/>
          <w:highlight w:val="cyan"/>
        </w:rPr>
        <w:t>give</w:t>
      </w:r>
      <w:r w:rsidRPr="00CF2955">
        <w:rPr>
          <w:b/>
          <w:sz w:val="26"/>
          <w:szCs w:val="26"/>
          <w:highlight w:val="cyan"/>
          <w:u w:val="single"/>
        </w:rPr>
        <w:t xml:space="preserve"> </w:t>
      </w:r>
      <w:r w:rsidRPr="00CF2955">
        <w:rPr>
          <w:rStyle w:val="StyleUnderline"/>
          <w:szCs w:val="26"/>
          <w:highlight w:val="cyan"/>
        </w:rPr>
        <w:t>us</w:t>
      </w:r>
      <w:r w:rsidRPr="00CF2955">
        <w:rPr>
          <w:b/>
          <w:sz w:val="26"/>
          <w:szCs w:val="26"/>
          <w:highlight w:val="cyan"/>
          <w:u w:val="single"/>
        </w:rPr>
        <w:t xml:space="preserve"> </w:t>
      </w:r>
      <w:r w:rsidRPr="00CF2955">
        <w:rPr>
          <w:rStyle w:val="StyleUnderline"/>
          <w:szCs w:val="26"/>
          <w:highlight w:val="cyan"/>
        </w:rPr>
        <w:t>univocal</w:t>
      </w:r>
      <w:r w:rsidRPr="00CF2955">
        <w:rPr>
          <w:b/>
          <w:sz w:val="26"/>
          <w:szCs w:val="26"/>
          <w:highlight w:val="cyan"/>
          <w:u w:val="single"/>
        </w:rPr>
        <w:t xml:space="preserve"> </w:t>
      </w:r>
      <w:r w:rsidRPr="00CF2955">
        <w:rPr>
          <w:rStyle w:val="StyleUnderline"/>
          <w:szCs w:val="26"/>
          <w:highlight w:val="cyan"/>
        </w:rPr>
        <w:t>answers</w:t>
      </w:r>
      <w:r w:rsidRPr="00CF2955">
        <w:rPr>
          <w:b/>
          <w:sz w:val="26"/>
          <w:szCs w:val="26"/>
          <w:highlight w:val="cyan"/>
          <w:u w:val="single"/>
        </w:rPr>
        <w:t xml:space="preserve"> </w:t>
      </w:r>
      <w:r w:rsidRPr="00CF2955">
        <w:rPr>
          <w:rStyle w:val="StyleUnderline"/>
          <w:szCs w:val="26"/>
          <w:highlight w:val="cyan"/>
        </w:rPr>
        <w:t>about</w:t>
      </w:r>
      <w:r w:rsidRPr="00CF2955">
        <w:rPr>
          <w:b/>
          <w:sz w:val="26"/>
          <w:szCs w:val="26"/>
          <w:highlight w:val="cyan"/>
          <w:u w:val="single"/>
        </w:rPr>
        <w:t xml:space="preserve"> </w:t>
      </w:r>
      <w:r w:rsidRPr="00CF2955">
        <w:rPr>
          <w:rStyle w:val="StyleUnderline"/>
          <w:szCs w:val="26"/>
          <w:highlight w:val="cyan"/>
        </w:rPr>
        <w:t>how</w:t>
      </w:r>
      <w:r w:rsidRPr="00CF2955">
        <w:rPr>
          <w:b/>
          <w:sz w:val="26"/>
          <w:szCs w:val="26"/>
          <w:highlight w:val="cyan"/>
          <w:u w:val="single"/>
        </w:rPr>
        <w:t xml:space="preserve"> </w:t>
      </w:r>
      <w:r w:rsidRPr="00CF2955">
        <w:rPr>
          <w:rStyle w:val="StyleUnderline"/>
          <w:szCs w:val="26"/>
          <w:highlight w:val="cyan"/>
        </w:rPr>
        <w:t>we should behave in all circumstances</w:t>
      </w:r>
      <w:r w:rsidRPr="00CF2955">
        <w:rPr>
          <w:b/>
          <w:sz w:val="26"/>
          <w:szCs w:val="26"/>
          <w:highlight w:val="cyan"/>
          <w:u w:val="single"/>
        </w:rPr>
        <w:t>.</w:t>
      </w:r>
      <w:r w:rsidRPr="00C932F4">
        <w:rPr>
          <w:sz w:val="16"/>
          <w:szCs w:val="26"/>
        </w:rPr>
        <w:t xml:space="preserve"> If we cannot develop an algorithm for winning at chess, where there are only eighteen first moves, there is no way to develop an algorithm for living, which has a finitely large number of "first moves." Moreover, while the chess environment (the rules) stays constant, our natural and moral environments do not. We must adapt or fail. While there is always one end of chess -- the game ends when one player wins – the ends of life change as we grow, and </w:t>
      </w:r>
      <w:r w:rsidRPr="00CF2955">
        <w:rPr>
          <w:rStyle w:val="StyleUnderline"/>
          <w:szCs w:val="26"/>
          <w:highlight w:val="cyan"/>
        </w:rPr>
        <w:t>as</w:t>
      </w:r>
      <w:r w:rsidRPr="00C932F4">
        <w:rPr>
          <w:b/>
          <w:sz w:val="26"/>
          <w:szCs w:val="26"/>
          <w:u w:val="single"/>
        </w:rPr>
        <w:t xml:space="preserve"> </w:t>
      </w:r>
      <w:r w:rsidRPr="00C932F4">
        <w:rPr>
          <w:sz w:val="16"/>
          <w:szCs w:val="26"/>
        </w:rPr>
        <w:t xml:space="preserve">our </w:t>
      </w:r>
      <w:r w:rsidRPr="00CF2955">
        <w:rPr>
          <w:rStyle w:val="StyleUnderline"/>
          <w:szCs w:val="26"/>
          <w:highlight w:val="cyan"/>
        </w:rPr>
        <w:t>environments</w:t>
      </w:r>
      <w:r w:rsidRPr="00CF2955">
        <w:rPr>
          <w:b/>
          <w:sz w:val="26"/>
          <w:szCs w:val="26"/>
          <w:highlight w:val="cyan"/>
          <w:u w:val="single"/>
        </w:rPr>
        <w:t xml:space="preserve"> </w:t>
      </w:r>
      <w:r w:rsidRPr="00CF2955">
        <w:rPr>
          <w:rStyle w:val="StyleUnderline"/>
          <w:szCs w:val="26"/>
          <w:highlight w:val="cyan"/>
        </w:rPr>
        <w:t>change</w:t>
      </w:r>
      <w:r w:rsidRPr="00C932F4">
        <w:rPr>
          <w:sz w:val="16"/>
          <w:szCs w:val="26"/>
        </w:rPr>
        <w:t xml:space="preserve">. Finally, we cannot resolve practical moral questions simply by applying criteria. We do not make personal or profession decisions by applying fixed, complete criteria. Why should we </w:t>
      </w:r>
      <w:proofErr w:type="gramStart"/>
      <w:r w:rsidRPr="00C932F4">
        <w:rPr>
          <w:sz w:val="16"/>
          <w:szCs w:val="26"/>
        </w:rPr>
        <w:t>assume</w:t>
      </w:r>
      <w:proofErr w:type="gramEnd"/>
      <w:r w:rsidRPr="00C932F4">
        <w:rPr>
          <w:sz w:val="16"/>
          <w:szCs w:val="26"/>
        </w:rPr>
        <w:t xml:space="preserve"> we should make moral decisions that way? Appropriates insights from other ethical theories Nonetheless, there is a perfectly good sense in which a pragmatic ethic employs what we might call criteria, but their nature and role dramatically differ from that in a criterial morality (Dewey 1985/1932</w:t>
      </w:r>
      <w:proofErr w:type="gramStart"/>
      <w:r w:rsidRPr="00C932F4">
        <w:rPr>
          <w:sz w:val="16"/>
          <w:szCs w:val="26"/>
        </w:rPr>
        <w:t>) .</w:t>
      </w:r>
      <w:proofErr w:type="gramEnd"/>
      <w:r w:rsidRPr="00C932F4">
        <w:rPr>
          <w:sz w:val="16"/>
          <w:szCs w:val="26"/>
        </w:rPr>
        <w:t xml:space="preserve"> </w:t>
      </w:r>
      <w:r w:rsidRPr="00CF2955">
        <w:rPr>
          <w:rStyle w:val="StyleUnderline"/>
          <w:szCs w:val="26"/>
          <w:highlight w:val="cyan"/>
        </w:rPr>
        <w:t>Pragmatic</w:t>
      </w:r>
      <w:r w:rsidRPr="00CF2955">
        <w:rPr>
          <w:b/>
          <w:sz w:val="26"/>
          <w:szCs w:val="26"/>
          <w:highlight w:val="cyan"/>
          <w:u w:val="single"/>
        </w:rPr>
        <w:t xml:space="preserve"> </w:t>
      </w:r>
      <w:r w:rsidRPr="00CF2955">
        <w:rPr>
          <w:rStyle w:val="StyleUnderline"/>
          <w:szCs w:val="26"/>
          <w:highlight w:val="cyan"/>
        </w:rPr>
        <w:t>criteria</w:t>
      </w:r>
      <w:r w:rsidRPr="00CF2955">
        <w:rPr>
          <w:b/>
          <w:sz w:val="26"/>
          <w:szCs w:val="26"/>
          <w:highlight w:val="cyan"/>
          <w:u w:val="single"/>
        </w:rPr>
        <w:t xml:space="preserve"> </w:t>
      </w:r>
      <w:r w:rsidRPr="00C932F4">
        <w:rPr>
          <w:sz w:val="16"/>
          <w:szCs w:val="26"/>
        </w:rPr>
        <w:t xml:space="preserve">are not external rules we </w:t>
      </w:r>
      <w:proofErr w:type="gramStart"/>
      <w:r w:rsidRPr="00C932F4">
        <w:rPr>
          <w:sz w:val="16"/>
          <w:szCs w:val="26"/>
        </w:rPr>
        <w:t>apply, but</w:t>
      </w:r>
      <w:proofErr w:type="gramEnd"/>
      <w:r w:rsidRPr="00C932F4">
        <w:rPr>
          <w:sz w:val="16"/>
          <w:szCs w:val="26"/>
        </w:rPr>
        <w:t xml:space="preserve"> </w:t>
      </w:r>
      <w:r w:rsidRPr="00CF2955">
        <w:rPr>
          <w:rStyle w:val="StyleUnderline"/>
          <w:szCs w:val="26"/>
          <w:highlight w:val="cyan"/>
        </w:rPr>
        <w:t>are</w:t>
      </w:r>
      <w:r w:rsidRPr="00CF2955">
        <w:rPr>
          <w:b/>
          <w:sz w:val="26"/>
          <w:szCs w:val="26"/>
          <w:highlight w:val="cyan"/>
          <w:u w:val="single"/>
        </w:rPr>
        <w:t xml:space="preserve"> </w:t>
      </w:r>
      <w:r w:rsidRPr="00CF2955">
        <w:rPr>
          <w:rStyle w:val="StyleUnderline"/>
          <w:szCs w:val="26"/>
          <w:highlight w:val="cyan"/>
        </w:rPr>
        <w:t>tools</w:t>
      </w:r>
      <w:r w:rsidRPr="00CF2955">
        <w:rPr>
          <w:b/>
          <w:sz w:val="26"/>
          <w:szCs w:val="26"/>
          <w:highlight w:val="cyan"/>
          <w:u w:val="single"/>
        </w:rPr>
        <w:t xml:space="preserve"> </w:t>
      </w:r>
      <w:r w:rsidRPr="00CF2955">
        <w:rPr>
          <w:rStyle w:val="StyleUnderline"/>
          <w:szCs w:val="26"/>
          <w:highlight w:val="cyan"/>
        </w:rPr>
        <w:t>we</w:t>
      </w:r>
      <w:r w:rsidRPr="00CF2955">
        <w:rPr>
          <w:b/>
          <w:sz w:val="26"/>
          <w:szCs w:val="26"/>
          <w:highlight w:val="cyan"/>
          <w:u w:val="single"/>
        </w:rPr>
        <w:t xml:space="preserve"> </w:t>
      </w:r>
      <w:r w:rsidRPr="00CF2955">
        <w:rPr>
          <w:rStyle w:val="StyleUnderline"/>
          <w:szCs w:val="26"/>
          <w:highlight w:val="cyan"/>
        </w:rPr>
        <w:t>use</w:t>
      </w:r>
      <w:r w:rsidRPr="00CF2955">
        <w:rPr>
          <w:b/>
          <w:sz w:val="26"/>
          <w:szCs w:val="26"/>
          <w:highlight w:val="cyan"/>
          <w:u w:val="single"/>
        </w:rPr>
        <w:t xml:space="preserve"> </w:t>
      </w:r>
      <w:r w:rsidRPr="00CF2955">
        <w:rPr>
          <w:rStyle w:val="StyleUnderline"/>
          <w:szCs w:val="26"/>
          <w:highlight w:val="cyan"/>
        </w:rPr>
        <w:t>in</w:t>
      </w:r>
      <w:r w:rsidRPr="00CF2955">
        <w:rPr>
          <w:b/>
          <w:sz w:val="26"/>
          <w:szCs w:val="26"/>
          <w:highlight w:val="cyan"/>
          <w:u w:val="single"/>
        </w:rPr>
        <w:t xml:space="preserve"> </w:t>
      </w:r>
      <w:r w:rsidRPr="00CF2955">
        <w:rPr>
          <w:rStyle w:val="StyleUnderline"/>
          <w:szCs w:val="26"/>
          <w:highlight w:val="cyan"/>
        </w:rPr>
        <w:t>making</w:t>
      </w:r>
      <w:r w:rsidRPr="00CF2955">
        <w:rPr>
          <w:b/>
          <w:sz w:val="26"/>
          <w:szCs w:val="26"/>
          <w:highlight w:val="cyan"/>
          <w:u w:val="single"/>
        </w:rPr>
        <w:t xml:space="preserve"> </w:t>
      </w:r>
      <w:r w:rsidRPr="00CF2955">
        <w:rPr>
          <w:rStyle w:val="StyleUnderline"/>
          <w:szCs w:val="26"/>
          <w:highlight w:val="cyan"/>
        </w:rPr>
        <w:t>informed</w:t>
      </w:r>
      <w:r w:rsidRPr="00CF2955">
        <w:rPr>
          <w:b/>
          <w:sz w:val="26"/>
          <w:szCs w:val="26"/>
          <w:highlight w:val="cyan"/>
          <w:u w:val="single"/>
        </w:rPr>
        <w:t xml:space="preserve"> </w:t>
      </w:r>
      <w:r w:rsidRPr="00CF2955">
        <w:rPr>
          <w:rStyle w:val="StyleUnderline"/>
          <w:szCs w:val="26"/>
          <w:highlight w:val="cyan"/>
        </w:rPr>
        <w:t>judgements</w:t>
      </w:r>
      <w:r w:rsidRPr="00C932F4">
        <w:rPr>
          <w:sz w:val="16"/>
          <w:szCs w:val="26"/>
        </w:rPr>
        <w:t xml:space="preserve">. They embody learning from previous action, they express our tentative efforts to isolate morally relevant features of those actions. These </w:t>
      </w:r>
      <w:r w:rsidRPr="00CF2955">
        <w:rPr>
          <w:rStyle w:val="StyleUnderline"/>
          <w:szCs w:val="26"/>
          <w:highlight w:val="cyan"/>
        </w:rPr>
        <w:t>emergent</w:t>
      </w:r>
      <w:r w:rsidRPr="00CF2955">
        <w:rPr>
          <w:b/>
          <w:sz w:val="26"/>
          <w:szCs w:val="26"/>
          <w:highlight w:val="cyan"/>
          <w:u w:val="single"/>
        </w:rPr>
        <w:t xml:space="preserve"> </w:t>
      </w:r>
      <w:r w:rsidRPr="00CF2955">
        <w:rPr>
          <w:rStyle w:val="StyleUnderline"/>
          <w:szCs w:val="26"/>
          <w:highlight w:val="cyan"/>
        </w:rPr>
        <w:t>criteria</w:t>
      </w:r>
      <w:r w:rsidRPr="00CF2955">
        <w:rPr>
          <w:b/>
          <w:sz w:val="26"/>
          <w:szCs w:val="26"/>
          <w:highlight w:val="cyan"/>
          <w:u w:val="single"/>
        </w:rPr>
        <w:t xml:space="preserve"> </w:t>
      </w:r>
      <w:r w:rsidRPr="00CF2955">
        <w:rPr>
          <w:rStyle w:val="StyleUnderline"/>
          <w:szCs w:val="26"/>
          <w:highlight w:val="cyan"/>
        </w:rPr>
        <w:t>can</w:t>
      </w:r>
      <w:r w:rsidRPr="00CF2955">
        <w:rPr>
          <w:b/>
          <w:sz w:val="26"/>
          <w:szCs w:val="26"/>
          <w:highlight w:val="cyan"/>
          <w:u w:val="single"/>
        </w:rPr>
        <w:t xml:space="preserve"> </w:t>
      </w:r>
      <w:r w:rsidRPr="00CF2955">
        <w:rPr>
          <w:rStyle w:val="StyleUnderline"/>
          <w:szCs w:val="26"/>
          <w:highlight w:val="cyan"/>
        </w:rPr>
        <w:t>become</w:t>
      </w:r>
      <w:r w:rsidRPr="00CF2955">
        <w:rPr>
          <w:b/>
          <w:sz w:val="26"/>
          <w:szCs w:val="26"/>
          <w:highlight w:val="cyan"/>
          <w:u w:val="single"/>
        </w:rPr>
        <w:t xml:space="preserve"> </w:t>
      </w:r>
      <w:r w:rsidRPr="00CF2955">
        <w:rPr>
          <w:rStyle w:val="StyleUnderline"/>
          <w:szCs w:val="26"/>
          <w:highlight w:val="cyan"/>
        </w:rPr>
        <w:t>integrated</w:t>
      </w:r>
      <w:r w:rsidRPr="00C932F4">
        <w:rPr>
          <w:b/>
          <w:sz w:val="26"/>
          <w:szCs w:val="26"/>
          <w:u w:val="single"/>
        </w:rPr>
        <w:t xml:space="preserve"> </w:t>
      </w:r>
      <w:r w:rsidRPr="00CF2955">
        <w:rPr>
          <w:rStyle w:val="StyleUnderline"/>
          <w:szCs w:val="26"/>
          <w:highlight w:val="cyan"/>
        </w:rPr>
        <w:t>into our habits</w:t>
      </w:r>
      <w:r w:rsidRPr="00CF2955">
        <w:rPr>
          <w:b/>
          <w:sz w:val="26"/>
          <w:szCs w:val="26"/>
          <w:highlight w:val="cyan"/>
          <w:u w:val="single"/>
        </w:rPr>
        <w:t>,</w:t>
      </w:r>
      <w:r w:rsidRPr="00C932F4">
        <w:rPr>
          <w:sz w:val="16"/>
          <w:szCs w:val="26"/>
        </w:rPr>
        <w:t xml:space="preserve"> thereby </w:t>
      </w:r>
      <w:r w:rsidRPr="00CF2955">
        <w:rPr>
          <w:rStyle w:val="StyleUnderline"/>
          <w:szCs w:val="26"/>
          <w:highlight w:val="cyan"/>
        </w:rPr>
        <w:t>informing</w:t>
      </w:r>
      <w:r w:rsidRPr="00C932F4">
        <w:rPr>
          <w:b/>
          <w:sz w:val="26"/>
          <w:szCs w:val="26"/>
          <w:u w:val="single"/>
        </w:rPr>
        <w:t xml:space="preserve"> </w:t>
      </w:r>
      <w:r w:rsidRPr="00C932F4">
        <w:rPr>
          <w:sz w:val="16"/>
          <w:szCs w:val="26"/>
        </w:rPr>
        <w:t xml:space="preserve">the </w:t>
      </w:r>
      <w:r w:rsidRPr="00CF2955">
        <w:rPr>
          <w:rStyle w:val="StyleUnderline"/>
          <w:szCs w:val="26"/>
          <w:highlight w:val="cyan"/>
        </w:rPr>
        <w:t>ways</w:t>
      </w:r>
      <w:r w:rsidRPr="00C932F4">
        <w:rPr>
          <w:b/>
          <w:sz w:val="26"/>
          <w:szCs w:val="26"/>
          <w:u w:val="single"/>
        </w:rPr>
        <w:t xml:space="preserve"> </w:t>
      </w:r>
      <w:r w:rsidRPr="00C932F4">
        <w:rPr>
          <w:sz w:val="16"/>
          <w:szCs w:val="26"/>
        </w:rPr>
        <w:t xml:space="preserve">that </w:t>
      </w:r>
      <w:r w:rsidRPr="00CF2955">
        <w:rPr>
          <w:rStyle w:val="StyleUnderline"/>
          <w:szCs w:val="26"/>
          <w:highlight w:val="cyan"/>
        </w:rPr>
        <w:t>we</w:t>
      </w:r>
      <w:r w:rsidRPr="00CF2955">
        <w:rPr>
          <w:b/>
          <w:sz w:val="26"/>
          <w:szCs w:val="26"/>
          <w:highlight w:val="cyan"/>
          <w:u w:val="single"/>
        </w:rPr>
        <w:t xml:space="preserve"> </w:t>
      </w:r>
      <w:r w:rsidRPr="00CF2955">
        <w:rPr>
          <w:rStyle w:val="StyleUnderline"/>
          <w:szCs w:val="26"/>
          <w:highlight w:val="cyan"/>
        </w:rPr>
        <w:t>react</w:t>
      </w:r>
      <w:r w:rsidRPr="00CF2955">
        <w:rPr>
          <w:b/>
          <w:sz w:val="26"/>
          <w:szCs w:val="26"/>
          <w:highlight w:val="cyan"/>
          <w:u w:val="single"/>
        </w:rPr>
        <w:t xml:space="preserve"> </w:t>
      </w:r>
      <w:r w:rsidRPr="00CF2955">
        <w:rPr>
          <w:rStyle w:val="StyleUnderline"/>
          <w:szCs w:val="26"/>
          <w:highlight w:val="cyan"/>
        </w:rPr>
        <w:t>to</w:t>
      </w:r>
      <w:r w:rsidRPr="00C932F4">
        <w:rPr>
          <w:sz w:val="16"/>
          <w:szCs w:val="26"/>
        </w:rPr>
        <w:t xml:space="preserve">, think about, and imagine </w:t>
      </w:r>
      <w:r w:rsidRPr="00CF2955">
        <w:rPr>
          <w:rStyle w:val="StyleUnderline"/>
          <w:szCs w:val="26"/>
          <w:highlight w:val="cyan"/>
        </w:rPr>
        <w:t>our</w:t>
      </w:r>
      <w:r w:rsidRPr="00CF2955">
        <w:rPr>
          <w:b/>
          <w:sz w:val="26"/>
          <w:szCs w:val="26"/>
          <w:highlight w:val="cyan"/>
          <w:u w:val="single"/>
        </w:rPr>
        <w:t xml:space="preserve"> </w:t>
      </w:r>
      <w:r w:rsidRPr="00CF2955">
        <w:rPr>
          <w:rStyle w:val="StyleUnderline"/>
          <w:szCs w:val="26"/>
          <w:highlight w:val="cyan"/>
        </w:rPr>
        <w:t>worlds</w:t>
      </w:r>
      <w:r w:rsidRPr="00C932F4">
        <w:rPr>
          <w:b/>
          <w:sz w:val="26"/>
          <w:szCs w:val="26"/>
          <w:u w:val="single"/>
        </w:rPr>
        <w:t xml:space="preserve"> </w:t>
      </w:r>
      <w:r w:rsidRPr="00C932F4">
        <w:rPr>
          <w:sz w:val="16"/>
          <w:szCs w:val="26"/>
        </w:rPr>
        <w:t xml:space="preserve">and our relations to others. This explains why pragmatists think other theories can provide guidance on how to live morally. Standard moral theories err not because they offer silly moral advice, but because they misunderstand that advice. </w:t>
      </w:r>
      <w:r w:rsidRPr="00CF2955">
        <w:rPr>
          <w:rStyle w:val="StyleUnderline"/>
          <w:szCs w:val="26"/>
          <w:highlight w:val="cyan"/>
        </w:rPr>
        <w:t>Other</w:t>
      </w:r>
      <w:r w:rsidRPr="00CF2955">
        <w:rPr>
          <w:b/>
          <w:sz w:val="26"/>
          <w:szCs w:val="26"/>
          <w:highlight w:val="cyan"/>
          <w:u w:val="single"/>
        </w:rPr>
        <w:t xml:space="preserve"> </w:t>
      </w:r>
      <w:r w:rsidRPr="00C932F4">
        <w:rPr>
          <w:sz w:val="16"/>
          <w:szCs w:val="26"/>
        </w:rPr>
        <w:t xml:space="preserve">moral </w:t>
      </w:r>
      <w:r w:rsidRPr="00CF2955">
        <w:rPr>
          <w:rStyle w:val="StyleUnderline"/>
          <w:szCs w:val="26"/>
          <w:highlight w:val="cyan"/>
        </w:rPr>
        <w:t>theories</w:t>
      </w:r>
      <w:r w:rsidRPr="00CF2955">
        <w:rPr>
          <w:b/>
          <w:sz w:val="26"/>
          <w:szCs w:val="26"/>
          <w:highlight w:val="cyan"/>
          <w:u w:val="single"/>
        </w:rPr>
        <w:t xml:space="preserve"> </w:t>
      </w:r>
      <w:r w:rsidRPr="00CF2955">
        <w:rPr>
          <w:rStyle w:val="StyleUnderline"/>
          <w:szCs w:val="26"/>
          <w:highlight w:val="cyan"/>
        </w:rPr>
        <w:t>can</w:t>
      </w:r>
      <w:r w:rsidRPr="00C932F4">
        <w:rPr>
          <w:sz w:val="16"/>
          <w:szCs w:val="26"/>
        </w:rPr>
        <w:t xml:space="preserve"> help us </w:t>
      </w:r>
      <w:r w:rsidRPr="00CF2955">
        <w:rPr>
          <w:rStyle w:val="StyleUnderline"/>
          <w:szCs w:val="26"/>
          <w:highlight w:val="cyan"/>
        </w:rPr>
        <w:t>isolate</w:t>
      </w:r>
      <w:r w:rsidRPr="00CF2955">
        <w:rPr>
          <w:b/>
          <w:sz w:val="26"/>
          <w:szCs w:val="26"/>
          <w:highlight w:val="cyan"/>
          <w:u w:val="single"/>
        </w:rPr>
        <w:t xml:space="preserve"> </w:t>
      </w:r>
      <w:r w:rsidRPr="00C932F4">
        <w:rPr>
          <w:sz w:val="16"/>
          <w:szCs w:val="26"/>
        </w:rPr>
        <w:t xml:space="preserve">(and habitually focus on) </w:t>
      </w:r>
      <w:r w:rsidRPr="00CF2955">
        <w:rPr>
          <w:rStyle w:val="StyleUnderline"/>
          <w:szCs w:val="26"/>
          <w:highlight w:val="cyan"/>
        </w:rPr>
        <w:t>morally</w:t>
      </w:r>
      <w:r w:rsidRPr="00CF2955">
        <w:rPr>
          <w:b/>
          <w:sz w:val="26"/>
          <w:szCs w:val="26"/>
          <w:highlight w:val="cyan"/>
          <w:u w:val="single"/>
        </w:rPr>
        <w:t xml:space="preserve"> </w:t>
      </w:r>
      <w:r w:rsidRPr="00CF2955">
        <w:rPr>
          <w:rStyle w:val="StyleUnderline"/>
          <w:szCs w:val="26"/>
          <w:highlight w:val="cyan"/>
        </w:rPr>
        <w:t>relevant</w:t>
      </w:r>
      <w:r w:rsidRPr="00CF2955">
        <w:rPr>
          <w:b/>
          <w:sz w:val="26"/>
          <w:szCs w:val="26"/>
          <w:highlight w:val="cyan"/>
          <w:u w:val="single"/>
        </w:rPr>
        <w:t xml:space="preserve"> </w:t>
      </w:r>
      <w:r w:rsidRPr="00CF2955">
        <w:rPr>
          <w:rStyle w:val="StyleUnderline"/>
          <w:szCs w:val="26"/>
          <w:highlight w:val="cyan"/>
        </w:rPr>
        <w:t>features</w:t>
      </w:r>
      <w:r w:rsidRPr="00CF2955">
        <w:rPr>
          <w:b/>
          <w:sz w:val="26"/>
          <w:szCs w:val="26"/>
          <w:highlight w:val="cyan"/>
          <w:u w:val="single"/>
        </w:rPr>
        <w:t xml:space="preserve"> </w:t>
      </w:r>
      <w:r w:rsidRPr="00C932F4">
        <w:rPr>
          <w:sz w:val="16"/>
          <w:szCs w:val="26"/>
        </w:rPr>
        <w:t xml:space="preserve">of action. And pragmatists take help wherever they can get it. Utilitarianism does not provide an algorithm for deciding how to act, but it shapes habits to help us "naturally" attend to the ways that our actions impact others. Deontology does not provide a list of general rules to follow, but it sensitizes us to ways our actions might promote or undermine respect for others. Contractarianism does not resolve all moral issues, but it sensitizes us to the need for broad consensus. That is why it is mistaken to suppose that the pragmatist makes specific moral judgements oblivious to rules, principles, virtues, and the collective wisdom of human experience. </w:t>
      </w:r>
      <w:r w:rsidRPr="00CF2955">
        <w:rPr>
          <w:rStyle w:val="StyleUnderline"/>
          <w:szCs w:val="26"/>
          <w:highlight w:val="cyan"/>
        </w:rPr>
        <w:t>The</w:t>
      </w:r>
      <w:r w:rsidRPr="00CF2955">
        <w:rPr>
          <w:b/>
          <w:sz w:val="26"/>
          <w:szCs w:val="26"/>
          <w:highlight w:val="cyan"/>
          <w:u w:val="single"/>
        </w:rPr>
        <w:t xml:space="preserve"> </w:t>
      </w:r>
      <w:r w:rsidRPr="00CF2955">
        <w:rPr>
          <w:rStyle w:val="StyleUnderline"/>
          <w:szCs w:val="26"/>
          <w:highlight w:val="cyan"/>
        </w:rPr>
        <w:t>pragmatist</w:t>
      </w:r>
      <w:r w:rsidRPr="00CF2955">
        <w:rPr>
          <w:b/>
          <w:sz w:val="26"/>
          <w:szCs w:val="26"/>
          <w:highlight w:val="cyan"/>
          <w:u w:val="single"/>
        </w:rPr>
        <w:t xml:space="preserve"> </w:t>
      </w:r>
      <w:r w:rsidRPr="00CF2955">
        <w:rPr>
          <w:rStyle w:val="StyleUnderline"/>
          <w:szCs w:val="26"/>
          <w:highlight w:val="cyan"/>
        </w:rPr>
        <w:t>absorbs</w:t>
      </w:r>
      <w:r w:rsidRPr="00CF2955">
        <w:rPr>
          <w:b/>
          <w:sz w:val="26"/>
          <w:szCs w:val="26"/>
          <w:highlight w:val="cyan"/>
          <w:u w:val="single"/>
        </w:rPr>
        <w:t xml:space="preserve"> </w:t>
      </w:r>
      <w:r w:rsidRPr="00CF2955">
        <w:rPr>
          <w:rStyle w:val="StyleUnderline"/>
          <w:szCs w:val="26"/>
          <w:highlight w:val="cyan"/>
        </w:rPr>
        <w:t>these</w:t>
      </w:r>
      <w:r w:rsidRPr="00CF2955">
        <w:rPr>
          <w:b/>
          <w:sz w:val="26"/>
          <w:szCs w:val="26"/>
          <w:highlight w:val="cyan"/>
          <w:u w:val="single"/>
        </w:rPr>
        <w:t xml:space="preserve"> </w:t>
      </w:r>
      <w:r w:rsidRPr="00CF2955">
        <w:rPr>
          <w:rStyle w:val="StyleUnderline"/>
          <w:szCs w:val="26"/>
          <w:highlight w:val="cyan"/>
        </w:rPr>
        <w:t>insights</w:t>
      </w:r>
      <w:r w:rsidRPr="00CF2955">
        <w:rPr>
          <w:b/>
          <w:sz w:val="26"/>
          <w:szCs w:val="26"/>
          <w:highlight w:val="cyan"/>
          <w:u w:val="single"/>
        </w:rPr>
        <w:t xml:space="preserve"> </w:t>
      </w:r>
      <w:r w:rsidRPr="00C932F4">
        <w:rPr>
          <w:sz w:val="16"/>
          <w:szCs w:val="26"/>
        </w:rPr>
        <w:t xml:space="preserve">into her habits, </w:t>
      </w:r>
      <w:r w:rsidRPr="00CF2955">
        <w:rPr>
          <w:rStyle w:val="StyleUnderline"/>
          <w:szCs w:val="26"/>
          <w:highlight w:val="cyan"/>
        </w:rPr>
        <w:t>and</w:t>
      </w:r>
      <w:r w:rsidRPr="00CF2955">
        <w:rPr>
          <w:b/>
          <w:sz w:val="26"/>
          <w:szCs w:val="26"/>
          <w:highlight w:val="cyan"/>
          <w:u w:val="single"/>
        </w:rPr>
        <w:t xml:space="preserve"> </w:t>
      </w:r>
      <w:r w:rsidRPr="00C932F4">
        <w:rPr>
          <w:sz w:val="16"/>
          <w:szCs w:val="26"/>
        </w:rPr>
        <w:t xml:space="preserve">thereby </w:t>
      </w:r>
      <w:r w:rsidRPr="00CF2955">
        <w:rPr>
          <w:rStyle w:val="StyleUnderline"/>
          <w:szCs w:val="26"/>
          <w:highlight w:val="cyan"/>
        </w:rPr>
        <w:t>shapes</w:t>
      </w:r>
      <w:r w:rsidRPr="00CF2955">
        <w:rPr>
          <w:b/>
          <w:sz w:val="26"/>
          <w:szCs w:val="26"/>
          <w:highlight w:val="cyan"/>
          <w:u w:val="single"/>
        </w:rPr>
        <w:t xml:space="preserve"> </w:t>
      </w:r>
      <w:r w:rsidRPr="00CF2955">
        <w:rPr>
          <w:rStyle w:val="StyleUnderline"/>
          <w:szCs w:val="26"/>
          <w:highlight w:val="cyan"/>
        </w:rPr>
        <w:t>how</w:t>
      </w:r>
      <w:r w:rsidRPr="00CF2955">
        <w:rPr>
          <w:b/>
          <w:sz w:val="26"/>
          <w:szCs w:val="26"/>
          <w:highlight w:val="cyan"/>
          <w:u w:val="single"/>
        </w:rPr>
        <w:t xml:space="preserve"> </w:t>
      </w:r>
      <w:r w:rsidRPr="00CF2955">
        <w:rPr>
          <w:rStyle w:val="StyleUnderline"/>
          <w:szCs w:val="26"/>
          <w:highlight w:val="cyan"/>
        </w:rPr>
        <w:t>she</w:t>
      </w:r>
      <w:r w:rsidRPr="00CF2955">
        <w:rPr>
          <w:b/>
          <w:sz w:val="26"/>
          <w:szCs w:val="26"/>
          <w:highlight w:val="cyan"/>
          <w:u w:val="single"/>
        </w:rPr>
        <w:t xml:space="preserve"> </w:t>
      </w:r>
      <w:r w:rsidRPr="00CF2955">
        <w:rPr>
          <w:rStyle w:val="StyleUnderline"/>
          <w:szCs w:val="26"/>
          <w:highlight w:val="cyan"/>
        </w:rPr>
        <w:t>habitually</w:t>
      </w:r>
      <w:r w:rsidRPr="00CF2955">
        <w:rPr>
          <w:b/>
          <w:sz w:val="26"/>
          <w:szCs w:val="26"/>
          <w:highlight w:val="cyan"/>
          <w:u w:val="single"/>
        </w:rPr>
        <w:t xml:space="preserve"> </w:t>
      </w:r>
      <w:r w:rsidRPr="00CF2955">
        <w:rPr>
          <w:rStyle w:val="StyleUnderline"/>
          <w:szCs w:val="26"/>
          <w:highlight w:val="cyan"/>
        </w:rPr>
        <w:t>responds</w:t>
      </w:r>
      <w:r w:rsidRPr="00C932F4">
        <w:rPr>
          <w:b/>
          <w:sz w:val="16"/>
          <w:szCs w:val="26"/>
        </w:rPr>
        <w:t>,</w:t>
      </w:r>
      <w:r w:rsidRPr="00C932F4">
        <w:rPr>
          <w:sz w:val="16"/>
          <w:szCs w:val="26"/>
        </w:rPr>
        <w:t xml:space="preserve"> and how she habitually deliberates when deliberation is required. This also explains why criterial moralities tend to be minimalistic. They specify minimal sets of rules to follow </w:t>
      </w:r>
      <w:proofErr w:type="gramStart"/>
      <w:r w:rsidRPr="00C932F4">
        <w:rPr>
          <w:sz w:val="16"/>
          <w:szCs w:val="26"/>
        </w:rPr>
        <w:t>in order to</w:t>
      </w:r>
      <w:proofErr w:type="gramEnd"/>
      <w:r w:rsidRPr="00C932F4">
        <w:rPr>
          <w:sz w:val="16"/>
          <w:szCs w:val="26"/>
        </w:rPr>
        <w:t xml:space="preserve"> be moral. Pragmatism, on the other hand, like virtue theories, is more concerned to emphasize exemplary behavior – to use morally relevant features of action to determine the best way to behave, not the minimally tolerable way</w:t>
      </w:r>
    </w:p>
    <w:p w14:paraId="138C49DF" w14:textId="1F29AADA" w:rsidR="00571110" w:rsidRDefault="00571110" w:rsidP="00571110">
      <w:pPr>
        <w:pStyle w:val="Heading4"/>
      </w:pPr>
      <w:r>
        <w:t>2</w:t>
      </w:r>
      <w:r>
        <w:t>]</w:t>
      </w:r>
      <w:r>
        <w:rPr>
          <w:rFonts w:cs="Calibri"/>
          <w:sz w:val="16"/>
        </w:rPr>
        <w:t xml:space="preserve"> </w:t>
      </w:r>
      <w:r w:rsidRPr="00A309E6">
        <w:rPr>
          <w:u w:val="single"/>
        </w:rPr>
        <w:t>Performativity</w:t>
      </w:r>
      <w:r>
        <w:t>- Responding to our framework concedes the validity of agonism since that in and of itself is a process of contestation that agonism would say is valuable and necessary for spaces like debate to function.</w:t>
      </w:r>
    </w:p>
    <w:p w14:paraId="6224FBA8" w14:textId="3D17F615" w:rsidR="00571110" w:rsidRPr="00C932F4" w:rsidRDefault="00571110" w:rsidP="00571110">
      <w:pPr>
        <w:pStyle w:val="Heading4"/>
        <w:rPr>
          <w:rFonts w:cs="Calibri"/>
        </w:rPr>
      </w:pPr>
      <w:r>
        <w:rPr>
          <w:rFonts w:cs="Calibri"/>
        </w:rPr>
        <w:t>3</w:t>
      </w:r>
      <w:r>
        <w:rPr>
          <w:rFonts w:cs="Calibri"/>
        </w:rPr>
        <w:t>]</w:t>
      </w:r>
      <w:r w:rsidRPr="00C932F4">
        <w:rPr>
          <w:rFonts w:cs="Calibri"/>
        </w:rPr>
        <w:t xml:space="preserve"> </w:t>
      </w:r>
      <w:r w:rsidRPr="00C932F4">
        <w:rPr>
          <w:rFonts w:cs="Calibri"/>
          <w:u w:val="single"/>
        </w:rPr>
        <w:t>Deliberation is procedural not substantive</w:t>
      </w:r>
      <w:r w:rsidRPr="00C932F4">
        <w:rPr>
          <w:rFonts w:cs="Calibri"/>
        </w:rPr>
        <w:t xml:space="preserve">, which means that we are first concerned with the decision-making procedure of deliberation and then evaluation of what impacts matter most. To clarify, consequences are a </w:t>
      </w:r>
      <w:r w:rsidRPr="00C932F4">
        <w:rPr>
          <w:rFonts w:cs="Calibri"/>
          <w:u w:val="single"/>
        </w:rPr>
        <w:t>sequencing question.</w:t>
      </w:r>
      <w:r w:rsidRPr="00C932F4">
        <w:rPr>
          <w:rFonts w:cs="Calibri"/>
        </w:rPr>
        <w:br/>
        <w:t>Serra 2</w:t>
      </w:r>
    </w:p>
    <w:p w14:paraId="3FD748FA" w14:textId="77777777" w:rsidR="00571110" w:rsidRDefault="00571110" w:rsidP="00571110">
      <w:pPr>
        <w:rPr>
          <w:sz w:val="16"/>
          <w:szCs w:val="26"/>
        </w:rPr>
      </w:pPr>
      <w:r w:rsidRPr="00C932F4">
        <w:rPr>
          <w:sz w:val="16"/>
          <w:szCs w:val="26"/>
        </w:rPr>
        <w:t xml:space="preserve">BY WAY OF CONCLUSION: As LaFollette presents it, the key to understanding pragmatist ethics is that it is not an ethical theory per se, but rather it is an anthropology, a way of understanding the human being and his moral action. Therefore, pragmatist ethics </w:t>
      </w:r>
      <w:proofErr w:type="gramStart"/>
      <w:r w:rsidRPr="00C932F4">
        <w:rPr>
          <w:sz w:val="16"/>
          <w:szCs w:val="26"/>
        </w:rPr>
        <w:t>in reality does</w:t>
      </w:r>
      <w:proofErr w:type="gramEnd"/>
      <w:r w:rsidRPr="00C932F4">
        <w:rPr>
          <w:sz w:val="16"/>
          <w:szCs w:val="26"/>
        </w:rPr>
        <w:t xml:space="preserve"> not propose a new ethical theory, but rather “reconstructs” through a new prism the basic intuitions of the best ethical theories. The fundamental element on which the attention of pragmatist ethics centers is deliberation. </w:t>
      </w:r>
      <w:r w:rsidRPr="00CF2955">
        <w:rPr>
          <w:rStyle w:val="StyleUnderline"/>
          <w:szCs w:val="26"/>
          <w:highlight w:val="cyan"/>
        </w:rPr>
        <w:t>Deliberation</w:t>
      </w:r>
      <w:r w:rsidRPr="00CF2955">
        <w:rPr>
          <w:b/>
          <w:sz w:val="26"/>
          <w:szCs w:val="26"/>
          <w:highlight w:val="cyan"/>
          <w:u w:val="single"/>
        </w:rPr>
        <w:t xml:space="preserve"> </w:t>
      </w:r>
      <w:r w:rsidRPr="00CF2955">
        <w:rPr>
          <w:rStyle w:val="StyleUnderline"/>
          <w:szCs w:val="26"/>
          <w:highlight w:val="cyan"/>
        </w:rPr>
        <w:t>is</w:t>
      </w:r>
      <w:r w:rsidRPr="00CF2955">
        <w:rPr>
          <w:b/>
          <w:sz w:val="26"/>
          <w:szCs w:val="26"/>
          <w:highlight w:val="cyan"/>
          <w:u w:val="single"/>
        </w:rPr>
        <w:t xml:space="preserve"> </w:t>
      </w:r>
      <w:r w:rsidRPr="00CF2955">
        <w:rPr>
          <w:rStyle w:val="StyleUnderline"/>
          <w:szCs w:val="26"/>
          <w:highlight w:val="cyan"/>
        </w:rPr>
        <w:t>not</w:t>
      </w:r>
      <w:r w:rsidRPr="00CF2955">
        <w:rPr>
          <w:b/>
          <w:sz w:val="26"/>
          <w:szCs w:val="26"/>
          <w:highlight w:val="cyan"/>
          <w:u w:val="single"/>
        </w:rPr>
        <w:t xml:space="preserve"> </w:t>
      </w:r>
      <w:r w:rsidRPr="00CF2955">
        <w:rPr>
          <w:rStyle w:val="StyleUnderline"/>
          <w:szCs w:val="26"/>
          <w:highlight w:val="cyan"/>
        </w:rPr>
        <w:t>directly</w:t>
      </w:r>
      <w:r w:rsidRPr="00CF2955">
        <w:rPr>
          <w:b/>
          <w:sz w:val="26"/>
          <w:szCs w:val="26"/>
          <w:highlight w:val="cyan"/>
          <w:u w:val="single"/>
        </w:rPr>
        <w:t xml:space="preserve"> </w:t>
      </w:r>
      <w:r w:rsidRPr="00CF2955">
        <w:rPr>
          <w:rStyle w:val="StyleUnderline"/>
          <w:szCs w:val="26"/>
          <w:highlight w:val="cyan"/>
        </w:rPr>
        <w:t>responsible for directing action,</w:t>
      </w:r>
      <w:r w:rsidRPr="00CF2955">
        <w:rPr>
          <w:b/>
          <w:sz w:val="26"/>
          <w:szCs w:val="26"/>
          <w:highlight w:val="cyan"/>
          <w:u w:val="single"/>
        </w:rPr>
        <w:t xml:space="preserve"> </w:t>
      </w:r>
      <w:r w:rsidRPr="00CF2955">
        <w:rPr>
          <w:rStyle w:val="StyleUnderline"/>
          <w:szCs w:val="26"/>
          <w:highlight w:val="cyan"/>
        </w:rPr>
        <w:t>but</w:t>
      </w:r>
      <w:r w:rsidRPr="00CF2955">
        <w:rPr>
          <w:b/>
          <w:sz w:val="26"/>
          <w:szCs w:val="26"/>
          <w:highlight w:val="cyan"/>
          <w:u w:val="single"/>
        </w:rPr>
        <w:t xml:space="preserve"> </w:t>
      </w:r>
      <w:r w:rsidRPr="00C932F4">
        <w:rPr>
          <w:sz w:val="16"/>
          <w:szCs w:val="26"/>
        </w:rPr>
        <w:t xml:space="preserve">only </w:t>
      </w:r>
      <w:r w:rsidRPr="00CF2955">
        <w:rPr>
          <w:rStyle w:val="StyleUnderline"/>
          <w:szCs w:val="26"/>
          <w:highlight w:val="cyan"/>
        </w:rPr>
        <w:t>does</w:t>
      </w:r>
      <w:r w:rsidRPr="00C932F4">
        <w:rPr>
          <w:b/>
          <w:sz w:val="16"/>
          <w:szCs w:val="26"/>
        </w:rPr>
        <w:t xml:space="preserve"> </w:t>
      </w:r>
      <w:r w:rsidRPr="00CF2955">
        <w:rPr>
          <w:rStyle w:val="StyleUnderline"/>
          <w:szCs w:val="26"/>
          <w:highlight w:val="cyan"/>
        </w:rPr>
        <w:t>so</w:t>
      </w:r>
      <w:r w:rsidRPr="00C932F4">
        <w:rPr>
          <w:b/>
          <w:sz w:val="16"/>
          <w:szCs w:val="26"/>
        </w:rPr>
        <w:t xml:space="preserve"> </w:t>
      </w:r>
      <w:r w:rsidRPr="00CF2955">
        <w:rPr>
          <w:rStyle w:val="StyleUnderline"/>
          <w:szCs w:val="26"/>
          <w:highlight w:val="cyan"/>
        </w:rPr>
        <w:t>indirectly</w:t>
      </w:r>
      <w:r w:rsidRPr="00C932F4">
        <w:rPr>
          <w:b/>
          <w:sz w:val="16"/>
          <w:szCs w:val="26"/>
        </w:rPr>
        <w:t xml:space="preserve">, </w:t>
      </w:r>
      <w:r w:rsidRPr="00CF2955">
        <w:rPr>
          <w:rStyle w:val="StyleUnderline"/>
          <w:szCs w:val="26"/>
          <w:highlight w:val="cyan"/>
        </w:rPr>
        <w:t>by</w:t>
      </w:r>
      <w:r w:rsidRPr="00C932F4">
        <w:rPr>
          <w:b/>
          <w:sz w:val="16"/>
          <w:szCs w:val="26"/>
        </w:rPr>
        <w:t xml:space="preserve"> </w:t>
      </w:r>
      <w:r w:rsidRPr="00C932F4">
        <w:rPr>
          <w:sz w:val="16"/>
          <w:szCs w:val="26"/>
        </w:rPr>
        <w:t xml:space="preserve">means of a critique of past actions, </w:t>
      </w:r>
      <w:r w:rsidRPr="00CF2955">
        <w:rPr>
          <w:rStyle w:val="StyleUnderline"/>
          <w:szCs w:val="26"/>
          <w:highlight w:val="cyan"/>
        </w:rPr>
        <w:t>the</w:t>
      </w:r>
      <w:r w:rsidRPr="00C932F4">
        <w:rPr>
          <w:b/>
          <w:sz w:val="16"/>
          <w:szCs w:val="26"/>
        </w:rPr>
        <w:t xml:space="preserve"> </w:t>
      </w:r>
      <w:r w:rsidRPr="00CF2955">
        <w:rPr>
          <w:rStyle w:val="StyleUnderline"/>
          <w:szCs w:val="26"/>
          <w:highlight w:val="cyan"/>
        </w:rPr>
        <w:t>effort</w:t>
      </w:r>
      <w:r w:rsidRPr="00C932F4">
        <w:rPr>
          <w:b/>
          <w:sz w:val="16"/>
          <w:szCs w:val="26"/>
        </w:rPr>
        <w:t xml:space="preserve"> </w:t>
      </w:r>
      <w:r w:rsidRPr="00CF2955">
        <w:rPr>
          <w:rStyle w:val="StyleUnderline"/>
          <w:szCs w:val="26"/>
          <w:highlight w:val="cyan"/>
        </w:rPr>
        <w:t>to</w:t>
      </w:r>
      <w:r w:rsidRPr="00C932F4">
        <w:rPr>
          <w:b/>
          <w:sz w:val="16"/>
          <w:szCs w:val="26"/>
        </w:rPr>
        <w:t xml:space="preserve"> </w:t>
      </w:r>
      <w:r w:rsidRPr="00C932F4">
        <w:rPr>
          <w:sz w:val="16"/>
          <w:szCs w:val="26"/>
        </w:rPr>
        <w:t xml:space="preserve">correct or </w:t>
      </w:r>
      <w:r w:rsidRPr="00CF2955">
        <w:rPr>
          <w:rStyle w:val="StyleUnderline"/>
          <w:szCs w:val="26"/>
          <w:highlight w:val="cyan"/>
        </w:rPr>
        <w:t>reinforce certain habits</w:t>
      </w:r>
      <w:r w:rsidRPr="00C932F4">
        <w:rPr>
          <w:rStyle w:val="StyleUnderline"/>
          <w:szCs w:val="26"/>
        </w:rPr>
        <w:t xml:space="preserve"> </w:t>
      </w:r>
      <w:r w:rsidRPr="00C932F4">
        <w:rPr>
          <w:sz w:val="16"/>
          <w:szCs w:val="26"/>
        </w:rPr>
        <w:t xml:space="preserve">and mental experiments that each actor performs in order to determine his own future conduct, and even to determine in a general manner the way in which one wishes to live one’s life (or, what amounts to the same thing, the type of person one wishes to be). </w:t>
      </w:r>
      <w:r w:rsidRPr="00CF2955">
        <w:rPr>
          <w:rStyle w:val="StyleUnderline"/>
          <w:szCs w:val="26"/>
          <w:highlight w:val="cyan"/>
        </w:rPr>
        <w:t>The</w:t>
      </w:r>
      <w:r w:rsidRPr="00C932F4">
        <w:rPr>
          <w:b/>
          <w:sz w:val="16"/>
          <w:szCs w:val="26"/>
        </w:rPr>
        <w:t xml:space="preserve"> </w:t>
      </w:r>
      <w:r w:rsidRPr="00CF2955">
        <w:rPr>
          <w:rStyle w:val="StyleUnderline"/>
          <w:szCs w:val="26"/>
          <w:highlight w:val="cyan"/>
        </w:rPr>
        <w:t>task</w:t>
      </w:r>
      <w:r w:rsidRPr="00C932F4">
        <w:rPr>
          <w:b/>
          <w:sz w:val="16"/>
          <w:szCs w:val="26"/>
        </w:rPr>
        <w:t xml:space="preserve"> </w:t>
      </w:r>
      <w:r w:rsidRPr="00CF2955">
        <w:rPr>
          <w:rStyle w:val="StyleUnderline"/>
          <w:szCs w:val="26"/>
          <w:highlight w:val="cyan"/>
        </w:rPr>
        <w:t>of</w:t>
      </w:r>
      <w:r w:rsidRPr="00C932F4">
        <w:rPr>
          <w:b/>
          <w:sz w:val="16"/>
          <w:szCs w:val="26"/>
        </w:rPr>
        <w:t xml:space="preserve"> </w:t>
      </w:r>
      <w:r w:rsidRPr="00CF2955">
        <w:rPr>
          <w:rStyle w:val="StyleUnderline"/>
          <w:szCs w:val="26"/>
          <w:highlight w:val="cyan"/>
        </w:rPr>
        <w:t>a</w:t>
      </w:r>
      <w:r w:rsidRPr="00C932F4">
        <w:rPr>
          <w:b/>
          <w:sz w:val="16"/>
          <w:szCs w:val="26"/>
        </w:rPr>
        <w:t xml:space="preserve"> </w:t>
      </w:r>
      <w:r w:rsidRPr="00CF2955">
        <w:rPr>
          <w:rStyle w:val="StyleUnderline"/>
          <w:szCs w:val="26"/>
          <w:highlight w:val="cyan"/>
        </w:rPr>
        <w:t>pragmatist</w:t>
      </w:r>
      <w:r w:rsidRPr="00C932F4">
        <w:rPr>
          <w:b/>
          <w:sz w:val="16"/>
          <w:szCs w:val="26"/>
        </w:rPr>
        <w:t xml:space="preserve"> </w:t>
      </w:r>
      <w:r w:rsidRPr="00C932F4">
        <w:rPr>
          <w:sz w:val="16"/>
          <w:szCs w:val="26"/>
        </w:rPr>
        <w:t>ethics, therefore</w:t>
      </w:r>
      <w:r w:rsidRPr="00C932F4">
        <w:rPr>
          <w:b/>
          <w:sz w:val="16"/>
          <w:szCs w:val="26"/>
        </w:rPr>
        <w:t xml:space="preserve">, </w:t>
      </w:r>
      <w:r w:rsidRPr="00CF2955">
        <w:rPr>
          <w:rStyle w:val="StyleUnderline"/>
          <w:szCs w:val="26"/>
          <w:highlight w:val="cyan"/>
        </w:rPr>
        <w:t>is</w:t>
      </w:r>
      <w:r w:rsidRPr="00C932F4">
        <w:rPr>
          <w:b/>
          <w:sz w:val="16"/>
          <w:szCs w:val="26"/>
        </w:rPr>
        <w:t xml:space="preserve"> </w:t>
      </w:r>
      <w:r w:rsidRPr="00CF2955">
        <w:rPr>
          <w:rStyle w:val="StyleUnderline"/>
          <w:szCs w:val="26"/>
          <w:highlight w:val="cyan"/>
        </w:rPr>
        <w:t>not</w:t>
      </w:r>
      <w:r w:rsidRPr="00C932F4">
        <w:rPr>
          <w:b/>
          <w:sz w:val="16"/>
          <w:szCs w:val="26"/>
        </w:rPr>
        <w:t xml:space="preserve"> </w:t>
      </w:r>
      <w:r w:rsidRPr="00CF2955">
        <w:rPr>
          <w:rStyle w:val="StyleUnderline"/>
          <w:szCs w:val="26"/>
          <w:highlight w:val="cyan"/>
        </w:rPr>
        <w:t>to</w:t>
      </w:r>
      <w:r w:rsidRPr="00C932F4">
        <w:rPr>
          <w:b/>
          <w:sz w:val="16"/>
          <w:szCs w:val="26"/>
        </w:rPr>
        <w:t xml:space="preserve"> </w:t>
      </w:r>
      <w:r w:rsidRPr="00CF2955">
        <w:rPr>
          <w:rStyle w:val="StyleUnderline"/>
          <w:szCs w:val="26"/>
          <w:highlight w:val="cyan"/>
        </w:rPr>
        <w:t>provide</w:t>
      </w:r>
      <w:r w:rsidRPr="00C932F4">
        <w:rPr>
          <w:b/>
          <w:sz w:val="16"/>
          <w:szCs w:val="26"/>
        </w:rPr>
        <w:t xml:space="preserve"> </w:t>
      </w:r>
      <w:r w:rsidRPr="00CF2955">
        <w:rPr>
          <w:rStyle w:val="StyleUnderline"/>
          <w:szCs w:val="26"/>
          <w:highlight w:val="cyan"/>
        </w:rPr>
        <w:t>final</w:t>
      </w:r>
      <w:r w:rsidRPr="00C932F4">
        <w:rPr>
          <w:b/>
          <w:sz w:val="16"/>
          <w:szCs w:val="26"/>
        </w:rPr>
        <w:t xml:space="preserve"> </w:t>
      </w:r>
      <w:r w:rsidRPr="00CF2955">
        <w:rPr>
          <w:rStyle w:val="StyleUnderline"/>
          <w:szCs w:val="26"/>
          <w:highlight w:val="cyan"/>
        </w:rPr>
        <w:t>solutions</w:t>
      </w:r>
      <w:r w:rsidRPr="00C932F4">
        <w:rPr>
          <w:b/>
          <w:sz w:val="16"/>
          <w:szCs w:val="26"/>
        </w:rPr>
        <w:t xml:space="preserve">, </w:t>
      </w:r>
      <w:r w:rsidRPr="00CF2955">
        <w:rPr>
          <w:rStyle w:val="StyleUnderline"/>
          <w:szCs w:val="26"/>
          <w:highlight w:val="cyan"/>
        </w:rPr>
        <w:t>but</w:t>
      </w:r>
      <w:r w:rsidRPr="00C932F4">
        <w:rPr>
          <w:b/>
          <w:sz w:val="16"/>
          <w:szCs w:val="26"/>
        </w:rPr>
        <w:t xml:space="preserve"> </w:t>
      </w:r>
      <w:r w:rsidRPr="00C932F4">
        <w:rPr>
          <w:sz w:val="16"/>
          <w:szCs w:val="26"/>
        </w:rPr>
        <w:t xml:space="preserve">rather to indicate that it is </w:t>
      </w:r>
      <w:r w:rsidRPr="00CF2955">
        <w:rPr>
          <w:rStyle w:val="StyleUnderline"/>
          <w:szCs w:val="26"/>
          <w:highlight w:val="cyan"/>
        </w:rPr>
        <w:t>only</w:t>
      </w:r>
      <w:r w:rsidRPr="00C932F4">
        <w:rPr>
          <w:b/>
          <w:sz w:val="16"/>
          <w:szCs w:val="26"/>
        </w:rPr>
        <w:t xml:space="preserve"> </w:t>
      </w:r>
      <w:r w:rsidRPr="00C932F4">
        <w:rPr>
          <w:sz w:val="16"/>
          <w:szCs w:val="26"/>
        </w:rPr>
        <w:t xml:space="preserve">via </w:t>
      </w:r>
      <w:r w:rsidRPr="00CF2955">
        <w:rPr>
          <w:rStyle w:val="StyleUnderline"/>
          <w:szCs w:val="26"/>
          <w:highlight w:val="cyan"/>
        </w:rPr>
        <w:t>the</w:t>
      </w:r>
      <w:r w:rsidRPr="00C932F4">
        <w:rPr>
          <w:b/>
          <w:sz w:val="16"/>
          <w:szCs w:val="26"/>
        </w:rPr>
        <w:t xml:space="preserve"> </w:t>
      </w:r>
      <w:r w:rsidRPr="00CF2955">
        <w:rPr>
          <w:rStyle w:val="StyleUnderline"/>
          <w:szCs w:val="26"/>
          <w:highlight w:val="cyan"/>
        </w:rPr>
        <w:t>testing</w:t>
      </w:r>
      <w:r w:rsidRPr="00C932F4">
        <w:rPr>
          <w:b/>
          <w:sz w:val="16"/>
          <w:szCs w:val="26"/>
        </w:rPr>
        <w:t xml:space="preserve"> </w:t>
      </w:r>
      <w:r w:rsidRPr="00CF2955">
        <w:rPr>
          <w:rStyle w:val="StyleUnderline"/>
          <w:szCs w:val="26"/>
          <w:highlight w:val="cyan"/>
        </w:rPr>
        <w:t>and</w:t>
      </w:r>
      <w:r w:rsidRPr="00C932F4">
        <w:rPr>
          <w:b/>
          <w:sz w:val="16"/>
          <w:szCs w:val="26"/>
        </w:rPr>
        <w:t xml:space="preserve"> </w:t>
      </w:r>
      <w:r w:rsidRPr="00CF2955">
        <w:rPr>
          <w:rStyle w:val="StyleUnderline"/>
          <w:szCs w:val="26"/>
          <w:highlight w:val="cyan"/>
        </w:rPr>
        <w:t>communication</w:t>
      </w:r>
      <w:r w:rsidRPr="00C932F4">
        <w:rPr>
          <w:b/>
          <w:sz w:val="16"/>
          <w:szCs w:val="26"/>
        </w:rPr>
        <w:t xml:space="preserve"> </w:t>
      </w:r>
      <w:r w:rsidRPr="00CF2955">
        <w:rPr>
          <w:rStyle w:val="StyleUnderline"/>
          <w:szCs w:val="26"/>
          <w:highlight w:val="cyan"/>
        </w:rPr>
        <w:t>of</w:t>
      </w:r>
      <w:r w:rsidRPr="00C932F4">
        <w:rPr>
          <w:b/>
          <w:sz w:val="16"/>
          <w:szCs w:val="26"/>
        </w:rPr>
        <w:t xml:space="preserve"> </w:t>
      </w:r>
      <w:r w:rsidRPr="00CF2955">
        <w:rPr>
          <w:rStyle w:val="StyleUnderline"/>
          <w:szCs w:val="26"/>
          <w:highlight w:val="cyan"/>
        </w:rPr>
        <w:t>experiences</w:t>
      </w:r>
      <w:r w:rsidRPr="00C932F4">
        <w:rPr>
          <w:b/>
          <w:sz w:val="16"/>
          <w:szCs w:val="26"/>
        </w:rPr>
        <w:t xml:space="preserve"> </w:t>
      </w:r>
      <w:r w:rsidRPr="00CF2955">
        <w:rPr>
          <w:rStyle w:val="StyleUnderline"/>
          <w:szCs w:val="26"/>
          <w:highlight w:val="cyan"/>
        </w:rPr>
        <w:t>that</w:t>
      </w:r>
      <w:r w:rsidRPr="00C932F4">
        <w:rPr>
          <w:b/>
          <w:sz w:val="16"/>
          <w:szCs w:val="26"/>
        </w:rPr>
        <w:t xml:space="preserve"> </w:t>
      </w:r>
      <w:r w:rsidRPr="00C932F4">
        <w:rPr>
          <w:sz w:val="16"/>
          <w:szCs w:val="26"/>
        </w:rPr>
        <w:t xml:space="preserve">the </w:t>
      </w:r>
      <w:r w:rsidRPr="00CF2955">
        <w:rPr>
          <w:rStyle w:val="StyleUnderline"/>
          <w:szCs w:val="26"/>
          <w:highlight w:val="cyan"/>
        </w:rPr>
        <w:t>superiority</w:t>
      </w:r>
      <w:r w:rsidRPr="00C932F4">
        <w:rPr>
          <w:b/>
          <w:sz w:val="16"/>
          <w:szCs w:val="26"/>
        </w:rPr>
        <w:t xml:space="preserve"> </w:t>
      </w:r>
      <w:r w:rsidRPr="00C932F4">
        <w:rPr>
          <w:sz w:val="16"/>
          <w:szCs w:val="26"/>
        </w:rPr>
        <w:t xml:space="preserve">of </w:t>
      </w:r>
      <w:r w:rsidRPr="00CF2955">
        <w:rPr>
          <w:rStyle w:val="StyleUnderline"/>
          <w:szCs w:val="26"/>
          <w:highlight w:val="cyan"/>
        </w:rPr>
        <w:t>one</w:t>
      </w:r>
      <w:r w:rsidRPr="00C932F4">
        <w:rPr>
          <w:b/>
          <w:sz w:val="16"/>
          <w:szCs w:val="26"/>
        </w:rPr>
        <w:t xml:space="preserve"> </w:t>
      </w:r>
      <w:r w:rsidRPr="00C932F4">
        <w:rPr>
          <w:sz w:val="16"/>
          <w:szCs w:val="26"/>
        </w:rPr>
        <w:t xml:space="preserve">moral </w:t>
      </w:r>
      <w:r w:rsidRPr="00CF2955">
        <w:rPr>
          <w:rStyle w:val="StyleUnderline"/>
          <w:szCs w:val="26"/>
          <w:highlight w:val="cyan"/>
        </w:rPr>
        <w:t>idea</w:t>
      </w:r>
      <w:r w:rsidRPr="00C932F4">
        <w:rPr>
          <w:b/>
          <w:sz w:val="16"/>
          <w:szCs w:val="26"/>
        </w:rPr>
        <w:t xml:space="preserve"> </w:t>
      </w:r>
      <w:r w:rsidRPr="00C932F4">
        <w:rPr>
          <w:sz w:val="16"/>
          <w:szCs w:val="26"/>
        </w:rPr>
        <w:t xml:space="preserve">over another </w:t>
      </w:r>
      <w:r w:rsidRPr="00CF2955">
        <w:rPr>
          <w:rStyle w:val="StyleUnderline"/>
          <w:szCs w:val="26"/>
          <w:highlight w:val="cyan"/>
        </w:rPr>
        <w:t>can be demonstrated</w:t>
      </w:r>
      <w:r w:rsidRPr="00C932F4">
        <w:rPr>
          <w:sz w:val="16"/>
          <w:szCs w:val="26"/>
        </w:rPr>
        <w:t xml:space="preserve">. In this sense, one of the principal missions of any given version of pragmatist ethics is to indicate some general </w:t>
      </w:r>
      <w:proofErr w:type="gramStart"/>
      <w:r w:rsidRPr="00C932F4">
        <w:rPr>
          <w:sz w:val="16"/>
          <w:szCs w:val="26"/>
        </w:rPr>
        <w:t>manner in which</w:t>
      </w:r>
      <w:proofErr w:type="gramEnd"/>
      <w:r w:rsidRPr="00C932F4">
        <w:rPr>
          <w:sz w:val="16"/>
          <w:szCs w:val="26"/>
        </w:rPr>
        <w:t xml:space="preserve"> habits can be acquired which, later, will facilitate personal deliberation – both internal and external – in the broad variety of circumstances which make up the moral life. </w:t>
      </w:r>
    </w:p>
    <w:p w14:paraId="2F9CC74B" w14:textId="53FE01B7" w:rsidR="00571110" w:rsidRDefault="00571110" w:rsidP="00571110">
      <w:pPr>
        <w:pStyle w:val="Heading3"/>
      </w:pPr>
      <w:r>
        <w:t>1AC – Offense</w:t>
      </w:r>
    </w:p>
    <w:p w14:paraId="5294AF75" w14:textId="77777777" w:rsidR="00571110" w:rsidRPr="007D7BB6" w:rsidRDefault="00571110" w:rsidP="00571110">
      <w:pPr>
        <w:pStyle w:val="Heading4"/>
      </w:pPr>
      <w:r>
        <w:t xml:space="preserve">The appropriation of space by private entities isn’t value neutral but is sutured in a discourse of the </w:t>
      </w:r>
      <w:r w:rsidRPr="009236C5">
        <w:rPr>
          <w:u w:val="single"/>
        </w:rPr>
        <w:t>cosmic</w:t>
      </w:r>
      <w:r w:rsidRPr="005F2333">
        <w:rPr>
          <w:u w:val="single"/>
        </w:rPr>
        <w:t xml:space="preserve"> elite</w:t>
      </w:r>
      <w:r>
        <w:t xml:space="preserve"> and </w:t>
      </w:r>
      <w:r w:rsidRPr="005F2333">
        <w:rPr>
          <w:u w:val="single"/>
        </w:rPr>
        <w:t>unequal IR</w:t>
      </w:r>
      <w:r>
        <w:t xml:space="preserve">. </w:t>
      </w:r>
    </w:p>
    <w:p w14:paraId="2D1BFD83" w14:textId="77777777" w:rsidR="00571110" w:rsidRDefault="00571110" w:rsidP="00571110">
      <w:proofErr w:type="spellStart"/>
      <w:r w:rsidRPr="006A1D06">
        <w:rPr>
          <w:rStyle w:val="Style13ptBold"/>
          <w:rFonts w:eastAsiaTheme="majorEastAsia" w:cstheme="majorBidi"/>
          <w:bCs/>
          <w:szCs w:val="26"/>
        </w:rPr>
        <w:t>Stockwell</w:t>
      </w:r>
      <w:proofErr w:type="spellEnd"/>
      <w:r w:rsidRPr="006A1D06">
        <w:rPr>
          <w:rStyle w:val="Style13ptBold"/>
          <w:rFonts w:eastAsiaTheme="majorEastAsia" w:cstheme="majorBidi"/>
          <w:bCs/>
          <w:szCs w:val="26"/>
        </w:rPr>
        <w:t xml:space="preserve"> 20</w:t>
      </w:r>
      <w:r>
        <w:t xml:space="preserve"> [Samuel </w:t>
      </w:r>
      <w:proofErr w:type="spellStart"/>
      <w:r>
        <w:t>Stockwell</w:t>
      </w:r>
      <w:proofErr w:type="spellEnd"/>
      <w:r>
        <w:t xml:space="preserve"> (</w:t>
      </w:r>
      <w:r w:rsidRPr="00236B01">
        <w:t>Research Project Manager, the Annenberg Institute at Brown University</w:t>
      </w:r>
      <w:r>
        <w:t xml:space="preserve">). “Legal ‘Black Holes’ in Outer Space: The Regulation of Private Space Companies”. E-International Relations. </w:t>
      </w:r>
      <w:r w:rsidRPr="004B6F33">
        <w:t>Jul 20</w:t>
      </w:r>
      <w:proofErr w:type="gramStart"/>
      <w:r w:rsidRPr="004B6F33">
        <w:t xml:space="preserve"> 2020</w:t>
      </w:r>
      <w:proofErr w:type="gramEnd"/>
      <w:r>
        <w:t xml:space="preserve">. Accessed 12/7/21. </w:t>
      </w:r>
      <w:hyperlink r:id="rId13" w:history="1">
        <w:r w:rsidRPr="001A710E">
          <w:rPr>
            <w:rStyle w:val="Hyperlink"/>
          </w:rPr>
          <w:t>https://www.e-ir.info/2020/07/20/legal-black-holes-in-outer-space-the-regulation-of-private-space-companies/</w:t>
        </w:r>
      </w:hyperlink>
      <w:r>
        <w:rPr>
          <w:rStyle w:val="Hyperlink"/>
        </w:rPr>
        <w:t xml:space="preserve"> //Xu]</w:t>
      </w:r>
    </w:p>
    <w:p w14:paraId="25D9548C" w14:textId="77777777" w:rsidR="00571110" w:rsidRPr="008A0360" w:rsidRDefault="00571110" w:rsidP="00571110">
      <w:pPr>
        <w:rPr>
          <w:sz w:val="16"/>
        </w:rPr>
      </w:pPr>
      <w:r w:rsidRPr="00167FAC">
        <w:rPr>
          <w:rStyle w:val="Emphasis"/>
        </w:rPr>
        <w:t xml:space="preserve">The US government’s support for </w:t>
      </w:r>
      <w:r w:rsidRPr="00CF2955">
        <w:rPr>
          <w:rStyle w:val="Emphasis"/>
          <w:highlight w:val="cyan"/>
        </w:rPr>
        <w:t>private space companies</w:t>
      </w:r>
      <w:r w:rsidRPr="00167FAC">
        <w:rPr>
          <w:rStyle w:val="Emphasis"/>
        </w:rPr>
        <w:t xml:space="preserve"> is also likely to lead to the </w:t>
      </w:r>
      <w:r w:rsidRPr="00CF2955">
        <w:rPr>
          <w:rStyle w:val="Emphasis"/>
          <w:highlight w:val="cyan"/>
        </w:rPr>
        <w:t>reinforce</w:t>
      </w:r>
      <w:r w:rsidRPr="00167FAC">
        <w:rPr>
          <w:rStyle w:val="Emphasis"/>
        </w:rPr>
        <w:t xml:space="preserve">ment of Earth-bound wealth </w:t>
      </w:r>
      <w:r w:rsidRPr="00CF2955">
        <w:rPr>
          <w:rStyle w:val="Emphasis"/>
          <w:highlight w:val="cyan"/>
        </w:rPr>
        <w:t>inequalities in space</w:t>
      </w:r>
      <w:r w:rsidRPr="00167FAC">
        <w:rPr>
          <w:rStyle w:val="Emphasis"/>
        </w:rPr>
        <w:t>.</w:t>
      </w:r>
      <w:r w:rsidRPr="00AB1AE8">
        <w:rPr>
          <w:sz w:val="16"/>
        </w:rPr>
        <w:t xml:space="preserve"> Many </w:t>
      </w:r>
      <w:proofErr w:type="spellStart"/>
      <w:r w:rsidRPr="00AB1AE8">
        <w:rPr>
          <w:sz w:val="16"/>
        </w:rPr>
        <w:t>NewSpace</w:t>
      </w:r>
      <w:proofErr w:type="spellEnd"/>
      <w:r w:rsidRPr="00AB1AE8">
        <w:rPr>
          <w:sz w:val="16"/>
        </w:rPr>
        <w:t xml:space="preserve"> actors frame their long-term ambitions in space with strong anthropogenic undertones, by offering the salvation of </w:t>
      </w:r>
      <w:proofErr w:type="gramStart"/>
      <w:r w:rsidRPr="00AB1AE8">
        <w:rPr>
          <w:sz w:val="16"/>
        </w:rPr>
        <w:t>the human race</w:t>
      </w:r>
      <w:proofErr w:type="gramEnd"/>
      <w:r w:rsidRPr="00AB1AE8">
        <w:rPr>
          <w:sz w:val="16"/>
        </w:rPr>
        <w:t xml:space="preserve"> from impending extinction through off-world colonial developments (</w:t>
      </w:r>
      <w:proofErr w:type="spellStart"/>
      <w:r w:rsidRPr="00AB1AE8">
        <w:rPr>
          <w:sz w:val="16"/>
        </w:rPr>
        <w:t>Kearnes</w:t>
      </w:r>
      <w:proofErr w:type="spellEnd"/>
      <w:r w:rsidRPr="00AB1AE8">
        <w:rPr>
          <w:sz w:val="16"/>
        </w:rPr>
        <w:t xml:space="preserve"> &amp; </w:t>
      </w:r>
      <w:proofErr w:type="spellStart"/>
      <w:r w:rsidRPr="00AB1AE8">
        <w:rPr>
          <w:sz w:val="16"/>
        </w:rPr>
        <w:t>Dooren</w:t>
      </w:r>
      <w:proofErr w:type="spellEnd"/>
      <w:r w:rsidRPr="00AB1AE8">
        <w:rPr>
          <w:sz w:val="16"/>
        </w:rPr>
        <w:t xml:space="preserve">: 2017: 182). </w:t>
      </w:r>
      <w:r w:rsidRPr="005C789B">
        <w:rPr>
          <w:rStyle w:val="Emphasis"/>
        </w:rPr>
        <w:t xml:space="preserve">Yet, this type of </w:t>
      </w:r>
      <w:r w:rsidRPr="00CF2955">
        <w:rPr>
          <w:rStyle w:val="Emphasis"/>
          <w:highlight w:val="cyan"/>
        </w:rPr>
        <w:t>discourse disguises</w:t>
      </w:r>
      <w:r w:rsidRPr="005C789B">
        <w:rPr>
          <w:rStyle w:val="Emphasis"/>
        </w:rPr>
        <w:t xml:space="preserve"> the highly </w:t>
      </w:r>
      <w:r w:rsidRPr="00CF2955">
        <w:rPr>
          <w:rStyle w:val="Emphasis"/>
          <w:highlight w:val="cyan"/>
        </w:rPr>
        <w:t>exclusive nature</w:t>
      </w:r>
      <w:r w:rsidRPr="005C789B">
        <w:rPr>
          <w:rStyle w:val="Emphasis"/>
        </w:rPr>
        <w:t xml:space="preserve"> of these missions. Whilst they seem to suggest that there is a stake for ordinary citizens in the vast space frontier, the reality is that these </w:t>
      </w:r>
      <w:r w:rsidRPr="00CF2955">
        <w:rPr>
          <w:rStyle w:val="Emphasis"/>
          <w:highlight w:val="cyan"/>
        </w:rPr>
        <w:t>self-described space pioneers are</w:t>
      </w:r>
      <w:r w:rsidRPr="005C789B">
        <w:rPr>
          <w:rStyle w:val="Emphasis"/>
        </w:rPr>
        <w:t xml:space="preserve"> a member of </w:t>
      </w:r>
      <w:r w:rsidRPr="00CF2955">
        <w:rPr>
          <w:rStyle w:val="Emphasis"/>
          <w:highlight w:val="cyan"/>
        </w:rPr>
        <w:t>a narrow ‘cosmic elite’</w:t>
      </w:r>
      <w:r w:rsidRPr="005C789B">
        <w:rPr>
          <w:rStyle w:val="Emphasis"/>
        </w:rPr>
        <w:t xml:space="preserve"> – “founders of Amazon.com, Microsoft, Pay Pal… and a smattering of games designers and hotel magnates”</w:t>
      </w:r>
      <w:r w:rsidRPr="00AB1AE8">
        <w:rPr>
          <w:sz w:val="16"/>
        </w:rPr>
        <w:t xml:space="preserve"> (Parker, 2009: 91). </w:t>
      </w:r>
      <w:r w:rsidRPr="000E1DC7">
        <w:rPr>
          <w:rStyle w:val="Emphasis"/>
        </w:rPr>
        <w:t xml:space="preserve">Indeed, </w:t>
      </w:r>
      <w:r w:rsidRPr="00CF2955">
        <w:rPr>
          <w:rStyle w:val="Emphasis"/>
          <w:highlight w:val="cyan"/>
        </w:rPr>
        <w:t>private</w:t>
      </w:r>
      <w:r w:rsidRPr="000E1DC7">
        <w:rPr>
          <w:rStyle w:val="Emphasis"/>
        </w:rPr>
        <w:t xml:space="preserve"> space </w:t>
      </w:r>
      <w:r w:rsidRPr="00CF2955">
        <w:rPr>
          <w:rStyle w:val="Emphasis"/>
          <w:highlight w:val="cyan"/>
        </w:rPr>
        <w:t>enterprises</w:t>
      </w:r>
      <w:r w:rsidRPr="000E1DC7">
        <w:rPr>
          <w:rStyle w:val="Emphasis"/>
        </w:rPr>
        <w:t xml:space="preserve"> have themselves </w:t>
      </w:r>
      <w:r w:rsidRPr="00CF2955">
        <w:rPr>
          <w:rStyle w:val="Emphasis"/>
          <w:highlight w:val="cyan"/>
        </w:rPr>
        <w:t>suggest</w:t>
      </w:r>
      <w:r w:rsidRPr="000E1DC7">
        <w:rPr>
          <w:rStyle w:val="Emphasis"/>
        </w:rPr>
        <w:t xml:space="preserve">ed that </w:t>
      </w:r>
      <w:r w:rsidRPr="00CF2955">
        <w:rPr>
          <w:rStyle w:val="Emphasis"/>
          <w:highlight w:val="cyan"/>
        </w:rPr>
        <w:t>they have no obligation to share</w:t>
      </w:r>
      <w:r w:rsidRPr="000E1DC7">
        <w:rPr>
          <w:rStyle w:val="Emphasis"/>
        </w:rPr>
        <w:t xml:space="preserve"> mineral </w:t>
      </w:r>
      <w:r w:rsidRPr="00CF2955">
        <w:rPr>
          <w:rStyle w:val="Emphasis"/>
          <w:highlight w:val="cyan"/>
        </w:rPr>
        <w:t>resources</w:t>
      </w:r>
      <w:r w:rsidRPr="000E1DC7">
        <w:rPr>
          <w:rStyle w:val="Emphasis"/>
        </w:rPr>
        <w:t xml:space="preserve"> extracted in space </w:t>
      </w:r>
      <w:r w:rsidRPr="00CF2955">
        <w:rPr>
          <w:rStyle w:val="Emphasis"/>
          <w:highlight w:val="cyan"/>
        </w:rPr>
        <w:t>with the global community</w:t>
      </w:r>
      <w:r w:rsidRPr="000E1DC7">
        <w:rPr>
          <w:rStyle w:val="Emphasis"/>
        </w:rPr>
        <w:t xml:space="preserve"> (Klinger, 2017: 208).</w:t>
      </w:r>
      <w:r w:rsidRPr="00AB1AE8">
        <w:rPr>
          <w:sz w:val="16"/>
        </w:rPr>
        <w:t xml:space="preserve"> This is reflected in the speeches of individuals such as Nathan Ingraham, a senior editor at the tech site </w:t>
      </w:r>
      <w:proofErr w:type="spellStart"/>
      <w:r w:rsidRPr="00AB1AE8">
        <w:rPr>
          <w:sz w:val="16"/>
        </w:rPr>
        <w:t>EngadAsteroid</w:t>
      </w:r>
      <w:proofErr w:type="spellEnd"/>
      <w:r w:rsidRPr="00AB1AE8">
        <w:rPr>
          <w:sz w:val="16"/>
        </w:rPr>
        <w:t xml:space="preserve"> mining, who claimed that asteroid mining was “how [America is] going to move into space and develop the next Vegas Strip” (</w:t>
      </w:r>
      <w:proofErr w:type="spellStart"/>
      <w:r w:rsidRPr="00AB1AE8">
        <w:rPr>
          <w:sz w:val="16"/>
        </w:rPr>
        <w:t>Shaer</w:t>
      </w:r>
      <w:proofErr w:type="spellEnd"/>
      <w:r w:rsidRPr="00AB1AE8">
        <w:rPr>
          <w:sz w:val="16"/>
        </w:rPr>
        <w:t xml:space="preserve">, 2016: 50). Such comments highlight a form of what Beery (2016) defines as ‘scalar </w:t>
      </w:r>
      <w:proofErr w:type="gramStart"/>
      <w:r w:rsidRPr="00AB1AE8">
        <w:rPr>
          <w:sz w:val="16"/>
        </w:rPr>
        <w:t>politics’</w:t>
      </w:r>
      <w:proofErr w:type="gramEnd"/>
      <w:r w:rsidRPr="00AB1AE8">
        <w:rPr>
          <w:sz w:val="16"/>
        </w:rPr>
        <w:t xml:space="preserve">. </w:t>
      </w:r>
      <w:r w:rsidRPr="000E1DC7">
        <w:rPr>
          <w:rStyle w:val="Emphasis"/>
        </w:rPr>
        <w:t xml:space="preserve">In similar ways to </w:t>
      </w:r>
      <w:r w:rsidRPr="00CF2955">
        <w:rPr>
          <w:rStyle w:val="Emphasis"/>
          <w:highlight w:val="cyan"/>
        </w:rPr>
        <w:t>the ‘scaling’ of unequal international relations</w:t>
      </w:r>
      <w:r w:rsidRPr="000E1DC7">
        <w:rPr>
          <w:rStyle w:val="Emphasis"/>
        </w:rPr>
        <w:t xml:space="preserve"> that has </w:t>
      </w:r>
      <w:r w:rsidRPr="00CF2955">
        <w:rPr>
          <w:rStyle w:val="Emphasis"/>
          <w:highlight w:val="cyan"/>
        </w:rPr>
        <w:t>constituted</w:t>
      </w:r>
      <w:r w:rsidRPr="000E1DC7">
        <w:rPr>
          <w:rStyle w:val="Emphasis"/>
        </w:rPr>
        <w:t xml:space="preserve"> our </w:t>
      </w:r>
      <w:r w:rsidRPr="00CF2955">
        <w:rPr>
          <w:rStyle w:val="Emphasis"/>
          <w:highlight w:val="cyan"/>
        </w:rPr>
        <w:t>relationship with outer space</w:t>
      </w:r>
      <w:r w:rsidRPr="000E1DC7">
        <w:rPr>
          <w:rStyle w:val="Emphasis"/>
        </w:rPr>
        <w:t xml:space="preserve"> </w:t>
      </w:r>
      <w:r w:rsidRPr="00CF2955">
        <w:rPr>
          <w:rStyle w:val="Emphasis"/>
          <w:highlight w:val="cyan"/>
        </w:rPr>
        <w:t>under</w:t>
      </w:r>
      <w:r w:rsidRPr="000E1DC7">
        <w:rPr>
          <w:rStyle w:val="Emphasis"/>
        </w:rPr>
        <w:t xml:space="preserve"> the </w:t>
      </w:r>
      <w:r w:rsidRPr="00CF2955">
        <w:rPr>
          <w:rStyle w:val="Emphasis"/>
          <w:highlight w:val="cyan"/>
        </w:rPr>
        <w:t>guise of the ‘global commons’</w:t>
      </w:r>
      <w:r w:rsidRPr="000E1DC7">
        <w:rPr>
          <w:rStyle w:val="Emphasis"/>
        </w:rPr>
        <w:t xml:space="preserve"> (Beery, 2016: 99), private companies – through their anthropogenic discourse – are </w:t>
      </w:r>
      <w:r w:rsidRPr="00CF2955">
        <w:rPr>
          <w:rStyle w:val="Emphasis"/>
          <w:highlight w:val="cyan"/>
        </w:rPr>
        <w:t>scaling</w:t>
      </w:r>
      <w:r w:rsidRPr="000E1DC7">
        <w:rPr>
          <w:rStyle w:val="Emphasis"/>
        </w:rPr>
        <w:t xml:space="preserve"> </w:t>
      </w:r>
      <w:r w:rsidRPr="00CF2955">
        <w:rPr>
          <w:rStyle w:val="Emphasis"/>
          <w:highlight w:val="cyan"/>
        </w:rPr>
        <w:t>existing</w:t>
      </w:r>
      <w:r w:rsidRPr="000E1DC7">
        <w:rPr>
          <w:rStyle w:val="Emphasis"/>
        </w:rPr>
        <w:t xml:space="preserve"> Earth-bound wealth </w:t>
      </w:r>
      <w:r w:rsidRPr="00CF2955">
        <w:rPr>
          <w:rStyle w:val="Emphasis"/>
          <w:highlight w:val="cyan"/>
        </w:rPr>
        <w:t>inequalities</w:t>
      </w:r>
      <w:r w:rsidRPr="000E1DC7">
        <w:rPr>
          <w:rStyle w:val="Emphasis"/>
        </w:rPr>
        <w:t xml:space="preserve"> and social relations into space </w:t>
      </w:r>
      <w:r w:rsidRPr="00CF2955">
        <w:rPr>
          <w:rStyle w:val="Emphasis"/>
          <w:highlight w:val="cyan"/>
        </w:rPr>
        <w:t>by siphoning off</w:t>
      </w:r>
      <w:r w:rsidRPr="000E1DC7">
        <w:rPr>
          <w:rStyle w:val="Emphasis"/>
        </w:rPr>
        <w:t xml:space="preserve"> extra-terrestrial </w:t>
      </w:r>
      <w:r w:rsidRPr="00CF2955">
        <w:rPr>
          <w:rStyle w:val="Emphasis"/>
          <w:highlight w:val="cyan"/>
        </w:rPr>
        <w:t>resources</w:t>
      </w:r>
      <w:r w:rsidRPr="000E1DC7">
        <w:rPr>
          <w:rStyle w:val="Emphasis"/>
        </w:rPr>
        <w:t>.</w:t>
      </w:r>
      <w:r w:rsidRPr="00AB1AE8">
        <w:rPr>
          <w:sz w:val="16"/>
        </w:rPr>
        <w:t xml:space="preserve"> By constructing their </w:t>
      </w:r>
      <w:proofErr w:type="spellStart"/>
      <w:r w:rsidRPr="00AB1AE8">
        <w:rPr>
          <w:sz w:val="16"/>
        </w:rPr>
        <w:t>endeavours</w:t>
      </w:r>
      <w:proofErr w:type="spellEnd"/>
      <w:r w:rsidRPr="00AB1AE8">
        <w:rPr>
          <w:sz w:val="16"/>
        </w:rPr>
        <w:t xml:space="preserve"> in ways that appeal to the common good, </w:t>
      </w:r>
      <w:proofErr w:type="spellStart"/>
      <w:r w:rsidRPr="00AB1AE8">
        <w:rPr>
          <w:sz w:val="16"/>
        </w:rPr>
        <w:t>NewSpace</w:t>
      </w:r>
      <w:proofErr w:type="spellEnd"/>
      <w:r w:rsidRPr="00AB1AE8">
        <w:rPr>
          <w:sz w:val="16"/>
        </w:rPr>
        <w:t xml:space="preserve"> actors are therefore concealing the reality of how commercial resource extraction serves the exclusive interests of their private shareholders at the expense of </w:t>
      </w:r>
      <w:proofErr w:type="gramStart"/>
      <w:r w:rsidRPr="00AB1AE8">
        <w:rPr>
          <w:sz w:val="16"/>
        </w:rPr>
        <w:t>the vast majority of</w:t>
      </w:r>
      <w:proofErr w:type="gramEnd"/>
      <w:r w:rsidRPr="00AB1AE8">
        <w:rPr>
          <w:sz w:val="16"/>
        </w:rPr>
        <w:t xml:space="preserve"> the global population.</w:t>
      </w:r>
    </w:p>
    <w:p w14:paraId="0B6A9909" w14:textId="77777777" w:rsidR="00571110" w:rsidRPr="00571110" w:rsidRDefault="00571110" w:rsidP="00571110"/>
    <w:p w14:paraId="0C391F5A" w14:textId="1AB5B3EF" w:rsidR="0095589C" w:rsidRDefault="0095589C" w:rsidP="0095589C">
      <w:pPr>
        <w:pStyle w:val="Heading3"/>
      </w:pPr>
      <w:r>
        <w:t>1AC</w:t>
      </w:r>
      <w:r>
        <w:t xml:space="preserve"> - </w:t>
      </w:r>
      <w:r>
        <w:t>Plan</w:t>
      </w:r>
    </w:p>
    <w:p w14:paraId="0674830F" w14:textId="77777777" w:rsidR="0095589C" w:rsidRPr="007F3FA1" w:rsidRDefault="0095589C" w:rsidP="0095589C">
      <w:pPr>
        <w:pStyle w:val="Heading4"/>
      </w:pPr>
      <w:r>
        <w:t xml:space="preserve">Plan - </w:t>
      </w:r>
      <w:r w:rsidRPr="007F3FA1">
        <w:t>Private entities ought not appropriate lunar heritage sites</w:t>
      </w:r>
    </w:p>
    <w:p w14:paraId="3ED4953D" w14:textId="77777777" w:rsidR="0095589C" w:rsidRDefault="0095589C" w:rsidP="0095589C">
      <w:r w:rsidRPr="008532F8">
        <w:rPr>
          <w:rStyle w:val="Style13ptBold"/>
        </w:rPr>
        <w:t>Harrington</w:t>
      </w:r>
      <w:r>
        <w:rPr>
          <w:rStyle w:val="Style13ptBold"/>
        </w:rPr>
        <w:t xml:space="preserve"> 19</w:t>
      </w:r>
      <w:r w:rsidRPr="008532F8">
        <w:t>, Andrea J. "Preserving Humanity's Heritage in Space: Fifty Years after Apollo 11 and beyond." J. Air L. &amp; Com. 84 (2019): 299.</w:t>
      </w:r>
      <w:r>
        <w:t xml:space="preserve"> (</w:t>
      </w:r>
      <w:r w:rsidRPr="008532F8">
        <w:t>Associate Professor and Director of the Schriever Space Scholars at USAF Air Command and Staff College</w:t>
      </w:r>
      <w:r>
        <w:t xml:space="preserve">)//Elmer </w:t>
      </w:r>
    </w:p>
    <w:p w14:paraId="7C6E273D" w14:textId="77777777" w:rsidR="0095589C" w:rsidRPr="00571110" w:rsidRDefault="0095589C" w:rsidP="0095589C">
      <w:pPr>
        <w:rPr>
          <w:rStyle w:val="Emphasis"/>
          <w:highlight w:val="cyan"/>
        </w:rPr>
      </w:pPr>
      <w:r w:rsidRPr="008532F8">
        <w:rPr>
          <w:rStyle w:val="StyleUnderline"/>
        </w:rPr>
        <w:t xml:space="preserve">The </w:t>
      </w:r>
      <w:r w:rsidRPr="00571110">
        <w:rPr>
          <w:rStyle w:val="Emphasis"/>
          <w:highlight w:val="cyan"/>
        </w:rPr>
        <w:t>issue of</w:t>
      </w:r>
      <w:r w:rsidRPr="00AC61A7">
        <w:rPr>
          <w:rStyle w:val="Emphasis"/>
        </w:rPr>
        <w:t xml:space="preserve"> humanity’s cultural </w:t>
      </w:r>
      <w:r w:rsidRPr="00571110">
        <w:rPr>
          <w:rStyle w:val="Emphasis"/>
          <w:highlight w:val="cyan"/>
        </w:rPr>
        <w:t xml:space="preserve">heritage in space </w:t>
      </w:r>
      <w:r w:rsidRPr="00AC61A7">
        <w:rPr>
          <w:rStyle w:val="Emphasis"/>
          <w:bdr w:val="single" w:sz="18" w:space="0" w:color="auto"/>
        </w:rPr>
        <w:t xml:space="preserve">has </w:t>
      </w:r>
      <w:r w:rsidRPr="00571110">
        <w:rPr>
          <w:rStyle w:val="Emphasis"/>
          <w:highlight w:val="cyan"/>
          <w:bdr w:val="single" w:sz="18" w:space="0" w:color="auto"/>
        </w:rPr>
        <w:t>arisen</w:t>
      </w:r>
      <w:r w:rsidRPr="00AC61A7">
        <w:rPr>
          <w:rStyle w:val="StyleUnderline"/>
        </w:rPr>
        <w:t xml:space="preserve"> </w:t>
      </w:r>
      <w:r w:rsidRPr="008532F8">
        <w:rPr>
          <w:rStyle w:val="StyleUnderline"/>
        </w:rPr>
        <w:t xml:space="preserve">as one of many unanswered questions in space law, with </w:t>
      </w:r>
      <w:r w:rsidRPr="00571110">
        <w:rPr>
          <w:rStyle w:val="Emphasis"/>
          <w:highlight w:val="cyan"/>
        </w:rPr>
        <w:t>no international agreements</w:t>
      </w:r>
      <w:r w:rsidRPr="00AC61A7">
        <w:rPr>
          <w:rStyle w:val="StyleUnderline"/>
        </w:rPr>
        <w:t xml:space="preserve"> </w:t>
      </w:r>
      <w:r w:rsidRPr="00AC61A7">
        <w:rPr>
          <w:rStyle w:val="Emphasis"/>
        </w:rPr>
        <w:t xml:space="preserve">specifically </w:t>
      </w:r>
      <w:r w:rsidRPr="00571110">
        <w:rPr>
          <w:rStyle w:val="Emphasis"/>
          <w:highlight w:val="cyan"/>
        </w:rPr>
        <w:t>addressing it.</w:t>
      </w:r>
      <w:r w:rsidRPr="00571110">
        <w:rPr>
          <w:sz w:val="16"/>
          <w:highlight w:val="cyan"/>
        </w:rPr>
        <w:t xml:space="preserve"> </w:t>
      </w:r>
      <w:r w:rsidRPr="008532F8">
        <w:rPr>
          <w:sz w:val="16"/>
        </w:rPr>
        <w:t xml:space="preserve">With the beginning of the space age fifty-six years ago and a series of remarkable achievements in space exploration behind us, </w:t>
      </w:r>
      <w:r w:rsidRPr="008532F8">
        <w:rPr>
          <w:rStyle w:val="StyleUnderline"/>
        </w:rPr>
        <w:t>it is necessary to determine what should be done regarding the “artifacts” of this exploration.</w:t>
      </w:r>
      <w:r w:rsidRPr="008532F8">
        <w:rPr>
          <w:sz w:val="16"/>
        </w:rPr>
        <w:t xml:space="preserve"> </w:t>
      </w:r>
      <w:r w:rsidRPr="00571110">
        <w:rPr>
          <w:rStyle w:val="Emphasis"/>
          <w:highlight w:val="cyan"/>
        </w:rPr>
        <w:t>NASA</w:t>
      </w:r>
      <w:r w:rsidRPr="00571110">
        <w:rPr>
          <w:rStyle w:val="StyleUnderline"/>
          <w:highlight w:val="cyan"/>
        </w:rPr>
        <w:t xml:space="preserve"> </w:t>
      </w:r>
      <w:r w:rsidRPr="008532F8">
        <w:rPr>
          <w:rStyle w:val="StyleUnderline"/>
        </w:rPr>
        <w:t xml:space="preserve">has </w:t>
      </w:r>
      <w:r w:rsidRPr="00571110">
        <w:rPr>
          <w:rStyle w:val="Emphasis"/>
          <w:highlight w:val="cyan"/>
        </w:rPr>
        <w:t>promulgated</w:t>
      </w:r>
      <w:r w:rsidRPr="00571110">
        <w:rPr>
          <w:rStyle w:val="StyleUnderline"/>
          <w:highlight w:val="cyan"/>
        </w:rPr>
        <w:t xml:space="preserve"> </w:t>
      </w:r>
      <w:r w:rsidRPr="008532F8">
        <w:rPr>
          <w:rStyle w:val="StyleUnderline"/>
        </w:rPr>
        <w:t xml:space="preserve">their </w:t>
      </w:r>
      <w:r w:rsidRPr="00571110">
        <w:rPr>
          <w:rStyle w:val="Emphasis"/>
          <w:highlight w:val="cyan"/>
        </w:rPr>
        <w:t>recommendations</w:t>
      </w:r>
      <w:r w:rsidRPr="00571110">
        <w:rPr>
          <w:rStyle w:val="StyleUnderline"/>
          <w:highlight w:val="cyan"/>
        </w:rPr>
        <w:t xml:space="preserve"> </w:t>
      </w:r>
      <w:r w:rsidRPr="008532F8">
        <w:rPr>
          <w:rStyle w:val="StyleUnderline"/>
        </w:rPr>
        <w:t xml:space="preserve">for spacefaring entities with the goal of protecting the lunar artifacts left behind by the Apollo missions.8 These recommendations </w:t>
      </w:r>
      <w:r w:rsidRPr="00571110">
        <w:rPr>
          <w:rStyle w:val="Emphasis"/>
          <w:highlight w:val="cyan"/>
        </w:rPr>
        <w:t>establish “keep-out zones”</w:t>
      </w:r>
      <w:r w:rsidRPr="008532F8">
        <w:rPr>
          <w:rStyle w:val="StyleUnderline"/>
        </w:rPr>
        <w:t xml:space="preserve"> of up to a four kilometer diameter with the aim of protecting the artifacts, particularly from dangerous, fastmoving particles that arise as a result of craft landings.9</w:t>
      </w:r>
      <w:r w:rsidRPr="008532F8">
        <w:rPr>
          <w:sz w:val="16"/>
        </w:rPr>
        <w:t xml:space="preserve"> Experience has shown that even artifacts that are sheltered by craters can be significantly sandblasted and pitted as a result of the moving particles.10 </w:t>
      </w:r>
      <w:r w:rsidRPr="008532F8">
        <w:rPr>
          <w:rStyle w:val="StyleUnderline"/>
        </w:rPr>
        <w:t xml:space="preserve">These recommendations, supposedly drafted in conformity with the Outer Space Treaty, however, </w:t>
      </w:r>
      <w:r w:rsidRPr="00571110">
        <w:rPr>
          <w:rStyle w:val="Emphasis"/>
          <w:highlight w:val="cyan"/>
          <w:bdr w:val="single" w:sz="18" w:space="0" w:color="auto"/>
        </w:rPr>
        <w:t>are completely nonbinding</w:t>
      </w:r>
      <w:r w:rsidRPr="008532F8">
        <w:rPr>
          <w:sz w:val="16"/>
        </w:rPr>
        <w:t xml:space="preserve">.11 </w:t>
      </w:r>
      <w:r w:rsidRPr="008532F8">
        <w:rPr>
          <w:rStyle w:val="StyleUnderline"/>
        </w:rPr>
        <w:t>Legislation that has passed the U.S. Senate and is under consideration by the House of Representatives as of July 2019 would make these recommendations binding on U.S. entities seeking to land on the Moon</w:t>
      </w:r>
      <w:r w:rsidRPr="008532F8">
        <w:rPr>
          <w:sz w:val="16"/>
        </w:rPr>
        <w:t xml:space="preserve">.12 Accidental damage from unrelated missions, however, is only one of many threats to space artifacts. </w:t>
      </w:r>
      <w:r w:rsidRPr="008532F8">
        <w:rPr>
          <w:rStyle w:val="StyleUnderline"/>
        </w:rPr>
        <w:t xml:space="preserve">With the impending return to the Moon, </w:t>
      </w:r>
      <w:r w:rsidRPr="00571110">
        <w:rPr>
          <w:rStyle w:val="Emphasis"/>
          <w:highlight w:val="cyan"/>
        </w:rPr>
        <w:t>it is likely</w:t>
      </w:r>
      <w:r w:rsidRPr="00AC61A7">
        <w:rPr>
          <w:rStyle w:val="StyleUnderline"/>
        </w:rPr>
        <w:t xml:space="preserve"> </w:t>
      </w:r>
      <w:r w:rsidRPr="008532F8">
        <w:rPr>
          <w:rStyle w:val="StyleUnderline"/>
        </w:rPr>
        <w:t xml:space="preserve">that </w:t>
      </w:r>
      <w:r w:rsidRPr="00AC61A7">
        <w:rPr>
          <w:rStyle w:val="Emphasis"/>
        </w:rPr>
        <w:t>individuals and</w:t>
      </w:r>
      <w:r w:rsidRPr="00AC61A7">
        <w:rPr>
          <w:rStyle w:val="StyleUnderline"/>
        </w:rPr>
        <w:t xml:space="preserve"> </w:t>
      </w:r>
      <w:r w:rsidRPr="00571110">
        <w:rPr>
          <w:rStyle w:val="Emphasis"/>
          <w:highlight w:val="cyan"/>
        </w:rPr>
        <w:t>corporations</w:t>
      </w:r>
      <w:r w:rsidRPr="00571110">
        <w:rPr>
          <w:rStyle w:val="StyleUnderline"/>
          <w:highlight w:val="cyan"/>
        </w:rPr>
        <w:t xml:space="preserve"> </w:t>
      </w:r>
      <w:r w:rsidRPr="00571110">
        <w:rPr>
          <w:rStyle w:val="Emphasis"/>
          <w:highlight w:val="cyan"/>
          <w:bdr w:val="single" w:sz="18" w:space="0" w:color="auto"/>
        </w:rPr>
        <w:t>will be looking to turn a profit from space heritage</w:t>
      </w:r>
      <w:r w:rsidRPr="008532F8">
        <w:rPr>
          <w:rStyle w:val="StyleUnderline"/>
        </w:rPr>
        <w:t xml:space="preserve">, without concern for the protection of such heritage. </w:t>
      </w:r>
      <w:r w:rsidRPr="00571110">
        <w:rPr>
          <w:rStyle w:val="Emphasis"/>
          <w:highlight w:val="cyan"/>
        </w:rPr>
        <w:t xml:space="preserve">Tourists </w:t>
      </w:r>
      <w:r w:rsidRPr="00AC61A7">
        <w:rPr>
          <w:rStyle w:val="Emphasis"/>
        </w:rPr>
        <w:t xml:space="preserve">may </w:t>
      </w:r>
      <w:r w:rsidRPr="00571110">
        <w:rPr>
          <w:rStyle w:val="Emphasis"/>
          <w:highlight w:val="cyan"/>
        </w:rPr>
        <w:t>disrupt sites</w:t>
      </w:r>
      <w:r w:rsidRPr="00571110">
        <w:rPr>
          <w:rStyle w:val="StyleUnderline"/>
          <w:highlight w:val="cyan"/>
        </w:rPr>
        <w:t xml:space="preserve"> </w:t>
      </w:r>
      <w:r w:rsidRPr="008532F8">
        <w:rPr>
          <w:rStyle w:val="StyleUnderline"/>
        </w:rPr>
        <w:t xml:space="preserve">with careless expeditions and </w:t>
      </w:r>
      <w:r w:rsidRPr="00571110">
        <w:rPr>
          <w:rStyle w:val="Emphasis"/>
          <w:highlight w:val="cyan"/>
        </w:rPr>
        <w:t xml:space="preserve">landing sites may be desecrated so </w:t>
      </w:r>
      <w:r w:rsidRPr="00571110">
        <w:rPr>
          <w:rStyle w:val="Emphasis"/>
          <w:highlight w:val="cyan"/>
          <w:bdr w:val="single" w:sz="18" w:space="0" w:color="auto"/>
        </w:rPr>
        <w:t>that the items can be sold</w:t>
      </w:r>
      <w:r w:rsidRPr="008532F8">
        <w:rPr>
          <w:sz w:val="16"/>
        </w:rPr>
        <w:t xml:space="preserve">. A Russian </w:t>
      </w:r>
      <w:proofErr w:type="spellStart"/>
      <w:r w:rsidRPr="008532F8">
        <w:rPr>
          <w:sz w:val="16"/>
        </w:rPr>
        <w:t>Lunakhod</w:t>
      </w:r>
      <w:proofErr w:type="spellEnd"/>
      <w:r w:rsidRPr="008532F8">
        <w:rPr>
          <w:sz w:val="16"/>
        </w:rPr>
        <w:t xml:space="preserve"> lunar rover has already been sold at auction to a private party, though it has not yet been moved from its original position on the Moon.13 </w:t>
      </w:r>
      <w:r w:rsidRPr="00571110">
        <w:rPr>
          <w:rStyle w:val="Emphasis"/>
          <w:highlight w:val="cyan"/>
        </w:rPr>
        <w:t>While national heritage legislation can protect</w:t>
      </w:r>
      <w:r w:rsidRPr="00571110">
        <w:rPr>
          <w:rStyle w:val="StyleUnderline"/>
          <w:highlight w:val="cyan"/>
        </w:rPr>
        <w:t xml:space="preserve"> </w:t>
      </w:r>
      <w:r w:rsidRPr="008532F8">
        <w:rPr>
          <w:rStyle w:val="StyleUnderline"/>
        </w:rPr>
        <w:t xml:space="preserve">space artifacts </w:t>
      </w:r>
      <w:r w:rsidRPr="00571110">
        <w:rPr>
          <w:rStyle w:val="Emphasis"/>
          <w:highlight w:val="cyan"/>
        </w:rPr>
        <w:t xml:space="preserve">from </w:t>
      </w:r>
      <w:r w:rsidRPr="00A818DB">
        <w:rPr>
          <w:rStyle w:val="Emphasis"/>
        </w:rPr>
        <w:t xml:space="preserve">citizens of </w:t>
      </w:r>
      <w:r w:rsidRPr="00571110">
        <w:rPr>
          <w:rStyle w:val="Emphasis"/>
          <w:highlight w:val="cyan"/>
        </w:rPr>
        <w:t>their own countries</w:t>
      </w:r>
      <w:r w:rsidRPr="008532F8">
        <w:rPr>
          <w:rStyle w:val="StyleUnderline"/>
        </w:rPr>
        <w:t xml:space="preserve">, there is currently </w:t>
      </w:r>
      <w:r w:rsidRPr="00571110">
        <w:rPr>
          <w:rStyle w:val="Emphasis"/>
          <w:highlight w:val="cyan"/>
        </w:rPr>
        <w:t>no</w:t>
      </w:r>
      <w:r w:rsidRPr="00571110">
        <w:rPr>
          <w:rStyle w:val="StyleUnderline"/>
          <w:highlight w:val="cyan"/>
        </w:rPr>
        <w:t xml:space="preserve"> </w:t>
      </w:r>
      <w:r w:rsidRPr="008532F8">
        <w:rPr>
          <w:rStyle w:val="StyleUnderline"/>
        </w:rPr>
        <w:t xml:space="preserve">effective </w:t>
      </w:r>
      <w:r w:rsidRPr="00571110">
        <w:rPr>
          <w:rStyle w:val="Emphasis"/>
          <w:highlight w:val="cyan"/>
        </w:rPr>
        <w:t>means</w:t>
      </w:r>
      <w:r w:rsidRPr="00571110">
        <w:rPr>
          <w:rStyle w:val="StyleUnderline"/>
          <w:highlight w:val="cyan"/>
        </w:rPr>
        <w:t xml:space="preserve"> </w:t>
      </w:r>
      <w:r w:rsidRPr="008532F8">
        <w:rPr>
          <w:rStyle w:val="StyleUnderline"/>
        </w:rPr>
        <w:t xml:space="preserve">in the present space law regime by </w:t>
      </w:r>
      <w:r w:rsidRPr="00571110">
        <w:rPr>
          <w:rStyle w:val="Emphasis"/>
          <w:highlight w:val="cyan"/>
        </w:rPr>
        <w:t>which</w:t>
      </w:r>
      <w:r w:rsidRPr="00571110">
        <w:rPr>
          <w:rStyle w:val="StyleUnderline"/>
          <w:highlight w:val="cyan"/>
        </w:rPr>
        <w:t xml:space="preserve"> </w:t>
      </w:r>
      <w:r w:rsidRPr="008532F8">
        <w:rPr>
          <w:rStyle w:val="StyleUnderline"/>
        </w:rPr>
        <w:t xml:space="preserve">a </w:t>
      </w:r>
      <w:r w:rsidRPr="00571110">
        <w:rPr>
          <w:rStyle w:val="Emphasis"/>
          <w:highlight w:val="cyan"/>
        </w:rPr>
        <w:t xml:space="preserve">country can protect </w:t>
      </w:r>
      <w:r w:rsidRPr="00571110">
        <w:rPr>
          <w:rStyle w:val="Emphasis"/>
          <w:highlight w:val="cyan"/>
          <w:bdr w:val="single" w:sz="18" w:space="0" w:color="auto"/>
        </w:rPr>
        <w:t>its heritage from other countries</w:t>
      </w:r>
      <w:r w:rsidRPr="008532F8">
        <w:rPr>
          <w:sz w:val="16"/>
        </w:rPr>
        <w:t xml:space="preserve">.14 Both California and New Mexico have added Tranquility Base to their list of protected heritage sites.15 However, this solution, and those proposed in the bill put forth to the U.S. House of Representatives, only serve to restrict the activities of a small subset of the potential visitors to the Moon. </w:t>
      </w:r>
      <w:r w:rsidRPr="008532F8">
        <w:rPr>
          <w:rStyle w:val="StyleUnderline"/>
        </w:rPr>
        <w:t xml:space="preserve">Though the Senate bill calls for the President to initiate negotiations for a binding international agreement, there is still a long road from this bill to a potential agreement.16 A </w:t>
      </w:r>
      <w:r w:rsidRPr="00571110">
        <w:rPr>
          <w:rStyle w:val="Emphasis"/>
          <w:highlight w:val="cyan"/>
        </w:rPr>
        <w:t>solution</w:t>
      </w:r>
      <w:r w:rsidRPr="00571110">
        <w:rPr>
          <w:rStyle w:val="StyleUnderline"/>
          <w:highlight w:val="cyan"/>
        </w:rPr>
        <w:t xml:space="preserve"> </w:t>
      </w:r>
      <w:r w:rsidRPr="008532F8">
        <w:rPr>
          <w:rStyle w:val="StyleUnderline"/>
        </w:rPr>
        <w:t xml:space="preserve">is </w:t>
      </w:r>
      <w:r w:rsidRPr="00571110">
        <w:rPr>
          <w:rStyle w:val="Emphasis"/>
          <w:highlight w:val="cyan"/>
        </w:rPr>
        <w:t>needed to prevent</w:t>
      </w:r>
      <w:r w:rsidRPr="00571110">
        <w:rPr>
          <w:rStyle w:val="StyleUnderline"/>
          <w:highlight w:val="cyan"/>
        </w:rPr>
        <w:t xml:space="preserve"> </w:t>
      </w:r>
      <w:r w:rsidRPr="008532F8">
        <w:rPr>
          <w:rStyle w:val="StyleUnderline"/>
        </w:rPr>
        <w:t xml:space="preserve">the damage, destruction, loss, or </w:t>
      </w:r>
      <w:r w:rsidRPr="00571110">
        <w:rPr>
          <w:rStyle w:val="Emphasis"/>
          <w:highlight w:val="cyan"/>
          <w:bdr w:val="single" w:sz="18" w:space="0" w:color="auto"/>
        </w:rPr>
        <w:t xml:space="preserve">private appropriation of </w:t>
      </w:r>
      <w:r w:rsidRPr="008532F8">
        <w:rPr>
          <w:rStyle w:val="StyleUnderline"/>
          <w:bdr w:val="single" w:sz="18" w:space="0" w:color="auto"/>
        </w:rPr>
        <w:t xml:space="preserve">our </w:t>
      </w:r>
      <w:r w:rsidRPr="00571110">
        <w:rPr>
          <w:rStyle w:val="Emphasis"/>
          <w:highlight w:val="cyan"/>
          <w:bdr w:val="single" w:sz="18" w:space="0" w:color="auto"/>
        </w:rPr>
        <w:t>cultural heritage in space</w:t>
      </w:r>
      <w:r w:rsidRPr="00A818DB">
        <w:rPr>
          <w:rStyle w:val="Emphasis"/>
        </w:rPr>
        <w:t>.</w:t>
      </w:r>
    </w:p>
    <w:p w14:paraId="28E44673" w14:textId="77777777" w:rsidR="0095589C" w:rsidRPr="00FE6C2C" w:rsidRDefault="0095589C" w:rsidP="0095589C"/>
    <w:p w14:paraId="586F63D8" w14:textId="659EDDF4" w:rsidR="0095589C" w:rsidRDefault="0095589C" w:rsidP="0095589C">
      <w:pPr>
        <w:pStyle w:val="Heading3"/>
      </w:pPr>
      <w:r>
        <w:t>1AC - Advantage</w:t>
      </w:r>
    </w:p>
    <w:p w14:paraId="44564CE8" w14:textId="77777777" w:rsidR="0095589C" w:rsidRPr="00926B03" w:rsidRDefault="0095589C" w:rsidP="0095589C">
      <w:pPr>
        <w:pStyle w:val="Heading4"/>
      </w:pPr>
      <w:r>
        <w:t xml:space="preserve">The Advantage is </w:t>
      </w:r>
      <w:r>
        <w:rPr>
          <w:u w:val="single"/>
        </w:rPr>
        <w:t>Lunar Heritage</w:t>
      </w:r>
      <w:r>
        <w:t>:</w:t>
      </w:r>
    </w:p>
    <w:p w14:paraId="3DD1284A" w14:textId="77777777" w:rsidR="0095589C" w:rsidRDefault="0095589C" w:rsidP="0095589C">
      <w:pPr>
        <w:pStyle w:val="Heading4"/>
      </w:pPr>
      <w:r>
        <w:t xml:space="preserve">Global Moon Rush by </w:t>
      </w:r>
      <w:r>
        <w:rPr>
          <w:u w:val="single"/>
        </w:rPr>
        <w:t>private actors</w:t>
      </w:r>
      <w:r>
        <w:t xml:space="preserve"> is </w:t>
      </w:r>
      <w:r>
        <w:rPr>
          <w:u w:val="single"/>
        </w:rPr>
        <w:t>coming now</w:t>
      </w:r>
      <w:r>
        <w:t>.</w:t>
      </w:r>
    </w:p>
    <w:p w14:paraId="1C0367B7" w14:textId="77777777" w:rsidR="0095589C" w:rsidRPr="00042143" w:rsidRDefault="0095589C" w:rsidP="0095589C">
      <w:r w:rsidRPr="00042143">
        <w:rPr>
          <w:rStyle w:val="Style13ptBold"/>
        </w:rPr>
        <w:t>Sample 19</w:t>
      </w:r>
      <w:r>
        <w:t xml:space="preserve"> Ian Sample 7-19-2019 “Apollo 11 site should be granted heritage status, says space agency boss” </w:t>
      </w:r>
      <w:hyperlink r:id="rId14" w:history="1">
        <w:r w:rsidRPr="0038339F">
          <w:rPr>
            <w:rStyle w:val="Hyperlink"/>
          </w:rPr>
          <w:t>https://www.theguardian.com/science/2019/jul/19/apollo-11-site-heritage-status-space-agency-moon</w:t>
        </w:r>
      </w:hyperlink>
      <w:r>
        <w:t xml:space="preserve"> (PhD at Queens Mary College)//Elmer </w:t>
      </w:r>
    </w:p>
    <w:p w14:paraId="49AEA03C" w14:textId="77777777" w:rsidR="0095589C" w:rsidRDefault="0095589C" w:rsidP="0095589C">
      <w:pPr>
        <w:rPr>
          <w:rStyle w:val="Emphasis"/>
          <w:bdr w:val="single" w:sz="18" w:space="0" w:color="auto"/>
        </w:rPr>
      </w:pPr>
      <w:r w:rsidRPr="00926B03">
        <w:rPr>
          <w:sz w:val="16"/>
        </w:rPr>
        <w:t xml:space="preserve">But </w:t>
      </w:r>
      <w:r w:rsidRPr="00A818DB">
        <w:rPr>
          <w:rStyle w:val="Emphasis"/>
        </w:rPr>
        <w:t xml:space="preserve">protecting lunar heritage </w:t>
      </w:r>
      <w:r w:rsidRPr="00A818DB">
        <w:rPr>
          <w:rStyle w:val="Emphasis"/>
          <w:bdr w:val="single" w:sz="18" w:space="0" w:color="auto"/>
        </w:rPr>
        <w:t>may not be straightforward</w:t>
      </w:r>
      <w:r w:rsidRPr="00A818DB">
        <w:rPr>
          <w:sz w:val="16"/>
        </w:rPr>
        <w:t>. On</w:t>
      </w:r>
      <w:r w:rsidRPr="00926B03">
        <w:rPr>
          <w:sz w:val="16"/>
        </w:rPr>
        <w:t xml:space="preserve"> Earth, the United Nations Educational, Scientific and Cultural </w:t>
      </w:r>
      <w:proofErr w:type="spellStart"/>
      <w:r w:rsidRPr="00926B03">
        <w:rPr>
          <w:sz w:val="16"/>
        </w:rPr>
        <w:t>Organisation</w:t>
      </w:r>
      <w:proofErr w:type="spellEnd"/>
      <w:r w:rsidRPr="00926B03">
        <w:rPr>
          <w:sz w:val="16"/>
        </w:rPr>
        <w:t xml:space="preserve"> (</w:t>
      </w:r>
      <w:proofErr w:type="spellStart"/>
      <w:r w:rsidRPr="00926B03">
        <w:rPr>
          <w:sz w:val="16"/>
        </w:rPr>
        <w:t>Unesco</w:t>
      </w:r>
      <w:proofErr w:type="spellEnd"/>
      <w:r w:rsidRPr="00926B03">
        <w:rPr>
          <w:sz w:val="16"/>
        </w:rPr>
        <w:t xml:space="preserve">) decides what deserves world heritage status from nominations sent by countries that claim ownership of the sites. Different rules apply in space. The UN’s outer space treaty, a keystone of space law, states that all countries are free to explore and use </w:t>
      </w:r>
      <w:proofErr w:type="gramStart"/>
      <w:r w:rsidRPr="00926B03">
        <w:rPr>
          <w:sz w:val="16"/>
        </w:rPr>
        <w:t>space, but</w:t>
      </w:r>
      <w:proofErr w:type="gramEnd"/>
      <w:r w:rsidRPr="00926B03">
        <w:rPr>
          <w:sz w:val="16"/>
        </w:rPr>
        <w:t xml:space="preserve"> warns it “is not subject to national appropriation by claim of sovereignty”. In other words, space is for all and owned by none. </w:t>
      </w:r>
      <w:proofErr w:type="spellStart"/>
      <w:r w:rsidRPr="00926B03">
        <w:rPr>
          <w:sz w:val="16"/>
        </w:rPr>
        <w:t>Wörner</w:t>
      </w:r>
      <w:proofErr w:type="spellEnd"/>
      <w:r w:rsidRPr="00926B03">
        <w:rPr>
          <w:sz w:val="16"/>
        </w:rPr>
        <w:t xml:space="preserve"> is not put off and sees no need for troublesome regulations. “My hope is that humanity is smart enough not to go back to this type of earthly protection. Just protect it. That’s enough. Just protect it and have everybody agree,” he said. A no-go zone of 50 </w:t>
      </w:r>
      <w:proofErr w:type="spellStart"/>
      <w:r w:rsidRPr="00926B03">
        <w:rPr>
          <w:sz w:val="16"/>
        </w:rPr>
        <w:t>metres</w:t>
      </w:r>
      <w:proofErr w:type="spellEnd"/>
      <w:r w:rsidRPr="00926B03">
        <w:rPr>
          <w:sz w:val="16"/>
        </w:rPr>
        <w:t xml:space="preserve"> around Tranquility base should do the job, he added. Martin Rees, the Cambridge </w:t>
      </w:r>
      <w:proofErr w:type="gramStart"/>
      <w:r w:rsidRPr="00926B03">
        <w:rPr>
          <w:sz w:val="16"/>
        </w:rPr>
        <w:t>cosmologist</w:t>
      </w:r>
      <w:proofErr w:type="gramEnd"/>
      <w:r w:rsidRPr="00926B03">
        <w:rPr>
          <w:sz w:val="16"/>
        </w:rPr>
        <w:t xml:space="preserve"> and astronomer royal, said there was a case for designating the sites so future generations and explorers were aware of their importance. “If there are any artefacts there, they shouldn’t be purloined,” he said. “Probably orbiting spacecraft will provide routine CCTV-style coverage which would prevent this from being done clandestinely.” Beyond the dust-covered hardware that stands motionless on the moon, Lord Rees suspects future activity could drive calls for broader lunar protection. The Apollo 17 astronaut and geologist Harrison Schmidt has advocated strip mining the moon for </w:t>
      </w:r>
      <w:proofErr w:type="gramStart"/>
      <w:r w:rsidRPr="00926B03">
        <w:rPr>
          <w:sz w:val="16"/>
        </w:rPr>
        <w:t>helium-3</w:t>
      </w:r>
      <w:proofErr w:type="gramEnd"/>
      <w:r w:rsidRPr="00926B03">
        <w:rPr>
          <w:sz w:val="16"/>
        </w:rPr>
        <w:t xml:space="preserve">, a potential source of energy. The proposal, which Rees suggests has raised eyebrows in the community, could potentially provoke a backlash. “There might be pressure to preserve the more attractive moonscapes against such despoilation, and to try to enforce regulations as in the Antarctic,” he said. Fifty years on from Apollo 11, the moon is still a place to make statements. In January, the Chinese space agency became the first to land a probe on the far side. On Monday, India hopes to launch a robotic probe, the delayed Chandrayaan-2 lander that is bound for the unchartered lunar south pole. Far more is on the cards. Major space agencies, including ESA and Nasa, plan a “lunar gateway”, described by </w:t>
      </w:r>
      <w:proofErr w:type="spellStart"/>
      <w:r w:rsidRPr="00926B03">
        <w:rPr>
          <w:sz w:val="16"/>
        </w:rPr>
        <w:t>Wörner</w:t>
      </w:r>
      <w:proofErr w:type="spellEnd"/>
      <w:r w:rsidRPr="00926B03">
        <w:rPr>
          <w:sz w:val="16"/>
        </w:rPr>
        <w:t xml:space="preserve"> as a “bus stop to the moon and beyond”. His vision is for a “moon village”, but rather than a sprawl of domes, </w:t>
      </w:r>
      <w:proofErr w:type="gramStart"/>
      <w:r w:rsidRPr="00926B03">
        <w:rPr>
          <w:sz w:val="16"/>
        </w:rPr>
        <w:t>shops</w:t>
      </w:r>
      <w:proofErr w:type="gramEnd"/>
      <w:r w:rsidRPr="00926B03">
        <w:rPr>
          <w:sz w:val="16"/>
        </w:rPr>
        <w:t xml:space="preserve"> and a </w:t>
      </w:r>
      <w:proofErr w:type="spellStart"/>
      <w:r w:rsidRPr="00926B03">
        <w:rPr>
          <w:sz w:val="16"/>
        </w:rPr>
        <w:t>cosy</w:t>
      </w:r>
      <w:proofErr w:type="spellEnd"/>
      <w:r w:rsidRPr="00926B03">
        <w:rPr>
          <w:sz w:val="16"/>
        </w:rPr>
        <w:t xml:space="preserve"> pub, it is more an agreement between nations and industry to cooperate on lunar projects. </w:t>
      </w:r>
      <w:r w:rsidRPr="00A818DB">
        <w:rPr>
          <w:rStyle w:val="Emphasis"/>
        </w:rPr>
        <w:t xml:space="preserve">The </w:t>
      </w:r>
      <w:r w:rsidRPr="00571110">
        <w:rPr>
          <w:rStyle w:val="Emphasis"/>
          <w:highlight w:val="cyan"/>
        </w:rPr>
        <w:t xml:space="preserve">private sector </w:t>
      </w:r>
      <w:r w:rsidRPr="00A818DB">
        <w:rPr>
          <w:rStyle w:val="Emphasis"/>
        </w:rPr>
        <w:t xml:space="preserve">is </w:t>
      </w:r>
      <w:r w:rsidRPr="00571110">
        <w:rPr>
          <w:rStyle w:val="Emphasis"/>
          <w:highlight w:val="cyan"/>
        </w:rPr>
        <w:t>eager</w:t>
      </w:r>
      <w:r w:rsidRPr="006D6898">
        <w:rPr>
          <w:rStyle w:val="StyleUnderline"/>
        </w:rPr>
        <w:t xml:space="preserve"> </w:t>
      </w:r>
      <w:r w:rsidRPr="00571110">
        <w:rPr>
          <w:rStyle w:val="Emphasis"/>
          <w:highlight w:val="cyan"/>
          <w:bdr w:val="single" w:sz="18" w:space="0" w:color="auto"/>
        </w:rPr>
        <w:t>to be involved</w:t>
      </w:r>
      <w:r w:rsidRPr="006D6898">
        <w:rPr>
          <w:rStyle w:val="StyleUnderline"/>
        </w:rPr>
        <w:t xml:space="preserve">. </w:t>
      </w:r>
      <w:r w:rsidRPr="00571110">
        <w:rPr>
          <w:rStyle w:val="Emphasis"/>
          <w:highlight w:val="cyan"/>
        </w:rPr>
        <w:t>Between now and 2024</w:t>
      </w:r>
      <w:r w:rsidRPr="00571110">
        <w:rPr>
          <w:rStyle w:val="StyleUnderline"/>
          <w:highlight w:val="cyan"/>
        </w:rPr>
        <w:t xml:space="preserve">, </w:t>
      </w:r>
      <w:r w:rsidRPr="00571110">
        <w:rPr>
          <w:rStyle w:val="Emphasis"/>
          <w:highlight w:val="cyan"/>
          <w:bdr w:val="single" w:sz="18" w:space="0" w:color="auto"/>
        </w:rPr>
        <w:t>at least five companies aim to launch lunar landers</w:t>
      </w:r>
      <w:r w:rsidRPr="00926B03">
        <w:rPr>
          <w:sz w:val="16"/>
        </w:rPr>
        <w:t xml:space="preserve">. In May, </w:t>
      </w:r>
      <w:r w:rsidRPr="00571110">
        <w:rPr>
          <w:rStyle w:val="Emphasis"/>
          <w:highlight w:val="cyan"/>
        </w:rPr>
        <w:t>Nasa selected three companies to</w:t>
      </w:r>
      <w:r w:rsidRPr="006D6898">
        <w:rPr>
          <w:rStyle w:val="StyleUnderline"/>
        </w:rPr>
        <w:t xml:space="preserve"> design, build and </w:t>
      </w:r>
      <w:r w:rsidRPr="00571110">
        <w:rPr>
          <w:rStyle w:val="Emphasis"/>
          <w:highlight w:val="cyan"/>
        </w:rPr>
        <w:t>operate</w:t>
      </w:r>
      <w:r w:rsidRPr="00571110">
        <w:rPr>
          <w:rStyle w:val="StyleUnderline"/>
          <w:highlight w:val="cyan"/>
        </w:rPr>
        <w:t xml:space="preserve"> </w:t>
      </w:r>
      <w:r w:rsidRPr="00571110">
        <w:rPr>
          <w:rStyle w:val="Emphasis"/>
          <w:highlight w:val="cyan"/>
        </w:rPr>
        <w:t>spacecraft</w:t>
      </w:r>
      <w:r w:rsidRPr="006D6898">
        <w:rPr>
          <w:rStyle w:val="StyleUnderline"/>
        </w:rPr>
        <w:t xml:space="preserve"> that will ferry scientific experiments</w:t>
      </w:r>
      <w:r w:rsidRPr="00926B03">
        <w:rPr>
          <w:sz w:val="16"/>
        </w:rPr>
        <w:t xml:space="preserve"> and technology packages </w:t>
      </w:r>
      <w:r w:rsidRPr="00571110">
        <w:rPr>
          <w:rStyle w:val="Emphasis"/>
          <w:highlight w:val="cyan"/>
        </w:rPr>
        <w:t>to the moon.</w:t>
      </w:r>
      <w:r w:rsidRPr="00926B03">
        <w:rPr>
          <w:rStyle w:val="Emphasis"/>
        </w:rPr>
        <w:t xml:space="preserve"> </w:t>
      </w:r>
      <w:r w:rsidRPr="00A818DB">
        <w:rPr>
          <w:rStyle w:val="Emphasis"/>
        </w:rPr>
        <w:t>The</w:t>
      </w:r>
      <w:r w:rsidRPr="00A818DB">
        <w:rPr>
          <w:rStyle w:val="StyleUnderline"/>
        </w:rPr>
        <w:t xml:space="preserve"> coming</w:t>
      </w:r>
      <w:r w:rsidRPr="006D6898">
        <w:rPr>
          <w:rStyle w:val="StyleUnderline"/>
        </w:rPr>
        <w:t xml:space="preserve"> </w:t>
      </w:r>
      <w:r w:rsidRPr="00571110">
        <w:rPr>
          <w:rStyle w:val="Emphasis"/>
          <w:highlight w:val="cyan"/>
        </w:rPr>
        <w:t xml:space="preserve">flurry of activity </w:t>
      </w:r>
      <w:r w:rsidRPr="00A818DB">
        <w:rPr>
          <w:rStyle w:val="Emphasis"/>
          <w:bdr w:val="single" w:sz="18" w:space="0" w:color="auto"/>
        </w:rPr>
        <w:t xml:space="preserve">may </w:t>
      </w:r>
      <w:r w:rsidRPr="00571110">
        <w:rPr>
          <w:rStyle w:val="Emphasis"/>
          <w:highlight w:val="cyan"/>
          <w:bdr w:val="single" w:sz="18" w:space="0" w:color="auto"/>
        </w:rPr>
        <w:t>make protection</w:t>
      </w:r>
      <w:r w:rsidRPr="00571110">
        <w:rPr>
          <w:rStyle w:val="StyleUnderline"/>
          <w:highlight w:val="cyan"/>
          <w:bdr w:val="single" w:sz="18" w:space="0" w:color="auto"/>
        </w:rPr>
        <w:t xml:space="preserve"> </w:t>
      </w:r>
      <w:r w:rsidRPr="00571110">
        <w:rPr>
          <w:rStyle w:val="Emphasis"/>
          <w:highlight w:val="cyan"/>
          <w:bdr w:val="single" w:sz="18" w:space="0" w:color="auto"/>
        </w:rPr>
        <w:t>more urgent</w:t>
      </w:r>
      <w:r w:rsidRPr="00926B03">
        <w:rPr>
          <w:sz w:val="16"/>
        </w:rPr>
        <w:t xml:space="preserve">. Michelle Hanlon, a space lawyer at the University of Mississippi, co-founded the non-profit </w:t>
      </w:r>
      <w:proofErr w:type="spellStart"/>
      <w:r w:rsidRPr="00926B03">
        <w:rPr>
          <w:sz w:val="16"/>
        </w:rPr>
        <w:t>organisation</w:t>
      </w:r>
      <w:proofErr w:type="spellEnd"/>
      <w:r w:rsidRPr="00926B03">
        <w:rPr>
          <w:sz w:val="16"/>
        </w:rPr>
        <w:t xml:space="preserve"> </w:t>
      </w:r>
      <w:proofErr w:type="gramStart"/>
      <w:r w:rsidRPr="00926B03">
        <w:rPr>
          <w:sz w:val="16"/>
        </w:rPr>
        <w:t>For</w:t>
      </w:r>
      <w:proofErr w:type="gramEnd"/>
      <w:r w:rsidRPr="00926B03">
        <w:rPr>
          <w:sz w:val="16"/>
        </w:rPr>
        <w:t xml:space="preserve"> all </w:t>
      </w:r>
      <w:proofErr w:type="spellStart"/>
      <w:r w:rsidRPr="00926B03">
        <w:rPr>
          <w:sz w:val="16"/>
        </w:rPr>
        <w:t>Moonkind</w:t>
      </w:r>
      <w:proofErr w:type="spellEnd"/>
      <w:r w:rsidRPr="00926B03">
        <w:rPr>
          <w:sz w:val="16"/>
        </w:rPr>
        <w:t xml:space="preserve"> to protect, preserve and </w:t>
      </w:r>
      <w:proofErr w:type="spellStart"/>
      <w:r w:rsidRPr="00926B03">
        <w:rPr>
          <w:sz w:val="16"/>
        </w:rPr>
        <w:t>memorialise</w:t>
      </w:r>
      <w:proofErr w:type="spellEnd"/>
      <w:r w:rsidRPr="00926B03">
        <w:rPr>
          <w:sz w:val="16"/>
        </w:rPr>
        <w:t xml:space="preserve"> human heritage on the moon. While she conceded that not </w:t>
      </w:r>
      <w:proofErr w:type="gramStart"/>
      <w:r w:rsidRPr="00926B03">
        <w:rPr>
          <w:sz w:val="16"/>
        </w:rPr>
        <w:t>all of</w:t>
      </w:r>
      <w:proofErr w:type="gramEnd"/>
      <w:r w:rsidRPr="00926B03">
        <w:rPr>
          <w:sz w:val="16"/>
        </w:rPr>
        <w:t xml:space="preserve"> the sites that bear evidence of human activity needed protection, she said many held invaluable scientific and archaeological data that we could not afford to lose. “These sites need to be protected from disruption if only for that reason,” she added. The protection should be far wider, and more formal, than </w:t>
      </w:r>
      <w:proofErr w:type="spellStart"/>
      <w:r w:rsidRPr="00926B03">
        <w:rPr>
          <w:sz w:val="16"/>
        </w:rPr>
        <w:t>Wörner</w:t>
      </w:r>
      <w:proofErr w:type="spellEnd"/>
      <w:r w:rsidRPr="00926B03">
        <w:rPr>
          <w:sz w:val="16"/>
        </w:rPr>
        <w:t xml:space="preserve"> calls for, Hanlon argues. “</w:t>
      </w:r>
      <w:r w:rsidRPr="006D6898">
        <w:rPr>
          <w:rStyle w:val="StyleUnderline"/>
        </w:rPr>
        <w:t>It is astounding to me that we wouldn’t protect the site of Luna 2, the very first object humans crashed on to another celestial body, and Luna 9, the very first object humans soft-landed on another celestial bod</w:t>
      </w:r>
      <w:r w:rsidRPr="00926B03">
        <w:rPr>
          <w:sz w:val="16"/>
        </w:rPr>
        <w:t xml:space="preserve">y,” she said. The Soviet Luna </w:t>
      </w:r>
      <w:proofErr w:type="spellStart"/>
      <w:r w:rsidRPr="00926B03">
        <w:rPr>
          <w:sz w:val="16"/>
        </w:rPr>
        <w:t>programme</w:t>
      </w:r>
      <w:proofErr w:type="spellEnd"/>
      <w:r w:rsidRPr="00926B03">
        <w:rPr>
          <w:sz w:val="16"/>
        </w:rPr>
        <w:t xml:space="preserve"> sent robotic craft to the moon between 1959 and 1976. “</w:t>
      </w:r>
      <w:r w:rsidRPr="006D6898">
        <w:rPr>
          <w:rStyle w:val="StyleUnderline"/>
        </w:rPr>
        <w:t>The director general has a much more optimistic view of human nature than I do</w:t>
      </w:r>
      <w:r w:rsidRPr="00926B03">
        <w:rPr>
          <w:sz w:val="16"/>
        </w:rPr>
        <w:t xml:space="preserve">,” Hanlon said. “I completely agree that the </w:t>
      </w:r>
      <w:r w:rsidRPr="00D961AA">
        <w:rPr>
          <w:rStyle w:val="StyleUnderline"/>
        </w:rPr>
        <w:t xml:space="preserve">entities and nations headed back to the moon </w:t>
      </w:r>
      <w:proofErr w:type="gramStart"/>
      <w:r w:rsidRPr="00D961AA">
        <w:rPr>
          <w:rStyle w:val="StyleUnderline"/>
        </w:rPr>
        <w:t>in the near future</w:t>
      </w:r>
      <w:proofErr w:type="gramEnd"/>
      <w:r w:rsidRPr="00D961AA">
        <w:rPr>
          <w:rStyle w:val="StyleUnderline"/>
        </w:rPr>
        <w:t xml:space="preserve"> will take a commonsense approach</w:t>
      </w:r>
      <w:r w:rsidRPr="006D6898">
        <w:rPr>
          <w:rStyle w:val="StyleUnderline"/>
        </w:rPr>
        <w:t xml:space="preserve"> and give due regard to the sites and artefact</w:t>
      </w:r>
      <w:r w:rsidRPr="00926B03">
        <w:rPr>
          <w:sz w:val="16"/>
        </w:rPr>
        <w:t xml:space="preserve">s. However, that is the near future. </w:t>
      </w:r>
      <w:r w:rsidRPr="00571110">
        <w:rPr>
          <w:rStyle w:val="Emphasis"/>
          <w:highlight w:val="cyan"/>
        </w:rPr>
        <w:t xml:space="preserve">We </w:t>
      </w:r>
      <w:proofErr w:type="gramStart"/>
      <w:r w:rsidRPr="00571110">
        <w:rPr>
          <w:rStyle w:val="Emphasis"/>
          <w:highlight w:val="cyan"/>
        </w:rPr>
        <w:t>have to</w:t>
      </w:r>
      <w:proofErr w:type="gramEnd"/>
      <w:r w:rsidRPr="00571110">
        <w:rPr>
          <w:rStyle w:val="Emphasis"/>
          <w:highlight w:val="cyan"/>
        </w:rPr>
        <w:t xml:space="preserve"> be prepared for the company </w:t>
      </w:r>
      <w:r w:rsidRPr="00926B03">
        <w:rPr>
          <w:rStyle w:val="StyleUnderline"/>
        </w:rPr>
        <w:t xml:space="preserve">or nation </w:t>
      </w:r>
      <w:r w:rsidRPr="00571110">
        <w:rPr>
          <w:rStyle w:val="Emphasis"/>
          <w:highlight w:val="cyan"/>
        </w:rPr>
        <w:t>that doesn’t care</w:t>
      </w:r>
      <w:r w:rsidRPr="00571110">
        <w:rPr>
          <w:rStyle w:val="StyleUnderline"/>
          <w:highlight w:val="cyan"/>
        </w:rPr>
        <w:t xml:space="preserve">. </w:t>
      </w:r>
      <w:r w:rsidRPr="00571110">
        <w:rPr>
          <w:rStyle w:val="Emphasis"/>
          <w:highlight w:val="cyan"/>
        </w:rPr>
        <w:t>Or</w:t>
      </w:r>
      <w:r w:rsidRPr="00571110">
        <w:rPr>
          <w:highlight w:val="cyan"/>
          <w:u w:val="single"/>
        </w:rPr>
        <w:t xml:space="preserve"> </w:t>
      </w:r>
      <w:r w:rsidRPr="00926B03">
        <w:rPr>
          <w:u w:val="single"/>
        </w:rPr>
        <w:t xml:space="preserve">worse, </w:t>
      </w:r>
      <w:r w:rsidRPr="00571110">
        <w:rPr>
          <w:rStyle w:val="StyleUnderline"/>
          <w:highlight w:val="cyan"/>
        </w:rPr>
        <w:t xml:space="preserve">that </w:t>
      </w:r>
      <w:r w:rsidRPr="00571110">
        <w:rPr>
          <w:rStyle w:val="Emphasis"/>
          <w:highlight w:val="cyan"/>
        </w:rPr>
        <w:t>seeks to return to the moon</w:t>
      </w:r>
      <w:r w:rsidRPr="00926B03">
        <w:rPr>
          <w:rStyle w:val="StyleUnderline"/>
        </w:rPr>
        <w:t xml:space="preserve"> primarily </w:t>
      </w:r>
      <w:r w:rsidRPr="00571110">
        <w:rPr>
          <w:rStyle w:val="Emphasis"/>
          <w:highlight w:val="cyan"/>
        </w:rPr>
        <w:t xml:space="preserve">to pillage </w:t>
      </w:r>
      <w:r w:rsidRPr="00A818DB">
        <w:rPr>
          <w:rStyle w:val="Emphasis"/>
        </w:rPr>
        <w:t xml:space="preserve">for </w:t>
      </w:r>
      <w:r w:rsidRPr="00571110">
        <w:rPr>
          <w:rStyle w:val="Emphasis"/>
          <w:highlight w:val="cyan"/>
        </w:rPr>
        <w:t>artefacts that will</w:t>
      </w:r>
      <w:r w:rsidRPr="00926B03">
        <w:rPr>
          <w:rStyle w:val="StyleUnderline"/>
        </w:rPr>
        <w:t xml:space="preserve"> undoubtedly </w:t>
      </w:r>
      <w:r w:rsidRPr="00571110">
        <w:rPr>
          <w:rStyle w:val="Emphasis"/>
          <w:highlight w:val="cyan"/>
        </w:rPr>
        <w:t>sell for tremendous amounts of money</w:t>
      </w:r>
      <w:r w:rsidRPr="00926B03">
        <w:rPr>
          <w:rStyle w:val="StyleUnderline"/>
        </w:rPr>
        <w:t xml:space="preserve"> here </w:t>
      </w:r>
      <w:r w:rsidRPr="00A818DB">
        <w:rPr>
          <w:rStyle w:val="Emphasis"/>
          <w:bdr w:val="single" w:sz="18" w:space="0" w:color="auto"/>
        </w:rPr>
        <w:t>on Earth.”</w:t>
      </w:r>
    </w:p>
    <w:p w14:paraId="4B4605F2" w14:textId="77777777" w:rsidR="0095589C" w:rsidRDefault="0095589C" w:rsidP="0095589C">
      <w:pPr>
        <w:pStyle w:val="Heading4"/>
      </w:pPr>
      <w:r>
        <w:t xml:space="preserve">Corporate development, tourism, and looting will destroy </w:t>
      </w:r>
      <w:r w:rsidRPr="00D961AA">
        <w:rPr>
          <w:u w:val="single"/>
        </w:rPr>
        <w:t>scientifically rich</w:t>
      </w:r>
      <w:r>
        <w:t xml:space="preserve"> Tranquility base artifacts.</w:t>
      </w:r>
    </w:p>
    <w:p w14:paraId="585F012F" w14:textId="77777777" w:rsidR="0095589C" w:rsidRPr="00380B2A" w:rsidRDefault="0095589C" w:rsidP="0095589C">
      <w:proofErr w:type="spellStart"/>
      <w:r w:rsidRPr="00FE7D12">
        <w:rPr>
          <w:rStyle w:val="Style13ptBold"/>
        </w:rPr>
        <w:t>Fessl</w:t>
      </w:r>
      <w:proofErr w:type="spellEnd"/>
      <w:r w:rsidRPr="00FE7D12">
        <w:rPr>
          <w:rStyle w:val="Style13ptBold"/>
        </w:rPr>
        <w:t xml:space="preserve"> 19</w:t>
      </w:r>
      <w:r>
        <w:t xml:space="preserve"> Sophie </w:t>
      </w:r>
      <w:proofErr w:type="spellStart"/>
      <w:r>
        <w:t>Fessl</w:t>
      </w:r>
      <w:proofErr w:type="spellEnd"/>
      <w:r>
        <w:t xml:space="preserve"> 7-10-2019 “Should the Moon Landing Site Be a National Historic Landmark?” </w:t>
      </w:r>
      <w:hyperlink r:id="rId15" w:history="1">
        <w:r w:rsidRPr="0038339F">
          <w:rPr>
            <w:rStyle w:val="Hyperlink"/>
          </w:rPr>
          <w:t>https://daily.jstor.org/should-the-moon-landing-site-be-a-national-historic-landmark/</w:t>
        </w:r>
      </w:hyperlink>
      <w:r>
        <w:t xml:space="preserve"> (PhD King’s College London, BA Oxford)//Elmer </w:t>
      </w:r>
    </w:p>
    <w:p w14:paraId="4FBD53F8" w14:textId="77777777" w:rsidR="0095589C" w:rsidRDefault="0095589C" w:rsidP="0095589C">
      <w:pPr>
        <w:rPr>
          <w:rStyle w:val="StyleUnderline"/>
        </w:rPr>
      </w:pPr>
      <w:r w:rsidRPr="00F857A5">
        <w:rPr>
          <w:sz w:val="14"/>
        </w:rPr>
        <w:t xml:space="preserve">When Neil Armstrong set foot on the moon on July 20, 1969, the pictures sent to Earth captured a historical moment: It </w:t>
      </w:r>
      <w:r w:rsidRPr="006D6898">
        <w:rPr>
          <w:rStyle w:val="StyleUnderline"/>
        </w:rPr>
        <w:t xml:space="preserve">was </w:t>
      </w:r>
      <w:r w:rsidRPr="00F857A5">
        <w:rPr>
          <w:sz w:val="14"/>
        </w:rPr>
        <w:t xml:space="preserve">the first time that any human set foot on another body in our solar system. Fifty years later, experts are debating how to preserve humankind’s first steps beyond Earth. Could a National Park on the moon be the solution to saving Armstrong’s </w:t>
      </w:r>
      <w:proofErr w:type="spellStart"/>
      <w:r w:rsidRPr="00F857A5">
        <w:rPr>
          <w:sz w:val="14"/>
        </w:rPr>
        <w:t>bootprints</w:t>
      </w:r>
      <w:proofErr w:type="spellEnd"/>
      <w:r w:rsidRPr="00F857A5">
        <w:rPr>
          <w:sz w:val="14"/>
        </w:rPr>
        <w:t xml:space="preserve"> for future archaeologists? </w:t>
      </w:r>
      <w:r w:rsidRPr="00571110">
        <w:rPr>
          <w:rStyle w:val="Emphasis"/>
          <w:highlight w:val="cyan"/>
        </w:rPr>
        <w:t>Flags</w:t>
      </w:r>
      <w:r w:rsidRPr="006D6898">
        <w:rPr>
          <w:rStyle w:val="StyleUnderline"/>
        </w:rPr>
        <w:t xml:space="preserve">, rovers, laser-reflecting </w:t>
      </w:r>
      <w:r w:rsidRPr="00571110">
        <w:rPr>
          <w:rStyle w:val="Emphasis"/>
          <w:highlight w:val="cyan"/>
        </w:rPr>
        <w:t>mirrors, footprint</w:t>
      </w:r>
      <w:r w:rsidRPr="00F857A5">
        <w:rPr>
          <w:sz w:val="14"/>
        </w:rPr>
        <w:t>—</w:t>
      </w:r>
      <w:r w:rsidRPr="00FE7D12">
        <w:rPr>
          <w:rStyle w:val="StyleUnderline"/>
        </w:rPr>
        <w:t xml:space="preserve">these are </w:t>
      </w:r>
      <w:r w:rsidRPr="00571110">
        <w:rPr>
          <w:rStyle w:val="StyleUnderline"/>
          <w:highlight w:val="cyan"/>
        </w:rPr>
        <w:t xml:space="preserve">just a </w:t>
      </w:r>
      <w:r w:rsidRPr="00571110">
        <w:rPr>
          <w:rStyle w:val="Emphasis"/>
          <w:highlight w:val="cyan"/>
        </w:rPr>
        <w:t>few of</w:t>
      </w:r>
      <w:r w:rsidRPr="006D6898">
        <w:rPr>
          <w:rStyle w:val="Emphasis"/>
        </w:rPr>
        <w:t xml:space="preserve"> the </w:t>
      </w:r>
      <w:r w:rsidRPr="00571110">
        <w:rPr>
          <w:rStyle w:val="Emphasis"/>
          <w:highlight w:val="cyan"/>
        </w:rPr>
        <w:t>dozens</w:t>
      </w:r>
      <w:r w:rsidRPr="00571110">
        <w:rPr>
          <w:rStyle w:val="StyleUnderline"/>
          <w:highlight w:val="cyan"/>
        </w:rPr>
        <w:t xml:space="preserve"> of </w:t>
      </w:r>
      <w:r w:rsidRPr="00571110">
        <w:rPr>
          <w:rStyle w:val="Emphasis"/>
          <w:highlight w:val="cyan"/>
        </w:rPr>
        <w:t>artifacts</w:t>
      </w:r>
      <w:r w:rsidRPr="00571110">
        <w:rPr>
          <w:rStyle w:val="StyleUnderline"/>
          <w:highlight w:val="cyan"/>
        </w:rPr>
        <w:t xml:space="preserve"> </w:t>
      </w:r>
      <w:r w:rsidRPr="006D6898">
        <w:rPr>
          <w:rStyle w:val="StyleUnderline"/>
        </w:rPr>
        <w:t xml:space="preserve">and features that </w:t>
      </w:r>
      <w:r w:rsidRPr="00571110">
        <w:rPr>
          <w:rStyle w:val="Emphasis"/>
          <w:highlight w:val="cyan"/>
          <w:bdr w:val="single" w:sz="18" w:space="0" w:color="auto"/>
        </w:rPr>
        <w:t>bear witness to our exploration</w:t>
      </w:r>
      <w:r w:rsidRPr="006D6898">
        <w:rPr>
          <w:rStyle w:val="StyleUnderline"/>
        </w:rPr>
        <w:t xml:space="preserve"> of the moon</w:t>
      </w:r>
      <w:r w:rsidRPr="00F857A5">
        <w:rPr>
          <w:sz w:val="14"/>
        </w:rPr>
        <w:t xml:space="preserve">. Archaeologists argue that </w:t>
      </w:r>
      <w:r w:rsidRPr="00D961AA">
        <w:rPr>
          <w:rStyle w:val="StyleUnderline"/>
        </w:rPr>
        <w:t>these</w:t>
      </w:r>
      <w:r w:rsidRPr="006D6898">
        <w:rPr>
          <w:rStyle w:val="StyleUnderline"/>
        </w:rPr>
        <w:t xml:space="preserve"> objects are a record to trace the development of humans in space.</w:t>
      </w:r>
      <w:r w:rsidRPr="00F857A5">
        <w:rPr>
          <w:sz w:val="14"/>
        </w:rPr>
        <w:t xml:space="preserve"> “Surely, those </w:t>
      </w:r>
      <w:r w:rsidRPr="00571110">
        <w:rPr>
          <w:rStyle w:val="Emphasis"/>
          <w:highlight w:val="cyan"/>
        </w:rPr>
        <w:t>footprints</w:t>
      </w:r>
      <w:r w:rsidRPr="00F857A5">
        <w:rPr>
          <w:sz w:val="14"/>
        </w:rPr>
        <w:t xml:space="preserve"> are as important as those left by hominids at Laetoli, Tanzania, in the story of human development,” the anthropologist P.J. </w:t>
      </w:r>
      <w:proofErr w:type="spellStart"/>
      <w:r w:rsidRPr="00F857A5">
        <w:rPr>
          <w:sz w:val="14"/>
        </w:rPr>
        <w:t>Capelotti</w:t>
      </w:r>
      <w:proofErr w:type="spellEnd"/>
      <w:r w:rsidRPr="00F857A5">
        <w:rPr>
          <w:sz w:val="14"/>
        </w:rPr>
        <w:t xml:space="preserve"> wrote in Archaeology. While the oldest then known examples of hominins walking on two feet were cemented in ash 3.6 million years ago, “those</w:t>
      </w:r>
      <w:r w:rsidRPr="006D6898">
        <w:rPr>
          <w:rStyle w:val="Emphasis"/>
        </w:rPr>
        <w:t xml:space="preserve"> </w:t>
      </w:r>
      <w:r w:rsidRPr="00571110">
        <w:rPr>
          <w:rStyle w:val="Emphasis"/>
          <w:highlight w:val="cyan"/>
        </w:rPr>
        <w:t>at Tranquility Base</w:t>
      </w:r>
      <w:r w:rsidRPr="00571110">
        <w:rPr>
          <w:sz w:val="14"/>
          <w:highlight w:val="cyan"/>
        </w:rPr>
        <w:t xml:space="preserve"> </w:t>
      </w:r>
      <w:r w:rsidRPr="00571110">
        <w:rPr>
          <w:rStyle w:val="StyleUnderline"/>
          <w:highlight w:val="cyan"/>
        </w:rPr>
        <w:t xml:space="preserve">could be swept away with a </w:t>
      </w:r>
      <w:r w:rsidRPr="00571110">
        <w:rPr>
          <w:rStyle w:val="Emphasis"/>
          <w:highlight w:val="cyan"/>
        </w:rPr>
        <w:t>casual brush</w:t>
      </w:r>
      <w:r w:rsidRPr="006D6898">
        <w:rPr>
          <w:rStyle w:val="StyleUnderline"/>
        </w:rPr>
        <w:t xml:space="preserve"> </w:t>
      </w:r>
      <w:r w:rsidRPr="00571110">
        <w:rPr>
          <w:rStyle w:val="Emphasis"/>
          <w:highlight w:val="cyan"/>
          <w:bdr w:val="single" w:sz="18" w:space="0" w:color="auto"/>
        </w:rPr>
        <w:t>of a space tourist’s hand</w:t>
      </w:r>
      <w:r w:rsidRPr="006D6898">
        <w:rPr>
          <w:rStyle w:val="StyleUnderline"/>
        </w:rPr>
        <w:t>.”</w:t>
      </w:r>
      <w:r>
        <w:rPr>
          <w:rStyle w:val="StyleUnderline"/>
        </w:rPr>
        <w:t xml:space="preserve"> </w:t>
      </w:r>
      <w:r w:rsidRPr="00F857A5">
        <w:rPr>
          <w:sz w:val="14"/>
        </w:rPr>
        <w:t>Fragile Traces Ju</w:t>
      </w:r>
      <w:r w:rsidRPr="00FE7D12">
        <w:rPr>
          <w:rStyle w:val="StyleUnderline"/>
        </w:rPr>
        <w:t xml:space="preserve">st how fragile humankind’s lunar traces are was </w:t>
      </w:r>
      <w:r w:rsidRPr="00FE7D12">
        <w:rPr>
          <w:rStyle w:val="Emphasis"/>
        </w:rPr>
        <w:t>seen already</w:t>
      </w:r>
      <w:r w:rsidRPr="00FE7D12">
        <w:rPr>
          <w:rStyle w:val="StyleUnderline"/>
        </w:rPr>
        <w:t xml:space="preserve"> during Apollo 12.</w:t>
      </w:r>
      <w:r w:rsidRPr="00F857A5">
        <w:rPr>
          <w:sz w:val="14"/>
        </w:rPr>
        <w:t xml:space="preserve"> On November 19, 1969, Charles “Pete” Conrad and Alan Bean manually landed their lunar module in the moon’s Ocean of Storms, 200 meters from </w:t>
      </w:r>
      <w:r w:rsidRPr="00FE7D12">
        <w:rPr>
          <w:rStyle w:val="StyleUnderline"/>
        </w:rPr>
        <w:t>the unmanned probe Surveyor 3</w:t>
      </w:r>
      <w:r w:rsidRPr="00F857A5">
        <w:rPr>
          <w:sz w:val="14"/>
        </w:rPr>
        <w:t xml:space="preserve">, which was </w:t>
      </w:r>
      <w:r w:rsidRPr="00FE7D12">
        <w:rPr>
          <w:rStyle w:val="StyleUnderline"/>
        </w:rPr>
        <w:t>left sitting on the moon’s surface two years earlier, in 1967.</w:t>
      </w:r>
      <w:r w:rsidRPr="00F857A5">
        <w:rPr>
          <w:sz w:val="14"/>
        </w:rPr>
        <w:t xml:space="preserve"> The next day, Conrad and Bean hopped to Surveyor 3. As they approached the spacecraft, they were surprised: </w:t>
      </w:r>
      <w:r w:rsidRPr="00FE7D12">
        <w:rPr>
          <w:rStyle w:val="StyleUnderline"/>
        </w:rPr>
        <w:t xml:space="preserve">The spacecraft, originally bright white, had turned light brown. It was covered in a fine layer of moon dust, likely kicked up by their landing. </w:t>
      </w:r>
      <w:r w:rsidRPr="00F857A5">
        <w:rPr>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w:t>
      </w:r>
      <w:proofErr w:type="spellStart"/>
      <w:r w:rsidRPr="00F857A5">
        <w:rPr>
          <w:sz w:val="14"/>
        </w:rPr>
        <w:t>bootprints</w:t>
      </w:r>
      <w:proofErr w:type="spellEnd"/>
      <w:r w:rsidRPr="00F857A5">
        <w:rPr>
          <w:sz w:val="14"/>
        </w:rPr>
        <w:t xml:space="preserve"> will likely be on the moon for a long </w:t>
      </w:r>
      <w:proofErr w:type="gramStart"/>
      <w:r w:rsidRPr="00F857A5">
        <w:rPr>
          <w:sz w:val="14"/>
        </w:rPr>
        <w:t>time, and</w:t>
      </w:r>
      <w:proofErr w:type="gramEnd"/>
      <w:r w:rsidRPr="00F857A5">
        <w:rPr>
          <w:sz w:val="14"/>
        </w:rPr>
        <w:t xml:space="preserve"> will almost certainly still be there when humans next visit—unless, by tragic coincidence, a meteorite hits them first. Had </w:t>
      </w:r>
      <w:proofErr w:type="spellStart"/>
      <w:r w:rsidRPr="00F857A5">
        <w:rPr>
          <w:sz w:val="14"/>
        </w:rPr>
        <w:t>LunaCorp</w:t>
      </w:r>
      <w:proofErr w:type="spellEnd"/>
      <w:r w:rsidRPr="00F857A5">
        <w:rPr>
          <w:sz w:val="14"/>
        </w:rPr>
        <w:t xml:space="preserve"> not abandoned the idea in the early 2000s, the company’s plan to send a robot to visit the most famous sites of moon exploration could have done a lot of damage. And </w:t>
      </w:r>
      <w:r w:rsidRPr="00571110">
        <w:rPr>
          <w:rStyle w:val="Emphasis"/>
          <w:highlight w:val="cyan"/>
        </w:rPr>
        <w:t>with</w:t>
      </w:r>
      <w:r w:rsidRPr="006D6898">
        <w:rPr>
          <w:rStyle w:val="StyleUnderline"/>
        </w:rPr>
        <w:t xml:space="preserve"> Jeff </w:t>
      </w:r>
      <w:r w:rsidRPr="00571110">
        <w:rPr>
          <w:rStyle w:val="Emphasis"/>
          <w:highlight w:val="cyan"/>
        </w:rPr>
        <w:t>Bezos’ recent unveiling of</w:t>
      </w:r>
      <w:r w:rsidRPr="00571110">
        <w:rPr>
          <w:rStyle w:val="StyleUnderline"/>
          <w:highlight w:val="cyan"/>
        </w:rPr>
        <w:t xml:space="preserve"> </w:t>
      </w:r>
      <w:r w:rsidRPr="003C617C">
        <w:rPr>
          <w:rStyle w:val="StyleUnderline"/>
        </w:rPr>
        <w:t>a mock-up</w:t>
      </w:r>
      <w:r w:rsidRPr="006D6898">
        <w:rPr>
          <w:rStyle w:val="StyleUnderline"/>
        </w:rPr>
        <w:t xml:space="preserve"> of the </w:t>
      </w:r>
      <w:r w:rsidRPr="00571110">
        <w:rPr>
          <w:rStyle w:val="Emphasis"/>
          <w:highlight w:val="cyan"/>
          <w:bdr w:val="single" w:sz="18" w:space="0" w:color="auto"/>
        </w:rPr>
        <w:t>lunar lander Blue Moon</w:t>
      </w:r>
      <w:r w:rsidRPr="00FE7D12">
        <w:rPr>
          <w:rStyle w:val="StyleUnderline"/>
        </w:rPr>
        <w:t xml:space="preserve">, it is </w:t>
      </w:r>
      <w:r w:rsidRPr="00571110">
        <w:rPr>
          <w:rStyle w:val="Emphasis"/>
          <w:highlight w:val="cyan"/>
        </w:rPr>
        <w:t>only a</w:t>
      </w:r>
      <w:r w:rsidRPr="00FE7D12">
        <w:rPr>
          <w:rStyle w:val="Emphasis"/>
        </w:rPr>
        <w:t xml:space="preserve"> </w:t>
      </w:r>
      <w:r w:rsidRPr="00571110">
        <w:rPr>
          <w:rStyle w:val="Emphasis"/>
          <w:highlight w:val="cyan"/>
        </w:rPr>
        <w:t xml:space="preserve">matter of time </w:t>
      </w:r>
      <w:r w:rsidRPr="00571110">
        <w:rPr>
          <w:rStyle w:val="Emphasis"/>
          <w:highlight w:val="cyan"/>
          <w:bdr w:val="single" w:sz="18" w:space="0" w:color="auto"/>
        </w:rPr>
        <w:t>before corporate adventurers</w:t>
      </w:r>
      <w:r w:rsidRPr="00FE7D12">
        <w:rPr>
          <w:rStyle w:val="StyleUnderline"/>
          <w:bdr w:val="single" w:sz="18" w:space="0" w:color="auto"/>
        </w:rPr>
        <w:t xml:space="preserve"> </w:t>
      </w:r>
      <w:r w:rsidRPr="00571110">
        <w:rPr>
          <w:rStyle w:val="Emphasis"/>
          <w:highlight w:val="cyan"/>
          <w:bdr w:val="single" w:sz="18" w:space="0" w:color="auto"/>
        </w:rPr>
        <w:t>and space tourists</w:t>
      </w:r>
      <w:r w:rsidRPr="00571110">
        <w:rPr>
          <w:rStyle w:val="StyleUnderline"/>
          <w:highlight w:val="cyan"/>
          <w:bdr w:val="single" w:sz="18" w:space="0" w:color="auto"/>
        </w:rPr>
        <w:t xml:space="preserve"> </w:t>
      </w:r>
      <w:r w:rsidRPr="00571110">
        <w:rPr>
          <w:rStyle w:val="Emphasis"/>
          <w:highlight w:val="cyan"/>
          <w:bdr w:val="single" w:sz="18" w:space="0" w:color="auto"/>
        </w:rPr>
        <w:t>reach the moon</w:t>
      </w:r>
      <w:r w:rsidRPr="00571110">
        <w:rPr>
          <w:rStyle w:val="StyleUnderline"/>
          <w:highlight w:val="cyan"/>
        </w:rPr>
        <w:t>.</w:t>
      </w:r>
      <w:r>
        <w:rPr>
          <w:rStyle w:val="StyleUnderline"/>
        </w:rPr>
        <w:t xml:space="preserve"> </w:t>
      </w:r>
      <w:r w:rsidRPr="00FE7D12">
        <w:rPr>
          <w:rStyle w:val="StyleUnderline"/>
        </w:rPr>
        <w:t xml:space="preserve">Historians and archaeologists are keen </w:t>
      </w:r>
      <w:r w:rsidRPr="00571110">
        <w:rPr>
          <w:rStyle w:val="StyleUnderline"/>
          <w:highlight w:val="cyan"/>
        </w:rPr>
        <w:t xml:space="preserve">to </w:t>
      </w:r>
      <w:r w:rsidRPr="00571110">
        <w:rPr>
          <w:rStyle w:val="Emphasis"/>
          <w:highlight w:val="cyan"/>
          <w:bdr w:val="single" w:sz="18" w:space="0" w:color="auto"/>
        </w:rPr>
        <w:t>avoid lunar looting</w:t>
      </w:r>
      <w:r w:rsidRPr="00F857A5">
        <w:rPr>
          <w:sz w:val="14"/>
        </w:rPr>
        <w:t xml:space="preserve">. </w:t>
      </w:r>
      <w:r w:rsidRPr="00FE7D12">
        <w:rPr>
          <w:rStyle w:val="StyleUnderline"/>
        </w:rPr>
        <w:t>Roger Launius, senior curator of space history at the National Air and Space Museum in Washington, D.C., warned:</w:t>
      </w:r>
      <w:r w:rsidRPr="00F857A5">
        <w:rPr>
          <w:sz w:val="14"/>
        </w:rPr>
        <w:t xml:space="preserve"> “</w:t>
      </w:r>
      <w:r w:rsidRPr="00FE7D12">
        <w:rPr>
          <w:rStyle w:val="StyleUnderline"/>
        </w:rPr>
        <w:t xml:space="preserve">What we don’t want to happen is </w:t>
      </w:r>
      <w:r w:rsidRPr="00A818DB">
        <w:rPr>
          <w:rStyle w:val="StyleUnderline"/>
        </w:rPr>
        <w:t>what happened in Antarctica at Scott’s hut</w:t>
      </w:r>
      <w:r w:rsidRPr="00A818DB">
        <w:rPr>
          <w:sz w:val="14"/>
        </w:rPr>
        <w:t xml:space="preserve">. </w:t>
      </w:r>
      <w:r w:rsidRPr="00A818DB">
        <w:rPr>
          <w:rStyle w:val="StyleUnderline"/>
        </w:rPr>
        <w:t xml:space="preserve">People took souvenirs, </w:t>
      </w:r>
      <w:r w:rsidRPr="00A818DB">
        <w:rPr>
          <w:rStyle w:val="Emphasis"/>
        </w:rPr>
        <w:t>and nothing was done to try to preserve those</w:t>
      </w:r>
      <w:r w:rsidRPr="00A818DB">
        <w:rPr>
          <w:sz w:val="14"/>
        </w:rPr>
        <w:t xml:space="preserve"> until fairly late in the game.” On the other hand, </w:t>
      </w:r>
      <w:r w:rsidRPr="00A818DB">
        <w:rPr>
          <w:rStyle w:val="StyleUnderline"/>
        </w:rPr>
        <w:t xml:space="preserve">there is a </w:t>
      </w:r>
      <w:r w:rsidRPr="00A818DB">
        <w:rPr>
          <w:rStyle w:val="Emphasis"/>
        </w:rPr>
        <w:t>legitimate scientific interest</w:t>
      </w:r>
      <w:r w:rsidRPr="00A818DB">
        <w:rPr>
          <w:rStyle w:val="StyleUnderline"/>
        </w:rPr>
        <w:t xml:space="preserve"> in investigating how the equipment that’s on the moon was affected by a </w:t>
      </w:r>
      <w:r w:rsidRPr="00A818DB">
        <w:rPr>
          <w:rStyle w:val="Emphasis"/>
        </w:rPr>
        <w:t>decades-long stay there</w:t>
      </w:r>
      <w:r w:rsidRPr="00A818DB">
        <w:rPr>
          <w:rStyle w:val="StyleUnderline"/>
        </w:rPr>
        <w:t>.</w:t>
      </w:r>
    </w:p>
    <w:p w14:paraId="2D4B4083" w14:textId="77777777" w:rsidR="0095589C" w:rsidRDefault="0095589C" w:rsidP="0095589C">
      <w:pPr>
        <w:pStyle w:val="Heading4"/>
      </w:pPr>
      <w:r>
        <w:t xml:space="preserve">Private entities are a </w:t>
      </w:r>
      <w:r>
        <w:rPr>
          <w:u w:val="single"/>
        </w:rPr>
        <w:t>unique threat</w:t>
      </w:r>
      <w:r>
        <w:t>---universal rules key.</w:t>
      </w:r>
    </w:p>
    <w:p w14:paraId="3AF6BF40" w14:textId="77777777" w:rsidR="0095589C" w:rsidRPr="00D82DE1" w:rsidRDefault="0095589C" w:rsidP="0095589C">
      <w:pPr>
        <w:pStyle w:val="ListParagraph"/>
        <w:numPr>
          <w:ilvl w:val="0"/>
          <w:numId w:val="12"/>
        </w:numPr>
      </w:pPr>
      <w:r>
        <w:t>Private Key Card – AT: Alt Causes</w:t>
      </w:r>
    </w:p>
    <w:p w14:paraId="2713D60A" w14:textId="77777777" w:rsidR="0095589C" w:rsidRDefault="0095589C" w:rsidP="0095589C">
      <w:pPr>
        <w:pStyle w:val="ListParagraph"/>
        <w:numPr>
          <w:ilvl w:val="0"/>
          <w:numId w:val="12"/>
        </w:numPr>
      </w:pPr>
      <w:r>
        <w:t xml:space="preserve">AT: </w:t>
      </w:r>
      <w:proofErr w:type="spellStart"/>
      <w:r>
        <w:t>Unilat</w:t>
      </w:r>
      <w:proofErr w:type="spellEnd"/>
      <w:r>
        <w:t xml:space="preserve"> CP</w:t>
      </w:r>
    </w:p>
    <w:p w14:paraId="3F0704AA" w14:textId="77777777" w:rsidR="0095589C" w:rsidRDefault="0095589C" w:rsidP="0095589C">
      <w:pPr>
        <w:pStyle w:val="ListParagraph"/>
        <w:numPr>
          <w:ilvl w:val="0"/>
          <w:numId w:val="12"/>
        </w:numPr>
      </w:pPr>
      <w:r>
        <w:t>AT: Adv CP</w:t>
      </w:r>
    </w:p>
    <w:p w14:paraId="0B4ACF18" w14:textId="77777777" w:rsidR="0095589C" w:rsidRDefault="0095589C" w:rsidP="0095589C">
      <w:pPr>
        <w:pStyle w:val="ListParagraph"/>
        <w:numPr>
          <w:ilvl w:val="0"/>
          <w:numId w:val="12"/>
        </w:numPr>
      </w:pPr>
      <w:r>
        <w:t>AT: Generic DA</w:t>
      </w:r>
    </w:p>
    <w:p w14:paraId="4FF77D52" w14:textId="77777777" w:rsidR="0095589C" w:rsidRDefault="0095589C" w:rsidP="0095589C">
      <w:pPr>
        <w:pStyle w:val="ListParagraph"/>
        <w:numPr>
          <w:ilvl w:val="0"/>
          <w:numId w:val="12"/>
        </w:numPr>
      </w:pPr>
      <w:r>
        <w:t>AT: OST DA</w:t>
      </w:r>
    </w:p>
    <w:p w14:paraId="648F9611" w14:textId="77777777" w:rsidR="0095589C" w:rsidRDefault="0095589C" w:rsidP="0095589C">
      <w:pPr>
        <w:pStyle w:val="ListParagraph"/>
        <w:numPr>
          <w:ilvl w:val="0"/>
          <w:numId w:val="12"/>
        </w:numPr>
      </w:pPr>
      <w:r>
        <w:t>Solvency Advocate</w:t>
      </w:r>
    </w:p>
    <w:p w14:paraId="737CFDDD" w14:textId="77777777" w:rsidR="0095589C" w:rsidRPr="00BE44DC" w:rsidRDefault="0095589C" w:rsidP="0095589C">
      <w:pPr>
        <w:rPr>
          <w:sz w:val="20"/>
          <w:szCs w:val="20"/>
        </w:rPr>
      </w:pPr>
      <w:proofErr w:type="spellStart"/>
      <w:r w:rsidRPr="00BE44DC">
        <w:rPr>
          <w:rStyle w:val="Style13ptBold"/>
        </w:rPr>
        <w:t>Hertzfeld</w:t>
      </w:r>
      <w:proofErr w:type="spellEnd"/>
      <w:r>
        <w:rPr>
          <w:rStyle w:val="Style13ptBold"/>
        </w:rPr>
        <w:t xml:space="preserve"> and Pace 13 </w:t>
      </w:r>
      <w:r w:rsidRPr="00BE44DC">
        <w:rPr>
          <w:rStyle w:val="Style13ptBold"/>
          <w:b w:val="0"/>
          <w:sz w:val="16"/>
          <w:szCs w:val="12"/>
        </w:rPr>
        <w:t>(</w:t>
      </w:r>
      <w:r w:rsidRPr="00BE44DC">
        <w:rPr>
          <w:sz w:val="16"/>
          <w:szCs w:val="16"/>
        </w:rPr>
        <w:t xml:space="preserve">, H. and Pace, S., 2013. International Cooperation on Human Lunar Heritage. [online] Cpb-us-e1.wpmucdn.com. Available at: &lt;https://cpb-us-e1.wpmucdn.com/blogs.gwu.edu/dist/7/314/files/2018/10/Hertzfeld-and-Pace-International-Cooperation-on-Human-Lunar-Heritage-t984sx.pdf&gt; [Accessed 18 January 2022] Dr. </w:t>
      </w:r>
      <w:proofErr w:type="spellStart"/>
      <w:r w:rsidRPr="00BE44DC">
        <w:rPr>
          <w:sz w:val="16"/>
          <w:szCs w:val="16"/>
        </w:rPr>
        <w:t>Hertzfeld</w:t>
      </w:r>
      <w:proofErr w:type="spellEnd"/>
      <w:r w:rsidRPr="00BE44DC">
        <w:rPr>
          <w:sz w:val="16"/>
          <w:szCs w:val="16"/>
        </w:rPr>
        <w:t xml:space="preserve"> is an expert in the economic, legal, and policy issues of space and advanced technological development. Dr. </w:t>
      </w:r>
      <w:proofErr w:type="spellStart"/>
      <w:r w:rsidRPr="00BE44DC">
        <w:rPr>
          <w:sz w:val="16"/>
          <w:szCs w:val="16"/>
        </w:rPr>
        <w:t>Hertzfeld</w:t>
      </w:r>
      <w:proofErr w:type="spellEnd"/>
      <w:r w:rsidRPr="00BE44DC">
        <w:rPr>
          <w:sz w:val="16"/>
          <w:szCs w:val="16"/>
        </w:rPr>
        <w:t xml:space="preserve"> holds a B.A. from the University of Pennsylvania, an M.A. from Washington University, and a Ph.D. degree in economics from Temple University. He also holds a J.D. degree from the George Washington University and is a member of the Bar in Pennsylvania and the District of Columbia. Dr. </w:t>
      </w:r>
      <w:proofErr w:type="spellStart"/>
      <w:r w:rsidRPr="00BE44DC">
        <w:rPr>
          <w:sz w:val="16"/>
          <w:szCs w:val="16"/>
        </w:rPr>
        <w:t>Hertzfeld</w:t>
      </w:r>
      <w:proofErr w:type="spellEnd"/>
      <w:r w:rsidRPr="00BE44DC">
        <w:rPr>
          <w:sz w:val="16"/>
          <w:szCs w:val="16"/>
        </w:rPr>
        <w:t xml:space="preserve"> joined the Space Policy Institute in 1992. His research projects have included studies on the privatization of the Space Shuttle, the economic benefits of NASA R&amp;D expenditures, and the socioeconomic impacts of earth observation technologies. He teaches a course in Space Law and a course in microeconomics through the Economics Department at G.W. Dr. </w:t>
      </w:r>
      <w:proofErr w:type="spellStart"/>
      <w:r w:rsidRPr="00BE44DC">
        <w:rPr>
          <w:sz w:val="16"/>
          <w:szCs w:val="16"/>
        </w:rPr>
        <w:t>Hertzfeld</w:t>
      </w:r>
      <w:proofErr w:type="spellEnd"/>
      <w:r w:rsidRPr="00BE44DC">
        <w:rPr>
          <w:sz w:val="16"/>
          <w:szCs w:val="16"/>
        </w:rPr>
        <w:t xml:space="preserve"> has served as a Senior Economist and Policy Analyst at both NASA and the National Science </w:t>
      </w:r>
      <w:proofErr w:type="gramStart"/>
      <w:r w:rsidRPr="00BE44DC">
        <w:rPr>
          <w:sz w:val="16"/>
          <w:szCs w:val="16"/>
        </w:rPr>
        <w:t>Foundation, and</w:t>
      </w:r>
      <w:proofErr w:type="gramEnd"/>
      <w:r w:rsidRPr="00BE44DC">
        <w:rPr>
          <w:sz w:val="16"/>
          <w:szCs w:val="16"/>
        </w:rPr>
        <w:t xml:space="preserve"> has been a consultant to many U.S. and international organizations, including a recent project on space applications with the OECD. He is the co-editor of Space Economics (AIAA 1992). Selected other publications include a study of the issues for privatizing the Space Shuttle (2000), an analysis of the value of information from better weather forecasts, an analysis of sovereignty and property rights published in the Journal of International Law (University of Chicago, 2005), and an economic analysis of the space launch vehicle industry (2005). Dr. </w:t>
      </w:r>
      <w:proofErr w:type="spellStart"/>
      <w:r w:rsidRPr="00BE44DC">
        <w:rPr>
          <w:sz w:val="16"/>
          <w:szCs w:val="16"/>
        </w:rPr>
        <w:t>Hertzfeld</w:t>
      </w:r>
      <w:proofErr w:type="spellEnd"/>
      <w:r w:rsidRPr="00BE44DC">
        <w:rPr>
          <w:sz w:val="16"/>
          <w:szCs w:val="16"/>
        </w:rPr>
        <w:t xml:space="preserve"> has also edited and prepared a new edition of the Study Guide and Case Book for Managerial Economics (Sixth Edition, W.W. Norton &amp; Co.). Dr. Scott N. Pace is the Deputy Assistant to the President and Executive Secretary of the National Space Council (</w:t>
      </w:r>
      <w:proofErr w:type="spellStart"/>
      <w:r w:rsidRPr="00BE44DC">
        <w:rPr>
          <w:sz w:val="16"/>
          <w:szCs w:val="16"/>
        </w:rPr>
        <w:t>NSpC</w:t>
      </w:r>
      <w:proofErr w:type="spellEnd"/>
      <w:r w:rsidRPr="00BE44DC">
        <w:rPr>
          <w:sz w:val="16"/>
          <w:szCs w:val="16"/>
        </w:rPr>
        <w:t xml:space="preserve">). He joined the </w:t>
      </w:r>
      <w:proofErr w:type="spellStart"/>
      <w:r w:rsidRPr="00BE44DC">
        <w:rPr>
          <w:sz w:val="16"/>
          <w:szCs w:val="16"/>
        </w:rPr>
        <w:t>NSpC</w:t>
      </w:r>
      <w:proofErr w:type="spellEnd"/>
      <w:r w:rsidRPr="00BE44DC">
        <w:rPr>
          <w:sz w:val="16"/>
          <w:szCs w:val="16"/>
        </w:rPr>
        <w:t xml:space="preserve"> in August 2017. From 2008-2017, he was the Director of the Space Policy Institute and a Professor of the Practice of International Affairs at George Washington University’s Elliott School of International Affairs. From 2005-2008, he served as the Associate Administrator for Program Analysis and Evaluation at NASA. Prior to NASA, he was the Assistant Director for Space and Aeronautics in the White House Office of Science and Technology Policy. From 1993-2000, he worked for the RAND Corporation’s Science and Technology Policy Institute, and from 1990-1993, he served as the Deputy Director and Acting Director of the Office of Space Commerce, in the Office of the Deputy Secretary of the Department of Commerce. In 1980, he received a Bachelor of Science degree in Physics from Harvey Mudd College; in 1982, </w:t>
      </w:r>
      <w:proofErr w:type="gramStart"/>
      <w:r w:rsidRPr="00BE44DC">
        <w:rPr>
          <w:sz w:val="16"/>
          <w:szCs w:val="16"/>
        </w:rPr>
        <w:t>Masters</w:t>
      </w:r>
      <w:proofErr w:type="gramEnd"/>
      <w:r w:rsidRPr="00BE44DC">
        <w:rPr>
          <w:sz w:val="16"/>
          <w:szCs w:val="16"/>
        </w:rPr>
        <w:t xml:space="preserve"> degrees in Aeronautics &amp; Astronautics and Technology &amp; Policy from the Massachusetts Institute of Technology; and in 1989, a Doctorate in Policy Analysis from the RAND Graduate School.)-</w:t>
      </w:r>
      <w:proofErr w:type="spellStart"/>
      <w:r w:rsidRPr="00BE44DC">
        <w:rPr>
          <w:sz w:val="16"/>
          <w:szCs w:val="16"/>
        </w:rPr>
        <w:t>rahulpenu</w:t>
      </w:r>
      <w:proofErr w:type="spellEnd"/>
    </w:p>
    <w:p w14:paraId="1D23F283" w14:textId="77777777" w:rsidR="0095589C" w:rsidRPr="00420B02" w:rsidRDefault="0095589C" w:rsidP="0095589C">
      <w:pPr>
        <w:rPr>
          <w:u w:val="single"/>
        </w:rPr>
      </w:pPr>
      <w:r w:rsidRPr="009F303A">
        <w:rPr>
          <w:sz w:val="16"/>
          <w:szCs w:val="16"/>
        </w:rPr>
        <w:t>International Cooperation on Human Lunar Heritage</w:t>
      </w:r>
      <w:r>
        <w:rPr>
          <w:sz w:val="16"/>
          <w:szCs w:val="16"/>
        </w:rPr>
        <w:t xml:space="preserve"> </w:t>
      </w:r>
      <w:proofErr w:type="gramStart"/>
      <w:r w:rsidRPr="009F303A">
        <w:rPr>
          <w:sz w:val="16"/>
        </w:rPr>
        <w:t>The</w:t>
      </w:r>
      <w:proofErr w:type="gramEnd"/>
      <w:r w:rsidRPr="009F303A">
        <w:rPr>
          <w:sz w:val="16"/>
        </w:rPr>
        <w:t xml:space="preserve"> U.S. </w:t>
      </w:r>
      <w:r w:rsidRPr="00CB35C6">
        <w:rPr>
          <w:u w:val="single"/>
        </w:rPr>
        <w:t>Apollo</w:t>
      </w:r>
      <w:r w:rsidRPr="009F303A">
        <w:rPr>
          <w:sz w:val="16"/>
        </w:rPr>
        <w:t xml:space="preserve"> Space Program was a </w:t>
      </w:r>
      <w:r w:rsidRPr="00CB35C6">
        <w:rPr>
          <w:u w:val="single"/>
        </w:rPr>
        <w:t>premier technological accomplishment</w:t>
      </w:r>
      <w:r w:rsidRPr="009F303A">
        <w:rPr>
          <w:sz w:val="16"/>
        </w:rPr>
        <w:t xml:space="preserve"> of the 20th century. Preserving the </w:t>
      </w:r>
      <w:r w:rsidRPr="00CB35C6">
        <w:rPr>
          <w:u w:val="single"/>
        </w:rPr>
        <w:t>six historic landing sites</w:t>
      </w:r>
      <w:r w:rsidRPr="009F303A">
        <w:rPr>
          <w:sz w:val="16"/>
        </w:rPr>
        <w:t xml:space="preserve"> of the manned Apollo missions, as well as the mementos and equipment still on the Moon from those and other U.S. (e.g., Ranger and Surveyor) and Soviet Union (e.g., Luna) missions is important. Some of the instruments on the lunar surface are still active, monitored, and provide valuable </w:t>
      </w:r>
      <w:proofErr w:type="spellStart"/>
      <w:r w:rsidRPr="009F303A">
        <w:rPr>
          <w:sz w:val="16"/>
        </w:rPr>
        <w:t>scientifi</w:t>
      </w:r>
      <w:proofErr w:type="spellEnd"/>
      <w:r w:rsidRPr="009F303A">
        <w:rPr>
          <w:sz w:val="16"/>
        </w:rPr>
        <w:t xml:space="preserve"> c information. But </w:t>
      </w:r>
      <w:r w:rsidRPr="00CB35C6">
        <w:rPr>
          <w:u w:val="single"/>
        </w:rPr>
        <w:t>recent</w:t>
      </w:r>
      <w:r w:rsidRPr="009F303A">
        <w:rPr>
          <w:sz w:val="16"/>
        </w:rPr>
        <w:t xml:space="preserve"> government and </w:t>
      </w:r>
      <w:proofErr w:type="gramStart"/>
      <w:r w:rsidRPr="00571110">
        <w:rPr>
          <w:b/>
          <w:bCs/>
          <w:highlight w:val="cyan"/>
          <w:u w:val="single"/>
        </w:rPr>
        <w:t>private</w:t>
      </w:r>
      <w:r w:rsidRPr="00571110">
        <w:rPr>
          <w:highlight w:val="cyan"/>
          <w:u w:val="single"/>
        </w:rPr>
        <w:t>-</w:t>
      </w:r>
      <w:r w:rsidRPr="00571110">
        <w:rPr>
          <w:b/>
          <w:bCs/>
          <w:highlight w:val="cyan"/>
          <w:u w:val="single"/>
        </w:rPr>
        <w:t>sector</w:t>
      </w:r>
      <w:proofErr w:type="gramEnd"/>
      <w:r w:rsidRPr="00CB35C6">
        <w:rPr>
          <w:u w:val="single"/>
        </w:rPr>
        <w:t xml:space="preserve"> </w:t>
      </w:r>
      <w:r w:rsidRPr="00571110">
        <w:rPr>
          <w:b/>
          <w:bCs/>
          <w:highlight w:val="cyan"/>
          <w:u w:val="single"/>
        </w:rPr>
        <w:t>plans</w:t>
      </w:r>
      <w:r w:rsidRPr="00CB35C6">
        <w:rPr>
          <w:u w:val="single"/>
        </w:rPr>
        <w:t xml:space="preserve"> </w:t>
      </w:r>
      <w:r w:rsidRPr="00571110">
        <w:rPr>
          <w:highlight w:val="cyan"/>
          <w:u w:val="single"/>
        </w:rPr>
        <w:t>to</w:t>
      </w:r>
      <w:r w:rsidRPr="00CB35C6">
        <w:rPr>
          <w:u w:val="single"/>
        </w:rPr>
        <w:t xml:space="preserve"> </w:t>
      </w:r>
      <w:r w:rsidRPr="00571110">
        <w:rPr>
          <w:highlight w:val="cyan"/>
          <w:u w:val="single"/>
        </w:rPr>
        <w:t>explore</w:t>
      </w:r>
      <w:r w:rsidRPr="00CB35C6">
        <w:rPr>
          <w:u w:val="single"/>
        </w:rPr>
        <w:t xml:space="preserve"> </w:t>
      </w:r>
      <w:r w:rsidRPr="00571110">
        <w:rPr>
          <w:highlight w:val="cyan"/>
          <w:u w:val="single"/>
        </w:rPr>
        <w:t>and</w:t>
      </w:r>
      <w:r w:rsidRPr="00CB35C6">
        <w:rPr>
          <w:u w:val="single"/>
        </w:rPr>
        <w:t xml:space="preserve"> potentially </w:t>
      </w:r>
      <w:r w:rsidRPr="00571110">
        <w:rPr>
          <w:highlight w:val="cyan"/>
          <w:u w:val="single"/>
        </w:rPr>
        <w:t>use</w:t>
      </w:r>
      <w:r w:rsidRPr="00CB35C6">
        <w:rPr>
          <w:u w:val="single"/>
        </w:rPr>
        <w:t xml:space="preserve"> lunar </w:t>
      </w:r>
      <w:r w:rsidRPr="00571110">
        <w:rPr>
          <w:highlight w:val="cyan"/>
          <w:u w:val="single"/>
        </w:rPr>
        <w:t>resources</w:t>
      </w:r>
      <w:r w:rsidRPr="00CB35C6">
        <w:rPr>
          <w:u w:val="single"/>
        </w:rPr>
        <w:t xml:space="preserve"> </w:t>
      </w:r>
      <w:r w:rsidRPr="00571110">
        <w:rPr>
          <w:highlight w:val="cyan"/>
          <w:u w:val="single"/>
        </w:rPr>
        <w:t>for</w:t>
      </w:r>
      <w:r w:rsidRPr="00CB35C6">
        <w:rPr>
          <w:u w:val="single"/>
        </w:rPr>
        <w:t xml:space="preserve"> </w:t>
      </w:r>
      <w:r w:rsidRPr="00571110">
        <w:rPr>
          <w:highlight w:val="cyan"/>
          <w:u w:val="single"/>
        </w:rPr>
        <w:t>commercial</w:t>
      </w:r>
      <w:r w:rsidRPr="00CB35C6">
        <w:rPr>
          <w:u w:val="single"/>
        </w:rPr>
        <w:t xml:space="preserve"> </w:t>
      </w:r>
      <w:r w:rsidRPr="00571110">
        <w:rPr>
          <w:highlight w:val="cyan"/>
          <w:u w:val="single"/>
        </w:rPr>
        <w:t>activity</w:t>
      </w:r>
      <w:r w:rsidRPr="00CB35C6">
        <w:rPr>
          <w:u w:val="single"/>
        </w:rPr>
        <w:t xml:space="preserve"> </w:t>
      </w:r>
      <w:r w:rsidRPr="00571110">
        <w:rPr>
          <w:highlight w:val="cyan"/>
          <w:u w:val="single"/>
        </w:rPr>
        <w:t>raise questions about</w:t>
      </w:r>
      <w:r w:rsidRPr="00CB35C6">
        <w:rPr>
          <w:u w:val="single"/>
        </w:rPr>
        <w:t xml:space="preserve"> the </w:t>
      </w:r>
      <w:r w:rsidRPr="00A818DB">
        <w:rPr>
          <w:u w:val="single"/>
        </w:rPr>
        <w:t>use of the Moon</w:t>
      </w:r>
      <w:r w:rsidRPr="00A818DB">
        <w:rPr>
          <w:sz w:val="16"/>
        </w:rPr>
        <w:t xml:space="preserve"> and </w:t>
      </w:r>
      <w:r w:rsidRPr="00A818DB">
        <w:rPr>
          <w:u w:val="single"/>
        </w:rPr>
        <w:t xml:space="preserve">potential accidental or purposeful </w:t>
      </w:r>
      <w:r w:rsidRPr="00571110">
        <w:rPr>
          <w:highlight w:val="cyan"/>
          <w:u w:val="single"/>
        </w:rPr>
        <w:t>threats</w:t>
      </w:r>
      <w:r w:rsidRPr="00CB35C6">
        <w:rPr>
          <w:u w:val="single"/>
        </w:rPr>
        <w:t xml:space="preserve"> </w:t>
      </w:r>
      <w:r w:rsidRPr="00571110">
        <w:rPr>
          <w:highlight w:val="cyan"/>
          <w:u w:val="single"/>
        </w:rPr>
        <w:t>to</w:t>
      </w:r>
      <w:r w:rsidRPr="00CB35C6">
        <w:rPr>
          <w:u w:val="single"/>
        </w:rPr>
        <w:t xml:space="preserve"> the </w:t>
      </w:r>
      <w:r w:rsidRPr="00571110">
        <w:rPr>
          <w:highlight w:val="cyan"/>
          <w:u w:val="single"/>
        </w:rPr>
        <w:t>historic</w:t>
      </w:r>
      <w:r w:rsidRPr="00CB35C6">
        <w:rPr>
          <w:u w:val="single"/>
        </w:rPr>
        <w:t xml:space="preserve"> </w:t>
      </w:r>
      <w:r w:rsidRPr="00571110">
        <w:rPr>
          <w:highlight w:val="cyan"/>
          <w:u w:val="single"/>
        </w:rPr>
        <w:t>sites</w:t>
      </w:r>
      <w:r w:rsidRPr="00CB35C6">
        <w:rPr>
          <w:u w:val="single"/>
        </w:rPr>
        <w:t xml:space="preserve"> </w:t>
      </w:r>
      <w:r w:rsidRPr="00571110">
        <w:rPr>
          <w:highlight w:val="cyan"/>
          <w:u w:val="single"/>
        </w:rPr>
        <w:t>and</w:t>
      </w:r>
      <w:r w:rsidRPr="00CB35C6">
        <w:rPr>
          <w:u w:val="single"/>
        </w:rPr>
        <w:t xml:space="preserve"> scientific </w:t>
      </w:r>
      <w:r w:rsidRPr="00571110">
        <w:rPr>
          <w:highlight w:val="cyan"/>
          <w:u w:val="single"/>
        </w:rPr>
        <w:t>equipment</w:t>
      </w:r>
      <w:r w:rsidRPr="00CB35C6">
        <w:rPr>
          <w:u w:val="single"/>
        </w:rPr>
        <w:t xml:space="preserve"> there</w:t>
      </w:r>
      <w:r w:rsidRPr="009F303A">
        <w:rPr>
          <w:sz w:val="16"/>
        </w:rPr>
        <w:t xml:space="preserve">. Although some steps to protect these sites have been proposed, we suggest a better way, </w:t>
      </w:r>
      <w:r w:rsidRPr="00CB35C6">
        <w:rPr>
          <w:u w:val="single"/>
        </w:rPr>
        <w:t>drawing on international</w:t>
      </w:r>
      <w:r w:rsidRPr="009F303A">
        <w:rPr>
          <w:sz w:val="16"/>
        </w:rPr>
        <w:t xml:space="preserve">, not U.S. unilateral, </w:t>
      </w:r>
      <w:r w:rsidRPr="00CB35C6">
        <w:rPr>
          <w:u w:val="single"/>
        </w:rPr>
        <w:t>recognition for the sites</w:t>
      </w:r>
      <w:r w:rsidRPr="009F303A">
        <w:rPr>
          <w:sz w:val="16"/>
        </w:rPr>
        <w:t>.</w:t>
      </w:r>
      <w:r>
        <w:rPr>
          <w:sz w:val="16"/>
        </w:rPr>
        <w:t xml:space="preserve"> </w:t>
      </w:r>
      <w:r w:rsidRPr="009F303A">
        <w:rPr>
          <w:sz w:val="16"/>
        </w:rPr>
        <w:t xml:space="preserve">Less than 2 years before the fi </w:t>
      </w:r>
      <w:proofErr w:type="spellStart"/>
      <w:r w:rsidRPr="009F303A">
        <w:rPr>
          <w:sz w:val="16"/>
        </w:rPr>
        <w:t>rst</w:t>
      </w:r>
      <w:proofErr w:type="spellEnd"/>
      <w:r w:rsidRPr="009F303A">
        <w:rPr>
          <w:sz w:val="16"/>
        </w:rPr>
        <w:t xml:space="preserve"> footsteps on the lunar surface on 20 July 1969 (see the image</w:t>
      </w:r>
      <w:proofErr w:type="gramStart"/>
      <w:r w:rsidRPr="009F303A">
        <w:rPr>
          <w:sz w:val="16"/>
        </w:rPr>
        <w:t>) ,</w:t>
      </w:r>
      <w:proofErr w:type="gramEnd"/>
      <w:r w:rsidRPr="009F303A">
        <w:rPr>
          <w:sz w:val="16"/>
        </w:rPr>
        <w:t xml:space="preserve"> the United Nations Outer Space Treaty (OST) was drafted, </w:t>
      </w:r>
      <w:proofErr w:type="spellStart"/>
      <w:r w:rsidRPr="009F303A">
        <w:rPr>
          <w:sz w:val="16"/>
        </w:rPr>
        <w:t>ratifi</w:t>
      </w:r>
      <w:proofErr w:type="spellEnd"/>
      <w:r w:rsidRPr="009F303A">
        <w:rPr>
          <w:sz w:val="16"/>
        </w:rPr>
        <w:t xml:space="preserve"> ed, and came into force ( 1). Article II of the OST reinforced and formalized the international standard that outer space, the Moon, and other celestial bodies would not be subject to claims of sovereignty from any nation by any means, including appropriation. The </w:t>
      </w:r>
      <w:r w:rsidRPr="00571110">
        <w:rPr>
          <w:highlight w:val="cyan"/>
          <w:u w:val="single"/>
        </w:rPr>
        <w:t>OST</w:t>
      </w:r>
      <w:r w:rsidRPr="009F303A">
        <w:rPr>
          <w:sz w:val="16"/>
        </w:rPr>
        <w:t xml:space="preserve"> prohibits ownership of territory or its appropriation by any state party to the treaty, which includes the United States, Russia, and 126 other nations. It </w:t>
      </w:r>
      <w:r w:rsidRPr="00571110">
        <w:rPr>
          <w:highlight w:val="cyan"/>
          <w:u w:val="single"/>
        </w:rPr>
        <w:t>does not prohibit</w:t>
      </w:r>
      <w:r w:rsidRPr="009F303A">
        <w:rPr>
          <w:sz w:val="16"/>
        </w:rPr>
        <w:t xml:space="preserve"> the </w:t>
      </w:r>
      <w:r w:rsidRPr="00571110">
        <w:rPr>
          <w:highlight w:val="cyan"/>
          <w:u w:val="single"/>
        </w:rPr>
        <w:t>use of the Moon</w:t>
      </w:r>
      <w:r w:rsidRPr="00E47DE8">
        <w:rPr>
          <w:u w:val="single"/>
        </w:rPr>
        <w:t xml:space="preserve"> and its resources</w:t>
      </w:r>
      <w:r w:rsidRPr="009F303A">
        <w:rPr>
          <w:sz w:val="16"/>
        </w:rPr>
        <w:t xml:space="preserve">. In fact, the </w:t>
      </w:r>
      <w:r w:rsidRPr="00E47DE8">
        <w:rPr>
          <w:u w:val="single"/>
        </w:rPr>
        <w:t>treaty emphasizes</w:t>
      </w:r>
      <w:r w:rsidRPr="009F303A">
        <w:rPr>
          <w:sz w:val="16"/>
        </w:rPr>
        <w:t xml:space="preserve"> the importance of freedom of access to space for any nation and the </w:t>
      </w:r>
      <w:r w:rsidRPr="00E47DE8">
        <w:rPr>
          <w:u w:val="single"/>
        </w:rPr>
        <w:t>importance of international cooperation in space exploration</w:t>
      </w:r>
      <w:r w:rsidRPr="009F303A">
        <w:rPr>
          <w:sz w:val="16"/>
        </w:rPr>
        <w:t xml:space="preserve">. These principles of the space treaties have enabled gains in science and technology and have contributed to international stability in space. New attention is being focused on the lunar surface. China has an active Moon exploration program and is considering sending astronauts (taikonauts) to the Moon. </w:t>
      </w:r>
      <w:r w:rsidRPr="00571110">
        <w:rPr>
          <w:b/>
          <w:bCs/>
          <w:highlight w:val="cyan"/>
          <w:u w:val="single"/>
        </w:rPr>
        <w:t>Private</w:t>
      </w:r>
      <w:r w:rsidRPr="00571110">
        <w:rPr>
          <w:highlight w:val="cyan"/>
          <w:u w:val="single"/>
        </w:rPr>
        <w:t xml:space="preserve"> </w:t>
      </w:r>
      <w:r w:rsidRPr="00571110">
        <w:rPr>
          <w:b/>
          <w:bCs/>
          <w:highlight w:val="cyan"/>
          <w:u w:val="single"/>
        </w:rPr>
        <w:t>firms</w:t>
      </w:r>
      <w:r w:rsidRPr="009F303A">
        <w:rPr>
          <w:sz w:val="16"/>
        </w:rPr>
        <w:t xml:space="preserve"> are </w:t>
      </w:r>
      <w:r w:rsidRPr="00571110">
        <w:rPr>
          <w:highlight w:val="cyan"/>
          <w:u w:val="single"/>
        </w:rPr>
        <w:t>contemplating</w:t>
      </w:r>
      <w:r w:rsidRPr="00E47DE8">
        <w:rPr>
          <w:u w:val="single"/>
        </w:rPr>
        <w:t xml:space="preserve"> </w:t>
      </w:r>
      <w:r w:rsidRPr="00A818DB">
        <w:rPr>
          <w:u w:val="single"/>
        </w:rPr>
        <w:t xml:space="preserve">robotic </w:t>
      </w:r>
      <w:r w:rsidRPr="00571110">
        <w:rPr>
          <w:b/>
          <w:bCs/>
          <w:highlight w:val="cyan"/>
          <w:u w:val="single"/>
        </w:rPr>
        <w:t>missions</w:t>
      </w:r>
      <w:r w:rsidRPr="00E47DE8">
        <w:rPr>
          <w:u w:val="single"/>
        </w:rPr>
        <w:t xml:space="preserve"> that could </w:t>
      </w:r>
      <w:r w:rsidRPr="00571110">
        <w:rPr>
          <w:highlight w:val="cyan"/>
          <w:u w:val="single"/>
        </w:rPr>
        <w:t>land in</w:t>
      </w:r>
      <w:r w:rsidRPr="00E47DE8">
        <w:rPr>
          <w:u w:val="single"/>
        </w:rPr>
        <w:t xml:space="preserve"> the </w:t>
      </w:r>
      <w:r w:rsidRPr="00571110">
        <w:rPr>
          <w:highlight w:val="cyan"/>
          <w:u w:val="single"/>
        </w:rPr>
        <w:t>vicinity</w:t>
      </w:r>
      <w:r w:rsidRPr="00E47DE8">
        <w:rPr>
          <w:u w:val="single"/>
        </w:rPr>
        <w:t xml:space="preserve"> </w:t>
      </w:r>
      <w:r w:rsidRPr="00571110">
        <w:rPr>
          <w:highlight w:val="cyan"/>
          <w:u w:val="single"/>
        </w:rPr>
        <w:t>of</w:t>
      </w:r>
      <w:r w:rsidRPr="00E47DE8">
        <w:rPr>
          <w:u w:val="single"/>
        </w:rPr>
        <w:t xml:space="preserve"> the </w:t>
      </w:r>
      <w:r w:rsidRPr="00571110">
        <w:rPr>
          <w:highlight w:val="cyan"/>
          <w:u w:val="single"/>
        </w:rPr>
        <w:t>historical sites</w:t>
      </w:r>
      <w:r w:rsidRPr="00E47DE8">
        <w:rPr>
          <w:u w:val="single"/>
        </w:rPr>
        <w:t xml:space="preserve"> </w:t>
      </w:r>
      <w:r w:rsidRPr="006D0707">
        <w:rPr>
          <w:u w:val="single"/>
        </w:rPr>
        <w:t>of</w:t>
      </w:r>
      <w:r w:rsidRPr="00E47DE8">
        <w:rPr>
          <w:u w:val="single"/>
        </w:rPr>
        <w:t xml:space="preserve"> Apollo and other missions</w:t>
      </w:r>
      <w:r w:rsidRPr="009F303A">
        <w:rPr>
          <w:sz w:val="16"/>
        </w:rPr>
        <w:t xml:space="preserve">. Although we might assume the best of intentions for such missions, </w:t>
      </w:r>
      <w:r w:rsidRPr="00E47DE8">
        <w:rPr>
          <w:u w:val="single"/>
        </w:rPr>
        <w:t xml:space="preserve">they could </w:t>
      </w:r>
      <w:r w:rsidRPr="00571110">
        <w:rPr>
          <w:b/>
          <w:bCs/>
          <w:highlight w:val="cyan"/>
          <w:u w:val="single"/>
        </w:rPr>
        <w:t>irreparably</w:t>
      </w:r>
      <w:r w:rsidRPr="00571110">
        <w:rPr>
          <w:highlight w:val="cyan"/>
          <w:u w:val="single"/>
        </w:rPr>
        <w:t xml:space="preserve"> </w:t>
      </w:r>
      <w:r w:rsidRPr="00571110">
        <w:rPr>
          <w:b/>
          <w:bCs/>
          <w:highlight w:val="cyan"/>
          <w:u w:val="single"/>
        </w:rPr>
        <w:t>disturb</w:t>
      </w:r>
      <w:r w:rsidRPr="00E47DE8">
        <w:rPr>
          <w:u w:val="single"/>
        </w:rPr>
        <w:t xml:space="preserve"> the </w:t>
      </w:r>
      <w:r w:rsidRPr="00571110">
        <w:rPr>
          <w:b/>
          <w:bCs/>
          <w:highlight w:val="cyan"/>
          <w:u w:val="single"/>
        </w:rPr>
        <w:t>traces</w:t>
      </w:r>
      <w:r w:rsidRPr="00571110">
        <w:rPr>
          <w:highlight w:val="cyan"/>
          <w:u w:val="single"/>
        </w:rPr>
        <w:t xml:space="preserve"> </w:t>
      </w:r>
      <w:r w:rsidRPr="00571110">
        <w:rPr>
          <w:b/>
          <w:bCs/>
          <w:highlight w:val="cyan"/>
          <w:u w:val="single"/>
        </w:rPr>
        <w:t>of</w:t>
      </w:r>
      <w:r w:rsidRPr="00571110">
        <w:rPr>
          <w:highlight w:val="cyan"/>
          <w:u w:val="single"/>
        </w:rPr>
        <w:t xml:space="preserve"> the first </w:t>
      </w:r>
      <w:r w:rsidRPr="00571110">
        <w:rPr>
          <w:b/>
          <w:bCs/>
          <w:highlight w:val="cyan"/>
          <w:u w:val="single"/>
        </w:rPr>
        <w:t>human</w:t>
      </w:r>
      <w:r w:rsidRPr="00571110">
        <w:rPr>
          <w:highlight w:val="cyan"/>
          <w:u w:val="single"/>
        </w:rPr>
        <w:t xml:space="preserve"> </w:t>
      </w:r>
      <w:r w:rsidRPr="00571110">
        <w:rPr>
          <w:b/>
          <w:bCs/>
          <w:highlight w:val="cyan"/>
          <w:u w:val="single"/>
        </w:rPr>
        <w:t>visits</w:t>
      </w:r>
      <w:r w:rsidRPr="00571110">
        <w:rPr>
          <w:highlight w:val="cyan"/>
          <w:u w:val="single"/>
        </w:rPr>
        <w:t xml:space="preserve"> </w:t>
      </w:r>
      <w:r w:rsidRPr="00B51893">
        <w:rPr>
          <w:u w:val="single"/>
        </w:rPr>
        <w:t>to another world</w:t>
      </w:r>
      <w:r w:rsidRPr="00B51893">
        <w:rPr>
          <w:sz w:val="16"/>
        </w:rPr>
        <w:t>.</w:t>
      </w:r>
      <w:r>
        <w:rPr>
          <w:sz w:val="16"/>
        </w:rPr>
        <w:t xml:space="preserve"> </w:t>
      </w:r>
      <w:r w:rsidRPr="00420B02">
        <w:rPr>
          <w:sz w:val="16"/>
        </w:rPr>
        <w:t xml:space="preserve">NASA has taken </w:t>
      </w:r>
      <w:r w:rsidRPr="00420B02">
        <w:rPr>
          <w:b/>
          <w:bCs/>
          <w:u w:val="single"/>
        </w:rPr>
        <w:t>steps</w:t>
      </w:r>
      <w:r w:rsidRPr="00420B02">
        <w:rPr>
          <w:u w:val="single"/>
        </w:rPr>
        <w:t xml:space="preserve"> </w:t>
      </w:r>
      <w:r w:rsidRPr="00420B02">
        <w:rPr>
          <w:b/>
          <w:bCs/>
          <w:u w:val="single"/>
        </w:rPr>
        <w:t>to</w:t>
      </w:r>
      <w:r w:rsidRPr="00420B02">
        <w:rPr>
          <w:u w:val="single"/>
        </w:rPr>
        <w:t xml:space="preserve"> </w:t>
      </w:r>
      <w:r w:rsidRPr="00420B02">
        <w:rPr>
          <w:b/>
          <w:bCs/>
          <w:u w:val="single"/>
        </w:rPr>
        <w:t>protect</w:t>
      </w:r>
      <w:r w:rsidRPr="00420B02">
        <w:rPr>
          <w:u w:val="single"/>
        </w:rPr>
        <w:t xml:space="preserve"> the lunar landing </w:t>
      </w:r>
      <w:r w:rsidRPr="00420B02">
        <w:rPr>
          <w:b/>
          <w:bCs/>
          <w:u w:val="single"/>
        </w:rPr>
        <w:t>sites</w:t>
      </w:r>
      <w:r w:rsidRPr="00420B02">
        <w:rPr>
          <w:sz w:val="16"/>
        </w:rPr>
        <w:t xml:space="preserve"> and equipment and to initiate a process to create recognized norms of behavior. In July 2011, guidelines were issued for private companies competing in the Google Lunar X Prize that established detailed requirements for avoiding damage to U.S. government property on the Moon </w:t>
      </w:r>
      <w:proofErr w:type="gramStart"/>
      <w:r w:rsidRPr="00420B02">
        <w:rPr>
          <w:sz w:val="16"/>
        </w:rPr>
        <w:t>( 2</w:t>
      </w:r>
      <w:proofErr w:type="gramEnd"/>
      <w:r w:rsidRPr="00420B02">
        <w:rPr>
          <w:sz w:val="16"/>
        </w:rPr>
        <w:t xml:space="preserve">). H.R. 2617, The Apollo Lunar Landing Legacy Act, was introduced into the U.S. Congress on 8 July 2013 </w:t>
      </w:r>
      <w:proofErr w:type="gramStart"/>
      <w:r w:rsidRPr="00420B02">
        <w:rPr>
          <w:sz w:val="16"/>
        </w:rPr>
        <w:t>( 3</w:t>
      </w:r>
      <w:proofErr w:type="gramEnd"/>
      <w:r w:rsidRPr="00420B02">
        <w:rPr>
          <w:sz w:val="16"/>
        </w:rPr>
        <w:t xml:space="preserve">). In essence, it proposes to designate the Apollo landing sites and U.S. equipment on the Moon as a U.S. National Park with jurisdiction under the auspices of the U.S. Department of the Interior. Although the bill acknowledges treaty obligations of the United States, it would </w:t>
      </w:r>
      <w:r w:rsidRPr="00420B02">
        <w:rPr>
          <w:u w:val="single"/>
        </w:rPr>
        <w:t>create</w:t>
      </w:r>
      <w:r w:rsidRPr="00420B02">
        <w:rPr>
          <w:sz w:val="16"/>
        </w:rPr>
        <w:t xml:space="preserve">, in effect, a </w:t>
      </w:r>
      <w:r w:rsidRPr="00420B02">
        <w:rPr>
          <w:u w:val="single"/>
        </w:rPr>
        <w:t>unilateral U.S. action</w:t>
      </w:r>
      <w:r w:rsidRPr="00420B02">
        <w:rPr>
          <w:sz w:val="16"/>
        </w:rPr>
        <w:t xml:space="preserve"> to control parts of the Moon. This would </w:t>
      </w:r>
      <w:r w:rsidRPr="00420B02">
        <w:rPr>
          <w:b/>
          <w:bCs/>
          <w:u w:val="single"/>
        </w:rPr>
        <w:t>create</w:t>
      </w:r>
      <w:r w:rsidRPr="00420B02">
        <w:rPr>
          <w:u w:val="single"/>
        </w:rPr>
        <w:t xml:space="preserve"> a </w:t>
      </w:r>
      <w:r w:rsidRPr="00420B02">
        <w:rPr>
          <w:b/>
          <w:bCs/>
          <w:u w:val="single"/>
        </w:rPr>
        <w:t>direct</w:t>
      </w:r>
      <w:r w:rsidRPr="00420B02">
        <w:rPr>
          <w:u w:val="single"/>
        </w:rPr>
        <w:t xml:space="preserve"> </w:t>
      </w:r>
      <w:r w:rsidRPr="00420B02">
        <w:rPr>
          <w:b/>
          <w:bCs/>
          <w:u w:val="single"/>
        </w:rPr>
        <w:t>conflict</w:t>
      </w:r>
      <w:r w:rsidRPr="00420B02">
        <w:rPr>
          <w:u w:val="single"/>
        </w:rPr>
        <w:t xml:space="preserve"> </w:t>
      </w:r>
      <w:r w:rsidRPr="00420B02">
        <w:rPr>
          <w:b/>
          <w:bCs/>
          <w:u w:val="single"/>
        </w:rPr>
        <w:t>with</w:t>
      </w:r>
      <w:r w:rsidRPr="00420B02">
        <w:rPr>
          <w:u w:val="single"/>
        </w:rPr>
        <w:t xml:space="preserve"> </w:t>
      </w:r>
      <w:r w:rsidRPr="00420B02">
        <w:rPr>
          <w:b/>
          <w:bCs/>
          <w:u w:val="single"/>
        </w:rPr>
        <w:t>i</w:t>
      </w:r>
      <w:r w:rsidRPr="00420B02">
        <w:rPr>
          <w:u w:val="single"/>
        </w:rPr>
        <w:t xml:space="preserve">nternational </w:t>
      </w:r>
      <w:r w:rsidRPr="00420B02">
        <w:rPr>
          <w:b/>
          <w:bCs/>
          <w:u w:val="single"/>
        </w:rPr>
        <w:t>law</w:t>
      </w:r>
      <w:r w:rsidRPr="00420B02">
        <w:rPr>
          <w:u w:val="single"/>
        </w:rPr>
        <w:t xml:space="preserve"> and could be viewed as a </w:t>
      </w:r>
      <w:r w:rsidRPr="00420B02">
        <w:rPr>
          <w:b/>
          <w:bCs/>
          <w:u w:val="single"/>
        </w:rPr>
        <w:t>violation</w:t>
      </w:r>
      <w:r w:rsidRPr="00420B02">
        <w:rPr>
          <w:u w:val="single"/>
        </w:rPr>
        <w:t xml:space="preserve"> </w:t>
      </w:r>
      <w:r w:rsidRPr="00420B02">
        <w:rPr>
          <w:b/>
          <w:bCs/>
          <w:u w:val="single"/>
        </w:rPr>
        <w:t>of</w:t>
      </w:r>
      <w:r w:rsidRPr="00420B02">
        <w:rPr>
          <w:u w:val="single"/>
        </w:rPr>
        <w:t xml:space="preserve"> U.S. commitments under the </w:t>
      </w:r>
      <w:r w:rsidRPr="00420B02">
        <w:rPr>
          <w:b/>
          <w:bCs/>
          <w:u w:val="single"/>
        </w:rPr>
        <w:t>OST</w:t>
      </w:r>
      <w:r w:rsidRPr="00420B02">
        <w:rPr>
          <w:sz w:val="16"/>
        </w:rPr>
        <w:t xml:space="preserve">. It would be an </w:t>
      </w:r>
      <w:r w:rsidRPr="00420B02">
        <w:rPr>
          <w:u w:val="single"/>
        </w:rPr>
        <w:t>ineffective way of protecting historical U.S. sites</w:t>
      </w:r>
      <w:r w:rsidRPr="00420B02">
        <w:rPr>
          <w:sz w:val="16"/>
        </w:rPr>
        <w:t xml:space="preserve">, and it </w:t>
      </w:r>
      <w:r w:rsidRPr="00420B02">
        <w:rPr>
          <w:u w:val="single"/>
        </w:rPr>
        <w:t>fails to address interests of other states that have visited and will likely visit the Moon</w:t>
      </w:r>
      <w:r w:rsidRPr="00420B02">
        <w:rPr>
          <w:sz w:val="16"/>
        </w:rPr>
        <w:t xml:space="preserve">. It is </w:t>
      </w:r>
      <w:r w:rsidRPr="00420B02">
        <w:rPr>
          <w:b/>
          <w:bCs/>
          <w:u w:val="single"/>
        </w:rPr>
        <w:t>legally</w:t>
      </w:r>
      <w:r w:rsidRPr="00420B02">
        <w:rPr>
          <w:u w:val="single"/>
        </w:rPr>
        <w:t xml:space="preserve"> </w:t>
      </w:r>
      <w:r w:rsidRPr="00420B02">
        <w:rPr>
          <w:b/>
          <w:bCs/>
          <w:u w:val="single"/>
        </w:rPr>
        <w:t>flawed</w:t>
      </w:r>
      <w:r w:rsidRPr="00420B02">
        <w:rPr>
          <w:sz w:val="16"/>
        </w:rPr>
        <w:t xml:space="preserve">, </w:t>
      </w:r>
      <w:r w:rsidRPr="00420B02">
        <w:rPr>
          <w:b/>
          <w:bCs/>
          <w:u w:val="single"/>
        </w:rPr>
        <w:t>unenforceable</w:t>
      </w:r>
      <w:r w:rsidRPr="00420B02">
        <w:rPr>
          <w:sz w:val="16"/>
        </w:rPr>
        <w:t xml:space="preserve">, and </w:t>
      </w:r>
      <w:r w:rsidRPr="00420B02">
        <w:rPr>
          <w:b/>
          <w:bCs/>
          <w:u w:val="single"/>
        </w:rPr>
        <w:t>contradictory</w:t>
      </w:r>
      <w:r w:rsidRPr="00420B02">
        <w:rPr>
          <w:u w:val="single"/>
        </w:rPr>
        <w:t xml:space="preserve"> </w:t>
      </w:r>
      <w:r w:rsidRPr="00420B02">
        <w:rPr>
          <w:b/>
          <w:bCs/>
          <w:u w:val="single"/>
        </w:rPr>
        <w:t>to</w:t>
      </w:r>
      <w:r w:rsidRPr="00420B02">
        <w:rPr>
          <w:u w:val="single"/>
        </w:rPr>
        <w:t xml:space="preserve"> our national </w:t>
      </w:r>
      <w:r w:rsidRPr="00420B02">
        <w:rPr>
          <w:b/>
          <w:bCs/>
          <w:u w:val="single"/>
        </w:rPr>
        <w:t>space</w:t>
      </w:r>
      <w:r w:rsidRPr="00420B02">
        <w:rPr>
          <w:u w:val="single"/>
        </w:rPr>
        <w:t xml:space="preserve"> </w:t>
      </w:r>
      <w:r w:rsidRPr="00420B02">
        <w:rPr>
          <w:b/>
          <w:bCs/>
          <w:u w:val="single"/>
        </w:rPr>
        <w:t>policy</w:t>
      </w:r>
      <w:r w:rsidRPr="00420B02">
        <w:rPr>
          <w:u w:val="single"/>
        </w:rPr>
        <w:t xml:space="preserve"> and our international relations in space</w:t>
      </w:r>
      <w:r w:rsidRPr="00420B02">
        <w:rPr>
          <w:sz w:val="16"/>
        </w:rPr>
        <w:t xml:space="preserve"> </w:t>
      </w:r>
      <w:proofErr w:type="gramStart"/>
      <w:r w:rsidRPr="00420B02">
        <w:rPr>
          <w:sz w:val="16"/>
        </w:rPr>
        <w:t>( 4</w:t>
      </w:r>
      <w:proofErr w:type="gramEnd"/>
      <w:r w:rsidRPr="00420B02">
        <w:rPr>
          <w:sz w:val="16"/>
        </w:rPr>
        <w:t xml:space="preserve">). There is a better way for the United States to protect its historic artifacts and equipment on the Moon. The fi </w:t>
      </w:r>
      <w:proofErr w:type="spellStart"/>
      <w:r w:rsidRPr="00420B02">
        <w:rPr>
          <w:sz w:val="16"/>
        </w:rPr>
        <w:t>rst</w:t>
      </w:r>
      <w:proofErr w:type="spellEnd"/>
      <w:r w:rsidRPr="00420B02">
        <w:rPr>
          <w:sz w:val="16"/>
        </w:rPr>
        <w:t xml:space="preserve"> step is to clearly distinguish between U.S. artifacts left on the Moon, such as </w:t>
      </w:r>
      <w:proofErr w:type="spellStart"/>
      <w:r w:rsidRPr="00420B02">
        <w:rPr>
          <w:sz w:val="16"/>
        </w:rPr>
        <w:t>fl</w:t>
      </w:r>
      <w:proofErr w:type="spellEnd"/>
      <w:r w:rsidRPr="00420B02">
        <w:rPr>
          <w:sz w:val="16"/>
        </w:rPr>
        <w:t xml:space="preserve"> </w:t>
      </w:r>
      <w:proofErr w:type="spellStart"/>
      <w:r w:rsidRPr="00420B02">
        <w:rPr>
          <w:sz w:val="16"/>
        </w:rPr>
        <w:t>ags</w:t>
      </w:r>
      <w:proofErr w:type="spellEnd"/>
      <w:r w:rsidRPr="00420B02">
        <w:rPr>
          <w:sz w:val="16"/>
        </w:rPr>
        <w:t xml:space="preserve"> and </w:t>
      </w:r>
      <w:proofErr w:type="spellStart"/>
      <w:r w:rsidRPr="00420B02">
        <w:rPr>
          <w:sz w:val="16"/>
        </w:rPr>
        <w:t>scientifi</w:t>
      </w:r>
      <w:proofErr w:type="spellEnd"/>
      <w:r w:rsidRPr="00420B02">
        <w:rPr>
          <w:sz w:val="16"/>
        </w:rPr>
        <w:t xml:space="preserve"> c equipment, and the territory th</w:t>
      </w:r>
      <w:r w:rsidRPr="009F303A">
        <w:rPr>
          <w:sz w:val="16"/>
        </w:rPr>
        <w:t>ey occupy. The second is to gain international, not unilateral, recognition for the sites upon which they rest.</w:t>
      </w:r>
      <w:r>
        <w:rPr>
          <w:sz w:val="16"/>
        </w:rPr>
        <w:t xml:space="preserve"> </w:t>
      </w:r>
      <w:r w:rsidRPr="009F303A">
        <w:rPr>
          <w:sz w:val="16"/>
        </w:rPr>
        <w:t xml:space="preserve">Aside from debris from crash landings (by Japan, India, China, and the European Space Agency), there are only two nations with “soft-landed” equipment on the lunar surface: the </w:t>
      </w:r>
      <w:r w:rsidRPr="00571110">
        <w:rPr>
          <w:highlight w:val="cyan"/>
          <w:u w:val="single"/>
        </w:rPr>
        <w:t>U</w:t>
      </w:r>
      <w:r w:rsidRPr="006D0707">
        <w:rPr>
          <w:sz w:val="16"/>
        </w:rPr>
        <w:t>n</w:t>
      </w:r>
      <w:r w:rsidRPr="009F303A">
        <w:rPr>
          <w:sz w:val="16"/>
        </w:rPr>
        <w:t xml:space="preserve">ited </w:t>
      </w:r>
      <w:r w:rsidRPr="00571110">
        <w:rPr>
          <w:highlight w:val="cyan"/>
          <w:u w:val="single"/>
        </w:rPr>
        <w:t>S</w:t>
      </w:r>
      <w:r w:rsidRPr="006D0707">
        <w:rPr>
          <w:sz w:val="16"/>
        </w:rPr>
        <w:t>t</w:t>
      </w:r>
      <w:r w:rsidRPr="009F303A">
        <w:rPr>
          <w:sz w:val="16"/>
        </w:rPr>
        <w:t xml:space="preserve">ates and </w:t>
      </w:r>
      <w:r w:rsidRPr="00571110">
        <w:rPr>
          <w:highlight w:val="cyan"/>
          <w:u w:val="single"/>
        </w:rPr>
        <w:t>Russia</w:t>
      </w:r>
      <w:r w:rsidRPr="009F303A">
        <w:rPr>
          <w:sz w:val="16"/>
        </w:rPr>
        <w:t xml:space="preserve">. </w:t>
      </w:r>
      <w:r w:rsidRPr="00571110">
        <w:rPr>
          <w:highlight w:val="cyan"/>
          <w:u w:val="single"/>
        </w:rPr>
        <w:t>China</w:t>
      </w:r>
      <w:r w:rsidRPr="009F303A">
        <w:rPr>
          <w:sz w:val="16"/>
        </w:rPr>
        <w:t xml:space="preserve"> has plans to soft-land </w:t>
      </w:r>
      <w:proofErr w:type="spellStart"/>
      <w:r w:rsidRPr="009F303A">
        <w:rPr>
          <w:sz w:val="16"/>
        </w:rPr>
        <w:t>Chang’e</w:t>
      </w:r>
      <w:proofErr w:type="spellEnd"/>
      <w:r w:rsidRPr="009F303A">
        <w:rPr>
          <w:sz w:val="16"/>
        </w:rPr>
        <w:t xml:space="preserve"> 3 on the Moon in December 2013. All three nations (and any others wishing to participate) </w:t>
      </w:r>
      <w:r w:rsidRPr="00571110">
        <w:rPr>
          <w:highlight w:val="cyan"/>
          <w:u w:val="single"/>
        </w:rPr>
        <w:t>have much to gain</w:t>
      </w:r>
      <w:r w:rsidRPr="009F303A">
        <w:rPr>
          <w:sz w:val="16"/>
        </w:rPr>
        <w:t xml:space="preserve"> and </w:t>
      </w:r>
      <w:r w:rsidRPr="00E47DE8">
        <w:rPr>
          <w:u w:val="single"/>
        </w:rPr>
        <w:t xml:space="preserve">little or </w:t>
      </w:r>
      <w:r w:rsidRPr="00571110">
        <w:rPr>
          <w:b/>
          <w:bCs/>
          <w:highlight w:val="cyan"/>
          <w:u w:val="single"/>
        </w:rPr>
        <w:t>nothing</w:t>
      </w:r>
      <w:r w:rsidRPr="00E47DE8">
        <w:rPr>
          <w:u w:val="single"/>
        </w:rPr>
        <w:t xml:space="preserve"> </w:t>
      </w:r>
      <w:r w:rsidRPr="00571110">
        <w:rPr>
          <w:b/>
          <w:bCs/>
          <w:highlight w:val="cyan"/>
          <w:u w:val="single"/>
        </w:rPr>
        <w:t>to</w:t>
      </w:r>
      <w:r w:rsidRPr="00E47DE8">
        <w:rPr>
          <w:u w:val="single"/>
        </w:rPr>
        <w:t xml:space="preserve"> </w:t>
      </w:r>
      <w:r w:rsidRPr="00571110">
        <w:rPr>
          <w:b/>
          <w:bCs/>
          <w:highlight w:val="cyan"/>
          <w:u w:val="single"/>
        </w:rPr>
        <w:t>lose</w:t>
      </w:r>
      <w:r w:rsidRPr="00E47DE8">
        <w:rPr>
          <w:u w:val="single"/>
        </w:rPr>
        <w:t xml:space="preserve"> </w:t>
      </w:r>
      <w:r w:rsidRPr="00571110">
        <w:rPr>
          <w:b/>
          <w:bCs/>
          <w:highlight w:val="cyan"/>
          <w:u w:val="single"/>
        </w:rPr>
        <w:t>from</w:t>
      </w:r>
      <w:r w:rsidRPr="00E47DE8">
        <w:rPr>
          <w:u w:val="single"/>
        </w:rPr>
        <w:t xml:space="preserve"> a </w:t>
      </w:r>
      <w:r w:rsidRPr="00571110">
        <w:rPr>
          <w:b/>
          <w:bCs/>
          <w:highlight w:val="cyan"/>
          <w:u w:val="single"/>
        </w:rPr>
        <w:t>multinational</w:t>
      </w:r>
      <w:r w:rsidRPr="00571110">
        <w:rPr>
          <w:highlight w:val="cyan"/>
          <w:u w:val="single"/>
        </w:rPr>
        <w:t xml:space="preserve"> </w:t>
      </w:r>
      <w:r w:rsidRPr="00571110">
        <w:rPr>
          <w:b/>
          <w:bCs/>
          <w:highlight w:val="cyan"/>
          <w:u w:val="single"/>
        </w:rPr>
        <w:t>agreement</w:t>
      </w:r>
      <w:r w:rsidRPr="009F303A">
        <w:rPr>
          <w:sz w:val="16"/>
        </w:rPr>
        <w:t xml:space="preserve"> </w:t>
      </w:r>
      <w:r w:rsidRPr="00571110">
        <w:rPr>
          <w:highlight w:val="cyan"/>
          <w:u w:val="single"/>
        </w:rPr>
        <w:t>based on</w:t>
      </w:r>
      <w:r w:rsidRPr="00E47DE8">
        <w:rPr>
          <w:u w:val="single"/>
        </w:rPr>
        <w:t xml:space="preserve"> </w:t>
      </w:r>
      <w:r w:rsidRPr="00571110">
        <w:rPr>
          <w:highlight w:val="cyan"/>
          <w:u w:val="single"/>
        </w:rPr>
        <w:t>mutual respect</w:t>
      </w:r>
      <w:r w:rsidRPr="00E47DE8">
        <w:rPr>
          <w:u w:val="single"/>
        </w:rPr>
        <w:t xml:space="preserve"> </w:t>
      </w:r>
      <w:r w:rsidRPr="00571110">
        <w:rPr>
          <w:highlight w:val="cyan"/>
          <w:u w:val="single"/>
        </w:rPr>
        <w:t>and</w:t>
      </w:r>
      <w:r w:rsidRPr="00E47DE8">
        <w:rPr>
          <w:u w:val="single"/>
        </w:rPr>
        <w:t xml:space="preserve"> mutual </w:t>
      </w:r>
      <w:r w:rsidRPr="00571110">
        <w:rPr>
          <w:highlight w:val="cyan"/>
          <w:u w:val="single"/>
        </w:rPr>
        <w:t>protection</w:t>
      </w:r>
      <w:r w:rsidRPr="00E47DE8">
        <w:rPr>
          <w:u w:val="single"/>
        </w:rPr>
        <w:t xml:space="preserve"> </w:t>
      </w:r>
      <w:r w:rsidRPr="00571110">
        <w:rPr>
          <w:highlight w:val="cyan"/>
          <w:u w:val="single"/>
        </w:rPr>
        <w:t>of</w:t>
      </w:r>
      <w:r w:rsidRPr="00E47DE8">
        <w:rPr>
          <w:u w:val="single"/>
        </w:rPr>
        <w:t xml:space="preserve"> </w:t>
      </w:r>
      <w:r w:rsidRPr="00571110">
        <w:rPr>
          <w:highlight w:val="cyan"/>
          <w:u w:val="single"/>
        </w:rPr>
        <w:t>each other’s historical sites</w:t>
      </w:r>
      <w:r w:rsidRPr="00E47DE8">
        <w:rPr>
          <w:u w:val="single"/>
        </w:rPr>
        <w:t xml:space="preserve"> </w:t>
      </w:r>
      <w:r w:rsidRPr="00B51893">
        <w:rPr>
          <w:u w:val="single"/>
        </w:rPr>
        <w:t>and equipment.</w:t>
      </w:r>
      <w:r>
        <w:rPr>
          <w:u w:val="single"/>
        </w:rPr>
        <w:t xml:space="preserve"> </w:t>
      </w:r>
      <w:r w:rsidRPr="009F303A">
        <w:rPr>
          <w:sz w:val="16"/>
          <w:szCs w:val="16"/>
        </w:rPr>
        <w:t>Legal Issues</w:t>
      </w:r>
      <w:r>
        <w:rPr>
          <w:sz w:val="16"/>
          <w:szCs w:val="16"/>
        </w:rPr>
        <w:t xml:space="preserve"> </w:t>
      </w:r>
      <w:r w:rsidRPr="009F303A">
        <w:rPr>
          <w:sz w:val="16"/>
          <w:szCs w:val="16"/>
        </w:rPr>
        <w:t>Although ownership of planets, the Moon, and celestial bodies is prohibited, ownership of equipment launched into space remains with the nation or entity that launched the equipment, wherever that equipment is in the solar system. Under the OST, that nation is both responsible and liable for any harmful acts that equipment may create in space.</w:t>
      </w:r>
      <w:r>
        <w:rPr>
          <w:sz w:val="16"/>
          <w:szCs w:val="16"/>
        </w:rPr>
        <w:t xml:space="preserve"> </w:t>
      </w:r>
      <w:r w:rsidRPr="009F303A">
        <w:rPr>
          <w:sz w:val="16"/>
        </w:rPr>
        <w:t xml:space="preserve">There are no prescribed limits on time or the amount of damage a nation may have to pay. The U.S. government therefore still owns equipment it placed on the Moon. Ownership has the associated right of protecting the equipment, subject to using necessary and proportional means for protection. But, because no nation can claim ownership of the territory on which equipment rests, there is an open issue of how to control the spots on the Moon underneath that equipment, </w:t>
      </w:r>
      <w:r w:rsidRPr="00420B02">
        <w:rPr>
          <w:sz w:val="16"/>
        </w:rPr>
        <w:t xml:space="preserve">because </w:t>
      </w:r>
      <w:r w:rsidRPr="00420B02">
        <w:rPr>
          <w:u w:val="single"/>
        </w:rPr>
        <w:t xml:space="preserve">the site is </w:t>
      </w:r>
      <w:r w:rsidRPr="00420B02">
        <w:rPr>
          <w:b/>
          <w:bCs/>
          <w:u w:val="single"/>
        </w:rPr>
        <w:t>integral</w:t>
      </w:r>
      <w:r w:rsidRPr="00420B02">
        <w:rPr>
          <w:u w:val="single"/>
        </w:rPr>
        <w:t xml:space="preserve"> </w:t>
      </w:r>
      <w:r w:rsidRPr="00420B02">
        <w:rPr>
          <w:b/>
          <w:bCs/>
          <w:u w:val="single"/>
        </w:rPr>
        <w:t>to</w:t>
      </w:r>
      <w:r w:rsidRPr="00420B02">
        <w:rPr>
          <w:u w:val="single"/>
        </w:rPr>
        <w:t xml:space="preserve"> the </w:t>
      </w:r>
      <w:r w:rsidRPr="00420B02">
        <w:rPr>
          <w:b/>
          <w:bCs/>
          <w:u w:val="single"/>
        </w:rPr>
        <w:t>historical</w:t>
      </w:r>
      <w:r w:rsidRPr="00420B02">
        <w:rPr>
          <w:u w:val="single"/>
        </w:rPr>
        <w:t xml:space="preserve"> </w:t>
      </w:r>
      <w:proofErr w:type="spellStart"/>
      <w:r w:rsidRPr="00420B02">
        <w:rPr>
          <w:b/>
          <w:bCs/>
          <w:u w:val="single"/>
        </w:rPr>
        <w:t>signifi</w:t>
      </w:r>
      <w:proofErr w:type="spellEnd"/>
      <w:r w:rsidRPr="00420B02">
        <w:rPr>
          <w:u w:val="single"/>
        </w:rPr>
        <w:t xml:space="preserve"> </w:t>
      </w:r>
      <w:r w:rsidRPr="00420B02">
        <w:rPr>
          <w:b/>
          <w:bCs/>
          <w:u w:val="single"/>
        </w:rPr>
        <w:t>-</w:t>
      </w:r>
      <w:r w:rsidRPr="00420B02">
        <w:rPr>
          <w:u w:val="single"/>
        </w:rPr>
        <w:t xml:space="preserve"> </w:t>
      </w:r>
      <w:proofErr w:type="spellStart"/>
      <w:r w:rsidRPr="00420B02">
        <w:rPr>
          <w:b/>
          <w:bCs/>
          <w:u w:val="single"/>
        </w:rPr>
        <w:t>cance</w:t>
      </w:r>
      <w:proofErr w:type="spellEnd"/>
      <w:r w:rsidRPr="00420B02">
        <w:rPr>
          <w:sz w:val="16"/>
        </w:rPr>
        <w:t xml:space="preserve">. In H.R. 2617, </w:t>
      </w:r>
      <w:r w:rsidRPr="00420B02">
        <w:rPr>
          <w:u w:val="single"/>
        </w:rPr>
        <w:t>establishment of Apollo sites as a unit of the U.S. National Park System</w:t>
      </w:r>
      <w:r w:rsidRPr="00420B02">
        <w:rPr>
          <w:sz w:val="16"/>
        </w:rPr>
        <w:t xml:space="preserve"> </w:t>
      </w:r>
      <w:r w:rsidRPr="00420B02">
        <w:rPr>
          <w:u w:val="single"/>
        </w:rPr>
        <w:t>could be interpreted as a declaration of territorial sovereignty on the Moon</w:t>
      </w:r>
      <w:r w:rsidRPr="00420B02">
        <w:rPr>
          <w:sz w:val="16"/>
        </w:rPr>
        <w:t>, even though ensuing paragraphs specify the Park’s components as the “</w:t>
      </w:r>
      <w:r w:rsidRPr="00420B02">
        <w:rPr>
          <w:u w:val="single"/>
        </w:rPr>
        <w:t>artifacts on the surface of the Moon</w:t>
      </w:r>
      <w:r w:rsidRPr="00420B02">
        <w:rPr>
          <w:sz w:val="16"/>
        </w:rPr>
        <w:t xml:space="preserve">” at those sites. </w:t>
      </w:r>
      <w:r w:rsidRPr="00420B02">
        <w:rPr>
          <w:u w:val="single"/>
        </w:rPr>
        <w:t xml:space="preserve">This problem needs international legal </w:t>
      </w:r>
      <w:proofErr w:type="spellStart"/>
      <w:r w:rsidRPr="00420B02">
        <w:rPr>
          <w:u w:val="single"/>
        </w:rPr>
        <w:t>clarifi</w:t>
      </w:r>
      <w:proofErr w:type="spellEnd"/>
      <w:r w:rsidRPr="00420B02">
        <w:rPr>
          <w:u w:val="single"/>
        </w:rPr>
        <w:t xml:space="preserve"> cation</w:t>
      </w:r>
      <w:r w:rsidRPr="00420B02">
        <w:rPr>
          <w:sz w:val="16"/>
        </w:rPr>
        <w:t xml:space="preserve">, achievable via a formal agreement among those nations that have the technological ability to directly access the Moon </w:t>
      </w:r>
      <w:proofErr w:type="gramStart"/>
      <w:r w:rsidRPr="00420B02">
        <w:rPr>
          <w:sz w:val="16"/>
        </w:rPr>
        <w:t>( 5</w:t>
      </w:r>
      <w:proofErr w:type="gramEnd"/>
      <w:r w:rsidRPr="00420B02">
        <w:rPr>
          <w:sz w:val="16"/>
        </w:rPr>
        <w:t>).</w:t>
      </w:r>
      <w:r>
        <w:rPr>
          <w:sz w:val="16"/>
        </w:rPr>
        <w:t xml:space="preserve"> </w:t>
      </w:r>
      <w:r w:rsidRPr="00420B02">
        <w:rPr>
          <w:sz w:val="16"/>
          <w:szCs w:val="16"/>
        </w:rPr>
        <w:t xml:space="preserve">Section 6(a) raises another legal issue. The bill proposes that the Secretary of the Interior shall administer the park in accordance with laws generally applicable to U.S. National Parks. It also requires the Secretary to act in accordance with applicable international law and treaties. The U.S. National Park System Act states that the Parks are “managed for the </w:t>
      </w:r>
      <w:proofErr w:type="spellStart"/>
      <w:r w:rsidRPr="00420B02">
        <w:rPr>
          <w:sz w:val="16"/>
          <w:szCs w:val="16"/>
        </w:rPr>
        <w:t>benefi</w:t>
      </w:r>
      <w:proofErr w:type="spellEnd"/>
      <w:r w:rsidRPr="00420B02">
        <w:rPr>
          <w:sz w:val="16"/>
          <w:szCs w:val="16"/>
        </w:rPr>
        <w:t xml:space="preserve"> t and inspiration of all the people of the United States” </w:t>
      </w:r>
      <w:proofErr w:type="gramStart"/>
      <w:r w:rsidRPr="00420B02">
        <w:rPr>
          <w:sz w:val="16"/>
          <w:szCs w:val="16"/>
        </w:rPr>
        <w:t>( 6</w:t>
      </w:r>
      <w:proofErr w:type="gramEnd"/>
      <w:r w:rsidRPr="00420B02">
        <w:rPr>
          <w:sz w:val="16"/>
          <w:szCs w:val="16"/>
        </w:rPr>
        <w:t xml:space="preserve">). The OST clearly emphasizes that the exploration and use of space by nations is to </w:t>
      </w:r>
      <w:proofErr w:type="spellStart"/>
      <w:r w:rsidRPr="00420B02">
        <w:rPr>
          <w:sz w:val="16"/>
          <w:szCs w:val="16"/>
        </w:rPr>
        <w:t>benefi</w:t>
      </w:r>
      <w:proofErr w:type="spellEnd"/>
      <w:r w:rsidRPr="00420B02">
        <w:rPr>
          <w:sz w:val="16"/>
          <w:szCs w:val="16"/>
        </w:rPr>
        <w:t xml:space="preserve"> t all peoples. The laws and space policies of the United States have always emphasized peaceful uses of space and the </w:t>
      </w:r>
      <w:proofErr w:type="spellStart"/>
      <w:r w:rsidRPr="00420B02">
        <w:rPr>
          <w:sz w:val="16"/>
          <w:szCs w:val="16"/>
        </w:rPr>
        <w:t>benefi</w:t>
      </w:r>
      <w:proofErr w:type="spellEnd"/>
      <w:r w:rsidRPr="00420B02">
        <w:rPr>
          <w:sz w:val="16"/>
          <w:szCs w:val="16"/>
        </w:rPr>
        <w:t xml:space="preserve"> </w:t>
      </w:r>
      <w:proofErr w:type="spellStart"/>
      <w:r w:rsidRPr="00420B02">
        <w:rPr>
          <w:sz w:val="16"/>
          <w:szCs w:val="16"/>
        </w:rPr>
        <w:t>ts</w:t>
      </w:r>
      <w:proofErr w:type="spellEnd"/>
      <w:r w:rsidRPr="00420B02">
        <w:rPr>
          <w:sz w:val="16"/>
          <w:szCs w:val="16"/>
        </w:rPr>
        <w:t xml:space="preserve"> of space for humankind. It may not be possible to implement and execute provisions of this Bill without raising important and fundamental questions about these contradictions between the language of the treaty and the mandates of our National Park Service.</w:t>
      </w:r>
      <w:r>
        <w:rPr>
          <w:sz w:val="16"/>
          <w:szCs w:val="16"/>
        </w:rPr>
        <w:t xml:space="preserve"> </w:t>
      </w:r>
      <w:r w:rsidRPr="00420B02">
        <w:rPr>
          <w:sz w:val="16"/>
        </w:rPr>
        <w:t xml:space="preserve">A third legal issue is raised in section (6) (c)(2) that allows </w:t>
      </w:r>
      <w:r w:rsidRPr="00420B02">
        <w:rPr>
          <w:u w:val="single"/>
        </w:rPr>
        <w:t>private donations and cooperative agreements to “provide visitors centers and administrative facilities within reasonable proximity to the Historical Park.”</w:t>
      </w:r>
      <w:r>
        <w:rPr>
          <w:u w:val="single"/>
        </w:rPr>
        <w:t xml:space="preserve"> </w:t>
      </w:r>
      <w:r w:rsidRPr="00420B02">
        <w:rPr>
          <w:sz w:val="16"/>
        </w:rPr>
        <w:t xml:space="preserve">This </w:t>
      </w:r>
      <w:r w:rsidRPr="00420B02">
        <w:rPr>
          <w:b/>
          <w:bCs/>
          <w:u w:val="single"/>
        </w:rPr>
        <w:t>implies</w:t>
      </w:r>
      <w:r w:rsidRPr="00420B02">
        <w:rPr>
          <w:u w:val="single"/>
        </w:rPr>
        <w:t xml:space="preserve"> </w:t>
      </w:r>
      <w:r w:rsidRPr="00420B02">
        <w:rPr>
          <w:b/>
          <w:bCs/>
          <w:u w:val="single"/>
        </w:rPr>
        <w:t>future</w:t>
      </w:r>
      <w:r w:rsidRPr="00420B02">
        <w:rPr>
          <w:u w:val="single"/>
        </w:rPr>
        <w:t xml:space="preserve"> </w:t>
      </w:r>
      <w:r w:rsidRPr="00420B02">
        <w:rPr>
          <w:b/>
          <w:bCs/>
          <w:u w:val="single"/>
        </w:rPr>
        <w:t>private</w:t>
      </w:r>
      <w:r w:rsidRPr="00420B02">
        <w:rPr>
          <w:u w:val="single"/>
        </w:rPr>
        <w:t xml:space="preserve"> </w:t>
      </w:r>
      <w:r w:rsidRPr="00420B02">
        <w:rPr>
          <w:b/>
          <w:bCs/>
          <w:u w:val="single"/>
        </w:rPr>
        <w:t>use</w:t>
      </w:r>
      <w:r w:rsidRPr="00420B02">
        <w:rPr>
          <w:u w:val="single"/>
        </w:rPr>
        <w:t xml:space="preserve"> of the Moon </w:t>
      </w:r>
      <w:r w:rsidRPr="00420B02">
        <w:rPr>
          <w:b/>
          <w:bCs/>
          <w:u w:val="single"/>
        </w:rPr>
        <w:t>under</w:t>
      </w:r>
      <w:r w:rsidRPr="00420B02">
        <w:rPr>
          <w:u w:val="single"/>
        </w:rPr>
        <w:t xml:space="preserve"> </w:t>
      </w:r>
      <w:r w:rsidRPr="00420B02">
        <w:rPr>
          <w:b/>
          <w:bCs/>
          <w:u w:val="single"/>
        </w:rPr>
        <w:t>rights</w:t>
      </w:r>
      <w:r w:rsidRPr="00420B02">
        <w:rPr>
          <w:u w:val="single"/>
        </w:rPr>
        <w:t xml:space="preserve"> </w:t>
      </w:r>
      <w:r w:rsidRPr="00420B02">
        <w:rPr>
          <w:b/>
          <w:bCs/>
          <w:u w:val="single"/>
        </w:rPr>
        <w:t>granted</w:t>
      </w:r>
      <w:r w:rsidRPr="00420B02">
        <w:rPr>
          <w:u w:val="single"/>
        </w:rPr>
        <w:t xml:space="preserve"> </w:t>
      </w:r>
      <w:r w:rsidRPr="00420B02">
        <w:rPr>
          <w:b/>
          <w:bCs/>
          <w:u w:val="single"/>
        </w:rPr>
        <w:t>by</w:t>
      </w:r>
      <w:r w:rsidRPr="00420B02">
        <w:rPr>
          <w:u w:val="single"/>
        </w:rPr>
        <w:t xml:space="preserve"> the </w:t>
      </w:r>
      <w:r w:rsidRPr="00420B02">
        <w:rPr>
          <w:b/>
          <w:bCs/>
          <w:u w:val="single"/>
        </w:rPr>
        <w:t>U.S.</w:t>
      </w:r>
      <w:r w:rsidRPr="00420B02">
        <w:rPr>
          <w:u w:val="single"/>
        </w:rPr>
        <w:t xml:space="preserve"> government</w:t>
      </w:r>
      <w:r w:rsidRPr="009F303A">
        <w:rPr>
          <w:sz w:val="16"/>
        </w:rPr>
        <w:t xml:space="preserve">. </w:t>
      </w:r>
      <w:r w:rsidRPr="00571110">
        <w:rPr>
          <w:b/>
          <w:bCs/>
          <w:szCs w:val="32"/>
          <w:highlight w:val="cyan"/>
          <w:u w:val="single"/>
        </w:rPr>
        <w:t>Unilat</w:t>
      </w:r>
      <w:r w:rsidRPr="00571110">
        <w:rPr>
          <w:b/>
          <w:bCs/>
          <w:highlight w:val="cyan"/>
          <w:u w:val="single"/>
        </w:rPr>
        <w:t>eral</w:t>
      </w:r>
      <w:r w:rsidRPr="00571110">
        <w:rPr>
          <w:highlight w:val="cyan"/>
          <w:u w:val="single"/>
        </w:rPr>
        <w:t xml:space="preserve"> </w:t>
      </w:r>
      <w:r w:rsidRPr="00571110">
        <w:rPr>
          <w:b/>
          <w:bCs/>
          <w:highlight w:val="cyan"/>
          <w:u w:val="single"/>
        </w:rPr>
        <w:t>granting</w:t>
      </w:r>
      <w:r w:rsidRPr="009F303A">
        <w:rPr>
          <w:u w:val="single"/>
        </w:rPr>
        <w:t xml:space="preserve"> </w:t>
      </w:r>
      <w:r w:rsidRPr="00571110">
        <w:rPr>
          <w:b/>
          <w:bCs/>
          <w:highlight w:val="cyan"/>
          <w:u w:val="single"/>
        </w:rPr>
        <w:t>of</w:t>
      </w:r>
      <w:r w:rsidRPr="009F303A">
        <w:rPr>
          <w:u w:val="single"/>
        </w:rPr>
        <w:t xml:space="preserve"> </w:t>
      </w:r>
      <w:r w:rsidRPr="00571110">
        <w:rPr>
          <w:highlight w:val="cyan"/>
          <w:u w:val="single"/>
        </w:rPr>
        <w:t>lunar</w:t>
      </w:r>
      <w:r w:rsidRPr="009F303A">
        <w:rPr>
          <w:u w:val="single"/>
        </w:rPr>
        <w:t xml:space="preserve"> territorial </w:t>
      </w:r>
      <w:r w:rsidRPr="00571110">
        <w:rPr>
          <w:b/>
          <w:bCs/>
          <w:highlight w:val="cyan"/>
          <w:u w:val="single"/>
        </w:rPr>
        <w:t>rights</w:t>
      </w:r>
      <w:r w:rsidRPr="009F303A">
        <w:rPr>
          <w:u w:val="single"/>
        </w:rPr>
        <w:t xml:space="preserve"> </w:t>
      </w:r>
      <w:r w:rsidRPr="00571110">
        <w:rPr>
          <w:highlight w:val="cyan"/>
          <w:u w:val="single"/>
        </w:rPr>
        <w:t>to</w:t>
      </w:r>
      <w:r w:rsidRPr="009F303A">
        <w:rPr>
          <w:u w:val="single"/>
        </w:rPr>
        <w:t xml:space="preserve"> </w:t>
      </w:r>
      <w:r w:rsidRPr="00571110">
        <w:rPr>
          <w:highlight w:val="cyan"/>
          <w:u w:val="single"/>
        </w:rPr>
        <w:t>private</w:t>
      </w:r>
      <w:r w:rsidRPr="009F303A">
        <w:rPr>
          <w:u w:val="single"/>
        </w:rPr>
        <w:t xml:space="preserve"> </w:t>
      </w:r>
      <w:r w:rsidRPr="00571110">
        <w:rPr>
          <w:highlight w:val="cyan"/>
          <w:u w:val="single"/>
        </w:rPr>
        <w:t>individuals</w:t>
      </w:r>
      <w:r w:rsidRPr="009F303A">
        <w:rPr>
          <w:u w:val="single"/>
        </w:rPr>
        <w:t xml:space="preserve"> </w:t>
      </w:r>
      <w:r w:rsidRPr="00571110">
        <w:rPr>
          <w:highlight w:val="cyan"/>
          <w:u w:val="single"/>
        </w:rPr>
        <w:t>and</w:t>
      </w:r>
      <w:r w:rsidRPr="009F303A">
        <w:rPr>
          <w:u w:val="single"/>
        </w:rPr>
        <w:t xml:space="preserve"> implicit </w:t>
      </w:r>
      <w:r w:rsidRPr="00571110">
        <w:rPr>
          <w:highlight w:val="cyan"/>
          <w:u w:val="single"/>
        </w:rPr>
        <w:t>sovereign protection</w:t>
      </w:r>
      <w:r w:rsidRPr="009F303A">
        <w:rPr>
          <w:u w:val="single"/>
        </w:rPr>
        <w:t xml:space="preserve"> of that territory </w:t>
      </w:r>
      <w:r w:rsidRPr="00571110">
        <w:rPr>
          <w:b/>
          <w:bCs/>
          <w:highlight w:val="cyan"/>
          <w:u w:val="single"/>
        </w:rPr>
        <w:t>violates</w:t>
      </w:r>
      <w:r w:rsidRPr="009F303A">
        <w:rPr>
          <w:u w:val="single"/>
        </w:rPr>
        <w:t xml:space="preserve"> the </w:t>
      </w:r>
      <w:r w:rsidRPr="00571110">
        <w:rPr>
          <w:b/>
          <w:bCs/>
          <w:highlight w:val="cyan"/>
          <w:u w:val="single"/>
        </w:rPr>
        <w:t>OST</w:t>
      </w:r>
      <w:r w:rsidRPr="009F303A">
        <w:rPr>
          <w:u w:val="single"/>
        </w:rPr>
        <w:t>.</w:t>
      </w:r>
      <w:r w:rsidRPr="009F303A">
        <w:rPr>
          <w:sz w:val="16"/>
        </w:rPr>
        <w:t xml:space="preserve"> Finally, </w:t>
      </w:r>
      <w:r w:rsidRPr="009F303A">
        <w:rPr>
          <w:u w:val="single"/>
        </w:rPr>
        <w:t>section 8</w:t>
      </w:r>
      <w:r w:rsidRPr="009F303A">
        <w:rPr>
          <w:sz w:val="16"/>
        </w:rPr>
        <w:t xml:space="preserve"> of the bill </w:t>
      </w:r>
      <w:r w:rsidRPr="009F303A">
        <w:rPr>
          <w:u w:val="single"/>
        </w:rPr>
        <w:t>requires</w:t>
      </w:r>
      <w:r w:rsidRPr="009F303A">
        <w:rPr>
          <w:sz w:val="16"/>
        </w:rPr>
        <w:t xml:space="preserve"> the </w:t>
      </w:r>
      <w:r w:rsidRPr="009F303A">
        <w:rPr>
          <w:u w:val="single"/>
        </w:rPr>
        <w:t>S</w:t>
      </w:r>
      <w:r w:rsidRPr="009F303A">
        <w:rPr>
          <w:sz w:val="16"/>
        </w:rPr>
        <w:t xml:space="preserve">ecretary </w:t>
      </w:r>
      <w:r w:rsidRPr="009F303A">
        <w:rPr>
          <w:u w:val="single"/>
        </w:rPr>
        <w:t>o</w:t>
      </w:r>
      <w:r w:rsidRPr="009F303A">
        <w:rPr>
          <w:sz w:val="16"/>
        </w:rPr>
        <w:t xml:space="preserve">f the </w:t>
      </w:r>
      <w:r w:rsidRPr="009F303A">
        <w:rPr>
          <w:u w:val="single"/>
        </w:rPr>
        <w:t>I</w:t>
      </w:r>
      <w:r w:rsidRPr="009F303A">
        <w:rPr>
          <w:sz w:val="16"/>
        </w:rPr>
        <w:t xml:space="preserve">nterior </w:t>
      </w:r>
      <w:r w:rsidRPr="009F303A">
        <w:rPr>
          <w:u w:val="single"/>
        </w:rPr>
        <w:t xml:space="preserve">to submit the Apollo 11 lunar landing site to </w:t>
      </w:r>
      <w:r w:rsidRPr="009F303A">
        <w:rPr>
          <w:sz w:val="16"/>
        </w:rPr>
        <w:t xml:space="preserve">the United Nations Educational, </w:t>
      </w:r>
      <w:proofErr w:type="spellStart"/>
      <w:r w:rsidRPr="009F303A">
        <w:rPr>
          <w:sz w:val="16"/>
        </w:rPr>
        <w:t>Scientifi</w:t>
      </w:r>
      <w:proofErr w:type="spellEnd"/>
      <w:r w:rsidRPr="009F303A">
        <w:rPr>
          <w:sz w:val="16"/>
        </w:rPr>
        <w:t xml:space="preserve"> c, and Cultural Organization (</w:t>
      </w:r>
      <w:r w:rsidRPr="009F303A">
        <w:rPr>
          <w:u w:val="single"/>
        </w:rPr>
        <w:t>UNESCO</w:t>
      </w:r>
      <w:r w:rsidRPr="009F303A">
        <w:rPr>
          <w:sz w:val="16"/>
        </w:rPr>
        <w:t xml:space="preserve">) for designation as a World Heritage Site. </w:t>
      </w:r>
      <w:r w:rsidRPr="009F303A">
        <w:rPr>
          <w:u w:val="single"/>
        </w:rPr>
        <w:t>This violates Article II of the OST</w:t>
      </w:r>
      <w:r w:rsidRPr="009F303A">
        <w:rPr>
          <w:sz w:val="16"/>
        </w:rPr>
        <w:t xml:space="preserve">. All current World Heritage Sites are located on sovereign territory of nations. The only exception is a separate treaty that allows UNESCO to designate underwater sites (such as sunken ships) as protected cultural sites </w:t>
      </w:r>
      <w:proofErr w:type="gramStart"/>
      <w:r w:rsidRPr="009F303A">
        <w:rPr>
          <w:sz w:val="16"/>
        </w:rPr>
        <w:t>( 7</w:t>
      </w:r>
      <w:proofErr w:type="gramEnd"/>
      <w:r w:rsidRPr="009F303A">
        <w:rPr>
          <w:sz w:val="16"/>
        </w:rPr>
        <w:t xml:space="preserve">). These designations are very limited, and although the convention has been </w:t>
      </w:r>
      <w:proofErr w:type="spellStart"/>
      <w:r w:rsidRPr="009F303A">
        <w:rPr>
          <w:sz w:val="16"/>
        </w:rPr>
        <w:t>ratifi</w:t>
      </w:r>
      <w:proofErr w:type="spellEnd"/>
      <w:r w:rsidRPr="009F303A">
        <w:rPr>
          <w:sz w:val="16"/>
        </w:rPr>
        <w:t xml:space="preserve"> ed by 43 nations, the United States, Russia, and China are not among them. Thus, any new treaty of this type </w:t>
      </w:r>
      <w:proofErr w:type="spellStart"/>
      <w:r w:rsidRPr="009F303A">
        <w:rPr>
          <w:sz w:val="16"/>
        </w:rPr>
        <w:t>specifi</w:t>
      </w:r>
      <w:proofErr w:type="spellEnd"/>
      <w:r w:rsidRPr="009F303A">
        <w:rPr>
          <w:sz w:val="16"/>
        </w:rPr>
        <w:t xml:space="preserve"> </w:t>
      </w:r>
      <w:proofErr w:type="spellStart"/>
      <w:r w:rsidRPr="009F303A">
        <w:rPr>
          <w:sz w:val="16"/>
        </w:rPr>
        <w:t>cally</w:t>
      </w:r>
      <w:proofErr w:type="spellEnd"/>
      <w:r w:rsidRPr="009F303A">
        <w:rPr>
          <w:sz w:val="16"/>
        </w:rPr>
        <w:t xml:space="preserve"> for outer space would have little chance of being </w:t>
      </w:r>
      <w:proofErr w:type="spellStart"/>
      <w:r w:rsidRPr="009F303A">
        <w:rPr>
          <w:sz w:val="16"/>
        </w:rPr>
        <w:t>ratifi</w:t>
      </w:r>
      <w:proofErr w:type="spellEnd"/>
      <w:r w:rsidRPr="009F303A">
        <w:rPr>
          <w:sz w:val="16"/>
        </w:rPr>
        <w:t xml:space="preserve"> ed by the major space-faring nations.</w:t>
      </w:r>
      <w:r>
        <w:rPr>
          <w:sz w:val="16"/>
        </w:rPr>
        <w:t xml:space="preserve"> </w:t>
      </w:r>
      <w:r w:rsidRPr="009F303A">
        <w:rPr>
          <w:sz w:val="16"/>
          <w:szCs w:val="16"/>
        </w:rPr>
        <w:t xml:space="preserve">A Proposal to Protect Lunar Sites Although a new U.N. treaty for space artifacts of </w:t>
      </w:r>
      <w:proofErr w:type="spellStart"/>
      <w:r w:rsidRPr="009F303A">
        <w:rPr>
          <w:sz w:val="16"/>
          <w:szCs w:val="16"/>
        </w:rPr>
        <w:t>signifi</w:t>
      </w:r>
      <w:proofErr w:type="spellEnd"/>
      <w:r w:rsidRPr="009F303A">
        <w:rPr>
          <w:sz w:val="16"/>
          <w:szCs w:val="16"/>
        </w:rPr>
        <w:t xml:space="preserve"> </w:t>
      </w:r>
      <w:proofErr w:type="gramStart"/>
      <w:r w:rsidRPr="009F303A">
        <w:rPr>
          <w:sz w:val="16"/>
          <w:szCs w:val="16"/>
        </w:rPr>
        <w:t>cant</w:t>
      </w:r>
      <w:proofErr w:type="gramEnd"/>
      <w:r w:rsidRPr="009F303A">
        <w:rPr>
          <w:sz w:val="16"/>
          <w:szCs w:val="16"/>
        </w:rPr>
        <w:t xml:space="preserve"> cultural and historic importance may be reasonable someday, this would start a very long process with unknown outcomes. Such a treaty could be delayed to a point beyond the time when nations and/or companies may be active on the Moon </w:t>
      </w:r>
      <w:proofErr w:type="gramStart"/>
      <w:r w:rsidRPr="009F303A">
        <w:rPr>
          <w:sz w:val="16"/>
          <w:szCs w:val="16"/>
        </w:rPr>
        <w:t>( 8</w:t>
      </w:r>
      <w:proofErr w:type="gramEnd"/>
      <w:r w:rsidRPr="009F303A">
        <w:rPr>
          <w:sz w:val="16"/>
          <w:szCs w:val="16"/>
        </w:rPr>
        <w:t>).</w:t>
      </w:r>
      <w:r>
        <w:rPr>
          <w:sz w:val="16"/>
          <w:szCs w:val="16"/>
        </w:rPr>
        <w:t xml:space="preserve"> </w:t>
      </w:r>
      <w:r w:rsidRPr="009F303A">
        <w:rPr>
          <w:sz w:val="16"/>
        </w:rPr>
        <w:t xml:space="preserve">Our suggested alternative is to create a bilateral agreement between the United States and Russia, offered as a multilateral agreement to other nations with artifacts on the Moon. This would be more legally expedient, politically sustainable, and would more likely meet and exceed the stated goals of the bill. It would also emphasize the important role of national laws to implement and enforce these international space agreements. </w:t>
      </w:r>
      <w:r w:rsidRPr="00571110">
        <w:rPr>
          <w:b/>
          <w:bCs/>
          <w:highlight w:val="cyan"/>
          <w:u w:val="single"/>
        </w:rPr>
        <w:t>Any</w:t>
      </w:r>
      <w:r w:rsidRPr="00571110">
        <w:rPr>
          <w:highlight w:val="cyan"/>
          <w:u w:val="single"/>
        </w:rPr>
        <w:t xml:space="preserve"> </w:t>
      </w:r>
      <w:r w:rsidRPr="00571110">
        <w:rPr>
          <w:b/>
          <w:bCs/>
          <w:highlight w:val="cyan"/>
          <w:u w:val="single"/>
        </w:rPr>
        <w:t>nation</w:t>
      </w:r>
      <w:r w:rsidRPr="009F303A">
        <w:rPr>
          <w:u w:val="single"/>
        </w:rPr>
        <w:t xml:space="preserve"> </w:t>
      </w:r>
      <w:r w:rsidRPr="00571110">
        <w:rPr>
          <w:b/>
          <w:bCs/>
          <w:highlight w:val="cyan"/>
          <w:u w:val="single"/>
        </w:rPr>
        <w:t>with</w:t>
      </w:r>
      <w:r w:rsidRPr="009F303A">
        <w:rPr>
          <w:u w:val="single"/>
        </w:rPr>
        <w:t xml:space="preserve"> </w:t>
      </w:r>
      <w:r w:rsidRPr="00571110">
        <w:rPr>
          <w:b/>
          <w:bCs/>
          <w:highlight w:val="cyan"/>
          <w:u w:val="single"/>
        </w:rPr>
        <w:t>assets</w:t>
      </w:r>
      <w:r w:rsidRPr="009F303A">
        <w:rPr>
          <w:u w:val="single"/>
        </w:rPr>
        <w:t xml:space="preserve"> </w:t>
      </w:r>
      <w:r w:rsidRPr="00571110">
        <w:rPr>
          <w:highlight w:val="cyan"/>
          <w:u w:val="single"/>
        </w:rPr>
        <w:t>on</w:t>
      </w:r>
      <w:r w:rsidRPr="009F303A">
        <w:rPr>
          <w:u w:val="single"/>
        </w:rPr>
        <w:t xml:space="preserve"> </w:t>
      </w:r>
      <w:r w:rsidRPr="006D0707">
        <w:rPr>
          <w:u w:val="single"/>
        </w:rPr>
        <w:t xml:space="preserve">the </w:t>
      </w:r>
      <w:r w:rsidRPr="00571110">
        <w:rPr>
          <w:highlight w:val="cyan"/>
          <w:u w:val="single"/>
        </w:rPr>
        <w:t>lunar surface</w:t>
      </w:r>
      <w:r w:rsidRPr="009F303A">
        <w:rPr>
          <w:u w:val="single"/>
        </w:rPr>
        <w:t xml:space="preserve"> will </w:t>
      </w:r>
      <w:r w:rsidRPr="00571110">
        <w:rPr>
          <w:b/>
          <w:bCs/>
          <w:highlight w:val="cyan"/>
          <w:u w:val="single"/>
        </w:rPr>
        <w:t>endeavor</w:t>
      </w:r>
      <w:r w:rsidRPr="009F303A">
        <w:rPr>
          <w:u w:val="single"/>
        </w:rPr>
        <w:t xml:space="preserve"> </w:t>
      </w:r>
      <w:r w:rsidRPr="00571110">
        <w:rPr>
          <w:b/>
          <w:bCs/>
          <w:highlight w:val="cyan"/>
          <w:u w:val="single"/>
        </w:rPr>
        <w:t>to</w:t>
      </w:r>
      <w:r w:rsidRPr="00571110">
        <w:rPr>
          <w:highlight w:val="cyan"/>
          <w:u w:val="single"/>
        </w:rPr>
        <w:t xml:space="preserve"> </w:t>
      </w:r>
      <w:r w:rsidRPr="00571110">
        <w:rPr>
          <w:b/>
          <w:bCs/>
          <w:highlight w:val="cyan"/>
          <w:u w:val="single"/>
        </w:rPr>
        <w:t>protect</w:t>
      </w:r>
      <w:r w:rsidRPr="00571110">
        <w:rPr>
          <w:highlight w:val="cyan"/>
          <w:u w:val="single"/>
        </w:rPr>
        <w:t xml:space="preserve"> those assets</w:t>
      </w:r>
      <w:r w:rsidRPr="009F303A">
        <w:rPr>
          <w:u w:val="single"/>
        </w:rPr>
        <w:t>.</w:t>
      </w:r>
      <w:r w:rsidRPr="009F303A">
        <w:rPr>
          <w:sz w:val="16"/>
        </w:rPr>
        <w:t xml:space="preserve"> This </w:t>
      </w:r>
      <w:r w:rsidRPr="009F303A">
        <w:rPr>
          <w:u w:val="single"/>
        </w:rPr>
        <w:t>creates a situation where</w:t>
      </w:r>
      <w:r w:rsidRPr="009F303A">
        <w:rPr>
          <w:sz w:val="16"/>
        </w:rPr>
        <w:t xml:space="preserve"> those </w:t>
      </w:r>
      <w:r w:rsidRPr="00571110">
        <w:rPr>
          <w:highlight w:val="cyan"/>
          <w:u w:val="single"/>
        </w:rPr>
        <w:t>nations</w:t>
      </w:r>
      <w:r w:rsidRPr="009F303A">
        <w:rPr>
          <w:u w:val="single"/>
        </w:rPr>
        <w:t xml:space="preserve"> </w:t>
      </w:r>
      <w:r w:rsidRPr="00571110">
        <w:rPr>
          <w:highlight w:val="cyan"/>
          <w:u w:val="single"/>
        </w:rPr>
        <w:t>have</w:t>
      </w:r>
      <w:r w:rsidRPr="009F303A">
        <w:rPr>
          <w:u w:val="single"/>
        </w:rPr>
        <w:t xml:space="preserve"> a </w:t>
      </w:r>
      <w:r w:rsidRPr="00571110">
        <w:rPr>
          <w:b/>
          <w:bCs/>
          <w:highlight w:val="cyan"/>
          <w:u w:val="single"/>
        </w:rPr>
        <w:t>timely</w:t>
      </w:r>
      <w:r w:rsidRPr="009F303A">
        <w:rPr>
          <w:u w:val="single"/>
        </w:rPr>
        <w:t xml:space="preserve">, </w:t>
      </w:r>
      <w:r w:rsidRPr="00571110">
        <w:rPr>
          <w:b/>
          <w:bCs/>
          <w:highlight w:val="cyan"/>
          <w:u w:val="single"/>
        </w:rPr>
        <w:t>current</w:t>
      </w:r>
      <w:r w:rsidRPr="009F303A">
        <w:rPr>
          <w:u w:val="single"/>
        </w:rPr>
        <w:t xml:space="preserve">, and </w:t>
      </w:r>
      <w:r w:rsidRPr="00571110">
        <w:rPr>
          <w:b/>
          <w:bCs/>
          <w:highlight w:val="cyan"/>
          <w:u w:val="single"/>
        </w:rPr>
        <w:t>common</w:t>
      </w:r>
      <w:r w:rsidRPr="00571110">
        <w:rPr>
          <w:highlight w:val="cyan"/>
          <w:u w:val="single"/>
        </w:rPr>
        <w:t xml:space="preserve"> </w:t>
      </w:r>
      <w:r w:rsidRPr="00571110">
        <w:rPr>
          <w:b/>
          <w:bCs/>
          <w:highlight w:val="cyan"/>
          <w:u w:val="single"/>
        </w:rPr>
        <w:t>interest</w:t>
      </w:r>
      <w:r w:rsidRPr="009F303A">
        <w:rPr>
          <w:u w:val="single"/>
        </w:rPr>
        <w:t xml:space="preserve"> </w:t>
      </w:r>
      <w:r w:rsidRPr="00571110">
        <w:rPr>
          <w:highlight w:val="cyan"/>
          <w:u w:val="single"/>
        </w:rPr>
        <w:t>incorporating</w:t>
      </w:r>
      <w:r w:rsidRPr="009F303A">
        <w:rPr>
          <w:u w:val="single"/>
        </w:rPr>
        <w:t xml:space="preserve"> important </w:t>
      </w:r>
      <w:r w:rsidRPr="00571110">
        <w:rPr>
          <w:highlight w:val="cyan"/>
          <w:u w:val="single"/>
        </w:rPr>
        <w:t>implications</w:t>
      </w:r>
      <w:r w:rsidRPr="009F303A">
        <w:rPr>
          <w:u w:val="single"/>
        </w:rPr>
        <w:t xml:space="preserve"> </w:t>
      </w:r>
      <w:r w:rsidRPr="00571110">
        <w:rPr>
          <w:highlight w:val="cyan"/>
          <w:u w:val="single"/>
        </w:rPr>
        <w:t>for</w:t>
      </w:r>
      <w:r w:rsidRPr="009F303A">
        <w:rPr>
          <w:u w:val="single"/>
        </w:rPr>
        <w:t xml:space="preserve"> </w:t>
      </w:r>
      <w:r w:rsidRPr="00571110">
        <w:rPr>
          <w:highlight w:val="cyan"/>
          <w:u w:val="single"/>
        </w:rPr>
        <w:t>peaceful uses</w:t>
      </w:r>
      <w:r w:rsidRPr="009F303A">
        <w:rPr>
          <w:u w:val="single"/>
        </w:rPr>
        <w:t xml:space="preserve"> </w:t>
      </w:r>
      <w:r w:rsidRPr="00571110">
        <w:rPr>
          <w:highlight w:val="cyan"/>
          <w:u w:val="single"/>
        </w:rPr>
        <w:t>of</w:t>
      </w:r>
      <w:r w:rsidRPr="009F303A">
        <w:rPr>
          <w:u w:val="single"/>
        </w:rPr>
        <w:t xml:space="preserve"> outer </w:t>
      </w:r>
      <w:r w:rsidRPr="00571110">
        <w:rPr>
          <w:highlight w:val="cyan"/>
          <w:u w:val="single"/>
        </w:rPr>
        <w:t>space</w:t>
      </w:r>
      <w:r w:rsidRPr="009F303A">
        <w:rPr>
          <w:u w:val="single"/>
        </w:rPr>
        <w:t xml:space="preserve">; </w:t>
      </w:r>
      <w:r w:rsidRPr="00571110">
        <w:rPr>
          <w:b/>
          <w:bCs/>
          <w:highlight w:val="cyan"/>
          <w:u w:val="single"/>
        </w:rPr>
        <w:t>scientific</w:t>
      </w:r>
      <w:r w:rsidRPr="00571110">
        <w:rPr>
          <w:highlight w:val="cyan"/>
          <w:u w:val="single"/>
        </w:rPr>
        <w:t xml:space="preserve"> </w:t>
      </w:r>
      <w:r w:rsidRPr="00571110">
        <w:rPr>
          <w:b/>
          <w:bCs/>
          <w:highlight w:val="cyan"/>
          <w:u w:val="single"/>
        </w:rPr>
        <w:t>research</w:t>
      </w:r>
      <w:r w:rsidRPr="009F303A">
        <w:rPr>
          <w:u w:val="single"/>
        </w:rPr>
        <w:t xml:space="preserve"> and the advancement of </w:t>
      </w:r>
      <w:r w:rsidRPr="00571110">
        <w:rPr>
          <w:b/>
          <w:bCs/>
          <w:highlight w:val="cyan"/>
          <w:u w:val="single"/>
        </w:rPr>
        <w:t>knowledge</w:t>
      </w:r>
      <w:r w:rsidRPr="009F303A">
        <w:rPr>
          <w:u w:val="single"/>
        </w:rPr>
        <w:t xml:space="preserve">; and </w:t>
      </w:r>
      <w:r w:rsidRPr="00571110">
        <w:rPr>
          <w:b/>
          <w:bCs/>
          <w:highlight w:val="cyan"/>
          <w:u w:val="single"/>
        </w:rPr>
        <w:t>cultural</w:t>
      </w:r>
      <w:r w:rsidRPr="009F303A">
        <w:rPr>
          <w:u w:val="single"/>
        </w:rPr>
        <w:t xml:space="preserve"> </w:t>
      </w:r>
      <w:r w:rsidRPr="00571110">
        <w:rPr>
          <w:b/>
          <w:bCs/>
          <w:highlight w:val="cyan"/>
          <w:u w:val="single"/>
        </w:rPr>
        <w:t>and</w:t>
      </w:r>
      <w:r w:rsidRPr="009F303A">
        <w:rPr>
          <w:u w:val="single"/>
        </w:rPr>
        <w:t xml:space="preserve"> </w:t>
      </w:r>
      <w:r w:rsidRPr="00571110">
        <w:rPr>
          <w:b/>
          <w:bCs/>
          <w:highlight w:val="cyan"/>
          <w:u w:val="single"/>
        </w:rPr>
        <w:t>heritage</w:t>
      </w:r>
      <w:r w:rsidRPr="00571110">
        <w:rPr>
          <w:highlight w:val="cyan"/>
          <w:u w:val="single"/>
        </w:rPr>
        <w:t xml:space="preserve"> </w:t>
      </w:r>
      <w:r w:rsidRPr="00571110">
        <w:rPr>
          <w:b/>
          <w:bCs/>
          <w:highlight w:val="cyan"/>
          <w:u w:val="single"/>
        </w:rPr>
        <w:t>value</w:t>
      </w:r>
      <w:r w:rsidRPr="009F303A">
        <w:rPr>
          <w:u w:val="single"/>
        </w:rPr>
        <w:t>, either presently or in the foreseeable future.</w:t>
      </w:r>
      <w:r>
        <w:rPr>
          <w:u w:val="single"/>
        </w:rPr>
        <w:t xml:space="preserve"> </w:t>
      </w:r>
      <w:r w:rsidRPr="009F303A">
        <w:rPr>
          <w:sz w:val="16"/>
        </w:rPr>
        <w:t xml:space="preserve">The United States, Russia, and China all engage in multilateral cooperative space programs. They share many economic and trade dependencies adding to the international importance of promoting cooperation in space and commerce. </w:t>
      </w:r>
      <w:proofErr w:type="gramStart"/>
      <w:r w:rsidRPr="009F303A">
        <w:rPr>
          <w:sz w:val="16"/>
        </w:rPr>
        <w:t>In spite of</w:t>
      </w:r>
      <w:proofErr w:type="gramEnd"/>
      <w:r w:rsidRPr="009F303A">
        <w:rPr>
          <w:sz w:val="16"/>
        </w:rPr>
        <w:t xml:space="preserve"> today’s charged political environment, an </w:t>
      </w:r>
      <w:r w:rsidRPr="00420B02">
        <w:rPr>
          <w:b/>
          <w:bCs/>
          <w:u w:val="single"/>
        </w:rPr>
        <w:t>agreement</w:t>
      </w:r>
      <w:r w:rsidRPr="00420B02">
        <w:rPr>
          <w:sz w:val="16"/>
        </w:rPr>
        <w:t xml:space="preserve"> of the type </w:t>
      </w:r>
      <w:r w:rsidRPr="00420B02">
        <w:rPr>
          <w:u w:val="single"/>
        </w:rPr>
        <w:t xml:space="preserve">we propose may still be possible to negotiate because it </w:t>
      </w:r>
      <w:r w:rsidRPr="00420B02">
        <w:rPr>
          <w:b/>
          <w:bCs/>
          <w:u w:val="single"/>
        </w:rPr>
        <w:t>focuses</w:t>
      </w:r>
      <w:r w:rsidRPr="00420B02">
        <w:rPr>
          <w:u w:val="single"/>
        </w:rPr>
        <w:t xml:space="preserve"> </w:t>
      </w:r>
      <w:r w:rsidRPr="00420B02">
        <w:rPr>
          <w:b/>
          <w:bCs/>
          <w:u w:val="single"/>
        </w:rPr>
        <w:t>on</w:t>
      </w:r>
      <w:r w:rsidRPr="00420B02">
        <w:rPr>
          <w:u w:val="single"/>
        </w:rPr>
        <w:t xml:space="preserve"> the </w:t>
      </w:r>
      <w:r w:rsidRPr="00420B02">
        <w:rPr>
          <w:b/>
          <w:bCs/>
          <w:u w:val="single"/>
        </w:rPr>
        <w:t>culture</w:t>
      </w:r>
      <w:r w:rsidRPr="00420B02">
        <w:rPr>
          <w:u w:val="single"/>
        </w:rPr>
        <w:t xml:space="preserve"> </w:t>
      </w:r>
      <w:r w:rsidRPr="00420B02">
        <w:rPr>
          <w:b/>
          <w:bCs/>
          <w:u w:val="single"/>
        </w:rPr>
        <w:t>of</w:t>
      </w:r>
      <w:r w:rsidRPr="00420B02">
        <w:rPr>
          <w:u w:val="single"/>
        </w:rPr>
        <w:t xml:space="preserve"> </w:t>
      </w:r>
      <w:r w:rsidRPr="00420B02">
        <w:rPr>
          <w:b/>
          <w:bCs/>
          <w:u w:val="single"/>
        </w:rPr>
        <w:t>space</w:t>
      </w:r>
      <w:r w:rsidRPr="00420B02">
        <w:rPr>
          <w:u w:val="single"/>
        </w:rPr>
        <w:t xml:space="preserve">, the use of space to benefit humankind, and the </w:t>
      </w:r>
      <w:r w:rsidRPr="00420B02">
        <w:rPr>
          <w:b/>
          <w:bCs/>
          <w:u w:val="single"/>
        </w:rPr>
        <w:t>archaeological</w:t>
      </w:r>
      <w:r w:rsidRPr="00420B02">
        <w:rPr>
          <w:u w:val="single"/>
        </w:rPr>
        <w:t xml:space="preserve"> </w:t>
      </w:r>
      <w:r w:rsidRPr="00420B02">
        <w:rPr>
          <w:b/>
          <w:bCs/>
          <w:u w:val="single"/>
        </w:rPr>
        <w:t>record</w:t>
      </w:r>
      <w:r w:rsidRPr="00420B02">
        <w:rPr>
          <w:u w:val="single"/>
        </w:rPr>
        <w:t xml:space="preserve"> of our civilization</w:t>
      </w:r>
      <w:r w:rsidRPr="00420B02">
        <w:rPr>
          <w:sz w:val="16"/>
        </w:rPr>
        <w:t xml:space="preserve">. It </w:t>
      </w:r>
      <w:proofErr w:type="spellStart"/>
      <w:r w:rsidRPr="00420B02">
        <w:rPr>
          <w:sz w:val="16"/>
        </w:rPr>
        <w:t>specifi</w:t>
      </w:r>
      <w:proofErr w:type="spellEnd"/>
      <w:r w:rsidRPr="00420B02">
        <w:rPr>
          <w:sz w:val="16"/>
        </w:rPr>
        <w:t xml:space="preserve"> </w:t>
      </w:r>
      <w:proofErr w:type="spellStart"/>
      <w:r w:rsidRPr="00420B02">
        <w:rPr>
          <w:sz w:val="16"/>
        </w:rPr>
        <w:t>cally</w:t>
      </w:r>
      <w:proofErr w:type="spellEnd"/>
      <w:r w:rsidRPr="00420B02">
        <w:rPr>
          <w:sz w:val="16"/>
        </w:rPr>
        <w:t xml:space="preserve"> </w:t>
      </w:r>
      <w:r w:rsidRPr="00420B02">
        <w:rPr>
          <w:u w:val="single"/>
        </w:rPr>
        <w:t>would not touch sensitive issues of</w:t>
      </w:r>
      <w:r w:rsidRPr="00420B02">
        <w:rPr>
          <w:sz w:val="16"/>
        </w:rPr>
        <w:t xml:space="preserve"> real </w:t>
      </w:r>
      <w:r w:rsidRPr="00420B02">
        <w:rPr>
          <w:u w:val="single"/>
        </w:rPr>
        <w:t>property rights, export controls, human rights</w:t>
      </w:r>
      <w:r w:rsidRPr="00420B02">
        <w:rPr>
          <w:sz w:val="16"/>
        </w:rPr>
        <w:t xml:space="preserve">, </w:t>
      </w:r>
      <w:r w:rsidRPr="00420B02">
        <w:rPr>
          <w:u w:val="single"/>
        </w:rPr>
        <w:t>or</w:t>
      </w:r>
      <w:r w:rsidRPr="00420B02">
        <w:rPr>
          <w:sz w:val="16"/>
        </w:rPr>
        <w:t xml:space="preserve"> the </w:t>
      </w:r>
      <w:r w:rsidRPr="00420B02">
        <w:rPr>
          <w:u w:val="single"/>
        </w:rPr>
        <w:t>weaponization of outer space</w:t>
      </w:r>
      <w:r w:rsidRPr="00420B02">
        <w:rPr>
          <w:sz w:val="16"/>
        </w:rPr>
        <w:t xml:space="preserve">. </w:t>
      </w:r>
      <w:r w:rsidRPr="00420B02">
        <w:rPr>
          <w:b/>
          <w:bCs/>
          <w:u w:val="single"/>
        </w:rPr>
        <w:t>Cooperation</w:t>
      </w:r>
      <w:r w:rsidRPr="00420B02">
        <w:rPr>
          <w:u w:val="single"/>
        </w:rPr>
        <w:t xml:space="preserve"> on recognizing and protecting each other’s interests in historical sites </w:t>
      </w:r>
      <w:r w:rsidRPr="00420B02">
        <w:rPr>
          <w:sz w:val="16"/>
        </w:rPr>
        <w:t xml:space="preserve">and on equipment and artifacts also </w:t>
      </w:r>
      <w:r w:rsidRPr="00420B02">
        <w:rPr>
          <w:u w:val="single"/>
        </w:rPr>
        <w:t xml:space="preserve">has no </w:t>
      </w:r>
      <w:proofErr w:type="spellStart"/>
      <w:r w:rsidRPr="00420B02">
        <w:rPr>
          <w:u w:val="single"/>
        </w:rPr>
        <w:t>signifi</w:t>
      </w:r>
      <w:proofErr w:type="spellEnd"/>
      <w:r w:rsidRPr="00420B02">
        <w:rPr>
          <w:u w:val="single"/>
        </w:rPr>
        <w:t xml:space="preserve"> </w:t>
      </w:r>
      <w:proofErr w:type="gramStart"/>
      <w:r w:rsidRPr="00420B02">
        <w:rPr>
          <w:u w:val="single"/>
        </w:rPr>
        <w:t>cant</w:t>
      </w:r>
      <w:proofErr w:type="gramEnd"/>
      <w:r w:rsidRPr="00420B02">
        <w:rPr>
          <w:u w:val="single"/>
        </w:rPr>
        <w:t xml:space="preserve"> security, prestige, or technological impediments</w:t>
      </w:r>
      <w:r w:rsidRPr="00420B02">
        <w:rPr>
          <w:sz w:val="16"/>
        </w:rPr>
        <w:t xml:space="preserve">. It </w:t>
      </w:r>
      <w:r w:rsidRPr="00420B02">
        <w:rPr>
          <w:u w:val="single"/>
        </w:rPr>
        <w:t xml:space="preserve">reinforces the basic principles of the existing space treaties, avoids declarations of </w:t>
      </w:r>
      <w:proofErr w:type="spellStart"/>
      <w:r w:rsidRPr="00420B02">
        <w:rPr>
          <w:u w:val="single"/>
        </w:rPr>
        <w:t>sovereignity</w:t>
      </w:r>
      <w:proofErr w:type="spellEnd"/>
      <w:r w:rsidRPr="00420B02">
        <w:rPr>
          <w:u w:val="single"/>
        </w:rPr>
        <w:t xml:space="preserve"> on the Moon, and encourages multilateral cooperation resulting in a more stable and predictable environment for private activities on the Moon.</w:t>
      </w:r>
      <w:r>
        <w:rPr>
          <w:u w:val="single"/>
        </w:rPr>
        <w:t xml:space="preserve"> </w:t>
      </w:r>
      <w:r w:rsidRPr="00420B02">
        <w:rPr>
          <w:sz w:val="16"/>
          <w:szCs w:val="16"/>
        </w:rPr>
        <w:t>The best mechanism for implementing a new agreement would be</w:t>
      </w:r>
      <w:r w:rsidRPr="009F303A">
        <w:rPr>
          <w:sz w:val="16"/>
          <w:szCs w:val="16"/>
        </w:rPr>
        <w:t xml:space="preserve"> direct negotiations at highest levels of government in the United States, Russia, and China, with priority to include Russian sites in a proposal that protects U.S. sites. It could be included in meetings of heads of state of those nations, either jointly or sequentially among the three nations. Such an agreement could be executed in a relatively short period of time, setting precedents for peaceful and coordinated research, exploration, and exploitation of the Moon </w:t>
      </w:r>
      <w:proofErr w:type="gramStart"/>
      <w:r w:rsidRPr="009F303A">
        <w:rPr>
          <w:sz w:val="16"/>
          <w:szCs w:val="16"/>
        </w:rPr>
        <w:t>( 9</w:t>
      </w:r>
      <w:proofErr w:type="gramEnd"/>
      <w:r w:rsidRPr="009F303A">
        <w:rPr>
          <w:sz w:val="16"/>
          <w:szCs w:val="16"/>
        </w:rPr>
        <w:t>).</w:t>
      </w:r>
      <w:r>
        <w:rPr>
          <w:sz w:val="16"/>
          <w:szCs w:val="16"/>
        </w:rPr>
        <w:t xml:space="preserve"> </w:t>
      </w:r>
      <w:r w:rsidRPr="009F303A">
        <w:rPr>
          <w:sz w:val="16"/>
        </w:rPr>
        <w:t xml:space="preserve">An international agreement on lunar artifacts among the United States, Russia, and China would be a far superior and long-lasting solution than the unilateral U.S. proclamation in H.R. 2617. Enforcement of the agreement would be through each nation’s national laws, applying to those entities subject to the jurisdiction or control of the agreement members. Each nation’s property would be protected and preserved. Other nations should be free to join the agreement, and particularly encouraged to do </w:t>
      </w:r>
      <w:r w:rsidRPr="00420B02">
        <w:rPr>
          <w:sz w:val="16"/>
        </w:rPr>
        <w:t xml:space="preserve">so if they </w:t>
      </w:r>
      <w:proofErr w:type="gramStart"/>
      <w:r w:rsidRPr="00420B02">
        <w:rPr>
          <w:sz w:val="16"/>
        </w:rPr>
        <w:t>have the ability to</w:t>
      </w:r>
      <w:proofErr w:type="gramEnd"/>
      <w:r w:rsidRPr="00420B02">
        <w:rPr>
          <w:sz w:val="16"/>
        </w:rPr>
        <w:t xml:space="preserve"> access the Moon. </w:t>
      </w:r>
      <w:r w:rsidRPr="00571110">
        <w:rPr>
          <w:rStyle w:val="Emphasis"/>
          <w:highlight w:val="cyan"/>
        </w:rPr>
        <w:t>An important result would</w:t>
      </w:r>
      <w:r w:rsidRPr="00571110">
        <w:rPr>
          <w:highlight w:val="cyan"/>
          <w:u w:val="single"/>
        </w:rPr>
        <w:t xml:space="preserve"> </w:t>
      </w:r>
      <w:r w:rsidRPr="00571110">
        <w:rPr>
          <w:rStyle w:val="Emphasis"/>
          <w:highlight w:val="cyan"/>
        </w:rPr>
        <w:t>be to develop a new level of trust</w:t>
      </w:r>
      <w:r w:rsidRPr="00571110">
        <w:rPr>
          <w:highlight w:val="cyan"/>
          <w:u w:val="single"/>
        </w:rPr>
        <w:t xml:space="preserve"> </w:t>
      </w:r>
      <w:r w:rsidRPr="00420B02">
        <w:rPr>
          <w:u w:val="single"/>
        </w:rPr>
        <w:t xml:space="preserve">among nations that could </w:t>
      </w:r>
      <w:r w:rsidRPr="00571110">
        <w:rPr>
          <w:rStyle w:val="Emphasis"/>
          <w:highlight w:val="cyan"/>
        </w:rPr>
        <w:t>then lead to more</w:t>
      </w:r>
      <w:r w:rsidRPr="00571110">
        <w:rPr>
          <w:highlight w:val="cyan"/>
          <w:u w:val="single"/>
        </w:rPr>
        <w:t xml:space="preserve"> </w:t>
      </w:r>
      <w:r w:rsidRPr="00420B02">
        <w:rPr>
          <w:b/>
          <w:bCs/>
          <w:u w:val="single"/>
        </w:rPr>
        <w:t>comprehensive</w:t>
      </w:r>
      <w:r w:rsidRPr="00420B02">
        <w:rPr>
          <w:u w:val="single"/>
        </w:rPr>
        <w:t xml:space="preserve"> </w:t>
      </w:r>
      <w:r w:rsidRPr="00420B02">
        <w:rPr>
          <w:b/>
          <w:bCs/>
          <w:u w:val="single"/>
        </w:rPr>
        <w:t>future</w:t>
      </w:r>
      <w:r w:rsidRPr="00420B02">
        <w:rPr>
          <w:u w:val="single"/>
        </w:rPr>
        <w:t xml:space="preserve"> </w:t>
      </w:r>
      <w:r w:rsidRPr="00571110">
        <w:rPr>
          <w:rStyle w:val="Emphasis"/>
          <w:highlight w:val="cyan"/>
        </w:rPr>
        <w:t>cooperative agreements</w:t>
      </w:r>
      <w:r w:rsidRPr="00571110">
        <w:rPr>
          <w:highlight w:val="cyan"/>
          <w:u w:val="single"/>
        </w:rPr>
        <w:t xml:space="preserve"> </w:t>
      </w:r>
      <w:r w:rsidRPr="00571110">
        <w:rPr>
          <w:rStyle w:val="Emphasis"/>
          <w:highlight w:val="cyan"/>
        </w:rPr>
        <w:t>on</w:t>
      </w:r>
      <w:r w:rsidRPr="00571110">
        <w:rPr>
          <w:highlight w:val="cyan"/>
          <w:u w:val="single"/>
        </w:rPr>
        <w:t xml:space="preserve"> </w:t>
      </w:r>
      <w:r w:rsidRPr="00420B02">
        <w:rPr>
          <w:b/>
          <w:bCs/>
          <w:u w:val="single"/>
        </w:rPr>
        <w:t>space</w:t>
      </w:r>
      <w:r w:rsidRPr="00420B02">
        <w:rPr>
          <w:u w:val="single"/>
        </w:rPr>
        <w:t xml:space="preserve">, </w:t>
      </w:r>
      <w:r w:rsidRPr="00420B02">
        <w:rPr>
          <w:b/>
          <w:bCs/>
          <w:u w:val="single"/>
        </w:rPr>
        <w:t>science</w:t>
      </w:r>
      <w:r w:rsidRPr="00420B02">
        <w:rPr>
          <w:u w:val="single"/>
        </w:rPr>
        <w:t xml:space="preserve">, </w:t>
      </w:r>
      <w:r w:rsidRPr="00420B02">
        <w:rPr>
          <w:b/>
          <w:bCs/>
          <w:u w:val="single"/>
        </w:rPr>
        <w:t>exploration</w:t>
      </w:r>
      <w:r w:rsidRPr="00420B02">
        <w:rPr>
          <w:u w:val="single"/>
        </w:rPr>
        <w:t xml:space="preserve">, </w:t>
      </w:r>
      <w:r w:rsidRPr="00420B02">
        <w:rPr>
          <w:b/>
          <w:bCs/>
          <w:u w:val="single"/>
        </w:rPr>
        <w:t>commerce</w:t>
      </w:r>
      <w:r w:rsidRPr="00420B02">
        <w:rPr>
          <w:u w:val="single"/>
        </w:rPr>
        <w:t xml:space="preserve">, </w:t>
      </w:r>
      <w:r w:rsidRPr="00420B02">
        <w:rPr>
          <w:b/>
          <w:bCs/>
          <w:u w:val="single"/>
        </w:rPr>
        <w:t>and</w:t>
      </w:r>
      <w:r w:rsidRPr="00420B02">
        <w:rPr>
          <w:u w:val="single"/>
        </w:rPr>
        <w:t xml:space="preserve"> the use of </w:t>
      </w:r>
      <w:r w:rsidRPr="00571110">
        <w:rPr>
          <w:rStyle w:val="Emphasis"/>
          <w:highlight w:val="cyan"/>
          <w:bdr w:val="single" w:sz="18" w:space="0" w:color="auto"/>
        </w:rPr>
        <w:t>the Moon</w:t>
      </w:r>
      <w:r w:rsidRPr="00571110">
        <w:rPr>
          <w:highlight w:val="cyan"/>
          <w:u w:val="single"/>
        </w:rPr>
        <w:t xml:space="preserve"> </w:t>
      </w:r>
      <w:r w:rsidRPr="00420B02">
        <w:rPr>
          <w:u w:val="single"/>
        </w:rPr>
        <w:t xml:space="preserve">and </w:t>
      </w:r>
      <w:r w:rsidRPr="00420B02">
        <w:rPr>
          <w:b/>
          <w:bCs/>
          <w:u w:val="single"/>
        </w:rPr>
        <w:t>other</w:t>
      </w:r>
      <w:r w:rsidRPr="00420B02">
        <w:rPr>
          <w:u w:val="single"/>
        </w:rPr>
        <w:t xml:space="preserve"> </w:t>
      </w:r>
      <w:r w:rsidRPr="00420B02">
        <w:rPr>
          <w:b/>
          <w:bCs/>
          <w:u w:val="single"/>
        </w:rPr>
        <w:t>celestial</w:t>
      </w:r>
      <w:r w:rsidRPr="00420B02">
        <w:rPr>
          <w:u w:val="single"/>
        </w:rPr>
        <w:t xml:space="preserve"> </w:t>
      </w:r>
      <w:r w:rsidRPr="00420B02">
        <w:rPr>
          <w:b/>
          <w:bCs/>
          <w:u w:val="single"/>
        </w:rPr>
        <w:t>bodies</w:t>
      </w:r>
      <w:r w:rsidRPr="00420B02">
        <w:rPr>
          <w:u w:val="single"/>
        </w:rPr>
        <w:t>.</w:t>
      </w:r>
    </w:p>
    <w:p w14:paraId="071B3C5F" w14:textId="77777777" w:rsidR="0095589C" w:rsidRDefault="0095589C" w:rsidP="0095589C">
      <w:pPr>
        <w:pStyle w:val="Heading4"/>
      </w:pPr>
      <w:r>
        <w:t xml:space="preserve">Heritage Sites </w:t>
      </w:r>
      <w:r>
        <w:rPr>
          <w:u w:val="single"/>
        </w:rPr>
        <w:t>are critical</w:t>
      </w:r>
      <w:r>
        <w:t xml:space="preserve"> for </w:t>
      </w:r>
      <w:r>
        <w:rPr>
          <w:u w:val="single"/>
        </w:rPr>
        <w:t>science research</w:t>
      </w:r>
      <w:r>
        <w:t xml:space="preserve"> around Dust. </w:t>
      </w:r>
    </w:p>
    <w:p w14:paraId="3AE7C581" w14:textId="77777777" w:rsidR="0095589C" w:rsidRPr="002C1327" w:rsidRDefault="0095589C" w:rsidP="0095589C">
      <w:r w:rsidRPr="002C1327">
        <w:rPr>
          <w:rStyle w:val="Style13ptBold"/>
        </w:rPr>
        <w:t>OSTP 18</w:t>
      </w:r>
      <w:r w:rsidRPr="002C1327">
        <w:t xml:space="preserve"> Office of Science and Technology Policy March 2018</w:t>
      </w:r>
      <w:r>
        <w:t xml:space="preserve"> “</w:t>
      </w:r>
      <w:r w:rsidRPr="002C1327">
        <w:t>PROTECTING &amp; PRESERVING APOLLO PROGRAM LUNAR LANDING SITES &amp; ARTIFACT</w:t>
      </w:r>
      <w:r>
        <w:t>S” (</w:t>
      </w:r>
      <w:r w:rsidRPr="002C1327">
        <w:t>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w:t>
      </w:r>
      <w:r>
        <w:t xml:space="preserve">)//Elmer </w:t>
      </w:r>
    </w:p>
    <w:p w14:paraId="6890BA28" w14:textId="77777777" w:rsidR="0095589C" w:rsidRPr="005A6C09" w:rsidRDefault="0095589C" w:rsidP="0095589C">
      <w:pPr>
        <w:rPr>
          <w:sz w:val="14"/>
        </w:rPr>
      </w:pPr>
      <w:r w:rsidRPr="008124B4">
        <w:rPr>
          <w:rStyle w:val="Emphasis"/>
        </w:rPr>
        <w:t xml:space="preserve">The </w:t>
      </w:r>
      <w:r w:rsidRPr="00B51893">
        <w:rPr>
          <w:rStyle w:val="Emphasis"/>
        </w:rPr>
        <w:t xml:space="preserve">Moon </w:t>
      </w:r>
      <w:r w:rsidRPr="00B51893">
        <w:rPr>
          <w:rStyle w:val="Emphasis"/>
          <w:bdr w:val="single" w:sz="18" w:space="0" w:color="auto"/>
        </w:rPr>
        <w:t>continues to hold great significance</w:t>
      </w:r>
      <w:r w:rsidRPr="00B51893">
        <w:rPr>
          <w:rStyle w:val="StyleUnderline"/>
        </w:rPr>
        <w:t xml:space="preserve"> around</w:t>
      </w:r>
      <w:r w:rsidRPr="002C1327">
        <w:rPr>
          <w:rStyle w:val="StyleUnderline"/>
        </w:rPr>
        <w:t xml:space="preserve"> the world. The successes of the Apollo missions still represent a profound human technological achievement almost 50 years later and continue to symbolize the pride of the only nation to send humans to an extraterrestrial body</w:t>
      </w:r>
      <w:r w:rsidRPr="005A6C09">
        <w:rPr>
          <w:sz w:val="14"/>
        </w:rPr>
        <w:t xml:space="preserve">. The Apollo missions reflect the depth and scope of human imagination and the desire to push the boundaries of humankind’s existence. The Apollo landing </w:t>
      </w:r>
      <w:proofErr w:type="gramStart"/>
      <w:r w:rsidRPr="005A6C09">
        <w:rPr>
          <w:sz w:val="14"/>
        </w:rPr>
        <w:t>sites</w:t>
      </w:r>
      <w:proofErr w:type="gramEnd"/>
      <w:r w:rsidRPr="005A6C09">
        <w:rPr>
          <w:sz w:val="14"/>
        </w:rPr>
        <w:t xml:space="preserve"> and the accomplishments of our early space explorers energized our Nation's technological prowess, inspired generations of students, and greatly contributed to the worldwide scientific understanding of the Moon and our Solar System. </w:t>
      </w:r>
      <w:r w:rsidRPr="002C1327">
        <w:rPr>
          <w:rStyle w:val="StyleUnderline"/>
        </w:rPr>
        <w:t>Additionally, other countries have placed hardware on the Moon which undoubtedly has similar historic, cultural, and scientific value to their country and to humanity.</w:t>
      </w:r>
      <w:r w:rsidRPr="005A6C09">
        <w:rPr>
          <w:sz w:val="14"/>
        </w:rPr>
        <w:t xml:space="preserve"> </w:t>
      </w:r>
      <w:r w:rsidRPr="00B51893">
        <w:rPr>
          <w:rStyle w:val="Emphasis"/>
        </w:rPr>
        <w:t xml:space="preserve">Three </w:t>
      </w:r>
      <w:r w:rsidRPr="00571110">
        <w:rPr>
          <w:rStyle w:val="Emphasis"/>
          <w:highlight w:val="cyan"/>
        </w:rPr>
        <w:t>Apollo sites</w:t>
      </w:r>
      <w:r w:rsidRPr="00B51893">
        <w:rPr>
          <w:rStyle w:val="StyleUnderline"/>
        </w:rPr>
        <w:t xml:space="preserve"> </w:t>
      </w:r>
      <w:r w:rsidRPr="002C1327">
        <w:rPr>
          <w:rStyle w:val="StyleUnderline"/>
        </w:rPr>
        <w:t xml:space="preserve">remain scientifically </w:t>
      </w:r>
      <w:proofErr w:type="gramStart"/>
      <w:r w:rsidRPr="002C1327">
        <w:rPr>
          <w:rStyle w:val="StyleUnderline"/>
        </w:rPr>
        <w:t>active</w:t>
      </w:r>
      <w:proofErr w:type="gramEnd"/>
      <w:r w:rsidRPr="002C1327">
        <w:rPr>
          <w:rStyle w:val="StyleUnderline"/>
        </w:rPr>
        <w:t xml:space="preserve"> and all the landing sites </w:t>
      </w:r>
      <w:r w:rsidRPr="00571110">
        <w:rPr>
          <w:rStyle w:val="Emphasis"/>
          <w:highlight w:val="cyan"/>
        </w:rPr>
        <w:t>provide</w:t>
      </w:r>
      <w:r w:rsidRPr="00571110">
        <w:rPr>
          <w:rStyle w:val="StyleUnderline"/>
          <w:highlight w:val="cyan"/>
        </w:rPr>
        <w:t xml:space="preserve"> </w:t>
      </w:r>
      <w:r w:rsidRPr="002C1327">
        <w:rPr>
          <w:rStyle w:val="StyleUnderline"/>
        </w:rPr>
        <w:t xml:space="preserve">the </w:t>
      </w:r>
      <w:r w:rsidRPr="00571110">
        <w:rPr>
          <w:rStyle w:val="Emphasis"/>
          <w:highlight w:val="cyan"/>
        </w:rPr>
        <w:t>opportunity to learn about</w:t>
      </w:r>
      <w:r w:rsidRPr="00571110">
        <w:rPr>
          <w:rStyle w:val="StyleUnderline"/>
          <w:highlight w:val="cyan"/>
        </w:rPr>
        <w:t xml:space="preserve"> </w:t>
      </w:r>
      <w:r w:rsidRPr="002C1327">
        <w:rPr>
          <w:rStyle w:val="StyleUnderline"/>
        </w:rPr>
        <w:t xml:space="preserve">the </w:t>
      </w:r>
      <w:r w:rsidRPr="00571110">
        <w:rPr>
          <w:rStyle w:val="Emphasis"/>
          <w:highlight w:val="cyan"/>
        </w:rPr>
        <w:t>changes</w:t>
      </w:r>
      <w:r w:rsidRPr="00571110">
        <w:rPr>
          <w:rStyle w:val="StyleUnderline"/>
          <w:highlight w:val="cyan"/>
        </w:rPr>
        <w:t xml:space="preserve"> </w:t>
      </w:r>
      <w:r w:rsidRPr="00571110">
        <w:rPr>
          <w:rStyle w:val="Emphasis"/>
          <w:highlight w:val="cyan"/>
        </w:rPr>
        <w:t xml:space="preserve">associated </w:t>
      </w:r>
      <w:r w:rsidRPr="00571110">
        <w:rPr>
          <w:rStyle w:val="Emphasis"/>
          <w:highlight w:val="cyan"/>
          <w:bdr w:val="single" w:sz="18" w:space="0" w:color="auto"/>
        </w:rPr>
        <w:t>with long-term exposure of human-created systems</w:t>
      </w:r>
      <w:r w:rsidRPr="00571110">
        <w:rPr>
          <w:rStyle w:val="StyleUnderline"/>
          <w:highlight w:val="cyan"/>
        </w:rPr>
        <w:t xml:space="preserve"> </w:t>
      </w:r>
      <w:r w:rsidRPr="00571110">
        <w:rPr>
          <w:rStyle w:val="Emphasis"/>
          <w:highlight w:val="cyan"/>
        </w:rPr>
        <w:t>in</w:t>
      </w:r>
      <w:r w:rsidRPr="00571110">
        <w:rPr>
          <w:rStyle w:val="StyleUnderline"/>
          <w:highlight w:val="cyan"/>
        </w:rPr>
        <w:t xml:space="preserve"> </w:t>
      </w:r>
      <w:r w:rsidRPr="002C1327">
        <w:rPr>
          <w:rStyle w:val="StyleUnderline"/>
        </w:rPr>
        <w:t xml:space="preserve">the </w:t>
      </w:r>
      <w:r w:rsidRPr="008124B4">
        <w:rPr>
          <w:rStyle w:val="Emphasis"/>
        </w:rPr>
        <w:t xml:space="preserve">harsh </w:t>
      </w:r>
      <w:r w:rsidRPr="00571110">
        <w:rPr>
          <w:rStyle w:val="Emphasis"/>
          <w:highlight w:val="cyan"/>
        </w:rPr>
        <w:t>lunar environment</w:t>
      </w:r>
      <w:r w:rsidRPr="002C1327">
        <w:rPr>
          <w:rStyle w:val="StyleUnderline"/>
        </w:rPr>
        <w:t xml:space="preserve">. These sites offer </w:t>
      </w:r>
      <w:r w:rsidRPr="00571110">
        <w:rPr>
          <w:rStyle w:val="Emphasis"/>
          <w:highlight w:val="cyan"/>
        </w:rPr>
        <w:t>rich opportunities for</w:t>
      </w:r>
      <w:r w:rsidRPr="00571110">
        <w:rPr>
          <w:rStyle w:val="StyleUnderline"/>
          <w:highlight w:val="cyan"/>
        </w:rPr>
        <w:t xml:space="preserve"> </w:t>
      </w:r>
      <w:r w:rsidRPr="00571110">
        <w:rPr>
          <w:rStyle w:val="Emphasis"/>
          <w:highlight w:val="cyan"/>
          <w:bdr w:val="single" w:sz="18" w:space="0" w:color="auto"/>
        </w:rPr>
        <w:t>bio</w:t>
      </w:r>
      <w:r w:rsidRPr="008124B4">
        <w:rPr>
          <w:rStyle w:val="Emphasis"/>
          <w:bdr w:val="single" w:sz="18" w:space="0" w:color="auto"/>
        </w:rPr>
        <w:t xml:space="preserve">logical, </w:t>
      </w:r>
      <w:r w:rsidRPr="00571110">
        <w:rPr>
          <w:rStyle w:val="Emphasis"/>
          <w:highlight w:val="cyan"/>
          <w:bdr w:val="single" w:sz="18" w:space="0" w:color="auto"/>
        </w:rPr>
        <w:t>physical</w:t>
      </w:r>
      <w:r w:rsidRPr="008124B4">
        <w:rPr>
          <w:rStyle w:val="Emphasis"/>
          <w:bdr w:val="single" w:sz="18" w:space="0" w:color="auto"/>
        </w:rPr>
        <w:t xml:space="preserve">, and </w:t>
      </w:r>
      <w:r w:rsidRPr="00571110">
        <w:rPr>
          <w:rStyle w:val="Emphasis"/>
          <w:highlight w:val="cyan"/>
          <w:bdr w:val="single" w:sz="18" w:space="0" w:color="auto"/>
        </w:rPr>
        <w:t>material sciences.</w:t>
      </w:r>
      <w:r w:rsidRPr="005A6C09">
        <w:rPr>
          <w:sz w:val="14"/>
          <w:highlight w:val="cyan"/>
        </w:rPr>
        <w:t xml:space="preserve"> </w:t>
      </w:r>
      <w:r w:rsidRPr="002C1327">
        <w:rPr>
          <w:rStyle w:val="StyleUnderline"/>
        </w:rPr>
        <w:t xml:space="preserve">Future visits to the Moon’s surface offer </w:t>
      </w:r>
      <w:r w:rsidRPr="00571110">
        <w:rPr>
          <w:rStyle w:val="Emphasis"/>
          <w:highlight w:val="cyan"/>
        </w:rPr>
        <w:t>opportunities to study</w:t>
      </w:r>
      <w:r w:rsidRPr="00571110">
        <w:rPr>
          <w:rStyle w:val="StyleUnderline"/>
          <w:highlight w:val="cyan"/>
        </w:rPr>
        <w:t xml:space="preserve"> </w:t>
      </w:r>
      <w:r w:rsidRPr="00B51893">
        <w:rPr>
          <w:rStyle w:val="StyleUnderline"/>
        </w:rPr>
        <w:t xml:space="preserve">the </w:t>
      </w:r>
      <w:r w:rsidRPr="00B51893">
        <w:rPr>
          <w:rStyle w:val="Emphasis"/>
        </w:rPr>
        <w:t xml:space="preserve">effects of long-term </w:t>
      </w:r>
      <w:r w:rsidRPr="00571110">
        <w:rPr>
          <w:rStyle w:val="Emphasis"/>
          <w:highlight w:val="cyan"/>
        </w:rPr>
        <w:t>exposure</w:t>
      </w:r>
      <w:r w:rsidRPr="00571110">
        <w:rPr>
          <w:rStyle w:val="StyleUnderline"/>
          <w:highlight w:val="cyan"/>
        </w:rPr>
        <w:t xml:space="preserve"> </w:t>
      </w:r>
      <w:r w:rsidRPr="002C1327">
        <w:rPr>
          <w:rStyle w:val="StyleUnderline"/>
        </w:rPr>
        <w:t xml:space="preserve">to the lunar environment </w:t>
      </w:r>
      <w:r w:rsidRPr="00571110">
        <w:rPr>
          <w:rStyle w:val="Emphasis"/>
          <w:highlight w:val="cyan"/>
        </w:rPr>
        <w:t>on</w:t>
      </w:r>
      <w:r w:rsidRPr="00571110">
        <w:rPr>
          <w:rStyle w:val="StyleUnderline"/>
          <w:highlight w:val="cyan"/>
        </w:rPr>
        <w:t xml:space="preserve"> </w:t>
      </w:r>
      <w:r w:rsidRPr="00571110">
        <w:rPr>
          <w:rStyle w:val="Emphasis"/>
          <w:highlight w:val="cyan"/>
        </w:rPr>
        <w:t xml:space="preserve">materials </w:t>
      </w:r>
      <w:r w:rsidRPr="00B51893">
        <w:rPr>
          <w:rStyle w:val="Emphasis"/>
        </w:rPr>
        <w:t>and articles</w:t>
      </w:r>
      <w:r w:rsidRPr="00B51893">
        <w:rPr>
          <w:rStyle w:val="StyleUnderline"/>
        </w:rPr>
        <w:t>, including</w:t>
      </w:r>
      <w:r w:rsidRPr="002C1327">
        <w:rPr>
          <w:rStyle w:val="StyleUnderline"/>
        </w:rPr>
        <w:t xml:space="preserve"> </w:t>
      </w:r>
      <w:r w:rsidRPr="00571110">
        <w:rPr>
          <w:rStyle w:val="Emphasis"/>
          <w:highlight w:val="cyan"/>
        </w:rPr>
        <w:t>food</w:t>
      </w:r>
      <w:r w:rsidRPr="00571110">
        <w:rPr>
          <w:rStyle w:val="StyleUnderline"/>
          <w:highlight w:val="cyan"/>
        </w:rPr>
        <w:t xml:space="preserve"> </w:t>
      </w:r>
      <w:proofErr w:type="gramStart"/>
      <w:r w:rsidRPr="002C1327">
        <w:rPr>
          <w:rStyle w:val="StyleUnderline"/>
        </w:rPr>
        <w:t>left behind,</w:t>
      </w:r>
      <w:proofErr w:type="gramEnd"/>
      <w:r w:rsidRPr="002C1327">
        <w:rPr>
          <w:rStyle w:val="StyleUnderline"/>
        </w:rPr>
        <w:t xml:space="preserve"> </w:t>
      </w:r>
      <w:r w:rsidRPr="00571110">
        <w:rPr>
          <w:rStyle w:val="Emphasis"/>
          <w:highlight w:val="cyan"/>
        </w:rPr>
        <w:t>paint</w:t>
      </w:r>
      <w:r w:rsidRPr="002C1327">
        <w:rPr>
          <w:rStyle w:val="StyleUnderline"/>
        </w:rPr>
        <w:t xml:space="preserve">, </w:t>
      </w:r>
      <w:r w:rsidRPr="00571110">
        <w:rPr>
          <w:rStyle w:val="Emphasis"/>
          <w:highlight w:val="cyan"/>
        </w:rPr>
        <w:t>nylon</w:t>
      </w:r>
      <w:r w:rsidRPr="002C1327">
        <w:rPr>
          <w:rStyle w:val="StyleUnderline"/>
        </w:rPr>
        <w:t xml:space="preserve">, </w:t>
      </w:r>
      <w:r w:rsidRPr="00571110">
        <w:rPr>
          <w:rStyle w:val="Emphasis"/>
          <w:highlight w:val="cyan"/>
        </w:rPr>
        <w:t>rubber</w:t>
      </w:r>
      <w:r w:rsidRPr="002C1327">
        <w:rPr>
          <w:rStyle w:val="StyleUnderline"/>
        </w:rPr>
        <w:t xml:space="preserve">, </w:t>
      </w:r>
      <w:r w:rsidRPr="00571110">
        <w:rPr>
          <w:rStyle w:val="Emphasis"/>
          <w:highlight w:val="cyan"/>
        </w:rPr>
        <w:t>and metals.</w:t>
      </w:r>
      <w:r w:rsidRPr="005A6C09">
        <w:rPr>
          <w:sz w:val="14"/>
          <w:highlight w:val="cyan"/>
        </w:rPr>
        <w:t xml:space="preserve"> </w:t>
      </w:r>
      <w:r w:rsidRPr="005A6C09">
        <w:rPr>
          <w:sz w:val="14"/>
        </w:rPr>
        <w:t>Currently, very little data exist that describe what effect temperature extremes, lunar dust, micrometeoroids, solar radiation, etc. have on such man-made material, and no data exist for time frames approaching the five decades that have elapsed since the Apollo missions. While some of the hardware on the Moon was designed to remain operational for extended periods and successfully telemetered scientific data back to the Earth, much of what is there was designed only for use during the Apollo mission and then abandoned with no expectation of further survivability. How these artifacts and their constituent materials have survived and been altered while on the lunar surface is of great interest to engineers and scientists. The Apollo artifacts and the impact sites have the potential to provide unprecedented data if lunar missions to gather and not corrupt the data are developed. These data will be invaluable for helping to design future long-duration systems for operation on the lunar surface. NASA has formally evaluated the possible effects of the lunar environment and identified potential science opportunities. For example, using Apollo 15 as a representative landing site, the crew left 189 individually cataloged items on the lunar surface, including the descent stage of the Lunar Module, the Lunar Roving Vehicle, the Apollo Lunar Surface Experiments Package, and a wide variety of miscellaneous items that were offloaded by the astronauts to save weight prior to departure. The locations of many of these items are well documented, and numerous photographs are available to establish their appearance and condition at the time they were left behind.</w:t>
      </w:r>
    </w:p>
    <w:p w14:paraId="134277A3" w14:textId="77777777" w:rsidR="0095589C" w:rsidRDefault="0095589C" w:rsidP="0095589C">
      <w:pPr>
        <w:pStyle w:val="Heading4"/>
      </w:pPr>
      <w:r>
        <w:t xml:space="preserve">Moon Dust Research key to </w:t>
      </w:r>
      <w:r>
        <w:rPr>
          <w:u w:val="single"/>
        </w:rPr>
        <w:t>Moon Basing</w:t>
      </w:r>
      <w:r>
        <w:t>.</w:t>
      </w:r>
    </w:p>
    <w:p w14:paraId="77F4594A" w14:textId="77777777" w:rsidR="0095589C" w:rsidRPr="00362E4C" w:rsidRDefault="0095589C" w:rsidP="0095589C">
      <w:r w:rsidRPr="00EA56EB">
        <w:rPr>
          <w:rStyle w:val="Style13ptBold"/>
        </w:rPr>
        <w:t>Smith 19</w:t>
      </w:r>
      <w:r>
        <w:t xml:space="preserve"> Belinda Smith 7-18-2019 “</w:t>
      </w:r>
      <w:r w:rsidRPr="00362E4C">
        <w:t>Who protects Apollo sites when no-one owns the Moon?</w:t>
      </w:r>
      <w:r>
        <w:t xml:space="preserve">” </w:t>
      </w:r>
      <w:hyperlink r:id="rId16" w:history="1">
        <w:r w:rsidRPr="0038339F">
          <w:rPr>
            <w:rStyle w:val="Hyperlink"/>
          </w:rPr>
          <w:t>https://www.abc.net.au/news/science/2019-07-19/apollo-11-moon-landing-heritage-preservation-outer-space-treaty/11055458</w:t>
        </w:r>
      </w:hyperlink>
      <w:r>
        <w:t xml:space="preserve"> (Strategic Communications Advisor at Department of Education and Training at University of Victoria)//Elmer </w:t>
      </w:r>
    </w:p>
    <w:p w14:paraId="74126B1C" w14:textId="77777777" w:rsidR="0095589C" w:rsidRDefault="0095589C" w:rsidP="0095589C">
      <w:pPr>
        <w:rPr>
          <w:sz w:val="14"/>
        </w:rPr>
      </w:pPr>
      <w:r w:rsidRPr="00AE2E56">
        <w:rPr>
          <w:rStyle w:val="Emphasis"/>
        </w:rPr>
        <w:t>It's not just about history</w:t>
      </w:r>
      <w:r w:rsidRPr="00AA1107">
        <w:rPr>
          <w:sz w:val="14"/>
        </w:rPr>
        <w:t xml:space="preserve"> Alongside heritage value, </w:t>
      </w:r>
      <w:r w:rsidRPr="00AE2E56">
        <w:rPr>
          <w:rStyle w:val="StyleUnderline"/>
        </w:rPr>
        <w:t xml:space="preserve">the bits and </w:t>
      </w:r>
      <w:r w:rsidRPr="00571110">
        <w:rPr>
          <w:rStyle w:val="StyleUnderline"/>
          <w:highlight w:val="cyan"/>
        </w:rPr>
        <w:t xml:space="preserve">pieces left on the Moon have </w:t>
      </w:r>
      <w:r w:rsidRPr="00571110">
        <w:rPr>
          <w:rStyle w:val="Emphasis"/>
          <w:highlight w:val="cyan"/>
          <w:bdr w:val="single" w:sz="18" w:space="0" w:color="auto"/>
        </w:rPr>
        <w:t>enormous scientific significance</w:t>
      </w:r>
      <w:r w:rsidRPr="00AA1107">
        <w:rPr>
          <w:sz w:val="14"/>
        </w:rPr>
        <w:t xml:space="preserve">. Take </w:t>
      </w:r>
      <w:r w:rsidRPr="00571110">
        <w:rPr>
          <w:rStyle w:val="StyleUnderline"/>
          <w:highlight w:val="cyan"/>
        </w:rPr>
        <w:t>moon dust</w:t>
      </w:r>
      <w:r w:rsidRPr="00B51893">
        <w:rPr>
          <w:rStyle w:val="StyleUnderline"/>
        </w:rPr>
        <w:t xml:space="preserve">. It's a real </w:t>
      </w:r>
      <w:r w:rsidRPr="00571110">
        <w:rPr>
          <w:rStyle w:val="StyleUnderline"/>
          <w:highlight w:val="cyan"/>
        </w:rPr>
        <w:t>problem for</w:t>
      </w:r>
      <w:r w:rsidRPr="00AE2E56">
        <w:rPr>
          <w:rStyle w:val="StyleUnderline"/>
        </w:rPr>
        <w:t xml:space="preserve"> </w:t>
      </w:r>
      <w:r w:rsidRPr="00571110">
        <w:rPr>
          <w:rStyle w:val="StyleUnderline"/>
          <w:highlight w:val="cyan"/>
        </w:rPr>
        <w:t>moon-bound equipment</w:t>
      </w:r>
      <w:r w:rsidRPr="00AE2E56">
        <w:rPr>
          <w:rStyle w:val="StyleUnderline"/>
        </w:rPr>
        <w:t xml:space="preserve"> because it's </w:t>
      </w:r>
      <w:r w:rsidRPr="00571110">
        <w:rPr>
          <w:rStyle w:val="Emphasis"/>
          <w:highlight w:val="cyan"/>
        </w:rPr>
        <w:t>made o</w:t>
      </w:r>
      <w:r w:rsidRPr="00571110">
        <w:rPr>
          <w:rStyle w:val="StyleUnderline"/>
          <w:highlight w:val="cyan"/>
        </w:rPr>
        <w:t>f</w:t>
      </w:r>
      <w:r w:rsidRPr="00AE2E56">
        <w:rPr>
          <w:rStyle w:val="StyleUnderline"/>
        </w:rPr>
        <w:t xml:space="preserve"> fine,</w:t>
      </w:r>
      <w:r w:rsidRPr="00AA1107">
        <w:rPr>
          <w:sz w:val="14"/>
        </w:rPr>
        <w:t xml:space="preserve"> super sticky and highly </w:t>
      </w:r>
      <w:r w:rsidRPr="00571110">
        <w:rPr>
          <w:rStyle w:val="Emphasis"/>
          <w:highlight w:val="cyan"/>
        </w:rPr>
        <w:t>abrasive grains</w:t>
      </w:r>
      <w:r w:rsidRPr="00AE2E56">
        <w:rPr>
          <w:rStyle w:val="StyleUnderline"/>
        </w:rPr>
        <w:t xml:space="preserve">, </w:t>
      </w:r>
      <w:r w:rsidRPr="00B51893">
        <w:rPr>
          <w:rStyle w:val="Emphasis"/>
        </w:rPr>
        <w:t xml:space="preserve">which have a </w:t>
      </w:r>
      <w:r w:rsidRPr="00571110">
        <w:rPr>
          <w:rStyle w:val="Emphasis"/>
          <w:highlight w:val="cyan"/>
        </w:rPr>
        <w:t>habit of clogging instruments</w:t>
      </w:r>
      <w:r w:rsidRPr="00AE2E56">
        <w:rPr>
          <w:rStyle w:val="StyleUnderline"/>
        </w:rPr>
        <w:t xml:space="preserve"> and spacesuits</w:t>
      </w:r>
      <w:r w:rsidRPr="00AA1107">
        <w:rPr>
          <w:sz w:val="14"/>
        </w:rPr>
        <w:t xml:space="preserve">. But as </w:t>
      </w:r>
      <w:r w:rsidRPr="00AE2E56">
        <w:rPr>
          <w:rStyle w:val="StyleUnderline"/>
        </w:rPr>
        <w:t>Armstrong and Aldrin</w:t>
      </w:r>
      <w:r w:rsidRPr="00AA1107">
        <w:rPr>
          <w:sz w:val="14"/>
        </w:rPr>
        <w:t xml:space="preserve"> trotted across the surface, </w:t>
      </w:r>
      <w:r w:rsidRPr="00EA56EB">
        <w:rPr>
          <w:rStyle w:val="StyleUnderline"/>
        </w:rPr>
        <w:t xml:space="preserve">the </w:t>
      </w:r>
      <w:r w:rsidRPr="00571110">
        <w:rPr>
          <w:rStyle w:val="Emphasis"/>
          <w:highlight w:val="cyan"/>
        </w:rPr>
        <w:t>footprints</w:t>
      </w:r>
      <w:r w:rsidRPr="00571110">
        <w:rPr>
          <w:rStyle w:val="StyleUnderline"/>
          <w:highlight w:val="cyan"/>
        </w:rPr>
        <w:t xml:space="preserve"> </w:t>
      </w:r>
      <w:r w:rsidRPr="00EA56EB">
        <w:rPr>
          <w:rStyle w:val="StyleUnderline"/>
        </w:rPr>
        <w:t xml:space="preserve">they </w:t>
      </w:r>
      <w:r w:rsidRPr="00B51893">
        <w:rPr>
          <w:rStyle w:val="Emphasis"/>
        </w:rPr>
        <w:t>left behind</w:t>
      </w:r>
      <w:r w:rsidRPr="00B51893">
        <w:rPr>
          <w:rStyle w:val="StyleUnderline"/>
        </w:rPr>
        <w:t xml:space="preserve"> </w:t>
      </w:r>
      <w:r w:rsidRPr="00571110">
        <w:rPr>
          <w:rStyle w:val="Emphasis"/>
          <w:highlight w:val="cyan"/>
        </w:rPr>
        <w:t xml:space="preserve">gave us valuable </w:t>
      </w:r>
      <w:r w:rsidRPr="00571110">
        <w:rPr>
          <w:rStyle w:val="Emphasis"/>
          <w:highlight w:val="cyan"/>
          <w:bdr w:val="single" w:sz="18" w:space="0" w:color="auto"/>
        </w:rPr>
        <w:t>information into the properties of moon dust</w:t>
      </w:r>
      <w:r w:rsidRPr="00EA56EB">
        <w:rPr>
          <w:rStyle w:val="StyleUnderline"/>
        </w:rPr>
        <w:t>,</w:t>
      </w:r>
      <w:r w:rsidRPr="00AA1107">
        <w:rPr>
          <w:sz w:val="14"/>
        </w:rPr>
        <w:t xml:space="preserve"> Flinders University space archaeologist Alice Gorman said. "The ridges on the boots were meant to measure how far they sank into the dust. "Then they used the light contrast between the ridges to measure the reflectance properties of the dust." A boot print in grey dust. This iconic photo of Buzz Aldrin's footprint is also a science experiment. (Supplied: NASA) </w:t>
      </w:r>
      <w:r w:rsidRPr="00AE2E56">
        <w:rPr>
          <w:rStyle w:val="StyleUnderline"/>
        </w:rPr>
        <w:t xml:space="preserve">It's </w:t>
      </w:r>
      <w:r w:rsidRPr="00571110">
        <w:rPr>
          <w:rStyle w:val="StyleUnderline"/>
          <w:highlight w:val="cyan"/>
        </w:rPr>
        <w:t>data like this</w:t>
      </w:r>
      <w:r w:rsidRPr="00AE2E56">
        <w:rPr>
          <w:rStyle w:val="StyleUnderline"/>
        </w:rPr>
        <w:t xml:space="preserve"> that </w:t>
      </w:r>
      <w:r w:rsidRPr="00571110">
        <w:rPr>
          <w:rStyle w:val="StyleUnderline"/>
          <w:highlight w:val="cyan"/>
        </w:rPr>
        <w:t xml:space="preserve">will help </w:t>
      </w:r>
      <w:r w:rsidRPr="00571110">
        <w:rPr>
          <w:rStyle w:val="Emphasis"/>
          <w:highlight w:val="cyan"/>
          <w:bdr w:val="single" w:sz="18" w:space="0" w:color="auto"/>
        </w:rPr>
        <w:t>if we want a long-term base on the Moon</w:t>
      </w:r>
      <w:r w:rsidRPr="00AA1107">
        <w:rPr>
          <w:sz w:val="14"/>
        </w:rPr>
        <w:t xml:space="preserve"> — </w:t>
      </w:r>
      <w:r w:rsidRPr="00571110">
        <w:rPr>
          <w:rStyle w:val="StyleUnderline"/>
          <w:highlight w:val="cyan"/>
        </w:rPr>
        <w:t xml:space="preserve">we need to know how our gear </w:t>
      </w:r>
      <w:r w:rsidRPr="00571110">
        <w:rPr>
          <w:rStyle w:val="Emphasis"/>
          <w:highlight w:val="cyan"/>
        </w:rPr>
        <w:t>will stand up to lunar conditions</w:t>
      </w:r>
      <w:r w:rsidRPr="00AA1107">
        <w:rPr>
          <w:sz w:val="14"/>
        </w:rPr>
        <w:t xml:space="preserve">. Apart from the sticky, gritty dust, the lunar surface is also peppered with </w:t>
      </w:r>
      <w:r w:rsidRPr="00571110">
        <w:rPr>
          <w:rStyle w:val="Emphasis"/>
          <w:highlight w:val="cyan"/>
        </w:rPr>
        <w:t>meteorites and cosmic rays</w:t>
      </w:r>
      <w:r w:rsidRPr="00AA1107">
        <w:rPr>
          <w:sz w:val="14"/>
        </w:rPr>
        <w:t xml:space="preserve">. So, Dr Gorman said, </w:t>
      </w:r>
      <w:r w:rsidRPr="00B51893">
        <w:rPr>
          <w:rStyle w:val="StyleUnderline"/>
        </w:rPr>
        <w:t xml:space="preserve">one of the very few reasons to </w:t>
      </w:r>
      <w:r w:rsidRPr="00B51893">
        <w:rPr>
          <w:rStyle w:val="Emphasis"/>
        </w:rPr>
        <w:t>revisit a moon site is to collect</w:t>
      </w:r>
      <w:r w:rsidRPr="00B51893">
        <w:rPr>
          <w:rStyle w:val="StyleUnderline"/>
        </w:rPr>
        <w:t xml:space="preserve"> some of the </w:t>
      </w:r>
      <w:r w:rsidRPr="00B51893">
        <w:rPr>
          <w:rStyle w:val="Emphasis"/>
        </w:rPr>
        <w:t>equipment</w:t>
      </w:r>
      <w:r w:rsidRPr="00B51893">
        <w:rPr>
          <w:rStyle w:val="StyleUnderline"/>
        </w:rPr>
        <w:t xml:space="preserve"> left behind </w:t>
      </w:r>
      <w:r w:rsidRPr="00B51893">
        <w:rPr>
          <w:rStyle w:val="Emphasis"/>
        </w:rPr>
        <w:t>and see how it fared</w:t>
      </w:r>
      <w:r w:rsidRPr="00B51893">
        <w:rPr>
          <w:rStyle w:val="StyleUnderline"/>
        </w:rPr>
        <w:t>. "</w:t>
      </w:r>
      <w:r w:rsidRPr="00571110">
        <w:rPr>
          <w:rStyle w:val="Emphasis"/>
          <w:highlight w:val="cyan"/>
        </w:rPr>
        <w:t>What</w:t>
      </w:r>
      <w:r w:rsidRPr="00571110">
        <w:rPr>
          <w:rStyle w:val="StyleUnderline"/>
          <w:highlight w:val="cyan"/>
        </w:rPr>
        <w:t xml:space="preserve"> </w:t>
      </w:r>
      <w:r w:rsidRPr="00EA56EB">
        <w:rPr>
          <w:rStyle w:val="StyleUnderline"/>
        </w:rPr>
        <w:t xml:space="preserve">has </w:t>
      </w:r>
      <w:r w:rsidRPr="00571110">
        <w:rPr>
          <w:rStyle w:val="Emphasis"/>
          <w:highlight w:val="cyan"/>
        </w:rPr>
        <w:t>happened to</w:t>
      </w:r>
      <w:r w:rsidRPr="00571110">
        <w:rPr>
          <w:rStyle w:val="StyleUnderline"/>
          <w:highlight w:val="cyan"/>
        </w:rPr>
        <w:t xml:space="preserve"> this</w:t>
      </w:r>
      <w:r w:rsidRPr="00EA56EB">
        <w:rPr>
          <w:rStyle w:val="StyleUnderline"/>
        </w:rPr>
        <w:t xml:space="preserve"> </w:t>
      </w:r>
      <w:r w:rsidRPr="00571110">
        <w:rPr>
          <w:rStyle w:val="Emphasis"/>
          <w:highlight w:val="cyan"/>
        </w:rPr>
        <w:t>material</w:t>
      </w:r>
      <w:r w:rsidRPr="00571110">
        <w:rPr>
          <w:rStyle w:val="StyleUnderline"/>
          <w:highlight w:val="cyan"/>
        </w:rPr>
        <w:t xml:space="preserve"> </w:t>
      </w:r>
      <w:r w:rsidRPr="00571110">
        <w:rPr>
          <w:rStyle w:val="Emphasis"/>
          <w:highlight w:val="cyan"/>
          <w:bdr w:val="single" w:sz="18" w:space="0" w:color="auto"/>
        </w:rPr>
        <w:t>in 50 years of sitting</w:t>
      </w:r>
      <w:r w:rsidRPr="00571110">
        <w:rPr>
          <w:rStyle w:val="StyleUnderline"/>
          <w:highlight w:val="cyan"/>
        </w:rPr>
        <w:t xml:space="preserve"> </w:t>
      </w:r>
      <w:r w:rsidRPr="00EA56EB">
        <w:rPr>
          <w:rStyle w:val="StyleUnderline"/>
        </w:rPr>
        <w:t>on the lunar surface?</w:t>
      </w:r>
      <w:r w:rsidRPr="00AA1107">
        <w:rPr>
          <w:sz w:val="14"/>
        </w:rPr>
        <w:t xml:space="preserve"> "</w:t>
      </w:r>
      <w:r w:rsidRPr="00EA56EB">
        <w:rPr>
          <w:rStyle w:val="StyleUnderline"/>
        </w:rPr>
        <w:t>This is going to</w:t>
      </w:r>
      <w:r w:rsidRPr="00AA1107">
        <w:rPr>
          <w:sz w:val="14"/>
        </w:rPr>
        <w:t xml:space="preserve"> be </w:t>
      </w:r>
      <w:r w:rsidRPr="00EA56EB">
        <w:rPr>
          <w:rStyle w:val="StyleUnderline"/>
        </w:rPr>
        <w:t>r</w:t>
      </w:r>
      <w:r w:rsidRPr="00AE2E56">
        <w:rPr>
          <w:rStyle w:val="StyleUnderline"/>
        </w:rPr>
        <w:t>eally</w:t>
      </w:r>
      <w:r w:rsidRPr="00AA1107">
        <w:rPr>
          <w:sz w:val="14"/>
        </w:rPr>
        <w:t xml:space="preserve"> interesting scientific information because it </w:t>
      </w:r>
      <w:r w:rsidRPr="00571110">
        <w:rPr>
          <w:rStyle w:val="Emphasis"/>
          <w:highlight w:val="cyan"/>
        </w:rPr>
        <w:t>will help planning</w:t>
      </w:r>
      <w:r w:rsidRPr="00571110">
        <w:rPr>
          <w:rStyle w:val="StyleUnderline"/>
          <w:highlight w:val="cyan"/>
        </w:rPr>
        <w:t xml:space="preserve"> </w:t>
      </w:r>
      <w:r w:rsidRPr="00571110">
        <w:rPr>
          <w:rStyle w:val="Emphasis"/>
          <w:highlight w:val="cyan"/>
          <w:bdr w:val="single" w:sz="18" w:space="0" w:color="auto"/>
        </w:rPr>
        <w:t>for future missions</w:t>
      </w:r>
      <w:r w:rsidRPr="00571110">
        <w:rPr>
          <w:rStyle w:val="StyleUnderline"/>
          <w:highlight w:val="cyan"/>
        </w:rPr>
        <w:t xml:space="preserve"> </w:t>
      </w:r>
      <w:r w:rsidRPr="00AE2E56">
        <w:rPr>
          <w:rStyle w:val="StyleUnderline"/>
        </w:rPr>
        <w:t>and get an understanding of long-term conditions."</w:t>
      </w:r>
      <w:r w:rsidRPr="00AA1107">
        <w:rPr>
          <w:sz w:val="14"/>
        </w:rPr>
        <w:t xml:space="preserve"> And NASA has already done this. </w:t>
      </w:r>
      <w:r w:rsidRPr="00EA56EB">
        <w:rPr>
          <w:rStyle w:val="StyleUnderline"/>
        </w:rPr>
        <w:t>The Apollo 12 mission</w:t>
      </w:r>
      <w:r w:rsidRPr="00AA1107">
        <w:rPr>
          <w:sz w:val="14"/>
        </w:rPr>
        <w:t xml:space="preserve">, which landed on the Moon four months after Apollo 11, collected parts from the 1967 Surveyor probe and brought them back to Earth. An astronaut standing next to a piece of equipment on the lunar surface Along with rocks and soil samples, Apollo 12 astronauts collected pieces of the Surveyor 3 probe for analysis back on Earth. (Supplied: NASA) Another reason to preserve the equipment left on the Moon is to prove we really went there, Professor </w:t>
      </w:r>
      <w:proofErr w:type="spellStart"/>
      <w:r w:rsidRPr="00AA1107">
        <w:rPr>
          <w:sz w:val="14"/>
        </w:rPr>
        <w:t>Capelotti</w:t>
      </w:r>
      <w:proofErr w:type="spellEnd"/>
      <w:r w:rsidRPr="00AA1107">
        <w:rPr>
          <w:sz w:val="14"/>
        </w:rPr>
        <w:t xml:space="preserve"> said. "There's a lot of people out there who still don't believe it happened. "The stuff on the Moon is a testament to what we did and when we did it."</w:t>
      </w:r>
    </w:p>
    <w:p w14:paraId="094F8CAA" w14:textId="77777777" w:rsidR="0095589C" w:rsidRPr="00800925" w:rsidRDefault="0095589C" w:rsidP="0095589C">
      <w:pPr>
        <w:pStyle w:val="Heading4"/>
      </w:pPr>
      <w:r>
        <w:t xml:space="preserve">Scenario 1 – </w:t>
      </w:r>
      <w:r w:rsidRPr="00800925">
        <w:rPr>
          <w:u w:val="single"/>
        </w:rPr>
        <w:t>Warming</w:t>
      </w:r>
      <w:r>
        <w:t>:</w:t>
      </w:r>
    </w:p>
    <w:p w14:paraId="4BD402B7" w14:textId="77777777" w:rsidR="0095589C" w:rsidRDefault="0095589C" w:rsidP="0095589C">
      <w:pPr>
        <w:pStyle w:val="Heading4"/>
      </w:pPr>
      <w:r>
        <w:t>Lunar observatory solves warming adaptation.</w:t>
      </w:r>
    </w:p>
    <w:p w14:paraId="1F78FFB9" w14:textId="77777777" w:rsidR="0095589C" w:rsidRPr="007B6F50" w:rsidRDefault="0095589C" w:rsidP="0095589C">
      <w:r w:rsidRPr="007B6F50">
        <w:rPr>
          <w:rStyle w:val="Style13ptBold"/>
        </w:rPr>
        <w:t>Ding</w:t>
      </w:r>
      <w:r>
        <w:rPr>
          <w:rStyle w:val="Style13ptBold"/>
        </w:rPr>
        <w:t xml:space="preserve"> et al. 17 </w:t>
      </w:r>
      <w:r w:rsidRPr="00FD54C2">
        <w:rPr>
          <w:rStyle w:val="Style13ptBold"/>
          <w:b w:val="0"/>
          <w:sz w:val="20"/>
          <w:szCs w:val="16"/>
        </w:rPr>
        <w:t>(</w:t>
      </w:r>
      <w:r w:rsidRPr="00FD54C2">
        <w:rPr>
          <w:sz w:val="20"/>
          <w:szCs w:val="20"/>
        </w:rPr>
        <w:t xml:space="preserve">,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w:t>
      </w:r>
      <w:proofErr w:type="spellStart"/>
      <w:r w:rsidRPr="00FD54C2">
        <w:rPr>
          <w:sz w:val="20"/>
          <w:szCs w:val="20"/>
        </w:rPr>
        <w:t>Guang</w:t>
      </w:r>
      <w:proofErr w:type="spellEnd"/>
      <w:r w:rsidRPr="00FD54C2">
        <w:rPr>
          <w:sz w:val="20"/>
          <w:szCs w:val="20"/>
        </w:rPr>
        <w:t xml:space="preserve"> Liu - Institute of Remote Sensing and Digital Earth, Chinese Academy of Sciences, Beijing, People’s Republic of China Huadong Guo - Institute of Remote Sensing and Digital Earth, Chinese Academy of Sciences, Beijing, People’s Republic of China.)-</w:t>
      </w:r>
      <w:proofErr w:type="spellStart"/>
      <w:r w:rsidRPr="00FD54C2">
        <w:rPr>
          <w:sz w:val="20"/>
          <w:szCs w:val="20"/>
        </w:rPr>
        <w:t>rahulpenu</w:t>
      </w:r>
      <w:proofErr w:type="spellEnd"/>
    </w:p>
    <w:p w14:paraId="7FF71C7E" w14:textId="77777777" w:rsidR="0095589C" w:rsidRDefault="0095589C" w:rsidP="0095589C">
      <w:pPr>
        <w:rPr>
          <w:sz w:val="14"/>
        </w:rPr>
      </w:pPr>
      <w:r w:rsidRPr="006F05AA">
        <w:rPr>
          <w:sz w:val="14"/>
          <w:szCs w:val="16"/>
        </w:rPr>
        <w:t xml:space="preserve">4. Scientific goal of moon-based earth observation </w:t>
      </w:r>
      <w:r w:rsidRPr="006F05AA">
        <w:rPr>
          <w:sz w:val="14"/>
        </w:rPr>
        <w:t xml:space="preserve">A basic question for moon-based Earth observation is, ‘What to see?’ According to the characteristics of moon-based Earth observation, the phenomena suitable for </w:t>
      </w:r>
      <w:r w:rsidRPr="00D738E3">
        <w:rPr>
          <w:u w:val="single"/>
        </w:rPr>
        <w:t>Moon-based Earth observation</w:t>
      </w:r>
      <w:r w:rsidRPr="006F05AA">
        <w:rPr>
          <w:sz w:val="14"/>
        </w:rPr>
        <w:t xml:space="preserve"> may have at least one of the following features: </w:t>
      </w:r>
      <w:r w:rsidRPr="00D738E3">
        <w:rPr>
          <w:u w:val="single"/>
        </w:rPr>
        <w:t>long-lasting</w:t>
      </w:r>
      <w:r w:rsidRPr="006F05AA">
        <w:rPr>
          <w:sz w:val="14"/>
        </w:rPr>
        <w:t xml:space="preserve">, related to </w:t>
      </w:r>
      <w:r w:rsidRPr="00D738E3">
        <w:rPr>
          <w:u w:val="single"/>
        </w:rPr>
        <w:t>Sun–Earth–Moon motion</w:t>
      </w:r>
      <w:r w:rsidRPr="006F05AA">
        <w:rPr>
          <w:sz w:val="14"/>
        </w:rPr>
        <w:t xml:space="preserve">, </w:t>
      </w:r>
      <w:r w:rsidRPr="00D738E3">
        <w:rPr>
          <w:u w:val="single"/>
        </w:rPr>
        <w:t>requires stable baseline observation</w:t>
      </w:r>
      <w:r w:rsidRPr="006F05AA">
        <w:rPr>
          <w:sz w:val="14"/>
        </w:rPr>
        <w:t xml:space="preserve">, large-scale and describes multiple parameters. In the following sections, we will present several observation objectives to discuss in detail. 4.1. </w:t>
      </w:r>
      <w:r w:rsidRPr="00D738E3">
        <w:rPr>
          <w:u w:val="single"/>
        </w:rPr>
        <w:t>Solid earth dynamics</w:t>
      </w:r>
      <w:r w:rsidRPr="006F05AA">
        <w:rPr>
          <w:sz w:val="14"/>
        </w:rPr>
        <w:t xml:space="preserve"> Solid Earth </w:t>
      </w:r>
      <w:r w:rsidRPr="00D738E3">
        <w:rPr>
          <w:u w:val="single"/>
        </w:rPr>
        <w:t>tides</w:t>
      </w:r>
      <w:r w:rsidRPr="006F05AA">
        <w:rPr>
          <w:sz w:val="14"/>
        </w:rPr>
        <w:t xml:space="preserve">, </w:t>
      </w:r>
      <w:r w:rsidRPr="00D738E3">
        <w:rPr>
          <w:u w:val="single"/>
        </w:rPr>
        <w:t>continental plate movement</w:t>
      </w:r>
      <w:r w:rsidRPr="006F05AA">
        <w:rPr>
          <w:sz w:val="14"/>
        </w:rPr>
        <w:t xml:space="preserve"> and glacier isostatic adjustment (</w:t>
      </w:r>
      <w:r w:rsidRPr="00D738E3">
        <w:rPr>
          <w:u w:val="single"/>
        </w:rPr>
        <w:t>GIA</w:t>
      </w:r>
      <w:r w:rsidRPr="006F05AA">
        <w:rPr>
          <w:sz w:val="14"/>
        </w:rPr>
        <w:t xml:space="preserve">) are </w:t>
      </w:r>
      <w:r w:rsidRPr="001D4864">
        <w:rPr>
          <w:u w:val="single"/>
        </w:rPr>
        <w:t>three typic</w:t>
      </w:r>
      <w:r w:rsidRPr="006F05AA">
        <w:rPr>
          <w:sz w:val="14"/>
        </w:rPr>
        <w:t xml:space="preserve">al large-scale </w:t>
      </w:r>
      <w:r w:rsidRPr="001D4864">
        <w:rPr>
          <w:u w:val="single"/>
        </w:rPr>
        <w:t>solid Earth movements</w:t>
      </w:r>
      <w:r w:rsidRPr="006F05AA">
        <w:rPr>
          <w:sz w:val="14"/>
        </w:rPr>
        <w:t xml:space="preserve"> (Jiang et al. 2016), the measurement of which is a basic task of geodesy. For a uniform layered Earth, accurately predicting tidal movement can be done theoretically, but complex ocean tides and the inelasticity and heterogeneity of Earth’s interior material make the solid tide of the real Earth difficult to research theoretically. For GIA studies, prior knowledge about ancient ice cover evolution and a large amount of observational data are needed. Plate tectonics theory is a quantitative description of Earth plate movement (Ni et al. 2016). It may well explain the movement of most oceanic plates, but still have some problems to explain the mechanism of strong continental earthquakes, large-scale continental deformation, as well as the movements of other oceanic plates (Bird 2003). </w:t>
      </w:r>
      <w:r w:rsidRPr="001D4864">
        <w:rPr>
          <w:u w:val="single"/>
        </w:rPr>
        <w:t xml:space="preserve">Accurately </w:t>
      </w:r>
      <w:r w:rsidRPr="006D170F">
        <w:rPr>
          <w:b/>
          <w:bCs/>
          <w:u w:val="single"/>
        </w:rPr>
        <w:t>measuring</w:t>
      </w:r>
      <w:r w:rsidRPr="001D4864">
        <w:rPr>
          <w:u w:val="single"/>
        </w:rPr>
        <w:t xml:space="preserve"> solid </w:t>
      </w:r>
      <w:r w:rsidRPr="006D170F">
        <w:rPr>
          <w:b/>
          <w:bCs/>
          <w:u w:val="single"/>
        </w:rPr>
        <w:t>Earth</w:t>
      </w:r>
      <w:r w:rsidRPr="001D4864">
        <w:rPr>
          <w:u w:val="single"/>
        </w:rPr>
        <w:t xml:space="preserve"> </w:t>
      </w:r>
      <w:r w:rsidRPr="006D170F">
        <w:rPr>
          <w:b/>
          <w:bCs/>
          <w:u w:val="single"/>
        </w:rPr>
        <w:t>dynamics</w:t>
      </w:r>
      <w:r w:rsidRPr="001D4864">
        <w:rPr>
          <w:u w:val="single"/>
        </w:rPr>
        <w:t xml:space="preserve"> is </w:t>
      </w:r>
      <w:r w:rsidRPr="006D170F">
        <w:rPr>
          <w:b/>
          <w:bCs/>
          <w:u w:val="single"/>
        </w:rPr>
        <w:t>beneficial</w:t>
      </w:r>
      <w:r w:rsidRPr="001D4864">
        <w:rPr>
          <w:u w:val="single"/>
        </w:rPr>
        <w:t xml:space="preserve"> </w:t>
      </w:r>
      <w:r w:rsidRPr="006D170F">
        <w:rPr>
          <w:b/>
          <w:bCs/>
          <w:u w:val="single"/>
        </w:rPr>
        <w:t>to</w:t>
      </w:r>
      <w:r w:rsidRPr="001D4864">
        <w:rPr>
          <w:u w:val="single"/>
        </w:rPr>
        <w:t xml:space="preserve"> </w:t>
      </w:r>
      <w:r w:rsidRPr="006D170F">
        <w:rPr>
          <w:b/>
          <w:bCs/>
          <w:u w:val="single"/>
        </w:rPr>
        <w:t>understanding</w:t>
      </w:r>
      <w:r w:rsidRPr="001D4864">
        <w:rPr>
          <w:u w:val="single"/>
        </w:rPr>
        <w:t xml:space="preserve"> solid Earth </w:t>
      </w:r>
      <w:r w:rsidRPr="006D170F">
        <w:rPr>
          <w:b/>
          <w:bCs/>
          <w:u w:val="single"/>
        </w:rPr>
        <w:t>tides</w:t>
      </w:r>
      <w:r w:rsidRPr="006F05AA">
        <w:rPr>
          <w:sz w:val="14"/>
        </w:rPr>
        <w:t xml:space="preserve">, </w:t>
      </w:r>
      <w:r w:rsidRPr="00AC61A7">
        <w:rPr>
          <w:b/>
          <w:bCs/>
          <w:u w:val="single"/>
        </w:rPr>
        <w:t>continental</w:t>
      </w:r>
      <w:r w:rsidRPr="00AC61A7">
        <w:rPr>
          <w:u w:val="single"/>
        </w:rPr>
        <w:t xml:space="preserve"> </w:t>
      </w:r>
      <w:r w:rsidRPr="00AC61A7">
        <w:rPr>
          <w:b/>
          <w:bCs/>
          <w:u w:val="single"/>
        </w:rPr>
        <w:t>plate</w:t>
      </w:r>
      <w:r w:rsidRPr="00AC61A7">
        <w:rPr>
          <w:u w:val="single"/>
        </w:rPr>
        <w:t xml:space="preserve"> </w:t>
      </w:r>
      <w:r w:rsidRPr="00AC61A7">
        <w:rPr>
          <w:b/>
          <w:bCs/>
          <w:u w:val="single"/>
        </w:rPr>
        <w:t>movement</w:t>
      </w:r>
      <w:r w:rsidRPr="006F05AA">
        <w:rPr>
          <w:sz w:val="14"/>
        </w:rPr>
        <w:t xml:space="preserve"> and </w:t>
      </w:r>
      <w:r w:rsidRPr="006D170F">
        <w:rPr>
          <w:b/>
          <w:bCs/>
          <w:u w:val="single"/>
        </w:rPr>
        <w:t>GIA</w:t>
      </w:r>
      <w:r w:rsidRPr="006F05AA">
        <w:rPr>
          <w:sz w:val="14"/>
        </w:rPr>
        <w:t xml:space="preserve">, and provides further support for geodynamics and seismology. Devices such as a </w:t>
      </w:r>
      <w:r w:rsidRPr="00FD54C2">
        <w:rPr>
          <w:u w:val="single"/>
        </w:rPr>
        <w:t>superconducting gravimeter</w:t>
      </w:r>
      <w:r w:rsidRPr="006F05AA">
        <w:rPr>
          <w:sz w:val="14"/>
        </w:rPr>
        <w:t xml:space="preserve"> and global navigation satellite system are currently </w:t>
      </w:r>
      <w:r w:rsidRPr="00FD54C2">
        <w:rPr>
          <w:u w:val="single"/>
        </w:rPr>
        <w:t>used to measure small deformations of solid Earth</w:t>
      </w:r>
      <w:r w:rsidRPr="006F05AA">
        <w:rPr>
          <w:sz w:val="14"/>
        </w:rPr>
        <w:t xml:space="preserve">, </w:t>
      </w:r>
      <w:r w:rsidRPr="00100A74">
        <w:rPr>
          <w:rStyle w:val="StyleUnderline"/>
        </w:rPr>
        <w:t xml:space="preserve">but these point-by-point methods are spatially limited to certain regions. Spaceborne </w:t>
      </w:r>
      <w:proofErr w:type="spellStart"/>
      <w:r w:rsidRPr="00100A74">
        <w:rPr>
          <w:rStyle w:val="StyleUnderline"/>
        </w:rPr>
        <w:t>InSAR</w:t>
      </w:r>
      <w:proofErr w:type="spellEnd"/>
      <w:r w:rsidRPr="00100A74">
        <w:rPr>
          <w:rStyle w:val="StyleUnderline"/>
        </w:rPr>
        <w:t xml:space="preserve"> measures deformation continuously, but the swath is not wide enough for mapping large-scale solid Earth movement. The</w:t>
      </w:r>
      <w:r w:rsidRPr="006F05AA">
        <w:rPr>
          <w:sz w:val="14"/>
        </w:rPr>
        <w:t xml:space="preserve"> </w:t>
      </w:r>
      <w:r w:rsidRPr="00FD54C2">
        <w:rPr>
          <w:u w:val="single"/>
        </w:rPr>
        <w:t>Moon is a vast and stable platform that can provide sufficiently long and stable baseline interferometry</w:t>
      </w:r>
      <w:r w:rsidRPr="006F05AA">
        <w:rPr>
          <w:sz w:val="14"/>
        </w:rPr>
        <w:t xml:space="preserve">. Its movement is </w:t>
      </w:r>
      <w:r w:rsidRPr="00FD54C2">
        <w:rPr>
          <w:u w:val="single"/>
        </w:rPr>
        <w:t xml:space="preserve">easier to </w:t>
      </w:r>
      <w:proofErr w:type="gramStart"/>
      <w:r w:rsidRPr="00FD54C2">
        <w:rPr>
          <w:u w:val="single"/>
        </w:rPr>
        <w:t>predict</w:t>
      </w:r>
      <w:proofErr w:type="gramEnd"/>
      <w:r w:rsidRPr="00FD54C2">
        <w:rPr>
          <w:u w:val="single"/>
        </w:rPr>
        <w:t xml:space="preserve"> and the time interval of repeat-pass interferometry could be reduced to one day</w:t>
      </w:r>
      <w:r w:rsidRPr="006F05AA">
        <w:rPr>
          <w:sz w:val="14"/>
        </w:rPr>
        <w:t xml:space="preserve"> (</w:t>
      </w:r>
      <w:proofErr w:type="spellStart"/>
      <w:r w:rsidRPr="006F05AA">
        <w:rPr>
          <w:sz w:val="14"/>
        </w:rPr>
        <w:t>Fornaro</w:t>
      </w:r>
      <w:proofErr w:type="spellEnd"/>
      <w:r w:rsidRPr="006F05AA">
        <w:rPr>
          <w:sz w:val="14"/>
        </w:rPr>
        <w:t xml:space="preserve"> et al. 2010). In addition, the </w:t>
      </w:r>
      <w:r w:rsidRPr="00FD54C2">
        <w:rPr>
          <w:u w:val="single"/>
        </w:rPr>
        <w:t>Moon is one of the main sources of tides on the Earth</w:t>
      </w:r>
      <w:r w:rsidRPr="006F05AA">
        <w:rPr>
          <w:sz w:val="14"/>
        </w:rPr>
        <w:t xml:space="preserve">; </w:t>
      </w:r>
      <w:proofErr w:type="gramStart"/>
      <w:r w:rsidRPr="006F05AA">
        <w:rPr>
          <w:sz w:val="14"/>
        </w:rPr>
        <w:t>so</w:t>
      </w:r>
      <w:proofErr w:type="gramEnd"/>
      <w:r w:rsidRPr="006F05AA">
        <w:rPr>
          <w:sz w:val="14"/>
        </w:rPr>
        <w:t xml:space="preserve"> if we compare two measurements at different times, the lunar tide portion can be subtracted, leaving only the solar tide portion. After proper processing, it may help us learn more about the interior structure of Earth’s crust. </w:t>
      </w:r>
      <w:r w:rsidRPr="006F05AA">
        <w:rPr>
          <w:sz w:val="14"/>
          <w:szCs w:val="16"/>
        </w:rPr>
        <w:t xml:space="preserve">To measure the large-scale deformation, a Moon-based repeat-pass </w:t>
      </w:r>
      <w:proofErr w:type="spellStart"/>
      <w:r w:rsidRPr="006F05AA">
        <w:rPr>
          <w:sz w:val="14"/>
          <w:szCs w:val="16"/>
        </w:rPr>
        <w:t>InSAR</w:t>
      </w:r>
      <w:proofErr w:type="spellEnd"/>
      <w:r w:rsidRPr="006F05AA">
        <w:rPr>
          <w:sz w:val="14"/>
          <w:szCs w:val="16"/>
        </w:rPr>
        <w:t xml:space="preserve"> system needs to be carefully designed. Except for the general SAR parameters, the critical baseline is a key factor that impacts its performance. The critical baseline </w:t>
      </w:r>
      <w:proofErr w:type="spellStart"/>
      <w:r w:rsidRPr="006F05AA">
        <w:rPr>
          <w:sz w:val="14"/>
          <w:szCs w:val="16"/>
        </w:rPr>
        <w:t>Bc</w:t>
      </w:r>
      <w:proofErr w:type="spellEnd"/>
      <w:r w:rsidRPr="006F05AA">
        <w:rPr>
          <w:sz w:val="14"/>
          <w:szCs w:val="16"/>
        </w:rPr>
        <w:t xml:space="preserve"> leading to a complete spatial decorrelation is given by </w:t>
      </w:r>
      <w:proofErr w:type="spellStart"/>
      <w:r w:rsidRPr="006F05AA">
        <w:rPr>
          <w:sz w:val="14"/>
          <w:szCs w:val="16"/>
        </w:rPr>
        <w:t>Bc</w:t>
      </w:r>
      <w:proofErr w:type="spellEnd"/>
      <w:r w:rsidRPr="006F05AA">
        <w:rPr>
          <w:sz w:val="14"/>
          <w:szCs w:val="16"/>
        </w:rPr>
        <w:t xml:space="preserve"> = </w:t>
      </w:r>
      <w:proofErr w:type="spellStart"/>
      <w:r w:rsidRPr="006F05AA">
        <w:rPr>
          <w:sz w:val="14"/>
          <w:szCs w:val="16"/>
        </w:rPr>
        <w:t>BlDem</w:t>
      </w:r>
      <w:proofErr w:type="spellEnd"/>
      <w:r w:rsidRPr="006F05AA">
        <w:rPr>
          <w:sz w:val="14"/>
          <w:szCs w:val="16"/>
        </w:rPr>
        <w:t xml:space="preserve"> tan </w:t>
      </w:r>
      <w:proofErr w:type="spellStart"/>
      <w:r w:rsidRPr="006F05AA">
        <w:rPr>
          <w:sz w:val="14"/>
          <w:szCs w:val="16"/>
        </w:rPr>
        <w:t>ui</w:t>
      </w:r>
      <w:proofErr w:type="spellEnd"/>
      <w:r w:rsidRPr="006F05AA">
        <w:rPr>
          <w:sz w:val="14"/>
          <w:szCs w:val="16"/>
        </w:rPr>
        <w:t xml:space="preserve"> </w:t>
      </w:r>
      <w:proofErr w:type="gramStart"/>
      <w:r w:rsidRPr="006F05AA">
        <w:rPr>
          <w:sz w:val="14"/>
          <w:szCs w:val="16"/>
        </w:rPr>
        <w:t>c .</w:t>
      </w:r>
      <w:proofErr w:type="gramEnd"/>
      <w:r w:rsidRPr="006F05AA">
        <w:rPr>
          <w:sz w:val="14"/>
          <w:szCs w:val="16"/>
        </w:rPr>
        <w:t xml:space="preserve"> (7) In this equation, the incidence angle </w:t>
      </w:r>
      <w:proofErr w:type="spellStart"/>
      <w:r w:rsidRPr="006F05AA">
        <w:rPr>
          <w:sz w:val="14"/>
          <w:szCs w:val="16"/>
        </w:rPr>
        <w:t>ui</w:t>
      </w:r>
      <w:proofErr w:type="spellEnd"/>
      <w:r w:rsidRPr="006F05AA">
        <w:rPr>
          <w:sz w:val="14"/>
          <w:szCs w:val="16"/>
        </w:rPr>
        <w:t xml:space="preserve"> is related to the observational geometry, while l and B are optional. When the bandwidth is 100 MHz and the incidence angle is 25°, the critical baselines are 14,000, 3300 and 1770 km at the L-band, C-</w:t>
      </w:r>
      <w:proofErr w:type="gramStart"/>
      <w:r w:rsidRPr="006F05AA">
        <w:rPr>
          <w:sz w:val="14"/>
          <w:szCs w:val="16"/>
        </w:rPr>
        <w:t>band</w:t>
      </w:r>
      <w:proofErr w:type="gramEnd"/>
      <w:r w:rsidRPr="006F05AA">
        <w:rPr>
          <w:sz w:val="14"/>
          <w:szCs w:val="16"/>
        </w:rPr>
        <w:t xml:space="preserve"> and X-band, respectively. </w:t>
      </w:r>
      <w:proofErr w:type="gramStart"/>
      <w:r w:rsidRPr="006F05AA">
        <w:rPr>
          <w:sz w:val="14"/>
          <w:szCs w:val="16"/>
        </w:rPr>
        <w:t>In order to</w:t>
      </w:r>
      <w:proofErr w:type="gramEnd"/>
      <w:r w:rsidRPr="006F05AA">
        <w:rPr>
          <w:sz w:val="14"/>
          <w:szCs w:val="16"/>
        </w:rPr>
        <w:t xml:space="preserve"> keep the correlation between two repeat passes, a practical baseline must be smaller than </w:t>
      </w:r>
      <w:proofErr w:type="spellStart"/>
      <w:r w:rsidRPr="006F05AA">
        <w:rPr>
          <w:sz w:val="14"/>
          <w:szCs w:val="16"/>
        </w:rPr>
        <w:t>Bc</w:t>
      </w:r>
      <w:proofErr w:type="spellEnd"/>
      <w:r w:rsidRPr="006F05AA">
        <w:rPr>
          <w:sz w:val="14"/>
          <w:szCs w:val="16"/>
        </w:rPr>
        <w:t xml:space="preserve">. Therefore, from a practical point of view, the L-band is better than the C-band or X-band. Figure 4 shows the simulation results of one-day interval interferometry, but the side-looking </w:t>
      </w:r>
      <w:r>
        <w:rPr>
          <w:noProof/>
          <w:sz w:val="14"/>
        </w:rPr>
        <w:t xml:space="preserve"> </w:t>
      </w:r>
      <w:r w:rsidRPr="006F05AA">
        <w:rPr>
          <w:sz w:val="14"/>
        </w:rPr>
        <w:t xml:space="preserve"> constraints are not involved. In this case, the </w:t>
      </w:r>
      <w:r w:rsidRPr="006134B3">
        <w:rPr>
          <w:u w:val="single"/>
        </w:rPr>
        <w:t>temporal decorrelation is highly reduced</w:t>
      </w:r>
      <w:r w:rsidRPr="006F05AA">
        <w:rPr>
          <w:sz w:val="14"/>
        </w:rPr>
        <w:t xml:space="preserve">. It is obvious that the interferometric area is larger in the L-band than in X-band. Meanwhile, when the declination of the Moon is near the extremes, the interferometric area becomes larger. When the declination of the Moon is near the equatorial plane, one-day interval repeat-pass interferometry is not feasible, but a half month or one month interval repeat-pass interferometry is available. The magnitude of the solid Earth motion is not large. For example, the typical solid Earth tide amplitude is dozens of </w:t>
      </w:r>
      <w:proofErr w:type="spellStart"/>
      <w:r w:rsidRPr="006F05AA">
        <w:rPr>
          <w:sz w:val="14"/>
        </w:rPr>
        <w:t>centimetres</w:t>
      </w:r>
      <w:proofErr w:type="spellEnd"/>
      <w:r w:rsidRPr="006F05AA">
        <w:rPr>
          <w:sz w:val="14"/>
        </w:rPr>
        <w:t xml:space="preserve"> in one day. A resolution of hundreds of </w:t>
      </w:r>
      <w:proofErr w:type="spellStart"/>
      <w:r w:rsidRPr="006F05AA">
        <w:rPr>
          <w:sz w:val="14"/>
        </w:rPr>
        <w:t>metres</w:t>
      </w:r>
      <w:proofErr w:type="spellEnd"/>
      <w:r w:rsidRPr="006F05AA">
        <w:rPr>
          <w:sz w:val="14"/>
        </w:rPr>
        <w:t xml:space="preserve"> or even coarser will be enough if the wave is stably scattered. </w:t>
      </w:r>
      <w:r w:rsidRPr="006F05AA">
        <w:rPr>
          <w:sz w:val="14"/>
          <w:szCs w:val="16"/>
        </w:rPr>
        <w:t xml:space="preserve">4.2. Energy budget of earth </w:t>
      </w:r>
      <w:r w:rsidRPr="006F05AA">
        <w:rPr>
          <w:sz w:val="14"/>
        </w:rPr>
        <w:t xml:space="preserve">Fundamentally, </w:t>
      </w:r>
      <w:r w:rsidRPr="00571110">
        <w:rPr>
          <w:b/>
          <w:bCs/>
          <w:highlight w:val="cyan"/>
          <w:u w:val="single"/>
        </w:rPr>
        <w:t>climate</w:t>
      </w:r>
      <w:r w:rsidRPr="00571110">
        <w:rPr>
          <w:highlight w:val="cyan"/>
          <w:u w:val="single"/>
        </w:rPr>
        <w:t xml:space="preserve"> </w:t>
      </w:r>
      <w:r w:rsidRPr="00571110">
        <w:rPr>
          <w:b/>
          <w:bCs/>
          <w:highlight w:val="cyan"/>
          <w:u w:val="single"/>
        </w:rPr>
        <w:t>change</w:t>
      </w:r>
      <w:r w:rsidRPr="00571110">
        <w:rPr>
          <w:highlight w:val="cyan"/>
          <w:u w:val="single"/>
        </w:rPr>
        <w:t xml:space="preserve"> </w:t>
      </w:r>
      <w:r w:rsidRPr="00571110">
        <w:rPr>
          <w:b/>
          <w:bCs/>
          <w:highlight w:val="cyan"/>
          <w:u w:val="single"/>
        </w:rPr>
        <w:t>depends</w:t>
      </w:r>
      <w:r w:rsidRPr="00571110">
        <w:rPr>
          <w:highlight w:val="cyan"/>
          <w:u w:val="single"/>
        </w:rPr>
        <w:t xml:space="preserve"> </w:t>
      </w:r>
      <w:r w:rsidRPr="00571110">
        <w:rPr>
          <w:b/>
          <w:bCs/>
          <w:highlight w:val="cyan"/>
          <w:u w:val="single"/>
        </w:rPr>
        <w:t>on</w:t>
      </w:r>
      <w:r w:rsidRPr="00571110">
        <w:rPr>
          <w:highlight w:val="cyan"/>
          <w:u w:val="single"/>
        </w:rPr>
        <w:t xml:space="preserve"> </w:t>
      </w:r>
      <w:r w:rsidRPr="00AE4082">
        <w:rPr>
          <w:u w:val="single"/>
        </w:rPr>
        <w:t xml:space="preserve">Earth’s </w:t>
      </w:r>
      <w:r w:rsidRPr="00571110">
        <w:rPr>
          <w:b/>
          <w:bCs/>
          <w:highlight w:val="cyan"/>
          <w:u w:val="single"/>
          <w:bdr w:val="single" w:sz="18" w:space="0" w:color="auto"/>
        </w:rPr>
        <w:t>radiation</w:t>
      </w:r>
      <w:r w:rsidRPr="002E46C9">
        <w:rPr>
          <w:u w:val="single"/>
          <w:bdr w:val="single" w:sz="18" w:space="0" w:color="auto"/>
        </w:rPr>
        <w:t xml:space="preserve"> </w:t>
      </w:r>
      <w:r w:rsidRPr="002E46C9">
        <w:rPr>
          <w:b/>
          <w:bCs/>
          <w:u w:val="single"/>
          <w:bdr w:val="single" w:sz="18" w:space="0" w:color="auto"/>
        </w:rPr>
        <w:t>balance</w:t>
      </w:r>
      <w:r w:rsidRPr="002E46C9">
        <w:rPr>
          <w:sz w:val="14"/>
        </w:rPr>
        <w:t xml:space="preserve">. </w:t>
      </w:r>
      <w:r w:rsidRPr="00571110">
        <w:rPr>
          <w:b/>
          <w:bCs/>
          <w:highlight w:val="cyan"/>
          <w:u w:val="single"/>
        </w:rPr>
        <w:t>Observation</w:t>
      </w:r>
      <w:r w:rsidRPr="00571110">
        <w:rPr>
          <w:highlight w:val="cyan"/>
          <w:u w:val="single"/>
        </w:rPr>
        <w:t xml:space="preserve"> </w:t>
      </w:r>
      <w:r w:rsidRPr="00571110">
        <w:rPr>
          <w:b/>
          <w:bCs/>
          <w:highlight w:val="cyan"/>
          <w:u w:val="single"/>
        </w:rPr>
        <w:t>of</w:t>
      </w:r>
      <w:r w:rsidRPr="006134B3">
        <w:rPr>
          <w:u w:val="single"/>
        </w:rPr>
        <w:t xml:space="preserve"> both the </w:t>
      </w:r>
      <w:r w:rsidRPr="00571110">
        <w:rPr>
          <w:highlight w:val="cyan"/>
          <w:u w:val="single"/>
        </w:rPr>
        <w:t>solar</w:t>
      </w:r>
      <w:r w:rsidRPr="002E46C9">
        <w:rPr>
          <w:u w:val="single"/>
        </w:rPr>
        <w:t xml:space="preserve"> </w:t>
      </w:r>
      <w:r w:rsidRPr="00571110">
        <w:rPr>
          <w:b/>
          <w:bCs/>
          <w:highlight w:val="cyan"/>
          <w:u w:val="single"/>
        </w:rPr>
        <w:t>radiation</w:t>
      </w:r>
      <w:r w:rsidRPr="00571110">
        <w:rPr>
          <w:highlight w:val="cyan"/>
          <w:u w:val="single"/>
        </w:rPr>
        <w:t xml:space="preserve"> </w:t>
      </w:r>
      <w:r w:rsidRPr="00571110">
        <w:rPr>
          <w:b/>
          <w:bCs/>
          <w:highlight w:val="cyan"/>
          <w:u w:val="single"/>
        </w:rPr>
        <w:t>and</w:t>
      </w:r>
      <w:r w:rsidRPr="00571110">
        <w:rPr>
          <w:highlight w:val="cyan"/>
          <w:u w:val="single"/>
        </w:rPr>
        <w:t xml:space="preserve"> </w:t>
      </w:r>
      <w:r w:rsidRPr="002E46C9">
        <w:rPr>
          <w:u w:val="single"/>
        </w:rPr>
        <w:t xml:space="preserve">Earth’s </w:t>
      </w:r>
      <w:r w:rsidRPr="00571110">
        <w:rPr>
          <w:b/>
          <w:bCs/>
          <w:highlight w:val="cyan"/>
          <w:u w:val="single"/>
        </w:rPr>
        <w:t>reflection</w:t>
      </w:r>
      <w:r w:rsidRPr="006F05AA">
        <w:rPr>
          <w:sz w:val="14"/>
        </w:rPr>
        <w:t xml:space="preserve"> </w:t>
      </w:r>
      <w:r w:rsidRPr="006134B3">
        <w:rPr>
          <w:u w:val="single"/>
        </w:rPr>
        <w:t>and</w:t>
      </w:r>
      <w:r w:rsidRPr="006F05AA">
        <w:rPr>
          <w:sz w:val="14"/>
        </w:rPr>
        <w:t xml:space="preserve"> </w:t>
      </w:r>
      <w:r w:rsidRPr="002E46C9">
        <w:rPr>
          <w:u w:val="single"/>
        </w:rPr>
        <w:t xml:space="preserve">emission </w:t>
      </w:r>
      <w:r w:rsidRPr="00571110">
        <w:rPr>
          <w:highlight w:val="cyan"/>
          <w:u w:val="single"/>
        </w:rPr>
        <w:t xml:space="preserve">will </w:t>
      </w:r>
      <w:r w:rsidRPr="00571110">
        <w:rPr>
          <w:b/>
          <w:bCs/>
          <w:highlight w:val="cyan"/>
          <w:u w:val="single"/>
        </w:rPr>
        <w:t>depend</w:t>
      </w:r>
      <w:r w:rsidRPr="00571110">
        <w:rPr>
          <w:highlight w:val="cyan"/>
          <w:u w:val="single"/>
        </w:rPr>
        <w:t xml:space="preserve"> </w:t>
      </w:r>
      <w:r w:rsidRPr="00571110">
        <w:rPr>
          <w:b/>
          <w:bCs/>
          <w:highlight w:val="cyan"/>
          <w:u w:val="single"/>
        </w:rPr>
        <w:t>on</w:t>
      </w:r>
      <w:r w:rsidRPr="00571110">
        <w:rPr>
          <w:highlight w:val="cyan"/>
          <w:u w:val="single"/>
        </w:rPr>
        <w:t xml:space="preserve"> </w:t>
      </w:r>
      <w:r w:rsidRPr="00610318">
        <w:rPr>
          <w:b/>
          <w:bCs/>
          <w:u w:val="single"/>
        </w:rPr>
        <w:t>accurate</w:t>
      </w:r>
      <w:r w:rsidRPr="00610318">
        <w:rPr>
          <w:u w:val="single"/>
        </w:rPr>
        <w:t xml:space="preserve"> </w:t>
      </w:r>
      <w:r w:rsidRPr="00571110">
        <w:rPr>
          <w:b/>
          <w:bCs/>
          <w:highlight w:val="cyan"/>
          <w:u w:val="single"/>
        </w:rPr>
        <w:t>measurement</w:t>
      </w:r>
      <w:r w:rsidRPr="00571110">
        <w:rPr>
          <w:highlight w:val="cyan"/>
          <w:u w:val="single"/>
        </w:rPr>
        <w:t xml:space="preserve"> </w:t>
      </w:r>
      <w:r w:rsidRPr="00571110">
        <w:rPr>
          <w:rStyle w:val="Emphasis"/>
          <w:highlight w:val="cyan"/>
          <w:bdr w:val="single" w:sz="18" w:space="0" w:color="auto"/>
        </w:rPr>
        <w:t>with space tech</w:t>
      </w:r>
      <w:r w:rsidRPr="00610318">
        <w:rPr>
          <w:rStyle w:val="Emphasis"/>
          <w:bdr w:val="single" w:sz="18" w:space="0" w:color="auto"/>
        </w:rPr>
        <w:t>nology</w:t>
      </w:r>
      <w:r w:rsidRPr="006F05AA">
        <w:rPr>
          <w:sz w:val="14"/>
        </w:rPr>
        <w:t xml:space="preserve">. Since the late 1970s, the United States and Europe have launched a number of missions to measure solar and terrestrial radiation, such as NASA’s Active Cavity Radiometer Irradiance Monitor Series </w:t>
      </w:r>
      <w:proofErr w:type="spellStart"/>
      <w:r w:rsidRPr="006F05AA">
        <w:rPr>
          <w:sz w:val="14"/>
        </w:rPr>
        <w:t>programme</w:t>
      </w:r>
      <w:proofErr w:type="spellEnd"/>
      <w:r w:rsidRPr="006F05AA">
        <w:rPr>
          <w:sz w:val="14"/>
        </w:rPr>
        <w:t xml:space="preserve"> (ACRIM1, 1980–1989; ACRIM2, 1991–2001; ACRIM3, 2000–present), Earth Radiation Budget Experiment (ERBE, 1984–1994), Clouds and Earth’s Radiant Energy System (CERES, 1997–present), Solar Radiation and Climate Experiment (SORCE, 2003–present) and the French </w:t>
      </w:r>
      <w:proofErr w:type="spellStart"/>
      <w:r w:rsidRPr="006F05AA">
        <w:rPr>
          <w:sz w:val="14"/>
        </w:rPr>
        <w:t>Megha-Tropiques</w:t>
      </w:r>
      <w:proofErr w:type="spellEnd"/>
      <w:r w:rsidRPr="006F05AA">
        <w:rPr>
          <w:sz w:val="14"/>
        </w:rPr>
        <w:t xml:space="preserve"> satellite on the Scanner for Radiation Budget (</w:t>
      </w:r>
      <w:proofErr w:type="spellStart"/>
      <w:r w:rsidRPr="006F05AA">
        <w:rPr>
          <w:sz w:val="14"/>
        </w:rPr>
        <w:t>ScaRaB</w:t>
      </w:r>
      <w:proofErr w:type="spellEnd"/>
      <w:r w:rsidRPr="006F05AA">
        <w:rPr>
          <w:sz w:val="14"/>
        </w:rPr>
        <w:t xml:space="preserve">, 2011–present). These </w:t>
      </w:r>
      <w:r w:rsidRPr="006134B3">
        <w:rPr>
          <w:u w:val="single"/>
        </w:rPr>
        <w:t>missions</w:t>
      </w:r>
      <w:r w:rsidRPr="006F05AA">
        <w:rPr>
          <w:sz w:val="14"/>
        </w:rPr>
        <w:t xml:space="preserve"> have </w:t>
      </w:r>
      <w:r w:rsidRPr="006134B3">
        <w:rPr>
          <w:u w:val="single"/>
        </w:rPr>
        <w:t>greatly improved our understanding of Earth’s energy system</w:t>
      </w:r>
      <w:r w:rsidRPr="006F05AA">
        <w:rPr>
          <w:sz w:val="14"/>
        </w:rPr>
        <w:t xml:space="preserve">. The Deep Space Climate Observatory (DSCOVR), placed at the earth–Sun first </w:t>
      </w:r>
      <w:proofErr w:type="spellStart"/>
      <w:r w:rsidRPr="006F05AA">
        <w:rPr>
          <w:sz w:val="14"/>
        </w:rPr>
        <w:t>Lagrangian</w:t>
      </w:r>
      <w:proofErr w:type="spellEnd"/>
      <w:r w:rsidRPr="006F05AA">
        <w:rPr>
          <w:sz w:val="14"/>
        </w:rPr>
        <w:t xml:space="preserve"> point, has been designed to </w:t>
      </w:r>
      <w:r w:rsidRPr="006134B3">
        <w:rPr>
          <w:u w:val="single"/>
        </w:rPr>
        <w:t>measure the outgoing radiation of the sunlit Earth disk with a constant look angle</w:t>
      </w:r>
      <w:r w:rsidRPr="006F05AA">
        <w:rPr>
          <w:sz w:val="14"/>
        </w:rPr>
        <w:t xml:space="preserve">. But in the </w:t>
      </w:r>
      <w:r w:rsidRPr="00610318">
        <w:rPr>
          <w:u w:val="single"/>
        </w:rPr>
        <w:t xml:space="preserve">outgoing </w:t>
      </w:r>
      <w:r w:rsidRPr="00FD54C2">
        <w:rPr>
          <w:u w:val="single"/>
        </w:rPr>
        <w:t>radiation</w:t>
      </w:r>
      <w:r w:rsidRPr="006F05AA">
        <w:rPr>
          <w:sz w:val="14"/>
        </w:rPr>
        <w:t xml:space="preserve">, the </w:t>
      </w:r>
      <w:r w:rsidRPr="00571110">
        <w:rPr>
          <w:highlight w:val="cyan"/>
          <w:u w:val="single"/>
        </w:rPr>
        <w:t>reflected</w:t>
      </w:r>
      <w:r w:rsidRPr="006134B3">
        <w:rPr>
          <w:u w:val="single"/>
        </w:rPr>
        <w:t xml:space="preserve"> shortwave </w:t>
      </w:r>
      <w:r w:rsidRPr="00571110">
        <w:rPr>
          <w:b/>
          <w:bCs/>
          <w:highlight w:val="cyan"/>
          <w:u w:val="single"/>
        </w:rPr>
        <w:t>radiation</w:t>
      </w:r>
      <w:r w:rsidRPr="006134B3">
        <w:rPr>
          <w:u w:val="single"/>
        </w:rPr>
        <w:t xml:space="preserve"> is </w:t>
      </w:r>
      <w:r w:rsidRPr="00610318">
        <w:rPr>
          <w:b/>
          <w:bCs/>
          <w:u w:val="single"/>
        </w:rPr>
        <w:t>highly</w:t>
      </w:r>
      <w:r w:rsidRPr="00610318">
        <w:rPr>
          <w:u w:val="single"/>
        </w:rPr>
        <w:t xml:space="preserve"> </w:t>
      </w:r>
      <w:r w:rsidRPr="00571110">
        <w:rPr>
          <w:b/>
          <w:bCs/>
          <w:highlight w:val="cyan"/>
          <w:u w:val="single"/>
        </w:rPr>
        <w:t>affected</w:t>
      </w:r>
      <w:r w:rsidRPr="00571110">
        <w:rPr>
          <w:highlight w:val="cyan"/>
          <w:u w:val="single"/>
        </w:rPr>
        <w:t xml:space="preserve"> </w:t>
      </w:r>
      <w:r w:rsidRPr="00571110">
        <w:rPr>
          <w:b/>
          <w:bCs/>
          <w:highlight w:val="cyan"/>
          <w:u w:val="single"/>
        </w:rPr>
        <w:t>by</w:t>
      </w:r>
      <w:r w:rsidRPr="00571110">
        <w:rPr>
          <w:highlight w:val="cyan"/>
          <w:u w:val="single"/>
        </w:rPr>
        <w:t xml:space="preserve"> </w:t>
      </w:r>
      <w:r w:rsidRPr="00610318">
        <w:rPr>
          <w:b/>
          <w:bCs/>
          <w:u w:val="single"/>
        </w:rPr>
        <w:t>albedo</w:t>
      </w:r>
      <w:r w:rsidRPr="00610318">
        <w:rPr>
          <w:u w:val="single"/>
        </w:rPr>
        <w:t xml:space="preserve"> </w:t>
      </w:r>
      <w:r w:rsidRPr="00610318">
        <w:rPr>
          <w:b/>
          <w:bCs/>
          <w:u w:val="single"/>
        </w:rPr>
        <w:t>and</w:t>
      </w:r>
      <w:r w:rsidRPr="00610318">
        <w:rPr>
          <w:u w:val="single"/>
        </w:rPr>
        <w:t xml:space="preserve"> </w:t>
      </w:r>
      <w:r w:rsidRPr="00571110">
        <w:rPr>
          <w:b/>
          <w:bCs/>
          <w:highlight w:val="cyan"/>
          <w:u w:val="single"/>
        </w:rPr>
        <w:t>atmospher</w:t>
      </w:r>
      <w:r w:rsidRPr="00610318">
        <w:rPr>
          <w:b/>
          <w:bCs/>
          <w:u w:val="single"/>
        </w:rPr>
        <w:t>ic</w:t>
      </w:r>
      <w:r w:rsidRPr="00610318">
        <w:rPr>
          <w:u w:val="single"/>
        </w:rPr>
        <w:t xml:space="preserve"> </w:t>
      </w:r>
      <w:r w:rsidRPr="00610318">
        <w:rPr>
          <w:b/>
          <w:bCs/>
          <w:u w:val="single"/>
        </w:rPr>
        <w:t>conditions</w:t>
      </w:r>
      <w:r w:rsidRPr="00610318">
        <w:rPr>
          <w:sz w:val="14"/>
        </w:rPr>
        <w:t>,</w:t>
      </w:r>
      <w:r w:rsidRPr="006F05AA">
        <w:rPr>
          <w:sz w:val="14"/>
        </w:rPr>
        <w:t xml:space="preserve"> </w:t>
      </w:r>
      <w:r w:rsidRPr="006134B3">
        <w:rPr>
          <w:u w:val="single"/>
        </w:rPr>
        <w:t>showing obvious anisotropy</w:t>
      </w:r>
      <w:r w:rsidRPr="006F05AA">
        <w:rPr>
          <w:sz w:val="14"/>
        </w:rPr>
        <w:t xml:space="preserve">. </w:t>
      </w:r>
      <w:r w:rsidRPr="00571110">
        <w:rPr>
          <w:b/>
          <w:bCs/>
          <w:highlight w:val="cyan"/>
          <w:u w:val="single"/>
        </w:rPr>
        <w:t>Lack</w:t>
      </w:r>
      <w:r w:rsidRPr="00571110">
        <w:rPr>
          <w:highlight w:val="cyan"/>
          <w:u w:val="single"/>
        </w:rPr>
        <w:t xml:space="preserve"> </w:t>
      </w:r>
      <w:r w:rsidRPr="00571110">
        <w:rPr>
          <w:b/>
          <w:bCs/>
          <w:highlight w:val="cyan"/>
          <w:u w:val="single"/>
        </w:rPr>
        <w:t>of</w:t>
      </w:r>
      <w:r w:rsidRPr="00571110">
        <w:rPr>
          <w:highlight w:val="cyan"/>
          <w:u w:val="single"/>
        </w:rPr>
        <w:t xml:space="preserve"> </w:t>
      </w:r>
      <w:r w:rsidRPr="00571110">
        <w:rPr>
          <w:b/>
          <w:bCs/>
          <w:highlight w:val="cyan"/>
          <w:u w:val="single"/>
        </w:rPr>
        <w:t>sampling</w:t>
      </w:r>
      <w:r w:rsidRPr="00571110">
        <w:rPr>
          <w:highlight w:val="cyan"/>
          <w:u w:val="single"/>
        </w:rPr>
        <w:t xml:space="preserve"> in space</w:t>
      </w:r>
      <w:r w:rsidRPr="006134B3">
        <w:rPr>
          <w:u w:val="single"/>
        </w:rPr>
        <w:t xml:space="preserve"> and time is </w:t>
      </w:r>
      <w:r w:rsidRPr="00610318">
        <w:rPr>
          <w:b/>
          <w:bCs/>
          <w:u w:val="single"/>
        </w:rPr>
        <w:t>vulnerable</w:t>
      </w:r>
      <w:r w:rsidRPr="00610318">
        <w:rPr>
          <w:u w:val="single"/>
        </w:rPr>
        <w:t xml:space="preserve"> </w:t>
      </w:r>
      <w:r w:rsidRPr="00610318">
        <w:rPr>
          <w:b/>
          <w:bCs/>
          <w:u w:val="single"/>
        </w:rPr>
        <w:t>to</w:t>
      </w:r>
      <w:r w:rsidRPr="00610318">
        <w:rPr>
          <w:u w:val="single"/>
        </w:rPr>
        <w:t xml:space="preserve"> </w:t>
      </w:r>
      <w:r w:rsidRPr="00610318">
        <w:rPr>
          <w:b/>
          <w:bCs/>
          <w:u w:val="single"/>
        </w:rPr>
        <w:t>uncertainties</w:t>
      </w:r>
      <w:r w:rsidRPr="006F05AA">
        <w:rPr>
          <w:sz w:val="14"/>
        </w:rPr>
        <w:t xml:space="preserve">. The </w:t>
      </w:r>
      <w:r w:rsidRPr="00571110">
        <w:rPr>
          <w:b/>
          <w:bCs/>
          <w:highlight w:val="cyan"/>
          <w:u w:val="single"/>
        </w:rPr>
        <w:t>lunar</w:t>
      </w:r>
      <w:r w:rsidRPr="00571110">
        <w:rPr>
          <w:highlight w:val="cyan"/>
          <w:u w:val="single"/>
        </w:rPr>
        <w:t xml:space="preserve"> </w:t>
      </w:r>
      <w:r w:rsidRPr="00571110">
        <w:rPr>
          <w:b/>
          <w:bCs/>
          <w:highlight w:val="cyan"/>
          <w:u w:val="single"/>
        </w:rPr>
        <w:t>observatory</w:t>
      </w:r>
      <w:r w:rsidRPr="00571110">
        <w:rPr>
          <w:sz w:val="14"/>
          <w:highlight w:val="cyan"/>
        </w:rPr>
        <w:t xml:space="preserve"> </w:t>
      </w:r>
      <w:r w:rsidRPr="00571110">
        <w:rPr>
          <w:b/>
          <w:bCs/>
          <w:highlight w:val="cyan"/>
          <w:u w:val="single"/>
        </w:rPr>
        <w:t>provides</w:t>
      </w:r>
      <w:r w:rsidRPr="00571110">
        <w:rPr>
          <w:highlight w:val="cyan"/>
          <w:u w:val="single"/>
        </w:rPr>
        <w:t xml:space="preserve"> </w:t>
      </w:r>
      <w:r w:rsidRPr="00610318">
        <w:rPr>
          <w:b/>
          <w:bCs/>
          <w:u w:val="single"/>
        </w:rPr>
        <w:t>large</w:t>
      </w:r>
      <w:r w:rsidRPr="00610318">
        <w:rPr>
          <w:u w:val="single"/>
        </w:rPr>
        <w:t>-</w:t>
      </w:r>
      <w:r w:rsidRPr="00610318">
        <w:rPr>
          <w:b/>
          <w:bCs/>
          <w:u w:val="single"/>
        </w:rPr>
        <w:t>scale</w:t>
      </w:r>
      <w:r w:rsidRPr="00610318">
        <w:rPr>
          <w:u w:val="single"/>
        </w:rPr>
        <w:t xml:space="preserve"> </w:t>
      </w:r>
      <w:r w:rsidRPr="00571110">
        <w:rPr>
          <w:b/>
          <w:bCs/>
          <w:highlight w:val="cyan"/>
          <w:u w:val="single"/>
        </w:rPr>
        <w:t>observation</w:t>
      </w:r>
      <w:r w:rsidRPr="00571110">
        <w:rPr>
          <w:highlight w:val="cyan"/>
          <w:u w:val="single"/>
        </w:rPr>
        <w:t xml:space="preserve"> </w:t>
      </w:r>
      <w:r w:rsidRPr="00571110">
        <w:rPr>
          <w:b/>
          <w:bCs/>
          <w:highlight w:val="cyan"/>
          <w:u w:val="single"/>
        </w:rPr>
        <w:t>with</w:t>
      </w:r>
      <w:r w:rsidRPr="00571110">
        <w:rPr>
          <w:highlight w:val="cyan"/>
          <w:u w:val="single"/>
        </w:rPr>
        <w:t xml:space="preserve"> </w:t>
      </w:r>
      <w:r w:rsidRPr="00610318">
        <w:rPr>
          <w:u w:val="single"/>
        </w:rPr>
        <w:t xml:space="preserve">continuously </w:t>
      </w:r>
      <w:r w:rsidRPr="00571110">
        <w:rPr>
          <w:b/>
          <w:bCs/>
          <w:highlight w:val="cyan"/>
          <w:u w:val="single"/>
        </w:rPr>
        <w:t>changing</w:t>
      </w:r>
      <w:r w:rsidRPr="00571110">
        <w:rPr>
          <w:highlight w:val="cyan"/>
          <w:u w:val="single"/>
        </w:rPr>
        <w:t xml:space="preserve"> </w:t>
      </w:r>
      <w:r w:rsidRPr="00571110">
        <w:rPr>
          <w:b/>
          <w:bCs/>
          <w:highlight w:val="cyan"/>
          <w:u w:val="single"/>
        </w:rPr>
        <w:t>angles</w:t>
      </w:r>
      <w:r w:rsidRPr="00571110">
        <w:rPr>
          <w:sz w:val="14"/>
          <w:highlight w:val="cyan"/>
        </w:rPr>
        <w:t xml:space="preserve">, </w:t>
      </w:r>
      <w:r w:rsidRPr="00610318">
        <w:rPr>
          <w:u w:val="single"/>
        </w:rPr>
        <w:t xml:space="preserve">enabling </w:t>
      </w:r>
      <w:r w:rsidRPr="00FD54C2">
        <w:rPr>
          <w:u w:val="single"/>
        </w:rPr>
        <w:t>it</w:t>
      </w:r>
      <w:r w:rsidRPr="00397345">
        <w:rPr>
          <w:u w:val="single"/>
        </w:rPr>
        <w:t xml:space="preserve"> </w:t>
      </w:r>
      <w:r w:rsidRPr="00571110">
        <w:rPr>
          <w:highlight w:val="cyan"/>
          <w:u w:val="single"/>
        </w:rPr>
        <w:t>to</w:t>
      </w:r>
      <w:r w:rsidRPr="00397345">
        <w:rPr>
          <w:u w:val="single"/>
        </w:rPr>
        <w:t xml:space="preserve"> </w:t>
      </w:r>
      <w:r w:rsidRPr="00571110">
        <w:rPr>
          <w:highlight w:val="cyan"/>
          <w:u w:val="single"/>
        </w:rPr>
        <w:t>calibrate</w:t>
      </w:r>
      <w:r w:rsidRPr="00397345">
        <w:rPr>
          <w:u w:val="single"/>
        </w:rPr>
        <w:t xml:space="preserve"> the </w:t>
      </w:r>
      <w:r w:rsidRPr="00571110">
        <w:rPr>
          <w:b/>
          <w:bCs/>
          <w:highlight w:val="cyan"/>
          <w:u w:val="single"/>
        </w:rPr>
        <w:t>data</w:t>
      </w:r>
      <w:r w:rsidRPr="00397345">
        <w:rPr>
          <w:u w:val="single"/>
        </w:rPr>
        <w:t xml:space="preserve"> of satellites in different orbits at different times</w:t>
      </w:r>
      <w:r w:rsidRPr="006F05AA">
        <w:rPr>
          <w:sz w:val="14"/>
        </w:rPr>
        <w:t xml:space="preserve">. Its most important property is that it </w:t>
      </w:r>
      <w:r w:rsidRPr="00397345">
        <w:rPr>
          <w:u w:val="single"/>
        </w:rPr>
        <w:t xml:space="preserve">can </w:t>
      </w:r>
      <w:r w:rsidRPr="00571110">
        <w:rPr>
          <w:highlight w:val="cyan"/>
          <w:u w:val="single"/>
        </w:rPr>
        <w:t>provide</w:t>
      </w:r>
      <w:r w:rsidRPr="00397345">
        <w:rPr>
          <w:u w:val="single"/>
        </w:rPr>
        <w:t xml:space="preserve"> a </w:t>
      </w:r>
      <w:r w:rsidRPr="00610318">
        <w:rPr>
          <w:b/>
          <w:bCs/>
          <w:u w:val="single"/>
        </w:rPr>
        <w:t>very</w:t>
      </w:r>
      <w:r w:rsidRPr="00610318">
        <w:rPr>
          <w:u w:val="single"/>
        </w:rPr>
        <w:t xml:space="preserve"> </w:t>
      </w:r>
      <w:r w:rsidRPr="00571110">
        <w:rPr>
          <w:b/>
          <w:bCs/>
          <w:highlight w:val="cyan"/>
          <w:u w:val="single"/>
        </w:rPr>
        <w:t>long</w:t>
      </w:r>
      <w:r w:rsidRPr="00571110">
        <w:rPr>
          <w:highlight w:val="cyan"/>
          <w:u w:val="single"/>
        </w:rPr>
        <w:t>-</w:t>
      </w:r>
      <w:r w:rsidRPr="00571110">
        <w:rPr>
          <w:b/>
          <w:bCs/>
          <w:highlight w:val="cyan"/>
          <w:u w:val="single"/>
        </w:rPr>
        <w:t>term</w:t>
      </w:r>
      <w:r w:rsidRPr="00571110">
        <w:rPr>
          <w:highlight w:val="cyan"/>
          <w:u w:val="single"/>
        </w:rPr>
        <w:t xml:space="preserve"> time series </w:t>
      </w:r>
      <w:r w:rsidRPr="00610318">
        <w:rPr>
          <w:u w:val="single"/>
        </w:rPr>
        <w:t>from</w:t>
      </w:r>
      <w:r w:rsidRPr="00397345">
        <w:rPr>
          <w:u w:val="single"/>
        </w:rPr>
        <w:t xml:space="preserve"> a </w:t>
      </w:r>
      <w:r w:rsidRPr="00610318">
        <w:rPr>
          <w:u w:val="single"/>
        </w:rPr>
        <w:t>single orbit platform</w:t>
      </w:r>
      <w:r w:rsidRPr="006F05AA">
        <w:rPr>
          <w:sz w:val="14"/>
        </w:rPr>
        <w:t xml:space="preserve">. </w:t>
      </w:r>
      <w:r w:rsidRPr="00397345">
        <w:rPr>
          <w:u w:val="single"/>
        </w:rPr>
        <w:t>In a year, the time series covers all local times, all seasons</w:t>
      </w:r>
      <w:r w:rsidRPr="006F05AA">
        <w:rPr>
          <w:sz w:val="14"/>
        </w:rPr>
        <w:t xml:space="preserve"> (different weather pattern) </w:t>
      </w:r>
      <w:r w:rsidRPr="00397345">
        <w:rPr>
          <w:u w:val="single"/>
        </w:rPr>
        <w:t>and all Earth phases for all underlying surfaces</w:t>
      </w:r>
      <w:r w:rsidRPr="006F05AA">
        <w:rPr>
          <w:sz w:val="14"/>
        </w:rPr>
        <w:t xml:space="preserve"> (</w:t>
      </w:r>
      <w:proofErr w:type="spellStart"/>
      <w:r w:rsidRPr="006F05AA">
        <w:rPr>
          <w:sz w:val="14"/>
        </w:rPr>
        <w:t>Pallé</w:t>
      </w:r>
      <w:proofErr w:type="spellEnd"/>
      <w:r w:rsidRPr="006F05AA">
        <w:rPr>
          <w:sz w:val="14"/>
        </w:rPr>
        <w:t xml:space="preserve"> and Goode 2009; </w:t>
      </w:r>
      <w:proofErr w:type="spellStart"/>
      <w:r w:rsidRPr="006F05AA">
        <w:rPr>
          <w:sz w:val="14"/>
        </w:rPr>
        <w:t>Karalidi</w:t>
      </w:r>
      <w:proofErr w:type="spellEnd"/>
      <w:r w:rsidRPr="006F05AA">
        <w:rPr>
          <w:sz w:val="14"/>
        </w:rPr>
        <w:t xml:space="preserve"> et al. 2012). The </w:t>
      </w:r>
      <w:r w:rsidRPr="00610318">
        <w:rPr>
          <w:u w:val="single"/>
        </w:rPr>
        <w:t xml:space="preserve">diversity of the </w:t>
      </w:r>
      <w:r w:rsidRPr="00610318">
        <w:rPr>
          <w:b/>
          <w:bCs/>
          <w:u w:val="single"/>
        </w:rPr>
        <w:t>surface</w:t>
      </w:r>
      <w:r w:rsidRPr="00610318">
        <w:rPr>
          <w:u w:val="single"/>
        </w:rPr>
        <w:t>-</w:t>
      </w:r>
      <w:proofErr w:type="spellStart"/>
      <w:r w:rsidRPr="00610318">
        <w:rPr>
          <w:b/>
          <w:bCs/>
          <w:u w:val="single"/>
        </w:rPr>
        <w:t>weatherphase</w:t>
      </w:r>
      <w:proofErr w:type="spellEnd"/>
      <w:r w:rsidRPr="00397345">
        <w:rPr>
          <w:u w:val="single"/>
        </w:rPr>
        <w:t xml:space="preserve"> combination is </w:t>
      </w:r>
      <w:r w:rsidRPr="00610318">
        <w:rPr>
          <w:u w:val="single"/>
        </w:rPr>
        <w:t xml:space="preserve">beneficial to </w:t>
      </w:r>
      <w:r w:rsidRPr="00571110">
        <w:rPr>
          <w:highlight w:val="cyan"/>
          <w:u w:val="single"/>
        </w:rPr>
        <w:t>improving</w:t>
      </w:r>
      <w:r w:rsidRPr="006F05AA">
        <w:rPr>
          <w:sz w:val="14"/>
        </w:rPr>
        <w:t xml:space="preserve"> the </w:t>
      </w:r>
      <w:r w:rsidRPr="00571110">
        <w:rPr>
          <w:rStyle w:val="Emphasis"/>
          <w:highlight w:val="cyan"/>
        </w:rPr>
        <w:t>quality of global energy</w:t>
      </w:r>
      <w:r w:rsidRPr="006F05AA">
        <w:rPr>
          <w:sz w:val="14"/>
        </w:rPr>
        <w:t xml:space="preserve"> budget data and to the </w:t>
      </w:r>
      <w:r w:rsidRPr="00397345">
        <w:rPr>
          <w:u w:val="single"/>
        </w:rPr>
        <w:t>study of regional energy redistribution</w:t>
      </w:r>
      <w:r w:rsidRPr="006F05AA">
        <w:rPr>
          <w:sz w:val="14"/>
        </w:rPr>
        <w:t xml:space="preserve"> and its </w:t>
      </w:r>
      <w:r w:rsidRPr="00397345">
        <w:rPr>
          <w:u w:val="single"/>
        </w:rPr>
        <w:t>multi-layer coupling effects.</w:t>
      </w:r>
      <w:r w:rsidRPr="006F05AA">
        <w:rPr>
          <w:sz w:val="14"/>
        </w:rPr>
        <w:t xml:space="preserve"> The </w:t>
      </w:r>
      <w:r w:rsidRPr="00571110">
        <w:rPr>
          <w:highlight w:val="cyan"/>
          <w:u w:val="single"/>
        </w:rPr>
        <w:t>Moon-based data</w:t>
      </w:r>
      <w:r w:rsidRPr="00571110">
        <w:rPr>
          <w:sz w:val="14"/>
          <w:highlight w:val="cyan"/>
        </w:rPr>
        <w:t xml:space="preserve"> </w:t>
      </w:r>
      <w:r w:rsidRPr="00D70CAC">
        <w:rPr>
          <w:u w:val="single"/>
        </w:rPr>
        <w:t>will</w:t>
      </w:r>
      <w:r w:rsidRPr="006F05AA">
        <w:rPr>
          <w:sz w:val="14"/>
        </w:rPr>
        <w:t xml:space="preserve"> also </w:t>
      </w:r>
      <w:r w:rsidRPr="00571110">
        <w:rPr>
          <w:highlight w:val="cyan"/>
          <w:u w:val="single"/>
        </w:rPr>
        <w:t>provide</w:t>
      </w:r>
      <w:r w:rsidRPr="00397345">
        <w:rPr>
          <w:u w:val="single"/>
        </w:rPr>
        <w:t xml:space="preserve"> a </w:t>
      </w:r>
      <w:r w:rsidRPr="00D70CAC">
        <w:rPr>
          <w:u w:val="single"/>
        </w:rPr>
        <w:t xml:space="preserve">direct </w:t>
      </w:r>
      <w:r w:rsidRPr="00571110">
        <w:rPr>
          <w:highlight w:val="cyan"/>
          <w:u w:val="single"/>
        </w:rPr>
        <w:t>connection between</w:t>
      </w:r>
      <w:r w:rsidRPr="00397345">
        <w:rPr>
          <w:u w:val="single"/>
        </w:rPr>
        <w:t xml:space="preserve"> the </w:t>
      </w:r>
      <w:r w:rsidRPr="00571110">
        <w:rPr>
          <w:highlight w:val="cyan"/>
          <w:u w:val="single"/>
        </w:rPr>
        <w:t xml:space="preserve">data from space </w:t>
      </w:r>
      <w:r w:rsidRPr="00D70CAC">
        <w:rPr>
          <w:u w:val="single"/>
        </w:rPr>
        <w:t>technology</w:t>
      </w:r>
      <w:r w:rsidRPr="00397345">
        <w:rPr>
          <w:u w:val="single"/>
        </w:rPr>
        <w:t xml:space="preserve"> </w:t>
      </w:r>
      <w:r w:rsidRPr="00571110">
        <w:rPr>
          <w:highlight w:val="cyan"/>
          <w:u w:val="single"/>
        </w:rPr>
        <w:t>and</w:t>
      </w:r>
      <w:r w:rsidRPr="00397345">
        <w:rPr>
          <w:u w:val="single"/>
        </w:rPr>
        <w:t xml:space="preserve"> the data from </w:t>
      </w:r>
      <w:r w:rsidRPr="00571110">
        <w:rPr>
          <w:highlight w:val="cyan"/>
          <w:u w:val="single"/>
        </w:rPr>
        <w:t>ground</w:t>
      </w:r>
      <w:r w:rsidRPr="00D70CAC">
        <w:rPr>
          <w:u w:val="single"/>
        </w:rPr>
        <w:t>-based</w:t>
      </w:r>
      <w:r w:rsidRPr="00397345">
        <w:rPr>
          <w:u w:val="single"/>
        </w:rPr>
        <w:t xml:space="preserve"> </w:t>
      </w:r>
      <w:r w:rsidRPr="00D70CAC">
        <w:rPr>
          <w:u w:val="single"/>
        </w:rPr>
        <w:t>earthshine measurement series</w:t>
      </w:r>
      <w:r w:rsidRPr="006F05AA">
        <w:rPr>
          <w:sz w:val="14"/>
        </w:rPr>
        <w:t xml:space="preserve">, </w:t>
      </w:r>
      <w:r w:rsidRPr="00397345">
        <w:rPr>
          <w:u w:val="single"/>
        </w:rPr>
        <w:t xml:space="preserve">which </w:t>
      </w:r>
      <w:r w:rsidRPr="00571110">
        <w:rPr>
          <w:rStyle w:val="Emphasis"/>
          <w:highlight w:val="cyan"/>
        </w:rPr>
        <w:t>span</w:t>
      </w:r>
      <w:r w:rsidRPr="00397345">
        <w:rPr>
          <w:u w:val="single"/>
        </w:rPr>
        <w:t xml:space="preserve"> almost </w:t>
      </w:r>
      <w:r w:rsidRPr="00571110">
        <w:rPr>
          <w:highlight w:val="cyan"/>
          <w:u w:val="single"/>
        </w:rPr>
        <w:t xml:space="preserve">one </w:t>
      </w:r>
      <w:r w:rsidRPr="00571110">
        <w:rPr>
          <w:rStyle w:val="Emphasis"/>
          <w:highlight w:val="cyan"/>
        </w:rPr>
        <w:t>hundred years</w:t>
      </w:r>
      <w:r w:rsidRPr="006F05AA">
        <w:rPr>
          <w:sz w:val="14"/>
        </w:rPr>
        <w:t xml:space="preserve">. </w:t>
      </w:r>
      <w:r w:rsidRPr="006F05AA">
        <w:rPr>
          <w:sz w:val="14"/>
          <w:szCs w:val="16"/>
        </w:rPr>
        <w:t xml:space="preserve">The system design can consult the DSCOVR satellite, a radiometer measuring irradiance of the Earth phase and an imaging camera taking images of the Earth phase for various Earth sciences purposes. In order to take into </w:t>
      </w:r>
      <w:proofErr w:type="gramStart"/>
      <w:r w:rsidRPr="006F05AA">
        <w:rPr>
          <w:sz w:val="14"/>
          <w:szCs w:val="16"/>
        </w:rPr>
        <w:t>account</w:t>
      </w:r>
      <w:proofErr w:type="gramEnd"/>
      <w:r w:rsidRPr="006F05AA">
        <w:rPr>
          <w:sz w:val="14"/>
          <w:szCs w:val="16"/>
        </w:rPr>
        <w:t xml:space="preserve"> the needs of observing the Earth’s environmental elements, 1 km spatial resolution and 20–30 channels of the camera are suggested. 4.3. Earth’s environmental </w:t>
      </w:r>
      <w:r w:rsidRPr="003155A7">
        <w:rPr>
          <w:sz w:val="14"/>
          <w:szCs w:val="16"/>
        </w:rPr>
        <w:t xml:space="preserve">elements </w:t>
      </w:r>
      <w:r w:rsidRPr="003155A7">
        <w:rPr>
          <w:u w:val="single"/>
        </w:rPr>
        <w:t>Vegetation</w:t>
      </w:r>
      <w:r w:rsidRPr="003155A7">
        <w:rPr>
          <w:sz w:val="14"/>
        </w:rPr>
        <w:t xml:space="preserve"> is an </w:t>
      </w:r>
      <w:r w:rsidRPr="003155A7">
        <w:rPr>
          <w:u w:val="single"/>
        </w:rPr>
        <w:t>important part of the global carbon pool</w:t>
      </w:r>
      <w:r w:rsidRPr="003155A7">
        <w:rPr>
          <w:sz w:val="14"/>
        </w:rPr>
        <w:t xml:space="preserve"> and a </w:t>
      </w:r>
      <w:r w:rsidRPr="003155A7">
        <w:rPr>
          <w:u w:val="single"/>
        </w:rPr>
        <w:t>key element of</w:t>
      </w:r>
      <w:r w:rsidRPr="003155A7">
        <w:rPr>
          <w:sz w:val="14"/>
        </w:rPr>
        <w:t xml:space="preserve"> global </w:t>
      </w:r>
      <w:r w:rsidRPr="003155A7">
        <w:rPr>
          <w:u w:val="single"/>
        </w:rPr>
        <w:t>carbon cycle</w:t>
      </w:r>
      <w:r w:rsidRPr="003155A7">
        <w:rPr>
          <w:sz w:val="14"/>
        </w:rPr>
        <w:t>. Most vegetation is distributed in middle- and</w:t>
      </w:r>
      <w:r w:rsidRPr="006F05AA">
        <w:rPr>
          <w:sz w:val="14"/>
        </w:rPr>
        <w:t xml:space="preserve"> low-latitude regions. A </w:t>
      </w:r>
      <w:r w:rsidRPr="00571110">
        <w:rPr>
          <w:highlight w:val="cyan"/>
          <w:u w:val="single"/>
        </w:rPr>
        <w:t>Moon-based optical camera</w:t>
      </w:r>
      <w:r w:rsidRPr="006F05AA">
        <w:rPr>
          <w:sz w:val="14"/>
        </w:rPr>
        <w:t xml:space="preserve"> </w:t>
      </w:r>
      <w:r w:rsidRPr="00397345">
        <w:rPr>
          <w:u w:val="single"/>
        </w:rPr>
        <w:t xml:space="preserve">can </w:t>
      </w:r>
      <w:r w:rsidRPr="00571110">
        <w:rPr>
          <w:highlight w:val="cyan"/>
          <w:u w:val="single"/>
        </w:rPr>
        <w:t xml:space="preserve">image global </w:t>
      </w:r>
      <w:r w:rsidRPr="00571110">
        <w:rPr>
          <w:b/>
          <w:bCs/>
          <w:highlight w:val="cyan"/>
          <w:u w:val="single"/>
        </w:rPr>
        <w:t>vegetation</w:t>
      </w:r>
      <w:r w:rsidRPr="00397345">
        <w:rPr>
          <w:u w:val="single"/>
        </w:rPr>
        <w:t xml:space="preserve"> almost </w:t>
      </w:r>
      <w:r w:rsidRPr="00CA39AF">
        <w:rPr>
          <w:u w:val="single"/>
        </w:rPr>
        <w:t>every day</w:t>
      </w:r>
      <w:r w:rsidRPr="006F05AA">
        <w:rPr>
          <w:sz w:val="14"/>
        </w:rPr>
        <w:t xml:space="preserve">. SAR maps not only the horizontal distribution of vegetation, but also extracts forest morphological structure through tomography. The </w:t>
      </w:r>
      <w:r w:rsidRPr="00397345">
        <w:rPr>
          <w:u w:val="single"/>
        </w:rPr>
        <w:t xml:space="preserve">Moon </w:t>
      </w:r>
      <w:r w:rsidRPr="003155A7">
        <w:rPr>
          <w:u w:val="single"/>
        </w:rPr>
        <w:t>provides</w:t>
      </w:r>
      <w:r w:rsidRPr="003155A7">
        <w:rPr>
          <w:sz w:val="14"/>
        </w:rPr>
        <w:t xml:space="preserve"> </w:t>
      </w:r>
      <w:r w:rsidRPr="003155A7">
        <w:rPr>
          <w:u w:val="single"/>
        </w:rPr>
        <w:t xml:space="preserve">multi-baseline </w:t>
      </w:r>
      <w:r w:rsidRPr="003155A7">
        <w:rPr>
          <w:b/>
          <w:bCs/>
          <w:u w:val="single"/>
        </w:rPr>
        <w:t>accessibility</w:t>
      </w:r>
      <w:r w:rsidRPr="003155A7">
        <w:rPr>
          <w:sz w:val="14"/>
        </w:rPr>
        <w:t xml:space="preserve"> within a single pass to eliminate the tomographic temporal decorrelation, but the imaging temporal decorrelation within a long synthetic aperture time hampers the focusing of forest. Therefore, to </w:t>
      </w:r>
      <w:r w:rsidRPr="003155A7">
        <w:rPr>
          <w:u w:val="single"/>
        </w:rPr>
        <w:t xml:space="preserve">validate the feasibility of Moon-based </w:t>
      </w:r>
      <w:r w:rsidRPr="003155A7">
        <w:rPr>
          <w:b/>
          <w:bCs/>
          <w:u w:val="single"/>
        </w:rPr>
        <w:t>3D</w:t>
      </w:r>
      <w:r w:rsidRPr="003155A7">
        <w:rPr>
          <w:u w:val="single"/>
        </w:rPr>
        <w:t xml:space="preserve"> </w:t>
      </w:r>
      <w:r w:rsidRPr="003155A7">
        <w:rPr>
          <w:b/>
          <w:bCs/>
          <w:u w:val="single"/>
        </w:rPr>
        <w:t>mapping</w:t>
      </w:r>
      <w:r w:rsidRPr="003155A7">
        <w:rPr>
          <w:u w:val="single"/>
        </w:rPr>
        <w:t xml:space="preserve"> of forest</w:t>
      </w:r>
      <w:r w:rsidRPr="003155A7">
        <w:rPr>
          <w:sz w:val="14"/>
        </w:rPr>
        <w:t xml:space="preserve">, more </w:t>
      </w:r>
      <w:r w:rsidRPr="003155A7">
        <w:rPr>
          <w:u w:val="single"/>
        </w:rPr>
        <w:t>imaging methods</w:t>
      </w:r>
      <w:r w:rsidRPr="003155A7">
        <w:rPr>
          <w:sz w:val="14"/>
        </w:rPr>
        <w:t xml:space="preserve"> for unstable scatterer, for example, the </w:t>
      </w:r>
      <w:r w:rsidRPr="003155A7">
        <w:rPr>
          <w:u w:val="single"/>
        </w:rPr>
        <w:t>time reversal imaging method</w:t>
      </w:r>
      <w:r w:rsidRPr="003155A7">
        <w:rPr>
          <w:sz w:val="14"/>
        </w:rPr>
        <w:t xml:space="preserve"> (</w:t>
      </w:r>
      <w:proofErr w:type="spellStart"/>
      <w:r w:rsidRPr="003155A7">
        <w:rPr>
          <w:sz w:val="14"/>
        </w:rPr>
        <w:t>Jin</w:t>
      </w:r>
      <w:proofErr w:type="spellEnd"/>
      <w:r w:rsidRPr="003155A7">
        <w:rPr>
          <w:sz w:val="14"/>
        </w:rPr>
        <w:t xml:space="preserve"> and Moura 2007), need to be tested and new methods are also expected. </w:t>
      </w:r>
      <w:r w:rsidRPr="003155A7">
        <w:rPr>
          <w:u w:val="single"/>
        </w:rPr>
        <w:t>Glaciers are sensitive variables of climate change</w:t>
      </w:r>
      <w:r w:rsidRPr="003155A7">
        <w:rPr>
          <w:sz w:val="14"/>
        </w:rPr>
        <w:t xml:space="preserve">. The </w:t>
      </w:r>
      <w:r w:rsidRPr="003155A7">
        <w:rPr>
          <w:u w:val="single"/>
        </w:rPr>
        <w:t>monitoring of glacier area</w:t>
      </w:r>
      <w:r w:rsidRPr="003155A7">
        <w:rPr>
          <w:sz w:val="14"/>
        </w:rPr>
        <w:t xml:space="preserve">, </w:t>
      </w:r>
      <w:r w:rsidRPr="003155A7">
        <w:rPr>
          <w:u w:val="single"/>
        </w:rPr>
        <w:t>surface velocity</w:t>
      </w:r>
      <w:r w:rsidRPr="003155A7">
        <w:rPr>
          <w:sz w:val="14"/>
        </w:rPr>
        <w:t xml:space="preserve"> and </w:t>
      </w:r>
      <w:r w:rsidRPr="003155A7">
        <w:rPr>
          <w:u w:val="single"/>
        </w:rPr>
        <w:t>mass balance plays an important role in understanding the status of glaciers and their response to global change</w:t>
      </w:r>
      <w:r w:rsidRPr="003155A7">
        <w:rPr>
          <w:sz w:val="14"/>
        </w:rPr>
        <w:t xml:space="preserve">. </w:t>
      </w:r>
      <w:r w:rsidRPr="003155A7">
        <w:rPr>
          <w:u w:val="single"/>
        </w:rPr>
        <w:t>Remote sensing techniques</w:t>
      </w:r>
      <w:r w:rsidRPr="003155A7">
        <w:rPr>
          <w:sz w:val="14"/>
        </w:rPr>
        <w:t xml:space="preserve">, such as </w:t>
      </w:r>
      <w:r w:rsidRPr="003155A7">
        <w:rPr>
          <w:u w:val="single"/>
        </w:rPr>
        <w:t>optical sensors</w:t>
      </w:r>
      <w:r w:rsidRPr="003155A7">
        <w:rPr>
          <w:sz w:val="14"/>
        </w:rPr>
        <w:t xml:space="preserve">, </w:t>
      </w:r>
      <w:proofErr w:type="gramStart"/>
      <w:r w:rsidRPr="003155A7">
        <w:rPr>
          <w:u w:val="single"/>
        </w:rPr>
        <w:t>SAR</w:t>
      </w:r>
      <w:proofErr w:type="gramEnd"/>
      <w:r w:rsidRPr="003155A7">
        <w:rPr>
          <w:sz w:val="14"/>
        </w:rPr>
        <w:t xml:space="preserve"> and </w:t>
      </w:r>
      <w:r w:rsidRPr="003155A7">
        <w:rPr>
          <w:u w:val="single"/>
        </w:rPr>
        <w:t>altimeter data</w:t>
      </w:r>
      <w:r w:rsidRPr="003155A7">
        <w:rPr>
          <w:sz w:val="14"/>
        </w:rPr>
        <w:t xml:space="preserve">, </w:t>
      </w:r>
      <w:r w:rsidRPr="003155A7">
        <w:rPr>
          <w:u w:val="single"/>
        </w:rPr>
        <w:t>provide regular observations of key glacial parameters</w:t>
      </w:r>
      <w:r w:rsidRPr="003155A7">
        <w:rPr>
          <w:sz w:val="14"/>
        </w:rPr>
        <w:t>. A lunar platform would provide continuous three- or four-day temporal coverage per</w:t>
      </w:r>
      <w:r w:rsidRPr="006F05AA">
        <w:rPr>
          <w:sz w:val="14"/>
        </w:rPr>
        <w:t xml:space="preserve"> month at the polar regions, but the observation incidence angle would typically be larger than 40° (see Figure 5) due to the relatively small inclination angle of the lunar orbit. For the High Asia area, the average coverage is about 4 h per day with proper incidence angle. The challenges may be the cost of high-</w:t>
      </w:r>
      <w:r w:rsidRPr="003155A7">
        <w:rPr>
          <w:sz w:val="14"/>
        </w:rPr>
        <w:t xml:space="preserve">resolution mapping for the optical sensor, and the layover problem (Tilley and </w:t>
      </w:r>
      <w:proofErr w:type="spellStart"/>
      <w:r w:rsidRPr="003155A7">
        <w:rPr>
          <w:sz w:val="14"/>
        </w:rPr>
        <w:t>Bonwit</w:t>
      </w:r>
      <w:proofErr w:type="spellEnd"/>
      <w:r w:rsidRPr="003155A7">
        <w:rPr>
          <w:sz w:val="14"/>
        </w:rPr>
        <w:t xml:space="preserve"> 1989) in heavy gradient area for SAR. Moon-based altimetry faces the same problems as LiDAR mentioned </w:t>
      </w:r>
      <w:proofErr w:type="gramStart"/>
      <w:r w:rsidRPr="003155A7">
        <w:rPr>
          <w:sz w:val="14"/>
        </w:rPr>
        <w:t>before, and</w:t>
      </w:r>
      <w:proofErr w:type="gramEnd"/>
      <w:r w:rsidRPr="003155A7">
        <w:rPr>
          <w:sz w:val="14"/>
        </w:rPr>
        <w:t xml:space="preserve"> is not recommended. An </w:t>
      </w:r>
      <w:r w:rsidRPr="003155A7">
        <w:rPr>
          <w:b/>
          <w:bCs/>
          <w:u w:val="single"/>
        </w:rPr>
        <w:t>atmospheric</w:t>
      </w:r>
      <w:r w:rsidRPr="003155A7">
        <w:rPr>
          <w:u w:val="single"/>
        </w:rPr>
        <w:t xml:space="preserve"> </w:t>
      </w:r>
      <w:r w:rsidRPr="003155A7">
        <w:rPr>
          <w:b/>
          <w:bCs/>
          <w:u w:val="single"/>
        </w:rPr>
        <w:t>observatory</w:t>
      </w:r>
      <w:r w:rsidRPr="003155A7">
        <w:rPr>
          <w:u w:val="single"/>
        </w:rPr>
        <w:t xml:space="preserve"> on the Moon</w:t>
      </w:r>
      <w:r w:rsidRPr="003155A7">
        <w:rPr>
          <w:sz w:val="14"/>
        </w:rPr>
        <w:t xml:space="preserve"> can be </w:t>
      </w:r>
      <w:r w:rsidRPr="003155A7">
        <w:rPr>
          <w:u w:val="single"/>
        </w:rPr>
        <w:t>used</w:t>
      </w:r>
      <w:r w:rsidRPr="00397345">
        <w:rPr>
          <w:u w:val="single"/>
        </w:rPr>
        <w:t xml:space="preserve"> to </w:t>
      </w:r>
      <w:r w:rsidRPr="00571110">
        <w:rPr>
          <w:highlight w:val="cyan"/>
          <w:u w:val="single"/>
        </w:rPr>
        <w:t>evaluate</w:t>
      </w:r>
      <w:r w:rsidRPr="00397345">
        <w:rPr>
          <w:u w:val="single"/>
        </w:rPr>
        <w:t xml:space="preserve"> the </w:t>
      </w:r>
      <w:r w:rsidRPr="00571110">
        <w:rPr>
          <w:highlight w:val="cyan"/>
          <w:u w:val="single"/>
        </w:rPr>
        <w:t xml:space="preserve">cloud </w:t>
      </w:r>
      <w:r w:rsidRPr="00CA39AF">
        <w:rPr>
          <w:u w:val="single"/>
        </w:rPr>
        <w:t>fraction in</w:t>
      </w:r>
      <w:r w:rsidRPr="00397345">
        <w:rPr>
          <w:u w:val="single"/>
        </w:rPr>
        <w:t xml:space="preserve"> an </w:t>
      </w:r>
      <w:r w:rsidRPr="00CA39AF">
        <w:rPr>
          <w:u w:val="single"/>
        </w:rPr>
        <w:t>unambiguous manner</w:t>
      </w:r>
      <w:r w:rsidRPr="006F05AA">
        <w:rPr>
          <w:sz w:val="14"/>
        </w:rPr>
        <w:t xml:space="preserve">, </w:t>
      </w:r>
      <w:r w:rsidRPr="00571110">
        <w:rPr>
          <w:b/>
          <w:bCs/>
          <w:highlight w:val="cyan"/>
          <w:u w:val="single"/>
        </w:rPr>
        <w:t>determine</w:t>
      </w:r>
      <w:r w:rsidRPr="00397345">
        <w:rPr>
          <w:u w:val="single"/>
        </w:rPr>
        <w:t xml:space="preserve"> the </w:t>
      </w:r>
      <w:r w:rsidRPr="00571110">
        <w:rPr>
          <w:b/>
          <w:bCs/>
          <w:highlight w:val="cyan"/>
          <w:u w:val="single"/>
        </w:rPr>
        <w:t>composition</w:t>
      </w:r>
      <w:r w:rsidRPr="00397345">
        <w:rPr>
          <w:u w:val="single"/>
        </w:rPr>
        <w:t xml:space="preserve"> in terms </w:t>
      </w:r>
      <w:r w:rsidRPr="00571110">
        <w:rPr>
          <w:b/>
          <w:bCs/>
          <w:highlight w:val="cyan"/>
          <w:u w:val="single"/>
        </w:rPr>
        <w:t>of</w:t>
      </w:r>
      <w:r w:rsidRPr="00397345">
        <w:rPr>
          <w:u w:val="single"/>
        </w:rPr>
        <w:t xml:space="preserve"> the </w:t>
      </w:r>
      <w:r w:rsidRPr="00CA39AF">
        <w:rPr>
          <w:u w:val="single"/>
        </w:rPr>
        <w:t xml:space="preserve">major </w:t>
      </w:r>
      <w:r w:rsidRPr="00CA39AF">
        <w:rPr>
          <w:b/>
          <w:bCs/>
          <w:u w:val="single"/>
        </w:rPr>
        <w:t>trace</w:t>
      </w:r>
      <w:r w:rsidRPr="00CA39AF">
        <w:rPr>
          <w:u w:val="single"/>
        </w:rPr>
        <w:t xml:space="preserve"> </w:t>
      </w:r>
      <w:r w:rsidRPr="00571110">
        <w:rPr>
          <w:b/>
          <w:bCs/>
          <w:highlight w:val="cyan"/>
          <w:u w:val="single"/>
        </w:rPr>
        <w:t>gas</w:t>
      </w:r>
      <w:r w:rsidRPr="00397345">
        <w:rPr>
          <w:u w:val="single"/>
        </w:rPr>
        <w:t xml:space="preserve"> and aerosols </w:t>
      </w:r>
      <w:r w:rsidRPr="006F05AA">
        <w:rPr>
          <w:sz w:val="14"/>
        </w:rPr>
        <w:t xml:space="preserve">(Hamill 2016), and </w:t>
      </w:r>
      <w:r w:rsidRPr="00571110">
        <w:rPr>
          <w:highlight w:val="cyan"/>
          <w:u w:val="single"/>
        </w:rPr>
        <w:t>shed light on</w:t>
      </w:r>
      <w:r w:rsidRPr="00397345">
        <w:rPr>
          <w:u w:val="single"/>
        </w:rPr>
        <w:t xml:space="preserve"> the </w:t>
      </w:r>
      <w:r w:rsidRPr="00CA39AF">
        <w:rPr>
          <w:u w:val="single"/>
        </w:rPr>
        <w:t>relationship between</w:t>
      </w:r>
      <w:r w:rsidRPr="006F05AA">
        <w:rPr>
          <w:sz w:val="14"/>
        </w:rPr>
        <w:t xml:space="preserve"> </w:t>
      </w:r>
      <w:r w:rsidRPr="00397345">
        <w:rPr>
          <w:u w:val="single"/>
        </w:rPr>
        <w:t xml:space="preserve">lunar </w:t>
      </w:r>
      <w:r w:rsidRPr="00571110">
        <w:rPr>
          <w:highlight w:val="cyan"/>
          <w:u w:val="single"/>
        </w:rPr>
        <w:t>phases</w:t>
      </w:r>
      <w:r w:rsidRPr="00397345">
        <w:rPr>
          <w:u w:val="single"/>
        </w:rPr>
        <w:t xml:space="preserve"> </w:t>
      </w:r>
      <w:r w:rsidRPr="00571110">
        <w:rPr>
          <w:highlight w:val="cyan"/>
          <w:u w:val="single"/>
        </w:rPr>
        <w:t xml:space="preserve">and </w:t>
      </w:r>
      <w:r w:rsidRPr="00CA39AF">
        <w:rPr>
          <w:b/>
          <w:bCs/>
          <w:u w:val="single"/>
        </w:rPr>
        <w:t>cloudiness</w:t>
      </w:r>
      <w:r w:rsidRPr="00CA39AF">
        <w:rPr>
          <w:u w:val="single"/>
        </w:rPr>
        <w:t xml:space="preserve"> or </w:t>
      </w:r>
      <w:r w:rsidRPr="00571110">
        <w:rPr>
          <w:b/>
          <w:bCs/>
          <w:highlight w:val="cyan"/>
          <w:u w:val="single"/>
        </w:rPr>
        <w:t>precipitation</w:t>
      </w:r>
      <w:r w:rsidRPr="006F05AA">
        <w:rPr>
          <w:sz w:val="14"/>
        </w:rPr>
        <w:t xml:space="preserve">. Particularly, the </w:t>
      </w:r>
      <w:r w:rsidRPr="00571110">
        <w:rPr>
          <w:highlight w:val="cyan"/>
          <w:u w:val="single"/>
        </w:rPr>
        <w:t>Moon</w:t>
      </w:r>
      <w:r w:rsidRPr="00397345">
        <w:rPr>
          <w:u w:val="single"/>
        </w:rPr>
        <w:t xml:space="preserve"> offers a </w:t>
      </w:r>
      <w:r w:rsidRPr="00571110">
        <w:rPr>
          <w:highlight w:val="cyan"/>
          <w:u w:val="single"/>
        </w:rPr>
        <w:t xml:space="preserve">good place for </w:t>
      </w:r>
      <w:r w:rsidRPr="00571110">
        <w:rPr>
          <w:b/>
          <w:bCs/>
          <w:highlight w:val="cyan"/>
          <w:u w:val="single"/>
        </w:rPr>
        <w:t>occultation</w:t>
      </w:r>
      <w:r w:rsidRPr="00397345">
        <w:rPr>
          <w:u w:val="single"/>
        </w:rPr>
        <w:t xml:space="preserve"> observation</w:t>
      </w:r>
      <w:r w:rsidRPr="006F05AA">
        <w:rPr>
          <w:sz w:val="14"/>
        </w:rPr>
        <w:t xml:space="preserve">, which </w:t>
      </w:r>
      <w:r w:rsidRPr="00397345">
        <w:rPr>
          <w:u w:val="single"/>
        </w:rPr>
        <w:t xml:space="preserve">means </w:t>
      </w:r>
      <w:r w:rsidRPr="00CA39AF">
        <w:rPr>
          <w:u w:val="single"/>
        </w:rPr>
        <w:t>observing the light or microwave</w:t>
      </w:r>
      <w:r w:rsidRPr="00397345">
        <w:rPr>
          <w:u w:val="single"/>
        </w:rPr>
        <w:t xml:space="preserve"> changes emitted by stars or satellites</w:t>
      </w:r>
      <w:r w:rsidRPr="006F05AA">
        <w:rPr>
          <w:sz w:val="14"/>
        </w:rPr>
        <w:t xml:space="preserve"> when they are obstructed by atmosphere around the Earth. The Global Ozone Monitoring by Occultation of Stars (GOMOS) instrument on board the Envisat satellite is a typical system using the stellar occultation measurement principle in monitoring ozone and other trace gases in Earth’s stratosphere (</w:t>
      </w:r>
      <w:proofErr w:type="spellStart"/>
      <w:r w:rsidRPr="006F05AA">
        <w:rPr>
          <w:sz w:val="14"/>
        </w:rPr>
        <w:t>Kyrola</w:t>
      </w:r>
      <w:proofErr w:type="spellEnd"/>
      <w:r w:rsidRPr="006F05AA">
        <w:rPr>
          <w:sz w:val="14"/>
        </w:rPr>
        <w:t xml:space="preserve"> et al. 2004). Moon-based occultation was proposed in Link (1969</w:t>
      </w:r>
      <w:proofErr w:type="gramStart"/>
      <w:r w:rsidRPr="006F05AA">
        <w:rPr>
          <w:sz w:val="14"/>
        </w:rPr>
        <w:t>), and</w:t>
      </w:r>
      <w:proofErr w:type="gramEnd"/>
      <w:r w:rsidRPr="006F05AA">
        <w:rPr>
          <w:sz w:val="14"/>
        </w:rPr>
        <w:t xml:space="preserve"> was considered promising in Moon-based Earth atmosphere monitoring (Hamill 2007, 2016; Guo et al. 2014). The advantage of </w:t>
      </w:r>
      <w:r w:rsidRPr="00397345">
        <w:rPr>
          <w:u w:val="single"/>
        </w:rPr>
        <w:t>Moon-based occultation</w:t>
      </w:r>
      <w:r w:rsidRPr="006F05AA">
        <w:rPr>
          <w:sz w:val="14"/>
        </w:rPr>
        <w:t xml:space="preserve"> is that a star descends several times slower through the atmosphere than when viewed from a LEO satellite. This helps by </w:t>
      </w:r>
      <w:r w:rsidRPr="00397345">
        <w:rPr>
          <w:u w:val="single"/>
        </w:rPr>
        <w:t>increasing</w:t>
      </w:r>
      <w:r w:rsidRPr="006F05AA">
        <w:rPr>
          <w:sz w:val="14"/>
        </w:rPr>
        <w:t xml:space="preserve"> the </w:t>
      </w:r>
      <w:r w:rsidRPr="00397345">
        <w:rPr>
          <w:u w:val="single"/>
        </w:rPr>
        <w:t>SNR and resolution to some extent</w:t>
      </w:r>
      <w:r w:rsidRPr="006F05AA">
        <w:rPr>
          <w:sz w:val="14"/>
        </w:rPr>
        <w:t xml:space="preserve">, but the practical performance also relies on the system design and </w:t>
      </w:r>
      <w:r w:rsidRPr="003155A7">
        <w:rPr>
          <w:sz w:val="14"/>
        </w:rPr>
        <w:t xml:space="preserve">the probability of finding an appropriate occultation geometry. </w:t>
      </w:r>
      <w:r w:rsidRPr="003155A7">
        <w:rPr>
          <w:sz w:val="14"/>
          <w:szCs w:val="16"/>
        </w:rPr>
        <w:t xml:space="preserve">4.4. Earth-space environment </w:t>
      </w:r>
      <w:r w:rsidRPr="003155A7">
        <w:rPr>
          <w:sz w:val="14"/>
        </w:rPr>
        <w:t xml:space="preserve">Observing the environment of outer space surrounding Earth requires much larger FOV than only observing the solid Earth. The </w:t>
      </w:r>
      <w:r w:rsidRPr="003155A7">
        <w:rPr>
          <w:u w:val="single"/>
        </w:rPr>
        <w:t>Moon is an ideal place to monitor the interaction between the solar wind and the magnetosphere</w:t>
      </w:r>
      <w:r w:rsidRPr="003155A7">
        <w:rPr>
          <w:sz w:val="14"/>
        </w:rPr>
        <w:t xml:space="preserve">. Moon-based observation combined with high near-polar Earth orbit or </w:t>
      </w:r>
      <w:proofErr w:type="spellStart"/>
      <w:r w:rsidRPr="003155A7">
        <w:rPr>
          <w:sz w:val="14"/>
        </w:rPr>
        <w:t>Molniya</w:t>
      </w:r>
      <w:proofErr w:type="spellEnd"/>
      <w:r w:rsidRPr="003155A7">
        <w:rPr>
          <w:sz w:val="14"/>
        </w:rPr>
        <w:t xml:space="preserve"> orbit observations can help us construct the three-dimensional structure of the magnetosphere by X-ray and EUV remote imaging. Images in all meridian planes of the whole plasma layer have already been captured by the EUV camera on the </w:t>
      </w:r>
      <w:proofErr w:type="spellStart"/>
      <w:r w:rsidRPr="003155A7">
        <w:rPr>
          <w:sz w:val="14"/>
        </w:rPr>
        <w:t>Chang’e</w:t>
      </w:r>
      <w:proofErr w:type="spellEnd"/>
      <w:r w:rsidRPr="003155A7">
        <w:rPr>
          <w:sz w:val="14"/>
        </w:rPr>
        <w:t xml:space="preserve"> 3 lander. Some initial results reflect the basic features of the plasmasphere, </w:t>
      </w:r>
      <w:proofErr w:type="gramStart"/>
      <w:r w:rsidRPr="003155A7">
        <w:rPr>
          <w:sz w:val="14"/>
        </w:rPr>
        <w:t>and also</w:t>
      </w:r>
      <w:proofErr w:type="gramEnd"/>
      <w:r w:rsidRPr="003155A7">
        <w:rPr>
          <w:sz w:val="14"/>
        </w:rPr>
        <w:t xml:space="preserve"> verified the accessibility of high-quality data of magnetosphere from the Moon (Feng et al. 2014). </w:t>
      </w:r>
      <w:r w:rsidRPr="003155A7">
        <w:rPr>
          <w:sz w:val="14"/>
          <w:szCs w:val="16"/>
        </w:rPr>
        <w:t xml:space="preserve">5. Conclusion </w:t>
      </w:r>
      <w:r w:rsidRPr="003155A7">
        <w:rPr>
          <w:sz w:val="14"/>
        </w:rPr>
        <w:t xml:space="preserve">In this paper, we propose the </w:t>
      </w:r>
      <w:r w:rsidRPr="003155A7">
        <w:rPr>
          <w:u w:val="single"/>
        </w:rPr>
        <w:t>Moon as a platform for</w:t>
      </w:r>
      <w:r w:rsidRPr="003155A7">
        <w:rPr>
          <w:sz w:val="14"/>
        </w:rPr>
        <w:t xml:space="preserve"> </w:t>
      </w:r>
      <w:r w:rsidRPr="003155A7">
        <w:rPr>
          <w:u w:val="single"/>
        </w:rPr>
        <w:t>Earth observation</w:t>
      </w:r>
      <w:r w:rsidRPr="003155A7">
        <w:rPr>
          <w:sz w:val="14"/>
        </w:rPr>
        <w:t xml:space="preserve"> with </w:t>
      </w:r>
      <w:r w:rsidRPr="003155A7">
        <w:rPr>
          <w:u w:val="single"/>
        </w:rPr>
        <w:t>long-term,</w:t>
      </w:r>
      <w:r w:rsidRPr="003155A7">
        <w:rPr>
          <w:sz w:val="14"/>
        </w:rPr>
        <w:t xml:space="preserve"> </w:t>
      </w:r>
      <w:r w:rsidRPr="003155A7">
        <w:rPr>
          <w:u w:val="single"/>
        </w:rPr>
        <w:t>dynamic capabilities</w:t>
      </w:r>
      <w:r w:rsidRPr="003155A7">
        <w:rPr>
          <w:sz w:val="14"/>
        </w:rPr>
        <w:t xml:space="preserve">, mainly </w:t>
      </w:r>
      <w:r w:rsidRPr="003155A7">
        <w:rPr>
          <w:u w:val="single"/>
        </w:rPr>
        <w:t>focusing on large-scale geoscience phenomena</w:t>
      </w:r>
      <w:r w:rsidRPr="003155A7">
        <w:rPr>
          <w:sz w:val="14"/>
        </w:rPr>
        <w:t xml:space="preserve">. The characteristics of a lunar platform, the sensors and the scientific objectives of Moon-based Earth observation are discussed in detail. A lunar platform could observe Earth in quite a different way, and give a long-lasting disk view, a stable </w:t>
      </w:r>
      <w:proofErr w:type="gramStart"/>
      <w:r w:rsidRPr="003155A7">
        <w:rPr>
          <w:sz w:val="14"/>
        </w:rPr>
        <w:t>baseline</w:t>
      </w:r>
      <w:proofErr w:type="gramEnd"/>
      <w:r w:rsidRPr="003155A7">
        <w:rPr>
          <w:sz w:val="14"/>
        </w:rPr>
        <w:t xml:space="preserve"> and a unique perspective. The proposed sensors include some optical sensors and SAR. LiDAR, altimeters and </w:t>
      </w:r>
      <w:proofErr w:type="spellStart"/>
      <w:r w:rsidRPr="003155A7">
        <w:rPr>
          <w:sz w:val="14"/>
        </w:rPr>
        <w:t>scatterometers</w:t>
      </w:r>
      <w:proofErr w:type="spellEnd"/>
      <w:r w:rsidRPr="003155A7">
        <w:rPr>
          <w:sz w:val="14"/>
        </w:rPr>
        <w:t xml:space="preserve"> may not be functional on the lunar surface mainly because of the long viewing distance, and</w:t>
      </w:r>
      <w:r w:rsidRPr="006F05AA">
        <w:rPr>
          <w:sz w:val="14"/>
        </w:rPr>
        <w:t xml:space="preserve"> Moon-based radiometers may not be necessary if spaceborne radiometers are effective enough. Though the cost is not discussed in this paper, a Moon-based SAR would be extremely expensive and face too many specific technical difficulties to be implemented at the present time. On the contrary, passive optical sensors, such as spectrographs and panchromatic cameras, are much easier to realize. The scientific objectives of Moon-based Earth observation include measuring solid Earth dynamics and the global energy budget, and monitoring Earth’s environment and the surrounding environment of outer space. Moon-based Earth observation will be effective in measuring solid Earth tides, detecting outgoing radiation, and monitoring the magnetosphere and some of Earth’s environmental elements. Finally, we suggest that </w:t>
      </w:r>
      <w:r w:rsidRPr="007B6F50">
        <w:rPr>
          <w:u w:val="single"/>
        </w:rPr>
        <w:t>numerical simulations</w:t>
      </w:r>
      <w:r w:rsidRPr="006F05AA">
        <w:rPr>
          <w:sz w:val="14"/>
        </w:rPr>
        <w:t xml:space="preserve"> are indispensable to validate the proposals and to address specific problems.</w:t>
      </w:r>
    </w:p>
    <w:p w14:paraId="460D0822" w14:textId="77777777" w:rsidR="0095589C" w:rsidRPr="00746A1E" w:rsidRDefault="0095589C" w:rsidP="0095589C">
      <w:pPr>
        <w:pStyle w:val="Heading4"/>
      </w:pPr>
      <w:r>
        <w:t xml:space="preserve">Moon Base is the </w:t>
      </w:r>
      <w:r>
        <w:rPr>
          <w:u w:val="single"/>
        </w:rPr>
        <w:t>only option</w:t>
      </w:r>
      <w:r>
        <w:t xml:space="preserve"> and outweighs Satellites. </w:t>
      </w:r>
    </w:p>
    <w:p w14:paraId="7CFDCBA7" w14:textId="77777777" w:rsidR="0095589C" w:rsidRPr="007B6F50" w:rsidRDefault="0095589C" w:rsidP="0095589C">
      <w:r w:rsidRPr="007B6F50">
        <w:rPr>
          <w:rStyle w:val="Style13ptBold"/>
        </w:rPr>
        <w:t>Ding</w:t>
      </w:r>
      <w:r>
        <w:rPr>
          <w:rStyle w:val="Style13ptBold"/>
        </w:rPr>
        <w:t xml:space="preserve"> et al. 17 </w:t>
      </w:r>
      <w:r w:rsidRPr="00FD54C2">
        <w:rPr>
          <w:rStyle w:val="Style13ptBold"/>
          <w:b w:val="0"/>
          <w:sz w:val="20"/>
          <w:szCs w:val="16"/>
        </w:rPr>
        <w:t>(</w:t>
      </w:r>
      <w:r w:rsidRPr="00FD54C2">
        <w:rPr>
          <w:sz w:val="20"/>
          <w:szCs w:val="20"/>
        </w:rPr>
        <w:t xml:space="preserve">,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w:t>
      </w:r>
      <w:proofErr w:type="spellStart"/>
      <w:r w:rsidRPr="00FD54C2">
        <w:rPr>
          <w:sz w:val="20"/>
          <w:szCs w:val="20"/>
        </w:rPr>
        <w:t>Guang</w:t>
      </w:r>
      <w:proofErr w:type="spellEnd"/>
      <w:r w:rsidRPr="00FD54C2">
        <w:rPr>
          <w:sz w:val="20"/>
          <w:szCs w:val="20"/>
        </w:rPr>
        <w:t xml:space="preserve"> Liu - Institute of Remote Sensing and Digital Earth, Chinese Academy of Sciences, Beijing, People’s Republic of China Huadong Guo - Institute of Remote Sensing and Digital Earth, Chinese Academy of Sciences, Beijing, People’s Republic of China.)</w:t>
      </w:r>
    </w:p>
    <w:p w14:paraId="2F7AB490" w14:textId="77777777" w:rsidR="0095589C" w:rsidRPr="00FE6C2C" w:rsidRDefault="0095589C" w:rsidP="0095589C">
      <w:pPr>
        <w:rPr>
          <w:sz w:val="16"/>
        </w:rPr>
      </w:pPr>
      <w:r w:rsidRPr="000D5E18">
        <w:rPr>
          <w:rStyle w:val="StyleUnderline"/>
        </w:rPr>
        <w:t xml:space="preserve">There are several characteristics of </w:t>
      </w:r>
      <w:r w:rsidRPr="00571110">
        <w:rPr>
          <w:rStyle w:val="StyleUnderline"/>
          <w:highlight w:val="cyan"/>
        </w:rPr>
        <w:t xml:space="preserve">Moon-based </w:t>
      </w:r>
      <w:r w:rsidRPr="00CC5A7F">
        <w:rPr>
          <w:rStyle w:val="StyleUnderline"/>
        </w:rPr>
        <w:t xml:space="preserve">Earth </w:t>
      </w:r>
      <w:r w:rsidRPr="00571110">
        <w:rPr>
          <w:rStyle w:val="StyleUnderline"/>
          <w:highlight w:val="cyan"/>
        </w:rPr>
        <w:t>observation</w:t>
      </w:r>
      <w:r w:rsidRPr="000D5E18">
        <w:rPr>
          <w:rStyle w:val="StyleUnderline"/>
        </w:rPr>
        <w:t xml:space="preserve"> as listed below. (1) </w:t>
      </w:r>
      <w:r w:rsidRPr="00571110">
        <w:rPr>
          <w:rStyle w:val="Emphasis"/>
          <w:highlight w:val="cyan"/>
        </w:rPr>
        <w:t>Longevity</w:t>
      </w:r>
      <w:r w:rsidRPr="00571110">
        <w:rPr>
          <w:rStyle w:val="StyleUnderline"/>
          <w:highlight w:val="cyan"/>
        </w:rPr>
        <w:t xml:space="preserve"> </w:t>
      </w:r>
      <w:r w:rsidRPr="000D5E18">
        <w:rPr>
          <w:rStyle w:val="StyleUnderline"/>
        </w:rPr>
        <w:t xml:space="preserve">The </w:t>
      </w:r>
      <w:r w:rsidRPr="00571110">
        <w:rPr>
          <w:rStyle w:val="Emphasis"/>
          <w:highlight w:val="cyan"/>
        </w:rPr>
        <w:t>life cycle of</w:t>
      </w:r>
      <w:r w:rsidRPr="00571110">
        <w:rPr>
          <w:rStyle w:val="StyleUnderline"/>
          <w:highlight w:val="cyan"/>
        </w:rPr>
        <w:t xml:space="preserve"> </w:t>
      </w:r>
      <w:r w:rsidRPr="00CC5A7F">
        <w:rPr>
          <w:rStyle w:val="Emphasis"/>
        </w:rPr>
        <w:t xml:space="preserve">artificial </w:t>
      </w:r>
      <w:r w:rsidRPr="00571110">
        <w:rPr>
          <w:rStyle w:val="Emphasis"/>
          <w:highlight w:val="cyan"/>
        </w:rPr>
        <w:t>satellites</w:t>
      </w:r>
      <w:r w:rsidRPr="00571110">
        <w:rPr>
          <w:rStyle w:val="StyleUnderline"/>
          <w:highlight w:val="cyan"/>
        </w:rPr>
        <w:t xml:space="preserve"> </w:t>
      </w:r>
      <w:r w:rsidRPr="00571110">
        <w:rPr>
          <w:rStyle w:val="Emphasis"/>
          <w:highlight w:val="cyan"/>
        </w:rPr>
        <w:t>is</w:t>
      </w:r>
      <w:r w:rsidRPr="00571110">
        <w:rPr>
          <w:rStyle w:val="StyleUnderline"/>
          <w:highlight w:val="cyan"/>
        </w:rPr>
        <w:t xml:space="preserve"> </w:t>
      </w:r>
      <w:r w:rsidRPr="000D5E18">
        <w:rPr>
          <w:rStyle w:val="StyleUnderline"/>
        </w:rPr>
        <w:t xml:space="preserve">generally </w:t>
      </w:r>
      <w:r w:rsidRPr="00CC5A7F">
        <w:rPr>
          <w:rStyle w:val="Emphasis"/>
        </w:rPr>
        <w:t xml:space="preserve">several </w:t>
      </w:r>
      <w:r w:rsidRPr="00571110">
        <w:rPr>
          <w:rStyle w:val="Emphasis"/>
          <w:highlight w:val="cyan"/>
        </w:rPr>
        <w:t>years,</w:t>
      </w:r>
      <w:r w:rsidRPr="00571110">
        <w:rPr>
          <w:rStyle w:val="StyleUnderline"/>
          <w:highlight w:val="cyan"/>
        </w:rPr>
        <w:t xml:space="preserve"> while the Moon has already existed</w:t>
      </w:r>
      <w:r w:rsidRPr="000D5E18">
        <w:rPr>
          <w:rStyle w:val="StyleUnderline"/>
        </w:rPr>
        <w:t xml:space="preserve"> for billions of </w:t>
      </w:r>
      <w:proofErr w:type="gramStart"/>
      <w:r w:rsidRPr="000D5E18">
        <w:rPr>
          <w:rStyle w:val="StyleUnderline"/>
        </w:rPr>
        <w:t>years, and</w:t>
      </w:r>
      <w:proofErr w:type="gramEnd"/>
      <w:r w:rsidRPr="000D5E18">
        <w:rPr>
          <w:rStyle w:val="StyleUnderline"/>
        </w:rPr>
        <w:t xml:space="preserve"> will not go extinct in the foreseeable future. It is a longstanding, essentially permanent platform.</w:t>
      </w:r>
      <w:r w:rsidRPr="00F679F6">
        <w:rPr>
          <w:sz w:val="16"/>
        </w:rPr>
        <w:t xml:space="preserve"> The revisit cycle is quite different from LEO satellite. Except for the polar regions, the revisit period is one day, the same as Earth’s rotation period. The revisit period in the same geometric condition is one month, the same as the moon’s revolution period. The temporal sampling of the lunar platform is not systematically biased. It covers all local times in a month and all seasons in a year. </w:t>
      </w:r>
      <w:r w:rsidRPr="000D5E18">
        <w:rPr>
          <w:rStyle w:val="StyleUnderline"/>
        </w:rPr>
        <w:t xml:space="preserve">This will be very </w:t>
      </w:r>
      <w:r w:rsidRPr="00571110">
        <w:rPr>
          <w:rStyle w:val="StyleUnderline"/>
          <w:highlight w:val="cyan"/>
        </w:rPr>
        <w:t>useful for long-term</w:t>
      </w:r>
      <w:r w:rsidRPr="000D5E18">
        <w:rPr>
          <w:rStyle w:val="StyleUnderline"/>
        </w:rPr>
        <w:t xml:space="preserve"> time series analysis in </w:t>
      </w:r>
      <w:r w:rsidRPr="00571110">
        <w:rPr>
          <w:rStyle w:val="StyleUnderline"/>
          <w:highlight w:val="cyan"/>
        </w:rPr>
        <w:t>climate change research.</w:t>
      </w:r>
      <w:r w:rsidRPr="00F679F6">
        <w:rPr>
          <w:sz w:val="16"/>
        </w:rPr>
        <w:t xml:space="preserve"> Furthermore, the lunar platform can also provide time series data to calibrate the remote sensing data from other platforms. (2) </w:t>
      </w:r>
      <w:r w:rsidRPr="00571110">
        <w:rPr>
          <w:rStyle w:val="Emphasis"/>
          <w:highlight w:val="cyan"/>
        </w:rPr>
        <w:t>Integrity</w:t>
      </w:r>
      <w:r w:rsidRPr="00571110">
        <w:rPr>
          <w:sz w:val="16"/>
          <w:highlight w:val="cyan"/>
        </w:rPr>
        <w:t xml:space="preserve"> </w:t>
      </w:r>
      <w:r w:rsidRPr="00746A1E">
        <w:rPr>
          <w:rStyle w:val="StyleUnderline"/>
        </w:rPr>
        <w:t>The whole Earth disk facing the Moon, both the sunlit portion and dark portion, is always observable from the near side of the Moon, with a field angle of only about 2°. This</w:t>
      </w:r>
      <w:r w:rsidRPr="00F679F6">
        <w:rPr>
          <w:sz w:val="16"/>
        </w:rPr>
        <w:t xml:space="preserve"> </w:t>
      </w:r>
      <w:r w:rsidRPr="000D5E18">
        <w:rPr>
          <w:rStyle w:val="StyleUnderline"/>
        </w:rPr>
        <w:t xml:space="preserve">allows an observer on the </w:t>
      </w:r>
      <w:r w:rsidRPr="00571110">
        <w:rPr>
          <w:rStyle w:val="StyleUnderline"/>
          <w:highlight w:val="cyan"/>
        </w:rPr>
        <w:t>Moon</w:t>
      </w:r>
      <w:r w:rsidRPr="000D5E18">
        <w:rPr>
          <w:rStyle w:val="StyleUnderline"/>
        </w:rPr>
        <w:t xml:space="preserve"> to </w:t>
      </w:r>
      <w:r w:rsidRPr="00571110">
        <w:rPr>
          <w:rStyle w:val="StyleUnderline"/>
          <w:highlight w:val="cyan"/>
        </w:rPr>
        <w:t>view</w:t>
      </w:r>
      <w:r w:rsidRPr="000D5E18">
        <w:rPr>
          <w:rStyle w:val="StyleUnderline"/>
        </w:rPr>
        <w:t xml:space="preserve"> the whole </w:t>
      </w:r>
      <w:r w:rsidRPr="00571110">
        <w:rPr>
          <w:rStyle w:val="StyleUnderline"/>
          <w:highlight w:val="cyan"/>
        </w:rPr>
        <w:t>Earth</w:t>
      </w:r>
      <w:r w:rsidRPr="000D5E18">
        <w:rPr>
          <w:rStyle w:val="StyleUnderline"/>
        </w:rPr>
        <w:t xml:space="preserve"> disk </w:t>
      </w:r>
      <w:r w:rsidRPr="00571110">
        <w:rPr>
          <w:rStyle w:val="StyleUnderline"/>
          <w:highlight w:val="cyan"/>
        </w:rPr>
        <w:t>at any given time</w:t>
      </w:r>
      <w:r w:rsidRPr="000D5E18">
        <w:rPr>
          <w:rStyle w:val="StyleUnderline"/>
        </w:rPr>
        <w:t xml:space="preserve"> and Earth’s entire surface in </w:t>
      </w:r>
      <w:r w:rsidRPr="000975E7">
        <w:rPr>
          <w:rStyle w:val="StyleUnderline"/>
        </w:rPr>
        <w:t>a day, both in dark and sunlit conditions</w:t>
      </w:r>
      <w:r w:rsidRPr="000D5E18">
        <w:rPr>
          <w:rStyle w:val="StyleUnderline"/>
        </w:rPr>
        <w:t>.</w:t>
      </w:r>
      <w:r w:rsidRPr="00F679F6">
        <w:rPr>
          <w:sz w:val="16"/>
        </w:rPr>
        <w:t xml:space="preserve"> (3) Stability Studies show that the lunar crust lacks plate tectonics; </w:t>
      </w:r>
      <w:proofErr w:type="gramStart"/>
      <w:r w:rsidRPr="00F679F6">
        <w:rPr>
          <w:sz w:val="16"/>
        </w:rPr>
        <w:t>so</w:t>
      </w:r>
      <w:proofErr w:type="gramEnd"/>
      <w:r w:rsidRPr="00F679F6">
        <w:rPr>
          <w:sz w:val="16"/>
        </w:rPr>
        <w:t xml:space="preserve"> the quantity and degree of moonquake activities are much less than earthquakes (</w:t>
      </w:r>
      <w:proofErr w:type="spellStart"/>
      <w:r w:rsidRPr="00F679F6">
        <w:rPr>
          <w:sz w:val="16"/>
        </w:rPr>
        <w:t>Jaumann</w:t>
      </w:r>
      <w:proofErr w:type="spellEnd"/>
      <w:r w:rsidRPr="00F679F6">
        <w:rPr>
          <w:sz w:val="16"/>
        </w:rPr>
        <w:t xml:space="preserve"> et al. 2012). </w:t>
      </w:r>
      <w:r w:rsidRPr="000D5E18">
        <w:rPr>
          <w:rStyle w:val="Emphasis"/>
        </w:rPr>
        <w:t xml:space="preserve">Compared to satellite platforms, the Moon has </w:t>
      </w:r>
      <w:r w:rsidRPr="000975E7">
        <w:rPr>
          <w:rStyle w:val="Emphasis"/>
        </w:rPr>
        <w:t xml:space="preserve">vast </w:t>
      </w:r>
      <w:r w:rsidRPr="00571110">
        <w:rPr>
          <w:rStyle w:val="Emphasis"/>
          <w:highlight w:val="cyan"/>
        </w:rPr>
        <w:t>space</w:t>
      </w:r>
      <w:r w:rsidRPr="00037356">
        <w:rPr>
          <w:rStyle w:val="Emphasis"/>
        </w:rPr>
        <w:t>s</w:t>
      </w:r>
      <w:r w:rsidRPr="000D5E18">
        <w:rPr>
          <w:rStyle w:val="Emphasis"/>
        </w:rPr>
        <w:t xml:space="preserve"> on which </w:t>
      </w:r>
      <w:r w:rsidRPr="00571110">
        <w:rPr>
          <w:rStyle w:val="Emphasis"/>
          <w:highlight w:val="cyan"/>
        </w:rPr>
        <w:t xml:space="preserve">to install </w:t>
      </w:r>
      <w:r w:rsidRPr="00037356">
        <w:rPr>
          <w:rStyle w:val="Emphasis"/>
          <w:bdr w:val="single" w:sz="18" w:space="0" w:color="auto"/>
        </w:rPr>
        <w:t xml:space="preserve">a set of </w:t>
      </w:r>
      <w:r w:rsidRPr="00571110">
        <w:rPr>
          <w:rStyle w:val="Emphasis"/>
          <w:highlight w:val="cyan"/>
          <w:bdr w:val="single" w:sz="18" w:space="0" w:color="auto"/>
        </w:rPr>
        <w:t xml:space="preserve">sensors to form a </w:t>
      </w:r>
      <w:r w:rsidRPr="00037356">
        <w:rPr>
          <w:rStyle w:val="Emphasis"/>
          <w:bdr w:val="single" w:sz="18" w:space="0" w:color="auto"/>
        </w:rPr>
        <w:t xml:space="preserve">long, stable </w:t>
      </w:r>
      <w:r w:rsidRPr="00571110">
        <w:rPr>
          <w:rStyle w:val="Emphasis"/>
          <w:highlight w:val="cyan"/>
          <w:bdr w:val="single" w:sz="18" w:space="0" w:color="auto"/>
        </w:rPr>
        <w:t xml:space="preserve">baseline of </w:t>
      </w:r>
      <w:r w:rsidRPr="00037356">
        <w:rPr>
          <w:rStyle w:val="Emphasis"/>
          <w:bdr w:val="single" w:sz="18" w:space="0" w:color="auto"/>
        </w:rPr>
        <w:t xml:space="preserve">large </w:t>
      </w:r>
      <w:r w:rsidRPr="00571110">
        <w:rPr>
          <w:rStyle w:val="Emphasis"/>
          <w:highlight w:val="cyan"/>
          <w:bdr w:val="single" w:sz="18" w:space="0" w:color="auto"/>
        </w:rPr>
        <w:t>observation</w:t>
      </w:r>
      <w:r w:rsidRPr="00037356">
        <w:rPr>
          <w:rStyle w:val="Emphasis"/>
          <w:bdr w:val="single" w:sz="18" w:space="0" w:color="auto"/>
        </w:rPr>
        <w:t>al networks</w:t>
      </w:r>
      <w:r w:rsidRPr="000D5E18">
        <w:rPr>
          <w:rStyle w:val="Emphasis"/>
        </w:rPr>
        <w:t xml:space="preserve"> for precise measurement.</w:t>
      </w:r>
      <w:r w:rsidRPr="00F679F6">
        <w:rPr>
          <w:sz w:val="16"/>
        </w:rPr>
        <w:t xml:space="preserve"> </w:t>
      </w:r>
      <w:r w:rsidRPr="000D5E18">
        <w:rPr>
          <w:rStyle w:val="StyleUnderline"/>
        </w:rPr>
        <w:t xml:space="preserve">Moon also </w:t>
      </w:r>
      <w:r w:rsidRPr="00571110">
        <w:rPr>
          <w:rStyle w:val="StyleUnderline"/>
          <w:highlight w:val="cyan"/>
        </w:rPr>
        <w:t>moves stably</w:t>
      </w:r>
      <w:r w:rsidRPr="000D5E18">
        <w:rPr>
          <w:rStyle w:val="StyleUnderline"/>
        </w:rPr>
        <w:t xml:space="preserve">, which </w:t>
      </w:r>
      <w:r w:rsidRPr="00571110">
        <w:rPr>
          <w:rStyle w:val="StyleUnderline"/>
          <w:highlight w:val="cyan"/>
        </w:rPr>
        <w:t>enables repeat</w:t>
      </w:r>
      <w:r w:rsidRPr="000D5E18">
        <w:rPr>
          <w:rStyle w:val="StyleUnderline"/>
        </w:rPr>
        <w:t>-pass interferometry. (</w:t>
      </w:r>
      <w:r w:rsidRPr="00F679F6">
        <w:rPr>
          <w:sz w:val="16"/>
        </w:rPr>
        <w:t xml:space="preserve">4) Uniqueness Moon exerts influences on precipitation, ice nuclei </w:t>
      </w:r>
      <w:r w:rsidRPr="000D5E18">
        <w:rPr>
          <w:rStyle w:val="StyleUnderline"/>
        </w:rPr>
        <w:t xml:space="preserve">concentrations, diurnal pressure changes, </w:t>
      </w:r>
      <w:r w:rsidRPr="00E43478">
        <w:rPr>
          <w:rStyle w:val="StyleUnderline"/>
        </w:rPr>
        <w:t>hurricanes</w:t>
      </w:r>
      <w:r w:rsidRPr="000D5E18">
        <w:rPr>
          <w:rStyle w:val="StyleUnderline"/>
        </w:rPr>
        <w:t xml:space="preserve">, cloudiness, </w:t>
      </w:r>
      <w:proofErr w:type="gramStart"/>
      <w:r w:rsidRPr="000D5E18">
        <w:rPr>
          <w:rStyle w:val="StyleUnderline"/>
        </w:rPr>
        <w:t>thunderstorm</w:t>
      </w:r>
      <w:proofErr w:type="gramEnd"/>
      <w:r w:rsidRPr="000D5E18">
        <w:rPr>
          <w:rStyle w:val="StyleUnderline"/>
        </w:rPr>
        <w:t xml:space="preserve"> and </w:t>
      </w:r>
      <w:r w:rsidRPr="00571110">
        <w:rPr>
          <w:rStyle w:val="StyleUnderline"/>
          <w:highlight w:val="cyan"/>
        </w:rPr>
        <w:t>surface temperature</w:t>
      </w:r>
      <w:r w:rsidRPr="000D5E18">
        <w:rPr>
          <w:rStyle w:val="StyleUnderline"/>
        </w:rPr>
        <w:t xml:space="preserve"> (Balling</w:t>
      </w:r>
      <w:r w:rsidRPr="00F679F6">
        <w:rPr>
          <w:sz w:val="16"/>
        </w:rPr>
        <w:t xml:space="preserve"> and </w:t>
      </w:r>
      <w:proofErr w:type="spellStart"/>
      <w:r w:rsidRPr="00F679F6">
        <w:rPr>
          <w:sz w:val="16"/>
        </w:rPr>
        <w:t>Cerveny</w:t>
      </w:r>
      <w:proofErr w:type="spellEnd"/>
      <w:r w:rsidRPr="00F679F6">
        <w:rPr>
          <w:sz w:val="16"/>
        </w:rPr>
        <w:t xml:space="preserve"> 1995). The tidal force of the Moon is also considered as a trigger of </w:t>
      </w:r>
      <w:r w:rsidRPr="00E43478">
        <w:rPr>
          <w:rStyle w:val="Emphasis"/>
        </w:rPr>
        <w:t>earthquakes</w:t>
      </w:r>
      <w:r w:rsidRPr="00F679F6">
        <w:rPr>
          <w:sz w:val="16"/>
        </w:rPr>
        <w:t xml:space="preserve"> (Cochran et al. 2004) and a resource generating internal waves (Simmons et al. 2004). For those Moon-related terrestrial phenomena, the lunar platform provides such a unique perspective that any place on the Earth can be continuously monitored at different Moon–Earth phase angles each day. </w:t>
      </w:r>
      <w:r w:rsidRPr="000D5E18">
        <w:rPr>
          <w:rStyle w:val="StyleUnderline"/>
        </w:rPr>
        <w:t xml:space="preserve">A </w:t>
      </w:r>
      <w:r w:rsidRPr="00571110">
        <w:rPr>
          <w:rStyle w:val="StyleUnderline"/>
          <w:highlight w:val="cyan"/>
        </w:rPr>
        <w:t>Moon-based sensor</w:t>
      </w:r>
      <w:r w:rsidRPr="000D5E18">
        <w:rPr>
          <w:rStyle w:val="StyleUnderline"/>
        </w:rPr>
        <w:t xml:space="preserve"> can </w:t>
      </w:r>
      <w:r w:rsidRPr="00E43478">
        <w:rPr>
          <w:rStyle w:val="StyleUnderline"/>
        </w:rPr>
        <w:t xml:space="preserve">dynamically </w:t>
      </w:r>
      <w:r w:rsidRPr="00571110">
        <w:rPr>
          <w:rStyle w:val="StyleUnderline"/>
          <w:highlight w:val="cyan"/>
        </w:rPr>
        <w:t>trace</w:t>
      </w:r>
      <w:r w:rsidRPr="000D5E18">
        <w:rPr>
          <w:rStyle w:val="StyleUnderline"/>
        </w:rPr>
        <w:t xml:space="preserve"> the whole process covering their </w:t>
      </w:r>
      <w:r w:rsidRPr="00571110">
        <w:rPr>
          <w:rStyle w:val="Emphasis"/>
          <w:highlight w:val="cyan"/>
        </w:rPr>
        <w:t xml:space="preserve">occurrence, </w:t>
      </w:r>
      <w:proofErr w:type="gramStart"/>
      <w:r w:rsidRPr="00571110">
        <w:rPr>
          <w:rStyle w:val="Emphasis"/>
          <w:highlight w:val="cyan"/>
        </w:rPr>
        <w:t>development</w:t>
      </w:r>
      <w:proofErr w:type="gramEnd"/>
      <w:r w:rsidRPr="00571110">
        <w:rPr>
          <w:rStyle w:val="Emphasis"/>
          <w:highlight w:val="cyan"/>
        </w:rPr>
        <w:t xml:space="preserve"> and dissipation</w:t>
      </w:r>
      <w:r w:rsidRPr="00F679F6">
        <w:rPr>
          <w:sz w:val="16"/>
        </w:rPr>
        <w:t xml:space="preserve">. It will help the understanding of the relationship between the tidal phases and the evolution of the phenomena. 3. Sensors for moon-based earth observation </w:t>
      </w:r>
      <w:proofErr w:type="gramStart"/>
      <w:r w:rsidRPr="00F679F6">
        <w:rPr>
          <w:sz w:val="16"/>
        </w:rPr>
        <w:t>For</w:t>
      </w:r>
      <w:proofErr w:type="gramEnd"/>
      <w:r w:rsidRPr="00F679F6">
        <w:rPr>
          <w:sz w:val="16"/>
        </w:rPr>
        <w:t xml:space="preserve"> most of the history of lunar exploration, the United States, China and Japan have been taking a few pictures of Earth with cameras both on the lunar surface and in lunar orbit. This proved that it is possible to observe Earth utilizing Moon-based optical sensors. However, except for observing Earth’s magnetosphere, these photos had no specific scientific objective. Few works about the sensors for Moon-based Earth observation have been published by previous missions. So, in this section we discuss the feasibility and the key parameters of various traditional remote sensors, including both the optical sensors and the microwave sensors. 3.1. </w:t>
      </w:r>
      <w:r w:rsidRPr="00F679F6">
        <w:rPr>
          <w:rStyle w:val="StyleUnderline"/>
        </w:rPr>
        <w:t xml:space="preserve">Optical sensors for moon-based earth observation One important parameter of most remote sensing systems </w:t>
      </w:r>
      <w:proofErr w:type="gramStart"/>
      <w:r w:rsidRPr="00F679F6">
        <w:rPr>
          <w:rStyle w:val="StyleUnderline"/>
        </w:rPr>
        <w:t>is</w:t>
      </w:r>
      <w:proofErr w:type="gramEnd"/>
      <w:r w:rsidRPr="00F679F6">
        <w:rPr>
          <w:rStyle w:val="StyleUnderline"/>
        </w:rPr>
        <w:t xml:space="preserve"> the spatial resolution. The </w:t>
      </w:r>
      <w:r w:rsidRPr="00571110">
        <w:rPr>
          <w:rStyle w:val="StyleUnderline"/>
          <w:highlight w:val="cyan"/>
        </w:rPr>
        <w:t xml:space="preserve">detection </w:t>
      </w:r>
      <w:r w:rsidRPr="00E43478">
        <w:rPr>
          <w:rStyle w:val="StyleUnderline"/>
        </w:rPr>
        <w:t xml:space="preserve">range </w:t>
      </w:r>
      <w:r w:rsidRPr="00571110">
        <w:rPr>
          <w:rStyle w:val="StyleUnderline"/>
          <w:highlight w:val="cyan"/>
        </w:rPr>
        <w:t>of Moon</w:t>
      </w:r>
      <w:r w:rsidRPr="00E43478">
        <w:rPr>
          <w:rStyle w:val="StyleUnderline"/>
        </w:rPr>
        <w:t xml:space="preserve">-based optical </w:t>
      </w:r>
      <w:r w:rsidRPr="00571110">
        <w:rPr>
          <w:rStyle w:val="Emphasis"/>
          <w:highlight w:val="cyan"/>
        </w:rPr>
        <w:t xml:space="preserve">sensors is </w:t>
      </w:r>
      <w:r w:rsidRPr="00E43478">
        <w:rPr>
          <w:rStyle w:val="Emphasis"/>
        </w:rPr>
        <w:t xml:space="preserve">much </w:t>
      </w:r>
      <w:r w:rsidRPr="00571110">
        <w:rPr>
          <w:rStyle w:val="Emphasis"/>
          <w:highlight w:val="cyan"/>
        </w:rPr>
        <w:t>further</w:t>
      </w:r>
      <w:r w:rsidRPr="00F679F6">
        <w:rPr>
          <w:rStyle w:val="StyleUnderline"/>
        </w:rPr>
        <w:t xml:space="preserve"> than spaceborne sensors.</w:t>
      </w:r>
      <w:r w:rsidRPr="00F679F6">
        <w:rPr>
          <w:sz w:val="16"/>
        </w:rPr>
        <w:t xml:space="preserve"> The diffraction limited resolution of optical sensors r is given by = 1.22lR/d, (1) where l is the wavelength, d the telescopic aperture and R the distance from the sensor to the target. In the visible band, the limiting resolution is 0.17–0.36 km, when d is 1 m. In short, if the telescopic aperture is 0.5 m, the spatial resolution can be less than 1 km in the visible band and several </w:t>
      </w:r>
      <w:proofErr w:type="spellStart"/>
      <w:r w:rsidRPr="00F679F6">
        <w:rPr>
          <w:sz w:val="16"/>
        </w:rPr>
        <w:t>kilometres</w:t>
      </w:r>
      <w:proofErr w:type="spellEnd"/>
      <w:r w:rsidRPr="00F679F6">
        <w:rPr>
          <w:sz w:val="16"/>
        </w:rPr>
        <w:t xml:space="preserve"> in the near-infrared and thermal infrared bands, which satisfies the needs of climatologic models and global mapping for oceans, </w:t>
      </w:r>
      <w:proofErr w:type="gramStart"/>
      <w:r w:rsidRPr="00F679F6">
        <w:rPr>
          <w:sz w:val="16"/>
        </w:rPr>
        <w:t>clouds</w:t>
      </w:r>
      <w:proofErr w:type="gramEnd"/>
      <w:r w:rsidRPr="00F679F6">
        <w:rPr>
          <w:sz w:val="16"/>
        </w:rPr>
        <w:t xml:space="preserve"> and land use (Ding, Guo and Liu 2014). LiDAR is an example of an active sensor. To place a LiDAR on the Moon, many technological challenges must be taken into consideration, such as the echo power, the size of the laser beam on earth’s surface and the coverage performance. If the scattering solid angle of a homogeneous scatterer is p, the received power of this system falls within the square of the distance from LiDAR to scatterer R (Wagner et al. 2006): </w:t>
      </w:r>
      <w:proofErr w:type="spellStart"/>
      <w:r w:rsidRPr="00F679F6">
        <w:rPr>
          <w:sz w:val="16"/>
        </w:rPr>
        <w:t>Pr</w:t>
      </w:r>
      <w:proofErr w:type="spellEnd"/>
      <w:r w:rsidRPr="00F679F6">
        <w:rPr>
          <w:sz w:val="16"/>
        </w:rPr>
        <w:t xml:space="preserve"> = PtrD2 r 4R</w:t>
      </w:r>
      <w:proofErr w:type="gramStart"/>
      <w:r w:rsidRPr="00F679F6">
        <w:rPr>
          <w:sz w:val="16"/>
        </w:rPr>
        <w:t>2 ,</w:t>
      </w:r>
      <w:proofErr w:type="gramEnd"/>
      <w:r w:rsidRPr="00F679F6">
        <w:rPr>
          <w:sz w:val="16"/>
        </w:rPr>
        <w:t xml:space="preserve"> (2) where the received power and transmitted power is </w:t>
      </w:r>
      <w:proofErr w:type="spellStart"/>
      <w:r w:rsidRPr="00F679F6">
        <w:rPr>
          <w:sz w:val="16"/>
        </w:rPr>
        <w:t>Pr</w:t>
      </w:r>
      <w:proofErr w:type="spellEnd"/>
      <w:r w:rsidRPr="00F679F6">
        <w:rPr>
          <w:sz w:val="16"/>
        </w:rPr>
        <w:t xml:space="preserve"> and Pt, Dr the receiving aperture and r the reflectivity. The power needed for Moon-based LiDAR would be a hundred thousand times greater than that of satellite-based LiDAR, which is at the megawatt level. The footprint of the laser beam on Earth’s surface is proportional to the laser divergence angle. Under a divergence of 0.1 m/rad, the beam of Moon-based LiDAR would be 36–40 km, two orders of magnitude larger than the beam width of spaceborne LiDAR. Such a large beam would stretch the length of the echo signal and complicate its </w:t>
      </w:r>
      <w:proofErr w:type="gramStart"/>
      <w:r w:rsidRPr="00F679F6">
        <w:rPr>
          <w:sz w:val="16"/>
        </w:rPr>
        <w:t>waveform, and</w:t>
      </w:r>
      <w:proofErr w:type="gramEnd"/>
      <w:r w:rsidRPr="00F679F6">
        <w:rPr>
          <w:sz w:val="16"/>
        </w:rPr>
        <w:t xml:space="preserve"> will lead to a difficulty to determine the exact echo position of the target in measuring the altitude of sea surface and the thickness of vegetation.</w:t>
      </w:r>
    </w:p>
    <w:p w14:paraId="116DCB90" w14:textId="77777777" w:rsidR="0095589C" w:rsidRDefault="0095589C" w:rsidP="0095589C">
      <w:pPr>
        <w:pStyle w:val="Heading4"/>
      </w:pPr>
      <w:r>
        <w:t xml:space="preserve">Adaptation </w:t>
      </w:r>
      <w:r>
        <w:rPr>
          <w:u w:val="single"/>
        </w:rPr>
        <w:t>solves</w:t>
      </w:r>
      <w:r>
        <w:t xml:space="preserve"> Climate Change’s worst effects – it’s the </w:t>
      </w:r>
      <w:r>
        <w:rPr>
          <w:u w:val="single"/>
        </w:rPr>
        <w:t>Silver Bullet</w:t>
      </w:r>
      <w:r>
        <w:t>.</w:t>
      </w:r>
    </w:p>
    <w:p w14:paraId="3C26FF39" w14:textId="77777777" w:rsidR="0095589C" w:rsidRPr="00A72CF3" w:rsidRDefault="0095589C" w:rsidP="0095589C">
      <w:r w:rsidRPr="00A72CF3">
        <w:rPr>
          <w:rStyle w:val="Style13ptBold"/>
        </w:rPr>
        <w:t>Rood and Gibbons 21</w:t>
      </w:r>
      <w:r>
        <w:t xml:space="preserve"> </w:t>
      </w:r>
      <w:r w:rsidRPr="00A72CF3">
        <w:t>Richard B. Rood and Elizabeth Gibbons 9-11-2021 "After a summer of weather horrors, adapting to climate change is an imperative"</w:t>
      </w:r>
      <w:r>
        <w:t xml:space="preserve"> </w:t>
      </w:r>
      <w:hyperlink r:id="rId17" w:anchor="selection-391.0-413.1" w:history="1">
        <w:r w:rsidRPr="002B7B5B">
          <w:rPr>
            <w:rStyle w:val="Hyperlink"/>
          </w:rPr>
          <w:t>https://archive.is/VKac8#selection-391.0-413.1</w:t>
        </w:r>
      </w:hyperlink>
      <w:r>
        <w:t xml:space="preserve"> (</w:t>
      </w:r>
      <w:r w:rsidRPr="00A72CF3">
        <w:t>Richard B. (Ricky) Rood is a professor of climate and space sciences and engineering at the University of Michigan. Elizabeth (Beth) Gibbons is executive director of the American Society of Adaptation Professionals.</w:t>
      </w:r>
      <w:r>
        <w:t xml:space="preserve">)//Elmer </w:t>
      </w:r>
    </w:p>
    <w:p w14:paraId="3F19F21E" w14:textId="77777777" w:rsidR="0095589C" w:rsidRPr="00732E55" w:rsidRDefault="0095589C" w:rsidP="0095589C">
      <w:pPr>
        <w:rPr>
          <w:rStyle w:val="StyleUnderline"/>
        </w:rPr>
      </w:pPr>
      <w:r w:rsidRPr="00A72CF3">
        <w:rPr>
          <w:rStyle w:val="StyleUnderline"/>
        </w:rPr>
        <w:t xml:space="preserve">This summer, the extraordinary heat in the Pacific Northwest, floods across the Northern Hemisphere and Hurricane Ida’s swath across the country have awakened more people to the dangers of climate change. </w:t>
      </w:r>
      <w:r w:rsidRPr="00732E55">
        <w:rPr>
          <w:sz w:val="16"/>
        </w:rPr>
        <w:t xml:space="preserve">As professionals working on climate change, we receive many requests for comments and interviews. More telling, perhaps, have been panic-tinged personal letters from family and friends as well as colleagues working in the field awakening to the real-world consequences of our warming climate. </w:t>
      </w:r>
      <w:r w:rsidRPr="00A72CF3">
        <w:rPr>
          <w:rStyle w:val="StyleUnderline"/>
        </w:rPr>
        <w:t>Public messaging on climate change is dominated by the discussion of reducing carbon dioxide emissions to limit the warming and to stop the “worst effects” of climate change</w:t>
      </w:r>
      <w:r w:rsidRPr="00732E55">
        <w:rPr>
          <w:sz w:val="16"/>
        </w:rPr>
        <w:t xml:space="preserve">. This is the mitigation of global warming. Headlines range from declarations of climate despair to the measured voices of those who insist that there is still the time and wherewithal to limit warming to the goals aspired to by the United Nations. </w:t>
      </w:r>
      <w:r w:rsidRPr="00732E55">
        <w:rPr>
          <w:rStyle w:val="StyleUnderline"/>
        </w:rPr>
        <w:t xml:space="preserve">Amid this cacophony of mitigation panic and sought-after patience is another discussion that has been going on for more than a decade. Namely, that </w:t>
      </w:r>
      <w:r w:rsidRPr="00571110">
        <w:rPr>
          <w:rStyle w:val="Emphasis"/>
          <w:highlight w:val="cyan"/>
        </w:rPr>
        <w:t>we are not likely to meet</w:t>
      </w:r>
      <w:r w:rsidRPr="00571110">
        <w:rPr>
          <w:rStyle w:val="StyleUnderline"/>
          <w:highlight w:val="cyan"/>
        </w:rPr>
        <w:t xml:space="preserve"> </w:t>
      </w:r>
      <w:r w:rsidRPr="00571110">
        <w:rPr>
          <w:rStyle w:val="Emphasis"/>
          <w:highlight w:val="cyan"/>
          <w:bdr w:val="single" w:sz="18" w:space="0" w:color="auto"/>
        </w:rPr>
        <w:t>emission-reduction goals</w:t>
      </w:r>
      <w:r w:rsidRPr="00571110">
        <w:rPr>
          <w:rStyle w:val="StyleUnderline"/>
          <w:highlight w:val="cyan"/>
        </w:rPr>
        <w:t xml:space="preserve"> </w:t>
      </w:r>
      <w:r w:rsidRPr="00732E55">
        <w:rPr>
          <w:rStyle w:val="StyleUnderline"/>
        </w:rPr>
        <w:t>such as those of the Paris agreement</w:t>
      </w:r>
      <w:r w:rsidRPr="00732E55">
        <w:rPr>
          <w:sz w:val="16"/>
        </w:rPr>
        <w:t xml:space="preserve">. This is complemented by the fact that </w:t>
      </w:r>
      <w:r w:rsidRPr="00571110">
        <w:rPr>
          <w:rStyle w:val="Emphasis"/>
          <w:highlight w:val="cyan"/>
        </w:rPr>
        <w:t>we live in a rapidly changing climate</w:t>
      </w:r>
      <w:r w:rsidRPr="00732E55">
        <w:rPr>
          <w:sz w:val="16"/>
        </w:rPr>
        <w:t xml:space="preserve">, </w:t>
      </w:r>
      <w:r w:rsidRPr="00571110">
        <w:rPr>
          <w:rStyle w:val="Emphasis"/>
          <w:highlight w:val="cyan"/>
        </w:rPr>
        <w:t>rapid change will continue</w:t>
      </w:r>
      <w:r w:rsidRPr="00732E55">
        <w:rPr>
          <w:sz w:val="16"/>
        </w:rPr>
        <w:t xml:space="preserve">, </w:t>
      </w:r>
      <w:r w:rsidRPr="00732E55">
        <w:rPr>
          <w:rStyle w:val="StyleUnderline"/>
        </w:rPr>
        <w:t>and</w:t>
      </w:r>
      <w:r w:rsidRPr="00732E55">
        <w:rPr>
          <w:sz w:val="16"/>
        </w:rPr>
        <w:t xml:space="preserve"> </w:t>
      </w:r>
      <w:r w:rsidRPr="00571110">
        <w:rPr>
          <w:rStyle w:val="Emphasis"/>
          <w:highlight w:val="cyan"/>
        </w:rPr>
        <w:t>we are not going back</w:t>
      </w:r>
      <w:r w:rsidRPr="00571110">
        <w:rPr>
          <w:sz w:val="16"/>
          <w:highlight w:val="cyan"/>
        </w:rPr>
        <w:t xml:space="preserve"> </w:t>
      </w:r>
      <w:r w:rsidRPr="00732E55">
        <w:rPr>
          <w:rStyle w:val="StyleUnderline"/>
        </w:rPr>
        <w:t>to the climate of our childhoods.</w:t>
      </w:r>
      <w:r w:rsidRPr="00732E55">
        <w:rPr>
          <w:sz w:val="16"/>
        </w:rPr>
        <w:t xml:space="preserve"> When we consider how we will address our climate future, it is worth considering our past behavior and choices. </w:t>
      </w:r>
      <w:r w:rsidRPr="00732E55">
        <w:rPr>
          <w:rStyle w:val="StyleUnderline"/>
        </w:rPr>
        <w:t>We have had the ability and the roadmap to make major strides in reducing carbon dioxide emissions and mitigating climate change for many years</w:t>
      </w:r>
      <w:r w:rsidRPr="00732E55">
        <w:rPr>
          <w:sz w:val="16"/>
        </w:rPr>
        <w:t xml:space="preserve">. In many cases, these mitigation tactics are “no regrets,” with very quick monetary payback for expenditures — the insulation of houses and choosing fuel-efficient vehicles, for example. Yet we have not taken these </w:t>
      </w:r>
      <w:r w:rsidRPr="00571110">
        <w:rPr>
          <w:rStyle w:val="Emphasis"/>
          <w:highlight w:val="cyan"/>
        </w:rPr>
        <w:t>steps</w:t>
      </w:r>
      <w:r w:rsidRPr="00571110">
        <w:rPr>
          <w:sz w:val="16"/>
          <w:highlight w:val="cyan"/>
        </w:rPr>
        <w:t xml:space="preserve"> </w:t>
      </w:r>
      <w:r w:rsidRPr="00732E55">
        <w:rPr>
          <w:sz w:val="16"/>
        </w:rPr>
        <w:t xml:space="preserve">at the scales that are </w:t>
      </w:r>
      <w:r w:rsidRPr="00571110">
        <w:rPr>
          <w:rStyle w:val="Emphasis"/>
          <w:highlight w:val="cyan"/>
        </w:rPr>
        <w:t>required for effective intervention</w:t>
      </w:r>
      <w:r w:rsidRPr="00732E55">
        <w:rPr>
          <w:sz w:val="16"/>
        </w:rPr>
        <w:t xml:space="preserve">. Mitigation is one response, but </w:t>
      </w:r>
      <w:r w:rsidRPr="00571110">
        <w:rPr>
          <w:rStyle w:val="Emphasis"/>
          <w:highlight w:val="cyan"/>
          <w:bdr w:val="single" w:sz="18" w:space="0" w:color="auto"/>
        </w:rPr>
        <w:t>adaptation</w:t>
      </w:r>
      <w:r w:rsidRPr="00571110">
        <w:rPr>
          <w:sz w:val="16"/>
          <w:highlight w:val="cyan"/>
        </w:rPr>
        <w:t xml:space="preserve"> </w:t>
      </w:r>
      <w:r w:rsidRPr="00732E55">
        <w:rPr>
          <w:sz w:val="16"/>
        </w:rPr>
        <w:t xml:space="preserve">can be framed as the other response. </w:t>
      </w:r>
      <w:r w:rsidRPr="00732E55">
        <w:rPr>
          <w:rStyle w:val="StyleUnderline"/>
        </w:rPr>
        <w:t>Adaptation is</w:t>
      </w:r>
      <w:r w:rsidRPr="00732E55">
        <w:rPr>
          <w:sz w:val="16"/>
        </w:rPr>
        <w:t xml:space="preserve"> </w:t>
      </w:r>
      <w:r w:rsidRPr="00571110">
        <w:rPr>
          <w:rStyle w:val="Emphasis"/>
          <w:highlight w:val="cyan"/>
        </w:rPr>
        <w:t>responding to the effects</w:t>
      </w:r>
      <w:r w:rsidRPr="00571110">
        <w:rPr>
          <w:sz w:val="16"/>
          <w:highlight w:val="cyan"/>
        </w:rPr>
        <w:t xml:space="preserve"> </w:t>
      </w:r>
      <w:r w:rsidRPr="00732E55">
        <w:rPr>
          <w:rStyle w:val="StyleUnderline"/>
        </w:rPr>
        <w:t>of warming or perhaps coping with the consequences of the warming Earth.</w:t>
      </w:r>
      <w:r w:rsidRPr="00732E55">
        <w:rPr>
          <w:sz w:val="16"/>
        </w:rPr>
        <w:t xml:space="preserve"> With the public conversation focusing overwhelmingly on mitigation, </w:t>
      </w:r>
      <w:r w:rsidRPr="00732E55">
        <w:rPr>
          <w:rStyle w:val="StyleUnderline"/>
        </w:rPr>
        <w:t>adaptation has been a neglected topic</w:t>
      </w:r>
      <w:r w:rsidRPr="00732E55">
        <w:rPr>
          <w:sz w:val="16"/>
        </w:rPr>
        <w:t xml:space="preserve">. Compared with mitigation, </w:t>
      </w:r>
      <w:r w:rsidRPr="00571110">
        <w:rPr>
          <w:rStyle w:val="Emphasis"/>
          <w:highlight w:val="cyan"/>
        </w:rPr>
        <w:t>adaptation is</w:t>
      </w:r>
      <w:r w:rsidRPr="00571110">
        <w:rPr>
          <w:sz w:val="16"/>
          <w:highlight w:val="cyan"/>
        </w:rPr>
        <w:t xml:space="preserve"> </w:t>
      </w:r>
      <w:r w:rsidRPr="00732E55">
        <w:rPr>
          <w:rStyle w:val="StyleUnderline"/>
        </w:rPr>
        <w:t>relatively</w:t>
      </w:r>
      <w:r w:rsidRPr="00732E55">
        <w:rPr>
          <w:sz w:val="16"/>
        </w:rPr>
        <w:t xml:space="preserve"> </w:t>
      </w:r>
      <w:r w:rsidRPr="00571110">
        <w:rPr>
          <w:rStyle w:val="Emphasis"/>
          <w:highlight w:val="cyan"/>
        </w:rPr>
        <w:t>easy</w:t>
      </w:r>
      <w:r w:rsidRPr="00732E55">
        <w:rPr>
          <w:sz w:val="16"/>
        </w:rPr>
        <w:t xml:space="preserve">. Effective mitigation requires changing human behavior, ingrained geopolitical and economic power structures, and built infrastructure on a global scale. It requires convincing people to invest for the common good of other people, often decades into the future. At its simplest, adaptation can be carried out by an individual. You can sell the house next to the ocean and move to northern Michigan. You can reinforce your roof and put your oceanside house on stilts. There is a concrete value proposition. </w:t>
      </w:r>
      <w:r w:rsidRPr="00732E55">
        <w:rPr>
          <w:rStyle w:val="StyleUnderline"/>
        </w:rPr>
        <w:t xml:space="preserve">Although adaptation can be carried out by individuals, it is better and certainly more equitable to plan on the larger scales of a community, a </w:t>
      </w:r>
      <w:proofErr w:type="gramStart"/>
      <w:r w:rsidRPr="00732E55">
        <w:rPr>
          <w:rStyle w:val="StyleUnderline"/>
        </w:rPr>
        <w:t>city</w:t>
      </w:r>
      <w:proofErr w:type="gramEnd"/>
      <w:r w:rsidRPr="00732E55">
        <w:rPr>
          <w:rStyle w:val="StyleUnderline"/>
        </w:rPr>
        <w:t xml:space="preserve"> or a region</w:t>
      </w:r>
      <w:r w:rsidRPr="00732E55">
        <w:rPr>
          <w:sz w:val="16"/>
        </w:rPr>
        <w:t xml:space="preserve">. As the geographical scale increases and more individuals, organizations and local governments are involved, it does get more difficult. However, the threats to life, property and the local environment often serve as motivation to challenge the barriers of cooperation and shared beneficial outcomes. For example, a region threatened by rising seas is motivated to come together to find solution strategies. </w:t>
      </w:r>
      <w:proofErr w:type="gramStart"/>
      <w:r w:rsidRPr="00732E55">
        <w:rPr>
          <w:sz w:val="16"/>
        </w:rPr>
        <w:t>Indeed</w:t>
      </w:r>
      <w:proofErr w:type="gramEnd"/>
      <w:r w:rsidRPr="00732E55">
        <w:rPr>
          <w:sz w:val="16"/>
        </w:rPr>
        <w:t xml:space="preserve"> such efforts are underway, for example, in the Southeast Florida climate compact, the Puget Sound climate collaborative, and efforts across Southeast Virginia’s Hampton Roads region. </w:t>
      </w:r>
      <w:r w:rsidRPr="00571110">
        <w:rPr>
          <w:rStyle w:val="Emphasis"/>
          <w:highlight w:val="cyan"/>
        </w:rPr>
        <w:t>When a region</w:t>
      </w:r>
      <w:r w:rsidRPr="00571110">
        <w:rPr>
          <w:sz w:val="16"/>
          <w:highlight w:val="cyan"/>
        </w:rPr>
        <w:t xml:space="preserve"> </w:t>
      </w:r>
      <w:r w:rsidRPr="00571110">
        <w:rPr>
          <w:rStyle w:val="Emphasis"/>
          <w:highlight w:val="cyan"/>
        </w:rPr>
        <w:t>successfully implements adaptation</w:t>
      </w:r>
      <w:r w:rsidRPr="00571110">
        <w:rPr>
          <w:sz w:val="16"/>
          <w:highlight w:val="cyan"/>
        </w:rPr>
        <w:t xml:space="preserve"> </w:t>
      </w:r>
      <w:r w:rsidRPr="00732E55">
        <w:rPr>
          <w:rStyle w:val="StyleUnderline"/>
        </w:rPr>
        <w:t>plans,</w:t>
      </w:r>
      <w:r w:rsidRPr="00732E55">
        <w:rPr>
          <w:sz w:val="16"/>
        </w:rPr>
        <w:t xml:space="preserve"> </w:t>
      </w:r>
      <w:r w:rsidRPr="00571110">
        <w:rPr>
          <w:rStyle w:val="Emphasis"/>
          <w:highlight w:val="cyan"/>
        </w:rPr>
        <w:t>communities are likely to have wins</w:t>
      </w:r>
      <w:r w:rsidRPr="00571110">
        <w:rPr>
          <w:sz w:val="16"/>
          <w:highlight w:val="cyan"/>
        </w:rPr>
        <w:t xml:space="preserve"> </w:t>
      </w:r>
      <w:r w:rsidRPr="00571110">
        <w:rPr>
          <w:rStyle w:val="Emphasis"/>
          <w:highlight w:val="cyan"/>
        </w:rPr>
        <w:t xml:space="preserve">when the next storm </w:t>
      </w:r>
      <w:r w:rsidRPr="00571110">
        <w:rPr>
          <w:rStyle w:val="Emphasis"/>
          <w:highlight w:val="cyan"/>
          <w:bdr w:val="single" w:sz="18" w:space="0" w:color="auto"/>
        </w:rPr>
        <w:t>is not as destructive and costly</w:t>
      </w:r>
      <w:r w:rsidRPr="00732E55">
        <w:rPr>
          <w:sz w:val="16"/>
        </w:rPr>
        <w:t xml:space="preserve">. </w:t>
      </w:r>
      <w:r w:rsidRPr="00732E55">
        <w:rPr>
          <w:rStyle w:val="StyleUnderline"/>
        </w:rPr>
        <w:t>These wins help people</w:t>
      </w:r>
      <w:r w:rsidRPr="00732E55">
        <w:rPr>
          <w:sz w:val="16"/>
        </w:rPr>
        <w:t xml:space="preserve"> </w:t>
      </w:r>
      <w:r w:rsidRPr="00571110">
        <w:rPr>
          <w:rStyle w:val="Emphasis"/>
          <w:highlight w:val="cyan"/>
        </w:rPr>
        <w:t>cope with</w:t>
      </w:r>
      <w:r w:rsidRPr="00571110">
        <w:rPr>
          <w:sz w:val="16"/>
          <w:highlight w:val="cyan"/>
        </w:rPr>
        <w:t xml:space="preserve"> </w:t>
      </w:r>
      <w:r w:rsidRPr="00732E55">
        <w:rPr>
          <w:rStyle w:val="StyleUnderline"/>
        </w:rPr>
        <w:t>global</w:t>
      </w:r>
      <w:r w:rsidRPr="00732E55">
        <w:rPr>
          <w:sz w:val="16"/>
        </w:rPr>
        <w:t xml:space="preserve"> </w:t>
      </w:r>
      <w:r w:rsidRPr="00571110">
        <w:rPr>
          <w:rStyle w:val="Emphasis"/>
          <w:highlight w:val="cyan"/>
        </w:rPr>
        <w:t>warming</w:t>
      </w:r>
      <w:r w:rsidRPr="00571110">
        <w:rPr>
          <w:sz w:val="16"/>
          <w:highlight w:val="cyan"/>
        </w:rPr>
        <w:t xml:space="preserve"> </w:t>
      </w:r>
      <w:r w:rsidRPr="00571110">
        <w:rPr>
          <w:rStyle w:val="Emphasis"/>
          <w:highlight w:val="cyan"/>
        </w:rPr>
        <w:t>and</w:t>
      </w:r>
      <w:r w:rsidRPr="00571110">
        <w:rPr>
          <w:sz w:val="16"/>
          <w:highlight w:val="cyan"/>
        </w:rPr>
        <w:t xml:space="preserve"> </w:t>
      </w:r>
      <w:r w:rsidRPr="00571110">
        <w:rPr>
          <w:rStyle w:val="Emphasis"/>
          <w:highlight w:val="cyan"/>
        </w:rPr>
        <w:t>realize</w:t>
      </w:r>
      <w:r w:rsidRPr="00571110">
        <w:rPr>
          <w:sz w:val="16"/>
          <w:highlight w:val="cyan"/>
        </w:rPr>
        <w:t xml:space="preserve"> </w:t>
      </w:r>
      <w:r w:rsidRPr="00732E55">
        <w:rPr>
          <w:sz w:val="16"/>
        </w:rPr>
        <w:t xml:space="preserve">some </w:t>
      </w:r>
      <w:r w:rsidRPr="00571110">
        <w:rPr>
          <w:rStyle w:val="Emphasis"/>
          <w:highlight w:val="cyan"/>
        </w:rPr>
        <w:t>ability to take control of</w:t>
      </w:r>
      <w:r w:rsidRPr="00571110">
        <w:rPr>
          <w:sz w:val="16"/>
          <w:highlight w:val="cyan"/>
        </w:rPr>
        <w:t xml:space="preserve"> </w:t>
      </w:r>
      <w:r w:rsidRPr="00732E55">
        <w:rPr>
          <w:rStyle w:val="StyleUnderline"/>
        </w:rPr>
        <w:t>what has been often stated as</w:t>
      </w:r>
      <w:r w:rsidRPr="00732E55">
        <w:rPr>
          <w:sz w:val="16"/>
        </w:rPr>
        <w:t xml:space="preserve"> </w:t>
      </w:r>
      <w:r w:rsidRPr="00571110">
        <w:rPr>
          <w:rStyle w:val="Emphasis"/>
          <w:highlight w:val="cyan"/>
          <w:bdr w:val="single" w:sz="18" w:space="0" w:color="auto"/>
        </w:rPr>
        <w:t>an existential threat</w:t>
      </w:r>
      <w:r w:rsidRPr="00732E55">
        <w:rPr>
          <w:sz w:val="16"/>
        </w:rPr>
        <w:t xml:space="preserve">. </w:t>
      </w:r>
      <w:r w:rsidRPr="00732E55">
        <w:rPr>
          <w:rStyle w:val="StyleUnderline"/>
        </w:rPr>
        <w:t>There have been those calling for adaptation policy for many years. However, it has been difficult to get adaptation on the policy agenda.</w:t>
      </w:r>
      <w:r w:rsidRPr="00732E55">
        <w:rPr>
          <w:sz w:val="16"/>
        </w:rPr>
        <w:t xml:space="preserve"> This is ascribed to many reasons, including the persistent, spurious argument that if we talk of adaptation, then we will decide that we do not need to mitigate our emissions. However, we are at the point that, </w:t>
      </w:r>
      <w:r w:rsidRPr="00732E55">
        <w:rPr>
          <w:rStyle w:val="Emphasis"/>
        </w:rPr>
        <w:t xml:space="preserve">even if we were to meet </w:t>
      </w:r>
      <w:proofErr w:type="gramStart"/>
      <w:r w:rsidRPr="00732E55">
        <w:rPr>
          <w:rStyle w:val="Emphasis"/>
        </w:rPr>
        <w:t>all of</w:t>
      </w:r>
      <w:proofErr w:type="gramEnd"/>
      <w:r w:rsidRPr="00732E55">
        <w:rPr>
          <w:rStyle w:val="Emphasis"/>
        </w:rPr>
        <w:t xml:space="preserve"> the emission reduction goals of the United Nations’ Paris agreement, adaptation will still be required</w:t>
      </w:r>
      <w:r w:rsidRPr="00732E55">
        <w:rPr>
          <w:sz w:val="16"/>
        </w:rPr>
        <w:t xml:space="preserve">. In the </w:t>
      </w:r>
      <w:r w:rsidRPr="00732E55">
        <w:rPr>
          <w:rStyle w:val="StyleUnderline"/>
        </w:rPr>
        <w:t xml:space="preserve">end, the most important aspect of adaptation is fundamentally human. If individuals and communities can see </w:t>
      </w:r>
      <w:r w:rsidRPr="00571110">
        <w:rPr>
          <w:rStyle w:val="Emphasis"/>
          <w:highlight w:val="cyan"/>
        </w:rPr>
        <w:t>adaptation</w:t>
      </w:r>
      <w:r w:rsidRPr="00571110">
        <w:rPr>
          <w:rStyle w:val="StyleUnderline"/>
          <w:highlight w:val="cyan"/>
        </w:rPr>
        <w:t xml:space="preserve"> </w:t>
      </w:r>
      <w:r w:rsidRPr="00571110">
        <w:rPr>
          <w:rStyle w:val="Emphasis"/>
          <w:highlight w:val="cyan"/>
        </w:rPr>
        <w:t>as a way of</w:t>
      </w:r>
      <w:r w:rsidRPr="00571110">
        <w:rPr>
          <w:rStyle w:val="StyleUnderline"/>
          <w:highlight w:val="cyan"/>
        </w:rPr>
        <w:t xml:space="preserve"> </w:t>
      </w:r>
      <w:r w:rsidRPr="00571110">
        <w:rPr>
          <w:rStyle w:val="Emphasis"/>
          <w:highlight w:val="cyan"/>
        </w:rPr>
        <w:t>sustaining</w:t>
      </w:r>
      <w:r w:rsidRPr="00571110">
        <w:rPr>
          <w:rStyle w:val="StyleUnderline"/>
          <w:highlight w:val="cyan"/>
        </w:rPr>
        <w:t xml:space="preserve"> </w:t>
      </w:r>
      <w:r w:rsidRPr="00732E55">
        <w:rPr>
          <w:rStyle w:val="StyleUnderline"/>
        </w:rPr>
        <w:t xml:space="preserve">their </w:t>
      </w:r>
      <w:r w:rsidRPr="00571110">
        <w:rPr>
          <w:rStyle w:val="Emphasis"/>
          <w:highlight w:val="cyan"/>
        </w:rPr>
        <w:t>well-being</w:t>
      </w:r>
      <w:r w:rsidRPr="00571110">
        <w:rPr>
          <w:rStyle w:val="StyleUnderline"/>
          <w:highlight w:val="cyan"/>
        </w:rPr>
        <w:t xml:space="preserve"> </w:t>
      </w:r>
      <w:r w:rsidRPr="00732E55">
        <w:rPr>
          <w:rStyle w:val="StyleUnderline"/>
        </w:rPr>
        <w:t xml:space="preserve">in the face of rapidly changing weather, then it is a step of moving past the narrative that we must, between now and 2030, solve an existential threat to </w:t>
      </w:r>
      <w:r w:rsidRPr="00571110">
        <w:rPr>
          <w:rStyle w:val="Emphasis"/>
          <w:highlight w:val="cyan"/>
        </w:rPr>
        <w:t>our survival</w:t>
      </w:r>
      <w:r w:rsidRPr="00732E55">
        <w:rPr>
          <w:rStyle w:val="StyleUnderline"/>
        </w:rPr>
        <w:t xml:space="preserve">. We can see successful adaptation strategies spreading, scaling, and bringing planetary warming into the mind-set and the behavior of more and more people. We must entrain dealing with the weather of a warming Earth into all that we do. And that, we assert, will make </w:t>
      </w:r>
      <w:r w:rsidRPr="00571110">
        <w:rPr>
          <w:rStyle w:val="Emphasis"/>
          <w:highlight w:val="cyan"/>
          <w:bdr w:val="single" w:sz="18" w:space="0" w:color="auto"/>
        </w:rPr>
        <w:t>the need for mitigation</w:t>
      </w:r>
      <w:r w:rsidRPr="00571110">
        <w:rPr>
          <w:rStyle w:val="StyleUnderline"/>
          <w:highlight w:val="cyan"/>
        </w:rPr>
        <w:t xml:space="preserve"> </w:t>
      </w:r>
      <w:r w:rsidRPr="00732E55">
        <w:rPr>
          <w:rStyle w:val="StyleUnderline"/>
        </w:rPr>
        <w:t>more real and urgent.</w:t>
      </w:r>
    </w:p>
    <w:p w14:paraId="616A3C84" w14:textId="77777777" w:rsidR="0095589C" w:rsidRDefault="0095589C" w:rsidP="0095589C">
      <w:pPr>
        <w:pStyle w:val="Heading4"/>
      </w:pPr>
      <w:r w:rsidRPr="00672307">
        <w:t xml:space="preserve">Prevents </w:t>
      </w:r>
      <w:r>
        <w:rPr>
          <w:u w:val="single"/>
        </w:rPr>
        <w:t>e</w:t>
      </w:r>
      <w:r w:rsidRPr="00B84E85">
        <w:rPr>
          <w:u w:val="single"/>
        </w:rPr>
        <w:t>xtinction</w:t>
      </w:r>
      <w:r>
        <w:t>.</w:t>
      </w:r>
    </w:p>
    <w:p w14:paraId="43A08911" w14:textId="77777777" w:rsidR="0095589C" w:rsidRPr="008723F8" w:rsidRDefault="0095589C" w:rsidP="0095589C">
      <w:r w:rsidRPr="006A02D5">
        <w:rPr>
          <w:rStyle w:val="Style13ptBold"/>
        </w:rPr>
        <w:t>Sears</w:t>
      </w:r>
      <w:r>
        <w:rPr>
          <w:rStyle w:val="Style13ptBold"/>
        </w:rPr>
        <w:t xml:space="preserve"> 21 </w:t>
      </w:r>
      <w:r w:rsidRPr="00017DEF">
        <w:rPr>
          <w:rStyle w:val="Style13ptBold"/>
          <w:b w:val="0"/>
          <w:sz w:val="20"/>
          <w:szCs w:val="16"/>
        </w:rPr>
        <w:t>(</w:t>
      </w:r>
      <w:r w:rsidRPr="00017DEF">
        <w:rPr>
          <w:sz w:val="20"/>
          <w:szCs w:val="20"/>
        </w:rPr>
        <w:t xml:space="preserve">, N., 2021. Great Powers, Polarity, and Existential Threats to Humanity: An Analysis of the Distribution of the Forces of Total Destruction in International Security. [online] ResearchGate. Available at: &lt;https://www.researchgate.net/publication/350500094&gt; [Accessed 22 November 2021] Nathan Alexander Sears is a PhD Candidate in Political Science at The University of Toronto. Before beginning his PhD, he was a Professor of International Relations at the Universidad de Las </w:t>
      </w:r>
      <w:proofErr w:type="spellStart"/>
      <w:r w:rsidRPr="00017DEF">
        <w:rPr>
          <w:sz w:val="20"/>
          <w:szCs w:val="20"/>
        </w:rPr>
        <w:t>Américas</w:t>
      </w:r>
      <w:proofErr w:type="spellEnd"/>
      <w:r w:rsidRPr="00017DEF">
        <w:rPr>
          <w:sz w:val="20"/>
          <w:szCs w:val="20"/>
        </w:rPr>
        <w:t>, Quito. His research focuses on international security and the existential threats to humanity posed by nuclear weapons, climate change, biotechnology, and artificial intelligence. His PhD dissertation is entitled, “International Politics in the Age of Existential Threats”)-re-</w:t>
      </w:r>
      <w:r>
        <w:rPr>
          <w:sz w:val="20"/>
          <w:szCs w:val="20"/>
        </w:rPr>
        <w:t>cut</w:t>
      </w:r>
      <w:r w:rsidRPr="00017DEF">
        <w:rPr>
          <w:sz w:val="20"/>
          <w:szCs w:val="20"/>
        </w:rPr>
        <w:t xml:space="preserve"> </w:t>
      </w:r>
      <w:proofErr w:type="spellStart"/>
      <w:r w:rsidRPr="00017DEF">
        <w:rPr>
          <w:sz w:val="20"/>
          <w:szCs w:val="20"/>
        </w:rPr>
        <w:t>rahulpenu</w:t>
      </w:r>
      <w:proofErr w:type="spellEnd"/>
    </w:p>
    <w:p w14:paraId="00B72759" w14:textId="77777777" w:rsidR="0095589C" w:rsidRDefault="0095589C" w:rsidP="0095589C">
      <w:pPr>
        <w:rPr>
          <w:sz w:val="16"/>
        </w:rPr>
      </w:pPr>
      <w:r w:rsidRPr="009127C2">
        <w:rPr>
          <w:sz w:val="16"/>
        </w:rPr>
        <w:t>Climate Change</w:t>
      </w:r>
      <w:r>
        <w:rPr>
          <w:sz w:val="16"/>
        </w:rPr>
        <w:t xml:space="preserve"> </w:t>
      </w:r>
      <w:r w:rsidRPr="00F72911">
        <w:rPr>
          <w:sz w:val="16"/>
        </w:rPr>
        <w:t>Humanity faces existential risks from the large-scale destruction of Earth’s natural environment making the planet less hospitable for humankind (Wallace-Wells 2019). The decline of some of Earth’s natural systems may already exceed the “planetary boundaries” that represent a “safe operating space for humanity” (</w:t>
      </w:r>
      <w:proofErr w:type="spellStart"/>
      <w:r w:rsidRPr="00F72911">
        <w:rPr>
          <w:sz w:val="16"/>
        </w:rPr>
        <w:t>Rockstrom</w:t>
      </w:r>
      <w:proofErr w:type="spellEnd"/>
      <w:r w:rsidRPr="00F72911">
        <w:rPr>
          <w:sz w:val="16"/>
        </w:rPr>
        <w:t xml:space="preserve"> et al. 2009). </w:t>
      </w:r>
      <w:r w:rsidRPr="00F86273">
        <w:rPr>
          <w:rStyle w:val="StyleUnderline"/>
        </w:rPr>
        <w:t>Humanity has become one of the driving forces behind Earth’s climate system</w:t>
      </w:r>
      <w:r w:rsidRPr="00F72911">
        <w:rPr>
          <w:sz w:val="16"/>
        </w:rPr>
        <w:t xml:space="preserve"> (</w:t>
      </w:r>
      <w:proofErr w:type="spellStart"/>
      <w:r w:rsidRPr="00F72911">
        <w:rPr>
          <w:sz w:val="16"/>
        </w:rPr>
        <w:t>Crutzen</w:t>
      </w:r>
      <w:proofErr w:type="spellEnd"/>
      <w:r w:rsidRPr="00F72911">
        <w:rPr>
          <w:sz w:val="16"/>
        </w:rPr>
        <w:t xml:space="preserve"> 2002). </w:t>
      </w:r>
      <w:r w:rsidRPr="00F86273">
        <w:rPr>
          <w:rStyle w:val="StyleUnderline"/>
        </w:rPr>
        <w:t>The major anthropogenic drivers of climate change are the burning of fossil fuels</w:t>
      </w:r>
      <w:r w:rsidRPr="00F72911">
        <w:rPr>
          <w:sz w:val="16"/>
        </w:rPr>
        <w:t xml:space="preserve"> (e.g., coal, oil, and gas), </w:t>
      </w:r>
      <w:r w:rsidRPr="00F86273">
        <w:rPr>
          <w:rStyle w:val="StyleUnderline"/>
        </w:rPr>
        <w:t>combined with the degradation of Earth’s natural systems for absorbing carbon dioxide, such as deforestation for agriculture</w:t>
      </w:r>
      <w:r w:rsidRPr="00F72911">
        <w:rPr>
          <w:sz w:val="16"/>
        </w:rPr>
        <w:t xml:space="preserve"> (e.g., livestock and monocultures) </w:t>
      </w:r>
      <w:r w:rsidRPr="00F86273">
        <w:rPr>
          <w:rStyle w:val="StyleUnderline"/>
        </w:rPr>
        <w:t>and resource extraction</w:t>
      </w:r>
      <w:r w:rsidRPr="00F72911">
        <w:rPr>
          <w:sz w:val="16"/>
        </w:rPr>
        <w:t xml:space="preserve"> (e.g., mining and oil), </w:t>
      </w:r>
      <w:r w:rsidRPr="00F86273">
        <w:rPr>
          <w:rStyle w:val="StyleUnderline"/>
        </w:rPr>
        <w:t>and the warming of the oceans</w:t>
      </w:r>
      <w:r w:rsidRPr="00F72911">
        <w:rPr>
          <w:sz w:val="16"/>
        </w:rPr>
        <w:t xml:space="preserve"> (</w:t>
      </w:r>
      <w:proofErr w:type="spellStart"/>
      <w:r w:rsidRPr="00F72911">
        <w:rPr>
          <w:sz w:val="16"/>
        </w:rPr>
        <w:t>Kump</w:t>
      </w:r>
      <w:proofErr w:type="spellEnd"/>
      <w:r w:rsidRPr="00F72911">
        <w:rPr>
          <w:sz w:val="16"/>
        </w:rPr>
        <w:t xml:space="preserve"> et al. 2003). While humanity has influenced Earth’s climate since at least the Industrial Revolution, </w:t>
      </w:r>
      <w:r w:rsidRPr="00F86273">
        <w:rPr>
          <w:rStyle w:val="StyleUnderline"/>
        </w:rPr>
        <w:t>the dramatic increase in greenhouse gas emissions</w:t>
      </w:r>
      <w:r w:rsidRPr="00F72911">
        <w:rPr>
          <w:sz w:val="16"/>
        </w:rPr>
        <w:t xml:space="preserve"> since the mid-twentieth century—the “Great Acceleration” (Steffen et al. 2007; 2015; McNeill &amp; </w:t>
      </w:r>
      <w:proofErr w:type="spellStart"/>
      <w:r w:rsidRPr="00F72911">
        <w:rPr>
          <w:sz w:val="16"/>
        </w:rPr>
        <w:t>Engelke</w:t>
      </w:r>
      <w:proofErr w:type="spellEnd"/>
      <w:r w:rsidRPr="00F72911">
        <w:rPr>
          <w:sz w:val="16"/>
        </w:rPr>
        <w:t xml:space="preserve"> 2016)— </w:t>
      </w:r>
      <w:r w:rsidRPr="00F86273">
        <w:rPr>
          <w:rStyle w:val="StyleUnderline"/>
        </w:rPr>
        <w:t>is responsible for contemporary climate change</w:t>
      </w:r>
      <w:r w:rsidRPr="00F72911">
        <w:rPr>
          <w:sz w:val="16"/>
        </w:rPr>
        <w:t>, which has reached approximately 1°C above preindustrial levels (IPCC 2018).</w:t>
      </w:r>
      <w:r>
        <w:rPr>
          <w:sz w:val="16"/>
        </w:rPr>
        <w:t xml:space="preserve"> </w:t>
      </w:r>
      <w:r w:rsidRPr="00571110">
        <w:rPr>
          <w:rStyle w:val="StyleUnderline"/>
          <w:highlight w:val="cyan"/>
        </w:rPr>
        <w:t>Climate</w:t>
      </w:r>
      <w:r w:rsidRPr="00F86273">
        <w:rPr>
          <w:rStyle w:val="StyleUnderline"/>
        </w:rPr>
        <w:t xml:space="preserve"> change </w:t>
      </w:r>
      <w:r w:rsidRPr="00571110">
        <w:rPr>
          <w:rStyle w:val="StyleUnderline"/>
          <w:highlight w:val="cyan"/>
        </w:rPr>
        <w:t xml:space="preserve">could </w:t>
      </w:r>
      <w:r w:rsidRPr="00571110">
        <w:rPr>
          <w:rStyle w:val="Emphasis"/>
          <w:highlight w:val="cyan"/>
        </w:rPr>
        <w:t>be</w:t>
      </w:r>
      <w:r w:rsidRPr="00F86273">
        <w:rPr>
          <w:rStyle w:val="StyleUnderline"/>
        </w:rPr>
        <w:t xml:space="preserve">come an </w:t>
      </w:r>
      <w:r w:rsidRPr="00571110">
        <w:rPr>
          <w:rStyle w:val="Emphasis"/>
          <w:highlight w:val="cyan"/>
        </w:rPr>
        <w:t>existential</w:t>
      </w:r>
      <w:r w:rsidRPr="00F72911">
        <w:rPr>
          <w:rStyle w:val="Emphasis"/>
        </w:rPr>
        <w:t xml:space="preserve"> threat</w:t>
      </w:r>
      <w:r w:rsidRPr="00F86273">
        <w:rPr>
          <w:rStyle w:val="StyleUnderline"/>
        </w:rPr>
        <w:t xml:space="preserve"> to humanity </w:t>
      </w:r>
      <w:r w:rsidRPr="00571110">
        <w:rPr>
          <w:rStyle w:val="StyleUnderline"/>
          <w:highlight w:val="cyan"/>
        </w:rPr>
        <w:t xml:space="preserve">if the </w:t>
      </w:r>
      <w:r w:rsidRPr="00571110">
        <w:rPr>
          <w:rStyle w:val="Emphasis"/>
          <w:b w:val="0"/>
          <w:bCs/>
          <w:highlight w:val="cyan"/>
        </w:rPr>
        <w:t>planet</w:t>
      </w:r>
      <w:r w:rsidRPr="00200733">
        <w:rPr>
          <w:rStyle w:val="StyleUnderline"/>
          <w:bCs/>
        </w:rPr>
        <w:t>’s</w:t>
      </w:r>
      <w:r w:rsidRPr="00F86273">
        <w:rPr>
          <w:rStyle w:val="StyleUnderline"/>
        </w:rPr>
        <w:t xml:space="preserve"> climate </w:t>
      </w:r>
      <w:r w:rsidRPr="00571110">
        <w:rPr>
          <w:rStyle w:val="StyleUnderline"/>
          <w:highlight w:val="cyan"/>
        </w:rPr>
        <w:t xml:space="preserve">reaches a </w:t>
      </w:r>
      <w:r w:rsidRPr="00571110">
        <w:rPr>
          <w:rStyle w:val="Emphasis"/>
          <w:b w:val="0"/>
          <w:bCs/>
          <w:highlight w:val="cyan"/>
        </w:rPr>
        <w:t>“Hothouse Earth”</w:t>
      </w:r>
      <w:r w:rsidRPr="00F86273">
        <w:rPr>
          <w:rStyle w:val="StyleUnderline"/>
        </w:rPr>
        <w:t xml:space="preserve"> state</w:t>
      </w:r>
      <w:r w:rsidRPr="00F72911">
        <w:rPr>
          <w:sz w:val="16"/>
        </w:rPr>
        <w:t xml:space="preserve"> (Ripple et al. 2020). What are the dangers? </w:t>
      </w:r>
      <w:r w:rsidRPr="00F86273">
        <w:rPr>
          <w:rStyle w:val="StyleUnderline"/>
        </w:rPr>
        <w:t xml:space="preserve">There are two mechanisms of climate change that threaten humankind. The direct threat is </w:t>
      </w:r>
      <w:r w:rsidRPr="00571110">
        <w:rPr>
          <w:rStyle w:val="Emphasis"/>
          <w:b w:val="0"/>
          <w:bCs/>
          <w:highlight w:val="cyan"/>
        </w:rPr>
        <w:t>extreme heat</w:t>
      </w:r>
      <w:r w:rsidRPr="00F86273">
        <w:rPr>
          <w:rStyle w:val="StyleUnderline"/>
        </w:rPr>
        <w:t xml:space="preserve">. </w:t>
      </w:r>
      <w:r w:rsidRPr="00017DEF">
        <w:rPr>
          <w:rStyle w:val="StyleUnderline"/>
        </w:rPr>
        <w:t xml:space="preserve">While human societies </w:t>
      </w:r>
      <w:proofErr w:type="gramStart"/>
      <w:r w:rsidRPr="00017DEF">
        <w:rPr>
          <w:rStyle w:val="StyleUnderline"/>
        </w:rPr>
        <w:t>possesses</w:t>
      </w:r>
      <w:proofErr w:type="gramEnd"/>
      <w:r w:rsidRPr="00017DEF">
        <w:rPr>
          <w:rStyle w:val="StyleUnderline"/>
        </w:rPr>
        <w:t xml:space="preserve"> </w:t>
      </w:r>
      <w:r w:rsidRPr="00200733">
        <w:rPr>
          <w:rStyle w:val="Emphasis"/>
          <w:b w:val="0"/>
          <w:bCs/>
        </w:rPr>
        <w:t>some</w:t>
      </w:r>
      <w:r w:rsidRPr="00017DEF">
        <w:rPr>
          <w:rStyle w:val="StyleUnderline"/>
        </w:rPr>
        <w:t xml:space="preserve"> capacity for </w:t>
      </w:r>
      <w:r w:rsidRPr="00200733">
        <w:rPr>
          <w:rStyle w:val="Emphasis"/>
          <w:b w:val="0"/>
          <w:bCs/>
        </w:rPr>
        <w:t>adaptation</w:t>
      </w:r>
      <w:r w:rsidRPr="00017DEF">
        <w:rPr>
          <w:rStyle w:val="StyleUnderline"/>
        </w:rPr>
        <w:t xml:space="preserve"> and</w:t>
      </w:r>
      <w:r w:rsidRPr="00F86273">
        <w:rPr>
          <w:rStyle w:val="StyleUnderline"/>
        </w:rPr>
        <w:t xml:space="preserve"> </w:t>
      </w:r>
      <w:r w:rsidRPr="00200733">
        <w:rPr>
          <w:rStyle w:val="Emphasis"/>
          <w:b w:val="0"/>
          <w:bCs/>
        </w:rPr>
        <w:t>resilience</w:t>
      </w:r>
      <w:r w:rsidRPr="00F72911">
        <w:rPr>
          <w:sz w:val="16"/>
        </w:rPr>
        <w:t xml:space="preserve"> to climate change, th</w:t>
      </w:r>
      <w:r w:rsidRPr="00F86273">
        <w:rPr>
          <w:rStyle w:val="StyleUnderline"/>
        </w:rPr>
        <w:t xml:space="preserve">e physiological response of humans to heat stress imposes </w:t>
      </w:r>
      <w:r w:rsidRPr="00F72911">
        <w:rPr>
          <w:rStyle w:val="Emphasis"/>
        </w:rPr>
        <w:t>physical limits</w:t>
      </w:r>
      <w:r w:rsidRPr="00F72911">
        <w:rPr>
          <w:sz w:val="16"/>
        </w:rPr>
        <w:t xml:space="preserve">—with a hard limit at roughly 35°C wet-bulb temperature (Sherwood et al. 2010). A rise in global average temperatures by 3–4°C would increase the risk of heat stress, while 7°C could render some regions uninhabitable, and </w:t>
      </w:r>
      <w:r w:rsidRPr="00F86273">
        <w:rPr>
          <w:rStyle w:val="StyleUnderline"/>
        </w:rPr>
        <w:t>11–</w:t>
      </w:r>
      <w:r w:rsidRPr="00571110">
        <w:rPr>
          <w:rStyle w:val="Emphasis"/>
          <w:highlight w:val="cyan"/>
        </w:rPr>
        <w:t>12°</w:t>
      </w:r>
      <w:r w:rsidRPr="00F86273">
        <w:rPr>
          <w:rStyle w:val="StyleUnderline"/>
        </w:rPr>
        <w:t xml:space="preserve">C </w:t>
      </w:r>
      <w:r w:rsidRPr="00571110">
        <w:rPr>
          <w:rStyle w:val="StyleUnderline"/>
          <w:highlight w:val="cyan"/>
        </w:rPr>
        <w:t>would leave</w:t>
      </w:r>
      <w:r w:rsidRPr="00F86273">
        <w:rPr>
          <w:rStyle w:val="StyleUnderline"/>
        </w:rPr>
        <w:t xml:space="preserve"> much of </w:t>
      </w:r>
      <w:r w:rsidRPr="00571110">
        <w:rPr>
          <w:rStyle w:val="StyleUnderline"/>
          <w:highlight w:val="cyan"/>
        </w:rPr>
        <w:t xml:space="preserve">the planet </w:t>
      </w:r>
      <w:r w:rsidRPr="00571110">
        <w:rPr>
          <w:rStyle w:val="Emphasis"/>
          <w:highlight w:val="cyan"/>
        </w:rPr>
        <w:t>too hot for</w:t>
      </w:r>
      <w:r w:rsidRPr="00F72911">
        <w:rPr>
          <w:rStyle w:val="Emphasis"/>
        </w:rPr>
        <w:t xml:space="preserve"> human </w:t>
      </w:r>
      <w:r w:rsidRPr="00571110">
        <w:rPr>
          <w:rStyle w:val="Emphasis"/>
          <w:highlight w:val="cyan"/>
        </w:rPr>
        <w:t>habitation</w:t>
      </w:r>
      <w:r w:rsidRPr="00F72911">
        <w:rPr>
          <w:sz w:val="16"/>
        </w:rPr>
        <w:t xml:space="preserve"> (Sherwood et al. 2010). </w:t>
      </w:r>
      <w:r w:rsidRPr="00F86273">
        <w:rPr>
          <w:rStyle w:val="StyleUnderline"/>
        </w:rPr>
        <w:t xml:space="preserve">The </w:t>
      </w:r>
      <w:r w:rsidRPr="00571110">
        <w:rPr>
          <w:rStyle w:val="Emphasis"/>
          <w:highlight w:val="cyan"/>
        </w:rPr>
        <w:t>indirect</w:t>
      </w:r>
      <w:r w:rsidRPr="00571110">
        <w:rPr>
          <w:rStyle w:val="StyleUnderline"/>
          <w:highlight w:val="cyan"/>
        </w:rPr>
        <w:t xml:space="preserve"> effects</w:t>
      </w:r>
      <w:r w:rsidRPr="00F86273">
        <w:rPr>
          <w:rStyle w:val="StyleUnderline"/>
        </w:rPr>
        <w:t xml:space="preserve"> of climate change could </w:t>
      </w:r>
      <w:r w:rsidRPr="00571110">
        <w:rPr>
          <w:rStyle w:val="StyleUnderline"/>
          <w:highlight w:val="cyan"/>
        </w:rPr>
        <w:t>include</w:t>
      </w:r>
      <w:r w:rsidRPr="00F72911">
        <w:rPr>
          <w:sz w:val="16"/>
        </w:rPr>
        <w:t xml:space="preserve">, inter alia, </w:t>
      </w:r>
      <w:r w:rsidRPr="00F86273">
        <w:rPr>
          <w:rStyle w:val="StyleUnderline"/>
        </w:rPr>
        <w:t xml:space="preserve">rising </w:t>
      </w:r>
      <w:r w:rsidRPr="00F72911">
        <w:rPr>
          <w:rStyle w:val="Emphasis"/>
        </w:rPr>
        <w:t>sea levels</w:t>
      </w:r>
      <w:r w:rsidRPr="00F72911">
        <w:rPr>
          <w:sz w:val="16"/>
        </w:rPr>
        <w:t xml:space="preserve"> affecting coastal regions (e.g., Miami and Shanghai), or even swallowing entire countries (e.g., Bangladesh and the Maldives); </w:t>
      </w:r>
      <w:r w:rsidRPr="00F86273">
        <w:rPr>
          <w:rStyle w:val="StyleUnderline"/>
        </w:rPr>
        <w:t>extreme</w:t>
      </w:r>
      <w:r w:rsidRPr="00F72911">
        <w:rPr>
          <w:sz w:val="16"/>
        </w:rPr>
        <w:t xml:space="preserve"> and unpredictable </w:t>
      </w:r>
      <w:r w:rsidRPr="00F72911">
        <w:rPr>
          <w:rStyle w:val="Emphasis"/>
        </w:rPr>
        <w:t>weather</w:t>
      </w:r>
      <w:r w:rsidRPr="00F86273">
        <w:rPr>
          <w:rStyle w:val="StyleUnderline"/>
        </w:rPr>
        <w:t xml:space="preserve"> and </w:t>
      </w:r>
      <w:r w:rsidRPr="00F72911">
        <w:rPr>
          <w:rStyle w:val="Emphasis"/>
        </w:rPr>
        <w:t xml:space="preserve">natural </w:t>
      </w:r>
      <w:r w:rsidRPr="00571110">
        <w:rPr>
          <w:rStyle w:val="Emphasis"/>
          <w:highlight w:val="cyan"/>
        </w:rPr>
        <w:t>disasters</w:t>
      </w:r>
      <w:r w:rsidRPr="00F72911">
        <w:rPr>
          <w:sz w:val="16"/>
        </w:rPr>
        <w:t xml:space="preserve"> (e.g., hurricanes and forest fires); </w:t>
      </w:r>
      <w:r w:rsidRPr="00F86273">
        <w:rPr>
          <w:rStyle w:val="StyleUnderline"/>
        </w:rPr>
        <w:t xml:space="preserve">environmental </w:t>
      </w:r>
      <w:r w:rsidRPr="00571110">
        <w:rPr>
          <w:rStyle w:val="StyleUnderline"/>
          <w:highlight w:val="cyan"/>
        </w:rPr>
        <w:t xml:space="preserve">pressures on </w:t>
      </w:r>
      <w:r w:rsidRPr="00571110">
        <w:rPr>
          <w:rStyle w:val="Emphasis"/>
          <w:highlight w:val="cyan"/>
        </w:rPr>
        <w:t>water</w:t>
      </w:r>
      <w:r w:rsidRPr="00571110">
        <w:rPr>
          <w:rStyle w:val="StyleUnderline"/>
          <w:highlight w:val="cyan"/>
        </w:rPr>
        <w:t xml:space="preserve"> and </w:t>
      </w:r>
      <w:r w:rsidRPr="00571110">
        <w:rPr>
          <w:rStyle w:val="Emphasis"/>
          <w:highlight w:val="cyan"/>
        </w:rPr>
        <w:t>food</w:t>
      </w:r>
      <w:r w:rsidRPr="00F72911">
        <w:rPr>
          <w:rStyle w:val="Emphasis"/>
        </w:rPr>
        <w:t xml:space="preserve"> scarcity</w:t>
      </w:r>
      <w:r w:rsidRPr="00F72911">
        <w:rPr>
          <w:sz w:val="16"/>
        </w:rPr>
        <w:t xml:space="preserve"> (e.g., droughts from less-dispersed rainfall, and lower wheat-yields at higher temperatures); the possible </w:t>
      </w:r>
      <w:r w:rsidRPr="00F86273">
        <w:rPr>
          <w:rStyle w:val="StyleUnderline"/>
        </w:rPr>
        <w:t xml:space="preserve">inception of new </w:t>
      </w:r>
      <w:r w:rsidRPr="00F72911">
        <w:rPr>
          <w:rStyle w:val="Emphasis"/>
        </w:rPr>
        <w:t>bacteria</w:t>
      </w:r>
      <w:r w:rsidRPr="00F86273">
        <w:rPr>
          <w:rStyle w:val="StyleUnderline"/>
        </w:rPr>
        <w:t xml:space="preserve"> and </w:t>
      </w:r>
      <w:r w:rsidRPr="00571110">
        <w:rPr>
          <w:rStyle w:val="Emphasis"/>
          <w:highlight w:val="cyan"/>
        </w:rPr>
        <w:t>viruses</w:t>
      </w:r>
      <w:r w:rsidRPr="00017DEF">
        <w:rPr>
          <w:rStyle w:val="StyleUnderline"/>
        </w:rPr>
        <w:t xml:space="preserve">; </w:t>
      </w:r>
      <w:r w:rsidRPr="00571110">
        <w:rPr>
          <w:rStyle w:val="StyleUnderline"/>
          <w:highlight w:val="cyan"/>
        </w:rPr>
        <w:t>and</w:t>
      </w:r>
      <w:r w:rsidRPr="00F46D9E">
        <w:t>,</w:t>
      </w:r>
      <w:r w:rsidRPr="00F72911">
        <w:rPr>
          <w:sz w:val="16"/>
        </w:rPr>
        <w:t xml:space="preserve"> of course, </w:t>
      </w:r>
      <w:r w:rsidRPr="00F86273">
        <w:rPr>
          <w:rStyle w:val="StyleUnderline"/>
        </w:rPr>
        <w:t xml:space="preserve">large-scale human </w:t>
      </w:r>
      <w:r w:rsidRPr="00571110">
        <w:rPr>
          <w:rStyle w:val="Emphasis"/>
          <w:highlight w:val="cyan"/>
        </w:rPr>
        <w:t>migration</w:t>
      </w:r>
      <w:r w:rsidRPr="00F72911">
        <w:rPr>
          <w:sz w:val="16"/>
        </w:rPr>
        <w:t xml:space="preserve"> (World Bank 2012; Wallace-Well 2019; Richards, Lupton &amp; </w:t>
      </w:r>
      <w:proofErr w:type="spellStart"/>
      <w:r w:rsidRPr="00F72911">
        <w:rPr>
          <w:sz w:val="16"/>
        </w:rPr>
        <w:t>Allywood</w:t>
      </w:r>
      <w:proofErr w:type="spellEnd"/>
      <w:r w:rsidRPr="00F72911">
        <w:rPr>
          <w:sz w:val="16"/>
        </w:rPr>
        <w:t xml:space="preserve"> 2001). While it is difficult to determine the existential implications of extreme environmental conditions, </w:t>
      </w:r>
      <w:r w:rsidRPr="00F86273">
        <w:rPr>
          <w:rStyle w:val="StyleUnderline"/>
        </w:rPr>
        <w:t xml:space="preserve">there are historic precedents for the </w:t>
      </w:r>
      <w:r w:rsidRPr="00571110">
        <w:rPr>
          <w:rStyle w:val="Emphasis"/>
          <w:highlight w:val="cyan"/>
        </w:rPr>
        <w:t>collapse of</w:t>
      </w:r>
      <w:r w:rsidRPr="00F72911">
        <w:rPr>
          <w:rStyle w:val="Emphasis"/>
        </w:rPr>
        <w:t xml:space="preserve"> human </w:t>
      </w:r>
      <w:r w:rsidRPr="00571110">
        <w:rPr>
          <w:rStyle w:val="Emphasis"/>
          <w:highlight w:val="cyan"/>
        </w:rPr>
        <w:t>societies</w:t>
      </w:r>
      <w:r w:rsidRPr="00F86273">
        <w:rPr>
          <w:rStyle w:val="StyleUnderline"/>
        </w:rPr>
        <w:t xml:space="preserve"> under environmental pressures</w:t>
      </w:r>
      <w:r w:rsidRPr="00F72911">
        <w:rPr>
          <w:sz w:val="16"/>
        </w:rPr>
        <w:t xml:space="preserve"> (Diamond 2005). </w:t>
      </w:r>
      <w:r w:rsidRPr="00F86273">
        <w:rPr>
          <w:rStyle w:val="StyleUnderline"/>
        </w:rPr>
        <w:t xml:space="preserve">Earth’s </w:t>
      </w:r>
      <w:r w:rsidRPr="00F72911">
        <w:rPr>
          <w:rStyle w:val="Emphasis"/>
        </w:rPr>
        <w:t>“big five” mass extinction events</w:t>
      </w:r>
      <w:r w:rsidRPr="00F86273">
        <w:rPr>
          <w:rStyle w:val="StyleUnderline"/>
        </w:rPr>
        <w:t xml:space="preserve"> have been </w:t>
      </w:r>
      <w:r w:rsidRPr="00571110">
        <w:rPr>
          <w:rStyle w:val="Emphasis"/>
          <w:highlight w:val="cyan"/>
        </w:rPr>
        <w:t>link</w:t>
      </w:r>
      <w:r w:rsidRPr="007424D2">
        <w:rPr>
          <w:rStyle w:val="StyleUnderline"/>
        </w:rPr>
        <w:t>ed</w:t>
      </w:r>
      <w:r w:rsidRPr="00F86273">
        <w:rPr>
          <w:rStyle w:val="StyleUnderline"/>
        </w:rPr>
        <w:t xml:space="preserve"> </w:t>
      </w:r>
      <w:r w:rsidRPr="00571110">
        <w:rPr>
          <w:rStyle w:val="StyleUnderline"/>
          <w:highlight w:val="cyan"/>
        </w:rPr>
        <w:t>to</w:t>
      </w:r>
      <w:r w:rsidRPr="00F86273">
        <w:rPr>
          <w:rStyle w:val="StyleUnderline"/>
        </w:rPr>
        <w:t xml:space="preserve"> dramatic shifts in Earth’s </w:t>
      </w:r>
      <w:r w:rsidRPr="00571110">
        <w:rPr>
          <w:rStyle w:val="Emphasis"/>
          <w:highlight w:val="cyan"/>
        </w:rPr>
        <w:t>climate</w:t>
      </w:r>
      <w:r w:rsidRPr="00F72911">
        <w:rPr>
          <w:sz w:val="16"/>
        </w:rPr>
        <w:t xml:space="preserve"> (Ward 2008; Payne &amp; </w:t>
      </w:r>
      <w:proofErr w:type="spellStart"/>
      <w:r w:rsidRPr="00F72911">
        <w:rPr>
          <w:sz w:val="16"/>
        </w:rPr>
        <w:t>Clapham</w:t>
      </w:r>
      <w:proofErr w:type="spellEnd"/>
      <w:r w:rsidRPr="00F72911">
        <w:rPr>
          <w:sz w:val="16"/>
        </w:rPr>
        <w:t xml:space="preserve"> 2012; Kolbert 2014; Brannen 2017), </w:t>
      </w:r>
      <w:r w:rsidRPr="00F86273">
        <w:rPr>
          <w:rStyle w:val="StyleUnderline"/>
        </w:rPr>
        <w:t xml:space="preserve">and a Hothouse Earth climate would represent </w:t>
      </w:r>
      <w:r w:rsidRPr="00F72911">
        <w:rPr>
          <w:rStyle w:val="Emphasis"/>
        </w:rPr>
        <w:t>terra incognita for humanity</w:t>
      </w:r>
      <w:r w:rsidRPr="00F72911">
        <w:rPr>
          <w:sz w:val="16"/>
        </w:rPr>
        <w:t>.</w:t>
      </w:r>
      <w:r>
        <w:rPr>
          <w:sz w:val="16"/>
        </w:rPr>
        <w:t xml:space="preserve"> </w:t>
      </w:r>
      <w:r w:rsidRPr="00F72911">
        <w:rPr>
          <w:sz w:val="16"/>
        </w:rPr>
        <w:t xml:space="preserve">Thus, the assumption here is that </w:t>
      </w:r>
      <w:r w:rsidRPr="00F86273">
        <w:rPr>
          <w:rStyle w:val="StyleUnderline"/>
        </w:rPr>
        <w:t xml:space="preserve">a Hothouse Earth climate could pose an </w:t>
      </w:r>
      <w:r w:rsidRPr="00F72911">
        <w:rPr>
          <w:rStyle w:val="Emphasis"/>
        </w:rPr>
        <w:t>existential threat</w:t>
      </w:r>
      <w:r w:rsidRPr="00F86273">
        <w:rPr>
          <w:rStyle w:val="StyleUnderline"/>
        </w:rPr>
        <w:t xml:space="preserve"> to the habitability of the planet for humanity</w:t>
      </w:r>
      <w:r w:rsidRPr="00F72911">
        <w:rPr>
          <w:sz w:val="16"/>
        </w:rPr>
        <w:t xml:space="preserve"> (Steffen et al. 2018., 5). At what point could climate change cross the threshold of an existential threat to humankind? The complexity of Earth’s natural systems makes it extremely difficult to give a precise figure (</w:t>
      </w:r>
      <w:proofErr w:type="spellStart"/>
      <w:r w:rsidRPr="00F72911">
        <w:rPr>
          <w:sz w:val="16"/>
        </w:rPr>
        <w:t>Rockstrom</w:t>
      </w:r>
      <w:proofErr w:type="spellEnd"/>
      <w:r w:rsidRPr="00F72911">
        <w:rPr>
          <w:sz w:val="16"/>
        </w:rPr>
        <w:t xml:space="preserve"> et al. 2009</w:t>
      </w:r>
      <w:proofErr w:type="gramStart"/>
      <w:r w:rsidRPr="00F72911">
        <w:rPr>
          <w:sz w:val="16"/>
        </w:rPr>
        <w:t>; )</w:t>
      </w:r>
      <w:proofErr w:type="gramEnd"/>
      <w:r w:rsidRPr="00F72911">
        <w:rPr>
          <w:sz w:val="16"/>
        </w:rPr>
        <w:t xml:space="preserve">. However, </w:t>
      </w:r>
      <w:r w:rsidRPr="00F86273">
        <w:rPr>
          <w:rStyle w:val="StyleUnderline"/>
        </w:rPr>
        <w:t>much of the concern</w:t>
      </w:r>
      <w:r w:rsidRPr="00F72911">
        <w:rPr>
          <w:sz w:val="16"/>
        </w:rPr>
        <w:t xml:space="preserve"> about climate change </w:t>
      </w:r>
      <w:r w:rsidRPr="00F86273">
        <w:rPr>
          <w:rStyle w:val="StyleUnderline"/>
        </w:rPr>
        <w:t xml:space="preserve">is over the danger of crossing </w:t>
      </w:r>
      <w:r w:rsidRPr="00F72911">
        <w:rPr>
          <w:rStyle w:val="Emphasis"/>
        </w:rPr>
        <w:t>“tipping points,”</w:t>
      </w:r>
      <w:r w:rsidRPr="00F86273">
        <w:rPr>
          <w:rStyle w:val="StyleUnderline"/>
        </w:rPr>
        <w:t xml:space="preserve"> whereby </w:t>
      </w:r>
      <w:r w:rsidRPr="00571110">
        <w:rPr>
          <w:rStyle w:val="Emphasis"/>
          <w:highlight w:val="cyan"/>
        </w:rPr>
        <w:t>positive</w:t>
      </w:r>
      <w:r w:rsidRPr="00F72911">
        <w:rPr>
          <w:rStyle w:val="Emphasis"/>
        </w:rPr>
        <w:t xml:space="preserve"> feedback </w:t>
      </w:r>
      <w:r w:rsidRPr="00571110">
        <w:rPr>
          <w:rStyle w:val="Emphasis"/>
          <w:highlight w:val="cyan"/>
        </w:rPr>
        <w:t>loops</w:t>
      </w:r>
      <w:r w:rsidRPr="00F72911">
        <w:rPr>
          <w:sz w:val="16"/>
        </w:rPr>
        <w:t xml:space="preserve"> in Earth’s climate system </w:t>
      </w:r>
      <w:r w:rsidRPr="00F86273">
        <w:rPr>
          <w:rStyle w:val="StyleUnderline"/>
        </w:rPr>
        <w:t xml:space="preserve">could </w:t>
      </w:r>
      <w:r w:rsidRPr="00571110">
        <w:rPr>
          <w:rStyle w:val="StyleUnderline"/>
          <w:highlight w:val="cyan"/>
        </w:rPr>
        <w:t>lead to</w:t>
      </w:r>
      <w:r w:rsidRPr="00F72911">
        <w:rPr>
          <w:sz w:val="16"/>
        </w:rPr>
        <w:t xml:space="preserve"> potentially </w:t>
      </w:r>
      <w:r w:rsidRPr="00571110">
        <w:rPr>
          <w:rStyle w:val="Emphasis"/>
          <w:highlight w:val="cyan"/>
        </w:rPr>
        <w:t>irreversible</w:t>
      </w:r>
      <w:r w:rsidRPr="00F86273">
        <w:rPr>
          <w:rStyle w:val="StyleUnderline"/>
        </w:rPr>
        <w:t xml:space="preserve"> and </w:t>
      </w:r>
      <w:r w:rsidRPr="00F72911">
        <w:rPr>
          <w:rStyle w:val="Emphasis"/>
        </w:rPr>
        <w:t>self-reinforcing</w:t>
      </w:r>
      <w:r w:rsidRPr="00F86273">
        <w:rPr>
          <w:rStyle w:val="StyleUnderline"/>
        </w:rPr>
        <w:t xml:space="preserve"> </w:t>
      </w:r>
      <w:r w:rsidRPr="00571110">
        <w:rPr>
          <w:rStyle w:val="Emphasis"/>
          <w:highlight w:val="cyan"/>
        </w:rPr>
        <w:t>“runaway”</w:t>
      </w:r>
      <w:r w:rsidRPr="00F86273">
        <w:rPr>
          <w:rStyle w:val="StyleUnderline"/>
        </w:rPr>
        <w:t xml:space="preserve"> climate </w:t>
      </w:r>
      <w:r w:rsidRPr="00571110">
        <w:rPr>
          <w:rStyle w:val="StyleUnderline"/>
          <w:highlight w:val="cyan"/>
        </w:rPr>
        <w:t>change</w:t>
      </w:r>
      <w:r w:rsidRPr="00F72911">
        <w:rPr>
          <w:sz w:val="16"/>
        </w:rPr>
        <w:t xml:space="preserve">. For example, </w:t>
      </w:r>
      <w:r w:rsidRPr="00F86273">
        <w:rPr>
          <w:rStyle w:val="StyleUnderline"/>
        </w:rPr>
        <w:t xml:space="preserve">the melting of </w:t>
      </w:r>
      <w:r w:rsidRPr="00F72911">
        <w:rPr>
          <w:rStyle w:val="Emphasis"/>
        </w:rPr>
        <w:t>Arctic “permafrost”</w:t>
      </w:r>
      <w:r w:rsidRPr="00F86273">
        <w:rPr>
          <w:rStyle w:val="StyleUnderline"/>
        </w:rPr>
        <w:t xml:space="preserve"> could produce additional warming</w:t>
      </w:r>
      <w:r w:rsidRPr="00F72911">
        <w:rPr>
          <w:sz w:val="16"/>
        </w:rPr>
        <w:t xml:space="preserve">, as glacial retreat reduces the refractory effect of the ice and releases huge quantities of methane currently trapped beneath it. A recent study suggests that </w:t>
      </w:r>
      <w:r w:rsidRPr="00571110">
        <w:rPr>
          <w:rStyle w:val="StyleUnderline"/>
          <w:highlight w:val="cyan"/>
        </w:rPr>
        <w:t>a</w:t>
      </w:r>
      <w:r w:rsidRPr="00F86273">
        <w:rPr>
          <w:rStyle w:val="StyleUnderline"/>
        </w:rPr>
        <w:t xml:space="preserve"> “planetary </w:t>
      </w:r>
      <w:r w:rsidRPr="00571110">
        <w:rPr>
          <w:rStyle w:val="Emphasis"/>
          <w:highlight w:val="cyan"/>
        </w:rPr>
        <w:t>threshold</w:t>
      </w:r>
      <w:r w:rsidRPr="00F86273">
        <w:rPr>
          <w:rStyle w:val="StyleUnderline"/>
        </w:rPr>
        <w:t xml:space="preserve">” could </w:t>
      </w:r>
      <w:r w:rsidRPr="00571110">
        <w:rPr>
          <w:rStyle w:val="StyleUnderline"/>
          <w:highlight w:val="cyan"/>
        </w:rPr>
        <w:t>exist at</w:t>
      </w:r>
      <w:r w:rsidRPr="00F72911">
        <w:rPr>
          <w:sz w:val="16"/>
        </w:rPr>
        <w:t xml:space="preserve"> global average </w:t>
      </w:r>
      <w:r w:rsidRPr="00F86273">
        <w:rPr>
          <w:rStyle w:val="StyleUnderline"/>
        </w:rPr>
        <w:t xml:space="preserve">temperature of </w:t>
      </w:r>
      <w:r w:rsidRPr="00571110">
        <w:rPr>
          <w:rStyle w:val="Emphasis"/>
          <w:highlight w:val="cyan"/>
        </w:rPr>
        <w:t>2°</w:t>
      </w:r>
      <w:r w:rsidRPr="00F86273">
        <w:rPr>
          <w:rStyle w:val="StyleUnderline"/>
        </w:rPr>
        <w:t>C</w:t>
      </w:r>
      <w:r w:rsidRPr="00F46D9E">
        <w:t xml:space="preserve"> </w:t>
      </w:r>
      <w:r w:rsidRPr="00F72911">
        <w:rPr>
          <w:sz w:val="16"/>
        </w:rPr>
        <w:t xml:space="preserve">above preindustrial levels (Steffen et al. 2018; </w:t>
      </w:r>
      <w:proofErr w:type="gramStart"/>
      <w:r w:rsidRPr="00F72911">
        <w:rPr>
          <w:sz w:val="16"/>
        </w:rPr>
        <w:t>also</w:t>
      </w:r>
      <w:proofErr w:type="gramEnd"/>
      <w:r w:rsidRPr="00F72911">
        <w:rPr>
          <w:sz w:val="16"/>
        </w:rPr>
        <w:t xml:space="preserve"> IPCC 2018). Therefore, the analysis here takes the 2°C rise in global average temperatures as representing </w:t>
      </w:r>
      <w:r w:rsidRPr="00F86273">
        <w:rPr>
          <w:rStyle w:val="StyleUnderline"/>
        </w:rPr>
        <w:t xml:space="preserve">the </w:t>
      </w:r>
      <w:proofErr w:type="gramStart"/>
      <w:r w:rsidRPr="00F72911">
        <w:rPr>
          <w:rStyle w:val="Emphasis"/>
        </w:rPr>
        <w:t>lower-boundary</w:t>
      </w:r>
      <w:proofErr w:type="gramEnd"/>
      <w:r w:rsidRPr="00F86273">
        <w:rPr>
          <w:rStyle w:val="StyleUnderline"/>
        </w:rPr>
        <w:t xml:space="preserve"> of</w:t>
      </w:r>
      <w:r w:rsidRPr="00F72911">
        <w:rPr>
          <w:sz w:val="16"/>
        </w:rPr>
        <w:t xml:space="preserve"> an </w:t>
      </w:r>
      <w:r w:rsidRPr="00F86273">
        <w:rPr>
          <w:rStyle w:val="StyleUnderline"/>
        </w:rPr>
        <w:t>existential threat</w:t>
      </w:r>
      <w:r w:rsidRPr="00F72911">
        <w:rPr>
          <w:sz w:val="16"/>
        </w:rPr>
        <w:t xml:space="preserve"> to humanity, </w:t>
      </w:r>
      <w:r w:rsidRPr="00F86273">
        <w:rPr>
          <w:rStyle w:val="StyleUnderline"/>
        </w:rPr>
        <w:t xml:space="preserve">with </w:t>
      </w:r>
      <w:r w:rsidRPr="00F72911">
        <w:rPr>
          <w:rStyle w:val="Emphasis"/>
        </w:rPr>
        <w:t>higher temperatures</w:t>
      </w:r>
      <w:r w:rsidRPr="00F86273">
        <w:rPr>
          <w:rStyle w:val="StyleUnderline"/>
        </w:rPr>
        <w:t xml:space="preserve"> increasing the risk of </w:t>
      </w:r>
      <w:r w:rsidRPr="00F72911">
        <w:rPr>
          <w:rStyle w:val="Emphasis"/>
        </w:rPr>
        <w:t>runaway</w:t>
      </w:r>
      <w:r w:rsidRPr="00F86273">
        <w:rPr>
          <w:rStyle w:val="StyleUnderline"/>
        </w:rPr>
        <w:t xml:space="preserve"> climate change leading to a Hothouse Earth</w:t>
      </w:r>
      <w:r w:rsidRPr="00017DEF">
        <w:rPr>
          <w:sz w:val="16"/>
        </w:rPr>
        <w:t>.</w:t>
      </w:r>
      <w:r>
        <w:rPr>
          <w:sz w:val="16"/>
        </w:rPr>
        <w:t xml:space="preserve"> </w:t>
      </w:r>
      <w:r w:rsidRPr="00017DEF">
        <w:rPr>
          <w:sz w:val="16"/>
        </w:rPr>
        <w:t xml:space="preserve">The </w:t>
      </w:r>
      <w:r w:rsidRPr="00017DEF">
        <w:rPr>
          <w:rStyle w:val="StyleUnderline"/>
        </w:rPr>
        <w:t>Paris</w:t>
      </w:r>
      <w:r w:rsidRPr="00017DEF">
        <w:rPr>
          <w:sz w:val="16"/>
        </w:rPr>
        <w:t xml:space="preserve"> Agreement on Climate Change </w:t>
      </w:r>
      <w:r w:rsidRPr="00017DEF">
        <w:rPr>
          <w:rStyle w:val="StyleUnderline"/>
        </w:rPr>
        <w:t>set the goal of limiting the increase</w:t>
      </w:r>
      <w:r w:rsidRPr="00017DEF">
        <w:rPr>
          <w:sz w:val="16"/>
        </w:rPr>
        <w:t xml:space="preserve"> in global average temperatures </w:t>
      </w:r>
      <w:r w:rsidRPr="00017DEF">
        <w:rPr>
          <w:rStyle w:val="StyleUnderline"/>
        </w:rPr>
        <w:t>to “well below” 2°C</w:t>
      </w:r>
      <w:r w:rsidRPr="00017DEF">
        <w:rPr>
          <w:sz w:val="16"/>
        </w:rPr>
        <w:t xml:space="preserve"> and to pursue efforts to limit the increase to 1.5°C. </w:t>
      </w:r>
      <w:r w:rsidRPr="00017DEF">
        <w:rPr>
          <w:rStyle w:val="StyleUnderline"/>
        </w:rPr>
        <w:t>If</w:t>
      </w:r>
      <w:r w:rsidRPr="00017DEF">
        <w:rPr>
          <w:sz w:val="16"/>
        </w:rPr>
        <w:t xml:space="preserve"> the </w:t>
      </w:r>
      <w:r w:rsidRPr="00017DEF">
        <w:rPr>
          <w:rStyle w:val="StyleUnderline"/>
        </w:rPr>
        <w:t>Paris</w:t>
      </w:r>
      <w:r w:rsidRPr="00017DEF">
        <w:rPr>
          <w:sz w:val="16"/>
        </w:rPr>
        <w:t xml:space="preserve"> Agreement </w:t>
      </w:r>
      <w:r w:rsidRPr="00017DEF">
        <w:rPr>
          <w:rStyle w:val="StyleUnderline"/>
        </w:rPr>
        <w:t>goals are met</w:t>
      </w:r>
      <w:r w:rsidRPr="00017DEF">
        <w:rPr>
          <w:sz w:val="16"/>
        </w:rPr>
        <w:t xml:space="preserve">, then </w:t>
      </w:r>
      <w:r w:rsidRPr="00017DEF">
        <w:rPr>
          <w:rStyle w:val="StyleUnderline"/>
        </w:rPr>
        <w:t>nations would</w:t>
      </w:r>
      <w:r w:rsidRPr="00017DEF">
        <w:rPr>
          <w:sz w:val="16"/>
        </w:rPr>
        <w:t xml:space="preserve"> likely </w:t>
      </w:r>
      <w:r w:rsidRPr="00017DEF">
        <w:rPr>
          <w:rStyle w:val="StyleUnderline"/>
        </w:rPr>
        <w:t xml:space="preserve">keep climate change </w:t>
      </w:r>
      <w:r w:rsidRPr="00017DEF">
        <w:rPr>
          <w:rStyle w:val="Emphasis"/>
        </w:rPr>
        <w:t>below the threshold</w:t>
      </w:r>
      <w:r w:rsidRPr="00017DEF">
        <w:rPr>
          <w:rStyle w:val="StyleUnderline"/>
        </w:rPr>
        <w:t xml:space="preserve"> of an </w:t>
      </w:r>
      <w:r w:rsidRPr="00017DEF">
        <w:rPr>
          <w:rStyle w:val="Emphasis"/>
        </w:rPr>
        <w:t>existential threat</w:t>
      </w:r>
      <w:r w:rsidRPr="00017DEF">
        <w:rPr>
          <w:rStyle w:val="StyleUnderline"/>
        </w:rPr>
        <w:t xml:space="preserve"> to humanity</w:t>
      </w:r>
      <w:r w:rsidRPr="00017DEF">
        <w:rPr>
          <w:sz w:val="16"/>
        </w:rPr>
        <w:t>. According to Climate Action Tracker (2020), however, current policies of states are expected to produce global average temperatures of 2.9°C above preindustrial levels by 2100 (range between +2.1 and +3.9°C), while if states succeed in meeting their pledges and targets, global average temperatures are still projected to increase by 2.6°C (range between +2.1 and +3.3°C). Thus, while the</w:t>
      </w:r>
      <w:r w:rsidRPr="00F72911">
        <w:rPr>
          <w:sz w:val="16"/>
        </w:rPr>
        <w:t xml:space="preserve"> Paris Agreements sets a goal 6 that would reduce the existential risk of climate change, the actual policies of states could easily cross the threshold that would constitute an existential threat to humanity (CAT 2020).</w:t>
      </w:r>
      <w:r>
        <w:rPr>
          <w:sz w:val="16"/>
        </w:rPr>
        <w:t xml:space="preserve"> </w:t>
      </w:r>
    </w:p>
    <w:p w14:paraId="0D6D3077" w14:textId="77777777" w:rsidR="0095589C" w:rsidRDefault="0095589C" w:rsidP="0095589C">
      <w:pPr>
        <w:pStyle w:val="Heading4"/>
      </w:pPr>
      <w:r>
        <w:t xml:space="preserve">Scenario 2 – </w:t>
      </w:r>
      <w:r>
        <w:rPr>
          <w:u w:val="single"/>
        </w:rPr>
        <w:t>Aquaculture</w:t>
      </w:r>
      <w:r>
        <w:t>:</w:t>
      </w:r>
    </w:p>
    <w:p w14:paraId="30E90260" w14:textId="77777777" w:rsidR="0095589C" w:rsidRPr="0061026B" w:rsidRDefault="0095589C" w:rsidP="0095589C">
      <w:pPr>
        <w:pStyle w:val="Heading4"/>
      </w:pPr>
      <w:r>
        <w:t xml:space="preserve">Lunar Basing would </w:t>
      </w:r>
      <w:r>
        <w:rPr>
          <w:u w:val="single"/>
        </w:rPr>
        <w:t>require</w:t>
      </w:r>
      <w:r>
        <w:t xml:space="preserve"> aquaculture that provides </w:t>
      </w:r>
      <w:r>
        <w:rPr>
          <w:u w:val="single"/>
        </w:rPr>
        <w:t>mutual benefits</w:t>
      </w:r>
      <w:r>
        <w:t xml:space="preserve"> that spill-down terrestrially – results in </w:t>
      </w:r>
      <w:r>
        <w:rPr>
          <w:u w:val="single"/>
        </w:rPr>
        <w:t>sustainable aquaculture</w:t>
      </w:r>
      <w:r>
        <w:t>.</w:t>
      </w:r>
    </w:p>
    <w:p w14:paraId="760CE43E" w14:textId="77777777" w:rsidR="0095589C" w:rsidRPr="002575D5" w:rsidRDefault="0095589C" w:rsidP="0095589C">
      <w:r w:rsidRPr="002575D5">
        <w:rPr>
          <w:rStyle w:val="Style13ptBold"/>
        </w:rPr>
        <w:t>Przybyla</w:t>
      </w:r>
      <w:r>
        <w:rPr>
          <w:rStyle w:val="Style13ptBold"/>
        </w:rPr>
        <w:t xml:space="preserve"> 21</w:t>
      </w:r>
      <w:r w:rsidRPr="002575D5">
        <w:t xml:space="preserve">, </w:t>
      </w:r>
      <w:proofErr w:type="spellStart"/>
      <w:r w:rsidRPr="002575D5">
        <w:t>Cyrille</w:t>
      </w:r>
      <w:proofErr w:type="spellEnd"/>
      <w:r w:rsidRPr="002575D5">
        <w:t>. "Space aquaculture: prospects for raising aquatic vertebrates in a bioregenerative life-support system on a lunar base." Frontiers in Astronomy and Space Sciences 8 (2021): 107.</w:t>
      </w:r>
      <w:r>
        <w:t xml:space="preserve"> (Studies Aquaculture Research at </w:t>
      </w:r>
      <w:r w:rsidRPr="002575D5">
        <w:t>Univ</w:t>
      </w:r>
      <w:r>
        <w:t>ersity of</w:t>
      </w:r>
      <w:r w:rsidRPr="002575D5">
        <w:t xml:space="preserve"> Montpellie</w:t>
      </w:r>
      <w:r>
        <w:t>r)</w:t>
      </w:r>
    </w:p>
    <w:p w14:paraId="679D0C07" w14:textId="77777777" w:rsidR="0095589C" w:rsidRPr="005A6C09" w:rsidRDefault="0095589C" w:rsidP="0095589C">
      <w:pPr>
        <w:rPr>
          <w:sz w:val="14"/>
        </w:rPr>
      </w:pPr>
      <w:r w:rsidRPr="00571110">
        <w:rPr>
          <w:rStyle w:val="Emphasis"/>
          <w:highlight w:val="cyan"/>
        </w:rPr>
        <w:t>Space Aquaculture</w:t>
      </w:r>
      <w:r w:rsidRPr="00A64969">
        <w:rPr>
          <w:rStyle w:val="StyleUnderline"/>
        </w:rPr>
        <w:t>: A Relevant Source of Complementary Nutrition Resupplying a base in space from Earth on a weekly basis is neither economically nor technologically feasible (a trip to the Moon takes 4–7 days, and to Mars 5–8 months). A short-term solution is to provide processed and prepackaged space food.</w:t>
      </w:r>
      <w:r w:rsidRPr="005A6C09">
        <w:rPr>
          <w:sz w:val="14"/>
        </w:rPr>
        <w:t xml:space="preserve"> However, lyophilized conservation is unstable, especially concerning essential nutrients such as potassium, calcium, vitamin D, and vitamin K, which is involved in muscle and bone maintenance. </w:t>
      </w:r>
      <w:r w:rsidRPr="00A64969">
        <w:rPr>
          <w:rStyle w:val="StyleUnderline"/>
        </w:rPr>
        <w:t>The micronutrients most sensitive to storage degradation are vitamins A, C, B1, and B6 after one year at ambient temperature (Cooper et al., 2017). A possible nutrition strategy for space bases could be to couple local fresh production with supplies brought by cargo spaceships</w:t>
      </w:r>
      <w:r w:rsidRPr="005A6C09">
        <w:rPr>
          <w:sz w:val="14"/>
        </w:rPr>
        <w:t xml:space="preserve">. </w:t>
      </w:r>
      <w:r w:rsidRPr="00571110">
        <w:rPr>
          <w:rStyle w:val="Emphasis"/>
          <w:highlight w:val="cyan"/>
        </w:rPr>
        <w:t>Providing</w:t>
      </w:r>
      <w:r w:rsidRPr="00571110">
        <w:rPr>
          <w:rStyle w:val="StyleUnderline"/>
          <w:highlight w:val="cyan"/>
        </w:rPr>
        <w:t xml:space="preserve"> </w:t>
      </w:r>
      <w:r w:rsidRPr="00571110">
        <w:rPr>
          <w:rStyle w:val="Emphasis"/>
          <w:highlight w:val="cyan"/>
        </w:rPr>
        <w:t>fresh</w:t>
      </w:r>
      <w:r w:rsidRPr="00A64969">
        <w:rPr>
          <w:rStyle w:val="StyleUnderline"/>
        </w:rPr>
        <w:t xml:space="preserve">, </w:t>
      </w:r>
      <w:proofErr w:type="gramStart"/>
      <w:r w:rsidRPr="00571110">
        <w:rPr>
          <w:rStyle w:val="Emphasis"/>
          <w:highlight w:val="cyan"/>
        </w:rPr>
        <w:t>nutritious</w:t>
      </w:r>
      <w:proofErr w:type="gramEnd"/>
      <w:r w:rsidRPr="00571110">
        <w:rPr>
          <w:rStyle w:val="StyleUnderline"/>
          <w:highlight w:val="cyan"/>
        </w:rPr>
        <w:t xml:space="preserve"> </w:t>
      </w:r>
      <w:r w:rsidRPr="00A64969">
        <w:rPr>
          <w:rStyle w:val="StyleUnderline"/>
        </w:rPr>
        <w:t xml:space="preserve">and safe </w:t>
      </w:r>
      <w:r w:rsidRPr="00571110">
        <w:rPr>
          <w:rStyle w:val="Emphasis"/>
          <w:highlight w:val="cyan"/>
        </w:rPr>
        <w:t>food</w:t>
      </w:r>
      <w:r w:rsidRPr="00571110">
        <w:rPr>
          <w:rStyle w:val="StyleUnderline"/>
          <w:highlight w:val="cyan"/>
        </w:rPr>
        <w:t xml:space="preserve"> </w:t>
      </w:r>
      <w:r w:rsidRPr="00A64969">
        <w:rPr>
          <w:rStyle w:val="StyleUnderline"/>
        </w:rPr>
        <w:t xml:space="preserve">is </w:t>
      </w:r>
      <w:r w:rsidRPr="00571110">
        <w:rPr>
          <w:rStyle w:val="Emphasis"/>
          <w:highlight w:val="cyan"/>
        </w:rPr>
        <w:t>imperative for</w:t>
      </w:r>
      <w:r w:rsidRPr="00571110">
        <w:rPr>
          <w:rStyle w:val="StyleUnderline"/>
          <w:highlight w:val="cyan"/>
        </w:rPr>
        <w:t xml:space="preserve"> </w:t>
      </w:r>
      <w:r w:rsidRPr="00A64969">
        <w:rPr>
          <w:rStyle w:val="StyleUnderline"/>
        </w:rPr>
        <w:t xml:space="preserve">the </w:t>
      </w:r>
      <w:r w:rsidRPr="00571110">
        <w:rPr>
          <w:rStyle w:val="Emphasis"/>
          <w:highlight w:val="cyan"/>
        </w:rPr>
        <w:t>success of a manned base on Moon</w:t>
      </w:r>
      <w:r w:rsidRPr="00571110">
        <w:rPr>
          <w:rStyle w:val="StyleUnderline"/>
          <w:highlight w:val="cyan"/>
        </w:rPr>
        <w:t xml:space="preserve"> </w:t>
      </w:r>
      <w:r w:rsidRPr="00A64969">
        <w:rPr>
          <w:rStyle w:val="StyleUnderline"/>
        </w:rPr>
        <w:t>or Mars</w:t>
      </w:r>
      <w:r w:rsidRPr="005A6C09">
        <w:rPr>
          <w:sz w:val="14"/>
        </w:rPr>
        <w:t xml:space="preserve">. Recent studies have shown that food energy needs during a spaceflight are </w:t>
      </w:r>
      <w:proofErr w:type="gramStart"/>
      <w:r w:rsidRPr="005A6C09">
        <w:rPr>
          <w:sz w:val="14"/>
        </w:rPr>
        <w:t>similar to</w:t>
      </w:r>
      <w:proofErr w:type="gramEnd"/>
      <w:r w:rsidRPr="005A6C09">
        <w:rPr>
          <w:sz w:val="14"/>
        </w:rPr>
        <w:t xml:space="preserve"> those required on Earth. </w:t>
      </w:r>
      <w:r w:rsidRPr="00A64969">
        <w:rPr>
          <w:rStyle w:val="StyleUnderline"/>
        </w:rPr>
        <w:t>If energy intake is reduced, the human body is subjected to physiological stress causing cardiovascular deconditioning, bone demineralization, muscle atrophy and immune system deficiency. Moreover, microgravity exposure reduces the nitrogen balance in an astronaut’s body.</w:t>
      </w:r>
      <w:r w:rsidRPr="005A6C09">
        <w:rPr>
          <w:sz w:val="14"/>
        </w:rPr>
        <w:t xml:space="preserve"> This results in a 30% reduction in protein synthesis (Stein, 2001). A study of previous manned missions in low orbit monitored the crew’s physical performance consuming food commonly used in space missions and showed that an increase in carbohydrates (from plants) and a decrease in animal protein and fat can disturb the diet balance (</w:t>
      </w:r>
      <w:proofErr w:type="spellStart"/>
      <w:r w:rsidRPr="005A6C09">
        <w:rPr>
          <w:sz w:val="14"/>
        </w:rPr>
        <w:t>Gretebeck</w:t>
      </w:r>
      <w:proofErr w:type="spellEnd"/>
      <w:r w:rsidRPr="005A6C09">
        <w:rPr>
          <w:sz w:val="14"/>
        </w:rPr>
        <w:t xml:space="preserve"> et al., 1994). </w:t>
      </w:r>
      <w:r w:rsidRPr="00A64969">
        <w:rPr>
          <w:rStyle w:val="StyleUnderline"/>
        </w:rPr>
        <w:t xml:space="preserve">Ideally, a fresh animal-based food source should be included in the diet of space residents. </w:t>
      </w:r>
      <w:r w:rsidRPr="00571110">
        <w:rPr>
          <w:rStyle w:val="Emphasis"/>
          <w:highlight w:val="cyan"/>
        </w:rPr>
        <w:t>Seafood</w:t>
      </w:r>
      <w:r w:rsidRPr="00571110">
        <w:rPr>
          <w:rStyle w:val="StyleUnderline"/>
          <w:highlight w:val="cyan"/>
        </w:rPr>
        <w:t xml:space="preserve"> </w:t>
      </w:r>
      <w:r w:rsidRPr="00A64969">
        <w:rPr>
          <w:rStyle w:val="StyleUnderline"/>
        </w:rPr>
        <w:t xml:space="preserve">is one of the </w:t>
      </w:r>
      <w:r w:rsidRPr="00571110">
        <w:rPr>
          <w:rStyle w:val="Emphasis"/>
          <w:highlight w:val="cyan"/>
        </w:rPr>
        <w:t>healthier</w:t>
      </w:r>
      <w:r w:rsidRPr="00571110">
        <w:rPr>
          <w:rStyle w:val="StyleUnderline"/>
          <w:highlight w:val="cyan"/>
        </w:rPr>
        <w:t xml:space="preserve"> </w:t>
      </w:r>
      <w:r w:rsidRPr="00A64969">
        <w:rPr>
          <w:rStyle w:val="StyleUnderline"/>
        </w:rPr>
        <w:t xml:space="preserve">animal products for human nutrition. Its </w:t>
      </w:r>
      <w:r w:rsidRPr="00571110">
        <w:rPr>
          <w:rStyle w:val="Emphasis"/>
          <w:highlight w:val="cyan"/>
        </w:rPr>
        <w:t>nutritional</w:t>
      </w:r>
      <w:r w:rsidRPr="00571110">
        <w:rPr>
          <w:rStyle w:val="StyleUnderline"/>
          <w:highlight w:val="cyan"/>
        </w:rPr>
        <w:t xml:space="preserve"> </w:t>
      </w:r>
      <w:r w:rsidRPr="00A64969">
        <w:rPr>
          <w:rStyle w:val="StyleUnderline"/>
        </w:rPr>
        <w:t xml:space="preserve">merits </w:t>
      </w:r>
      <w:r w:rsidRPr="00571110">
        <w:rPr>
          <w:rStyle w:val="Emphasis"/>
          <w:highlight w:val="cyan"/>
        </w:rPr>
        <w:t>and</w:t>
      </w:r>
      <w:r w:rsidRPr="00571110">
        <w:rPr>
          <w:rStyle w:val="StyleUnderline"/>
          <w:highlight w:val="cyan"/>
        </w:rPr>
        <w:t xml:space="preserve"> </w:t>
      </w:r>
      <w:r w:rsidRPr="00571110">
        <w:rPr>
          <w:rStyle w:val="Emphasis"/>
          <w:highlight w:val="cyan"/>
        </w:rPr>
        <w:t>protective benefits</w:t>
      </w:r>
      <w:r w:rsidRPr="00571110">
        <w:rPr>
          <w:rStyle w:val="StyleUnderline"/>
          <w:highlight w:val="cyan"/>
        </w:rPr>
        <w:t xml:space="preserve"> </w:t>
      </w:r>
      <w:r w:rsidRPr="00A64969">
        <w:rPr>
          <w:rStyle w:val="StyleUnderline"/>
        </w:rPr>
        <w:t>have been abundantly described over the last century. Like wild fish, aquaculture fish sequester digestible proteins and essential amino acids, lipids, including essential polyunsaturated fatty acids (PUFAs), essential vitamins and minerals in their muscles</w:t>
      </w:r>
      <w:r w:rsidRPr="005A6C09">
        <w:rPr>
          <w:sz w:val="14"/>
        </w:rPr>
        <w:t xml:space="preserve">. Vitamins are precursors of molecules that are essential coenzymes for enzyme catalysis. When the synthesis of coenzymes is not included in an organism’s genetic heritage (this is the case for Homo sapiens), their natural synthesis must be achieved by the ingestion of living cells. These cells are provided by a diet of plants or animals. </w:t>
      </w:r>
      <w:r w:rsidRPr="00A64969">
        <w:rPr>
          <w:rStyle w:val="StyleUnderline"/>
        </w:rPr>
        <w:t>In addition to micronutrients, farmed marine, brackish and freshwater fish can sequester ALA (PUFA precursor), EPA or DHA from their diet (</w:t>
      </w:r>
      <w:proofErr w:type="spellStart"/>
      <w:r w:rsidRPr="00A64969">
        <w:rPr>
          <w:rStyle w:val="StyleUnderline"/>
        </w:rPr>
        <w:t>Tocher</w:t>
      </w:r>
      <w:proofErr w:type="spellEnd"/>
      <w:r w:rsidRPr="00A64969">
        <w:rPr>
          <w:rStyle w:val="StyleUnderline"/>
        </w:rPr>
        <w:t xml:space="preserve">, 2015). Several </w:t>
      </w:r>
      <w:r w:rsidRPr="00571110">
        <w:rPr>
          <w:rStyle w:val="Emphasis"/>
          <w:highlight w:val="cyan"/>
        </w:rPr>
        <w:t>aquaculture fish</w:t>
      </w:r>
      <w:r w:rsidRPr="00571110">
        <w:rPr>
          <w:rStyle w:val="StyleUnderline"/>
          <w:highlight w:val="cyan"/>
        </w:rPr>
        <w:t xml:space="preserve"> </w:t>
      </w:r>
      <w:r w:rsidRPr="00A64969">
        <w:rPr>
          <w:rStyle w:val="StyleUnderline"/>
        </w:rPr>
        <w:t xml:space="preserve">have the physiological </w:t>
      </w:r>
      <w:r w:rsidRPr="00571110">
        <w:rPr>
          <w:rStyle w:val="Emphasis"/>
          <w:highlight w:val="cyan"/>
        </w:rPr>
        <w:t>capability to produce</w:t>
      </w:r>
      <w:r w:rsidRPr="00571110">
        <w:rPr>
          <w:rStyle w:val="StyleUnderline"/>
          <w:highlight w:val="cyan"/>
        </w:rPr>
        <w:t xml:space="preserve"> </w:t>
      </w:r>
      <w:r w:rsidRPr="00571110">
        <w:rPr>
          <w:rStyle w:val="Emphasis"/>
          <w:highlight w:val="cyan"/>
        </w:rPr>
        <w:t>EPA and DHA</w:t>
      </w:r>
      <w:r w:rsidRPr="00571110">
        <w:rPr>
          <w:rStyle w:val="StyleUnderline"/>
          <w:highlight w:val="cyan"/>
        </w:rPr>
        <w:t xml:space="preserve"> </w:t>
      </w:r>
      <w:r w:rsidRPr="00A64969">
        <w:rPr>
          <w:rStyle w:val="StyleUnderline"/>
        </w:rPr>
        <w:t xml:space="preserve">(ALA chain elongation) and store these </w:t>
      </w:r>
      <w:r w:rsidRPr="00571110">
        <w:rPr>
          <w:rStyle w:val="Emphasis"/>
          <w:highlight w:val="cyan"/>
        </w:rPr>
        <w:t>essential compounds</w:t>
      </w:r>
      <w:r w:rsidRPr="00571110">
        <w:rPr>
          <w:rStyle w:val="StyleUnderline"/>
          <w:highlight w:val="cyan"/>
        </w:rPr>
        <w:t xml:space="preserve"> </w:t>
      </w:r>
      <w:r w:rsidRPr="00A64969">
        <w:rPr>
          <w:rStyle w:val="StyleUnderline"/>
        </w:rPr>
        <w:t>(</w:t>
      </w:r>
      <w:proofErr w:type="spellStart"/>
      <w:r w:rsidRPr="00A64969">
        <w:rPr>
          <w:rStyle w:val="StyleUnderline"/>
        </w:rPr>
        <w:t>Morais</w:t>
      </w:r>
      <w:proofErr w:type="spellEnd"/>
      <w:r w:rsidRPr="00A64969">
        <w:rPr>
          <w:rStyle w:val="StyleUnderline"/>
        </w:rPr>
        <w:t xml:space="preserve"> et al., 2015; Gregory et al., 2016).</w:t>
      </w:r>
      <w:r w:rsidRPr="005A6C09">
        <w:rPr>
          <w:sz w:val="14"/>
        </w:rPr>
        <w:t xml:space="preserve"> The micronutrients commonly found in fish and their health benefits are presented in Table 1 (</w:t>
      </w:r>
      <w:proofErr w:type="spellStart"/>
      <w:r w:rsidRPr="005A6C09">
        <w:rPr>
          <w:sz w:val="14"/>
        </w:rPr>
        <w:t>Tacon</w:t>
      </w:r>
      <w:proofErr w:type="spellEnd"/>
      <w:r w:rsidRPr="005A6C09">
        <w:rPr>
          <w:sz w:val="14"/>
        </w:rPr>
        <w:t xml:space="preserve"> et al., 2020). </w:t>
      </w:r>
      <w:r w:rsidRPr="00A64969">
        <w:rPr>
          <w:rStyle w:val="StyleUnderline"/>
        </w:rPr>
        <w:t>At the beginning of the 1980s, the first study on the possibility of space aquaculture emphasized the shared points between recirculating aquaculture systems (RAS) and BLSS (Hanson, 1983)</w:t>
      </w:r>
      <w:r w:rsidRPr="005A6C09">
        <w:rPr>
          <w:sz w:val="14"/>
        </w:rPr>
        <w:t>. Yet although aquaculture seems to offer a relevant solution for manned long-term missions (</w:t>
      </w:r>
      <w:proofErr w:type="spellStart"/>
      <w:r w:rsidRPr="005A6C09">
        <w:rPr>
          <w:sz w:val="14"/>
        </w:rPr>
        <w:t>Bluem</w:t>
      </w:r>
      <w:proofErr w:type="spellEnd"/>
      <w:r w:rsidRPr="005A6C09">
        <w:rPr>
          <w:sz w:val="14"/>
        </w:rPr>
        <w:t xml:space="preserve"> and Paris, 2003), almost four decades later, </w:t>
      </w:r>
      <w:r w:rsidRPr="00571110">
        <w:rPr>
          <w:rStyle w:val="Emphasis"/>
          <w:highlight w:val="cyan"/>
        </w:rPr>
        <w:t>no significant innovative solutions</w:t>
      </w:r>
      <w:r w:rsidRPr="00571110">
        <w:rPr>
          <w:rStyle w:val="StyleUnderline"/>
          <w:highlight w:val="cyan"/>
        </w:rPr>
        <w:t xml:space="preserve"> </w:t>
      </w:r>
      <w:r w:rsidRPr="00A64969">
        <w:rPr>
          <w:rStyle w:val="StyleUnderline"/>
        </w:rPr>
        <w:t xml:space="preserve">have been proposed for space exploration. This may be </w:t>
      </w:r>
      <w:r w:rsidRPr="00571110">
        <w:rPr>
          <w:rStyle w:val="Emphasis"/>
          <w:highlight w:val="cyan"/>
        </w:rPr>
        <w:t xml:space="preserve">due to </w:t>
      </w:r>
      <w:r w:rsidRPr="00A64969">
        <w:rPr>
          <w:rStyle w:val="StyleUnderline"/>
        </w:rPr>
        <w:t xml:space="preserve">the international </w:t>
      </w:r>
      <w:r w:rsidRPr="00571110">
        <w:rPr>
          <w:rStyle w:val="Emphasis"/>
          <w:highlight w:val="cyan"/>
        </w:rPr>
        <w:t>strategy of</w:t>
      </w:r>
      <w:r w:rsidRPr="00571110">
        <w:rPr>
          <w:rStyle w:val="StyleUnderline"/>
          <w:highlight w:val="cyan"/>
        </w:rPr>
        <w:t xml:space="preserve"> </w:t>
      </w:r>
      <w:r w:rsidRPr="00A64969">
        <w:rPr>
          <w:rStyle w:val="StyleUnderline"/>
        </w:rPr>
        <w:t xml:space="preserve">developing </w:t>
      </w:r>
      <w:r w:rsidRPr="00571110">
        <w:rPr>
          <w:rStyle w:val="Emphasis"/>
          <w:highlight w:val="cyan"/>
        </w:rPr>
        <w:t>low orbit science over</w:t>
      </w:r>
      <w:r w:rsidRPr="00571110">
        <w:rPr>
          <w:rStyle w:val="StyleUnderline"/>
          <w:highlight w:val="cyan"/>
        </w:rPr>
        <w:t xml:space="preserve"> </w:t>
      </w:r>
      <w:r w:rsidRPr="00A64969">
        <w:rPr>
          <w:rStyle w:val="StyleUnderline"/>
        </w:rPr>
        <w:t xml:space="preserve">the last 30 years with the ISS program, to the detriment of more </w:t>
      </w:r>
      <w:r w:rsidRPr="00571110">
        <w:rPr>
          <w:rStyle w:val="Emphasis"/>
          <w:highlight w:val="cyan"/>
        </w:rPr>
        <w:t>complex</w:t>
      </w:r>
      <w:r w:rsidRPr="00571110">
        <w:rPr>
          <w:rStyle w:val="StyleUnderline"/>
          <w:highlight w:val="cyan"/>
        </w:rPr>
        <w:t xml:space="preserve"> </w:t>
      </w:r>
      <w:r w:rsidRPr="00A64969">
        <w:rPr>
          <w:rStyle w:val="StyleUnderline"/>
        </w:rPr>
        <w:t xml:space="preserve">and ambitious projects such as </w:t>
      </w:r>
      <w:r w:rsidRPr="00571110">
        <w:rPr>
          <w:rStyle w:val="Emphasis"/>
          <w:highlight w:val="cyan"/>
        </w:rPr>
        <w:t>trips to the Moon</w:t>
      </w:r>
      <w:r w:rsidRPr="00571110">
        <w:rPr>
          <w:rStyle w:val="StyleUnderline"/>
          <w:highlight w:val="cyan"/>
        </w:rPr>
        <w:t xml:space="preserve"> </w:t>
      </w:r>
      <w:r w:rsidRPr="00A64969">
        <w:rPr>
          <w:rStyle w:val="StyleUnderline"/>
        </w:rPr>
        <w:t xml:space="preserve">or Mars </w:t>
      </w:r>
      <w:r w:rsidRPr="00571110">
        <w:rPr>
          <w:rStyle w:val="Emphasis"/>
          <w:highlight w:val="cyan"/>
          <w:bdr w:val="single" w:sz="18" w:space="0" w:color="auto"/>
        </w:rPr>
        <w:t>involving long-term stays</w:t>
      </w:r>
      <w:r w:rsidRPr="005A6C09">
        <w:rPr>
          <w:sz w:val="14"/>
        </w:rPr>
        <w:t xml:space="preserve">. Why Raise Aquatic Organisms in Space? </w:t>
      </w:r>
      <w:r w:rsidRPr="00A64969">
        <w:rPr>
          <w:rStyle w:val="StyleUnderline"/>
        </w:rPr>
        <w:t xml:space="preserve">Hydrogen and oxygen are abundant in the Universe, and water molecules are everywhere in the solar system. Sub-glacial liquid water has been detected on many rocky planets such as Mars, Mercury, and Venus </w:t>
      </w:r>
      <w:r w:rsidRPr="005A6C09">
        <w:rPr>
          <w:sz w:val="14"/>
        </w:rPr>
        <w:t>(Liu, 2019; McCubbin and Barnes, 2019). There is evidence of the presence of an internal ocean on icy moons such as Enceladus (</w:t>
      </w:r>
      <w:proofErr w:type="spellStart"/>
      <w:r w:rsidRPr="005A6C09">
        <w:rPr>
          <w:sz w:val="14"/>
        </w:rPr>
        <w:t>Cadek</w:t>
      </w:r>
      <w:proofErr w:type="spellEnd"/>
      <w:r w:rsidRPr="005A6C09">
        <w:rPr>
          <w:sz w:val="14"/>
        </w:rPr>
        <w:t xml:space="preserve"> et al., 2016) and Europa (</w:t>
      </w:r>
      <w:proofErr w:type="spellStart"/>
      <w:r w:rsidRPr="005A6C09">
        <w:rPr>
          <w:sz w:val="14"/>
        </w:rPr>
        <w:t>Kalousova</w:t>
      </w:r>
      <w:proofErr w:type="spellEnd"/>
      <w:r w:rsidRPr="005A6C09">
        <w:rPr>
          <w:sz w:val="14"/>
        </w:rPr>
        <w:t xml:space="preserve"> et al., 2016). Recent research has indicated the presence of water molecules on rocky exoplanets from other solar systems in our galaxy (Olson et al., 2020). Water is the main in situ resource required for a planetary mission, both for long-term human settlement or astrobiology considerations; however, most observations have revealed that this water has high mineral content or is close to brine due to geological mineralization (</w:t>
      </w:r>
      <w:proofErr w:type="spellStart"/>
      <w:r w:rsidRPr="005A6C09">
        <w:rPr>
          <w:sz w:val="14"/>
        </w:rPr>
        <w:t>Orosei</w:t>
      </w:r>
      <w:proofErr w:type="spellEnd"/>
      <w:r w:rsidRPr="005A6C09">
        <w:rPr>
          <w:sz w:val="14"/>
        </w:rPr>
        <w:t xml:space="preserve"> et al., 2018). It would need to be purified to use as a source for water of drinking quality, yet it could be primarily used for rearing marine organisms such as algae, invertebrates, or fish. </w:t>
      </w:r>
      <w:r w:rsidRPr="00A64969">
        <w:rPr>
          <w:rStyle w:val="StyleUnderline"/>
        </w:rPr>
        <w:t xml:space="preserve">Today, </w:t>
      </w:r>
      <w:r w:rsidRPr="00571110">
        <w:rPr>
          <w:rStyle w:val="Emphasis"/>
          <w:highlight w:val="cyan"/>
        </w:rPr>
        <w:t>producing protein from</w:t>
      </w:r>
      <w:r w:rsidRPr="00571110">
        <w:rPr>
          <w:rStyle w:val="StyleUnderline"/>
          <w:highlight w:val="cyan"/>
        </w:rPr>
        <w:t xml:space="preserve"> </w:t>
      </w:r>
      <w:r w:rsidRPr="00571110">
        <w:rPr>
          <w:rStyle w:val="Emphasis"/>
          <w:highlight w:val="cyan"/>
        </w:rPr>
        <w:t>farmed animals</w:t>
      </w:r>
      <w:r w:rsidRPr="00571110">
        <w:rPr>
          <w:rStyle w:val="StyleUnderline"/>
          <w:highlight w:val="cyan"/>
        </w:rPr>
        <w:t xml:space="preserve"> </w:t>
      </w:r>
      <w:r w:rsidRPr="00A64969">
        <w:rPr>
          <w:rStyle w:val="StyleUnderline"/>
        </w:rPr>
        <w:t xml:space="preserve">(poultry, cattle, or sheep) </w:t>
      </w:r>
      <w:r w:rsidRPr="00571110">
        <w:rPr>
          <w:rStyle w:val="Emphasis"/>
          <w:highlight w:val="cyan"/>
        </w:rPr>
        <w:t xml:space="preserve">in low gravity </w:t>
      </w:r>
      <w:r w:rsidRPr="00571110">
        <w:rPr>
          <w:rStyle w:val="Emphasis"/>
          <w:highlight w:val="cyan"/>
          <w:bdr w:val="single" w:sz="18" w:space="0" w:color="auto"/>
        </w:rPr>
        <w:t>does not seem feasible</w:t>
      </w:r>
      <w:r w:rsidRPr="00571110">
        <w:rPr>
          <w:rStyle w:val="Emphasis"/>
          <w:highlight w:val="cyan"/>
        </w:rPr>
        <w:t>.</w:t>
      </w:r>
      <w:r w:rsidRPr="00A64969">
        <w:rPr>
          <w:rStyle w:val="StyleUnderline"/>
        </w:rPr>
        <w:t xml:space="preserve"> A </w:t>
      </w:r>
      <w:r w:rsidRPr="00571110">
        <w:rPr>
          <w:rStyle w:val="Emphasis"/>
          <w:highlight w:val="cyan"/>
        </w:rPr>
        <w:t>large surface area</w:t>
      </w:r>
      <w:r w:rsidRPr="00571110">
        <w:rPr>
          <w:rStyle w:val="StyleUnderline"/>
          <w:highlight w:val="cyan"/>
        </w:rPr>
        <w:t xml:space="preserve"> </w:t>
      </w:r>
      <w:r w:rsidRPr="00A64969">
        <w:rPr>
          <w:rStyle w:val="StyleUnderline"/>
        </w:rPr>
        <w:t xml:space="preserve">is needed for livestock rearing, which would directly compete with human space, and </w:t>
      </w:r>
      <w:r w:rsidRPr="00571110">
        <w:rPr>
          <w:rStyle w:val="Emphasis"/>
          <w:highlight w:val="cyan"/>
        </w:rPr>
        <w:t>costly synthetized air</w:t>
      </w:r>
      <w:r w:rsidRPr="00571110">
        <w:rPr>
          <w:rStyle w:val="StyleUnderline"/>
          <w:highlight w:val="cyan"/>
        </w:rPr>
        <w:t xml:space="preserve"> </w:t>
      </w:r>
      <w:r w:rsidRPr="00A64969">
        <w:rPr>
          <w:rStyle w:val="StyleUnderline"/>
        </w:rPr>
        <w:t>reconditioned from precious in situ resources such as lunar or planetary water or gas produced by BLSS biotechnology would be reserved for the human residents’ artificial atmosphere</w:t>
      </w:r>
      <w:r w:rsidRPr="005A6C09">
        <w:rPr>
          <w:sz w:val="14"/>
        </w:rPr>
        <w:t xml:space="preserve">. Due to their poikilothermic physiology, fish require five to twenty times less energy than mammals, and around three times less oxygen, as well as generate less carbon dioxide emissions, which is an important consideration for BLSS gas exchange management. Another issue is waste management. With terrestrial animals such as pigs, chickens, goats, or cows, feces collection is not easy to solve. However, in aquatic vertebrate production, all dissolved compounds and particulate matter are sequestered in the water and can be easily treated and removed from the system or converted by another organism. Lastly, compared to terrestrial farmed animals, aquaculture is commonly viewed as playing a major role in improving global food security on Earth because the feed conversion ratio (FCR: the feed biomass necessary to provide to a farmed organism to obtain a weight increase of 1 kg) for fish is drastically lower than for land vertebrates. The FCR for different aquaculture organisms compared to that of the main farmed land animals is shown in Figure 1. Protein and calorie retention from aquaculture production is comparable to livestock production (Fry et al., 2018). All aquatic vertebrates exhibit better feed efficiency, which implies less feed to produce in a BLSS and to manage on the Moon or Mars. Gas management in lunar or Martian bases will probably be the main challenge for engineers in the next decade. On Earth, the atmosphere sequesters a stock of oxygen, and its continuous production is provided by oceanic and terrestrial photosynthetic organisms. Before the Industrial Revolution, carbon dioxide production was balanced with oxygen consumption. Today, even with the rise in CO2 emissions, oxygen is not a limited source. In contrast, in a closed system in an extreme environment such as the Moon or Mars, oxygen is not available in its basic form and must be produced. Hence, it is a precious </w:t>
      </w:r>
      <w:proofErr w:type="gramStart"/>
      <w:r w:rsidRPr="005A6C09">
        <w:rPr>
          <w:sz w:val="14"/>
        </w:rPr>
        <w:t>molecule</w:t>
      </w:r>
      <w:proofErr w:type="gramEnd"/>
      <w:r w:rsidRPr="005A6C09">
        <w:rPr>
          <w:sz w:val="14"/>
        </w:rPr>
        <w:t xml:space="preserve"> and it is of particular interest to include low oxygen consumers–and consequently, low carbon dioxide producers–in a BLSS. Compared to animals that breathe air, fish, and more generally aquatic organisms, have the lowest oxygen requirement and are the lowest producers of carbon dioxide (Figure 2). In fish, carbon dioxide production from respiration is dissolved, </w:t>
      </w:r>
      <w:proofErr w:type="gramStart"/>
      <w:r w:rsidRPr="005A6C09">
        <w:rPr>
          <w:sz w:val="14"/>
        </w:rPr>
        <w:t>concentrated</w:t>
      </w:r>
      <w:proofErr w:type="gramEnd"/>
      <w:r w:rsidRPr="005A6C09">
        <w:rPr>
          <w:sz w:val="14"/>
        </w:rPr>
        <w:t xml:space="preserve"> and stored in the water column. Fish have been shown to maintain their oxygen consumption under conditions of elevated CO2 partial pressure (</w:t>
      </w:r>
      <w:proofErr w:type="spellStart"/>
      <w:r w:rsidRPr="005A6C09">
        <w:rPr>
          <w:sz w:val="14"/>
        </w:rPr>
        <w:t>Ishimatsu</w:t>
      </w:r>
      <w:proofErr w:type="spellEnd"/>
      <w:r w:rsidRPr="005A6C09">
        <w:rPr>
          <w:sz w:val="14"/>
        </w:rPr>
        <w:t xml:space="preserve"> et al., 2008). The dissolved CO2 from RAS effluent could be used directly by an aquatic photosynthetic organism such as algae. Collecting CO2 emitted from fish and dissolved in the water column and directing it to a secondary biological system without an additive process would be a huge advantage for BLSS gas management. In contrast to farmed poultry and mammals, aquatic organisms would also be protected from cosmic rays by the water environment, which is an intrinsic radiation shield. The first life forms on Earth developed in a brackish ocean with a salinity of around 10 mg/L (Quinton, 1912). Complex life emerged from the Earth’s oceans when the atmospheric layer had not yet been totally formed by the respiration of microorganisms (stromatolites, </w:t>
      </w:r>
      <w:proofErr w:type="gramStart"/>
      <w:r w:rsidRPr="005A6C09">
        <w:rPr>
          <w:sz w:val="14"/>
        </w:rPr>
        <w:t>bacteria</w:t>
      </w:r>
      <w:proofErr w:type="gramEnd"/>
      <w:r w:rsidRPr="005A6C09">
        <w:rPr>
          <w:sz w:val="14"/>
        </w:rPr>
        <w:t xml:space="preserve"> and microalgae) and volcanic activity. The thin atmosphere exposed the Earth’s surface to intense cosmic radiation. The hypothesis that water played a role as a radiation shield in the appearance of aquatic life is strong and plausible. In connection with the development of space aquaculture, further experiments would be needed to determine the integrity or splitting of a heavy charged particle from cosmic radiation entering the water of an aquaculture tank. Transporting any type of animal in a space mission would subject them for several minutes to </w:t>
      </w:r>
      <w:proofErr w:type="spellStart"/>
      <w:r w:rsidRPr="005A6C09">
        <w:rPr>
          <w:sz w:val="14"/>
        </w:rPr>
        <w:t>hypergravity</w:t>
      </w:r>
      <w:proofErr w:type="spellEnd"/>
      <w:r w:rsidRPr="005A6C09">
        <w:rPr>
          <w:sz w:val="14"/>
        </w:rPr>
        <w:t xml:space="preserve"> between 4 and 8 g (unit of acceleration due to gravity) depending on the space engine. But </w:t>
      </w:r>
      <w:proofErr w:type="spellStart"/>
      <w:r w:rsidRPr="005A6C09">
        <w:rPr>
          <w:sz w:val="14"/>
        </w:rPr>
        <w:t>hypergravity</w:t>
      </w:r>
      <w:proofErr w:type="spellEnd"/>
      <w:r w:rsidRPr="005A6C09">
        <w:rPr>
          <w:sz w:val="14"/>
        </w:rPr>
        <w:t xml:space="preserve"> conditions are not unknown for oceanic fish such as the bluefin tuna (Thunnus thynnus). In one stress experiment, the force required for maximal acceleration was measured in this species. The associated </w:t>
      </w:r>
      <w:proofErr w:type="spellStart"/>
      <w:r w:rsidRPr="005A6C09">
        <w:rPr>
          <w:sz w:val="14"/>
        </w:rPr>
        <w:t>hypergravity</w:t>
      </w:r>
      <w:proofErr w:type="spellEnd"/>
      <w:r w:rsidRPr="005A6C09">
        <w:rPr>
          <w:sz w:val="14"/>
        </w:rPr>
        <w:t xml:space="preserve"> applied to the tuna was around 3 g for a few seconds (Dubois et al., 1976). No experiments have been conducted on aquaculture fish, but the natural acceleration caused by an escape behavior has been recorded as between 1 and 3 g. Another argument in favor of finfish as candidates for space aquaculture is that as opposed to other reared vertebrates and humans, in the water column they can move vertically as well as horizontally. Fish use a ballast system, the swim bladder, and otolith sensitivity to move in a volume of water, experiencing gravity but also buoyancy. In the ocean, fish are already in microgravity conditions due to water density and Archimedes’ principle. Thus, altered gravity should not interfere with swimming behavior during the lifecycle of a fish. Experiments have revealed that a fish in microgravity during a space mission orients its swimming direction and body position according to the position of the light in the module without losing the ability to feed or affecting social behavior. Fish movement can also be correlated with spaceship rotation (</w:t>
      </w:r>
      <w:proofErr w:type="spellStart"/>
      <w:r w:rsidRPr="005A6C09">
        <w:rPr>
          <w:sz w:val="14"/>
        </w:rPr>
        <w:t>Ibsch</w:t>
      </w:r>
      <w:proofErr w:type="spellEnd"/>
      <w:r w:rsidRPr="005A6C09">
        <w:rPr>
          <w:sz w:val="14"/>
        </w:rPr>
        <w:t xml:space="preserve"> et al., 2000; </w:t>
      </w:r>
      <w:proofErr w:type="spellStart"/>
      <w:r w:rsidRPr="005A6C09">
        <w:rPr>
          <w:sz w:val="14"/>
        </w:rPr>
        <w:t>Anken</w:t>
      </w:r>
      <w:proofErr w:type="spellEnd"/>
      <w:r w:rsidRPr="005A6C09">
        <w:rPr>
          <w:sz w:val="14"/>
        </w:rPr>
        <w:t xml:space="preserve"> et al., 2002). Indeed, astronauts train underwater as this is the best way to imitate the weightless conditions found in space. The suits they wear in the training pool are designed to provide neutral buoyancy (like a fish’s swim bladder) to simulate the microgravity experienced during spaceflight (Otto </w:t>
      </w:r>
      <w:proofErr w:type="spellStart"/>
      <w:proofErr w:type="gramStart"/>
      <w:r w:rsidRPr="005A6C09">
        <w:rPr>
          <w:sz w:val="14"/>
        </w:rPr>
        <w:t>F.Trout</w:t>
      </w:r>
      <w:proofErr w:type="spellEnd"/>
      <w:proofErr w:type="gramEnd"/>
      <w:r w:rsidRPr="005A6C09">
        <w:rPr>
          <w:sz w:val="14"/>
        </w:rPr>
        <w:t>, 1969). Spaceflight analog missions are conducted underwater in NASA’s Extreme Environment Mission Operations (NEEMO), involving multi-hour activities at a depth of 19 m (</w:t>
      </w:r>
      <w:proofErr w:type="spellStart"/>
      <w:r w:rsidRPr="005A6C09">
        <w:rPr>
          <w:sz w:val="14"/>
        </w:rPr>
        <w:t>Koutnik</w:t>
      </w:r>
      <w:proofErr w:type="spellEnd"/>
      <w:r w:rsidRPr="005A6C09">
        <w:rPr>
          <w:sz w:val="14"/>
        </w:rPr>
        <w:t xml:space="preserve"> et al., 2021). While the hypothesis that the variation in space gravity will not drastically disturb the fish from a physical, behavioral or welfare point of view is plausible, this remains to be tested in experiments on aquaculture fish species. Ornamental Fish as a Model for Understanding Human Physiology in Space The zebrafish Danio, the medaka </w:t>
      </w:r>
      <w:proofErr w:type="spellStart"/>
      <w:r w:rsidRPr="005A6C09">
        <w:rPr>
          <w:sz w:val="14"/>
        </w:rPr>
        <w:t>Oryzias</w:t>
      </w:r>
      <w:proofErr w:type="spellEnd"/>
      <w:r w:rsidRPr="005A6C09">
        <w:rPr>
          <w:sz w:val="14"/>
        </w:rPr>
        <w:t xml:space="preserve">, and the swordtail fish Xiphophorus have been frequently boarded on space missions as models for understanding human gravitational sensations, due to the homology with human morphological and physiological systems. These species have proved the most suited vertebrate animals for basic gravity research. The gravity-sensing system in vertebrates from fish to humans has the same basic structure. Although aquarium fish are not aquaculture fish, space missions over the last five decades have provided useful results on fish physiology, </w:t>
      </w:r>
      <w:proofErr w:type="gramStart"/>
      <w:r w:rsidRPr="005A6C09">
        <w:rPr>
          <w:sz w:val="14"/>
        </w:rPr>
        <w:t>behavior</w:t>
      </w:r>
      <w:proofErr w:type="gramEnd"/>
      <w:r w:rsidRPr="005A6C09">
        <w:rPr>
          <w:sz w:val="14"/>
        </w:rPr>
        <w:t xml:space="preserve"> and well-being in microgravity (</w:t>
      </w:r>
      <w:proofErr w:type="spellStart"/>
      <w:r w:rsidRPr="005A6C09">
        <w:rPr>
          <w:sz w:val="14"/>
        </w:rPr>
        <w:t>Lychakov</w:t>
      </w:r>
      <w:proofErr w:type="spellEnd"/>
      <w:r w:rsidRPr="005A6C09">
        <w:rPr>
          <w:sz w:val="14"/>
        </w:rPr>
        <w:t>, 2016). The earliest spaceflight with fish occurred on July 28, 1973. Two fingerlings and fifty embryonated eggs of the mummichog (</w:t>
      </w:r>
      <w:proofErr w:type="spellStart"/>
      <w:r w:rsidRPr="005A6C09">
        <w:rPr>
          <w:sz w:val="14"/>
        </w:rPr>
        <w:t>Fundulus</w:t>
      </w:r>
      <w:proofErr w:type="spellEnd"/>
      <w:r w:rsidRPr="005A6C09">
        <w:rPr>
          <w:sz w:val="14"/>
        </w:rPr>
        <w:t xml:space="preserve"> </w:t>
      </w:r>
      <w:proofErr w:type="spellStart"/>
      <w:r w:rsidRPr="005A6C09">
        <w:rPr>
          <w:sz w:val="14"/>
        </w:rPr>
        <w:t>heteroclitus</w:t>
      </w:r>
      <w:proofErr w:type="spellEnd"/>
      <w:r w:rsidRPr="005A6C09">
        <w:rPr>
          <w:sz w:val="14"/>
        </w:rPr>
        <w:t>) were launched by a Saturn 1B rocket. The Apollo service module joined Skylab 3 and the fish were positioned in a plastic bag filled with seawater. This American space mission preferred the mummichog, a small saltmarsh killifish, to goldfish for this experiment. This species was not well known or described at that time, but it became the first “</w:t>
      </w:r>
      <w:proofErr w:type="spellStart"/>
      <w:r w:rsidRPr="005A6C09">
        <w:rPr>
          <w:sz w:val="14"/>
        </w:rPr>
        <w:t>fishonaut</w:t>
      </w:r>
      <w:proofErr w:type="spellEnd"/>
      <w:r w:rsidRPr="005A6C09">
        <w:rPr>
          <w:sz w:val="14"/>
        </w:rPr>
        <w:t xml:space="preserve">”. For three days, swimming in loops and circles was observed for the two fingerlings, but they gradually returned to normal swimming. The fish acclimation period was comparable to that for a human crew during a first spaceflight. This observation suggested that the vestibular function (the otolith for fish–the inner ear for humans) probably plays the same sensory role in microgravity. The </w:t>
      </w:r>
      <w:proofErr w:type="spellStart"/>
      <w:r w:rsidRPr="005A6C09">
        <w:rPr>
          <w:sz w:val="14"/>
        </w:rPr>
        <w:t>Fundulus</w:t>
      </w:r>
      <w:proofErr w:type="spellEnd"/>
      <w:r w:rsidRPr="005A6C09">
        <w:rPr>
          <w:sz w:val="14"/>
        </w:rPr>
        <w:t xml:space="preserve"> </w:t>
      </w:r>
      <w:proofErr w:type="spellStart"/>
      <w:r w:rsidRPr="005A6C09">
        <w:rPr>
          <w:sz w:val="14"/>
        </w:rPr>
        <w:t>heteroclitus</w:t>
      </w:r>
      <w:proofErr w:type="spellEnd"/>
      <w:r w:rsidRPr="005A6C09">
        <w:rPr>
          <w:sz w:val="14"/>
        </w:rPr>
        <w:t xml:space="preserve"> eggs carried aboard the Skylab station in low orbit hatched successfully during the mission with a very good hatching rate (96%). The hatched fry displayed normal swimming behavior in contrast to the first hours in microgravity for the fingerlings (Baumgarten, 1975). Fish embryos in microgravity develop a physiological strategy to compensate for the unusual environment, and the larvae formed were already adapted to microgravity, as evidenced by the lack of looping behavior. In 1975, during nine days of the manned Apollo-Soyuz MA-161 mission, a group of 21-day-old juvenile mummichogs were exposed to real microgravity, and similar irregular swimming was observed. Fish eggs were also boarded (n = 100/samples at 32 </w:t>
      </w:r>
      <w:proofErr w:type="spellStart"/>
      <w:r w:rsidRPr="005A6C09">
        <w:rPr>
          <w:sz w:val="14"/>
        </w:rPr>
        <w:t>hpf</w:t>
      </w:r>
      <w:proofErr w:type="spellEnd"/>
      <w:r w:rsidRPr="005A6C09">
        <w:rPr>
          <w:sz w:val="14"/>
        </w:rPr>
        <w:t xml:space="preserve"> [hours post-fertilization], 66 </w:t>
      </w:r>
      <w:proofErr w:type="spellStart"/>
      <w:r w:rsidRPr="005A6C09">
        <w:rPr>
          <w:sz w:val="14"/>
        </w:rPr>
        <w:t>hpf</w:t>
      </w:r>
      <w:proofErr w:type="spellEnd"/>
      <w:r w:rsidRPr="005A6C09">
        <w:rPr>
          <w:sz w:val="14"/>
        </w:rPr>
        <w:t xml:space="preserve">, and 128 </w:t>
      </w:r>
      <w:proofErr w:type="spellStart"/>
      <w:r w:rsidRPr="005A6C09">
        <w:rPr>
          <w:sz w:val="14"/>
        </w:rPr>
        <w:t>hpf</w:t>
      </w:r>
      <w:proofErr w:type="spellEnd"/>
      <w:r w:rsidRPr="005A6C09">
        <w:rPr>
          <w:sz w:val="14"/>
        </w:rPr>
        <w:t xml:space="preserve"> stages; pre-liftoff fertilization times) and were subjected to post-flight hatching rate evaluation back on Earth. The juveniles were evaluated using light orientation tests, and no significant differences were observed in behavior, suggesting an adaption capability to the space environment. The embryo hatching rate was </w:t>
      </w:r>
      <w:proofErr w:type="gramStart"/>
      <w:r w:rsidRPr="005A6C09">
        <w:rPr>
          <w:sz w:val="14"/>
        </w:rPr>
        <w:t>75%, and</w:t>
      </w:r>
      <w:proofErr w:type="gramEnd"/>
      <w:r w:rsidRPr="005A6C09">
        <w:rPr>
          <w:sz w:val="14"/>
        </w:rPr>
        <w:t xml:space="preserve"> hatching date monitoring showed that the three earliest stages of egg batches carried on Apollo-Soyuz hatched at 15 days (normal hatching rate is 21 days), much sooner than the latest stage batch and earlier than the control batches at 1 g. Apparently, the development of young eggs was faster under microgravity, but the embryos exhibited no abnormalities resulting from development in a zero-gravity environment. The eyes, heart, nerves, and bones were found to be the same in the flight group as in the control group. There was no evidence of calcium deficiency, except in the shorter hatching-time group (Hoffman et al., 1977). In July 1994, the 17th Columbia space shuttle mission STS-65 boarded Japanese medaka (</w:t>
      </w:r>
      <w:proofErr w:type="spellStart"/>
      <w:r w:rsidRPr="005A6C09">
        <w:rPr>
          <w:sz w:val="14"/>
        </w:rPr>
        <w:t>Oryzia</w:t>
      </w:r>
      <w:proofErr w:type="spellEnd"/>
      <w:r w:rsidRPr="005A6C09">
        <w:rPr>
          <w:sz w:val="14"/>
        </w:rPr>
        <w:t xml:space="preserve"> </w:t>
      </w:r>
      <w:proofErr w:type="spellStart"/>
      <w:r w:rsidRPr="005A6C09">
        <w:rPr>
          <w:sz w:val="14"/>
        </w:rPr>
        <w:t>latipes</w:t>
      </w:r>
      <w:proofErr w:type="spellEnd"/>
      <w:r w:rsidRPr="005A6C09">
        <w:rPr>
          <w:sz w:val="14"/>
        </w:rPr>
        <w:t>) for 15 days of spaceflight in the second International Microgravity Laboratory (IML-2). These ornamental fish laid eggs, and normal hatching was observed in space, with the results showing that medaka fertilization and embryonic development was not significantly impaired by altered gravity (</w:t>
      </w:r>
      <w:proofErr w:type="spellStart"/>
      <w:r w:rsidRPr="005A6C09">
        <w:rPr>
          <w:sz w:val="14"/>
        </w:rPr>
        <w:t>Ijiri</w:t>
      </w:r>
      <w:proofErr w:type="spellEnd"/>
      <w:r w:rsidRPr="005A6C09">
        <w:rPr>
          <w:sz w:val="14"/>
        </w:rPr>
        <w:t xml:space="preserve">, 1998). Probably the most impressive aquatic closed-loop experiment in low orbit and a successful demonstration of an aquatic trophic chain in space, in the 1990s, a German team from Ruhr University Bochum and the German Aerospace Centre (DLR) developed the Closed Equilibrated Biological Aquatic System (CEBAS) with fresh water, containing small aquarium fish (Xiphophorus </w:t>
      </w:r>
      <w:proofErr w:type="spellStart"/>
      <w:r w:rsidRPr="005A6C09">
        <w:rPr>
          <w:sz w:val="14"/>
        </w:rPr>
        <w:t>hellerii</w:t>
      </w:r>
      <w:proofErr w:type="spellEnd"/>
      <w:r w:rsidRPr="005A6C09">
        <w:rPr>
          <w:sz w:val="14"/>
        </w:rPr>
        <w:t>), water snails (</w:t>
      </w:r>
      <w:proofErr w:type="spellStart"/>
      <w:r w:rsidRPr="005A6C09">
        <w:rPr>
          <w:sz w:val="14"/>
        </w:rPr>
        <w:t>Biomphalaria</w:t>
      </w:r>
      <w:proofErr w:type="spellEnd"/>
      <w:r w:rsidRPr="005A6C09">
        <w:rPr>
          <w:sz w:val="14"/>
        </w:rPr>
        <w:t xml:space="preserve"> </w:t>
      </w:r>
      <w:proofErr w:type="spellStart"/>
      <w:r w:rsidRPr="005A6C09">
        <w:rPr>
          <w:sz w:val="14"/>
        </w:rPr>
        <w:t>glabata</w:t>
      </w:r>
      <w:proofErr w:type="spellEnd"/>
      <w:r w:rsidRPr="005A6C09">
        <w:rPr>
          <w:sz w:val="14"/>
        </w:rPr>
        <w:t>), aquatic plants (</w:t>
      </w:r>
      <w:proofErr w:type="spellStart"/>
      <w:r w:rsidRPr="005A6C09">
        <w:rPr>
          <w:sz w:val="14"/>
        </w:rPr>
        <w:t>Ceratophyllum</w:t>
      </w:r>
      <w:proofErr w:type="spellEnd"/>
      <w:r w:rsidRPr="005A6C09">
        <w:rPr>
          <w:sz w:val="14"/>
        </w:rPr>
        <w:t xml:space="preserve"> </w:t>
      </w:r>
      <w:proofErr w:type="spellStart"/>
      <w:r w:rsidRPr="005A6C09">
        <w:rPr>
          <w:sz w:val="14"/>
        </w:rPr>
        <w:t>dermersum</w:t>
      </w:r>
      <w:proofErr w:type="spellEnd"/>
      <w:r w:rsidRPr="005A6C09">
        <w:rPr>
          <w:sz w:val="14"/>
        </w:rPr>
        <w:t xml:space="preserve">), and aquatic microorganisms. The ground-based demonstration showed that a filter system was able to keep a closed artificial aquatic ecosystem stable for several months and to eliminate waste products deriving from degraded dead fish without a decrease in oxygen concentration to less than 3.5 mg/I at 25°C (Blum et al., 1994; Blum et al., 1995). Then in January 1998, during the Endeavour space shuttle mission STS-89 to the MIR station, aquarium swordtail fish (Xiphophorus helleri) were exposed to 9 days of microgravity, with 200 juveniles and four pregnant adult fish carried in a mini CEBAS module (10 L) (Blum et al., 1994). The aim of this aquatic </w:t>
      </w:r>
      <w:proofErr w:type="gramStart"/>
      <w:r w:rsidRPr="005A6C09">
        <w:rPr>
          <w:sz w:val="14"/>
        </w:rPr>
        <w:t>mini-module</w:t>
      </w:r>
      <w:proofErr w:type="gramEnd"/>
      <w:r w:rsidRPr="005A6C09">
        <w:rPr>
          <w:sz w:val="14"/>
        </w:rPr>
        <w:t xml:space="preserve"> (Figure 3) was to record the behavior of an artificial ecological closed loop in low orbit and verify the hypothesis that aquatic life is not affected by exposure to space conditions using a complementary organism. The female fish were retrieved in good physiological condition, adult and juvenile fish had a survival rate of about 33%, and almost 97% of the snails had survived and produced more than 250 neonates in microgravity (</w:t>
      </w:r>
      <w:proofErr w:type="spellStart"/>
      <w:r w:rsidRPr="005A6C09">
        <w:rPr>
          <w:sz w:val="14"/>
        </w:rPr>
        <w:t>Bluem</w:t>
      </w:r>
      <w:proofErr w:type="spellEnd"/>
      <w:r w:rsidRPr="005A6C09">
        <w:rPr>
          <w:sz w:val="14"/>
        </w:rPr>
        <w:t xml:space="preserve"> et al., 2000). During the spaceflight, the vertebrates were </w:t>
      </w:r>
      <w:proofErr w:type="gramStart"/>
      <w:r w:rsidRPr="005A6C09">
        <w:rPr>
          <w:sz w:val="14"/>
        </w:rPr>
        <w:t>video-recorded</w:t>
      </w:r>
      <w:proofErr w:type="gramEnd"/>
      <w:r w:rsidRPr="005A6C09">
        <w:rPr>
          <w:sz w:val="14"/>
        </w:rPr>
        <w:t xml:space="preserve"> for behavioral analysis and no aberrant looping or spinning behavior was observed. Immediately after landing back on Earth, the adult fish swam vertically, head upward, to the top of their habitat, strongly beating the caudal and pectoral fins. This was due to empty swim bladders not used during the spaceflight and reuse acclimation on Earth (</w:t>
      </w:r>
      <w:proofErr w:type="spellStart"/>
      <w:r w:rsidRPr="005A6C09">
        <w:rPr>
          <w:sz w:val="14"/>
        </w:rPr>
        <w:t>Anken</w:t>
      </w:r>
      <w:proofErr w:type="spellEnd"/>
      <w:r w:rsidRPr="005A6C09">
        <w:rPr>
          <w:sz w:val="14"/>
        </w:rPr>
        <w:t xml:space="preserve"> et al., 2000; </w:t>
      </w:r>
      <w:proofErr w:type="spellStart"/>
      <w:r w:rsidRPr="005A6C09">
        <w:rPr>
          <w:sz w:val="14"/>
        </w:rPr>
        <w:t>Bluem</w:t>
      </w:r>
      <w:proofErr w:type="spellEnd"/>
      <w:r w:rsidRPr="005A6C09">
        <w:rPr>
          <w:sz w:val="14"/>
        </w:rPr>
        <w:t xml:space="preserve"> et al., 2000; </w:t>
      </w:r>
      <w:proofErr w:type="spellStart"/>
      <w:r w:rsidRPr="005A6C09">
        <w:rPr>
          <w:sz w:val="14"/>
        </w:rPr>
        <w:t>Rahmann</w:t>
      </w:r>
      <w:proofErr w:type="spellEnd"/>
      <w:r w:rsidRPr="005A6C09">
        <w:rPr>
          <w:sz w:val="14"/>
        </w:rPr>
        <w:t xml:space="preserve"> and </w:t>
      </w:r>
      <w:proofErr w:type="spellStart"/>
      <w:r w:rsidRPr="005A6C09">
        <w:rPr>
          <w:sz w:val="14"/>
        </w:rPr>
        <w:t>Anken</w:t>
      </w:r>
      <w:proofErr w:type="spellEnd"/>
      <w:r w:rsidRPr="005A6C09">
        <w:rPr>
          <w:sz w:val="14"/>
        </w:rPr>
        <w:t>, 2002). In April 1998, another population of swordtail fish and four adult wild marine fish oyster toadfish (</w:t>
      </w:r>
      <w:proofErr w:type="spellStart"/>
      <w:r w:rsidRPr="005A6C09">
        <w:rPr>
          <w:sz w:val="14"/>
        </w:rPr>
        <w:t>Opsanus</w:t>
      </w:r>
      <w:proofErr w:type="spellEnd"/>
      <w:r w:rsidRPr="005A6C09">
        <w:rPr>
          <w:sz w:val="14"/>
        </w:rPr>
        <w:t xml:space="preserve"> tau) flew with the space shuttle STS-90 mission, hosted in the </w:t>
      </w:r>
      <w:proofErr w:type="spellStart"/>
      <w:r w:rsidRPr="005A6C09">
        <w:rPr>
          <w:sz w:val="14"/>
        </w:rPr>
        <w:t>Neurolab</w:t>
      </w:r>
      <w:proofErr w:type="spellEnd"/>
      <w:r w:rsidRPr="005A6C09">
        <w:rPr>
          <w:sz w:val="14"/>
        </w:rPr>
        <w:t xml:space="preserve"> facility. After 16 days in real microgravity, fish brain synaptic contacts were compared to a control population at 1 g on Earth. Spaceflight yielded an increase in synaptic contacts within the vestibular nucleus indicating a </w:t>
      </w:r>
      <w:proofErr w:type="gramStart"/>
      <w:r w:rsidRPr="005A6C09">
        <w:rPr>
          <w:sz w:val="14"/>
        </w:rPr>
        <w:t>compensation processes</w:t>
      </w:r>
      <w:proofErr w:type="gramEnd"/>
      <w:r w:rsidRPr="005A6C09">
        <w:rPr>
          <w:sz w:val="14"/>
        </w:rPr>
        <w:t xml:space="preserve"> for neonates swordtail fish (</w:t>
      </w:r>
      <w:proofErr w:type="spellStart"/>
      <w:r w:rsidRPr="005A6C09">
        <w:rPr>
          <w:sz w:val="14"/>
        </w:rPr>
        <w:t>Ibsch</w:t>
      </w:r>
      <w:proofErr w:type="spellEnd"/>
      <w:r w:rsidRPr="005A6C09">
        <w:rPr>
          <w:sz w:val="14"/>
        </w:rPr>
        <w:t xml:space="preserve"> et al., 2000). Results revealed a gravity compensation process and the role of the fish lateral line associated to the fish brain for appropriate swimming behavior (</w:t>
      </w:r>
      <w:proofErr w:type="spellStart"/>
      <w:r w:rsidRPr="005A6C09">
        <w:rPr>
          <w:sz w:val="14"/>
        </w:rPr>
        <w:t>Anken</w:t>
      </w:r>
      <w:proofErr w:type="spellEnd"/>
      <w:r w:rsidRPr="005A6C09">
        <w:rPr>
          <w:sz w:val="14"/>
        </w:rPr>
        <w:t xml:space="preserve"> et al., 2002). The Vestibular Function Experiment Unit (VFEU) aboard STS-95’s </w:t>
      </w:r>
      <w:proofErr w:type="spellStart"/>
      <w:r w:rsidRPr="005A6C09">
        <w:rPr>
          <w:sz w:val="14"/>
        </w:rPr>
        <w:t>SpaceHab</w:t>
      </w:r>
      <w:proofErr w:type="spellEnd"/>
      <w:r w:rsidRPr="005A6C09">
        <w:rPr>
          <w:sz w:val="14"/>
        </w:rPr>
        <w:t xml:space="preserve"> again hosted two oyster toadfish as experimental subjects. The fish were electronically monitored to determine the effect of gravitational changes on the otolith system. The freely moving fish provided physiological signals of the otolith nerves. Measurements of afferent and efferent responses were made before, during, and post-flight (Boyle et al., 2001). In January 2003, four medaka eggs laid on Earth in an artificially controlled environment were launched by the Columbia space shuttle during the STS-107 mission. For the control, four eggs in the same condition remained on the ground. No difference was observed in the time of development. In the ground experiment, the embryos were observed to rotate in the egg membrane, whereas in flight they did not rotate. One egg hatched 8 days after the mission launch in the flight unit, while four eggs hatched in the ground unit. In the flight unit, the fry was observed with its back usually to the camera and little swimming movement suggest. The results shown no appreciable difference in the time course of development between space- and ground-based embryos. (</w:t>
      </w:r>
      <w:proofErr w:type="spellStart"/>
      <w:r w:rsidRPr="005A6C09">
        <w:rPr>
          <w:sz w:val="14"/>
        </w:rPr>
        <w:t>Niihori</w:t>
      </w:r>
      <w:proofErr w:type="spellEnd"/>
      <w:r w:rsidRPr="005A6C09">
        <w:rPr>
          <w:sz w:val="14"/>
        </w:rPr>
        <w:t xml:space="preserve"> et al., 2004). The hatched medaka larva, embryos and the crew from the space mission tragically never returned to Earth alive due to the accident during the space shuttle’s reentry in the atmosphere. In 2007, dry eggs of the ornamental killifish the redtail </w:t>
      </w:r>
      <w:proofErr w:type="spellStart"/>
      <w:r w:rsidRPr="005A6C09">
        <w:rPr>
          <w:sz w:val="14"/>
        </w:rPr>
        <w:t>notho</w:t>
      </w:r>
      <w:proofErr w:type="spellEnd"/>
      <w:r w:rsidRPr="005A6C09">
        <w:rPr>
          <w:sz w:val="14"/>
        </w:rPr>
        <w:t xml:space="preserve"> (</w:t>
      </w:r>
      <w:proofErr w:type="spellStart"/>
      <w:r w:rsidRPr="005A6C09">
        <w:rPr>
          <w:sz w:val="14"/>
        </w:rPr>
        <w:t>Nothobranchius</w:t>
      </w:r>
      <w:proofErr w:type="spellEnd"/>
      <w:r w:rsidRPr="005A6C09">
        <w:rPr>
          <w:sz w:val="14"/>
        </w:rPr>
        <w:t xml:space="preserve"> </w:t>
      </w:r>
      <w:proofErr w:type="spellStart"/>
      <w:r w:rsidRPr="005A6C09">
        <w:rPr>
          <w:sz w:val="14"/>
        </w:rPr>
        <w:t>guentheri</w:t>
      </w:r>
      <w:proofErr w:type="spellEnd"/>
      <w:r w:rsidRPr="005A6C09">
        <w:rPr>
          <w:sz w:val="14"/>
        </w:rPr>
        <w:t xml:space="preserve">) were placed into cotton-cloth bags, then into plastic Petri dishes, and fastened on the outer side of the ISS. The aim of the </w:t>
      </w:r>
      <w:proofErr w:type="spellStart"/>
      <w:r w:rsidRPr="005A6C09">
        <w:rPr>
          <w:sz w:val="14"/>
        </w:rPr>
        <w:t>Biorisk</w:t>
      </w:r>
      <w:proofErr w:type="spellEnd"/>
      <w:r w:rsidRPr="005A6C09">
        <w:rPr>
          <w:sz w:val="14"/>
        </w:rPr>
        <w:t xml:space="preserve">-MSN mission was to expose dry incubated eggs to low orbit radiation. Unfortunately, no data is available concerning the resistance of the fish eggs as the equipment had no temperature sensor and the plastic dishes reached 95°C, deforming the plates, and the eggs died due to the high temperature and vacuum contact (Baranov et al., 2009). To study the fish response at early stage to microgravity, two missions using medaka fish were performed on ISS, in 2012 and 2014. Each time a Soyuz rocket sent 24 juveniles medaka (6 weeks after hatching, 16 mm) with the objective of rearing this population in the Aquatic Habitat (AQH) on the </w:t>
      </w:r>
      <w:proofErr w:type="spellStart"/>
      <w:r w:rsidRPr="005A6C09">
        <w:rPr>
          <w:sz w:val="14"/>
        </w:rPr>
        <w:t>Kibo</w:t>
      </w:r>
      <w:proofErr w:type="spellEnd"/>
      <w:r w:rsidRPr="005A6C09">
        <w:rPr>
          <w:sz w:val="14"/>
        </w:rPr>
        <w:t xml:space="preserve"> section of the ISS. Medaka fish in space and control fish from the same family on Earth were filmed. The movies showed that the fish became adapted to life under microgravity although despite an unusual swimming behavior. In addition, a mating behavior was observed under microgravity at day 33 and was not different from that on the Earth, indicating microgravity environment doesn’t disturb fish reproduction. The aquarium fish used for this experiment have fluorescent osteoclast cells, which makes them easier to observe. An osteoclast is a type of bone cell that breaks down bone tissue and responsible for bone loss. After 47 days in space, the fish tended to stay still in the tank. After 56 days, the mission fish group had normal growth compared to a terrestrial control. For fish in microgravity impairment of some physiological functions was accompanied by the activity of osteoclasts and a slight decrease in mineral density and vertebral bones. (</w:t>
      </w:r>
      <w:proofErr w:type="spellStart"/>
      <w:r w:rsidRPr="005A6C09">
        <w:rPr>
          <w:sz w:val="14"/>
        </w:rPr>
        <w:t>Chatani</w:t>
      </w:r>
      <w:proofErr w:type="spellEnd"/>
      <w:r w:rsidRPr="005A6C09">
        <w:rPr>
          <w:sz w:val="14"/>
        </w:rPr>
        <w:t xml:space="preserve"> et al., 2015; Murata et al., 2015; </w:t>
      </w:r>
      <w:proofErr w:type="spellStart"/>
      <w:r w:rsidRPr="005A6C09">
        <w:rPr>
          <w:sz w:val="14"/>
        </w:rPr>
        <w:t>Chatani</w:t>
      </w:r>
      <w:proofErr w:type="spellEnd"/>
      <w:r w:rsidRPr="005A6C09">
        <w:rPr>
          <w:sz w:val="14"/>
        </w:rPr>
        <w:t xml:space="preserve"> et al., 2016). Historical space missions involving ornamental fish are listed in Table 2. Missions With Aquaculture Fish in Low Orbits Very few missions involving aquaculture fish have been carried out to date (Table 3). In one of these, the common carp (Cyprinus </w:t>
      </w:r>
      <w:proofErr w:type="spellStart"/>
      <w:r w:rsidRPr="005A6C09">
        <w:rPr>
          <w:sz w:val="14"/>
        </w:rPr>
        <w:t>carpio</w:t>
      </w:r>
      <w:proofErr w:type="spellEnd"/>
      <w:r w:rsidRPr="005A6C09">
        <w:rPr>
          <w:sz w:val="14"/>
        </w:rPr>
        <w:t xml:space="preserve">)—considered a very important aquaculture species in many countries–was chosen as a model for a sensor motor experiment by Japanese university teams and the Japan Aerospace Exploration Agency (JAXA). Two colored carp (16 months old, 26 cm and 263–270 g) were carried to the American </w:t>
      </w:r>
      <w:proofErr w:type="spellStart"/>
      <w:r w:rsidRPr="005A6C09">
        <w:rPr>
          <w:sz w:val="14"/>
        </w:rPr>
        <w:t>SpaceLab</w:t>
      </w:r>
      <w:proofErr w:type="spellEnd"/>
      <w:r w:rsidRPr="005A6C09">
        <w:rPr>
          <w:sz w:val="14"/>
        </w:rPr>
        <w:t xml:space="preserve"> in 1992. One of the two carp was given a labyrinthectomy (the otolith was removed). For both fish, swimming behavior and dorsal light response was studied and compared. As observed during the first space missions with small fish, the normal carp was unstable (associated with a kind of space motion-sickness) for the first three days, then finally recovered its Earth-based swimming behavior. The fish whose otolith was removed two months before showed a normal dorsal light response 22 h after launch, and disruption for the next two days as with the normal carp. Unfortunately, the recovery process for the fish with the removed otolith could not be evaluated due to a technical issue, but these observations provided evidence of a sensory-motor disorder during the early phase of adaption to microgravity in aquaculture fish (Mori et al., 1996). The change in body weight was monitored from two days before launch to four days after landing. Both fish recorded a weight loss around 12% in low orbit after 14 days of fasting. No conclusion can be made as a fasting replicate on the ground was not available (Mori et al., 1994). During space shuttle missions STS-55 (1993) and STS-84 (1997), tilapia Oreochromis </w:t>
      </w:r>
      <w:proofErr w:type="spellStart"/>
      <w:r w:rsidRPr="005A6C09">
        <w:rPr>
          <w:sz w:val="14"/>
        </w:rPr>
        <w:t>mossambicus</w:t>
      </w:r>
      <w:proofErr w:type="spellEnd"/>
      <w:r w:rsidRPr="005A6C09">
        <w:rPr>
          <w:sz w:val="14"/>
        </w:rPr>
        <w:t xml:space="preserve"> larvae that had not yet developed the roll-induced static </w:t>
      </w:r>
      <w:proofErr w:type="spellStart"/>
      <w:r w:rsidRPr="005A6C09">
        <w:rPr>
          <w:sz w:val="14"/>
        </w:rPr>
        <w:t>vestibuloocular</w:t>
      </w:r>
      <w:proofErr w:type="spellEnd"/>
      <w:r w:rsidRPr="005A6C09">
        <w:rPr>
          <w:sz w:val="14"/>
        </w:rPr>
        <w:t xml:space="preserve"> reflex were exposed to microgravity for 9–10 days. Young larvae (11–14 days after hatching) already exhibited the </w:t>
      </w:r>
      <w:proofErr w:type="spellStart"/>
      <w:r w:rsidRPr="005A6C09">
        <w:rPr>
          <w:sz w:val="14"/>
        </w:rPr>
        <w:t>vestibuloocular</w:t>
      </w:r>
      <w:proofErr w:type="spellEnd"/>
      <w:r w:rsidRPr="005A6C09">
        <w:rPr>
          <w:sz w:val="14"/>
        </w:rPr>
        <w:t xml:space="preserve"> reflex on the 1993 mission. Back on Earth, a </w:t>
      </w:r>
      <w:proofErr w:type="spellStart"/>
      <w:r w:rsidRPr="005A6C09">
        <w:rPr>
          <w:sz w:val="14"/>
        </w:rPr>
        <w:t>vestibuloocular</w:t>
      </w:r>
      <w:proofErr w:type="spellEnd"/>
      <w:r w:rsidRPr="005A6C09">
        <w:rPr>
          <w:sz w:val="14"/>
        </w:rPr>
        <w:t xml:space="preserve"> reflex test (fish were turned around their longitudinal axis at an angle of 15, 30, and 45°) showed that eye movement and reflex were not affected by exposure to microgravity during the two space missions (Sebastian et al., 2001). The OMEGAHAB (Aquatic Habitat) is a closed artificial ecosystem that was sent into orbit for 13 days on board the Russian satellite FOTON-M3 in 2007. The goal of the mission led by the German Space Agency was to investigate the possibility of designing a trophic chain in real microgravity using the photosynthetic flagellate Euglena </w:t>
      </w:r>
      <w:proofErr w:type="spellStart"/>
      <w:r w:rsidRPr="005A6C09">
        <w:rPr>
          <w:sz w:val="14"/>
        </w:rPr>
        <w:t>gracilis</w:t>
      </w:r>
      <w:proofErr w:type="spellEnd"/>
      <w:r w:rsidRPr="005A6C09">
        <w:rPr>
          <w:sz w:val="14"/>
        </w:rPr>
        <w:t xml:space="preserve"> as an oxygen producer and larvae of tilapia Oreochromis </w:t>
      </w:r>
      <w:proofErr w:type="spellStart"/>
      <w:r w:rsidRPr="005A6C09">
        <w:rPr>
          <w:sz w:val="14"/>
        </w:rPr>
        <w:t>mossambicus</w:t>
      </w:r>
      <w:proofErr w:type="spellEnd"/>
      <w:r w:rsidRPr="005A6C09">
        <w:rPr>
          <w:sz w:val="14"/>
        </w:rPr>
        <w:t xml:space="preserve"> as a consumer. This freshwater and brackish species is a popular aquaculture fish, with worldwide production of around 15,000 tons per year. In the 2007 experiment, 26 small larvae (approx. 12 mm in length) in the flagellate aquarium were studied in low orbit to increase knowledge about the development of the vestibular organs and enzymatic activity. The best fish survival rate (42%) ever achieved in a German experiment was recorded. Conditions of real microgravity during spaceflight induced a larger than normal otolith compared to a control maintained at 1 g. This could result in a difference in the ability to sense gravity (</w:t>
      </w:r>
      <w:proofErr w:type="spellStart"/>
      <w:r w:rsidRPr="005A6C09">
        <w:rPr>
          <w:sz w:val="14"/>
        </w:rPr>
        <w:t>Anken</w:t>
      </w:r>
      <w:proofErr w:type="spellEnd"/>
      <w:r w:rsidRPr="005A6C09">
        <w:rPr>
          <w:sz w:val="14"/>
        </w:rPr>
        <w:t xml:space="preserve"> et al., 2016). In a same ground unit, the photosynthetic producers supplied </w:t>
      </w:r>
      <w:proofErr w:type="gramStart"/>
      <w:r w:rsidRPr="005A6C09">
        <w:rPr>
          <w:sz w:val="14"/>
        </w:rPr>
        <w:t>sufficient amounts of</w:t>
      </w:r>
      <w:proofErr w:type="gramEnd"/>
      <w:r w:rsidRPr="005A6C09">
        <w:rPr>
          <w:sz w:val="14"/>
        </w:rPr>
        <w:t xml:space="preserve"> oxygen to a fish compartment with 35 larval cichlids (Hader et al., 2006). Historical space missions involving aquaculture fish are listed in Table 3. Feeding Fish in Space: Integrated Multi-Trophic Aquaculture If fish were farmed on a space base, sending aquaculture feed from Earth to Moon or Mars would make no sense from an economic or lifecycle analysis point of view. Aquatic systems contain a large diversity of species with different roles in nutrient cycles and biomass conversion that contribute to ecosystem balance. Photosynthetic organisms (algae, phytoplankton), invertebrates (crustaceans, mollusks, zooplankton), vertebrates (fish, amphibians), and microorganisms interact in a complex trophic web. By associating different complementary species such as fish, filter feeders, </w:t>
      </w:r>
      <w:proofErr w:type="gramStart"/>
      <w:r w:rsidRPr="005A6C09">
        <w:rPr>
          <w:sz w:val="14"/>
        </w:rPr>
        <w:t>detritivores</w:t>
      </w:r>
      <w:proofErr w:type="gramEnd"/>
      <w:r w:rsidRPr="005A6C09">
        <w:rPr>
          <w:sz w:val="14"/>
        </w:rPr>
        <w:t xml:space="preserve"> and primary producers, integrated multi-trophic aquaculture (IMTA) provides an innovative possibility for BLSS on the Moon or Mars. The nutritional profile of fish is closely linked to their diet quality. In aquaculture, this can be easily adjusted by ensuring a fish feed formulation that includes organisms that synthesize or sequester proteins, lipids of interest (e.g., EPA or DHA), vitamins and minerals. These aquatic organisms can be cultivated separately in a chain (from algae to invertebrates to fish) exclusively with fish waste as a fertilizer or using other available waste from human activities, such as exhaled carbon dioxide, space agriculture byproducts, or </w:t>
      </w:r>
      <w:proofErr w:type="gramStart"/>
      <w:r w:rsidRPr="005A6C09">
        <w:rPr>
          <w:sz w:val="14"/>
        </w:rPr>
        <w:t>residents</w:t>
      </w:r>
      <w:proofErr w:type="gramEnd"/>
      <w:r w:rsidRPr="005A6C09">
        <w:rPr>
          <w:sz w:val="14"/>
        </w:rPr>
        <w:t xml:space="preserve"> food waste. In the framework of sustainable aquaculture on Earth, researchers are studying trophic webs using closed or semi-closed aquatic systems that reuse fish nutrients dissolved in the water column or fish fecal matter as a fertilizer or food source for another aquatic organism. In an IMTA system, microalgae or macroalgae cultivation is easy using fish tank effluents, as the N/P ratio fits the requirements of algae: the increasing algae biomass assimilates nitrogen and phosphorus forms (</w:t>
      </w:r>
      <w:proofErr w:type="spellStart"/>
      <w:r w:rsidRPr="005A6C09">
        <w:rPr>
          <w:sz w:val="14"/>
        </w:rPr>
        <w:t>Pagand</w:t>
      </w:r>
      <w:proofErr w:type="spellEnd"/>
      <w:r w:rsidRPr="005A6C09">
        <w:rPr>
          <w:sz w:val="14"/>
        </w:rPr>
        <w:t xml:space="preserve"> et al., 2000). To return treated water back to the fish tank, it can be cleaned so it is safe for fish growth and welfare (</w:t>
      </w:r>
      <w:proofErr w:type="spellStart"/>
      <w:r w:rsidRPr="005A6C09">
        <w:rPr>
          <w:sz w:val="14"/>
        </w:rPr>
        <w:t>Mladineo</w:t>
      </w:r>
      <w:proofErr w:type="spellEnd"/>
      <w:r w:rsidRPr="005A6C09">
        <w:rPr>
          <w:sz w:val="14"/>
        </w:rPr>
        <w:t xml:space="preserve"> et al., 2010). Moreover, fish farm effluent is a suitable media for cultivating </w:t>
      </w:r>
      <w:proofErr w:type="spellStart"/>
      <w:r w:rsidRPr="005A6C09">
        <w:rPr>
          <w:sz w:val="14"/>
        </w:rPr>
        <w:t>Nannochloropsis</w:t>
      </w:r>
      <w:proofErr w:type="spellEnd"/>
      <w:r w:rsidRPr="005A6C09">
        <w:rPr>
          <w:sz w:val="14"/>
        </w:rPr>
        <w:t xml:space="preserve"> </w:t>
      </w:r>
      <w:proofErr w:type="spellStart"/>
      <w:r w:rsidRPr="005A6C09">
        <w:rPr>
          <w:sz w:val="14"/>
        </w:rPr>
        <w:t>gaditana</w:t>
      </w:r>
      <w:proofErr w:type="spellEnd"/>
      <w:r w:rsidRPr="005A6C09">
        <w:rPr>
          <w:sz w:val="14"/>
        </w:rPr>
        <w:t xml:space="preserve">, a </w:t>
      </w:r>
      <w:proofErr w:type="gramStart"/>
      <w:r w:rsidRPr="005A6C09">
        <w:rPr>
          <w:sz w:val="14"/>
        </w:rPr>
        <w:t>marine algae</w:t>
      </w:r>
      <w:proofErr w:type="gramEnd"/>
      <w:r w:rsidRPr="005A6C09">
        <w:rPr>
          <w:sz w:val="14"/>
        </w:rPr>
        <w:t xml:space="preserve"> with a high PUFA content (</w:t>
      </w:r>
      <w:proofErr w:type="spellStart"/>
      <w:r w:rsidRPr="005A6C09">
        <w:rPr>
          <w:sz w:val="14"/>
        </w:rPr>
        <w:t>Dourou</w:t>
      </w:r>
      <w:proofErr w:type="spellEnd"/>
      <w:r w:rsidRPr="005A6C09">
        <w:rPr>
          <w:sz w:val="14"/>
        </w:rPr>
        <w:t xml:space="preserve"> et al., 2018). Several studies have reported the possibility of feeding aquaculture fish with microalgae (mostly marine) included in the fish feed formulation. Several microalgae strains have been tested successfully (they do not alter growth kinetics or organoleptic quality) with fish feed made up of 20–40% of microalgae: </w:t>
      </w:r>
      <w:proofErr w:type="spellStart"/>
      <w:r w:rsidRPr="005A6C09">
        <w:rPr>
          <w:sz w:val="14"/>
        </w:rPr>
        <w:t>Crypthecodinium</w:t>
      </w:r>
      <w:proofErr w:type="spellEnd"/>
      <w:r w:rsidRPr="005A6C09">
        <w:rPr>
          <w:sz w:val="14"/>
        </w:rPr>
        <w:t xml:space="preserve"> sp., </w:t>
      </w:r>
      <w:proofErr w:type="spellStart"/>
      <w:r w:rsidRPr="005A6C09">
        <w:rPr>
          <w:sz w:val="14"/>
        </w:rPr>
        <w:t>Phaeodactylum</w:t>
      </w:r>
      <w:proofErr w:type="spellEnd"/>
      <w:r w:rsidRPr="005A6C09">
        <w:rPr>
          <w:sz w:val="14"/>
        </w:rPr>
        <w:t xml:space="preserve"> sp. (</w:t>
      </w:r>
      <w:proofErr w:type="spellStart"/>
      <w:r w:rsidRPr="005A6C09">
        <w:rPr>
          <w:sz w:val="14"/>
        </w:rPr>
        <w:t>Atalah</w:t>
      </w:r>
      <w:proofErr w:type="spellEnd"/>
      <w:r w:rsidRPr="005A6C09">
        <w:rPr>
          <w:sz w:val="14"/>
        </w:rPr>
        <w:t xml:space="preserve"> et al., 2007) and </w:t>
      </w:r>
      <w:proofErr w:type="spellStart"/>
      <w:r w:rsidRPr="005A6C09">
        <w:rPr>
          <w:sz w:val="14"/>
        </w:rPr>
        <w:t>Schizochytrium</w:t>
      </w:r>
      <w:proofErr w:type="spellEnd"/>
      <w:r w:rsidRPr="005A6C09">
        <w:rPr>
          <w:sz w:val="14"/>
        </w:rPr>
        <w:t xml:space="preserve"> sp. (</w:t>
      </w:r>
      <w:proofErr w:type="spellStart"/>
      <w:r w:rsidRPr="005A6C09">
        <w:rPr>
          <w:sz w:val="14"/>
        </w:rPr>
        <w:t>Ganuza</w:t>
      </w:r>
      <w:proofErr w:type="spellEnd"/>
      <w:r w:rsidRPr="005A6C09">
        <w:rPr>
          <w:sz w:val="14"/>
        </w:rPr>
        <w:t xml:space="preserve"> et al., 2008; Stuart et al., 2021) have been tested for the seabream and amberjack diet; </w:t>
      </w:r>
      <w:proofErr w:type="spellStart"/>
      <w:r w:rsidRPr="005A6C09">
        <w:rPr>
          <w:sz w:val="14"/>
        </w:rPr>
        <w:t>Tetraselmis</w:t>
      </w:r>
      <w:proofErr w:type="spellEnd"/>
      <w:r w:rsidRPr="005A6C09">
        <w:rPr>
          <w:sz w:val="14"/>
        </w:rPr>
        <w:t xml:space="preserve"> sp. (</w:t>
      </w:r>
      <w:proofErr w:type="spellStart"/>
      <w:r w:rsidRPr="005A6C09">
        <w:rPr>
          <w:sz w:val="14"/>
        </w:rPr>
        <w:t>Tulli</w:t>
      </w:r>
      <w:proofErr w:type="spellEnd"/>
      <w:r w:rsidRPr="005A6C09">
        <w:rPr>
          <w:sz w:val="14"/>
        </w:rPr>
        <w:t xml:space="preserve"> et al., 2012), and </w:t>
      </w:r>
      <w:proofErr w:type="spellStart"/>
      <w:r w:rsidRPr="005A6C09">
        <w:rPr>
          <w:sz w:val="14"/>
        </w:rPr>
        <w:t>Isochrysis</w:t>
      </w:r>
      <w:proofErr w:type="spellEnd"/>
      <w:r w:rsidRPr="005A6C09">
        <w:rPr>
          <w:sz w:val="14"/>
        </w:rPr>
        <w:t xml:space="preserve"> sp. (</w:t>
      </w:r>
      <w:proofErr w:type="spellStart"/>
      <w:r w:rsidRPr="005A6C09">
        <w:rPr>
          <w:sz w:val="14"/>
        </w:rPr>
        <w:t>Tibaldi</w:t>
      </w:r>
      <w:proofErr w:type="spellEnd"/>
      <w:r w:rsidRPr="005A6C09">
        <w:rPr>
          <w:sz w:val="14"/>
        </w:rPr>
        <w:t xml:space="preserve"> et al., 2015) for European seabass; </w:t>
      </w:r>
      <w:proofErr w:type="spellStart"/>
      <w:r w:rsidRPr="005A6C09">
        <w:rPr>
          <w:sz w:val="14"/>
        </w:rPr>
        <w:t>Nanofrustulum</w:t>
      </w:r>
      <w:proofErr w:type="spellEnd"/>
      <w:r w:rsidRPr="005A6C09">
        <w:rPr>
          <w:sz w:val="14"/>
        </w:rPr>
        <w:t xml:space="preserve"> sp. for salmon, common carp and </w:t>
      </w:r>
      <w:proofErr w:type="spellStart"/>
      <w:r w:rsidRPr="005A6C09">
        <w:rPr>
          <w:sz w:val="14"/>
        </w:rPr>
        <w:t>schrimps</w:t>
      </w:r>
      <w:proofErr w:type="spellEnd"/>
      <w:r w:rsidRPr="005A6C09">
        <w:rPr>
          <w:sz w:val="14"/>
        </w:rPr>
        <w:t xml:space="preserve"> (Kiron et al., 2012); and </w:t>
      </w:r>
      <w:proofErr w:type="spellStart"/>
      <w:r w:rsidRPr="005A6C09">
        <w:rPr>
          <w:sz w:val="14"/>
        </w:rPr>
        <w:t>Tetraselmis</w:t>
      </w:r>
      <w:proofErr w:type="spellEnd"/>
      <w:r w:rsidRPr="005A6C09">
        <w:rPr>
          <w:sz w:val="14"/>
        </w:rPr>
        <w:t xml:space="preserve"> sp. and </w:t>
      </w:r>
      <w:proofErr w:type="spellStart"/>
      <w:r w:rsidRPr="005A6C09">
        <w:rPr>
          <w:sz w:val="14"/>
        </w:rPr>
        <w:t>Isochrysis</w:t>
      </w:r>
      <w:proofErr w:type="spellEnd"/>
      <w:r w:rsidRPr="005A6C09">
        <w:rPr>
          <w:sz w:val="14"/>
        </w:rPr>
        <w:t xml:space="preserve"> sp. for cod (Walker and </w:t>
      </w:r>
      <w:proofErr w:type="spellStart"/>
      <w:r w:rsidRPr="005A6C09">
        <w:rPr>
          <w:sz w:val="14"/>
        </w:rPr>
        <w:t>Berlinsky</w:t>
      </w:r>
      <w:proofErr w:type="spellEnd"/>
      <w:r w:rsidRPr="005A6C09">
        <w:rPr>
          <w:sz w:val="14"/>
        </w:rPr>
        <w:t xml:space="preserve">, 2011). The modern feed form for aquaculture fish is dried pellets with less than 10% moisture. However, a study has shown that feeding fish using a moist formulation, such as algae or aquatic worms, with a water content around that of the natural prey profile in oceans, did not affect fish growth parameters and in fact increased resistance and immune protection (Przybyla et al., 2014). Thus, </w:t>
      </w:r>
      <w:proofErr w:type="gramStart"/>
      <w:r w:rsidRPr="005A6C09">
        <w:rPr>
          <w:sz w:val="14"/>
        </w:rPr>
        <w:t>photosynthetic</w:t>
      </w:r>
      <w:proofErr w:type="gramEnd"/>
      <w:r w:rsidRPr="005A6C09">
        <w:rPr>
          <w:sz w:val="14"/>
        </w:rPr>
        <w:t xml:space="preserve"> or invertebrate aquatic organisms produced in a Moon or Mars greenhouse could be fed directly to aquaculture fish with no transformation process. Researchers are exploring these alternatives to preserve wild fish stocks currently used for aquaculture fish feed (e.g., processed into fish meal and fish oil). Other algae sources with higher integration rates in feed formulations are the focus of future studies, while research is also investigating new types of aquatic prey compatible with fish feed, such as jellyfish (Marques et al., 2016). The algae cultivated in an IMTA system, as well as fish effluent, can also be a feed source for invertebrates, mollusks (Li et al., 2019), and sea cucumbers (Chary et al., 2020). A team from NASA is studying the possibility of using invertebrate production systems to purify water while growing protein-rich species as food/feed sources. Aquatic species such as copepods or mussels should grow rapidly, offer good protein </w:t>
      </w:r>
      <w:proofErr w:type="gramStart"/>
      <w:r w:rsidRPr="005A6C09">
        <w:rPr>
          <w:sz w:val="14"/>
        </w:rPr>
        <w:t>content</w:t>
      </w:r>
      <w:proofErr w:type="gramEnd"/>
      <w:r w:rsidRPr="005A6C09">
        <w:rPr>
          <w:sz w:val="14"/>
        </w:rPr>
        <w:t xml:space="preserve"> and have low mass for launch requirements (Brown et al., 2021). In the ocean, copepods and mussels are the favored natural prey of fish (especially seabream) and can be used as live feed for aquaculture fish. This production could also serve as food for the human crew. Thus, aquatic invertebrates and microalgae could play a key role in a trophic chain on a space base. In a recirculating aquaculture system, particulate matter is composed mainly of feces, </w:t>
      </w:r>
      <w:proofErr w:type="gramStart"/>
      <w:r w:rsidRPr="005A6C09">
        <w:rPr>
          <w:sz w:val="14"/>
        </w:rPr>
        <w:t>mucus</w:t>
      </w:r>
      <w:proofErr w:type="gramEnd"/>
      <w:r w:rsidRPr="005A6C09">
        <w:rPr>
          <w:sz w:val="14"/>
        </w:rPr>
        <w:t xml:space="preserve"> and bacterial clusters. This waste is easy to separate and remove from the RAS. Some copepods can use this media as feed, but another invertebrate is being studied for its ability to reduce this particulate matter and convert it into valuable biomass: the aquatic worm (Galasso et al., 2020). Polychaeta are detritivores and can be a feed source of interest for fish. Aquatic worms cultivated in an RAS can convert fecal matter into useful fatty acids for fish feed (</w:t>
      </w:r>
      <w:proofErr w:type="spellStart"/>
      <w:r w:rsidRPr="005A6C09">
        <w:rPr>
          <w:sz w:val="14"/>
        </w:rPr>
        <w:t>Kicklighter</w:t>
      </w:r>
      <w:proofErr w:type="spellEnd"/>
      <w:r w:rsidRPr="005A6C09">
        <w:rPr>
          <w:sz w:val="14"/>
        </w:rPr>
        <w:t xml:space="preserve"> et al., 2003; Bischoff et al., 2009; Palmer et al., 2014). Other synergies might also be possible: for example, Caenorhabditis elegans is a small terrestrial nematode already studied in space as a model for ageing in microgravity, as 35% of C. elegans genes have human homologs (Honda et al., 2014). This nematode could thus be both cultivated and observed in space in a BLSS. In wild environments on Earth, a fish’s diet is composed of its own congener, </w:t>
      </w:r>
      <w:proofErr w:type="gramStart"/>
      <w:r w:rsidRPr="005A6C09">
        <w:rPr>
          <w:sz w:val="14"/>
        </w:rPr>
        <w:t>algae</w:t>
      </w:r>
      <w:proofErr w:type="gramEnd"/>
      <w:r w:rsidRPr="005A6C09">
        <w:rPr>
          <w:sz w:val="14"/>
        </w:rPr>
        <w:t xml:space="preserve"> or invertebrates. Ground-based experiments have evaluated Nile tilapia as a bioregenerative sub-process for reducing solid waste potentially encountered in a space aquaculture system (Gonzales, 2009). The Tilapia feed formulation consisted of vegetable, bacterial, or food waste. Sulfur, nitrogen, protein, </w:t>
      </w:r>
      <w:proofErr w:type="gramStart"/>
      <w:r w:rsidRPr="005A6C09">
        <w:rPr>
          <w:sz w:val="14"/>
        </w:rPr>
        <w:t>carbon</w:t>
      </w:r>
      <w:proofErr w:type="gramEnd"/>
      <w:r w:rsidRPr="005A6C09">
        <w:rPr>
          <w:sz w:val="14"/>
        </w:rPr>
        <w:t xml:space="preserve"> and lysine content of waste residues were assimilated, sequestered and recycled in Tilapia muscle. Although Tilapia’s specific growth rate from population fed with different fibrous waste were widely inferior (1.4—89.8 mg/day−1) compared to the control population (281.6 mg/day−1), the Tilapia’s survival rate was not different. These results suggest additional research to improve feed formulation composed with fibrous residues (Gonzales and Brown, 2007). When considering formulating aquaculture fish feed on a space base using exclusively aquatic organisms cultivated in an IMTA system, it is essential to determine the digestive efficiency of the fish feed. A recent study highlighted the extreme flexibility of European seabass to feed formulations without fish meal and fish oil. In the experiment, fish were given several formulations containing 85% plant sources and 15% alternative sources (yeast, insects, and processed animal protein or </w:t>
      </w:r>
      <w:proofErr w:type="spellStart"/>
      <w:r w:rsidRPr="005A6C09">
        <w:rPr>
          <w:sz w:val="14"/>
        </w:rPr>
        <w:t>Arthrospira</w:t>
      </w:r>
      <w:proofErr w:type="spellEnd"/>
      <w:r w:rsidRPr="005A6C09">
        <w:rPr>
          <w:sz w:val="14"/>
        </w:rPr>
        <w:t xml:space="preserve"> platensis). Zootechnical results showed that three formulations resulted in a growth equal to fish fed with a traditional commercial formulation including a wild fish source. The bacterial community in the fish digestive tract adapted to the new formulation composed of alternative protein and lipid sources, and bacterial diversity was not altered (Perez-Pascual et al., 2020). This plasticity is probably common to other fish species, allowing a promising avenue to test new innovative formulations for aquaculture fish using exclusively BLSS raw matter sources such as cyanobacteria, plants, algae, and invertebrates. Applicability and Limitations of a Space Aquaculture System Like the systems for other types of food sources being studied for a future BLSS, such as those to produce microalgae and higher plants (</w:t>
      </w:r>
      <w:proofErr w:type="spellStart"/>
      <w:r w:rsidRPr="005A6C09">
        <w:rPr>
          <w:sz w:val="14"/>
        </w:rPr>
        <w:t>Tikhomirov</w:t>
      </w:r>
      <w:proofErr w:type="spellEnd"/>
      <w:r w:rsidRPr="005A6C09">
        <w:rPr>
          <w:sz w:val="14"/>
        </w:rPr>
        <w:t xml:space="preserve"> et al., 2007), the design of a space aquaculture system (SAS) is subject to various parameters, including the location in the Solar System. The size of the SAS would depend on the number of residents to feed, the other food sources necessary based on nutritionist’s recommendations, the space available on the lunar base, water availability and quality, the energy available for this activity, and the duration the BLSS will need to operate. One scenario might be to provide around 250 g of fish per person per week. The volume of the tank for rearing the fish should also be correlated to the fish growth rate and the frequency at which the fish are harvested. The diversity of fish species allows possibilities to be imagined such as using the area under the floor of the lunar base for flat fish, for example, or a tank that is not connected to the crew’s living area. On the Moon as on Earth, an aquaculture system requires water circulation. While the energy needed to pump water in an SAS with lunar gravity (one-sixth of Earth’s gravity) is yet to be defined, maintaining a set water temperature will have an energy cost. Within a window of tolerance depending on the species, fish growth directly depends on the water temperature (</w:t>
      </w:r>
      <w:proofErr w:type="spellStart"/>
      <w:r w:rsidRPr="005A6C09">
        <w:rPr>
          <w:sz w:val="14"/>
        </w:rPr>
        <w:t>Handeland</w:t>
      </w:r>
      <w:proofErr w:type="spellEnd"/>
      <w:r w:rsidRPr="005A6C09">
        <w:rPr>
          <w:sz w:val="14"/>
        </w:rPr>
        <w:t xml:space="preserve"> et al., 2008). In a context of 14 days of Sun exposure and 14 days of darkness, the latter period will require warming the water to maintain the growth rate. </w:t>
      </w:r>
      <w:proofErr w:type="gramStart"/>
      <w:r w:rsidRPr="005A6C09">
        <w:rPr>
          <w:sz w:val="14"/>
        </w:rPr>
        <w:t>Thus</w:t>
      </w:r>
      <w:proofErr w:type="gramEnd"/>
      <w:r w:rsidRPr="005A6C09">
        <w:rPr>
          <w:sz w:val="14"/>
        </w:rPr>
        <w:t xml:space="preserve"> the thermal profile of the selected species will be one of the parameters to consider. This aspect will have a direct impact on the total energy required for an acceptable growth yield in the SAS. Although fish have a low oxygen uptake compared to other vertebrates (Figure 2), a regular supply is required. Oxygen dissolution in the water from hydroxyl extraction and oxygen from the regolith and/or from photosynthesis in plants cultivated in the BLSS must be synchronized with the biological demands of the fish. This requires the capacity to regularly collect, store and dissolve oxygen in the water column. The oxygen data from the CEBAS experiment on the STS-89 and STS-90 missions was analyzed to model this concept. Results based on the experimental MINI-MODULE (8.6 L) showed different periods of oxygen accumulation and depletion in the aquatic habitat in plants (oxygen producer) and snails (oxygen consumer). Simulations from ground-based models predict the oxygen concentration and can be adapted for other species (</w:t>
      </w:r>
      <w:proofErr w:type="spellStart"/>
      <w:r w:rsidRPr="005A6C09">
        <w:rPr>
          <w:sz w:val="14"/>
        </w:rPr>
        <w:t>Drayer</w:t>
      </w:r>
      <w:proofErr w:type="spellEnd"/>
      <w:r w:rsidRPr="005A6C09">
        <w:rPr>
          <w:sz w:val="14"/>
        </w:rPr>
        <w:t xml:space="preserve"> and Howard, 2014). A trend </w:t>
      </w:r>
      <w:proofErr w:type="gramStart"/>
      <w:r w:rsidRPr="005A6C09">
        <w:rPr>
          <w:sz w:val="14"/>
        </w:rPr>
        <w:t>has to</w:t>
      </w:r>
      <w:proofErr w:type="gramEnd"/>
      <w:r w:rsidRPr="005A6C09">
        <w:rPr>
          <w:sz w:val="14"/>
        </w:rPr>
        <w:t xml:space="preserve"> be defined between the volume of oxygen instantly available or stored and the demand of aquatic consumers. This highlights the importance of an oxygen buffer tank linked to a feedback control mechanism (possibly remotely controlled from Earth) in case of a lack of oxygen. Another aspect to monitor is bacterial development inside the system. An axenic environment cannot be considered as bacteria play an essential role in all stages of a balanced ecosystem. Yet bacteria activity affects the nutrient budget and oxygen measurement and availability (</w:t>
      </w:r>
      <w:proofErr w:type="spellStart"/>
      <w:r w:rsidRPr="005A6C09">
        <w:rPr>
          <w:sz w:val="14"/>
        </w:rPr>
        <w:t>Konig</w:t>
      </w:r>
      <w:proofErr w:type="spellEnd"/>
      <w:r w:rsidRPr="005A6C09">
        <w:rPr>
          <w:sz w:val="14"/>
        </w:rPr>
        <w:t xml:space="preserve"> et al., 2001). All these parameters will drive the size of the SAS and the fish biomass allowed in an extreme environment such as the Moon. Another issue to consider is aquatic biomass extraction in the space environment. Harvesting cells such as microalgae is a current challenge, today handled using vacuum and flocculation (</w:t>
      </w:r>
      <w:proofErr w:type="spellStart"/>
      <w:r w:rsidRPr="005A6C09">
        <w:rPr>
          <w:sz w:val="14"/>
        </w:rPr>
        <w:t>Barrut</w:t>
      </w:r>
      <w:proofErr w:type="spellEnd"/>
      <w:r w:rsidRPr="005A6C09">
        <w:rPr>
          <w:sz w:val="14"/>
        </w:rPr>
        <w:t xml:space="preserve"> et al., 2012). The development of harvesting tools is required for different aquatic organisms in a limited and constrained space. Regardless of the organism, extraction is necessary when the biomass has reached its optimum growth to avoid uncontrolled water degradation and increased oxygen consumption by microorganisms that would endanger fish production. The time needed for fish management on a lunar base also depends on the size of the SAS. Current technology developed for RAS drastically reduces the time necessary to maintain the system. Most of the tasks can be automated, such as starting and cleaning the biofilter, monitoring water parameters (</w:t>
      </w:r>
      <w:proofErr w:type="spellStart"/>
      <w:r w:rsidRPr="005A6C09">
        <w:rPr>
          <w:sz w:val="14"/>
        </w:rPr>
        <w:t>Konig</w:t>
      </w:r>
      <w:proofErr w:type="spellEnd"/>
      <w:r w:rsidRPr="005A6C09">
        <w:rPr>
          <w:sz w:val="14"/>
        </w:rPr>
        <w:t xml:space="preserve"> et al., 2001), and regulating the water. Fish feeding is a time-consuming task, but this can also be automated. Fish </w:t>
      </w:r>
      <w:proofErr w:type="gramStart"/>
      <w:r w:rsidRPr="005A6C09">
        <w:rPr>
          <w:sz w:val="14"/>
        </w:rPr>
        <w:t>are able to</w:t>
      </w:r>
      <w:proofErr w:type="gramEnd"/>
      <w:r w:rsidRPr="005A6C09">
        <w:rPr>
          <w:sz w:val="14"/>
        </w:rPr>
        <w:t xml:space="preserve"> adapt to self-feeding devices (Coves et al., 1998; Di-Poi et al., 2008), which contribute to the social interaction of the population (Chen et al., 2002). As in plant production systems (</w:t>
      </w:r>
      <w:proofErr w:type="spellStart"/>
      <w:r w:rsidRPr="005A6C09">
        <w:rPr>
          <w:sz w:val="14"/>
        </w:rPr>
        <w:t>Bamsey</w:t>
      </w:r>
      <w:proofErr w:type="spellEnd"/>
      <w:r w:rsidRPr="005A6C09">
        <w:rPr>
          <w:sz w:val="14"/>
        </w:rPr>
        <w:t xml:space="preserve"> et al., 2009), several automated SAS actions could be carried out remotely from a control room on Earth. A daily routine (visual checking of the system and fish behavior and non-automated actions) could be considered to involve around 1 h every 12 h for a closed loop system composed of 16 tanks (1 m3) and 8 kg/m3 of fish biomass (based on personal experience). The energy available to power the SAS will also determine its design. A ground-based greenhouse simulation for food production with lunar constraints is necessary to study and understand gas flow management, organism interactions, and all related parameters necessary to maintain a stable and balanced ecosystem. Studying the Feasibility of Sending Aquaculture Fish Embryos to the Moon: The Lunar Hatch Program In research underway since 2019, the Lunar Hatch program is investigating the feasibility of shipping embryonated aquaculture fish eggs to space for programmed hatching in a lunar BLSS. The hatched larvae would then be fed with local resources and reared until they reached an appropriate size for human consumption. The aim of the study is proof of concept based on experimental data collected first in ground-based trials, followed by test missions in low orbit, and concluding with a real flight to space, perhaps leading to the hatching of the first vertebrate on the Moon. The program focuses on the viability of European seabass (</w:t>
      </w:r>
      <w:proofErr w:type="spellStart"/>
      <w:r w:rsidRPr="005A6C09">
        <w:rPr>
          <w:sz w:val="14"/>
        </w:rPr>
        <w:t>Dicentrarchus</w:t>
      </w:r>
      <w:proofErr w:type="spellEnd"/>
      <w:r w:rsidRPr="005A6C09">
        <w:rPr>
          <w:sz w:val="14"/>
        </w:rPr>
        <w:t xml:space="preserve"> </w:t>
      </w:r>
      <w:proofErr w:type="spellStart"/>
      <w:r w:rsidRPr="005A6C09">
        <w:rPr>
          <w:sz w:val="14"/>
        </w:rPr>
        <w:t>labrax</w:t>
      </w:r>
      <w:proofErr w:type="spellEnd"/>
      <w:r w:rsidRPr="005A6C09">
        <w:rPr>
          <w:sz w:val="14"/>
        </w:rPr>
        <w:t xml:space="preserve">) for such a project, by analyzing the potential effects on embryos of a Moon journey and the associated environmental changes. Water found on celestial bodies in the Solar System have a saline or hypersaline profile. The choice of the European seabass in the Lunar Hatch program was based on the fact it is a marine organism with an appreciated taste, and its physiology and behavior have been abundantly described. A secondary water source for fish aquaculture could also be considered such as recycled water from a greenhouse or non-potable water from technical process or human activities. The diversity of aquaculture fish species allows the </w:t>
      </w:r>
      <w:proofErr w:type="spellStart"/>
      <w:r w:rsidRPr="005A6C09">
        <w:rPr>
          <w:sz w:val="14"/>
        </w:rPr>
        <w:t>appliacation</w:t>
      </w:r>
      <w:proofErr w:type="spellEnd"/>
      <w:r w:rsidRPr="005A6C09">
        <w:rPr>
          <w:sz w:val="14"/>
        </w:rPr>
        <w:t xml:space="preserve"> of many potential “</w:t>
      </w:r>
      <w:proofErr w:type="spellStart"/>
      <w:r w:rsidRPr="005A6C09">
        <w:rPr>
          <w:sz w:val="14"/>
        </w:rPr>
        <w:t>fishonauts</w:t>
      </w:r>
      <w:proofErr w:type="spellEnd"/>
      <w:r w:rsidRPr="005A6C09">
        <w:rPr>
          <w:sz w:val="14"/>
        </w:rPr>
        <w:t xml:space="preserve">”, depending on the primary or secondary water resource available in situ (fresh or salt water). Other aquaculture species could equally be considered for rearing in space, such as trout, flat </w:t>
      </w:r>
      <w:proofErr w:type="gramStart"/>
      <w:r w:rsidRPr="005A6C09">
        <w:rPr>
          <w:sz w:val="14"/>
        </w:rPr>
        <w:t>fish</w:t>
      </w:r>
      <w:proofErr w:type="gramEnd"/>
      <w:r w:rsidRPr="005A6C09">
        <w:rPr>
          <w:sz w:val="14"/>
        </w:rPr>
        <w:t xml:space="preserve"> or shrimp. As mentioned, in the 1970s, spaceflight tests were carried out at the egg stage with ornamental fish (Table 2). The choice of eggs as the biological stage for space travel is relevant for several reasons. A low volume of water is required for egg incubation, so the initial launch biological payload could be less than 1 kg for around 900 future larvae. In aquaculture nurseries, European seabass egg density in the water column is around one egg per milliliter. Unlike the larval or adult stages, the embryogenesis phase is suitable for a spaceflight because embryo development does not require human intervention for several days (the duration of embryogenesis depends on the species). Although embryogenesis involves intense metabolic activity for the development of the future larva, the low </w:t>
      </w:r>
      <w:proofErr w:type="gramStart"/>
      <w:r w:rsidRPr="005A6C09">
        <w:rPr>
          <w:sz w:val="14"/>
        </w:rPr>
        <w:t>biomass</w:t>
      </w:r>
      <w:proofErr w:type="gramEnd"/>
      <w:r w:rsidRPr="005A6C09">
        <w:rPr>
          <w:sz w:val="14"/>
        </w:rPr>
        <w:t xml:space="preserve"> and the chorion limit catabolite emission as well as the self-pollution of water during the journey. This would allow either long manned spaceflights with no need for maintenance from the crew, or simply the transport of fish eggs using an automated cargo ship. Compared to normal conditions in land-based aquaculture production, during a </w:t>
      </w:r>
      <w:proofErr w:type="gramStart"/>
      <w:r w:rsidRPr="005A6C09">
        <w:rPr>
          <w:sz w:val="14"/>
        </w:rPr>
        <w:t>spaceflight fish embryos</w:t>
      </w:r>
      <w:proofErr w:type="gramEnd"/>
      <w:r w:rsidRPr="005A6C09">
        <w:rPr>
          <w:sz w:val="14"/>
        </w:rPr>
        <w:t xml:space="preserve"> would be initially subjected to atypical acoustic and mechanical vibrations caused by launcher motors and acceleration in the atmosphere. The effects of this are under study in the framework of the Lunar Hatch program (supported by the French National Institute for Ocean Science, </w:t>
      </w:r>
      <w:proofErr w:type="spellStart"/>
      <w:r w:rsidRPr="005A6C09">
        <w:rPr>
          <w:sz w:val="14"/>
        </w:rPr>
        <w:t>Ifremer</w:t>
      </w:r>
      <w:proofErr w:type="spellEnd"/>
      <w:r w:rsidRPr="005A6C09">
        <w:rPr>
          <w:sz w:val="14"/>
        </w:rPr>
        <w:t xml:space="preserve">) using a standard qualification test commonly employed in the space industry. In a recent experiment, a vibration exciter mimicked the conditions of a SOYUZ-2/FREGAT launch on a population of fish embryos (Figure 4). In this test, two triplicates (n = 300) of embryos of aquaculture species (European seabass and meagre in two separate experiments) were submitted to the acoustic and mechanical environment of a launch for 10 min at one-third and two-thirds of their development. The hatching rate was then compared to a control triplicate (n = 300). No significant differences were observed on the hatching rate for either species whatever the stage of development when the embryos were exposed to the conditions (Figure 5). These encouraging results indicate the egg robustness of two major aquaculture species. A credible hypothesis to explain these results is that the success of the global aquaculture industry is based on the selection of aquatic species for robustness criteria to actions such as unusual and stressful handling–especially at an early lifecycle stage–such as sorting, sampling, transfer from aquarium to tank, or long transport by road or air. The aquaculture sector has selected the most biologically flexible strains with the most interesting nutritional profile for economic reasons. The resulting robustness could benefit space programs–it would not be surprising if other aquaculture species also successfully pass this qualifying test. Beyond intense vibrations, understanding the influence of </w:t>
      </w:r>
      <w:proofErr w:type="spellStart"/>
      <w:r w:rsidRPr="005A6C09">
        <w:rPr>
          <w:sz w:val="14"/>
        </w:rPr>
        <w:t>hypergravity</w:t>
      </w:r>
      <w:proofErr w:type="spellEnd"/>
      <w:r w:rsidRPr="005A6C09">
        <w:rPr>
          <w:sz w:val="14"/>
        </w:rPr>
        <w:t xml:space="preserve"> and microgravity on embryonic development is essential to evaluate the feasibility of space aquaculture. Previous studies on ornamental aquarium fish can provide some information on fish behavior and physiology in space that may be useful. </w:t>
      </w:r>
      <w:proofErr w:type="spellStart"/>
      <w:r w:rsidRPr="005A6C09">
        <w:rPr>
          <w:sz w:val="14"/>
        </w:rPr>
        <w:t>Hypergravity</w:t>
      </w:r>
      <w:proofErr w:type="spellEnd"/>
      <w:r w:rsidRPr="005A6C09">
        <w:rPr>
          <w:sz w:val="14"/>
        </w:rPr>
        <w:t xml:space="preserve"> is experienced during rocket take-off, an acceleration phase that lasts about 10 min at 4–8 g, depending on the launcher motors. This situation was tested on swordtail fish and medaka otoliths (</w:t>
      </w:r>
      <w:proofErr w:type="spellStart"/>
      <w:r w:rsidRPr="005A6C09">
        <w:rPr>
          <w:sz w:val="14"/>
        </w:rPr>
        <w:t>Anken</w:t>
      </w:r>
      <w:proofErr w:type="spellEnd"/>
      <w:r w:rsidRPr="005A6C09">
        <w:rPr>
          <w:sz w:val="14"/>
        </w:rPr>
        <w:t xml:space="preserve"> et al., 1998; </w:t>
      </w:r>
      <w:proofErr w:type="spellStart"/>
      <w:r w:rsidRPr="005A6C09">
        <w:rPr>
          <w:sz w:val="14"/>
        </w:rPr>
        <w:t>Ijiri</w:t>
      </w:r>
      <w:proofErr w:type="spellEnd"/>
      <w:r w:rsidRPr="005A6C09">
        <w:rPr>
          <w:sz w:val="14"/>
        </w:rPr>
        <w:t xml:space="preserve"> et al., 2003; </w:t>
      </w:r>
      <w:proofErr w:type="spellStart"/>
      <w:r w:rsidRPr="005A6C09">
        <w:rPr>
          <w:sz w:val="14"/>
        </w:rPr>
        <w:t>Brungs</w:t>
      </w:r>
      <w:proofErr w:type="spellEnd"/>
      <w:r w:rsidRPr="005A6C09">
        <w:rPr>
          <w:sz w:val="14"/>
        </w:rPr>
        <w:t xml:space="preserve"> et al., 2011; </w:t>
      </w:r>
      <w:proofErr w:type="spellStart"/>
      <w:r w:rsidRPr="005A6C09">
        <w:rPr>
          <w:sz w:val="14"/>
        </w:rPr>
        <w:t>Anken</w:t>
      </w:r>
      <w:proofErr w:type="spellEnd"/>
      <w:r w:rsidRPr="005A6C09">
        <w:rPr>
          <w:sz w:val="14"/>
        </w:rPr>
        <w:t xml:space="preserve"> et al., 2016) and larvae bone development (</w:t>
      </w:r>
      <w:proofErr w:type="spellStart"/>
      <w:r w:rsidRPr="005A6C09">
        <w:rPr>
          <w:sz w:val="14"/>
        </w:rPr>
        <w:t>Aceto</w:t>
      </w:r>
      <w:proofErr w:type="spellEnd"/>
      <w:r w:rsidRPr="005A6C09">
        <w:rPr>
          <w:sz w:val="14"/>
        </w:rPr>
        <w:t xml:space="preserve"> et al., 2015; </w:t>
      </w:r>
      <w:proofErr w:type="spellStart"/>
      <w:r w:rsidRPr="005A6C09">
        <w:rPr>
          <w:sz w:val="14"/>
        </w:rPr>
        <w:t>Chatani</w:t>
      </w:r>
      <w:proofErr w:type="spellEnd"/>
      <w:r w:rsidRPr="005A6C09">
        <w:rPr>
          <w:sz w:val="14"/>
        </w:rPr>
        <w:t xml:space="preserve"> et al., 2015), but its effects on early ontogeny (hatching capability) are </w:t>
      </w:r>
      <w:proofErr w:type="gramStart"/>
      <w:r w:rsidRPr="005A6C09">
        <w:rPr>
          <w:sz w:val="14"/>
        </w:rPr>
        <w:t>as yet</w:t>
      </w:r>
      <w:proofErr w:type="gramEnd"/>
      <w:r w:rsidRPr="005A6C09">
        <w:rPr>
          <w:sz w:val="14"/>
        </w:rPr>
        <w:t xml:space="preserve"> poorly described. </w:t>
      </w:r>
      <w:proofErr w:type="gramStart"/>
      <w:r w:rsidRPr="005A6C09">
        <w:rPr>
          <w:sz w:val="14"/>
        </w:rPr>
        <w:t>A recent research</w:t>
      </w:r>
      <w:proofErr w:type="gramEnd"/>
      <w:r w:rsidRPr="005A6C09">
        <w:rPr>
          <w:sz w:val="14"/>
        </w:rPr>
        <w:t xml:space="preserve"> showed that six month exposition at 5 g can induce vertebral curvatures and </w:t>
      </w:r>
      <w:proofErr w:type="spellStart"/>
      <w:r w:rsidRPr="005A6C09">
        <w:rPr>
          <w:sz w:val="14"/>
        </w:rPr>
        <w:t>asysmetric</w:t>
      </w:r>
      <w:proofErr w:type="spellEnd"/>
      <w:r w:rsidRPr="005A6C09">
        <w:rPr>
          <w:sz w:val="14"/>
        </w:rPr>
        <w:t xml:space="preserve"> otoliths (</w:t>
      </w:r>
      <w:proofErr w:type="spellStart"/>
      <w:r w:rsidRPr="005A6C09">
        <w:rPr>
          <w:sz w:val="14"/>
        </w:rPr>
        <w:t>Chatani</w:t>
      </w:r>
      <w:proofErr w:type="spellEnd"/>
      <w:r w:rsidRPr="005A6C09">
        <w:rPr>
          <w:sz w:val="14"/>
        </w:rPr>
        <w:t xml:space="preserve"> et al., 2019). However, the duration of exposure to </w:t>
      </w:r>
      <w:proofErr w:type="spellStart"/>
      <w:r w:rsidRPr="005A6C09">
        <w:rPr>
          <w:sz w:val="14"/>
        </w:rPr>
        <w:t>hypergravity</w:t>
      </w:r>
      <w:proofErr w:type="spellEnd"/>
      <w:r w:rsidRPr="005A6C09">
        <w:rPr>
          <w:sz w:val="14"/>
        </w:rPr>
        <w:t xml:space="preserve"> during a launch to the Moon or Mars will be about 10 min, the time to extract the embryos from the Earth’s attraction. Ongoing experiments are exploring the ability of aquaculture finfish embryos to develop in these conditions. It is credible to posit that </w:t>
      </w:r>
      <w:proofErr w:type="spellStart"/>
      <w:r w:rsidRPr="005A6C09">
        <w:rPr>
          <w:sz w:val="14"/>
        </w:rPr>
        <w:t>hypergravity</w:t>
      </w:r>
      <w:proofErr w:type="spellEnd"/>
      <w:r w:rsidRPr="005A6C09">
        <w:rPr>
          <w:sz w:val="14"/>
        </w:rPr>
        <w:t xml:space="preserve"> applied to a water reservoir may be less felt by a submerged embryo. In contrast to poultry eggs stored in air, the water density surrounding fish eggs may reduce the acceleration force on the chorion. Following the initial conditions of rocket vibrations and acceleration, a situation of microgravity appears beyond an altitude of 110 km. During the entire evolution of life on Earth, the development of all organisms took place under constant gravity conditions in different media (air/water). It should be noted that in the ocean, fish embryos are already in a kind of microgravity compared to terrestrial organisms due to Archimedes’ principle and other physical phenomena. </w:t>
      </w:r>
      <w:proofErr w:type="gramStart"/>
      <w:r w:rsidRPr="005A6C09">
        <w:rPr>
          <w:sz w:val="14"/>
        </w:rPr>
        <w:t>This is why</w:t>
      </w:r>
      <w:proofErr w:type="gramEnd"/>
      <w:r w:rsidRPr="005A6C09">
        <w:rPr>
          <w:sz w:val="14"/>
        </w:rPr>
        <w:t xml:space="preserve">, to simulate partial microgravity, astronaut training exercises are carried out in a swimming pool. A study has found that embryos of Xenopus (an aquatic frog) are able to adjust to microgravity environments until hatching through an adaptation mechanism and strategy (Black et al., 1995). Might this capability be common to other aquatic organisms, including fish embryos? Supported by the French space agency (CNES), the Lunar Hatch program plans to study the embryo behavior of European seabass in </w:t>
      </w:r>
      <w:proofErr w:type="spellStart"/>
      <w:r w:rsidRPr="005A6C09">
        <w:rPr>
          <w:sz w:val="14"/>
        </w:rPr>
        <w:t>hypergravity</w:t>
      </w:r>
      <w:proofErr w:type="spellEnd"/>
      <w:r w:rsidRPr="005A6C09">
        <w:rPr>
          <w:sz w:val="14"/>
        </w:rPr>
        <w:t xml:space="preserve"> and microgravity in the Gravitational Experimental Platform for Animal Models (GEPAM), a European Space Agency platform to test different gravity environments on animals (</w:t>
      </w:r>
      <w:proofErr w:type="spellStart"/>
      <w:r w:rsidRPr="005A6C09">
        <w:rPr>
          <w:sz w:val="14"/>
        </w:rPr>
        <w:t>Bonnefoy</w:t>
      </w:r>
      <w:proofErr w:type="spellEnd"/>
      <w:r w:rsidRPr="005A6C09">
        <w:rPr>
          <w:sz w:val="14"/>
        </w:rPr>
        <w:t xml:space="preserve"> et al., 2021). Exposure to radiation during the space journey will be the last environmental change investigated in future Lunar Hatch program studies: this is probably the parameter with the most impact on fish embryo biology. Knowledge about the effects of space radiation on a variety of organisms has increased over the last decades: for bacteria (Leys et al., 2009), plant and mammalian cells (Arena et al., 2014), and amphibians (</w:t>
      </w:r>
      <w:proofErr w:type="spellStart"/>
      <w:r w:rsidRPr="005A6C09">
        <w:rPr>
          <w:sz w:val="14"/>
        </w:rPr>
        <w:t>Fuma</w:t>
      </w:r>
      <w:proofErr w:type="spellEnd"/>
      <w:r w:rsidRPr="005A6C09">
        <w:rPr>
          <w:sz w:val="14"/>
        </w:rPr>
        <w:t xml:space="preserve"> et al., 2014). A ground-based study on the influence of radiation on fish immediately post-hatching was carried out on the ornamental zebrafish (Danio rerio), in which eggs were irradiated with doses ranging from 1 to 1,000 mSv.d−1 for 20 days (Simon et al., 2011). At the stage of 3 days post-hatching, no significant difference in mortality was observed between irradiated eggs and the control. The maximum daily dose was 100 times greater than the total dose astronauts were subjected to during the Apollo 11 mission. These results are consistent with a study in which no significant difference in mortality was observed between 0.8 </w:t>
      </w:r>
      <w:proofErr w:type="spellStart"/>
      <w:r w:rsidRPr="005A6C09">
        <w:rPr>
          <w:sz w:val="14"/>
        </w:rPr>
        <w:t>mGy</w:t>
      </w:r>
      <w:proofErr w:type="spellEnd"/>
      <w:r w:rsidRPr="005A6C09">
        <w:rPr>
          <w:sz w:val="14"/>
        </w:rPr>
        <w:t xml:space="preserve"> (the threshold recommended to protect ecosystems) and 570 </w:t>
      </w:r>
      <w:proofErr w:type="spellStart"/>
      <w:r w:rsidRPr="005A6C09">
        <w:rPr>
          <w:sz w:val="14"/>
        </w:rPr>
        <w:t>mGy</w:t>
      </w:r>
      <w:proofErr w:type="spellEnd"/>
      <w:r w:rsidRPr="005A6C09">
        <w:rPr>
          <w:sz w:val="14"/>
        </w:rPr>
        <w:t xml:space="preserve"> delivered per day, but the radiation exposure induced accelerated hatching for both doses and a decrease in yolk bag diameter for the highest dose (</w:t>
      </w:r>
      <w:proofErr w:type="spellStart"/>
      <w:r w:rsidRPr="005A6C09">
        <w:rPr>
          <w:sz w:val="14"/>
        </w:rPr>
        <w:t>Gagnaire</w:t>
      </w:r>
      <w:proofErr w:type="spellEnd"/>
      <w:r w:rsidRPr="005A6C09">
        <w:rPr>
          <w:sz w:val="14"/>
        </w:rPr>
        <w:t xml:space="preserve"> et al., 2015). In contrast, another study exposing zebrafish embryos to 1, 2.5, 5, 7.5, and 10 </w:t>
      </w:r>
      <w:proofErr w:type="spellStart"/>
      <w:r w:rsidRPr="005A6C09">
        <w:rPr>
          <w:sz w:val="14"/>
        </w:rPr>
        <w:t>mGy</w:t>
      </w:r>
      <w:proofErr w:type="spellEnd"/>
      <w:r w:rsidRPr="005A6C09">
        <w:rPr>
          <w:sz w:val="14"/>
        </w:rPr>
        <w:t xml:space="preserve"> of gamma radiation at 3 </w:t>
      </w:r>
      <w:proofErr w:type="spellStart"/>
      <w:r w:rsidRPr="005A6C09">
        <w:rPr>
          <w:sz w:val="14"/>
        </w:rPr>
        <w:t>hpf</w:t>
      </w:r>
      <w:proofErr w:type="spellEnd"/>
      <w:r w:rsidRPr="005A6C09">
        <w:rPr>
          <w:sz w:val="14"/>
        </w:rPr>
        <w:t xml:space="preserve"> showed that increasing gamma radiation increased DNA damage, decreased hatching rate, increased median hatching time, decreased body length, increased mortality rate, and increased morphological deformities (Kumar et al., 2017). A higher total dose but spread over time therefore seems to be less harmful than a single high dose concentrated in the early stages of development. </w:t>
      </w:r>
      <w:proofErr w:type="spellStart"/>
      <w:r w:rsidRPr="005A6C09">
        <w:rPr>
          <w:sz w:val="14"/>
        </w:rPr>
        <w:t>Gagnaire</w:t>
      </w:r>
      <w:proofErr w:type="spellEnd"/>
      <w:r w:rsidRPr="005A6C09">
        <w:rPr>
          <w:sz w:val="14"/>
        </w:rPr>
        <w:t xml:space="preserve"> et al. also found abnormal development of the spine for individuals subjected to 570 mGy.d−1. These research results on a small fish provide useful information for countermeasures that would need to be implemented on a lunar base. Fish and crew should be protected to reduce cosmic ray damage. Fish embryos could benefit from progress in countermeasure technology developed for humans, but it would be valuable to conduct experiments on the impact of different particles and charges (separate and cumulative) from cosmic radiation on the candidate fish. Conclusion The Lunar Hatch program is investigating the prospects of lunar aquaculture based on a circular food system using a selected species at a specific stage of the lifecycle. It may be of interest to investigate other aquaculture species for other targeted planets or other lifecycle development stages. In the case of the Moon, it is so close to Earth that rearing adults for reproduction would not be worthwhile: a regular shipment of fertilized eggs for monthly generation would avoid costly fish-spawning management on the lunar base. For a more distant destination such as Mars, the embryo stage would be realistic for the first part of the mission, but the total flight would be longer than the duration of embryogenesis. In this case, larval development would need to be considered during the multi-month journey. For farther destinations, studies would need to determine the possibility of rearing </w:t>
      </w:r>
      <w:proofErr w:type="spellStart"/>
      <w:r w:rsidRPr="005A6C09">
        <w:rPr>
          <w:sz w:val="14"/>
        </w:rPr>
        <w:t>broodstock</w:t>
      </w:r>
      <w:proofErr w:type="spellEnd"/>
      <w:r w:rsidRPr="005A6C09">
        <w:rPr>
          <w:sz w:val="14"/>
        </w:rPr>
        <w:t xml:space="preserve"> to control the entire biological lifecycle in space. Space aquaculture would provide a valuable food source in addition to those already studied for long-term missions. The diversity of nutrients provided by fish and the benefits for human metabolism may help in the challenges of space medicine, in particular the prevention of cancer caused by long-term exposure to radiation. The activity of fish farming itself could have positive psychological and cognitive effects. Reports about plant-growth chambers on manned missions have described the psychological benefits of working with living organisms in space. An investigation involving social scientists could be conducted to better understand the possible positive benefits of human–animal interaction in space. Vertebrates may recall basic human activities and provide a psychological umbilical cord with the Earth. Modern recirculating aquaculture systems share many characteristics with the closed bioregenerative life-support systems planned for space. Progress in aquaculture technology on land and in space can feed into each other</w:t>
      </w:r>
      <w:r w:rsidRPr="00A64969">
        <w:rPr>
          <w:rStyle w:val="StyleUnderline"/>
        </w:rPr>
        <w:t xml:space="preserve">. For example, </w:t>
      </w:r>
      <w:r w:rsidRPr="00571110">
        <w:rPr>
          <w:rStyle w:val="Emphasis"/>
          <w:highlight w:val="cyan"/>
        </w:rPr>
        <w:t xml:space="preserve">developments that allow space aquaculture systems to recover and convert waste molecules </w:t>
      </w:r>
      <w:r w:rsidRPr="00571110">
        <w:rPr>
          <w:rStyle w:val="Emphasis"/>
          <w:highlight w:val="cyan"/>
          <w:bdr w:val="single" w:sz="18" w:space="0" w:color="auto"/>
        </w:rPr>
        <w:t>into edible food</w:t>
      </w:r>
      <w:r w:rsidRPr="00571110">
        <w:rPr>
          <w:rStyle w:val="StyleUnderline"/>
          <w:highlight w:val="cyan"/>
        </w:rPr>
        <w:t xml:space="preserve"> </w:t>
      </w:r>
      <w:r w:rsidRPr="00571110">
        <w:rPr>
          <w:rStyle w:val="Emphasis"/>
          <w:highlight w:val="cyan"/>
        </w:rPr>
        <w:t>could be deployed on Earth to increase food availability</w:t>
      </w:r>
      <w:r w:rsidRPr="00571110">
        <w:rPr>
          <w:rStyle w:val="StyleUnderline"/>
          <w:highlight w:val="cyan"/>
        </w:rPr>
        <w:t xml:space="preserve"> </w:t>
      </w:r>
      <w:r w:rsidRPr="00571110">
        <w:rPr>
          <w:rStyle w:val="Emphasis"/>
          <w:highlight w:val="cyan"/>
        </w:rPr>
        <w:t>while avoiding waste discharge</w:t>
      </w:r>
      <w:r w:rsidRPr="00571110">
        <w:rPr>
          <w:rStyle w:val="StyleUnderline"/>
          <w:highlight w:val="cyan"/>
        </w:rPr>
        <w:t xml:space="preserve"> </w:t>
      </w:r>
      <w:r w:rsidRPr="00A64969">
        <w:rPr>
          <w:rStyle w:val="StyleUnderline"/>
        </w:rPr>
        <w:t xml:space="preserve">in the environment and </w:t>
      </w:r>
      <w:r w:rsidRPr="00571110">
        <w:rPr>
          <w:rStyle w:val="Emphasis"/>
          <w:highlight w:val="cyan"/>
          <w:bdr w:val="single" w:sz="18" w:space="0" w:color="auto"/>
        </w:rPr>
        <w:t>preserving biodiversity</w:t>
      </w:r>
      <w:r w:rsidRPr="00A64969">
        <w:rPr>
          <w:rStyle w:val="StyleUnderline"/>
        </w:rPr>
        <w:t xml:space="preserve">. </w:t>
      </w:r>
      <w:r w:rsidRPr="00571110">
        <w:rPr>
          <w:rStyle w:val="Emphasis"/>
          <w:highlight w:val="cyan"/>
        </w:rPr>
        <w:t>Joint efforts to design</w:t>
      </w:r>
      <w:r w:rsidRPr="00571110">
        <w:rPr>
          <w:rStyle w:val="StyleUnderline"/>
          <w:highlight w:val="cyan"/>
        </w:rPr>
        <w:t xml:space="preserve"> </w:t>
      </w:r>
      <w:r w:rsidRPr="00A64969">
        <w:rPr>
          <w:rStyle w:val="StyleUnderline"/>
        </w:rPr>
        <w:t>such w</w:t>
      </w:r>
      <w:r w:rsidRPr="00571110">
        <w:rPr>
          <w:rStyle w:val="Emphasis"/>
          <w:highlight w:val="cyan"/>
        </w:rPr>
        <w:t>aste conversion</w:t>
      </w:r>
      <w:r w:rsidRPr="00A64969">
        <w:rPr>
          <w:rStyle w:val="StyleUnderline"/>
        </w:rPr>
        <w:t xml:space="preserve"> systems </w:t>
      </w:r>
      <w:r w:rsidRPr="00571110">
        <w:rPr>
          <w:rStyle w:val="Emphasis"/>
          <w:highlight w:val="cyan"/>
          <w:bdr w:val="single" w:sz="18" w:space="0" w:color="auto"/>
        </w:rPr>
        <w:t xml:space="preserve">will be applicable above all </w:t>
      </w:r>
      <w:proofErr w:type="spellStart"/>
      <w:r w:rsidRPr="00571110">
        <w:rPr>
          <w:rStyle w:val="Emphasis"/>
          <w:highlight w:val="cyan"/>
          <w:bdr w:val="single" w:sz="18" w:space="0" w:color="auto"/>
        </w:rPr>
        <w:t>to</w:t>
      </w:r>
      <w:proofErr w:type="spellEnd"/>
      <w:r w:rsidRPr="00571110">
        <w:rPr>
          <w:rStyle w:val="Emphasis"/>
          <w:highlight w:val="cyan"/>
          <w:bdr w:val="single" w:sz="18" w:space="0" w:color="auto"/>
        </w:rPr>
        <w:t xml:space="preserve"> human activities on Earth</w:t>
      </w:r>
      <w:r w:rsidRPr="005A6C09">
        <w:rPr>
          <w:sz w:val="14"/>
        </w:rPr>
        <w:t xml:space="preserve">. Like other aspects of BLSS, while space </w:t>
      </w:r>
      <w:r w:rsidRPr="00A64969">
        <w:rPr>
          <w:rStyle w:val="StyleUnderline"/>
        </w:rPr>
        <w:t xml:space="preserve">aquaculture is close to being a reality, it is highly dependent on the water and energy available in situ. </w:t>
      </w:r>
      <w:r w:rsidRPr="005A6C09">
        <w:rPr>
          <w:sz w:val="14"/>
        </w:rPr>
        <w:t xml:space="preserve">At the turn of the 20th century, the Russian father of astronautic science Konstantin Tsiolkovsky wrote: “Earth is the cradle of humanity, but one cannot remain in a cradle forever.” Plants and animals are part of the human biosphere and food chain. </w:t>
      </w:r>
      <w:r w:rsidRPr="00A64969">
        <w:rPr>
          <w:rStyle w:val="StyleUnderline"/>
        </w:rPr>
        <w:t>Space exploration will likely be more successful if humans leave the cradle with a part of their own biosphere and their knowledge of agricultural science, including aquaculture.</w:t>
      </w:r>
    </w:p>
    <w:p w14:paraId="0EE3678D" w14:textId="77777777" w:rsidR="0095589C" w:rsidRDefault="0095589C" w:rsidP="0095589C">
      <w:pPr>
        <w:pStyle w:val="Heading4"/>
        <w:rPr>
          <w:rFonts w:cs="Arial"/>
        </w:rPr>
      </w:pPr>
      <w:r>
        <w:rPr>
          <w:rFonts w:cs="Arial"/>
        </w:rPr>
        <w:t>Aquaculture solves Over-Fishing.</w:t>
      </w:r>
    </w:p>
    <w:p w14:paraId="45083B21" w14:textId="77777777" w:rsidR="0095589C" w:rsidRPr="0088680E" w:rsidRDefault="0095589C" w:rsidP="0095589C">
      <w:r w:rsidRPr="0088680E">
        <w:rPr>
          <w:rStyle w:val="Style13ptBold"/>
        </w:rPr>
        <w:t>Dennett 19</w:t>
      </w:r>
      <w:r>
        <w:t xml:space="preserve"> Carrie Dennett 2-13-2019 “</w:t>
      </w:r>
      <w:r w:rsidRPr="004140BB">
        <w:t>Seafood lovers’ paradox: Eating fish is healthy, but overfishing is a problem. A fix? Eat more farmed fish</w:t>
      </w:r>
      <w:r>
        <w:t xml:space="preserve">” </w:t>
      </w:r>
      <w:hyperlink r:id="rId18" w:history="1">
        <w:r w:rsidRPr="00065AC2">
          <w:rPr>
            <w:rStyle w:val="Hyperlink"/>
          </w:rPr>
          <w:t>https://www.seattletimes.com/life/wellness/its-time-to-think-differently-about-farmed-fish/</w:t>
        </w:r>
      </w:hyperlink>
      <w:r>
        <w:t xml:space="preserve"> (</w:t>
      </w:r>
      <w:r w:rsidRPr="004140BB">
        <w:t>PhD, nutritionist and reporter for Seattle Times</w:t>
      </w:r>
      <w:r>
        <w:t>)//Veronica</w:t>
      </w:r>
    </w:p>
    <w:p w14:paraId="67D12F96" w14:textId="77777777" w:rsidR="0095589C" w:rsidRDefault="0095589C" w:rsidP="0095589C">
      <w:pPr>
        <w:rPr>
          <w:sz w:val="16"/>
        </w:rPr>
      </w:pPr>
      <w:r w:rsidRPr="000A11CD">
        <w:rPr>
          <w:sz w:val="16"/>
        </w:rPr>
        <w:t xml:space="preserve">Why the disconnect? For many, the </w:t>
      </w:r>
      <w:r w:rsidRPr="000A11CD">
        <w:rPr>
          <w:u w:val="single"/>
        </w:rPr>
        <w:t>environmental impact of overfishing</w:t>
      </w:r>
      <w:r w:rsidRPr="000A11CD">
        <w:rPr>
          <w:sz w:val="16"/>
        </w:rPr>
        <w:t xml:space="preserve"> is a </w:t>
      </w:r>
      <w:r w:rsidRPr="000A11CD">
        <w:rPr>
          <w:rStyle w:val="Emphasis"/>
        </w:rPr>
        <w:t>major concern</w:t>
      </w:r>
      <w:r w:rsidRPr="000A11CD">
        <w:rPr>
          <w:sz w:val="16"/>
        </w:rPr>
        <w:t xml:space="preserve">. News reports of incidents like the large-scale escape of farmed Atlantic salmon near the San </w:t>
      </w:r>
      <w:proofErr w:type="spellStart"/>
      <w:r w:rsidRPr="000A11CD">
        <w:rPr>
          <w:sz w:val="16"/>
        </w:rPr>
        <w:t>Juans</w:t>
      </w:r>
      <w:proofErr w:type="spellEnd"/>
      <w:r w:rsidRPr="000A11CD">
        <w:rPr>
          <w:sz w:val="16"/>
        </w:rPr>
        <w:t xml:space="preserve"> in 2017 raise </w:t>
      </w:r>
      <w:r w:rsidRPr="000A11CD">
        <w:rPr>
          <w:u w:val="single"/>
        </w:rPr>
        <w:t>concerns</w:t>
      </w:r>
      <w:r w:rsidRPr="000A11CD">
        <w:rPr>
          <w:sz w:val="16"/>
        </w:rPr>
        <w:t xml:space="preserve"> about the </w:t>
      </w:r>
      <w:r w:rsidRPr="000A11CD">
        <w:rPr>
          <w:rStyle w:val="Emphasis"/>
        </w:rPr>
        <w:t>impact</w:t>
      </w:r>
      <w:r w:rsidRPr="000A11CD">
        <w:rPr>
          <w:u w:val="single"/>
        </w:rPr>
        <w:t xml:space="preserve"> of </w:t>
      </w:r>
      <w:r w:rsidRPr="00571110">
        <w:rPr>
          <w:rStyle w:val="Emphasis"/>
          <w:highlight w:val="cyan"/>
        </w:rPr>
        <w:t>aquaculture</w:t>
      </w:r>
      <w:r w:rsidRPr="00571110">
        <w:rPr>
          <w:highlight w:val="cyan"/>
          <w:u w:val="single"/>
        </w:rPr>
        <w:t xml:space="preserve"> </w:t>
      </w:r>
      <w:r w:rsidRPr="000A11CD">
        <w:rPr>
          <w:u w:val="single"/>
        </w:rPr>
        <w:t>on wild fish populations</w:t>
      </w:r>
      <w:r w:rsidRPr="000A11CD">
        <w:rPr>
          <w:sz w:val="16"/>
        </w:rPr>
        <w:t xml:space="preserve">. But </w:t>
      </w:r>
      <w:r w:rsidRPr="00571110">
        <w:rPr>
          <w:rStyle w:val="Emphasis"/>
          <w:highlight w:val="cyan"/>
        </w:rPr>
        <w:t>could</w:t>
      </w:r>
      <w:r w:rsidRPr="00571110">
        <w:rPr>
          <w:sz w:val="16"/>
          <w:highlight w:val="cyan"/>
        </w:rPr>
        <w:t xml:space="preserve"> </w:t>
      </w:r>
      <w:r w:rsidRPr="000A11CD">
        <w:rPr>
          <w:sz w:val="16"/>
        </w:rPr>
        <w:t xml:space="preserve">it be possible to </w:t>
      </w:r>
      <w:r w:rsidRPr="00571110">
        <w:rPr>
          <w:rStyle w:val="Emphasis"/>
          <w:highlight w:val="cyan"/>
        </w:rPr>
        <w:t>make</w:t>
      </w:r>
      <w:r w:rsidRPr="00571110">
        <w:rPr>
          <w:sz w:val="16"/>
          <w:highlight w:val="cyan"/>
        </w:rPr>
        <w:t xml:space="preserve"> </w:t>
      </w:r>
      <w:r w:rsidRPr="000A11CD">
        <w:rPr>
          <w:sz w:val="16"/>
        </w:rPr>
        <w:t xml:space="preserve">the healthful choice — eating more </w:t>
      </w:r>
      <w:r w:rsidRPr="00571110">
        <w:rPr>
          <w:rStyle w:val="Emphasis"/>
          <w:highlight w:val="cyan"/>
        </w:rPr>
        <w:t>fish</w:t>
      </w:r>
      <w:r w:rsidRPr="00571110">
        <w:rPr>
          <w:sz w:val="16"/>
          <w:highlight w:val="cyan"/>
        </w:rPr>
        <w:t xml:space="preserve"> </w:t>
      </w:r>
      <w:r w:rsidRPr="000A11CD">
        <w:rPr>
          <w:sz w:val="16"/>
        </w:rPr>
        <w:t xml:space="preserve">and seafood — </w:t>
      </w:r>
      <w:r w:rsidRPr="00571110">
        <w:rPr>
          <w:rStyle w:val="Emphasis"/>
          <w:highlight w:val="cyan"/>
          <w:bdr w:val="single" w:sz="18" w:space="0" w:color="auto"/>
        </w:rPr>
        <w:t>sustainably</w:t>
      </w:r>
      <w:r w:rsidRPr="000A11CD">
        <w:rPr>
          <w:sz w:val="16"/>
        </w:rPr>
        <w:t>? Before dismissing farmed fish, keep in mind that both wild fisheries and fish farms can be well-managed and sustainable — or not.</w:t>
      </w:r>
      <w:r>
        <w:rPr>
          <w:sz w:val="16"/>
        </w:rPr>
        <w:t xml:space="preserve"> </w:t>
      </w:r>
      <w:r w:rsidRPr="000A11CD">
        <w:rPr>
          <w:sz w:val="16"/>
        </w:rPr>
        <w:t xml:space="preserve">For centuries, the seas and oceans </w:t>
      </w:r>
      <w:proofErr w:type="gramStart"/>
      <w:r w:rsidRPr="000A11CD">
        <w:rPr>
          <w:sz w:val="16"/>
        </w:rPr>
        <w:t>were considered to be</w:t>
      </w:r>
      <w:proofErr w:type="gramEnd"/>
      <w:r w:rsidRPr="000A11CD">
        <w:rPr>
          <w:sz w:val="16"/>
        </w:rPr>
        <w:t xml:space="preserve"> a limitless source of food, but </w:t>
      </w:r>
      <w:r w:rsidRPr="00571110">
        <w:rPr>
          <w:rStyle w:val="Emphasis"/>
          <w:highlight w:val="cyan"/>
        </w:rPr>
        <w:t>unsustainable</w:t>
      </w:r>
      <w:r w:rsidRPr="000A11CD">
        <w:rPr>
          <w:u w:val="single"/>
        </w:rPr>
        <w:t xml:space="preserve"> </w:t>
      </w:r>
      <w:r w:rsidRPr="00571110">
        <w:rPr>
          <w:highlight w:val="cyan"/>
          <w:u w:val="single"/>
        </w:rPr>
        <w:t>fishing</w:t>
      </w:r>
      <w:r w:rsidRPr="000A11CD">
        <w:rPr>
          <w:u w:val="single"/>
        </w:rPr>
        <w:t xml:space="preserve"> </w:t>
      </w:r>
      <w:r w:rsidRPr="000A11CD">
        <w:rPr>
          <w:rStyle w:val="Emphasis"/>
        </w:rPr>
        <w:t>practices</w:t>
      </w:r>
      <w:r w:rsidRPr="000A11CD">
        <w:rPr>
          <w:u w:val="single"/>
        </w:rPr>
        <w:t xml:space="preserve"> have </w:t>
      </w:r>
      <w:r w:rsidRPr="00571110">
        <w:rPr>
          <w:highlight w:val="cyan"/>
          <w:u w:val="single"/>
        </w:rPr>
        <w:t xml:space="preserve">led to </w:t>
      </w:r>
      <w:r w:rsidRPr="00571110">
        <w:rPr>
          <w:rStyle w:val="Emphasis"/>
          <w:highlight w:val="cyan"/>
        </w:rPr>
        <w:t>overfishing</w:t>
      </w:r>
      <w:r w:rsidRPr="000A11CD">
        <w:rPr>
          <w:sz w:val="16"/>
        </w:rPr>
        <w:t xml:space="preserve">, which means </w:t>
      </w:r>
      <w:r w:rsidRPr="00571110">
        <w:rPr>
          <w:highlight w:val="cyan"/>
          <w:u w:val="single"/>
        </w:rPr>
        <w:t>more</w:t>
      </w:r>
      <w:r w:rsidRPr="000A11CD">
        <w:rPr>
          <w:u w:val="single"/>
        </w:rPr>
        <w:t xml:space="preserve"> fish</w:t>
      </w:r>
      <w:r w:rsidRPr="000A11CD">
        <w:rPr>
          <w:sz w:val="16"/>
        </w:rPr>
        <w:t xml:space="preserve"> are </w:t>
      </w:r>
      <w:r w:rsidRPr="00571110">
        <w:rPr>
          <w:highlight w:val="cyan"/>
          <w:u w:val="single"/>
        </w:rPr>
        <w:t>caught than can</w:t>
      </w:r>
      <w:r w:rsidRPr="000A11CD">
        <w:rPr>
          <w:u w:val="single"/>
        </w:rPr>
        <w:t xml:space="preserve"> </w:t>
      </w:r>
      <w:r w:rsidRPr="00571110">
        <w:rPr>
          <w:highlight w:val="cyan"/>
          <w:u w:val="single"/>
        </w:rPr>
        <w:t>be replaced</w:t>
      </w:r>
      <w:r w:rsidRPr="000A11CD">
        <w:rPr>
          <w:u w:val="single"/>
        </w:rPr>
        <w:t xml:space="preserve"> through natural reproductio</w:t>
      </w:r>
      <w:r w:rsidRPr="000A11CD">
        <w:rPr>
          <w:sz w:val="16"/>
        </w:rPr>
        <w:t xml:space="preserve">n. Even worse, </w:t>
      </w:r>
      <w:r w:rsidRPr="000A11CD">
        <w:rPr>
          <w:u w:val="single"/>
        </w:rPr>
        <w:t xml:space="preserve">specific fishing methods also </w:t>
      </w:r>
      <w:r w:rsidRPr="00571110">
        <w:rPr>
          <w:highlight w:val="cyan"/>
          <w:u w:val="single"/>
        </w:rPr>
        <w:t>destroy</w:t>
      </w:r>
      <w:r w:rsidRPr="000A11CD">
        <w:rPr>
          <w:u w:val="single"/>
        </w:rPr>
        <w:t xml:space="preserve"> </w:t>
      </w:r>
      <w:r w:rsidRPr="000A11CD">
        <w:rPr>
          <w:rStyle w:val="Emphasis"/>
        </w:rPr>
        <w:t xml:space="preserve">aquatic </w:t>
      </w:r>
      <w:r w:rsidRPr="00571110">
        <w:rPr>
          <w:rStyle w:val="Emphasis"/>
          <w:highlight w:val="cyan"/>
        </w:rPr>
        <w:t>habitats</w:t>
      </w:r>
      <w:r w:rsidRPr="00571110">
        <w:rPr>
          <w:highlight w:val="cyan"/>
          <w:u w:val="single"/>
        </w:rPr>
        <w:t xml:space="preserve"> and </w:t>
      </w:r>
      <w:r w:rsidRPr="00571110">
        <w:rPr>
          <w:rStyle w:val="Emphasis"/>
          <w:highlight w:val="cyan"/>
        </w:rPr>
        <w:t>ecosystems</w:t>
      </w:r>
      <w:r w:rsidRPr="000A11CD">
        <w:rPr>
          <w:sz w:val="16"/>
        </w:rPr>
        <w:t xml:space="preserve">, </w:t>
      </w:r>
      <w:r w:rsidRPr="00571110">
        <w:rPr>
          <w:highlight w:val="cyan"/>
          <w:u w:val="single"/>
        </w:rPr>
        <w:t>erode</w:t>
      </w:r>
      <w:r w:rsidRPr="000A11CD">
        <w:rPr>
          <w:u w:val="single"/>
        </w:rPr>
        <w:t xml:space="preserve"> </w:t>
      </w:r>
      <w:r w:rsidRPr="00571110">
        <w:rPr>
          <w:rStyle w:val="Emphasis"/>
          <w:highlight w:val="cyan"/>
        </w:rPr>
        <w:t xml:space="preserve">coastal </w:t>
      </w:r>
      <w:proofErr w:type="gramStart"/>
      <w:r w:rsidRPr="00571110">
        <w:rPr>
          <w:rStyle w:val="Emphasis"/>
          <w:highlight w:val="cyan"/>
        </w:rPr>
        <w:t>economies</w:t>
      </w:r>
      <w:proofErr w:type="gramEnd"/>
      <w:r w:rsidRPr="000A11CD">
        <w:rPr>
          <w:sz w:val="16"/>
        </w:rPr>
        <w:t xml:space="preserve"> and </w:t>
      </w:r>
      <w:r w:rsidRPr="00571110">
        <w:rPr>
          <w:rStyle w:val="Emphasis"/>
          <w:highlight w:val="cyan"/>
        </w:rPr>
        <w:t>kill</w:t>
      </w:r>
      <w:r w:rsidRPr="000A11CD">
        <w:rPr>
          <w:rStyle w:val="Emphasis"/>
        </w:rPr>
        <w:t xml:space="preserve"> </w:t>
      </w:r>
      <w:r w:rsidRPr="00571110">
        <w:rPr>
          <w:rStyle w:val="Emphasis"/>
          <w:highlight w:val="cyan"/>
        </w:rPr>
        <w:t>animals</w:t>
      </w:r>
      <w:r w:rsidRPr="000A11CD">
        <w:rPr>
          <w:sz w:val="16"/>
        </w:rPr>
        <w:t xml:space="preserve"> not being fished. Known as “bycatch,” denoting their status as innocent bystanders, these animals include sea turtles, marine mammals, </w:t>
      </w:r>
      <w:proofErr w:type="gramStart"/>
      <w:r w:rsidRPr="000A11CD">
        <w:rPr>
          <w:sz w:val="16"/>
        </w:rPr>
        <w:t>sharks</w:t>
      </w:r>
      <w:proofErr w:type="gramEnd"/>
      <w:r w:rsidRPr="000A11CD">
        <w:rPr>
          <w:sz w:val="16"/>
        </w:rPr>
        <w:t xml:space="preserve"> and albatross.</w:t>
      </w:r>
      <w:r>
        <w:rPr>
          <w:sz w:val="16"/>
        </w:rPr>
        <w:t xml:space="preserve"> </w:t>
      </w:r>
      <w:r w:rsidRPr="000A11CD">
        <w:rPr>
          <w:sz w:val="16"/>
        </w:rPr>
        <w:t>According</w:t>
      </w:r>
      <w:r w:rsidRPr="000A11CD">
        <w:rPr>
          <w:u w:val="single"/>
        </w:rPr>
        <w:t xml:space="preserve"> </w:t>
      </w:r>
      <w:r w:rsidRPr="000A11CD">
        <w:rPr>
          <w:sz w:val="16"/>
        </w:rPr>
        <w:t>to the National Oceanic and Atmospheric Administration (NOAA), production from wild fisheries around the world plateaued in the mid-1980s, and even with improved management, is not likely to increase significantly. Meanwhile, consumer demand for seafood has risen. A report recently released by the global EAT-Lancet Commission on Food, Planet, Health, which I wrote about last week, pointed out that about 60 percent of world fish stocks are fished to capacity, and over 30 are overfished. The authors called for both improved management of the world’s oceans and sustainable expansion of aquaculture, aka fish farming.</w:t>
      </w:r>
      <w:r>
        <w:rPr>
          <w:sz w:val="16"/>
        </w:rPr>
        <w:t xml:space="preserve"> </w:t>
      </w:r>
      <w:r w:rsidRPr="000A11CD">
        <w:rPr>
          <w:sz w:val="16"/>
        </w:rPr>
        <w:t xml:space="preserve">According to the Monterey Bay Aquarium Seafood Watch program, </w:t>
      </w:r>
      <w:r w:rsidRPr="00571110">
        <w:rPr>
          <w:highlight w:val="cyan"/>
          <w:u w:val="single"/>
        </w:rPr>
        <w:t>aquaculture</w:t>
      </w:r>
      <w:r w:rsidRPr="000A11CD">
        <w:rPr>
          <w:sz w:val="16"/>
        </w:rPr>
        <w:t xml:space="preserve"> may be the </w:t>
      </w:r>
      <w:r w:rsidRPr="00571110">
        <w:rPr>
          <w:rStyle w:val="Emphasis"/>
          <w:highlight w:val="cyan"/>
        </w:rPr>
        <w:t>solution to</w:t>
      </w:r>
      <w:r w:rsidRPr="000A11CD">
        <w:rPr>
          <w:u w:val="single"/>
        </w:rPr>
        <w:t xml:space="preserve"> the </w:t>
      </w:r>
      <w:r w:rsidRPr="00571110">
        <w:rPr>
          <w:rStyle w:val="Emphasis"/>
          <w:highlight w:val="cyan"/>
        </w:rPr>
        <w:t>increas</w:t>
      </w:r>
      <w:r w:rsidRPr="000A11CD">
        <w:rPr>
          <w:rStyle w:val="Emphasis"/>
        </w:rPr>
        <w:t xml:space="preserve">ing </w:t>
      </w:r>
      <w:r w:rsidRPr="00571110">
        <w:rPr>
          <w:rStyle w:val="Emphasis"/>
          <w:highlight w:val="cyan"/>
        </w:rPr>
        <w:t>pressures</w:t>
      </w:r>
      <w:r w:rsidRPr="00571110">
        <w:rPr>
          <w:highlight w:val="cyan"/>
          <w:u w:val="single"/>
        </w:rPr>
        <w:t xml:space="preserve"> on our</w:t>
      </w:r>
      <w:r w:rsidRPr="000A11CD">
        <w:rPr>
          <w:u w:val="single"/>
        </w:rPr>
        <w:t xml:space="preserve"> ocean </w:t>
      </w:r>
      <w:r w:rsidRPr="00571110">
        <w:rPr>
          <w:highlight w:val="cyan"/>
          <w:u w:val="single"/>
        </w:rPr>
        <w:t>resources</w:t>
      </w:r>
      <w:r w:rsidRPr="000A11CD">
        <w:rPr>
          <w:sz w:val="16"/>
        </w:rPr>
        <w:t xml:space="preserve">. </w:t>
      </w:r>
      <w:r w:rsidRPr="000A11CD">
        <w:rPr>
          <w:u w:val="single"/>
        </w:rPr>
        <w:t>Fish farming</w:t>
      </w:r>
      <w:r w:rsidRPr="000A11CD">
        <w:rPr>
          <w:sz w:val="16"/>
        </w:rPr>
        <w:t xml:space="preserve"> is </w:t>
      </w:r>
      <w:r w:rsidRPr="000A11CD">
        <w:rPr>
          <w:u w:val="single"/>
        </w:rPr>
        <w:t>nothing new</w:t>
      </w:r>
      <w:r w:rsidRPr="000A11CD">
        <w:rPr>
          <w:sz w:val="16"/>
        </w:rPr>
        <w:t xml:space="preserve"> — it’s been in practice for hundreds of years in some parts of the world, even if the term “farmed fish” makes some seafood lovers grimace. To help meet the growing global demand for seafood, aquaculture is on the rise. According to NOAA, worldwide aquaculture production has increased annually by 8.3 percent since 1970. Current estimates indicate that half of seafood consumed worldwide and in the U.S. is farm-raised, with that percentage expected to reach 62 percent by 2030. Unfortunately, the </w:t>
      </w:r>
      <w:r w:rsidRPr="00571110">
        <w:rPr>
          <w:rStyle w:val="Emphasis"/>
          <w:highlight w:val="cyan"/>
        </w:rPr>
        <w:t xml:space="preserve">U.S. </w:t>
      </w:r>
      <w:proofErr w:type="gramStart"/>
      <w:r w:rsidRPr="00571110">
        <w:rPr>
          <w:rStyle w:val="Emphasis"/>
          <w:highlight w:val="cyan"/>
        </w:rPr>
        <w:t>lags behind</w:t>
      </w:r>
      <w:proofErr w:type="gramEnd"/>
      <w:r w:rsidRPr="00571110">
        <w:rPr>
          <w:highlight w:val="cyan"/>
          <w:u w:val="single"/>
        </w:rPr>
        <w:t xml:space="preserve"> in aquaculture</w:t>
      </w:r>
      <w:r w:rsidRPr="000A11CD">
        <w:rPr>
          <w:u w:val="single"/>
        </w:rPr>
        <w:t xml:space="preserve"> production,</w:t>
      </w:r>
      <w:r w:rsidRPr="000A11CD">
        <w:rPr>
          <w:sz w:val="16"/>
        </w:rPr>
        <w:t xml:space="preserve"> ranking 13th in the world, </w:t>
      </w:r>
      <w:r w:rsidRPr="000A11CD">
        <w:rPr>
          <w:u w:val="single"/>
        </w:rPr>
        <w:t>one of the reasons we import 90 percent of our seafood</w:t>
      </w:r>
      <w:r w:rsidRPr="000A11CD">
        <w:rPr>
          <w:sz w:val="16"/>
        </w:rPr>
        <w:t>.</w:t>
      </w:r>
      <w:r>
        <w:rPr>
          <w:sz w:val="16"/>
        </w:rPr>
        <w:t xml:space="preserve"> </w:t>
      </w:r>
      <w:r w:rsidRPr="000A11CD">
        <w:rPr>
          <w:u w:val="single"/>
        </w:rPr>
        <w:t>Although</w:t>
      </w:r>
      <w:r w:rsidRPr="000A11CD">
        <w:rPr>
          <w:sz w:val="16"/>
        </w:rPr>
        <w:t xml:space="preserve"> </w:t>
      </w:r>
      <w:r w:rsidRPr="000A11CD">
        <w:rPr>
          <w:u w:val="single"/>
        </w:rPr>
        <w:t>federally managed U.S. fisheries are improvin</w:t>
      </w:r>
      <w:r w:rsidRPr="000A11CD">
        <w:rPr>
          <w:sz w:val="16"/>
        </w:rPr>
        <w:t xml:space="preserve">g, and overfishing rates are decreasing, </w:t>
      </w:r>
      <w:r w:rsidRPr="00571110">
        <w:rPr>
          <w:highlight w:val="cyan"/>
          <w:u w:val="single"/>
        </w:rPr>
        <w:t xml:space="preserve">domestic wild fish </w:t>
      </w:r>
      <w:r w:rsidRPr="00571110">
        <w:rPr>
          <w:rStyle w:val="Emphasis"/>
          <w:highlight w:val="cyan"/>
        </w:rPr>
        <w:t>can’t meet demand</w:t>
      </w:r>
      <w:r w:rsidRPr="000A11CD">
        <w:rPr>
          <w:sz w:val="16"/>
        </w:rPr>
        <w:t xml:space="preserve">, especially if more people start eating the recommended </w:t>
      </w:r>
      <w:proofErr w:type="gramStart"/>
      <w:r w:rsidRPr="000A11CD">
        <w:rPr>
          <w:sz w:val="16"/>
        </w:rPr>
        <w:t>amount</w:t>
      </w:r>
      <w:proofErr w:type="gramEnd"/>
      <w:r w:rsidRPr="000A11CD">
        <w:rPr>
          <w:sz w:val="16"/>
        </w:rPr>
        <w:t xml:space="preserve"> of fish and seafood</w:t>
      </w:r>
      <w:r w:rsidRPr="000A11CD">
        <w:rPr>
          <w:u w:val="single"/>
        </w:rPr>
        <w:t xml:space="preserve">. </w:t>
      </w:r>
      <w:r w:rsidRPr="00571110">
        <w:rPr>
          <w:rStyle w:val="Emphasis"/>
          <w:highlight w:val="cyan"/>
        </w:rPr>
        <w:t>Sustainable aquaculture</w:t>
      </w:r>
      <w:r w:rsidRPr="00571110">
        <w:rPr>
          <w:highlight w:val="cyan"/>
          <w:u w:val="single"/>
        </w:rPr>
        <w:t xml:space="preserve"> operations</w:t>
      </w:r>
      <w:r w:rsidRPr="000A11CD">
        <w:rPr>
          <w:sz w:val="16"/>
        </w:rPr>
        <w:t xml:space="preserve"> </w:t>
      </w:r>
      <w:r w:rsidRPr="00571110">
        <w:rPr>
          <w:rStyle w:val="StyleUnderline"/>
          <w:highlight w:val="cyan"/>
        </w:rPr>
        <w:t>have</w:t>
      </w:r>
      <w:r w:rsidRPr="000A11CD">
        <w:rPr>
          <w:sz w:val="16"/>
        </w:rPr>
        <w:t xml:space="preserve"> very </w:t>
      </w:r>
      <w:r w:rsidRPr="00571110">
        <w:rPr>
          <w:rStyle w:val="Emphasis"/>
          <w:highlight w:val="cyan"/>
        </w:rPr>
        <w:t>little</w:t>
      </w:r>
      <w:r w:rsidRPr="000A11CD">
        <w:rPr>
          <w:u w:val="single"/>
        </w:rPr>
        <w:t xml:space="preserve"> environmental </w:t>
      </w:r>
      <w:r w:rsidRPr="00571110">
        <w:rPr>
          <w:rStyle w:val="Emphasis"/>
          <w:highlight w:val="cyan"/>
        </w:rPr>
        <w:t>impact</w:t>
      </w:r>
      <w:r w:rsidRPr="00571110">
        <w:rPr>
          <w:sz w:val="16"/>
          <w:highlight w:val="cyan"/>
        </w:rPr>
        <w:t xml:space="preserve"> </w:t>
      </w:r>
      <w:r w:rsidRPr="00571110">
        <w:rPr>
          <w:highlight w:val="cyan"/>
          <w:u w:val="single"/>
        </w:rPr>
        <w:t>because</w:t>
      </w:r>
      <w:r w:rsidRPr="000A11CD">
        <w:rPr>
          <w:sz w:val="16"/>
        </w:rPr>
        <w:t xml:space="preserve"> they use </w:t>
      </w:r>
      <w:r w:rsidRPr="00571110">
        <w:rPr>
          <w:rStyle w:val="StyleUnderline"/>
          <w:highlight w:val="cyan"/>
        </w:rPr>
        <w:t>practices</w:t>
      </w:r>
      <w:r w:rsidRPr="000A11CD">
        <w:rPr>
          <w:u w:val="single"/>
        </w:rPr>
        <w:t xml:space="preserve"> that </w:t>
      </w:r>
      <w:r w:rsidRPr="00571110">
        <w:rPr>
          <w:rStyle w:val="Emphasis"/>
          <w:highlight w:val="cyan"/>
        </w:rPr>
        <w:t>limit disease</w:t>
      </w:r>
      <w:r w:rsidRPr="000A11CD">
        <w:rPr>
          <w:u w:val="single"/>
        </w:rPr>
        <w:t xml:space="preserve">, </w:t>
      </w:r>
      <w:r w:rsidRPr="00571110">
        <w:rPr>
          <w:rStyle w:val="Emphasis"/>
          <w:highlight w:val="cyan"/>
        </w:rPr>
        <w:t>fish escapes</w:t>
      </w:r>
      <w:r w:rsidRPr="00571110">
        <w:rPr>
          <w:highlight w:val="cyan"/>
          <w:u w:val="single"/>
        </w:rPr>
        <w:t>,</w:t>
      </w:r>
      <w:r w:rsidRPr="000A11CD">
        <w:rPr>
          <w:u w:val="single"/>
        </w:rPr>
        <w:t xml:space="preserve"> </w:t>
      </w:r>
      <w:r w:rsidRPr="00571110">
        <w:rPr>
          <w:rStyle w:val="Emphasis"/>
          <w:highlight w:val="cyan"/>
        </w:rPr>
        <w:t>damage</w:t>
      </w:r>
      <w:r w:rsidRPr="00571110">
        <w:rPr>
          <w:highlight w:val="cyan"/>
          <w:u w:val="single"/>
        </w:rPr>
        <w:t xml:space="preserve"> to</w:t>
      </w:r>
      <w:r w:rsidRPr="000A11CD">
        <w:rPr>
          <w:u w:val="single"/>
        </w:rPr>
        <w:t xml:space="preserve"> natural </w:t>
      </w:r>
      <w:r w:rsidRPr="00571110">
        <w:rPr>
          <w:rStyle w:val="Emphasis"/>
          <w:highlight w:val="cyan"/>
        </w:rPr>
        <w:t>habitats</w:t>
      </w:r>
      <w:r w:rsidRPr="000A11CD">
        <w:rPr>
          <w:u w:val="single"/>
        </w:rPr>
        <w:t xml:space="preserve"> and use of wild fish as feed. </w:t>
      </w:r>
      <w:r w:rsidRPr="000A11CD">
        <w:rPr>
          <w:sz w:val="16"/>
        </w:rPr>
        <w:t>One example of sustainable U.S. aquaculture is Colorado Hybrid Striped Bass, produced by the family-owned fish farm Colorado Catch.</w:t>
      </w:r>
      <w:r>
        <w:rPr>
          <w:sz w:val="16"/>
        </w:rPr>
        <w:t xml:space="preserve"> </w:t>
      </w:r>
      <w:r w:rsidRPr="000A11CD">
        <w:rPr>
          <w:sz w:val="16"/>
        </w:rPr>
        <w:t xml:space="preserve">According to NOAA, </w:t>
      </w:r>
      <w:r w:rsidRPr="000A11CD">
        <w:rPr>
          <w:u w:val="single"/>
        </w:rPr>
        <w:t xml:space="preserve">many countries are investing in </w:t>
      </w:r>
      <w:r w:rsidRPr="000A11CD">
        <w:rPr>
          <w:rStyle w:val="Emphasis"/>
        </w:rPr>
        <w:t>sustainable</w:t>
      </w:r>
      <w:r w:rsidRPr="000A11CD">
        <w:rPr>
          <w:u w:val="single"/>
        </w:rPr>
        <w:t xml:space="preserve"> aquaculture </w:t>
      </w:r>
      <w:r w:rsidRPr="000A11CD">
        <w:rPr>
          <w:rStyle w:val="Emphasis"/>
        </w:rPr>
        <w:t>research</w:t>
      </w:r>
      <w:r w:rsidRPr="000A11CD">
        <w:rPr>
          <w:u w:val="single"/>
        </w:rPr>
        <w:t xml:space="preserve"> and development and developing </w:t>
      </w:r>
      <w:r w:rsidRPr="000A11CD">
        <w:rPr>
          <w:rStyle w:val="Emphasis"/>
        </w:rPr>
        <w:t>systems for regulation</w:t>
      </w:r>
      <w:r w:rsidRPr="000A11CD">
        <w:rPr>
          <w:sz w:val="16"/>
        </w:rPr>
        <w:t xml:space="preserve">. To take the guesswork out of buying sustainably, look for the Best Aquaculture Practices certification labels. The Global Aquaculture Alliance administers this third-party certification to seafood products that come from facilities managed in an environmentally, </w:t>
      </w:r>
      <w:proofErr w:type="gramStart"/>
      <w:r w:rsidRPr="000A11CD">
        <w:rPr>
          <w:sz w:val="16"/>
        </w:rPr>
        <w:t>socially</w:t>
      </w:r>
      <w:proofErr w:type="gramEnd"/>
      <w:r w:rsidRPr="000A11CD">
        <w:rPr>
          <w:sz w:val="16"/>
        </w:rPr>
        <w:t xml:space="preserve"> and economically responsible manner.</w:t>
      </w:r>
    </w:p>
    <w:p w14:paraId="5F1B7C16" w14:textId="77777777" w:rsidR="0095589C" w:rsidRDefault="0095589C" w:rsidP="0095589C">
      <w:pPr>
        <w:pStyle w:val="Heading4"/>
      </w:pPr>
      <w:r w:rsidRPr="00AB36C0">
        <w:t>Overfishing is the crucial internal link to marine biodiversity</w:t>
      </w:r>
    </w:p>
    <w:p w14:paraId="3C7435BA" w14:textId="77777777" w:rsidR="0095589C" w:rsidRPr="0088680E" w:rsidRDefault="0095589C" w:rsidP="0095589C">
      <w:r w:rsidRPr="0088680E">
        <w:rPr>
          <w:rStyle w:val="Style13ptBold"/>
        </w:rPr>
        <w:t>Pauly 9</w:t>
      </w:r>
      <w:r>
        <w:t xml:space="preserve"> Daniel Pauly 9-28-2009 “</w:t>
      </w:r>
      <w:proofErr w:type="spellStart"/>
      <w:r w:rsidRPr="00AB36C0">
        <w:t>Aquacalypse</w:t>
      </w:r>
      <w:proofErr w:type="spellEnd"/>
      <w:r w:rsidRPr="00AB36C0">
        <w:t xml:space="preserve"> Now</w:t>
      </w:r>
      <w:r>
        <w:t xml:space="preserve">” </w:t>
      </w:r>
      <w:hyperlink r:id="rId19" w:history="1">
        <w:r w:rsidRPr="00065AC2">
          <w:rPr>
            <w:rStyle w:val="Hyperlink"/>
          </w:rPr>
          <w:t>http://www.newrepublic.com/article/environment-energy/aquacalypse-now</w:t>
        </w:r>
      </w:hyperlink>
      <w:r>
        <w:rPr>
          <w:rStyle w:val="Hyperlink"/>
        </w:rPr>
        <w:t xml:space="preserve"> (</w:t>
      </w:r>
      <w:r w:rsidRPr="00AB36C0">
        <w:t>professor at the Fisheries Centre of the University of British Columbia</w:t>
      </w:r>
      <w:r>
        <w:t xml:space="preserve">)//Elmer </w:t>
      </w:r>
    </w:p>
    <w:p w14:paraId="513E0353" w14:textId="77777777" w:rsidR="0095589C" w:rsidRPr="006864BF" w:rsidRDefault="0095589C" w:rsidP="0095589C">
      <w:pPr>
        <w:rPr>
          <w:sz w:val="14"/>
        </w:rPr>
      </w:pPr>
      <w:r w:rsidRPr="00AB36C0">
        <w:rPr>
          <w:sz w:val="14"/>
        </w:rPr>
        <w:t xml:space="preserve">The jig, however, is nearly up. </w:t>
      </w:r>
      <w:r w:rsidRPr="00AB36C0">
        <w:rPr>
          <w:rStyle w:val="StyleUnderline"/>
        </w:rPr>
        <w:t>In 1950, the newly constituted</w:t>
      </w:r>
      <w:r w:rsidRPr="00AB36C0">
        <w:rPr>
          <w:sz w:val="14"/>
        </w:rPr>
        <w:t xml:space="preserve"> Food and Agriculture Organization (</w:t>
      </w:r>
      <w:r w:rsidRPr="00AB36C0">
        <w:rPr>
          <w:rStyle w:val="StyleUnderline"/>
        </w:rPr>
        <w:t>FAO</w:t>
      </w:r>
      <w:r w:rsidRPr="00AB36C0">
        <w:rPr>
          <w:sz w:val="14"/>
        </w:rPr>
        <w:t xml:space="preserve">) of the United Nations </w:t>
      </w:r>
      <w:r w:rsidRPr="00AB36C0">
        <w:rPr>
          <w:rStyle w:val="StyleUnderline"/>
        </w:rPr>
        <w:t>estimated that, globally, we were catching about 20 million metric tons of fish</w:t>
      </w:r>
      <w:r w:rsidRPr="00AB36C0">
        <w:rPr>
          <w:sz w:val="14"/>
        </w:rPr>
        <w:t xml:space="preserve"> (cod, mackerel, tuna, etc.) </w:t>
      </w:r>
      <w:r w:rsidRPr="00AB36C0">
        <w:rPr>
          <w:rStyle w:val="StyleUnderline"/>
        </w:rPr>
        <w:t>and invertebrates</w:t>
      </w:r>
      <w:r w:rsidRPr="00AB36C0">
        <w:rPr>
          <w:sz w:val="14"/>
        </w:rPr>
        <w:t xml:space="preserve"> (lobster, squid, clams, etc.). </w:t>
      </w:r>
      <w:r w:rsidRPr="00AB36C0">
        <w:rPr>
          <w:rStyle w:val="StyleUnderline"/>
        </w:rPr>
        <w:t xml:space="preserve">That </w:t>
      </w:r>
      <w:r w:rsidRPr="00571110">
        <w:rPr>
          <w:rStyle w:val="Emphasis"/>
          <w:highlight w:val="cyan"/>
        </w:rPr>
        <w:t>catch peaked</w:t>
      </w:r>
      <w:r w:rsidRPr="00AB36C0">
        <w:rPr>
          <w:rStyle w:val="StyleUnderline"/>
        </w:rPr>
        <w:t xml:space="preserve"> at 90 million tons per year </w:t>
      </w:r>
      <w:r w:rsidRPr="00571110">
        <w:rPr>
          <w:rStyle w:val="Emphasis"/>
          <w:highlight w:val="cyan"/>
        </w:rPr>
        <w:t>in the</w:t>
      </w:r>
      <w:r w:rsidRPr="00AB36C0">
        <w:rPr>
          <w:rStyle w:val="StyleUnderline"/>
        </w:rPr>
        <w:t xml:space="preserve"> late </w:t>
      </w:r>
      <w:r w:rsidRPr="00571110">
        <w:rPr>
          <w:rStyle w:val="Emphasis"/>
          <w:highlight w:val="cyan"/>
        </w:rPr>
        <w:t>1980s, and</w:t>
      </w:r>
      <w:r w:rsidRPr="00AB36C0">
        <w:rPr>
          <w:rStyle w:val="StyleUnderline"/>
        </w:rPr>
        <w:t xml:space="preserve"> it </w:t>
      </w:r>
      <w:r w:rsidRPr="00571110">
        <w:rPr>
          <w:rStyle w:val="Emphasis"/>
          <w:highlight w:val="cyan"/>
        </w:rPr>
        <w:t>has been declining ever since.</w:t>
      </w:r>
      <w:r w:rsidRPr="00AB36C0">
        <w:rPr>
          <w:sz w:val="14"/>
        </w:rPr>
        <w:t xml:space="preserve"> Much like Madoff’s infamous operation, which required a constant influx of new investments to generate “revenue” for past investors, the global fishing-industrial complex has required a constant influx of new stocks to continue operation. Instead of </w:t>
      </w:r>
      <w:r w:rsidRPr="006864BF">
        <w:rPr>
          <w:sz w:val="14"/>
        </w:rPr>
        <w:t xml:space="preserve">restricting its catches so that fish can reproduce and maintain their populations, </w:t>
      </w:r>
      <w:r w:rsidRPr="006864BF">
        <w:rPr>
          <w:rStyle w:val="StyleUnderline"/>
        </w:rPr>
        <w:t xml:space="preserve">the industry has simply fished until a stock is depleted and then moved on to new or deeper waters, and to smaller and stranger fish. And, just as a Ponzi scheme will collapse once the pool of potential investors has been drained, </w:t>
      </w:r>
      <w:r w:rsidRPr="006864BF">
        <w:rPr>
          <w:rStyle w:val="Emphasis"/>
        </w:rPr>
        <w:t>so too will the fishing industry collapse as the</w:t>
      </w:r>
      <w:r w:rsidRPr="00AB36C0">
        <w:rPr>
          <w:rStyle w:val="Emphasis"/>
        </w:rPr>
        <w:t xml:space="preserve"> oceans are drained of life</w:t>
      </w:r>
      <w:r w:rsidRPr="00AB36C0">
        <w:rPr>
          <w:rStyle w:val="StyleUnderline"/>
        </w:rPr>
        <w:t>.</w:t>
      </w:r>
      <w:r w:rsidRPr="00AB36C0">
        <w:rPr>
          <w:sz w:val="14"/>
        </w:rPr>
        <w:t xml:space="preserve"> Unfortunately, </w:t>
      </w:r>
      <w:r w:rsidRPr="00571110">
        <w:rPr>
          <w:rStyle w:val="StyleUnderline"/>
          <w:highlight w:val="cyan"/>
        </w:rPr>
        <w:t>it is</w:t>
      </w:r>
      <w:r w:rsidRPr="00AB36C0">
        <w:rPr>
          <w:rStyle w:val="StyleUnderline"/>
        </w:rPr>
        <w:t xml:space="preserve"> </w:t>
      </w:r>
      <w:r w:rsidRPr="00571110">
        <w:rPr>
          <w:rStyle w:val="StyleUnderline"/>
          <w:highlight w:val="cyan"/>
        </w:rPr>
        <w:t>not just</w:t>
      </w:r>
      <w:r w:rsidRPr="0088680E">
        <w:rPr>
          <w:rStyle w:val="StyleUnderline"/>
        </w:rPr>
        <w:t xml:space="preserve"> the future of </w:t>
      </w:r>
      <w:r w:rsidRPr="00571110">
        <w:rPr>
          <w:rStyle w:val="StyleUnderline"/>
          <w:highlight w:val="cyan"/>
        </w:rPr>
        <w:t>the fishing industry</w:t>
      </w:r>
      <w:r w:rsidRPr="0088680E">
        <w:rPr>
          <w:rStyle w:val="StyleUnderline"/>
        </w:rPr>
        <w:t xml:space="preserve"> that is </w:t>
      </w:r>
      <w:r w:rsidRPr="00571110">
        <w:rPr>
          <w:rStyle w:val="StyleUnderline"/>
          <w:highlight w:val="cyan"/>
        </w:rPr>
        <w:t>at stake, but</w:t>
      </w:r>
      <w:r w:rsidRPr="0088680E">
        <w:rPr>
          <w:rStyle w:val="StyleUnderline"/>
        </w:rPr>
        <w:t xml:space="preserve"> also </w:t>
      </w:r>
      <w:r w:rsidRPr="00571110">
        <w:rPr>
          <w:rStyle w:val="Emphasis"/>
          <w:highlight w:val="cyan"/>
        </w:rPr>
        <w:t>the</w:t>
      </w:r>
      <w:r w:rsidRPr="0088680E">
        <w:rPr>
          <w:rStyle w:val="Emphasis"/>
        </w:rPr>
        <w:t xml:space="preserve"> continued </w:t>
      </w:r>
      <w:r w:rsidRPr="00571110">
        <w:rPr>
          <w:rStyle w:val="Emphasis"/>
          <w:highlight w:val="cyan"/>
          <w:bdr w:val="single" w:sz="18" w:space="0" w:color="auto"/>
        </w:rPr>
        <w:t>health of the world’s largest ecosystem</w:t>
      </w:r>
      <w:r w:rsidRPr="0088680E">
        <w:rPr>
          <w:sz w:val="14"/>
        </w:rPr>
        <w:t xml:space="preserve">. While the climate crisis gathers front-page attention on a regular basis, people--even those who profess great environmental consciousness--continue to eat fish as if it were a sustainable practice. But eating a tuna roll at a sushi restaurant should be considered no more environmentally benign than driving a Hummer or harpooning a manatee. In the past 50 years, we have reduced the populations of large commercial fish, such as bluefin tuna, cod, and other favorites, by a staggering 90 percent. </w:t>
      </w:r>
      <w:r w:rsidRPr="0088680E">
        <w:rPr>
          <w:rStyle w:val="StyleUnderline"/>
        </w:rPr>
        <w:t xml:space="preserve">One study, published in the prestigious journal Science, forecast that, </w:t>
      </w:r>
      <w:r w:rsidRPr="00571110">
        <w:rPr>
          <w:rStyle w:val="StyleUnderline"/>
          <w:highlight w:val="cyan"/>
        </w:rPr>
        <w:t xml:space="preserve">by 2048, </w:t>
      </w:r>
      <w:r w:rsidRPr="00571110">
        <w:rPr>
          <w:rStyle w:val="Emphasis"/>
          <w:highlight w:val="cyan"/>
          <w:bdr w:val="single" w:sz="18" w:space="0" w:color="auto"/>
        </w:rPr>
        <w:t>all commercial fish stocks will have “collapsed</w:t>
      </w:r>
      <w:r w:rsidRPr="0088680E">
        <w:rPr>
          <w:rStyle w:val="StyleUnderline"/>
        </w:rPr>
        <w:t>,”</w:t>
      </w:r>
      <w:r w:rsidRPr="0088680E">
        <w:rPr>
          <w:sz w:val="14"/>
        </w:rPr>
        <w:t xml:space="preserve"> meaning that they will be generating 10 percent or less of their peak catches. </w:t>
      </w:r>
      <w:r w:rsidRPr="0088680E">
        <w:rPr>
          <w:rStyle w:val="StyleUnderline"/>
        </w:rPr>
        <w:t xml:space="preserve">Whether or not that particular year, or even decade, is correct, one thing is clear: </w:t>
      </w:r>
      <w:r w:rsidRPr="00571110">
        <w:rPr>
          <w:rStyle w:val="Emphasis"/>
          <w:highlight w:val="cyan"/>
        </w:rPr>
        <w:t xml:space="preserve">Fish are in </w:t>
      </w:r>
      <w:r w:rsidRPr="0088680E">
        <w:rPr>
          <w:rStyle w:val="Emphasis"/>
        </w:rPr>
        <w:t xml:space="preserve">dire </w:t>
      </w:r>
      <w:r w:rsidRPr="00571110">
        <w:rPr>
          <w:rStyle w:val="Emphasis"/>
          <w:highlight w:val="cyan"/>
        </w:rPr>
        <w:t>peril, and</w:t>
      </w:r>
      <w:r w:rsidRPr="0088680E">
        <w:rPr>
          <w:rStyle w:val="Emphasis"/>
        </w:rPr>
        <w:t xml:space="preserve">, if they are, then </w:t>
      </w:r>
      <w:r w:rsidRPr="00571110">
        <w:rPr>
          <w:rStyle w:val="Emphasis"/>
          <w:highlight w:val="cyan"/>
        </w:rPr>
        <w:t>so are we</w:t>
      </w:r>
      <w:r w:rsidRPr="0088680E">
        <w:rPr>
          <w:rStyle w:val="Emphasis"/>
        </w:rPr>
        <w:t>.</w:t>
      </w:r>
      <w:r w:rsidRPr="0088680E">
        <w:rPr>
          <w:b/>
          <w:iCs/>
          <w:u w:val="single"/>
        </w:rPr>
        <w:t xml:space="preserve"> </w:t>
      </w:r>
      <w:r w:rsidRPr="0088680E">
        <w:rPr>
          <w:sz w:val="14"/>
        </w:rPr>
        <w:t xml:space="preserve">The extent of the fisheries’ Ponzi scheme eluded government scientists for many years. They had long studied the health of fish populations, of course, but typically, laboratories would focus only on the species in their nation’s waters. And those studying a particular species in one country would communicate only with those studying that same species in another. Thus, they failed to notice an important pattern: Popular species were sequentially replacing each other in the catches that fisheries were reporting, and, when a species faded, scientific attention shifted to the replacement species. At any given moment, scientists might acknowledge that one-half or two-thirds of fisheries were being overfished, but, when the stock of a particular fish was used up, it was simply removed from the denominator of the fraction. For example, the Hudson River sturgeon wasn’t counted as an overfished stock once it disappeared from New York waters; it simply became an anecdote in the historical record. The baselines just kept shifting, allowing us to continue blithely damaging marine ecosystems. It was not until the 1990s that a series of high-profile scientific papers demonstrated that we needed to study, and mitigate, fish depletions at the global level. They showed that phenomena previously observed at local levels--for example, the disappearance of large species from fisheries’ catches and their replacement by smaller species--were also occurring globally. It was a realization akin to understanding that the financial meltdown was due not to the failure of a single bank, but, rather, to the failure of the entire banking system--and it drew a lot of controversy. The notion that </w:t>
      </w:r>
      <w:proofErr w:type="gramStart"/>
      <w:r w:rsidRPr="0088680E">
        <w:rPr>
          <w:sz w:val="14"/>
        </w:rPr>
        <w:t>fish</w:t>
      </w:r>
      <w:proofErr w:type="gramEnd"/>
      <w:r w:rsidRPr="0088680E">
        <w:rPr>
          <w:sz w:val="14"/>
        </w:rPr>
        <w:t xml:space="preserve"> are globally imperiled has been challenged in many ways--perhaps most notably by fisheries biologists, who have questioned the facts, the tone, and even the integrity of those making such allegations. Fisheries biologists are different than marine ecologists like </w:t>
      </w:r>
      <w:proofErr w:type="gramStart"/>
      <w:r w:rsidRPr="0088680E">
        <w:rPr>
          <w:sz w:val="14"/>
        </w:rPr>
        <w:t>myself</w:t>
      </w:r>
      <w:proofErr w:type="gramEnd"/>
      <w:r w:rsidRPr="0088680E">
        <w:rPr>
          <w:sz w:val="14"/>
        </w:rPr>
        <w:t xml:space="preserve">. Marine ecologists are concerned mainly with threats to the diversity of the ecosystems that they study, and so, they frequently work in concert with environmental NGOs and are often funded by philanthropic foundations. By contrast, fisheries biologists traditionally work for government agencies, like the National Marine Fisheries Service at the Commerce Department, or as consultants to the fishing industry, and their chief goal is to protect fisheries and the fishermen they employ. </w:t>
      </w:r>
      <w:proofErr w:type="gramStart"/>
      <w:r w:rsidRPr="0088680E">
        <w:rPr>
          <w:sz w:val="14"/>
        </w:rPr>
        <w:t>I myself</w:t>
      </w:r>
      <w:proofErr w:type="gramEnd"/>
      <w:r w:rsidRPr="0088680E">
        <w:rPr>
          <w:sz w:val="14"/>
        </w:rPr>
        <w:t xml:space="preserve"> was trained as a fisheries biologist in Germany, and, while they would dispute this, the agencies for which many of my former classmates work clearly have been captured by the industry they are supposed to regulate. Thus, there are fisheries scientists who, for example, write that cod have “recovered” or even “doubled” their numbers when, in fact, they have increased merely from 1 percent to 2 percent of their original abundance in the 1950s. Yet, despite their different interests and priorities--and despite their disagreements on the “end of </w:t>
      </w:r>
      <w:proofErr w:type="gramStart"/>
      <w:r w:rsidRPr="0088680E">
        <w:rPr>
          <w:sz w:val="14"/>
        </w:rPr>
        <w:t>fish”--</w:t>
      </w:r>
      <w:proofErr w:type="gramEnd"/>
      <w:r w:rsidRPr="0088680E">
        <w:rPr>
          <w:sz w:val="14"/>
        </w:rPr>
        <w:t xml:space="preserve">marine ecologists and fisheries scientists both want there to be more fish in the oceans. Partly, this is because both are scientists, who are expected to concede when confronted with strong evidence. And, in the case of fisheries, as with global warming, the evidence is overwhelming: Stocks are declining in most parts of the world. And, ultimately, the important rift is not between these two groups of scientists, but between the public, which owns the sea’s resources, and the fishing-industrial complex, which needs fresh capital for its Ponzi scheme. The difficulty lies in forcing the fishing-industrial complex to catch fewer fish so that populations can rebuild. It is essential that we do so as quickly as possible because </w:t>
      </w:r>
      <w:r w:rsidRPr="00571110">
        <w:rPr>
          <w:rStyle w:val="StyleUnderline"/>
          <w:highlight w:val="cyan"/>
        </w:rPr>
        <w:t>the consequences</w:t>
      </w:r>
      <w:r w:rsidRPr="0088680E">
        <w:rPr>
          <w:rStyle w:val="StyleUnderline"/>
        </w:rPr>
        <w:t xml:space="preserve"> of an end to fish </w:t>
      </w:r>
      <w:r w:rsidRPr="00571110">
        <w:rPr>
          <w:rStyle w:val="StyleUnderline"/>
          <w:highlight w:val="cyan"/>
        </w:rPr>
        <w:t>are frightful</w:t>
      </w:r>
      <w:r w:rsidRPr="0088680E">
        <w:rPr>
          <w:rStyle w:val="StyleUnderline"/>
        </w:rPr>
        <w:t xml:space="preserve">. To some Western nations, an end to fish might simply seem like a culinary catastrophe, but for </w:t>
      </w:r>
      <w:r w:rsidRPr="0088680E">
        <w:rPr>
          <w:rStyle w:val="Emphasis"/>
        </w:rPr>
        <w:t>400 million people in developing nations</w:t>
      </w:r>
      <w:r w:rsidRPr="0088680E">
        <w:rPr>
          <w:rStyle w:val="StyleUnderline"/>
        </w:rPr>
        <w:t>, particularly in poor African and South Asian countries, fish are the main source of animal protein.</w:t>
      </w:r>
      <w:r w:rsidRPr="0088680E">
        <w:rPr>
          <w:sz w:val="14"/>
        </w:rPr>
        <w:t xml:space="preserve"> What’s more, fisheries are a major source of livelihood for hundreds of </w:t>
      </w:r>
      <w:proofErr w:type="spellStart"/>
      <w:r w:rsidRPr="0088680E">
        <w:rPr>
          <w:sz w:val="14"/>
        </w:rPr>
        <w:t>million</w:t>
      </w:r>
      <w:proofErr w:type="spellEnd"/>
      <w:r w:rsidRPr="0088680E">
        <w:rPr>
          <w:sz w:val="14"/>
        </w:rPr>
        <w:t xml:space="preserve"> of people. A recent World Bank report found that the income of the world’s 30 million small-scale fisheries is shrinking. The decrease in catch has also dealt a blow to a prime source of foreign-exchange earnings, on which impoverished countries, ranging from Senegal in West Africa to the Solomon Islands in the South Pacific, rely to support their imports of staples such as rice. And, of course, </w:t>
      </w:r>
      <w:r w:rsidRPr="00571110">
        <w:rPr>
          <w:rStyle w:val="StyleUnderline"/>
          <w:highlight w:val="cyan"/>
        </w:rPr>
        <w:t xml:space="preserve">the end of fish would </w:t>
      </w:r>
      <w:r w:rsidRPr="00571110">
        <w:rPr>
          <w:rStyle w:val="Emphasis"/>
          <w:highlight w:val="cyan"/>
          <w:bdr w:val="single" w:sz="18" w:space="0" w:color="auto"/>
        </w:rPr>
        <w:t>disrupt marine ecosystems</w:t>
      </w:r>
      <w:r w:rsidRPr="0088680E">
        <w:rPr>
          <w:rStyle w:val="StyleUnderline"/>
        </w:rPr>
        <w:t xml:space="preserve"> to an extent that we are only now beginning to appreciate</w:t>
      </w:r>
      <w:r w:rsidRPr="0088680E">
        <w:rPr>
          <w:sz w:val="14"/>
        </w:rPr>
        <w:t xml:space="preserve">. Thus, the removal of small fish in the Mediterranean to fatten bluefin tuna in pens is causing the “common” dolphin to become exceedingly rare in some areas, with local extinction probable. Other marine mammals and seabirds are similarly affected in various parts of the world. Moreover, </w:t>
      </w:r>
      <w:r w:rsidRPr="00571110">
        <w:rPr>
          <w:rStyle w:val="StyleUnderline"/>
          <w:highlight w:val="cyan"/>
        </w:rPr>
        <w:t>the removal of</w:t>
      </w:r>
      <w:r w:rsidRPr="0088680E">
        <w:rPr>
          <w:rStyle w:val="StyleUnderline"/>
        </w:rPr>
        <w:t xml:space="preserve"> </w:t>
      </w:r>
      <w:r w:rsidRPr="00571110">
        <w:rPr>
          <w:rStyle w:val="StyleUnderline"/>
          <w:highlight w:val="cyan"/>
        </w:rPr>
        <w:t>top predators</w:t>
      </w:r>
      <w:r w:rsidRPr="0088680E">
        <w:rPr>
          <w:rStyle w:val="StyleUnderline"/>
        </w:rPr>
        <w:t xml:space="preserve"> from marine ecosystems </w:t>
      </w:r>
      <w:r w:rsidRPr="00571110">
        <w:rPr>
          <w:rStyle w:val="StyleUnderline"/>
          <w:highlight w:val="cyan"/>
        </w:rPr>
        <w:t>has effects that cascade down, leading to</w:t>
      </w:r>
      <w:r w:rsidRPr="0088680E">
        <w:rPr>
          <w:rStyle w:val="StyleUnderline"/>
        </w:rPr>
        <w:t xml:space="preserve"> the increase of </w:t>
      </w:r>
      <w:r w:rsidRPr="00571110">
        <w:rPr>
          <w:rStyle w:val="StyleUnderline"/>
          <w:highlight w:val="cyan"/>
        </w:rPr>
        <w:t>jellyfish</w:t>
      </w:r>
      <w:r w:rsidRPr="0088680E">
        <w:rPr>
          <w:rStyle w:val="StyleUnderline"/>
        </w:rPr>
        <w:t xml:space="preserve"> and other gelatinous zooplankton </w:t>
      </w:r>
      <w:r w:rsidRPr="00571110">
        <w:rPr>
          <w:rStyle w:val="StyleUnderline"/>
          <w:highlight w:val="cyan"/>
        </w:rPr>
        <w:t>and</w:t>
      </w:r>
      <w:r w:rsidRPr="0088680E">
        <w:rPr>
          <w:rStyle w:val="StyleUnderline"/>
        </w:rPr>
        <w:t xml:space="preserve"> to </w:t>
      </w:r>
      <w:r w:rsidRPr="00571110">
        <w:rPr>
          <w:rStyle w:val="StyleUnderline"/>
          <w:highlight w:val="cyan"/>
        </w:rPr>
        <w:t>the</w:t>
      </w:r>
      <w:r w:rsidRPr="0088680E">
        <w:rPr>
          <w:rStyle w:val="StyleUnderline"/>
        </w:rPr>
        <w:t xml:space="preserve"> gradual </w:t>
      </w:r>
      <w:r w:rsidRPr="00571110">
        <w:rPr>
          <w:rStyle w:val="Emphasis"/>
          <w:highlight w:val="cyan"/>
        </w:rPr>
        <w:t>erosion of the food web</w:t>
      </w:r>
      <w:r w:rsidRPr="0088680E">
        <w:rPr>
          <w:rStyle w:val="StyleUnderline"/>
        </w:rPr>
        <w:t xml:space="preserve"> within </w:t>
      </w:r>
      <w:r w:rsidRPr="00571110">
        <w:rPr>
          <w:rStyle w:val="Emphasis"/>
          <w:highlight w:val="cyan"/>
        </w:rPr>
        <w:t>which fish</w:t>
      </w:r>
      <w:r w:rsidRPr="00571110">
        <w:rPr>
          <w:rStyle w:val="StyleUnderline"/>
          <w:highlight w:val="cyan"/>
        </w:rPr>
        <w:t xml:space="preserve"> </w:t>
      </w:r>
      <w:r w:rsidRPr="0088680E">
        <w:rPr>
          <w:rStyle w:val="StyleUnderline"/>
        </w:rPr>
        <w:t xml:space="preserve">populations </w:t>
      </w:r>
      <w:r w:rsidRPr="00571110">
        <w:rPr>
          <w:rStyle w:val="Emphasis"/>
          <w:highlight w:val="cyan"/>
        </w:rPr>
        <w:t>are embedded</w:t>
      </w:r>
      <w:r w:rsidRPr="0088680E">
        <w:rPr>
          <w:rStyle w:val="StyleUnderline"/>
        </w:rPr>
        <w:t xml:space="preserve">. </w:t>
      </w:r>
      <w:r w:rsidRPr="0088680E">
        <w:rPr>
          <w:sz w:val="14"/>
        </w:rPr>
        <w:t xml:space="preserve">This is what happened off the coast of southwestern Africa, where an upwelling ecosystem </w:t>
      </w:r>
      <w:proofErr w:type="gramStart"/>
      <w:r w:rsidRPr="0088680E">
        <w:rPr>
          <w:sz w:val="14"/>
        </w:rPr>
        <w:t>similar to</w:t>
      </w:r>
      <w:proofErr w:type="gramEnd"/>
      <w:r w:rsidRPr="0088680E">
        <w:rPr>
          <w:sz w:val="14"/>
        </w:rPr>
        <w:t xml:space="preserve"> that off California, previously dominated by fish such as hake and sardines, has become overrun by millions of tons of jellyfish. Jellyfish population outbursts are also becoming more frequent in the northern Gulf of Mexico, where the fertilizer-laden runoff from the Mississippi River fuels uncontrolled algae blooms. The dead algae then fall to a sea bottom from which shrimp trawling has raked all animals capable of feeding on them, and so they rot, causing Massachusetts-sized “dead zones.” Similar phenomena--which only jellyfish seem to enjoy--are occurring throughout the world, from the Baltic Sea to the Chesapeake Bay, and from the Black Sea in southeastern Europe to the Bohai Sea in northeastern China. Our oceans, having nourished us since the beginning of the human species some 150,000 years ago, are now turning against us, becoming angry</w:t>
      </w:r>
      <w:r w:rsidRPr="00AB36C0">
        <w:rPr>
          <w:sz w:val="14"/>
        </w:rPr>
        <w:t xml:space="preserve"> opponents. That dynamic will only grow more antagonistic as the oceans become warmer and more acidic because of climate change. </w:t>
      </w:r>
      <w:r w:rsidRPr="00AB36C0">
        <w:rPr>
          <w:rStyle w:val="StyleUnderline"/>
        </w:rPr>
        <w:t xml:space="preserve">Fish are expected to suffer mightily from global warming, making it essential that we preserve as great </w:t>
      </w:r>
      <w:proofErr w:type="gramStart"/>
      <w:r w:rsidRPr="00AB36C0">
        <w:rPr>
          <w:rStyle w:val="StyleUnderline"/>
        </w:rPr>
        <w:t>a number of</w:t>
      </w:r>
      <w:proofErr w:type="gramEnd"/>
      <w:r w:rsidRPr="00AB36C0">
        <w:rPr>
          <w:rStyle w:val="StyleUnderline"/>
        </w:rPr>
        <w:t xml:space="preserve"> fish and of fish species as possible, so that those w</w:t>
      </w:r>
      <w:r w:rsidRPr="006864BF">
        <w:rPr>
          <w:rStyle w:val="StyleUnderline"/>
        </w:rPr>
        <w:t xml:space="preserve">hich are able to adapt are around to evolve and propagate the next incarnations of marine life. In fact, new evidence tentatively suggests that </w:t>
      </w:r>
      <w:r w:rsidRPr="006864BF">
        <w:rPr>
          <w:rStyle w:val="Emphasis"/>
        </w:rPr>
        <w:t xml:space="preserve">large quantities of fish biomass could </w:t>
      </w:r>
      <w:proofErr w:type="gramStart"/>
      <w:r w:rsidRPr="006864BF">
        <w:rPr>
          <w:rStyle w:val="Emphasis"/>
        </w:rPr>
        <w:t>actually help</w:t>
      </w:r>
      <w:proofErr w:type="gramEnd"/>
      <w:r w:rsidRPr="006864BF">
        <w:rPr>
          <w:rStyle w:val="Emphasis"/>
        </w:rPr>
        <w:t xml:space="preserve"> attenuate ocean acidification</w:t>
      </w:r>
      <w:r w:rsidRPr="006864BF">
        <w:rPr>
          <w:rStyle w:val="StyleUnderline"/>
        </w:rPr>
        <w:t>. In other words, fish could help save us from the worst consequences of our own folly--yet we are killing them off.</w:t>
      </w:r>
      <w:r w:rsidRPr="006864BF">
        <w:rPr>
          <w:sz w:val="14"/>
        </w:rPr>
        <w:t xml:space="preserve"> The jellyfish-ridden waters we’re seeing now may be only the first scene in a watery horror show.</w:t>
      </w:r>
    </w:p>
    <w:p w14:paraId="52121A55" w14:textId="77777777" w:rsidR="0095589C" w:rsidRDefault="0095589C" w:rsidP="0095589C">
      <w:pPr>
        <w:pStyle w:val="Heading4"/>
      </w:pPr>
      <w:r>
        <w:t xml:space="preserve">Biodiversity Loss causes </w:t>
      </w:r>
      <w:r>
        <w:rPr>
          <w:u w:val="single"/>
        </w:rPr>
        <w:t>Extinction</w:t>
      </w:r>
      <w:r>
        <w:t>.</w:t>
      </w:r>
    </w:p>
    <w:p w14:paraId="1B88FE15" w14:textId="77777777" w:rsidR="0095589C" w:rsidRPr="0064463E" w:rsidRDefault="0095589C" w:rsidP="0095589C">
      <w:r w:rsidRPr="00F115DD">
        <w:rPr>
          <w:rStyle w:val="Style13ptBold"/>
        </w:rPr>
        <w:t>Torres 16</w:t>
      </w:r>
      <w:r>
        <w:t xml:space="preserve"> Phil Torres 4-11-2016 “</w:t>
      </w:r>
      <w:r w:rsidRPr="006972BE">
        <w:t>Biodiversity loss: An existential risk comparable to climate change</w:t>
      </w:r>
      <w:r>
        <w:t xml:space="preserve">” </w:t>
      </w:r>
      <w:r w:rsidRPr="006972BE">
        <w:t>thebulletin.org/biodiversity-loss-existential-risk-comparable-climate-change9329</w:t>
      </w:r>
      <w:r>
        <w:t xml:space="preserve"> (</w:t>
      </w:r>
      <w:r w:rsidRPr="006972BE">
        <w:t>founder of the X-Risks Institute, an affiliate scholar at the Institute for Ethics and Emerging Technologies</w:t>
      </w:r>
      <w:r>
        <w:t xml:space="preserve">)//Elmer </w:t>
      </w:r>
    </w:p>
    <w:p w14:paraId="71881EE1" w14:textId="36C828BB" w:rsidR="0095589C" w:rsidRDefault="0095589C" w:rsidP="0095589C">
      <w:pPr>
        <w:rPr>
          <w:rStyle w:val="StyleUnderline"/>
        </w:rPr>
      </w:pPr>
      <w:r w:rsidRPr="006972BE">
        <w:rPr>
          <w:sz w:val="16"/>
        </w:rPr>
        <w:t xml:space="preserve">The sixth extinction. The repercussions of biodiversity loss are potentially as severe as those anticipated from climate change, or even a nuclear conflict. For example, according to a 2015 study published in Science Advances, </w:t>
      </w:r>
      <w:r w:rsidRPr="006972BE">
        <w:rPr>
          <w:rStyle w:val="StyleUnderline"/>
        </w:rPr>
        <w:t xml:space="preserve">the best available </w:t>
      </w:r>
      <w:r w:rsidRPr="00571110">
        <w:rPr>
          <w:rStyle w:val="StyleUnderline"/>
          <w:highlight w:val="cyan"/>
        </w:rPr>
        <w:t xml:space="preserve">evidence reveals </w:t>
      </w:r>
      <w:r w:rsidRPr="006972BE">
        <w:rPr>
          <w:rStyle w:val="StyleUnderline"/>
        </w:rPr>
        <w:t xml:space="preserve">“an exceptionally </w:t>
      </w:r>
      <w:r w:rsidRPr="00571110">
        <w:rPr>
          <w:rStyle w:val="Emphasis"/>
          <w:highlight w:val="cyan"/>
        </w:rPr>
        <w:t>rapid loss of biodiversity</w:t>
      </w:r>
      <w:r w:rsidRPr="006972BE">
        <w:rPr>
          <w:rStyle w:val="StyleUnderline"/>
        </w:rPr>
        <w:t xml:space="preserve"> over the last few centuries, indicating that </w:t>
      </w:r>
      <w:r w:rsidRPr="00571110">
        <w:rPr>
          <w:rStyle w:val="StyleUnderline"/>
          <w:highlight w:val="cyan"/>
        </w:rPr>
        <w:t xml:space="preserve">a </w:t>
      </w:r>
      <w:r w:rsidRPr="00571110">
        <w:rPr>
          <w:rStyle w:val="Emphasis"/>
          <w:highlight w:val="cyan"/>
        </w:rPr>
        <w:t>sixth mass extinction</w:t>
      </w:r>
      <w:r w:rsidRPr="00571110">
        <w:rPr>
          <w:rStyle w:val="StyleUnderline"/>
          <w:highlight w:val="cyan"/>
        </w:rPr>
        <w:t xml:space="preserve"> is</w:t>
      </w:r>
      <w:r w:rsidRPr="006972BE">
        <w:rPr>
          <w:rStyle w:val="StyleUnderline"/>
        </w:rPr>
        <w:t xml:space="preserve"> already </w:t>
      </w:r>
      <w:r w:rsidRPr="00571110">
        <w:rPr>
          <w:rStyle w:val="StyleUnderline"/>
          <w:highlight w:val="cyan"/>
        </w:rPr>
        <w:t>under way</w:t>
      </w:r>
      <w:r w:rsidRPr="006972BE">
        <w:rPr>
          <w:rStyle w:val="StyleUnderline"/>
        </w:rPr>
        <w:t xml:space="preserve">.” This conclusion holds, even on the most optimistic assumptions </w:t>
      </w:r>
      <w:r w:rsidRPr="006972BE">
        <w:rPr>
          <w:sz w:val="16"/>
        </w:rPr>
        <w:t xml:space="preserve">about the background rate of species losses and the current rate of vertebrate extinctions. The group classified as “vertebrates” includes mammals, birds, reptiles, fish, and all other creatures with a backbone. The article argues that, using its conservative figures, </w:t>
      </w:r>
      <w:r w:rsidRPr="006972BE">
        <w:rPr>
          <w:rStyle w:val="StyleUnderline"/>
        </w:rPr>
        <w:t>the average loss of vertebrate species was 100 times higher in the past century relative to the background rate of extinction</w:t>
      </w:r>
      <w:r w:rsidRPr="006972BE">
        <w:rPr>
          <w:sz w:val="16"/>
        </w:rPr>
        <w:t xml:space="preserve">.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 But </w:t>
      </w:r>
      <w:r w:rsidRPr="006972BE">
        <w:rPr>
          <w:rStyle w:val="StyleUnderline"/>
        </w:rPr>
        <w:t>the concept of biodiversity encompasses more than just the total number of species on the planet. It also refers to the size of different populations of species.</w:t>
      </w:r>
      <w:r w:rsidRPr="006972BE">
        <w:rPr>
          <w:sz w:val="16"/>
        </w:rPr>
        <w:t xml:space="preserve"> With respect to this phenomenon, </w:t>
      </w:r>
      <w:r w:rsidRPr="006972BE">
        <w:rPr>
          <w:rStyle w:val="StyleUnderline"/>
        </w:rPr>
        <w:t>multiple studies have confirmed that wild populations around the world are dwindling and disappearing at an alarming rate.</w:t>
      </w:r>
      <w:r w:rsidRPr="006972BE">
        <w:rPr>
          <w:sz w:val="16"/>
        </w:rPr>
        <w:t xml:space="preserve"> For example, the 2010 Global Biodiversity Outlook report found that the population of wild vertebrates living in the tropics dropped by 59 percent between 1970 and 2006. 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Other studies have found that some 20 percent of all reptile species, 48 percent of the world’s primates, and 50 percent of freshwater turtles are threatened. Underwater, about 10 percent of all coral reefs are now dead, and another 60 percent are in danger of dying. Consistent with these data, the 2014 Living Planet Report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w:t>
      </w:r>
      <w:r w:rsidRPr="006972BE">
        <w:rPr>
          <w:rStyle w:val="StyleUnderline"/>
        </w:rPr>
        <w:t xml:space="preserve">a 2006 study published in </w:t>
      </w:r>
      <w:proofErr w:type="gramStart"/>
      <w:r w:rsidRPr="006972BE">
        <w:rPr>
          <w:rStyle w:val="StyleUnderline"/>
        </w:rPr>
        <w:t>Science</w:t>
      </w:r>
      <w:proofErr w:type="gramEnd"/>
      <w:r w:rsidRPr="006972BE">
        <w:rPr>
          <w:sz w:val="16"/>
        </w:rPr>
        <w:t xml:space="preserve"> does precisely this: It </w:t>
      </w:r>
      <w:r w:rsidRPr="006972BE">
        <w:rPr>
          <w:rStyle w:val="StyleUnderline"/>
        </w:rPr>
        <w:t xml:space="preserve">projects past trends of marine biodiversity loss into the 21st century, concluding that, unless significant changes are made to patterns of human activity, there will be virtually no more wild-caught seafood by 2048. </w:t>
      </w:r>
      <w:r w:rsidRPr="006972BE">
        <w:rPr>
          <w:sz w:val="16"/>
        </w:rPr>
        <w:t xml:space="preserve">Catastrophic consequences for civilization. </w:t>
      </w:r>
      <w:r w:rsidRPr="006972BE">
        <w:rPr>
          <w:rStyle w:val="StyleUnderline"/>
        </w:rPr>
        <w:t xml:space="preserve">The consequences of this rapid pruning of the evolutionary tree of life extend beyond the obvious. There could be surprising effects of </w:t>
      </w:r>
      <w:r w:rsidRPr="006972BE">
        <w:rPr>
          <w:rStyle w:val="Emphasis"/>
        </w:rPr>
        <w:t>biodiversity loss</w:t>
      </w:r>
      <w:r w:rsidRPr="006972BE">
        <w:rPr>
          <w:rStyle w:val="StyleUnderline"/>
        </w:rPr>
        <w:t xml:space="preserve"> that scientists are unable to fully anticipate in advance</w:t>
      </w:r>
      <w:r w:rsidRPr="006972BE">
        <w:rPr>
          <w:sz w:val="16"/>
        </w:rPr>
        <w:t xml:space="preserve">. For example, prior research has shown that </w:t>
      </w:r>
      <w:r w:rsidRPr="006972BE">
        <w:rPr>
          <w:rStyle w:val="StyleUnderline"/>
        </w:rPr>
        <w:t>localized ecosystems can undergo abrupt and irreversible shifts when they reach a tipping point</w:t>
      </w:r>
      <w:r w:rsidRPr="006972BE">
        <w:rPr>
          <w:sz w:val="16"/>
        </w:rPr>
        <w:t xml:space="preserve">. According to a 2012 paper published in Nature, there are reasons for thinking that </w:t>
      </w:r>
      <w:r w:rsidRPr="00571110">
        <w:rPr>
          <w:rStyle w:val="StyleUnderline"/>
          <w:highlight w:val="cyan"/>
        </w:rPr>
        <w:t xml:space="preserve">we may be approaching a </w:t>
      </w:r>
      <w:r w:rsidRPr="00571110">
        <w:rPr>
          <w:rStyle w:val="Emphasis"/>
          <w:highlight w:val="cyan"/>
        </w:rPr>
        <w:t>tipping point</w:t>
      </w:r>
      <w:r w:rsidRPr="006972BE">
        <w:rPr>
          <w:rStyle w:val="StyleUnderline"/>
        </w:rPr>
        <w:t xml:space="preserve"> of </w:t>
      </w:r>
      <w:r w:rsidRPr="00814F1A">
        <w:rPr>
          <w:rStyle w:val="StyleUnderline"/>
        </w:rPr>
        <w:t>this sort in the global ecosystem</w:t>
      </w:r>
      <w:r w:rsidRPr="00814F1A">
        <w:rPr>
          <w:sz w:val="16"/>
        </w:rPr>
        <w:t>, beyond</w:t>
      </w:r>
      <w:r w:rsidRPr="006972BE">
        <w:rPr>
          <w:sz w:val="16"/>
        </w:rPr>
        <w:t xml:space="preserve"> which </w:t>
      </w:r>
      <w:r w:rsidRPr="006972BE">
        <w:rPr>
          <w:rStyle w:val="StyleUnderline"/>
        </w:rPr>
        <w:t xml:space="preserve">the </w:t>
      </w:r>
      <w:r w:rsidRPr="00571110">
        <w:rPr>
          <w:rStyle w:val="StyleUnderline"/>
          <w:highlight w:val="cyan"/>
        </w:rPr>
        <w:t xml:space="preserve">consequences </w:t>
      </w:r>
      <w:r w:rsidRPr="00571110">
        <w:rPr>
          <w:rStyle w:val="Emphasis"/>
          <w:highlight w:val="cyan"/>
          <w:bdr w:val="single" w:sz="18" w:space="0" w:color="auto"/>
        </w:rPr>
        <w:t>could be catastrophic</w:t>
      </w:r>
      <w:r w:rsidRPr="006972BE">
        <w:rPr>
          <w:sz w:val="16"/>
        </w:rPr>
        <w:t xml:space="preserve"> for civilization. As the authors write, a planetary-scale transition </w:t>
      </w:r>
      <w:r w:rsidRPr="006972BE">
        <w:rPr>
          <w:rStyle w:val="StyleUnderline"/>
        </w:rPr>
        <w:t xml:space="preserve">could precipitate </w:t>
      </w:r>
      <w:r w:rsidRPr="00571110">
        <w:rPr>
          <w:rStyle w:val="StyleUnderline"/>
          <w:highlight w:val="cyan"/>
        </w:rPr>
        <w:t xml:space="preserve">“substantial losses of ecosystem services </w:t>
      </w:r>
      <w:r w:rsidRPr="00571110">
        <w:rPr>
          <w:rStyle w:val="Emphasis"/>
          <w:highlight w:val="cyan"/>
          <w:bdr w:val="single" w:sz="18" w:space="0" w:color="auto"/>
        </w:rPr>
        <w:t>required to sustain the human population</w:t>
      </w:r>
      <w:r w:rsidRPr="006972BE">
        <w:rPr>
          <w:rStyle w:val="StyleUnderline"/>
        </w:rPr>
        <w:t xml:space="preserve">.” </w:t>
      </w:r>
      <w:r w:rsidRPr="006972BE">
        <w:rPr>
          <w:sz w:val="16"/>
        </w:rPr>
        <w:t xml:space="preserve">An ecosystem service is any ecological process that benefits humanity, </w:t>
      </w:r>
      <w:r w:rsidRPr="00571110">
        <w:rPr>
          <w:rStyle w:val="StyleUnderline"/>
          <w:highlight w:val="cyan"/>
        </w:rPr>
        <w:t xml:space="preserve">such as </w:t>
      </w:r>
      <w:r w:rsidRPr="00571110">
        <w:rPr>
          <w:rStyle w:val="Emphasis"/>
          <w:highlight w:val="cyan"/>
        </w:rPr>
        <w:t>food production</w:t>
      </w:r>
      <w:r w:rsidRPr="00571110">
        <w:rPr>
          <w:rStyle w:val="StyleUnderline"/>
          <w:highlight w:val="cyan"/>
        </w:rPr>
        <w:t xml:space="preserve"> and </w:t>
      </w:r>
      <w:r w:rsidRPr="00571110">
        <w:rPr>
          <w:rStyle w:val="Emphasis"/>
          <w:highlight w:val="cyan"/>
        </w:rPr>
        <w:t>crop pollination</w:t>
      </w:r>
      <w:r w:rsidRPr="006972BE">
        <w:rPr>
          <w:sz w:val="16"/>
        </w:rPr>
        <w:t xml:space="preserve">. </w:t>
      </w:r>
      <w:r w:rsidRPr="006972BE">
        <w:rPr>
          <w:rStyle w:val="StyleUnderline"/>
        </w:rPr>
        <w:t xml:space="preserve">If the global ecosystem were to cross a tipping point and substantial ecosystem services were lost, </w:t>
      </w:r>
      <w:r w:rsidRPr="00571110">
        <w:rPr>
          <w:rStyle w:val="StyleUnderline"/>
          <w:highlight w:val="cyan"/>
        </w:rPr>
        <w:t xml:space="preserve">the results </w:t>
      </w:r>
      <w:r w:rsidRPr="00814F1A">
        <w:rPr>
          <w:rStyle w:val="StyleUnderline"/>
        </w:rPr>
        <w:t>could be “</w:t>
      </w:r>
      <w:r w:rsidRPr="00571110">
        <w:rPr>
          <w:rStyle w:val="Emphasis"/>
          <w:highlight w:val="cyan"/>
          <w:bdr w:val="single" w:sz="18" w:space="0" w:color="auto"/>
        </w:rPr>
        <w:t>widespread social unrest, economic instability, and loss of human life</w:t>
      </w:r>
      <w:r w:rsidRPr="00571110">
        <w:rPr>
          <w:rStyle w:val="StyleUnderline"/>
          <w:highlight w:val="cyan"/>
        </w:rPr>
        <w:t>.”</w:t>
      </w:r>
      <w:r w:rsidRPr="006972BE">
        <w:rPr>
          <w:sz w:val="16"/>
        </w:rPr>
        <w:t xml:space="preserve"> According to Missouri Botanical Garden ecologist Adam Smith, one of the paper’s co-authors, </w:t>
      </w:r>
      <w:r w:rsidRPr="006972BE">
        <w:rPr>
          <w:rStyle w:val="StyleUnderline"/>
        </w:rPr>
        <w:t>this could occur in</w:t>
      </w:r>
      <w:r w:rsidRPr="006972BE">
        <w:rPr>
          <w:sz w:val="16"/>
        </w:rPr>
        <w:t xml:space="preserve"> a matter of </w:t>
      </w:r>
      <w:r w:rsidRPr="006972BE">
        <w:rPr>
          <w:rStyle w:val="StyleUnderline"/>
        </w:rPr>
        <w:t>decades</w:t>
      </w:r>
      <w:r w:rsidRPr="006972BE">
        <w:rPr>
          <w:sz w:val="16"/>
        </w:rPr>
        <w:t xml:space="preserve">—far more quickly than most of the expected consequences of climate change, yet equally destructive. </w:t>
      </w:r>
      <w:r w:rsidRPr="00571110">
        <w:rPr>
          <w:rStyle w:val="StyleUnderline"/>
          <w:highlight w:val="cyan"/>
        </w:rPr>
        <w:t xml:space="preserve">Biodiversity loss is a </w:t>
      </w:r>
      <w:r w:rsidRPr="00571110">
        <w:rPr>
          <w:rStyle w:val="Emphasis"/>
          <w:highlight w:val="cyan"/>
        </w:rPr>
        <w:t>“threat multiplier”</w:t>
      </w:r>
      <w:r w:rsidRPr="00571110">
        <w:rPr>
          <w:rStyle w:val="StyleUnderline"/>
          <w:highlight w:val="cyan"/>
        </w:rPr>
        <w:t xml:space="preserve"> that, </w:t>
      </w:r>
      <w:r w:rsidRPr="00814F1A">
        <w:rPr>
          <w:rStyle w:val="StyleUnderline"/>
        </w:rPr>
        <w:t xml:space="preserve">by pushing societies to the brink of collapse, </w:t>
      </w:r>
      <w:r w:rsidRPr="00571110">
        <w:rPr>
          <w:rStyle w:val="StyleUnderline"/>
          <w:highlight w:val="cyan"/>
        </w:rPr>
        <w:t>will exacerbate existing conflicts and introduce entirely new struggles</w:t>
      </w:r>
      <w:r w:rsidRPr="006972BE">
        <w:rPr>
          <w:rStyle w:val="StyleUnderline"/>
        </w:rPr>
        <w:t xml:space="preserve"> between state and non-state actors. </w:t>
      </w:r>
      <w:r w:rsidRPr="006972BE">
        <w:rPr>
          <w:sz w:val="16"/>
        </w:rPr>
        <w:t xml:space="preserve">Indeed, </w:t>
      </w:r>
      <w:r w:rsidRPr="006972BE">
        <w:rPr>
          <w:rStyle w:val="StyleUnderline"/>
        </w:rPr>
        <w:t xml:space="preserve">it could </w:t>
      </w:r>
      <w:r w:rsidRPr="00814F1A">
        <w:rPr>
          <w:rStyle w:val="StyleUnderline"/>
        </w:rPr>
        <w:t xml:space="preserve">even fuel the rise of </w:t>
      </w:r>
      <w:r w:rsidRPr="00814F1A">
        <w:rPr>
          <w:rStyle w:val="Emphasis"/>
        </w:rPr>
        <w:t>terrorism</w:t>
      </w:r>
      <w:r w:rsidRPr="00814F1A">
        <w:rPr>
          <w:sz w:val="16"/>
        </w:rPr>
        <w:t>. (After all, climate change has been linked to the emergence of ISIS in Syria, and multiple high-ranking US officials, such as former US Defense Secretary Chuck Hagel and CIA director John Brennan, have affirmed that climate change and terrorism are connected.) The reality is that we are entering the sixth mass extinction in the 3.8-billion-year history of life on Earth, and the impact of this event could be felt by civilization</w:t>
      </w:r>
      <w:r w:rsidRPr="006972BE">
        <w:rPr>
          <w:sz w:val="16"/>
        </w:rPr>
        <w:t xml:space="preserve"> “in as little as three human lifetimes,” as the </w:t>
      </w:r>
      <w:proofErr w:type="gramStart"/>
      <w:r w:rsidRPr="006972BE">
        <w:rPr>
          <w:sz w:val="16"/>
        </w:rPr>
        <w:t>aforementioned 2012</w:t>
      </w:r>
      <w:proofErr w:type="gramEnd"/>
      <w:r w:rsidRPr="006972BE">
        <w:rPr>
          <w:sz w:val="16"/>
        </w:rPr>
        <w:t xml:space="preserve"> Nature paper notes. Furthermore, </w:t>
      </w:r>
      <w:r w:rsidRPr="006972BE">
        <w:rPr>
          <w:rStyle w:val="StyleUnderline"/>
        </w:rPr>
        <w:t>the widespread decline of biological populations could plausibly initiate a dramatic transformation of the global ecosystem on an even faster timescale: perhaps a single human lifetime.</w:t>
      </w:r>
      <w:r w:rsidRPr="006972BE">
        <w:rPr>
          <w:sz w:val="16"/>
        </w:rPr>
        <w:t xml:space="preserve"> The unavoidable conclusion is that </w:t>
      </w:r>
      <w:r w:rsidRPr="00571110">
        <w:rPr>
          <w:rStyle w:val="Emphasis"/>
          <w:highlight w:val="cyan"/>
          <w:bdr w:val="single" w:sz="18" w:space="0" w:color="auto"/>
        </w:rPr>
        <w:t xml:space="preserve">biodiversity loss constitutes an existential </w:t>
      </w:r>
      <w:proofErr w:type="gramStart"/>
      <w:r w:rsidRPr="00571110">
        <w:rPr>
          <w:rStyle w:val="Emphasis"/>
          <w:highlight w:val="cyan"/>
          <w:bdr w:val="single" w:sz="18" w:space="0" w:color="auto"/>
        </w:rPr>
        <w:t>threat</w:t>
      </w:r>
      <w:r w:rsidRPr="006972BE">
        <w:rPr>
          <w:rStyle w:val="StyleUnderline"/>
        </w:rPr>
        <w:t xml:space="preserve"> in its own right</w:t>
      </w:r>
      <w:proofErr w:type="gramEnd"/>
      <w:r w:rsidRPr="006972BE">
        <w:rPr>
          <w:sz w:val="16"/>
        </w:rPr>
        <w:t xml:space="preserve">. As such, </w:t>
      </w:r>
      <w:r w:rsidRPr="006972BE">
        <w:rPr>
          <w:rStyle w:val="StyleUnderline"/>
        </w:rPr>
        <w:t xml:space="preserve">it ought to be </w:t>
      </w:r>
      <w:r w:rsidRPr="00814F1A">
        <w:rPr>
          <w:rStyle w:val="StyleUnderline"/>
        </w:rPr>
        <w:t>considered alongside climate change and nuclear weapons as one of the most significant contemporary risks to human prosperity and survival.</w:t>
      </w:r>
    </w:p>
    <w:p w14:paraId="37CF7077" w14:textId="14E26ECF" w:rsidR="0072679D" w:rsidRDefault="0072679D" w:rsidP="0072679D">
      <w:pPr>
        <w:pStyle w:val="Heading3"/>
      </w:pPr>
      <w:r>
        <w:t xml:space="preserve">1AC – </w:t>
      </w:r>
      <w:proofErr w:type="spellStart"/>
      <w:r>
        <w:t>Underview</w:t>
      </w:r>
      <w:proofErr w:type="spellEnd"/>
    </w:p>
    <w:p w14:paraId="4FB5FCC7" w14:textId="77777777" w:rsidR="0072679D" w:rsidRDefault="0072679D" w:rsidP="0072679D">
      <w:pPr>
        <w:pStyle w:val="Heading4"/>
        <w:rPr>
          <w:rFonts w:asciiTheme="majorHAnsi" w:hAnsiTheme="majorHAnsi" w:cstheme="majorHAnsi"/>
          <w:color w:val="000000" w:themeColor="text1"/>
        </w:rPr>
      </w:pPr>
      <w:r w:rsidRPr="00243027">
        <w:rPr>
          <w:rFonts w:asciiTheme="majorHAnsi" w:hAnsiTheme="majorHAnsi" w:cstheme="majorHAnsi"/>
          <w:color w:val="000000" w:themeColor="text1"/>
        </w:rPr>
        <w:t xml:space="preserve">1] </w:t>
      </w:r>
      <w:proofErr w:type="spellStart"/>
      <w:r w:rsidRPr="00243027">
        <w:rPr>
          <w:rFonts w:asciiTheme="majorHAnsi" w:hAnsiTheme="majorHAnsi" w:cstheme="majorHAnsi"/>
          <w:color w:val="000000" w:themeColor="text1"/>
        </w:rPr>
        <w:t>Aff</w:t>
      </w:r>
      <w:proofErr w:type="spellEnd"/>
      <w:r w:rsidRPr="00243027">
        <w:rPr>
          <w:rFonts w:asciiTheme="majorHAnsi" w:hAnsiTheme="majorHAnsi" w:cstheme="majorHAnsi"/>
          <w:color w:val="000000" w:themeColor="text1"/>
        </w:rPr>
        <w:t xml:space="preserve"> gets 1AR theory since the neg can be infinitely abusive and I can’t check back. It’s </w:t>
      </w:r>
      <w:proofErr w:type="gramStart"/>
      <w:r w:rsidRPr="00243027">
        <w:rPr>
          <w:rFonts w:asciiTheme="majorHAnsi" w:hAnsiTheme="majorHAnsi" w:cstheme="majorHAnsi"/>
          <w:color w:val="000000" w:themeColor="text1"/>
        </w:rPr>
        <w:t>drop</w:t>
      </w:r>
      <w:proofErr w:type="gramEnd"/>
      <w:r w:rsidRPr="00243027">
        <w:rPr>
          <w:rFonts w:asciiTheme="majorHAnsi" w:hAnsiTheme="majorHAnsi" w:cstheme="majorHAnsi"/>
          <w:color w:val="000000" w:themeColor="text1"/>
        </w:rPr>
        <w:t xml:space="preserve"> the debater since the 1ar is too short to win both theory and substance. No 2NR RVI, paradigm issues, or theory since they’d dump on it for 6 minutes and my 3-minute 2AR is spread too thin. Competing </w:t>
      </w:r>
      <w:proofErr w:type="spellStart"/>
      <w:r w:rsidRPr="00243027">
        <w:rPr>
          <w:rFonts w:asciiTheme="majorHAnsi" w:hAnsiTheme="majorHAnsi" w:cstheme="majorHAnsi"/>
          <w:color w:val="000000" w:themeColor="text1"/>
        </w:rPr>
        <w:t>interps</w:t>
      </w:r>
      <w:proofErr w:type="spellEnd"/>
      <w:r w:rsidRPr="00243027">
        <w:rPr>
          <w:rFonts w:asciiTheme="majorHAnsi" w:hAnsiTheme="majorHAnsi" w:cstheme="majorHAnsi"/>
          <w:color w:val="000000" w:themeColor="text1"/>
        </w:rPr>
        <w:t xml:space="preserve"> since reasonability is arbitrary and bites judge intervention. </w:t>
      </w:r>
    </w:p>
    <w:p w14:paraId="01E6B81D" w14:textId="77777777" w:rsidR="0072679D" w:rsidRPr="0072679D" w:rsidRDefault="0072679D" w:rsidP="0072679D"/>
    <w:p w14:paraId="2CD0570B" w14:textId="5B4864A9" w:rsidR="00E42E4C" w:rsidRPr="00F601E6" w:rsidRDefault="00E42E4C" w:rsidP="00571110">
      <w:pPr>
        <w:pStyle w:val="Heading3"/>
      </w:pP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0246B9"/>
    <w:multiLevelType w:val="hybridMultilevel"/>
    <w:tmpl w:val="996E9A98"/>
    <w:lvl w:ilvl="0" w:tplc="9E9432F0">
      <w:numFmt w:val="bullet"/>
      <w:lvlText w:val="-"/>
      <w:lvlJc w:val="left"/>
      <w:pPr>
        <w:ind w:left="410" w:hanging="360"/>
      </w:pPr>
      <w:rPr>
        <w:rFonts w:ascii="Calibri" w:eastAsiaTheme="minorHAns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5589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5756"/>
    <w:rsid w:val="003624A6"/>
    <w:rsid w:val="00364ADF"/>
    <w:rsid w:val="00365C8D"/>
    <w:rsid w:val="003670D9"/>
    <w:rsid w:val="00370B41"/>
    <w:rsid w:val="00371B27"/>
    <w:rsid w:val="003726C3"/>
    <w:rsid w:val="00375D2E"/>
    <w:rsid w:val="00383071"/>
    <w:rsid w:val="00383B19"/>
    <w:rsid w:val="00384CBC"/>
    <w:rsid w:val="00392EF0"/>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1DB4"/>
    <w:rsid w:val="00496BB2"/>
    <w:rsid w:val="004B37B4"/>
    <w:rsid w:val="004B72B4"/>
    <w:rsid w:val="004C0314"/>
    <w:rsid w:val="004C0D3D"/>
    <w:rsid w:val="004C213E"/>
    <w:rsid w:val="004C376C"/>
    <w:rsid w:val="004C657F"/>
    <w:rsid w:val="004D17D8"/>
    <w:rsid w:val="004D52D8"/>
    <w:rsid w:val="004E355B"/>
    <w:rsid w:val="004F5453"/>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1110"/>
    <w:rsid w:val="00577C12"/>
    <w:rsid w:val="00580BFC"/>
    <w:rsid w:val="00581048"/>
    <w:rsid w:val="00581203"/>
    <w:rsid w:val="0058349C"/>
    <w:rsid w:val="00585FBE"/>
    <w:rsid w:val="005870E8"/>
    <w:rsid w:val="0058789C"/>
    <w:rsid w:val="005A4D4E"/>
    <w:rsid w:val="005A6C09"/>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2679D"/>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6D53"/>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07DA"/>
    <w:rsid w:val="00901726"/>
    <w:rsid w:val="00920E6A"/>
    <w:rsid w:val="00931816"/>
    <w:rsid w:val="00932C71"/>
    <w:rsid w:val="009509D5"/>
    <w:rsid w:val="009538F5"/>
    <w:rsid w:val="0095589C"/>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55B"/>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3EC9"/>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084E"/>
    <w:rsid w:val="00C71FFE"/>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326"/>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A4C0CC3"/>
  <w14:defaultImageDpi w14:val="300"/>
  <w15:docId w15:val="{129B0BE4-2CDD-B746-AC3C-DD5C83747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5589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5589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5589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5589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T"/>
    <w:basedOn w:val="Normal"/>
    <w:next w:val="Normal"/>
    <w:link w:val="Heading4Char"/>
    <w:uiPriority w:val="9"/>
    <w:unhideWhenUsed/>
    <w:qFormat/>
    <w:rsid w:val="0095589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5589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5589C"/>
  </w:style>
  <w:style w:type="character" w:customStyle="1" w:styleId="Heading1Char">
    <w:name w:val="Heading 1 Char"/>
    <w:aliases w:val="Pocket Char"/>
    <w:basedOn w:val="DefaultParagraphFont"/>
    <w:link w:val="Heading1"/>
    <w:uiPriority w:val="9"/>
    <w:rsid w:val="0095589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5589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5589C"/>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95589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95589C"/>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9."/>
    <w:basedOn w:val="DefaultParagraphFont"/>
    <w:uiPriority w:val="1"/>
    <w:qFormat/>
    <w:rsid w:val="0095589C"/>
    <w:rPr>
      <w:b/>
      <w:sz w:val="22"/>
      <w:u w:val="single"/>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20"/>
    <w:qFormat/>
    <w:rsid w:val="0095589C"/>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95589C"/>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95589C"/>
    <w:rPr>
      <w:color w:val="auto"/>
      <w:u w:val="none"/>
    </w:rPr>
  </w:style>
  <w:style w:type="paragraph" w:styleId="DocumentMap">
    <w:name w:val="Document Map"/>
    <w:basedOn w:val="Normal"/>
    <w:link w:val="DocumentMapChar"/>
    <w:uiPriority w:val="99"/>
    <w:semiHidden/>
    <w:unhideWhenUsed/>
    <w:rsid w:val="0095589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5589C"/>
    <w:rPr>
      <w:rFonts w:ascii="Lucida Grande" w:hAnsi="Lucida Grande" w:cs="Lucida Grande"/>
    </w:rPr>
  </w:style>
  <w:style w:type="paragraph" w:customStyle="1" w:styleId="Emphasis1">
    <w:name w:val="Emphasis1"/>
    <w:basedOn w:val="Normal"/>
    <w:link w:val="Emphasis"/>
    <w:autoRedefine/>
    <w:uiPriority w:val="20"/>
    <w:qFormat/>
    <w:rsid w:val="0095589C"/>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character" w:styleId="UnresolvedMention">
    <w:name w:val="Unresolved Mention"/>
    <w:basedOn w:val="DefaultParagraphFont"/>
    <w:uiPriority w:val="99"/>
    <w:semiHidden/>
    <w:unhideWhenUsed/>
    <w:rsid w:val="0095589C"/>
    <w:rPr>
      <w:color w:val="605E5C"/>
      <w:shd w:val="clear" w:color="auto" w:fill="E1DFDD"/>
    </w:rPr>
  </w:style>
  <w:style w:type="paragraph" w:customStyle="1" w:styleId="textbold">
    <w:name w:val="text bold"/>
    <w:basedOn w:val="Normal"/>
    <w:autoRedefine/>
    <w:uiPriority w:val="20"/>
    <w:qFormat/>
    <w:rsid w:val="0095589C"/>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ze">
    <w:name w:val="Emphasize"/>
    <w:basedOn w:val="Normal"/>
    <w:uiPriority w:val="7"/>
    <w:qFormat/>
    <w:rsid w:val="0095589C"/>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95589C"/>
    <w:pPr>
      <w:ind w:left="720"/>
      <w:contextualSpacing/>
    </w:p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95589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Title">
    <w:name w:val="Title"/>
    <w:aliases w:val="Cites and Cards,UNDERLINE,Bold Underlined,title,Block Heading,Read This"/>
    <w:basedOn w:val="Normal"/>
    <w:link w:val="TitleChar"/>
    <w:uiPriority w:val="6"/>
    <w:qFormat/>
    <w:rsid w:val="0095589C"/>
    <w:pPr>
      <w:widowControl w:val="0"/>
      <w:autoSpaceDE w:val="0"/>
      <w:autoSpaceDN w:val="0"/>
      <w:adjustRightInd w:val="0"/>
      <w:spacing w:before="240" w:after="60"/>
      <w:jc w:val="center"/>
      <w:outlineLvl w:val="0"/>
    </w:pPr>
    <w:rPr>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95589C"/>
    <w:rPr>
      <w:rFonts w:ascii="Calibri" w:hAnsi="Calibri" w:cs="Calibri"/>
      <w:sz w:val="22"/>
      <w:u w:val="single"/>
    </w:rPr>
  </w:style>
  <w:style w:type="paragraph" w:styleId="NoSpacing">
    <w:name w:val="No Spacing"/>
    <w:aliases w:val="Small Text,Card Format,Note Level 21,ClearFormatting,Clear,DDI Tag,Tag Title,No Spacing51,No Spacing11211,No Spacing6,No Spacing tnr,Hidden Block Title,No Spacing311,No Spacing8,Dont u,No Spacing1111111,No Spacing13"/>
    <w:basedOn w:val="Heading1"/>
    <w:autoRedefine/>
    <w:uiPriority w:val="99"/>
    <w:qFormat/>
    <w:rsid w:val="0095589C"/>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6"/>
    <w:qFormat/>
    <w:rsid w:val="0095589C"/>
    <w:pPr>
      <w:widowControl w:val="0"/>
      <w:suppressAutoHyphens/>
      <w:spacing w:after="200" w:line="256"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ir.info/2020/07/20/legal-black-holes-in-outer-space-the-regulation-of-private-space-companies/" TargetMode="External"/><Relationship Id="rId18" Type="http://schemas.openxmlformats.org/officeDocument/2006/relationships/hyperlink" Target="https://www.seattletimes.com/life/wellness/its-time-to-think-differently-about-farmed-fish/"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hughlafollette.com/papers/b-guide.htm" TargetMode="External"/><Relationship Id="rId17" Type="http://schemas.openxmlformats.org/officeDocument/2006/relationships/hyperlink" Target="https://archive.is/VKac8" TargetMode="External"/><Relationship Id="rId2" Type="http://schemas.openxmlformats.org/officeDocument/2006/relationships/customXml" Target="../customXml/item2.xml"/><Relationship Id="rId16" Type="http://schemas.openxmlformats.org/officeDocument/2006/relationships/hyperlink" Target="https://www.abc.net.au/news/science/2019-07-19/apollo-11-moon-landing-heritage-preservation-outer-space-treaty/11055458"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hughlafollette.com/papers/b-guide.htm" TargetMode="External"/><Relationship Id="rId5" Type="http://schemas.openxmlformats.org/officeDocument/2006/relationships/numbering" Target="numbering.xml"/><Relationship Id="rId15" Type="http://schemas.openxmlformats.org/officeDocument/2006/relationships/hyperlink" Target="https://daily.jstor.org/should-the-moon-landing-site-be-a-national-historic-landmark/" TargetMode="External"/><Relationship Id="rId10" Type="http://schemas.openxmlformats.org/officeDocument/2006/relationships/hyperlink" Target="http://www.hughlafollette.com/index.htm" TargetMode="External"/><Relationship Id="rId19" Type="http://schemas.openxmlformats.org/officeDocument/2006/relationships/hyperlink" Target="http://www.newrepublic.com/article/environment-energy/aquacalypse-now" TargetMode="External"/><Relationship Id="rId4" Type="http://schemas.openxmlformats.org/officeDocument/2006/relationships/customXml" Target="../customXml/item4.xml"/><Relationship Id="rId9" Type="http://schemas.openxmlformats.org/officeDocument/2006/relationships/hyperlink" Target="https://www.ncbi.nlm.nih.gov/pmc/articles/PMC6686698/" TargetMode="External"/><Relationship Id="rId14" Type="http://schemas.openxmlformats.org/officeDocument/2006/relationships/hyperlink" Target="https://www.theguardian.com/science/2019/jul/19/apollo-11-site-heritage-status-space-agency-mo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p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Pages>
  <Words>21548</Words>
  <Characters>122829</Characters>
  <Application>Microsoft Office Word</Application>
  <DocSecurity>0</DocSecurity>
  <Lines>1023</Lines>
  <Paragraphs>288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144089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Shreyas Kapavarapu</cp:lastModifiedBy>
  <cp:revision>1</cp:revision>
  <dcterms:created xsi:type="dcterms:W3CDTF">2022-02-12T20:49:00Z</dcterms:created>
  <dcterms:modified xsi:type="dcterms:W3CDTF">2022-02-12T20:52:00Z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