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3A0E8" w14:textId="173EA56B" w:rsidR="009C58A5" w:rsidRDefault="009C58A5" w:rsidP="00866D0E">
      <w:pPr>
        <w:pStyle w:val="Heading1"/>
      </w:pPr>
      <w:r>
        <w:t>1AR</w:t>
      </w:r>
    </w:p>
    <w:p w14:paraId="595CAE05" w14:textId="204C7104" w:rsidR="009C58A5" w:rsidRDefault="009C58A5" w:rsidP="009C58A5">
      <w:pPr>
        <w:pStyle w:val="Heading3"/>
      </w:pPr>
      <w:r>
        <w:t>Innovation DA</w:t>
      </w:r>
    </w:p>
    <w:p w14:paraId="39CBF595" w14:textId="77777777" w:rsidR="009C58A5" w:rsidRDefault="009C58A5" w:rsidP="009C58A5">
      <w:pPr>
        <w:pStyle w:val="Heading4"/>
      </w:pPr>
      <w:r>
        <w:t xml:space="preserve">1] </w:t>
      </w:r>
      <w:r w:rsidRPr="005E5B94">
        <w:rPr>
          <w:u w:val="single"/>
        </w:rPr>
        <w:t>Double-Bind</w:t>
      </w:r>
      <w:r>
        <w:t xml:space="preserve"> – either a] secondary patents represent </w:t>
      </w:r>
      <w:r>
        <w:rPr>
          <w:u w:val="single"/>
        </w:rPr>
        <w:t>easy</w:t>
      </w:r>
      <w:r>
        <w:t xml:space="preserve"> and </w:t>
      </w:r>
      <w:r>
        <w:rPr>
          <w:u w:val="single"/>
        </w:rPr>
        <w:t>obvious</w:t>
      </w:r>
      <w:r>
        <w:t xml:space="preserve"> changes so there’s no need for infinite regulatory exclusivity to make-up the cost OR b] there are </w:t>
      </w:r>
      <w:r>
        <w:rPr>
          <w:u w:val="single"/>
        </w:rPr>
        <w:t>significant changes</w:t>
      </w:r>
      <w:r>
        <w:t xml:space="preserve"> so it would be a </w:t>
      </w:r>
      <w:r>
        <w:rPr>
          <w:u w:val="single"/>
        </w:rPr>
        <w:t>new drug</w:t>
      </w:r>
      <w:r>
        <w:t xml:space="preserve"> since the chemical/functional composition would be so different so it wouldn’t be a violation of the plan since it would be a </w:t>
      </w:r>
      <w:r>
        <w:rPr>
          <w:u w:val="single"/>
        </w:rPr>
        <w:t>new patent</w:t>
      </w:r>
      <w:r>
        <w:t>.</w:t>
      </w:r>
    </w:p>
    <w:p w14:paraId="6099186A" w14:textId="77777777" w:rsidR="009C58A5" w:rsidRPr="007D700A" w:rsidRDefault="009C58A5" w:rsidP="009C58A5">
      <w:pPr>
        <w:pStyle w:val="Heading4"/>
      </w:pPr>
      <w:r>
        <w:t xml:space="preserve">2] </w:t>
      </w:r>
      <w:r>
        <w:rPr>
          <w:u w:val="single"/>
        </w:rPr>
        <w:t>Turn</w:t>
      </w:r>
      <w:r>
        <w:t xml:space="preserve"> – The Plan </w:t>
      </w:r>
      <w:r>
        <w:rPr>
          <w:u w:val="single"/>
        </w:rPr>
        <w:t>only</w:t>
      </w:r>
      <w:r>
        <w:t xml:space="preserve"> applies to originator companies – secondary patents by </w:t>
      </w:r>
      <w:r>
        <w:rPr>
          <w:u w:val="single"/>
        </w:rPr>
        <w:t>third parties</w:t>
      </w:r>
      <w:r>
        <w:t xml:space="preserve"> are </w:t>
      </w:r>
      <w:r w:rsidRPr="007D700A">
        <w:rPr>
          <w:u w:val="single"/>
        </w:rPr>
        <w:t>allowed</w:t>
      </w:r>
      <w:r>
        <w:t xml:space="preserve">, </w:t>
      </w:r>
      <w:r w:rsidRPr="007D700A">
        <w:rPr>
          <w:u w:val="single"/>
        </w:rPr>
        <w:t>solves</w:t>
      </w:r>
      <w:r>
        <w:t xml:space="preserve">, and </w:t>
      </w:r>
      <w:r>
        <w:rPr>
          <w:u w:val="single"/>
        </w:rPr>
        <w:t>doesn’t link to our offense</w:t>
      </w:r>
      <w:r>
        <w:t>.</w:t>
      </w:r>
    </w:p>
    <w:p w14:paraId="6C4A78B1" w14:textId="77777777" w:rsidR="009C58A5" w:rsidRDefault="009C58A5" w:rsidP="009C58A5">
      <w:r w:rsidRPr="00B061C4">
        <w:rPr>
          <w:rStyle w:val="Style13ptBold"/>
        </w:rPr>
        <w:t>Christie</w:t>
      </w:r>
      <w:r>
        <w:rPr>
          <w:rStyle w:val="Style13ptBold"/>
        </w:rPr>
        <w:t xml:space="preserve"> 21</w:t>
      </w:r>
      <w:r w:rsidRPr="00B061C4">
        <w:t xml:space="preserve">, Andrew F., C. H. R. I. S. Dent, and David M. </w:t>
      </w:r>
      <w:proofErr w:type="spellStart"/>
      <w:r w:rsidRPr="00B061C4">
        <w:t>Studdert</w:t>
      </w:r>
      <w:proofErr w:type="spellEnd"/>
      <w:r w:rsidRPr="00B061C4">
        <w:t xml:space="preserve">. "Evidence </w:t>
      </w:r>
      <w:proofErr w:type="spellStart"/>
      <w:r w:rsidRPr="00B061C4">
        <w:t>of'Evergreening'in</w:t>
      </w:r>
      <w:proofErr w:type="spellEnd"/>
      <w:r w:rsidRPr="00B061C4">
        <w:t xml:space="preserve"> secondary patenting of blockbuster drugs." Melbourne University Law Review 44.2 (2021): 537-564.</w:t>
      </w:r>
      <w:r>
        <w:t xml:space="preserve"> (</w:t>
      </w:r>
      <w:r w:rsidRPr="00B061C4">
        <w:t>Associate Professor, School of Law, Murdoch University</w:t>
      </w:r>
      <w:r>
        <w:t>)//Elmer</w:t>
      </w:r>
    </w:p>
    <w:p w14:paraId="00050482" w14:textId="77777777" w:rsidR="009C58A5" w:rsidRPr="009C58A5" w:rsidRDefault="009C58A5" w:rsidP="009C58A5">
      <w:pPr>
        <w:rPr>
          <w:b/>
          <w:sz w:val="26"/>
          <w:highlight w:val="cyan"/>
          <w:u w:val="single"/>
        </w:rPr>
      </w:pPr>
      <w:r w:rsidRPr="007D700A">
        <w:rPr>
          <w:sz w:val="16"/>
        </w:rPr>
        <w:t xml:space="preserve">A surprising finding from our previous study was that, </w:t>
      </w:r>
      <w:r w:rsidRPr="009C58A5">
        <w:rPr>
          <w:b/>
          <w:sz w:val="26"/>
          <w:highlight w:val="cyan"/>
          <w:u w:val="single"/>
        </w:rPr>
        <w:t>of the</w:t>
      </w:r>
      <w:r w:rsidRPr="009C58A5">
        <w:rPr>
          <w:highlight w:val="cyan"/>
          <w:u w:val="single"/>
        </w:rPr>
        <w:t xml:space="preserve"> </w:t>
      </w:r>
      <w:r w:rsidRPr="007D700A">
        <w:rPr>
          <w:u w:val="single"/>
        </w:rPr>
        <w:t xml:space="preserve">large </w:t>
      </w:r>
      <w:r w:rsidRPr="009C58A5">
        <w:rPr>
          <w:b/>
          <w:sz w:val="26"/>
          <w:highlight w:val="cyan"/>
          <w:u w:val="single"/>
        </w:rPr>
        <w:t>number of secondary patents</w:t>
      </w:r>
      <w:r w:rsidRPr="009C58A5">
        <w:rPr>
          <w:highlight w:val="cyan"/>
          <w:u w:val="single"/>
        </w:rPr>
        <w:t xml:space="preserve"> </w:t>
      </w:r>
      <w:r w:rsidRPr="007D700A">
        <w:rPr>
          <w:u w:val="single"/>
        </w:rPr>
        <w:t xml:space="preserve">granted for blockbuster drugs, </w:t>
      </w:r>
      <w:proofErr w:type="gramStart"/>
      <w:r w:rsidRPr="007D700A">
        <w:rPr>
          <w:u w:val="single"/>
        </w:rPr>
        <w:t xml:space="preserve">the </w:t>
      </w:r>
      <w:r w:rsidRPr="009C58A5">
        <w:rPr>
          <w:b/>
          <w:sz w:val="26"/>
          <w:highlight w:val="cyan"/>
          <w:u w:val="single"/>
        </w:rPr>
        <w:t>majority</w:t>
      </w:r>
      <w:r w:rsidRPr="009C58A5">
        <w:rPr>
          <w:highlight w:val="cyan"/>
          <w:u w:val="single"/>
        </w:rPr>
        <w:t xml:space="preserve"> </w:t>
      </w:r>
      <w:r w:rsidRPr="007D700A">
        <w:rPr>
          <w:u w:val="single"/>
        </w:rPr>
        <w:t>of</w:t>
      </w:r>
      <w:proofErr w:type="gramEnd"/>
      <w:r w:rsidRPr="007D700A">
        <w:rPr>
          <w:u w:val="single"/>
        </w:rPr>
        <w:t xml:space="preserve"> them were </w:t>
      </w:r>
      <w:r w:rsidRPr="009C58A5">
        <w:rPr>
          <w:b/>
          <w:sz w:val="26"/>
          <w:highlight w:val="cyan"/>
          <w:u w:val="single"/>
          <w:bdr w:val="single" w:sz="4" w:space="0" w:color="auto"/>
        </w:rPr>
        <w:t>granted to entities other than the originator</w:t>
      </w:r>
      <w:r w:rsidRPr="009C58A5">
        <w:rPr>
          <w:highlight w:val="cyan"/>
          <w:u w:val="single"/>
        </w:rPr>
        <w:t xml:space="preserve"> </w:t>
      </w:r>
      <w:r w:rsidRPr="007D700A">
        <w:rPr>
          <w:u w:val="single"/>
        </w:rPr>
        <w:t>of the drug</w:t>
      </w:r>
      <w:r w:rsidRPr="007D700A">
        <w:rPr>
          <w:sz w:val="16"/>
        </w:rPr>
        <w:t xml:space="preserve">.11 </w:t>
      </w:r>
      <w:r w:rsidRPr="007D700A">
        <w:rPr>
          <w:rFonts w:hint="eastAsia"/>
          <w:u w:val="single"/>
        </w:rPr>
        <w:t>T</w:t>
      </w:r>
      <w:r w:rsidRPr="007D700A">
        <w:rPr>
          <w:u w:val="single"/>
        </w:rPr>
        <w:t xml:space="preserve">hat type of patenting activity </w:t>
      </w:r>
      <w:r w:rsidRPr="009C58A5">
        <w:rPr>
          <w:b/>
          <w:sz w:val="26"/>
          <w:highlight w:val="cyan"/>
          <w:u w:val="single"/>
        </w:rPr>
        <w:t>does not fit</w:t>
      </w:r>
      <w:r w:rsidRPr="009C58A5">
        <w:rPr>
          <w:highlight w:val="cyan"/>
          <w:u w:val="single"/>
        </w:rPr>
        <w:t xml:space="preserve"> </w:t>
      </w:r>
      <w:r w:rsidRPr="007D700A">
        <w:rPr>
          <w:u w:val="single"/>
        </w:rPr>
        <w:t xml:space="preserve">the </w:t>
      </w:r>
      <w:r w:rsidRPr="009C58A5">
        <w:rPr>
          <w:b/>
          <w:sz w:val="26"/>
          <w:highlight w:val="cyan"/>
          <w:u w:val="single"/>
        </w:rPr>
        <w:t>classic</w:t>
      </w:r>
      <w:r w:rsidRPr="009C58A5">
        <w:rPr>
          <w:highlight w:val="cyan"/>
          <w:u w:val="single"/>
        </w:rPr>
        <w:t xml:space="preserve"> </w:t>
      </w:r>
      <w:r w:rsidRPr="007D700A">
        <w:rPr>
          <w:u w:val="single"/>
        </w:rPr>
        <w:t xml:space="preserve">notion </w:t>
      </w:r>
      <w:r w:rsidRPr="009C58A5">
        <w:rPr>
          <w:b/>
          <w:sz w:val="26"/>
          <w:highlight w:val="cyan"/>
          <w:u w:val="single"/>
        </w:rPr>
        <w:t>of evergreening</w:t>
      </w:r>
      <w:r w:rsidRPr="009C58A5">
        <w:rPr>
          <w:highlight w:val="cyan"/>
          <w:u w:val="single"/>
        </w:rPr>
        <w:t xml:space="preserve"> </w:t>
      </w:r>
      <w:r w:rsidRPr="007D700A">
        <w:rPr>
          <w:u w:val="single"/>
        </w:rPr>
        <w:t>through secondary patenting.12</w:t>
      </w:r>
      <w:r w:rsidRPr="007D700A">
        <w:rPr>
          <w:sz w:val="16"/>
        </w:rPr>
        <w:t xml:space="preserve"> In this study, we delve more deeply into those secondary patents. Specifically, we examine by whom and when the applications for them were filed, and for how long these secondary patents were maintained. Unlike prior studies, we consider secondary patents granted to any person, not just to the originator of the API with which they are associated.13 Knowing who owns secondary patents associated with high-cost drugs is important because the identity of the patent owner determines the potential for the secondary patents to have an evergreening effect. </w:t>
      </w:r>
      <w:r w:rsidRPr="007D700A">
        <w:rPr>
          <w:u w:val="single"/>
        </w:rPr>
        <w:t xml:space="preserve">We </w:t>
      </w:r>
      <w:proofErr w:type="gramStart"/>
      <w:r w:rsidRPr="007D700A">
        <w:rPr>
          <w:u w:val="single"/>
        </w:rPr>
        <w:t>are able to</w:t>
      </w:r>
      <w:proofErr w:type="gramEnd"/>
      <w:r w:rsidRPr="007D700A">
        <w:rPr>
          <w:u w:val="single"/>
        </w:rPr>
        <w:t xml:space="preserve"> </w:t>
      </w:r>
      <w:r w:rsidRPr="009C58A5">
        <w:rPr>
          <w:b/>
          <w:sz w:val="26"/>
          <w:highlight w:val="cyan"/>
          <w:u w:val="single"/>
        </w:rPr>
        <w:t>compare</w:t>
      </w:r>
      <w:r w:rsidRPr="009C58A5">
        <w:rPr>
          <w:highlight w:val="cyan"/>
          <w:u w:val="single"/>
        </w:rPr>
        <w:t xml:space="preserve"> </w:t>
      </w:r>
      <w:r w:rsidRPr="009C58A5">
        <w:rPr>
          <w:b/>
          <w:sz w:val="26"/>
          <w:highlight w:val="cyan"/>
          <w:u w:val="single"/>
        </w:rPr>
        <w:t>characteristics</w:t>
      </w:r>
      <w:r w:rsidRPr="009C58A5">
        <w:rPr>
          <w:highlight w:val="cyan"/>
          <w:u w:val="single"/>
        </w:rPr>
        <w:t xml:space="preserve"> </w:t>
      </w:r>
      <w:r w:rsidRPr="009C58A5">
        <w:rPr>
          <w:b/>
          <w:sz w:val="26"/>
          <w:highlight w:val="cyan"/>
          <w:u w:val="single"/>
        </w:rPr>
        <w:t>of</w:t>
      </w:r>
      <w:r w:rsidRPr="009C58A5">
        <w:rPr>
          <w:highlight w:val="cyan"/>
          <w:u w:val="single"/>
        </w:rPr>
        <w:t xml:space="preserve"> </w:t>
      </w:r>
      <w:r w:rsidRPr="009C58A5">
        <w:rPr>
          <w:b/>
          <w:sz w:val="26"/>
          <w:highlight w:val="cyan"/>
          <w:u w:val="single"/>
        </w:rPr>
        <w:t>secondary patents</w:t>
      </w:r>
      <w:r w:rsidRPr="009C58A5">
        <w:rPr>
          <w:highlight w:val="cyan"/>
          <w:u w:val="single"/>
        </w:rPr>
        <w:t xml:space="preserve"> </w:t>
      </w:r>
      <w:r w:rsidRPr="007D700A">
        <w:rPr>
          <w:u w:val="single"/>
        </w:rPr>
        <w:t xml:space="preserve">that raise the </w:t>
      </w:r>
      <w:proofErr w:type="spellStart"/>
      <w:r w:rsidRPr="007D700A">
        <w:rPr>
          <w:u w:val="single"/>
        </w:rPr>
        <w:t>spectre</w:t>
      </w:r>
      <w:proofErr w:type="spellEnd"/>
      <w:r w:rsidRPr="007D700A">
        <w:rPr>
          <w:u w:val="single"/>
        </w:rPr>
        <w:t xml:space="preserve"> of evergreening because they are </w:t>
      </w:r>
      <w:r w:rsidRPr="009C58A5">
        <w:rPr>
          <w:b/>
          <w:sz w:val="26"/>
          <w:highlight w:val="cyan"/>
          <w:u w:val="single"/>
        </w:rPr>
        <w:t>obtained by</w:t>
      </w:r>
      <w:r w:rsidRPr="009C58A5">
        <w:rPr>
          <w:highlight w:val="cyan"/>
          <w:u w:val="single"/>
        </w:rPr>
        <w:t xml:space="preserve"> </w:t>
      </w:r>
      <w:r w:rsidRPr="007D700A">
        <w:rPr>
          <w:u w:val="single"/>
        </w:rPr>
        <w:t xml:space="preserve">the originator of the </w:t>
      </w:r>
      <w:r w:rsidRPr="009C58A5">
        <w:rPr>
          <w:b/>
          <w:sz w:val="26"/>
          <w:highlight w:val="cyan"/>
          <w:u w:val="single"/>
        </w:rPr>
        <w:t>API</w:t>
      </w:r>
      <w:r w:rsidRPr="007D700A">
        <w:rPr>
          <w:u w:val="single"/>
        </w:rPr>
        <w:t xml:space="preserve">, </w:t>
      </w:r>
      <w:r w:rsidRPr="009C58A5">
        <w:rPr>
          <w:b/>
          <w:sz w:val="26"/>
          <w:highlight w:val="cyan"/>
          <w:u w:val="single"/>
        </w:rPr>
        <w:t>with</w:t>
      </w:r>
      <w:r w:rsidRPr="009C58A5">
        <w:rPr>
          <w:highlight w:val="cyan"/>
          <w:u w:val="single"/>
        </w:rPr>
        <w:t xml:space="preserve"> </w:t>
      </w:r>
      <w:r w:rsidRPr="007D700A">
        <w:rPr>
          <w:u w:val="single"/>
        </w:rPr>
        <w:t xml:space="preserve">characteristics of secondary </w:t>
      </w:r>
      <w:r w:rsidRPr="009C58A5">
        <w:rPr>
          <w:b/>
          <w:sz w:val="26"/>
          <w:highlight w:val="cyan"/>
          <w:u w:val="single"/>
        </w:rPr>
        <w:t>patents</w:t>
      </w:r>
      <w:r w:rsidRPr="009C58A5">
        <w:rPr>
          <w:highlight w:val="cyan"/>
          <w:u w:val="single"/>
        </w:rPr>
        <w:t xml:space="preserve"> </w:t>
      </w:r>
      <w:r w:rsidRPr="009C58A5">
        <w:rPr>
          <w:b/>
          <w:sz w:val="26"/>
          <w:highlight w:val="cyan"/>
          <w:u w:val="single"/>
        </w:rPr>
        <w:t>which cannot have</w:t>
      </w:r>
      <w:r w:rsidRPr="007D700A">
        <w:rPr>
          <w:u w:val="single"/>
        </w:rPr>
        <w:t xml:space="preserve"> this effect (under the </w:t>
      </w:r>
      <w:r w:rsidRPr="009C58A5">
        <w:rPr>
          <w:b/>
          <w:sz w:val="26"/>
          <w:highlight w:val="cyan"/>
          <w:u w:val="single"/>
        </w:rPr>
        <w:t>conventional</w:t>
      </w:r>
      <w:r w:rsidRPr="009C58A5">
        <w:rPr>
          <w:highlight w:val="cyan"/>
          <w:u w:val="single"/>
        </w:rPr>
        <w:t xml:space="preserve"> </w:t>
      </w:r>
      <w:r w:rsidRPr="007D700A">
        <w:rPr>
          <w:u w:val="single"/>
        </w:rPr>
        <w:t xml:space="preserve">conception of </w:t>
      </w:r>
      <w:r w:rsidRPr="009C58A5">
        <w:rPr>
          <w:b/>
          <w:sz w:val="26"/>
          <w:highlight w:val="cyan"/>
          <w:u w:val="single"/>
        </w:rPr>
        <w:t>evergreening</w:t>
      </w:r>
      <w:r w:rsidRPr="007D700A">
        <w:rPr>
          <w:u w:val="single"/>
        </w:rPr>
        <w:t xml:space="preserve">) </w:t>
      </w:r>
      <w:r w:rsidRPr="009C58A5">
        <w:rPr>
          <w:b/>
          <w:sz w:val="26"/>
          <w:highlight w:val="cyan"/>
          <w:u w:val="single"/>
          <w:bdr w:val="single" w:sz="4" w:space="0" w:color="auto"/>
        </w:rPr>
        <w:t>because they are obtained by others</w:t>
      </w:r>
      <w:r w:rsidRPr="009C58A5">
        <w:rPr>
          <w:b/>
          <w:sz w:val="26"/>
          <w:highlight w:val="cyan"/>
          <w:u w:val="single"/>
        </w:rPr>
        <w:t>.</w:t>
      </w:r>
    </w:p>
    <w:p w14:paraId="5B8A9969" w14:textId="77777777" w:rsidR="009C58A5" w:rsidRDefault="009C58A5" w:rsidP="009C58A5">
      <w:pPr>
        <w:pStyle w:val="Heading4"/>
      </w:pPr>
      <w:r>
        <w:t xml:space="preserve">3] </w:t>
      </w:r>
      <w:proofErr w:type="gramStart"/>
      <w:r w:rsidRPr="00997556">
        <w:rPr>
          <w:u w:val="single"/>
        </w:rPr>
        <w:t>Non-Unique</w:t>
      </w:r>
      <w:proofErr w:type="gramEnd"/>
      <w:r>
        <w:t xml:space="preserve"> – innovation is at an all-time low – patent walls </w:t>
      </w:r>
      <w:r>
        <w:rPr>
          <w:u w:val="single"/>
        </w:rPr>
        <w:t>hamper</w:t>
      </w:r>
      <w:r>
        <w:t xml:space="preserve"> new research and encourage </w:t>
      </w:r>
      <w:r>
        <w:rPr>
          <w:u w:val="single"/>
        </w:rPr>
        <w:t>drug recycling</w:t>
      </w:r>
      <w:r>
        <w:t xml:space="preserve"> leading to </w:t>
      </w:r>
      <w:r>
        <w:rPr>
          <w:u w:val="single"/>
        </w:rPr>
        <w:t>80%</w:t>
      </w:r>
      <w:r>
        <w:t xml:space="preserve"> of new patents are the </w:t>
      </w:r>
      <w:r>
        <w:rPr>
          <w:u w:val="single"/>
        </w:rPr>
        <w:t>same exact drug</w:t>
      </w:r>
      <w:r>
        <w:t xml:space="preserve"> – that’s Feldman and Arnold Ventures </w:t>
      </w:r>
    </w:p>
    <w:p w14:paraId="6F2C3519" w14:textId="77777777" w:rsidR="009C58A5" w:rsidRDefault="009C58A5" w:rsidP="009C58A5">
      <w:pPr>
        <w:pStyle w:val="Heading4"/>
      </w:pPr>
      <w:r>
        <w:t>[</w:t>
      </w:r>
      <w:r w:rsidRPr="009C58A5">
        <w:rPr>
          <w:highlight w:val="cyan"/>
        </w:rPr>
        <w:t>Weighing</w:t>
      </w:r>
      <w:r>
        <w:t xml:space="preserve">] – Prefer Arnold Ventures – </w:t>
      </w:r>
    </w:p>
    <w:p w14:paraId="0DFDF3A0" w14:textId="77777777" w:rsidR="009C58A5" w:rsidRDefault="009C58A5" w:rsidP="009C58A5">
      <w:pPr>
        <w:pStyle w:val="Heading4"/>
      </w:pPr>
      <w:r>
        <w:t xml:space="preserve">a] </w:t>
      </w:r>
      <w:r>
        <w:rPr>
          <w:u w:val="single"/>
        </w:rPr>
        <w:t>Empirical</w:t>
      </w:r>
      <w:r>
        <w:t xml:space="preserve"> over </w:t>
      </w:r>
      <w:r>
        <w:rPr>
          <w:u w:val="single"/>
        </w:rPr>
        <w:t>theoretical</w:t>
      </w:r>
      <w:r>
        <w:t xml:space="preserve"> evidence – they describe what patents are </w:t>
      </w:r>
      <w:r>
        <w:rPr>
          <w:u w:val="single"/>
        </w:rPr>
        <w:t xml:space="preserve">meant to </w:t>
      </w:r>
      <w:proofErr w:type="gramStart"/>
      <w:r>
        <w:rPr>
          <w:u w:val="single"/>
        </w:rPr>
        <w:t>be</w:t>
      </w:r>
      <w:r>
        <w:t>,</w:t>
      </w:r>
      <w:proofErr w:type="gramEnd"/>
      <w:r>
        <w:t xml:space="preserve"> our evidence is what </w:t>
      </w:r>
      <w:r>
        <w:rPr>
          <w:u w:val="single"/>
        </w:rPr>
        <w:t>they actually are</w:t>
      </w:r>
      <w:r>
        <w:t xml:space="preserve"> which is the only basis for guiding future actions.</w:t>
      </w:r>
    </w:p>
    <w:p w14:paraId="6277F832" w14:textId="77777777" w:rsidR="009C58A5" w:rsidRPr="0069322D" w:rsidRDefault="009C58A5" w:rsidP="009C58A5">
      <w:pPr>
        <w:pStyle w:val="Heading4"/>
      </w:pPr>
      <w:r>
        <w:t xml:space="preserve">b] Arnold Ventures smokes their evidence – it’s the only </w:t>
      </w:r>
      <w:r>
        <w:rPr>
          <w:u w:val="single"/>
        </w:rPr>
        <w:t>over-arching study</w:t>
      </w:r>
      <w:r>
        <w:t xml:space="preserve"> of </w:t>
      </w:r>
      <w:r>
        <w:rPr>
          <w:u w:val="single"/>
        </w:rPr>
        <w:t>every patent filed</w:t>
      </w:r>
      <w:r>
        <w:t xml:space="preserve"> since 2015 w/ over 160,000 data points showing </w:t>
      </w:r>
      <w:r>
        <w:rPr>
          <w:u w:val="single"/>
        </w:rPr>
        <w:t>comparative proof</w:t>
      </w:r>
      <w:r>
        <w:t>.</w:t>
      </w:r>
    </w:p>
    <w:p w14:paraId="2F798369" w14:textId="77777777" w:rsidR="009C58A5" w:rsidRDefault="009C58A5" w:rsidP="009C58A5">
      <w:pPr>
        <w:pStyle w:val="Heading4"/>
      </w:pPr>
      <w:r>
        <w:t xml:space="preserve">4] </w:t>
      </w:r>
      <w:r>
        <w:rPr>
          <w:u w:val="single"/>
        </w:rPr>
        <w:t>Turn</w:t>
      </w:r>
      <w:r>
        <w:t xml:space="preserve"> – evergreening monopolies shuts out </w:t>
      </w:r>
      <w:r>
        <w:rPr>
          <w:u w:val="single"/>
        </w:rPr>
        <w:t>incentives</w:t>
      </w:r>
      <w:r>
        <w:t xml:space="preserve"> for competition and shreds research incentives by allowing major price spikes – that outweighs since competitive incentives </w:t>
      </w:r>
      <w:r>
        <w:rPr>
          <w:u w:val="single"/>
        </w:rPr>
        <w:t>forces</w:t>
      </w:r>
      <w:r>
        <w:t xml:space="preserve"> companies to produce the most innovative and best versions of drugs since they’re pitted against direct competitors while price incentives </w:t>
      </w:r>
      <w:proofErr w:type="gramStart"/>
      <w:r>
        <w:t>leads</w:t>
      </w:r>
      <w:proofErr w:type="gramEnd"/>
      <w:r>
        <w:t xml:space="preserve"> to only ways to </w:t>
      </w:r>
      <w:r w:rsidRPr="00997556">
        <w:rPr>
          <w:u w:val="single"/>
        </w:rPr>
        <w:t xml:space="preserve">maximize </w:t>
      </w:r>
      <w:r>
        <w:rPr>
          <w:u w:val="single"/>
        </w:rPr>
        <w:t>profits</w:t>
      </w:r>
      <w:r>
        <w:t xml:space="preserve"> while spending the least money on innovative measures like bureaucratic gaming of the system.</w:t>
      </w:r>
    </w:p>
    <w:p w14:paraId="63B3268A" w14:textId="77777777" w:rsidR="009C58A5" w:rsidRDefault="009C58A5" w:rsidP="009C58A5">
      <w:pPr>
        <w:pStyle w:val="Heading4"/>
      </w:pPr>
      <w:r>
        <w:t xml:space="preserve">5] </w:t>
      </w:r>
      <w:r w:rsidRPr="00852E05">
        <w:rPr>
          <w:u w:val="single"/>
        </w:rPr>
        <w:t>No internal link</w:t>
      </w:r>
      <w:r>
        <w:t xml:space="preserve"> – no new drug development costs – they’re already developed, just repurposed. </w:t>
      </w:r>
    </w:p>
    <w:p w14:paraId="6ADA5C57" w14:textId="77777777" w:rsidR="009C58A5" w:rsidRDefault="009C58A5" w:rsidP="009C58A5">
      <w:pPr>
        <w:pStyle w:val="Heading4"/>
      </w:pPr>
      <w:r>
        <w:t xml:space="preserve">6] </w:t>
      </w:r>
      <w:r w:rsidRPr="00852E05">
        <w:rPr>
          <w:u w:val="single"/>
        </w:rPr>
        <w:t>No link</w:t>
      </w:r>
      <w:r>
        <w:t xml:space="preserve"> – cost of research is massively exaggerated – most money goes to advertising, which is independent of new drug innovations- t</w:t>
      </w:r>
      <w:r w:rsidRPr="00315FE2">
        <w:t xml:space="preserve">hat’s </w:t>
      </w:r>
      <w:r w:rsidRPr="001E406A">
        <w:t>Radhakrishnan</w:t>
      </w:r>
      <w:r>
        <w:t xml:space="preserve">. </w:t>
      </w:r>
    </w:p>
    <w:p w14:paraId="56155823" w14:textId="77777777" w:rsidR="009C58A5" w:rsidRDefault="009C58A5" w:rsidP="009C58A5">
      <w:pPr>
        <w:pStyle w:val="Heading4"/>
      </w:pPr>
      <w:r>
        <w:t xml:space="preserve">7] </w:t>
      </w:r>
      <w:r w:rsidRPr="00852E05">
        <w:rPr>
          <w:u w:val="single"/>
        </w:rPr>
        <w:t>No Link</w:t>
      </w:r>
      <w:r>
        <w:t xml:space="preserve"> - lower drug prices don’t impact research incentives. Prefer comprehensive studies to pharma propaganda. </w:t>
      </w:r>
    </w:p>
    <w:p w14:paraId="0BE30B2A" w14:textId="77777777" w:rsidR="009C58A5" w:rsidRPr="0066334B" w:rsidRDefault="009C58A5" w:rsidP="009C58A5">
      <w:proofErr w:type="spellStart"/>
      <w:r w:rsidRPr="0066334B">
        <w:rPr>
          <w:rStyle w:val="Style13ptBold"/>
        </w:rPr>
        <w:t>Dranove</w:t>
      </w:r>
      <w:proofErr w:type="spellEnd"/>
      <w:r w:rsidRPr="0066334B">
        <w:rPr>
          <w:rStyle w:val="Style13ptBold"/>
        </w:rPr>
        <w:t xml:space="preserve"> et al. 20</w:t>
      </w:r>
      <w:r w:rsidRPr="0066334B">
        <w:t xml:space="preserve"> [David </w:t>
      </w:r>
      <w:proofErr w:type="spellStart"/>
      <w:r w:rsidRPr="0066334B">
        <w:t>Dranove</w:t>
      </w:r>
      <w:proofErr w:type="spellEnd"/>
      <w:r w:rsidRPr="0066334B">
        <w:t xml:space="preserve">, Walter J. McNerney Professor of Health Industry Management; Faculty Director of PhD Program; Professor of Strategy. September 2, 2020. “Pharma Companies Argue That Lower Drug Prices Would Mean Fewer Breakthrough Drugs. Is That True?” </w:t>
      </w:r>
      <w:hyperlink r:id="rId9" w:history="1">
        <w:r w:rsidRPr="0066334B">
          <w:rPr>
            <w:rStyle w:val="Hyperlink"/>
          </w:rPr>
          <w:t>https://insight.kellogg.northwestern.edu/article/pharma-companies-argue-lower-drug-prices-fewer-breakthrough-drugs</w:t>
        </w:r>
      </w:hyperlink>
      <w:r w:rsidRPr="0066334B">
        <w:t xml:space="preserve">] Dhruv </w:t>
      </w:r>
    </w:p>
    <w:p w14:paraId="202FF292" w14:textId="77777777" w:rsidR="009C58A5" w:rsidRPr="0066334B" w:rsidRDefault="009C58A5" w:rsidP="009C58A5">
      <w:pPr>
        <w:rPr>
          <w:sz w:val="16"/>
          <w:szCs w:val="18"/>
        </w:rPr>
      </w:pPr>
      <w:r w:rsidRPr="0066334B">
        <w:rPr>
          <w:sz w:val="16"/>
          <w:szCs w:val="18"/>
        </w:rPr>
        <w:t>Expected Profits and Innovation</w:t>
      </w:r>
    </w:p>
    <w:p w14:paraId="6A799A3C" w14:textId="77777777" w:rsidR="009C58A5" w:rsidRDefault="009C58A5" w:rsidP="009C58A5">
      <w:pPr>
        <w:rPr>
          <w:sz w:val="16"/>
          <w:szCs w:val="18"/>
        </w:rPr>
      </w:pPr>
      <w:r w:rsidRPr="009C58A5">
        <w:rPr>
          <w:rStyle w:val="StyleUnderline"/>
          <w:highlight w:val="cyan"/>
        </w:rPr>
        <w:t>The study used</w:t>
      </w:r>
      <w:r w:rsidRPr="0066334B">
        <w:rPr>
          <w:rStyle w:val="StyleUnderline"/>
        </w:rPr>
        <w:t xml:space="preserve"> </w:t>
      </w:r>
      <w:r w:rsidRPr="0066334B">
        <w:rPr>
          <w:rStyle w:val="Emphasis"/>
        </w:rPr>
        <w:t xml:space="preserve">pharmaceutical </w:t>
      </w:r>
      <w:r w:rsidRPr="009C58A5">
        <w:rPr>
          <w:rStyle w:val="Emphasis"/>
          <w:highlight w:val="cyan"/>
        </w:rPr>
        <w:t>research data</w:t>
      </w:r>
      <w:r w:rsidRPr="009C58A5">
        <w:rPr>
          <w:rStyle w:val="StyleUnderline"/>
          <w:highlight w:val="cyan"/>
        </w:rPr>
        <w:t xml:space="preserve"> from 1997 through 2018 on</w:t>
      </w:r>
      <w:r w:rsidRPr="0066334B">
        <w:rPr>
          <w:rStyle w:val="StyleUnderline"/>
        </w:rPr>
        <w:t xml:space="preserve"> over 70,000 molecules</w:t>
      </w:r>
      <w:r w:rsidRPr="0066334B">
        <w:rPr>
          <w:sz w:val="16"/>
        </w:rPr>
        <w:t xml:space="preserve"> developed globally </w:t>
      </w:r>
      <w:r w:rsidRPr="0066334B">
        <w:rPr>
          <w:rStyle w:val="StyleUnderline"/>
        </w:rPr>
        <w:t xml:space="preserve">by </w:t>
      </w:r>
      <w:r w:rsidRPr="009C58A5">
        <w:rPr>
          <w:rStyle w:val="StyleUnderline"/>
          <w:bCs/>
          <w:highlight w:val="cyan"/>
        </w:rPr>
        <w:t>over 4,300 biopharma companies</w:t>
      </w:r>
      <w:r w:rsidRPr="0066334B">
        <w:rPr>
          <w:sz w:val="16"/>
        </w:rPr>
        <w:t xml:space="preserve">. This time period spanned the advent of Medicare Part D, which was created as part of the Medicare Modernization </w:t>
      </w:r>
      <w:proofErr w:type="gramStart"/>
      <w:r w:rsidRPr="0066334B">
        <w:rPr>
          <w:sz w:val="16"/>
        </w:rPr>
        <w:t>Act of 2003, and</w:t>
      </w:r>
      <w:proofErr w:type="gramEnd"/>
      <w:r w:rsidRPr="0066334B">
        <w:rPr>
          <w:sz w:val="16"/>
        </w:rPr>
        <w:t xml:space="preserve"> became effective in 2006.</w:t>
      </w:r>
      <w:r>
        <w:rPr>
          <w:sz w:val="16"/>
        </w:rPr>
        <w:t xml:space="preserve"> </w:t>
      </w:r>
      <w:r w:rsidRPr="0066334B">
        <w:rPr>
          <w:rStyle w:val="StyleUnderline"/>
        </w:rPr>
        <w:t xml:space="preserve">This made possible a “natural experiment” </w:t>
      </w:r>
      <w:r w:rsidRPr="009C58A5">
        <w:rPr>
          <w:rStyle w:val="StyleUnderline"/>
          <w:highlight w:val="cyan"/>
        </w:rPr>
        <w:t xml:space="preserve">on the </w:t>
      </w:r>
      <w:r w:rsidRPr="009C58A5">
        <w:rPr>
          <w:rStyle w:val="Emphasis"/>
          <w:highlight w:val="cyan"/>
        </w:rPr>
        <w:t>relationship</w:t>
      </w:r>
      <w:r w:rsidRPr="009C58A5">
        <w:rPr>
          <w:rStyle w:val="StyleUnderline"/>
          <w:highlight w:val="cyan"/>
        </w:rPr>
        <w:t xml:space="preserve"> between</w:t>
      </w:r>
      <w:r w:rsidRPr="0066334B">
        <w:rPr>
          <w:rStyle w:val="StyleUnderline"/>
        </w:rPr>
        <w:t xml:space="preserve"> </w:t>
      </w:r>
      <w:r w:rsidRPr="0066334B">
        <w:rPr>
          <w:rStyle w:val="Emphasis"/>
        </w:rPr>
        <w:t xml:space="preserve">expected </w:t>
      </w:r>
      <w:r w:rsidRPr="009C58A5">
        <w:rPr>
          <w:rStyle w:val="Emphasis"/>
          <w:highlight w:val="cyan"/>
        </w:rPr>
        <w:t>profits and innovation</w:t>
      </w:r>
      <w:r w:rsidRPr="0066334B">
        <w:rPr>
          <w:rStyle w:val="Emphasis"/>
        </w:rPr>
        <w:t>.</w:t>
      </w:r>
      <w:r w:rsidRPr="0066334B">
        <w:rPr>
          <w:sz w:val="16"/>
        </w:rPr>
        <w:t xml:space="preserve"> Starting in 2006, pharmaceutical companies would have expected an increase in profits for drugs targeting older patients, due to the increased prescription-drug coverage for this population.</w:t>
      </w:r>
      <w:r>
        <w:rPr>
          <w:sz w:val="16"/>
        </w:rPr>
        <w:t xml:space="preserve"> </w:t>
      </w:r>
      <w:r w:rsidRPr="0066334B">
        <w:rPr>
          <w:rStyle w:val="StyleUnderline"/>
        </w:rPr>
        <w:t>The question</w:t>
      </w:r>
      <w:r w:rsidRPr="0066334B">
        <w:rPr>
          <w:sz w:val="16"/>
        </w:rPr>
        <w:t xml:space="preserve">, then, </w:t>
      </w:r>
      <w:r w:rsidRPr="0066334B">
        <w:rPr>
          <w:rStyle w:val="StyleUnderline"/>
        </w:rPr>
        <w:t xml:space="preserve">was whether that increased expected profit would </w:t>
      </w:r>
      <w:r w:rsidRPr="0066334B">
        <w:rPr>
          <w:rStyle w:val="Emphasis"/>
        </w:rPr>
        <w:t>yield greater innovation</w:t>
      </w:r>
      <w:r w:rsidRPr="0066334B">
        <w:rPr>
          <w:rStyle w:val="StyleUnderline"/>
        </w:rPr>
        <w:t xml:space="preserve"> in drugs targeting seniors</w:t>
      </w:r>
      <w:r w:rsidRPr="0066334B">
        <w:rPr>
          <w:sz w:val="16"/>
        </w:rPr>
        <w:t>—</w:t>
      </w:r>
      <w:r w:rsidRPr="0066334B">
        <w:rPr>
          <w:rStyle w:val="StyleUnderline"/>
        </w:rPr>
        <w:t xml:space="preserve">or would companies play it safe by </w:t>
      </w:r>
      <w:r w:rsidRPr="00524A34">
        <w:rPr>
          <w:rStyle w:val="StyleUnderline"/>
        </w:rPr>
        <w:t>focusing on copycat versions</w:t>
      </w:r>
      <w:r w:rsidRPr="00524A34">
        <w:rPr>
          <w:sz w:val="16"/>
        </w:rPr>
        <w:t xml:space="preserve"> of existing drugs? </w:t>
      </w:r>
      <w:r w:rsidRPr="00524A34">
        <w:rPr>
          <w:sz w:val="16"/>
          <w:szCs w:val="18"/>
        </w:rPr>
        <w:t xml:space="preserve">The Choice: Playing It Safe </w:t>
      </w:r>
      <w:r w:rsidRPr="00524A34">
        <w:rPr>
          <w:rStyle w:val="StyleUnderline"/>
        </w:rPr>
        <w:t xml:space="preserve">The study showed </w:t>
      </w:r>
      <w:r w:rsidRPr="00524A34">
        <w:rPr>
          <w:rStyle w:val="Emphasis"/>
        </w:rPr>
        <w:t>little change in research</w:t>
      </w:r>
      <w:r w:rsidRPr="00524A34">
        <w:rPr>
          <w:rStyle w:val="StyleUnderline"/>
        </w:rPr>
        <w:t xml:space="preserve"> on scientifically novel drugs</w:t>
      </w:r>
      <w:r w:rsidRPr="00524A34">
        <w:rPr>
          <w:sz w:val="16"/>
        </w:rPr>
        <w:t xml:space="preserve"> for seniors </w:t>
      </w:r>
      <w:r w:rsidRPr="00524A34">
        <w:rPr>
          <w:rStyle w:val="StyleUnderline"/>
        </w:rPr>
        <w:t>in response to Medicare Part D</w:t>
      </w:r>
      <w:r w:rsidRPr="00524A34">
        <w:rPr>
          <w:sz w:val="16"/>
        </w:rPr>
        <w:t xml:space="preserve">. </w:t>
      </w:r>
      <w:r w:rsidRPr="00524A34">
        <w:rPr>
          <w:sz w:val="16"/>
          <w:szCs w:val="18"/>
        </w:rPr>
        <w:t xml:space="preserve">“We saw an increase in drug research targeting seniors after the expansion of Medicare Part D,” </w:t>
      </w:r>
      <w:proofErr w:type="spellStart"/>
      <w:r w:rsidRPr="00524A34">
        <w:rPr>
          <w:sz w:val="16"/>
          <w:szCs w:val="18"/>
        </w:rPr>
        <w:t>Dranove</w:t>
      </w:r>
      <w:proofErr w:type="spellEnd"/>
      <w:r w:rsidRPr="00524A34">
        <w:rPr>
          <w:sz w:val="16"/>
          <w:szCs w:val="18"/>
        </w:rPr>
        <w:t xml:space="preserve"> says, “but it was largely for drugs with the same target-based actions as previous ones—addressing essentially the same condition in the body.” From 2012 to 2018, there was an increase of 106 percent in the number of clinical trials for less-novel drugs targeting seniors, but only a 14 percent increase in trials for the most novel pharmaceuticals. </w:t>
      </w:r>
      <w:r w:rsidRPr="00524A34">
        <w:rPr>
          <w:rStyle w:val="StyleUnderline"/>
        </w:rPr>
        <w:t>That means</w:t>
      </w:r>
      <w:r w:rsidRPr="0066334B">
        <w:rPr>
          <w:rStyle w:val="StyleUnderline"/>
        </w:rPr>
        <w:t xml:space="preserve"> that </w:t>
      </w:r>
      <w:r w:rsidRPr="009C58A5">
        <w:rPr>
          <w:rStyle w:val="StyleUnderline"/>
          <w:highlight w:val="cyan"/>
        </w:rPr>
        <w:t>in response to</w:t>
      </w:r>
      <w:r w:rsidRPr="0066334B">
        <w:rPr>
          <w:rStyle w:val="StyleUnderline"/>
        </w:rPr>
        <w:t xml:space="preserve"> the </w:t>
      </w:r>
      <w:r w:rsidRPr="009C58A5">
        <w:rPr>
          <w:rStyle w:val="Emphasis"/>
          <w:highlight w:val="cyan"/>
        </w:rPr>
        <w:t>new financial incentives</w:t>
      </w:r>
      <w:r w:rsidRPr="0066334B">
        <w:rPr>
          <w:sz w:val="16"/>
        </w:rPr>
        <w:t xml:space="preserve">, </w:t>
      </w:r>
      <w:r w:rsidRPr="0066334B">
        <w:rPr>
          <w:rStyle w:val="StyleUnderline"/>
        </w:rPr>
        <w:t xml:space="preserve">drug </w:t>
      </w:r>
      <w:r w:rsidRPr="009C58A5">
        <w:rPr>
          <w:rStyle w:val="StyleUnderline"/>
          <w:highlight w:val="cyan"/>
        </w:rPr>
        <w:t>companies focused</w:t>
      </w:r>
      <w:r w:rsidRPr="0066334B">
        <w:rPr>
          <w:rStyle w:val="StyleUnderline"/>
        </w:rPr>
        <w:t xml:space="preserve"> largely </w:t>
      </w:r>
      <w:r w:rsidRPr="009C58A5">
        <w:rPr>
          <w:rStyle w:val="StyleUnderline"/>
          <w:highlight w:val="cyan"/>
        </w:rPr>
        <w:t xml:space="preserve">on </w:t>
      </w:r>
      <w:r w:rsidRPr="009C58A5">
        <w:rPr>
          <w:rStyle w:val="Emphasis"/>
          <w:highlight w:val="cyan"/>
        </w:rPr>
        <w:t>copycat versions</w:t>
      </w:r>
      <w:r w:rsidRPr="0066334B">
        <w:rPr>
          <w:rStyle w:val="StyleUnderline"/>
        </w:rPr>
        <w:t xml:space="preserve"> of drugs </w:t>
      </w:r>
      <w:r w:rsidRPr="009C58A5">
        <w:rPr>
          <w:rStyle w:val="StyleUnderline"/>
          <w:highlight w:val="cyan"/>
        </w:rPr>
        <w:t>rather than</w:t>
      </w:r>
      <w:r w:rsidRPr="0066334B">
        <w:rPr>
          <w:rStyle w:val="StyleUnderline"/>
        </w:rPr>
        <w:t xml:space="preserve"> truly </w:t>
      </w:r>
      <w:r w:rsidRPr="009C58A5">
        <w:rPr>
          <w:rStyle w:val="StyleUnderline"/>
          <w:bCs/>
          <w:highlight w:val="cyan"/>
        </w:rPr>
        <w:t>novel products</w:t>
      </w:r>
      <w:r w:rsidRPr="0066334B">
        <w:rPr>
          <w:sz w:val="16"/>
        </w:rPr>
        <w:t>.</w:t>
      </w:r>
      <w:r>
        <w:rPr>
          <w:sz w:val="16"/>
        </w:rPr>
        <w:t xml:space="preserve"> </w:t>
      </w:r>
      <w:r w:rsidRPr="0066334B">
        <w:rPr>
          <w:sz w:val="16"/>
          <w:szCs w:val="18"/>
        </w:rPr>
        <w:t>“What the new Medicare Part D was affecting are drugs that are only valuable at the margin,” Garthwaite says.</w:t>
      </w:r>
      <w:r>
        <w:rPr>
          <w:sz w:val="16"/>
          <w:szCs w:val="18"/>
        </w:rPr>
        <w:t xml:space="preserve"> </w:t>
      </w:r>
      <w:r w:rsidRPr="0066334B">
        <w:rPr>
          <w:rStyle w:val="StyleUnderline"/>
        </w:rPr>
        <w:t xml:space="preserve">A </w:t>
      </w:r>
      <w:r w:rsidRPr="0066334B">
        <w:rPr>
          <w:rStyle w:val="Emphasis"/>
        </w:rPr>
        <w:t>Green Light</w:t>
      </w:r>
      <w:r w:rsidRPr="0066334B">
        <w:rPr>
          <w:rStyle w:val="StyleUnderline"/>
        </w:rPr>
        <w:t xml:space="preserve"> for </w:t>
      </w:r>
      <w:r w:rsidRPr="0066334B">
        <w:rPr>
          <w:rStyle w:val="Emphasis"/>
        </w:rPr>
        <w:t>Pricing Regulation</w:t>
      </w:r>
      <w:r>
        <w:rPr>
          <w:rStyle w:val="StyleUnderline"/>
        </w:rPr>
        <w:t xml:space="preserve"> </w:t>
      </w:r>
      <w:r w:rsidRPr="009C58A5">
        <w:rPr>
          <w:rStyle w:val="StyleUnderline"/>
          <w:highlight w:val="cyan"/>
        </w:rPr>
        <w:t>The main</w:t>
      </w:r>
      <w:r w:rsidRPr="0066334B">
        <w:rPr>
          <w:rStyle w:val="StyleUnderline"/>
        </w:rPr>
        <w:t xml:space="preserve"> practical </w:t>
      </w:r>
      <w:r w:rsidRPr="009C58A5">
        <w:rPr>
          <w:rStyle w:val="StyleUnderline"/>
          <w:highlight w:val="cyan"/>
        </w:rPr>
        <w:t>implication</w:t>
      </w:r>
      <w:r w:rsidRPr="0066334B">
        <w:rPr>
          <w:sz w:val="16"/>
        </w:rPr>
        <w:t xml:space="preserve"> of the finding </w:t>
      </w:r>
      <w:r w:rsidRPr="009C58A5">
        <w:rPr>
          <w:rStyle w:val="StyleUnderline"/>
          <w:highlight w:val="cyan"/>
        </w:rPr>
        <w:t>is that</w:t>
      </w:r>
      <w:r w:rsidRPr="0066334B">
        <w:rPr>
          <w:sz w:val="16"/>
        </w:rPr>
        <w:t xml:space="preserve"> incremental </w:t>
      </w:r>
      <w:r w:rsidRPr="009C58A5">
        <w:rPr>
          <w:rStyle w:val="StyleUnderline"/>
          <w:highlight w:val="cyan"/>
        </w:rPr>
        <w:t>changes to drug profits</w:t>
      </w:r>
      <w:r w:rsidRPr="0066334B">
        <w:rPr>
          <w:sz w:val="16"/>
        </w:rPr>
        <w:t xml:space="preserve"> probably</w:t>
      </w:r>
      <w:r w:rsidRPr="0066334B">
        <w:rPr>
          <w:rStyle w:val="StyleUnderline"/>
        </w:rPr>
        <w:t xml:space="preserve"> </w:t>
      </w:r>
      <w:r w:rsidRPr="009C58A5">
        <w:rPr>
          <w:rStyle w:val="Emphasis"/>
          <w:highlight w:val="cyan"/>
        </w:rPr>
        <w:t>won’t affect innovation</w:t>
      </w:r>
      <w:r w:rsidRPr="0066334B">
        <w:rPr>
          <w:rStyle w:val="StyleUnderline"/>
        </w:rPr>
        <w:t xml:space="preserve"> in a noticeable way</w:t>
      </w:r>
      <w:r w:rsidRPr="0066334B">
        <w:rPr>
          <w:sz w:val="16"/>
        </w:rPr>
        <w:t>.</w:t>
      </w:r>
      <w:r>
        <w:rPr>
          <w:sz w:val="16"/>
        </w:rPr>
        <w:t xml:space="preserve"> </w:t>
      </w:r>
      <w:r w:rsidRPr="0066334B">
        <w:rPr>
          <w:sz w:val="16"/>
        </w:rPr>
        <w:t xml:space="preserve">On one hand, this is discouraging news for healthcare professionals and policymakers who might otherwise champion incremental incentives </w:t>
      </w:r>
      <w:proofErr w:type="gramStart"/>
      <w:r w:rsidRPr="00524A34">
        <w:rPr>
          <w:sz w:val="16"/>
        </w:rPr>
        <w:t>in order to</w:t>
      </w:r>
      <w:proofErr w:type="gramEnd"/>
      <w:r w:rsidRPr="00524A34">
        <w:rPr>
          <w:sz w:val="16"/>
        </w:rPr>
        <w:t xml:space="preserve"> boost innovation. But on the other, </w:t>
      </w:r>
      <w:r w:rsidRPr="00524A34">
        <w:rPr>
          <w:rStyle w:val="StyleUnderline"/>
        </w:rPr>
        <w:t>it</w:t>
      </w:r>
      <w:r w:rsidRPr="00524A34">
        <w:rPr>
          <w:sz w:val="16"/>
        </w:rPr>
        <w:t xml:space="preserve"> also </w:t>
      </w:r>
      <w:r w:rsidRPr="00524A34">
        <w:rPr>
          <w:rStyle w:val="StyleUnderline"/>
        </w:rPr>
        <w:t xml:space="preserve">suggests that policies that </w:t>
      </w:r>
      <w:r w:rsidRPr="00524A34">
        <w:rPr>
          <w:sz w:val="16"/>
        </w:rPr>
        <w:t xml:space="preserve">slightly </w:t>
      </w:r>
      <w:r w:rsidRPr="00524A34">
        <w:rPr>
          <w:rStyle w:val="StyleUnderline"/>
        </w:rPr>
        <w:t xml:space="preserve">lower drug prices </w:t>
      </w:r>
      <w:r w:rsidRPr="00524A34">
        <w:rPr>
          <w:rStyle w:val="Emphasis"/>
        </w:rPr>
        <w:t>won’t stifle pursuit of novel drugs</w:t>
      </w:r>
      <w:r w:rsidRPr="00524A34">
        <w:rPr>
          <w:sz w:val="16"/>
        </w:rPr>
        <w:t>. In short, the researchers argue that minor changes to drug-company profits will neither encourage nor discourage innovation. “</w:t>
      </w:r>
      <w:r w:rsidRPr="00524A34">
        <w:rPr>
          <w:rStyle w:val="Emphasis"/>
        </w:rPr>
        <w:t>Increasing competition</w:t>
      </w:r>
      <w:r w:rsidRPr="00524A34">
        <w:rPr>
          <w:rStyle w:val="StyleUnderline"/>
        </w:rPr>
        <w:t xml:space="preserve"> or decreasing returns from developing products </w:t>
      </w:r>
      <w:r w:rsidRPr="00524A34">
        <w:rPr>
          <w:rStyle w:val="Emphasis"/>
        </w:rPr>
        <w:t>won’t kill the biopharma industry</w:t>
      </w:r>
      <w:r w:rsidRPr="00524A34">
        <w:rPr>
          <w:sz w:val="16"/>
        </w:rPr>
        <w:t xml:space="preserve">,” Garthwaite says. That means </w:t>
      </w:r>
      <w:r w:rsidRPr="00524A34">
        <w:rPr>
          <w:rStyle w:val="StyleUnderline"/>
        </w:rPr>
        <w:t xml:space="preserve">Americans could potentially </w:t>
      </w:r>
      <w:r w:rsidRPr="00524A34">
        <w:rPr>
          <w:rStyle w:val="Emphasis"/>
        </w:rPr>
        <w:t>enjoy lower drug prices</w:t>
      </w:r>
      <w:r w:rsidRPr="00524A34">
        <w:rPr>
          <w:sz w:val="16"/>
        </w:rPr>
        <w:t>—and the access that goes with these—</w:t>
      </w:r>
      <w:r w:rsidRPr="00524A34">
        <w:rPr>
          <w:rStyle w:val="StyleUnderline"/>
        </w:rPr>
        <w:t>without suffering a costly loss</w:t>
      </w:r>
      <w:r w:rsidRPr="0066334B">
        <w:rPr>
          <w:rStyle w:val="StyleUnderline"/>
        </w:rPr>
        <w:t xml:space="preserve"> of biopharma innovation</w:t>
      </w:r>
      <w:r w:rsidRPr="0066334B">
        <w:rPr>
          <w:sz w:val="16"/>
        </w:rPr>
        <w:t>.</w:t>
      </w:r>
      <w:r>
        <w:rPr>
          <w:sz w:val="16"/>
        </w:rPr>
        <w:t xml:space="preserve"> </w:t>
      </w:r>
      <w:r w:rsidRPr="0066334B">
        <w:rPr>
          <w:sz w:val="16"/>
          <w:szCs w:val="18"/>
        </w:rPr>
        <w:t>“That social impact is ultimately what we care about,” Garthwaite says.</w:t>
      </w:r>
      <w:r>
        <w:rPr>
          <w:sz w:val="16"/>
          <w:szCs w:val="18"/>
        </w:rPr>
        <w:t xml:space="preserve"> </w:t>
      </w:r>
      <w:r w:rsidRPr="0066334B">
        <w:rPr>
          <w:sz w:val="16"/>
          <w:szCs w:val="18"/>
        </w:rPr>
        <w:t>The researchers also point out that copycat drugs developed in response to Medicare Part D did represent some value to patients—Lipitor was far from the first cholesterol-reducing drug to market, for example, but it improved upon existing ones and became a high-grossing product for Pfizer, a win–win.</w:t>
      </w:r>
      <w:r>
        <w:rPr>
          <w:sz w:val="16"/>
          <w:szCs w:val="18"/>
        </w:rPr>
        <w:t xml:space="preserve"> </w:t>
      </w:r>
      <w:r w:rsidRPr="0066334B">
        <w:rPr>
          <w:sz w:val="16"/>
          <w:szCs w:val="18"/>
        </w:rPr>
        <w:t xml:space="preserve">“The fifth [copycat] drug brought to market may have the fewest side effects,” </w:t>
      </w:r>
      <w:proofErr w:type="spellStart"/>
      <w:r w:rsidRPr="0066334B">
        <w:rPr>
          <w:sz w:val="16"/>
          <w:szCs w:val="18"/>
        </w:rPr>
        <w:t>Dranove</w:t>
      </w:r>
      <w:proofErr w:type="spellEnd"/>
      <w:r w:rsidRPr="0066334B">
        <w:rPr>
          <w:sz w:val="16"/>
          <w:szCs w:val="18"/>
        </w:rPr>
        <w:t xml:space="preserve"> says. “Or it may be the one that drives prices down.”</w:t>
      </w:r>
    </w:p>
    <w:p w14:paraId="5915F103" w14:textId="77777777" w:rsidR="009C58A5" w:rsidRPr="009C58A5" w:rsidRDefault="009C58A5" w:rsidP="009C58A5"/>
    <w:p w14:paraId="4A4AB7BD" w14:textId="7C442F9D" w:rsidR="00866D0E" w:rsidRDefault="00866D0E" w:rsidP="00866D0E">
      <w:pPr>
        <w:pStyle w:val="Heading1"/>
      </w:pPr>
      <w:r>
        <w:t>1AC</w:t>
      </w:r>
    </w:p>
    <w:p w14:paraId="6A593B48" w14:textId="77777777" w:rsidR="009C58A5" w:rsidRPr="009C58A5" w:rsidRDefault="009C58A5" w:rsidP="009C58A5"/>
    <w:p w14:paraId="1CEB3A20" w14:textId="77777777" w:rsidR="00866D0E" w:rsidRDefault="00866D0E" w:rsidP="00866D0E">
      <w:pPr>
        <w:pStyle w:val="Heading3"/>
      </w:pPr>
      <w:r>
        <w:t>1AC: Plan</w:t>
      </w:r>
    </w:p>
    <w:p w14:paraId="07219274" w14:textId="77777777" w:rsidR="00866D0E" w:rsidRDefault="00866D0E" w:rsidP="00866D0E">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2DFC21CA" w14:textId="77777777" w:rsidR="00866D0E" w:rsidRPr="006C53E1" w:rsidRDefault="00866D0E" w:rsidP="00866D0E">
      <w:pPr>
        <w:pStyle w:val="Heading4"/>
      </w:pPr>
      <w:r>
        <w:t xml:space="preserve">The Plan </w:t>
      </w:r>
      <w:r>
        <w:rPr>
          <w:u w:val="single"/>
        </w:rPr>
        <w:t>solves Evergreening</w:t>
      </w:r>
      <w:r>
        <w:t>.</w:t>
      </w:r>
    </w:p>
    <w:p w14:paraId="3CA91E52" w14:textId="77777777" w:rsidR="00866D0E" w:rsidRPr="005B38BB" w:rsidRDefault="00866D0E" w:rsidP="00866D0E">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0"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3EFD04C2" w14:textId="77777777" w:rsidR="00866D0E" w:rsidRPr="0072187F" w:rsidRDefault="00866D0E" w:rsidP="00866D0E">
      <w:pPr>
        <w:rPr>
          <w:sz w:val="16"/>
        </w:rPr>
      </w:pPr>
      <w:r w:rsidRPr="0072187F">
        <w:rPr>
          <w:u w:val="single"/>
        </w:rPr>
        <w:t xml:space="preserve">I believe that </w:t>
      </w:r>
      <w:r w:rsidRPr="009C58A5">
        <w:rPr>
          <w:highlight w:val="cyan"/>
          <w:u w:val="single"/>
        </w:rPr>
        <w:t xml:space="preserve">one period of protection </w:t>
      </w:r>
      <w:r w:rsidRPr="009C58A5">
        <w:rPr>
          <w:b/>
          <w:bCs/>
          <w:highlight w:val="cyan"/>
          <w:u w:val="single"/>
          <w:bdr w:val="single" w:sz="4" w:space="0" w:color="auto"/>
        </w:rPr>
        <w:t>should be enough</w:t>
      </w:r>
      <w:r w:rsidRPr="0072187F">
        <w:rPr>
          <w:u w:val="single"/>
        </w:rPr>
        <w:t xml:space="preserve">. We should </w:t>
      </w:r>
      <w:r w:rsidRPr="009C58A5">
        <w:rPr>
          <w:highlight w:val="cyan"/>
          <w:u w:val="single"/>
        </w:rPr>
        <w:t xml:space="preserve">make </w:t>
      </w:r>
      <w:r w:rsidRPr="0072187F">
        <w:rPr>
          <w:u w:val="single"/>
        </w:rPr>
        <w:t xml:space="preserve">the </w:t>
      </w:r>
      <w:r w:rsidRPr="009C58A5">
        <w:rPr>
          <w:highlight w:val="cyan"/>
          <w:u w:val="single"/>
        </w:rPr>
        <w:t xml:space="preserve">legal changes </w:t>
      </w:r>
      <w:r w:rsidRPr="0072187F">
        <w:rPr>
          <w:u w:val="single"/>
        </w:rPr>
        <w:t xml:space="preserve">necessary </w:t>
      </w:r>
      <w:r w:rsidRPr="009C58A5">
        <w:rPr>
          <w:highlight w:val="cyan"/>
          <w:u w:val="single"/>
        </w:rPr>
        <w:t xml:space="preserve">to prevent companies </w:t>
      </w:r>
      <w:r w:rsidRPr="009C58A5">
        <w:rPr>
          <w:b/>
          <w:bCs/>
          <w:highlight w:val="cyan"/>
          <w:u w:val="single"/>
        </w:rPr>
        <w:t>from building patent walls</w:t>
      </w:r>
      <w:r w:rsidRPr="009C58A5">
        <w:rPr>
          <w:highlight w:val="cyan"/>
          <w:u w:val="single"/>
        </w:rPr>
        <w:t xml:space="preserve"> </w:t>
      </w:r>
      <w:r w:rsidRPr="0072187F">
        <w:rPr>
          <w:u w:val="single"/>
        </w:rPr>
        <w:t xml:space="preserve">and piling up mountains of rights. This could be </w:t>
      </w:r>
      <w:r w:rsidRPr="009C58A5">
        <w:rPr>
          <w:highlight w:val="cyan"/>
          <w:u w:val="single"/>
        </w:rPr>
        <w:t xml:space="preserve">accomplished </w:t>
      </w:r>
      <w:r w:rsidRPr="009C58A5">
        <w:rPr>
          <w:b/>
          <w:bCs/>
          <w:highlight w:val="cyan"/>
          <w:u w:val="single"/>
          <w:bdr w:val="single" w:sz="4" w:space="0" w:color="auto"/>
        </w:rPr>
        <w:t>by a “one-and-done” approach</w:t>
      </w:r>
      <w:r w:rsidRPr="009C58A5">
        <w:rPr>
          <w:highlight w:val="cya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9C58A5">
        <w:rPr>
          <w:highlight w:val="cyan"/>
          <w:u w:val="single"/>
        </w:rPr>
        <w:t>The result</w:t>
      </w:r>
      <w:r w:rsidRPr="0072187F">
        <w:rPr>
          <w:u w:val="single"/>
        </w:rPr>
        <w:t xml:space="preserve">, however, </w:t>
      </w:r>
      <w:r w:rsidRPr="009C58A5">
        <w:rPr>
          <w:highlight w:val="cyan"/>
          <w:u w:val="single"/>
        </w:rPr>
        <w:t xml:space="preserve">is that a </w:t>
      </w:r>
      <w:r w:rsidRPr="0072187F">
        <w:rPr>
          <w:u w:val="single"/>
        </w:rPr>
        <w:t xml:space="preserve">pharmaceutical </w:t>
      </w:r>
      <w:r w:rsidRPr="009C58A5">
        <w:rPr>
          <w:highlight w:val="cyan"/>
          <w:u w:val="single"/>
        </w:rPr>
        <w:t xml:space="preserve">company chooses whether </w:t>
      </w:r>
      <w:r w:rsidRPr="0072187F">
        <w:rPr>
          <w:u w:val="single"/>
        </w:rPr>
        <w:t xml:space="preserve">its period of </w:t>
      </w:r>
      <w:r w:rsidRPr="009C58A5">
        <w:rPr>
          <w:highlight w:val="cyan"/>
          <w:u w:val="single"/>
        </w:rPr>
        <w:t>exclusivity would be a patent</w:t>
      </w:r>
      <w:r w:rsidRPr="0072187F">
        <w:rPr>
          <w:u w:val="single"/>
        </w:rPr>
        <w:t xml:space="preserve">, an </w:t>
      </w:r>
      <w:r w:rsidRPr="009C58A5">
        <w:rPr>
          <w:highlight w:val="cyan"/>
          <w:u w:val="single"/>
        </w:rPr>
        <w:t>orphan drug designation</w:t>
      </w:r>
      <w:r w:rsidRPr="0072187F">
        <w:rPr>
          <w:u w:val="single"/>
        </w:rPr>
        <w:t xml:space="preserve">, a period of </w:t>
      </w:r>
      <w:r w:rsidRPr="009C58A5">
        <w:rPr>
          <w:highlight w:val="cyan"/>
          <w:u w:val="single"/>
        </w:rPr>
        <w:t xml:space="preserve">data exclusivity </w:t>
      </w:r>
      <w:r w:rsidRPr="0072187F">
        <w:rPr>
          <w:u w:val="single"/>
        </w:rPr>
        <w:t xml:space="preserve">(in which no generic is allowed to use the original drug’s safety and effectiveness data), or something else — </w:t>
      </w:r>
      <w:r w:rsidRPr="009C58A5">
        <w:rPr>
          <w:highlight w:val="cyan"/>
          <w:u w:val="single"/>
        </w:rPr>
        <w:t xml:space="preserve">but </w:t>
      </w:r>
      <w:r w:rsidRPr="009C58A5">
        <w:rPr>
          <w:b/>
          <w:bCs/>
          <w:highlight w:val="cyan"/>
          <w:u w:val="single"/>
        </w:rPr>
        <w:t xml:space="preserve">not </w:t>
      </w:r>
      <w:proofErr w:type="gramStart"/>
      <w:r w:rsidRPr="009C58A5">
        <w:rPr>
          <w:b/>
          <w:bCs/>
          <w:highlight w:val="cyan"/>
          <w:u w:val="single"/>
        </w:rPr>
        <w:t>all of</w:t>
      </w:r>
      <w:proofErr w:type="gramEnd"/>
      <w:r w:rsidRPr="009C58A5">
        <w:rPr>
          <w:b/>
          <w:bCs/>
          <w:highlight w:val="cya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9C58A5">
        <w:rPr>
          <w:highlight w:val="cyan"/>
          <w:u w:val="single"/>
        </w:rPr>
        <w:t>Implementing</w:t>
      </w:r>
      <w:r w:rsidRPr="009C58A5">
        <w:rPr>
          <w:sz w:val="16"/>
          <w:highlight w:val="cyan"/>
        </w:rPr>
        <w:t xml:space="preserve"> </w:t>
      </w:r>
      <w:r w:rsidRPr="0072187F">
        <w:rPr>
          <w:sz w:val="16"/>
        </w:rPr>
        <w:t xml:space="preserve">a </w:t>
      </w:r>
      <w:r w:rsidRPr="009C58A5">
        <w:rPr>
          <w:highlight w:val="cyan"/>
          <w:u w:val="single"/>
        </w:rPr>
        <w:t>one-and-done</w:t>
      </w:r>
      <w:r w:rsidRPr="009C58A5">
        <w:rPr>
          <w:sz w:val="16"/>
          <w:highlight w:val="cya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9C58A5">
        <w:rPr>
          <w:highlight w:val="cyan"/>
          <w:u w:val="single"/>
        </w:rPr>
        <w:t xml:space="preserve">through </w:t>
      </w:r>
      <w:r w:rsidRPr="009C58A5">
        <w:rPr>
          <w:b/>
          <w:bCs/>
          <w:highlight w:val="cyan"/>
          <w:u w:val="single"/>
          <w:bdr w:val="single" w:sz="4" w:space="0" w:color="auto"/>
        </w:rPr>
        <w:t xml:space="preserve">legislative changes to the FDA’s drug approval </w:t>
      </w:r>
      <w:proofErr w:type="gramStart"/>
      <w:r w:rsidRPr="009C58A5">
        <w:rPr>
          <w:b/>
          <w:bCs/>
          <w:highlight w:val="cya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0BAC5F92" w14:textId="77777777" w:rsidR="00866D0E" w:rsidRDefault="00866D0E" w:rsidP="00866D0E">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6EDB1663" w14:textId="77777777" w:rsidR="00866D0E" w:rsidRPr="00791206" w:rsidRDefault="00866D0E" w:rsidP="00866D0E">
      <w:proofErr w:type="spellStart"/>
      <w:r w:rsidRPr="00791206">
        <w:rPr>
          <w:rStyle w:val="Style13ptBold"/>
        </w:rPr>
        <w:t>Stanbrook</w:t>
      </w:r>
      <w:proofErr w:type="spellEnd"/>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65F6D690" w14:textId="77777777" w:rsidR="00866D0E" w:rsidRDefault="00866D0E" w:rsidP="00866D0E">
      <w:pPr>
        <w:rPr>
          <w:u w:val="single"/>
        </w:rPr>
      </w:pPr>
      <w:r w:rsidRPr="0072187F">
        <w:rPr>
          <w:u w:val="single"/>
        </w:rPr>
        <w:t>At issue in the Indian case was “</w:t>
      </w:r>
      <w:r w:rsidRPr="009C58A5">
        <w:rPr>
          <w:highlight w:val="cyan"/>
          <w:u w:val="single"/>
        </w:rPr>
        <w:t>evergreening</w:t>
      </w:r>
      <w:r w:rsidRPr="0072187F">
        <w:rPr>
          <w:u w:val="single"/>
        </w:rPr>
        <w:t xml:space="preserve">,” </w:t>
      </w:r>
      <w:r w:rsidRPr="009C58A5">
        <w:rPr>
          <w:highlight w:val="cyan"/>
          <w:u w:val="single"/>
        </w:rPr>
        <w:t xml:space="preserve">a </w:t>
      </w:r>
      <w:r w:rsidRPr="0072187F">
        <w:rPr>
          <w:u w:val="single"/>
        </w:rPr>
        <w:t xml:space="preserve">now </w:t>
      </w:r>
      <w:r w:rsidRPr="009C58A5">
        <w:rPr>
          <w:highlight w:val="cya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9C58A5">
        <w:rPr>
          <w:highlight w:val="cyan"/>
          <w:u w:val="single"/>
        </w:rPr>
        <w:t>Manufacturers</w:t>
      </w:r>
      <w:r w:rsidRPr="0072187F">
        <w:rPr>
          <w:u w:val="single"/>
        </w:rPr>
        <w:t xml:space="preserve">, in </w:t>
      </w:r>
      <w:proofErr w:type="spellStart"/>
      <w:r w:rsidRPr="0072187F">
        <w:rPr>
          <w:u w:val="single"/>
        </w:rPr>
        <w:t>defence</w:t>
      </w:r>
      <w:proofErr w:type="spellEnd"/>
      <w:r w:rsidRPr="0072187F">
        <w:rPr>
          <w:u w:val="single"/>
        </w:rPr>
        <w:t xml:space="preserve"> of these practices, predictably </w:t>
      </w:r>
      <w:r w:rsidRPr="009C58A5">
        <w:rPr>
          <w:highlight w:val="cyan"/>
          <w:u w:val="single"/>
        </w:rPr>
        <w:t xml:space="preserve">tout </w:t>
      </w:r>
      <w:r w:rsidRPr="0072187F">
        <w:rPr>
          <w:u w:val="single"/>
        </w:rPr>
        <w:t xml:space="preserve">the </w:t>
      </w:r>
      <w:r w:rsidRPr="009C58A5">
        <w:rPr>
          <w:highlight w:val="cya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9C58A5">
        <w:rPr>
          <w:highlight w:val="cyan"/>
          <w:u w:val="single"/>
        </w:rPr>
        <w:t>new versions are</w:t>
      </w:r>
      <w:r w:rsidRPr="009C58A5">
        <w:rPr>
          <w:sz w:val="16"/>
          <w:highlight w:val="cyan"/>
        </w:rPr>
        <w:t xml:space="preserve"> </w:t>
      </w:r>
      <w:r w:rsidRPr="00BA5EC6">
        <w:rPr>
          <w:sz w:val="16"/>
        </w:rPr>
        <w:t>by definition “</w:t>
      </w:r>
      <w:r w:rsidRPr="009C58A5">
        <w:rPr>
          <w:b/>
          <w:bCs/>
          <w:highlight w:val="cyan"/>
          <w:u w:val="single"/>
        </w:rPr>
        <w:t>me too” drugs</w:t>
      </w:r>
      <w:r w:rsidRPr="009C58A5">
        <w:rPr>
          <w:highlight w:val="cyan"/>
          <w:u w:val="single"/>
        </w:rPr>
        <w:t xml:space="preserve">, </w:t>
      </w:r>
      <w:r w:rsidRPr="00BA5EC6">
        <w:rPr>
          <w:u w:val="single"/>
        </w:rPr>
        <w:t xml:space="preserve">and demonstration that the resulting </w:t>
      </w:r>
      <w:r w:rsidRPr="009C58A5">
        <w:rPr>
          <w:b/>
          <w:bCs/>
          <w:highlight w:val="cyan"/>
          <w:u w:val="single"/>
        </w:rPr>
        <w:t>incremental benefits</w:t>
      </w:r>
      <w:r w:rsidRPr="009C58A5">
        <w:rPr>
          <w:highlight w:val="cyan"/>
          <w:u w:val="single"/>
        </w:rPr>
        <w:t xml:space="preserve"> </w:t>
      </w:r>
      <w:r w:rsidRPr="00BA5EC6">
        <w:rPr>
          <w:u w:val="single"/>
        </w:rPr>
        <w:t xml:space="preserve">in efficacy and safety are clinically meaningful </w:t>
      </w:r>
      <w:r w:rsidRPr="009C58A5">
        <w:rPr>
          <w:b/>
          <w:bCs/>
          <w:highlight w:val="cya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9C58A5">
        <w:rPr>
          <w:highlight w:val="cyan"/>
          <w:u w:val="single"/>
        </w:rPr>
        <w:t xml:space="preserve">Rather than </w:t>
      </w:r>
      <w:r w:rsidRPr="00BA5EC6">
        <w:rPr>
          <w:u w:val="single"/>
        </w:rPr>
        <w:t xml:space="preserve">the </w:t>
      </w:r>
      <w:r w:rsidRPr="009C58A5">
        <w:rPr>
          <w:highlight w:val="cyan"/>
          <w:u w:val="single"/>
        </w:rPr>
        <w:t xml:space="preserve">marginal benefits </w:t>
      </w:r>
      <w:r w:rsidRPr="00BA5EC6">
        <w:rPr>
          <w:u w:val="single"/>
        </w:rPr>
        <w:t xml:space="preserve">accrued </w:t>
      </w:r>
      <w:r w:rsidRPr="009C58A5">
        <w:rPr>
          <w:highlight w:val="cyan"/>
          <w:u w:val="single"/>
        </w:rPr>
        <w:t xml:space="preserve">from tinkering </w:t>
      </w:r>
      <w:r w:rsidRPr="00BA5EC6">
        <w:rPr>
          <w:u w:val="single"/>
        </w:rPr>
        <w:t xml:space="preserve">with already effective agents, </w:t>
      </w:r>
      <w:r w:rsidRPr="009C58A5">
        <w:rPr>
          <w:highlight w:val="cyan"/>
          <w:u w:val="single"/>
        </w:rPr>
        <w:t xml:space="preserve">patients </w:t>
      </w:r>
      <w:r w:rsidRPr="00BA5EC6">
        <w:rPr>
          <w:u w:val="single"/>
        </w:rPr>
        <w:t xml:space="preserve">worldwide </w:t>
      </w:r>
      <w:r w:rsidRPr="009C58A5">
        <w:rPr>
          <w:highlight w:val="cyan"/>
          <w:u w:val="single"/>
        </w:rPr>
        <w:t xml:space="preserve">are in desperate need of </w:t>
      </w:r>
      <w:r w:rsidRPr="00BA5EC6">
        <w:rPr>
          <w:u w:val="single"/>
        </w:rPr>
        <w:t xml:space="preserve">new </w:t>
      </w:r>
      <w:r w:rsidRPr="009C58A5">
        <w:rPr>
          <w:highlight w:val="cya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9C58A5">
        <w:rPr>
          <w:highlight w:val="cyan"/>
          <w:u w:val="single"/>
        </w:rPr>
        <w:t>developing</w:t>
      </w:r>
      <w:r w:rsidRPr="009C58A5">
        <w:rPr>
          <w:sz w:val="16"/>
          <w:highlight w:val="cyan"/>
        </w:rPr>
        <w:t xml:space="preserve"> </w:t>
      </w:r>
      <w:r w:rsidRPr="009C58A5">
        <w:rPr>
          <w:highlight w:val="cyan"/>
          <w:u w:val="single"/>
        </w:rPr>
        <w:t>truly innovative drugs is</w:t>
      </w:r>
      <w:r w:rsidRPr="009C58A5">
        <w:rPr>
          <w:sz w:val="16"/>
          <w:highlight w:val="cyan"/>
        </w:rPr>
        <w:t xml:space="preserve"> </w:t>
      </w:r>
      <w:r w:rsidRPr="00BA5EC6">
        <w:rPr>
          <w:sz w:val="16"/>
        </w:rPr>
        <w:t xml:space="preserve">undeniably a </w:t>
      </w:r>
      <w:r w:rsidRPr="009C58A5">
        <w:rPr>
          <w:highlight w:val="cyan"/>
          <w:u w:val="single"/>
        </w:rPr>
        <w:t>high-risk</w:t>
      </w:r>
      <w:r w:rsidRPr="009C58A5">
        <w:rPr>
          <w:sz w:val="16"/>
          <w:highlight w:val="cya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9C58A5">
        <w:rPr>
          <w:highlight w:val="cyan"/>
          <w:u w:val="single"/>
        </w:rPr>
        <w:t xml:space="preserve">companies must </w:t>
      </w:r>
      <w:r w:rsidRPr="00BA5EC6">
        <w:rPr>
          <w:u w:val="single"/>
        </w:rPr>
        <w:t xml:space="preserve">continue to </w:t>
      </w:r>
      <w:r w:rsidRPr="009C58A5">
        <w:rPr>
          <w:highlight w:val="cyan"/>
          <w:u w:val="single"/>
        </w:rPr>
        <w:t xml:space="preserve">perceive </w:t>
      </w:r>
      <w:r w:rsidRPr="009C58A5">
        <w:rPr>
          <w:b/>
          <w:bCs/>
          <w:highlight w:val="cyan"/>
          <w:u w:val="single"/>
        </w:rPr>
        <w:t>sufficient incentives</w:t>
      </w:r>
      <w:r w:rsidRPr="009C58A5">
        <w:rPr>
          <w:highlight w:val="cyan"/>
          <w:u w:val="single"/>
        </w:rPr>
        <w:t xml:space="preserve"> </w:t>
      </w:r>
      <w:r w:rsidRPr="00BA5EC6">
        <w:rPr>
          <w:u w:val="single"/>
        </w:rPr>
        <w:t xml:space="preserve">to continue investing in innovation. Indeed, there is evidence that the </w:t>
      </w:r>
      <w:r w:rsidRPr="009C58A5">
        <w:rPr>
          <w:highlight w:val="cyan"/>
          <w:u w:val="single"/>
        </w:rPr>
        <w:t xml:space="preserve">prospect of future evergreening has become </w:t>
      </w:r>
      <w:r w:rsidRPr="00BA5EC6">
        <w:rPr>
          <w:u w:val="single"/>
        </w:rPr>
        <w:t xml:space="preserve">part of the incentive </w:t>
      </w:r>
      <w:r w:rsidRPr="009C58A5">
        <w:rPr>
          <w:highlight w:val="cyan"/>
          <w:u w:val="single"/>
        </w:rPr>
        <w:t xml:space="preserve">calculation </w:t>
      </w:r>
      <w:r w:rsidRPr="00BA5EC6">
        <w:rPr>
          <w:u w:val="single"/>
        </w:rPr>
        <w:t>for innovative drug development</w:t>
      </w:r>
      <w:r w:rsidRPr="00BA5EC6">
        <w:rPr>
          <w:sz w:val="16"/>
        </w:rPr>
        <w:t xml:space="preserve">.4 But surely it is </w:t>
      </w:r>
      <w:r w:rsidRPr="009C58A5">
        <w:rPr>
          <w:highlight w:val="cyan"/>
          <w:u w:val="single"/>
        </w:rPr>
        <w:t>perverse to</w:t>
      </w:r>
      <w:r w:rsidRPr="009C58A5">
        <w:rPr>
          <w:sz w:val="16"/>
          <w:highlight w:val="cyan"/>
        </w:rPr>
        <w:t xml:space="preserve"> </w:t>
      </w:r>
      <w:r w:rsidRPr="00BA5EC6">
        <w:rPr>
          <w:sz w:val="16"/>
        </w:rPr>
        <w:t xml:space="preserve">extend unpredictably a period of patent protection that the government intended to be clearly defined and predictable, and to </w:t>
      </w:r>
      <w:r w:rsidRPr="009C58A5">
        <w:rPr>
          <w:highlight w:val="cyan"/>
          <w:u w:val="single"/>
        </w:rPr>
        <w:t>maintain incentives</w:t>
      </w:r>
      <w:r w:rsidRPr="009C58A5">
        <w:rPr>
          <w:sz w:val="16"/>
          <w:highlight w:val="cyan"/>
        </w:rPr>
        <w:t xml:space="preserve"> </w:t>
      </w:r>
      <w:r w:rsidRPr="009C58A5">
        <w:rPr>
          <w:highlight w:val="cyan"/>
          <w:u w:val="single"/>
        </w:rPr>
        <w:t>that drive companies to divert</w:t>
      </w:r>
      <w:r w:rsidRPr="009C58A5">
        <w:rPr>
          <w:sz w:val="16"/>
          <w:highlight w:val="cyan"/>
        </w:rPr>
        <w:t xml:space="preserve"> </w:t>
      </w:r>
      <w:r w:rsidRPr="00BA5EC6">
        <w:rPr>
          <w:sz w:val="16"/>
        </w:rPr>
        <w:t xml:space="preserve">their </w:t>
      </w:r>
      <w:r w:rsidRPr="009C58A5">
        <w:rPr>
          <w:b/>
          <w:bCs/>
          <w:highlight w:val="cyan"/>
          <w:u w:val="single"/>
        </w:rPr>
        <w:t>drug-development resources away from innovation</w:t>
      </w:r>
      <w:r w:rsidRPr="009C58A5">
        <w:rPr>
          <w:highlight w:val="cya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9C58A5">
        <w:rPr>
          <w:b/>
          <w:bCs/>
          <w:highlight w:val="cyan"/>
          <w:u w:val="single"/>
        </w:rPr>
        <w:t>denying future patents for modifications</w:t>
      </w:r>
      <w:r w:rsidRPr="009C58A5">
        <w:rPr>
          <w:sz w:val="16"/>
          <w:highlight w:val="cya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9C58A5">
        <w:rPr>
          <w:highlight w:val="cyan"/>
          <w:u w:val="single"/>
        </w:rPr>
        <w:t xml:space="preserve">would </w:t>
      </w:r>
      <w:r w:rsidRPr="00BA5EC6">
        <w:rPr>
          <w:u w:val="single"/>
        </w:rPr>
        <w:t xml:space="preserve">likely </w:t>
      </w:r>
      <w:r w:rsidRPr="009C58A5">
        <w:rPr>
          <w:highlight w:val="cyan"/>
          <w:u w:val="single"/>
        </w:rPr>
        <w:t xml:space="preserve">reduce </w:t>
      </w:r>
      <w:r w:rsidRPr="00BA5EC6">
        <w:rPr>
          <w:u w:val="single"/>
        </w:rPr>
        <w:t xml:space="preserve">the </w:t>
      </w:r>
      <w:r w:rsidRPr="009C58A5">
        <w:rPr>
          <w:b/>
          <w:bCs/>
          <w:highlight w:val="cyan"/>
          <w:u w:val="single"/>
        </w:rPr>
        <w:t>extensive patent litigation</w:t>
      </w:r>
      <w:r w:rsidRPr="009C58A5">
        <w:rPr>
          <w:highlight w:val="cyan"/>
          <w:u w:val="single"/>
        </w:rPr>
        <w:t xml:space="preserve"> that contributes to </w:t>
      </w:r>
      <w:r w:rsidRPr="00BA5EC6">
        <w:rPr>
          <w:u w:val="single"/>
        </w:rPr>
        <w:t xml:space="preserve">the </w:t>
      </w:r>
      <w:r w:rsidRPr="009C58A5">
        <w:rPr>
          <w:b/>
          <w:bCs/>
          <w:highlight w:val="cyan"/>
          <w:u w:val="single"/>
        </w:rPr>
        <w:t>high prices of generic drugs</w:t>
      </w:r>
      <w:r w:rsidRPr="009C58A5">
        <w:rPr>
          <w:highlight w:val="cya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4992433B" w14:textId="77777777" w:rsidR="00866D0E" w:rsidRDefault="00866D0E" w:rsidP="00866D0E">
      <w:pPr>
        <w:pStyle w:val="Heading4"/>
      </w:pPr>
      <w:r>
        <w:t xml:space="preserve">Only reinvigorating </w:t>
      </w:r>
      <w:r w:rsidRPr="0064473E">
        <w:rPr>
          <w:u w:val="single"/>
        </w:rPr>
        <w:t>innovation</w:t>
      </w:r>
      <w:r>
        <w:t xml:space="preserve"> solves high drug prices -- </w:t>
      </w:r>
      <w:r w:rsidRPr="0064473E">
        <w:rPr>
          <w:u w:val="single"/>
        </w:rPr>
        <w:t>topples</w:t>
      </w:r>
      <w:r>
        <w:t xml:space="preserve"> drug monopolies.  </w:t>
      </w:r>
    </w:p>
    <w:p w14:paraId="0B29FE03" w14:textId="77777777" w:rsidR="00866D0E" w:rsidRPr="001A2A32" w:rsidRDefault="00866D0E" w:rsidP="00866D0E">
      <w:proofErr w:type="spellStart"/>
      <w:r w:rsidRPr="0064473E">
        <w:rPr>
          <w:rStyle w:val="Style13ptBold"/>
        </w:rPr>
        <w:t>Engelberg</w:t>
      </w:r>
      <w:proofErr w:type="spellEnd"/>
      <w:r w:rsidRPr="0064473E">
        <w:rPr>
          <w:rStyle w:val="Style13ptBold"/>
        </w:rPr>
        <w:t xml:space="preserve"> 19</w:t>
      </w:r>
      <w:r>
        <w:t xml:space="preserve"> [</w:t>
      </w:r>
      <w:r w:rsidRPr="0064473E">
        <w:t xml:space="preserve">Alfred B. </w:t>
      </w:r>
      <w:proofErr w:type="spellStart"/>
      <w:r w:rsidRPr="0064473E">
        <w:t>Engelberg</w:t>
      </w:r>
      <w:proofErr w:type="spellEnd"/>
      <w:r w:rsidRPr="0064473E">
        <w:t xml:space="preserve"> is a retired intellectual property lawyer and philanthropist. During his legal career, he was a patent examiner at the US Patent Office, a patent trial attorney at the US Department of Justice, and a member of the New York City law firm of </w:t>
      </w:r>
      <w:proofErr w:type="spellStart"/>
      <w:r w:rsidRPr="0064473E">
        <w:t>Amster</w:t>
      </w:r>
      <w:proofErr w:type="spellEnd"/>
      <w:r w:rsidRPr="0064473E">
        <w:t xml:space="preserve">, Rothstein, and </w:t>
      </w:r>
      <w:proofErr w:type="spellStart"/>
      <w:r w:rsidRPr="0064473E">
        <w:t>Engelberg</w:t>
      </w:r>
      <w:proofErr w:type="spellEnd"/>
      <w:r w:rsidRPr="0064473E">
        <w:t>. </w:t>
      </w:r>
      <w:r>
        <w:t>February 28, 201</w:t>
      </w:r>
      <w:r w:rsidRPr="0064473E">
        <w:t xml:space="preserve">9. “A Shortfall </w:t>
      </w:r>
      <w:proofErr w:type="gramStart"/>
      <w:r w:rsidRPr="0064473E">
        <w:t>In</w:t>
      </w:r>
      <w:proofErr w:type="gramEnd"/>
      <w:r w:rsidRPr="0064473E">
        <w:t xml:space="preserve"> Innovation Is The Cause Of High Drug Prices”</w:t>
      </w:r>
      <w:r>
        <w:t xml:space="preserve">. </w:t>
      </w:r>
      <w:hyperlink r:id="rId11" w:history="1">
        <w:r w:rsidRPr="001A2A32">
          <w:rPr>
            <w:rStyle w:val="Hyperlink"/>
          </w:rPr>
          <w:t>https://www.healthaffairs.org/do/10.1377/hblog20190228.636555/full/</w:t>
        </w:r>
      </w:hyperlink>
      <w:r w:rsidRPr="001A2A32">
        <w:t xml:space="preserve">] Dhruv </w:t>
      </w:r>
    </w:p>
    <w:p w14:paraId="650268D1" w14:textId="77777777" w:rsidR="00866D0E" w:rsidRPr="001A2A32" w:rsidRDefault="00866D0E" w:rsidP="00866D0E">
      <w:pPr>
        <w:rPr>
          <w:sz w:val="16"/>
        </w:rPr>
      </w:pPr>
      <w:r w:rsidRPr="001A2A32">
        <w:rPr>
          <w:rStyle w:val="StyleUnderline"/>
        </w:rPr>
        <w:t xml:space="preserve">A System That </w:t>
      </w:r>
      <w:r w:rsidRPr="001A2A32">
        <w:rPr>
          <w:rStyle w:val="Emphasis"/>
        </w:rPr>
        <w:t>Generates Profits</w:t>
      </w:r>
      <w:r w:rsidRPr="001A2A32">
        <w:rPr>
          <w:rStyle w:val="StyleUnderline"/>
        </w:rPr>
        <w:t xml:space="preserve"> Rather Than</w:t>
      </w:r>
      <w:r w:rsidRPr="001A2A32">
        <w:rPr>
          <w:sz w:val="16"/>
        </w:rPr>
        <w:t xml:space="preserve"> Research </w:t>
      </w:r>
      <w:proofErr w:type="gramStart"/>
      <w:r w:rsidRPr="001A2A32">
        <w:rPr>
          <w:sz w:val="16"/>
        </w:rPr>
        <w:t>And</w:t>
      </w:r>
      <w:proofErr w:type="gramEnd"/>
      <w:r w:rsidRPr="001A2A32">
        <w:rPr>
          <w:sz w:val="16"/>
        </w:rPr>
        <w:t xml:space="preserve"> </w:t>
      </w:r>
      <w:r w:rsidRPr="001A2A32">
        <w:rPr>
          <w:rStyle w:val="Emphasis"/>
        </w:rPr>
        <w:t>Innovation</w:t>
      </w:r>
    </w:p>
    <w:p w14:paraId="287C0ED1" w14:textId="77777777" w:rsidR="00866D0E" w:rsidRPr="001A2A32" w:rsidRDefault="00866D0E" w:rsidP="00866D0E">
      <w:pPr>
        <w:rPr>
          <w:sz w:val="16"/>
        </w:rPr>
      </w:pPr>
      <w:r w:rsidRPr="001A2A32">
        <w:rPr>
          <w:sz w:val="16"/>
        </w:rPr>
        <w:t xml:space="preserve">Each year the drug industry loses revenues because the monopolies on older medicines </w:t>
      </w:r>
      <w:proofErr w:type="gramStart"/>
      <w:r w:rsidRPr="001A2A32">
        <w:rPr>
          <w:sz w:val="16"/>
        </w:rPr>
        <w:t>expire</w:t>
      </w:r>
      <w:proofErr w:type="gramEnd"/>
      <w:r w:rsidRPr="001A2A32">
        <w:rPr>
          <w:sz w:val="16"/>
        </w:rPr>
        <w:t xml:space="preserve"> and they become available as low-cost generics. For at least the </w:t>
      </w:r>
      <w:hyperlink r:id="rId12" w:tgtFrame="_blank" w:history="1">
        <w:r w:rsidRPr="001A2A32">
          <w:rPr>
            <w:rStyle w:val="Hyperlink"/>
            <w:sz w:val="16"/>
          </w:rPr>
          <w:t>last decade, revenue declines</w:t>
        </w:r>
      </w:hyperlink>
      <w:r w:rsidRPr="001A2A32">
        <w:rPr>
          <w:sz w:val="16"/>
        </w:rPr>
        <w:t xml:space="preserve"> have been large because blockbuster drugs for treating cholesterol, blood pressure, diabetes, depression and acid reflux have all become generic. Generic versions of Lipitor, Nexium, </w:t>
      </w:r>
      <w:proofErr w:type="gramStart"/>
      <w:r w:rsidRPr="001A2A32">
        <w:rPr>
          <w:sz w:val="16"/>
        </w:rPr>
        <w:t>Prozac</w:t>
      </w:r>
      <w:proofErr w:type="gramEnd"/>
      <w:r w:rsidRPr="001A2A32">
        <w:rPr>
          <w:sz w:val="16"/>
        </w:rPr>
        <w:t xml:space="preserve"> and many other blockbusters are now taken by millions of patients every day. In contrast, </w:t>
      </w:r>
      <w:r w:rsidRPr="009C58A5">
        <w:rPr>
          <w:rStyle w:val="StyleUnderline"/>
          <w:highlight w:val="cyan"/>
        </w:rPr>
        <w:t>new drugs launched during the last decade are</w:t>
      </w:r>
      <w:r w:rsidRPr="001A2A32">
        <w:rPr>
          <w:rStyle w:val="StyleUnderline"/>
        </w:rPr>
        <w:t xml:space="preserve"> mostly </w:t>
      </w:r>
      <w:r w:rsidRPr="009C58A5">
        <w:rPr>
          <w:rStyle w:val="StyleUnderline"/>
          <w:highlight w:val="cyan"/>
        </w:rPr>
        <w:t>specialty</w:t>
      </w:r>
      <w:r w:rsidRPr="001A2A32">
        <w:rPr>
          <w:sz w:val="16"/>
        </w:rPr>
        <w:t xml:space="preserve"> and orphan drugs that are </w:t>
      </w:r>
      <w:r w:rsidRPr="001A2A32">
        <w:rPr>
          <w:rStyle w:val="StyleUnderline"/>
        </w:rPr>
        <w:t>taken by far fewer patients</w:t>
      </w:r>
      <w:r w:rsidRPr="001A2A32">
        <w:rPr>
          <w:sz w:val="16"/>
        </w:rPr>
        <w:t xml:space="preserve">.  </w:t>
      </w:r>
      <w:r w:rsidRPr="001A2A32">
        <w:rPr>
          <w:rStyle w:val="StyleUnderline"/>
        </w:rPr>
        <w:t>Despite their high initial prices</w:t>
      </w:r>
      <w:r w:rsidRPr="001A2A32">
        <w:rPr>
          <w:sz w:val="16"/>
        </w:rPr>
        <w:t xml:space="preserve">, these </w:t>
      </w:r>
      <w:r w:rsidRPr="001A2A32">
        <w:rPr>
          <w:rStyle w:val="StyleUnderline"/>
        </w:rPr>
        <w:t>drugs don’t generate enough revenue to replace</w:t>
      </w:r>
      <w:r w:rsidRPr="001A2A32">
        <w:rPr>
          <w:sz w:val="16"/>
        </w:rPr>
        <w:t xml:space="preserve"> the </w:t>
      </w:r>
      <w:r w:rsidRPr="001A2A32">
        <w:rPr>
          <w:rStyle w:val="StyleUnderline"/>
        </w:rPr>
        <w:t>revenue lost from</w:t>
      </w:r>
      <w:r w:rsidRPr="001A2A32">
        <w:rPr>
          <w:sz w:val="16"/>
        </w:rPr>
        <w:t xml:space="preserve"> blockbuster </w:t>
      </w:r>
      <w:r w:rsidRPr="001A2A32">
        <w:rPr>
          <w:rStyle w:val="Emphasis"/>
        </w:rPr>
        <w:t>monopoly expirations</w:t>
      </w:r>
      <w:r w:rsidRPr="001A2A32">
        <w:rPr>
          <w:sz w:val="16"/>
        </w:rPr>
        <w:t>.     </w:t>
      </w:r>
    </w:p>
    <w:p w14:paraId="3A512930" w14:textId="77777777" w:rsidR="00866D0E" w:rsidRPr="001A2A32" w:rsidRDefault="00866D0E" w:rsidP="00866D0E">
      <w:pPr>
        <w:rPr>
          <w:sz w:val="16"/>
        </w:rPr>
      </w:pPr>
      <w:r w:rsidRPr="001A2A32">
        <w:rPr>
          <w:rStyle w:val="StyleUnderline"/>
        </w:rPr>
        <w:t>To avoid reporting lower revenue</w:t>
      </w:r>
      <w:r w:rsidRPr="001A2A32">
        <w:rPr>
          <w:sz w:val="16"/>
        </w:rPr>
        <w:t xml:space="preserve"> and profits, </w:t>
      </w:r>
      <w:r w:rsidRPr="009C58A5">
        <w:rPr>
          <w:rStyle w:val="StyleUnderline"/>
          <w:highlight w:val="cyan"/>
        </w:rPr>
        <w:t>drug manufacturers have been imposing large</w:t>
      </w:r>
      <w:r w:rsidRPr="001A2A32">
        <w:rPr>
          <w:sz w:val="16"/>
        </w:rPr>
        <w:t xml:space="preserve"> annual </w:t>
      </w:r>
      <w:r w:rsidRPr="009C58A5">
        <w:rPr>
          <w:rStyle w:val="Emphasis"/>
          <w:highlight w:val="cyan"/>
        </w:rPr>
        <w:t>price increases</w:t>
      </w:r>
      <w:r w:rsidRPr="009C58A5">
        <w:rPr>
          <w:sz w:val="16"/>
          <w:highlight w:val="cyan"/>
        </w:rPr>
        <w:t>,</w:t>
      </w:r>
      <w:r w:rsidRPr="001A2A32">
        <w:rPr>
          <w:sz w:val="16"/>
        </w:rPr>
        <w:t xml:space="preserve"> often 10 percent or more, </w:t>
      </w:r>
      <w:r w:rsidRPr="009C58A5">
        <w:rPr>
          <w:rStyle w:val="StyleUnderline"/>
          <w:highlight w:val="cyan"/>
        </w:rPr>
        <w:t>on</w:t>
      </w:r>
      <w:r w:rsidRPr="001A2A32">
        <w:rPr>
          <w:rStyle w:val="StyleUnderline"/>
        </w:rPr>
        <w:t xml:space="preserve"> all </w:t>
      </w:r>
      <w:r w:rsidRPr="009C58A5">
        <w:rPr>
          <w:rStyle w:val="StyleUnderline"/>
          <w:highlight w:val="cyan"/>
        </w:rPr>
        <w:t>drugs</w:t>
      </w:r>
      <w:r w:rsidRPr="001A2A32">
        <w:rPr>
          <w:sz w:val="16"/>
        </w:rPr>
        <w:t xml:space="preserve"> that remain </w:t>
      </w:r>
      <w:r w:rsidRPr="009C58A5">
        <w:rPr>
          <w:rStyle w:val="StyleUnderline"/>
          <w:highlight w:val="cyan"/>
        </w:rPr>
        <w:t>protected by monopolies</w:t>
      </w:r>
      <w:r w:rsidRPr="001A2A32">
        <w:rPr>
          <w:sz w:val="16"/>
        </w:rPr>
        <w:t xml:space="preserve">.  </w:t>
      </w:r>
      <w:r w:rsidRPr="001A2A32">
        <w:rPr>
          <w:rStyle w:val="StyleUnderline"/>
        </w:rPr>
        <w:t>The</w:t>
      </w:r>
      <w:r w:rsidRPr="001A2A32">
        <w:rPr>
          <w:sz w:val="16"/>
        </w:rPr>
        <w:t xml:space="preserve"> cumulative </w:t>
      </w:r>
      <w:r w:rsidRPr="001A2A32">
        <w:rPr>
          <w:rStyle w:val="StyleUnderline"/>
        </w:rPr>
        <w:t xml:space="preserve">effect has been </w:t>
      </w:r>
      <w:proofErr w:type="gramStart"/>
      <w:r w:rsidRPr="001A2A32">
        <w:rPr>
          <w:rStyle w:val="StyleUnderline"/>
        </w:rPr>
        <w:t>to</w:t>
      </w:r>
      <w:proofErr w:type="gramEnd"/>
      <w:r w:rsidRPr="001A2A32">
        <w:rPr>
          <w:rStyle w:val="StyleUnderline"/>
        </w:rPr>
        <w:t xml:space="preserve"> </w:t>
      </w:r>
      <w:r w:rsidRPr="001A2A32">
        <w:rPr>
          <w:rStyle w:val="Emphasis"/>
        </w:rPr>
        <w:t>double or triple the price</w:t>
      </w:r>
      <w:r w:rsidRPr="001A2A32">
        <w:rPr>
          <w:rStyle w:val="StyleUnderline"/>
        </w:rPr>
        <w:t xml:space="preserve"> of top-selling branded drugs</w:t>
      </w:r>
      <w:r w:rsidRPr="001A2A32">
        <w:rPr>
          <w:sz w:val="16"/>
        </w:rPr>
        <w:t xml:space="preserve"> such as Humira, Lyrica, Lantus and many others. That is why US drug prices are the highest in the world.   Here is what the IQVIA (formerly IMS) annual </w:t>
      </w:r>
      <w:hyperlink r:id="rId13" w:tgtFrame="_blank" w:history="1">
        <w:r w:rsidRPr="001A2A32">
          <w:rPr>
            <w:rStyle w:val="Hyperlink"/>
            <w:sz w:val="16"/>
          </w:rPr>
          <w:t>reports</w:t>
        </w:r>
      </w:hyperlink>
      <w:r w:rsidRPr="001A2A32">
        <w:rPr>
          <w:sz w:val="16"/>
        </w:rPr>
        <w:t> on medicine use show for the decade from 2008-2017:</w:t>
      </w:r>
    </w:p>
    <w:p w14:paraId="56A5F84B" w14:textId="77777777" w:rsidR="00866D0E" w:rsidRPr="001A2A32" w:rsidRDefault="00866D0E" w:rsidP="00866D0E">
      <w:pPr>
        <w:rPr>
          <w:sz w:val="16"/>
          <w:szCs w:val="18"/>
        </w:rPr>
      </w:pPr>
      <w:r w:rsidRPr="001A2A32">
        <w:rPr>
          <w:sz w:val="16"/>
          <w:szCs w:val="18"/>
        </w:rPr>
        <w:t>Lost revenue from monopoly expirations was </w:t>
      </w:r>
      <w:hyperlink r:id="rId14" w:tgtFrame="_blank" w:history="1">
        <w:r w:rsidRPr="001A2A32">
          <w:rPr>
            <w:rStyle w:val="Hyperlink"/>
            <w:sz w:val="16"/>
            <w:szCs w:val="18"/>
          </w:rPr>
          <w:t>$185 billion</w:t>
        </w:r>
      </w:hyperlink>
      <w:r w:rsidRPr="001A2A32">
        <w:rPr>
          <w:sz w:val="16"/>
          <w:szCs w:val="18"/>
        </w:rPr>
        <w:t> whereas revenue gained from new medicines was only $169 billion.</w:t>
      </w:r>
    </w:p>
    <w:p w14:paraId="383337A1" w14:textId="77777777" w:rsidR="00866D0E" w:rsidRPr="001A2A32" w:rsidRDefault="00866D0E" w:rsidP="00866D0E">
      <w:pPr>
        <w:rPr>
          <w:sz w:val="16"/>
          <w:szCs w:val="18"/>
        </w:rPr>
      </w:pPr>
      <w:r w:rsidRPr="001A2A32">
        <w:rPr>
          <w:sz w:val="16"/>
          <w:szCs w:val="18"/>
        </w:rPr>
        <w:t>Increases in invoice prices – the list prices often used to determine patient cost-sharing -- generated $187 billion. Net revenue -- the revenue remaining after deducting rebates and other price concessions -- increased by $106.</w:t>
      </w:r>
    </w:p>
    <w:p w14:paraId="1FE9E1EC" w14:textId="77777777" w:rsidR="00866D0E" w:rsidRPr="001A2A32" w:rsidRDefault="00866D0E" w:rsidP="00866D0E">
      <w:pPr>
        <w:rPr>
          <w:sz w:val="16"/>
          <w:szCs w:val="18"/>
        </w:rPr>
      </w:pPr>
      <w:r w:rsidRPr="001A2A32">
        <w:rPr>
          <w:sz w:val="16"/>
          <w:szCs w:val="18"/>
        </w:rPr>
        <w:t>Undiscounted spending on prescription pharmaceuticals grew $167 billion (58 percent) from $286 to $453 billion, while the number of prescriptions filled with a brand-name medicine fell 59 percent, from over 1 billion to fewer than 450 million per year.</w:t>
      </w:r>
    </w:p>
    <w:p w14:paraId="6A8CEAAE" w14:textId="77777777" w:rsidR="00866D0E" w:rsidRPr="001A2A32" w:rsidRDefault="00866D0E" w:rsidP="00866D0E">
      <w:pPr>
        <w:rPr>
          <w:sz w:val="16"/>
          <w:szCs w:val="18"/>
        </w:rPr>
      </w:pPr>
      <w:r w:rsidRPr="001A2A32">
        <w:rPr>
          <w:sz w:val="16"/>
          <w:szCs w:val="18"/>
        </w:rPr>
        <w:t>Generic drug use rose from 72 percent to 90 percent of all prescriptions.</w:t>
      </w:r>
    </w:p>
    <w:p w14:paraId="3B140E25" w14:textId="77777777" w:rsidR="00866D0E" w:rsidRPr="001A2A32" w:rsidRDefault="00866D0E" w:rsidP="00866D0E">
      <w:pPr>
        <w:rPr>
          <w:sz w:val="16"/>
        </w:rPr>
      </w:pPr>
      <w:r w:rsidRPr="001A2A32">
        <w:rPr>
          <w:sz w:val="16"/>
        </w:rPr>
        <w:t>Many commentators, including an article by </w:t>
      </w:r>
      <w:hyperlink r:id="rId15" w:tgtFrame="_blank" w:history="1">
        <w:r w:rsidRPr="001A2A32">
          <w:rPr>
            <w:rStyle w:val="Hyperlink"/>
            <w:sz w:val="16"/>
          </w:rPr>
          <w:t>Hernandez et. al</w:t>
        </w:r>
      </w:hyperlink>
      <w:r w:rsidRPr="001A2A32">
        <w:rPr>
          <w:sz w:val="16"/>
        </w:rPr>
        <w:t xml:space="preserve"> in the January 2019 issue of Health Affairs, have noted that </w:t>
      </w:r>
      <w:r w:rsidRPr="009C58A5">
        <w:rPr>
          <w:rStyle w:val="StyleUnderline"/>
          <w:highlight w:val="cyan"/>
        </w:rPr>
        <w:t>price increases</w:t>
      </w:r>
      <w:r w:rsidRPr="001A2A32">
        <w:rPr>
          <w:rStyle w:val="StyleUnderline"/>
        </w:rPr>
        <w:t xml:space="preserve"> </w:t>
      </w:r>
      <w:r w:rsidRPr="009C58A5">
        <w:rPr>
          <w:rStyle w:val="StyleUnderline"/>
          <w:highlight w:val="cyan"/>
        </w:rPr>
        <w:t>have been</w:t>
      </w:r>
      <w:r w:rsidRPr="001A2A32">
        <w:rPr>
          <w:rStyle w:val="StyleUnderline"/>
        </w:rPr>
        <w:t xml:space="preserve"> an </w:t>
      </w:r>
      <w:r w:rsidRPr="009C58A5">
        <w:rPr>
          <w:rStyle w:val="Emphasis"/>
          <w:highlight w:val="cyan"/>
        </w:rPr>
        <w:t>important</w:t>
      </w:r>
      <w:r w:rsidRPr="001A2A32">
        <w:rPr>
          <w:rStyle w:val="Emphasis"/>
        </w:rPr>
        <w:t xml:space="preserve"> factor</w:t>
      </w:r>
      <w:r w:rsidRPr="001A2A32">
        <w:rPr>
          <w:rStyle w:val="StyleUnderline"/>
        </w:rPr>
        <w:t xml:space="preserve"> </w:t>
      </w:r>
      <w:r w:rsidRPr="009C58A5">
        <w:rPr>
          <w:rStyle w:val="StyleUnderline"/>
          <w:highlight w:val="cyan"/>
        </w:rPr>
        <w:t>in</w:t>
      </w:r>
      <w:r w:rsidRPr="001A2A32">
        <w:rPr>
          <w:rStyle w:val="StyleUnderline"/>
        </w:rPr>
        <w:t xml:space="preserve"> the </w:t>
      </w:r>
      <w:r w:rsidRPr="009C58A5">
        <w:rPr>
          <w:rStyle w:val="Emphasis"/>
          <w:highlight w:val="cyan"/>
        </w:rPr>
        <w:t>rising cost of drugs</w:t>
      </w:r>
      <w:r w:rsidRPr="001A2A32">
        <w:rPr>
          <w:sz w:val="16"/>
        </w:rPr>
        <w:t xml:space="preserve">. What this data makes clear is that </w:t>
      </w:r>
      <w:r w:rsidRPr="009C58A5">
        <w:rPr>
          <w:rStyle w:val="StyleUnderline"/>
          <w:highlight w:val="cyan"/>
        </w:rPr>
        <w:t>without the enormous price increases</w:t>
      </w:r>
      <w:r w:rsidRPr="001A2A32">
        <w:rPr>
          <w:rStyle w:val="StyleUnderline"/>
        </w:rPr>
        <w:t xml:space="preserve"> on a shrinking market for new medicines</w:t>
      </w:r>
      <w:r w:rsidRPr="001A2A32">
        <w:rPr>
          <w:sz w:val="16"/>
        </w:rPr>
        <w:t xml:space="preserve">, the industry’s revenues and profits would have remained essentially flat for a decade.  In addition, but for these price increases, </w:t>
      </w:r>
      <w:r w:rsidRPr="009C58A5">
        <w:rPr>
          <w:rStyle w:val="StyleUnderline"/>
          <w:highlight w:val="cyan"/>
        </w:rPr>
        <w:t>the overall cost of</w:t>
      </w:r>
      <w:r w:rsidRPr="001A2A32">
        <w:rPr>
          <w:rStyle w:val="StyleUnderline"/>
        </w:rPr>
        <w:t xml:space="preserve"> prescription </w:t>
      </w:r>
      <w:r w:rsidRPr="009C58A5">
        <w:rPr>
          <w:rStyle w:val="StyleUnderline"/>
          <w:highlight w:val="cyan"/>
        </w:rPr>
        <w:t xml:space="preserve">drugs would have </w:t>
      </w:r>
      <w:r w:rsidRPr="009C58A5">
        <w:rPr>
          <w:rStyle w:val="Emphasis"/>
          <w:highlight w:val="cyan"/>
        </w:rPr>
        <w:t>declined</w:t>
      </w:r>
      <w:r w:rsidRPr="001A2A32">
        <w:rPr>
          <w:rStyle w:val="StyleUnderline"/>
        </w:rPr>
        <w:t xml:space="preserve"> over the last decade</w:t>
      </w:r>
      <w:r w:rsidRPr="001A2A32">
        <w:rPr>
          <w:sz w:val="16"/>
        </w:rPr>
        <w:t xml:space="preserve"> </w:t>
      </w:r>
      <w:proofErr w:type="gramStart"/>
      <w:r w:rsidRPr="001A2A32">
        <w:rPr>
          <w:sz w:val="16"/>
        </w:rPr>
        <w:t>as a result of</w:t>
      </w:r>
      <w:proofErr w:type="gramEnd"/>
      <w:r w:rsidRPr="001A2A32">
        <w:rPr>
          <w:sz w:val="16"/>
        </w:rPr>
        <w:t xml:space="preserve"> the large increase in the percentage of prescriptions filled with a generic medicine.</w:t>
      </w:r>
    </w:p>
    <w:p w14:paraId="0B6F81BA" w14:textId="77777777" w:rsidR="00866D0E" w:rsidRPr="001A2A32" w:rsidRDefault="00866D0E" w:rsidP="00866D0E">
      <w:pPr>
        <w:rPr>
          <w:sz w:val="16"/>
        </w:rPr>
      </w:pPr>
      <w:r w:rsidRPr="009C58A5">
        <w:rPr>
          <w:rStyle w:val="StyleUnderline"/>
          <w:highlight w:val="cyan"/>
        </w:rPr>
        <w:t>Price increases</w:t>
      </w:r>
      <w:r w:rsidRPr="001A2A32">
        <w:rPr>
          <w:sz w:val="16"/>
        </w:rPr>
        <w:t xml:space="preserve"> largely </w:t>
      </w:r>
      <w:r w:rsidRPr="009C58A5">
        <w:rPr>
          <w:rStyle w:val="StyleUnderline"/>
          <w:highlight w:val="cyan"/>
        </w:rPr>
        <w:t>fueled profits rather than</w:t>
      </w:r>
      <w:r w:rsidRPr="001A2A32">
        <w:rPr>
          <w:rStyle w:val="StyleUnderline"/>
        </w:rPr>
        <w:t xml:space="preserve"> </w:t>
      </w:r>
      <w:r w:rsidRPr="001A2A32">
        <w:rPr>
          <w:rStyle w:val="Emphasis"/>
        </w:rPr>
        <w:t xml:space="preserve">additional </w:t>
      </w:r>
      <w:r w:rsidRPr="009C58A5">
        <w:rPr>
          <w:rStyle w:val="Emphasis"/>
          <w:highlight w:val="cyan"/>
        </w:rPr>
        <w:t>research spending</w:t>
      </w:r>
      <w:r w:rsidRPr="001A2A32">
        <w:rPr>
          <w:sz w:val="16"/>
        </w:rPr>
        <w:t>. According to the </w:t>
      </w:r>
      <w:hyperlink r:id="rId16" w:tgtFrame="_blank" w:history="1">
        <w:r w:rsidRPr="001A2A32">
          <w:rPr>
            <w:rStyle w:val="Hyperlink"/>
            <w:sz w:val="16"/>
          </w:rPr>
          <w:t>GAO</w:t>
        </w:r>
      </w:hyperlink>
      <w:r w:rsidRPr="001A2A32">
        <w:rPr>
          <w:sz w:val="16"/>
        </w:rPr>
        <w:t>, profit margins grew to over 20 percent for the largest drug companies, more than double the average profit margin of the largest 500 industrial companies. Yet, from 2008 to 2014 research spending increased by only $8 billion and PhRMA companies </w:t>
      </w:r>
      <w:hyperlink r:id="rId17" w:tgtFrame="_blank" w:history="1">
        <w:r w:rsidRPr="001A2A32">
          <w:rPr>
            <w:rStyle w:val="Hyperlink"/>
            <w:sz w:val="16"/>
          </w:rPr>
          <w:t>report</w:t>
        </w:r>
      </w:hyperlink>
      <w:r w:rsidRPr="001A2A32">
        <w:rPr>
          <w:sz w:val="16"/>
        </w:rPr>
        <w:t> a total of $18 billion in increases from 2015 to 2017. Moreover, the bulk of the industry’s spending was on later-stage development of new drugs acquired from 3rd parties. This suggests that drug manufacturers have become increasingly dependent on federally funded research at academic medical centers to seed a drug development pipeline.</w:t>
      </w:r>
    </w:p>
    <w:p w14:paraId="4FD07FB5" w14:textId="77777777" w:rsidR="00866D0E" w:rsidRDefault="00866D0E" w:rsidP="00866D0E">
      <w:pPr>
        <w:rPr>
          <w:sz w:val="16"/>
        </w:rPr>
      </w:pPr>
      <w:r w:rsidRPr="001A2A32">
        <w:rPr>
          <w:sz w:val="16"/>
        </w:rPr>
        <w:t>Over the past 40 years</w:t>
      </w:r>
      <w:r w:rsidRPr="00344974">
        <w:rPr>
          <w:sz w:val="16"/>
        </w:rPr>
        <w:t xml:space="preserve">, </w:t>
      </w:r>
      <w:r w:rsidRPr="00344974">
        <w:rPr>
          <w:rStyle w:val="StyleUnderline"/>
        </w:rPr>
        <w:t>drug manufacturers successfully lobbied for longer monopolies</w:t>
      </w:r>
      <w:r w:rsidRPr="001A2A32">
        <w:rPr>
          <w:sz w:val="16"/>
        </w:rPr>
        <w:t xml:space="preserve">, claiming that this would spur greater investment in </w:t>
      </w:r>
      <w:r w:rsidRPr="00344974">
        <w:rPr>
          <w:sz w:val="16"/>
        </w:rPr>
        <w:t xml:space="preserve">research.  Legislation </w:t>
      </w:r>
      <w:r w:rsidRPr="00344974">
        <w:rPr>
          <w:rStyle w:val="StyleUnderline"/>
        </w:rPr>
        <w:t xml:space="preserve">providing for </w:t>
      </w:r>
      <w:r w:rsidRPr="00344974">
        <w:rPr>
          <w:rStyle w:val="Emphasis"/>
        </w:rPr>
        <w:t>patent term extensions</w:t>
      </w:r>
      <w:r w:rsidRPr="00344974">
        <w:rPr>
          <w:sz w:val="16"/>
        </w:rPr>
        <w:t xml:space="preserve"> of up to 5 years and market exclusivities of 5 to 12 years have lengthened the average monopoly period from less than 8 years to </w:t>
      </w:r>
      <w:hyperlink r:id="rId18" w:tgtFrame="_blank" w:history="1">
        <w:r w:rsidRPr="00344974">
          <w:rPr>
            <w:rStyle w:val="Hyperlink"/>
            <w:sz w:val="16"/>
          </w:rPr>
          <w:t>over 14 years</w:t>
        </w:r>
      </w:hyperlink>
      <w:r w:rsidRPr="00344974">
        <w:rPr>
          <w:sz w:val="16"/>
        </w:rPr>
        <w:t> for the top-selling drugs.  </w:t>
      </w:r>
      <w:r w:rsidRPr="00344974">
        <w:rPr>
          <w:rStyle w:val="StyleUnderline"/>
        </w:rPr>
        <w:t xml:space="preserve">The </w:t>
      </w:r>
      <w:r w:rsidRPr="009C58A5">
        <w:rPr>
          <w:rStyle w:val="StyleUnderline"/>
          <w:highlight w:val="cyan"/>
        </w:rPr>
        <w:t xml:space="preserve">length of these monopolies has been </w:t>
      </w:r>
      <w:r w:rsidRPr="009C58A5">
        <w:rPr>
          <w:rStyle w:val="Emphasis"/>
          <w:highlight w:val="cyan"/>
        </w:rPr>
        <w:t>augmented</w:t>
      </w:r>
      <w:r w:rsidRPr="009C58A5">
        <w:rPr>
          <w:rStyle w:val="StyleUnderline"/>
          <w:highlight w:val="cyan"/>
        </w:rPr>
        <w:t xml:space="preserve"> by</w:t>
      </w:r>
      <w:r w:rsidRPr="00344974">
        <w:rPr>
          <w:sz w:val="16"/>
        </w:rPr>
        <w:t xml:space="preserve"> a variety of monopoly abuses including</w:t>
      </w:r>
      <w:r w:rsidRPr="001A2A32">
        <w:rPr>
          <w:sz w:val="16"/>
        </w:rPr>
        <w:t xml:space="preserve"> pay-for-delay patent settlements, denying generic manufacturers access to the samples needed to gain approval for competitive products, and “</w:t>
      </w:r>
      <w:r w:rsidRPr="009C58A5">
        <w:rPr>
          <w:rStyle w:val="Emphasis"/>
          <w:highlight w:val="cyan"/>
        </w:rPr>
        <w:t>patent evergreening</w:t>
      </w:r>
      <w:r w:rsidRPr="001A2A32">
        <w:rPr>
          <w:sz w:val="16"/>
        </w:rPr>
        <w:t xml:space="preserve">,” </w:t>
      </w:r>
      <w:proofErr w:type="gramStart"/>
      <w:r w:rsidRPr="001A2A32">
        <w:rPr>
          <w:sz w:val="16"/>
        </w:rPr>
        <w:t>i.e.</w:t>
      </w:r>
      <w:proofErr w:type="gramEnd"/>
      <w:r w:rsidRPr="001A2A32">
        <w:rPr>
          <w:sz w:val="16"/>
        </w:rPr>
        <w:t xml:space="preserve"> obtaining numerous secondary patents of dubious quality to delay competition.   </w:t>
      </w:r>
      <w:r w:rsidRPr="001A2A32">
        <w:rPr>
          <w:rStyle w:val="StyleUnderline"/>
        </w:rPr>
        <w:t xml:space="preserve">Longer </w:t>
      </w:r>
      <w:r w:rsidRPr="009C58A5">
        <w:rPr>
          <w:rStyle w:val="StyleUnderline"/>
          <w:highlight w:val="cyan"/>
        </w:rPr>
        <w:t>monopolies</w:t>
      </w:r>
      <w:r w:rsidRPr="001A2A32">
        <w:rPr>
          <w:rStyle w:val="StyleUnderline"/>
        </w:rPr>
        <w:t xml:space="preserve"> appear to be a </w:t>
      </w:r>
      <w:r w:rsidRPr="009C58A5">
        <w:rPr>
          <w:rStyle w:val="Emphasis"/>
          <w:highlight w:val="cyan"/>
        </w:rPr>
        <w:t>substitute</w:t>
      </w:r>
      <w:r w:rsidRPr="001A2A32">
        <w:rPr>
          <w:rStyle w:val="StyleUnderline"/>
        </w:rPr>
        <w:t xml:space="preserve"> rather than an incentive for </w:t>
      </w:r>
      <w:r w:rsidRPr="009C58A5">
        <w:rPr>
          <w:rStyle w:val="Emphasis"/>
          <w:highlight w:val="cyan"/>
        </w:rPr>
        <w:t>innovation</w:t>
      </w:r>
      <w:r w:rsidRPr="009C58A5">
        <w:rPr>
          <w:rStyle w:val="StyleUnderline"/>
          <w:highlight w:val="cyan"/>
        </w:rPr>
        <w:t xml:space="preserve"> because they make it easier for manufacturers to earn profits without</w:t>
      </w:r>
      <w:r w:rsidRPr="001A2A32">
        <w:rPr>
          <w:sz w:val="16"/>
        </w:rPr>
        <w:t xml:space="preserve"> the risk and cost </w:t>
      </w:r>
      <w:r w:rsidRPr="001A2A32">
        <w:rPr>
          <w:rStyle w:val="StyleUnderline"/>
        </w:rPr>
        <w:t xml:space="preserve">of </w:t>
      </w:r>
      <w:r w:rsidRPr="009C58A5">
        <w:rPr>
          <w:rStyle w:val="StyleUnderline"/>
          <w:highlight w:val="cyan"/>
        </w:rPr>
        <w:t>investing in</w:t>
      </w:r>
      <w:r w:rsidRPr="001A2A32">
        <w:rPr>
          <w:rStyle w:val="StyleUnderline"/>
        </w:rPr>
        <w:t xml:space="preserve"> the </w:t>
      </w:r>
      <w:r w:rsidRPr="001A2A32">
        <w:rPr>
          <w:rStyle w:val="Emphasis"/>
        </w:rPr>
        <w:t xml:space="preserve">discovery of </w:t>
      </w:r>
      <w:r w:rsidRPr="009C58A5">
        <w:rPr>
          <w:rStyle w:val="Emphasis"/>
          <w:highlight w:val="cyan"/>
        </w:rPr>
        <w:t>new medicines</w:t>
      </w:r>
      <w:r w:rsidRPr="001A2A32">
        <w:rPr>
          <w:sz w:val="16"/>
        </w:rPr>
        <w:t>.</w:t>
      </w:r>
    </w:p>
    <w:p w14:paraId="2C06D377" w14:textId="77777777" w:rsidR="00866D0E" w:rsidRPr="00866D0E" w:rsidRDefault="00866D0E" w:rsidP="00866D0E"/>
    <w:p w14:paraId="1678525D" w14:textId="518B0C5D" w:rsidR="00866D0E" w:rsidRDefault="00866D0E" w:rsidP="00866D0E">
      <w:pPr>
        <w:pStyle w:val="Heading3"/>
      </w:pPr>
    </w:p>
    <w:p w14:paraId="5E661AAF" w14:textId="77777777" w:rsidR="00866D0E" w:rsidRPr="00866D0E" w:rsidRDefault="00866D0E" w:rsidP="00866D0E"/>
    <w:p w14:paraId="6DBA324C" w14:textId="5677BAEB" w:rsidR="00787493" w:rsidRDefault="00787493" w:rsidP="00787493">
      <w:pPr>
        <w:pStyle w:val="Heading3"/>
      </w:pPr>
      <w:r>
        <w:t>1AC</w:t>
      </w:r>
      <w:r w:rsidR="00866D0E">
        <w:t xml:space="preserve"> – Advantage 1</w:t>
      </w:r>
    </w:p>
    <w:p w14:paraId="1B2873BD" w14:textId="77777777" w:rsidR="00787493" w:rsidRDefault="00787493" w:rsidP="00787493">
      <w:pPr>
        <w:pStyle w:val="Heading4"/>
      </w:pPr>
      <w:r>
        <w:t>Advantage 1 is Innovation</w:t>
      </w:r>
    </w:p>
    <w:p w14:paraId="79ECE350" w14:textId="77777777" w:rsidR="00787493" w:rsidRDefault="00787493" w:rsidP="00787493">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0FD9631C" w14:textId="77777777" w:rsidR="00787493" w:rsidRPr="005B38BB" w:rsidRDefault="00787493" w:rsidP="00787493">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1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21BBE425" w14:textId="77777777" w:rsidR="00787493" w:rsidRPr="007E660D" w:rsidRDefault="00787493" w:rsidP="00787493">
      <w:pPr>
        <w:rPr>
          <w:sz w:val="16"/>
        </w:rPr>
      </w:pPr>
      <w:r w:rsidRPr="009C58A5">
        <w:rPr>
          <w:highlight w:val="cyan"/>
          <w:u w:val="single"/>
        </w:rPr>
        <w:t>Drug companies</w:t>
      </w:r>
      <w:r w:rsidRPr="009C58A5">
        <w:rPr>
          <w:sz w:val="16"/>
          <w:highlight w:val="cyan"/>
        </w:rPr>
        <w:t xml:space="preserve"> </w:t>
      </w:r>
      <w:r w:rsidRPr="009C58A5">
        <w:rPr>
          <w:b/>
          <w:bCs/>
          <w:highlight w:val="cyan"/>
          <w:u w:val="single"/>
        </w:rPr>
        <w:t>have brought great innovations</w:t>
      </w:r>
      <w:r w:rsidRPr="009C58A5">
        <w:rPr>
          <w:sz w:val="16"/>
          <w:highlight w:val="cyan"/>
        </w:rPr>
        <w:t xml:space="preserve"> </w:t>
      </w:r>
      <w:r w:rsidRPr="007E660D">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7E660D">
        <w:rPr>
          <w:sz w:val="16"/>
        </w:rPr>
        <w:t>time period</w:t>
      </w:r>
      <w:proofErr w:type="gramEnd"/>
      <w:r w:rsidRPr="007E660D">
        <w:rPr>
          <w:sz w:val="16"/>
        </w:rPr>
        <w:t xml:space="preserve"> of protection so companies can recoup their investments by charging monopoly prices</w:t>
      </w:r>
      <w:r w:rsidRPr="007E660D">
        <w:rPr>
          <w:u w:val="single"/>
        </w:rPr>
        <w:t xml:space="preserve">. When patents end, lower-priced competitors should be able to jump into the market and drive down the price. </w:t>
      </w:r>
      <w:r w:rsidRPr="009C58A5">
        <w:rPr>
          <w:b/>
          <w:bCs/>
          <w:highlight w:val="cyan"/>
          <w:u w:val="single"/>
          <w:bdr w:val="single" w:sz="4" w:space="0" w:color="auto"/>
        </w:rPr>
        <w:t>But that’s not happening</w:t>
      </w:r>
      <w:r w:rsidRPr="007E660D">
        <w:rPr>
          <w:u w:val="single"/>
        </w:rPr>
        <w:t xml:space="preserve">. Instead, </w:t>
      </w:r>
      <w:r w:rsidRPr="009C58A5">
        <w:rPr>
          <w:highlight w:val="cyan"/>
          <w:u w:val="single"/>
        </w:rPr>
        <w:t>drug companies build massive patent walls around their products</w:t>
      </w:r>
      <w:r w:rsidRPr="007E660D">
        <w:rPr>
          <w:u w:val="single"/>
        </w:rPr>
        <w:t xml:space="preserve">, </w:t>
      </w:r>
      <w:r w:rsidRPr="009C58A5">
        <w:rPr>
          <w:highlight w:val="cyan"/>
          <w:u w:val="single"/>
        </w:rPr>
        <w:t>extending</w:t>
      </w:r>
      <w:r w:rsidRPr="007E660D">
        <w:rPr>
          <w:u w:val="single"/>
        </w:rPr>
        <w:t xml:space="preserve"> the </w:t>
      </w:r>
      <w:r w:rsidRPr="009C58A5">
        <w:rPr>
          <w:highlight w:val="cyan"/>
          <w:u w:val="single"/>
        </w:rPr>
        <w:t xml:space="preserve">protection </w:t>
      </w:r>
      <w:proofErr w:type="gramStart"/>
      <w:r w:rsidRPr="009C58A5">
        <w:rPr>
          <w:b/>
          <w:bCs/>
          <w:highlight w:val="cyan"/>
          <w:u w:val="single"/>
        </w:rPr>
        <w:t>over and over again</w:t>
      </w:r>
      <w:proofErr w:type="gramEnd"/>
      <w:r w:rsidRPr="007E660D">
        <w:rPr>
          <w:sz w:val="16"/>
        </w:rPr>
        <w:t xml:space="preserve">. </w:t>
      </w:r>
      <w:r w:rsidRPr="007E660D">
        <w:rPr>
          <w:u w:val="single"/>
        </w:rPr>
        <w:t xml:space="preserve">Some modern </w:t>
      </w:r>
      <w:r w:rsidRPr="009C58A5">
        <w:rPr>
          <w:highlight w:val="cyan"/>
          <w:u w:val="single"/>
        </w:rPr>
        <w:t xml:space="preserve">drugs have </w:t>
      </w:r>
      <w:r w:rsidRPr="007E660D">
        <w:rPr>
          <w:u w:val="single"/>
        </w:rPr>
        <w:t xml:space="preserve">an </w:t>
      </w:r>
      <w:r w:rsidRPr="009C58A5">
        <w:rPr>
          <w:highlight w:val="cyan"/>
          <w:u w:val="single"/>
        </w:rPr>
        <w:t>avalanche of U.S. patents</w:t>
      </w:r>
      <w:r w:rsidRPr="007E660D">
        <w:rPr>
          <w:u w:val="single"/>
        </w:rPr>
        <w:t xml:space="preserve">, with </w:t>
      </w:r>
      <w:r w:rsidRPr="009C58A5">
        <w:rPr>
          <w:highlight w:val="cyan"/>
          <w:u w:val="single"/>
        </w:rPr>
        <w:t xml:space="preserve">expiration dates </w:t>
      </w:r>
      <w:r w:rsidRPr="009C58A5">
        <w:rPr>
          <w:b/>
          <w:bCs/>
          <w:highlight w:val="cyan"/>
          <w:u w:val="single"/>
          <w:bdr w:val="single" w:sz="4" w:space="0" w:color="auto"/>
        </w:rPr>
        <w:t>staggered across time</w:t>
      </w:r>
      <w:r w:rsidRPr="009C58A5">
        <w:rPr>
          <w:highlight w:val="cya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9C58A5">
        <w:rPr>
          <w:highlight w:val="cyan"/>
          <w:u w:val="single"/>
        </w:rPr>
        <w:t>Rather than rewarding innovation</w:t>
      </w:r>
      <w:r w:rsidRPr="007E660D">
        <w:rPr>
          <w:u w:val="single"/>
        </w:rPr>
        <w:t xml:space="preserve">, </w:t>
      </w:r>
      <w:r w:rsidRPr="009C58A5">
        <w:rPr>
          <w:highlight w:val="cyan"/>
          <w:u w:val="single"/>
        </w:rPr>
        <w:t xml:space="preserve">our patent system is </w:t>
      </w:r>
      <w:r w:rsidRPr="007E660D">
        <w:rPr>
          <w:u w:val="single"/>
        </w:rPr>
        <w:t xml:space="preserve">now </w:t>
      </w:r>
      <w:r w:rsidRPr="009C58A5">
        <w:rPr>
          <w:highlight w:val="cyan"/>
          <w:u w:val="single"/>
        </w:rPr>
        <w:t>largely repurposing drugs</w:t>
      </w:r>
      <w:r w:rsidRPr="007E660D">
        <w:rPr>
          <w:u w:val="single"/>
        </w:rPr>
        <w:t xml:space="preserve">. </w:t>
      </w:r>
      <w:r w:rsidRPr="009C58A5">
        <w:rPr>
          <w:highlight w:val="cyan"/>
          <w:u w:val="single"/>
        </w:rPr>
        <w:t>Between 2005 and 2015</w:t>
      </w:r>
      <w:r w:rsidRPr="007E660D">
        <w:rPr>
          <w:u w:val="single"/>
        </w:rPr>
        <w:t xml:space="preserve">, </w:t>
      </w:r>
      <w:r w:rsidRPr="009C58A5">
        <w:rPr>
          <w:b/>
          <w:bCs/>
          <w:highlight w:val="cyan"/>
          <w:u w:val="single"/>
        </w:rPr>
        <w:t>more than three-quarters</w:t>
      </w:r>
      <w:r w:rsidRPr="009C58A5">
        <w:rPr>
          <w:highlight w:val="cyan"/>
          <w:u w:val="single"/>
        </w:rPr>
        <w:t xml:space="preserve"> of </w:t>
      </w:r>
      <w:r w:rsidRPr="007E660D">
        <w:rPr>
          <w:u w:val="single"/>
        </w:rPr>
        <w:t xml:space="preserve">the </w:t>
      </w:r>
      <w:r w:rsidRPr="009C58A5">
        <w:rPr>
          <w:highlight w:val="cyan"/>
          <w:u w:val="single"/>
        </w:rPr>
        <w:t xml:space="preserve">drugs associated with new patents </w:t>
      </w:r>
      <w:r w:rsidRPr="009C58A5">
        <w:rPr>
          <w:b/>
          <w:bCs/>
          <w:highlight w:val="cyan"/>
          <w:u w:val="single"/>
        </w:rPr>
        <w:t>were not new ones</w:t>
      </w:r>
      <w:r w:rsidRPr="009C58A5">
        <w:rPr>
          <w:highlight w:val="cya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9C58A5">
        <w:rPr>
          <w:highlight w:val="cyan"/>
          <w:u w:val="single"/>
        </w:rPr>
        <w:t xml:space="preserve">new patents can be </w:t>
      </w:r>
      <w:r w:rsidRPr="009C58A5">
        <w:rPr>
          <w:b/>
          <w:bCs/>
          <w:highlight w:val="cyan"/>
          <w:u w:val="single"/>
        </w:rPr>
        <w:t>obtained on minor tweaks</w:t>
      </w:r>
      <w:r w:rsidRPr="009C58A5">
        <w:rPr>
          <w:highlight w:val="cyan"/>
          <w:u w:val="single"/>
        </w:rPr>
        <w:t xml:space="preserve"> </w:t>
      </w:r>
      <w:r w:rsidRPr="007E660D">
        <w:rPr>
          <w:u w:val="single"/>
        </w:rPr>
        <w:t xml:space="preserve">such as adjustments to dosage or delivery systems — a once-a-day pill instead of a twice-a-day </w:t>
      </w:r>
      <w:proofErr w:type="gramStart"/>
      <w:r w:rsidRPr="007E660D">
        <w:rPr>
          <w:u w:val="single"/>
        </w:rPr>
        <w:t>one;</w:t>
      </w:r>
      <w:proofErr w:type="gramEnd"/>
      <w:r w:rsidRPr="007E660D">
        <w:rPr>
          <w:u w:val="single"/>
        </w:rPr>
        <w:t xml:space="preserv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402C110B" w14:textId="77777777" w:rsidR="00787493" w:rsidRDefault="00787493" w:rsidP="00787493">
      <w:pPr>
        <w:pStyle w:val="Heading4"/>
      </w:pPr>
      <w:r>
        <w:t xml:space="preserve">We </w:t>
      </w:r>
      <w:r>
        <w:rPr>
          <w:u w:val="single"/>
        </w:rPr>
        <w:t>control Uniqueness</w:t>
      </w:r>
      <w:r>
        <w:t xml:space="preserve"> – up to 80% of all new patents are not </w:t>
      </w:r>
      <w:r>
        <w:rPr>
          <w:u w:val="single"/>
        </w:rPr>
        <w:t>new drugs</w:t>
      </w:r>
      <w:r>
        <w:t xml:space="preserve"> but </w:t>
      </w:r>
      <w:r>
        <w:rPr>
          <w:u w:val="single"/>
        </w:rPr>
        <w:t>old ones</w:t>
      </w:r>
      <w:r>
        <w:t>.</w:t>
      </w:r>
    </w:p>
    <w:p w14:paraId="7596B646" w14:textId="77777777" w:rsidR="00787493" w:rsidRPr="005B38BB" w:rsidRDefault="00787493" w:rsidP="00787493">
      <w:r w:rsidRPr="005B38BB">
        <w:rPr>
          <w:rStyle w:val="Style13ptBold"/>
        </w:rPr>
        <w:t xml:space="preserve">Feldman </w:t>
      </w:r>
      <w:r>
        <w:rPr>
          <w:rStyle w:val="Style13ptBold"/>
        </w:rPr>
        <w:t>2</w:t>
      </w:r>
      <w:r>
        <w:t xml:space="preserve"> </w:t>
      </w:r>
      <w:r w:rsidRPr="005B38BB">
        <w:t>Robin Feldman 18, May your drug price be evergreen, Journal of Law and the Biosciences, Volume 5, Issue 3, December 2018, Pages 590–647, </w:t>
      </w:r>
      <w:hyperlink r:id="rId20"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proofErr w:type="spellStart"/>
      <w:r w:rsidRPr="005B38BB">
        <w:t>sid</w:t>
      </w:r>
      <w:proofErr w:type="spellEnd"/>
    </w:p>
    <w:p w14:paraId="31DB8F1F" w14:textId="77777777" w:rsidR="00787493" w:rsidRDefault="00787493" w:rsidP="00787493">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9C58A5">
        <w:rPr>
          <w:highlight w:val="cyan"/>
          <w:u w:val="single"/>
        </w:rPr>
        <w:t>current</w:t>
      </w:r>
      <w:r w:rsidRPr="007E660D">
        <w:rPr>
          <w:sz w:val="16"/>
        </w:rPr>
        <w:t xml:space="preserve"> </w:t>
      </w:r>
      <w:proofErr w:type="gramStart"/>
      <w:r w:rsidRPr="009C58A5">
        <w:rPr>
          <w:highlight w:val="cyan"/>
          <w:u w:val="single"/>
        </w:rPr>
        <w:t>state of affairs</w:t>
      </w:r>
      <w:proofErr w:type="gramEnd"/>
      <w:r w:rsidRPr="007E660D">
        <w:rPr>
          <w:sz w:val="16"/>
        </w:rPr>
        <w:t xml:space="preserve"> </w:t>
      </w:r>
      <w:r w:rsidRPr="009C58A5">
        <w:rPr>
          <w:b/>
          <w:bCs/>
          <w:highlight w:val="cyan"/>
          <w:u w:val="single"/>
          <w:bdr w:val="single" w:sz="4" w:space="0" w:color="auto"/>
        </w:rPr>
        <w:t>is harming innovation</w:t>
      </w:r>
      <w:r w:rsidRPr="007E660D">
        <w:rPr>
          <w:sz w:val="16"/>
        </w:rPr>
        <w:t xml:space="preserve"> in tangible ways. </w:t>
      </w:r>
      <w:r w:rsidRPr="009C58A5">
        <w:rPr>
          <w:highlight w:val="cyan"/>
          <w:u w:val="single"/>
        </w:rPr>
        <w:t>Rather than creating new medicines</w:t>
      </w:r>
      <w:r w:rsidRPr="007E660D">
        <w:rPr>
          <w:sz w:val="16"/>
        </w:rPr>
        <w:t>—sallying forth into new frontiers for the benefit of society—</w:t>
      </w:r>
      <w:r w:rsidRPr="009C58A5">
        <w:rPr>
          <w:rStyle w:val="StyleUnderline"/>
          <w:sz w:val="24"/>
          <w:highlight w:val="cyan"/>
        </w:rPr>
        <w:t xml:space="preserve">drug companies are focusing </w:t>
      </w:r>
      <w:r w:rsidRPr="007E660D">
        <w:rPr>
          <w:rStyle w:val="StyleUnderline"/>
          <w:sz w:val="24"/>
        </w:rPr>
        <w:t xml:space="preserve">their </w:t>
      </w:r>
      <w:r w:rsidRPr="009C58A5">
        <w:rPr>
          <w:rStyle w:val="StyleUnderline"/>
          <w:sz w:val="24"/>
          <w:highlight w:val="cyan"/>
        </w:rPr>
        <w:t xml:space="preserve">time and effort extending </w:t>
      </w:r>
      <w:r w:rsidRPr="009C58A5">
        <w:rPr>
          <w:rStyle w:val="StyleUnderline"/>
          <w:bCs/>
          <w:sz w:val="24"/>
          <w:highlight w:val="cyan"/>
          <w:bdr w:val="single" w:sz="4" w:space="0" w:color="auto"/>
        </w:rPr>
        <w:t>the patent life of old products</w:t>
      </w:r>
      <w:r w:rsidRPr="007E660D">
        <w:rPr>
          <w:rStyle w:val="StyleUnderline"/>
          <w:sz w:val="24"/>
        </w:rPr>
        <w:t>.</w:t>
      </w:r>
      <w:r w:rsidRPr="007E660D">
        <w:rPr>
          <w:sz w:val="16"/>
        </w:rPr>
        <w:t xml:space="preserve"> </w:t>
      </w:r>
      <w:r w:rsidRPr="009C58A5">
        <w:rPr>
          <w:rStyle w:val="StyleUnderline"/>
          <w:sz w:val="24"/>
          <w:highlight w:val="cyan"/>
        </w:rPr>
        <w:t>This</w:t>
      </w:r>
      <w:r w:rsidRPr="007E660D">
        <w:rPr>
          <w:sz w:val="16"/>
        </w:rPr>
        <w:t xml:space="preserve">, of course, </w:t>
      </w:r>
      <w:r w:rsidRPr="009C58A5">
        <w:rPr>
          <w:rStyle w:val="StyleUnderline"/>
          <w:sz w:val="24"/>
          <w:highlight w:val="cyan"/>
        </w:rPr>
        <w:t xml:space="preserve">is not </w:t>
      </w:r>
      <w:r w:rsidRPr="007E660D">
        <w:rPr>
          <w:rStyle w:val="StyleUnderline"/>
          <w:sz w:val="24"/>
        </w:rPr>
        <w:t xml:space="preserve">the </w:t>
      </w:r>
      <w:r w:rsidRPr="009C58A5">
        <w:rPr>
          <w:rStyle w:val="StyleUnderline"/>
          <w:sz w:val="24"/>
          <w:highlight w:val="cyan"/>
        </w:rPr>
        <w:t xml:space="preserve">innovation </w:t>
      </w:r>
      <w:r w:rsidRPr="007E660D">
        <w:rPr>
          <w:rStyle w:val="StyleUnderline"/>
          <w:sz w:val="24"/>
        </w:rPr>
        <w:t>one would hope for</w:t>
      </w:r>
      <w:r w:rsidRPr="007E660D">
        <w:rPr>
          <w:sz w:val="16"/>
        </w:rPr>
        <w:t xml:space="preserve">. </w:t>
      </w:r>
      <w:r w:rsidRPr="007E660D">
        <w:rPr>
          <w:u w:val="single"/>
        </w:rPr>
        <w:t xml:space="preserve">The greatest creativity at pharmaceutical </w:t>
      </w:r>
      <w:r w:rsidRPr="007E660D">
        <w:rPr>
          <w:b/>
          <w:bCs/>
          <w:u w:val="single"/>
        </w:rPr>
        <w:t>companies should be in the lab, not in the legal department</w:t>
      </w:r>
      <w:r w:rsidRPr="007E660D">
        <w:rPr>
          <w:sz w:val="16"/>
        </w:rPr>
        <w:t>.115 The following sections describe the results obtained through our analysis in detail, but below are the key takeaways from the study: Rather than creating new medicines, pharmaceutical companies are recycling and repurposing old ones</w:t>
      </w:r>
      <w:r w:rsidRPr="007E660D">
        <w:rPr>
          <w:u w:val="single"/>
        </w:rPr>
        <w:t xml:space="preserve">. In fact, </w:t>
      </w:r>
      <w:r w:rsidRPr="009C58A5">
        <w:rPr>
          <w:rStyle w:val="StyleUnderline"/>
          <w:sz w:val="24"/>
          <w:highlight w:val="cyan"/>
        </w:rPr>
        <w:t>78% of the drugs associated with new patents</w:t>
      </w:r>
      <w:r w:rsidRPr="009C58A5">
        <w:rPr>
          <w:highlight w:val="cyan"/>
          <w:u w:val="single"/>
        </w:rPr>
        <w:t xml:space="preserve"> </w:t>
      </w:r>
      <w:r w:rsidRPr="007E660D">
        <w:rPr>
          <w:u w:val="single"/>
        </w:rPr>
        <w:t xml:space="preserve">in the FDA’s records </w:t>
      </w:r>
      <w:r w:rsidRPr="009C58A5">
        <w:rPr>
          <w:rStyle w:val="StyleUnderline"/>
          <w:bCs/>
          <w:sz w:val="24"/>
          <w:highlight w:val="cyan"/>
          <w:bdr w:val="single" w:sz="4" w:space="0" w:color="auto"/>
        </w:rPr>
        <w:t>were not new drugs</w:t>
      </w:r>
      <w:r w:rsidRPr="009C58A5">
        <w:rPr>
          <w:rStyle w:val="StyleUnderline"/>
          <w:sz w:val="24"/>
          <w:highlight w:val="cyan"/>
        </w:rPr>
        <w:t xml:space="preserve"> </w:t>
      </w:r>
      <w:r w:rsidRPr="007E660D">
        <w:rPr>
          <w:u w:val="single"/>
        </w:rPr>
        <w:t xml:space="preserve">coming on the market, </w:t>
      </w:r>
      <w:r w:rsidRPr="009C58A5">
        <w:rPr>
          <w:highlight w:val="cyan"/>
          <w:u w:val="single"/>
        </w:rPr>
        <w:t>but existing drugs</w:t>
      </w:r>
      <w:r w:rsidRPr="007E660D">
        <w:rPr>
          <w:u w:val="single"/>
        </w:rPr>
        <w:t xml:space="preserve">. In some years, the percentage </w:t>
      </w:r>
      <w:r w:rsidRPr="009C58A5">
        <w:rPr>
          <w:highlight w:val="cyan"/>
          <w:u w:val="single"/>
        </w:rPr>
        <w:t>reached as high as 80%</w:t>
      </w:r>
      <w:r w:rsidRPr="007E660D">
        <w:rPr>
          <w:u w:val="single"/>
        </w:rPr>
        <w:t>. Adding new patents and exclusivities to extend the protection cliff is particularly pronounced among blockbuster drugs</w:t>
      </w:r>
      <w:r w:rsidRPr="007E660D">
        <w:rPr>
          <w:sz w:val="16"/>
        </w:rPr>
        <w:t xml:space="preserve">. Of the roughly 100 best-selling drugs, more than 70% extended their protection at least once, with more than 50% extending the protection cliff more than once. </w:t>
      </w:r>
      <w:r w:rsidRPr="007E660D">
        <w:rPr>
          <w:u w:val="single"/>
        </w:rPr>
        <w:t xml:space="preserve">Looking at the full group, almost </w:t>
      </w:r>
      <w:r w:rsidRPr="009C58A5">
        <w:rPr>
          <w:rStyle w:val="StyleUnderline"/>
          <w:sz w:val="24"/>
          <w:highlight w:val="cyan"/>
        </w:rPr>
        <w:t xml:space="preserve">40% of all drugs </w:t>
      </w:r>
      <w:r w:rsidRPr="007E660D">
        <w:rPr>
          <w:u w:val="single"/>
        </w:rPr>
        <w:t xml:space="preserve">available on the market </w:t>
      </w:r>
      <w:r w:rsidRPr="009C58A5">
        <w:rPr>
          <w:rStyle w:val="StyleUnderline"/>
          <w:sz w:val="24"/>
          <w:highlight w:val="cyan"/>
        </w:rPr>
        <w:t xml:space="preserve">created </w:t>
      </w:r>
      <w:r w:rsidRPr="007E660D">
        <w:rPr>
          <w:rStyle w:val="StyleUnderline"/>
          <w:sz w:val="24"/>
        </w:rPr>
        <w:t xml:space="preserve">additional </w:t>
      </w:r>
      <w:r w:rsidRPr="009C58A5">
        <w:rPr>
          <w:rStyle w:val="StyleUnderline"/>
          <w:sz w:val="24"/>
          <w:highlight w:val="cyan"/>
        </w:rPr>
        <w:t xml:space="preserve">market barriers by </w:t>
      </w:r>
      <w:r w:rsidRPr="009C58A5">
        <w:rPr>
          <w:rStyle w:val="StyleUnderline"/>
          <w:bCs/>
          <w:sz w:val="24"/>
          <w:highlight w:val="cyan"/>
        </w:rPr>
        <w:t>having patents or exclusivities added</w:t>
      </w:r>
      <w:r w:rsidRPr="009C58A5">
        <w:rPr>
          <w:rStyle w:val="StyleUnderline"/>
          <w:sz w:val="24"/>
          <w:highlight w:val="cyan"/>
        </w:rPr>
        <w:t xml:space="preserve"> </w:t>
      </w:r>
      <w:r w:rsidRPr="007E660D">
        <w:rPr>
          <w:u w:val="single"/>
        </w:rPr>
        <w:t xml:space="preserve">to them. </w:t>
      </w:r>
      <w:r w:rsidRPr="009C58A5">
        <w:rPr>
          <w:highlight w:val="cyan"/>
          <w:u w:val="single"/>
        </w:rPr>
        <w:t xml:space="preserve">Many </w:t>
      </w:r>
      <w:r w:rsidRPr="007E660D">
        <w:rPr>
          <w:u w:val="single"/>
        </w:rPr>
        <w:t xml:space="preserve">of the drugs adding to the Orange Book </w:t>
      </w:r>
      <w:r w:rsidRPr="009C58A5">
        <w:rPr>
          <w:highlight w:val="cyan"/>
          <w:u w:val="single"/>
        </w:rPr>
        <w:t>are ‘serial offenders’</w:t>
      </w:r>
      <w:r w:rsidRPr="007E660D">
        <w:rPr>
          <w:u w:val="single"/>
        </w:rPr>
        <w:t>—returning to the well repeatedly for new patents and exclusivities</w:t>
      </w:r>
      <w:r w:rsidRPr="007E660D">
        <w:rPr>
          <w:sz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7E660D">
        <w:rPr>
          <w:u w:val="single"/>
        </w:rPr>
        <w:t xml:space="preserve">Similarly, the number of drugs with five or more added patents has also doubled. </w:t>
      </w:r>
      <w:r w:rsidRPr="007E660D">
        <w:rPr>
          <w:sz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4F0E5D1F" w14:textId="77777777" w:rsidR="00787493" w:rsidRDefault="00787493" w:rsidP="00787493">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75174553" w14:textId="77777777" w:rsidR="00787493" w:rsidRPr="00791206" w:rsidRDefault="00787493" w:rsidP="00787493">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21"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18CB83E8" w14:textId="77777777" w:rsidR="00787493" w:rsidRPr="00E974A9" w:rsidRDefault="00787493" w:rsidP="00787493">
      <w:pPr>
        <w:rPr>
          <w:sz w:val="16"/>
        </w:rPr>
      </w:pPr>
      <w:r w:rsidRPr="00E974A9">
        <w:rPr>
          <w:u w:val="single"/>
        </w:rPr>
        <w:t xml:space="preserve">In 2011, Elsa </w:t>
      </w:r>
      <w:proofErr w:type="spellStart"/>
      <w:r w:rsidRPr="00E974A9">
        <w:rPr>
          <w:u w:val="single"/>
        </w:rPr>
        <w:t>Dixler</w:t>
      </w:r>
      <w:proofErr w:type="spellEnd"/>
      <w:r w:rsidRPr="00E974A9">
        <w:rPr>
          <w:u w:val="single"/>
        </w:rPr>
        <w:t xml:space="preserve"> was diagnosed with multiple myeloma. That August, she was prescribed Revlimid, a drug that had come on the market six years earlier</w:t>
      </w:r>
      <w:r w:rsidRPr="00E974A9">
        <w:rPr>
          <w:sz w:val="16"/>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E974A9">
        <w:rPr>
          <w:sz w:val="16"/>
        </w:rPr>
        <w:t>Ph.D</w:t>
      </w:r>
      <w:proofErr w:type="spellEnd"/>
      <w:proofErr w:type="gramEnd"/>
      <w:r w:rsidRPr="00E974A9">
        <w:rPr>
          <w:sz w:val="16"/>
        </w:rPr>
        <w:t xml:space="preserve">, and have a pretty normal life,” said </w:t>
      </w:r>
      <w:proofErr w:type="spellStart"/>
      <w:r w:rsidRPr="00E974A9">
        <w:rPr>
          <w:sz w:val="16"/>
        </w:rPr>
        <w:t>Dixler</w:t>
      </w:r>
      <w:proofErr w:type="spellEnd"/>
      <w:r w:rsidRPr="00E974A9">
        <w:rPr>
          <w:sz w:val="16"/>
        </w:rPr>
        <w:t xml:space="preserve">, a Brooklyn resident who is now 74. “So, on the one hand, I feel enormously grateful.” </w:t>
      </w:r>
      <w:r w:rsidRPr="00E974A9">
        <w:rPr>
          <w:u w:val="single"/>
        </w:rPr>
        <w:t xml:space="preserve">But </w:t>
      </w:r>
      <w:proofErr w:type="spellStart"/>
      <w:r w:rsidRPr="00E974A9">
        <w:rPr>
          <w:u w:val="single"/>
        </w:rPr>
        <w:t>Dixler’s</w:t>
      </w:r>
      <w:proofErr w:type="spellEnd"/>
      <w:r w:rsidRPr="00E974A9">
        <w:rPr>
          <w:u w:val="single"/>
        </w:rPr>
        <w:t xml:space="preserve"> normal life has come at a steep financial cost to her family and to taxpayers. Revlimid typically costs nearly $800 per capsule, and </w:t>
      </w:r>
      <w:proofErr w:type="spellStart"/>
      <w:r w:rsidRPr="00E974A9">
        <w:rPr>
          <w:u w:val="single"/>
        </w:rPr>
        <w:t>Dixler</w:t>
      </w:r>
      <w:proofErr w:type="spellEnd"/>
      <w:r w:rsidRPr="00E974A9">
        <w:rPr>
          <w:u w:val="single"/>
        </w:rPr>
        <w:t xml:space="preserve"> takes one capsule per day for 21 days, then seven days off, and then resumes her daily dose, requiring 273 capsules a year</w:t>
      </w:r>
      <w:r w:rsidRPr="00E974A9">
        <w:rPr>
          <w:sz w:val="16"/>
        </w:rPr>
        <w:t xml:space="preserve">. Since retiring from The New York Times at the end of 2017, she has been on Medicare. </w:t>
      </w:r>
      <w:proofErr w:type="spellStart"/>
      <w:r w:rsidRPr="00E974A9">
        <w:rPr>
          <w:sz w:val="16"/>
        </w:rPr>
        <w:t>Dixler</w:t>
      </w:r>
      <w:proofErr w:type="spellEnd"/>
      <w:r w:rsidRPr="00E974A9">
        <w:rPr>
          <w:sz w:val="16"/>
        </w:rPr>
        <w:t xml:space="preserve"> entered the Part D coverage gap (known as the donut hole) “within minutes,” she said. She estimates that adding her deductible, her copayment of $12,000, and what her Part D insurance provider pays totals approximately $197,500 a year. </w:t>
      </w:r>
      <w:r w:rsidRPr="009C58A5">
        <w:rPr>
          <w:highlight w:val="cyan"/>
          <w:u w:val="single"/>
        </w:rPr>
        <w:t xml:space="preserve">Revlimid should have </w:t>
      </w:r>
      <w:r w:rsidRPr="009C58A5">
        <w:rPr>
          <w:b/>
          <w:bCs/>
          <w:highlight w:val="cyan"/>
          <w:u w:val="single"/>
        </w:rPr>
        <w:t>been subject to competition</w:t>
      </w:r>
      <w:r w:rsidRPr="009C58A5">
        <w:rPr>
          <w:highlight w:val="cyan"/>
          <w:u w:val="single"/>
        </w:rPr>
        <w:t xml:space="preserve"> </w:t>
      </w:r>
      <w:r w:rsidRPr="00E974A9">
        <w:rPr>
          <w:u w:val="single"/>
        </w:rPr>
        <w:t xml:space="preserve">from generic drug makers starting </w:t>
      </w:r>
      <w:r w:rsidRPr="009C58A5">
        <w:rPr>
          <w:highlight w:val="cyan"/>
          <w:u w:val="single"/>
        </w:rPr>
        <w:t>in 2009</w:t>
      </w:r>
      <w:r w:rsidRPr="00E974A9">
        <w:rPr>
          <w:u w:val="single"/>
        </w:rPr>
        <w:t>, bringing down its cost by many orders of magnitude</w:t>
      </w:r>
      <w:r w:rsidRPr="00E974A9">
        <w:rPr>
          <w:sz w:val="16"/>
        </w:rPr>
        <w:t xml:space="preserve">. But </w:t>
      </w:r>
      <w:r w:rsidRPr="009C58A5">
        <w:rPr>
          <w:highlight w:val="cyan"/>
          <w:u w:val="single"/>
        </w:rPr>
        <w:t>by obtaining</w:t>
      </w:r>
      <w:r w:rsidRPr="009C58A5">
        <w:rPr>
          <w:sz w:val="16"/>
          <w:highlight w:val="cyan"/>
        </w:rPr>
        <w:t xml:space="preserve"> </w:t>
      </w:r>
      <w:r w:rsidRPr="009C58A5">
        <w:rPr>
          <w:b/>
          <w:bCs/>
          <w:highlight w:val="cyan"/>
          <w:u w:val="single"/>
        </w:rPr>
        <w:t>27 additional patents</w:t>
      </w:r>
      <w:r w:rsidRPr="00E974A9">
        <w:rPr>
          <w:sz w:val="16"/>
        </w:rPr>
        <w:t xml:space="preserve">, eight orphan drug exclusivities and 91 total additional protections from the U.S. Food and Drug Administration (FDA) </w:t>
      </w:r>
      <w:r w:rsidRPr="00E974A9">
        <w:rPr>
          <w:u w:val="single"/>
        </w:rPr>
        <w:t xml:space="preserve">since Revlimid’s introduction in 2005, </w:t>
      </w:r>
      <w:r w:rsidRPr="009C58A5">
        <w:rPr>
          <w:highlight w:val="cyan"/>
          <w:u w:val="single"/>
        </w:rPr>
        <w:t>its manufacturer</w:t>
      </w:r>
      <w:r w:rsidRPr="00E974A9">
        <w:rPr>
          <w:u w:val="single"/>
        </w:rPr>
        <w:t xml:space="preserve">, Celgene, has </w:t>
      </w:r>
      <w:r w:rsidRPr="009C58A5">
        <w:rPr>
          <w:highlight w:val="cyan"/>
          <w:u w:val="single"/>
        </w:rPr>
        <w:t xml:space="preserve">extended </w:t>
      </w:r>
      <w:r w:rsidRPr="00E974A9">
        <w:rPr>
          <w:u w:val="single"/>
        </w:rPr>
        <w:t xml:space="preserve">the drug’s </w:t>
      </w:r>
      <w:r w:rsidRPr="009C58A5">
        <w:rPr>
          <w:b/>
          <w:bCs/>
          <w:highlight w:val="cyan"/>
          <w:u w:val="single"/>
          <w:bdr w:val="single" w:sz="4" w:space="0" w:color="auto"/>
        </w:rPr>
        <w:t>monopoly</w:t>
      </w:r>
      <w:r w:rsidRPr="009C58A5">
        <w:rPr>
          <w:highlight w:val="cyan"/>
          <w:u w:val="single"/>
          <w:bdr w:val="single" w:sz="4" w:space="0" w:color="auto"/>
        </w:rPr>
        <w:t xml:space="preserve"> </w:t>
      </w:r>
      <w:r w:rsidRPr="009C58A5">
        <w:rPr>
          <w:b/>
          <w:bCs/>
          <w:highlight w:val="cyan"/>
          <w:u w:val="single"/>
          <w:bdr w:val="single" w:sz="4" w:space="0" w:color="auto"/>
        </w:rPr>
        <w:t>period</w:t>
      </w:r>
      <w:r w:rsidRPr="009C58A5">
        <w:rPr>
          <w:highlight w:val="cyan"/>
          <w:u w:val="single"/>
          <w:bdr w:val="single" w:sz="4" w:space="0" w:color="auto"/>
        </w:rPr>
        <w:t xml:space="preserve"> </w:t>
      </w:r>
      <w:r w:rsidRPr="009C58A5">
        <w:rPr>
          <w:b/>
          <w:bCs/>
          <w:highlight w:val="cyan"/>
          <w:u w:val="single"/>
          <w:bdr w:val="single" w:sz="4" w:space="0" w:color="auto"/>
        </w:rPr>
        <w:t>by 18 years</w:t>
      </w:r>
      <w:r w:rsidRPr="009C58A5">
        <w:rPr>
          <w:highlight w:val="cyan"/>
          <w:u w:val="single"/>
        </w:rPr>
        <w:t xml:space="preserve"> </w:t>
      </w:r>
      <w:r w:rsidRPr="00E974A9">
        <w:rPr>
          <w:u w:val="single"/>
        </w:rPr>
        <w:t>— through March 8, 2028</w:t>
      </w:r>
      <w:r w:rsidRPr="00E974A9">
        <w:rPr>
          <w:sz w:val="16"/>
        </w:rPr>
        <w:t xml:space="preserve">. “I cannot fathom </w:t>
      </w:r>
      <w:r w:rsidRPr="00E974A9">
        <w:rPr>
          <w:u w:val="single"/>
        </w:rPr>
        <w:t xml:space="preserve">the immorality of a business that relies on </w:t>
      </w:r>
      <w:r w:rsidRPr="009C58A5">
        <w:rPr>
          <w:b/>
          <w:bCs/>
          <w:highlight w:val="cyan"/>
          <w:u w:val="single"/>
          <w:bdr w:val="single" w:sz="4" w:space="0" w:color="auto"/>
        </w:rPr>
        <w:t>squeezing people with cancer</w:t>
      </w:r>
      <w:r w:rsidRPr="00E974A9">
        <w:rPr>
          <w:sz w:val="16"/>
        </w:rPr>
        <w:t xml:space="preserve">,” </w:t>
      </w:r>
      <w:proofErr w:type="spellStart"/>
      <w:r w:rsidRPr="00E974A9">
        <w:rPr>
          <w:sz w:val="16"/>
        </w:rPr>
        <w:t>Dixler</w:t>
      </w:r>
      <w:proofErr w:type="spellEnd"/>
      <w:r w:rsidRPr="00E974A9">
        <w:rPr>
          <w:sz w:val="16"/>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u w:val="single"/>
        </w:rPr>
        <w:t>They didn’t invent a new drug, rather, they found a new use for it,” she said.</w:t>
      </w:r>
      <w:r w:rsidRPr="00E974A9">
        <w:rPr>
          <w:sz w:val="16"/>
        </w:rPr>
        <w:t xml:space="preserve"> “</w:t>
      </w:r>
      <w:r w:rsidRPr="00E974A9">
        <w:rPr>
          <w:u w:val="single"/>
        </w:rPr>
        <w:t>The cost of Revlimid has imposed constraints on our retirement</w:t>
      </w:r>
      <w:r w:rsidRPr="00E974A9">
        <w:rPr>
          <w:sz w:val="16"/>
        </w:rPr>
        <w:t xml:space="preserve">,” </w:t>
      </w:r>
      <w:proofErr w:type="spellStart"/>
      <w:r w:rsidRPr="00E974A9">
        <w:rPr>
          <w:sz w:val="16"/>
        </w:rPr>
        <w:t>Dixler</w:t>
      </w:r>
      <w:proofErr w:type="spellEnd"/>
      <w:r w:rsidRPr="00E974A9">
        <w:rPr>
          <w:sz w:val="16"/>
        </w:rPr>
        <w:t xml:space="preserve"> said, “but when I hear other people’s stories, I feel very lucky. A lot of people have been devastated financially.” </w:t>
      </w:r>
      <w:r w:rsidRPr="00E974A9">
        <w:rPr>
          <w:u w:val="single"/>
        </w:rPr>
        <w:t>Revlimid is a case study in a process known as “</w:t>
      </w:r>
      <w:r w:rsidRPr="009C58A5">
        <w:rPr>
          <w:highlight w:val="cyan"/>
          <w:u w:val="single"/>
        </w:rPr>
        <w:t>evergreening</w:t>
      </w:r>
      <w:r w:rsidRPr="00E974A9">
        <w:rPr>
          <w:u w:val="single"/>
        </w:rPr>
        <w:t xml:space="preserve">” — </w:t>
      </w:r>
      <w:r w:rsidRPr="009C58A5">
        <w:rPr>
          <w:highlight w:val="cyan"/>
          <w:u w:val="single"/>
        </w:rPr>
        <w:t>artificially sustaining a monopoly for</w:t>
      </w:r>
      <w:r w:rsidRPr="00E974A9">
        <w:rPr>
          <w:u w:val="single"/>
        </w:rPr>
        <w:t xml:space="preserve"> years and even </w:t>
      </w:r>
      <w:r w:rsidRPr="009C58A5">
        <w:rPr>
          <w:highlight w:val="cya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proofErr w:type="gramStart"/>
      <w:r w:rsidRPr="009C58A5">
        <w:rPr>
          <w:highlight w:val="cyan"/>
          <w:u w:val="single"/>
        </w:rPr>
        <w:t xml:space="preserve">most commonly </w:t>
      </w:r>
      <w:r w:rsidRPr="00E974A9">
        <w:rPr>
          <w:u w:val="single"/>
        </w:rPr>
        <w:t>used</w:t>
      </w:r>
      <w:proofErr w:type="gramEnd"/>
      <w:r w:rsidRPr="00E974A9">
        <w:rPr>
          <w:u w:val="single"/>
        </w:rPr>
        <w:t xml:space="preserve"> </w:t>
      </w:r>
      <w:r w:rsidRPr="009C58A5">
        <w:rPr>
          <w:highlight w:val="cyan"/>
          <w:u w:val="single"/>
        </w:rPr>
        <w:t xml:space="preserve">with blockbuster drugs </w:t>
      </w:r>
      <w:r w:rsidRPr="00E974A9">
        <w:rPr>
          <w:u w:val="single"/>
        </w:rPr>
        <w:t xml:space="preserve">generating the highest prices and profits. </w:t>
      </w:r>
      <w:r w:rsidRPr="009C58A5">
        <w:rPr>
          <w:b/>
          <w:bCs/>
          <w:highlight w:val="cyan"/>
          <w:u w:val="single"/>
        </w:rPr>
        <w:t xml:space="preserve">Of </w:t>
      </w:r>
      <w:r w:rsidRPr="00E974A9">
        <w:rPr>
          <w:b/>
          <w:bCs/>
          <w:u w:val="single"/>
        </w:rPr>
        <w:t xml:space="preserve">the roughly </w:t>
      </w:r>
      <w:r w:rsidRPr="009C58A5">
        <w:rPr>
          <w:b/>
          <w:bCs/>
          <w:highlight w:val="cyan"/>
          <w:u w:val="single"/>
        </w:rPr>
        <w:t>100 best-selling drugs</w:t>
      </w:r>
      <w:r w:rsidRPr="00E974A9">
        <w:rPr>
          <w:b/>
          <w:bCs/>
          <w:u w:val="single"/>
        </w:rPr>
        <w:t xml:space="preserve">, more than </w:t>
      </w:r>
      <w:r w:rsidRPr="009C58A5">
        <w:rPr>
          <w:b/>
          <w:bCs/>
          <w:highlight w:val="cyan"/>
          <w:u w:val="single"/>
        </w:rPr>
        <w:t xml:space="preserve">70 percent have extended </w:t>
      </w:r>
      <w:r w:rsidRPr="00E974A9">
        <w:rPr>
          <w:b/>
          <w:bCs/>
          <w:u w:val="single"/>
        </w:rPr>
        <w:t xml:space="preserve">their </w:t>
      </w:r>
      <w:r w:rsidRPr="009C58A5">
        <w:rPr>
          <w:b/>
          <w:bCs/>
          <w:highlight w:val="cyan"/>
          <w:u w:val="single"/>
        </w:rPr>
        <w:t>protection</w:t>
      </w:r>
      <w:r w:rsidRPr="009C58A5">
        <w:rPr>
          <w:highlight w:val="cya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9C58A5">
        <w:rPr>
          <w:highlight w:val="cyan"/>
          <w:u w:val="single"/>
        </w:rPr>
        <w:t xml:space="preserve">brought into </w:t>
      </w:r>
      <w:r w:rsidRPr="00E974A9">
        <w:rPr>
          <w:u w:val="single"/>
        </w:rPr>
        <w:t xml:space="preserve">sharper </w:t>
      </w:r>
      <w:r w:rsidRPr="009C58A5">
        <w:rPr>
          <w:highlight w:val="cyan"/>
          <w:u w:val="single"/>
        </w:rPr>
        <w:t xml:space="preserve">focus by </w:t>
      </w:r>
      <w:r w:rsidRPr="00E974A9">
        <w:rPr>
          <w:u w:val="single"/>
        </w:rPr>
        <w:t xml:space="preserve">a groundbreaking, publicly available, </w:t>
      </w:r>
      <w:r w:rsidRPr="009C58A5">
        <w:rPr>
          <w:highlight w:val="cya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9C58A5">
        <w:rPr>
          <w:highlight w:val="cyan"/>
          <w:u w:val="single"/>
        </w:rPr>
        <w:t xml:space="preserve">Competition is </w:t>
      </w:r>
      <w:r w:rsidRPr="00E974A9">
        <w:rPr>
          <w:u w:val="single"/>
        </w:rPr>
        <w:t xml:space="preserve">the backbone of the U.S. economy. But it’s </w:t>
      </w:r>
      <w:r w:rsidRPr="009C58A5">
        <w:rPr>
          <w:highlight w:val="cyan"/>
          <w:u w:val="single"/>
        </w:rPr>
        <w:t xml:space="preserve">not what we’re </w:t>
      </w:r>
      <w:r w:rsidRPr="009C58A5">
        <w:rPr>
          <w:b/>
          <w:bCs/>
          <w:highlight w:val="cyan"/>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w:t>
      </w:r>
      <w:proofErr w:type="gramStart"/>
      <w:r w:rsidRPr="00E974A9">
        <w:rPr>
          <w:sz w:val="16"/>
        </w:rPr>
        <w:t>period of time</w:t>
      </w:r>
      <w:proofErr w:type="gramEnd"/>
      <w:r w:rsidRPr="00E974A9">
        <w:rPr>
          <w:sz w:val="16"/>
        </w:rPr>
        <w:t xml:space="preserve"> sufficient to allow manufacturers to recoup their investments and earn a reasonable profit. When that protection expires, generic drug makers are incentivized to enter the market through a streamlined regulatory and judicial process. </w:t>
      </w:r>
      <w:r w:rsidRPr="009C58A5">
        <w:rPr>
          <w:highlight w:val="cyan"/>
          <w:u w:val="single"/>
        </w:rPr>
        <w:t xml:space="preserve">Drug prices </w:t>
      </w:r>
      <w:r w:rsidRPr="00E974A9">
        <w:rPr>
          <w:u w:val="single"/>
        </w:rPr>
        <w:t xml:space="preserve">typically </w:t>
      </w:r>
      <w:r w:rsidRPr="009C58A5">
        <w:rPr>
          <w:highlight w:val="cyan"/>
          <w:u w:val="single"/>
        </w:rPr>
        <w:t xml:space="preserve">drop by </w:t>
      </w:r>
      <w:r w:rsidRPr="00E974A9">
        <w:rPr>
          <w:u w:val="single"/>
        </w:rPr>
        <w:t xml:space="preserve">as much as </w:t>
      </w:r>
      <w:r w:rsidRPr="009C58A5">
        <w:rPr>
          <w:highlight w:val="cyan"/>
          <w:u w:val="single"/>
        </w:rPr>
        <w:t xml:space="preserve">20 percent when </w:t>
      </w:r>
      <w:r w:rsidRPr="00E974A9">
        <w:rPr>
          <w:u w:val="single"/>
        </w:rPr>
        <w:t xml:space="preserve">the first </w:t>
      </w:r>
      <w:r w:rsidRPr="009C58A5">
        <w:rPr>
          <w:highlight w:val="cya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9C58A5">
        <w:rPr>
          <w:b/>
          <w:sz w:val="26"/>
          <w:highlight w:val="cyan"/>
          <w:u w:val="single"/>
        </w:rPr>
        <w:t>database</w:t>
      </w:r>
      <w:r w:rsidRPr="009C58A5">
        <w:rPr>
          <w:highlight w:val="cyan"/>
          <w:u w:val="single"/>
        </w:rPr>
        <w:t xml:space="preserve"> </w:t>
      </w:r>
      <w:r w:rsidRPr="00E974A9">
        <w:rPr>
          <w:u w:val="single"/>
        </w:rPr>
        <w:t xml:space="preserve">was </w:t>
      </w:r>
      <w:r w:rsidRPr="009C58A5">
        <w:rPr>
          <w:b/>
          <w:sz w:val="26"/>
          <w:highlight w:val="cyan"/>
          <w:u w:val="single"/>
        </w:rPr>
        <w:t>created through</w:t>
      </w:r>
      <w:r w:rsidRPr="009C58A5">
        <w:rPr>
          <w:highlight w:val="cyan"/>
          <w:u w:val="single"/>
        </w:rPr>
        <w:t xml:space="preserve"> </w:t>
      </w:r>
      <w:r w:rsidRPr="00E974A9">
        <w:rPr>
          <w:u w:val="single"/>
        </w:rPr>
        <w:t xml:space="preserve">a painstaking process of </w:t>
      </w:r>
      <w:r w:rsidRPr="009C58A5">
        <w:rPr>
          <w:b/>
          <w:sz w:val="26"/>
          <w:highlight w:val="cyan"/>
          <w:u w:val="single"/>
        </w:rPr>
        <w:t>combing</w:t>
      </w:r>
      <w:r w:rsidRPr="009C58A5">
        <w:rPr>
          <w:highlight w:val="cyan"/>
          <w:u w:val="single"/>
        </w:rPr>
        <w:t xml:space="preserve"> </w:t>
      </w:r>
      <w:r w:rsidRPr="00E974A9">
        <w:rPr>
          <w:u w:val="single"/>
        </w:rPr>
        <w:t xml:space="preserve">through </w:t>
      </w:r>
      <w:r w:rsidRPr="009C58A5">
        <w:rPr>
          <w:b/>
          <w:sz w:val="26"/>
          <w:highlight w:val="cyan"/>
          <w:u w:val="single"/>
        </w:rPr>
        <w:t>160,000 data points</w:t>
      </w:r>
      <w:r w:rsidRPr="009C58A5">
        <w:rPr>
          <w:highlight w:val="cyan"/>
          <w:u w:val="single"/>
        </w:rPr>
        <w:t xml:space="preserve"> </w:t>
      </w:r>
      <w:r w:rsidRPr="009C58A5">
        <w:rPr>
          <w:b/>
          <w:sz w:val="26"/>
          <w:highlight w:val="cyan"/>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9C58A5">
        <w:rPr>
          <w:b/>
          <w:sz w:val="26"/>
          <w:highlight w:val="cyan"/>
          <w:u w:val="single"/>
        </w:rPr>
        <w:t>We erred on the side of underrepresenting the evergreen gain</w:t>
      </w:r>
      <w:r w:rsidRPr="009C58A5">
        <w:rPr>
          <w:sz w:val="16"/>
          <w:highlight w:val="cya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9C58A5">
        <w:rPr>
          <w:highlight w:val="cyan"/>
          <w:u w:val="single"/>
        </w:rPr>
        <w:t xml:space="preserve">Nexium’s exclusivity </w:t>
      </w:r>
      <w:r w:rsidRPr="00E974A9">
        <w:rPr>
          <w:u w:val="single"/>
        </w:rPr>
        <w:t xml:space="preserve">was then </w:t>
      </w:r>
      <w:r w:rsidRPr="009C58A5">
        <w:rPr>
          <w:highlight w:val="cyan"/>
          <w:u w:val="single"/>
        </w:rPr>
        <w:t>extended by</w:t>
      </w:r>
      <w:r w:rsidRPr="00E974A9">
        <w:rPr>
          <w:u w:val="single"/>
        </w:rPr>
        <w:t xml:space="preserve"> more than </w:t>
      </w:r>
      <w:r w:rsidRPr="009C58A5">
        <w:rPr>
          <w:highlight w:val="cya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9C58A5">
        <w:rPr>
          <w:highlight w:val="cyan"/>
          <w:u w:val="single"/>
        </w:rPr>
        <w:t>Truvada</w:t>
      </w:r>
      <w:r w:rsidRPr="00E974A9">
        <w:rPr>
          <w:u w:val="single"/>
        </w:rPr>
        <w:t xml:space="preserve">, commonly referred to as </w:t>
      </w:r>
      <w:proofErr w:type="spellStart"/>
      <w:r w:rsidRPr="00E974A9">
        <w:rPr>
          <w:u w:val="single"/>
        </w:rPr>
        <w:t>PrEP</w:t>
      </w:r>
      <w:proofErr w:type="spellEnd"/>
      <w:r w:rsidRPr="00E974A9">
        <w:rPr>
          <w:u w:val="single"/>
        </w:rPr>
        <w:t xml:space="preserve">, was approved in 2004, this HIV-prevention drug was a breakthrough. But </w:t>
      </w:r>
      <w:r w:rsidRPr="009C58A5">
        <w:rPr>
          <w:highlight w:val="cya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rPr>
        <w:t>PrEP</w:t>
      </w:r>
      <w:proofErr w:type="spellEnd"/>
      <w:r w:rsidRPr="00E974A9">
        <w:rPr>
          <w:sz w:val="16"/>
        </w:rPr>
        <w:t xml:space="preserve"> costs $100 or less per month, compared to $1,600 to $2,000 in the U.S. </w:t>
      </w:r>
      <w:r w:rsidRPr="00E974A9">
        <w:rPr>
          <w:u w:val="single"/>
        </w:rPr>
        <w:t xml:space="preserve">As a result, Truvada is </w:t>
      </w:r>
      <w:r w:rsidRPr="009C58A5">
        <w:rPr>
          <w:highlight w:val="cyan"/>
          <w:u w:val="single"/>
        </w:rPr>
        <w:t xml:space="preserve">unaffordable to </w:t>
      </w:r>
      <w:r w:rsidRPr="00E974A9">
        <w:rPr>
          <w:u w:val="single"/>
        </w:rPr>
        <w:t xml:space="preserve">many </w:t>
      </w:r>
      <w:r w:rsidRPr="009C58A5">
        <w:rPr>
          <w:highlight w:val="cyan"/>
          <w:u w:val="single"/>
        </w:rPr>
        <w:t xml:space="preserve">people </w:t>
      </w:r>
      <w:r w:rsidRPr="009C58A5">
        <w:rPr>
          <w:b/>
          <w:bCs/>
          <w:highlight w:val="cyan"/>
          <w:u w:val="single"/>
        </w:rPr>
        <w:t>who need protection from HIV</w:t>
      </w:r>
      <w:r w:rsidRPr="00E974A9">
        <w:rPr>
          <w:u w:val="single"/>
        </w:rPr>
        <w:t>. Barred from access, they are left vulnerable to infection.</w:t>
      </w:r>
      <w:r w:rsidRPr="00E974A9">
        <w:rPr>
          <w:sz w:val="16"/>
        </w:rPr>
        <w:t xml:space="preserve"> “</w:t>
      </w:r>
      <w:r w:rsidRPr="00E974A9">
        <w:rPr>
          <w:u w:val="single"/>
        </w:rPr>
        <w:t xml:space="preserve">We’re establishing a precedent that a pharmaceutical company can charge whatever it wants even as it allows an epidemic to continue, and the government refuses to intervene,” said James </w:t>
      </w:r>
      <w:proofErr w:type="spellStart"/>
      <w:r w:rsidRPr="00E974A9">
        <w:rPr>
          <w:u w:val="single"/>
        </w:rPr>
        <w:t>Krellenstein</w:t>
      </w:r>
      <w:proofErr w:type="spellEnd"/>
      <w:r w:rsidRPr="00E974A9">
        <w:rPr>
          <w:u w:val="single"/>
        </w:rPr>
        <w:t>, co-founder of the group PrEP4All. “That should scare every American. If it’s HIV today, it will be another disease tomorrow.”</w:t>
      </w:r>
      <w:r w:rsidRPr="00E974A9">
        <w:rPr>
          <w:sz w:val="16"/>
        </w:rPr>
        <w:t xml:space="preserve"> EpiPen First approved in 1987, the </w:t>
      </w:r>
      <w:r w:rsidRPr="009C58A5">
        <w:rPr>
          <w:highlight w:val="cyan"/>
          <w:u w:val="single"/>
        </w:rPr>
        <w:t>EpiPen</w:t>
      </w:r>
      <w:r w:rsidRPr="009C58A5">
        <w:rPr>
          <w:sz w:val="16"/>
          <w:highlight w:val="cyan"/>
        </w:rPr>
        <w:t xml:space="preserve"> </w:t>
      </w:r>
      <w:r w:rsidRPr="00E974A9">
        <w:rPr>
          <w:sz w:val="16"/>
        </w:rPr>
        <w:t>has saved the lives of countless numbers of people with deadly allergies</w:t>
      </w:r>
      <w:r w:rsidRPr="00E974A9">
        <w:rPr>
          <w:u w:val="single"/>
        </w:rPr>
        <w:t xml:space="preserve">. But it is </w:t>
      </w:r>
      <w:r w:rsidRPr="009C58A5">
        <w:rPr>
          <w:highlight w:val="cyan"/>
          <w:u w:val="single"/>
        </w:rPr>
        <w:t xml:space="preserve">protected </w:t>
      </w:r>
      <w:r w:rsidRPr="00E974A9">
        <w:rPr>
          <w:u w:val="single"/>
        </w:rPr>
        <w:t xml:space="preserve">from competition until 2025 — </w:t>
      </w:r>
      <w:r w:rsidRPr="009C58A5">
        <w:rPr>
          <w:highlight w:val="cya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E974A9">
        <w:rPr>
          <w:sz w:val="16"/>
        </w:rPr>
        <w:t>As</w:t>
      </w:r>
      <w:proofErr w:type="gramEnd"/>
      <w:r w:rsidRPr="00E974A9">
        <w:rPr>
          <w:sz w:val="16"/>
        </w:rPr>
        <w:t xml:space="preserve"> the Evergreen Drug Patent Search makes clear, the positive impact of Hatch-Waxman has been steadily and severely eroded by a regulatory system vulnerable to increasingly sophisticated forms of manipulation. “</w:t>
      </w:r>
      <w:r w:rsidRPr="00E974A9">
        <w:rPr>
          <w:u w:val="single"/>
        </w:rPr>
        <w:t>You might say that the patent and regulatory system has been weaponized,” Feldman said. “When billions of dollars are at stake, there’s a lot of money available to look for ways to exploit the legal system</w:t>
      </w:r>
      <w:r w:rsidRPr="00E974A9">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u w:val="single"/>
        </w:rPr>
        <w:t xml:space="preserve">These may </w:t>
      </w:r>
      <w:proofErr w:type="gramStart"/>
      <w:r w:rsidRPr="00E974A9">
        <w:rPr>
          <w:u w:val="single"/>
        </w:rPr>
        <w:t>include:</w:t>
      </w:r>
      <w:proofErr w:type="gramEnd"/>
      <w:r w:rsidRPr="00E974A9">
        <w:rPr>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u w:val="single"/>
        </w:rPr>
        <w:t>The Evergreen Drug Patent Search provides the publicly available, evidence-based foundation that defines the extent of the problem</w:t>
      </w:r>
      <w:r w:rsidRPr="00E974A9">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52900D68" w14:textId="77777777" w:rsidR="00787493" w:rsidRDefault="00787493" w:rsidP="00787493">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7B5F3C79" w14:textId="77777777" w:rsidR="00787493" w:rsidRDefault="00787493" w:rsidP="00787493">
      <w:pPr>
        <w:pStyle w:val="ListParagraph"/>
        <w:numPr>
          <w:ilvl w:val="0"/>
          <w:numId w:val="16"/>
        </w:numPr>
      </w:pPr>
      <w:r>
        <w:t>AT Advantage CPs to solve Drug Prices</w:t>
      </w:r>
    </w:p>
    <w:p w14:paraId="0F9FEB2A" w14:textId="77777777" w:rsidR="00787493" w:rsidRDefault="00787493" w:rsidP="00787493">
      <w:r w:rsidRPr="006A5D4C">
        <w:rPr>
          <w:rStyle w:val="Style13ptBold"/>
        </w:rPr>
        <w:t>Radhakrishnan 16</w:t>
      </w:r>
      <w:r>
        <w:t xml:space="preserve"> </w:t>
      </w:r>
      <w:proofErr w:type="spellStart"/>
      <w:r w:rsidRPr="006A5D4C">
        <w:t>Priti</w:t>
      </w:r>
      <w:proofErr w:type="spellEnd"/>
      <w:r w:rsidRPr="006A5D4C">
        <w:t xml:space="preserve"> Radhakrishnan 6-14-2016 "Pharma’s secret weapon to keep drug prices high"</w:t>
      </w:r>
      <w:r>
        <w:t xml:space="preserve"> </w:t>
      </w:r>
      <w:hyperlink r:id="rId22" w:history="1">
        <w:r w:rsidRPr="00434D5E">
          <w:rPr>
            <w:rStyle w:val="Hyperlink"/>
          </w:rPr>
          <w:t>https://www.statnews.com/2016/06/14/secondary-patent-gilead-sovaldi-harvoni/</w:t>
        </w:r>
      </w:hyperlink>
      <w:r>
        <w:t xml:space="preserve"> (</w:t>
      </w:r>
      <w:proofErr w:type="spellStart"/>
      <w:r w:rsidRPr="006A5D4C">
        <w:t>Priti</w:t>
      </w:r>
      <w:proofErr w:type="spellEnd"/>
      <w:r w:rsidRPr="006A5D4C">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050D71D1" w14:textId="77777777" w:rsidR="00787493" w:rsidRPr="006A5D4C" w:rsidRDefault="00787493" w:rsidP="00787493">
      <w:pPr>
        <w:rPr>
          <w:sz w:val="16"/>
        </w:rPr>
      </w:pPr>
      <w:r w:rsidRPr="006A5D4C">
        <w:rPr>
          <w:u w:val="single"/>
        </w:rPr>
        <w:t xml:space="preserve">Skyrocketing drug prices are forcing states to take </w:t>
      </w:r>
      <w:r w:rsidRPr="009C58A5">
        <w:rPr>
          <w:b/>
          <w:bCs/>
          <w:sz w:val="26"/>
          <w:highlight w:val="cyan"/>
          <w:u w:val="single"/>
        </w:rPr>
        <w:t>unprecedented measures</w:t>
      </w:r>
      <w:r w:rsidRPr="009C58A5">
        <w:rPr>
          <w:highlight w:val="cya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9C58A5">
        <w:rPr>
          <w:b/>
          <w:sz w:val="26"/>
          <w:highlight w:val="cyan"/>
          <w:u w:val="single"/>
        </w:rPr>
        <w:t>are important steps</w:t>
      </w:r>
      <w:r w:rsidRPr="006A5D4C">
        <w:rPr>
          <w:sz w:val="16"/>
        </w:rPr>
        <w:t xml:space="preserve">. </w:t>
      </w:r>
      <w:r w:rsidRPr="009C58A5">
        <w:rPr>
          <w:b/>
          <w:sz w:val="26"/>
          <w:highlight w:val="cyan"/>
          <w:u w:val="single"/>
        </w:rPr>
        <w:t>But</w:t>
      </w:r>
      <w:r w:rsidRPr="009C58A5">
        <w:rPr>
          <w:sz w:val="16"/>
          <w:highlight w:val="cyan"/>
        </w:rPr>
        <w:t xml:space="preserve"> </w:t>
      </w:r>
      <w:r w:rsidRPr="006A5D4C">
        <w:rPr>
          <w:sz w:val="16"/>
        </w:rPr>
        <w:t xml:space="preserve">they </w:t>
      </w:r>
      <w:r w:rsidRPr="009C58A5">
        <w:rPr>
          <w:b/>
          <w:sz w:val="26"/>
          <w:highlight w:val="cyan"/>
          <w:u w:val="single"/>
        </w:rPr>
        <w:t xml:space="preserve">ignore a key driver of the problem: </w:t>
      </w:r>
      <w:r w:rsidRPr="009C58A5">
        <w:rPr>
          <w:b/>
          <w:sz w:val="26"/>
          <w:highlight w:val="cya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9C58A5">
        <w:rPr>
          <w:b/>
          <w:sz w:val="26"/>
          <w:highlight w:val="cyan"/>
          <w:u w:val="single"/>
        </w:rPr>
        <w:t>rarely represent anything new in terms of science</w:t>
      </w:r>
      <w:r w:rsidRPr="006A5D4C">
        <w:rPr>
          <w:u w:val="single"/>
        </w:rPr>
        <w:t xml:space="preserve">. Instead, their </w:t>
      </w:r>
      <w:r w:rsidRPr="009C58A5">
        <w:rPr>
          <w:b/>
          <w:sz w:val="26"/>
          <w:highlight w:val="cyan"/>
          <w:u w:val="single"/>
        </w:rPr>
        <w:t>purpose is to</w:t>
      </w:r>
      <w:r w:rsidRPr="009C58A5">
        <w:rPr>
          <w:highlight w:val="cyan"/>
          <w:u w:val="single"/>
        </w:rPr>
        <w:t xml:space="preserve"> </w:t>
      </w:r>
      <w:r w:rsidRPr="009C58A5">
        <w:rPr>
          <w:b/>
          <w:sz w:val="26"/>
          <w:highlight w:val="cyan"/>
          <w:u w:val="single"/>
        </w:rPr>
        <w:t>prolong</w:t>
      </w:r>
      <w:r w:rsidRPr="009C58A5">
        <w:rPr>
          <w:highlight w:val="cyan"/>
          <w:u w:val="single"/>
        </w:rPr>
        <w:t xml:space="preserve"> </w:t>
      </w:r>
      <w:r w:rsidRPr="009C58A5">
        <w:rPr>
          <w:b/>
          <w:sz w:val="26"/>
          <w:highlight w:val="cyan"/>
          <w:u w:val="single"/>
        </w:rPr>
        <w:t>a</w:t>
      </w:r>
      <w:r w:rsidRPr="009C58A5">
        <w:rPr>
          <w:highlight w:val="cyan"/>
          <w:u w:val="single"/>
        </w:rPr>
        <w:t xml:space="preserve"> </w:t>
      </w:r>
      <w:r w:rsidRPr="006A5D4C">
        <w:rPr>
          <w:u w:val="single"/>
        </w:rPr>
        <w:t xml:space="preserve">company’s </w:t>
      </w:r>
      <w:r w:rsidRPr="009C58A5">
        <w:rPr>
          <w:b/>
          <w:sz w:val="26"/>
          <w:highlight w:val="cyan"/>
          <w:u w:val="single"/>
        </w:rPr>
        <w:t>monopoly</w:t>
      </w:r>
      <w:r w:rsidRPr="009C58A5">
        <w:rPr>
          <w:highlight w:val="cya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 xml:space="preserve">over 108 patents on its HIV drug </w:t>
      </w:r>
      <w:proofErr w:type="spellStart"/>
      <w:r w:rsidRPr="006A5D4C">
        <w:rPr>
          <w:u w:val="single"/>
        </w:rPr>
        <w:t>Kaletra</w:t>
      </w:r>
      <w:proofErr w:type="spellEnd"/>
      <w:r w:rsidRPr="006A5D4C">
        <w:rPr>
          <w:sz w:val="16"/>
        </w:rPr>
        <w:t xml:space="preserve">. Take the case of </w:t>
      </w:r>
      <w:proofErr w:type="spellStart"/>
      <w:r w:rsidRPr="006A5D4C">
        <w:rPr>
          <w:u w:val="single"/>
        </w:rPr>
        <w:t>Sovaldi</w:t>
      </w:r>
      <w:proofErr w:type="spellEnd"/>
      <w:r w:rsidRPr="006A5D4C">
        <w:rPr>
          <w:u w:val="single"/>
        </w:rPr>
        <w:t xml:space="preserve">, a treatment for hepatitis C developed by Gilead Sciences. In the United States, Gilead prices </w:t>
      </w:r>
      <w:proofErr w:type="spellStart"/>
      <w:r w:rsidRPr="006A5D4C">
        <w:rPr>
          <w:u w:val="single"/>
        </w:rPr>
        <w:t>Sovaldi</w:t>
      </w:r>
      <w:proofErr w:type="spellEnd"/>
      <w:r w:rsidRPr="006A5D4C">
        <w:rPr>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w:t>
      </w:r>
      <w:proofErr w:type="spellStart"/>
      <w:r w:rsidRPr="006A5D4C">
        <w:rPr>
          <w:sz w:val="16"/>
        </w:rPr>
        <w:t>Sovaldi</w:t>
      </w:r>
      <w:proofErr w:type="spellEnd"/>
      <w:r w:rsidRPr="006A5D4C">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6A5D4C">
        <w:rPr>
          <w:sz w:val="16"/>
        </w:rPr>
        <w:t>Sovaldi</w:t>
      </w:r>
      <w:proofErr w:type="spellEnd"/>
      <w:r w:rsidRPr="006A5D4C">
        <w:rPr>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9C58A5">
        <w:rPr>
          <w:b/>
          <w:sz w:val="26"/>
          <w:highlight w:val="cyan"/>
          <w:u w:val="single"/>
        </w:rPr>
        <w:t>Pharmaceutical companies love to claim that winnowing</w:t>
      </w:r>
      <w:r w:rsidRPr="009C58A5">
        <w:rPr>
          <w:highlight w:val="cyan"/>
          <w:u w:val="single"/>
        </w:rPr>
        <w:t xml:space="preserve"> </w:t>
      </w:r>
      <w:r w:rsidRPr="006A5D4C">
        <w:rPr>
          <w:u w:val="single"/>
        </w:rPr>
        <w:t>their armada of pate</w:t>
      </w:r>
      <w:r w:rsidRPr="009C58A5">
        <w:rPr>
          <w:b/>
          <w:sz w:val="26"/>
          <w:highlight w:val="cyan"/>
          <w:u w:val="single"/>
        </w:rPr>
        <w:t xml:space="preserve">nts would be a disincentive to innovation </w:t>
      </w:r>
      <w:r w:rsidRPr="006A5D4C">
        <w:rPr>
          <w:u w:val="single"/>
        </w:rPr>
        <w:t xml:space="preserve">and would limit research into new drugs. </w:t>
      </w:r>
      <w:r w:rsidRPr="009C58A5">
        <w:rPr>
          <w:b/>
          <w:sz w:val="26"/>
          <w:highlight w:val="cyan"/>
          <w:u w:val="single"/>
        </w:rPr>
        <w:t>Don’t believe it</w:t>
      </w:r>
      <w:r w:rsidRPr="006A5D4C">
        <w:rPr>
          <w:u w:val="single"/>
        </w:rPr>
        <w:t xml:space="preserve">. </w:t>
      </w:r>
      <w:r w:rsidRPr="009C58A5">
        <w:rPr>
          <w:b/>
          <w:sz w:val="26"/>
          <w:highlight w:val="cyan"/>
          <w:u w:val="single"/>
        </w:rPr>
        <w:t xml:space="preserve">The industry devotes </w:t>
      </w:r>
      <w:r w:rsidRPr="009C58A5">
        <w:rPr>
          <w:b/>
          <w:sz w:val="26"/>
          <w:highlight w:val="cyan"/>
          <w:u w:val="single"/>
          <w:bdr w:val="single" w:sz="4" w:space="0" w:color="auto"/>
        </w:rPr>
        <w:t>shockingly little funding to research and development</w:t>
      </w:r>
      <w:r w:rsidRPr="006A5D4C">
        <w:rPr>
          <w:u w:val="single"/>
        </w:rPr>
        <w:t xml:space="preserve">. Companies </w:t>
      </w:r>
      <w:r w:rsidRPr="009C58A5">
        <w:rPr>
          <w:b/>
          <w:sz w:val="26"/>
          <w:highlight w:val="cyan"/>
          <w:u w:val="single"/>
        </w:rPr>
        <w:t>spend</w:t>
      </w:r>
      <w:r w:rsidRPr="009C58A5">
        <w:rPr>
          <w:highlight w:val="cyan"/>
          <w:u w:val="single"/>
        </w:rPr>
        <w:t xml:space="preserve"> </w:t>
      </w:r>
      <w:r w:rsidRPr="006A5D4C">
        <w:rPr>
          <w:u w:val="single"/>
        </w:rPr>
        <w:t xml:space="preserve">roughly </w:t>
      </w:r>
      <w:r w:rsidRPr="009C58A5">
        <w:rPr>
          <w:b/>
          <w:sz w:val="26"/>
          <w:highlight w:val="cyan"/>
          <w:u w:val="single"/>
        </w:rPr>
        <w:t>one-third</w:t>
      </w:r>
      <w:r w:rsidRPr="009C58A5">
        <w:rPr>
          <w:highlight w:val="cyan"/>
          <w:u w:val="single"/>
        </w:rPr>
        <w:t xml:space="preserve"> </w:t>
      </w:r>
      <w:r w:rsidRPr="006A5D4C">
        <w:rPr>
          <w:u w:val="single"/>
        </w:rPr>
        <w:t xml:space="preserve">of their revenues </w:t>
      </w:r>
      <w:r w:rsidRPr="009C58A5">
        <w:rPr>
          <w:b/>
          <w:sz w:val="26"/>
          <w:highlight w:val="cyan"/>
          <w:u w:val="single"/>
        </w:rPr>
        <w:t>on marketing</w:t>
      </w:r>
      <w:r w:rsidRPr="009C58A5">
        <w:rPr>
          <w:highlight w:val="cyan"/>
          <w:u w:val="single"/>
        </w:rPr>
        <w:t xml:space="preserve"> </w:t>
      </w:r>
      <w:r w:rsidRPr="009C58A5">
        <w:rPr>
          <w:b/>
          <w:sz w:val="26"/>
          <w:highlight w:val="cyan"/>
          <w:u w:val="single"/>
        </w:rPr>
        <w:t>and only half as much on research</w:t>
      </w:r>
      <w:r w:rsidRPr="009C58A5">
        <w:rPr>
          <w:highlight w:val="cya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9C58A5">
        <w:rPr>
          <w:b/>
          <w:sz w:val="26"/>
          <w:highlight w:val="cyan"/>
          <w:u w:val="single"/>
        </w:rPr>
        <w:t xml:space="preserve">research funding </w:t>
      </w:r>
      <w:r w:rsidRPr="006A5D4C">
        <w:rPr>
          <w:u w:val="single"/>
        </w:rPr>
        <w:t xml:space="preserve">has been </w:t>
      </w:r>
      <w:r w:rsidRPr="009C58A5">
        <w:rPr>
          <w:b/>
          <w:sz w:val="26"/>
          <w:highlight w:val="cyan"/>
          <w:u w:val="single"/>
        </w:rPr>
        <w:t>declining for more than a decade</w:t>
      </w:r>
      <w:r w:rsidRPr="006A5D4C">
        <w:rPr>
          <w:u w:val="single"/>
        </w:rPr>
        <w:t xml:space="preserve">, </w:t>
      </w:r>
      <w:r w:rsidRPr="009C58A5">
        <w:rPr>
          <w:b/>
          <w:sz w:val="26"/>
          <w:highlight w:val="cyan"/>
          <w:u w:val="single"/>
        </w:rPr>
        <w:t>while</w:t>
      </w:r>
      <w:r w:rsidRPr="009C58A5">
        <w:rPr>
          <w:highlight w:val="cyan"/>
          <w:u w:val="single"/>
        </w:rPr>
        <w:t xml:space="preserve"> </w:t>
      </w:r>
      <w:r w:rsidRPr="006A5D4C">
        <w:rPr>
          <w:u w:val="single"/>
        </w:rPr>
        <w:t xml:space="preserve">strategies of </w:t>
      </w:r>
      <w:r w:rsidRPr="009C58A5">
        <w:rPr>
          <w:b/>
          <w:sz w:val="26"/>
          <w:highlight w:val="cyan"/>
          <w:u w:val="single"/>
        </w:rPr>
        <w:t>secondary patenting have steadily increased.</w:t>
      </w:r>
      <w:r w:rsidRPr="009C58A5">
        <w:rPr>
          <w:highlight w:val="cya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6FD4244F" w14:textId="77777777" w:rsidR="00787493" w:rsidRDefault="00787493" w:rsidP="00787493">
      <w:pPr>
        <w:pStyle w:val="Heading4"/>
      </w:pPr>
      <w:r>
        <w:t xml:space="preserve">Specifically, prevents effective </w:t>
      </w:r>
      <w:r w:rsidRPr="00EB4D6F">
        <w:rPr>
          <w:u w:val="single"/>
        </w:rPr>
        <w:t>cancer treatment</w:t>
      </w:r>
      <w:r>
        <w:t xml:space="preserve"> via skyrocketing prices.</w:t>
      </w:r>
    </w:p>
    <w:p w14:paraId="3881CC2F" w14:textId="77777777" w:rsidR="00787493" w:rsidRPr="00EB4D6F" w:rsidRDefault="00787493" w:rsidP="00787493">
      <w:proofErr w:type="spellStart"/>
      <w:r w:rsidRPr="00EB4D6F">
        <w:rPr>
          <w:rStyle w:val="Style13ptBold"/>
        </w:rPr>
        <w:t>Kantarjian</w:t>
      </w:r>
      <w:proofErr w:type="spellEnd"/>
      <w:r w:rsidRPr="00EB4D6F">
        <w:rPr>
          <w:rStyle w:val="Style13ptBold"/>
        </w:rPr>
        <w:t xml:space="preserve"> 15</w:t>
      </w:r>
      <w:r w:rsidRPr="00EB4D6F">
        <w:t xml:space="preserve"> [</w:t>
      </w:r>
      <w:proofErr w:type="spellStart"/>
      <w:r w:rsidRPr="00EB4D6F">
        <w:t>Hagop</w:t>
      </w:r>
      <w:proofErr w:type="spellEnd"/>
      <w:r w:rsidRPr="00EB4D6F">
        <w:t xml:space="preserve"> </w:t>
      </w:r>
      <w:proofErr w:type="spellStart"/>
      <w:r w:rsidRPr="00EB4D6F">
        <w:t>Kantarjian</w:t>
      </w:r>
      <w:proofErr w:type="spellEnd"/>
      <w:r w:rsidRPr="00EB4D6F">
        <w:t>, M.D., is the Chair of the Leukemia department at MD Anderson Cancer Center. March 16, 2015. “Why Are Cancer Drugs So Expensive in the United States, and What Are the Solutions?”. https://www.mayoc linicproceedings.org/article/S0025-6196(15)00101-9/</w:t>
      </w:r>
      <w:proofErr w:type="spellStart"/>
      <w:r w:rsidRPr="00EB4D6F">
        <w:t>fulltext</w:t>
      </w:r>
      <w:proofErr w:type="spellEnd"/>
      <w:r w:rsidRPr="00EB4D6F">
        <w:t xml:space="preserve">#%20] Dhruv </w:t>
      </w:r>
    </w:p>
    <w:p w14:paraId="6682E6B0" w14:textId="77777777" w:rsidR="00787493" w:rsidRPr="00F014D3" w:rsidRDefault="00787493" w:rsidP="00787493">
      <w:pPr>
        <w:rPr>
          <w:sz w:val="16"/>
        </w:rPr>
      </w:pPr>
      <w:r w:rsidRPr="009C58A5">
        <w:rPr>
          <w:rStyle w:val="StyleUnderline"/>
          <w:highlight w:val="cyan"/>
        </w:rPr>
        <w:t xml:space="preserve">Is there a </w:t>
      </w:r>
      <w:r w:rsidRPr="009C58A5">
        <w:rPr>
          <w:rStyle w:val="Emphasis"/>
          <w:highlight w:val="cyan"/>
        </w:rPr>
        <w:t>clear trigger</w:t>
      </w:r>
      <w:r w:rsidRPr="009C58A5">
        <w:rPr>
          <w:rStyle w:val="StyleUnderline"/>
          <w:highlight w:val="cyan"/>
        </w:rPr>
        <w:t xml:space="preserve"> for</w:t>
      </w:r>
      <w:r w:rsidRPr="00EB4D6F">
        <w:rPr>
          <w:rStyle w:val="StyleUnderline"/>
        </w:rPr>
        <w:t xml:space="preserve"> the </w:t>
      </w:r>
      <w:r w:rsidRPr="00460C90">
        <w:rPr>
          <w:rStyle w:val="Emphasis"/>
        </w:rPr>
        <w:t xml:space="preserve">recent </w:t>
      </w:r>
      <w:r w:rsidRPr="009C58A5">
        <w:rPr>
          <w:rStyle w:val="Emphasis"/>
          <w:highlight w:val="cyan"/>
        </w:rPr>
        <w:t>skyrocketing</w:t>
      </w:r>
      <w:r w:rsidRPr="00EB4D6F">
        <w:rPr>
          <w:rStyle w:val="StyleUnderline"/>
        </w:rPr>
        <w:t xml:space="preserve"> of </w:t>
      </w:r>
      <w:r w:rsidRPr="009C58A5">
        <w:rPr>
          <w:rStyle w:val="StyleUnderline"/>
          <w:highlight w:val="cyan"/>
        </w:rPr>
        <w:t>cancer drug prices</w:t>
      </w:r>
      <w:r w:rsidRPr="00460C90">
        <w:rPr>
          <w:sz w:val="16"/>
        </w:rPr>
        <w:t xml:space="preserve">? Influenced by the pharmaceutical lobby, the 2003 Medicare Prescription Drug, Improvement, and Modernization Act introduced legislation that forbade Medicare from negotiating drug prices. In addition, the Medicare expansion in 2006 included prescription drug benefits (Medicare Part D). This change resulted in drug companies and distributors being the only parties that decide the prices of the drugs that must be purchased by Medicare without price negotiations for all patients with cancer. This maneuver by lobbyists favored interest groups over citizens’ interests and produced a financial bonanza to companies (skyrocketing profits since 2006, as well as bonuses/salaries to pharmaceutical CEOs). Today, </w:t>
      </w:r>
      <w:r w:rsidRPr="00460C90">
        <w:rPr>
          <w:rStyle w:val="StyleUnderline"/>
        </w:rPr>
        <w:t xml:space="preserve">the health care industry is the most </w:t>
      </w:r>
      <w:r w:rsidRPr="00460C90">
        <w:rPr>
          <w:rStyle w:val="Emphasis"/>
        </w:rPr>
        <w:t>profitable industry</w:t>
      </w:r>
      <w:r w:rsidRPr="00460C90">
        <w:rPr>
          <w:rStyle w:val="StyleUnderline"/>
        </w:rPr>
        <w:t xml:space="preserve"> in the United States</w:t>
      </w:r>
      <w:r w:rsidRPr="00460C90">
        <w:rPr>
          <w:sz w:val="16"/>
        </w:rPr>
        <w:t xml:space="preserve">, with a return on investment of close to 20%.  Allowing Medicare to negotiate drug prices could save about $40 billion to $80 billion each year. </w:t>
      </w:r>
      <w:r w:rsidRPr="009C58A5">
        <w:rPr>
          <w:rStyle w:val="StyleUnderline"/>
          <w:highlight w:val="cyan"/>
        </w:rPr>
        <w:t>Established oligopolies</w:t>
      </w:r>
      <w:r w:rsidRPr="00460C90">
        <w:rPr>
          <w:rStyle w:val="StyleUnderline"/>
        </w:rPr>
        <w:t xml:space="preserve"> and </w:t>
      </w:r>
      <w:r w:rsidRPr="009C58A5">
        <w:rPr>
          <w:rStyle w:val="StyleUnderline"/>
          <w:highlight w:val="cyan"/>
        </w:rPr>
        <w:t>prevent</w:t>
      </w:r>
      <w:r w:rsidRPr="00460C90">
        <w:rPr>
          <w:rStyle w:val="StyleUnderline"/>
        </w:rPr>
        <w:t xml:space="preserve">ing Medicare from </w:t>
      </w:r>
      <w:r w:rsidRPr="009C58A5">
        <w:rPr>
          <w:rStyle w:val="Emphasis"/>
          <w:highlight w:val="cyan"/>
        </w:rPr>
        <w:t>price negotiations</w:t>
      </w:r>
      <w:r w:rsidRPr="009C58A5">
        <w:rPr>
          <w:rStyle w:val="StyleUnderline"/>
          <w:highlight w:val="cyan"/>
        </w:rPr>
        <w:t xml:space="preserve"> are</w:t>
      </w:r>
      <w:r w:rsidRPr="00460C90">
        <w:rPr>
          <w:rStyle w:val="StyleUnderline"/>
        </w:rPr>
        <w:t xml:space="preserve"> major factors </w:t>
      </w:r>
      <w:r w:rsidRPr="009C58A5">
        <w:rPr>
          <w:rStyle w:val="StyleUnderline"/>
          <w:highlight w:val="cyan"/>
        </w:rPr>
        <w:t>causing</w:t>
      </w:r>
      <w:r w:rsidRPr="00460C90">
        <w:rPr>
          <w:rStyle w:val="StyleUnderline"/>
        </w:rPr>
        <w:t xml:space="preserve"> </w:t>
      </w:r>
      <w:r w:rsidRPr="009C58A5">
        <w:rPr>
          <w:rStyle w:val="Emphasis"/>
          <w:highlight w:val="cyan"/>
        </w:rPr>
        <w:t>high</w:t>
      </w:r>
      <w:r w:rsidRPr="00460C90">
        <w:rPr>
          <w:rStyle w:val="Emphasis"/>
        </w:rPr>
        <w:t xml:space="preserve"> cancer drug </w:t>
      </w:r>
      <w:r w:rsidRPr="009C58A5">
        <w:rPr>
          <w:rStyle w:val="Emphasis"/>
          <w:highlight w:val="cyan"/>
        </w:rPr>
        <w:t>prices</w:t>
      </w:r>
      <w:r w:rsidRPr="00460C90">
        <w:rPr>
          <w:sz w:val="16"/>
        </w:rPr>
        <w:t xml:space="preserve">. Other </w:t>
      </w:r>
      <w:r w:rsidRPr="009C58A5">
        <w:rPr>
          <w:rStyle w:val="StyleUnderline"/>
          <w:highlight w:val="cyan"/>
        </w:rPr>
        <w:t>contributors include</w:t>
      </w:r>
      <w:r w:rsidRPr="00460C90">
        <w:rPr>
          <w:sz w:val="16"/>
        </w:rPr>
        <w:t xml:space="preserve"> (1) </w:t>
      </w:r>
      <w:r w:rsidRPr="009C58A5">
        <w:rPr>
          <w:rStyle w:val="StyleUnderline"/>
          <w:highlight w:val="cyan"/>
        </w:rPr>
        <w:t>strategies that</w:t>
      </w:r>
      <w:r w:rsidRPr="00460C90">
        <w:rPr>
          <w:rStyle w:val="StyleUnderline"/>
        </w:rPr>
        <w:t xml:space="preserve"> </w:t>
      </w:r>
      <w:r w:rsidRPr="00460C90">
        <w:rPr>
          <w:rStyle w:val="Emphasis"/>
        </w:rPr>
        <w:t>delay</w:t>
      </w:r>
      <w:r w:rsidRPr="00460C90">
        <w:rPr>
          <w:rStyle w:val="StyleUnderline"/>
        </w:rPr>
        <w:t xml:space="preserve"> or </w:t>
      </w:r>
      <w:r w:rsidRPr="009C58A5">
        <w:rPr>
          <w:rStyle w:val="StyleUnderline"/>
          <w:highlight w:val="cyan"/>
        </w:rPr>
        <w:t xml:space="preserve">discourage </w:t>
      </w:r>
      <w:r w:rsidRPr="009C58A5">
        <w:rPr>
          <w:rStyle w:val="Emphasis"/>
          <w:highlight w:val="cyan"/>
        </w:rPr>
        <w:t>competition</w:t>
      </w:r>
      <w:r w:rsidRPr="009C58A5">
        <w:rPr>
          <w:rStyle w:val="StyleUnderline"/>
          <w:highlight w:val="cyan"/>
        </w:rPr>
        <w:t xml:space="preserve"> by</w:t>
      </w:r>
      <w:r w:rsidRPr="00460C90">
        <w:rPr>
          <w:rStyle w:val="StyleUnderline"/>
        </w:rPr>
        <w:t xml:space="preserve"> generic companies</w:t>
      </w:r>
      <w:r w:rsidRPr="00460C90">
        <w:rPr>
          <w:sz w:val="16"/>
        </w:rPr>
        <w:t xml:space="preserve">, </w:t>
      </w:r>
      <w:r w:rsidRPr="00460C90">
        <w:rPr>
          <w:rStyle w:val="StyleUnderline"/>
        </w:rPr>
        <w:t>such as “</w:t>
      </w:r>
      <w:r w:rsidRPr="009C58A5">
        <w:rPr>
          <w:rStyle w:val="Emphasis"/>
          <w:highlight w:val="cyan"/>
        </w:rPr>
        <w:t>patent evergreening</w:t>
      </w:r>
      <w:r w:rsidRPr="00460C90">
        <w:rPr>
          <w:sz w:val="16"/>
        </w:rPr>
        <w:t>” (</w:t>
      </w:r>
      <w:proofErr w:type="spellStart"/>
      <w:r w:rsidRPr="00460C90">
        <w:rPr>
          <w:sz w:val="16"/>
        </w:rPr>
        <w:t>eg</w:t>
      </w:r>
      <w:proofErr w:type="spellEnd"/>
      <w:r w:rsidRPr="00460C90">
        <w:rPr>
          <w:sz w:val="16"/>
        </w:rPr>
        <w:t>, creating new/extra patents on expired patents or prolonging patent life on minor variations of the original drug—new forms, new dosages or schedules, new combinations or combination variations) </w:t>
      </w:r>
      <w:r w:rsidRPr="00460C90">
        <w:rPr>
          <w:rStyle w:val="StyleUnderline"/>
        </w:rPr>
        <w:t>and “pay-for-delay” and “approved generics” (early introduction of generic drugs into the US market</w:t>
      </w:r>
      <w:r w:rsidRPr="00460C90">
        <w:rPr>
          <w:sz w:val="16"/>
        </w:rPr>
        <w:t xml:space="preserve"> saved $1 trillion over 10 years), (2) preventing the Patient-Centered Outcomes Research Institute, which evaluates treatments for coverage by federal programs, from considering cost comparisons and cost-effectiveness, and (3) forbidding importation of drugs from abroad, even for personal use The Canadian government’s Patented Medicine Prices Review Board estimated that US consumers pay 100% more for patented drugs than patients elsewhere. Imatinib is priced at $92,000 per year (in 2012; $132,000 in 2014) in the United States, $46,000 in Canada, and $29,000 in Mexico. </w:t>
      </w:r>
      <w:r w:rsidRPr="009C58A5">
        <w:rPr>
          <w:rStyle w:val="StyleUnderline"/>
          <w:highlight w:val="cyan"/>
        </w:rPr>
        <w:t xml:space="preserve">A </w:t>
      </w:r>
      <w:r w:rsidRPr="009C58A5">
        <w:rPr>
          <w:rStyle w:val="Emphasis"/>
          <w:highlight w:val="cyan"/>
        </w:rPr>
        <w:t>recent example</w:t>
      </w:r>
      <w:r w:rsidRPr="00460C90">
        <w:rPr>
          <w:rStyle w:val="StyleUnderline"/>
        </w:rPr>
        <w:t xml:space="preserve"> of the effects of “pay-for-delay” strategies </w:t>
      </w:r>
      <w:r w:rsidRPr="009C58A5">
        <w:rPr>
          <w:rStyle w:val="StyleUnderline"/>
          <w:highlight w:val="cyan"/>
        </w:rPr>
        <w:t xml:space="preserve">is the successful move by Novartis to </w:t>
      </w:r>
      <w:r w:rsidRPr="009C58A5">
        <w:rPr>
          <w:rStyle w:val="Emphasis"/>
          <w:highlight w:val="cyan"/>
        </w:rPr>
        <w:t>further delay</w:t>
      </w:r>
      <w:r w:rsidRPr="00460C90">
        <w:rPr>
          <w:rStyle w:val="StyleUnderline"/>
        </w:rPr>
        <w:t xml:space="preserve"> the entry of </w:t>
      </w:r>
      <w:r w:rsidRPr="009C58A5">
        <w:rPr>
          <w:rStyle w:val="StyleUnderline"/>
          <w:highlight w:val="cyan"/>
        </w:rPr>
        <w:t>generic imatinib</w:t>
      </w:r>
      <w:r w:rsidRPr="00460C90">
        <w:rPr>
          <w:rStyle w:val="StyleUnderline"/>
        </w:rPr>
        <w:t xml:space="preserve"> into the US market from</w:t>
      </w:r>
      <w:r w:rsidRPr="00460C90">
        <w:rPr>
          <w:sz w:val="16"/>
        </w:rPr>
        <w:t xml:space="preserve"> July </w:t>
      </w:r>
      <w:r w:rsidRPr="00460C90">
        <w:rPr>
          <w:rStyle w:val="StyleUnderline"/>
        </w:rPr>
        <w:t>2015 until</w:t>
      </w:r>
      <w:r w:rsidRPr="00460C90">
        <w:rPr>
          <w:sz w:val="16"/>
        </w:rPr>
        <w:t xml:space="preserve"> February </w:t>
      </w:r>
      <w:r w:rsidRPr="00460C90">
        <w:rPr>
          <w:rStyle w:val="StyleUnderline"/>
        </w:rPr>
        <w:t>2016</w:t>
      </w:r>
      <w:r w:rsidRPr="00460C90">
        <w:rPr>
          <w:sz w:val="16"/>
        </w:rPr>
        <w:t xml:space="preserve">. This delay is estimated to cost US consumers and our health care system at least half a billion dollars. </w:t>
      </w:r>
      <w:r w:rsidRPr="009C58A5">
        <w:rPr>
          <w:rStyle w:val="StyleUnderline"/>
          <w:highlight w:val="cyan"/>
        </w:rPr>
        <w:t>These regulations</w:t>
      </w:r>
      <w:r w:rsidRPr="00460C90">
        <w:rPr>
          <w:rStyle w:val="StyleUnderline"/>
        </w:rPr>
        <w:t xml:space="preserve"> may </w:t>
      </w:r>
      <w:r w:rsidRPr="009C58A5">
        <w:rPr>
          <w:rStyle w:val="Emphasis"/>
          <w:highlight w:val="cyan"/>
        </w:rPr>
        <w:t>harm patients</w:t>
      </w:r>
      <w:r w:rsidRPr="00460C90">
        <w:rPr>
          <w:sz w:val="16"/>
        </w:rPr>
        <w:t xml:space="preserve">, </w:t>
      </w:r>
      <w:r w:rsidRPr="009C58A5">
        <w:rPr>
          <w:rStyle w:val="StyleUnderline"/>
          <w:highlight w:val="cyan"/>
        </w:rPr>
        <w:t>impact</w:t>
      </w:r>
      <w:r w:rsidRPr="00460C90">
        <w:rPr>
          <w:rStyle w:val="StyleUnderline"/>
        </w:rPr>
        <w:t xml:space="preserve"> the </w:t>
      </w:r>
      <w:r w:rsidRPr="009C58A5">
        <w:rPr>
          <w:rStyle w:val="Emphasis"/>
          <w:highlight w:val="cyan"/>
        </w:rPr>
        <w:t>Medicare solvency</w:t>
      </w:r>
      <w:r w:rsidRPr="009C58A5">
        <w:rPr>
          <w:rStyle w:val="StyleUnderline"/>
          <w:highlight w:val="cyan"/>
        </w:rPr>
        <w:t xml:space="preserve"> and our health care system</w:t>
      </w:r>
      <w:r w:rsidRPr="00460C90">
        <w:rPr>
          <w:sz w:val="16"/>
        </w:rPr>
        <w:t xml:space="preserve">, </w:t>
      </w:r>
      <w:r w:rsidRPr="00460C90">
        <w:rPr>
          <w:rStyle w:val="StyleUnderline"/>
        </w:rPr>
        <w:t>increase insurance premiums</w:t>
      </w:r>
      <w:r w:rsidRPr="00460C90">
        <w:rPr>
          <w:sz w:val="16"/>
        </w:rPr>
        <w:t xml:space="preserve">, </w:t>
      </w:r>
      <w:r w:rsidRPr="00460C90">
        <w:rPr>
          <w:rStyle w:val="StyleUnderline"/>
        </w:rPr>
        <w:t>and hurt taxpayers.</w:t>
      </w:r>
      <w:r w:rsidRPr="00460C90">
        <w:rPr>
          <w:sz w:val="16"/>
        </w:rPr>
        <w:t xml:space="preserve"> Why do they happen? Partly because of the pharmaceutical and health care industry lobbying power (an estimated 2500 lobbyists in 2012 and an estimated $306 million spent). Their spending far exceeds the lobbying spending of the defense, aerospace, and gas and oil companies.</w:t>
      </w:r>
    </w:p>
    <w:p w14:paraId="46D8CFF2" w14:textId="77777777" w:rsidR="00787493" w:rsidRDefault="00787493" w:rsidP="00787493">
      <w:pPr>
        <w:pStyle w:val="Heading4"/>
      </w:pPr>
      <w:r>
        <w:t xml:space="preserve">Contagious Cancer is a </w:t>
      </w:r>
      <w:r>
        <w:rPr>
          <w:u w:val="single"/>
        </w:rPr>
        <w:t>major and legitimate threat</w:t>
      </w:r>
      <w:r>
        <w:t xml:space="preserve"> AND causes </w:t>
      </w:r>
      <w:r>
        <w:rPr>
          <w:u w:val="single"/>
        </w:rPr>
        <w:t>extinction</w:t>
      </w:r>
      <w:r>
        <w:t>.</w:t>
      </w:r>
    </w:p>
    <w:p w14:paraId="06AE40DF" w14:textId="77777777" w:rsidR="00787493" w:rsidRPr="00A10F89" w:rsidRDefault="00787493" w:rsidP="00787493">
      <w:r w:rsidRPr="00A10F89">
        <w:rPr>
          <w:rStyle w:val="Style13ptBold"/>
        </w:rPr>
        <w:t>Johnson 16</w:t>
      </w:r>
      <w:r>
        <w:t xml:space="preserve"> George Johnson 2-23-2016 “</w:t>
      </w:r>
      <w:r w:rsidRPr="00EB54BB">
        <w:t>Scientists Ponder the Prospect of Contagious Cancer</w:t>
      </w:r>
      <w:r>
        <w:t xml:space="preserve">” </w:t>
      </w:r>
      <w:hyperlink r:id="rId23" w:history="1">
        <w:r w:rsidRPr="00B867F4">
          <w:rPr>
            <w:rStyle w:val="Hyperlink"/>
          </w:rPr>
          <w:t>https://www.nytimes.com/2016/02/23/science/scientists-ponder-the-prospect-of-contagious-cancer.html?mcubz=0</w:t>
        </w:r>
      </w:hyperlink>
      <w:r>
        <w:t xml:space="preserve"> (</w:t>
      </w:r>
      <w:r w:rsidRPr="00EB54BB">
        <w:t>columnist and science journalist for the New York Times, M.A. in Journalism and Public Affairs, American University</w:t>
      </w:r>
      <w:r>
        <w:t xml:space="preserve">)//Elmer </w:t>
      </w:r>
    </w:p>
    <w:p w14:paraId="65FB6933" w14:textId="77777777" w:rsidR="00787493" w:rsidRPr="005D713A" w:rsidRDefault="00787493" w:rsidP="00787493">
      <w:pPr>
        <w:rPr>
          <w:sz w:val="16"/>
        </w:rPr>
      </w:pPr>
      <w:r w:rsidRPr="00A10F89">
        <w:rPr>
          <w:rStyle w:val="StyleUnderline"/>
          <w:sz w:val="24"/>
        </w:rPr>
        <w:t>For all its peculiar horror, cancer comes with a saving grace</w:t>
      </w:r>
      <w:r w:rsidRPr="005D713A">
        <w:rPr>
          <w:sz w:val="16"/>
        </w:rPr>
        <w:t xml:space="preserve">. If nothing else can stop a tumor’s mad evolution, the </w:t>
      </w:r>
      <w:r w:rsidRPr="00A10F89">
        <w:rPr>
          <w:rStyle w:val="StyleUnderline"/>
          <w:sz w:val="24"/>
        </w:rPr>
        <w:t>cancer ultimately dies with its host</w:t>
      </w:r>
      <w:r w:rsidRPr="005D713A">
        <w:rPr>
          <w:sz w:val="16"/>
        </w:rPr>
        <w:t xml:space="preserve">. Everything the malignant cells have learned about outwitting the patient’s defenses — and those of the oncologists — is erased. The next case of cancer, in another victim, must start anew. </w:t>
      </w:r>
      <w:r w:rsidRPr="009C58A5">
        <w:rPr>
          <w:rStyle w:val="StyleUnderline"/>
          <w:sz w:val="24"/>
          <w:highlight w:val="cyan"/>
        </w:rPr>
        <w:t xml:space="preserve">Imagine if </w:t>
      </w:r>
      <w:r w:rsidRPr="00A10F89">
        <w:rPr>
          <w:rStyle w:val="StyleUnderline"/>
          <w:sz w:val="24"/>
        </w:rPr>
        <w:t xml:space="preserve">instead, </w:t>
      </w:r>
      <w:r w:rsidRPr="009C58A5">
        <w:rPr>
          <w:rStyle w:val="StyleUnderline"/>
          <w:sz w:val="24"/>
          <w:highlight w:val="cyan"/>
        </w:rPr>
        <w:t xml:space="preserve">cancer </w:t>
      </w:r>
      <w:r w:rsidRPr="00A10F89">
        <w:rPr>
          <w:rStyle w:val="StyleUnderline"/>
          <w:sz w:val="24"/>
        </w:rPr>
        <w:t xml:space="preserve">cells </w:t>
      </w:r>
      <w:r w:rsidRPr="009C58A5">
        <w:rPr>
          <w:rStyle w:val="StyleUnderline"/>
          <w:sz w:val="24"/>
          <w:highlight w:val="cyan"/>
        </w:rPr>
        <w:t xml:space="preserve">had the </w:t>
      </w:r>
      <w:r w:rsidRPr="009C58A5">
        <w:rPr>
          <w:rStyle w:val="Emphasis"/>
          <w:sz w:val="24"/>
          <w:highlight w:val="cyan"/>
        </w:rPr>
        <w:t>ability to press on to another body</w:t>
      </w:r>
      <w:r w:rsidRPr="005D713A">
        <w:rPr>
          <w:sz w:val="16"/>
        </w:rPr>
        <w:t xml:space="preserve">. </w:t>
      </w:r>
      <w:r w:rsidRPr="00A10F89">
        <w:rPr>
          <w:rStyle w:val="StyleUnderline"/>
          <w:sz w:val="24"/>
        </w:rPr>
        <w:t xml:space="preserve">A cancer like that would have the </w:t>
      </w:r>
      <w:r w:rsidRPr="009C58A5">
        <w:rPr>
          <w:rStyle w:val="StyleUnderline"/>
          <w:sz w:val="24"/>
          <w:highlight w:val="cyan"/>
        </w:rPr>
        <w:t>power to</w:t>
      </w:r>
      <w:r w:rsidRPr="00A10F89">
        <w:rPr>
          <w:rStyle w:val="StyleUnderline"/>
          <w:sz w:val="24"/>
        </w:rPr>
        <w:t xml:space="preserve"> </w:t>
      </w:r>
      <w:r w:rsidRPr="009C58A5">
        <w:rPr>
          <w:rStyle w:val="Emphasis"/>
          <w:sz w:val="24"/>
          <w:highlight w:val="cyan"/>
        </w:rPr>
        <w:t>metastasize</w:t>
      </w:r>
      <w:r w:rsidRPr="009C58A5">
        <w:rPr>
          <w:sz w:val="16"/>
          <w:highlight w:val="cyan"/>
        </w:rPr>
        <w:t xml:space="preserve"> </w:t>
      </w:r>
      <w:r w:rsidRPr="005D713A">
        <w:rPr>
          <w:sz w:val="16"/>
        </w:rPr>
        <w:t xml:space="preserve">not just from organ to organ, but </w:t>
      </w:r>
      <w:r w:rsidRPr="009C58A5">
        <w:rPr>
          <w:rStyle w:val="Emphasis"/>
          <w:sz w:val="24"/>
          <w:highlight w:val="cyan"/>
        </w:rPr>
        <w:t>from person to person</w:t>
      </w:r>
      <w:r w:rsidRPr="00A10F89">
        <w:rPr>
          <w:rStyle w:val="StyleUnderline"/>
          <w:sz w:val="24"/>
        </w:rPr>
        <w:t xml:space="preserve">, </w:t>
      </w:r>
      <w:r w:rsidRPr="009C58A5">
        <w:rPr>
          <w:rStyle w:val="StyleUnderline"/>
          <w:bCs/>
          <w:sz w:val="24"/>
          <w:highlight w:val="cyan"/>
        </w:rPr>
        <w:t>evolving deadly new skills</w:t>
      </w:r>
      <w:r w:rsidRPr="009C58A5">
        <w:rPr>
          <w:rStyle w:val="StyleUnderline"/>
          <w:sz w:val="24"/>
          <w:highlight w:val="cyan"/>
        </w:rPr>
        <w:t xml:space="preserve"> </w:t>
      </w:r>
      <w:r w:rsidRPr="00A10F89">
        <w:rPr>
          <w:rStyle w:val="StyleUnderline"/>
          <w:sz w:val="24"/>
        </w:rPr>
        <w:t>along the way</w:t>
      </w:r>
      <w:r w:rsidRPr="005D713A">
        <w:rPr>
          <w:sz w:val="16"/>
        </w:rPr>
        <w:t xml:space="preserve">. While there is no sign of an imminent threat, several recent papers suggest that </w:t>
      </w:r>
      <w:r w:rsidRPr="00A10F89">
        <w:rPr>
          <w:rStyle w:val="StyleUnderline"/>
          <w:sz w:val="24"/>
        </w:rPr>
        <w:t xml:space="preserve">the eventual emergence of a contagious human cancer is in the </w:t>
      </w:r>
      <w:r w:rsidRPr="009C58A5">
        <w:rPr>
          <w:rStyle w:val="StyleUnderline"/>
          <w:sz w:val="24"/>
          <w:highlight w:val="cyan"/>
        </w:rPr>
        <w:t>realm of medical possibility</w:t>
      </w:r>
      <w:r w:rsidRPr="009C58A5">
        <w:rPr>
          <w:highlight w:val="cyan"/>
          <w:u w:val="single"/>
        </w:rPr>
        <w:t>.</w:t>
      </w:r>
      <w:r w:rsidRPr="005D713A">
        <w:rPr>
          <w:sz w:val="16"/>
        </w:rPr>
        <w:t xml:space="preserve"> </w:t>
      </w:r>
      <w:r w:rsidRPr="00A10F89">
        <w:rPr>
          <w:rStyle w:val="StyleUnderline"/>
          <w:sz w:val="24"/>
        </w:rPr>
        <w:t xml:space="preserve">This would </w:t>
      </w:r>
      <w:r w:rsidRPr="009C58A5">
        <w:rPr>
          <w:rStyle w:val="StyleUnderline"/>
          <w:bCs/>
          <w:sz w:val="24"/>
          <w:highlight w:val="cyan"/>
        </w:rPr>
        <w:t xml:space="preserve">not </w:t>
      </w:r>
      <w:r w:rsidRPr="00F014D3">
        <w:rPr>
          <w:rStyle w:val="StyleUnderline"/>
          <w:bCs/>
          <w:sz w:val="24"/>
        </w:rPr>
        <w:t xml:space="preserve">be </w:t>
      </w:r>
      <w:r w:rsidRPr="009C58A5">
        <w:rPr>
          <w:rStyle w:val="StyleUnderline"/>
          <w:bCs/>
          <w:sz w:val="24"/>
          <w:highlight w:val="cyan"/>
        </w:rPr>
        <w:t>a disease</w:t>
      </w:r>
      <w:r w:rsidRPr="005D713A">
        <w:rPr>
          <w:sz w:val="16"/>
        </w:rPr>
        <w:t xml:space="preserve">, </w:t>
      </w:r>
      <w:r w:rsidRPr="00A10F89">
        <w:rPr>
          <w:rStyle w:val="StyleUnderline"/>
          <w:sz w:val="24"/>
        </w:rPr>
        <w:t>like cervical cancer</w:t>
      </w:r>
      <w:r w:rsidRPr="005D713A">
        <w:rPr>
          <w:sz w:val="16"/>
        </w:rPr>
        <w:t xml:space="preserve">, that is set off by the spread of viruses, </w:t>
      </w:r>
      <w:r w:rsidRPr="009C58A5">
        <w:rPr>
          <w:rStyle w:val="StyleUnderline"/>
          <w:sz w:val="24"/>
          <w:highlight w:val="cyan"/>
        </w:rPr>
        <w:t>but</w:t>
      </w:r>
      <w:r w:rsidRPr="009C58A5">
        <w:rPr>
          <w:sz w:val="16"/>
          <w:highlight w:val="cyan"/>
        </w:rPr>
        <w:t xml:space="preserve"> </w:t>
      </w:r>
      <w:r w:rsidRPr="005D713A">
        <w:rPr>
          <w:sz w:val="16"/>
        </w:rPr>
        <w:t xml:space="preserve">rather </w:t>
      </w:r>
      <w:r w:rsidRPr="00A10F89">
        <w:rPr>
          <w:rStyle w:val="StyleUnderline"/>
          <w:sz w:val="24"/>
        </w:rPr>
        <w:t xml:space="preserve">one in which </w:t>
      </w:r>
      <w:r w:rsidRPr="009C58A5">
        <w:rPr>
          <w:rStyle w:val="Emphasis"/>
          <w:sz w:val="24"/>
          <w:highlight w:val="cyan"/>
          <w:bdr w:val="single" w:sz="4" w:space="0" w:color="auto"/>
        </w:rPr>
        <w:t xml:space="preserve">cancer cells </w:t>
      </w:r>
      <w:proofErr w:type="gramStart"/>
      <w:r w:rsidRPr="009C58A5">
        <w:rPr>
          <w:rStyle w:val="Emphasis"/>
          <w:sz w:val="24"/>
          <w:highlight w:val="cyan"/>
          <w:bdr w:val="single" w:sz="4" w:space="0" w:color="auto"/>
        </w:rPr>
        <w:t>actually travel</w:t>
      </w:r>
      <w:proofErr w:type="gramEnd"/>
      <w:r w:rsidRPr="009C58A5">
        <w:rPr>
          <w:rStyle w:val="Emphasis"/>
          <w:sz w:val="24"/>
          <w:highlight w:val="cyan"/>
        </w:rPr>
        <w:t xml:space="preserve"> </w:t>
      </w:r>
      <w:r w:rsidRPr="00A10F89">
        <w:rPr>
          <w:rStyle w:val="Emphasis"/>
          <w:sz w:val="24"/>
        </w:rPr>
        <w:t>from one person to another</w:t>
      </w:r>
      <w:r w:rsidRPr="00A10F89">
        <w:rPr>
          <w:rStyle w:val="StyleUnderline"/>
          <w:sz w:val="24"/>
        </w:rPr>
        <w:t xml:space="preserve"> and thrive in their new location</w:t>
      </w:r>
      <w:r w:rsidRPr="005D713A">
        <w:rPr>
          <w:sz w:val="16"/>
        </w:rPr>
        <w:t xml:space="preserve">. So far this is known to have happened only under the most unusual circumstances. A 19-year-old laboratory worker who pricked herself with a syringe of colon cancer cells developed a tumor in her hand. A surgeon acquired a cancer from his patient after accidentally cutting himself during an operation. There are also cases of malignant cells being transferred from one person to another through an organ transplant or from a woman to her fetus. On each of these occasions, the malignancy went no further. The only known cancers that continue to move from body to body, evading the immune system, have been found in other animals. In laboratory experiments, for instance, cancer cells have been transferred by mosquitoes from one hamster to another. And so far, three kinds of contagious cancers have been discovered in the wild — in dogs, Tasmanian devils and, most recently, in soft shell clams. The oldest known example is a cancer that spreads between dogs during sexual intercourse — not as a side effect of a viral or bacterial infection, but rather through direct conveyance of cancer cells. The state of the research is described in a review, “The Cancer Which Survived,” published last year by Andrea </w:t>
      </w:r>
      <w:proofErr w:type="spellStart"/>
      <w:r w:rsidRPr="005D713A">
        <w:rPr>
          <w:sz w:val="16"/>
        </w:rPr>
        <w:t>Strakova</w:t>
      </w:r>
      <w:proofErr w:type="spellEnd"/>
      <w:r w:rsidRPr="005D713A">
        <w:rPr>
          <w:sz w:val="16"/>
        </w:rPr>
        <w:t xml:space="preserve"> and Elizabeth P. Murchison of the University of Cambridge. The condition, canine transmissible venereal tumor disease, is believed to have sprung into existence 11,000 years ago — as a single cell in a single dog — and has been circulating ever since. (Why did this happen in dogs and not, say, cats? Perhaps because of what the authors demurely call the dogs’ “long-lasting coital tie” — the half an hour or so that a male and female are locked in intercourse, tearing genital </w:t>
      </w:r>
      <w:proofErr w:type="gramStart"/>
      <w:r w:rsidRPr="005D713A">
        <w:rPr>
          <w:sz w:val="16"/>
        </w:rPr>
        <w:t>tissues</w:t>
      </w:r>
      <w:proofErr w:type="gramEnd"/>
      <w:r w:rsidRPr="005D713A">
        <w:rPr>
          <w:sz w:val="16"/>
        </w:rPr>
        <w:t xml:space="preserve"> and providing the cancer cells with a leisurely crossing.) </w:t>
      </w:r>
      <w:r w:rsidRPr="00A10F89">
        <w:rPr>
          <w:rStyle w:val="StyleUnderline"/>
          <w:sz w:val="24"/>
        </w:rPr>
        <w:t>Normally a cancer evolves in a single body over the course of years or decades</w:t>
      </w:r>
      <w:r w:rsidRPr="005D713A">
        <w:rPr>
          <w:sz w:val="16"/>
        </w:rPr>
        <w:t xml:space="preserve">, </w:t>
      </w:r>
      <w:r w:rsidRPr="00A10F89">
        <w:rPr>
          <w:rStyle w:val="StyleUnderline"/>
          <w:sz w:val="24"/>
        </w:rPr>
        <w:t>accumulating the mutations that drive it to power</w:t>
      </w:r>
      <w:r w:rsidRPr="005D713A">
        <w:rPr>
          <w:sz w:val="16"/>
        </w:rPr>
        <w:t xml:space="preserve">. </w:t>
      </w:r>
      <w:r w:rsidRPr="00A10F89">
        <w:rPr>
          <w:rStyle w:val="StyleUnderline"/>
          <w:sz w:val="24"/>
        </w:rPr>
        <w:t xml:space="preserve">But to have </w:t>
      </w:r>
      <w:r w:rsidRPr="00A10F89">
        <w:rPr>
          <w:rStyle w:val="Emphasis"/>
          <w:sz w:val="24"/>
        </w:rPr>
        <w:t>survived for millenniums</w:t>
      </w:r>
      <w:r w:rsidRPr="005D713A">
        <w:rPr>
          <w:sz w:val="16"/>
        </w:rPr>
        <w:t xml:space="preserve">, researchers have proposed, canine </w:t>
      </w:r>
      <w:r w:rsidRPr="00A10F89">
        <w:rPr>
          <w:rStyle w:val="StyleUnderline"/>
          <w:sz w:val="24"/>
        </w:rPr>
        <w:t>cancer cells may have developed mechanisms</w:t>
      </w:r>
      <w:r w:rsidRPr="005D713A">
        <w:rPr>
          <w:sz w:val="16"/>
        </w:rPr>
        <w:t xml:space="preserve"> — like those in healthy cells — </w:t>
      </w:r>
      <w:r w:rsidRPr="00A10F89">
        <w:rPr>
          <w:rStyle w:val="StyleUnderline"/>
          <w:sz w:val="24"/>
        </w:rPr>
        <w:t>to repair and stabilize their own malignant genomes</w:t>
      </w:r>
      <w:r w:rsidRPr="005D713A">
        <w:rPr>
          <w:sz w:val="16"/>
        </w:rPr>
        <w:t xml:space="preserve">. Early on, </w:t>
      </w:r>
      <w:r w:rsidRPr="009C58A5">
        <w:rPr>
          <w:rStyle w:val="StyleUnderline"/>
          <w:sz w:val="24"/>
          <w:highlight w:val="cyan"/>
        </w:rPr>
        <w:t>cancer cells</w:t>
      </w:r>
      <w:r w:rsidRPr="009C58A5">
        <w:rPr>
          <w:sz w:val="16"/>
          <w:highlight w:val="cyan"/>
        </w:rPr>
        <w:t xml:space="preserve"> </w:t>
      </w:r>
      <w:r w:rsidRPr="005D713A">
        <w:rPr>
          <w:sz w:val="16"/>
        </w:rPr>
        <w:t xml:space="preserve">typically </w:t>
      </w:r>
      <w:r w:rsidRPr="00A10F89">
        <w:rPr>
          <w:rStyle w:val="StyleUnderline"/>
          <w:sz w:val="24"/>
        </w:rPr>
        <w:t xml:space="preserve">flourish by </w:t>
      </w:r>
      <w:r w:rsidRPr="009C58A5">
        <w:rPr>
          <w:rStyle w:val="StyleUnderline"/>
          <w:bCs/>
          <w:sz w:val="24"/>
          <w:highlight w:val="cyan"/>
        </w:rPr>
        <w:t>disabling DNA repair</w:t>
      </w:r>
      <w:r w:rsidRPr="009C58A5">
        <w:rPr>
          <w:rStyle w:val="StyleUnderline"/>
          <w:sz w:val="24"/>
          <w:highlight w:val="cyan"/>
        </w:rPr>
        <w:t xml:space="preserve"> and ramping up </w:t>
      </w:r>
      <w:r w:rsidRPr="00A10F89">
        <w:rPr>
          <w:rStyle w:val="StyleUnderline"/>
          <w:sz w:val="24"/>
        </w:rPr>
        <w:t xml:space="preserve">the </w:t>
      </w:r>
      <w:r w:rsidRPr="009C58A5">
        <w:rPr>
          <w:rStyle w:val="StyleUnderline"/>
          <w:bCs/>
          <w:sz w:val="24"/>
          <w:highlight w:val="cyan"/>
        </w:rPr>
        <w:t>mutational frenzy</w:t>
      </w:r>
      <w:r w:rsidRPr="005D713A">
        <w:rPr>
          <w:sz w:val="16"/>
        </w:rPr>
        <w:t xml:space="preserve">. Somewhere along the way, the age-old canine </w:t>
      </w:r>
      <w:r w:rsidRPr="00A10F89">
        <w:rPr>
          <w:rStyle w:val="StyleUnderline"/>
          <w:sz w:val="24"/>
        </w:rPr>
        <w:t xml:space="preserve">cells may have reinvented the device to </w:t>
      </w:r>
      <w:r w:rsidRPr="009C58A5">
        <w:rPr>
          <w:rStyle w:val="Emphasis"/>
          <w:sz w:val="24"/>
          <w:highlight w:val="cyan"/>
        </w:rPr>
        <w:t>extend their own longevity</w:t>
      </w:r>
      <w:r w:rsidRPr="005D713A">
        <w:rPr>
          <w:sz w:val="16"/>
        </w:rPr>
        <w:t xml:space="preserve">. There is also speculation that this cancer may have learned to somehow modify canine sexual behavior in ways that promote the disease’s spread and survival. The second kind of </w:t>
      </w:r>
      <w:r w:rsidRPr="00A10F89">
        <w:rPr>
          <w:rStyle w:val="StyleUnderline"/>
          <w:sz w:val="24"/>
        </w:rPr>
        <w:t xml:space="preserve">contagious cancer </w:t>
      </w:r>
      <w:r w:rsidRPr="005D713A">
        <w:rPr>
          <w:rStyle w:val="StyleUnderline"/>
          <w:bCs/>
          <w:sz w:val="24"/>
        </w:rPr>
        <w:t>was discovered in</w:t>
      </w:r>
      <w:r w:rsidRPr="005D713A">
        <w:rPr>
          <w:sz w:val="16"/>
        </w:rPr>
        <w:t xml:space="preserve"> the mid-1990s in </w:t>
      </w:r>
      <w:r w:rsidRPr="005D713A">
        <w:rPr>
          <w:rStyle w:val="StyleUnderline"/>
          <w:bCs/>
          <w:sz w:val="24"/>
        </w:rPr>
        <w:t>Tasmanian devils</w:t>
      </w:r>
      <w:r w:rsidRPr="005D713A">
        <w:rPr>
          <w:sz w:val="16"/>
        </w:rPr>
        <w:t xml:space="preserve">, which spread malignant cells as they try to tear off one another’s faces. Though it may be hard to sympathize, </w:t>
      </w:r>
      <w:r w:rsidRPr="00A10F89">
        <w:rPr>
          <w:rStyle w:val="StyleUnderline"/>
          <w:sz w:val="24"/>
        </w:rPr>
        <w:t>devil facial</w:t>
      </w:r>
      <w:r w:rsidRPr="005D713A">
        <w:rPr>
          <w:sz w:val="16"/>
        </w:rPr>
        <w:t xml:space="preserve"> </w:t>
      </w:r>
      <w:r w:rsidRPr="00A10F89">
        <w:rPr>
          <w:rStyle w:val="StyleUnderline"/>
          <w:sz w:val="24"/>
        </w:rPr>
        <w:t xml:space="preserve">tumor disease </w:t>
      </w:r>
      <w:r w:rsidRPr="009C58A5">
        <w:rPr>
          <w:rStyle w:val="StyleUnderline"/>
          <w:sz w:val="24"/>
          <w:highlight w:val="cyan"/>
        </w:rPr>
        <w:t xml:space="preserve">threatens </w:t>
      </w:r>
      <w:r w:rsidRPr="00A10F89">
        <w:rPr>
          <w:rStyle w:val="StyleUnderline"/>
          <w:sz w:val="24"/>
        </w:rPr>
        <w:t xml:space="preserve">the creatures with </w:t>
      </w:r>
      <w:r w:rsidRPr="009C58A5">
        <w:rPr>
          <w:rStyle w:val="Emphasis"/>
          <w:sz w:val="24"/>
          <w:highlight w:val="cyan"/>
          <w:bdr w:val="single" w:sz="4" w:space="0" w:color="auto"/>
        </w:rPr>
        <w:t>extinction</w:t>
      </w:r>
      <w:r w:rsidRPr="005D713A">
        <w:rPr>
          <w:sz w:val="16"/>
        </w:rPr>
        <w:t xml:space="preserve">. With so few examples, transmissible cancer has been easy to dismiss as an aberration. But in December, scientists at the Universities of Tasmania and Cambridge reported in Proceedings of the National Academy of Sciences that Tasmanian devils are passing around another kind of cancer — genetically distinct from the first. It’s weird enough that one such cancer would arise in the species. What are the chances that there would be two? One theory is that the animals are unusually vulnerable. Driven so close to extinction — by climate change, perhaps, or human predators — the species is lacking in genetic diversity. The cells of another devil injected through a vicious wound may seem so familiar that they are ignored by the recipient’s immune system. If some of the cells carry the mutations for the facial cancer, they might be free to flourish and develop into a new tumor. But the </w:t>
      </w:r>
      <w:r w:rsidRPr="00A10F89">
        <w:rPr>
          <w:rStyle w:val="StyleUnderline"/>
          <w:sz w:val="24"/>
        </w:rPr>
        <w:t>scientists</w:t>
      </w:r>
      <w:r w:rsidRPr="005D713A">
        <w:rPr>
          <w:sz w:val="16"/>
        </w:rPr>
        <w:t xml:space="preserve"> also </w:t>
      </w:r>
      <w:r w:rsidRPr="00A10F89">
        <w:rPr>
          <w:rStyle w:val="StyleUnderline"/>
          <w:sz w:val="24"/>
        </w:rPr>
        <w:t>proposed a more disturbing explanation</w:t>
      </w:r>
      <w:r w:rsidRPr="005D713A">
        <w:rPr>
          <w:sz w:val="16"/>
        </w:rPr>
        <w:t xml:space="preserve">: that the emergence of </w:t>
      </w:r>
      <w:r w:rsidRPr="009C58A5">
        <w:rPr>
          <w:rStyle w:val="Emphasis"/>
          <w:sz w:val="24"/>
          <w:highlight w:val="cyan"/>
        </w:rPr>
        <w:t>contagious cancer</w:t>
      </w:r>
      <w:r w:rsidRPr="009C58A5">
        <w:rPr>
          <w:sz w:val="16"/>
          <w:highlight w:val="cyan"/>
        </w:rPr>
        <w:t xml:space="preserve"> </w:t>
      </w:r>
      <w:r w:rsidRPr="00A10F89">
        <w:rPr>
          <w:rStyle w:val="StyleUnderline"/>
          <w:sz w:val="24"/>
        </w:rPr>
        <w:t>may not be so rare after all</w:t>
      </w:r>
      <w:r w:rsidRPr="005D713A">
        <w:rPr>
          <w:sz w:val="16"/>
        </w:rPr>
        <w:t>. “</w:t>
      </w:r>
      <w:r w:rsidRPr="00A10F89">
        <w:rPr>
          <w:rStyle w:val="StyleUnderline"/>
          <w:sz w:val="24"/>
        </w:rPr>
        <w:t>The possibility</w:t>
      </w:r>
      <w:r w:rsidRPr="005D713A">
        <w:rPr>
          <w:sz w:val="16"/>
        </w:rPr>
        <w:t>,” they wrote, “</w:t>
      </w:r>
      <w:r w:rsidRPr="00A10F89">
        <w:rPr>
          <w:rStyle w:val="StyleUnderline"/>
          <w:sz w:val="24"/>
        </w:rPr>
        <w:t xml:space="preserve">warrants further investigation of the risk that </w:t>
      </w:r>
      <w:r w:rsidRPr="00A10F89">
        <w:rPr>
          <w:rStyle w:val="Emphasis"/>
          <w:sz w:val="24"/>
        </w:rPr>
        <w:t xml:space="preserve">such diseases </w:t>
      </w:r>
      <w:r w:rsidRPr="009C58A5">
        <w:rPr>
          <w:rStyle w:val="Emphasis"/>
          <w:sz w:val="24"/>
          <w:highlight w:val="cyan"/>
        </w:rPr>
        <w:t>could arise in humans</w:t>
      </w:r>
      <w:r w:rsidRPr="005D713A">
        <w:rPr>
          <w:sz w:val="16"/>
        </w:rPr>
        <w:t xml:space="preserve">.” </w:t>
      </w:r>
      <w:r w:rsidRPr="00A10F89">
        <w:rPr>
          <w:rStyle w:val="StyleUnderline"/>
          <w:sz w:val="24"/>
        </w:rPr>
        <w:t>Cancer has</w:t>
      </w:r>
      <w:r w:rsidRPr="005D713A">
        <w:rPr>
          <w:sz w:val="16"/>
        </w:rPr>
        <w:t xml:space="preserve"> probably </w:t>
      </w:r>
      <w:r w:rsidRPr="00A10F89">
        <w:rPr>
          <w:rStyle w:val="StyleUnderline"/>
          <w:sz w:val="24"/>
        </w:rPr>
        <w:t>existed ever since our first multicellular ancestors appeared on Earth hundreds of millions of years ago</w:t>
      </w:r>
      <w:r w:rsidRPr="005D713A">
        <w:rPr>
          <w:sz w:val="16"/>
        </w:rPr>
        <w:t>. The life spans of even the longest-lived animals may be just too brief for cancers to easily evolve the ability to leap to another body. Otherwise, contagious cancer would be everywhere.</w:t>
      </w:r>
    </w:p>
    <w:p w14:paraId="78FFC096" w14:textId="77777777" w:rsidR="00787493" w:rsidRDefault="00787493" w:rsidP="00787493">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068C2C63" w14:textId="77777777" w:rsidR="00787493" w:rsidRPr="00E2724F" w:rsidRDefault="00787493" w:rsidP="00787493">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24" w:history="1">
        <w:r w:rsidRPr="004D0B79">
          <w:rPr>
            <w:rStyle w:val="Hyperlink"/>
          </w:rPr>
          <w:t>https://abcnews.go.com/Health/amidst-superbug-crisis-scientists-urge-innovation/story?id=62763415</w:t>
        </w:r>
      </w:hyperlink>
      <w:r>
        <w:t xml:space="preserve">] Dhruv </w:t>
      </w:r>
    </w:p>
    <w:p w14:paraId="4A8F8909" w14:textId="77777777" w:rsidR="00787493" w:rsidRPr="001948D4" w:rsidRDefault="00787493" w:rsidP="00787493">
      <w:pPr>
        <w:rPr>
          <w:sz w:val="16"/>
        </w:rPr>
      </w:pPr>
      <w:hyperlink r:id="rId25"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9C58A5">
        <w:rPr>
          <w:rStyle w:val="StyleUnderline"/>
          <w:highlight w:val="cyan"/>
        </w:rPr>
        <w:t xml:space="preserve">the </w:t>
      </w:r>
      <w:hyperlink r:id="rId26" w:tgtFrame="_blank" w:history="1">
        <w:r w:rsidRPr="009C58A5">
          <w:rPr>
            <w:rStyle w:val="StyleUnderline"/>
            <w:highlight w:val="cya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27"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9C58A5">
        <w:rPr>
          <w:rStyle w:val="StyleUnderline"/>
          <w:highlight w:val="cyan"/>
        </w:rPr>
        <w:t xml:space="preserve">represents a </w:t>
      </w:r>
      <w:r w:rsidRPr="009C58A5">
        <w:rPr>
          <w:rStyle w:val="Emphasis"/>
          <w:highlight w:val="cya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9C58A5">
        <w:rPr>
          <w:rStyle w:val="Emphasis"/>
          <w:highlight w:val="cyan"/>
        </w:rPr>
        <w:t>rising</w:t>
      </w:r>
      <w:r w:rsidRPr="003C32B5">
        <w:rPr>
          <w:rStyle w:val="Emphasis"/>
        </w:rPr>
        <w:t xml:space="preserve"> rates</w:t>
      </w:r>
      <w:r w:rsidRPr="003C32B5">
        <w:rPr>
          <w:rStyle w:val="StyleUnderline"/>
        </w:rPr>
        <w:t xml:space="preserve"> of </w:t>
      </w:r>
      <w:r w:rsidRPr="009C58A5">
        <w:rPr>
          <w:rStyle w:val="StyleUnderline"/>
          <w:highlight w:val="cyan"/>
        </w:rPr>
        <w:t>AMR</w:t>
      </w:r>
      <w:r w:rsidRPr="003C32B5">
        <w:rPr>
          <w:sz w:val="16"/>
        </w:rPr>
        <w:t xml:space="preserve"> -- including antivirals, antibiotics, and antifungals -- </w:t>
      </w:r>
      <w:r w:rsidRPr="003C32B5">
        <w:rPr>
          <w:rStyle w:val="StyleUnderline"/>
        </w:rPr>
        <w:t xml:space="preserve">estimates from the WHO show that AMR </w:t>
      </w:r>
      <w:r w:rsidRPr="009C58A5">
        <w:rPr>
          <w:rStyle w:val="StyleUnderline"/>
          <w:highlight w:val="cyan"/>
        </w:rPr>
        <w:t xml:space="preserve">may cause </w:t>
      </w:r>
      <w:r w:rsidRPr="009C58A5">
        <w:rPr>
          <w:rStyle w:val="Emphasis"/>
          <w:highlight w:val="cya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9C58A5">
        <w:rPr>
          <w:rStyle w:val="StyleUnderline"/>
          <w:highlight w:val="cyan"/>
        </w:rPr>
        <w:t>resistance develops when germs</w:t>
      </w:r>
      <w:r w:rsidRPr="003C32B5">
        <w:rPr>
          <w:sz w:val="16"/>
        </w:rPr>
        <w:t xml:space="preserve"> like bacteria and fungi </w:t>
      </w:r>
      <w:proofErr w:type="gramStart"/>
      <w:r w:rsidRPr="003C32B5">
        <w:rPr>
          <w:sz w:val="16"/>
        </w:rPr>
        <w:t>are able to</w:t>
      </w:r>
      <w:proofErr w:type="gramEnd"/>
      <w:r w:rsidRPr="003C32B5">
        <w:rPr>
          <w:sz w:val="16"/>
        </w:rPr>
        <w:t xml:space="preserve"> “</w:t>
      </w:r>
      <w:r w:rsidRPr="009C58A5">
        <w:rPr>
          <w:rStyle w:val="StyleUnderline"/>
          <w:highlight w:val="cyan"/>
        </w:rPr>
        <w:t>defeat</w:t>
      </w:r>
      <w:r w:rsidRPr="003C32B5">
        <w:rPr>
          <w:sz w:val="16"/>
        </w:rPr>
        <w:t xml:space="preserve"> the </w:t>
      </w:r>
      <w:r w:rsidRPr="009C58A5">
        <w:rPr>
          <w:rStyle w:val="StyleUnderline"/>
          <w:highlight w:val="cya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proofErr w:type="gramStart"/>
      <w:r w:rsidRPr="003C32B5">
        <w:rPr>
          <w:rStyle w:val="Emphasis"/>
        </w:rPr>
        <w:t>superbugs.</w:t>
      </w:r>
      <w:proofErr w:type="gramEnd"/>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proofErr w:type="gramStart"/>
      <w:r w:rsidRPr="003C32B5">
        <w:rPr>
          <w:rStyle w:val="StyleUnderline"/>
        </w:rPr>
        <w:t>wide</w:t>
      </w:r>
      <w:r w:rsidRPr="003C32B5">
        <w:rPr>
          <w:sz w:val="16"/>
        </w:rPr>
        <w:t>, and</w:t>
      </w:r>
      <w:proofErr w:type="gramEnd"/>
      <w:r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3C32B5">
        <w:rPr>
          <w:sz w:val="16"/>
        </w:rPr>
        <w:t>a number of</w:t>
      </w:r>
      <w:proofErr w:type="gramEnd"/>
      <w:r w:rsidRPr="003C32B5">
        <w:rPr>
          <w:sz w:val="16"/>
        </w:rPr>
        <w:t xml:space="preserve"> people with HIV and malaria.</w:t>
      </w:r>
      <w:r>
        <w:rPr>
          <w:sz w:val="16"/>
        </w:rPr>
        <w:t xml:space="preserve"> </w:t>
      </w:r>
      <w:r w:rsidRPr="003C32B5">
        <w:rPr>
          <w:sz w:val="16"/>
          <w:szCs w:val="18"/>
        </w:rPr>
        <w:t>The people at the</w:t>
      </w:r>
      <w:r>
        <w:rPr>
          <w:sz w:val="16"/>
          <w:szCs w:val="18"/>
        </w:rPr>
        <w:t xml:space="preserve"> </w:t>
      </w:r>
      <w:hyperlink r:id="rId28" w:tgtFrame="_blank" w:history="1">
        <w:r w:rsidRPr="003C32B5">
          <w:rPr>
            <w:rStyle w:val="Hyperlink"/>
            <w:sz w:val="16"/>
            <w:szCs w:val="18"/>
          </w:rPr>
          <w:t>highest risk for AMR</w:t>
        </w:r>
      </w:hyperlink>
      <w:r>
        <w:rPr>
          <w:sz w:val="16"/>
          <w:szCs w:val="18"/>
        </w:rPr>
        <w:t xml:space="preserve"> </w:t>
      </w:r>
      <w:r w:rsidRPr="003C32B5">
        <w:rPr>
          <w:sz w:val="16"/>
          <w:szCs w:val="18"/>
        </w:rPr>
        <w:t xml:space="preserve">are those with chronic diseases, people living in nursing homes, hospitalized in the </w:t>
      </w:r>
      <w:proofErr w:type="gramStart"/>
      <w:r w:rsidRPr="003C32B5">
        <w:rPr>
          <w:sz w:val="16"/>
          <w:szCs w:val="18"/>
        </w:rPr>
        <w:t>ICU</w:t>
      </w:r>
      <w:proofErr w:type="gramEnd"/>
      <w:r w:rsidRPr="003C32B5">
        <w:rPr>
          <w:sz w:val="16"/>
          <w:szCs w:val="18"/>
        </w:rPr>
        <w:t xml:space="preserve">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29"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3C32B5">
        <w:rPr>
          <w:sz w:val="16"/>
          <w:szCs w:val="18"/>
        </w:rPr>
        <w:t>auris</w:t>
      </w:r>
      <w:proofErr w:type="spellEnd"/>
      <w:r w:rsidRPr="003C32B5">
        <w:rPr>
          <w:sz w:val="16"/>
          <w:szCs w:val="18"/>
        </w:rPr>
        <w:t xml:space="preserve"> “came from multiple places, at the same time. It wasn’t just one organism that [evolved]” in a single location, Redfield added.</w:t>
      </w:r>
      <w:r>
        <w:rPr>
          <w:sz w:val="16"/>
          <w:szCs w:val="18"/>
        </w:rPr>
        <w:t xml:space="preserve"> </w:t>
      </w:r>
      <w:r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3C32B5">
        <w:rPr>
          <w:sz w:val="16"/>
          <w:szCs w:val="18"/>
        </w:rPr>
        <w:t>patient, and</w:t>
      </w:r>
      <w:proofErr w:type="gramEnd"/>
      <w:r w:rsidRPr="003C32B5">
        <w:rPr>
          <w:sz w:val="16"/>
          <w:szCs w:val="18"/>
        </w:rPr>
        <w:t xml:space="preserve"> discontinue it once it is no longer medically needed.</w:t>
      </w:r>
      <w:r>
        <w:rPr>
          <w:sz w:val="16"/>
          <w:szCs w:val="18"/>
        </w:rPr>
        <w:t xml:space="preserve"> </w:t>
      </w:r>
      <w:r w:rsidRPr="003C32B5">
        <w:rPr>
          <w:sz w:val="16"/>
          <w:szCs w:val="18"/>
        </w:rPr>
        <w:t xml:space="preserve">WHO has also highlighted that the inappropriate use of antimicrobials in agriculture -- such as on farms and in animals -- may be an underappreciated cause of </w:t>
      </w:r>
      <w:proofErr w:type="gramStart"/>
      <w:r w:rsidRPr="003C32B5">
        <w:rPr>
          <w:sz w:val="16"/>
          <w:szCs w:val="18"/>
        </w:rPr>
        <w:t>AMR.</w:t>
      </w:r>
      <w:proofErr w:type="gramEnd"/>
      <w:r>
        <w:rPr>
          <w:sz w:val="16"/>
          <w:szCs w:val="18"/>
        </w:rPr>
        <w:t xml:space="preserve"> </w:t>
      </w:r>
      <w:r w:rsidRPr="003C32B5">
        <w:rPr>
          <w:sz w:val="16"/>
        </w:rPr>
        <w:t xml:space="preserve">Noting these trends, </w:t>
      </w:r>
      <w:r w:rsidRPr="009C58A5">
        <w:rPr>
          <w:rStyle w:val="StyleUnderline"/>
          <w:highlight w:val="cya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9C58A5">
        <w:rPr>
          <w:rStyle w:val="StyleUnderline"/>
          <w:highlight w:val="cyan"/>
        </w:rPr>
        <w:t xml:space="preserve">development of </w:t>
      </w:r>
      <w:r w:rsidRPr="009C58A5">
        <w:rPr>
          <w:rStyle w:val="Emphasis"/>
          <w:highlight w:val="cyan"/>
        </w:rPr>
        <w:t>new</w:t>
      </w:r>
      <w:r w:rsidRPr="003C32B5">
        <w:rPr>
          <w:rStyle w:val="Emphasis"/>
        </w:rPr>
        <w:t xml:space="preserve"> antimicrobial </w:t>
      </w:r>
      <w:r w:rsidRPr="009C58A5">
        <w:rPr>
          <w:rStyle w:val="Emphasis"/>
          <w:highlight w:val="cyan"/>
        </w:rPr>
        <w:t>medications</w:t>
      </w:r>
      <w:r w:rsidRPr="003C32B5">
        <w:rPr>
          <w:rStyle w:val="StyleUnderline"/>
        </w:rPr>
        <w:t xml:space="preserve">, </w:t>
      </w:r>
      <w:r w:rsidRPr="009C58A5">
        <w:rPr>
          <w:rStyle w:val="Emphasis"/>
          <w:highlight w:val="cyan"/>
        </w:rPr>
        <w:t>vaccines</w:t>
      </w:r>
      <w:r w:rsidRPr="003C32B5">
        <w:rPr>
          <w:rStyle w:val="StyleUnderline"/>
        </w:rPr>
        <w:t xml:space="preserve">, </w:t>
      </w:r>
      <w:r w:rsidRPr="009C58A5">
        <w:rPr>
          <w:rStyle w:val="StyleUnderline"/>
          <w:highlight w:val="cyan"/>
        </w:rPr>
        <w:t>and</w:t>
      </w:r>
      <w:r w:rsidRPr="003C32B5">
        <w:rPr>
          <w:rStyle w:val="StyleUnderline"/>
        </w:rPr>
        <w:t xml:space="preserve"> careful </w:t>
      </w:r>
      <w:r w:rsidRPr="009C58A5">
        <w:rPr>
          <w:rStyle w:val="StyleUnderline"/>
          <w:highlight w:val="cya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9C58A5">
        <w:rPr>
          <w:rStyle w:val="Emphasis"/>
          <w:highlight w:val="cya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9C58A5">
        <w:rPr>
          <w:rStyle w:val="StyleUnderline"/>
          <w:highlight w:val="cyan"/>
        </w:rPr>
        <w:t>challenges</w:t>
      </w:r>
      <w:r w:rsidRPr="003C32B5">
        <w:rPr>
          <w:rStyle w:val="StyleUnderline"/>
        </w:rPr>
        <w:t xml:space="preserve"> of antimicrobial resistance</w:t>
      </w:r>
      <w:r w:rsidRPr="003C32B5">
        <w:rPr>
          <w:sz w:val="16"/>
        </w:rPr>
        <w:t xml:space="preserve">” </w:t>
      </w:r>
      <w:r w:rsidRPr="009C58A5">
        <w:rPr>
          <w:rStyle w:val="StyleUnderline"/>
          <w:highlight w:val="cyan"/>
        </w:rPr>
        <w:t>are</w:t>
      </w:r>
      <w:r w:rsidRPr="003C32B5">
        <w:rPr>
          <w:sz w:val="16"/>
        </w:rPr>
        <w:t xml:space="preserve"> “</w:t>
      </w:r>
      <w:r w:rsidRPr="009C58A5">
        <w:rPr>
          <w:rStyle w:val="Emphasis"/>
          <w:highlight w:val="cyan"/>
        </w:rPr>
        <w:t>not insurmountable</w:t>
      </w:r>
      <w:r w:rsidRPr="003C32B5">
        <w:rPr>
          <w:sz w:val="16"/>
        </w:rPr>
        <w:t xml:space="preserve">,” and that </w:t>
      </w:r>
      <w:r w:rsidRPr="003C32B5">
        <w:rPr>
          <w:rStyle w:val="StyleUnderline"/>
        </w:rPr>
        <w:t xml:space="preserve">coordinated </w:t>
      </w:r>
      <w:r w:rsidRPr="009C58A5">
        <w:rPr>
          <w:rStyle w:val="StyleUnderline"/>
          <w:highlight w:val="cya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9C58A5">
        <w:rPr>
          <w:rStyle w:val="Emphasis"/>
          <w:highlight w:val="cyan"/>
        </w:rPr>
        <w:t>secure the future</w:t>
      </w:r>
      <w:r w:rsidRPr="009C58A5">
        <w:rPr>
          <w:rStyle w:val="StyleUnderline"/>
          <w:highlight w:val="cyan"/>
        </w:rPr>
        <w:t xml:space="preserve"> from drug-resistant diseases</w:t>
      </w:r>
      <w:r w:rsidRPr="003C32B5">
        <w:rPr>
          <w:sz w:val="16"/>
        </w:rPr>
        <w:t>.”</w:t>
      </w:r>
    </w:p>
    <w:p w14:paraId="7F890B83" w14:textId="77777777" w:rsidR="00787493" w:rsidRPr="00E2724F" w:rsidRDefault="00787493" w:rsidP="00787493">
      <w:pPr>
        <w:pStyle w:val="Heading4"/>
      </w:pPr>
      <w:r>
        <w:t xml:space="preserve">Extinction - generic defense doesn’t apply. </w:t>
      </w:r>
    </w:p>
    <w:p w14:paraId="478B9A59" w14:textId="77777777" w:rsidR="00787493" w:rsidRPr="00A10F89" w:rsidRDefault="00787493" w:rsidP="00787493">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30"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51AD289D" w14:textId="77777777" w:rsidR="00787493" w:rsidRPr="00A10F89" w:rsidRDefault="00787493" w:rsidP="00787493">
      <w:pPr>
        <w:rPr>
          <w:b/>
          <w:iCs/>
          <w:u w:val="single"/>
          <w:bdr w:val="single" w:sz="18" w:space="0" w:color="auto"/>
        </w:rPr>
      </w:pPr>
      <w:r w:rsidRPr="00A10F89">
        <w:rPr>
          <w:rStyle w:val="StyleUnderline"/>
          <w:sz w:val="24"/>
        </w:rPr>
        <w:t xml:space="preserve">It is by now no secret that </w:t>
      </w:r>
      <w:r w:rsidRPr="009C58A5">
        <w:rPr>
          <w:rStyle w:val="StyleUnderline"/>
          <w:sz w:val="24"/>
          <w:highlight w:val="cyan"/>
        </w:rPr>
        <w:t>the</w:t>
      </w:r>
      <w:r w:rsidRPr="00A10F89">
        <w:rPr>
          <w:rStyle w:val="StyleUnderline"/>
          <w:sz w:val="24"/>
        </w:rPr>
        <w:t xml:space="preserve"> human </w:t>
      </w:r>
      <w:r w:rsidRPr="009C58A5">
        <w:rPr>
          <w:rStyle w:val="StyleUnderline"/>
          <w:sz w:val="24"/>
          <w:highlight w:val="cyan"/>
        </w:rPr>
        <w:t>species is locked in a race</w:t>
      </w:r>
      <w:r w:rsidRPr="00A10F89">
        <w:rPr>
          <w:rStyle w:val="StyleUnderline"/>
          <w:sz w:val="24"/>
        </w:rPr>
        <w:t xml:space="preserve"> of its own making </w:t>
      </w:r>
      <w:r w:rsidRPr="009C58A5">
        <w:rPr>
          <w:rStyle w:val="StyleUnderline"/>
          <w:sz w:val="24"/>
          <w:highlight w:val="cyan"/>
        </w:rPr>
        <w:t>with “</w:t>
      </w:r>
      <w:r w:rsidRPr="009C58A5">
        <w:rPr>
          <w:rStyle w:val="StyleUnderline"/>
          <w:bCs/>
          <w:sz w:val="24"/>
          <w:highlight w:val="cyan"/>
        </w:rPr>
        <w:t>superbugs</w:t>
      </w:r>
      <w:r w:rsidRPr="009C58A5">
        <w:rPr>
          <w:rStyle w:val="StyleUnderline"/>
          <w:sz w:val="24"/>
          <w:highlight w:val="cya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9C58A5">
        <w:rPr>
          <w:rStyle w:val="StyleUnderline"/>
          <w:sz w:val="24"/>
          <w:highlight w:val="cyan"/>
        </w:rPr>
        <w:t>an</w:t>
      </w:r>
      <w:r w:rsidRPr="00A10F89">
        <w:rPr>
          <w:rStyle w:val="StyleUnderline"/>
          <w:sz w:val="24"/>
        </w:rPr>
        <w:t xml:space="preserve"> </w:t>
      </w:r>
      <w:r w:rsidRPr="009C58A5">
        <w:rPr>
          <w:rStyle w:val="Emphasis"/>
          <w:sz w:val="24"/>
          <w:highlight w:val="cyan"/>
        </w:rPr>
        <w:t>existential threat</w:t>
      </w:r>
      <w:r w:rsidRPr="00A10F89">
        <w:rPr>
          <w:rStyle w:val="StyleUnderline"/>
          <w:sz w:val="24"/>
        </w:rPr>
        <w:t xml:space="preserve"> largely </w:t>
      </w:r>
      <w:r w:rsidRPr="009C58A5">
        <w:rPr>
          <w:rStyle w:val="StyleUnderline"/>
          <w:sz w:val="24"/>
          <w:highlight w:val="cyan"/>
        </w:rPr>
        <w:t>of its</w:t>
      </w:r>
      <w:r w:rsidRPr="00A10F89">
        <w:rPr>
          <w:rStyle w:val="StyleUnderline"/>
          <w:sz w:val="24"/>
        </w:rPr>
        <w:t xml:space="preserve"> </w:t>
      </w:r>
      <w:r w:rsidRPr="009C58A5">
        <w:rPr>
          <w:rStyle w:val="Emphasis"/>
          <w:sz w:val="24"/>
          <w:highlight w:val="cya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9C58A5">
        <w:rPr>
          <w:rStyle w:val="StyleUnderline"/>
          <w:sz w:val="24"/>
          <w:highlight w:val="cyan"/>
        </w:rPr>
        <w:t>a</w:t>
      </w:r>
      <w:r w:rsidRPr="00A10F89">
        <w:rPr>
          <w:rStyle w:val="StyleUnderline"/>
          <w:sz w:val="24"/>
        </w:rPr>
        <w:t xml:space="preserve"> </w:t>
      </w:r>
      <w:r w:rsidRPr="009C58A5">
        <w:rPr>
          <w:rStyle w:val="Emphasis"/>
          <w:sz w:val="24"/>
          <w:highlight w:val="cyan"/>
        </w:rPr>
        <w:t>high-probability, high-impact event</w:t>
      </w:r>
      <w:r w:rsidRPr="00A10F89">
        <w:rPr>
          <w:rStyle w:val="StyleUnderline"/>
          <w:sz w:val="24"/>
        </w:rPr>
        <w:t xml:space="preserve"> </w:t>
      </w:r>
      <w:r w:rsidRPr="009C58A5">
        <w:rPr>
          <w:rStyle w:val="StyleUnderline"/>
          <w:sz w:val="24"/>
          <w:highlight w:val="cyan"/>
        </w:rPr>
        <w:t>that people</w:t>
      </w:r>
      <w:r w:rsidRPr="00A10F89">
        <w:rPr>
          <w:rStyle w:val="StyleUnderline"/>
          <w:sz w:val="24"/>
        </w:rPr>
        <w:t xml:space="preserve"> manage to </w:t>
      </w:r>
      <w:r w:rsidRPr="009C58A5">
        <w:rPr>
          <w:rStyle w:val="Emphasis"/>
          <w:sz w:val="24"/>
          <w:highlight w:val="cyan"/>
        </w:rPr>
        <w:t>ignore anyway</w:t>
      </w:r>
      <w:r w:rsidRPr="00A10F89">
        <w:rPr>
          <w:rStyle w:val="StyleUnderline"/>
          <w:sz w:val="24"/>
        </w:rPr>
        <w:t xml:space="preserve"> </w:t>
      </w:r>
      <w:r w:rsidRPr="009C58A5">
        <w:rPr>
          <w:rStyle w:val="StyleUnderline"/>
          <w:sz w:val="24"/>
          <w:highlight w:val="cyan"/>
        </w:rPr>
        <w:t>for</w:t>
      </w:r>
      <w:r w:rsidRPr="00A10F89">
        <w:rPr>
          <w:rStyle w:val="StyleUnderline"/>
          <w:sz w:val="24"/>
        </w:rPr>
        <w:t xml:space="preserve"> a raft of </w:t>
      </w:r>
      <w:r w:rsidRPr="009C58A5">
        <w:rPr>
          <w:rStyle w:val="Emphasis"/>
          <w:sz w:val="24"/>
          <w:highlight w:val="cyan"/>
        </w:rPr>
        <w:t>social-psychological reasons</w:t>
      </w:r>
      <w:r w:rsidRPr="00A10F89">
        <w:rPr>
          <w:rStyle w:val="StyleUnderline"/>
          <w:sz w:val="24"/>
        </w:rPr>
        <w:t xml:space="preserve">.2 </w:t>
      </w:r>
      <w:r w:rsidRPr="009C58A5">
        <w:rPr>
          <w:rStyle w:val="StyleUnderline"/>
          <w:sz w:val="24"/>
          <w:highlight w:val="cyan"/>
        </w:rPr>
        <w:t>A pandemic</w:t>
      </w:r>
      <w:r w:rsidRPr="00A10F89">
        <w:rPr>
          <w:rStyle w:val="StyleUnderline"/>
          <w:sz w:val="24"/>
        </w:rPr>
        <w:t xml:space="preserve"> is a quintessential gray rhino, for it </w:t>
      </w:r>
      <w:r w:rsidRPr="009C58A5">
        <w:rPr>
          <w:rStyle w:val="StyleUnderline"/>
          <w:sz w:val="24"/>
          <w:highlight w:val="cyan"/>
        </w:rPr>
        <w:t xml:space="preserve">is no longer a matter of if but of </w:t>
      </w:r>
      <w:r w:rsidRPr="009C58A5">
        <w:rPr>
          <w:rStyle w:val="Emphasis"/>
          <w:sz w:val="24"/>
          <w:highlight w:val="cya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9C58A5">
        <w:rPr>
          <w:rStyle w:val="Emphasis"/>
          <w:sz w:val="24"/>
          <w:highlight w:val="cyan"/>
        </w:rPr>
        <w:t>most predictable catastrophe in</w:t>
      </w:r>
      <w:r w:rsidRPr="00A10F89">
        <w:rPr>
          <w:rStyle w:val="StyleUnderline"/>
          <w:sz w:val="24"/>
        </w:rPr>
        <w:t xml:space="preserve"> the </w:t>
      </w:r>
      <w:r w:rsidRPr="009C58A5">
        <w:rPr>
          <w:rStyle w:val="Emphasis"/>
          <w:sz w:val="24"/>
          <w:highlight w:val="cyan"/>
        </w:rPr>
        <w:t>history</w:t>
      </w:r>
      <w:r w:rsidRPr="00A10F89">
        <w:rPr>
          <w:rStyle w:val="StyleUnderline"/>
          <w:sz w:val="24"/>
        </w:rPr>
        <w:t xml:space="preserve"> of </w:t>
      </w:r>
      <w:proofErr w:type="gramStart"/>
      <w:r w:rsidRPr="00A10F89">
        <w:rPr>
          <w:rStyle w:val="StyleUnderline"/>
          <w:sz w:val="24"/>
        </w:rPr>
        <w:t>the human race</w:t>
      </w:r>
      <w:proofErr w:type="gramEnd"/>
      <w:r w:rsidRPr="00A10F89">
        <w:rPr>
          <w:rStyle w:val="StyleUnderline"/>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A10F89">
        <w:rPr>
          <w:rStyle w:val="StyleUnderline"/>
          <w:sz w:val="24"/>
        </w:rPr>
        <w:t>sufficient amounts of</w:t>
      </w:r>
      <w:proofErr w:type="gramEnd"/>
      <w:r w:rsidRPr="00A10F89">
        <w:rPr>
          <w:rStyle w:val="StyleUnderline"/>
          <w:sz w:val="24"/>
        </w:rPr>
        <w:t xml:space="preserve">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w:t>
      </w:r>
      <w:proofErr w:type="gramStart"/>
      <w:r w:rsidRPr="0010630F">
        <w:rPr>
          <w:sz w:val="16"/>
        </w:rPr>
        <w:t>as a result of</w:t>
      </w:r>
      <w:proofErr w:type="gramEnd"/>
      <w:r w:rsidRPr="0010630F">
        <w:rPr>
          <w:sz w:val="16"/>
        </w:rPr>
        <w:t xml:space="preserve">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9C58A5">
        <w:rPr>
          <w:rStyle w:val="StyleUnderline"/>
          <w:sz w:val="24"/>
          <w:highlight w:val="cyan"/>
        </w:rPr>
        <w:t>hospitals</w:t>
      </w:r>
      <w:r w:rsidRPr="00A10F89">
        <w:rPr>
          <w:rStyle w:val="StyleUnderline"/>
          <w:sz w:val="24"/>
        </w:rPr>
        <w:t xml:space="preserve"> have </w:t>
      </w:r>
      <w:r w:rsidRPr="009C58A5">
        <w:rPr>
          <w:rStyle w:val="StyleUnderline"/>
          <w:sz w:val="24"/>
          <w:highlight w:val="cyan"/>
        </w:rPr>
        <w:t>deployed antimicrobial products on an industrial scale</w:t>
      </w:r>
      <w:r w:rsidRPr="00A10F89">
        <w:rPr>
          <w:rStyle w:val="StyleUnderline"/>
          <w:sz w:val="24"/>
        </w:rPr>
        <w:t xml:space="preserve"> for a long time now, the result being a sharp rise in iatrogenic bacterial illnesses. </w:t>
      </w:r>
      <w:r w:rsidRPr="009C58A5">
        <w:rPr>
          <w:rStyle w:val="StyleUnderline"/>
          <w:sz w:val="24"/>
          <w:highlight w:val="cyan"/>
        </w:rPr>
        <w:t>Overuse</w:t>
      </w:r>
      <w:r w:rsidRPr="00A10F89">
        <w:rPr>
          <w:rStyle w:val="StyleUnderline"/>
          <w:sz w:val="24"/>
        </w:rPr>
        <w:t xml:space="preserve"> of antibiotics and commercial products containing them has </w:t>
      </w:r>
      <w:r w:rsidRPr="009C58A5">
        <w:rPr>
          <w:rStyle w:val="StyleUnderline"/>
          <w:sz w:val="24"/>
          <w:highlight w:val="cyan"/>
        </w:rPr>
        <w:t>helped superbugs</w:t>
      </w:r>
      <w:r w:rsidRPr="00A10F89">
        <w:rPr>
          <w:rStyle w:val="StyleUnderline"/>
          <w:sz w:val="24"/>
        </w:rPr>
        <w:t xml:space="preserve"> to </w:t>
      </w:r>
      <w:r w:rsidRPr="009C58A5">
        <w:rPr>
          <w:rStyle w:val="StyleUnderline"/>
          <w:sz w:val="24"/>
          <w:highlight w:val="cya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9C58A5">
        <w:rPr>
          <w:rStyle w:val="Emphasis"/>
          <w:sz w:val="24"/>
          <w:highlight w:val="cyan"/>
        </w:rPr>
        <w:t>something as simple as a minor cut could</w:t>
      </w:r>
      <w:r w:rsidRPr="00A10F89">
        <w:rPr>
          <w:rStyle w:val="Emphasis"/>
          <w:sz w:val="24"/>
        </w:rPr>
        <w:t xml:space="preserve"> again </w:t>
      </w:r>
      <w:r w:rsidRPr="009C58A5">
        <w:rPr>
          <w:rStyle w:val="Emphasis"/>
          <w:sz w:val="24"/>
          <w:highlight w:val="cyan"/>
        </w:rPr>
        <w:t>become life-threatening if</w:t>
      </w:r>
      <w:r w:rsidRPr="00A10F89">
        <w:rPr>
          <w:rStyle w:val="Emphasis"/>
          <w:sz w:val="24"/>
        </w:rPr>
        <w:t xml:space="preserve"> it becomes </w:t>
      </w:r>
      <w:r w:rsidRPr="009C58A5">
        <w:rPr>
          <w:rStyle w:val="Emphasis"/>
          <w:sz w:val="24"/>
          <w:highlight w:val="cyan"/>
        </w:rPr>
        <w:t>infected</w:t>
      </w:r>
      <w:r w:rsidRPr="0010630F">
        <w:rPr>
          <w:sz w:val="16"/>
        </w:rPr>
        <w:t xml:space="preserve">. </w:t>
      </w:r>
      <w:r w:rsidRPr="00A10F89">
        <w:rPr>
          <w:rStyle w:val="StyleUnderline"/>
          <w:sz w:val="24"/>
        </w:rPr>
        <w:t xml:space="preserve">Few non-medical professionals are aware that antibiotics are the foundation on which nearly </w:t>
      </w:r>
      <w:proofErr w:type="gramStart"/>
      <w:r w:rsidRPr="00A10F89">
        <w:rPr>
          <w:rStyle w:val="StyleUnderline"/>
          <w:sz w:val="24"/>
        </w:rPr>
        <w:t>all of</w:t>
      </w:r>
      <w:proofErr w:type="gramEnd"/>
      <w:r w:rsidRPr="00A10F89">
        <w:rPr>
          <w:rStyle w:val="StyleUnderline"/>
          <w:sz w:val="24"/>
        </w:rPr>
        <w:t xml:space="preserve">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10630F">
        <w:rPr>
          <w:sz w:val="16"/>
        </w:rPr>
        <w:t>During the course of</w:t>
      </w:r>
      <w:proofErr w:type="gramEnd"/>
      <w:r w:rsidRPr="0010630F">
        <w:rPr>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w:t>
      </w:r>
      <w:proofErr w:type="gramStart"/>
      <w:r w:rsidRPr="00A10F89">
        <w:rPr>
          <w:rStyle w:val="StyleUnderline"/>
          <w:sz w:val="24"/>
        </w:rPr>
        <w:t>the majority of</w:t>
      </w:r>
      <w:proofErr w:type="gramEnd"/>
      <w:r w:rsidRPr="00A10F89">
        <w:rPr>
          <w:rStyle w:val="StyleUnderline"/>
          <w:sz w:val="24"/>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w:t>
      </w:r>
      <w:proofErr w:type="gramStart"/>
      <w:r w:rsidRPr="0010630F">
        <w:rPr>
          <w:sz w:val="16"/>
        </w:rPr>
        <w:t>symptoms, but</w:t>
      </w:r>
      <w:proofErr w:type="gramEnd"/>
      <w:r w:rsidRPr="0010630F">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10630F">
        <w:rPr>
          <w:sz w:val="16"/>
        </w:rPr>
        <w:t>similar to</w:t>
      </w:r>
      <w:proofErr w:type="gramEnd"/>
      <w:r w:rsidRPr="0010630F">
        <w:rPr>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10630F">
        <w:rPr>
          <w:sz w:val="16"/>
        </w:rPr>
        <w:t>Past experience</w:t>
      </w:r>
      <w:proofErr w:type="gramEnd"/>
      <w:r w:rsidRPr="0010630F">
        <w:rPr>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10630F">
        <w:rPr>
          <w:sz w:val="16"/>
        </w:rPr>
        <w:t>interest:</w:t>
      </w:r>
      <w:proofErr w:type="gramEnd"/>
      <w:r w:rsidRPr="0010630F">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10630F">
        <w:rPr>
          <w:sz w:val="16"/>
        </w:rPr>
        <w:t>has to</w:t>
      </w:r>
      <w:proofErr w:type="gramEnd"/>
      <w:r w:rsidRPr="0010630F">
        <w:rPr>
          <w:sz w:val="1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w:t>
      </w:r>
      <w:proofErr w:type="gramStart"/>
      <w:r w:rsidRPr="0010630F">
        <w:rPr>
          <w:sz w:val="16"/>
        </w:rPr>
        <w:t>antibiotics, in case</w:t>
      </w:r>
      <w:proofErr w:type="gramEnd"/>
      <w:r w:rsidRPr="0010630F">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10630F">
        <w:rPr>
          <w:sz w:val="16"/>
        </w:rPr>
        <w:t>them</w:t>
      </w:r>
      <w:proofErr w:type="gramEnd"/>
      <w:r w:rsidRPr="0010630F">
        <w:rPr>
          <w:sz w:val="16"/>
        </w:rPr>
        <w:t xml:space="preserve"> and we need them quickly. Of course, </w:t>
      </w:r>
      <w:proofErr w:type="gramStart"/>
      <w:r w:rsidRPr="0010630F">
        <w:rPr>
          <w:sz w:val="16"/>
        </w:rPr>
        <w:t>this is why</w:t>
      </w:r>
      <w:proofErr w:type="gramEnd"/>
      <w:r w:rsidRPr="0010630F">
        <w:rPr>
          <w:sz w:val="1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10630F">
        <w:rPr>
          <w:sz w:val="16"/>
        </w:rPr>
        <w:t>every one</w:t>
      </w:r>
      <w:proofErr w:type="spellEnd"/>
      <w:proofErr w:type="gram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10630F">
        <w:rPr>
          <w:sz w:val="16"/>
        </w:rPr>
        <w:t>survive, and</w:t>
      </w:r>
      <w:proofErr w:type="gramEnd"/>
      <w:r w:rsidRPr="0010630F">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10630F">
        <w:rPr>
          <w:sz w:val="16"/>
        </w:rPr>
        <w:t>as a result of</w:t>
      </w:r>
      <w:proofErr w:type="gramEnd"/>
      <w:r w:rsidRPr="0010630F">
        <w:rPr>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10630F">
        <w:rPr>
          <w:sz w:val="16"/>
        </w:rPr>
        <w:t>managed</w:t>
      </w:r>
      <w:proofErr w:type="gramEnd"/>
      <w:r w:rsidRPr="0010630F">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10630F">
        <w:rPr>
          <w:sz w:val="16"/>
        </w:rPr>
        <w:t>institutions, and</w:t>
      </w:r>
      <w:proofErr w:type="gramEnd"/>
      <w:r w:rsidRPr="0010630F">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9C58A5">
        <w:rPr>
          <w:rStyle w:val="StyleUnderline"/>
          <w:bCs/>
          <w:sz w:val="24"/>
          <w:highlight w:val="cyan"/>
        </w:rPr>
        <w:t xml:space="preserve">WHO </w:t>
      </w:r>
      <w:r w:rsidRPr="0010630F">
        <w:rPr>
          <w:rStyle w:val="StyleUnderline"/>
          <w:bCs/>
          <w:sz w:val="24"/>
        </w:rPr>
        <w:t xml:space="preserve">is </w:t>
      </w:r>
      <w:r w:rsidRPr="009C58A5">
        <w:rPr>
          <w:rStyle w:val="StyleUnderline"/>
          <w:bCs/>
          <w:sz w:val="24"/>
          <w:highlight w:val="cyan"/>
        </w:rPr>
        <w:t xml:space="preserve">under-resourced </w:t>
      </w:r>
      <w:r w:rsidRPr="0010630F">
        <w:rPr>
          <w:rStyle w:val="StyleUnderline"/>
          <w:bCs/>
          <w:sz w:val="24"/>
        </w:rPr>
        <w:t xml:space="preserve">for the problems it is meant to solve. </w:t>
      </w:r>
      <w:r w:rsidRPr="009C58A5">
        <w:rPr>
          <w:rStyle w:val="StyleUnderline"/>
          <w:bCs/>
          <w:sz w:val="24"/>
          <w:highlight w:val="cyan"/>
        </w:rPr>
        <w:t>Funding comes from voluntary donations</w:t>
      </w:r>
      <w:r w:rsidRPr="0010630F">
        <w:rPr>
          <w:rStyle w:val="StyleUnderline"/>
          <w:bCs/>
          <w:sz w:val="24"/>
        </w:rPr>
        <w:t xml:space="preserve">, and there is </w:t>
      </w:r>
      <w:r w:rsidRPr="009C58A5">
        <w:rPr>
          <w:rStyle w:val="StyleUnderline"/>
          <w:bCs/>
          <w:sz w:val="24"/>
          <w:highlight w:val="cyan"/>
        </w:rPr>
        <w:t xml:space="preserve">no mechanism by which </w:t>
      </w:r>
      <w:r w:rsidRPr="0010630F">
        <w:rPr>
          <w:rStyle w:val="StyleUnderline"/>
          <w:bCs/>
          <w:sz w:val="24"/>
        </w:rPr>
        <w:t xml:space="preserve">it can quickly </w:t>
      </w:r>
      <w:r w:rsidRPr="009C58A5">
        <w:rPr>
          <w:rStyle w:val="StyleUnderline"/>
          <w:bCs/>
          <w:sz w:val="24"/>
          <w:highlight w:val="cyan"/>
        </w:rPr>
        <w:t xml:space="preserve">scale up </w:t>
      </w:r>
      <w:r w:rsidRPr="0010630F">
        <w:rPr>
          <w:rStyle w:val="StyleUnderline"/>
          <w:bCs/>
          <w:sz w:val="24"/>
        </w:rPr>
        <w:t xml:space="preserve">its efforts during an emergency. The </w:t>
      </w:r>
      <w:r w:rsidRPr="009C58A5">
        <w:rPr>
          <w:rStyle w:val="StyleUnderline"/>
          <w:bCs/>
          <w:sz w:val="24"/>
          <w:highlight w:val="cyan"/>
        </w:rPr>
        <w:t xml:space="preserve">result is </w:t>
      </w:r>
      <w:r w:rsidRPr="0010630F">
        <w:rPr>
          <w:rStyle w:val="StyleUnderline"/>
          <w:bCs/>
          <w:sz w:val="24"/>
        </w:rPr>
        <w:t xml:space="preserve">that its </w:t>
      </w:r>
      <w:r w:rsidRPr="009C58A5">
        <w:rPr>
          <w:rStyle w:val="StyleUnderline"/>
          <w:bCs/>
          <w:sz w:val="24"/>
          <w:highlight w:val="cyan"/>
        </w:rPr>
        <w:t>response</w:t>
      </w:r>
      <w:r w:rsidRPr="0010630F">
        <w:rPr>
          <w:rStyle w:val="StyleUnderline"/>
          <w:bCs/>
          <w:sz w:val="24"/>
        </w:rPr>
        <w:t xml:space="preserve"> to the next major disease outbreak </w:t>
      </w:r>
      <w:r w:rsidRPr="009C58A5">
        <w:rPr>
          <w:rStyle w:val="StyleUnderline"/>
          <w:bCs/>
          <w:sz w:val="24"/>
          <w:highlight w:val="cyan"/>
        </w:rPr>
        <w:t xml:space="preserve">is </w:t>
      </w:r>
      <w:r w:rsidRPr="0010630F">
        <w:rPr>
          <w:rStyle w:val="StyleUnderline"/>
          <w:bCs/>
          <w:sz w:val="24"/>
        </w:rPr>
        <w:t xml:space="preserve">likely to be as </w:t>
      </w:r>
      <w:r w:rsidRPr="009C58A5">
        <w:rPr>
          <w:rStyle w:val="StyleUnderline"/>
          <w:bCs/>
          <w:sz w:val="24"/>
          <w:highlight w:val="cyan"/>
        </w:rPr>
        <w:t xml:space="preserve">inadequate </w:t>
      </w:r>
      <w:r w:rsidRPr="0010630F">
        <w:rPr>
          <w:rStyle w:val="StyleUnderline"/>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w:t>
      </w:r>
      <w:proofErr w:type="gramStart"/>
      <w:r w:rsidRPr="0010630F">
        <w:rPr>
          <w:sz w:val="16"/>
        </w:rPr>
        <w:t>some kind of emergency</w:t>
      </w:r>
      <w:proofErr w:type="gramEnd"/>
      <w:r w:rsidRPr="0010630F">
        <w:rPr>
          <w:sz w:val="16"/>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10630F">
        <w:rPr>
          <w:sz w:val="16"/>
        </w:rPr>
        <w:t>the human race</w:t>
      </w:r>
      <w:proofErr w:type="gramEnd"/>
      <w:r w:rsidRPr="0010630F">
        <w:rPr>
          <w:sz w:val="16"/>
        </w:rPr>
        <w:t xml:space="preserv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10630F">
        <w:rPr>
          <w:sz w:val="16"/>
        </w:rPr>
        <w:t>The majority of</w:t>
      </w:r>
      <w:proofErr w:type="gramEnd"/>
      <w:r w:rsidRPr="0010630F">
        <w:rPr>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9C58A5">
        <w:rPr>
          <w:rStyle w:val="Emphasis"/>
          <w:sz w:val="24"/>
          <w:highlight w:val="cyan"/>
        </w:rPr>
        <w:t>superbugs are evolving</w:t>
      </w:r>
      <w:r w:rsidRPr="00A10F89">
        <w:rPr>
          <w:rStyle w:val="Emphasis"/>
          <w:sz w:val="24"/>
        </w:rPr>
        <w:t xml:space="preserve">. Epidemiological </w:t>
      </w:r>
      <w:r w:rsidRPr="009C58A5">
        <w:rPr>
          <w:rStyle w:val="Emphasis"/>
          <w:sz w:val="24"/>
          <w:highlight w:val="cyan"/>
        </w:rPr>
        <w:t xml:space="preserve">models </w:t>
      </w:r>
      <w:r w:rsidRPr="00A10F89">
        <w:rPr>
          <w:rStyle w:val="Emphasis"/>
          <w:sz w:val="24"/>
        </w:rPr>
        <w:t xml:space="preserve">now </w:t>
      </w:r>
      <w:r w:rsidRPr="009C58A5">
        <w:rPr>
          <w:rStyle w:val="Emphasis"/>
          <w:sz w:val="24"/>
          <w:highlight w:val="cyan"/>
        </w:rPr>
        <w:t xml:space="preserve">predict </w:t>
      </w:r>
      <w:r w:rsidRPr="00A10F89">
        <w:rPr>
          <w:rStyle w:val="Emphasis"/>
          <w:sz w:val="24"/>
        </w:rPr>
        <w:t xml:space="preserve">how an algorithmic process of </w:t>
      </w:r>
      <w:r w:rsidRPr="009C58A5">
        <w:rPr>
          <w:rStyle w:val="Emphasis"/>
          <w:sz w:val="24"/>
          <w:highlight w:val="cyan"/>
        </w:rPr>
        <w:t xml:space="preserve">disease </w:t>
      </w:r>
      <w:r w:rsidRPr="00A10F89">
        <w:rPr>
          <w:rStyle w:val="Emphasis"/>
          <w:sz w:val="24"/>
        </w:rPr>
        <w:t xml:space="preserve">spread </w:t>
      </w:r>
      <w:r w:rsidRPr="0010630F">
        <w:rPr>
          <w:rStyle w:val="Emphasis"/>
          <w:sz w:val="24"/>
        </w:rPr>
        <w:t xml:space="preserve">will </w:t>
      </w:r>
      <w:r w:rsidRPr="009C58A5">
        <w:rPr>
          <w:rStyle w:val="Emphasis"/>
          <w:sz w:val="24"/>
          <w:highlight w:val="cyan"/>
        </w:rPr>
        <w:t>move through the modern world</w:t>
      </w:r>
      <w:r w:rsidRPr="00A10F89">
        <w:rPr>
          <w:rStyle w:val="Emphasis"/>
          <w:sz w:val="24"/>
        </w:rPr>
        <w:t xml:space="preserve">. </w:t>
      </w:r>
      <w:r w:rsidRPr="009C58A5">
        <w:rPr>
          <w:rStyle w:val="Emphasis"/>
          <w:sz w:val="24"/>
          <w:highlight w:val="cyan"/>
        </w:rPr>
        <w:t xml:space="preserve">All urban centers </w:t>
      </w:r>
      <w:r w:rsidRPr="00A10F89">
        <w:rPr>
          <w:rStyle w:val="Emphasis"/>
          <w:sz w:val="24"/>
        </w:rPr>
        <w:t xml:space="preserve">around the entire globe </w:t>
      </w:r>
      <w:r w:rsidRPr="009C58A5">
        <w:rPr>
          <w:rStyle w:val="Emphasis"/>
          <w:sz w:val="24"/>
          <w:highlight w:val="cya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9C58A5">
        <w:rPr>
          <w:rStyle w:val="Emphasis"/>
          <w:sz w:val="24"/>
          <w:highlight w:val="cya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9C58A5">
        <w:rPr>
          <w:rStyle w:val="Emphasis"/>
          <w:sz w:val="24"/>
          <w:highlight w:val="cyan"/>
        </w:rPr>
        <w:t xml:space="preserve">could kill </w:t>
      </w:r>
      <w:r w:rsidRPr="00A10F89">
        <w:rPr>
          <w:rStyle w:val="Emphasis"/>
          <w:sz w:val="24"/>
        </w:rPr>
        <w:t xml:space="preserve">more than </w:t>
      </w:r>
      <w:r w:rsidRPr="009C58A5">
        <w:rPr>
          <w:rStyle w:val="Emphasis"/>
          <w:sz w:val="24"/>
          <w:highlight w:val="cyan"/>
        </w:rPr>
        <w:t xml:space="preserve">33 million </w:t>
      </w:r>
      <w:r w:rsidRPr="00A10F89">
        <w:rPr>
          <w:rStyle w:val="Emphasis"/>
          <w:sz w:val="24"/>
        </w:rPr>
        <w:t xml:space="preserve">people </w:t>
      </w:r>
      <w:r w:rsidRPr="009C58A5">
        <w:rPr>
          <w:rStyle w:val="Emphasis"/>
          <w:sz w:val="24"/>
          <w:highlight w:val="cyan"/>
        </w:rPr>
        <w:t xml:space="preserve">in </w:t>
      </w:r>
      <w:r w:rsidRPr="00A10F89">
        <w:rPr>
          <w:rStyle w:val="Emphasis"/>
          <w:sz w:val="24"/>
        </w:rPr>
        <w:t xml:space="preserve">250 </w:t>
      </w:r>
      <w:r w:rsidRPr="009C58A5">
        <w:rPr>
          <w:rStyle w:val="Emphasis"/>
          <w:sz w:val="24"/>
          <w:highlight w:val="cyan"/>
        </w:rPr>
        <w:t>days</w:t>
      </w:r>
      <w:r w:rsidRPr="00A10F89">
        <w:rPr>
          <w:rStyle w:val="Emphasis"/>
          <w:sz w:val="24"/>
        </w:rPr>
        <w:t>.3</w:t>
      </w:r>
    </w:p>
    <w:p w14:paraId="7AFBF888" w14:textId="77777777" w:rsidR="00787493" w:rsidRDefault="00787493" w:rsidP="00787493">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2F7A7005" w14:textId="77777777" w:rsidR="00787493" w:rsidRPr="00CB1B2A" w:rsidRDefault="00787493" w:rsidP="00787493">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072837FA" w14:textId="77777777" w:rsidR="00787493" w:rsidRDefault="00787493" w:rsidP="00787493">
      <w:pPr>
        <w:rPr>
          <w:u w:val="single"/>
        </w:rPr>
      </w:pPr>
      <w:r w:rsidRPr="00CB1B2A">
        <w:rPr>
          <w:u w:val="single"/>
        </w:rPr>
        <w:t xml:space="preserve">Fostering Industries to Counter Global Problems The </w:t>
      </w:r>
      <w:r w:rsidRPr="009C58A5">
        <w:rPr>
          <w:highlight w:val="cyan"/>
          <w:u w:val="single"/>
        </w:rPr>
        <w:t>life sciences</w:t>
      </w:r>
      <w:r w:rsidRPr="00CB1B2A">
        <w:rPr>
          <w:u w:val="single"/>
        </w:rPr>
        <w:t xml:space="preserve"> </w:t>
      </w:r>
      <w:r w:rsidRPr="009C58A5">
        <w:rPr>
          <w:highlight w:val="cyan"/>
          <w:u w:val="single"/>
        </w:rPr>
        <w:t xml:space="preserve">have applications </w:t>
      </w:r>
      <w:r w:rsidRPr="00CB1B2A">
        <w:rPr>
          <w:u w:val="single"/>
        </w:rPr>
        <w:t xml:space="preserve">in areas that range far </w:t>
      </w:r>
      <w:r w:rsidRPr="009C58A5">
        <w:rPr>
          <w:highlight w:val="cyan"/>
          <w:u w:val="single"/>
        </w:rPr>
        <w:t>beyond human health</w:t>
      </w:r>
      <w:r w:rsidRPr="00CB1B2A">
        <w:rPr>
          <w:u w:val="single"/>
        </w:rPr>
        <w:t xml:space="preserve">. Life-science based approaches could </w:t>
      </w:r>
      <w:r w:rsidRPr="009C58A5">
        <w:rPr>
          <w:b/>
          <w:bCs/>
          <w:highlight w:val="cyan"/>
          <w:u w:val="single"/>
        </w:rPr>
        <w:t>contribute to advances in</w:t>
      </w:r>
      <w:r w:rsidRPr="00CB1B2A">
        <w:rPr>
          <w:u w:val="single"/>
        </w:rPr>
        <w:t xml:space="preserve"> many industries, </w:t>
      </w:r>
      <w:proofErr w:type="gramStart"/>
      <w:r w:rsidRPr="00CB1B2A">
        <w:rPr>
          <w:u w:val="single"/>
        </w:rPr>
        <w:t xml:space="preserve">from </w:t>
      </w:r>
      <w:r w:rsidRPr="009C58A5">
        <w:rPr>
          <w:rStyle w:val="Emphasis"/>
          <w:sz w:val="24"/>
          <w:highlight w:val="cyan"/>
        </w:rPr>
        <w:t>energy production</w:t>
      </w:r>
      <w:r w:rsidRPr="009C58A5">
        <w:rPr>
          <w:highlight w:val="cyan"/>
          <w:u w:val="single"/>
        </w:rPr>
        <w:t xml:space="preserve"> and </w:t>
      </w:r>
      <w:r w:rsidRPr="009C58A5">
        <w:rPr>
          <w:rStyle w:val="Emphasis"/>
          <w:sz w:val="24"/>
          <w:highlight w:val="cyan"/>
        </w:rPr>
        <w:t>pollution remediation</w:t>
      </w:r>
      <w:r w:rsidRPr="00CB1B2A">
        <w:rPr>
          <w:u w:val="single"/>
        </w:rPr>
        <w:t>,</w:t>
      </w:r>
      <w:proofErr w:type="gramEnd"/>
      <w:r w:rsidRPr="00CB1B2A">
        <w:rPr>
          <w:u w:val="single"/>
        </w:rPr>
        <w:t xml:space="preserve"> to clean manufacturing and the production of new biologically inspired materials. In fact, biological systems could provide the basis for new products, </w:t>
      </w:r>
      <w:proofErr w:type="gramStart"/>
      <w:r w:rsidRPr="00CB1B2A">
        <w:rPr>
          <w:u w:val="single"/>
        </w:rPr>
        <w:t>services</w:t>
      </w:r>
      <w:proofErr w:type="gramEnd"/>
      <w:r w:rsidRPr="00CB1B2A">
        <w:rPr>
          <w:u w:val="single"/>
        </w:rPr>
        <w:t xml:space="preserve">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9C58A5">
        <w:rPr>
          <w:highlight w:val="cyan"/>
          <w:u w:val="single"/>
        </w:rPr>
        <w:t xml:space="preserve">to </w:t>
      </w:r>
      <w:r w:rsidRPr="009C58A5">
        <w:rPr>
          <w:rStyle w:val="Emphasis"/>
          <w:sz w:val="24"/>
          <w:highlight w:val="cya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9C58A5">
        <w:rPr>
          <w:rStyle w:val="Emphasis"/>
          <w:sz w:val="24"/>
          <w:highlight w:val="cyan"/>
        </w:rPr>
        <w:t>the global ag</w:t>
      </w:r>
      <w:r w:rsidRPr="00CB1B2A">
        <w:rPr>
          <w:rStyle w:val="Emphasis"/>
          <w:sz w:val="24"/>
        </w:rPr>
        <w:t xml:space="preserve">ricultural </w:t>
      </w:r>
      <w:r w:rsidRPr="009C58A5">
        <w:rPr>
          <w:rStyle w:val="Emphasis"/>
          <w:sz w:val="24"/>
          <w:highlight w:val="cyan"/>
        </w:rPr>
        <w:t>system</w:t>
      </w:r>
      <w:r w:rsidRPr="009C58A5">
        <w:rPr>
          <w:highlight w:val="cyan"/>
          <w:u w:val="single"/>
        </w:rPr>
        <w:t xml:space="preserve"> needs to</w:t>
      </w:r>
      <w:r w:rsidRPr="00CB1B2A">
        <w:rPr>
          <w:u w:val="single"/>
        </w:rPr>
        <w:t xml:space="preserve"> adopt the goal of </w:t>
      </w:r>
      <w:r w:rsidRPr="009C58A5">
        <w:rPr>
          <w:highlight w:val="cyan"/>
          <w:u w:val="single"/>
        </w:rPr>
        <w:t>doubl</w:t>
      </w:r>
      <w:r w:rsidRPr="00CB1B2A">
        <w:rPr>
          <w:u w:val="single"/>
        </w:rPr>
        <w:t xml:space="preserve">ing the current yield of </w:t>
      </w:r>
      <w:r w:rsidRPr="009C58A5">
        <w:rPr>
          <w:b/>
          <w:bCs/>
          <w:highlight w:val="cyan"/>
          <w:u w:val="single"/>
        </w:rPr>
        <w:t>crops while reducing</w:t>
      </w:r>
      <w:r w:rsidRPr="0010630F">
        <w:rPr>
          <w:b/>
          <w:bCs/>
          <w:u w:val="single"/>
        </w:rPr>
        <w:t xml:space="preserve"> key inputs like pesticides, </w:t>
      </w:r>
      <w:r w:rsidRPr="009C58A5">
        <w:rPr>
          <w:b/>
          <w:bCs/>
          <w:highlight w:val="cya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sz w:val="24"/>
        </w:rPr>
        <w:t>all people need and deserve secure access to food supplies</w:t>
      </w:r>
      <w:r w:rsidRPr="00CB1B2A">
        <w:rPr>
          <w:u w:val="single"/>
        </w:rPr>
        <w:t xml:space="preserve">. Continued progress will require both </w:t>
      </w:r>
      <w:r w:rsidRPr="00CB1B2A">
        <w:rPr>
          <w:rStyle w:val="Emphasis"/>
          <w:sz w:val="24"/>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9C58A5">
        <w:rPr>
          <w:highlight w:val="cyan"/>
          <w:u w:val="single"/>
        </w:rPr>
        <w:t>new tools</w:t>
      </w:r>
      <w:r w:rsidRPr="00CB1B2A">
        <w:rPr>
          <w:u w:val="single"/>
        </w:rPr>
        <w:t xml:space="preserve"> have become available to </w:t>
      </w:r>
      <w:r w:rsidRPr="009C58A5">
        <w:rPr>
          <w:highlight w:val="cyan"/>
          <w:u w:val="single"/>
        </w:rPr>
        <w:t>explore</w:t>
      </w:r>
      <w:r w:rsidRPr="00CB1B2A">
        <w:rPr>
          <w:u w:val="single"/>
        </w:rPr>
        <w:t xml:space="preserve"> the </w:t>
      </w:r>
      <w:r w:rsidRPr="009C58A5">
        <w:rPr>
          <w:highlight w:val="cyan"/>
          <w:u w:val="single"/>
        </w:rPr>
        <w:t>microbial processes that</w:t>
      </w:r>
      <w:r w:rsidRPr="00CB1B2A">
        <w:rPr>
          <w:u w:val="single"/>
        </w:rPr>
        <w:t xml:space="preserve"> </w:t>
      </w:r>
      <w:r w:rsidRPr="009C58A5">
        <w:rPr>
          <w:highlight w:val="cyan"/>
          <w:u w:val="single"/>
        </w:rPr>
        <w:t xml:space="preserve">drive the </w:t>
      </w:r>
      <w:r w:rsidRPr="009C58A5">
        <w:rPr>
          <w:b/>
          <w:bCs/>
          <w:highlight w:val="cyan"/>
          <w:u w:val="single"/>
        </w:rPr>
        <w:t>chemistry of the oceans</w:t>
      </w:r>
      <w:r w:rsidRPr="00CB1B2A">
        <w:rPr>
          <w:u w:val="single"/>
        </w:rPr>
        <w:t xml:space="preserve">, observed David Kingsbury, Chief Program Officer for Science at the </w:t>
      </w:r>
      <w:proofErr w:type="gramStart"/>
      <w:r w:rsidRPr="00CB1B2A">
        <w:rPr>
          <w:u w:val="single"/>
        </w:rPr>
        <w:t>Gordon</w:t>
      </w:r>
      <w:proofErr w:type="gramEnd"/>
      <w:r w:rsidRPr="00CB1B2A">
        <w:rPr>
          <w:u w:val="single"/>
        </w:rPr>
        <w:t xml:space="preserve"> and Betty Moore Foundation. </w:t>
      </w:r>
      <w:r w:rsidRPr="009C58A5">
        <w:rPr>
          <w:highlight w:val="cyan"/>
          <w:u w:val="single"/>
        </w:rPr>
        <w:t xml:space="preserve">These </w:t>
      </w:r>
      <w:r w:rsidRPr="00CB1B2A">
        <w:rPr>
          <w:u w:val="single"/>
        </w:rPr>
        <w:t xml:space="preserve">technologies have </w:t>
      </w:r>
      <w:r w:rsidRPr="009C58A5">
        <w:rPr>
          <w:highlight w:val="cyan"/>
          <w:u w:val="single"/>
        </w:rPr>
        <w:t>revealed</w:t>
      </w:r>
      <w:r w:rsidRPr="00CB1B2A">
        <w:rPr>
          <w:u w:val="single"/>
        </w:rPr>
        <w:t xml:space="preserve"> that a large proportion of </w:t>
      </w:r>
      <w:r w:rsidRPr="00CB1B2A">
        <w:rPr>
          <w:rStyle w:val="Emphasis"/>
          <w:sz w:val="24"/>
        </w:rPr>
        <w:t>the planet’s</w:t>
      </w:r>
      <w:r w:rsidRPr="009C58A5">
        <w:rPr>
          <w:rStyle w:val="Emphasis"/>
          <w:sz w:val="24"/>
          <w:highlight w:val="cya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9C58A5">
        <w:rPr>
          <w:rStyle w:val="Emphasis"/>
          <w:sz w:val="24"/>
          <w:highlight w:val="cya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2CF8223A" w14:textId="77777777" w:rsidR="00787493" w:rsidRDefault="00787493" w:rsidP="00787493">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4645CB95" w14:textId="77777777" w:rsidR="00787493" w:rsidRPr="00CB1B2A" w:rsidRDefault="00787493" w:rsidP="00787493">
      <w:proofErr w:type="spellStart"/>
      <w:r w:rsidRPr="00CB1B2A">
        <w:rPr>
          <w:rStyle w:val="Style13ptBold"/>
        </w:rPr>
        <w:t>Hotez</w:t>
      </w:r>
      <w:proofErr w:type="spellEnd"/>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7E9FFC06" w14:textId="77777777" w:rsidR="00787493" w:rsidRPr="00CB1B2A" w:rsidRDefault="00787493" w:rsidP="00787493">
      <w:pPr>
        <w:rPr>
          <w:sz w:val="16"/>
        </w:rPr>
      </w:pPr>
      <w:r w:rsidRPr="00CB1B2A">
        <w:rPr>
          <w:sz w:val="16"/>
        </w:rPr>
        <w:t xml:space="preserve">We also need to better understand how these NTDs are </w:t>
      </w:r>
      <w:proofErr w:type="gramStart"/>
      <w:r w:rsidRPr="00CB1B2A">
        <w:rPr>
          <w:sz w:val="16"/>
        </w:rPr>
        <w:t>actually transmitted</w:t>
      </w:r>
      <w:proofErr w:type="gramEnd"/>
      <w:r w:rsidRPr="00CB1B2A">
        <w:rPr>
          <w:sz w:val="16"/>
        </w:rPr>
        <w:t xml:space="preserve">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CB1B2A">
        <w:rPr>
          <w:sz w:val="16"/>
        </w:rPr>
        <w:t>evi</w:t>
      </w:r>
      <w:proofErr w:type="spellEnd"/>
      <w:r w:rsidRPr="00CB1B2A">
        <w:rPr>
          <w:sz w:val="16"/>
        </w:rPr>
        <w:t xml:space="preserve">- </w:t>
      </w:r>
      <w:proofErr w:type="spellStart"/>
      <w:r w:rsidRPr="00CB1B2A">
        <w:rPr>
          <w:sz w:val="16"/>
        </w:rPr>
        <w:t>dence</w:t>
      </w:r>
      <w:proofErr w:type="spellEnd"/>
      <w:r w:rsidRPr="00CB1B2A">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sz w:val="24"/>
        </w:rPr>
        <w:t xml:space="preserve">an </w:t>
      </w:r>
      <w:r w:rsidRPr="00CB1B2A">
        <w:rPr>
          <w:rStyle w:val="Emphasis"/>
          <w:sz w:val="24"/>
        </w:rPr>
        <w:t xml:space="preserve">important </w:t>
      </w:r>
      <w:r w:rsidRPr="009C58A5">
        <w:rPr>
          <w:rStyle w:val="Emphasis"/>
          <w:sz w:val="24"/>
          <w:highlight w:val="cyan"/>
        </w:rPr>
        <w:t>r</w:t>
      </w:r>
      <w:r w:rsidRPr="00CB1B2A">
        <w:rPr>
          <w:rStyle w:val="Emphasis"/>
          <w:sz w:val="24"/>
        </w:rPr>
        <w:t xml:space="preserve">esearch </w:t>
      </w:r>
      <w:r w:rsidRPr="009C58A5">
        <w:rPr>
          <w:rStyle w:val="Emphasis"/>
          <w:sz w:val="24"/>
          <w:highlight w:val="cyan"/>
        </w:rPr>
        <w:t>and d</w:t>
      </w:r>
      <w:r w:rsidRPr="00CB1B2A">
        <w:rPr>
          <w:rStyle w:val="Emphasis"/>
          <w:sz w:val="24"/>
        </w:rPr>
        <w:t>evelopment agenda</w:t>
      </w:r>
      <w:r w:rsidRPr="00CB1B2A">
        <w:rPr>
          <w:sz w:val="16"/>
        </w:rPr>
        <w:t xml:space="preserve"> </w:t>
      </w:r>
      <w:r w:rsidRPr="009C58A5">
        <w:rPr>
          <w:rStyle w:val="StyleUnderline"/>
          <w:sz w:val="24"/>
          <w:highlight w:val="cyan"/>
        </w:rPr>
        <w:t>for</w:t>
      </w:r>
      <w:r w:rsidRPr="00CB1B2A">
        <w:rPr>
          <w:sz w:val="16"/>
        </w:rPr>
        <w:t xml:space="preserve"> the </w:t>
      </w:r>
      <w:r w:rsidRPr="009C58A5">
        <w:rPr>
          <w:rStyle w:val="StyleUnderline"/>
          <w:bCs/>
          <w:sz w:val="24"/>
          <w:highlight w:val="cyan"/>
        </w:rPr>
        <w:t>NTDs</w:t>
      </w:r>
      <w:r w:rsidRPr="009C58A5">
        <w:rPr>
          <w:rStyle w:val="StyleUnderline"/>
          <w:sz w:val="24"/>
          <w:highlight w:val="cyan"/>
        </w:rPr>
        <w:t xml:space="preserve"> in the U</w:t>
      </w:r>
      <w:r w:rsidRPr="00CB1B2A">
        <w:rPr>
          <w:rStyle w:val="StyleUnderline"/>
          <w:sz w:val="24"/>
        </w:rPr>
        <w:t xml:space="preserve">nited </w:t>
      </w:r>
      <w:r w:rsidRPr="009C58A5">
        <w:rPr>
          <w:rStyle w:val="StyleUnderline"/>
          <w:sz w:val="24"/>
          <w:highlight w:val="cyan"/>
        </w:rPr>
        <w:t>S</w:t>
      </w:r>
      <w:r w:rsidRPr="00CB1B2A">
        <w:rPr>
          <w:rStyle w:val="StyleUnderline"/>
          <w:sz w:val="24"/>
        </w:rPr>
        <w:t xml:space="preserve">tates. There are no </w:t>
      </w:r>
      <w:r w:rsidRPr="00CB1B2A">
        <w:rPr>
          <w:rStyle w:val="Emphasis"/>
          <w:sz w:val="24"/>
        </w:rPr>
        <w:t>point-of-care diagnostic tests</w:t>
      </w:r>
      <w:r w:rsidRPr="00CB1B2A">
        <w:rPr>
          <w:sz w:val="16"/>
        </w:rPr>
        <w:t xml:space="preserve"> available for most of the NTDs endemic to the nation, so blood from pa- </w:t>
      </w:r>
      <w:proofErr w:type="spellStart"/>
      <w:r w:rsidRPr="00CB1B2A">
        <w:rPr>
          <w:sz w:val="16"/>
        </w:rPr>
        <w:t>tients</w:t>
      </w:r>
      <w:proofErr w:type="spellEnd"/>
      <w:r w:rsidRPr="00CB1B2A">
        <w:rPr>
          <w:sz w:val="16"/>
        </w:rPr>
        <w:t xml:space="preserve"> must be sent to the CD С or other specialty research laboratories </w:t>
      </w:r>
      <w:proofErr w:type="gramStart"/>
      <w:r w:rsidRPr="00CB1B2A">
        <w:rPr>
          <w:sz w:val="16"/>
        </w:rPr>
        <w:t>in order to</w:t>
      </w:r>
      <w:proofErr w:type="gramEnd"/>
      <w:r w:rsidRPr="00CB1B2A">
        <w:rPr>
          <w:sz w:val="16"/>
        </w:rPr>
        <w:t xml:space="preserve">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sz w:val="24"/>
        </w:rPr>
        <w:t xml:space="preserve">We also </w:t>
      </w:r>
      <w:r w:rsidRPr="009C58A5">
        <w:rPr>
          <w:rStyle w:val="StyleUnderline"/>
          <w:sz w:val="24"/>
          <w:highlight w:val="cyan"/>
        </w:rPr>
        <w:t xml:space="preserve">need </w:t>
      </w:r>
      <w:r w:rsidRPr="009C58A5">
        <w:rPr>
          <w:rStyle w:val="Emphasis"/>
          <w:sz w:val="24"/>
          <w:highlight w:val="cyan"/>
        </w:rPr>
        <w:t>new</w:t>
      </w:r>
      <w:r w:rsidRPr="00CB1B2A">
        <w:rPr>
          <w:rStyle w:val="Emphasis"/>
          <w:sz w:val="24"/>
        </w:rPr>
        <w:t xml:space="preserve"> and improved </w:t>
      </w:r>
      <w:r w:rsidRPr="009C58A5">
        <w:rPr>
          <w:rStyle w:val="Emphasis"/>
          <w:sz w:val="24"/>
          <w:highlight w:val="cyan"/>
        </w:rPr>
        <w:t>treatments and vaccines</w:t>
      </w:r>
      <w:r w:rsidRPr="00CB1B2A">
        <w:rPr>
          <w:sz w:val="16"/>
        </w:rPr>
        <w:t xml:space="preserve">. </w:t>
      </w:r>
      <w:r w:rsidRPr="00CB1B2A">
        <w:rPr>
          <w:rStyle w:val="StyleUnderline"/>
          <w:sz w:val="24"/>
        </w:rPr>
        <w:t xml:space="preserve">Because the </w:t>
      </w:r>
      <w:r w:rsidRPr="009C58A5">
        <w:rPr>
          <w:rStyle w:val="StyleUnderline"/>
          <w:sz w:val="24"/>
          <w:highlight w:val="cyan"/>
        </w:rPr>
        <w:t>NTDs</w:t>
      </w:r>
      <w:r w:rsidRPr="00CB1B2A">
        <w:rPr>
          <w:rStyle w:val="StyleUnderline"/>
          <w:sz w:val="24"/>
        </w:rPr>
        <w:t xml:space="preserve"> are poverty-related diseases, they often </w:t>
      </w:r>
      <w:r w:rsidRPr="009C58A5">
        <w:rPr>
          <w:rStyle w:val="Emphasis"/>
          <w:sz w:val="24"/>
          <w:highlight w:val="cyan"/>
        </w:rPr>
        <w:t>fly below the radar</w:t>
      </w:r>
      <w:r w:rsidRPr="00CB1B2A">
        <w:rPr>
          <w:rStyle w:val="StyleUnderline"/>
          <w:sz w:val="24"/>
        </w:rPr>
        <w:t xml:space="preserve"> screen </w:t>
      </w:r>
      <w:r w:rsidRPr="009C58A5">
        <w:rPr>
          <w:rStyle w:val="StyleUnderline"/>
          <w:sz w:val="24"/>
          <w:highlight w:val="cyan"/>
        </w:rPr>
        <w:t>of</w:t>
      </w:r>
      <w:r w:rsidRPr="00CB1B2A">
        <w:rPr>
          <w:rStyle w:val="StyleUnderline"/>
          <w:sz w:val="24"/>
        </w:rPr>
        <w:t xml:space="preserve"> the major </w:t>
      </w:r>
      <w:r w:rsidRPr="009C58A5">
        <w:rPr>
          <w:rStyle w:val="StyleUnderline"/>
          <w:sz w:val="24"/>
          <w:highlight w:val="cyan"/>
        </w:rPr>
        <w:t>pharma</w:t>
      </w:r>
      <w:r w:rsidRPr="00CB1B2A">
        <w:rPr>
          <w:rStyle w:val="StyleUnderline"/>
          <w:sz w:val="24"/>
        </w:rPr>
        <w:t xml:space="preserve">ceutical </w:t>
      </w:r>
      <w:r w:rsidRPr="009C58A5">
        <w:rPr>
          <w:rStyle w:val="StyleUnderline"/>
          <w:sz w:val="24"/>
          <w:highlight w:val="cyan"/>
        </w:rPr>
        <w:t xml:space="preserve">companies and are </w:t>
      </w:r>
      <w:r w:rsidRPr="009C58A5">
        <w:rPr>
          <w:rStyle w:val="Emphasis"/>
          <w:sz w:val="24"/>
          <w:highlight w:val="cyan"/>
        </w:rPr>
        <w:t>not prioritized</w:t>
      </w:r>
      <w:r w:rsidRPr="009C58A5">
        <w:rPr>
          <w:sz w:val="16"/>
          <w:highlight w:val="cyan"/>
        </w:rPr>
        <w:t xml:space="preserve">. </w:t>
      </w:r>
      <w:r w:rsidRPr="009C58A5">
        <w:rPr>
          <w:rStyle w:val="StyleUnderline"/>
          <w:sz w:val="24"/>
          <w:highlight w:val="cyan"/>
        </w:rPr>
        <w:t>Thus,</w:t>
      </w:r>
      <w:r w:rsidRPr="00CB1B2A">
        <w:rPr>
          <w:rStyle w:val="StyleUnderline"/>
          <w:sz w:val="24"/>
        </w:rPr>
        <w:t xml:space="preserve"> the </w:t>
      </w:r>
      <w:r w:rsidRPr="009C58A5">
        <w:rPr>
          <w:rStyle w:val="StyleUnderline"/>
          <w:sz w:val="24"/>
          <w:highlight w:val="cyan"/>
        </w:rPr>
        <w:t>drugs</w:t>
      </w:r>
      <w:r w:rsidRPr="00CB1B2A">
        <w:rPr>
          <w:rStyle w:val="StyleUnderline"/>
          <w:sz w:val="24"/>
        </w:rPr>
        <w:t xml:space="preserve"> used to treat these illnesses </w:t>
      </w:r>
      <w:r w:rsidRPr="009C58A5">
        <w:rPr>
          <w:rStyle w:val="StyleUnderline"/>
          <w:sz w:val="24"/>
          <w:highlight w:val="cyan"/>
        </w:rPr>
        <w:t xml:space="preserve">are </w:t>
      </w:r>
      <w:r w:rsidRPr="009C58A5">
        <w:rPr>
          <w:rStyle w:val="Emphasis"/>
          <w:sz w:val="24"/>
          <w:highlight w:val="cyan"/>
        </w:rPr>
        <w:t>not</w:t>
      </w:r>
      <w:r w:rsidRPr="00CB1B2A">
        <w:rPr>
          <w:rStyle w:val="Emphasis"/>
          <w:sz w:val="24"/>
        </w:rPr>
        <w:t xml:space="preserve"> widely </w:t>
      </w:r>
      <w:r w:rsidRPr="009C58A5">
        <w:rPr>
          <w:rStyle w:val="Emphasis"/>
          <w:sz w:val="24"/>
          <w:highlight w:val="cyan"/>
        </w:rPr>
        <w:t>available</w:t>
      </w:r>
      <w:r w:rsidRPr="00CB1B2A">
        <w:rPr>
          <w:sz w:val="16"/>
        </w:rPr>
        <w:t xml:space="preserve">, so typically the CDC </w:t>
      </w:r>
      <w:proofErr w:type="gramStart"/>
      <w:r w:rsidRPr="00CB1B2A">
        <w:rPr>
          <w:sz w:val="16"/>
        </w:rPr>
        <w:t>has to</w:t>
      </w:r>
      <w:proofErr w:type="gramEnd"/>
      <w:r w:rsidRPr="00CB1B2A">
        <w:rPr>
          <w:sz w:val="16"/>
        </w:rPr>
        <w:t xml:space="preserve"> be contacted in order to access them. </w:t>
      </w:r>
      <w:r w:rsidRPr="00CB1B2A">
        <w:rPr>
          <w:rStyle w:val="StyleUnderline"/>
          <w:sz w:val="24"/>
        </w:rPr>
        <w:t xml:space="preserve">In addition, many of these medicines were developed decades ago and produce a lot of </w:t>
      </w:r>
      <w:r w:rsidRPr="00CB1B2A">
        <w:rPr>
          <w:rStyle w:val="Emphasis"/>
          <w:sz w:val="24"/>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w:t>
      </w:r>
      <w:proofErr w:type="gramStart"/>
      <w:r w:rsidRPr="00CB1B2A">
        <w:rPr>
          <w:sz w:val="16"/>
        </w:rPr>
        <w:t>have to</w:t>
      </w:r>
      <w:proofErr w:type="gramEnd"/>
      <w:r w:rsidRPr="00CB1B2A">
        <w:rPr>
          <w:sz w:val="16"/>
        </w:rPr>
        <w:t xml:space="preserve"> interrupt </w:t>
      </w:r>
      <w:r w:rsidRPr="00860251">
        <w:rPr>
          <w:sz w:val="16"/>
        </w:rPr>
        <w:t xml:space="preserve">their treatments up to 20% of the time. Moreover, these drugs cannot be used by pregnant women. </w:t>
      </w:r>
      <w:r w:rsidRPr="00860251">
        <w:rPr>
          <w:rStyle w:val="StyleUnderline"/>
          <w:sz w:val="24"/>
        </w:rPr>
        <w:t xml:space="preserve">Currently, new innovations for NTDs like Chagas dis- multinational ease still rely on </w:t>
      </w:r>
      <w:r w:rsidRPr="00860251">
        <w:rPr>
          <w:rStyle w:val="Emphasis"/>
          <w:sz w:val="24"/>
        </w:rPr>
        <w:t>nonprofit PDPs</w:t>
      </w:r>
      <w:r w:rsidRPr="00860251">
        <w:rPr>
          <w:sz w:val="16"/>
        </w:rPr>
        <w:t xml:space="preserve">. The Geneva-based Drugs pharmaceutical for Neglected Diseases Initiative is leading efforts to de- companies have </w:t>
      </w:r>
      <w:proofErr w:type="spellStart"/>
      <w:r w:rsidRPr="00860251">
        <w:rPr>
          <w:sz w:val="16"/>
        </w:rPr>
        <w:t>velop</w:t>
      </w:r>
      <w:proofErr w:type="spellEnd"/>
      <w:r w:rsidRPr="00860251">
        <w:rPr>
          <w:sz w:val="16"/>
        </w:rPr>
        <w:t xml:space="preserve"> new and safer Chagas disease medicines [60], while shown little or modest at our National School of Tropical Medicine the Sab in interest in American Vaccine Institute and Texas </w:t>
      </w:r>
      <w:proofErr w:type="spellStart"/>
      <w:r w:rsidRPr="00860251">
        <w:rPr>
          <w:sz w:val="16"/>
        </w:rPr>
        <w:t>Childrens</w:t>
      </w:r>
      <w:proofErr w:type="spellEnd"/>
      <w:r w:rsidRPr="00860251">
        <w:rPr>
          <w:sz w:val="16"/>
        </w:rPr>
        <w:t xml:space="preserve"> Hospital Center for NTDs. As a result, new Vaccine Development (Sabin PDP) is working to develop products are being a therapeutic vaccine that could be used alongside exist- developed in the </w:t>
      </w:r>
      <w:proofErr w:type="spellStart"/>
      <w:r w:rsidRPr="00860251">
        <w:rPr>
          <w:sz w:val="16"/>
        </w:rPr>
        <w:t>ing</w:t>
      </w:r>
      <w:proofErr w:type="spellEnd"/>
      <w:r w:rsidRPr="00860251">
        <w:rPr>
          <w:sz w:val="16"/>
        </w:rPr>
        <w:t xml:space="preserve"> treatments [61]. These efforts rely on major </w:t>
      </w:r>
      <w:proofErr w:type="spellStart"/>
      <w:r w:rsidRPr="00860251">
        <w:rPr>
          <w:sz w:val="16"/>
        </w:rPr>
        <w:t>philan</w:t>
      </w:r>
      <w:proofErr w:type="spellEnd"/>
      <w:r w:rsidRPr="00860251">
        <w:rPr>
          <w:sz w:val="16"/>
        </w:rPr>
        <w:t xml:space="preserve">- nonprofit sector. </w:t>
      </w:r>
      <w:proofErr w:type="spellStart"/>
      <w:r w:rsidRPr="00860251">
        <w:rPr>
          <w:sz w:val="16"/>
        </w:rPr>
        <w:t>thropic</w:t>
      </w:r>
      <w:proofErr w:type="spellEnd"/>
      <w:r w:rsidRPr="00860251">
        <w:rPr>
          <w:sz w:val="16"/>
        </w:rPr>
        <w:t xml:space="preserve"> donors. In our case at the Sabin PDP, they include the Kleberg Foundation, the Carlos Slim Foundation, the Southwest Electronic Energy Medical Research Institute, and Texas </w:t>
      </w:r>
      <w:proofErr w:type="spellStart"/>
      <w:r w:rsidRPr="00860251">
        <w:rPr>
          <w:sz w:val="16"/>
        </w:rPr>
        <w:t>Childrens</w:t>
      </w:r>
      <w:proofErr w:type="spellEnd"/>
      <w:r w:rsidRPr="00860251">
        <w:rPr>
          <w:sz w:val="16"/>
        </w:rPr>
        <w:t xml:space="preserve">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w:t>
      </w:r>
      <w:proofErr w:type="gramStart"/>
      <w:r w:rsidRPr="00CB1B2A">
        <w:rPr>
          <w:sz w:val="16"/>
        </w:rPr>
        <w:t>live in</w:t>
      </w:r>
      <w:proofErr w:type="gramEnd"/>
      <w:r w:rsidRPr="00CB1B2A">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sz w:val="24"/>
        </w:rPr>
        <w:t xml:space="preserve">Approximately </w:t>
      </w:r>
      <w:r w:rsidRPr="00CB1B2A">
        <w:rPr>
          <w:rStyle w:val="Emphasis"/>
          <w:sz w:val="24"/>
        </w:rPr>
        <w:t>12 million Americans</w:t>
      </w:r>
      <w:r w:rsidRPr="00CB1B2A">
        <w:rPr>
          <w:rStyle w:val="StyleUnderline"/>
          <w:sz w:val="24"/>
        </w:rPr>
        <w:t xml:space="preserve"> are infected with NTDs, led by </w:t>
      </w:r>
      <w:r w:rsidRPr="00CB1B2A">
        <w:rPr>
          <w:rStyle w:val="Emphasis"/>
          <w:sz w:val="24"/>
        </w:rPr>
        <w:t>toxocariasis</w:t>
      </w:r>
      <w:r w:rsidRPr="00CB1B2A">
        <w:rPr>
          <w:rStyle w:val="StyleUnderline"/>
          <w:sz w:val="24"/>
        </w:rPr>
        <w:t xml:space="preserve"> and </w:t>
      </w:r>
      <w:r w:rsidRPr="00CB1B2A">
        <w:rPr>
          <w:rStyle w:val="Emphasis"/>
          <w:sz w:val="24"/>
        </w:rPr>
        <w:t>trichomoniasis</w:t>
      </w:r>
      <w:r w:rsidRPr="00CB1B2A">
        <w:rPr>
          <w:rStyle w:val="StyleUnderline"/>
          <w:sz w:val="24"/>
        </w:rPr>
        <w:t xml:space="preserve">—which disproportionately affect African Americans—and </w:t>
      </w:r>
      <w:r w:rsidRPr="00CB1B2A">
        <w:rPr>
          <w:rStyle w:val="Emphasis"/>
          <w:sz w:val="24"/>
        </w:rPr>
        <w:t>Chagas</w:t>
      </w:r>
      <w:r w:rsidRPr="00CB1B2A">
        <w:rPr>
          <w:rStyle w:val="StyleUnderline"/>
          <w:sz w:val="24"/>
        </w:rPr>
        <w:t xml:space="preserve"> disease</w:t>
      </w:r>
      <w:r w:rsidRPr="00CB1B2A">
        <w:rPr>
          <w:sz w:val="16"/>
        </w:rPr>
        <w:t xml:space="preserve"> (American trypanosomiasis) </w:t>
      </w:r>
      <w:r w:rsidRPr="00CB1B2A">
        <w:rPr>
          <w:rStyle w:val="StyleUnderline"/>
          <w:sz w:val="24"/>
        </w:rPr>
        <w:t>and cysticercosis—which disproportionately affect people of Hispanic origin</w:t>
      </w:r>
      <w:r w:rsidRPr="00CB1B2A">
        <w:rPr>
          <w:sz w:val="16"/>
        </w:rPr>
        <w:t xml:space="preserve">. </w:t>
      </w:r>
      <w:r w:rsidRPr="00CB1B2A">
        <w:rPr>
          <w:rStyle w:val="Emphasis"/>
          <w:sz w:val="24"/>
        </w:rPr>
        <w:t>Toxoplasmosis</w:t>
      </w:r>
      <w:r w:rsidRPr="00CB1B2A">
        <w:rPr>
          <w:sz w:val="16"/>
        </w:rPr>
        <w:t xml:space="preserve"> </w:t>
      </w:r>
      <w:r w:rsidRPr="00CB1B2A">
        <w:rPr>
          <w:rStyle w:val="StyleUnderline"/>
          <w:sz w:val="24"/>
        </w:rPr>
        <w:t xml:space="preserve">is another important NTD. Toxocariasis, cysticercosis, and toxocariasis exert important </w:t>
      </w:r>
      <w:r w:rsidRPr="00860251">
        <w:rPr>
          <w:rStyle w:val="Emphasis"/>
          <w:sz w:val="24"/>
        </w:rPr>
        <w:t>mental health effects</w:t>
      </w:r>
      <w:r w:rsidRPr="00860251">
        <w:rPr>
          <w:sz w:val="16"/>
        </w:rPr>
        <w:t xml:space="preserve"> </w:t>
      </w:r>
      <w:r w:rsidRPr="00860251">
        <w:rPr>
          <w:rStyle w:val="StyleUnderline"/>
          <w:sz w:val="24"/>
        </w:rPr>
        <w:t xml:space="preserve">on impoverished Americans. Many of these NTDs are transmitted </w:t>
      </w:r>
      <w:r w:rsidRPr="00860251">
        <w:rPr>
          <w:rStyle w:val="Emphasis"/>
          <w:sz w:val="24"/>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sz w:val="24"/>
        </w:rPr>
        <w:t xml:space="preserve">There is an </w:t>
      </w:r>
      <w:r w:rsidRPr="00860251">
        <w:rPr>
          <w:rStyle w:val="Emphasis"/>
          <w:sz w:val="24"/>
        </w:rPr>
        <w:t>urgent need</w:t>
      </w:r>
      <w:r w:rsidRPr="00860251">
        <w:rPr>
          <w:sz w:val="16"/>
        </w:rPr>
        <w:t xml:space="preserve"> </w:t>
      </w:r>
      <w:r w:rsidRPr="00860251">
        <w:rPr>
          <w:rStyle w:val="StyleUnderline"/>
          <w:sz w:val="24"/>
        </w:rPr>
        <w:t xml:space="preserve">for </w:t>
      </w:r>
      <w:r w:rsidRPr="00860251">
        <w:rPr>
          <w:rStyle w:val="Emphasis"/>
          <w:sz w:val="24"/>
        </w:rPr>
        <w:t xml:space="preserve">new “control tools” for American NTDs, </w:t>
      </w:r>
      <w:r w:rsidRPr="00860251">
        <w:rPr>
          <w:rStyle w:val="StyleUnderline"/>
          <w:sz w:val="24"/>
        </w:rPr>
        <w:t>including</w:t>
      </w:r>
      <w:r w:rsidRPr="00860251">
        <w:rPr>
          <w:sz w:val="16"/>
        </w:rPr>
        <w:t xml:space="preserve"> point-of-care </w:t>
      </w:r>
      <w:r w:rsidRPr="00860251">
        <w:rPr>
          <w:rStyle w:val="Emphasis"/>
          <w:sz w:val="24"/>
        </w:rPr>
        <w:t>diagnostics</w:t>
      </w:r>
      <w:r w:rsidRPr="00860251">
        <w:rPr>
          <w:sz w:val="16"/>
        </w:rPr>
        <w:t xml:space="preserve">, </w:t>
      </w:r>
      <w:r w:rsidRPr="00860251">
        <w:rPr>
          <w:rStyle w:val="Emphasis"/>
          <w:sz w:val="24"/>
        </w:rPr>
        <w:t>antiparasitic and antiviral drugs</w:t>
      </w:r>
      <w:r w:rsidRPr="00860251">
        <w:rPr>
          <w:sz w:val="16"/>
        </w:rPr>
        <w:t xml:space="preserve">, </w:t>
      </w:r>
      <w:r w:rsidRPr="00860251">
        <w:rPr>
          <w:rStyle w:val="StyleUnderline"/>
          <w:sz w:val="24"/>
        </w:rPr>
        <w:t>and</w:t>
      </w:r>
      <w:r w:rsidRPr="00860251">
        <w:rPr>
          <w:sz w:val="16"/>
        </w:rPr>
        <w:t xml:space="preserve"> </w:t>
      </w:r>
      <w:r w:rsidRPr="00860251">
        <w:rPr>
          <w:rStyle w:val="Emphasis"/>
          <w:sz w:val="24"/>
        </w:rPr>
        <w:t>vaccines</w:t>
      </w:r>
      <w:r w:rsidRPr="00860251">
        <w:rPr>
          <w:sz w:val="16"/>
        </w:rPr>
        <w:t xml:space="preserve">. </w:t>
      </w:r>
      <w:r w:rsidRPr="00860251">
        <w:rPr>
          <w:rStyle w:val="StyleUnderline"/>
          <w:sz w:val="24"/>
        </w:rPr>
        <w:t xml:space="preserve">Many of these products are being developed by </w:t>
      </w:r>
      <w:r w:rsidRPr="00860251">
        <w:rPr>
          <w:rStyle w:val="Emphasis"/>
          <w:sz w:val="24"/>
        </w:rPr>
        <w:t>nonprofit PDPs</w:t>
      </w:r>
      <w:r w:rsidRPr="00860251">
        <w:rPr>
          <w:rStyle w:val="StyleUnderline"/>
          <w:sz w:val="24"/>
        </w:rPr>
        <w:t xml:space="preserve"> rather than </w:t>
      </w:r>
      <w:r w:rsidRPr="00860251">
        <w:rPr>
          <w:rStyle w:val="Emphasis"/>
          <w:sz w:val="24"/>
        </w:rPr>
        <w:t>pharmaceutical companies</w:t>
      </w:r>
      <w:r w:rsidRPr="00860251">
        <w:rPr>
          <w:rStyle w:val="StyleUnderline"/>
          <w:sz w:val="24"/>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860251">
        <w:rPr>
          <w:sz w:val="16"/>
        </w:rPr>
        <w:t>leastadvantaged</w:t>
      </w:r>
      <w:proofErr w:type="spellEnd"/>
      <w:r w:rsidRPr="00860251">
        <w:rPr>
          <w:sz w:val="16"/>
        </w:rPr>
        <w:t xml:space="preserve"> members of the </w:t>
      </w:r>
      <w:proofErr w:type="spellStart"/>
      <w:r w:rsidRPr="00860251">
        <w:rPr>
          <w:sz w:val="16"/>
        </w:rPr>
        <w:t>worlds</w:t>
      </w:r>
      <w:proofErr w:type="spellEnd"/>
      <w:r w:rsidRPr="00860251">
        <w:rPr>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w:t>
      </w:r>
      <w:proofErr w:type="gramStart"/>
      <w:r w:rsidRPr="00860251">
        <w:rPr>
          <w:sz w:val="16"/>
        </w:rPr>
        <w:t>more closely examine</w:t>
      </w:r>
      <w:proofErr w:type="gramEnd"/>
      <w:r w:rsidRPr="00860251">
        <w:rPr>
          <w:sz w:val="16"/>
        </w:rPr>
        <w:t xml:space="preserve"> the six G20 countries with positive worm indices—Brazil, China, India, Indonesia, Mexico, and South Africa—in addition to Nigeria. Together these countries account for one-half of the </w:t>
      </w:r>
      <w:proofErr w:type="gramStart"/>
      <w:r w:rsidRPr="00860251">
        <w:rPr>
          <w:sz w:val="16"/>
        </w:rPr>
        <w:t>worlds</w:t>
      </w:r>
      <w:proofErr w:type="gramEnd"/>
      <w:r w:rsidRPr="00860251">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860251">
        <w:rPr>
          <w:sz w:val="16"/>
        </w:rPr>
        <w:t>Eyrun</w:t>
      </w:r>
      <w:proofErr w:type="spellEnd"/>
      <w:r w:rsidRPr="00860251">
        <w:rPr>
          <w:sz w:val="16"/>
        </w:rPr>
        <w:t xml:space="preserve"> </w:t>
      </w:r>
      <w:proofErr w:type="spellStart"/>
      <w:r w:rsidRPr="00860251">
        <w:rPr>
          <w:sz w:val="16"/>
        </w:rPr>
        <w:t>Kjetland</w:t>
      </w:r>
      <w:proofErr w:type="spellEnd"/>
      <w:r w:rsidRPr="00860251">
        <w:rPr>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w:t>
      </w:r>
      <w:proofErr w:type="gramStart"/>
      <w:r w:rsidRPr="00860251">
        <w:rPr>
          <w:sz w:val="16"/>
        </w:rPr>
        <w:t>the vast majority of</w:t>
      </w:r>
      <w:proofErr w:type="gramEnd"/>
      <w:r w:rsidRPr="00860251">
        <w:rPr>
          <w:sz w:val="16"/>
        </w:rPr>
        <w:t xml:space="preserve"> its children do not have access to regular and periodic deworming, and only about one-half of the population receives MDA for LF. India also has the </w:t>
      </w:r>
      <w:proofErr w:type="spellStart"/>
      <w:r w:rsidRPr="00860251">
        <w:rPr>
          <w:sz w:val="16"/>
        </w:rPr>
        <w:t>worlds</w:t>
      </w:r>
      <w:proofErr w:type="spellEnd"/>
      <w:r w:rsidRPr="00860251">
        <w:rPr>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860251">
        <w:rPr>
          <w:sz w:val="16"/>
        </w:rPr>
        <w:t>unavailable.</w:t>
      </w:r>
      <w:proofErr w:type="gramEnd"/>
      <w:r w:rsidRPr="00860251">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w:t>
      </w:r>
      <w:proofErr w:type="gramStart"/>
      <w:r w:rsidRPr="00860251">
        <w:rPr>
          <w:sz w:val="16"/>
        </w:rPr>
        <w:t>current status</w:t>
      </w:r>
      <w:proofErr w:type="gramEnd"/>
      <w:r w:rsidRPr="00860251">
        <w:rPr>
          <w:sz w:val="16"/>
        </w:rPr>
        <w:t xml:space="preserve">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860251">
        <w:rPr>
          <w:sz w:val="16"/>
        </w:rPr>
        <w:t>previ</w:t>
      </w:r>
      <w:proofErr w:type="spellEnd"/>
      <w:r w:rsidRPr="00860251">
        <w:rPr>
          <w:sz w:val="16"/>
        </w:rPr>
        <w:t xml:space="preserve">- ------------------- </w:t>
      </w:r>
      <w:proofErr w:type="spellStart"/>
      <w:r w:rsidRPr="00860251">
        <w:rPr>
          <w:sz w:val="16"/>
        </w:rPr>
        <w:t>ously</w:t>
      </w:r>
      <w:proofErr w:type="spellEnd"/>
      <w:r w:rsidRPr="00860251">
        <w:rPr>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860251">
        <w:rPr>
          <w:sz w:val="16"/>
        </w:rPr>
        <w:t>MillenThe</w:t>
      </w:r>
      <w:proofErr w:type="spellEnd"/>
      <w:r w:rsidRPr="00860251">
        <w:rPr>
          <w:sz w:val="16"/>
        </w:rPr>
        <w:t xml:space="preserve"> current status of access to essential medicines for people living in poverty and with NTDs among the G20 countries and Nigeria can be summarized as </w:t>
      </w:r>
      <w:proofErr w:type="gramStart"/>
      <w:r w:rsidRPr="00860251">
        <w:rPr>
          <w:sz w:val="16"/>
        </w:rPr>
        <w:t>abysmal.</w:t>
      </w:r>
      <w:proofErr w:type="gramEnd"/>
      <w:r w:rsidRPr="00860251">
        <w:rPr>
          <w:sz w:val="16"/>
        </w:rPr>
        <w:t xml:space="preserve"> The G20 145 </w:t>
      </w:r>
      <w:proofErr w:type="spellStart"/>
      <w:r w:rsidRPr="00860251">
        <w:rPr>
          <w:sz w:val="16"/>
        </w:rPr>
        <w:t>nium</w:t>
      </w:r>
      <w:proofErr w:type="spellEnd"/>
      <w:r w:rsidRPr="00860251">
        <w:rPr>
          <w:sz w:val="16"/>
        </w:rPr>
        <w:t xml:space="preserve"> Development Goals, with a focus on protecting the health of the </w:t>
      </w:r>
      <w:proofErr w:type="spellStart"/>
      <w:r w:rsidRPr="00860251">
        <w:rPr>
          <w:sz w:val="16"/>
        </w:rPr>
        <w:t>worlds</w:t>
      </w:r>
      <w:proofErr w:type="spellEnd"/>
      <w:r w:rsidRPr="00860251">
        <w:rPr>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w:t>
      </w:r>
      <w:proofErr w:type="gramStart"/>
      <w:r w:rsidRPr="00860251">
        <w:rPr>
          <w:sz w:val="16"/>
        </w:rPr>
        <w:t>and also</w:t>
      </w:r>
      <w:proofErr w:type="gramEnd"/>
      <w:r w:rsidRPr="00860251">
        <w:rPr>
          <w:sz w:val="16"/>
        </w:rPr>
        <w:t xml:space="preserve"> some helminth infections such as hookworm, schistosomiasis, onchocerciasis, and foodborne </w:t>
      </w:r>
      <w:proofErr w:type="spellStart"/>
      <w:r w:rsidRPr="00860251">
        <w:rPr>
          <w:sz w:val="16"/>
        </w:rPr>
        <w:t>trematodiases</w:t>
      </w:r>
      <w:proofErr w:type="spellEnd"/>
      <w:r w:rsidRPr="00860251">
        <w:rPr>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860251">
        <w:rPr>
          <w:sz w:val="16"/>
        </w:rPr>
        <w:t>Of</w:t>
      </w:r>
      <w:proofErr w:type="gramEnd"/>
      <w:r w:rsidRPr="00860251">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860251">
        <w:rPr>
          <w:sz w:val="16"/>
        </w:rPr>
        <w:t>worstperforming</w:t>
      </w:r>
      <w:proofErr w:type="spellEnd"/>
      <w:r w:rsidRPr="00860251">
        <w:rPr>
          <w:sz w:val="16"/>
        </w:rPr>
        <w:t xml:space="preserve">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w:t>
      </w:r>
      <w:proofErr w:type="gramStart"/>
      <w:r w:rsidRPr="00860251">
        <w:rPr>
          <w:sz w:val="16"/>
        </w:rPr>
        <w:t>in order to</w:t>
      </w:r>
      <w:proofErr w:type="gramEnd"/>
      <w:r w:rsidRPr="00860251">
        <w:rPr>
          <w:sz w:val="16"/>
        </w:rPr>
        <w:t xml:space="preserve">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860251">
        <w:rPr>
          <w:sz w:val="16"/>
        </w:rPr>
        <w:t>Amster</w:t>
      </w:r>
      <w:proofErr w:type="spellEnd"/>
      <w:r w:rsidRPr="00860251">
        <w:rPr>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860251">
        <w:rPr>
          <w:sz w:val="16"/>
        </w:rPr>
        <w:t>years</w:t>
      </w:r>
      <w:proofErr w:type="gramEnd"/>
      <w:r w:rsidRPr="00860251">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w:t>
      </w:r>
      <w:proofErr w:type="gramStart"/>
      <w:r w:rsidRPr="00860251">
        <w:rPr>
          <w:sz w:val="16"/>
        </w:rPr>
        <w:t>and also</w:t>
      </w:r>
      <w:proofErr w:type="gramEnd"/>
      <w:r w:rsidRPr="00860251">
        <w:rPr>
          <w:sz w:val="16"/>
        </w:rPr>
        <w:t xml:space="preserve">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w:t>
      </w:r>
      <w:proofErr w:type="gramStart"/>
      <w:r w:rsidRPr="00860251">
        <w:rPr>
          <w:sz w:val="16"/>
        </w:rPr>
        <w:t>in order to</w:t>
      </w:r>
      <w:proofErr w:type="gramEnd"/>
      <w:r w:rsidRPr="00860251">
        <w:rPr>
          <w:sz w:val="16"/>
        </w:rPr>
        <w:t xml:space="preserve">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w:t>
      </w:r>
      <w:proofErr w:type="gramStart"/>
      <w:r w:rsidRPr="00860251">
        <w:rPr>
          <w:sz w:val="16"/>
        </w:rPr>
        <w:t>in the area of</w:t>
      </w:r>
      <w:proofErr w:type="gramEnd"/>
      <w:r w:rsidRPr="00860251">
        <w:rPr>
          <w:sz w:val="16"/>
        </w:rPr>
        <w:t xml:space="preserve">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860251">
        <w:rPr>
          <w:sz w:val="16"/>
        </w:rPr>
        <w:t>Re:Search</w:t>
      </w:r>
      <w:proofErr w:type="spellEnd"/>
      <w:proofErr w:type="gramEnd"/>
      <w:r w:rsidRPr="00860251">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860251">
        <w:rPr>
          <w:sz w:val="16"/>
        </w:rPr>
        <w:t>Gurry</w:t>
      </w:r>
      <w:proofErr w:type="spellEnd"/>
      <w:r w:rsidRPr="00860251">
        <w:rPr>
          <w:sz w:val="16"/>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w:t>
      </w:r>
      <w:proofErr w:type="gramStart"/>
      <w:r w:rsidRPr="00860251">
        <w:rPr>
          <w:sz w:val="16"/>
        </w:rPr>
        <w:t>all of</w:t>
      </w:r>
      <w:proofErr w:type="gramEnd"/>
      <w:r w:rsidRPr="00860251">
        <w:rPr>
          <w:sz w:val="16"/>
        </w:rPr>
        <w:t xml:space="preserve"> the </w:t>
      </w:r>
      <w:proofErr w:type="spellStart"/>
      <w:r w:rsidRPr="00860251">
        <w:rPr>
          <w:sz w:val="16"/>
        </w:rPr>
        <w:t>world s</w:t>
      </w:r>
      <w:proofErr w:type="spellEnd"/>
      <w:r w:rsidRPr="00860251">
        <w:rPr>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sz w:val="24"/>
        </w:rPr>
        <w:t>nations</w:t>
      </w:r>
      <w:r w:rsidRPr="00860251">
        <w:rPr>
          <w:sz w:val="16"/>
        </w:rPr>
        <w:t xml:space="preserve"> and Nigeria </w:t>
      </w:r>
      <w:r w:rsidRPr="00860251">
        <w:rPr>
          <w:rStyle w:val="StyleUnderline"/>
          <w:sz w:val="24"/>
        </w:rPr>
        <w:t xml:space="preserve">need to take </w:t>
      </w:r>
      <w:r w:rsidRPr="00860251">
        <w:rPr>
          <w:rStyle w:val="Emphasis"/>
          <w:sz w:val="24"/>
        </w:rPr>
        <w:t>greater responsibility</w:t>
      </w:r>
      <w:r w:rsidRPr="00860251">
        <w:rPr>
          <w:rStyle w:val="StyleUnderline"/>
          <w:sz w:val="24"/>
        </w:rPr>
        <w:t xml:space="preserve"> for their </w:t>
      </w:r>
      <w:r w:rsidRPr="00860251">
        <w:rPr>
          <w:rStyle w:val="Emphasis"/>
          <w:sz w:val="24"/>
        </w:rPr>
        <w:t>own neglected diseases and neglected populations</w:t>
      </w:r>
      <w:r w:rsidRPr="00860251">
        <w:rPr>
          <w:rStyle w:val="StyleUnderline"/>
          <w:sz w:val="24"/>
        </w:rPr>
        <w:t xml:space="preserve">. Doing so could result in the control or elimination of </w:t>
      </w:r>
      <w:r w:rsidRPr="00860251">
        <w:rPr>
          <w:rStyle w:val="Emphasis"/>
          <w:sz w:val="24"/>
        </w:rPr>
        <w:t>one-half or more of the planets NTDs</w:t>
      </w:r>
      <w:r w:rsidRPr="00860251">
        <w:rPr>
          <w:sz w:val="16"/>
        </w:rPr>
        <w:t xml:space="preserve">, </w:t>
      </w:r>
      <w:r w:rsidRPr="00860251">
        <w:rPr>
          <w:rStyle w:val="StyleUnderline"/>
          <w:sz w:val="24"/>
        </w:rPr>
        <w:t>with substantial gai</w:t>
      </w:r>
      <w:r w:rsidRPr="00CB1B2A">
        <w:rPr>
          <w:rStyle w:val="StyleUnderline"/>
          <w:sz w:val="24"/>
        </w:rPr>
        <w:t>ns made against HIV/AIDS, ТВ, and malaria</w:t>
      </w:r>
      <w:r w:rsidRPr="00CB1B2A">
        <w:rPr>
          <w:sz w:val="16"/>
        </w:rPr>
        <w:t xml:space="preserve">. Thus, while programs of overseas development assistance devoted to health, such as PEPFAR, GFATM, PMI, and USAID’s NTD Program, in which </w:t>
      </w:r>
      <w:r w:rsidRPr="009C58A5">
        <w:rPr>
          <w:rStyle w:val="StyleUnderline"/>
          <w:sz w:val="24"/>
          <w:highlight w:val="cyan"/>
        </w:rPr>
        <w:t xml:space="preserve">the </w:t>
      </w:r>
      <w:proofErr w:type="spellStart"/>
      <w:r w:rsidRPr="009C58A5">
        <w:rPr>
          <w:rStyle w:val="StyleUnderline"/>
          <w:sz w:val="24"/>
          <w:highlight w:val="cyan"/>
        </w:rPr>
        <w:t>worlds</w:t>
      </w:r>
      <w:proofErr w:type="spellEnd"/>
      <w:r w:rsidRPr="009C58A5">
        <w:rPr>
          <w:rStyle w:val="StyleUnderline"/>
          <w:sz w:val="24"/>
          <w:highlight w:val="cyan"/>
        </w:rPr>
        <w:t xml:space="preserve"> richest</w:t>
      </w:r>
      <w:r w:rsidRPr="00CB1B2A">
        <w:rPr>
          <w:rStyle w:val="StyleUnderline"/>
          <w:sz w:val="24"/>
        </w:rPr>
        <w:t xml:space="preserve"> countries</w:t>
      </w:r>
      <w:r w:rsidRPr="00CB1B2A">
        <w:rPr>
          <w:sz w:val="16"/>
        </w:rPr>
        <w:t xml:space="preserve"> provide support to the poorest nations for their neglected diseases, must continue and should even expand, we </w:t>
      </w:r>
      <w:r w:rsidRPr="009C58A5">
        <w:rPr>
          <w:rStyle w:val="StyleUnderline"/>
          <w:sz w:val="24"/>
          <w:highlight w:val="cyan"/>
        </w:rPr>
        <w:t>need</w:t>
      </w:r>
      <w:r w:rsidRPr="00CB1B2A">
        <w:rPr>
          <w:rStyle w:val="StyleUnderline"/>
          <w:sz w:val="24"/>
        </w:rPr>
        <w:t xml:space="preserve"> increasingly </w:t>
      </w:r>
      <w:r w:rsidRPr="009C58A5">
        <w:rPr>
          <w:rStyle w:val="StyleUnderline"/>
          <w:sz w:val="24"/>
          <w:highlight w:val="cyan"/>
        </w:rPr>
        <w:t>to recognize the</w:t>
      </w:r>
      <w:r w:rsidRPr="00CB1B2A">
        <w:rPr>
          <w:rStyle w:val="StyleUnderline"/>
          <w:sz w:val="24"/>
        </w:rPr>
        <w:t xml:space="preserve"> hidden </w:t>
      </w:r>
      <w:r w:rsidRPr="009C58A5">
        <w:rPr>
          <w:rStyle w:val="StyleUnderline"/>
          <w:sz w:val="24"/>
          <w:highlight w:val="cyan"/>
        </w:rPr>
        <w:t>burden</w:t>
      </w:r>
      <w:r w:rsidRPr="00CB1B2A">
        <w:rPr>
          <w:rStyle w:val="StyleUnderline"/>
          <w:sz w:val="24"/>
        </w:rPr>
        <w:t xml:space="preserve"> of neglected diseases</w:t>
      </w:r>
      <w:r w:rsidRPr="00CB1B2A">
        <w:rPr>
          <w:sz w:val="16"/>
        </w:rPr>
        <w:t xml:space="preserve"> among the poor living in wealthy countries. As a first step, we must </w:t>
      </w:r>
      <w:r w:rsidRPr="009C58A5">
        <w:rPr>
          <w:rStyle w:val="StyleUnderline"/>
          <w:sz w:val="24"/>
          <w:highlight w:val="cya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w:t>
      </w:r>
      <w:proofErr w:type="gramStart"/>
      <w:r w:rsidRPr="00CB1B2A">
        <w:rPr>
          <w:sz w:val="16"/>
        </w:rPr>
        <w:t>in order to</w:t>
      </w:r>
      <w:proofErr w:type="gramEnd"/>
      <w:r w:rsidRPr="00CB1B2A">
        <w:rPr>
          <w:sz w:val="16"/>
        </w:rPr>
        <w:t xml:space="preserve">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9C58A5">
        <w:rPr>
          <w:rStyle w:val="Emphasis"/>
          <w:sz w:val="24"/>
          <w:highlight w:val="cyan"/>
        </w:rPr>
        <w:t>extraordinary</w:t>
      </w:r>
      <w:r w:rsidRPr="00CB1B2A">
        <w:rPr>
          <w:sz w:val="16"/>
        </w:rPr>
        <w:t xml:space="preserve"> finding is that at least three nations with positive worm indices—India, Pakistan, and China—also maintain nuclear stockpiles [1]. </w:t>
      </w:r>
      <w:r w:rsidRPr="00CB1B2A">
        <w:rPr>
          <w:rStyle w:val="StyleUnderline"/>
          <w:sz w:val="24"/>
        </w:rPr>
        <w:t xml:space="preserve">Could the </w:t>
      </w:r>
      <w:r w:rsidRPr="009C58A5">
        <w:rPr>
          <w:rStyle w:val="Emphasis"/>
          <w:sz w:val="24"/>
          <w:highlight w:val="cyan"/>
        </w:rPr>
        <w:t>scientific horsepower</w:t>
      </w:r>
      <w:r w:rsidRPr="00CB1B2A">
        <w:rPr>
          <w:rStyle w:val="Emphasis"/>
          <w:sz w:val="24"/>
        </w:rPr>
        <w:t xml:space="preserve"> of</w:t>
      </w:r>
      <w:r w:rsidRPr="00CB1B2A">
        <w:rPr>
          <w:sz w:val="16"/>
        </w:rPr>
        <w:t xml:space="preserve"> these nuclear </w:t>
      </w:r>
      <w:r w:rsidRPr="00CB1B2A">
        <w:rPr>
          <w:rStyle w:val="Emphasis"/>
          <w:sz w:val="24"/>
        </w:rPr>
        <w:t>states</w:t>
      </w:r>
      <w:r w:rsidRPr="00CB1B2A">
        <w:rPr>
          <w:sz w:val="16"/>
        </w:rPr>
        <w:t xml:space="preserve"> </w:t>
      </w:r>
      <w:r w:rsidRPr="00CB1B2A">
        <w:rPr>
          <w:rStyle w:val="StyleUnderline"/>
          <w:sz w:val="24"/>
        </w:rPr>
        <w:t>be</w:t>
      </w:r>
      <w:r w:rsidRPr="00CB1B2A">
        <w:rPr>
          <w:sz w:val="16"/>
        </w:rPr>
        <w:t xml:space="preserve"> </w:t>
      </w:r>
      <w:r w:rsidRPr="00CB1B2A">
        <w:rPr>
          <w:rStyle w:val="Emphasis"/>
          <w:sz w:val="24"/>
        </w:rPr>
        <w:t xml:space="preserve">partly redirected </w:t>
      </w:r>
      <w:r w:rsidRPr="009C58A5">
        <w:rPr>
          <w:rStyle w:val="Emphasis"/>
          <w:sz w:val="24"/>
          <w:highlight w:val="cyan"/>
        </w:rPr>
        <w:t>toward</w:t>
      </w:r>
      <w:r w:rsidRPr="00CB1B2A">
        <w:rPr>
          <w:rStyle w:val="Emphasis"/>
          <w:sz w:val="24"/>
        </w:rPr>
        <w:t xml:space="preserve"> </w:t>
      </w:r>
      <w:r w:rsidRPr="009C58A5">
        <w:rPr>
          <w:rStyle w:val="Emphasis"/>
          <w:sz w:val="24"/>
          <w:highlight w:val="cyan"/>
        </w:rPr>
        <w:t>reducing endemic NTDs</w:t>
      </w:r>
      <w:r w:rsidRPr="00CB1B2A">
        <w:rPr>
          <w:rStyle w:val="Emphasis"/>
          <w:sz w:val="24"/>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CB1B2A">
        <w:rPr>
          <w:sz w:val="16"/>
        </w:rPr>
        <w:t>tre</w:t>
      </w:r>
      <w:proofErr w:type="spellEnd"/>
      <w:r w:rsidRPr="00CB1B2A">
        <w:rPr>
          <w:sz w:val="16"/>
        </w:rPr>
        <w:t xml:space="preserve">- </w:t>
      </w:r>
      <w:proofErr w:type="spellStart"/>
      <w:r w:rsidRPr="00CB1B2A">
        <w:rPr>
          <w:sz w:val="16"/>
        </w:rPr>
        <w:t>mendous</w:t>
      </w:r>
      <w:proofErr w:type="spellEnd"/>
      <w:r w:rsidRPr="00CB1B2A">
        <w:rPr>
          <w:sz w:val="16"/>
        </w:rPr>
        <w:t xml:space="preserve"> expertise in MDA for NTDs and could provide Africa with valuable advice in this area. China was the first country to eliminate LF and has achieved successes in re- </w:t>
      </w:r>
      <w:proofErr w:type="spellStart"/>
      <w:r w:rsidRPr="00CB1B2A">
        <w:rPr>
          <w:sz w:val="16"/>
        </w:rPr>
        <w:t>ducing</w:t>
      </w:r>
      <w:proofErr w:type="spellEnd"/>
      <w:r w:rsidRPr="00CB1B2A">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sz w:val="24"/>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9C58A5">
        <w:rPr>
          <w:rStyle w:val="StyleUnderline"/>
          <w:sz w:val="24"/>
          <w:highlight w:val="cyan"/>
        </w:rPr>
        <w:t xml:space="preserve">could result in </w:t>
      </w:r>
      <w:r w:rsidRPr="009C58A5">
        <w:rPr>
          <w:rStyle w:val="Emphasis"/>
          <w:sz w:val="24"/>
          <w:highlight w:val="cyan"/>
        </w:rPr>
        <w:t>important</w:t>
      </w:r>
      <w:r w:rsidRPr="00CB1B2A">
        <w:rPr>
          <w:rStyle w:val="Emphasis"/>
          <w:sz w:val="24"/>
        </w:rPr>
        <w:t>, positive health and economic gains</w:t>
      </w:r>
      <w:r w:rsidRPr="00CB1B2A">
        <w:rPr>
          <w:sz w:val="16"/>
        </w:rPr>
        <w:t xml:space="preserve">. </w:t>
      </w:r>
      <w:r w:rsidRPr="00CB1B2A">
        <w:rPr>
          <w:rStyle w:val="StyleUnderline"/>
          <w:sz w:val="24"/>
        </w:rPr>
        <w:t xml:space="preserve">Each of these activities represents examples of what some refer to as </w:t>
      </w:r>
      <w:r w:rsidRPr="009C58A5">
        <w:rPr>
          <w:rStyle w:val="Emphasis"/>
          <w:sz w:val="24"/>
          <w:highlight w:val="cyan"/>
        </w:rPr>
        <w:t>global health diplomacy</w:t>
      </w:r>
      <w:r w:rsidRPr="00CB1B2A">
        <w:rPr>
          <w:rStyle w:val="StyleUnderline"/>
          <w:sz w:val="24"/>
        </w:rPr>
        <w:t xml:space="preserve">. </w:t>
      </w:r>
      <w:r w:rsidRPr="00CB1B2A">
        <w:rPr>
          <w:sz w:val="16"/>
        </w:rPr>
        <w:t xml:space="preserve">Global Health Diplomacy My former colleague at Yale University, Ilona </w:t>
      </w:r>
      <w:proofErr w:type="spellStart"/>
      <w:r w:rsidRPr="00CB1B2A">
        <w:rPr>
          <w:sz w:val="16"/>
        </w:rPr>
        <w:t>Kickbusch</w:t>
      </w:r>
      <w:proofErr w:type="spellEnd"/>
      <w:r w:rsidRPr="00CB1B2A">
        <w:rPr>
          <w:sz w:val="16"/>
        </w:rPr>
        <w:t xml:space="preserve">, currently the director of the Global Health </w:t>
      </w:r>
      <w:proofErr w:type="spellStart"/>
      <w:r w:rsidRPr="00CB1B2A">
        <w:rPr>
          <w:sz w:val="16"/>
        </w:rPr>
        <w:t>Programme</w:t>
      </w:r>
      <w:proofErr w:type="spellEnd"/>
      <w:r w:rsidRPr="00CB1B2A">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sz w:val="24"/>
        </w:rPr>
        <w:t>global health diplomacy</w:t>
      </w:r>
      <w:r w:rsidRPr="00CB1B2A">
        <w:rPr>
          <w:sz w:val="16"/>
        </w:rPr>
        <w:t xml:space="preserve"> initiatives have been enacted that </w:t>
      </w:r>
      <w:r w:rsidRPr="00CB1B2A">
        <w:rPr>
          <w:rStyle w:val="StyleUnderline"/>
          <w:sz w:val="24"/>
        </w:rPr>
        <w:t>could</w:t>
      </w:r>
      <w:r w:rsidRPr="00CB1B2A">
        <w:rPr>
          <w:sz w:val="16"/>
        </w:rPr>
        <w:t xml:space="preserve"> </w:t>
      </w:r>
      <w:r w:rsidRPr="00CB1B2A">
        <w:rPr>
          <w:rStyle w:val="Emphasis"/>
          <w:sz w:val="24"/>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t>
      </w:r>
      <w:proofErr w:type="gramStart"/>
      <w:r w:rsidRPr="00CB1B2A">
        <w:rPr>
          <w:sz w:val="16"/>
        </w:rPr>
        <w:t>With the possible exception of</w:t>
      </w:r>
      <w:proofErr w:type="gramEnd"/>
      <w:r w:rsidRPr="00CB1B2A">
        <w:rPr>
          <w:sz w:val="16"/>
        </w:rPr>
        <w:t xml:space="preserve">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CB1B2A">
        <w:rPr>
          <w:sz w:val="16"/>
        </w:rPr>
        <w:t>Gostin</w:t>
      </w:r>
      <w:proofErr w:type="spellEnd"/>
      <w:r w:rsidRPr="00CB1B2A">
        <w:rPr>
          <w:sz w:val="16"/>
        </w:rPr>
        <w:t xml:space="preserve"> and his colleagues at Georgetown University [6]. The Global Health Security Agenda (GHSA) is </w:t>
      </w:r>
      <w:r w:rsidRPr="00CB1B2A">
        <w:rPr>
          <w:rStyle w:val="StyleUnderline"/>
          <w:sz w:val="24"/>
        </w:rPr>
        <w:t>an</w:t>
      </w:r>
      <w:r w:rsidRPr="00CB1B2A">
        <w:rPr>
          <w:sz w:val="16"/>
        </w:rPr>
        <w:t xml:space="preserve"> </w:t>
      </w:r>
      <w:r w:rsidRPr="00CB1B2A">
        <w:rPr>
          <w:rStyle w:val="Emphasis"/>
          <w:sz w:val="24"/>
        </w:rPr>
        <w:t xml:space="preserve">interagency initiative of </w:t>
      </w:r>
      <w:r w:rsidRPr="009C58A5">
        <w:rPr>
          <w:rStyle w:val="Emphasis"/>
          <w:sz w:val="24"/>
          <w:highlight w:val="cyan"/>
        </w:rPr>
        <w:t>the US government</w:t>
      </w:r>
      <w:r w:rsidRPr="00CB1B2A">
        <w:rPr>
          <w:sz w:val="16"/>
        </w:rPr>
        <w:t xml:space="preserve"> </w:t>
      </w:r>
      <w:r w:rsidRPr="00CB1B2A">
        <w:rPr>
          <w:rStyle w:val="StyleUnderline"/>
          <w:sz w:val="24"/>
        </w:rPr>
        <w:t xml:space="preserve">conducted </w:t>
      </w:r>
      <w:r w:rsidRPr="009C58A5">
        <w:rPr>
          <w:rStyle w:val="StyleUnderline"/>
          <w:sz w:val="24"/>
          <w:highlight w:val="cyan"/>
        </w:rPr>
        <w:t>in partnership with other nations</w:t>
      </w:r>
      <w:r w:rsidRPr="00CB1B2A">
        <w:rPr>
          <w:sz w:val="16"/>
        </w:rPr>
        <w:t xml:space="preserve"> and international organizations, including WHO [7]. GHSA </w:t>
      </w:r>
      <w:r w:rsidRPr="00CB1B2A">
        <w:rPr>
          <w:rStyle w:val="StyleUnderline"/>
          <w:sz w:val="24"/>
        </w:rPr>
        <w:t>is</w:t>
      </w:r>
      <w:r w:rsidRPr="00CB1B2A">
        <w:rPr>
          <w:sz w:val="16"/>
        </w:rPr>
        <w:t xml:space="preserve"> also </w:t>
      </w:r>
      <w:r w:rsidRPr="00CB1B2A">
        <w:rPr>
          <w:rStyle w:val="StyleUnderline"/>
          <w:sz w:val="24"/>
        </w:rPr>
        <w:t xml:space="preserve">focused on preventing or reducing the impact of </w:t>
      </w:r>
      <w:r w:rsidRPr="00CB1B2A">
        <w:rPr>
          <w:rStyle w:val="Emphasis"/>
          <w:sz w:val="24"/>
        </w:rPr>
        <w:t>epidemics</w:t>
      </w:r>
      <w:r w:rsidRPr="00CB1B2A">
        <w:rPr>
          <w:sz w:val="16"/>
        </w:rPr>
        <w:t xml:space="preserve"> </w:t>
      </w:r>
      <w:r w:rsidRPr="00CB1B2A">
        <w:rPr>
          <w:rStyle w:val="StyleUnderline"/>
          <w:sz w:val="24"/>
        </w:rPr>
        <w:t>and</w:t>
      </w:r>
      <w:r w:rsidRPr="00CB1B2A">
        <w:rPr>
          <w:sz w:val="16"/>
        </w:rPr>
        <w:t xml:space="preserve"> outbreaks of </w:t>
      </w:r>
      <w:r w:rsidRPr="00CB1B2A">
        <w:rPr>
          <w:rStyle w:val="Emphasis"/>
          <w:sz w:val="24"/>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sz w:val="24"/>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9C58A5">
        <w:rPr>
          <w:rStyle w:val="StyleUnderline"/>
          <w:sz w:val="24"/>
          <w:highlight w:val="cyan"/>
        </w:rPr>
        <w:t>can</w:t>
      </w:r>
      <w:r w:rsidRPr="00CB1B2A">
        <w:rPr>
          <w:sz w:val="16"/>
        </w:rPr>
        <w:t xml:space="preserve"> be as much as 24% in low- and middle-income countries; (2) implementation of a “grand convergence” in global health through </w:t>
      </w:r>
      <w:r w:rsidRPr="009C58A5">
        <w:rPr>
          <w:rStyle w:val="Emphasis"/>
          <w:sz w:val="24"/>
          <w:highlight w:val="cyan"/>
        </w:rPr>
        <w:t>scale-up</w:t>
      </w:r>
      <w:r w:rsidRPr="00CB1B2A">
        <w:rPr>
          <w:rStyle w:val="Emphasis"/>
          <w:sz w:val="24"/>
        </w:rPr>
        <w:t xml:space="preserve"> of </w:t>
      </w:r>
      <w:r w:rsidRPr="009C58A5">
        <w:rPr>
          <w:rStyle w:val="Emphasis"/>
          <w:sz w:val="24"/>
          <w:highlight w:val="cyan"/>
        </w:rPr>
        <w:t>health tech</w:t>
      </w:r>
      <w:r w:rsidRPr="00CB1B2A">
        <w:rPr>
          <w:rStyle w:val="Emphasis"/>
          <w:sz w:val="24"/>
        </w:rPr>
        <w:t>nologies</w:t>
      </w:r>
      <w:r w:rsidRPr="00CB1B2A">
        <w:rPr>
          <w:sz w:val="16"/>
        </w:rPr>
        <w:t xml:space="preserve"> </w:t>
      </w:r>
      <w:r w:rsidRPr="009C58A5">
        <w:rPr>
          <w:rStyle w:val="StyleUnderline"/>
          <w:sz w:val="24"/>
          <w:highlight w:val="cyan"/>
        </w:rPr>
        <w:t xml:space="preserve">and </w:t>
      </w:r>
      <w:r w:rsidRPr="009C58A5">
        <w:rPr>
          <w:rStyle w:val="Emphasis"/>
          <w:sz w:val="24"/>
          <w:highlight w:val="cya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sz w:val="24"/>
        </w:rPr>
        <w:t>and</w:t>
      </w:r>
      <w:r w:rsidRPr="00CB1B2A">
        <w:rPr>
          <w:sz w:val="16"/>
        </w:rPr>
        <w:t xml:space="preserve"> (4) </w:t>
      </w:r>
      <w:r w:rsidRPr="009C58A5">
        <w:rPr>
          <w:rStyle w:val="Emphasis"/>
          <w:sz w:val="24"/>
          <w:highlight w:val="cyan"/>
        </w:rPr>
        <w:t>universal health coverage</w:t>
      </w:r>
      <w:r w:rsidRPr="00CB1B2A">
        <w:rPr>
          <w:sz w:val="16"/>
        </w:rPr>
        <w:t xml:space="preserve"> </w:t>
      </w:r>
      <w:r w:rsidRPr="00CB1B2A">
        <w:rPr>
          <w:rStyle w:val="StyleUnderline"/>
          <w:sz w:val="24"/>
        </w:rPr>
        <w:t xml:space="preserve">as an efficient mechanism to improve health as well as </w:t>
      </w:r>
      <w:r w:rsidRPr="009C58A5">
        <w:rPr>
          <w:rStyle w:val="StyleUnderline"/>
          <w:sz w:val="24"/>
          <w:highlight w:val="cya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CB1B2A">
        <w:rPr>
          <w:sz w:val="16"/>
        </w:rPr>
        <w:t>womens</w:t>
      </w:r>
      <w:proofErr w:type="spellEnd"/>
      <w:r w:rsidRPr="00CB1B2A">
        <w:rPr>
          <w:sz w:val="16"/>
        </w:rPr>
        <w:t xml:space="preserve"> and </w:t>
      </w:r>
      <w:proofErr w:type="spellStart"/>
      <w:r w:rsidRPr="00CB1B2A">
        <w:rPr>
          <w:sz w:val="16"/>
        </w:rPr>
        <w:t>childrens</w:t>
      </w:r>
      <w:proofErr w:type="spellEnd"/>
      <w:r w:rsidRPr="00CB1B2A">
        <w:rPr>
          <w:sz w:val="16"/>
        </w:rPr>
        <w:t xml:space="preserve"> health that would go hand-</w:t>
      </w:r>
      <w:proofErr w:type="spellStart"/>
      <w:r w:rsidRPr="00CB1B2A">
        <w:rPr>
          <w:sz w:val="16"/>
        </w:rPr>
        <w:t>inhand</w:t>
      </w:r>
      <w:proofErr w:type="spellEnd"/>
      <w:r w:rsidRPr="00CB1B2A">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sz w:val="24"/>
        </w:rPr>
        <w:t>can</w:t>
      </w:r>
      <w:r w:rsidRPr="00CB1B2A">
        <w:rPr>
          <w:sz w:val="16"/>
        </w:rPr>
        <w:t xml:space="preserve"> identify ways to </w:t>
      </w:r>
      <w:r w:rsidRPr="00CB1B2A">
        <w:rPr>
          <w:rStyle w:val="Emphasis"/>
          <w:sz w:val="24"/>
        </w:rPr>
        <w:t>address</w:t>
      </w:r>
      <w:r w:rsidRPr="00CB1B2A">
        <w:rPr>
          <w:sz w:val="16"/>
        </w:rPr>
        <w:t xml:space="preserve"> blue marble health </w:t>
      </w:r>
      <w:r w:rsidRPr="00CB1B2A">
        <w:rPr>
          <w:rStyle w:val="Emphasis"/>
          <w:sz w:val="24"/>
        </w:rPr>
        <w:t>disparities</w:t>
      </w:r>
      <w:r w:rsidRPr="00CB1B2A">
        <w:rPr>
          <w:sz w:val="16"/>
        </w:rPr>
        <w:t xml:space="preserve"> </w:t>
      </w:r>
      <w:r w:rsidRPr="00CB1B2A">
        <w:rPr>
          <w:rStyle w:val="StyleUnderline"/>
          <w:sz w:val="24"/>
        </w:rPr>
        <w:t>under</w:t>
      </w:r>
      <w:r w:rsidRPr="00CB1B2A">
        <w:rPr>
          <w:sz w:val="16"/>
        </w:rPr>
        <w:t xml:space="preserve"> the auspices of the SDGs or the </w:t>
      </w:r>
      <w:r w:rsidRPr="00CB1B2A">
        <w:rPr>
          <w:rStyle w:val="StyleUnderline"/>
          <w:sz w:val="24"/>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sz w:val="24"/>
        </w:rPr>
        <w:t>have opportunities to collaborate in</w:t>
      </w:r>
      <w:r w:rsidRPr="00CB1B2A">
        <w:rPr>
          <w:sz w:val="16"/>
        </w:rPr>
        <w:t xml:space="preserve"> scientific activities leading to the development of </w:t>
      </w:r>
      <w:r w:rsidRPr="00CB1B2A">
        <w:rPr>
          <w:rStyle w:val="Emphasis"/>
          <w:sz w:val="24"/>
        </w:rPr>
        <w:t>new drugs, diagnostics, and vaccines</w:t>
      </w:r>
      <w:r w:rsidRPr="00CB1B2A">
        <w:rPr>
          <w:sz w:val="16"/>
        </w:rPr>
        <w:t xml:space="preserve">. I have used the term “vaccine science diplomacy” to refer to inter- national scientific </w:t>
      </w:r>
      <w:proofErr w:type="spellStart"/>
      <w:r w:rsidRPr="009C58A5">
        <w:rPr>
          <w:rStyle w:val="StyleUnderline"/>
          <w:sz w:val="24"/>
          <w:highlight w:val="cyan"/>
        </w:rPr>
        <w:t>codevelopment</w:t>
      </w:r>
      <w:proofErr w:type="spellEnd"/>
      <w:r w:rsidRPr="00CB1B2A">
        <w:rPr>
          <w:sz w:val="16"/>
        </w:rPr>
        <w:t xml:space="preserve"> of lifesaving vaccines </w:t>
      </w:r>
      <w:r w:rsidRPr="009C58A5">
        <w:rPr>
          <w:rStyle w:val="StyleUnderline"/>
          <w:sz w:val="24"/>
          <w:highlight w:val="cyan"/>
        </w:rPr>
        <w:t>between scientists</w:t>
      </w:r>
      <w:r w:rsidRPr="00CB1B2A">
        <w:rPr>
          <w:sz w:val="16"/>
        </w:rPr>
        <w:t xml:space="preserve"> of different nations, but particularly </w:t>
      </w:r>
      <w:r w:rsidRPr="009C58A5">
        <w:rPr>
          <w:rStyle w:val="StyleUnderline"/>
          <w:sz w:val="24"/>
          <w:highlight w:val="cyan"/>
        </w:rPr>
        <w:t>from nations with</w:t>
      </w:r>
      <w:r w:rsidRPr="00CB1B2A">
        <w:rPr>
          <w:rStyle w:val="StyleUnderline"/>
          <w:sz w:val="24"/>
        </w:rPr>
        <w:t xml:space="preserve"> </w:t>
      </w:r>
      <w:r w:rsidRPr="00CB1B2A">
        <w:rPr>
          <w:rStyle w:val="Emphasis"/>
          <w:sz w:val="24"/>
        </w:rPr>
        <w:t xml:space="preserve">strained or evenly </w:t>
      </w:r>
      <w:r w:rsidRPr="009C58A5">
        <w:rPr>
          <w:rStyle w:val="Emphasis"/>
          <w:sz w:val="24"/>
          <w:highlight w:val="cyan"/>
        </w:rPr>
        <w:t>openly contentious</w:t>
      </w:r>
      <w:r w:rsidRPr="00CB1B2A">
        <w:rPr>
          <w:rStyle w:val="Emphasis"/>
          <w:sz w:val="24"/>
        </w:rPr>
        <w:t xml:space="preserve"> international </w:t>
      </w:r>
      <w:r w:rsidRPr="009C58A5">
        <w:rPr>
          <w:rStyle w:val="Emphasis"/>
          <w:sz w:val="24"/>
          <w:highlight w:val="cyan"/>
        </w:rPr>
        <w:t>relations</w:t>
      </w:r>
      <w:r w:rsidRPr="00CB1B2A">
        <w:rPr>
          <w:sz w:val="16"/>
        </w:rPr>
        <w:t xml:space="preserve">. The best historical example of vaccine science diplomacy is the </w:t>
      </w:r>
      <w:proofErr w:type="spellStart"/>
      <w:r w:rsidRPr="00CB1B2A">
        <w:rPr>
          <w:sz w:val="16"/>
        </w:rPr>
        <w:t>codevelopment</w:t>
      </w:r>
      <w:proofErr w:type="spellEnd"/>
      <w:r w:rsidRPr="00CB1B2A">
        <w:rPr>
          <w:sz w:val="16"/>
        </w:rPr>
        <w:t xml:space="preserve"> of the oral polio vaccine, led on the American side by Dr. Albert B. Sabin, and his Soviet virologist counterparts, including Dr. Mikhail </w:t>
      </w:r>
      <w:proofErr w:type="spellStart"/>
      <w:r w:rsidRPr="00CB1B2A">
        <w:rPr>
          <w:sz w:val="16"/>
        </w:rPr>
        <w:t>Petrovich</w:t>
      </w:r>
      <w:proofErr w:type="spellEnd"/>
      <w:r w:rsidRPr="00CB1B2A">
        <w:rPr>
          <w:sz w:val="16"/>
        </w:rPr>
        <w:t xml:space="preserve"> </w:t>
      </w:r>
      <w:proofErr w:type="spellStart"/>
      <w:r w:rsidRPr="00CB1B2A">
        <w:rPr>
          <w:sz w:val="16"/>
        </w:rPr>
        <w:t>Chumakov</w:t>
      </w:r>
      <w:proofErr w:type="spellEnd"/>
      <w:r w:rsidRPr="00CB1B2A">
        <w:rPr>
          <w:sz w:val="16"/>
        </w:rPr>
        <w:t xml:space="preserve"> [3]. In modern times there is potential interest in </w:t>
      </w:r>
      <w:proofErr w:type="spellStart"/>
      <w:r w:rsidRPr="00CB1B2A">
        <w:rPr>
          <w:sz w:val="16"/>
        </w:rPr>
        <w:t>explor</w:t>
      </w:r>
      <w:proofErr w:type="spellEnd"/>
      <w:r w:rsidRPr="00CB1B2A">
        <w:rPr>
          <w:sz w:val="16"/>
        </w:rPr>
        <w:t xml:space="preserve"> </w:t>
      </w:r>
      <w:proofErr w:type="spellStart"/>
      <w:r w:rsidRPr="00CB1B2A">
        <w:rPr>
          <w:sz w:val="16"/>
        </w:rPr>
        <w:t>ing</w:t>
      </w:r>
      <w:proofErr w:type="spellEnd"/>
      <w:r w:rsidRPr="00CB1B2A">
        <w:rPr>
          <w:sz w:val="16"/>
        </w:rPr>
        <w:t xml:space="preserve"> vaccine science diplomacy opportunities between the United States and some of the worlds Muslim-majority nations belonging to the </w:t>
      </w:r>
      <w:proofErr w:type="spellStart"/>
      <w:r w:rsidRPr="00CB1B2A">
        <w:rPr>
          <w:sz w:val="16"/>
        </w:rPr>
        <w:t>Organisation</w:t>
      </w:r>
      <w:proofErr w:type="spellEnd"/>
      <w:r w:rsidRPr="00CB1B2A">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CB1B2A">
        <w:rPr>
          <w:sz w:val="16"/>
        </w:rPr>
        <w:t>worlds</w:t>
      </w:r>
      <w:proofErr w:type="gramEnd"/>
      <w:r w:rsidRPr="00CB1B2A">
        <w:rPr>
          <w:sz w:val="16"/>
        </w:rPr>
        <w:t xml:space="preserve"> helminth infections comprising the global Worm Index, including 50% of the </w:t>
      </w:r>
      <w:proofErr w:type="spellStart"/>
      <w:r w:rsidRPr="00CB1B2A">
        <w:rPr>
          <w:sz w:val="16"/>
        </w:rPr>
        <w:t>worlds</w:t>
      </w:r>
      <w:proofErr w:type="spellEnd"/>
      <w:r w:rsidRPr="00CB1B2A">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w:t>
      </w:r>
      <w:proofErr w:type="gramStart"/>
      <w:r w:rsidRPr="00CB1B2A">
        <w:rPr>
          <w:sz w:val="16"/>
        </w:rPr>
        <w:t>in order to</w:t>
      </w:r>
      <w:proofErr w:type="gramEnd"/>
      <w:r w:rsidRPr="00CB1B2A">
        <w:rPr>
          <w:sz w:val="16"/>
        </w:rPr>
        <w:t xml:space="preserve"> </w:t>
      </w:r>
      <w:r w:rsidRPr="009C58A5">
        <w:rPr>
          <w:rStyle w:val="StyleUnderline"/>
          <w:sz w:val="24"/>
          <w:highlight w:val="cyan"/>
        </w:rPr>
        <w:t>create</w:t>
      </w:r>
      <w:r w:rsidRPr="009C58A5">
        <w:rPr>
          <w:sz w:val="16"/>
          <w:highlight w:val="cyan"/>
        </w:rPr>
        <w:t xml:space="preserve"> </w:t>
      </w:r>
      <w:r w:rsidRPr="009C58A5">
        <w:rPr>
          <w:rStyle w:val="Emphasis"/>
          <w:sz w:val="24"/>
          <w:highlight w:val="cyan"/>
        </w:rPr>
        <w:t>new NTD tech</w:t>
      </w:r>
      <w:r w:rsidRPr="00CB1B2A">
        <w:rPr>
          <w:rStyle w:val="Emphasis"/>
          <w:sz w:val="24"/>
        </w:rPr>
        <w:t>nologies</w:t>
      </w:r>
      <w:r w:rsidRPr="00CB1B2A">
        <w:rPr>
          <w:sz w:val="16"/>
        </w:rPr>
        <w:t xml:space="preserve"> </w:t>
      </w:r>
      <w:r w:rsidRPr="009C58A5">
        <w:rPr>
          <w:rStyle w:val="StyleUnderline"/>
          <w:sz w:val="24"/>
          <w:highlight w:val="cyan"/>
        </w:rPr>
        <w:t>for</w:t>
      </w:r>
      <w:r w:rsidRPr="00CB1B2A">
        <w:rPr>
          <w:sz w:val="16"/>
        </w:rPr>
        <w:t xml:space="preserve"> some of </w:t>
      </w:r>
      <w:r w:rsidRPr="009C58A5">
        <w:rPr>
          <w:rStyle w:val="StyleUnderline"/>
          <w:sz w:val="24"/>
          <w:highlight w:val="cyan"/>
        </w:rPr>
        <w:t>the</w:t>
      </w:r>
      <w:r w:rsidRPr="009C58A5">
        <w:rPr>
          <w:sz w:val="16"/>
          <w:highlight w:val="cyan"/>
        </w:rPr>
        <w:t xml:space="preserve"> </w:t>
      </w:r>
      <w:r w:rsidRPr="009C58A5">
        <w:rPr>
          <w:rStyle w:val="Emphasis"/>
          <w:sz w:val="24"/>
          <w:highlight w:val="cyan"/>
        </w:rPr>
        <w:t>worst-off</w:t>
      </w:r>
      <w:r w:rsidRPr="00CB1B2A">
        <w:rPr>
          <w:rStyle w:val="Emphasis"/>
          <w:sz w:val="24"/>
        </w:rPr>
        <w:t xml:space="preserve"> </w:t>
      </w:r>
      <w:r w:rsidRPr="00CB1B2A">
        <w:rPr>
          <w:sz w:val="16"/>
        </w:rPr>
        <w:t xml:space="preserve">Muslim-majority </w:t>
      </w:r>
      <w:r w:rsidRPr="009C58A5">
        <w:rPr>
          <w:rStyle w:val="StyleUnderline"/>
          <w:sz w:val="24"/>
          <w:highlight w:val="cyan"/>
        </w:rPr>
        <w:t>countries</w:t>
      </w:r>
      <w:r w:rsidRPr="00CB1B2A">
        <w:rPr>
          <w:sz w:val="16"/>
        </w:rPr>
        <w:t>. The “worst-off” might include OIC countries at the high end of the worm index, including Mali, Cote d’Ivoire, Mozambique, Cameroon, Burkina Faso, and Niger, as well as Nigeria [11].</w:t>
      </w:r>
    </w:p>
    <w:p w14:paraId="5A947DC5" w14:textId="77777777" w:rsidR="00787493" w:rsidRDefault="00787493" w:rsidP="00787493">
      <w:pPr>
        <w:pStyle w:val="Heading4"/>
      </w:pPr>
      <w:r>
        <w:t>Solves hotspot escalation</w:t>
      </w:r>
    </w:p>
    <w:p w14:paraId="0DA9D7B2" w14:textId="77777777" w:rsidR="00787493" w:rsidRPr="00CB1B2A" w:rsidRDefault="00787493" w:rsidP="00787493">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280E951C" w14:textId="77777777" w:rsidR="00314BFF" w:rsidRDefault="00787493" w:rsidP="00787493">
      <w:pPr>
        <w:rPr>
          <w:sz w:val="16"/>
        </w:rPr>
      </w:pPr>
      <w:r w:rsidRPr="00CB1B2A">
        <w:rPr>
          <w:sz w:val="16"/>
        </w:rPr>
        <w:t xml:space="preserve">INTRODUCTION: FORCE IF NECESSARY BUT NOT NECESSARILY FORCE </w:t>
      </w:r>
      <w:r w:rsidRPr="00CB1B2A">
        <w:rPr>
          <w:rStyle w:val="Emphasis"/>
          <w:sz w:val="24"/>
        </w:rPr>
        <w:t>The world appears unhinged</w:t>
      </w:r>
      <w:r w:rsidRPr="00CB1B2A">
        <w:rPr>
          <w:rStyle w:val="StyleUnderline"/>
          <w:sz w:val="24"/>
        </w:rPr>
        <w:t xml:space="preserve">. </w:t>
      </w:r>
      <w:r w:rsidRPr="009C58A5">
        <w:rPr>
          <w:rStyle w:val="StyleUnderline"/>
          <w:sz w:val="24"/>
          <w:highlight w:val="cyan"/>
        </w:rPr>
        <w:t xml:space="preserve">Instability from the </w:t>
      </w:r>
      <w:r w:rsidRPr="009C58A5">
        <w:rPr>
          <w:rStyle w:val="Emphasis"/>
          <w:sz w:val="24"/>
          <w:highlight w:val="cyan"/>
        </w:rPr>
        <w:t>Middle East</w:t>
      </w:r>
      <w:r w:rsidRPr="009C58A5">
        <w:rPr>
          <w:rStyle w:val="StyleUnderline"/>
          <w:sz w:val="24"/>
          <w:highlight w:val="cyan"/>
        </w:rPr>
        <w:t xml:space="preserve">, </w:t>
      </w:r>
      <w:r w:rsidRPr="009C58A5">
        <w:rPr>
          <w:rStyle w:val="Emphasis"/>
          <w:sz w:val="24"/>
          <w:highlight w:val="cyan"/>
        </w:rPr>
        <w:t>Caucasus</w:t>
      </w:r>
      <w:r w:rsidRPr="009C58A5">
        <w:rPr>
          <w:rStyle w:val="StyleUnderline"/>
          <w:sz w:val="24"/>
          <w:highlight w:val="cyan"/>
        </w:rPr>
        <w:t xml:space="preserve">, </w:t>
      </w:r>
      <w:r w:rsidRPr="009C58A5">
        <w:rPr>
          <w:rStyle w:val="Emphasis"/>
          <w:sz w:val="24"/>
          <w:highlight w:val="cyan"/>
        </w:rPr>
        <w:t>Africa</w:t>
      </w:r>
      <w:r w:rsidRPr="009C58A5">
        <w:rPr>
          <w:rStyle w:val="StyleUnderline"/>
          <w:sz w:val="24"/>
          <w:highlight w:val="cyan"/>
        </w:rPr>
        <w:t xml:space="preserve">, and </w:t>
      </w:r>
      <w:r w:rsidRPr="009C58A5">
        <w:rPr>
          <w:rStyle w:val="Emphasis"/>
          <w:sz w:val="24"/>
          <w:highlight w:val="cyan"/>
        </w:rPr>
        <w:t>Central America</w:t>
      </w:r>
      <w:r w:rsidRPr="009C58A5">
        <w:rPr>
          <w:rStyle w:val="StyleUnderline"/>
          <w:sz w:val="24"/>
          <w:highlight w:val="cyan"/>
        </w:rPr>
        <w:t xml:space="preserve"> to </w:t>
      </w:r>
      <w:r w:rsidRPr="009C58A5">
        <w:rPr>
          <w:rStyle w:val="Emphasis"/>
          <w:sz w:val="24"/>
          <w:highlight w:val="cyan"/>
        </w:rPr>
        <w:t>Asia</w:t>
      </w:r>
      <w:r w:rsidRPr="009C58A5">
        <w:rPr>
          <w:rStyle w:val="StyleUnderline"/>
          <w:sz w:val="24"/>
          <w:highlight w:val="cya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sz w:val="24"/>
        </w:rPr>
        <w:t>many of these areas of instability</w:t>
      </w:r>
      <w:r w:rsidRPr="00CB1B2A">
        <w:rPr>
          <w:sz w:val="16"/>
        </w:rPr>
        <w:t xml:space="preserve"> share underlying causes that </w:t>
      </w:r>
      <w:r w:rsidRPr="00CB1B2A">
        <w:rPr>
          <w:rStyle w:val="StyleUnderline"/>
          <w:sz w:val="24"/>
        </w:rPr>
        <w:t>give rise to threats to the</w:t>
      </w:r>
      <w:r w:rsidRPr="00CB1B2A">
        <w:rPr>
          <w:sz w:val="16"/>
        </w:rPr>
        <w:t xml:space="preserve"> United States and </w:t>
      </w:r>
      <w:r w:rsidRPr="00CB1B2A">
        <w:rPr>
          <w:rStyle w:val="StyleUnderline"/>
          <w:sz w:val="24"/>
        </w:rPr>
        <w:t xml:space="preserve">the </w:t>
      </w:r>
      <w:r w:rsidRPr="00CB1B2A">
        <w:rPr>
          <w:rStyle w:val="Emphasis"/>
          <w:sz w:val="24"/>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sz w:val="24"/>
        </w:rPr>
        <w:t>When</w:t>
      </w:r>
      <w:r w:rsidRPr="00CB1B2A">
        <w:rPr>
          <w:sz w:val="16"/>
        </w:rPr>
        <w:t xml:space="preserve"> these human or natural </w:t>
      </w:r>
      <w:r w:rsidRPr="00CB1B2A">
        <w:rPr>
          <w:rStyle w:val="StyleUnderline"/>
          <w:sz w:val="24"/>
        </w:rPr>
        <w:t>causes</w:t>
      </w:r>
      <w:r w:rsidRPr="00CB1B2A">
        <w:rPr>
          <w:sz w:val="16"/>
        </w:rPr>
        <w:t xml:space="preserve"> create conditions that </w:t>
      </w:r>
      <w:r w:rsidRPr="00CB1B2A">
        <w:rPr>
          <w:rStyle w:val="StyleUnderline"/>
          <w:sz w:val="24"/>
        </w:rPr>
        <w:t xml:space="preserve">result </w:t>
      </w:r>
      <w:r w:rsidRPr="009C58A5">
        <w:rPr>
          <w:rStyle w:val="StyleUnderline"/>
          <w:sz w:val="24"/>
          <w:highlight w:val="cyan"/>
        </w:rPr>
        <w:t>in poor provision of</w:t>
      </w:r>
      <w:r w:rsidRPr="00CB1B2A">
        <w:rPr>
          <w:sz w:val="16"/>
        </w:rPr>
        <w:t xml:space="preserve">, or unequal access to essential services, such as water, food, shelter, </w:t>
      </w:r>
      <w:r w:rsidRPr="009C58A5">
        <w:rPr>
          <w:rStyle w:val="StyleUnderline"/>
          <w:sz w:val="24"/>
          <w:highlight w:val="cyan"/>
        </w:rPr>
        <w:t>health services</w:t>
      </w:r>
      <w:r w:rsidRPr="00CB1B2A">
        <w:rPr>
          <w:sz w:val="16"/>
        </w:rPr>
        <w:t xml:space="preserve">, education, and economic opportunity, </w:t>
      </w:r>
      <w:r w:rsidRPr="009C58A5">
        <w:rPr>
          <w:rStyle w:val="StyleUnderline"/>
          <w:sz w:val="24"/>
          <w:highlight w:val="cyan"/>
        </w:rPr>
        <w:t>people</w:t>
      </w:r>
      <w:r w:rsidRPr="00CB1B2A">
        <w:rPr>
          <w:rStyle w:val="StyleUnderline"/>
          <w:sz w:val="24"/>
        </w:rPr>
        <w:t xml:space="preserve"> lose confidence</w:t>
      </w:r>
      <w:r w:rsidRPr="00CB1B2A">
        <w:rPr>
          <w:sz w:val="16"/>
        </w:rPr>
        <w:t xml:space="preserve"> in government and hope for their children and their future. </w:t>
      </w:r>
      <w:r w:rsidRPr="00CB1B2A">
        <w:rPr>
          <w:rStyle w:val="StyleUnderline"/>
          <w:sz w:val="24"/>
        </w:rPr>
        <w:t xml:space="preserve">They </w:t>
      </w:r>
      <w:r w:rsidRPr="009C58A5">
        <w:rPr>
          <w:rStyle w:val="StyleUnderline"/>
          <w:sz w:val="24"/>
          <w:highlight w:val="cyan"/>
        </w:rPr>
        <w:t>become</w:t>
      </w:r>
      <w:r w:rsidRPr="00CB1B2A">
        <w:rPr>
          <w:sz w:val="16"/>
        </w:rPr>
        <w:t xml:space="preserve"> restless, demonstrate, can become </w:t>
      </w:r>
      <w:r w:rsidRPr="009C58A5">
        <w:rPr>
          <w:rStyle w:val="StyleUnderline"/>
          <w:sz w:val="24"/>
          <w:highlight w:val="cyan"/>
        </w:rPr>
        <w:t>violent and overthrow</w:t>
      </w:r>
      <w:r w:rsidRPr="00CB1B2A">
        <w:rPr>
          <w:sz w:val="16"/>
        </w:rPr>
        <w:t xml:space="preserve"> their </w:t>
      </w:r>
      <w:r w:rsidRPr="009C58A5">
        <w:rPr>
          <w:rStyle w:val="StyleUnderline"/>
          <w:sz w:val="24"/>
          <w:highlight w:val="cyan"/>
        </w:rPr>
        <w:t>governments</w:t>
      </w:r>
      <w:r w:rsidRPr="00CB1B2A">
        <w:rPr>
          <w:sz w:val="16"/>
        </w:rPr>
        <w:t xml:space="preserve"> (such as the self-immolation of Mohamed Bouazizi, the Tunisian cart vendor, which sparked 35 more </w:t>
      </w:r>
      <w:proofErr w:type="spellStart"/>
      <w:r w:rsidRPr="00CB1B2A">
        <w:rPr>
          <w:sz w:val="16"/>
        </w:rPr>
        <w:t>selfimmolations</w:t>
      </w:r>
      <w:proofErr w:type="spellEnd"/>
      <w:r w:rsidRPr="00CB1B2A">
        <w:rPr>
          <w:sz w:val="16"/>
        </w:rPr>
        <w:t xml:space="preserve"> by extralegal businessmen and started the Arab Spring), </w:t>
      </w:r>
      <w:r w:rsidRPr="00CB1B2A">
        <w:rPr>
          <w:rStyle w:val="StyleUnderline"/>
          <w:sz w:val="24"/>
        </w:rPr>
        <w:t>or</w:t>
      </w:r>
      <w:r w:rsidRPr="00CB1B2A">
        <w:rPr>
          <w:sz w:val="16"/>
        </w:rPr>
        <w:t xml:space="preserve"> can </w:t>
      </w:r>
      <w:r w:rsidRPr="00CB1B2A">
        <w:rPr>
          <w:rStyle w:val="StyleUnderline"/>
          <w:sz w:val="24"/>
        </w:rPr>
        <w:t>result in mass migrations</w:t>
      </w:r>
      <w:r w:rsidRPr="00CB1B2A">
        <w:rPr>
          <w:sz w:val="16"/>
        </w:rPr>
        <w:t xml:space="preserve">.3 Desperate human security, </w:t>
      </w:r>
      <w:r w:rsidRPr="00CB1B2A">
        <w:rPr>
          <w:rStyle w:val="StyleUnderline"/>
          <w:sz w:val="24"/>
        </w:rPr>
        <w:t xml:space="preserve">conditions create desperate people </w:t>
      </w:r>
      <w:r w:rsidRPr="00CB1B2A">
        <w:rPr>
          <w:rStyle w:val="Emphasis"/>
          <w:sz w:val="24"/>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sz w:val="24"/>
        </w:rPr>
        <w:t xml:space="preserve">enormous opportunities are available to use </w:t>
      </w:r>
      <w:proofErr w:type="spellStart"/>
      <w:r w:rsidRPr="00CB1B2A">
        <w:rPr>
          <w:rStyle w:val="StyleUnderline"/>
          <w:sz w:val="24"/>
        </w:rPr>
        <w:t>nonkinetic</w:t>
      </w:r>
      <w:proofErr w:type="spellEnd"/>
      <w:r w:rsidRPr="00CB1B2A">
        <w:rPr>
          <w:rStyle w:val="StyleUnderline"/>
          <w:sz w:val="24"/>
        </w:rPr>
        <w:t xml:space="preserve">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sz w:val="24"/>
        </w:rPr>
        <w:t xml:space="preserve">to address the underlying causes of instability. </w:t>
      </w:r>
      <w:r w:rsidRPr="009C58A5">
        <w:rPr>
          <w:rStyle w:val="Emphasis"/>
          <w:sz w:val="24"/>
          <w:highlight w:val="cyan"/>
        </w:rPr>
        <w:t>Global health diplomacy is an underutilized strategic asset to</w:t>
      </w:r>
      <w:r w:rsidRPr="00CB1B2A">
        <w:rPr>
          <w:rStyle w:val="Emphasis"/>
          <w:sz w:val="24"/>
        </w:rPr>
        <w:t xml:space="preserve"> do this</w:t>
      </w:r>
      <w:r w:rsidRPr="00CB1B2A">
        <w:rPr>
          <w:sz w:val="16"/>
        </w:rPr>
        <w:t xml:space="preserve">. At a far lower cost, </w:t>
      </w:r>
      <w:r w:rsidRPr="00CB1B2A">
        <w:rPr>
          <w:rStyle w:val="StyleUnderline"/>
          <w:sz w:val="24"/>
        </w:rPr>
        <w:t xml:space="preserve">it will </w:t>
      </w:r>
      <w:r w:rsidRPr="009C58A5">
        <w:rPr>
          <w:rStyle w:val="StyleUnderline"/>
          <w:sz w:val="24"/>
          <w:highlight w:val="cyan"/>
        </w:rPr>
        <w:t>save lives, decrease economic losses, reduce the need for</w:t>
      </w:r>
      <w:r w:rsidRPr="00CB1B2A">
        <w:rPr>
          <w:rStyle w:val="StyleUnderline"/>
          <w:sz w:val="24"/>
        </w:rPr>
        <w:t xml:space="preserve"> kinetic </w:t>
      </w:r>
      <w:r w:rsidRPr="009C58A5">
        <w:rPr>
          <w:rStyle w:val="StyleUnderline"/>
          <w:sz w:val="24"/>
          <w:highlight w:val="cyan"/>
        </w:rPr>
        <w:t>military op</w:t>
      </w:r>
      <w:r w:rsidRPr="00CB1B2A">
        <w:rPr>
          <w:rStyle w:val="StyleUnderline"/>
          <w:sz w:val="24"/>
        </w:rPr>
        <w:t>eration</w:t>
      </w:r>
      <w:r w:rsidRPr="009C58A5">
        <w:rPr>
          <w:rStyle w:val="StyleUnderline"/>
          <w:sz w:val="24"/>
          <w:highlight w:val="cyan"/>
        </w:rPr>
        <w:t>s, increase security cooperation, improve</w:t>
      </w:r>
      <w:r w:rsidRPr="00CB1B2A">
        <w:rPr>
          <w:rStyle w:val="StyleUnderline"/>
          <w:sz w:val="24"/>
        </w:rPr>
        <w:t xml:space="preserve"> diplomatic </w:t>
      </w:r>
      <w:r w:rsidRPr="009C58A5">
        <w:rPr>
          <w:rStyle w:val="StyleUnderline"/>
          <w:sz w:val="24"/>
          <w:highlight w:val="cyan"/>
        </w:rPr>
        <w:t>relations</w:t>
      </w:r>
      <w:r w:rsidRPr="00CB1B2A">
        <w:rPr>
          <w:rStyle w:val="StyleUnderline"/>
          <w:sz w:val="24"/>
        </w:rPr>
        <w:t xml:space="preserve">, encourage trade, </w:t>
      </w:r>
      <w:r w:rsidRPr="009C58A5">
        <w:rPr>
          <w:rStyle w:val="StyleUnderline"/>
          <w:sz w:val="24"/>
          <w:highlight w:val="cyan"/>
        </w:rPr>
        <w:t xml:space="preserve">and </w:t>
      </w:r>
      <w:r w:rsidRPr="009C58A5">
        <w:rPr>
          <w:rStyle w:val="Emphasis"/>
          <w:sz w:val="24"/>
          <w:highlight w:val="cyan"/>
        </w:rPr>
        <w:t xml:space="preserve">create the foundations for </w:t>
      </w:r>
      <w:proofErr w:type="spellStart"/>
      <w:r w:rsidRPr="009C58A5">
        <w:rPr>
          <w:rStyle w:val="Emphasis"/>
          <w:sz w:val="24"/>
          <w:highlight w:val="cyan"/>
        </w:rPr>
        <w:t>longterm</w:t>
      </w:r>
      <w:proofErr w:type="spellEnd"/>
      <w:r w:rsidRPr="009C58A5">
        <w:rPr>
          <w:rStyle w:val="Emphasis"/>
          <w:sz w:val="24"/>
          <w:highlight w:val="cyan"/>
        </w:rPr>
        <w:t xml:space="preserve"> stability</w:t>
      </w:r>
      <w:r w:rsidRPr="00CB1B2A">
        <w:rPr>
          <w:sz w:val="16"/>
        </w:rPr>
        <w:t xml:space="preserve">. </w:t>
      </w:r>
    </w:p>
    <w:p w14:paraId="7DC93F4E" w14:textId="77777777" w:rsidR="00314BFF" w:rsidRDefault="00314BFF" w:rsidP="00787493">
      <w:pPr>
        <w:rPr>
          <w:sz w:val="16"/>
        </w:rPr>
      </w:pPr>
      <w:r>
        <w:rPr>
          <w:sz w:val="16"/>
        </w:rPr>
        <w:br/>
      </w:r>
    </w:p>
    <w:p w14:paraId="71F04735" w14:textId="77777777" w:rsidR="00314BFF" w:rsidRDefault="00314BFF" w:rsidP="00787493">
      <w:pPr>
        <w:rPr>
          <w:sz w:val="16"/>
        </w:rPr>
      </w:pPr>
    </w:p>
    <w:p w14:paraId="60B8047E" w14:textId="77777777" w:rsidR="00314BFF" w:rsidRDefault="00314BFF" w:rsidP="00787493">
      <w:pPr>
        <w:rPr>
          <w:sz w:val="16"/>
        </w:rPr>
      </w:pPr>
    </w:p>
    <w:p w14:paraId="76436485" w14:textId="77777777" w:rsidR="00314BFF" w:rsidRDefault="00314BFF" w:rsidP="00787493">
      <w:pPr>
        <w:rPr>
          <w:sz w:val="16"/>
        </w:rPr>
      </w:pPr>
    </w:p>
    <w:p w14:paraId="47C47512" w14:textId="0E914652" w:rsidR="00787493" w:rsidRPr="00CB1B2A" w:rsidRDefault="00787493" w:rsidP="00787493">
      <w:pPr>
        <w:rPr>
          <w:sz w:val="16"/>
        </w:rPr>
      </w:pPr>
      <w:r w:rsidRPr="00CB1B2A">
        <w:rPr>
          <w:sz w:val="16"/>
        </w:rPr>
        <w:t xml:space="preserve">HEALTH IS A NATIONAL SECURITY IMPERATIVE—DISTANT HEALTH THREATS ARE GLOBAL THREATS </w:t>
      </w:r>
      <w:r w:rsidRPr="00CB1B2A">
        <w:rPr>
          <w:rStyle w:val="StyleUnderline"/>
          <w:sz w:val="24"/>
        </w:rPr>
        <w:t>Health is a national security imperative. The</w:t>
      </w:r>
      <w:r w:rsidRPr="00CB1B2A">
        <w:rPr>
          <w:sz w:val="16"/>
        </w:rPr>
        <w:t xml:space="preserve"> second- and </w:t>
      </w:r>
      <w:proofErr w:type="spellStart"/>
      <w:r w:rsidRPr="00CB1B2A">
        <w:rPr>
          <w:sz w:val="16"/>
        </w:rPr>
        <w:t>thirdorder</w:t>
      </w:r>
      <w:proofErr w:type="spellEnd"/>
      <w:r w:rsidRPr="00CB1B2A">
        <w:rPr>
          <w:sz w:val="16"/>
        </w:rPr>
        <w:t xml:space="preserve"> </w:t>
      </w:r>
      <w:r w:rsidRPr="00CB1B2A">
        <w:rPr>
          <w:rStyle w:val="StyleUnderline"/>
          <w:sz w:val="24"/>
        </w:rPr>
        <w:t>effects of a</w:t>
      </w:r>
      <w:r w:rsidRPr="00CB1B2A">
        <w:rPr>
          <w:sz w:val="16"/>
        </w:rPr>
        <w:t xml:space="preserve"> strategic health or </w:t>
      </w:r>
      <w:r w:rsidRPr="00CB1B2A">
        <w:rPr>
          <w:rStyle w:val="StyleUnderline"/>
          <w:sz w:val="24"/>
        </w:rPr>
        <w:t>global health issue that severely impacts</w:t>
      </w:r>
      <w:r w:rsidRPr="00CB1B2A">
        <w:rPr>
          <w:sz w:val="16"/>
        </w:rPr>
        <w:t xml:space="preserve"> and overwhelms the stability of </w:t>
      </w:r>
      <w:r w:rsidRPr="00CB1B2A">
        <w:rPr>
          <w:rStyle w:val="StyleUnderline"/>
          <w:sz w:val="24"/>
        </w:rPr>
        <w:t xml:space="preserve">a far-distant nation can have </w:t>
      </w:r>
      <w:r w:rsidRPr="00CB1B2A">
        <w:rPr>
          <w:rStyle w:val="Emphasis"/>
          <w:sz w:val="24"/>
        </w:rPr>
        <w:t>broad and multiplying effects</w:t>
      </w:r>
      <w:r w:rsidRPr="00CB1B2A">
        <w:rPr>
          <w:rStyle w:val="StyleUnderline"/>
          <w:sz w:val="24"/>
        </w:rPr>
        <w:t xml:space="preserve"> that</w:t>
      </w:r>
      <w:r w:rsidRPr="00CB1B2A">
        <w:rPr>
          <w:sz w:val="16"/>
        </w:rPr>
        <w:t xml:space="preserve"> transcend boundaries and can </w:t>
      </w:r>
      <w:r w:rsidRPr="00CB1B2A">
        <w:rPr>
          <w:rStyle w:val="StyleUnderline"/>
          <w:sz w:val="24"/>
        </w:rPr>
        <w:t>become</w:t>
      </w:r>
      <w:r w:rsidRPr="00CB1B2A">
        <w:rPr>
          <w:sz w:val="16"/>
        </w:rPr>
        <w:t xml:space="preserve"> regional and </w:t>
      </w:r>
      <w:r w:rsidRPr="00CB1B2A">
        <w:rPr>
          <w:rStyle w:val="Emphasis"/>
          <w:sz w:val="24"/>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CB1B2A">
        <w:rPr>
          <w:sz w:val="16"/>
        </w:rPr>
        <w:t>high income</w:t>
      </w:r>
      <w:proofErr w:type="gramEnd"/>
      <w:r w:rsidRPr="00CB1B2A">
        <w:rPr>
          <w:sz w:val="16"/>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CB1B2A">
        <w:rPr>
          <w:sz w:val="16"/>
        </w:rPr>
        <w:t>law,medicine</w:t>
      </w:r>
      <w:proofErr w:type="spellEnd"/>
      <w:proofErr w:type="gramEnd"/>
      <w:r w:rsidRPr="00CB1B2A">
        <w:rPr>
          <w:sz w:val="16"/>
        </w:rPr>
        <w:t xml:space="preserve">, </w:t>
      </w:r>
      <w:r w:rsidRPr="009C58A5">
        <w:rPr>
          <w:rStyle w:val="StyleUnderline"/>
          <w:sz w:val="24"/>
          <w:highlight w:val="cyan"/>
        </w:rPr>
        <w:t>public health</w:t>
      </w:r>
      <w:r w:rsidRPr="00CB1B2A">
        <w:rPr>
          <w:sz w:val="16"/>
        </w:rPr>
        <w:t xml:space="preserve">, engineering, veterinary medicine, agronomy, and more. Their </w:t>
      </w:r>
      <w:r w:rsidRPr="009C58A5">
        <w:rPr>
          <w:rStyle w:val="StyleUnderline"/>
          <w:sz w:val="24"/>
          <w:highlight w:val="cyan"/>
        </w:rPr>
        <w:t>absence</w:t>
      </w:r>
      <w:r w:rsidRPr="00CB1B2A">
        <w:rPr>
          <w:rStyle w:val="StyleUnderline"/>
          <w:sz w:val="24"/>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sz w:val="24"/>
        </w:rPr>
        <w:t>a nation’s ability to support a foundation for</w:t>
      </w:r>
      <w:r w:rsidRPr="00CB1B2A">
        <w:rPr>
          <w:sz w:val="16"/>
        </w:rPr>
        <w:t xml:space="preserve"> human security and </w:t>
      </w:r>
      <w:r w:rsidRPr="00CB1B2A">
        <w:rPr>
          <w:rStyle w:val="StyleUnderline"/>
          <w:sz w:val="24"/>
        </w:rPr>
        <w:t>stability</w:t>
      </w:r>
      <w:r w:rsidRPr="00CB1B2A">
        <w:rPr>
          <w:sz w:val="16"/>
        </w:rPr>
        <w:t xml:space="preserve">, inhibits its ability to thrive in good times, and respond effectively to natural and man-made threats in bad times. </w:t>
      </w:r>
      <w:r w:rsidRPr="00CB1B2A">
        <w:rPr>
          <w:rStyle w:val="StyleUnderline"/>
          <w:sz w:val="24"/>
        </w:rPr>
        <w:t xml:space="preserve">It </w:t>
      </w:r>
      <w:r w:rsidRPr="009C58A5">
        <w:rPr>
          <w:rStyle w:val="StyleUnderline"/>
          <w:bCs/>
          <w:sz w:val="24"/>
          <w:highlight w:val="cyan"/>
        </w:rPr>
        <w:t>breeds corruption</w:t>
      </w:r>
      <w:r w:rsidRPr="00CB1B2A">
        <w:rPr>
          <w:rStyle w:val="StyleUnderline"/>
          <w:sz w:val="24"/>
        </w:rPr>
        <w:t xml:space="preserve">, poverty, poor health outcomes, spread of lethal diseases, gross </w:t>
      </w:r>
      <w:r w:rsidRPr="009C58A5">
        <w:rPr>
          <w:rStyle w:val="StyleUnderline"/>
          <w:bCs/>
          <w:sz w:val="24"/>
          <w:highlight w:val="cyan"/>
        </w:rPr>
        <w:t xml:space="preserve">human rights </w:t>
      </w:r>
      <w:proofErr w:type="gramStart"/>
      <w:r w:rsidRPr="009C58A5">
        <w:rPr>
          <w:rStyle w:val="StyleUnderline"/>
          <w:bCs/>
          <w:sz w:val="24"/>
          <w:highlight w:val="cyan"/>
        </w:rPr>
        <w:t>abuses</w:t>
      </w:r>
      <w:proofErr w:type="gramEnd"/>
      <w:r w:rsidRPr="009C58A5">
        <w:rPr>
          <w:rStyle w:val="StyleUnderline"/>
          <w:bCs/>
          <w:sz w:val="24"/>
          <w:highlight w:val="cyan"/>
        </w:rPr>
        <w:t xml:space="preserve"> and conflict</w:t>
      </w:r>
      <w:r w:rsidRPr="001948D4">
        <w:rPr>
          <w:rStyle w:val="StyleUnderline"/>
          <w:bCs/>
          <w:sz w:val="24"/>
        </w:rPr>
        <w:t xml:space="preserve">. This we have </w:t>
      </w:r>
      <w:r w:rsidRPr="009C58A5">
        <w:rPr>
          <w:rStyle w:val="StyleUnderline"/>
          <w:bCs/>
          <w:sz w:val="24"/>
          <w:highlight w:val="cyan"/>
        </w:rPr>
        <w:t>seen</w:t>
      </w:r>
      <w:r w:rsidRPr="001948D4">
        <w:rPr>
          <w:rStyle w:val="StyleUnderline"/>
          <w:bCs/>
          <w:sz w:val="24"/>
        </w:rPr>
        <w:t xml:space="preserve"> played out with grim efficiency </w:t>
      </w:r>
      <w:r w:rsidRPr="009C58A5">
        <w:rPr>
          <w:rStyle w:val="StyleUnderline"/>
          <w:bCs/>
          <w:sz w:val="24"/>
          <w:highlight w:val="cyan"/>
        </w:rPr>
        <w:t>in Afghanistan</w:t>
      </w:r>
      <w:r w:rsidRPr="001948D4">
        <w:rPr>
          <w:rStyle w:val="StyleUnderline"/>
          <w:bCs/>
          <w:sz w:val="24"/>
        </w:rPr>
        <w:t xml:space="preserve">, Pakistan, </w:t>
      </w:r>
      <w:r w:rsidRPr="009C58A5">
        <w:rPr>
          <w:rStyle w:val="StyleUnderline"/>
          <w:bCs/>
          <w:sz w:val="24"/>
          <w:highlight w:val="cyan"/>
        </w:rPr>
        <w:t>Iraq, Syria</w:t>
      </w:r>
      <w:r w:rsidRPr="001948D4">
        <w:rPr>
          <w:rStyle w:val="StyleUnderline"/>
          <w:bCs/>
          <w:sz w:val="24"/>
        </w:rPr>
        <w:t xml:space="preserve">, Sudan, Democratic Republic of the </w:t>
      </w:r>
      <w:r w:rsidRPr="009C58A5">
        <w:rPr>
          <w:rStyle w:val="StyleUnderline"/>
          <w:bCs/>
          <w:sz w:val="24"/>
          <w:highlight w:val="cyan"/>
        </w:rPr>
        <w:t>Congo</w:t>
      </w:r>
      <w:r w:rsidRPr="001948D4">
        <w:rPr>
          <w:rStyle w:val="StyleUnderline"/>
          <w:bCs/>
          <w:sz w:val="24"/>
        </w:rPr>
        <w:t xml:space="preserve">, Central African Republic, Libya, Yemen, </w:t>
      </w:r>
      <w:r w:rsidRPr="009C58A5">
        <w:rPr>
          <w:rStyle w:val="StyleUnderline"/>
          <w:bCs/>
          <w:sz w:val="24"/>
          <w:highlight w:val="cyan"/>
        </w:rPr>
        <w:t>Somalia</w:t>
      </w:r>
      <w:r w:rsidRPr="001948D4">
        <w:rPr>
          <w:rStyle w:val="StyleUnderline"/>
          <w:bCs/>
          <w:sz w:val="24"/>
        </w:rPr>
        <w:t xml:space="preserve">, Nigeria, Honduras, </w:t>
      </w:r>
      <w:r w:rsidRPr="009C58A5">
        <w:rPr>
          <w:rStyle w:val="StyleUnderline"/>
          <w:bCs/>
          <w:sz w:val="24"/>
          <w:highlight w:val="cyan"/>
        </w:rPr>
        <w:t>and beyond</w:t>
      </w:r>
      <w:r w:rsidRPr="00CB1B2A">
        <w:rPr>
          <w:rStyle w:val="StyleUnderline"/>
          <w:sz w:val="24"/>
        </w:rPr>
        <w:t xml:space="preserve">. All have had </w:t>
      </w:r>
      <w:r w:rsidRPr="00CB1B2A">
        <w:rPr>
          <w:rStyle w:val="Emphasis"/>
          <w:sz w:val="24"/>
        </w:rPr>
        <w:t xml:space="preserve">disastrous regional </w:t>
      </w:r>
      <w:proofErr w:type="gramStart"/>
      <w:r w:rsidRPr="00CB1B2A">
        <w:rPr>
          <w:rStyle w:val="Emphasis"/>
          <w:sz w:val="24"/>
        </w:rPr>
        <w:t>effects</w:t>
      </w:r>
      <w:r w:rsidRPr="00CB1B2A">
        <w:rPr>
          <w:sz w:val="16"/>
        </w:rPr>
        <w:t>,</w:t>
      </w:r>
      <w:proofErr w:type="gramEnd"/>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w:t>
      </w:r>
      <w:proofErr w:type="gramStart"/>
      <w:r w:rsidRPr="00CB1B2A">
        <w:rPr>
          <w:sz w:val="16"/>
        </w:rPr>
        <w:t>lives, and</w:t>
      </w:r>
      <w:proofErr w:type="gramEnd"/>
      <w:r w:rsidRPr="00CB1B2A">
        <w:rPr>
          <w:sz w:val="16"/>
        </w:rPr>
        <w:t xml:space="preserve">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w:t>
      </w:r>
      <w:proofErr w:type="gramStart"/>
      <w:r w:rsidRPr="00CB1B2A">
        <w:rPr>
          <w:sz w:val="16"/>
        </w:rPr>
        <w:t>protected</w:t>
      </w:r>
      <w:proofErr w:type="gramEnd"/>
      <w:r w:rsidRPr="00CB1B2A">
        <w:rPr>
          <w:sz w:val="16"/>
        </w:rPr>
        <w:t xml:space="preserve"> and their basic needs met. These groups divine counter narratives that take advantage of people’s lack of hope and fears. They create a refuge and an outlet for people’s rage. Such messages and place of belonging can be a </w:t>
      </w:r>
      <w:proofErr w:type="spellStart"/>
      <w:r w:rsidRPr="00CB1B2A">
        <w:rPr>
          <w:sz w:val="16"/>
        </w:rPr>
        <w:t>powerfulmagnet</w:t>
      </w:r>
      <w:proofErr w:type="spellEnd"/>
      <w:r w:rsidRPr="00CB1B2A">
        <w:rPr>
          <w:sz w:val="16"/>
        </w:rPr>
        <w:t xml:space="preserve"> for youths, the poor, and the </w:t>
      </w:r>
      <w:proofErr w:type="spellStart"/>
      <w:proofErr w:type="gramStart"/>
      <w:r w:rsidRPr="00CB1B2A">
        <w:rPr>
          <w:sz w:val="16"/>
        </w:rPr>
        <w:t>disenfranchised,who</w:t>
      </w:r>
      <w:proofErr w:type="spellEnd"/>
      <w:proofErr w:type="gramEnd"/>
      <w:r w:rsidRPr="00CB1B2A">
        <w:rPr>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sz w:val="24"/>
        </w:rPr>
        <w:t>However, global health diplomacy</w:t>
      </w:r>
      <w:r w:rsidRPr="00CB1B2A">
        <w:rPr>
          <w:sz w:val="16"/>
        </w:rPr>
        <w:t xml:space="preserve">, exercised through civil-military and military-military programs, </w:t>
      </w:r>
      <w:r w:rsidRPr="00CB1B2A">
        <w:rPr>
          <w:rStyle w:val="StyleUnderline"/>
          <w:sz w:val="24"/>
        </w:rPr>
        <w:t>is a promising strategic tool that should be employed to address</w:t>
      </w:r>
      <w:r w:rsidRPr="00CB1B2A">
        <w:rPr>
          <w:sz w:val="16"/>
        </w:rPr>
        <w:t xml:space="preserve"> these wicked strategic or </w:t>
      </w:r>
      <w:r w:rsidRPr="00CB1B2A">
        <w:rPr>
          <w:rStyle w:val="StyleUnderline"/>
          <w:sz w:val="24"/>
        </w:rPr>
        <w:t>global health problems and improve</w:t>
      </w:r>
      <w:r w:rsidRPr="00CB1B2A">
        <w:rPr>
          <w:sz w:val="16"/>
        </w:rPr>
        <w:t xml:space="preserve"> domestic and </w:t>
      </w:r>
      <w:r w:rsidRPr="00CB1B2A">
        <w:rPr>
          <w:rStyle w:val="StyleUnderline"/>
          <w:sz w:val="24"/>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9C58A5">
        <w:rPr>
          <w:rStyle w:val="StyleUnderline"/>
          <w:sz w:val="24"/>
          <w:highlight w:val="cyan"/>
        </w:rPr>
        <w:t>The U</w:t>
      </w:r>
      <w:r w:rsidRPr="00CB1B2A">
        <w:rPr>
          <w:rStyle w:val="StyleUnderline"/>
          <w:sz w:val="24"/>
        </w:rPr>
        <w:t xml:space="preserve">nited </w:t>
      </w:r>
      <w:r w:rsidRPr="009C58A5">
        <w:rPr>
          <w:rStyle w:val="StyleUnderline"/>
          <w:sz w:val="24"/>
          <w:highlight w:val="cyan"/>
        </w:rPr>
        <w:t>S</w:t>
      </w:r>
      <w:r w:rsidRPr="00CB1B2A">
        <w:rPr>
          <w:rStyle w:val="StyleUnderline"/>
          <w:sz w:val="24"/>
        </w:rPr>
        <w:t xml:space="preserve">tates, </w:t>
      </w:r>
      <w:r w:rsidRPr="00CB1B2A">
        <w:rPr>
          <w:rStyle w:val="Emphasis"/>
          <w:sz w:val="24"/>
        </w:rPr>
        <w:t>by virtue of its strengths across diplomacy, defense, development, trade, and its inherent domestic civilian capabilities</w:t>
      </w:r>
      <w:r w:rsidRPr="00CB1B2A">
        <w:rPr>
          <w:rStyle w:val="StyleUnderline"/>
          <w:sz w:val="24"/>
        </w:rPr>
        <w:t xml:space="preserve">, </w:t>
      </w:r>
      <w:r w:rsidRPr="009C58A5">
        <w:rPr>
          <w:rStyle w:val="StyleUnderline"/>
          <w:sz w:val="24"/>
          <w:highlight w:val="cyan"/>
        </w:rPr>
        <w:t xml:space="preserve">has an opportunity to </w:t>
      </w:r>
      <w:r w:rsidRPr="009C58A5">
        <w:rPr>
          <w:rStyle w:val="Emphasis"/>
          <w:sz w:val="24"/>
          <w:highlight w:val="cyan"/>
        </w:rPr>
        <w:t>exercise</w:t>
      </w:r>
      <w:r w:rsidRPr="00CB1B2A">
        <w:rPr>
          <w:rStyle w:val="Emphasis"/>
          <w:sz w:val="24"/>
        </w:rPr>
        <w:t xml:space="preserve"> its </w:t>
      </w:r>
      <w:r w:rsidRPr="009C58A5">
        <w:rPr>
          <w:rStyle w:val="Emphasis"/>
          <w:sz w:val="24"/>
          <w:highlight w:val="cyan"/>
        </w:rPr>
        <w:t>leadership</w:t>
      </w:r>
      <w:r w:rsidRPr="009C58A5">
        <w:rPr>
          <w:rStyle w:val="StyleUnderline"/>
          <w:sz w:val="24"/>
          <w:highlight w:val="cyan"/>
        </w:rPr>
        <w:t xml:space="preserve"> and </w:t>
      </w:r>
      <w:r w:rsidRPr="009C58A5">
        <w:rPr>
          <w:rStyle w:val="Emphasis"/>
          <w:sz w:val="24"/>
          <w:highlight w:val="cyan"/>
        </w:rPr>
        <w:t>mobilize these assets</w:t>
      </w:r>
      <w:r w:rsidRPr="00CB1B2A">
        <w:rPr>
          <w:rStyle w:val="StyleUnderline"/>
          <w:sz w:val="24"/>
        </w:rPr>
        <w:t xml:space="preserve">. Using global health diplomacy to comprehensively strengthen public service and governance capabilities has been chronically neglected by the international development community. It </w:t>
      </w:r>
      <w:r w:rsidRPr="00CB1B2A">
        <w:rPr>
          <w:rStyle w:val="Emphasis"/>
          <w:sz w:val="24"/>
        </w:rPr>
        <w:t>needs a leader</w:t>
      </w:r>
      <w:r w:rsidRPr="00CB1B2A">
        <w:rPr>
          <w:rStyle w:val="StyleUnderline"/>
          <w:sz w:val="24"/>
        </w:rPr>
        <w:t xml:space="preserve"> to start this process and the United States has the </w:t>
      </w:r>
      <w:r w:rsidRPr="00CB1B2A">
        <w:rPr>
          <w:rStyle w:val="Emphasis"/>
          <w:sz w:val="24"/>
        </w:rPr>
        <w:t>ability</w:t>
      </w:r>
      <w:r w:rsidRPr="00CB1B2A">
        <w:rPr>
          <w:rStyle w:val="StyleUnderline"/>
          <w:sz w:val="24"/>
        </w:rPr>
        <w:t xml:space="preserve"> and </w:t>
      </w:r>
      <w:r w:rsidRPr="00CB1B2A">
        <w:rPr>
          <w:rStyle w:val="Emphasis"/>
          <w:sz w:val="24"/>
        </w:rPr>
        <w:t>authority</w:t>
      </w:r>
      <w:r w:rsidRPr="00CB1B2A">
        <w:rPr>
          <w:rStyle w:val="StyleUnderline"/>
          <w:sz w:val="24"/>
        </w:rPr>
        <w:t xml:space="preserve"> to do so in the national and international interest</w:t>
      </w:r>
      <w:r w:rsidRPr="00CB1B2A">
        <w:rPr>
          <w:sz w:val="16"/>
        </w:rPr>
        <w:t>.</w:t>
      </w:r>
    </w:p>
    <w:p w14:paraId="6CD18247" w14:textId="150FAF1B" w:rsidR="00E42E4C" w:rsidRDefault="00866D0E" w:rsidP="00866D0E">
      <w:pPr>
        <w:pStyle w:val="Heading3"/>
      </w:pPr>
      <w:r>
        <w:t>1AC – Framework</w:t>
      </w:r>
    </w:p>
    <w:p w14:paraId="15BD6C96" w14:textId="77777777" w:rsidR="00866D0E" w:rsidRPr="00FE29CB" w:rsidRDefault="00866D0E" w:rsidP="00866D0E">
      <w:pPr>
        <w:pStyle w:val="Heading4"/>
        <w:rPr>
          <w:rFonts w:asciiTheme="majorHAnsi" w:hAnsiTheme="majorHAnsi" w:cstheme="majorHAnsi"/>
        </w:rPr>
      </w:pPr>
      <w:r w:rsidRPr="00FE29CB">
        <w:rPr>
          <w:rFonts w:asciiTheme="majorHAnsi" w:hAnsiTheme="majorHAnsi" w:cstheme="majorHAnsi"/>
        </w:rPr>
        <w:t xml:space="preserve">The standard is act hedonistic util. Prefer – </w:t>
      </w:r>
    </w:p>
    <w:p w14:paraId="1EFB7ECD" w14:textId="77777777" w:rsidR="00866D0E" w:rsidRPr="00FE29CB" w:rsidRDefault="00866D0E" w:rsidP="00866D0E">
      <w:pPr>
        <w:pStyle w:val="Heading4"/>
        <w:rPr>
          <w:rFonts w:asciiTheme="majorHAnsi" w:hAnsiTheme="majorHAnsi" w:cstheme="majorHAnsi"/>
          <w:bCs w:val="0"/>
          <w:u w:val="single"/>
        </w:rPr>
      </w:pPr>
      <w:r w:rsidRPr="00FE29CB">
        <w:rPr>
          <w:rFonts w:asciiTheme="majorHAnsi" w:hAnsiTheme="majorHAnsi" w:cstheme="majorHAnsi"/>
        </w:rPr>
        <w:t xml:space="preserve">1 – Pleasure and pain </w:t>
      </w:r>
      <w:r w:rsidRPr="00FE29CB">
        <w:rPr>
          <w:rFonts w:asciiTheme="majorHAnsi" w:hAnsiTheme="majorHAnsi" w:cstheme="majorHAnsi"/>
          <w:i/>
        </w:rPr>
        <w:t>are</w:t>
      </w:r>
      <w:r w:rsidRPr="00FE29CB">
        <w:rPr>
          <w:rFonts w:asciiTheme="majorHAnsi" w:hAnsiTheme="majorHAnsi" w:cstheme="majorHAnsi"/>
        </w:rPr>
        <w:t xml:space="preserve"> intrinsic </w:t>
      </w:r>
      <w:r w:rsidRPr="00FE29CB">
        <w:rPr>
          <w:rFonts w:asciiTheme="majorHAnsi" w:hAnsiTheme="majorHAnsi" w:cstheme="majorHAnsi"/>
          <w:u w:val="single"/>
        </w:rPr>
        <w:t>value</w:t>
      </w:r>
      <w:r w:rsidRPr="00FE29CB">
        <w:rPr>
          <w:rFonts w:asciiTheme="majorHAnsi" w:hAnsiTheme="majorHAnsi" w:cstheme="majorHAnsi"/>
        </w:rPr>
        <w:t xml:space="preserve"> and </w:t>
      </w:r>
      <w:r w:rsidRPr="00FE29CB">
        <w:rPr>
          <w:rFonts w:asciiTheme="majorHAnsi" w:hAnsiTheme="majorHAnsi" w:cstheme="majorHAnsi"/>
          <w:u w:val="single"/>
        </w:rPr>
        <w:t>disvalue</w:t>
      </w:r>
      <w:r w:rsidRPr="00FE29CB">
        <w:rPr>
          <w:rFonts w:asciiTheme="majorHAnsi" w:hAnsiTheme="majorHAnsi" w:cstheme="majorHAnsi"/>
        </w:rPr>
        <w:t xml:space="preserve"> – everything else </w:t>
      </w:r>
      <w:r w:rsidRPr="00FE29CB">
        <w:rPr>
          <w:rFonts w:asciiTheme="majorHAnsi" w:hAnsiTheme="majorHAnsi" w:cstheme="majorHAnsi"/>
          <w:i/>
        </w:rPr>
        <w:t>regresses</w:t>
      </w:r>
      <w:r w:rsidRPr="00FE29CB">
        <w:rPr>
          <w:rFonts w:asciiTheme="majorHAnsi" w:hAnsiTheme="majorHAnsi" w:cstheme="majorHAnsi"/>
        </w:rPr>
        <w:t xml:space="preserve"> – </w:t>
      </w:r>
      <w:r w:rsidRPr="00FE29CB">
        <w:rPr>
          <w:rFonts w:asciiTheme="majorHAnsi" w:hAnsiTheme="majorHAnsi" w:cstheme="majorHAnsi"/>
          <w:u w:val="single"/>
        </w:rPr>
        <w:t>robust neuroscience.</w:t>
      </w:r>
    </w:p>
    <w:p w14:paraId="313C3CD0" w14:textId="77777777" w:rsidR="00866D0E" w:rsidRPr="00FE29CB" w:rsidRDefault="00866D0E" w:rsidP="00866D0E">
      <w:pPr>
        <w:rPr>
          <w:rStyle w:val="Style13ptBold"/>
          <w:rFonts w:asciiTheme="majorHAnsi" w:hAnsiTheme="majorHAnsi" w:cstheme="majorHAnsi"/>
        </w:rPr>
      </w:pPr>
      <w:r w:rsidRPr="00FE29CB">
        <w:rPr>
          <w:rStyle w:val="Style13ptBold"/>
          <w:rFonts w:asciiTheme="majorHAnsi" w:hAnsiTheme="majorHAnsi" w:cstheme="majorHAnsi"/>
        </w:rPr>
        <w:t>Blum et al. 18</w:t>
      </w:r>
    </w:p>
    <w:p w14:paraId="6EF5D632" w14:textId="77777777" w:rsidR="00866D0E" w:rsidRPr="00FE29CB" w:rsidRDefault="00866D0E" w:rsidP="00866D0E">
      <w:pPr>
        <w:rPr>
          <w:rFonts w:asciiTheme="majorHAnsi" w:hAnsiTheme="majorHAnsi" w:cstheme="majorHAnsi"/>
          <w:sz w:val="16"/>
          <w:szCs w:val="16"/>
        </w:rPr>
      </w:pPr>
      <w:r w:rsidRPr="00FE29CB">
        <w:rPr>
          <w:rFonts w:asciiTheme="majorHAnsi" w:hAnsiTheme="majorHAnsi" w:cstheme="majorHAnsi"/>
          <w:sz w:val="16"/>
          <w:szCs w:val="16"/>
        </w:rPr>
        <w:t xml:space="preserve">Kenneth Blum, 1Department of Psychiatry, </w:t>
      </w:r>
      <w:proofErr w:type="spellStart"/>
      <w:r w:rsidRPr="00FE29CB">
        <w:rPr>
          <w:rFonts w:asciiTheme="majorHAnsi" w:hAnsiTheme="majorHAnsi" w:cstheme="majorHAnsi"/>
          <w:sz w:val="16"/>
          <w:szCs w:val="16"/>
        </w:rPr>
        <w:t>Boonshoft</w:t>
      </w:r>
      <w:proofErr w:type="spellEnd"/>
      <w:r w:rsidRPr="00FE29CB">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FE29CB">
        <w:rPr>
          <w:rFonts w:asciiTheme="majorHAnsi" w:hAnsiTheme="majorHAnsi" w:cstheme="majorHAnsi"/>
          <w:sz w:val="16"/>
          <w:szCs w:val="16"/>
        </w:rPr>
        <w:t>Geneus</w:t>
      </w:r>
      <w:proofErr w:type="spellEnd"/>
      <w:r w:rsidRPr="00FE29CB">
        <w:rPr>
          <w:rFonts w:asciiTheme="majorHAnsi" w:hAnsiTheme="majorHAnsi" w:cstheme="majorHAnsi"/>
          <w:sz w:val="16"/>
          <w:szCs w:val="16"/>
        </w:rPr>
        <w:t xml:space="preserve"> Health LLC, San Antonio, TX, USA 6Department of Addiction Research &amp; Therapy, </w:t>
      </w:r>
      <w:proofErr w:type="spellStart"/>
      <w:r w:rsidRPr="00FE29CB">
        <w:rPr>
          <w:rFonts w:asciiTheme="majorHAnsi" w:hAnsiTheme="majorHAnsi" w:cstheme="majorHAnsi"/>
          <w:sz w:val="16"/>
          <w:szCs w:val="16"/>
        </w:rPr>
        <w:t>Nupathways</w:t>
      </w:r>
      <w:proofErr w:type="spellEnd"/>
      <w:r w:rsidRPr="00FE29CB">
        <w:rPr>
          <w:rFonts w:asciiTheme="majorHAnsi" w:hAnsiTheme="majorHAnsi" w:cstheme="majorHAnsi"/>
          <w:sz w:val="16"/>
          <w:szCs w:val="16"/>
        </w:rPr>
        <w:t xml:space="preserve"> Inc., </w:t>
      </w:r>
      <w:proofErr w:type="spellStart"/>
      <w:r w:rsidRPr="00FE29CB">
        <w:rPr>
          <w:rFonts w:asciiTheme="majorHAnsi" w:hAnsiTheme="majorHAnsi" w:cstheme="majorHAnsi"/>
          <w:sz w:val="16"/>
          <w:szCs w:val="16"/>
        </w:rPr>
        <w:t>Innsbrook</w:t>
      </w:r>
      <w:proofErr w:type="spellEnd"/>
      <w:r w:rsidRPr="00FE29CB">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FE29CB">
        <w:rPr>
          <w:rFonts w:asciiTheme="majorHAnsi" w:hAnsiTheme="majorHAnsi" w:cstheme="majorHAnsi"/>
          <w:sz w:val="16"/>
          <w:szCs w:val="16"/>
        </w:rPr>
        <w:t>Eötvös</w:t>
      </w:r>
      <w:proofErr w:type="spellEnd"/>
      <w:r w:rsidRPr="00FE29CB">
        <w:rPr>
          <w:rFonts w:asciiTheme="majorHAnsi" w:hAnsiTheme="majorHAnsi" w:cstheme="majorHAnsi"/>
          <w:sz w:val="16"/>
          <w:szCs w:val="16"/>
        </w:rPr>
        <w:t xml:space="preserve"> </w:t>
      </w:r>
      <w:proofErr w:type="spellStart"/>
      <w:r w:rsidRPr="00FE29CB">
        <w:rPr>
          <w:rFonts w:asciiTheme="majorHAnsi" w:hAnsiTheme="majorHAnsi" w:cstheme="majorHAnsi"/>
          <w:sz w:val="16"/>
          <w:szCs w:val="16"/>
        </w:rPr>
        <w:t>Loránd</w:t>
      </w:r>
      <w:proofErr w:type="spellEnd"/>
      <w:r w:rsidRPr="00FE29CB">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FE29CB">
        <w:rPr>
          <w:rFonts w:asciiTheme="majorHAnsi" w:hAnsiTheme="majorHAnsi" w:cstheme="majorHAnsi"/>
          <w:sz w:val="16"/>
          <w:szCs w:val="16"/>
        </w:rPr>
        <w:t>Lederach</w:t>
      </w:r>
      <w:proofErr w:type="spellEnd"/>
      <w:r w:rsidRPr="00FE29CB">
        <w:rPr>
          <w:rFonts w:asciiTheme="majorHAnsi" w:hAnsiTheme="majorHAnsi" w:cstheme="majorHAnsi"/>
          <w:sz w:val="16"/>
          <w:szCs w:val="16"/>
        </w:rPr>
        <w:t xml:space="preserve">, PA., USA 12National Human Genome Center at Howard University, Washington, DC., USA, Marjorie </w:t>
      </w:r>
      <w:proofErr w:type="spellStart"/>
      <w:r w:rsidRPr="00FE29CB">
        <w:rPr>
          <w:rFonts w:asciiTheme="majorHAnsi" w:hAnsiTheme="majorHAnsi" w:cstheme="majorHAnsi"/>
          <w:sz w:val="16"/>
          <w:szCs w:val="16"/>
        </w:rPr>
        <w:t>Gondré</w:t>
      </w:r>
      <w:proofErr w:type="spellEnd"/>
      <w:r w:rsidRPr="00FE29CB">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FE29CB">
        <w:rPr>
          <w:rFonts w:asciiTheme="majorHAnsi" w:hAnsiTheme="majorHAnsi" w:cstheme="majorHAnsi"/>
          <w:sz w:val="16"/>
          <w:szCs w:val="16"/>
        </w:rPr>
        <w:t>Modestino</w:t>
      </w:r>
      <w:proofErr w:type="spellEnd"/>
      <w:r w:rsidRPr="00FE29CB">
        <w:rPr>
          <w:rFonts w:asciiTheme="majorHAnsi" w:hAnsiTheme="majorHAnsi" w:cstheme="majorHAnsi"/>
          <w:sz w:val="16"/>
          <w:szCs w:val="16"/>
        </w:rPr>
        <w:t xml:space="preserve">, 14Department of Psychology, Curry College, Milton, MA, USA, Rajendra D </w:t>
      </w:r>
      <w:proofErr w:type="spellStart"/>
      <w:r w:rsidRPr="00FE29CB">
        <w:rPr>
          <w:rFonts w:asciiTheme="majorHAnsi" w:hAnsiTheme="majorHAnsi" w:cstheme="majorHAnsi"/>
          <w:sz w:val="16"/>
          <w:szCs w:val="16"/>
        </w:rPr>
        <w:t>Badgaiyan</w:t>
      </w:r>
      <w:proofErr w:type="spellEnd"/>
      <w:r w:rsidRPr="00FE29CB">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1" w:history="1">
        <w:r w:rsidRPr="00FE29CB">
          <w:rPr>
            <w:rStyle w:val="Hyperlink"/>
            <w:rFonts w:asciiTheme="majorHAnsi" w:hAnsiTheme="majorHAnsi" w:cstheme="majorHAnsi"/>
            <w:sz w:val="16"/>
            <w:szCs w:val="16"/>
          </w:rPr>
          <w:t>https://www.ncbi.nlm.nih.gov/pmc/articles/PMC6446569/</w:t>
        </w:r>
      </w:hyperlink>
      <w:r w:rsidRPr="00FE29CB">
        <w:rPr>
          <w:rFonts w:asciiTheme="majorHAnsi" w:hAnsiTheme="majorHAnsi" w:cstheme="majorHAnsi"/>
          <w:sz w:val="16"/>
          <w:szCs w:val="16"/>
        </w:rPr>
        <w:t>, R.S.</w:t>
      </w:r>
    </w:p>
    <w:p w14:paraId="682725D0" w14:textId="77777777" w:rsidR="00866D0E" w:rsidRPr="00FE29CB" w:rsidRDefault="00866D0E" w:rsidP="00866D0E">
      <w:pPr>
        <w:rPr>
          <w:rFonts w:asciiTheme="majorHAnsi" w:hAnsiTheme="majorHAnsi" w:cstheme="majorHAnsi"/>
          <w:sz w:val="16"/>
        </w:rPr>
      </w:pPr>
      <w:r w:rsidRPr="009C58A5">
        <w:rPr>
          <w:rFonts w:asciiTheme="majorHAnsi" w:hAnsiTheme="majorHAnsi" w:cstheme="majorHAnsi"/>
          <w:b/>
          <w:bCs/>
          <w:highlight w:val="cyan"/>
          <w:u w:val="single"/>
        </w:rPr>
        <w:t>Pleasure</w:t>
      </w:r>
      <w:r w:rsidRPr="00FE29CB">
        <w:rPr>
          <w:rFonts w:asciiTheme="majorHAnsi" w:hAnsiTheme="majorHAnsi" w:cstheme="majorHAnsi"/>
          <w:u w:val="single"/>
        </w:rPr>
        <w:t xml:space="preserve"> is not only</w:t>
      </w:r>
      <w:r w:rsidRPr="00FE29CB">
        <w:rPr>
          <w:rFonts w:asciiTheme="majorHAnsi" w:hAnsiTheme="majorHAnsi" w:cstheme="majorHAnsi"/>
          <w:sz w:val="16"/>
        </w:rPr>
        <w:t xml:space="preserve"> one of the three </w:t>
      </w:r>
      <w:r w:rsidRPr="00FE29CB">
        <w:rPr>
          <w:rFonts w:asciiTheme="majorHAnsi" w:hAnsiTheme="majorHAnsi" w:cstheme="majorHAnsi"/>
          <w:u w:val="single"/>
        </w:rPr>
        <w:t xml:space="preserve">primary reward </w:t>
      </w:r>
      <w:proofErr w:type="gramStart"/>
      <w:r w:rsidRPr="00FE29CB">
        <w:rPr>
          <w:rFonts w:asciiTheme="majorHAnsi" w:hAnsiTheme="majorHAnsi" w:cstheme="majorHAnsi"/>
          <w:u w:val="single"/>
        </w:rPr>
        <w:t>functions</w:t>
      </w:r>
      <w:proofErr w:type="gramEnd"/>
      <w:r w:rsidRPr="00FE29CB">
        <w:rPr>
          <w:rFonts w:asciiTheme="majorHAnsi" w:hAnsiTheme="majorHAnsi" w:cstheme="majorHAnsi"/>
          <w:sz w:val="16"/>
        </w:rPr>
        <w:t xml:space="preserve"> but </w:t>
      </w:r>
      <w:r w:rsidRPr="00FE29CB">
        <w:rPr>
          <w:rFonts w:asciiTheme="majorHAnsi" w:hAnsiTheme="majorHAnsi" w:cstheme="majorHAnsi"/>
          <w:u w:val="single"/>
        </w:rPr>
        <w:t xml:space="preserve">it also </w:t>
      </w:r>
      <w:r w:rsidRPr="009C58A5">
        <w:rPr>
          <w:rFonts w:asciiTheme="majorHAnsi" w:hAnsiTheme="majorHAnsi" w:cstheme="majorHAnsi"/>
          <w:b/>
          <w:bCs/>
          <w:highlight w:val="cyan"/>
          <w:u w:val="single"/>
        </w:rPr>
        <w:t>defines reward.</w:t>
      </w:r>
      <w:r w:rsidRPr="00FE29CB">
        <w:rPr>
          <w:rFonts w:asciiTheme="majorHAnsi" w:hAnsiTheme="majorHAnsi" w:cstheme="majorHAnsi"/>
          <w:sz w:val="16"/>
        </w:rPr>
        <w:t xml:space="preserve"> As homeostasis explains the </w:t>
      </w:r>
      <w:r w:rsidRPr="00FE29CB">
        <w:rPr>
          <w:rFonts w:asciiTheme="majorHAnsi" w:hAnsiTheme="majorHAnsi" w:cstheme="majorHAnsi"/>
          <w:u w:val="single"/>
        </w:rPr>
        <w:t>functions of</w:t>
      </w:r>
      <w:r w:rsidRPr="00FE29CB">
        <w:rPr>
          <w:rFonts w:asciiTheme="majorHAnsi" w:hAnsiTheme="majorHAnsi" w:cstheme="majorHAnsi"/>
          <w:sz w:val="16"/>
        </w:rPr>
        <w:t xml:space="preserve"> only a limited number of </w:t>
      </w:r>
      <w:r w:rsidRPr="00FE29CB">
        <w:rPr>
          <w:rFonts w:asciiTheme="majorHAnsi" w:hAnsiTheme="majorHAnsi" w:cstheme="majorHAnsi"/>
          <w:u w:val="single"/>
        </w:rPr>
        <w:t>rewards, the</w:t>
      </w:r>
      <w:r w:rsidRPr="00FE29CB">
        <w:rPr>
          <w:rFonts w:asciiTheme="majorHAnsi" w:hAnsiTheme="majorHAnsi" w:cstheme="majorHAnsi"/>
          <w:sz w:val="16"/>
        </w:rPr>
        <w:t xml:space="preserve"> principal </w:t>
      </w:r>
      <w:r w:rsidRPr="009C58A5">
        <w:rPr>
          <w:rFonts w:asciiTheme="majorHAnsi" w:hAnsiTheme="majorHAnsi" w:cstheme="majorHAnsi"/>
          <w:highlight w:val="cyan"/>
          <w:u w:val="single"/>
        </w:rPr>
        <w:t>reason why particular stimuli</w:t>
      </w:r>
      <w:r w:rsidRPr="00FE29CB">
        <w:rPr>
          <w:rFonts w:asciiTheme="majorHAnsi" w:hAnsiTheme="majorHAnsi" w:cstheme="majorHAnsi"/>
          <w:u w:val="single"/>
        </w:rPr>
        <w:t xml:space="preserve">, objects, events, situations, and activities </w:t>
      </w:r>
      <w:r w:rsidRPr="009C58A5">
        <w:rPr>
          <w:rFonts w:asciiTheme="majorHAnsi" w:hAnsiTheme="majorHAnsi" w:cstheme="majorHAnsi"/>
          <w:highlight w:val="cyan"/>
          <w:u w:val="single"/>
        </w:rPr>
        <w:t>are rewarding</w:t>
      </w:r>
      <w:r w:rsidRPr="00FE29CB">
        <w:rPr>
          <w:rFonts w:asciiTheme="majorHAnsi" w:hAnsiTheme="majorHAnsi" w:cstheme="majorHAnsi"/>
          <w:sz w:val="16"/>
        </w:rPr>
        <w:t xml:space="preserve"> may be </w:t>
      </w:r>
      <w:r w:rsidRPr="009C58A5">
        <w:rPr>
          <w:rFonts w:asciiTheme="majorHAnsi" w:hAnsiTheme="majorHAnsi" w:cstheme="majorHAnsi"/>
          <w:highlight w:val="cyan"/>
          <w:u w:val="single"/>
        </w:rPr>
        <w:t>due to pleasure.</w:t>
      </w:r>
      <w:r w:rsidRPr="00FE29CB">
        <w:rPr>
          <w:rFonts w:asciiTheme="majorHAnsi" w:hAnsiTheme="majorHAnsi" w:cstheme="majorHAnsi"/>
          <w:sz w:val="16"/>
        </w:rPr>
        <w:t xml:space="preserve"> This applies </w:t>
      </w:r>
      <w:proofErr w:type="gramStart"/>
      <w:r w:rsidRPr="00FE29CB">
        <w:rPr>
          <w:rFonts w:asciiTheme="majorHAnsi" w:hAnsiTheme="majorHAnsi" w:cstheme="majorHAnsi"/>
          <w:sz w:val="16"/>
        </w:rPr>
        <w:t>first of all</w:t>
      </w:r>
      <w:proofErr w:type="gramEnd"/>
      <w:r w:rsidRPr="00FE29CB">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FE29CB">
        <w:rPr>
          <w:rFonts w:asciiTheme="majorHAnsi" w:hAnsiTheme="majorHAnsi" w:cstheme="majorHAnsi"/>
          <w:u w:val="single"/>
        </w:rPr>
        <w:t>Pleasure, as the primary effect of rewards</w:t>
      </w:r>
      <w:r w:rsidRPr="00FE29CB">
        <w:rPr>
          <w:rFonts w:asciiTheme="majorHAnsi" w:hAnsiTheme="majorHAnsi" w:cstheme="majorHAnsi"/>
          <w:sz w:val="16"/>
        </w:rPr>
        <w:t xml:space="preserve">, drives the prime reward functions of learning, approach behavior, and decision making and </w:t>
      </w:r>
      <w:r w:rsidRPr="009C58A5">
        <w:rPr>
          <w:rFonts w:asciiTheme="majorHAnsi" w:hAnsiTheme="majorHAnsi" w:cstheme="majorHAnsi"/>
          <w:highlight w:val="cyan"/>
          <w:u w:val="single"/>
        </w:rPr>
        <w:t xml:space="preserve">provides the </w:t>
      </w:r>
      <w:r w:rsidRPr="009C58A5">
        <w:rPr>
          <w:rFonts w:asciiTheme="majorHAnsi" w:hAnsiTheme="majorHAnsi" w:cstheme="majorHAnsi"/>
          <w:b/>
          <w:bCs/>
          <w:highlight w:val="cyan"/>
          <w:u w:val="single"/>
        </w:rPr>
        <w:t>basis for hedonic theories</w:t>
      </w:r>
      <w:r w:rsidRPr="009C58A5">
        <w:rPr>
          <w:rFonts w:asciiTheme="majorHAnsi" w:hAnsiTheme="majorHAnsi" w:cstheme="majorHAnsi"/>
          <w:highlight w:val="cyan"/>
          <w:u w:val="single"/>
        </w:rPr>
        <w:t xml:space="preserve"> of reward</w:t>
      </w:r>
      <w:r w:rsidRPr="00FE29CB">
        <w:rPr>
          <w:rFonts w:asciiTheme="majorHAnsi" w:hAnsiTheme="majorHAnsi" w:cstheme="majorHAnsi"/>
          <w:u w:val="single"/>
        </w:rPr>
        <w:t xml:space="preserve"> function. We are attracted by</w:t>
      </w:r>
      <w:r w:rsidRPr="00FE29CB">
        <w:rPr>
          <w:rFonts w:asciiTheme="majorHAnsi" w:hAnsiTheme="majorHAnsi" w:cstheme="majorHAnsi"/>
          <w:sz w:val="16"/>
        </w:rPr>
        <w:t xml:space="preserve"> most </w:t>
      </w:r>
      <w:r w:rsidRPr="00FE29CB">
        <w:rPr>
          <w:rFonts w:asciiTheme="majorHAnsi" w:hAnsiTheme="majorHAnsi" w:cstheme="majorHAnsi"/>
          <w:u w:val="single"/>
        </w:rPr>
        <w:t>rewards and exert intense efforts to obtain them</w:t>
      </w:r>
      <w:r w:rsidRPr="00FE29CB">
        <w:rPr>
          <w:rFonts w:asciiTheme="majorHAnsi" w:hAnsiTheme="majorHAnsi" w:cstheme="majorHAnsi"/>
          <w:sz w:val="16"/>
        </w:rPr>
        <w:t xml:space="preserve">, just </w:t>
      </w:r>
      <w:r w:rsidRPr="00FE29CB">
        <w:rPr>
          <w:rFonts w:asciiTheme="majorHAnsi" w:hAnsiTheme="majorHAnsi" w:cstheme="majorHAnsi"/>
          <w:u w:val="single"/>
        </w:rPr>
        <w:t>because they are enjoyable</w:t>
      </w:r>
      <w:r w:rsidRPr="00FE29CB">
        <w:rPr>
          <w:rFonts w:asciiTheme="majorHAnsi" w:hAnsiTheme="majorHAnsi" w:cstheme="majorHAnsi"/>
          <w:sz w:val="16"/>
        </w:rPr>
        <w:t xml:space="preserve"> [10]. </w:t>
      </w:r>
    </w:p>
    <w:p w14:paraId="40E27AE6" w14:textId="77777777" w:rsidR="00866D0E" w:rsidRPr="00FE29CB" w:rsidRDefault="00866D0E" w:rsidP="00866D0E">
      <w:pPr>
        <w:rPr>
          <w:rFonts w:asciiTheme="majorHAnsi" w:hAnsiTheme="majorHAnsi" w:cstheme="majorHAnsi"/>
          <w:sz w:val="16"/>
        </w:rPr>
      </w:pPr>
      <w:r w:rsidRPr="00FE29CB">
        <w:rPr>
          <w:rFonts w:asciiTheme="majorHAnsi" w:hAnsiTheme="majorHAnsi" w:cstheme="maj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FE29CB">
        <w:rPr>
          <w:rFonts w:asciiTheme="majorHAnsi" w:hAnsiTheme="majorHAnsi" w:cstheme="majorHAnsi"/>
          <w:u w:val="single"/>
        </w:rPr>
        <w:t>using both humans and detailed invasive brain analysis of animals has discovered some critical ways that the brain processes pleasure</w:t>
      </w:r>
      <w:r w:rsidRPr="00FE29CB">
        <w:rPr>
          <w:rFonts w:asciiTheme="majorHAnsi" w:hAnsiTheme="majorHAnsi" w:cstheme="majorHAnsi"/>
          <w:sz w:val="16"/>
        </w:rPr>
        <w:t xml:space="preserve"> [14]. </w:t>
      </w:r>
    </w:p>
    <w:p w14:paraId="4B919754" w14:textId="77777777" w:rsidR="00866D0E" w:rsidRPr="00FE29CB" w:rsidRDefault="00866D0E" w:rsidP="00866D0E">
      <w:pPr>
        <w:rPr>
          <w:rFonts w:asciiTheme="majorHAnsi" w:hAnsiTheme="majorHAnsi" w:cstheme="majorHAnsi"/>
          <w:sz w:val="16"/>
        </w:rPr>
      </w:pPr>
      <w:r w:rsidRPr="00FE29CB">
        <w:rPr>
          <w:rFonts w:asciiTheme="majorHAnsi" w:hAnsiTheme="majorHAnsi" w:cstheme="majorHAnsi"/>
          <w:u w:val="single"/>
        </w:rPr>
        <w:t>Pleasure as a hallmark of reward is sufficient for defining a reward</w:t>
      </w:r>
      <w:r w:rsidRPr="00FE29CB">
        <w:rPr>
          <w:rFonts w:asciiTheme="majorHAnsi" w:hAnsiTheme="majorHAnsi" w:cstheme="majorHAnsi"/>
          <w:sz w:val="16"/>
        </w:rPr>
        <w:t xml:space="preserve">, but it may not be necessary. </w:t>
      </w:r>
      <w:r w:rsidRPr="00FE29CB">
        <w:rPr>
          <w:rFonts w:asciiTheme="majorHAnsi" w:hAnsiTheme="majorHAnsi" w:cstheme="majorHAnsi"/>
          <w:u w:val="single"/>
        </w:rPr>
        <w:t>A reward may generate positive</w:t>
      </w:r>
      <w:r w:rsidRPr="00FE29CB">
        <w:rPr>
          <w:rFonts w:asciiTheme="majorHAnsi" w:hAnsiTheme="majorHAnsi" w:cstheme="majorHAnsi"/>
          <w:sz w:val="16"/>
        </w:rPr>
        <w:t xml:space="preserve"> learning and approach </w:t>
      </w:r>
      <w:r w:rsidRPr="00FE29CB">
        <w:rPr>
          <w:rFonts w:asciiTheme="majorHAnsi" w:hAnsiTheme="majorHAnsi" w:cstheme="majorHAnsi"/>
          <w:u w:val="single"/>
        </w:rPr>
        <w:t>behavior</w:t>
      </w:r>
      <w:r w:rsidRPr="00FE29CB">
        <w:rPr>
          <w:rFonts w:asciiTheme="majorHAnsi" w:hAnsiTheme="majorHAnsi" w:cstheme="majorHAnsi"/>
          <w:sz w:val="16"/>
        </w:rPr>
        <w:t xml:space="preserve"> simply </w:t>
      </w:r>
      <w:r w:rsidRPr="00FE29CB">
        <w:rPr>
          <w:rFonts w:asciiTheme="majorHAnsi" w:hAnsiTheme="majorHAnsi" w:cstheme="majorHAnsi"/>
          <w:u w:val="single"/>
        </w:rPr>
        <w:t>because it contains substances that are essential for body function.</w:t>
      </w:r>
      <w:r w:rsidRPr="00FE29CB">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2B676030" w14:textId="77777777" w:rsidR="00866D0E" w:rsidRPr="00FE29CB" w:rsidRDefault="00866D0E" w:rsidP="00866D0E">
      <w:pPr>
        <w:rPr>
          <w:rFonts w:asciiTheme="majorHAnsi" w:hAnsiTheme="majorHAnsi" w:cstheme="majorHAnsi"/>
          <w:sz w:val="16"/>
        </w:rPr>
      </w:pPr>
      <w:r w:rsidRPr="00FE29CB">
        <w:rPr>
          <w:rFonts w:asciiTheme="majorHAnsi" w:hAnsiTheme="majorHAnsi" w:cstheme="majorHAnsi"/>
          <w:sz w:val="16"/>
        </w:rPr>
        <w:t xml:space="preserve">Evolutionary theories of pleasure: The love connection BO:D </w:t>
      </w:r>
    </w:p>
    <w:p w14:paraId="37E1CFC7" w14:textId="77777777" w:rsidR="00866D0E" w:rsidRPr="00FE29CB" w:rsidRDefault="00866D0E" w:rsidP="00866D0E">
      <w:pPr>
        <w:rPr>
          <w:rFonts w:asciiTheme="majorHAnsi" w:hAnsiTheme="majorHAnsi" w:cstheme="majorHAnsi"/>
          <w:sz w:val="16"/>
        </w:rPr>
      </w:pPr>
      <w:r w:rsidRPr="00FE29CB">
        <w:rPr>
          <w:rFonts w:asciiTheme="majorHAnsi" w:hAnsiTheme="majorHAnsi" w:cstheme="majorHAnsi"/>
          <w:sz w:val="16"/>
        </w:rPr>
        <w:t xml:space="preserve">Charles Darwin and other biological scientists that have examined the biological </w:t>
      </w:r>
      <w:r w:rsidRPr="00FE29CB">
        <w:rPr>
          <w:rFonts w:asciiTheme="majorHAnsi" w:hAnsiTheme="majorHAnsi" w:cstheme="majorHAnsi"/>
          <w:u w:val="single"/>
        </w:rPr>
        <w:t>evolution and its basic principles found</w:t>
      </w:r>
      <w:r w:rsidRPr="00FE29CB">
        <w:rPr>
          <w:rFonts w:asciiTheme="majorHAnsi" w:hAnsiTheme="majorHAnsi" w:cstheme="majorHAnsi"/>
          <w:sz w:val="16"/>
        </w:rPr>
        <w:t xml:space="preserve"> various </w:t>
      </w:r>
      <w:r w:rsidRPr="00FE29CB">
        <w:rPr>
          <w:rFonts w:asciiTheme="majorHAnsi" w:hAnsiTheme="majorHAnsi" w:cstheme="majorHAnsi"/>
          <w:u w:val="single"/>
        </w:rPr>
        <w:t>mechanisms that steer behavior and biological development.</w:t>
      </w:r>
      <w:r w:rsidRPr="00FE29CB">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6CECE3ED" w14:textId="77777777" w:rsidR="00866D0E" w:rsidRPr="00FE29CB" w:rsidRDefault="00866D0E" w:rsidP="00866D0E">
      <w:pPr>
        <w:rPr>
          <w:rFonts w:asciiTheme="majorHAnsi" w:hAnsiTheme="majorHAnsi" w:cstheme="majorHAnsi"/>
          <w:sz w:val="16"/>
        </w:rPr>
      </w:pPr>
      <w:r w:rsidRPr="00FE29CB">
        <w:rPr>
          <w:rFonts w:asciiTheme="majorHAnsi" w:hAnsiTheme="majorHAnsi" w:cstheme="majorHAnsi"/>
          <w:sz w:val="16"/>
        </w:rPr>
        <w:t xml:space="preserve">It is well established that modern biological theory conjectures that </w:t>
      </w:r>
      <w:r w:rsidRPr="009C58A5">
        <w:rPr>
          <w:rFonts w:asciiTheme="majorHAnsi" w:hAnsiTheme="majorHAnsi" w:cstheme="majorHAnsi"/>
          <w:b/>
          <w:bCs/>
          <w:highlight w:val="cyan"/>
          <w:u w:val="single"/>
        </w:rPr>
        <w:t>organisms are</w:t>
      </w:r>
      <w:r w:rsidRPr="00FE29CB">
        <w:rPr>
          <w:rFonts w:asciiTheme="majorHAnsi" w:hAnsiTheme="majorHAnsi" w:cstheme="majorHAnsi"/>
          <w:u w:val="single"/>
        </w:rPr>
        <w:t xml:space="preserve"> the </w:t>
      </w:r>
      <w:r w:rsidRPr="009C58A5">
        <w:rPr>
          <w:rFonts w:asciiTheme="majorHAnsi" w:hAnsiTheme="majorHAnsi" w:cstheme="majorHAnsi"/>
          <w:b/>
          <w:bCs/>
          <w:highlight w:val="cyan"/>
          <w:u w:val="single"/>
        </w:rPr>
        <w:t>result of evolutionary competition.</w:t>
      </w:r>
      <w:r w:rsidRPr="00FE29CB">
        <w:rPr>
          <w:rFonts w:asciiTheme="majorHAnsi" w:hAnsiTheme="majorHAnsi" w:cstheme="majorHAnsi"/>
          <w:sz w:val="16"/>
        </w:rPr>
        <w:t xml:space="preserve"> In fact, Richard </w:t>
      </w:r>
      <w:r w:rsidRPr="00FE29CB">
        <w:rPr>
          <w:rFonts w:asciiTheme="majorHAnsi" w:hAnsiTheme="majorHAnsi" w:cstheme="majorHAnsi"/>
          <w:u w:val="single"/>
        </w:rPr>
        <w:t>Dawkins stresses gene survival and propagation as the basic mechanism of life</w:t>
      </w:r>
      <w:r w:rsidRPr="00FE29CB">
        <w:rPr>
          <w:rFonts w:asciiTheme="majorHAnsi" w:hAnsiTheme="majorHAnsi" w:cstheme="majorHAnsi"/>
          <w:sz w:val="16"/>
        </w:rPr>
        <w:t xml:space="preserve"> [20]. Only genes that lead to </w:t>
      </w:r>
      <w:r w:rsidRPr="00FE29CB">
        <w:rPr>
          <w:rFonts w:asciiTheme="majorHAnsi" w:hAnsiTheme="majorHAnsi" w:cstheme="majorHAnsi"/>
          <w:u w:val="single"/>
        </w:rPr>
        <w:t>the fittest phenotype will make it.</w:t>
      </w:r>
      <w:r w:rsidRPr="00FE29CB">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FE29CB">
        <w:rPr>
          <w:rFonts w:asciiTheme="majorHAnsi" w:hAnsiTheme="majorHAnsi" w:cstheme="majorHAnsi"/>
          <w:u w:val="single"/>
        </w:rPr>
        <w:t xml:space="preserve">the ultimate, distal function of </w:t>
      </w:r>
      <w:r w:rsidRPr="009C58A5">
        <w:rPr>
          <w:rFonts w:asciiTheme="majorHAnsi" w:hAnsiTheme="majorHAnsi" w:cstheme="majorHAnsi"/>
          <w:highlight w:val="cyan"/>
          <w:u w:val="single"/>
        </w:rPr>
        <w:t>rewards</w:t>
      </w:r>
      <w:r w:rsidRPr="00FE29CB">
        <w:rPr>
          <w:rFonts w:asciiTheme="majorHAnsi" w:hAnsiTheme="majorHAnsi" w:cstheme="majorHAnsi"/>
          <w:u w:val="single"/>
        </w:rPr>
        <w:t xml:space="preserve"> is to </w:t>
      </w:r>
      <w:r w:rsidRPr="009C58A5">
        <w:rPr>
          <w:rFonts w:asciiTheme="majorHAnsi" w:hAnsiTheme="majorHAnsi" w:cstheme="majorHAnsi"/>
          <w:highlight w:val="cyan"/>
          <w:u w:val="single"/>
        </w:rPr>
        <w:t>increase</w:t>
      </w:r>
      <w:r w:rsidRPr="00FE29CB">
        <w:rPr>
          <w:rFonts w:asciiTheme="majorHAnsi" w:hAnsiTheme="majorHAnsi" w:cstheme="majorHAnsi"/>
          <w:u w:val="single"/>
        </w:rPr>
        <w:t xml:space="preserve"> evolutionary </w:t>
      </w:r>
      <w:r w:rsidRPr="009C58A5">
        <w:rPr>
          <w:rFonts w:asciiTheme="majorHAnsi" w:hAnsiTheme="majorHAnsi" w:cstheme="majorHAnsi"/>
          <w:highlight w:val="cyan"/>
          <w:u w:val="single"/>
        </w:rPr>
        <w:t>fitness</w:t>
      </w:r>
      <w:r w:rsidRPr="00FE29CB">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56F0E4BF" w14:textId="77777777" w:rsidR="00866D0E" w:rsidRPr="00FE29CB" w:rsidRDefault="00866D0E" w:rsidP="00866D0E">
      <w:pPr>
        <w:rPr>
          <w:rFonts w:asciiTheme="majorHAnsi" w:hAnsiTheme="majorHAnsi" w:cstheme="majorHAnsi"/>
          <w:sz w:val="16"/>
          <w:szCs w:val="16"/>
          <w:u w:val="single"/>
        </w:rPr>
      </w:pPr>
      <w:r w:rsidRPr="00FE29CB">
        <w:rPr>
          <w:rFonts w:asciiTheme="majorHAnsi" w:hAnsiTheme="majorHAnsi" w:cstheme="majorHAnsi"/>
          <w:u w:val="single"/>
        </w:rPr>
        <w:t>Behavioral reward functions have evolved to help individuals to survive and propagate their genes</w:t>
      </w:r>
      <w:r w:rsidRPr="00FE29CB">
        <w:rPr>
          <w:rFonts w:asciiTheme="majorHAnsi" w:hAnsiTheme="majorHAnsi" w:cstheme="majorHAnsi"/>
          <w:sz w:val="16"/>
        </w:rPr>
        <w:t xml:space="preserve">. Apparently, </w:t>
      </w:r>
      <w:r w:rsidRPr="00FE29CB">
        <w:rPr>
          <w:rFonts w:asciiTheme="majorHAnsi" w:hAnsiTheme="majorHAnsi" w:cstheme="majorHAnsi"/>
          <w:u w:val="single"/>
        </w:rPr>
        <w:t>people need to live well and long enough to reproduce.</w:t>
      </w:r>
      <w:r w:rsidRPr="00FE29CB">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FE29CB">
        <w:rPr>
          <w:rFonts w:asciiTheme="majorHAnsi" w:hAnsiTheme="majorHAnsi" w:cstheme="majorHAnsi"/>
          <w:u w:val="single"/>
        </w:rPr>
        <w:t>any small edge will ultimately result in evolutionary advantage</w:t>
      </w:r>
      <w:r w:rsidRPr="00FE29CB">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FE29CB">
        <w:rPr>
          <w:rFonts w:asciiTheme="majorHAnsi" w:hAnsiTheme="majorHAnsi" w:cstheme="majorHAnsi"/>
          <w:u w:val="single"/>
        </w:rPr>
        <w:t>Thus</w:t>
      </w:r>
      <w:proofErr w:type="gramEnd"/>
      <w:r w:rsidRPr="00FE29CB">
        <w:rPr>
          <w:rFonts w:asciiTheme="majorHAnsi" w:hAnsiTheme="majorHAnsi" w:cstheme="majorHAnsi"/>
          <w:u w:val="single"/>
        </w:rPr>
        <w:t xml:space="preserve"> the distal reward function in gene propagation and evolutionary fitness defines the proximal reward functions that we see</w:t>
      </w:r>
      <w:r w:rsidRPr="00FE29CB">
        <w:rPr>
          <w:rFonts w:asciiTheme="majorHAnsi" w:hAnsiTheme="majorHAnsi" w:cstheme="majorHAnsi"/>
          <w:sz w:val="16"/>
        </w:rPr>
        <w:t xml:space="preserve"> in everyday behavior. </w:t>
      </w:r>
      <w:r w:rsidRPr="00FE29CB">
        <w:rPr>
          <w:rFonts w:asciiTheme="majorHAnsi" w:hAnsiTheme="majorHAnsi" w:cstheme="majorHAnsi"/>
          <w:u w:val="single"/>
        </w:rPr>
        <w:t xml:space="preserve">That is why </w:t>
      </w:r>
      <w:r w:rsidRPr="009C58A5">
        <w:rPr>
          <w:rFonts w:asciiTheme="majorHAnsi" w:hAnsiTheme="majorHAnsi" w:cstheme="majorHAnsi"/>
          <w:highlight w:val="cyan"/>
          <w:u w:val="single"/>
        </w:rPr>
        <w:t>foods, drinks, mates, and offspring are rewarding.</w:t>
      </w:r>
    </w:p>
    <w:p w14:paraId="728451B8" w14:textId="77777777" w:rsidR="00866D0E" w:rsidRPr="00FE29CB" w:rsidRDefault="00866D0E" w:rsidP="00866D0E">
      <w:pPr>
        <w:rPr>
          <w:rFonts w:asciiTheme="majorHAnsi" w:hAnsiTheme="majorHAnsi" w:cstheme="majorHAnsi"/>
          <w:sz w:val="16"/>
        </w:rPr>
      </w:pPr>
      <w:r w:rsidRPr="00FE29CB">
        <w:rPr>
          <w:rFonts w:asciiTheme="majorHAnsi" w:hAnsiTheme="majorHAnsi" w:cstheme="majorHAnsi"/>
          <w:sz w:val="16"/>
        </w:rPr>
        <w:t xml:space="preserve">There have been theories linking pleasure as a required component of health benefits </w:t>
      </w:r>
      <w:proofErr w:type="spellStart"/>
      <w:r w:rsidRPr="00FE29CB">
        <w:rPr>
          <w:rFonts w:asciiTheme="majorHAnsi" w:hAnsiTheme="majorHAnsi" w:cstheme="majorHAnsi"/>
          <w:sz w:val="16"/>
        </w:rPr>
        <w:t>salutogenesis</w:t>
      </w:r>
      <w:proofErr w:type="spellEnd"/>
      <w:r w:rsidRPr="00FE29CB">
        <w:rPr>
          <w:rFonts w:asciiTheme="majorHAnsi" w:hAnsiTheme="majorHAnsi" w:cstheme="majorHAnsi"/>
          <w:sz w:val="16"/>
        </w:rPr>
        <w:t>, (</w:t>
      </w:r>
      <w:proofErr w:type="spellStart"/>
      <w:r w:rsidRPr="00FE29CB">
        <w:rPr>
          <w:rFonts w:asciiTheme="majorHAnsi" w:hAnsiTheme="majorHAnsi" w:cstheme="majorHAnsi"/>
          <w:sz w:val="16"/>
        </w:rPr>
        <w:t>salugenesis</w:t>
      </w:r>
      <w:proofErr w:type="spellEnd"/>
      <w:r w:rsidRPr="00FE29CB">
        <w:rPr>
          <w:rFonts w:asciiTheme="majorHAnsi" w:hAnsiTheme="majorHAnsi" w:cstheme="majorHAnsi"/>
          <w:sz w:val="16"/>
        </w:rPr>
        <w:t xml:space="preserve">). In essence, under these terms, </w:t>
      </w:r>
      <w:r w:rsidRPr="00FE29CB">
        <w:rPr>
          <w:rFonts w:asciiTheme="majorHAnsi" w:hAnsiTheme="majorHAnsi" w:cstheme="majorHAnsi"/>
          <w:u w:val="single"/>
        </w:rPr>
        <w:t>pleasure is described as a state or feeling of happiness and satisfaction resulting from an experience that one enjoys.</w:t>
      </w:r>
      <w:r w:rsidRPr="00FE29CB">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FE29CB">
        <w:rPr>
          <w:rFonts w:asciiTheme="majorHAnsi" w:hAnsiTheme="majorHAnsi" w:cstheme="majorHAnsi"/>
          <w:sz w:val="16"/>
        </w:rPr>
        <w:t>morphinergic</w:t>
      </w:r>
      <w:proofErr w:type="spellEnd"/>
      <w:r w:rsidRPr="00FE29CB">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FE29CB">
        <w:rPr>
          <w:rFonts w:asciiTheme="majorHAnsi" w:hAnsiTheme="majorHAnsi" w:cstheme="majorHAnsi"/>
          <w:sz w:val="16"/>
        </w:rPr>
        <w:t>hypodopaminergia</w:t>
      </w:r>
      <w:proofErr w:type="spellEnd"/>
      <w:r w:rsidRPr="00FE29CB">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FE29CB">
        <w:rPr>
          <w:rFonts w:asciiTheme="majorHAnsi" w:hAnsiTheme="majorHAnsi" w:cstheme="majorHAnsi"/>
          <w:sz w:val="16"/>
        </w:rPr>
        <w:t>Esch</w:t>
      </w:r>
      <w:proofErr w:type="spellEnd"/>
      <w:r w:rsidRPr="00FE29CB">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593FF3FB" w14:textId="77777777" w:rsidR="00866D0E" w:rsidRPr="00FE29CB" w:rsidRDefault="00866D0E" w:rsidP="00866D0E">
      <w:pPr>
        <w:rPr>
          <w:rFonts w:asciiTheme="majorHAnsi" w:hAnsiTheme="majorHAnsi" w:cstheme="majorHAnsi"/>
          <w:sz w:val="16"/>
        </w:rPr>
      </w:pPr>
      <w:r w:rsidRPr="00FE29CB">
        <w:rPr>
          <w:rFonts w:asciiTheme="majorHAnsi" w:hAnsiTheme="majorHAnsi" w:cstheme="maj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057FD302" w14:textId="77777777" w:rsidR="00866D0E" w:rsidRPr="00FE29CB" w:rsidRDefault="00866D0E" w:rsidP="00866D0E">
      <w:pPr>
        <w:rPr>
          <w:rFonts w:asciiTheme="majorHAnsi" w:hAnsiTheme="majorHAnsi" w:cstheme="majorHAnsi"/>
          <w:sz w:val="16"/>
        </w:rPr>
      </w:pPr>
      <w:r w:rsidRPr="00FE29CB">
        <w:rPr>
          <w:rFonts w:asciiTheme="majorHAnsi" w:hAnsiTheme="majorHAnsi" w:cstheme="majorHAnsi"/>
          <w:sz w:val="16"/>
        </w:rPr>
        <w:t xml:space="preserve">Finding happiness is different between apes and humans </w:t>
      </w:r>
    </w:p>
    <w:p w14:paraId="13CE99A5" w14:textId="77777777" w:rsidR="00866D0E" w:rsidRPr="00FE29CB" w:rsidRDefault="00866D0E" w:rsidP="00866D0E">
      <w:pPr>
        <w:rPr>
          <w:rFonts w:asciiTheme="majorHAnsi" w:hAnsiTheme="majorHAnsi" w:cstheme="majorHAnsi"/>
          <w:sz w:val="16"/>
        </w:rPr>
      </w:pPr>
      <w:r w:rsidRPr="00FE29CB">
        <w:rPr>
          <w:rFonts w:asciiTheme="majorHAnsi" w:hAnsiTheme="majorHAnsi" w:cstheme="maj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FE29CB">
        <w:rPr>
          <w:rFonts w:asciiTheme="majorHAnsi" w:hAnsiTheme="majorHAnsi" w:cstheme="majorHAnsi"/>
          <w:sz w:val="16"/>
        </w:rPr>
        <w:t>all of</w:t>
      </w:r>
      <w:proofErr w:type="gramEnd"/>
      <w:r w:rsidRPr="00FE29CB">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77E8FEF8" w14:textId="77777777" w:rsidR="00866D0E" w:rsidRPr="00FE29CB" w:rsidRDefault="00866D0E" w:rsidP="00866D0E">
      <w:pPr>
        <w:rPr>
          <w:rFonts w:asciiTheme="majorHAnsi" w:hAnsiTheme="majorHAnsi" w:cstheme="majorHAnsi"/>
          <w:sz w:val="16"/>
        </w:rPr>
      </w:pPr>
      <w:r w:rsidRPr="00FE29CB">
        <w:rPr>
          <w:rFonts w:asciiTheme="majorHAnsi" w:hAnsiTheme="majorHAnsi" w:cstheme="majorHAnsi"/>
          <w:sz w:val="16"/>
        </w:rPr>
        <w:t xml:space="preserve">Remarkably, there are </w:t>
      </w:r>
      <w:r w:rsidRPr="00FE29CB">
        <w:rPr>
          <w:rFonts w:asciiTheme="majorHAnsi" w:hAnsiTheme="majorHAnsi" w:cstheme="majorHAnsi"/>
          <w:u w:val="single"/>
        </w:rPr>
        <w:t>pathways for ordinary liking and pleasure</w:t>
      </w:r>
      <w:r w:rsidRPr="00FE29CB">
        <w:rPr>
          <w:rFonts w:asciiTheme="majorHAnsi" w:hAnsiTheme="majorHAnsi" w:cstheme="majorHAnsi"/>
          <w:sz w:val="16"/>
        </w:rPr>
        <w:t xml:space="preserve">, which </w:t>
      </w:r>
      <w:r w:rsidRPr="00FE29CB">
        <w:rPr>
          <w:rFonts w:asciiTheme="majorHAnsi" w:hAnsiTheme="majorHAnsi" w:cstheme="majorHAnsi"/>
          <w:u w:val="single"/>
        </w:rPr>
        <w:t>are limited in scope</w:t>
      </w:r>
      <w:r w:rsidRPr="00FE29CB">
        <w:rPr>
          <w:rFonts w:asciiTheme="majorHAnsi" w:hAnsiTheme="majorHAnsi" w:cstheme="majorHAnsi"/>
          <w:sz w:val="16"/>
        </w:rPr>
        <w:t xml:space="preserve"> as described above in this commentary. However, </w:t>
      </w:r>
      <w:r w:rsidRPr="00FE29CB">
        <w:rPr>
          <w:rFonts w:asciiTheme="majorHAnsi" w:hAnsiTheme="majorHAnsi" w:cstheme="majorHAnsi"/>
          <w:u w:val="single"/>
        </w:rPr>
        <w:t xml:space="preserve">there are </w:t>
      </w:r>
      <w:r w:rsidRPr="009C58A5">
        <w:rPr>
          <w:rFonts w:asciiTheme="majorHAnsi" w:hAnsiTheme="majorHAnsi" w:cstheme="majorHAnsi"/>
          <w:b/>
          <w:bCs/>
          <w:highlight w:val="cyan"/>
          <w:u w:val="single"/>
        </w:rPr>
        <w:t>many brain regions</w:t>
      </w:r>
      <w:r w:rsidRPr="00FE29CB">
        <w:rPr>
          <w:rFonts w:asciiTheme="majorHAnsi" w:hAnsiTheme="majorHAnsi" w:cstheme="majorHAnsi"/>
          <w:sz w:val="16"/>
        </w:rPr>
        <w:t xml:space="preserve">, often termed hot and cold spots, </w:t>
      </w:r>
      <w:r w:rsidRPr="00FE29CB">
        <w:rPr>
          <w:rFonts w:asciiTheme="majorHAnsi" w:hAnsiTheme="majorHAnsi" w:cstheme="majorHAnsi"/>
          <w:u w:val="single"/>
        </w:rPr>
        <w:t xml:space="preserve">that significantly </w:t>
      </w:r>
      <w:r w:rsidRPr="009C58A5">
        <w:rPr>
          <w:rFonts w:asciiTheme="majorHAnsi" w:hAnsiTheme="majorHAnsi" w:cstheme="majorHAnsi"/>
          <w:b/>
          <w:bCs/>
          <w:highlight w:val="cyan"/>
          <w:u w:val="single"/>
        </w:rPr>
        <w:t>modulate</w:t>
      </w:r>
      <w:r w:rsidRPr="00FE29CB">
        <w:rPr>
          <w:rFonts w:asciiTheme="majorHAnsi" w:hAnsiTheme="majorHAnsi" w:cstheme="majorHAnsi"/>
          <w:sz w:val="16"/>
        </w:rPr>
        <w:t xml:space="preserve"> (increase or decrease) </w:t>
      </w:r>
      <w:r w:rsidRPr="00FE29CB">
        <w:rPr>
          <w:rFonts w:asciiTheme="majorHAnsi" w:hAnsiTheme="majorHAnsi" w:cstheme="majorHAnsi"/>
          <w:u w:val="single"/>
        </w:rPr>
        <w:t xml:space="preserve">our </w:t>
      </w:r>
      <w:r w:rsidRPr="009C58A5">
        <w:rPr>
          <w:rFonts w:asciiTheme="majorHAnsi" w:hAnsiTheme="majorHAnsi" w:cstheme="majorHAnsi"/>
          <w:b/>
          <w:bCs/>
          <w:highlight w:val="cyan"/>
          <w:u w:val="single"/>
        </w:rPr>
        <w:t>pleasure or</w:t>
      </w:r>
      <w:r w:rsidRPr="00FE29CB">
        <w:rPr>
          <w:rFonts w:asciiTheme="majorHAnsi" w:hAnsiTheme="majorHAnsi" w:cstheme="majorHAnsi"/>
          <w:u w:val="single"/>
        </w:rPr>
        <w:t xml:space="preserve"> even produce</w:t>
      </w:r>
      <w:r w:rsidRPr="00FE29CB">
        <w:rPr>
          <w:rFonts w:asciiTheme="majorHAnsi" w:hAnsiTheme="majorHAnsi" w:cstheme="majorHAnsi"/>
          <w:b/>
          <w:bCs/>
          <w:u w:val="single"/>
        </w:rPr>
        <w:t xml:space="preserve"> </w:t>
      </w:r>
      <w:r w:rsidRPr="009C58A5">
        <w:rPr>
          <w:rFonts w:asciiTheme="majorHAnsi" w:hAnsiTheme="majorHAnsi" w:cstheme="majorHAnsi"/>
          <w:b/>
          <w:bCs/>
          <w:highlight w:val="cyan"/>
          <w:u w:val="single"/>
        </w:rPr>
        <w:t>the opposite</w:t>
      </w:r>
      <w:r w:rsidRPr="00FE29CB">
        <w:rPr>
          <w:rFonts w:asciiTheme="majorHAnsi" w:hAnsiTheme="majorHAnsi" w:cstheme="majorHAnsi"/>
          <w:sz w:val="16"/>
        </w:rPr>
        <w:t xml:space="preserve"> of pleasure— that is </w:t>
      </w:r>
      <w:r w:rsidRPr="00FE29CB">
        <w:rPr>
          <w:rFonts w:asciiTheme="majorHAnsi" w:hAnsiTheme="majorHAnsi" w:cstheme="majorHAnsi"/>
          <w:u w:val="single"/>
        </w:rPr>
        <w:t>disgust and fear</w:t>
      </w:r>
      <w:r w:rsidRPr="00FE29CB">
        <w:rPr>
          <w:rFonts w:asciiTheme="majorHAnsi" w:hAnsiTheme="majorHAnsi" w:cstheme="majorHAnsi"/>
          <w:sz w:val="16"/>
        </w:rPr>
        <w:t xml:space="preserve"> [39]. </w:t>
      </w:r>
      <w:r w:rsidRPr="00FE29CB">
        <w:rPr>
          <w:rFonts w:asciiTheme="majorHAnsi" w:hAnsiTheme="majorHAnsi" w:cstheme="majorHAnsi"/>
          <w:u w:val="single"/>
        </w:rPr>
        <w:t>One</w:t>
      </w:r>
      <w:r w:rsidRPr="00FE29CB">
        <w:rPr>
          <w:rFonts w:asciiTheme="majorHAnsi" w:hAnsiTheme="majorHAnsi" w:cstheme="majorHAnsi"/>
          <w:sz w:val="16"/>
        </w:rPr>
        <w:t xml:space="preserve"> specific </w:t>
      </w:r>
      <w:r w:rsidRPr="00FE29CB">
        <w:rPr>
          <w:rFonts w:asciiTheme="majorHAnsi" w:hAnsiTheme="majorHAnsi" w:cstheme="majorHAnsi"/>
          <w:u w:val="single"/>
        </w:rPr>
        <w:t>region</w:t>
      </w:r>
      <w:r w:rsidRPr="00FE29CB">
        <w:rPr>
          <w:rFonts w:asciiTheme="majorHAnsi" w:hAnsiTheme="majorHAnsi" w:cstheme="majorHAnsi"/>
          <w:sz w:val="16"/>
        </w:rPr>
        <w:t xml:space="preserve"> of the nucleus </w:t>
      </w:r>
      <w:proofErr w:type="spellStart"/>
      <w:r w:rsidRPr="00FE29CB">
        <w:rPr>
          <w:rFonts w:asciiTheme="majorHAnsi" w:hAnsiTheme="majorHAnsi" w:cstheme="majorHAnsi"/>
          <w:sz w:val="16"/>
        </w:rPr>
        <w:t>accumbens</w:t>
      </w:r>
      <w:proofErr w:type="spellEnd"/>
      <w:r w:rsidRPr="00FE29CB">
        <w:rPr>
          <w:rFonts w:asciiTheme="majorHAnsi" w:hAnsiTheme="majorHAnsi" w:cstheme="majorHAnsi"/>
          <w:sz w:val="16"/>
        </w:rPr>
        <w:t xml:space="preserve"> </w:t>
      </w:r>
      <w:r w:rsidRPr="00FE29CB">
        <w:rPr>
          <w:rFonts w:asciiTheme="majorHAnsi" w:hAnsiTheme="majorHAnsi" w:cstheme="majorHAnsi"/>
          <w:u w:val="single"/>
        </w:rPr>
        <w:t xml:space="preserve">is organized like a computer keyboard, with </w:t>
      </w:r>
      <w:proofErr w:type="gramStart"/>
      <w:r w:rsidRPr="00FE29CB">
        <w:rPr>
          <w:rFonts w:asciiTheme="majorHAnsi" w:hAnsiTheme="majorHAnsi" w:cstheme="majorHAnsi"/>
          <w:u w:val="single"/>
        </w:rPr>
        <w:t>particular stimulus</w:t>
      </w:r>
      <w:proofErr w:type="gramEnd"/>
      <w:r w:rsidRPr="00FE29CB">
        <w:rPr>
          <w:rFonts w:asciiTheme="majorHAnsi" w:hAnsiTheme="majorHAnsi" w:cstheme="majorHAnsi"/>
          <w:u w:val="single"/>
        </w:rPr>
        <w:t xml:space="preserve"> triggers in rows</w:t>
      </w:r>
      <w:r w:rsidRPr="00FE29CB">
        <w:rPr>
          <w:rFonts w:asciiTheme="majorHAnsi" w:hAnsiTheme="majorHAnsi" w:cstheme="majorHAnsi"/>
          <w:sz w:val="16"/>
        </w:rPr>
        <w:t xml:space="preserve">— producing an increase and decrease of pleasure and disgust. Moreover, </w:t>
      </w:r>
      <w:r w:rsidRPr="00FE29CB">
        <w:rPr>
          <w:rFonts w:asciiTheme="majorHAnsi" w:hAnsiTheme="majorHAnsi" w:cstheme="majorHAnsi"/>
          <w:u w:val="single"/>
        </w:rPr>
        <w:t>the cortex has unique roles in the cognitive evaluation of our feelings of pleasure</w:t>
      </w:r>
      <w:r w:rsidRPr="00FE29CB">
        <w:rPr>
          <w:rFonts w:asciiTheme="majorHAnsi" w:hAnsiTheme="majorHAnsi" w:cstheme="majorHAnsi"/>
          <w:sz w:val="16"/>
        </w:rPr>
        <w:t xml:space="preserve"> [40]. Importantly, the interplay of these multiple triggers and the higher brain centers in the prefrontal cortex are very intricate and are just being uncovered. </w:t>
      </w:r>
    </w:p>
    <w:p w14:paraId="408A5A7E" w14:textId="77777777" w:rsidR="00866D0E" w:rsidRPr="00FE29CB" w:rsidRDefault="00866D0E" w:rsidP="00866D0E">
      <w:pPr>
        <w:rPr>
          <w:rFonts w:asciiTheme="majorHAnsi" w:hAnsiTheme="majorHAnsi" w:cstheme="majorHAnsi"/>
          <w:sz w:val="16"/>
        </w:rPr>
      </w:pPr>
      <w:r w:rsidRPr="00FE29CB">
        <w:rPr>
          <w:rFonts w:asciiTheme="majorHAnsi" w:hAnsiTheme="majorHAnsi" w:cstheme="majorHAnsi"/>
          <w:sz w:val="16"/>
        </w:rPr>
        <w:t xml:space="preserve">Desire and reward centers </w:t>
      </w:r>
    </w:p>
    <w:p w14:paraId="16BE6AEB" w14:textId="77777777" w:rsidR="00866D0E" w:rsidRPr="00FE29CB" w:rsidRDefault="00866D0E" w:rsidP="00866D0E">
      <w:pPr>
        <w:rPr>
          <w:rFonts w:asciiTheme="majorHAnsi" w:hAnsiTheme="majorHAnsi" w:cstheme="majorHAnsi"/>
          <w:sz w:val="16"/>
        </w:rPr>
      </w:pPr>
      <w:r w:rsidRPr="00FE29CB">
        <w:rPr>
          <w:rFonts w:asciiTheme="majorHAnsi" w:hAnsiTheme="majorHAnsi" w:cstheme="majorHAnsi"/>
          <w:sz w:val="16"/>
        </w:rPr>
        <w:t xml:space="preserve">It is surprising that many different sources of pleasure activate the same circuits between the </w:t>
      </w:r>
      <w:proofErr w:type="spellStart"/>
      <w:r w:rsidRPr="00FE29CB">
        <w:rPr>
          <w:rFonts w:asciiTheme="majorHAnsi" w:hAnsiTheme="majorHAnsi" w:cstheme="majorHAnsi"/>
          <w:sz w:val="16"/>
        </w:rPr>
        <w:t>mesocorticolimbic</w:t>
      </w:r>
      <w:proofErr w:type="spellEnd"/>
      <w:r w:rsidRPr="00FE29CB">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2218765D" w14:textId="77777777" w:rsidR="00866D0E" w:rsidRPr="00FE29CB" w:rsidRDefault="00866D0E" w:rsidP="00866D0E">
      <w:pPr>
        <w:rPr>
          <w:rFonts w:asciiTheme="majorHAnsi" w:hAnsiTheme="majorHAnsi" w:cstheme="majorHAnsi"/>
          <w:sz w:val="16"/>
        </w:rPr>
      </w:pPr>
      <w:r w:rsidRPr="00FE29CB">
        <w:rPr>
          <w:rFonts w:asciiTheme="majorHAnsi" w:hAnsiTheme="majorHAnsi" w:cstheme="majorHAnsi"/>
          <w:sz w:val="16"/>
        </w:rPr>
        <w:t xml:space="preserve">In simplest terms, the well-established mesolimbic system is a dopamine circuit for reward. It starts in the ventral tegmental area (VTA) of the midbrain and travels to the nucleus </w:t>
      </w:r>
      <w:proofErr w:type="spellStart"/>
      <w:r w:rsidRPr="00FE29CB">
        <w:rPr>
          <w:rFonts w:asciiTheme="majorHAnsi" w:hAnsiTheme="majorHAnsi" w:cstheme="majorHAnsi"/>
          <w:sz w:val="16"/>
        </w:rPr>
        <w:t>accumbens</w:t>
      </w:r>
      <w:proofErr w:type="spellEnd"/>
      <w:r w:rsidRPr="00FE29CB">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FE29CB">
        <w:rPr>
          <w:rFonts w:asciiTheme="majorHAnsi" w:hAnsiTheme="majorHAnsi" w:cstheme="majorHAnsi"/>
          <w:sz w:val="16"/>
        </w:rPr>
        <w:t>accumbens</w:t>
      </w:r>
      <w:proofErr w:type="spellEnd"/>
      <w:r w:rsidRPr="00FE29CB">
        <w:rPr>
          <w:rFonts w:asciiTheme="majorHAnsi" w:hAnsiTheme="majorHAnsi" w:cstheme="majorHAnsi"/>
          <w:sz w:val="16"/>
        </w:rPr>
        <w:t xml:space="preserve"> (</w:t>
      </w:r>
      <w:proofErr w:type="spellStart"/>
      <w:r w:rsidRPr="00FE29CB">
        <w:rPr>
          <w:rFonts w:asciiTheme="majorHAnsi" w:hAnsiTheme="majorHAnsi" w:cstheme="majorHAnsi"/>
          <w:sz w:val="16"/>
        </w:rPr>
        <w:t>NAc</w:t>
      </w:r>
      <w:proofErr w:type="spellEnd"/>
      <w:r w:rsidRPr="00FE29CB">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FE29CB">
        <w:rPr>
          <w:rFonts w:asciiTheme="majorHAnsi" w:hAnsiTheme="majorHAnsi" w:cstheme="majorHAnsi"/>
          <w:sz w:val="16"/>
        </w:rPr>
        <w:t>NAc</w:t>
      </w:r>
      <w:proofErr w:type="spellEnd"/>
      <w:r w:rsidRPr="00FE29CB">
        <w:rPr>
          <w:rFonts w:asciiTheme="majorHAnsi" w:hAnsiTheme="majorHAnsi" w:cstheme="majorHAnsi"/>
          <w:sz w:val="16"/>
        </w:rPr>
        <w:t xml:space="preserve"> has spiny neurons that receive dopamine from the VTA and glutamate (a dopamine driver) from the hippocampus, </w:t>
      </w:r>
      <w:proofErr w:type="gramStart"/>
      <w:r w:rsidRPr="00FE29CB">
        <w:rPr>
          <w:rFonts w:asciiTheme="majorHAnsi" w:hAnsiTheme="majorHAnsi" w:cstheme="majorHAnsi"/>
          <w:sz w:val="16"/>
        </w:rPr>
        <w:t>amygdala</w:t>
      </w:r>
      <w:proofErr w:type="gramEnd"/>
      <w:r w:rsidRPr="00FE29CB">
        <w:rPr>
          <w:rFonts w:asciiTheme="majorHAnsi" w:hAnsiTheme="majorHAnsi" w:cstheme="majorHAnsi"/>
          <w:sz w:val="16"/>
        </w:rPr>
        <w:t xml:space="preserve"> and medial prefrontal cortex. Subsequently, the </w:t>
      </w:r>
      <w:proofErr w:type="spellStart"/>
      <w:r w:rsidRPr="00FE29CB">
        <w:rPr>
          <w:rFonts w:asciiTheme="majorHAnsi" w:hAnsiTheme="majorHAnsi" w:cstheme="majorHAnsi"/>
          <w:sz w:val="16"/>
        </w:rPr>
        <w:t>NAc</w:t>
      </w:r>
      <w:proofErr w:type="spellEnd"/>
      <w:r w:rsidRPr="00FE29CB">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FE29CB">
        <w:rPr>
          <w:rFonts w:asciiTheme="majorHAnsi" w:hAnsiTheme="majorHAnsi" w:cstheme="majorHAnsi"/>
          <w:sz w:val="16"/>
        </w:rPr>
        <w:t>hypodopaminergia</w:t>
      </w:r>
      <w:proofErr w:type="spellEnd"/>
      <w:r w:rsidRPr="00FE29CB">
        <w:rPr>
          <w:rFonts w:asciiTheme="majorHAnsi" w:hAnsiTheme="majorHAnsi" w:cstheme="majorHAnsi"/>
          <w:sz w:val="16"/>
        </w:rPr>
        <w:t xml:space="preserve"> in the “Brain Reward Cascade” that contribute to addiction and compulsive behaviors [3,6,41]. </w:t>
      </w:r>
    </w:p>
    <w:p w14:paraId="1F81A215" w14:textId="77777777" w:rsidR="00866D0E" w:rsidRPr="00FE29CB" w:rsidRDefault="00866D0E" w:rsidP="00866D0E">
      <w:pPr>
        <w:rPr>
          <w:rFonts w:asciiTheme="majorHAnsi" w:hAnsiTheme="majorHAnsi" w:cstheme="majorHAnsi"/>
          <w:sz w:val="16"/>
        </w:rPr>
      </w:pPr>
      <w:r w:rsidRPr="00FE29CB">
        <w:rPr>
          <w:rFonts w:asciiTheme="majorHAnsi" w:hAnsiTheme="majorHAnsi" w:cstheme="majorHAnsi"/>
          <w:sz w:val="16"/>
        </w:rPr>
        <w:t xml:space="preserve">Furthermore, ordinary </w:t>
      </w:r>
      <w:r w:rsidRPr="00FE29CB">
        <w:rPr>
          <w:rFonts w:asciiTheme="majorHAnsi" w:hAnsiTheme="majorHAnsi" w:cstheme="majorHAnsi"/>
          <w:u w:val="single"/>
        </w:rPr>
        <w:t>“</w:t>
      </w:r>
      <w:r w:rsidRPr="009C58A5">
        <w:rPr>
          <w:rFonts w:asciiTheme="majorHAnsi" w:hAnsiTheme="majorHAnsi" w:cstheme="majorHAnsi"/>
          <w:highlight w:val="cyan"/>
          <w:u w:val="single"/>
        </w:rPr>
        <w:t>liking</w:t>
      </w:r>
      <w:r w:rsidRPr="00FE29CB">
        <w:rPr>
          <w:rFonts w:asciiTheme="majorHAnsi" w:hAnsiTheme="majorHAnsi" w:cstheme="majorHAnsi"/>
          <w:u w:val="single"/>
        </w:rPr>
        <w:t xml:space="preserve">” of </w:t>
      </w:r>
      <w:r w:rsidRPr="009C58A5">
        <w:rPr>
          <w:rFonts w:asciiTheme="majorHAnsi" w:hAnsiTheme="majorHAnsi" w:cstheme="majorHAnsi"/>
          <w:highlight w:val="cyan"/>
          <w:u w:val="single"/>
        </w:rPr>
        <w:t>something</w:t>
      </w:r>
      <w:r w:rsidRPr="00FE29CB">
        <w:rPr>
          <w:rFonts w:asciiTheme="majorHAnsi" w:hAnsiTheme="majorHAnsi" w:cstheme="majorHAnsi"/>
          <w:u w:val="single"/>
        </w:rPr>
        <w:t xml:space="preserve">, or pure pleasure, is </w:t>
      </w:r>
      <w:r w:rsidRPr="009C58A5">
        <w:rPr>
          <w:rFonts w:asciiTheme="majorHAnsi" w:hAnsiTheme="majorHAnsi" w:cstheme="majorHAnsi"/>
          <w:highlight w:val="cyan"/>
          <w:u w:val="single"/>
        </w:rPr>
        <w:t>represented by</w:t>
      </w:r>
      <w:r w:rsidRPr="00FE29CB">
        <w:rPr>
          <w:rFonts w:asciiTheme="majorHAnsi" w:hAnsiTheme="majorHAnsi" w:cstheme="majorHAnsi"/>
          <w:sz w:val="16"/>
        </w:rPr>
        <w:t xml:space="preserve"> small </w:t>
      </w:r>
      <w:r w:rsidRPr="009C58A5">
        <w:rPr>
          <w:rFonts w:asciiTheme="majorHAnsi" w:hAnsiTheme="majorHAnsi" w:cstheme="majorHAnsi"/>
          <w:highlight w:val="cyan"/>
          <w:u w:val="single"/>
        </w:rPr>
        <w:t>regions</w:t>
      </w:r>
      <w:r w:rsidRPr="00FE29CB">
        <w:rPr>
          <w:rFonts w:asciiTheme="majorHAnsi" w:hAnsiTheme="majorHAnsi" w:cstheme="majorHAnsi"/>
          <w:sz w:val="16"/>
        </w:rPr>
        <w:t xml:space="preserve"> mainly </w:t>
      </w:r>
      <w:r w:rsidRPr="009C58A5">
        <w:rPr>
          <w:rFonts w:asciiTheme="majorHAnsi" w:hAnsiTheme="majorHAnsi" w:cstheme="majorHAnsi"/>
          <w:highlight w:val="cyan"/>
          <w:u w:val="single"/>
        </w:rPr>
        <w:t>in the limbic system</w:t>
      </w:r>
      <w:r w:rsidRPr="00FE29CB">
        <w:rPr>
          <w:rFonts w:asciiTheme="majorHAnsi" w:hAnsiTheme="majorHAnsi" w:cstheme="majorHAnsi"/>
          <w:sz w:val="16"/>
        </w:rPr>
        <w:t xml:space="preserve"> (old reptilian part of the brain). These may be </w:t>
      </w:r>
      <w:r w:rsidRPr="00FE29CB">
        <w:rPr>
          <w:rFonts w:asciiTheme="majorHAnsi" w:hAnsiTheme="majorHAnsi" w:cstheme="majorHAnsi"/>
          <w:u w:val="single"/>
        </w:rPr>
        <w:t>part of larger neural circuits.</w:t>
      </w:r>
      <w:r w:rsidRPr="00FE29CB">
        <w:rPr>
          <w:rFonts w:asciiTheme="majorHAnsi" w:hAnsiTheme="majorHAnsi" w:cstheme="majorHAnsi"/>
          <w:sz w:val="16"/>
        </w:rPr>
        <w:t xml:space="preserve"> In Latin, </w:t>
      </w:r>
      <w:proofErr w:type="spellStart"/>
      <w:r w:rsidRPr="00FE29CB">
        <w:rPr>
          <w:rFonts w:asciiTheme="majorHAnsi" w:hAnsiTheme="majorHAnsi" w:cstheme="majorHAnsi"/>
          <w:sz w:val="16"/>
        </w:rPr>
        <w:t>hedus</w:t>
      </w:r>
      <w:proofErr w:type="spellEnd"/>
      <w:r w:rsidRPr="00FE29CB">
        <w:rPr>
          <w:rFonts w:asciiTheme="majorHAnsi" w:hAnsiTheme="majorHAnsi" w:cstheme="majorHAnsi"/>
          <w:sz w:val="16"/>
        </w:rPr>
        <w:t xml:space="preserve"> is the term for “sweet”; and in Greek, </w:t>
      </w:r>
      <w:proofErr w:type="spellStart"/>
      <w:r w:rsidRPr="00FE29CB">
        <w:rPr>
          <w:rFonts w:asciiTheme="majorHAnsi" w:hAnsiTheme="majorHAnsi" w:cstheme="majorHAnsi"/>
          <w:sz w:val="16"/>
        </w:rPr>
        <w:t>hodone</w:t>
      </w:r>
      <w:proofErr w:type="spellEnd"/>
      <w:r w:rsidRPr="00FE29CB">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4B33C05E" w14:textId="77777777" w:rsidR="00866D0E" w:rsidRPr="00FE29CB" w:rsidRDefault="00866D0E" w:rsidP="00866D0E">
      <w:pPr>
        <w:rPr>
          <w:rFonts w:asciiTheme="majorHAnsi" w:hAnsiTheme="majorHAnsi" w:cstheme="majorHAnsi"/>
          <w:sz w:val="16"/>
        </w:rPr>
      </w:pPr>
      <w:r w:rsidRPr="00FE29CB">
        <w:rPr>
          <w:rFonts w:asciiTheme="majorHAnsi" w:hAnsiTheme="majorHAnsi" w:cstheme="maj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1B67AD98" w14:textId="77777777" w:rsidR="00866D0E" w:rsidRPr="00FE29CB" w:rsidRDefault="00866D0E" w:rsidP="00866D0E">
      <w:pPr>
        <w:rPr>
          <w:rFonts w:asciiTheme="majorHAnsi" w:hAnsiTheme="majorHAnsi" w:cstheme="majorHAnsi"/>
          <w:sz w:val="16"/>
        </w:rPr>
      </w:pPr>
      <w:proofErr w:type="gramStart"/>
      <w:r w:rsidRPr="00FE29CB">
        <w:rPr>
          <w:rFonts w:asciiTheme="majorHAnsi" w:hAnsiTheme="majorHAnsi" w:cstheme="majorHAnsi"/>
          <w:sz w:val="16"/>
        </w:rPr>
        <w:t>In an attempt to</w:t>
      </w:r>
      <w:proofErr w:type="gramEnd"/>
      <w:r w:rsidRPr="00FE29CB">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FE29CB">
        <w:rPr>
          <w:rFonts w:asciiTheme="majorHAnsi" w:hAnsiTheme="majorHAnsi" w:cstheme="majorHAnsi"/>
          <w:sz w:val="16"/>
        </w:rPr>
        <w:t>a majority of</w:t>
      </w:r>
      <w:proofErr w:type="gramEnd"/>
      <w:r w:rsidRPr="00FE29CB">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FE29CB">
        <w:rPr>
          <w:rFonts w:asciiTheme="majorHAnsi" w:hAnsiTheme="majorHAnsi" w:cstheme="majorHAnsi"/>
          <w:sz w:val="16"/>
        </w:rPr>
        <w:t>networks, and</w:t>
      </w:r>
      <w:proofErr w:type="gramEnd"/>
      <w:r w:rsidRPr="00FE29CB">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w:t>
      </w:r>
    </w:p>
    <w:p w14:paraId="737B52B8" w14:textId="77777777" w:rsidR="00866D0E" w:rsidRPr="00FE29CB" w:rsidRDefault="00866D0E" w:rsidP="00866D0E">
      <w:pPr>
        <w:rPr>
          <w:rFonts w:asciiTheme="majorHAnsi" w:hAnsiTheme="majorHAnsi" w:cstheme="majorHAnsi"/>
          <w:sz w:val="16"/>
        </w:rPr>
      </w:pPr>
      <w:r w:rsidRPr="00FE29CB">
        <w:rPr>
          <w:rFonts w:asciiTheme="majorHAnsi" w:hAnsiTheme="majorHAnsi" w:cstheme="majorHAnsi"/>
          <w:sz w:val="16"/>
        </w:rPr>
        <w:t xml:space="preserve">Addictive substances are voluntarily self-administered, and they enhance (directly or indirectly) dopaminergic synaptic function in the </w:t>
      </w:r>
      <w:proofErr w:type="spellStart"/>
      <w:r w:rsidRPr="00FE29CB">
        <w:rPr>
          <w:rFonts w:asciiTheme="majorHAnsi" w:hAnsiTheme="majorHAnsi" w:cstheme="majorHAnsi"/>
          <w:sz w:val="16"/>
        </w:rPr>
        <w:t>NAc</w:t>
      </w:r>
      <w:proofErr w:type="spellEnd"/>
      <w:r w:rsidRPr="00FE29CB">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w:t>
      </w:r>
      <w:proofErr w:type="gramStart"/>
      <w:r w:rsidRPr="00FE29CB">
        <w:rPr>
          <w:rFonts w:asciiTheme="majorHAnsi" w:hAnsiTheme="majorHAnsi" w:cstheme="majorHAnsi"/>
          <w:sz w:val="16"/>
        </w:rPr>
        <w:t>being considered to be</w:t>
      </w:r>
      <w:proofErr w:type="gramEnd"/>
      <w:r w:rsidRPr="00FE29CB">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FE29CB">
        <w:rPr>
          <w:rFonts w:asciiTheme="majorHAnsi" w:hAnsiTheme="majorHAnsi" w:cstheme="majorHAnsi"/>
          <w:sz w:val="16"/>
        </w:rPr>
        <w:t>), and</w:t>
      </w:r>
      <w:proofErr w:type="gramEnd"/>
      <w:r w:rsidRPr="00FE29CB">
        <w:rPr>
          <w:rFonts w:asciiTheme="majorHAnsi" w:hAnsiTheme="majorHAnsi" w:cstheme="majorHAnsi"/>
          <w:sz w:val="16"/>
        </w:rPr>
        <w:t xml:space="preserve"> may have an additive effect on vulnerability to various addictions [48]. In this regard, </w:t>
      </w:r>
      <w:proofErr w:type="spellStart"/>
      <w:r w:rsidRPr="00FE29CB">
        <w:rPr>
          <w:rFonts w:asciiTheme="majorHAnsi" w:hAnsiTheme="majorHAnsi" w:cstheme="majorHAnsi"/>
          <w:sz w:val="16"/>
        </w:rPr>
        <w:t>Vanyukov</w:t>
      </w:r>
      <w:proofErr w:type="spellEnd"/>
      <w:r w:rsidRPr="00FE29CB">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5D214704" w14:textId="77777777" w:rsidR="00866D0E" w:rsidRPr="00FE29CB" w:rsidRDefault="00866D0E" w:rsidP="00866D0E">
      <w:pPr>
        <w:rPr>
          <w:rFonts w:asciiTheme="majorHAnsi" w:hAnsiTheme="majorHAnsi" w:cstheme="majorHAnsi"/>
          <w:sz w:val="16"/>
        </w:rPr>
      </w:pPr>
      <w:r w:rsidRPr="00FE29CB">
        <w:rPr>
          <w:rFonts w:asciiTheme="majorHAnsi" w:hAnsiTheme="majorHAnsi" w:cstheme="maj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60AE4D20" w14:textId="77777777" w:rsidR="00866D0E" w:rsidRPr="00FE29CB" w:rsidRDefault="00866D0E" w:rsidP="00866D0E">
      <w:pPr>
        <w:rPr>
          <w:rFonts w:asciiTheme="majorHAnsi" w:hAnsiTheme="majorHAnsi" w:cstheme="majorHAnsi"/>
          <w:sz w:val="16"/>
        </w:rPr>
      </w:pPr>
      <w:r w:rsidRPr="00FE29CB">
        <w:rPr>
          <w:rFonts w:asciiTheme="majorHAnsi" w:hAnsiTheme="majorHAnsi" w:cstheme="majorHAnsi"/>
          <w:sz w:val="16"/>
        </w:rPr>
        <w:t xml:space="preserve">In essence, although nonhuman primate brains are </w:t>
      </w:r>
      <w:proofErr w:type="gramStart"/>
      <w:r w:rsidRPr="00FE29CB">
        <w:rPr>
          <w:rFonts w:asciiTheme="majorHAnsi" w:hAnsiTheme="majorHAnsi" w:cstheme="majorHAnsi"/>
          <w:sz w:val="16"/>
        </w:rPr>
        <w:t>similar to</w:t>
      </w:r>
      <w:proofErr w:type="gramEnd"/>
      <w:r w:rsidRPr="00FE29CB">
        <w:rPr>
          <w:rFonts w:asciiTheme="majorHAnsi" w:hAnsiTheme="majorHAnsi" w:cstheme="majorHAnsi"/>
          <w:sz w:val="16"/>
        </w:rPr>
        <w:t xml:space="preserve"> our own, the disparity between other primates and those of human cognitive abilities tells us that surface similarity is not the whole story. </w:t>
      </w:r>
      <w:r w:rsidRPr="00FE29CB">
        <w:rPr>
          <w:rFonts w:asciiTheme="majorHAnsi" w:hAnsiTheme="majorHAnsi" w:cstheme="majorHAnsi"/>
          <w:u w:val="single"/>
        </w:rPr>
        <w:t>Sousa et al.</w:t>
      </w:r>
      <w:r w:rsidRPr="00FE29CB">
        <w:rPr>
          <w:rFonts w:asciiTheme="majorHAnsi" w:hAnsiTheme="majorHAnsi" w:cstheme="majorHAnsi"/>
          <w:sz w:val="16"/>
        </w:rPr>
        <w:t xml:space="preserve"> [50] small case </w:t>
      </w:r>
      <w:r w:rsidRPr="00FE29CB">
        <w:rPr>
          <w:rFonts w:asciiTheme="majorHAnsi" w:hAnsiTheme="majorHAnsi" w:cstheme="majorHAnsi"/>
          <w:u w:val="single"/>
        </w:rPr>
        <w:t>found various differentially expressed genes, to associate with pleasure related systems.</w:t>
      </w:r>
      <w:r w:rsidRPr="00FE29CB">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19D1BB50" w14:textId="77777777" w:rsidR="00866D0E" w:rsidRPr="00FE29CB" w:rsidRDefault="00866D0E" w:rsidP="00866D0E">
      <w:pPr>
        <w:rPr>
          <w:rFonts w:asciiTheme="majorHAnsi" w:hAnsiTheme="majorHAnsi" w:cstheme="majorHAnsi"/>
          <w:sz w:val="16"/>
        </w:rPr>
      </w:pPr>
      <w:r w:rsidRPr="00FE29CB">
        <w:rPr>
          <w:rFonts w:asciiTheme="majorHAnsi" w:hAnsiTheme="majorHAnsi" w:cstheme="majorHAnsi"/>
          <w:sz w:val="16"/>
        </w:rPr>
        <w:t xml:space="preserve">In simpler terms, the system controls the production of dopamine, a chemical messenger that plays a significant role in pleasure and rewards. The senior author, Dr. </w:t>
      </w:r>
      <w:proofErr w:type="spellStart"/>
      <w:r w:rsidRPr="00FE29CB">
        <w:rPr>
          <w:rFonts w:asciiTheme="majorHAnsi" w:hAnsiTheme="majorHAnsi" w:cstheme="majorHAnsi"/>
          <w:sz w:val="16"/>
        </w:rPr>
        <w:t>Nenad</w:t>
      </w:r>
      <w:proofErr w:type="spellEnd"/>
      <w:r w:rsidRPr="00FE29CB">
        <w:rPr>
          <w:rFonts w:asciiTheme="majorHAnsi" w:hAnsiTheme="majorHAnsi" w:cstheme="majorHAnsi"/>
          <w:sz w:val="16"/>
        </w:rPr>
        <w:t xml:space="preserve"> </w:t>
      </w:r>
      <w:proofErr w:type="spellStart"/>
      <w:r w:rsidRPr="00FE29CB">
        <w:rPr>
          <w:rFonts w:asciiTheme="majorHAnsi" w:hAnsiTheme="majorHAnsi" w:cstheme="majorHAnsi"/>
          <w:sz w:val="16"/>
        </w:rPr>
        <w:t>Sestan</w:t>
      </w:r>
      <w:proofErr w:type="spellEnd"/>
      <w:r w:rsidRPr="00FE29CB">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FE29CB">
        <w:rPr>
          <w:rFonts w:asciiTheme="majorHAnsi" w:hAnsiTheme="majorHAnsi" w:cstheme="majorHAnsi"/>
          <w:sz w:val="16"/>
        </w:rPr>
        <w:t>Sestan</w:t>
      </w:r>
      <w:proofErr w:type="spellEnd"/>
      <w:r w:rsidRPr="00FE29CB">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9C58A5">
        <w:rPr>
          <w:rFonts w:asciiTheme="majorHAnsi" w:hAnsiTheme="majorHAnsi" w:cstheme="majorHAnsi"/>
          <w:highlight w:val="cyan"/>
          <w:u w:val="single"/>
        </w:rPr>
        <w:t>researchers examined</w:t>
      </w:r>
      <w:r w:rsidRPr="00FE29CB">
        <w:rPr>
          <w:rFonts w:asciiTheme="majorHAnsi" w:hAnsiTheme="majorHAnsi" w:cstheme="majorHAnsi"/>
          <w:u w:val="single"/>
        </w:rPr>
        <w:t xml:space="preserve"> 247 specimens of </w:t>
      </w:r>
      <w:r w:rsidRPr="009C58A5">
        <w:rPr>
          <w:rFonts w:asciiTheme="majorHAnsi" w:hAnsiTheme="majorHAnsi" w:cstheme="majorHAnsi"/>
          <w:highlight w:val="cyan"/>
          <w:u w:val="single"/>
        </w:rPr>
        <w:t>neural tissue</w:t>
      </w:r>
      <w:r w:rsidRPr="00FE29CB">
        <w:rPr>
          <w:rFonts w:asciiTheme="majorHAnsi" w:hAnsiTheme="majorHAnsi" w:cstheme="majorHAnsi"/>
          <w:u w:val="single"/>
        </w:rPr>
        <w:t xml:space="preserve"> from six humans, five chimpanzees, and five macaque monkeys.</w:t>
      </w:r>
      <w:r w:rsidRPr="00FE29CB">
        <w:rPr>
          <w:rFonts w:asciiTheme="majorHAnsi" w:hAnsiTheme="majorHAnsi" w:cstheme="majorHAnsi"/>
          <w:sz w:val="16"/>
        </w:rPr>
        <w:t xml:space="preserve"> Moreover, these </w:t>
      </w:r>
      <w:r w:rsidRPr="00FE29CB">
        <w:rPr>
          <w:rFonts w:asciiTheme="majorHAnsi" w:hAnsiTheme="majorHAnsi" w:cstheme="majorHAnsi"/>
          <w:u w:val="single"/>
        </w:rPr>
        <w:t>investigators analyzed which genes were turned on or off in 16 regions of the brain.</w:t>
      </w:r>
      <w:r w:rsidRPr="00FE29CB">
        <w:rPr>
          <w:rFonts w:asciiTheme="majorHAnsi" w:hAnsiTheme="majorHAnsi" w:cstheme="majorHAnsi"/>
          <w:sz w:val="16"/>
        </w:rPr>
        <w:t xml:space="preserve"> While </w:t>
      </w:r>
      <w:r w:rsidRPr="00FE29CB">
        <w:rPr>
          <w:rFonts w:asciiTheme="majorHAnsi" w:hAnsiTheme="majorHAnsi" w:cstheme="majorHAnsi"/>
          <w:u w:val="single"/>
        </w:rPr>
        <w:t xml:space="preserve">the differences among species were subtle, </w:t>
      </w:r>
      <w:r w:rsidRPr="009C58A5">
        <w:rPr>
          <w:rFonts w:asciiTheme="majorHAnsi" w:hAnsiTheme="majorHAnsi" w:cstheme="majorHAnsi"/>
          <w:b/>
          <w:bCs/>
          <w:highlight w:val="cyan"/>
          <w:u w:val="single"/>
        </w:rPr>
        <w:t>there was</w:t>
      </w:r>
      <w:r w:rsidRPr="00FE29CB">
        <w:rPr>
          <w:rFonts w:asciiTheme="majorHAnsi" w:hAnsiTheme="majorHAnsi" w:cstheme="majorHAnsi"/>
          <w:u w:val="single"/>
        </w:rPr>
        <w:t xml:space="preserve"> a </w:t>
      </w:r>
      <w:r w:rsidRPr="009C58A5">
        <w:rPr>
          <w:rFonts w:asciiTheme="majorHAnsi" w:hAnsiTheme="majorHAnsi" w:cstheme="majorHAnsi"/>
          <w:b/>
          <w:bCs/>
          <w:highlight w:val="cyan"/>
          <w:u w:val="single"/>
        </w:rPr>
        <w:t>remarkable contrast in</w:t>
      </w:r>
      <w:r w:rsidRPr="00FE29CB">
        <w:rPr>
          <w:rFonts w:asciiTheme="majorHAnsi" w:hAnsiTheme="majorHAnsi" w:cstheme="majorHAnsi"/>
          <w:u w:val="single"/>
        </w:rPr>
        <w:t xml:space="preserve"> the</w:t>
      </w:r>
      <w:r w:rsidRPr="00FE29CB">
        <w:rPr>
          <w:rFonts w:asciiTheme="majorHAnsi" w:hAnsiTheme="majorHAnsi" w:cstheme="majorHAnsi"/>
          <w:b/>
          <w:bCs/>
          <w:u w:val="single"/>
        </w:rPr>
        <w:t xml:space="preserve"> </w:t>
      </w:r>
      <w:r w:rsidRPr="009C58A5">
        <w:rPr>
          <w:rFonts w:asciiTheme="majorHAnsi" w:hAnsiTheme="majorHAnsi" w:cstheme="majorHAnsi"/>
          <w:b/>
          <w:bCs/>
          <w:highlight w:val="cyan"/>
          <w:u w:val="single"/>
        </w:rPr>
        <w:t>neocortices</w:t>
      </w:r>
      <w:r w:rsidRPr="00FE29CB">
        <w:rPr>
          <w:rFonts w:asciiTheme="majorHAnsi" w:hAnsiTheme="majorHAnsi" w:cstheme="majorHAnsi"/>
          <w:sz w:val="16"/>
        </w:rPr>
        <w:t xml:space="preserve">, specifically </w:t>
      </w:r>
      <w:r w:rsidRPr="00FE29CB">
        <w:rPr>
          <w:rFonts w:asciiTheme="majorHAnsi" w:hAnsiTheme="majorHAnsi" w:cstheme="majorHAnsi"/>
          <w:u w:val="single"/>
        </w:rPr>
        <w:t xml:space="preserve">in an </w:t>
      </w:r>
      <w:r w:rsidRPr="009C58A5">
        <w:rPr>
          <w:rFonts w:asciiTheme="majorHAnsi" w:hAnsiTheme="majorHAnsi" w:cstheme="majorHAnsi"/>
          <w:highlight w:val="cyan"/>
          <w:u w:val="single"/>
        </w:rPr>
        <w:t>area of the brain</w:t>
      </w:r>
      <w:r w:rsidRPr="00FE29CB">
        <w:rPr>
          <w:rFonts w:asciiTheme="majorHAnsi" w:hAnsiTheme="majorHAnsi" w:cstheme="majorHAnsi"/>
          <w:u w:val="single"/>
        </w:rPr>
        <w:t xml:space="preserve"> that is much </w:t>
      </w:r>
      <w:r w:rsidRPr="009C58A5">
        <w:rPr>
          <w:rFonts w:asciiTheme="majorHAnsi" w:hAnsiTheme="majorHAnsi" w:cstheme="majorHAnsi"/>
          <w:highlight w:val="cyan"/>
          <w:u w:val="single"/>
        </w:rPr>
        <w:t>more developed in humans</w:t>
      </w:r>
      <w:r w:rsidRPr="00FE29CB">
        <w:rPr>
          <w:rFonts w:asciiTheme="majorHAnsi" w:hAnsiTheme="majorHAnsi" w:cstheme="majorHAnsi"/>
          <w:u w:val="single"/>
        </w:rPr>
        <w:t xml:space="preserve"> than in chimpanzees.</w:t>
      </w:r>
      <w:r w:rsidRPr="00FE29CB">
        <w:rPr>
          <w:rFonts w:asciiTheme="majorHAnsi" w:hAnsiTheme="majorHAnsi" w:cstheme="majorHAnsi"/>
          <w:sz w:val="16"/>
        </w:rPr>
        <w:t xml:space="preserve"> In fact, these researchers found that a gene called </w:t>
      </w:r>
      <w:r w:rsidRPr="00FE29CB">
        <w:rPr>
          <w:rFonts w:asciiTheme="majorHAnsi" w:hAnsiTheme="majorHAnsi" w:cstheme="majorHAnsi"/>
          <w:u w:val="single"/>
        </w:rPr>
        <w:t xml:space="preserve">tyrosine hydroxylase (TH) for the enzyme, responsible </w:t>
      </w:r>
      <w:proofErr w:type="gramStart"/>
      <w:r w:rsidRPr="00FE29CB">
        <w:rPr>
          <w:rFonts w:asciiTheme="majorHAnsi" w:hAnsiTheme="majorHAnsi" w:cstheme="majorHAnsi"/>
          <w:u w:val="single"/>
        </w:rPr>
        <w:t>for the production of</w:t>
      </w:r>
      <w:proofErr w:type="gramEnd"/>
      <w:r w:rsidRPr="00FE29CB">
        <w:rPr>
          <w:rFonts w:asciiTheme="majorHAnsi" w:hAnsiTheme="majorHAnsi" w:cstheme="majorHAnsi"/>
          <w:u w:val="single"/>
        </w:rPr>
        <w:t xml:space="preserve"> dopamine</w:t>
      </w:r>
      <w:r w:rsidRPr="00FE29CB">
        <w:rPr>
          <w:rFonts w:asciiTheme="majorHAnsi" w:hAnsiTheme="majorHAnsi" w:cstheme="majorHAnsi"/>
          <w:sz w:val="16"/>
        </w:rPr>
        <w:t xml:space="preserve">, was </w:t>
      </w:r>
      <w:r w:rsidRPr="00FE29CB">
        <w:rPr>
          <w:rFonts w:asciiTheme="majorHAnsi" w:hAnsiTheme="majorHAnsi" w:cstheme="majorHAnsi"/>
          <w:u w:val="single"/>
        </w:rPr>
        <w:t>expressed in the neocortex of humans, but not chimpanzees.</w:t>
      </w:r>
      <w:r w:rsidRPr="00FE29CB">
        <w:rPr>
          <w:rFonts w:asciiTheme="majorHAnsi" w:hAnsiTheme="majorHAnsi" w:cstheme="majorHAnsi"/>
          <w:sz w:val="16"/>
        </w:rPr>
        <w:t xml:space="preserve"> As discussed earlier, </w:t>
      </w:r>
      <w:r w:rsidRPr="00FE29CB">
        <w:rPr>
          <w:rFonts w:asciiTheme="majorHAnsi" w:hAnsiTheme="majorHAnsi" w:cstheme="majorHAnsi"/>
          <w:u w:val="single"/>
        </w:rPr>
        <w:t>dopamine is</w:t>
      </w:r>
      <w:r w:rsidRPr="00FE29CB">
        <w:rPr>
          <w:rFonts w:asciiTheme="majorHAnsi" w:hAnsiTheme="majorHAnsi" w:cstheme="majorHAnsi"/>
          <w:sz w:val="16"/>
        </w:rPr>
        <w:t xml:space="preserve"> best </w:t>
      </w:r>
      <w:r w:rsidRPr="00FE29CB">
        <w:rPr>
          <w:rFonts w:asciiTheme="majorHAnsi" w:hAnsiTheme="majorHAnsi" w:cstheme="majorHAnsi"/>
          <w:u w:val="single"/>
        </w:rPr>
        <w:t>known for its</w:t>
      </w:r>
      <w:r w:rsidRPr="00FE29CB">
        <w:rPr>
          <w:rFonts w:asciiTheme="majorHAnsi" w:hAnsiTheme="majorHAnsi" w:cstheme="majorHAnsi"/>
          <w:sz w:val="16"/>
        </w:rPr>
        <w:t xml:space="preserve"> essential </w:t>
      </w:r>
      <w:r w:rsidRPr="00FE29CB">
        <w:rPr>
          <w:rFonts w:asciiTheme="majorHAnsi" w:hAnsiTheme="majorHAnsi" w:cstheme="majorHAnsi"/>
          <w:u w:val="single"/>
        </w:rPr>
        <w:t>role within the brain’s reward system; the</w:t>
      </w:r>
      <w:r w:rsidRPr="00FE29CB">
        <w:rPr>
          <w:rFonts w:asciiTheme="majorHAnsi" w:hAnsiTheme="majorHAnsi" w:cstheme="majorHAnsi"/>
          <w:sz w:val="16"/>
        </w:rPr>
        <w:t xml:space="preserve"> very </w:t>
      </w:r>
      <w:r w:rsidRPr="00FE29CB">
        <w:rPr>
          <w:rFonts w:asciiTheme="majorHAnsi" w:hAnsiTheme="majorHAnsi" w:cstheme="majorHAnsi"/>
          <w:u w:val="single"/>
        </w:rPr>
        <w:t>system that responds to everything from sex, to gambling, to food, and to addictive drugs.</w:t>
      </w:r>
      <w:r w:rsidRPr="00FE29CB">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FE29CB">
        <w:rPr>
          <w:rFonts w:asciiTheme="majorHAnsi" w:hAnsiTheme="majorHAnsi" w:cstheme="majorHAnsi"/>
          <w:sz w:val="16"/>
        </w:rPr>
        <w:t>schizophrenia</w:t>
      </w:r>
      <w:proofErr w:type="gramEnd"/>
      <w:r w:rsidRPr="00FE29CB">
        <w:rPr>
          <w:rFonts w:asciiTheme="majorHAnsi" w:hAnsiTheme="majorHAnsi" w:cstheme="majorHAnsi"/>
          <w:sz w:val="16"/>
        </w:rPr>
        <w:t xml:space="preserve"> and spectrum disorders such as autism and addiction or RDS. </w:t>
      </w:r>
    </w:p>
    <w:p w14:paraId="1E0BBB1D" w14:textId="77777777" w:rsidR="00866D0E" w:rsidRPr="00FE29CB" w:rsidRDefault="00866D0E" w:rsidP="00866D0E">
      <w:pPr>
        <w:rPr>
          <w:rFonts w:asciiTheme="majorHAnsi" w:hAnsiTheme="majorHAnsi" w:cstheme="majorHAnsi"/>
          <w:sz w:val="16"/>
        </w:rPr>
      </w:pPr>
      <w:r w:rsidRPr="00FE29CB">
        <w:rPr>
          <w:rFonts w:asciiTheme="majorHAnsi" w:hAnsiTheme="majorHAnsi" w:cstheme="majorHAnsi"/>
          <w:sz w:val="16"/>
        </w:rPr>
        <w:t xml:space="preserve">Nora Volkow, the director of NIDA, pointed out that one alluring possibility is that the neurotransmitter </w:t>
      </w:r>
      <w:r w:rsidRPr="009C58A5">
        <w:rPr>
          <w:rFonts w:asciiTheme="majorHAnsi" w:hAnsiTheme="majorHAnsi" w:cstheme="majorHAnsi"/>
          <w:highlight w:val="cyan"/>
          <w:u w:val="single"/>
        </w:rPr>
        <w:t>dopamine plays</w:t>
      </w:r>
      <w:r w:rsidRPr="00FE29CB">
        <w:rPr>
          <w:rFonts w:asciiTheme="majorHAnsi" w:hAnsiTheme="majorHAnsi" w:cstheme="majorHAnsi"/>
          <w:u w:val="single"/>
        </w:rPr>
        <w:t xml:space="preserve"> a substantial </w:t>
      </w:r>
      <w:r w:rsidRPr="009C58A5">
        <w:rPr>
          <w:rFonts w:asciiTheme="majorHAnsi" w:hAnsiTheme="majorHAnsi" w:cstheme="majorHAnsi"/>
          <w:highlight w:val="cyan"/>
          <w:u w:val="single"/>
        </w:rPr>
        <w:t>role in</w:t>
      </w:r>
      <w:r w:rsidRPr="00FE29CB">
        <w:rPr>
          <w:rFonts w:asciiTheme="majorHAnsi" w:hAnsiTheme="majorHAnsi" w:cstheme="majorHAnsi"/>
          <w:u w:val="single"/>
        </w:rPr>
        <w:t xml:space="preserve"> humans’ </w:t>
      </w:r>
      <w:r w:rsidRPr="009C58A5">
        <w:rPr>
          <w:rFonts w:asciiTheme="majorHAnsi" w:hAnsiTheme="majorHAnsi" w:cstheme="majorHAnsi"/>
          <w:highlight w:val="cyan"/>
          <w:u w:val="single"/>
        </w:rPr>
        <w:t>ability to pursue</w:t>
      </w:r>
      <w:r w:rsidRPr="00FE29CB">
        <w:rPr>
          <w:rFonts w:asciiTheme="majorHAnsi" w:hAnsiTheme="majorHAnsi" w:cstheme="majorHAnsi"/>
          <w:u w:val="single"/>
        </w:rPr>
        <w:t xml:space="preserve"> various </w:t>
      </w:r>
      <w:r w:rsidRPr="009C58A5">
        <w:rPr>
          <w:rFonts w:asciiTheme="majorHAnsi" w:hAnsiTheme="majorHAnsi" w:cstheme="majorHAnsi"/>
          <w:highlight w:val="cyan"/>
          <w:u w:val="single"/>
        </w:rPr>
        <w:t>rewards that are</w:t>
      </w:r>
      <w:r w:rsidRPr="00FE29CB">
        <w:rPr>
          <w:rFonts w:asciiTheme="majorHAnsi" w:hAnsiTheme="majorHAnsi" w:cstheme="majorHAnsi"/>
          <w:u w:val="single"/>
        </w:rPr>
        <w:t xml:space="preserve"> perhaps months or even </w:t>
      </w:r>
      <w:r w:rsidRPr="009C58A5">
        <w:rPr>
          <w:rFonts w:asciiTheme="majorHAnsi" w:hAnsiTheme="majorHAnsi" w:cstheme="majorHAnsi"/>
          <w:highlight w:val="cyan"/>
          <w:u w:val="single"/>
        </w:rPr>
        <w:t>years away</w:t>
      </w:r>
      <w:r w:rsidRPr="00FE29CB">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FE29CB">
        <w:rPr>
          <w:rFonts w:asciiTheme="majorHAnsi" w:hAnsiTheme="majorHAnsi" w:cstheme="majorHAnsi"/>
          <w:sz w:val="16"/>
        </w:rPr>
        <w:t>alterlife</w:t>
      </w:r>
      <w:proofErr w:type="spellEnd"/>
      <w:r w:rsidRPr="00FE29CB">
        <w:rPr>
          <w:rFonts w:asciiTheme="majorHAnsi" w:hAnsiTheme="majorHAnsi" w:cstheme="majorHAnsi"/>
          <w:sz w:val="16"/>
        </w:rPr>
        <w:t xml:space="preserve">. </w:t>
      </w:r>
      <w:r w:rsidRPr="00FE29CB">
        <w:rPr>
          <w:rFonts w:asciiTheme="majorHAnsi" w:hAnsiTheme="majorHAnsi" w:cstheme="majorHAnsi"/>
          <w:u w:val="single"/>
        </w:rPr>
        <w:t>This may explain what often motivates people to work for things that have no apparent short-term benefit</w:t>
      </w:r>
      <w:r w:rsidRPr="00FE29CB">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FE29CB">
        <w:rPr>
          <w:rFonts w:asciiTheme="majorHAnsi" w:hAnsiTheme="majorHAnsi" w:cstheme="majorHAnsi"/>
          <w:sz w:val="16"/>
        </w:rPr>
        <w:t>shilting</w:t>
      </w:r>
      <w:proofErr w:type="spellEnd"/>
      <w:r w:rsidRPr="00FE29CB">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7ED581C" w14:textId="77777777" w:rsidR="00866D0E" w:rsidRPr="00FE29CB" w:rsidRDefault="00866D0E" w:rsidP="00866D0E">
      <w:pPr>
        <w:rPr>
          <w:rFonts w:asciiTheme="majorHAnsi" w:hAnsiTheme="majorHAnsi" w:cstheme="majorHAnsi"/>
        </w:rPr>
      </w:pPr>
    </w:p>
    <w:p w14:paraId="2B2A411E" w14:textId="77777777" w:rsidR="00866D0E" w:rsidRPr="00866D0E" w:rsidRDefault="00866D0E" w:rsidP="00866D0E"/>
    <w:sectPr w:rsidR="00866D0E" w:rsidRPr="00866D0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5"/>
  </w:num>
  <w:num w:numId="14">
    <w:abstractNumId w:val="12"/>
  </w:num>
  <w:num w:numId="15">
    <w:abstractNumId w:val="14"/>
  </w:num>
  <w:num w:numId="16">
    <w:abstractNumId w:val="11"/>
  </w:num>
  <w:num w:numId="17">
    <w:abstractNumId w:val="13"/>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8749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BFF"/>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86A"/>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7493"/>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6D0E"/>
    <w:rsid w:val="00872581"/>
    <w:rsid w:val="0087459D"/>
    <w:rsid w:val="0087680F"/>
    <w:rsid w:val="00876D81"/>
    <w:rsid w:val="00881D86"/>
    <w:rsid w:val="008823F0"/>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8A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2497"/>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610BD8"/>
  <w14:defaultImageDpi w14:val="300"/>
  <w15:docId w15:val="{871039BB-612E-0E47-902B-5AD2EC67C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8749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874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8749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8749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78749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874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7493"/>
  </w:style>
  <w:style w:type="character" w:customStyle="1" w:styleId="Heading1Char">
    <w:name w:val="Heading 1 Char"/>
    <w:aliases w:val="Pocket Char"/>
    <w:basedOn w:val="DefaultParagraphFont"/>
    <w:link w:val="Heading1"/>
    <w:uiPriority w:val="9"/>
    <w:rsid w:val="0078749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8749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87493"/>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78749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87493"/>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Bo"/>
    <w:basedOn w:val="DefaultParagraphFont"/>
    <w:uiPriority w:val="1"/>
    <w:qFormat/>
    <w:rsid w:val="00787493"/>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787493"/>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787493"/>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787493"/>
    <w:rPr>
      <w:color w:val="auto"/>
      <w:u w:val="none"/>
    </w:rPr>
  </w:style>
  <w:style w:type="paragraph" w:styleId="DocumentMap">
    <w:name w:val="Document Map"/>
    <w:basedOn w:val="Normal"/>
    <w:link w:val="DocumentMapChar"/>
    <w:uiPriority w:val="99"/>
    <w:semiHidden/>
    <w:unhideWhenUsed/>
    <w:rsid w:val="0078749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87493"/>
    <w:rPr>
      <w:rFonts w:ascii="Lucida Grande" w:hAnsi="Lucida Grande" w:cs="Lucida Grande"/>
    </w:rPr>
  </w:style>
  <w:style w:type="character" w:styleId="UnresolvedMention">
    <w:name w:val="Unresolved Mention"/>
    <w:basedOn w:val="DefaultParagraphFont"/>
    <w:uiPriority w:val="99"/>
    <w:semiHidden/>
    <w:unhideWhenUsed/>
    <w:rsid w:val="00787493"/>
    <w:rPr>
      <w:color w:val="605E5C"/>
      <w:shd w:val="clear" w:color="auto" w:fill="E1DFDD"/>
    </w:rPr>
  </w:style>
  <w:style w:type="paragraph" w:customStyle="1" w:styleId="textbold">
    <w:name w:val="text bold"/>
    <w:basedOn w:val="Normal"/>
    <w:link w:val="Emphasis"/>
    <w:uiPriority w:val="20"/>
    <w:qFormat/>
    <w:rsid w:val="00787493"/>
    <w:pPr>
      <w:ind w:left="720"/>
      <w:jc w:val="both"/>
    </w:pPr>
    <w:rPr>
      <w:b/>
      <w:iCs/>
      <w:u w:val="single"/>
      <w:bdr w:val="single" w:sz="12" w:space="0" w:color="auto"/>
    </w:rPr>
  </w:style>
  <w:style w:type="paragraph" w:styleId="ListParagraph">
    <w:name w:val="List Paragraph"/>
    <w:aliases w:val="6 font"/>
    <w:basedOn w:val="Normal"/>
    <w:uiPriority w:val="99"/>
    <w:unhideWhenUsed/>
    <w:qFormat/>
    <w:rsid w:val="00787493"/>
    <w:pPr>
      <w:ind w:left="720"/>
      <w:contextualSpacing/>
    </w:pPr>
  </w:style>
  <w:style w:type="paragraph" w:customStyle="1" w:styleId="card">
    <w:name w:val="card"/>
    <w:aliases w:val="Medium Grid 21"/>
    <w:basedOn w:val="Normal"/>
    <w:next w:val="Normal"/>
    <w:uiPriority w:val="6"/>
    <w:qFormat/>
    <w:rsid w:val="00787493"/>
    <w:pPr>
      <w:ind w:left="288" w:right="288"/>
    </w:pPr>
    <w:rPr>
      <w:rFonts w:asciiTheme="minorHAnsi" w:hAnsiTheme="minorHAnsi"/>
      <w:sz w:val="26"/>
      <w:u w:val="single"/>
    </w:rPr>
  </w:style>
  <w:style w:type="paragraph" w:customStyle="1" w:styleId="Emphasis1">
    <w:name w:val="Emphasis1"/>
    <w:basedOn w:val="Normal"/>
    <w:uiPriority w:val="7"/>
    <w:qFormat/>
    <w:rsid w:val="00787493"/>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787493"/>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787493"/>
    <w:rPr>
      <w:b/>
      <w:bCs/>
    </w:rPr>
  </w:style>
  <w:style w:type="character" w:customStyle="1" w:styleId="wikiexternallink">
    <w:name w:val="wikiexternallink"/>
    <w:basedOn w:val="DefaultParagraphFont"/>
    <w:rsid w:val="00787493"/>
  </w:style>
  <w:style w:type="character" w:customStyle="1" w:styleId="wikigeneratedlinkcontent">
    <w:name w:val="wikigeneratedlinkcontent"/>
    <w:basedOn w:val="DefaultParagraphFont"/>
    <w:rsid w:val="00787493"/>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787493"/>
    <w:rPr>
      <w:rFonts w:eastAsiaTheme="minorHAnsi"/>
      <w:sz w:val="26"/>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tructurecms-staging-psyclone.netdna-ssl.com/client_assets/dwonk/media/attachments/590c/6aa0/6970/2d2d/4182/0000/590c6aa069702d2d41820000.pdf?1493985952" TargetMode="External"/><Relationship Id="rId18" Type="http://schemas.openxmlformats.org/officeDocument/2006/relationships/hyperlink" Target="https://jamanetwork.com/journals/jamainternalmedicine/fullarticle/2109854" TargetMode="External"/><Relationship Id="rId26" Type="http://schemas.openxmlformats.org/officeDocument/2006/relationships/hyperlink" Target="https://abcnews.go.com/Health/superbug-fungus-global-health-threat-600-us-infected/story?id=62297532" TargetMode="External"/><Relationship Id="rId3" Type="http://schemas.openxmlformats.org/officeDocument/2006/relationships/customXml" Target="../customXml/item3.xml"/><Relationship Id="rId21" Type="http://schemas.openxmlformats.org/officeDocument/2006/relationships/hyperlink" Target="https://www.arnoldventures.org/stories/evergreening-stunts-competition-costs-consumers-and-taxpayers/" TargetMode="External"/><Relationship Id="rId7" Type="http://schemas.openxmlformats.org/officeDocument/2006/relationships/settings" Target="settings.xml"/><Relationship Id="rId12" Type="http://schemas.openxmlformats.org/officeDocument/2006/relationships/hyperlink" Target="https://www.nytimes.com/2011/03/07/business/07drug.html" TargetMode="External"/><Relationship Id="rId17" Type="http://schemas.openxmlformats.org/officeDocument/2006/relationships/hyperlink" Target="https://www.statista.com/statistics/265085/research-and-development-expenditure-us-pharmaceutical-industry/" TargetMode="External"/><Relationship Id="rId25" Type="http://schemas.openxmlformats.org/officeDocument/2006/relationships/hyperlink" Target="https://abcnews.go.com/Politics/amal-clooney-angelina-jolie-speak-us-weighed-vetoing/story?id=62574726"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gao.gov/assets/690/688472.pdf" TargetMode="External"/><Relationship Id="rId20" Type="http://schemas.openxmlformats.org/officeDocument/2006/relationships/hyperlink" Target="https://doi.org/10.1093/jlb/lsy022" TargetMode="External"/><Relationship Id="rId29" Type="http://schemas.openxmlformats.org/officeDocument/2006/relationships/hyperlink" Target="https://abcnews.go.com/Health/melissa-rivers-talks-fathers-suicide-dr-jennifer-ashton/story?id=62733179&amp;cid=clicksource_26_null_headlines_he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ealthaffairs.org/do/10.1377/hblog20190228.636555/full/" TargetMode="External"/><Relationship Id="rId24" Type="http://schemas.openxmlformats.org/officeDocument/2006/relationships/hyperlink" Target="https://abcnews.go.com/Health/amidst-superbug-crisis-scientists-urge-innovation/story?id=62763415"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healthaffairs.org/doi/10.1377/hlthaff.2018.05147" TargetMode="External"/><Relationship Id="rId23" Type="http://schemas.openxmlformats.org/officeDocument/2006/relationships/hyperlink" Target="https://www.nytimes.com/2016/02/23/science/scientists-ponder-the-prospect-of-contagious-cancer.html?mcubz=0" TargetMode="External"/><Relationship Id="rId28" Type="http://schemas.openxmlformats.org/officeDocument/2006/relationships/hyperlink" Target="https://www.who.int/news-room/detail/27-02-2017-who-publishes-list-of-bacteria-for-which-new-antibiotics-are-urgently-needed" TargetMode="External"/><Relationship Id="rId10" Type="http://schemas.openxmlformats.org/officeDocument/2006/relationships/hyperlink" Target="https://www.statnews.com/2019/02/11/drug-patent-protection-one-done/" TargetMode="External"/><Relationship Id="rId19" Type="http://schemas.openxmlformats.org/officeDocument/2006/relationships/hyperlink" Target="https://www.statnews.com/2019/02/11/drug-patent-protection-one-done/" TargetMode="External"/><Relationship Id="rId31" Type="http://schemas.openxmlformats.org/officeDocument/2006/relationships/hyperlink" Target="https://www.ncbi.nlm.nih.gov/pmc/articles/PMC6446569/" TargetMode="External"/><Relationship Id="rId4" Type="http://schemas.openxmlformats.org/officeDocument/2006/relationships/customXml" Target="../customXml/item4.xml"/><Relationship Id="rId9" Type="http://schemas.openxmlformats.org/officeDocument/2006/relationships/hyperlink" Target="https://insight.kellogg.northwestern.edu/article/pharma-companies-argue-lower-drug-prices-fewer-breakthrough-drugs" TargetMode="External"/><Relationship Id="rId14" Type="http://schemas.openxmlformats.org/officeDocument/2006/relationships/hyperlink" Target="http://www.piapr.org/clientuploads/PRESENTATIONS/IQVIA_Institute_2018_and_Beyond.pdf" TargetMode="External"/><Relationship Id="rId22" Type="http://schemas.openxmlformats.org/officeDocument/2006/relationships/hyperlink" Target="https://www.statnews.com/2016/06/14/secondary-patent-gilead-sovaldi-harvoni/" TargetMode="External"/><Relationship Id="rId27" Type="http://schemas.openxmlformats.org/officeDocument/2006/relationships/hyperlink" Target="https://www.who.int/antimicrobial-resistance/interagency-coordination-group/IACG_final_report_EN.pdf?ua=1" TargetMode="External"/><Relationship Id="rId30" Type="http://schemas.openxmlformats.org/officeDocument/2006/relationships/hyperlink" Target="https://www.the-american-interest.com/2017/01/12/superbug-pandemics-and-how-to-prevent-them/"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23982</Words>
  <Characters>136698</Characters>
  <Application>Microsoft Office Word</Application>
  <DocSecurity>0</DocSecurity>
  <Lines>1139</Lines>
  <Paragraphs>320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160360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2021-09-05T02:33:00Z</dcterms:created>
  <dcterms:modified xsi:type="dcterms:W3CDTF">2021-09-05T02:33:00Z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