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B7CED" w14:textId="09C3852F" w:rsidR="00F47527" w:rsidRDefault="00F47527" w:rsidP="00F47527">
      <w:pPr>
        <w:pStyle w:val="Heading1"/>
      </w:pPr>
      <w:r>
        <w:t>1AC</w:t>
      </w:r>
    </w:p>
    <w:p w14:paraId="163DC442" w14:textId="30228A97" w:rsidR="007B6B30" w:rsidRPr="0021277C" w:rsidRDefault="007B6B30" w:rsidP="007B6B30">
      <w:pPr>
        <w:pStyle w:val="Heading3"/>
        <w:rPr>
          <w:rFonts w:asciiTheme="majorHAnsi" w:hAnsiTheme="majorHAnsi" w:cstheme="majorHAnsi"/>
        </w:rPr>
      </w:pPr>
      <w:r w:rsidRPr="0021277C">
        <w:rPr>
          <w:rFonts w:asciiTheme="majorHAnsi" w:hAnsiTheme="majorHAnsi" w:cstheme="majorHAnsi"/>
        </w:rPr>
        <w:t>1AC – Framing</w:t>
      </w:r>
    </w:p>
    <w:p w14:paraId="5A9EC90E" w14:textId="77777777" w:rsidR="007B6B30" w:rsidRPr="0021277C" w:rsidRDefault="007B6B30" w:rsidP="007B6B30">
      <w:pPr>
        <w:keepNext/>
        <w:keepLines/>
        <w:spacing w:before="40" w:after="0"/>
        <w:outlineLvl w:val="3"/>
        <w:rPr>
          <w:rFonts w:asciiTheme="majorHAnsi" w:eastAsiaTheme="majorEastAsia" w:hAnsiTheme="majorHAnsi" w:cstheme="majorHAnsi"/>
          <w:b/>
          <w:bCs/>
          <w:sz w:val="26"/>
          <w:szCs w:val="26"/>
        </w:rPr>
      </w:pPr>
      <w:r w:rsidRPr="0021277C">
        <w:rPr>
          <w:rFonts w:asciiTheme="majorHAnsi" w:eastAsiaTheme="majorEastAsia" w:hAnsiTheme="majorHAnsi" w:cstheme="majorHAnsi"/>
          <w:b/>
          <w:bCs/>
          <w:sz w:val="26"/>
          <w:szCs w:val="26"/>
        </w:rPr>
        <w:t>Presumption and permissibility affirm –</w:t>
      </w:r>
    </w:p>
    <w:p w14:paraId="1893F6F4" w14:textId="77777777" w:rsidR="007B6B30" w:rsidRPr="0021277C" w:rsidRDefault="007B6B30" w:rsidP="007B6B30">
      <w:pPr>
        <w:keepNext/>
        <w:keepLines/>
        <w:spacing w:before="40" w:after="0"/>
        <w:outlineLvl w:val="3"/>
        <w:rPr>
          <w:rFonts w:asciiTheme="majorHAnsi" w:eastAsiaTheme="majorEastAsia" w:hAnsiTheme="majorHAnsi" w:cstheme="majorHAnsi"/>
          <w:b/>
          <w:bCs/>
          <w:sz w:val="26"/>
          <w:szCs w:val="26"/>
        </w:rPr>
      </w:pPr>
      <w:r w:rsidRPr="0021277C">
        <w:rPr>
          <w:rFonts w:asciiTheme="majorHAnsi" w:eastAsiaTheme="majorEastAsia" w:hAnsiTheme="majorHAnsi" w:cstheme="majorHAnsi"/>
          <w:b/>
          <w:bCs/>
          <w:sz w:val="26"/>
          <w:szCs w:val="26"/>
        </w:rPr>
        <w:t>A] Statements are true before false since if I told you my name, you’d believe me.B]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7F75B272" w14:textId="77777777" w:rsidR="007B6B30" w:rsidRPr="0021277C" w:rsidRDefault="007B6B30" w:rsidP="007B6B30">
      <w:pPr>
        <w:keepNext/>
        <w:keepLines/>
        <w:spacing w:before="40"/>
        <w:outlineLvl w:val="3"/>
        <w:rPr>
          <w:rStyle w:val="Emphasis"/>
          <w:rFonts w:asciiTheme="majorHAnsi" w:hAnsiTheme="majorHAnsi" w:cstheme="majorHAnsi"/>
        </w:rPr>
      </w:pPr>
      <w:r w:rsidRPr="0021277C">
        <w:rPr>
          <w:rFonts w:asciiTheme="majorHAnsi" w:hAnsiTheme="majorHAnsi" w:cstheme="majorHAnsi"/>
          <w:b/>
          <w:bCs/>
          <w:sz w:val="26"/>
          <w:szCs w:val="26"/>
        </w:rPr>
        <w:t>Conflicting ethical viewpoints does not require the inevitable exclusion of one over another but rather the acceptance that both could be relevant and valuable ethical tool.</w:t>
      </w:r>
      <w:r w:rsidRPr="0021277C">
        <w:rPr>
          <w:rFonts w:asciiTheme="majorHAnsi" w:eastAsiaTheme="majorEastAsia" w:hAnsiTheme="majorHAnsi" w:cstheme="majorHAnsi"/>
          <w:b/>
          <w:bCs/>
          <w:sz w:val="26"/>
          <w:szCs w:val="26"/>
        </w:rPr>
        <w:t xml:space="preserve"> Thus, the </w:t>
      </w:r>
      <w:r w:rsidRPr="0021277C">
        <w:rPr>
          <w:rFonts w:asciiTheme="majorHAnsi" w:eastAsiaTheme="majorEastAsia" w:hAnsiTheme="majorHAnsi" w:cstheme="majorHAnsi"/>
          <w:b/>
          <w:bCs/>
          <w:sz w:val="26"/>
          <w:szCs w:val="26"/>
          <w:u w:val="single"/>
        </w:rPr>
        <w:t>meta ethic</w:t>
      </w:r>
      <w:r w:rsidRPr="0021277C">
        <w:rPr>
          <w:rFonts w:asciiTheme="majorHAnsi" w:eastAsiaTheme="majorEastAsia" w:hAnsiTheme="majorHAnsi" w:cstheme="majorHAnsi"/>
          <w:b/>
          <w:bCs/>
          <w:sz w:val="26"/>
          <w:szCs w:val="26"/>
        </w:rPr>
        <w:t xml:space="preserve"> should be </w:t>
      </w:r>
      <w:r w:rsidRPr="0021277C">
        <w:rPr>
          <w:rFonts w:asciiTheme="majorHAnsi" w:eastAsiaTheme="majorEastAsia" w:hAnsiTheme="majorHAnsi" w:cstheme="majorHAnsi"/>
          <w:b/>
          <w:bCs/>
          <w:sz w:val="26"/>
          <w:szCs w:val="26"/>
          <w:u w:val="single"/>
        </w:rPr>
        <w:t>moral pluralism.</w:t>
      </w:r>
      <w:r w:rsidRPr="0021277C">
        <w:rPr>
          <w:rFonts w:asciiTheme="majorHAnsi" w:eastAsiaTheme="majorEastAsia" w:hAnsiTheme="majorHAnsi" w:cstheme="majorHAnsi"/>
          <w:b/>
          <w:bCs/>
          <w:sz w:val="26"/>
          <w:szCs w:val="26"/>
        </w:rPr>
        <w:t xml:space="preserve"> Prefer- </w:t>
      </w:r>
    </w:p>
    <w:p w14:paraId="614BCE60" w14:textId="77777777" w:rsidR="007B6B30" w:rsidRPr="0021277C" w:rsidRDefault="007B6B30" w:rsidP="007B6B30">
      <w:pPr>
        <w:pStyle w:val="Heading4"/>
        <w:rPr>
          <w:rFonts w:asciiTheme="majorHAnsi" w:hAnsiTheme="majorHAnsi" w:cstheme="majorHAnsi"/>
        </w:rPr>
      </w:pPr>
      <w:r w:rsidRPr="0021277C">
        <w:rPr>
          <w:rFonts w:asciiTheme="majorHAnsi" w:hAnsiTheme="majorHAnsi" w:cstheme="majorHAnsi"/>
        </w:rPr>
        <w:t xml:space="preserve">1] </w:t>
      </w:r>
      <w:r w:rsidRPr="0021277C">
        <w:rPr>
          <w:rFonts w:asciiTheme="majorHAnsi" w:hAnsiTheme="majorHAnsi" w:cstheme="majorHAnsi"/>
          <w:u w:val="single"/>
        </w:rPr>
        <w:t>Empirics</w:t>
      </w:r>
      <w:r w:rsidRPr="0021277C">
        <w:rPr>
          <w:rFonts w:asciiTheme="majorHAnsi" w:hAnsiTheme="majorHAnsi" w:cstheme="majorHAnsi"/>
        </w:rPr>
        <w:t>- Best studies prove pluralistic tendencies are inevitable</w:t>
      </w:r>
    </w:p>
    <w:p w14:paraId="34392898" w14:textId="77777777" w:rsidR="007B6B30" w:rsidRPr="0021277C" w:rsidRDefault="007B6B30" w:rsidP="007B6B30">
      <w:pPr>
        <w:rPr>
          <w:rFonts w:asciiTheme="majorHAnsi" w:hAnsiTheme="majorHAnsi" w:cstheme="majorHAnsi"/>
        </w:rPr>
      </w:pPr>
      <w:r w:rsidRPr="0021277C">
        <w:rPr>
          <w:rStyle w:val="Style13ptBold"/>
          <w:rFonts w:asciiTheme="majorHAnsi" w:hAnsiTheme="majorHAnsi" w:cstheme="majorHAnsi"/>
        </w:rPr>
        <w:t>Polzler and Wright 19</w:t>
      </w:r>
      <w:r w:rsidRPr="0021277C">
        <w:rPr>
          <w:rFonts w:asciiTheme="majorHAnsi" w:hAnsiTheme="majorHAnsi" w:cstheme="majorHAnsi"/>
        </w:rPr>
        <w:t xml:space="preserve">[Thomas Pölzler and Jennifer Cole Wright- “Empirical research on folk moral objectivism” </w:t>
      </w:r>
      <w:hyperlink r:id="rId11" w:history="1">
        <w:r w:rsidRPr="0021277C">
          <w:rPr>
            <w:rStyle w:val="Hyperlink"/>
            <w:rFonts w:asciiTheme="majorHAnsi" w:hAnsiTheme="majorHAnsi" w:cstheme="majorHAnsi"/>
          </w:rPr>
          <w:t>https://www.ncbi.nlm.nih.gov/pmc/articles/PMC6686698/</w:t>
        </w:r>
      </w:hyperlink>
      <w:r w:rsidRPr="0021277C">
        <w:rPr>
          <w:rFonts w:asciiTheme="majorHAnsi" w:hAnsiTheme="majorHAnsi" w:cstheme="majorHAnsi"/>
        </w:rPr>
        <w:t xml:space="preserve"> NCBI. Published July 5</w:t>
      </w:r>
      <w:r w:rsidRPr="0021277C">
        <w:rPr>
          <w:rFonts w:asciiTheme="majorHAnsi" w:hAnsiTheme="majorHAnsi" w:cstheme="majorHAnsi"/>
          <w:vertAlign w:val="superscript"/>
        </w:rPr>
        <w:t>th</w:t>
      </w:r>
      <w:r w:rsidRPr="0021277C">
        <w:rPr>
          <w:rFonts w:asciiTheme="majorHAnsi" w:hAnsiTheme="majorHAnsi" w:cstheme="majorHAnsi"/>
        </w:rPr>
        <w:t xml:space="preserve"> 2019] Dulles AS </w:t>
      </w:r>
    </w:p>
    <w:p w14:paraId="0FD72264" w14:textId="77777777" w:rsidR="007B6B30" w:rsidRPr="0021277C" w:rsidRDefault="007B6B30" w:rsidP="007B6B30">
      <w:pPr>
        <w:rPr>
          <w:rFonts w:asciiTheme="majorHAnsi" w:hAnsiTheme="majorHAnsi" w:cstheme="majorHAnsi"/>
          <w:sz w:val="13"/>
        </w:rPr>
      </w:pPr>
      <w:r w:rsidRPr="0021277C">
        <w:rPr>
          <w:rFonts w:asciiTheme="majorHAnsi" w:hAnsiTheme="majorHAnsi" w:cstheme="majorHAnsi"/>
          <w:highlight w:val="cyan"/>
          <w:u w:val="single"/>
        </w:rPr>
        <w:t>Examining these studies'</w:t>
      </w:r>
      <w:r w:rsidRPr="0021277C">
        <w:rPr>
          <w:rFonts w:asciiTheme="majorHAnsi" w:hAnsiTheme="majorHAnsi" w:cstheme="majorHAnsi"/>
          <w:sz w:val="13"/>
        </w:rPr>
        <w:t xml:space="preserve"> results more closely, however, makes it less clear whether this interpretation is appropriate (Pölzler, 2018b). Take again Goodwin and Darley's study. In this study, </w:t>
      </w:r>
      <w:r w:rsidRPr="0021277C">
        <w:rPr>
          <w:rFonts w:asciiTheme="majorHAnsi" w:hAnsiTheme="majorHAnsi" w:cstheme="majorHAnsi"/>
          <w:u w:val="single"/>
        </w:rPr>
        <w:t>almost 30% of subjects' responses to the disagreement measure</w:t>
      </w:r>
      <w:r w:rsidRPr="0021277C">
        <w:rPr>
          <w:rFonts w:asciiTheme="majorHAnsi" w:hAnsiTheme="majorHAnsi" w:cstheme="majorHAnsi"/>
          <w:sz w:val="13"/>
        </w:rPr>
        <w:t xml:space="preserve"> and almost </w:t>
      </w:r>
      <w:r w:rsidRPr="0021277C">
        <w:rPr>
          <w:rFonts w:asciiTheme="majorHAnsi" w:hAnsiTheme="majorHAnsi" w:cstheme="majorHAnsi"/>
          <w:u w:val="single"/>
        </w:rPr>
        <w:t>50% of their responses to the truth‐aptness measure fell</w:t>
      </w:r>
      <w:r w:rsidRPr="0021277C">
        <w:rPr>
          <w:rFonts w:asciiTheme="majorHAnsi" w:hAnsiTheme="majorHAnsi" w:cstheme="majorHAnsi"/>
          <w:sz w:val="13"/>
        </w:rPr>
        <w:t xml:space="preserve"> on the option that the researchers took to be indicative of subjectivism (Goodwin &amp; Darley, 2008, pp. 1347, 1351). Moreover, while </w:t>
      </w:r>
      <w:r w:rsidRPr="0021277C">
        <w:rPr>
          <w:rFonts w:asciiTheme="majorHAnsi" w:hAnsiTheme="majorHAnsi" w:cstheme="majorHAnsi"/>
          <w:highlight w:val="cyan"/>
          <w:u w:val="single"/>
        </w:rPr>
        <w:t>some moral statements were</w:t>
      </w:r>
      <w:r w:rsidRPr="0021277C">
        <w:rPr>
          <w:rFonts w:asciiTheme="majorHAnsi" w:hAnsiTheme="majorHAnsi" w:cstheme="majorHAnsi"/>
          <w:sz w:val="13"/>
        </w:rPr>
        <w:t xml:space="preserve"> dominantly </w:t>
      </w:r>
      <w:r w:rsidRPr="0021277C">
        <w:rPr>
          <w:rFonts w:asciiTheme="majorHAnsi" w:hAnsiTheme="majorHAnsi" w:cstheme="majorHAnsi"/>
          <w:highlight w:val="cyan"/>
          <w:u w:val="single"/>
        </w:rPr>
        <w:t>classified as objective</w:t>
      </w:r>
      <w:r w:rsidRPr="0021277C">
        <w:rPr>
          <w:rFonts w:asciiTheme="majorHAnsi" w:hAnsiTheme="majorHAnsi" w:cstheme="majorHAnsi"/>
          <w:sz w:val="13"/>
        </w:rPr>
        <w:t xml:space="preserve"> (e.g., the above statement about robbery), many </w:t>
      </w:r>
      <w:r w:rsidRPr="0021277C">
        <w:rPr>
          <w:rFonts w:asciiTheme="majorHAnsi" w:hAnsiTheme="majorHAnsi" w:cstheme="majorHAnsi"/>
          <w:highlight w:val="cyan"/>
          <w:u w:val="single"/>
        </w:rPr>
        <w:t>others were</w:t>
      </w:r>
      <w:r w:rsidRPr="0021277C">
        <w:rPr>
          <w:rFonts w:asciiTheme="majorHAnsi" w:hAnsiTheme="majorHAnsi" w:cstheme="majorHAnsi"/>
          <w:u w:val="single"/>
        </w:rPr>
        <w:t xml:space="preserve"> dominantly classified </w:t>
      </w:r>
      <w:r w:rsidRPr="0021277C">
        <w:rPr>
          <w:rFonts w:asciiTheme="majorHAnsi" w:hAnsiTheme="majorHAnsi" w:cstheme="majorHAnsi"/>
          <w:highlight w:val="cyan"/>
          <w:u w:val="single"/>
        </w:rPr>
        <w:t>as nonobjective</w:t>
      </w:r>
      <w:r w:rsidRPr="0021277C">
        <w:rPr>
          <w:rFonts w:asciiTheme="majorHAnsi" w:hAnsiTheme="majorHAnsi" w:cstheme="majorHAnsi"/>
          <w:sz w:val="13"/>
        </w:rPr>
        <w:t xml:space="preserve"> (e.g., the stem cell research statement). This suggests that subjects in </w:t>
      </w:r>
      <w:r w:rsidRPr="0021277C">
        <w:rPr>
          <w:rFonts w:asciiTheme="majorHAnsi" w:hAnsiTheme="majorHAnsi" w:cstheme="majorHAnsi"/>
          <w:u w:val="single"/>
        </w:rPr>
        <w:t xml:space="preserve">Goodwin and </w:t>
      </w:r>
      <w:r w:rsidRPr="0021277C">
        <w:rPr>
          <w:rFonts w:asciiTheme="majorHAnsi" w:hAnsiTheme="majorHAnsi" w:cstheme="majorHAnsi"/>
          <w:highlight w:val="cyan"/>
          <w:u w:val="single"/>
        </w:rPr>
        <w:t>Darley's study may have</w:t>
      </w:r>
      <w:r w:rsidRPr="0021277C">
        <w:rPr>
          <w:rFonts w:asciiTheme="majorHAnsi" w:hAnsiTheme="majorHAnsi" w:cstheme="majorHAnsi"/>
          <w:u w:val="single"/>
        </w:rPr>
        <w:t xml:space="preserve"> actually </w:t>
      </w:r>
      <w:r w:rsidRPr="0021277C">
        <w:rPr>
          <w:rFonts w:asciiTheme="majorHAnsi" w:hAnsiTheme="majorHAnsi" w:cstheme="majorHAnsi"/>
          <w:highlight w:val="cyan"/>
          <w:u w:val="single"/>
        </w:rPr>
        <w:t>favored</w:t>
      </w:r>
      <w:r w:rsidRPr="0021277C">
        <w:rPr>
          <w:rFonts w:asciiTheme="majorHAnsi" w:hAnsiTheme="majorHAnsi" w:cstheme="majorHAnsi"/>
          <w:sz w:val="13"/>
        </w:rPr>
        <w:t xml:space="preserve"> what Wright, Grandjean, and McWhite (2013) called </w:t>
      </w:r>
      <w:r w:rsidRPr="0021277C">
        <w:rPr>
          <w:rStyle w:val="Emphasis"/>
          <w:rFonts w:asciiTheme="majorHAnsi" w:hAnsiTheme="majorHAnsi" w:cstheme="majorHAnsi"/>
          <w:sz w:val="20"/>
          <w:highlight w:val="cyan"/>
        </w:rPr>
        <w:t>“metaethical pluralism</w:t>
      </w:r>
      <w:r w:rsidRPr="0021277C">
        <w:rPr>
          <w:rFonts w:asciiTheme="majorHAnsi" w:hAnsiTheme="majorHAnsi" w:cstheme="majorHAnsi"/>
          <w:sz w:val="13"/>
        </w:rPr>
        <w:t xml:space="preserve">,” i.e., they sometimes sided with objectivism and other times with nonobjectivism. </w:t>
      </w:r>
      <w:r w:rsidRPr="0021277C">
        <w:rPr>
          <w:rFonts w:asciiTheme="majorHAnsi" w:hAnsiTheme="majorHAnsi" w:cstheme="majorHAnsi"/>
          <w:highlight w:val="cyan"/>
          <w:u w:val="single"/>
        </w:rPr>
        <w:t>More</w:t>
      </w:r>
      <w:r w:rsidRPr="0021277C">
        <w:rPr>
          <w:rFonts w:asciiTheme="majorHAnsi" w:hAnsiTheme="majorHAnsi" w:cstheme="majorHAnsi"/>
          <w:u w:val="single"/>
        </w:rPr>
        <w:t xml:space="preserve"> recent </w:t>
      </w:r>
      <w:r w:rsidRPr="0021277C">
        <w:rPr>
          <w:rFonts w:asciiTheme="majorHAnsi" w:hAnsiTheme="majorHAnsi" w:cstheme="majorHAnsi"/>
          <w:highlight w:val="cyan"/>
          <w:u w:val="single"/>
        </w:rPr>
        <w:t>studies have</w:t>
      </w:r>
      <w:r w:rsidRPr="0021277C">
        <w:rPr>
          <w:rFonts w:asciiTheme="majorHAnsi" w:hAnsiTheme="majorHAnsi" w:cstheme="majorHAnsi"/>
          <w:sz w:val="13"/>
        </w:rPr>
        <w:t xml:space="preserve"> by and large </w:t>
      </w:r>
      <w:r w:rsidRPr="0021277C">
        <w:rPr>
          <w:rFonts w:asciiTheme="majorHAnsi" w:hAnsiTheme="majorHAnsi" w:cstheme="majorHAnsi"/>
          <w:highlight w:val="cyan"/>
          <w:u w:val="single"/>
        </w:rPr>
        <w:t>confirmed</w:t>
      </w:r>
      <w:r w:rsidRPr="0021277C">
        <w:rPr>
          <w:rFonts w:asciiTheme="majorHAnsi" w:hAnsiTheme="majorHAnsi" w:cstheme="majorHAnsi"/>
          <w:u w:val="single"/>
        </w:rPr>
        <w:t xml:space="preserve"> this</w:t>
      </w:r>
      <w:r w:rsidRPr="0021277C">
        <w:rPr>
          <w:rFonts w:asciiTheme="majorHAnsi" w:hAnsiTheme="majorHAnsi" w:cstheme="majorHAnsi"/>
          <w:sz w:val="13"/>
        </w:rPr>
        <w:t xml:space="preserve"> hypothesis of </w:t>
      </w:r>
      <w:r w:rsidRPr="0021277C">
        <w:rPr>
          <w:rFonts w:asciiTheme="majorHAnsi" w:hAnsiTheme="majorHAnsi" w:cstheme="majorHAnsi"/>
          <w:u w:val="single"/>
        </w:rPr>
        <w:t>folk metaethical pluralism</w:t>
      </w:r>
      <w:r w:rsidRPr="0021277C">
        <w:rPr>
          <w:rFonts w:asciiTheme="majorHAnsi" w:hAnsiTheme="majorHAnsi" w:cstheme="majorHAnsi"/>
          <w:sz w:val="13"/>
        </w:rPr>
        <w:t xml:space="preserve">. Wright et al. (2013) and Wright, McWhite, and Grandjean (2014), for example, replicated Goodwin and Darley's results, using the exact same measures, but letting subjects classify the presented statements as moral and nonmoral themselves. </w:t>
      </w:r>
      <w:r w:rsidRPr="0021277C">
        <w:rPr>
          <w:rFonts w:asciiTheme="majorHAnsi" w:hAnsiTheme="majorHAnsi" w:cstheme="majorHAnsi"/>
          <w:highlight w:val="cyan"/>
          <w:u w:val="single"/>
        </w:rPr>
        <w:t>Objectivity ratings for statements</w:t>
      </w:r>
      <w:r w:rsidRPr="0021277C">
        <w:rPr>
          <w:rFonts w:asciiTheme="majorHAnsi" w:hAnsiTheme="majorHAnsi" w:cstheme="majorHAnsi"/>
          <w:sz w:val="13"/>
        </w:rPr>
        <w:t xml:space="preserve"> that were dominantly self‐classified as moral </w:t>
      </w:r>
      <w:r w:rsidRPr="0021277C">
        <w:rPr>
          <w:rStyle w:val="Emphasis"/>
          <w:rFonts w:asciiTheme="majorHAnsi" w:hAnsiTheme="majorHAnsi" w:cstheme="majorHAnsi"/>
          <w:sz w:val="20"/>
          <w:highlight w:val="cyan"/>
        </w:rPr>
        <w:t>varied between</w:t>
      </w:r>
      <w:r w:rsidRPr="0021277C">
        <w:rPr>
          <w:rStyle w:val="Emphasis"/>
          <w:rFonts w:asciiTheme="majorHAnsi" w:hAnsiTheme="majorHAnsi" w:cstheme="majorHAnsi"/>
          <w:sz w:val="20"/>
        </w:rPr>
        <w:t xml:space="preserve"> as little as </w:t>
      </w:r>
      <w:r w:rsidRPr="0021277C">
        <w:rPr>
          <w:rStyle w:val="Emphasis"/>
          <w:rFonts w:asciiTheme="majorHAnsi" w:hAnsiTheme="majorHAnsi" w:cstheme="majorHAnsi"/>
          <w:sz w:val="20"/>
          <w:highlight w:val="cyan"/>
        </w:rPr>
        <w:t>5% and</w:t>
      </w:r>
      <w:r w:rsidRPr="0021277C">
        <w:rPr>
          <w:rStyle w:val="Emphasis"/>
          <w:rFonts w:asciiTheme="majorHAnsi" w:hAnsiTheme="majorHAnsi" w:cstheme="majorHAnsi"/>
          <w:sz w:val="20"/>
        </w:rPr>
        <w:t xml:space="preserve"> as much as </w:t>
      </w:r>
      <w:r w:rsidRPr="0021277C">
        <w:rPr>
          <w:rStyle w:val="Emphasis"/>
          <w:rFonts w:asciiTheme="majorHAnsi" w:hAnsiTheme="majorHAnsi" w:cstheme="majorHAnsi"/>
          <w:sz w:val="20"/>
          <w:highlight w:val="cyan"/>
        </w:rPr>
        <w:t>85%.</w:t>
      </w:r>
      <w:r w:rsidRPr="0021277C">
        <w:rPr>
          <w:rFonts w:asciiTheme="majorHAnsi" w:hAnsiTheme="majorHAnsi" w:cstheme="majorHAnsi"/>
          <w:sz w:val="13"/>
        </w:rPr>
        <w:t xml:space="preserve"> </w:t>
      </w:r>
      <w:r w:rsidRPr="0021277C">
        <w:rPr>
          <w:rFonts w:asciiTheme="majorHAnsi" w:hAnsiTheme="majorHAnsi" w:cstheme="majorHAnsi"/>
          <w:u w:val="single"/>
        </w:rPr>
        <w:t>Research based on different measures yielded high proportions of intrapersonal variation as well</w:t>
      </w:r>
      <w:r w:rsidRPr="0021277C">
        <w:rPr>
          <w:rFonts w:asciiTheme="majorHAnsi" w:hAnsiTheme="majorHAnsi" w:cstheme="majorHAnsi"/>
          <w:sz w:val="13"/>
        </w:rPr>
        <w:t xml:space="preserve"> (e.g., Beebe, 2014; Beebe, Qiaoan, Wysocki, &amp; Endara, 2015; Beebe &amp; Sackris, 2016; Fisher, Knobe, Strickland, &amp; Keil, 2017; Goodwin &amp; Darley, 2012; Heiphetz &amp; Young, 2017; Wright, 2018; Zijlstra, forthcoming.</w:t>
      </w:r>
    </w:p>
    <w:p w14:paraId="4B4F21A1" w14:textId="77777777" w:rsidR="007B6B30" w:rsidRPr="0021277C" w:rsidRDefault="007B6B30" w:rsidP="007B6B30">
      <w:pPr>
        <w:pStyle w:val="Heading4"/>
        <w:rPr>
          <w:rFonts w:asciiTheme="majorHAnsi" w:hAnsiTheme="majorHAnsi" w:cstheme="majorHAnsi"/>
        </w:rPr>
      </w:pPr>
      <w:r w:rsidRPr="0021277C">
        <w:rPr>
          <w:rFonts w:asciiTheme="majorHAnsi" w:hAnsiTheme="majorHAnsi" w:cstheme="majorHAnsi"/>
        </w:rPr>
        <w:t xml:space="preserve">2] </w:t>
      </w:r>
      <w:r w:rsidRPr="0021277C">
        <w:rPr>
          <w:rFonts w:asciiTheme="majorHAnsi" w:hAnsiTheme="majorHAnsi" w:cstheme="majorHAnsi"/>
          <w:u w:val="single"/>
        </w:rPr>
        <w:t>Resolvability</w:t>
      </w:r>
      <w:r w:rsidRPr="0021277C">
        <w:rPr>
          <w:rFonts w:asciiTheme="majorHAnsi" w:hAnsiTheme="majorHAnsi" w:cstheme="majorHAnsi"/>
        </w:rPr>
        <w:t xml:space="preserve">- Thousands of years of metaethical debates have concluded in indecisiveness so a 45-minute debate would be unable to correctly resolve nebulous ethical disputes and identify the correct theory. Resolvability outweighs on </w:t>
      </w:r>
      <w:r w:rsidRPr="0021277C">
        <w:rPr>
          <w:rFonts w:asciiTheme="majorHAnsi" w:hAnsiTheme="majorHAnsi" w:cstheme="majorHAnsi"/>
          <w:u w:val="single"/>
        </w:rPr>
        <w:t>jurisdiction</w:t>
      </w:r>
      <w:r w:rsidRPr="0021277C">
        <w:rPr>
          <w:rFonts w:asciiTheme="majorHAnsi" w:hAnsiTheme="majorHAnsi" w:cstheme="majorHAnsi"/>
        </w:rPr>
        <w:t xml:space="preserve"> since it’s a </w:t>
      </w:r>
      <w:r w:rsidRPr="0021277C">
        <w:rPr>
          <w:rFonts w:asciiTheme="majorHAnsi" w:hAnsiTheme="majorHAnsi" w:cstheme="majorHAnsi"/>
          <w:u w:val="single"/>
        </w:rPr>
        <w:t>meta-constraint</w:t>
      </w:r>
      <w:r w:rsidRPr="0021277C">
        <w:rPr>
          <w:rFonts w:asciiTheme="majorHAnsi" w:hAnsiTheme="majorHAnsi" w:cstheme="majorHAnsi"/>
        </w:rPr>
        <w:t xml:space="preserve"> on the judge’s final jurisdiction.  </w:t>
      </w:r>
    </w:p>
    <w:p w14:paraId="35CA0C62" w14:textId="77777777" w:rsidR="007B6B30" w:rsidRPr="0021277C" w:rsidRDefault="007B6B30" w:rsidP="007B6B30">
      <w:pPr>
        <w:pStyle w:val="Heading4"/>
        <w:rPr>
          <w:rFonts w:asciiTheme="majorHAnsi" w:hAnsiTheme="majorHAnsi" w:cstheme="majorHAnsi"/>
        </w:rPr>
      </w:pPr>
      <w:r w:rsidRPr="0021277C">
        <w:rPr>
          <w:rFonts w:asciiTheme="majorHAnsi" w:hAnsiTheme="majorHAnsi" w:cstheme="majorHAnsi"/>
        </w:rPr>
        <w:t xml:space="preserve">Thus, the </w:t>
      </w:r>
      <w:r w:rsidRPr="0021277C">
        <w:rPr>
          <w:rFonts w:asciiTheme="majorHAnsi" w:hAnsiTheme="majorHAnsi" w:cstheme="majorHAnsi"/>
          <w:u w:val="single"/>
        </w:rPr>
        <w:t>standard</w:t>
      </w:r>
      <w:r w:rsidRPr="0021277C">
        <w:rPr>
          <w:rFonts w:asciiTheme="majorHAnsi" w:hAnsiTheme="majorHAnsi" w:cstheme="majorHAnsi"/>
        </w:rPr>
        <w:t xml:space="preserve"> is promoting pragmatic deliberation. Prefer-   </w:t>
      </w:r>
    </w:p>
    <w:p w14:paraId="2349DED9" w14:textId="77777777" w:rsidR="007B6B30" w:rsidRPr="0021277C" w:rsidRDefault="007B6B30" w:rsidP="007B6B30">
      <w:pPr>
        <w:pStyle w:val="Heading4"/>
        <w:rPr>
          <w:rFonts w:asciiTheme="majorHAnsi" w:hAnsiTheme="majorHAnsi" w:cstheme="majorHAnsi"/>
        </w:rPr>
      </w:pPr>
      <w:r w:rsidRPr="0021277C">
        <w:rPr>
          <w:rFonts w:asciiTheme="majorHAnsi" w:hAnsiTheme="majorHAnsi" w:cstheme="majorHAnsi"/>
        </w:rPr>
        <w:t>1] V</w:t>
      </w:r>
      <w:r w:rsidRPr="0021277C">
        <w:rPr>
          <w:rFonts w:asciiTheme="majorHAnsi" w:hAnsiTheme="majorHAnsi" w:cstheme="majorHAnsi"/>
          <w:u w:val="single"/>
        </w:rPr>
        <w:t>alue Pluralism</w:t>
      </w:r>
      <w:r w:rsidRPr="0021277C">
        <w:rPr>
          <w:rFonts w:asciiTheme="majorHAnsi" w:hAnsiTheme="majorHAnsi" w:cstheme="majorHAnsi"/>
        </w:rPr>
        <w:t xml:space="preserve">- Other ethical theories rely on minimalistic criteria as their foundation, our framework resolves this by using these criteria to better inform our judgments </w:t>
      </w:r>
      <w:r w:rsidRPr="0021277C">
        <w:rPr>
          <w:rFonts w:asciiTheme="majorHAnsi" w:hAnsiTheme="majorHAnsi" w:cstheme="majorHAnsi"/>
        </w:rPr>
        <w:br/>
        <w:t xml:space="preserve">LaFollete 2K </w:t>
      </w:r>
      <w:r w:rsidRPr="0021277C">
        <w:rPr>
          <w:rFonts w:asciiTheme="majorHAnsi" w:hAnsiTheme="majorHAnsi" w:cstheme="majorHAnsi"/>
        </w:rPr>
        <w:br/>
      </w:r>
      <w:r w:rsidRPr="0021277C">
        <w:rPr>
          <w:rFonts w:asciiTheme="majorHAnsi" w:hAnsiTheme="majorHAnsi" w:cstheme="majorHAnsi"/>
          <w:b w:val="0"/>
          <w:sz w:val="18"/>
        </w:rPr>
        <w:t xml:space="preserve">"Pragmatic Ethics" </w:t>
      </w:r>
      <w:hyperlink r:id="rId12" w:history="1">
        <w:r w:rsidRPr="0021277C">
          <w:rPr>
            <w:rFonts w:asciiTheme="majorHAnsi" w:hAnsiTheme="majorHAnsi" w:cstheme="majorHAnsi"/>
            <w:b w:val="0"/>
            <w:sz w:val="18"/>
          </w:rPr>
          <w:t>Hugh LaFollette</w:t>
        </w:r>
      </w:hyperlink>
      <w:r w:rsidRPr="0021277C">
        <w:rPr>
          <w:rFonts w:asciiTheme="majorHAnsi" w:hAnsiTheme="majorHAnsi" w:cstheme="majorHAnsi"/>
          <w:b w:val="0"/>
          <w:sz w:val="18"/>
        </w:rPr>
        <w:t xml:space="preserve"> In </w:t>
      </w:r>
      <w:hyperlink r:id="rId13" w:history="1">
        <w:r w:rsidRPr="0021277C">
          <w:rPr>
            <w:rFonts w:asciiTheme="majorHAnsi" w:hAnsiTheme="majorHAnsi" w:cstheme="majorHAnsi"/>
            <w:b w:val="0"/>
            <w:sz w:val="18"/>
          </w:rPr>
          <w:t>Blackwell Guide to Ethical Theory</w:t>
        </w:r>
      </w:hyperlink>
      <w:r w:rsidRPr="0021277C">
        <w:rPr>
          <w:rFonts w:asciiTheme="majorHAnsi" w:hAnsiTheme="majorHAnsi" w:cstheme="majorHAnsi"/>
          <w:b w:val="0"/>
          <w:sz w:val="18"/>
        </w:rPr>
        <w:t xml:space="preserve"> 2000. Hugh LaFollette is Marie E. and Leslie Cole Professor in Ethics at the University of South Florida St. Petersburg. He is editor-in-chief of The International Encyclopedia of Ethics. </w:t>
      </w:r>
      <w:hyperlink r:id="rId14" w:history="1">
        <w:r w:rsidRPr="0021277C">
          <w:rPr>
            <w:rStyle w:val="Hyperlink"/>
            <w:rFonts w:asciiTheme="majorHAnsi" w:hAnsiTheme="majorHAnsi" w:cstheme="majorHAnsi"/>
            <w:b w:val="0"/>
            <w:sz w:val="18"/>
          </w:rPr>
          <w:t>https://www.hughlafollette.com/papers/b-guide.htm</w:t>
        </w:r>
      </w:hyperlink>
      <w:r w:rsidRPr="0021277C">
        <w:rPr>
          <w:rFonts w:asciiTheme="majorHAnsi" w:hAnsiTheme="majorHAnsi" w:cstheme="majorHAnsi"/>
          <w:b w:val="0"/>
          <w:sz w:val="18"/>
        </w:rPr>
        <w:t xml:space="preserve"> Dulles AS</w:t>
      </w:r>
    </w:p>
    <w:p w14:paraId="63F6FD1A" w14:textId="77777777" w:rsidR="007B6B30" w:rsidRPr="0021277C" w:rsidRDefault="007B6B30" w:rsidP="007B6B30">
      <w:pPr>
        <w:rPr>
          <w:rFonts w:asciiTheme="majorHAnsi" w:hAnsiTheme="majorHAnsi" w:cstheme="majorHAnsi"/>
          <w:sz w:val="16"/>
          <w:szCs w:val="26"/>
        </w:rPr>
      </w:pPr>
      <w:r w:rsidRPr="0021277C">
        <w:rPr>
          <w:rFonts w:asciiTheme="majorHAnsi" w:hAnsiTheme="majorHAnsi" w:cstheme="majorHAnsi"/>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Acceptance . Ethics is a branch of philosophy that is responsible for studying the principles that govern the conduct of an individual.  Employs criteria, but is not criterial The previous discussions enable us to say more precisely why pragmatists reject a criterial view of morality. Pragmatism's core contention that </w:t>
      </w:r>
      <w:r w:rsidRPr="0021277C">
        <w:rPr>
          <w:rStyle w:val="StyleUnderline"/>
          <w:rFonts w:asciiTheme="majorHAnsi" w:hAnsiTheme="majorHAnsi" w:cstheme="majorHAnsi"/>
          <w:szCs w:val="26"/>
          <w:highlight w:val="cyan"/>
        </w:rPr>
        <w:t>practice</w:t>
      </w:r>
      <w:r w:rsidRPr="0021277C">
        <w:rPr>
          <w:rFonts w:asciiTheme="majorHAnsi" w:hAnsiTheme="majorHAnsi" w:cstheme="majorHAnsi"/>
          <w:b/>
          <w:sz w:val="26"/>
          <w:szCs w:val="26"/>
          <w:u w:val="single"/>
        </w:rPr>
        <w:t xml:space="preserve"> </w:t>
      </w:r>
      <w:r w:rsidRPr="0021277C">
        <w:rPr>
          <w:rFonts w:asciiTheme="majorHAnsi" w:hAnsiTheme="majorHAnsi" w:cstheme="majorHAnsi"/>
          <w:sz w:val="16"/>
          <w:szCs w:val="26"/>
        </w:rPr>
        <w:t xml:space="preserve">is primary in philosophy </w:t>
      </w:r>
      <w:r w:rsidRPr="0021277C">
        <w:rPr>
          <w:rStyle w:val="StyleUnderline"/>
          <w:rFonts w:asciiTheme="majorHAnsi" w:hAnsiTheme="majorHAnsi" w:cstheme="majorHAnsi"/>
          <w:szCs w:val="26"/>
          <w:highlight w:val="cyan"/>
        </w:rPr>
        <w:t>rules</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out</w:t>
      </w:r>
      <w:r w:rsidRPr="0021277C">
        <w:rPr>
          <w:rFonts w:asciiTheme="majorHAnsi" w:hAnsiTheme="majorHAnsi" w:cstheme="majorHAnsi"/>
          <w:b/>
          <w:sz w:val="26"/>
          <w:szCs w:val="26"/>
          <w:u w:val="single"/>
        </w:rPr>
        <w:t xml:space="preserve"> </w:t>
      </w:r>
      <w:r w:rsidRPr="0021277C">
        <w:rPr>
          <w:rFonts w:asciiTheme="majorHAnsi" w:hAnsiTheme="majorHAnsi" w:cstheme="majorHAnsi"/>
          <w:sz w:val="16"/>
          <w:szCs w:val="26"/>
        </w:rPr>
        <w:t xml:space="preserve">the hope of logically prior </w:t>
      </w:r>
      <w:r w:rsidRPr="0021277C">
        <w:rPr>
          <w:rStyle w:val="StyleUnderline"/>
          <w:rFonts w:asciiTheme="majorHAnsi" w:hAnsiTheme="majorHAnsi" w:cstheme="majorHAnsi"/>
          <w:szCs w:val="26"/>
          <w:highlight w:val="cyan"/>
        </w:rPr>
        <w:t>criteria</w:t>
      </w:r>
      <w:r w:rsidRPr="0021277C">
        <w:rPr>
          <w:rFonts w:asciiTheme="majorHAnsi" w:hAnsiTheme="majorHAnsi" w:cstheme="majorHAnsi"/>
          <w:sz w:val="16"/>
          <w:szCs w:val="26"/>
        </w:rPr>
        <w:t xml:space="preserve">. Any meaningful criteria evolve from our attempt to live morally – in deciding what is the best action in the circumstances. </w:t>
      </w:r>
      <w:r w:rsidRPr="0021277C">
        <w:rPr>
          <w:rStyle w:val="StyleUnderline"/>
          <w:rFonts w:asciiTheme="majorHAnsi" w:hAnsiTheme="majorHAnsi" w:cstheme="majorHAnsi"/>
          <w:szCs w:val="26"/>
          <w:highlight w:val="cyan"/>
        </w:rPr>
        <w:t>Criteria</w:t>
      </w:r>
      <w:r w:rsidRPr="0021277C">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are not discovered by pure reason, and they </w:t>
      </w:r>
      <w:r w:rsidRPr="0021277C">
        <w:rPr>
          <w:rStyle w:val="StyleUnderline"/>
          <w:rFonts w:asciiTheme="majorHAnsi" w:hAnsiTheme="majorHAnsi" w:cstheme="majorHAnsi"/>
          <w:szCs w:val="26"/>
          <w:highlight w:val="cyan"/>
        </w:rPr>
        <w:t>are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not</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fixed</w:t>
      </w:r>
      <w:r w:rsidRPr="0021277C">
        <w:rPr>
          <w:rFonts w:asciiTheme="majorHAnsi" w:hAnsiTheme="majorHAnsi" w:cstheme="majorHAnsi"/>
          <w:sz w:val="16"/>
          <w:szCs w:val="26"/>
        </w:rPr>
        <w:t xml:space="preserve">. As ends of action, they are always revisable. </w:t>
      </w:r>
      <w:r w:rsidRPr="0021277C">
        <w:rPr>
          <w:rStyle w:val="StyleUnderline"/>
          <w:rFonts w:asciiTheme="majorHAnsi" w:hAnsiTheme="majorHAnsi" w:cstheme="majorHAnsi"/>
          <w:szCs w:val="26"/>
          <w:highlight w:val="cyan"/>
        </w:rPr>
        <w:t>As</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we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obtain</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new</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evidence</w:t>
      </w:r>
      <w:r w:rsidRPr="0021277C">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about ourselves and our world, and as our worlds changes, </w:t>
      </w:r>
      <w:r w:rsidRPr="0021277C">
        <w:rPr>
          <w:rStyle w:val="StyleUnderline"/>
          <w:rFonts w:asciiTheme="majorHAnsi" w:hAnsiTheme="majorHAnsi" w:cstheme="majorHAnsi"/>
          <w:szCs w:val="26"/>
          <w:highlight w:val="cyan"/>
        </w:rPr>
        <w:t>we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find</w:t>
      </w:r>
      <w:r w:rsidRPr="0021277C">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that </w:t>
      </w:r>
      <w:r w:rsidRPr="0021277C">
        <w:rPr>
          <w:rStyle w:val="StyleUnderline"/>
          <w:rFonts w:asciiTheme="majorHAnsi" w:hAnsiTheme="majorHAnsi" w:cstheme="majorHAnsi"/>
          <w:szCs w:val="26"/>
          <w:highlight w:val="cyan"/>
        </w:rPr>
        <w:t>what</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was</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appropriate</w:t>
      </w:r>
      <w:r w:rsidRPr="0021277C">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for the old environment </w:t>
      </w:r>
      <w:r w:rsidRPr="0021277C">
        <w:rPr>
          <w:rStyle w:val="StyleUnderline"/>
          <w:rFonts w:asciiTheme="majorHAnsi" w:hAnsiTheme="majorHAnsi" w:cstheme="majorHAnsi"/>
          <w:szCs w:val="26"/>
          <w:highlight w:val="cyan"/>
        </w:rPr>
        <w:t>may</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not</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be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conducive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to</w:t>
      </w:r>
      <w:r w:rsidRPr="0021277C">
        <w:rPr>
          <w:rFonts w:asciiTheme="majorHAnsi" w:hAnsiTheme="majorHAnsi" w:cstheme="majorHAnsi"/>
          <w:sz w:val="16"/>
          <w:szCs w:val="26"/>
        </w:rPr>
        <w:t xml:space="preserve"> survival in </w:t>
      </w:r>
      <w:r w:rsidRPr="0021277C">
        <w:rPr>
          <w:rStyle w:val="StyleUnderline"/>
          <w:rFonts w:asciiTheme="majorHAnsi" w:hAnsiTheme="majorHAnsi" w:cstheme="majorHAnsi"/>
          <w:szCs w:val="26"/>
          <w:highlight w:val="cyan"/>
        </w:rPr>
        <w:t>the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 xml:space="preserve">new </w:t>
      </w:r>
      <w:r w:rsidRPr="0021277C">
        <w:rPr>
          <w:rFonts w:asciiTheme="majorHAnsi" w:hAnsiTheme="majorHAnsi" w:cstheme="majorHAnsi"/>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21277C">
        <w:rPr>
          <w:rStyle w:val="StyleUnderline"/>
          <w:rFonts w:asciiTheme="majorHAnsi" w:hAnsiTheme="majorHAnsi" w:cstheme="majorHAnsi"/>
          <w:szCs w:val="26"/>
          <w:highlight w:val="cyan"/>
        </w:rPr>
        <w:t>The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moral</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world</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is</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complex</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and</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changeable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No</w:t>
      </w:r>
      <w:r w:rsidRPr="0021277C">
        <w:rPr>
          <w:rFonts w:asciiTheme="majorHAnsi" w:hAnsiTheme="majorHAnsi" w:cstheme="majorHAnsi"/>
          <w:sz w:val="16"/>
          <w:szCs w:val="26"/>
        </w:rPr>
        <w:t xml:space="preserve"> set of </w:t>
      </w:r>
      <w:r w:rsidRPr="0021277C">
        <w:rPr>
          <w:rStyle w:val="StyleUnderline"/>
          <w:rFonts w:asciiTheme="majorHAnsi" w:hAnsiTheme="majorHAnsi" w:cstheme="majorHAnsi"/>
          <w:szCs w:val="26"/>
          <w:highlight w:val="cyan"/>
        </w:rPr>
        <w:t>criteria</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could</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give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us</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univocal</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answers</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about</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how</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we should behave in all circumstances</w:t>
      </w:r>
      <w:r w:rsidRPr="0021277C">
        <w:rPr>
          <w:rFonts w:asciiTheme="majorHAnsi" w:hAnsiTheme="majorHAnsi" w:cstheme="majorHAnsi"/>
          <w:b/>
          <w:sz w:val="26"/>
          <w:szCs w:val="26"/>
          <w:highlight w:val="cyan"/>
          <w:u w:val="single"/>
        </w:rPr>
        <w:t>.</w:t>
      </w:r>
      <w:r w:rsidRPr="0021277C">
        <w:rPr>
          <w:rFonts w:asciiTheme="majorHAnsi" w:hAnsiTheme="majorHAnsi" w:cstheme="majorHAnsi"/>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21277C">
        <w:rPr>
          <w:rStyle w:val="StyleUnderline"/>
          <w:rFonts w:asciiTheme="majorHAnsi" w:hAnsiTheme="majorHAnsi" w:cstheme="majorHAnsi"/>
          <w:szCs w:val="26"/>
          <w:highlight w:val="cyan"/>
        </w:rPr>
        <w:t>as</w:t>
      </w:r>
      <w:r w:rsidRPr="0021277C">
        <w:rPr>
          <w:rFonts w:asciiTheme="majorHAnsi" w:hAnsiTheme="majorHAnsi" w:cstheme="majorHAnsi"/>
          <w:b/>
          <w:sz w:val="26"/>
          <w:szCs w:val="26"/>
          <w:u w:val="single"/>
        </w:rPr>
        <w:t xml:space="preserve"> </w:t>
      </w:r>
      <w:r w:rsidRPr="0021277C">
        <w:rPr>
          <w:rFonts w:asciiTheme="majorHAnsi" w:hAnsiTheme="majorHAnsi" w:cstheme="majorHAnsi"/>
          <w:sz w:val="16"/>
          <w:szCs w:val="26"/>
        </w:rPr>
        <w:t xml:space="preserve">our </w:t>
      </w:r>
      <w:r w:rsidRPr="0021277C">
        <w:rPr>
          <w:rStyle w:val="StyleUnderline"/>
          <w:rFonts w:asciiTheme="majorHAnsi" w:hAnsiTheme="majorHAnsi" w:cstheme="majorHAnsi"/>
          <w:szCs w:val="26"/>
          <w:highlight w:val="cyan"/>
        </w:rPr>
        <w:t>environments</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change</w:t>
      </w:r>
      <w:r w:rsidRPr="0021277C">
        <w:rPr>
          <w:rFonts w:asciiTheme="majorHAnsi" w:hAnsiTheme="majorHAnsi" w:cstheme="majorHAnsi"/>
          <w:sz w:val="16"/>
          <w:szCs w:val="26"/>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21277C">
        <w:rPr>
          <w:rStyle w:val="StyleUnderline"/>
          <w:rFonts w:asciiTheme="majorHAnsi" w:hAnsiTheme="majorHAnsi" w:cstheme="majorHAnsi"/>
          <w:szCs w:val="26"/>
          <w:highlight w:val="cyan"/>
        </w:rPr>
        <w:t>Pragmatic</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criteria</w:t>
      </w:r>
      <w:r w:rsidRPr="0021277C">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are not external rules we apply, but </w:t>
      </w:r>
      <w:r w:rsidRPr="0021277C">
        <w:rPr>
          <w:rStyle w:val="StyleUnderline"/>
          <w:rFonts w:asciiTheme="majorHAnsi" w:hAnsiTheme="majorHAnsi" w:cstheme="majorHAnsi"/>
          <w:szCs w:val="26"/>
          <w:highlight w:val="cyan"/>
        </w:rPr>
        <w:t>are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tools</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we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use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in</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making</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informed</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judgements</w:t>
      </w:r>
      <w:r w:rsidRPr="0021277C">
        <w:rPr>
          <w:rFonts w:asciiTheme="majorHAnsi" w:hAnsiTheme="majorHAnsi" w:cstheme="majorHAnsi"/>
          <w:sz w:val="16"/>
          <w:szCs w:val="26"/>
        </w:rPr>
        <w:t xml:space="preserve">. They embody learning from previous action, they express our tentative efforts to isolate morally relevant features of those actions. These </w:t>
      </w:r>
      <w:r w:rsidRPr="0021277C">
        <w:rPr>
          <w:rStyle w:val="StyleUnderline"/>
          <w:rFonts w:asciiTheme="majorHAnsi" w:hAnsiTheme="majorHAnsi" w:cstheme="majorHAnsi"/>
          <w:szCs w:val="26"/>
          <w:highlight w:val="cyan"/>
        </w:rPr>
        <w:t>emergent</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criteria</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can</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become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integrated</w:t>
      </w:r>
      <w:r w:rsidRPr="0021277C">
        <w:rPr>
          <w:rFonts w:asciiTheme="majorHAnsi" w:hAnsiTheme="majorHAnsi" w:cstheme="majorHAnsi"/>
          <w:b/>
          <w:sz w:val="26"/>
          <w:szCs w:val="26"/>
          <w:u w:val="single"/>
        </w:rPr>
        <w:t xml:space="preserve"> </w:t>
      </w:r>
      <w:r w:rsidRPr="0021277C">
        <w:rPr>
          <w:rStyle w:val="StyleUnderline"/>
          <w:rFonts w:asciiTheme="majorHAnsi" w:hAnsiTheme="majorHAnsi" w:cstheme="majorHAnsi"/>
          <w:szCs w:val="26"/>
          <w:highlight w:val="cyan"/>
        </w:rPr>
        <w:t>into our habits</w:t>
      </w:r>
      <w:r w:rsidRPr="0021277C">
        <w:rPr>
          <w:rFonts w:asciiTheme="majorHAnsi" w:hAnsiTheme="majorHAnsi" w:cstheme="majorHAnsi"/>
          <w:b/>
          <w:sz w:val="26"/>
          <w:szCs w:val="26"/>
          <w:highlight w:val="cyan"/>
          <w:u w:val="single"/>
        </w:rPr>
        <w:t>,</w:t>
      </w:r>
      <w:r w:rsidRPr="0021277C">
        <w:rPr>
          <w:rFonts w:asciiTheme="majorHAnsi" w:hAnsiTheme="majorHAnsi" w:cstheme="majorHAnsi"/>
          <w:sz w:val="16"/>
          <w:szCs w:val="26"/>
        </w:rPr>
        <w:t xml:space="preserve"> thereby </w:t>
      </w:r>
      <w:r w:rsidRPr="0021277C">
        <w:rPr>
          <w:rStyle w:val="StyleUnderline"/>
          <w:rFonts w:asciiTheme="majorHAnsi" w:hAnsiTheme="majorHAnsi" w:cstheme="majorHAnsi"/>
          <w:szCs w:val="26"/>
          <w:highlight w:val="cyan"/>
        </w:rPr>
        <w:t>informing</w:t>
      </w:r>
      <w:r w:rsidRPr="0021277C">
        <w:rPr>
          <w:rFonts w:asciiTheme="majorHAnsi" w:hAnsiTheme="majorHAnsi" w:cstheme="majorHAnsi"/>
          <w:b/>
          <w:sz w:val="26"/>
          <w:szCs w:val="26"/>
          <w:u w:val="single"/>
        </w:rPr>
        <w:t xml:space="preserve"> </w:t>
      </w:r>
      <w:r w:rsidRPr="0021277C">
        <w:rPr>
          <w:rFonts w:asciiTheme="majorHAnsi" w:hAnsiTheme="majorHAnsi" w:cstheme="majorHAnsi"/>
          <w:sz w:val="16"/>
          <w:szCs w:val="26"/>
        </w:rPr>
        <w:t xml:space="preserve">the </w:t>
      </w:r>
      <w:r w:rsidRPr="0021277C">
        <w:rPr>
          <w:rStyle w:val="StyleUnderline"/>
          <w:rFonts w:asciiTheme="majorHAnsi" w:hAnsiTheme="majorHAnsi" w:cstheme="majorHAnsi"/>
          <w:szCs w:val="26"/>
          <w:highlight w:val="cyan"/>
        </w:rPr>
        <w:t>ways</w:t>
      </w:r>
      <w:r w:rsidRPr="0021277C">
        <w:rPr>
          <w:rFonts w:asciiTheme="majorHAnsi" w:hAnsiTheme="majorHAnsi" w:cstheme="majorHAnsi"/>
          <w:b/>
          <w:sz w:val="26"/>
          <w:szCs w:val="26"/>
          <w:u w:val="single"/>
        </w:rPr>
        <w:t xml:space="preserve"> </w:t>
      </w:r>
      <w:r w:rsidRPr="0021277C">
        <w:rPr>
          <w:rFonts w:asciiTheme="majorHAnsi" w:hAnsiTheme="majorHAnsi" w:cstheme="majorHAnsi"/>
          <w:sz w:val="16"/>
          <w:szCs w:val="26"/>
        </w:rPr>
        <w:t xml:space="preserve">that </w:t>
      </w:r>
      <w:r w:rsidRPr="0021277C">
        <w:rPr>
          <w:rStyle w:val="StyleUnderline"/>
          <w:rFonts w:asciiTheme="majorHAnsi" w:hAnsiTheme="majorHAnsi" w:cstheme="majorHAnsi"/>
          <w:szCs w:val="26"/>
          <w:highlight w:val="cyan"/>
        </w:rPr>
        <w:t>we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react</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to</w:t>
      </w:r>
      <w:r w:rsidRPr="0021277C">
        <w:rPr>
          <w:rFonts w:asciiTheme="majorHAnsi" w:hAnsiTheme="majorHAnsi" w:cstheme="majorHAnsi"/>
          <w:sz w:val="16"/>
          <w:szCs w:val="26"/>
        </w:rPr>
        <w:t xml:space="preserve">, think about, and imagine </w:t>
      </w:r>
      <w:r w:rsidRPr="0021277C">
        <w:rPr>
          <w:rStyle w:val="StyleUnderline"/>
          <w:rFonts w:asciiTheme="majorHAnsi" w:hAnsiTheme="majorHAnsi" w:cstheme="majorHAnsi"/>
          <w:szCs w:val="26"/>
          <w:highlight w:val="cyan"/>
        </w:rPr>
        <w:t>our</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worlds</w:t>
      </w:r>
      <w:r w:rsidRPr="0021277C">
        <w:rPr>
          <w:rFonts w:asciiTheme="majorHAnsi" w:hAnsiTheme="majorHAnsi" w:cstheme="majorHAnsi"/>
          <w:b/>
          <w:sz w:val="26"/>
          <w:szCs w:val="26"/>
          <w:u w:val="single"/>
        </w:rPr>
        <w:t xml:space="preserve"> </w:t>
      </w:r>
      <w:r w:rsidRPr="0021277C">
        <w:rPr>
          <w:rFonts w:asciiTheme="majorHAnsi" w:hAnsiTheme="majorHAnsi" w:cstheme="majorHAnsi"/>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21277C">
        <w:rPr>
          <w:rStyle w:val="StyleUnderline"/>
          <w:rFonts w:asciiTheme="majorHAnsi" w:hAnsiTheme="majorHAnsi" w:cstheme="majorHAnsi"/>
          <w:szCs w:val="26"/>
          <w:highlight w:val="cyan"/>
        </w:rPr>
        <w:t>Other</w:t>
      </w:r>
      <w:r w:rsidRPr="0021277C">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moral </w:t>
      </w:r>
      <w:r w:rsidRPr="0021277C">
        <w:rPr>
          <w:rStyle w:val="StyleUnderline"/>
          <w:rFonts w:asciiTheme="majorHAnsi" w:hAnsiTheme="majorHAnsi" w:cstheme="majorHAnsi"/>
          <w:szCs w:val="26"/>
          <w:highlight w:val="cyan"/>
        </w:rPr>
        <w:t>theories</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can</w:t>
      </w:r>
      <w:r w:rsidRPr="0021277C">
        <w:rPr>
          <w:rFonts w:asciiTheme="majorHAnsi" w:hAnsiTheme="majorHAnsi" w:cstheme="majorHAnsi"/>
          <w:sz w:val="16"/>
          <w:szCs w:val="26"/>
        </w:rPr>
        <w:t xml:space="preserve"> help us </w:t>
      </w:r>
      <w:r w:rsidRPr="0021277C">
        <w:rPr>
          <w:rStyle w:val="StyleUnderline"/>
          <w:rFonts w:asciiTheme="majorHAnsi" w:hAnsiTheme="majorHAnsi" w:cstheme="majorHAnsi"/>
          <w:szCs w:val="26"/>
          <w:highlight w:val="cyan"/>
        </w:rPr>
        <w:t>isolate</w:t>
      </w:r>
      <w:r w:rsidRPr="0021277C">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(and habitually focus on) </w:t>
      </w:r>
      <w:r w:rsidRPr="0021277C">
        <w:rPr>
          <w:rStyle w:val="StyleUnderline"/>
          <w:rFonts w:asciiTheme="majorHAnsi" w:hAnsiTheme="majorHAnsi" w:cstheme="majorHAnsi"/>
          <w:szCs w:val="26"/>
          <w:highlight w:val="cyan"/>
        </w:rPr>
        <w:t>morally</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relevant</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features</w:t>
      </w:r>
      <w:r w:rsidRPr="0021277C">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21277C">
        <w:rPr>
          <w:rStyle w:val="StyleUnderline"/>
          <w:rFonts w:asciiTheme="majorHAnsi" w:hAnsiTheme="majorHAnsi" w:cstheme="majorHAnsi"/>
          <w:szCs w:val="26"/>
          <w:highlight w:val="cyan"/>
        </w:rPr>
        <w:t>The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pragmatist</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absorbs</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these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insights</w:t>
      </w:r>
      <w:r w:rsidRPr="0021277C">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into her habits, </w:t>
      </w:r>
      <w:r w:rsidRPr="0021277C">
        <w:rPr>
          <w:rStyle w:val="StyleUnderline"/>
          <w:rFonts w:asciiTheme="majorHAnsi" w:hAnsiTheme="majorHAnsi" w:cstheme="majorHAnsi"/>
          <w:szCs w:val="26"/>
          <w:highlight w:val="cyan"/>
        </w:rPr>
        <w:t>and</w:t>
      </w:r>
      <w:r w:rsidRPr="0021277C">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thereby </w:t>
      </w:r>
      <w:r w:rsidRPr="0021277C">
        <w:rPr>
          <w:rStyle w:val="StyleUnderline"/>
          <w:rFonts w:asciiTheme="majorHAnsi" w:hAnsiTheme="majorHAnsi" w:cstheme="majorHAnsi"/>
          <w:szCs w:val="26"/>
          <w:highlight w:val="cyan"/>
        </w:rPr>
        <w:t>shapes</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how</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she</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habitually</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responds</w:t>
      </w:r>
      <w:r w:rsidRPr="0021277C">
        <w:rPr>
          <w:rFonts w:asciiTheme="majorHAnsi" w:hAnsiTheme="majorHAnsi" w:cstheme="majorHAnsi"/>
          <w:b/>
          <w:sz w:val="16"/>
          <w:szCs w:val="26"/>
        </w:rPr>
        <w:t>,</w:t>
      </w:r>
      <w:r w:rsidRPr="0021277C">
        <w:rPr>
          <w:rFonts w:asciiTheme="majorHAnsi" w:hAnsiTheme="majorHAnsi" w:cstheme="majorHAnsi"/>
          <w:sz w:val="16"/>
          <w:szCs w:val="26"/>
        </w:rPr>
        <w:t xml:space="preserve">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1558B939" w14:textId="77777777" w:rsidR="007B6B30" w:rsidRPr="0021277C" w:rsidRDefault="007B6B30" w:rsidP="007B6B30">
      <w:pPr>
        <w:pStyle w:val="Heading4"/>
        <w:rPr>
          <w:rFonts w:asciiTheme="majorHAnsi" w:hAnsiTheme="majorHAnsi" w:cstheme="majorHAnsi"/>
        </w:rPr>
      </w:pPr>
      <w:r>
        <w:rPr>
          <w:rFonts w:asciiTheme="majorHAnsi" w:hAnsiTheme="majorHAnsi" w:cstheme="majorHAnsi"/>
        </w:rPr>
        <w:t>2</w:t>
      </w:r>
      <w:r w:rsidRPr="0021277C">
        <w:rPr>
          <w:rFonts w:asciiTheme="majorHAnsi" w:hAnsiTheme="majorHAnsi" w:cstheme="majorHAnsi"/>
        </w:rPr>
        <w:t>]</w:t>
      </w:r>
      <w:r w:rsidRPr="0021277C">
        <w:rPr>
          <w:rFonts w:asciiTheme="majorHAnsi" w:hAnsiTheme="majorHAnsi" w:cstheme="majorHAnsi"/>
          <w:sz w:val="16"/>
        </w:rPr>
        <w:t xml:space="preserve"> </w:t>
      </w:r>
      <w:r w:rsidRPr="0021277C">
        <w:rPr>
          <w:rFonts w:asciiTheme="majorHAnsi" w:hAnsiTheme="majorHAnsi" w:cstheme="majorHAnsi"/>
          <w:u w:val="single"/>
        </w:rPr>
        <w:t>Performativity</w:t>
      </w:r>
      <w:r w:rsidRPr="0021277C">
        <w:rPr>
          <w:rFonts w:asciiTheme="majorHAnsi" w:hAnsiTheme="majorHAnsi" w:cstheme="majorHAnsi"/>
        </w:rPr>
        <w:t>- Responding to our framework concedes the validity of agonism since that in and of itself is a process of contestation that agonism would say is valuable and necessary for spaces like debate to function.</w:t>
      </w:r>
    </w:p>
    <w:p w14:paraId="07C66CF8" w14:textId="77777777" w:rsidR="007B6B30" w:rsidRDefault="007B6B30" w:rsidP="007B6B30">
      <w:pPr>
        <w:keepNext/>
        <w:keepLines/>
        <w:spacing w:before="40" w:after="0"/>
        <w:outlineLvl w:val="3"/>
        <w:rPr>
          <w:b/>
          <w:bCs/>
          <w:sz w:val="26"/>
          <w:szCs w:val="26"/>
        </w:rPr>
      </w:pPr>
      <w:r>
        <w:rPr>
          <w:rFonts w:eastAsiaTheme="majorEastAsia" w:cstheme="majorBidi"/>
          <w:b/>
          <w:bCs/>
          <w:sz w:val="26"/>
          <w:szCs w:val="26"/>
        </w:rPr>
        <w:t>3]</w:t>
      </w:r>
      <w:r w:rsidRPr="0021277C">
        <w:rPr>
          <w:rFonts w:asciiTheme="majorHAnsi" w:hAnsiTheme="majorHAnsi" w:cstheme="majorHAnsi"/>
          <w:b/>
          <w:bCs/>
        </w:rPr>
        <w:t xml:space="preserve"> </w:t>
      </w:r>
      <w:r w:rsidRPr="005C1D6D">
        <w:rPr>
          <w:rFonts w:eastAsiaTheme="majorEastAsia" w:cstheme="majorBidi"/>
          <w:b/>
          <w:bCs/>
          <w:sz w:val="26"/>
          <w:szCs w:val="26"/>
        </w:rPr>
        <w:t xml:space="preserve">Hume’s Guillotine – </w:t>
      </w:r>
      <w:r w:rsidRPr="00E83BDE">
        <w:rPr>
          <w:rFonts w:eastAsiaTheme="majorEastAsia" w:cstheme="majorBidi"/>
          <w:b/>
          <w:bCs/>
          <w:sz w:val="26"/>
          <w:szCs w:val="26"/>
        </w:rPr>
        <w:t>ex</w:t>
      </w:r>
      <w:r w:rsidRPr="00E83BDE">
        <w:rPr>
          <w:b/>
          <w:bCs/>
          <w:sz w:val="26"/>
          <w:szCs w:val="26"/>
        </w:rPr>
        <w:t>perience only tells us what is since we can only perceive what is, not what ought to be. But it’s impossible to derive an ought from descriptive premises</w:t>
      </w:r>
      <w:r>
        <w:rPr>
          <w:b/>
          <w:bCs/>
          <w:sz w:val="26"/>
          <w:szCs w:val="26"/>
        </w:rPr>
        <w:t xml:space="preserve"> since there’s an is/ought gap.</w:t>
      </w:r>
    </w:p>
    <w:p w14:paraId="624F0E7A" w14:textId="77777777" w:rsidR="007B6B30" w:rsidRDefault="007B6B30" w:rsidP="007B6B30">
      <w:pPr>
        <w:pStyle w:val="Heading4"/>
        <w:rPr>
          <w:rFonts w:asciiTheme="majorHAnsi" w:hAnsiTheme="majorHAnsi" w:cstheme="majorHAnsi"/>
        </w:rPr>
      </w:pPr>
      <w:r>
        <w:rPr>
          <w:rFonts w:asciiTheme="majorHAnsi" w:hAnsiTheme="majorHAnsi" w:cstheme="majorHAnsi"/>
        </w:rPr>
        <w:t>4</w:t>
      </w:r>
      <w:r w:rsidRPr="0021277C">
        <w:rPr>
          <w:rFonts w:asciiTheme="majorHAnsi" w:hAnsiTheme="majorHAnsi" w:cstheme="majorHAnsi"/>
        </w:rPr>
        <w:t xml:space="preserve">] </w:t>
      </w:r>
      <w:r w:rsidRPr="0021277C">
        <w:rPr>
          <w:rFonts w:asciiTheme="majorHAnsi" w:hAnsiTheme="majorHAnsi" w:cstheme="majorHAnsi"/>
          <w:u w:val="single"/>
        </w:rPr>
        <w:t>TJFS</w:t>
      </w:r>
      <w:r w:rsidRPr="0021277C">
        <w:rPr>
          <w:rFonts w:asciiTheme="majorHAnsi" w:hAnsiTheme="majorHAnsi" w:cstheme="majorHAnsi"/>
        </w:rPr>
        <w:t xml:space="preserve">- Frameworks should be fair/educational like any other argument. A] </w:t>
      </w:r>
      <w:r w:rsidRPr="0021277C">
        <w:rPr>
          <w:rFonts w:asciiTheme="majorHAnsi" w:hAnsiTheme="majorHAnsi" w:cstheme="majorHAnsi"/>
          <w:u w:val="single"/>
        </w:rPr>
        <w:t>Inclusion</w:t>
      </w:r>
      <w:r w:rsidRPr="0021277C">
        <w:rPr>
          <w:rFonts w:asciiTheme="majorHAnsi" w:hAnsiTheme="majorHAnsi" w:cstheme="majorHAnsi"/>
        </w:rPr>
        <w:t xml:space="preserve"> – Deliberation definitionally is a procedural for allowing almost any argumentation in the debate space which controls the internal link to inclusion which is an impact multiplier B] </w:t>
      </w:r>
      <w:r w:rsidRPr="0021277C">
        <w:rPr>
          <w:rFonts w:asciiTheme="majorHAnsi" w:hAnsiTheme="majorHAnsi" w:cstheme="majorHAnsi"/>
          <w:u w:val="single"/>
        </w:rPr>
        <w:t>Resource Disparities</w:t>
      </w:r>
      <w:r w:rsidRPr="0021277C">
        <w:rPr>
          <w:rFonts w:asciiTheme="majorHAnsi" w:hAnsiTheme="majorHAnsi" w:cstheme="majorHAnsi"/>
        </w:rPr>
        <w:t xml:space="preserve">- Discursive frameworks ensure big squads don’t have a comparative advantage since debates become about quality of arguments rather than quantity and require a higher level of analytic thinking that small schools have. </w:t>
      </w:r>
      <w:r>
        <w:rPr>
          <w:rFonts w:asciiTheme="majorHAnsi" w:hAnsiTheme="majorHAnsi" w:cstheme="majorHAnsi"/>
        </w:rPr>
        <w:t>C] Evaluate the debate after the 1ac and before the 1nc – prevents anxiety caused by giving speeches.</w:t>
      </w:r>
    </w:p>
    <w:p w14:paraId="0DEB5ADB" w14:textId="77777777" w:rsidR="007B6B30" w:rsidRPr="00001D00" w:rsidRDefault="007B6B30" w:rsidP="007B6B30">
      <w:pPr>
        <w:pStyle w:val="Heading4"/>
      </w:pPr>
      <w:r>
        <w:t xml:space="preserve">5] </w:t>
      </w:r>
      <w:r w:rsidRPr="005C1D6D">
        <w:t xml:space="preserve">Accept aff interps and definitions </w:t>
      </w:r>
      <w:r>
        <w:t>A]</w:t>
      </w:r>
      <w:r w:rsidRPr="005C1D6D">
        <w:t xml:space="preserve"> causes regress since we can infinitely debate what something means but the aff speaks first which means they should define it </w:t>
      </w:r>
      <w:r>
        <w:t>However, let me recontextualize their arguments since they can collapse for 6 minutes on something I misunderstood in the 1ar to end the round since the 2ar can’t answer.</w:t>
      </w:r>
      <w:r w:rsidRPr="0021277C">
        <w:rPr>
          <w:rFonts w:asciiTheme="majorHAnsi" w:hAnsiTheme="majorHAnsi" w:cstheme="majorHAnsi"/>
        </w:rPr>
        <w:t xml:space="preserve"> </w:t>
      </w:r>
    </w:p>
    <w:p w14:paraId="190932B1" w14:textId="77777777" w:rsidR="007B6B30" w:rsidRPr="0021277C" w:rsidRDefault="007B6B30" w:rsidP="007B6B30">
      <w:pPr>
        <w:pStyle w:val="Heading4"/>
        <w:rPr>
          <w:rFonts w:asciiTheme="majorHAnsi" w:hAnsiTheme="majorHAnsi" w:cstheme="majorHAnsi"/>
        </w:rPr>
      </w:pPr>
      <w:r>
        <w:rPr>
          <w:rFonts w:asciiTheme="majorHAnsi" w:hAnsiTheme="majorHAnsi" w:cstheme="majorHAnsi"/>
        </w:rPr>
        <w:t>6</w:t>
      </w:r>
      <w:r w:rsidRPr="0021277C">
        <w:rPr>
          <w:rFonts w:asciiTheme="majorHAnsi" w:hAnsiTheme="majorHAnsi" w:cstheme="majorHAnsi"/>
        </w:rPr>
        <w:t xml:space="preserve">] </w:t>
      </w:r>
      <w:r w:rsidRPr="0021277C">
        <w:rPr>
          <w:rFonts w:asciiTheme="majorHAnsi" w:hAnsiTheme="majorHAnsi" w:cstheme="majorHAnsi"/>
          <w:u w:val="single"/>
        </w:rPr>
        <w:t>Deliberation is procedural not substantive</w:t>
      </w:r>
      <w:r w:rsidRPr="0021277C">
        <w:rPr>
          <w:rFonts w:asciiTheme="majorHAnsi" w:hAnsiTheme="majorHAnsi" w:cstheme="majorHAnsi"/>
        </w:rPr>
        <w:t xml:space="preserve">, which means that we are first concerned with the decision-making procedure of deliberation and then evaluation of what impacts matter most. To clarify, consequences are a </w:t>
      </w:r>
      <w:r w:rsidRPr="0021277C">
        <w:rPr>
          <w:rFonts w:asciiTheme="majorHAnsi" w:hAnsiTheme="majorHAnsi" w:cstheme="majorHAnsi"/>
          <w:u w:val="single"/>
        </w:rPr>
        <w:t>sequencing question.</w:t>
      </w:r>
      <w:r w:rsidRPr="0021277C">
        <w:rPr>
          <w:rFonts w:asciiTheme="majorHAnsi" w:hAnsiTheme="majorHAnsi" w:cstheme="majorHAnsi"/>
        </w:rPr>
        <w:br/>
        <w:t>Serra 2</w:t>
      </w:r>
    </w:p>
    <w:p w14:paraId="10EA6D72" w14:textId="77777777" w:rsidR="007B6B30" w:rsidRPr="0021277C" w:rsidRDefault="007B6B30" w:rsidP="007B6B30">
      <w:pPr>
        <w:rPr>
          <w:rFonts w:asciiTheme="majorHAnsi" w:hAnsiTheme="majorHAnsi" w:cstheme="majorHAnsi"/>
          <w:sz w:val="16"/>
          <w:szCs w:val="26"/>
        </w:rPr>
      </w:pPr>
      <w:r w:rsidRPr="0021277C">
        <w:rPr>
          <w:rFonts w:asciiTheme="majorHAnsi" w:hAnsiTheme="majorHAnsi" w:cstheme="maj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21277C">
        <w:rPr>
          <w:rStyle w:val="StyleUnderline"/>
          <w:rFonts w:asciiTheme="majorHAnsi" w:hAnsiTheme="majorHAnsi" w:cstheme="majorHAnsi"/>
          <w:szCs w:val="26"/>
          <w:highlight w:val="cyan"/>
        </w:rPr>
        <w:t>Deliberation</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is</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not</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directly</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responsible for directing action,</w:t>
      </w:r>
      <w:r w:rsidRPr="0021277C">
        <w:rPr>
          <w:rFonts w:asciiTheme="majorHAnsi" w:hAnsiTheme="majorHAnsi" w:cstheme="majorHAnsi"/>
          <w:b/>
          <w:sz w:val="26"/>
          <w:szCs w:val="26"/>
          <w:highlight w:val="cyan"/>
          <w:u w:val="single"/>
        </w:rPr>
        <w:t xml:space="preserve"> </w:t>
      </w:r>
      <w:r w:rsidRPr="0021277C">
        <w:rPr>
          <w:rStyle w:val="StyleUnderline"/>
          <w:rFonts w:asciiTheme="majorHAnsi" w:hAnsiTheme="majorHAnsi" w:cstheme="majorHAnsi"/>
          <w:szCs w:val="26"/>
          <w:highlight w:val="cyan"/>
        </w:rPr>
        <w:t>but</w:t>
      </w:r>
      <w:r w:rsidRPr="0021277C">
        <w:rPr>
          <w:rFonts w:asciiTheme="majorHAnsi" w:hAnsiTheme="majorHAnsi" w:cstheme="majorHAnsi"/>
          <w:b/>
          <w:sz w:val="26"/>
          <w:szCs w:val="26"/>
          <w:highlight w:val="cyan"/>
          <w:u w:val="single"/>
        </w:rPr>
        <w:t xml:space="preserve"> </w:t>
      </w:r>
      <w:r w:rsidRPr="0021277C">
        <w:rPr>
          <w:rFonts w:asciiTheme="majorHAnsi" w:hAnsiTheme="majorHAnsi" w:cstheme="majorHAnsi"/>
          <w:sz w:val="16"/>
          <w:szCs w:val="26"/>
        </w:rPr>
        <w:t xml:space="preserve">only </w:t>
      </w:r>
      <w:r w:rsidRPr="0021277C">
        <w:rPr>
          <w:rStyle w:val="StyleUnderline"/>
          <w:rFonts w:asciiTheme="majorHAnsi" w:hAnsiTheme="majorHAnsi" w:cstheme="majorHAnsi"/>
          <w:szCs w:val="26"/>
          <w:highlight w:val="cyan"/>
        </w:rPr>
        <w:t>does</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so</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indirectly</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by</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means of a critique of past actions, </w:t>
      </w:r>
      <w:r w:rsidRPr="0021277C">
        <w:rPr>
          <w:rStyle w:val="StyleUnderline"/>
          <w:rFonts w:asciiTheme="majorHAnsi" w:hAnsiTheme="majorHAnsi" w:cstheme="majorHAnsi"/>
          <w:szCs w:val="26"/>
          <w:highlight w:val="cyan"/>
        </w:rPr>
        <w:t>the</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effort</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to</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correct or </w:t>
      </w:r>
      <w:r w:rsidRPr="0021277C">
        <w:rPr>
          <w:rStyle w:val="StyleUnderline"/>
          <w:rFonts w:asciiTheme="majorHAnsi" w:hAnsiTheme="majorHAnsi" w:cstheme="majorHAnsi"/>
          <w:szCs w:val="26"/>
          <w:highlight w:val="cyan"/>
        </w:rPr>
        <w:t>reinforce certain habits</w:t>
      </w:r>
      <w:r w:rsidRPr="0021277C">
        <w:rPr>
          <w:rStyle w:val="StyleUnderline"/>
          <w:rFonts w:asciiTheme="majorHAnsi" w:hAnsiTheme="majorHAnsi" w:cstheme="majorHAnsi"/>
          <w:szCs w:val="26"/>
        </w:rPr>
        <w:t xml:space="preserve"> </w:t>
      </w:r>
      <w:r w:rsidRPr="0021277C">
        <w:rPr>
          <w:rFonts w:asciiTheme="majorHAnsi" w:hAnsiTheme="majorHAnsi" w:cstheme="maj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21277C">
        <w:rPr>
          <w:rStyle w:val="StyleUnderline"/>
          <w:rFonts w:asciiTheme="majorHAnsi" w:hAnsiTheme="majorHAnsi" w:cstheme="majorHAnsi"/>
          <w:szCs w:val="26"/>
          <w:highlight w:val="cyan"/>
        </w:rPr>
        <w:t>The</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task</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of</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a</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pragmatist</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ethics, therefore</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is</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not</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to</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provide</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final</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solutions</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but</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rather to indicate that it is </w:t>
      </w:r>
      <w:r w:rsidRPr="0021277C">
        <w:rPr>
          <w:rStyle w:val="StyleUnderline"/>
          <w:rFonts w:asciiTheme="majorHAnsi" w:hAnsiTheme="majorHAnsi" w:cstheme="majorHAnsi"/>
          <w:szCs w:val="26"/>
          <w:highlight w:val="cyan"/>
        </w:rPr>
        <w:t>only</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via </w:t>
      </w:r>
      <w:r w:rsidRPr="0021277C">
        <w:rPr>
          <w:rStyle w:val="StyleUnderline"/>
          <w:rFonts w:asciiTheme="majorHAnsi" w:hAnsiTheme="majorHAnsi" w:cstheme="majorHAnsi"/>
          <w:szCs w:val="26"/>
          <w:highlight w:val="cyan"/>
        </w:rPr>
        <w:t>the</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testing</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and</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communication</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of</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experiences</w:t>
      </w:r>
      <w:r w:rsidRPr="0021277C">
        <w:rPr>
          <w:rFonts w:asciiTheme="majorHAnsi" w:hAnsiTheme="majorHAnsi" w:cstheme="majorHAnsi"/>
          <w:b/>
          <w:sz w:val="16"/>
          <w:szCs w:val="26"/>
        </w:rPr>
        <w:t xml:space="preserve"> </w:t>
      </w:r>
      <w:r w:rsidRPr="0021277C">
        <w:rPr>
          <w:rStyle w:val="StyleUnderline"/>
          <w:rFonts w:asciiTheme="majorHAnsi" w:hAnsiTheme="majorHAnsi" w:cstheme="majorHAnsi"/>
          <w:szCs w:val="26"/>
          <w:highlight w:val="cyan"/>
        </w:rPr>
        <w:t>that</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the </w:t>
      </w:r>
      <w:r w:rsidRPr="0021277C">
        <w:rPr>
          <w:rStyle w:val="StyleUnderline"/>
          <w:rFonts w:asciiTheme="majorHAnsi" w:hAnsiTheme="majorHAnsi" w:cstheme="majorHAnsi"/>
          <w:szCs w:val="26"/>
          <w:highlight w:val="cyan"/>
        </w:rPr>
        <w:t>superiority</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of </w:t>
      </w:r>
      <w:r w:rsidRPr="0021277C">
        <w:rPr>
          <w:rStyle w:val="StyleUnderline"/>
          <w:rFonts w:asciiTheme="majorHAnsi" w:hAnsiTheme="majorHAnsi" w:cstheme="majorHAnsi"/>
          <w:szCs w:val="26"/>
          <w:highlight w:val="cyan"/>
        </w:rPr>
        <w:t>one</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moral </w:t>
      </w:r>
      <w:r w:rsidRPr="0021277C">
        <w:rPr>
          <w:rStyle w:val="StyleUnderline"/>
          <w:rFonts w:asciiTheme="majorHAnsi" w:hAnsiTheme="majorHAnsi" w:cstheme="majorHAnsi"/>
          <w:szCs w:val="26"/>
          <w:highlight w:val="cyan"/>
        </w:rPr>
        <w:t>idea</w:t>
      </w:r>
      <w:r w:rsidRPr="0021277C">
        <w:rPr>
          <w:rFonts w:asciiTheme="majorHAnsi" w:hAnsiTheme="majorHAnsi" w:cstheme="majorHAnsi"/>
          <w:b/>
          <w:sz w:val="16"/>
          <w:szCs w:val="26"/>
        </w:rPr>
        <w:t xml:space="preserve"> </w:t>
      </w:r>
      <w:r w:rsidRPr="0021277C">
        <w:rPr>
          <w:rFonts w:asciiTheme="majorHAnsi" w:hAnsiTheme="majorHAnsi" w:cstheme="majorHAnsi"/>
          <w:sz w:val="16"/>
          <w:szCs w:val="26"/>
        </w:rPr>
        <w:t xml:space="preserve">over another </w:t>
      </w:r>
      <w:r w:rsidRPr="0021277C">
        <w:rPr>
          <w:rStyle w:val="StyleUnderline"/>
          <w:rFonts w:asciiTheme="majorHAnsi" w:hAnsiTheme="majorHAnsi" w:cstheme="majorHAnsi"/>
          <w:szCs w:val="26"/>
          <w:highlight w:val="cyan"/>
        </w:rPr>
        <w:t>can be demonstrated</w:t>
      </w:r>
      <w:r w:rsidRPr="0021277C">
        <w:rPr>
          <w:rFonts w:asciiTheme="majorHAnsi" w:hAnsiTheme="majorHAnsi" w:cstheme="majorHAnsi"/>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14:paraId="0C756A49" w14:textId="77777777" w:rsidR="007B6B30" w:rsidRPr="0021277C" w:rsidRDefault="007B6B30" w:rsidP="007B6B30">
      <w:pPr>
        <w:pStyle w:val="Heading4"/>
        <w:rPr>
          <w:rFonts w:asciiTheme="majorHAnsi" w:hAnsiTheme="majorHAnsi" w:cstheme="majorHAnsi"/>
        </w:rPr>
      </w:pPr>
      <w:r>
        <w:rPr>
          <w:rFonts w:asciiTheme="majorHAnsi" w:hAnsiTheme="majorHAnsi" w:cstheme="majorHAnsi"/>
        </w:rPr>
        <w:t>7</w:t>
      </w:r>
      <w:r w:rsidRPr="0021277C">
        <w:rPr>
          <w:rFonts w:asciiTheme="majorHAnsi" w:hAnsiTheme="majorHAnsi" w:cstheme="majorHAnsi"/>
        </w:rPr>
        <w:t>]</w:t>
      </w:r>
      <w:r w:rsidRPr="0021277C">
        <w:rPr>
          <w:rFonts w:asciiTheme="majorHAnsi" w:hAnsiTheme="majorHAnsi" w:cstheme="majorHAnsi"/>
          <w:u w:val="single"/>
        </w:rPr>
        <w:t xml:space="preserve"> </w:t>
      </w:r>
      <w:r w:rsidRPr="0021277C">
        <w:rPr>
          <w:rFonts w:asciiTheme="majorHAnsi" w:hAnsiTheme="majorHAnsi" w:cstheme="majorHAnsi"/>
        </w:rPr>
        <w:t>Quantum superposition proves different ethics can exist simultaneously</w:t>
      </w:r>
      <w:r>
        <w:rPr>
          <w:rFonts w:asciiTheme="majorHAnsi" w:hAnsiTheme="majorHAnsi" w:cstheme="majorHAnsi"/>
        </w:rPr>
        <w:t xml:space="preserve"> – prag is the only metric to reconcile them</w:t>
      </w:r>
    </w:p>
    <w:p w14:paraId="0F7B2B05" w14:textId="77777777" w:rsidR="007B6B30" w:rsidRPr="0021277C" w:rsidRDefault="007B6B30" w:rsidP="007B6B30">
      <w:pPr>
        <w:rPr>
          <w:rFonts w:asciiTheme="majorHAnsi" w:hAnsiTheme="majorHAnsi" w:cstheme="majorHAnsi"/>
        </w:rPr>
      </w:pPr>
      <w:r w:rsidRPr="0021277C">
        <w:rPr>
          <w:rStyle w:val="Style13ptBold"/>
          <w:rFonts w:asciiTheme="majorHAnsi" w:hAnsiTheme="majorHAnsi" w:cstheme="majorHAnsi"/>
        </w:rPr>
        <w:t>MIT ’19</w:t>
      </w:r>
      <w:r w:rsidRPr="0021277C">
        <w:rPr>
          <w:rFonts w:asciiTheme="majorHAnsi" w:hAnsiTheme="majorHAnsi" w:cstheme="majorHAnsi"/>
        </w:rPr>
        <w:t xml:space="preserve"> (Emerging Technology from the arXiv archive page; Covers latest ideas from blog post about arXiv; 03/12/2019; “Emerging Technology from the arXiv archive page”; </w:t>
      </w:r>
      <w:hyperlink r:id="rId15" w:history="1">
        <w:r w:rsidRPr="0021277C">
          <w:rPr>
            <w:rStyle w:val="Hyperlink"/>
            <w:rFonts w:asciiTheme="majorHAnsi" w:hAnsiTheme="majorHAnsi" w:cstheme="majorHAnsi"/>
          </w:rPr>
          <w:t>https://www.technologyreview.com/2019/03/12/136684/a-quantum-experiment-suggests-theres-no-such-thing-as-objective-reality/</w:t>
        </w:r>
      </w:hyperlink>
      <w:r w:rsidRPr="0021277C">
        <w:rPr>
          <w:rFonts w:asciiTheme="majorHAnsi" w:hAnsiTheme="majorHAnsi" w:cstheme="majorHAnsi"/>
        </w:rPr>
        <w:t xml:space="preserve">; </w:t>
      </w:r>
      <w:r w:rsidRPr="0021277C">
        <w:rPr>
          <w:rFonts w:asciiTheme="majorHAnsi" w:hAnsiTheme="majorHAnsi" w:cstheme="majorHAnsi"/>
          <w:i/>
        </w:rPr>
        <w:t>MIT Technology Review</w:t>
      </w:r>
      <w:r w:rsidRPr="0021277C">
        <w:rPr>
          <w:rFonts w:asciiTheme="majorHAnsi" w:hAnsiTheme="majorHAnsi" w:cstheme="majorHAnsi"/>
        </w:rPr>
        <w:t>; accessed: 11/19/2020; MohulA)</w:t>
      </w:r>
    </w:p>
    <w:p w14:paraId="032E10A6" w14:textId="77777777" w:rsidR="007B6B30" w:rsidRPr="0021277C" w:rsidRDefault="007B6B30" w:rsidP="007B6B30">
      <w:pPr>
        <w:rPr>
          <w:rFonts w:asciiTheme="majorHAnsi" w:hAnsiTheme="majorHAnsi" w:cstheme="majorHAnsi"/>
          <w:sz w:val="16"/>
        </w:rPr>
      </w:pPr>
      <w:r w:rsidRPr="0021277C">
        <w:rPr>
          <w:rFonts w:asciiTheme="majorHAnsi" w:hAnsiTheme="majorHAnsi" w:cstheme="majorHAnsi"/>
          <w:sz w:val="16"/>
        </w:rPr>
        <w:t xml:space="preserve">Back </w:t>
      </w:r>
      <w:r w:rsidRPr="0021277C">
        <w:rPr>
          <w:rStyle w:val="StyleUnderline"/>
          <w:rFonts w:asciiTheme="majorHAnsi" w:hAnsiTheme="majorHAnsi" w:cstheme="majorHAnsi"/>
        </w:rPr>
        <w:t>in 1961, the Nobel Prize–winning physicist Eugene Wigner outlined a thought experiment that demonstrated</w:t>
      </w:r>
      <w:r w:rsidRPr="0021277C">
        <w:rPr>
          <w:rFonts w:asciiTheme="majorHAnsi" w:hAnsiTheme="majorHAnsi" w:cstheme="majorHAnsi"/>
          <w:sz w:val="16"/>
        </w:rPr>
        <w:t xml:space="preserve"> one of the </w:t>
      </w:r>
      <w:r w:rsidRPr="0021277C">
        <w:rPr>
          <w:rStyle w:val="StyleUnderline"/>
          <w:rFonts w:asciiTheme="majorHAnsi" w:hAnsiTheme="majorHAnsi" w:cstheme="majorHAnsi"/>
        </w:rPr>
        <w:t xml:space="preserve">lesser-known </w:t>
      </w:r>
      <w:r w:rsidRPr="0021277C">
        <w:rPr>
          <w:rStyle w:val="Emphasis"/>
          <w:rFonts w:asciiTheme="majorHAnsi" w:hAnsiTheme="majorHAnsi" w:cstheme="majorHAnsi"/>
        </w:rPr>
        <w:t>paradoxes of quantum mechanics</w:t>
      </w:r>
      <w:r w:rsidRPr="0021277C">
        <w:rPr>
          <w:rFonts w:asciiTheme="majorHAnsi" w:hAnsiTheme="majorHAnsi" w:cstheme="majorHAnsi"/>
          <w:sz w:val="16"/>
        </w:rPr>
        <w:t xml:space="preserve">. The experiment shows how </w:t>
      </w:r>
      <w:r w:rsidRPr="0021277C">
        <w:rPr>
          <w:rStyle w:val="StyleUnderline"/>
          <w:rFonts w:asciiTheme="majorHAnsi" w:hAnsiTheme="majorHAnsi" w:cstheme="majorHAnsi"/>
        </w:rPr>
        <w:t xml:space="preserve">the strange nature of the </w:t>
      </w:r>
      <w:r w:rsidRPr="0021277C">
        <w:rPr>
          <w:rStyle w:val="StyleUnderline"/>
          <w:rFonts w:asciiTheme="majorHAnsi" w:hAnsiTheme="majorHAnsi" w:cstheme="majorHAnsi"/>
          <w:highlight w:val="cyan"/>
        </w:rPr>
        <w:t>universe allows</w:t>
      </w:r>
      <w:r w:rsidRPr="0021277C">
        <w:rPr>
          <w:rFonts w:asciiTheme="majorHAnsi" w:hAnsiTheme="majorHAnsi" w:cstheme="majorHAnsi"/>
          <w:sz w:val="16"/>
        </w:rPr>
        <w:t xml:space="preserve"> two </w:t>
      </w:r>
      <w:r w:rsidRPr="0021277C">
        <w:rPr>
          <w:rStyle w:val="Emphasis"/>
          <w:rFonts w:asciiTheme="majorHAnsi" w:hAnsiTheme="majorHAnsi" w:cstheme="majorHAnsi"/>
          <w:highlight w:val="cyan"/>
        </w:rPr>
        <w:t>observers</w:t>
      </w:r>
      <w:r w:rsidRPr="0021277C">
        <w:rPr>
          <w:rFonts w:asciiTheme="majorHAnsi" w:hAnsiTheme="majorHAnsi" w:cstheme="majorHAnsi"/>
          <w:sz w:val="16"/>
        </w:rPr>
        <w:t>—say, Wigner and Wigner’s friend—</w:t>
      </w:r>
      <w:r w:rsidRPr="0021277C">
        <w:rPr>
          <w:rStyle w:val="Emphasis"/>
          <w:rFonts w:asciiTheme="majorHAnsi" w:hAnsiTheme="majorHAnsi" w:cstheme="majorHAnsi"/>
          <w:highlight w:val="cyan"/>
        </w:rPr>
        <w:t>to experience</w:t>
      </w:r>
      <w:r w:rsidRPr="0021277C">
        <w:rPr>
          <w:rStyle w:val="StyleUnderline"/>
          <w:rFonts w:asciiTheme="majorHAnsi" w:hAnsiTheme="majorHAnsi" w:cstheme="majorHAnsi"/>
          <w:highlight w:val="cyan"/>
        </w:rPr>
        <w:t xml:space="preserve"> </w:t>
      </w:r>
      <w:r w:rsidRPr="0021277C">
        <w:rPr>
          <w:rStyle w:val="Emphasis"/>
          <w:rFonts w:asciiTheme="majorHAnsi" w:hAnsiTheme="majorHAnsi" w:cstheme="majorHAnsi"/>
          <w:highlight w:val="cyan"/>
        </w:rPr>
        <w:t>different realities</w:t>
      </w:r>
      <w:r w:rsidRPr="0021277C">
        <w:rPr>
          <w:rStyle w:val="StyleUnderline"/>
          <w:rFonts w:asciiTheme="majorHAnsi" w:hAnsiTheme="majorHAnsi" w:cstheme="majorHAnsi"/>
        </w:rPr>
        <w:t xml:space="preserve">. </w:t>
      </w:r>
      <w:r w:rsidRPr="0021277C">
        <w:rPr>
          <w:rFonts w:asciiTheme="majorHAnsi" w:hAnsiTheme="majorHAnsi" w:cstheme="majorHAnsi"/>
          <w:sz w:val="16"/>
        </w:rPr>
        <w:t xml:space="preserve">Since then, physicists have used </w:t>
      </w:r>
      <w:r w:rsidRPr="0021277C">
        <w:rPr>
          <w:rStyle w:val="StyleUnderline"/>
          <w:rFonts w:asciiTheme="majorHAnsi" w:hAnsiTheme="majorHAnsi" w:cstheme="majorHAnsi"/>
        </w:rPr>
        <w:t>the</w:t>
      </w:r>
      <w:r w:rsidRPr="0021277C">
        <w:rPr>
          <w:rFonts w:asciiTheme="majorHAnsi" w:hAnsiTheme="majorHAnsi" w:cstheme="majorHAnsi"/>
          <w:sz w:val="16"/>
        </w:rPr>
        <w:t xml:space="preserve"> “Wigner’s Friend” </w:t>
      </w:r>
      <w:r w:rsidRPr="0021277C">
        <w:rPr>
          <w:rStyle w:val="StyleUnderline"/>
          <w:rFonts w:asciiTheme="majorHAnsi" w:hAnsiTheme="majorHAnsi" w:cstheme="majorHAnsi"/>
        </w:rPr>
        <w:t>thought experiment</w:t>
      </w:r>
      <w:r w:rsidRPr="0021277C">
        <w:rPr>
          <w:rFonts w:asciiTheme="majorHAnsi" w:hAnsiTheme="majorHAnsi" w:cstheme="majorHAnsi"/>
          <w:sz w:val="16"/>
        </w:rPr>
        <w:t xml:space="preserve"> to </w:t>
      </w:r>
      <w:r w:rsidRPr="0021277C">
        <w:rPr>
          <w:rStyle w:val="StyleUnderline"/>
          <w:rFonts w:asciiTheme="majorHAnsi" w:hAnsiTheme="majorHAnsi" w:cstheme="majorHAnsi"/>
        </w:rPr>
        <w:t>explore the nature of measurement</w:t>
      </w:r>
      <w:r w:rsidRPr="0021277C">
        <w:rPr>
          <w:rFonts w:asciiTheme="majorHAnsi" w:hAnsiTheme="majorHAnsi" w:cstheme="majorHAnsi"/>
          <w:sz w:val="16"/>
        </w:rPr>
        <w:t xml:space="preserve"> and to argue over whether objective facts can exist. That’s important because </w:t>
      </w:r>
      <w:r w:rsidRPr="0021277C">
        <w:rPr>
          <w:rStyle w:val="StyleUnderline"/>
          <w:rFonts w:asciiTheme="majorHAnsi" w:hAnsiTheme="majorHAnsi" w:cstheme="majorHAnsi"/>
        </w:rPr>
        <w:t xml:space="preserve">scientists carry out experiments to establish objective facts. But if they experience different realities, the argument goes, </w:t>
      </w:r>
      <w:r w:rsidRPr="0021277C">
        <w:rPr>
          <w:rStyle w:val="Emphasis"/>
          <w:rFonts w:asciiTheme="majorHAnsi" w:hAnsiTheme="majorHAnsi" w:cstheme="majorHAnsi"/>
        </w:rPr>
        <w:t xml:space="preserve">how can they agree on what these facts might be? </w:t>
      </w:r>
      <w:r w:rsidRPr="0021277C">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21277C">
        <w:rPr>
          <w:rStyle w:val="StyleUnderline"/>
          <w:rFonts w:asciiTheme="majorHAnsi" w:hAnsiTheme="majorHAnsi" w:cstheme="majorHAnsi"/>
        </w:rPr>
        <w:t>recent advances in quantum technologies</w:t>
      </w:r>
      <w:r w:rsidRPr="0021277C">
        <w:rPr>
          <w:rFonts w:asciiTheme="majorHAnsi" w:hAnsiTheme="majorHAnsi" w:cstheme="majorHAnsi"/>
          <w:sz w:val="16"/>
        </w:rPr>
        <w:t xml:space="preserve"> have </w:t>
      </w:r>
      <w:r w:rsidRPr="0021277C">
        <w:rPr>
          <w:rStyle w:val="StyleUnderline"/>
          <w:rFonts w:asciiTheme="majorHAnsi" w:hAnsiTheme="majorHAnsi" w:cstheme="majorHAnsi"/>
        </w:rPr>
        <w:t>made it possible to reproduce</w:t>
      </w:r>
      <w:r w:rsidRPr="0021277C">
        <w:rPr>
          <w:rFonts w:asciiTheme="majorHAnsi" w:hAnsiTheme="majorHAnsi" w:cstheme="majorHAnsi"/>
          <w:sz w:val="16"/>
        </w:rPr>
        <w:t xml:space="preserve"> the Wigner’s Friend test in a </w:t>
      </w:r>
      <w:r w:rsidRPr="0021277C">
        <w:rPr>
          <w:rStyle w:val="StyleUnderline"/>
          <w:rFonts w:asciiTheme="majorHAnsi" w:hAnsiTheme="majorHAnsi" w:cstheme="majorHAnsi"/>
        </w:rPr>
        <w:t>real experiment</w:t>
      </w:r>
      <w:r w:rsidRPr="0021277C">
        <w:rPr>
          <w:rFonts w:asciiTheme="majorHAnsi" w:hAnsiTheme="majorHAnsi" w:cstheme="majorHAnsi"/>
          <w:sz w:val="16"/>
        </w:rPr>
        <w:t xml:space="preserve">. In other words, </w:t>
      </w:r>
      <w:r w:rsidRPr="0021277C">
        <w:rPr>
          <w:rStyle w:val="Emphasis"/>
          <w:rFonts w:asciiTheme="majorHAnsi" w:hAnsiTheme="majorHAnsi" w:cstheme="majorHAnsi"/>
        </w:rPr>
        <w:t>it ought to be possible to create different realities and compare them</w:t>
      </w:r>
      <w:r w:rsidRPr="0021277C">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21277C">
        <w:rPr>
          <w:rStyle w:val="StyleUnderline"/>
          <w:rFonts w:asciiTheme="majorHAnsi" w:hAnsiTheme="majorHAnsi" w:cstheme="majorHAnsi"/>
        </w:rPr>
        <w:t>this experiment</w:t>
      </w:r>
      <w:r w:rsidRPr="0021277C">
        <w:rPr>
          <w:rFonts w:asciiTheme="majorHAnsi" w:hAnsiTheme="majorHAnsi" w:cstheme="majorHAnsi"/>
          <w:sz w:val="16"/>
        </w:rPr>
        <w:t xml:space="preserve"> for the first time: they have </w:t>
      </w:r>
      <w:r w:rsidRPr="0021277C">
        <w:rPr>
          <w:rStyle w:val="StyleUnderline"/>
          <w:rFonts w:asciiTheme="majorHAnsi" w:hAnsiTheme="majorHAnsi" w:cstheme="majorHAnsi"/>
        </w:rPr>
        <w:t>created different realities and compared them</w:t>
      </w:r>
      <w:r w:rsidRPr="0021277C">
        <w:rPr>
          <w:rFonts w:asciiTheme="majorHAnsi" w:hAnsiTheme="majorHAnsi" w:cstheme="majorHAnsi"/>
          <w:sz w:val="16"/>
        </w:rPr>
        <w:t>. Their conclusion is that Wigner was correct—</w:t>
      </w:r>
      <w:r w:rsidRPr="0021277C">
        <w:rPr>
          <w:rStyle w:val="StyleUnderline"/>
          <w:rFonts w:asciiTheme="majorHAnsi" w:hAnsiTheme="majorHAnsi" w:cstheme="majorHAnsi"/>
        </w:rPr>
        <w:t xml:space="preserve">these realities can be made irreconcilable so that </w:t>
      </w:r>
      <w:r w:rsidRPr="0021277C">
        <w:rPr>
          <w:rStyle w:val="Emphasis"/>
          <w:rFonts w:asciiTheme="majorHAnsi" w:hAnsiTheme="majorHAnsi" w:cstheme="majorHAnsi"/>
        </w:rPr>
        <w:t>it is impossible to agree on objective facts</w:t>
      </w:r>
      <w:r w:rsidRPr="0021277C">
        <w:rPr>
          <w:rStyle w:val="StyleUnderline"/>
          <w:rFonts w:asciiTheme="majorHAnsi" w:hAnsiTheme="majorHAnsi" w:cstheme="majorHAnsi"/>
        </w:rPr>
        <w:t xml:space="preserve"> about an experiment. </w:t>
      </w:r>
      <w:r w:rsidRPr="0021277C">
        <w:rPr>
          <w:rFonts w:asciiTheme="majorHAnsi" w:hAnsiTheme="majorHAnsi" w:cstheme="majorHAnsi"/>
          <w:sz w:val="16"/>
        </w:rPr>
        <w:t xml:space="preserve">Wigner’s original </w:t>
      </w:r>
      <w:r w:rsidRPr="0021277C">
        <w:rPr>
          <w:rStyle w:val="StyleUnderline"/>
          <w:rFonts w:asciiTheme="majorHAnsi" w:hAnsiTheme="majorHAnsi" w:cstheme="majorHAnsi"/>
        </w:rPr>
        <w:t>thought experiment</w:t>
      </w:r>
      <w:r w:rsidRPr="0021277C">
        <w:rPr>
          <w:rFonts w:asciiTheme="majorHAnsi" w:hAnsiTheme="majorHAnsi" w:cstheme="majorHAnsi"/>
          <w:sz w:val="16"/>
        </w:rPr>
        <w:t xml:space="preserve"> is straightforward in principle. It begins with a single polarized photon that, when measured, </w:t>
      </w:r>
      <w:r w:rsidRPr="0021277C">
        <w:rPr>
          <w:rStyle w:val="StyleUnderline"/>
          <w:rFonts w:asciiTheme="majorHAnsi" w:hAnsiTheme="majorHAnsi" w:cstheme="majorHAnsi"/>
        </w:rPr>
        <w:t>can have either a horizontal polarization or a vertical polarization</w:t>
      </w:r>
      <w:r w:rsidRPr="0021277C">
        <w:rPr>
          <w:rFonts w:asciiTheme="majorHAnsi" w:hAnsiTheme="majorHAnsi" w:cstheme="majorHAnsi"/>
          <w:sz w:val="16"/>
        </w:rPr>
        <w:t xml:space="preserve">. But before the measurement, </w:t>
      </w:r>
      <w:r w:rsidRPr="0021277C">
        <w:rPr>
          <w:rStyle w:val="StyleUnderline"/>
          <w:rFonts w:asciiTheme="majorHAnsi" w:hAnsiTheme="majorHAnsi" w:cstheme="majorHAnsi"/>
          <w:highlight w:val="cyan"/>
        </w:rPr>
        <w:t>according to</w:t>
      </w:r>
      <w:r w:rsidRPr="0021277C">
        <w:rPr>
          <w:rStyle w:val="StyleUnderline"/>
          <w:rFonts w:asciiTheme="majorHAnsi" w:hAnsiTheme="majorHAnsi" w:cstheme="majorHAnsi"/>
        </w:rPr>
        <w:t xml:space="preserve"> the </w:t>
      </w:r>
      <w:r w:rsidRPr="0021277C">
        <w:rPr>
          <w:rStyle w:val="StyleUnderline"/>
          <w:rFonts w:asciiTheme="majorHAnsi" w:hAnsiTheme="majorHAnsi" w:cstheme="majorHAnsi"/>
          <w:highlight w:val="cyan"/>
        </w:rPr>
        <w:t>laws of quantum mechanics</w:t>
      </w:r>
      <w:r w:rsidRPr="0021277C">
        <w:rPr>
          <w:rStyle w:val="StyleUnderline"/>
          <w:rFonts w:asciiTheme="majorHAnsi" w:hAnsiTheme="majorHAnsi" w:cstheme="majorHAnsi"/>
        </w:rPr>
        <w:t xml:space="preserve">, the </w:t>
      </w:r>
      <w:r w:rsidRPr="0021277C">
        <w:rPr>
          <w:rStyle w:val="StyleUnderline"/>
          <w:rFonts w:asciiTheme="majorHAnsi" w:hAnsiTheme="majorHAnsi" w:cstheme="majorHAnsi"/>
          <w:highlight w:val="cyan"/>
        </w:rPr>
        <w:t xml:space="preserve">photon exists in both </w:t>
      </w:r>
      <w:r w:rsidRPr="0021277C">
        <w:rPr>
          <w:rStyle w:val="Emphasis"/>
          <w:rFonts w:asciiTheme="majorHAnsi" w:hAnsiTheme="majorHAnsi" w:cstheme="majorHAnsi"/>
          <w:highlight w:val="cyan"/>
        </w:rPr>
        <w:t>polarization states at the same time</w:t>
      </w:r>
      <w:r w:rsidRPr="0021277C">
        <w:rPr>
          <w:rFonts w:asciiTheme="majorHAnsi" w:hAnsiTheme="majorHAnsi" w:cstheme="majorHAnsi"/>
          <w:sz w:val="16"/>
        </w:rPr>
        <w:t>—</w:t>
      </w:r>
      <w:r w:rsidRPr="0021277C">
        <w:rPr>
          <w:rStyle w:val="Emphasis"/>
          <w:rFonts w:asciiTheme="majorHAnsi" w:hAnsiTheme="majorHAnsi" w:cstheme="majorHAnsi"/>
        </w:rPr>
        <w:t xml:space="preserve">a so-called </w:t>
      </w:r>
      <w:r w:rsidRPr="0021277C">
        <w:rPr>
          <w:rStyle w:val="Emphasis"/>
          <w:rFonts w:asciiTheme="majorHAnsi" w:hAnsiTheme="majorHAnsi" w:cstheme="majorHAnsi"/>
          <w:highlight w:val="cyan"/>
        </w:rPr>
        <w:t>superposition</w:t>
      </w:r>
      <w:r w:rsidRPr="0021277C">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21277C">
        <w:rPr>
          <w:rStyle w:val="StyleUnderline"/>
          <w:rFonts w:asciiTheme="majorHAnsi" w:hAnsiTheme="majorHAnsi" w:cstheme="majorHAnsi"/>
        </w:rPr>
        <w:t>Wigner can even perform an experiment to determine whether this superposition exists or not</w:t>
      </w:r>
      <w:r w:rsidRPr="0021277C">
        <w:rPr>
          <w:rFonts w:asciiTheme="majorHAnsi" w:hAnsiTheme="majorHAnsi" w:cstheme="majorHAnsi"/>
          <w:sz w:val="16"/>
        </w:rPr>
        <w:t xml:space="preserve">. </w:t>
      </w:r>
      <w:r w:rsidRPr="0021277C">
        <w:rPr>
          <w:rStyle w:val="StyleUnderline"/>
          <w:rFonts w:asciiTheme="majorHAnsi" w:hAnsiTheme="majorHAnsi" w:cstheme="majorHAnsi"/>
        </w:rPr>
        <w:t>This</w:t>
      </w:r>
      <w:r w:rsidRPr="0021277C">
        <w:rPr>
          <w:rFonts w:asciiTheme="majorHAnsi" w:hAnsiTheme="majorHAnsi" w:cstheme="majorHAnsi"/>
          <w:sz w:val="16"/>
        </w:rPr>
        <w:t xml:space="preserve"> is a kind of </w:t>
      </w:r>
      <w:r w:rsidRPr="0021277C">
        <w:rPr>
          <w:rStyle w:val="StyleUnderline"/>
          <w:rFonts w:asciiTheme="majorHAnsi" w:hAnsiTheme="majorHAnsi" w:cstheme="majorHAnsi"/>
        </w:rPr>
        <w:t xml:space="preserve">interference experiment showing that the photon and the measurement are indeed in a superposition. </w:t>
      </w:r>
      <w:r w:rsidRPr="0021277C">
        <w:rPr>
          <w:rFonts w:asciiTheme="majorHAnsi" w:hAnsiTheme="majorHAnsi" w:cstheme="majorHAnsi"/>
          <w:sz w:val="16"/>
        </w:rPr>
        <w:t xml:space="preserve">From Wigner’s point of view, </w:t>
      </w:r>
      <w:r w:rsidRPr="0021277C">
        <w:rPr>
          <w:rStyle w:val="Emphasis"/>
          <w:rFonts w:asciiTheme="majorHAnsi" w:hAnsiTheme="majorHAnsi" w:cstheme="majorHAnsi"/>
        </w:rPr>
        <w:t>this is a “fact”—the superposition exists</w:t>
      </w:r>
      <w:r w:rsidRPr="0021277C">
        <w:rPr>
          <w:rFonts w:asciiTheme="majorHAnsi" w:hAnsiTheme="majorHAnsi" w:cstheme="majorHAnsi"/>
          <w:sz w:val="16"/>
        </w:rPr>
        <w:t xml:space="preserve">. And this fact suggests that a </w:t>
      </w:r>
      <w:r w:rsidRPr="0021277C">
        <w:rPr>
          <w:rStyle w:val="StyleUnderline"/>
          <w:rFonts w:asciiTheme="majorHAnsi" w:hAnsiTheme="majorHAnsi" w:cstheme="majorHAnsi"/>
        </w:rPr>
        <w:t>measurement cannot have taken place</w:t>
      </w:r>
      <w:r w:rsidRPr="0021277C">
        <w:rPr>
          <w:rFonts w:asciiTheme="majorHAnsi" w:hAnsiTheme="majorHAnsi" w:cstheme="majorHAnsi"/>
          <w:sz w:val="16"/>
        </w:rPr>
        <w:t xml:space="preserve">. But this is in stark contrast to the point of view of </w:t>
      </w:r>
      <w:r w:rsidRPr="0021277C">
        <w:rPr>
          <w:rStyle w:val="StyleUnderline"/>
          <w:rFonts w:asciiTheme="majorHAnsi" w:hAnsiTheme="majorHAnsi" w:cstheme="majorHAnsi"/>
        </w:rPr>
        <w:t>the friend, who has indeed measured the photon’s polarization and recorded it.</w:t>
      </w:r>
      <w:r w:rsidRPr="0021277C">
        <w:rPr>
          <w:rFonts w:asciiTheme="majorHAnsi" w:hAnsiTheme="majorHAnsi" w:cstheme="majorHAnsi"/>
          <w:sz w:val="16"/>
        </w:rPr>
        <w:t xml:space="preserve"> The friend </w:t>
      </w:r>
      <w:r w:rsidRPr="0021277C">
        <w:rPr>
          <w:rStyle w:val="StyleUnderline"/>
          <w:rFonts w:asciiTheme="majorHAnsi" w:hAnsiTheme="majorHAnsi" w:cstheme="majorHAnsi"/>
        </w:rPr>
        <w:t>can</w:t>
      </w:r>
      <w:r w:rsidRPr="0021277C">
        <w:rPr>
          <w:rFonts w:asciiTheme="majorHAnsi" w:hAnsiTheme="majorHAnsi" w:cstheme="majorHAnsi"/>
          <w:sz w:val="16"/>
        </w:rPr>
        <w:t xml:space="preserve"> even </w:t>
      </w:r>
      <w:r w:rsidRPr="0021277C">
        <w:rPr>
          <w:rStyle w:val="StyleUnderline"/>
          <w:rFonts w:asciiTheme="majorHAnsi" w:hAnsiTheme="majorHAnsi" w:cstheme="majorHAnsi"/>
        </w:rPr>
        <w:t>call</w:t>
      </w:r>
      <w:r w:rsidRPr="0021277C">
        <w:rPr>
          <w:rFonts w:asciiTheme="majorHAnsi" w:hAnsiTheme="majorHAnsi" w:cstheme="majorHAnsi"/>
          <w:sz w:val="16"/>
        </w:rPr>
        <w:t xml:space="preserve"> Wigner </w:t>
      </w:r>
      <w:r w:rsidRPr="0021277C">
        <w:rPr>
          <w:rStyle w:val="StyleUnderline"/>
          <w:rFonts w:asciiTheme="majorHAnsi" w:hAnsiTheme="majorHAnsi" w:cstheme="majorHAnsi"/>
        </w:rPr>
        <w:t>and say the measurement has been done</w:t>
      </w:r>
      <w:r w:rsidRPr="0021277C">
        <w:rPr>
          <w:rFonts w:asciiTheme="majorHAnsi" w:hAnsiTheme="majorHAnsi" w:cstheme="majorHAnsi"/>
          <w:sz w:val="16"/>
        </w:rPr>
        <w:t xml:space="preserve"> (provided the outcome is not revealed). So </w:t>
      </w:r>
      <w:r w:rsidRPr="0021277C">
        <w:rPr>
          <w:rStyle w:val="Emphasis"/>
          <w:rFonts w:asciiTheme="majorHAnsi" w:hAnsiTheme="majorHAnsi" w:cstheme="majorHAnsi"/>
        </w:rPr>
        <w:t xml:space="preserve">the </w:t>
      </w:r>
      <w:r w:rsidRPr="0021277C">
        <w:rPr>
          <w:rStyle w:val="Emphasis"/>
          <w:rFonts w:asciiTheme="majorHAnsi" w:hAnsiTheme="majorHAnsi" w:cstheme="majorHAnsi"/>
          <w:highlight w:val="cyan"/>
        </w:rPr>
        <w:t>two realities are at odds</w:t>
      </w:r>
      <w:r w:rsidRPr="0021277C">
        <w:rPr>
          <w:rFonts w:asciiTheme="majorHAnsi" w:hAnsiTheme="majorHAnsi" w:cstheme="majorHAnsi"/>
          <w:sz w:val="16"/>
        </w:rPr>
        <w:t xml:space="preserve"> with each other. “</w:t>
      </w:r>
      <w:r w:rsidRPr="0021277C">
        <w:rPr>
          <w:rStyle w:val="Emphasis"/>
          <w:rFonts w:asciiTheme="majorHAnsi" w:hAnsiTheme="majorHAnsi" w:cstheme="majorHAnsi"/>
        </w:rPr>
        <w:t>This calls into question the objective status</w:t>
      </w:r>
      <w:r w:rsidRPr="0021277C">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21277C">
        <w:rPr>
          <w:rStyle w:val="Emphasis"/>
          <w:rFonts w:asciiTheme="majorHAnsi" w:hAnsiTheme="majorHAnsi" w:cstheme="majorHAnsi"/>
        </w:rPr>
        <w:t>both realities can coexist even though they produce irreconcilable outcomes</w:t>
      </w:r>
      <w:r w:rsidRPr="0021277C">
        <w:rPr>
          <w:rFonts w:asciiTheme="majorHAnsi" w:hAnsiTheme="majorHAnsi" w:cstheme="majorHAnsi"/>
          <w:sz w:val="16"/>
        </w:rPr>
        <w:t xml:space="preserve">, just as Wigner predicted. </w:t>
      </w:r>
      <w:r w:rsidRPr="0021277C">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21277C">
        <w:rPr>
          <w:rFonts w:asciiTheme="majorHAnsi" w:hAnsiTheme="majorHAnsi" w:cstheme="majorHAnsi"/>
          <w:sz w:val="16"/>
        </w:rPr>
        <w:t xml:space="preserve">. </w:t>
      </w:r>
      <w:r w:rsidRPr="0021277C">
        <w:rPr>
          <w:rStyle w:val="StyleUnderline"/>
          <w:rFonts w:asciiTheme="majorHAnsi" w:hAnsiTheme="majorHAnsi" w:cstheme="majorHAnsi"/>
        </w:rPr>
        <w:t xml:space="preserve">The first is that universal facts actually exist and that observers can agree on them. </w:t>
      </w:r>
      <w:r w:rsidRPr="0021277C">
        <w:rPr>
          <w:rFonts w:asciiTheme="majorHAnsi" w:hAnsiTheme="majorHAnsi" w:cstheme="majorHAnsi"/>
          <w:sz w:val="16"/>
        </w:rPr>
        <w:t xml:space="preserve">But </w:t>
      </w:r>
      <w:r w:rsidRPr="0021277C">
        <w:rPr>
          <w:rStyle w:val="Emphasis"/>
          <w:rFonts w:asciiTheme="majorHAnsi" w:hAnsiTheme="majorHAnsi" w:cstheme="majorHAnsi"/>
        </w:rPr>
        <w:t>there are other assumptions too</w:t>
      </w:r>
      <w:r w:rsidRPr="0021277C">
        <w:rPr>
          <w:rFonts w:asciiTheme="majorHAnsi" w:hAnsiTheme="majorHAnsi" w:cstheme="majorHAnsi"/>
          <w:sz w:val="16"/>
        </w:rPr>
        <w:t xml:space="preserve">. </w:t>
      </w:r>
      <w:r w:rsidRPr="0021277C">
        <w:rPr>
          <w:rStyle w:val="StyleUnderline"/>
          <w:rFonts w:asciiTheme="majorHAnsi" w:hAnsiTheme="majorHAnsi" w:cstheme="majorHAnsi"/>
        </w:rPr>
        <w:t>One is that observers have the freedom to make whatever observations they want</w:t>
      </w:r>
      <w:r w:rsidRPr="0021277C">
        <w:rPr>
          <w:rFonts w:asciiTheme="majorHAnsi" w:hAnsiTheme="majorHAnsi" w:cstheme="majorHAnsi"/>
          <w:sz w:val="16"/>
        </w:rPr>
        <w:t xml:space="preserve">. </w:t>
      </w:r>
      <w:r w:rsidRPr="0021277C">
        <w:rPr>
          <w:rStyle w:val="StyleUnderline"/>
          <w:rFonts w:asciiTheme="majorHAnsi" w:hAnsiTheme="majorHAnsi" w:cstheme="majorHAnsi"/>
        </w:rPr>
        <w:t>And another is that the choices one observer makes do not influence the choices other observers make</w:t>
      </w:r>
      <w:r w:rsidRPr="0021277C">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21277C">
        <w:rPr>
          <w:rStyle w:val="Emphasis"/>
          <w:rFonts w:asciiTheme="majorHAnsi" w:hAnsiTheme="majorHAnsi" w:cstheme="majorHAnsi"/>
          <w:highlight w:val="cyan"/>
        </w:rPr>
        <w:t>objective reality does not exist</w:t>
      </w:r>
      <w:r w:rsidRPr="0021277C">
        <w:rPr>
          <w:rFonts w:asciiTheme="majorHAnsi" w:hAnsiTheme="majorHAnsi" w:cstheme="majorHAnsi"/>
          <w:sz w:val="16"/>
        </w:rPr>
        <w:t xml:space="preserve">. In other words, the experiment suggests that </w:t>
      </w:r>
      <w:r w:rsidRPr="0021277C">
        <w:rPr>
          <w:rStyle w:val="StyleUnderline"/>
          <w:rFonts w:asciiTheme="majorHAnsi" w:hAnsiTheme="majorHAnsi" w:cstheme="majorHAnsi"/>
        </w:rPr>
        <w:t>one or more of the assumptions—</w:t>
      </w:r>
      <w:r w:rsidRPr="0021277C">
        <w:rPr>
          <w:rStyle w:val="Emphasis"/>
          <w:rFonts w:asciiTheme="majorHAnsi" w:hAnsiTheme="majorHAnsi" w:cstheme="majorHAnsi"/>
        </w:rPr>
        <w:t>the idea that there is a reality we can agree on</w:t>
      </w:r>
      <w:r w:rsidRPr="0021277C">
        <w:rPr>
          <w:rStyle w:val="StyleUnderline"/>
          <w:rFonts w:asciiTheme="majorHAnsi" w:hAnsiTheme="majorHAnsi" w:cstheme="majorHAnsi"/>
        </w:rPr>
        <w:t xml:space="preserve">, the idea that we have </w:t>
      </w:r>
      <w:r w:rsidRPr="0021277C">
        <w:rPr>
          <w:rStyle w:val="Emphasis"/>
          <w:rFonts w:asciiTheme="majorHAnsi" w:hAnsiTheme="majorHAnsi" w:cstheme="majorHAnsi"/>
        </w:rPr>
        <w:t>freedom of choice</w:t>
      </w:r>
      <w:r w:rsidRPr="0021277C">
        <w:rPr>
          <w:rStyle w:val="StyleUnderline"/>
          <w:rFonts w:asciiTheme="majorHAnsi" w:hAnsiTheme="majorHAnsi" w:cstheme="majorHAnsi"/>
        </w:rPr>
        <w:t xml:space="preserve">, or the idea of locality—must be </w:t>
      </w:r>
      <w:r w:rsidRPr="0021277C">
        <w:rPr>
          <w:rStyle w:val="Emphasis"/>
          <w:rFonts w:asciiTheme="majorHAnsi" w:hAnsiTheme="majorHAnsi" w:cstheme="majorHAnsi"/>
        </w:rPr>
        <w:t>wrong</w:t>
      </w:r>
      <w:r w:rsidRPr="0021277C">
        <w:rPr>
          <w:rStyle w:val="StyleUnderline"/>
          <w:rFonts w:asciiTheme="majorHAnsi" w:hAnsiTheme="majorHAnsi" w:cstheme="majorHAnsi"/>
        </w:rPr>
        <w:t xml:space="preserve">. </w:t>
      </w:r>
      <w:r w:rsidRPr="0021277C">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21277C">
        <w:rPr>
          <w:rStyle w:val="StyleUnderline"/>
          <w:rFonts w:asciiTheme="majorHAnsi" w:hAnsiTheme="majorHAnsi" w:cstheme="majorHAnsi"/>
        </w:rPr>
        <w:t>The scientific method relies on facts, established through repeated measurements</w:t>
      </w:r>
      <w:r w:rsidRPr="0021277C">
        <w:rPr>
          <w:rFonts w:asciiTheme="majorHAnsi" w:hAnsiTheme="majorHAnsi" w:cstheme="majorHAnsi"/>
          <w:sz w:val="16"/>
        </w:rPr>
        <w:t xml:space="preserve"> </w:t>
      </w:r>
      <w:r w:rsidRPr="0021277C">
        <w:rPr>
          <w:rStyle w:val="StyleUnderline"/>
          <w:rFonts w:asciiTheme="majorHAnsi" w:hAnsiTheme="majorHAnsi" w:cstheme="majorHAnsi"/>
        </w:rPr>
        <w:t>and agreed upon universally,</w:t>
      </w:r>
      <w:r w:rsidRPr="0021277C">
        <w:rPr>
          <w:rFonts w:asciiTheme="majorHAnsi" w:hAnsiTheme="majorHAnsi" w:cstheme="majorHAnsi"/>
          <w:sz w:val="16"/>
        </w:rPr>
        <w:t xml:space="preserve"> independently of who observed them,” say Proietti and co. And yet </w:t>
      </w:r>
      <w:r w:rsidRPr="0021277C">
        <w:rPr>
          <w:rStyle w:val="StyleUnderline"/>
          <w:rFonts w:asciiTheme="majorHAnsi" w:hAnsiTheme="majorHAnsi" w:cstheme="majorHAnsi"/>
        </w:rPr>
        <w:t xml:space="preserve">in the same paper, they undermine this idea, perhaps fatally. </w:t>
      </w:r>
      <w:r w:rsidRPr="0021277C">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19415BC4" w14:textId="77777777" w:rsidR="007B6B30" w:rsidRPr="0021277C" w:rsidRDefault="007B6B30" w:rsidP="007B6B30">
      <w:pPr>
        <w:keepNext/>
        <w:keepLines/>
        <w:spacing w:before="40" w:after="0"/>
        <w:outlineLvl w:val="3"/>
        <w:rPr>
          <w:rFonts w:asciiTheme="majorHAnsi" w:eastAsiaTheme="majorEastAsia" w:hAnsiTheme="majorHAnsi" w:cstheme="majorHAnsi"/>
          <w:b/>
          <w:bCs/>
          <w:sz w:val="26"/>
          <w:szCs w:val="26"/>
        </w:rPr>
      </w:pPr>
      <w:r>
        <w:rPr>
          <w:rFonts w:asciiTheme="majorHAnsi" w:eastAsiaTheme="majorEastAsia" w:hAnsiTheme="majorHAnsi" w:cstheme="majorHAnsi"/>
          <w:b/>
          <w:bCs/>
          <w:sz w:val="26"/>
          <w:szCs w:val="26"/>
        </w:rPr>
        <w:t>9</w:t>
      </w:r>
      <w:r w:rsidRPr="0021277C">
        <w:rPr>
          <w:rFonts w:asciiTheme="majorHAnsi" w:eastAsiaTheme="majorEastAsia" w:hAnsiTheme="majorHAnsi" w:cstheme="majorHAnsi"/>
          <w:b/>
          <w:bCs/>
          <w:sz w:val="26"/>
          <w:szCs w:val="26"/>
        </w:rPr>
        <w:t xml:space="preserve">] </w:t>
      </w:r>
      <w:r w:rsidRPr="0021277C">
        <w:rPr>
          <w:rFonts w:asciiTheme="majorHAnsi" w:hAnsiTheme="majorHAnsi" w:cstheme="majorHAnsi"/>
          <w:b/>
          <w:bCs/>
          <w:sz w:val="26"/>
          <w:szCs w:val="26"/>
        </w:rPr>
        <w:t>All negative arguments presuppose the aff being true since they begin with an descriptive premise about the affirmative, and then justify why X is bad. However, if the aff does not have truth value, that entails the descriptive premise would also not have truth value, which makes the argument a contradiction</w:t>
      </w:r>
    </w:p>
    <w:p w14:paraId="7B6A2F2A" w14:textId="77777777" w:rsidR="007B6B30" w:rsidRPr="0021277C" w:rsidRDefault="007B6B30" w:rsidP="007B6B30">
      <w:pPr>
        <w:pStyle w:val="Heading4"/>
        <w:spacing w:before="0"/>
        <w:rPr>
          <w:rFonts w:asciiTheme="majorHAnsi" w:hAnsiTheme="majorHAnsi" w:cstheme="majorHAnsi"/>
        </w:rPr>
      </w:pPr>
      <w:r w:rsidRPr="0021277C">
        <w:rPr>
          <w:rFonts w:asciiTheme="majorHAnsi" w:hAnsiTheme="majorHAnsi" w:cstheme="majorHAnsi"/>
        </w:rPr>
        <w:t>1</w:t>
      </w:r>
      <w:r>
        <w:rPr>
          <w:rFonts w:asciiTheme="majorHAnsi" w:hAnsiTheme="majorHAnsi" w:cstheme="majorHAnsi"/>
        </w:rPr>
        <w:t>0</w:t>
      </w:r>
      <w:r w:rsidRPr="0021277C">
        <w:rPr>
          <w:rFonts w:asciiTheme="majorHAnsi" w:hAnsiTheme="majorHAnsi" w:cstheme="majorHAnsi"/>
        </w:rPr>
        <w:t>] a sentence p asserts p is false. if p is true or false, it is what it says so it is true. Denying truth claims collapses to all statements being true.</w:t>
      </w:r>
    </w:p>
    <w:p w14:paraId="33A0619C" w14:textId="77777777" w:rsidR="007B6B30" w:rsidRPr="0021277C" w:rsidRDefault="007B6B30" w:rsidP="007B6B30">
      <w:pPr>
        <w:pStyle w:val="Heading4"/>
        <w:rPr>
          <w:rFonts w:asciiTheme="majorHAnsi" w:hAnsiTheme="majorHAnsi" w:cstheme="majorHAnsi"/>
          <w:bCs w:val="0"/>
        </w:rPr>
      </w:pPr>
      <w:r w:rsidRPr="0021277C">
        <w:rPr>
          <w:rFonts w:asciiTheme="majorHAnsi" w:hAnsiTheme="majorHAnsi" w:cstheme="majorHAnsi"/>
        </w:rPr>
        <w:t>1</w:t>
      </w:r>
      <w:r>
        <w:rPr>
          <w:rFonts w:asciiTheme="majorHAnsi" w:hAnsiTheme="majorHAnsi" w:cstheme="majorHAnsi"/>
        </w:rPr>
        <w:t>1</w:t>
      </w:r>
      <w:r w:rsidRPr="0021277C">
        <w:rPr>
          <w:rFonts w:asciiTheme="majorHAnsi" w:hAnsiTheme="majorHAnsi" w:cstheme="majorHAnsi"/>
        </w:rPr>
        <w:t xml:space="preserve">] </w:t>
      </w:r>
      <w:r w:rsidRPr="0021277C">
        <w:rPr>
          <w:rFonts w:asciiTheme="majorHAnsi" w:hAnsiTheme="majorHAnsi" w:cstheme="majorHAnsi"/>
          <w:lang w:eastAsia="ko-KR"/>
        </w:rPr>
        <w:t>lemons are purple or Santa exists proves the second part true cuz lemons aren’t purple and means any statement is true when swapped with santa exists including the rez</w:t>
      </w:r>
    </w:p>
    <w:p w14:paraId="2ACD612F" w14:textId="77777777" w:rsidR="007B6B30" w:rsidRPr="0021277C" w:rsidRDefault="007B6B30" w:rsidP="007B6B30">
      <w:pPr>
        <w:pStyle w:val="Heading4"/>
        <w:rPr>
          <w:rFonts w:asciiTheme="majorHAnsi" w:hAnsiTheme="majorHAnsi" w:cstheme="majorHAnsi"/>
        </w:rPr>
      </w:pPr>
      <w:r w:rsidRPr="0021277C">
        <w:rPr>
          <w:rFonts w:asciiTheme="majorHAnsi" w:hAnsiTheme="majorHAnsi" w:cstheme="majorHAnsi"/>
        </w:rPr>
        <w:t>1</w:t>
      </w:r>
      <w:r>
        <w:rPr>
          <w:rFonts w:asciiTheme="majorHAnsi" w:hAnsiTheme="majorHAnsi" w:cstheme="majorHAnsi"/>
        </w:rPr>
        <w:t>2</w:t>
      </w:r>
      <w:r w:rsidRPr="0021277C">
        <w:rPr>
          <w:rFonts w:asciiTheme="majorHAnsi" w:hAnsiTheme="majorHAnsi" w:cstheme="majorHAnsi"/>
        </w:rPr>
        <w:t>]</w:t>
      </w:r>
      <w:r w:rsidRPr="0021277C">
        <w:rPr>
          <w:rFonts w:asciiTheme="majorHAnsi" w:hAnsiTheme="majorHAnsi" w:cstheme="majorHAnsi"/>
          <w:color w:val="000000" w:themeColor="text1"/>
        </w:rPr>
        <w:t xml:space="preserve"> </w:t>
      </w:r>
      <w:r w:rsidRPr="0021277C">
        <w:rPr>
          <w:rFonts w:asciiTheme="majorHAnsi" w:hAnsiTheme="majorHAnsi" w:cstheme="majorHAnsi"/>
        </w:rPr>
        <w:t xml:space="preserve">The rules of logic claim that the only time a statement is invalid is if the antecedent is true, but the consequent is false.  </w:t>
      </w:r>
    </w:p>
    <w:p w14:paraId="241614CE" w14:textId="77777777" w:rsidR="007B6B30" w:rsidRPr="0021277C" w:rsidRDefault="007B6B30" w:rsidP="007B6B30">
      <w:pPr>
        <w:rPr>
          <w:rFonts w:asciiTheme="majorHAnsi" w:hAnsiTheme="majorHAnsi" w:cstheme="majorHAnsi"/>
        </w:rPr>
      </w:pPr>
      <w:r w:rsidRPr="0021277C">
        <w:rPr>
          <w:rStyle w:val="StyleUnderline"/>
          <w:rFonts w:asciiTheme="majorHAnsi" w:hAnsiTheme="majorHAnsi" w:cstheme="majorHAnsi"/>
        </w:rPr>
        <w:t>SEP</w:t>
      </w:r>
      <w:r w:rsidRPr="0021277C">
        <w:rPr>
          <w:rFonts w:asciiTheme="majorHAnsi" w:hAnsiTheme="majorHAnsi" w:cstheme="majorHAnsi"/>
        </w:rPr>
        <w:t xml:space="preserve"> [Stanford Encyclopedia of Philosophy.] “An Introduction to Philosophy.” Stanford University. </w:t>
      </w:r>
      <w:hyperlink r:id="rId16" w:history="1">
        <w:r w:rsidRPr="0021277C">
          <w:rPr>
            <w:rStyle w:val="Hyperlink"/>
            <w:rFonts w:asciiTheme="majorHAnsi" w:hAnsiTheme="majorHAnsi" w:cstheme="majorHAnsi"/>
          </w:rPr>
          <w:t>https://web.stanford.edu/~bobonich/dictionary/dictionary.html</w:t>
        </w:r>
      </w:hyperlink>
      <w:r w:rsidRPr="0021277C">
        <w:rPr>
          <w:rFonts w:asciiTheme="majorHAnsi" w:hAnsiTheme="majorHAnsi" w:cstheme="majorHAnsi"/>
        </w:rPr>
        <w:t xml:space="preserve"> TG </w:t>
      </w:r>
      <w:r w:rsidRPr="0021277C">
        <w:rPr>
          <w:rFonts w:asciiTheme="majorHAnsi" w:hAnsiTheme="majorHAnsi" w:cstheme="majorHAnsi"/>
          <w:color w:val="FFFFFF" w:themeColor="background1"/>
        </w:rPr>
        <w:t>Massa</w:t>
      </w:r>
    </w:p>
    <w:p w14:paraId="7E28D64F" w14:textId="77777777" w:rsidR="007B6B30" w:rsidRPr="0021277C" w:rsidRDefault="007B6B30" w:rsidP="007B6B30">
      <w:pPr>
        <w:rPr>
          <w:rStyle w:val="StyleUnderline"/>
          <w:rFonts w:asciiTheme="majorHAnsi" w:hAnsiTheme="majorHAnsi" w:cstheme="majorHAnsi"/>
        </w:rPr>
      </w:pPr>
      <w:r w:rsidRPr="0021277C">
        <w:rPr>
          <w:rStyle w:val="StyleUnderline"/>
          <w:rFonts w:asciiTheme="majorHAnsi" w:hAnsiTheme="majorHAnsi" w:cstheme="majorHAnsi"/>
        </w:rPr>
        <w:t>Conditional statement: an “if p, then q” compound statement</w:t>
      </w:r>
      <w:r w:rsidRPr="0021277C">
        <w:rPr>
          <w:rFonts w:asciiTheme="majorHAnsi" w:hAnsiTheme="majorHAnsi" w:cstheme="majorHAnsi"/>
        </w:rPr>
        <w:t xml:space="preserve"> (ex. If I throw this ball into the air, it will come down)</w:t>
      </w:r>
      <w:r w:rsidRPr="0021277C">
        <w:rPr>
          <w:rStyle w:val="StyleUnderline"/>
          <w:rFonts w:asciiTheme="majorHAnsi" w:hAnsiTheme="majorHAnsi" w:cstheme="majorHAnsi"/>
        </w:rPr>
        <w:t xml:space="preserve">; p is called the antecedent, and q is the consequent. </w:t>
      </w:r>
      <w:r w:rsidRPr="0021277C">
        <w:rPr>
          <w:rStyle w:val="StyleUnderline"/>
          <w:rFonts w:asciiTheme="majorHAnsi" w:hAnsiTheme="majorHAnsi" w:cstheme="majorHAnsi"/>
          <w:highlight w:val="cyan"/>
        </w:rPr>
        <w:t xml:space="preserve">A conditional asserts </w:t>
      </w:r>
      <w:r w:rsidRPr="0021277C">
        <w:rPr>
          <w:rStyle w:val="StyleUnderline"/>
          <w:rFonts w:asciiTheme="majorHAnsi" w:hAnsiTheme="majorHAnsi" w:cstheme="majorHAnsi"/>
        </w:rPr>
        <w:t xml:space="preserve">that if its antecedent is true, its consequent is also true; any conditional with a </w:t>
      </w:r>
      <w:r w:rsidRPr="0021277C">
        <w:rPr>
          <w:rStyle w:val="StyleUnderline"/>
          <w:rFonts w:asciiTheme="majorHAnsi" w:hAnsiTheme="majorHAnsi" w:cstheme="majorHAnsi"/>
          <w:highlight w:val="cyan"/>
        </w:rPr>
        <w:t>true antecedent and</w:t>
      </w:r>
      <w:r w:rsidRPr="0021277C">
        <w:rPr>
          <w:rStyle w:val="StyleUnderline"/>
          <w:rFonts w:asciiTheme="majorHAnsi" w:hAnsiTheme="majorHAnsi" w:cstheme="majorHAnsi"/>
        </w:rPr>
        <w:t xml:space="preserve"> a </w:t>
      </w:r>
      <w:r w:rsidRPr="0021277C">
        <w:rPr>
          <w:rStyle w:val="StyleUnderline"/>
          <w:rFonts w:asciiTheme="majorHAnsi" w:hAnsiTheme="majorHAnsi" w:cstheme="majorHAnsi"/>
          <w:highlight w:val="cyan"/>
        </w:rPr>
        <w:t>false consequent must be false.  For any other combination</w:t>
      </w:r>
      <w:r w:rsidRPr="0021277C">
        <w:rPr>
          <w:rStyle w:val="StyleUnderline"/>
          <w:rFonts w:asciiTheme="majorHAnsi" w:hAnsiTheme="majorHAnsi" w:cstheme="majorHAnsi"/>
        </w:rPr>
        <w:t xml:space="preserve"> of true and false antecedents and consequents, </w:t>
      </w:r>
      <w:r w:rsidRPr="0021277C">
        <w:rPr>
          <w:rStyle w:val="StyleUnderline"/>
          <w:rFonts w:asciiTheme="majorHAnsi" w:hAnsiTheme="majorHAnsi" w:cstheme="majorHAnsi"/>
          <w:highlight w:val="cyan"/>
        </w:rPr>
        <w:t>the conditional</w:t>
      </w:r>
      <w:r w:rsidRPr="0021277C">
        <w:rPr>
          <w:rStyle w:val="StyleUnderline"/>
          <w:rFonts w:asciiTheme="majorHAnsi" w:hAnsiTheme="majorHAnsi" w:cstheme="majorHAnsi"/>
        </w:rPr>
        <w:t xml:space="preserve"> statement </w:t>
      </w:r>
      <w:r w:rsidRPr="0021277C">
        <w:rPr>
          <w:rStyle w:val="StyleUnderline"/>
          <w:rFonts w:asciiTheme="majorHAnsi" w:hAnsiTheme="majorHAnsi" w:cstheme="majorHAnsi"/>
          <w:highlight w:val="cyan"/>
        </w:rPr>
        <w:t>is true</w:t>
      </w:r>
      <w:r w:rsidRPr="0021277C">
        <w:rPr>
          <w:rStyle w:val="StyleUnderline"/>
          <w:rFonts w:asciiTheme="majorHAnsi" w:hAnsiTheme="majorHAnsi" w:cstheme="majorHAnsi"/>
        </w:rPr>
        <w:t>.</w:t>
      </w:r>
    </w:p>
    <w:p w14:paraId="7FB28CBB" w14:textId="77777777" w:rsidR="007B6B30" w:rsidRPr="0021277C" w:rsidRDefault="007B6B30" w:rsidP="007B6B30">
      <w:pPr>
        <w:pStyle w:val="Heading4"/>
        <w:rPr>
          <w:rFonts w:asciiTheme="majorHAnsi" w:hAnsiTheme="majorHAnsi" w:cstheme="majorHAnsi"/>
        </w:rPr>
      </w:pPr>
      <w:r w:rsidRPr="0021277C">
        <w:rPr>
          <w:rFonts w:asciiTheme="majorHAnsi" w:hAnsiTheme="majorHAnsi" w:cstheme="majorHAnsi"/>
        </w:rPr>
        <w:t>If the aff is winning, they get the ballot is a tacit ballot conditional which means denying the premise proves the conclusion that I should get the ballot.</w:t>
      </w:r>
    </w:p>
    <w:p w14:paraId="7FCDE1D5" w14:textId="77777777" w:rsidR="007B6B30" w:rsidRPr="0021277C" w:rsidRDefault="007B6B30" w:rsidP="007B6B30">
      <w:pPr>
        <w:pStyle w:val="Heading4"/>
        <w:rPr>
          <w:rFonts w:asciiTheme="majorHAnsi" w:hAnsiTheme="majorHAnsi" w:cstheme="majorHAnsi"/>
          <w:shd w:val="clear" w:color="auto" w:fill="FFFFFF"/>
        </w:rPr>
      </w:pPr>
      <w:r w:rsidRPr="0021277C">
        <w:rPr>
          <w:rFonts w:asciiTheme="majorHAnsi" w:hAnsiTheme="majorHAnsi" w:cstheme="majorHAnsi"/>
        </w:rPr>
        <w:t>1</w:t>
      </w:r>
      <w:r>
        <w:rPr>
          <w:rFonts w:asciiTheme="majorHAnsi" w:hAnsiTheme="majorHAnsi" w:cstheme="majorHAnsi"/>
        </w:rPr>
        <w:t>3</w:t>
      </w:r>
      <w:r w:rsidRPr="0021277C">
        <w:rPr>
          <w:rFonts w:asciiTheme="majorHAnsi" w:hAnsiTheme="majorHAnsi" w:cstheme="majorHAnsi"/>
        </w:rPr>
        <w:t>] Resolved is defined as</w:t>
      </w:r>
      <w:r w:rsidRPr="0021277C">
        <w:rPr>
          <w:rStyle w:val="FootnoteReference"/>
          <w:rFonts w:asciiTheme="majorHAnsi" w:hAnsiTheme="majorHAnsi" w:cstheme="majorHAnsi"/>
        </w:rPr>
        <w:footnoteReference w:id="1"/>
      </w:r>
      <w:r w:rsidRPr="0021277C">
        <w:rPr>
          <w:rFonts w:asciiTheme="majorHAnsi" w:hAnsiTheme="majorHAnsi" w:cstheme="majorHAnsi"/>
        </w:rPr>
        <w:t xml:space="preserve"> </w:t>
      </w:r>
      <w:r w:rsidRPr="0021277C">
        <w:rPr>
          <w:rFonts w:asciiTheme="majorHAnsi" w:hAnsiTheme="majorHAnsi" w:cstheme="majorHAnsi"/>
          <w:u w:val="single"/>
          <w:shd w:val="clear" w:color="auto" w:fill="FFFFFF"/>
        </w:rPr>
        <w:t>firm in</w:t>
      </w:r>
      <w:r w:rsidRPr="0021277C">
        <w:rPr>
          <w:rFonts w:asciiTheme="majorHAnsi" w:hAnsiTheme="majorHAnsi" w:cstheme="majorHAnsi"/>
          <w:shd w:val="clear" w:color="auto" w:fill="FFFFFF"/>
        </w:rPr>
        <w:t xml:space="preserve"> </w:t>
      </w:r>
      <w:r w:rsidRPr="0021277C">
        <w:rPr>
          <w:rFonts w:asciiTheme="majorHAnsi" w:hAnsiTheme="majorHAnsi" w:cstheme="majorHAnsi"/>
          <w:sz w:val="12"/>
          <w:szCs w:val="12"/>
          <w:shd w:val="clear" w:color="auto" w:fill="FFFFFF"/>
        </w:rPr>
        <w:t>purpose or</w:t>
      </w:r>
      <w:r w:rsidRPr="0021277C">
        <w:rPr>
          <w:rFonts w:asciiTheme="majorHAnsi" w:hAnsiTheme="majorHAnsi" w:cstheme="majorHAnsi"/>
          <w:shd w:val="clear" w:color="auto" w:fill="FFFFFF"/>
        </w:rPr>
        <w:t xml:space="preserve"> </w:t>
      </w:r>
      <w:r w:rsidRPr="0021277C">
        <w:rPr>
          <w:rFonts w:asciiTheme="majorHAnsi" w:hAnsiTheme="majorHAnsi" w:cstheme="majorHAnsi"/>
          <w:u w:val="single"/>
          <w:shd w:val="clear" w:color="auto" w:fill="FFFFFF"/>
        </w:rPr>
        <w:t xml:space="preserve">intent; determined </w:t>
      </w:r>
      <w:r w:rsidRPr="0021277C">
        <w:rPr>
          <w:rFonts w:asciiTheme="majorHAnsi" w:hAnsiTheme="majorHAnsi" w:cstheme="majorHAnsi"/>
          <w:shd w:val="clear" w:color="auto" w:fill="FFFFFF"/>
        </w:rPr>
        <w:t xml:space="preserve">and I’m determined, </w:t>
      </w:r>
    </w:p>
    <w:p w14:paraId="185DAAFB" w14:textId="77777777" w:rsidR="007B6B30" w:rsidRPr="0021277C" w:rsidRDefault="007B6B30" w:rsidP="007B6B30">
      <w:pPr>
        <w:pStyle w:val="Heading4"/>
        <w:rPr>
          <w:rFonts w:asciiTheme="majorHAnsi" w:hAnsiTheme="majorHAnsi" w:cstheme="majorHAnsi"/>
        </w:rPr>
      </w:pPr>
      <w:r w:rsidRPr="0021277C">
        <w:rPr>
          <w:rFonts w:asciiTheme="majorHAnsi" w:hAnsiTheme="majorHAnsi" w:cstheme="majorHAnsi"/>
          <w:shd w:val="clear" w:color="auto" w:fill="FFFFFF"/>
        </w:rPr>
        <w:t>1</w:t>
      </w:r>
      <w:r>
        <w:rPr>
          <w:rFonts w:asciiTheme="majorHAnsi" w:hAnsiTheme="majorHAnsi" w:cstheme="majorHAnsi"/>
          <w:shd w:val="clear" w:color="auto" w:fill="FFFFFF"/>
        </w:rPr>
        <w:t>4</w:t>
      </w:r>
      <w:r w:rsidRPr="0021277C">
        <w:rPr>
          <w:rFonts w:asciiTheme="majorHAnsi" w:hAnsiTheme="majorHAnsi" w:cstheme="majorHAnsi"/>
          <w:shd w:val="clear" w:color="auto" w:fill="FFFFFF"/>
        </w:rPr>
        <w:t xml:space="preserve">] </w:t>
      </w:r>
      <w:r w:rsidRPr="0021277C">
        <w:rPr>
          <w:rFonts w:asciiTheme="majorHAnsi" w:hAnsiTheme="majorHAnsi" w:cstheme="majorHAnsi"/>
        </w:rPr>
        <w:t xml:space="preserve">affirm means </w:t>
      </w:r>
      <w:r w:rsidRPr="0021277C">
        <w:rPr>
          <w:rFonts w:asciiTheme="majorHAnsi" w:hAnsiTheme="majorHAnsi" w:cstheme="majorHAnsi"/>
          <w:u w:val="single"/>
        </w:rPr>
        <w:t>to express agreement</w:t>
      </w:r>
      <w:r w:rsidRPr="0021277C">
        <w:rPr>
          <w:rFonts w:asciiTheme="majorHAnsi" w:hAnsiTheme="majorHAnsi" w:cstheme="majorHAnsi"/>
          <w:vertAlign w:val="superscript"/>
        </w:rPr>
        <w:footnoteReference w:id="2"/>
      </w:r>
      <w:r w:rsidRPr="0021277C">
        <w:rPr>
          <w:rFonts w:asciiTheme="majorHAnsi" w:hAnsiTheme="majorHAnsi" w:cstheme="majorHAnsi"/>
        </w:rPr>
        <w:t xml:space="preserve"> and I did.</w:t>
      </w:r>
    </w:p>
    <w:p w14:paraId="5C7529BC" w14:textId="77777777" w:rsidR="007B6B30" w:rsidRPr="0021277C" w:rsidRDefault="007B6B30" w:rsidP="007B6B30">
      <w:pPr>
        <w:pStyle w:val="Heading4"/>
        <w:rPr>
          <w:rFonts w:asciiTheme="majorHAnsi" w:hAnsiTheme="majorHAnsi" w:cstheme="majorHAnsi"/>
        </w:rPr>
      </w:pPr>
      <w:r w:rsidRPr="0021277C">
        <w:rPr>
          <w:rFonts w:asciiTheme="majorHAnsi" w:hAnsiTheme="majorHAnsi" w:cstheme="majorHAnsi"/>
        </w:rPr>
        <w:t>1</w:t>
      </w:r>
      <w:r>
        <w:rPr>
          <w:rFonts w:asciiTheme="majorHAnsi" w:hAnsiTheme="majorHAnsi" w:cstheme="majorHAnsi"/>
        </w:rPr>
        <w:t>5</w:t>
      </w:r>
      <w:r w:rsidRPr="0021277C">
        <w:rPr>
          <w:rFonts w:asciiTheme="majorHAnsi" w:hAnsiTheme="majorHAnsi" w:cstheme="majorHAnsi"/>
        </w:rPr>
        <w:t>] Resolved is past tense which means the rez is already decided to affirm</w:t>
      </w:r>
    </w:p>
    <w:p w14:paraId="15CF073D" w14:textId="77777777" w:rsidR="007B6B30" w:rsidRDefault="007B6B30" w:rsidP="007B6B30">
      <w:pPr>
        <w:pStyle w:val="Heading4"/>
      </w:pPr>
      <w:r>
        <w:t>16] The role of the ballot is to determine whether the resolution is a true or false statement – answers collapse because you presume urs is true</w:t>
      </w:r>
    </w:p>
    <w:p w14:paraId="42555EE4" w14:textId="77777777" w:rsidR="007B6B30" w:rsidRDefault="007B6B30" w:rsidP="007B6B30">
      <w:pPr>
        <w:pStyle w:val="Heading4"/>
      </w:pPr>
      <w:r>
        <w:t xml:space="preserve">A] 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3"/>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4"/>
      </w:r>
      <w:r w:rsidRPr="00A34DC3">
        <w:rPr>
          <w:rFonts w:eastAsia="Calibri" w:cs="Times New Roman"/>
          <w:color w:val="000000"/>
        </w:rPr>
        <w:t xml:space="preserve"> as to prove true</w:t>
      </w:r>
      <w:r>
        <w:rPr>
          <w:rFonts w:eastAsia="Calibri" w:cs="Times New Roman"/>
          <w:color w:val="000000"/>
        </w:rPr>
        <w:t xml:space="preserve"> so </w:t>
      </w:r>
      <w:r>
        <w:t>it's constitutive and jurisdictional</w:t>
      </w:r>
    </w:p>
    <w:p w14:paraId="60261F5A" w14:textId="3C6DF2B9" w:rsidR="007B6B30" w:rsidRDefault="007B6B30" w:rsidP="007B6B30">
      <w:pPr>
        <w:pStyle w:val="Heading4"/>
      </w:pPr>
      <w:r>
        <w:t xml:space="preserve">B] it’s the most logical since you don’t say vote for the player who shoots the most 3 points, the better player wins since debate is a game with rules given by how there’s a winner and loser. </w:t>
      </w:r>
    </w:p>
    <w:p w14:paraId="2C97D024" w14:textId="77777777" w:rsidR="00F00774" w:rsidRPr="00EE63DA" w:rsidRDefault="00F00774" w:rsidP="00F00774">
      <w:pPr>
        <w:pStyle w:val="Heading3"/>
      </w:pPr>
      <w:r>
        <w:t>1AC - Offense</w:t>
      </w:r>
    </w:p>
    <w:p w14:paraId="5718CDF1" w14:textId="77777777" w:rsidR="00F00774" w:rsidRDefault="00F00774" w:rsidP="00F00774">
      <w:pPr>
        <w:pStyle w:val="Heading4"/>
      </w:pPr>
      <w:r>
        <w:t xml:space="preserve">I affirm </w:t>
      </w:r>
      <w:r w:rsidRPr="00897233">
        <w:t>Resolved: The appropriation of outer space by private entities is unjust</w:t>
      </w:r>
      <w:r>
        <w:t xml:space="preserve">. </w:t>
      </w:r>
    </w:p>
    <w:p w14:paraId="6DA180B9" w14:textId="77777777" w:rsidR="00F00774" w:rsidRPr="007D7BB6" w:rsidRDefault="00F00774" w:rsidP="00F00774">
      <w:pPr>
        <w:pStyle w:val="Heading4"/>
      </w:pPr>
      <w:r>
        <w:t xml:space="preserve">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67D421CE" w14:textId="77777777" w:rsidR="00F00774" w:rsidRDefault="00F00774" w:rsidP="00F00774">
      <w:r w:rsidRPr="006A1D06">
        <w:rPr>
          <w:rStyle w:val="Style13ptBold"/>
          <w:rFonts w:eastAsiaTheme="majorEastAsia" w:cstheme="majorBidi"/>
          <w:bCs/>
          <w:szCs w:val="26"/>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17" w:history="1">
        <w:r w:rsidRPr="001A710E">
          <w:rPr>
            <w:rStyle w:val="Hyperlink"/>
          </w:rPr>
          <w:t>https://www.e-ir.info/2020/07/20/legal-black-holes-in-outer-space-the-regulation-of-private-space-companies/</w:t>
        </w:r>
      </w:hyperlink>
      <w:r>
        <w:rPr>
          <w:rStyle w:val="Hyperlink"/>
        </w:rPr>
        <w:t xml:space="preserve"> //Xu]</w:t>
      </w:r>
    </w:p>
    <w:p w14:paraId="5021CB8E" w14:textId="77777777" w:rsidR="00F00774" w:rsidRPr="008A0360" w:rsidRDefault="00F00774" w:rsidP="00F00774">
      <w:pPr>
        <w:rPr>
          <w:sz w:val="16"/>
        </w:rPr>
      </w:pPr>
      <w:r w:rsidRPr="00167FAC">
        <w:rPr>
          <w:rStyle w:val="Emphasis"/>
        </w:rPr>
        <w:t xml:space="preserve">The US government’s support for </w:t>
      </w:r>
      <w:r w:rsidRPr="00E51F41">
        <w:rPr>
          <w:rStyle w:val="Emphasis"/>
          <w:highlight w:val="cyan"/>
        </w:rPr>
        <w:t>private space companies</w:t>
      </w:r>
      <w:r w:rsidRPr="00167FAC">
        <w:rPr>
          <w:rStyle w:val="Emphasis"/>
        </w:rPr>
        <w:t xml:space="preserve"> is also likely to lead to the </w:t>
      </w:r>
      <w:r w:rsidRPr="00E51F41">
        <w:rPr>
          <w:rStyle w:val="Emphasis"/>
          <w:highlight w:val="cyan"/>
        </w:rPr>
        <w:t>reinforce</w:t>
      </w:r>
      <w:r w:rsidRPr="00167FAC">
        <w:rPr>
          <w:rStyle w:val="Emphasis"/>
        </w:rPr>
        <w:t xml:space="preserve">ment of Earth-bound wealth </w:t>
      </w:r>
      <w:r w:rsidRPr="00E51F41">
        <w:rPr>
          <w:rStyle w:val="Emphasis"/>
          <w:highlight w:val="cya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E51F41">
        <w:rPr>
          <w:rStyle w:val="Emphasis"/>
          <w:highlight w:val="cyan"/>
        </w:rPr>
        <w:t>discourse disguises</w:t>
      </w:r>
      <w:r w:rsidRPr="005C789B">
        <w:rPr>
          <w:rStyle w:val="Emphasis"/>
        </w:rPr>
        <w:t xml:space="preserve"> the highly </w:t>
      </w:r>
      <w:r w:rsidRPr="00E51F41">
        <w:rPr>
          <w:rStyle w:val="Emphasis"/>
          <w:highlight w:val="cyan"/>
        </w:rPr>
        <w:t>exclusive nature</w:t>
      </w:r>
      <w:r w:rsidRPr="005C789B">
        <w:rPr>
          <w:rStyle w:val="Emphasis"/>
        </w:rPr>
        <w:t xml:space="preserve"> of these missions. Whilst they seem to suggest that there is a stake for ordinary citizens in the vast space frontier, the reality is that these </w:t>
      </w:r>
      <w:r w:rsidRPr="00E51F41">
        <w:rPr>
          <w:rStyle w:val="Emphasis"/>
          <w:highlight w:val="cyan"/>
        </w:rPr>
        <w:t>self-described space pioneers are</w:t>
      </w:r>
      <w:r w:rsidRPr="005C789B">
        <w:rPr>
          <w:rStyle w:val="Emphasis"/>
        </w:rPr>
        <w:t xml:space="preserve"> a member of </w:t>
      </w:r>
      <w:r w:rsidRPr="00E51F41">
        <w:rPr>
          <w:rStyle w:val="Emphasis"/>
          <w:highlight w:val="cya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E51F41">
        <w:rPr>
          <w:rStyle w:val="Emphasis"/>
          <w:highlight w:val="cyan"/>
        </w:rPr>
        <w:t>private</w:t>
      </w:r>
      <w:r w:rsidRPr="000E1DC7">
        <w:rPr>
          <w:rStyle w:val="Emphasis"/>
        </w:rPr>
        <w:t xml:space="preserve"> space </w:t>
      </w:r>
      <w:r w:rsidRPr="00E51F41">
        <w:rPr>
          <w:rStyle w:val="Emphasis"/>
          <w:highlight w:val="cyan"/>
        </w:rPr>
        <w:t>enterprises</w:t>
      </w:r>
      <w:r w:rsidRPr="000E1DC7">
        <w:rPr>
          <w:rStyle w:val="Emphasis"/>
        </w:rPr>
        <w:t xml:space="preserve"> have themselves </w:t>
      </w:r>
      <w:r w:rsidRPr="00E51F41">
        <w:rPr>
          <w:rStyle w:val="Emphasis"/>
          <w:highlight w:val="cyan"/>
        </w:rPr>
        <w:t>suggest</w:t>
      </w:r>
      <w:r w:rsidRPr="000E1DC7">
        <w:rPr>
          <w:rStyle w:val="Emphasis"/>
        </w:rPr>
        <w:t xml:space="preserve">ed that </w:t>
      </w:r>
      <w:r w:rsidRPr="00E51F41">
        <w:rPr>
          <w:rStyle w:val="Emphasis"/>
          <w:highlight w:val="cyan"/>
        </w:rPr>
        <w:t>they have no obligation to share</w:t>
      </w:r>
      <w:r w:rsidRPr="000E1DC7">
        <w:rPr>
          <w:rStyle w:val="Emphasis"/>
        </w:rPr>
        <w:t xml:space="preserve"> mineral </w:t>
      </w:r>
      <w:r w:rsidRPr="00E51F41">
        <w:rPr>
          <w:rStyle w:val="Emphasis"/>
          <w:highlight w:val="cyan"/>
        </w:rPr>
        <w:t>resources</w:t>
      </w:r>
      <w:r w:rsidRPr="000E1DC7">
        <w:rPr>
          <w:rStyle w:val="Emphasis"/>
        </w:rPr>
        <w:t xml:space="preserve"> extracted in space </w:t>
      </w:r>
      <w:r w:rsidRPr="00E51F41">
        <w:rPr>
          <w:rStyle w:val="Emphasis"/>
          <w:highlight w:val="cya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E51F41">
        <w:rPr>
          <w:rStyle w:val="Emphasis"/>
          <w:highlight w:val="cyan"/>
        </w:rPr>
        <w:t>the ‘scaling’ of unequal international relations</w:t>
      </w:r>
      <w:r w:rsidRPr="000E1DC7">
        <w:rPr>
          <w:rStyle w:val="Emphasis"/>
        </w:rPr>
        <w:t xml:space="preserve"> that has </w:t>
      </w:r>
      <w:r w:rsidRPr="00E51F41">
        <w:rPr>
          <w:rStyle w:val="Emphasis"/>
          <w:highlight w:val="cyan"/>
        </w:rPr>
        <w:t>constituted</w:t>
      </w:r>
      <w:r w:rsidRPr="000E1DC7">
        <w:rPr>
          <w:rStyle w:val="Emphasis"/>
        </w:rPr>
        <w:t xml:space="preserve"> our </w:t>
      </w:r>
      <w:r w:rsidRPr="00E51F41">
        <w:rPr>
          <w:rStyle w:val="Emphasis"/>
          <w:highlight w:val="cyan"/>
        </w:rPr>
        <w:t>relationship with outer space</w:t>
      </w:r>
      <w:r w:rsidRPr="000E1DC7">
        <w:rPr>
          <w:rStyle w:val="Emphasis"/>
        </w:rPr>
        <w:t xml:space="preserve"> </w:t>
      </w:r>
      <w:r w:rsidRPr="00E51F41">
        <w:rPr>
          <w:rStyle w:val="Emphasis"/>
          <w:highlight w:val="cyan"/>
        </w:rPr>
        <w:t>under</w:t>
      </w:r>
      <w:r w:rsidRPr="000E1DC7">
        <w:rPr>
          <w:rStyle w:val="Emphasis"/>
        </w:rPr>
        <w:t xml:space="preserve"> the </w:t>
      </w:r>
      <w:r w:rsidRPr="00E51F41">
        <w:rPr>
          <w:rStyle w:val="Emphasis"/>
          <w:highlight w:val="cyan"/>
        </w:rPr>
        <w:t>guise of the ‘global commons’</w:t>
      </w:r>
      <w:r w:rsidRPr="000E1DC7">
        <w:rPr>
          <w:rStyle w:val="Emphasis"/>
        </w:rPr>
        <w:t xml:space="preserve"> (Beery, 2016: 99), private companies – through their anthropogenic discourse – are </w:t>
      </w:r>
      <w:r w:rsidRPr="00E51F41">
        <w:rPr>
          <w:rStyle w:val="Emphasis"/>
          <w:highlight w:val="cyan"/>
        </w:rPr>
        <w:t>scaling</w:t>
      </w:r>
      <w:r w:rsidRPr="000E1DC7">
        <w:rPr>
          <w:rStyle w:val="Emphasis"/>
        </w:rPr>
        <w:t xml:space="preserve"> </w:t>
      </w:r>
      <w:r w:rsidRPr="00E51F41">
        <w:rPr>
          <w:rStyle w:val="Emphasis"/>
          <w:highlight w:val="cyan"/>
        </w:rPr>
        <w:t>existing</w:t>
      </w:r>
      <w:r w:rsidRPr="000E1DC7">
        <w:rPr>
          <w:rStyle w:val="Emphasis"/>
        </w:rPr>
        <w:t xml:space="preserve"> Earth-bound wealth </w:t>
      </w:r>
      <w:r w:rsidRPr="00E51F41">
        <w:rPr>
          <w:rStyle w:val="Emphasis"/>
          <w:highlight w:val="cyan"/>
        </w:rPr>
        <w:t>inequalities</w:t>
      </w:r>
      <w:r w:rsidRPr="000E1DC7">
        <w:rPr>
          <w:rStyle w:val="Emphasis"/>
        </w:rPr>
        <w:t xml:space="preserve"> and social relations into space </w:t>
      </w:r>
      <w:r w:rsidRPr="00E51F41">
        <w:rPr>
          <w:rStyle w:val="Emphasis"/>
          <w:highlight w:val="cyan"/>
        </w:rPr>
        <w:t>by siphoning off</w:t>
      </w:r>
      <w:r w:rsidRPr="000E1DC7">
        <w:rPr>
          <w:rStyle w:val="Emphasis"/>
        </w:rPr>
        <w:t xml:space="preserve"> extra-terrestrial </w:t>
      </w:r>
      <w:r w:rsidRPr="00E51F41">
        <w:rPr>
          <w:rStyle w:val="Emphasis"/>
          <w:highlight w:val="cya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3B8AD9C2" w14:textId="77777777" w:rsidR="00F00774" w:rsidRPr="00B55AD5" w:rsidRDefault="00F00774" w:rsidP="00F00774">
      <w:pPr>
        <w:pStyle w:val="Heading4"/>
      </w:pPr>
      <w:r>
        <w:t>Vote affirmative to counteract neg side bias due to a 13-7 rebuttal skew – comes first because it’s a question of a structural skew that needs to be solved.</w:t>
      </w:r>
    </w:p>
    <w:p w14:paraId="58D0B2C7" w14:textId="77777777" w:rsidR="00F00774" w:rsidRDefault="00F00774" w:rsidP="00F00774">
      <w:pPr>
        <w:pStyle w:val="Heading3"/>
      </w:pPr>
      <w:r>
        <w:t>1AC – Underview</w:t>
      </w:r>
    </w:p>
    <w:p w14:paraId="59676B30" w14:textId="77777777" w:rsidR="00F00774" w:rsidRPr="00436DC1" w:rsidRDefault="00F00774" w:rsidP="00F00774">
      <w:pPr>
        <w:pStyle w:val="Heading4"/>
        <w:rPr>
          <w:rFonts w:asciiTheme="majorHAnsi" w:hAnsiTheme="majorHAnsi" w:cstheme="majorHAnsi"/>
        </w:rPr>
      </w:pPr>
      <w:r>
        <w:rPr>
          <w:rFonts w:asciiTheme="majorHAnsi" w:hAnsiTheme="majorHAnsi" w:cstheme="majorHAnsi"/>
        </w:rPr>
        <w:t>1]</w:t>
      </w:r>
      <w:r w:rsidRPr="00436DC1">
        <w:rPr>
          <w:rFonts w:asciiTheme="majorHAnsi" w:hAnsiTheme="majorHAnsi" w:cstheme="majorHAnsi"/>
        </w:rPr>
        <w:t xml:space="preserve"> Affs get 1ar theory, its key to checking infinite nc abuse that o/w on magnitude, anything else incentivizes negs to purposely read silly positions that deter from substantive engagement, its drop the debater with no rvis, and competing interps, dtd is key to rectifying abuse because the 1ar is time crunched, reasonability is arbitrary and triggers judge intervention, and rvis make affirming impossible because they can collapse for 6 minutes to an rvi on a 1ar shell, 1ar theory o/w because the 1ar is 4 minues and the 1nc is 7 so theres more abuse if im willing to dedicate that time to theory, eval the theory debate after the 1ar because we both had 1 speech to read theory which is reciprocal. No 1NC contestation of paradigm issues because I would need to win 2 things, which is irreciprocal. Evaluate theory after the 1ar is a paradigm issue because it dictates how the judge evaluates theory.</w:t>
      </w:r>
    </w:p>
    <w:p w14:paraId="6F87E3AE" w14:textId="77777777" w:rsidR="00F00774" w:rsidRPr="006A167E" w:rsidRDefault="00F00774" w:rsidP="00F00774">
      <w:pPr>
        <w:pStyle w:val="Heading4"/>
        <w:rPr>
          <w:rFonts w:asciiTheme="majorHAnsi" w:hAnsiTheme="majorHAnsi" w:cstheme="majorHAnsi"/>
        </w:rPr>
      </w:pPr>
      <w:r w:rsidRPr="006A167E">
        <w:rPr>
          <w:rFonts w:asciiTheme="majorHAnsi" w:hAnsiTheme="majorHAnsi" w:cstheme="majorHAnsi"/>
        </w:rPr>
        <w:t>2] No 2NR “I meet” arguments</w:t>
      </w:r>
      <w:r>
        <w:rPr>
          <w:rFonts w:asciiTheme="majorHAnsi" w:hAnsiTheme="majorHAnsi" w:cstheme="majorHAnsi"/>
        </w:rPr>
        <w:t xml:space="preserve"> </w:t>
      </w:r>
      <w:r w:rsidRPr="006A167E">
        <w:rPr>
          <w:rFonts w:asciiTheme="majorHAnsi" w:hAnsiTheme="majorHAnsi" w:cstheme="majorHAnsi"/>
        </w:rPr>
        <w:t xml:space="preserve">A] Skews theory ground because they’re each a NIB for me to winning theory which kills my ability to check abuse. </w:t>
      </w:r>
    </w:p>
    <w:p w14:paraId="4B3682D8" w14:textId="77777777" w:rsidR="00F00774" w:rsidRPr="006A167E" w:rsidRDefault="00F00774" w:rsidP="00F00774">
      <w:pPr>
        <w:pStyle w:val="Heading4"/>
        <w:rPr>
          <w:rFonts w:asciiTheme="majorHAnsi" w:hAnsiTheme="majorHAnsi" w:cstheme="majorHAnsi"/>
        </w:rPr>
      </w:pPr>
      <w:r w:rsidRPr="006A167E">
        <w:rPr>
          <w:rFonts w:asciiTheme="majorHAnsi" w:hAnsiTheme="majorHAnsi" w:cstheme="majorHAnsi"/>
        </w:rPr>
        <w:t xml:space="preserve">3] No new 2n arguments, weighing, and paradigm issues. </w:t>
      </w:r>
      <w:r>
        <w:rPr>
          <w:rFonts w:asciiTheme="majorHAnsi" w:hAnsiTheme="majorHAnsi" w:cstheme="majorHAnsi"/>
        </w:rPr>
        <w:t xml:space="preserve">A] </w:t>
      </w:r>
      <w:r w:rsidRPr="006A167E">
        <w:rPr>
          <w:rFonts w:asciiTheme="majorHAnsi" w:hAnsiTheme="majorHAnsi" w:cstheme="majorHAnsi"/>
        </w:rPr>
        <w:t xml:space="preserve">overloads the 2AR with a massive clarification burden </w:t>
      </w:r>
      <w:r>
        <w:rPr>
          <w:rFonts w:asciiTheme="majorHAnsi" w:hAnsiTheme="majorHAnsi" w:cstheme="majorHAnsi"/>
        </w:rPr>
        <w:t xml:space="preserve">B] </w:t>
      </w:r>
      <w:r w:rsidRPr="006A167E">
        <w:rPr>
          <w:rFonts w:asciiTheme="majorHAnsi" w:hAnsiTheme="majorHAnsi" w:cstheme="majorHAnsi"/>
        </w:rPr>
        <w:t xml:space="preserve">it becomes impossible to check NC abuse if you can dump on reasons the shell doesn't matter in the </w:t>
      </w:r>
      <w:r>
        <w:rPr>
          <w:rFonts w:asciiTheme="majorHAnsi" w:hAnsiTheme="majorHAnsi" w:cstheme="majorHAnsi"/>
        </w:rPr>
        <w:t>2nr</w:t>
      </w:r>
    </w:p>
    <w:p w14:paraId="05468365" w14:textId="77777777" w:rsidR="00F00774" w:rsidRDefault="00F00774" w:rsidP="00F00774">
      <w:pPr>
        <w:pStyle w:val="Heading4"/>
        <w:rPr>
          <w:rFonts w:asciiTheme="majorHAnsi" w:hAnsiTheme="majorHAnsi" w:cstheme="majorHAnsi"/>
        </w:rPr>
      </w:pPr>
      <w:r w:rsidRPr="006A167E">
        <w:rPr>
          <w:rFonts w:asciiTheme="majorHAnsi" w:hAnsiTheme="majorHAnsi" w:cstheme="majorHAnsi"/>
        </w:rPr>
        <w:t>4] Check all neg interps and K/DA links in CX – 1) avoids infinite regress due to links and interps 2) otherwise reevlaute under the neg’s K 3) norms – you’d do the same with TFW</w:t>
      </w:r>
    </w:p>
    <w:p w14:paraId="7D2B74E2" w14:textId="77777777" w:rsidR="00F00774" w:rsidRPr="0013507D" w:rsidRDefault="00F00774" w:rsidP="00F00774">
      <w:pPr>
        <w:pStyle w:val="Heading4"/>
      </w:pPr>
      <w:r>
        <w:rPr>
          <w:rFonts w:eastAsia="Times New Roman"/>
          <w:color w:val="1A1A1A"/>
          <w:shd w:val="clear" w:color="auto" w:fill="FFFFFF"/>
        </w:rPr>
        <w:t xml:space="preserve">5] Reject neg counterinterpretations </w:t>
      </w:r>
      <w:r w:rsidRPr="00AD6769">
        <w:rPr>
          <w:rFonts w:eastAsia="Times New Roman"/>
          <w:color w:val="1A1A1A"/>
          <w:shd w:val="clear" w:color="auto" w:fill="FFFFFF"/>
        </w:rPr>
        <w:t xml:space="preserve">since </w:t>
      </w:r>
      <w:r w:rsidRPr="00AD6769">
        <w:t>aff speaks first which means they constitutively define the terms of the round, any abuse is solved for you next round which makes fairness a question of your ability to engage in the same practice, any other conception is incoherent since the rules are clearly defined before entering.</w:t>
      </w:r>
    </w:p>
    <w:p w14:paraId="072FEEFA" w14:textId="77777777" w:rsidR="00F00774" w:rsidRPr="00001D00" w:rsidRDefault="00F00774" w:rsidP="00F00774"/>
    <w:p w14:paraId="54EF9D73" w14:textId="77777777" w:rsidR="00F00774" w:rsidRPr="006A167E" w:rsidRDefault="00F00774" w:rsidP="00F00774">
      <w:pPr>
        <w:pStyle w:val="Heading4"/>
        <w:rPr>
          <w:rFonts w:asciiTheme="majorHAnsi" w:hAnsiTheme="majorHAnsi" w:cstheme="majorHAnsi"/>
        </w:rPr>
      </w:pPr>
      <w:r>
        <w:rPr>
          <w:rFonts w:asciiTheme="majorHAnsi" w:hAnsiTheme="majorHAnsi" w:cstheme="majorHAnsi"/>
        </w:rPr>
        <w:t>6</w:t>
      </w:r>
      <w:r w:rsidRPr="006A167E">
        <w:rPr>
          <w:rFonts w:asciiTheme="majorHAnsi" w:hAnsiTheme="majorHAnsi" w:cstheme="majorHAnsi"/>
        </w:rPr>
        <w:t xml:space="preserve">] The neg may not read nibs or OCIs (offensive counterinterps) a) you can up-layer for 7 minutes that I have to answer before I even have access to offense </w:t>
      </w:r>
    </w:p>
    <w:p w14:paraId="07781A33" w14:textId="77777777" w:rsidR="00F00774" w:rsidRPr="006A167E" w:rsidRDefault="00F00774" w:rsidP="00F00774">
      <w:pPr>
        <w:pStyle w:val="Heading4"/>
        <w:rPr>
          <w:rFonts w:asciiTheme="majorHAnsi" w:hAnsiTheme="majorHAnsi" w:cstheme="majorHAnsi"/>
        </w:rPr>
      </w:pPr>
      <w:r>
        <w:rPr>
          <w:rFonts w:asciiTheme="majorHAnsi" w:hAnsiTheme="majorHAnsi" w:cstheme="majorHAnsi"/>
        </w:rPr>
        <w:t>7</w:t>
      </w:r>
      <w:r w:rsidRPr="006A167E">
        <w:rPr>
          <w:rFonts w:asciiTheme="majorHAnsi" w:hAnsiTheme="majorHAnsi" w:cstheme="majorHAnsi"/>
        </w:rPr>
        <w:t xml:space="preserve">] No neg analytics - I don’t have time to cover 100 blippy arguments in the NC since you can read 7 min of analytics and extend any of them to win. </w:t>
      </w:r>
    </w:p>
    <w:p w14:paraId="2591CCB4" w14:textId="77777777" w:rsidR="00F00774" w:rsidRPr="006A167E" w:rsidRDefault="00F00774" w:rsidP="00F00774">
      <w:pPr>
        <w:pStyle w:val="Heading4"/>
        <w:rPr>
          <w:rFonts w:asciiTheme="majorHAnsi" w:hAnsiTheme="majorHAnsi" w:cstheme="majorHAnsi"/>
        </w:rPr>
      </w:pPr>
      <w:r>
        <w:rPr>
          <w:rFonts w:asciiTheme="majorHAnsi" w:hAnsiTheme="majorHAnsi" w:cstheme="majorHAnsi"/>
        </w:rPr>
        <w:t>8</w:t>
      </w:r>
      <w:r w:rsidRPr="006A167E">
        <w:rPr>
          <w:rFonts w:asciiTheme="majorHAnsi" w:hAnsiTheme="majorHAnsi" w:cstheme="majorHAnsi"/>
        </w:rPr>
        <w:t>] No neg arguments – skews me to answer those. Answering this triggers a contradiction since it relies on an analytic argument and those affirm since I spoke first and they were your fault for creating.</w:t>
      </w:r>
    </w:p>
    <w:p w14:paraId="6566D561" w14:textId="77777777" w:rsidR="00F00774" w:rsidRPr="006A167E" w:rsidRDefault="00F00774" w:rsidP="00F00774">
      <w:pPr>
        <w:pStyle w:val="Heading4"/>
        <w:rPr>
          <w:rFonts w:asciiTheme="majorHAnsi" w:hAnsiTheme="majorHAnsi" w:cstheme="majorHAnsi"/>
        </w:rPr>
      </w:pPr>
      <w:r>
        <w:rPr>
          <w:rFonts w:asciiTheme="majorHAnsi" w:hAnsiTheme="majorHAnsi" w:cstheme="majorHAnsi"/>
        </w:rPr>
        <w:t>9</w:t>
      </w:r>
      <w:r w:rsidRPr="006A167E">
        <w:rPr>
          <w:rFonts w:asciiTheme="majorHAnsi" w:hAnsiTheme="majorHAnsi" w:cstheme="majorHAnsi"/>
        </w:rPr>
        <w:t xml:space="preserve">] The neg may not read meta-theory – I only have time to check abuse 1 time but you can do it in the NC and 2N, up-layering my attempt means we never get to the best norm. This means reject any reason why an aff spike is bad since they claim aff theory is unfair. </w:t>
      </w:r>
    </w:p>
    <w:p w14:paraId="3514C8B9" w14:textId="77777777" w:rsidR="00F00774" w:rsidRPr="006A167E" w:rsidRDefault="00F00774" w:rsidP="00F00774">
      <w:pPr>
        <w:pStyle w:val="Heading4"/>
        <w:rPr>
          <w:rFonts w:asciiTheme="majorHAnsi" w:hAnsiTheme="majorHAnsi" w:cstheme="majorHAnsi"/>
        </w:rPr>
      </w:pPr>
      <w:r>
        <w:rPr>
          <w:rFonts w:asciiTheme="majorHAnsi" w:hAnsiTheme="majorHAnsi" w:cstheme="majorHAnsi"/>
        </w:rPr>
        <w:t>10</w:t>
      </w:r>
      <w:r w:rsidRPr="006A167E">
        <w:rPr>
          <w:rFonts w:asciiTheme="majorHAnsi" w:hAnsiTheme="majorHAnsi" w:cstheme="majorHAnsi"/>
        </w:rPr>
        <w:t xml:space="preserve">] The neg may not read overview answers to aff arguments – they can up-layer all aff arguments for 7 minutes and the 1ar has to shift through it all. I have a computer virus that prevents changing font size and everything’s in an overview. </w:t>
      </w:r>
    </w:p>
    <w:p w14:paraId="79653CEB" w14:textId="77777777" w:rsidR="00F00774" w:rsidRPr="006A167E" w:rsidRDefault="00F00774" w:rsidP="00F00774">
      <w:pPr>
        <w:pStyle w:val="Heading4"/>
        <w:rPr>
          <w:rFonts w:asciiTheme="majorHAnsi" w:hAnsiTheme="majorHAnsi" w:cstheme="majorHAnsi"/>
        </w:rPr>
      </w:pPr>
      <w:r>
        <w:rPr>
          <w:rFonts w:asciiTheme="majorHAnsi" w:hAnsiTheme="majorHAnsi" w:cstheme="majorHAnsi"/>
        </w:rPr>
        <w:t>11</w:t>
      </w:r>
      <w:r w:rsidRPr="006A167E">
        <w:rPr>
          <w:rFonts w:asciiTheme="majorHAnsi" w:hAnsiTheme="majorHAnsi" w:cstheme="majorHAnsi"/>
        </w:rPr>
        <w:t>] Aff theory first – it’s a much larger strategic loss because 1min is ¼ of the 1AR vs 1/7 of the 1NC which means there’s more abuse if I’m devoting a larger fraction of time. Reject all neg args against the ROB because they assume the ROB is true.</w:t>
      </w:r>
    </w:p>
    <w:p w14:paraId="3BDEE9CC" w14:textId="77777777" w:rsidR="00F00774" w:rsidRPr="006A167E" w:rsidRDefault="00F00774" w:rsidP="00F00774">
      <w:pPr>
        <w:pStyle w:val="Heading4"/>
        <w:rPr>
          <w:rFonts w:asciiTheme="majorHAnsi" w:hAnsiTheme="majorHAnsi" w:cstheme="majorHAnsi"/>
        </w:rPr>
      </w:pPr>
      <w:r>
        <w:rPr>
          <w:rFonts w:asciiTheme="majorHAnsi" w:hAnsiTheme="majorHAnsi" w:cstheme="majorHAnsi"/>
        </w:rPr>
        <w:t>12</w:t>
      </w:r>
      <w:r w:rsidRPr="006A167E">
        <w:rPr>
          <w:rFonts w:asciiTheme="majorHAnsi" w:hAnsiTheme="majorHAnsi" w:cstheme="majorHAnsi"/>
        </w:rPr>
        <w:t xml:space="preserve">] Allow new 2ar responses to nc arguments but not new 2n responses </w:t>
      </w:r>
      <w:r>
        <w:rPr>
          <w:rFonts w:asciiTheme="majorHAnsi" w:hAnsiTheme="majorHAnsi" w:cstheme="majorHAnsi"/>
        </w:rPr>
        <w:t xml:space="preserve">for </w:t>
      </w:r>
      <w:r w:rsidRPr="006A167E">
        <w:rPr>
          <w:rFonts w:asciiTheme="majorHAnsi" w:hAnsiTheme="majorHAnsi" w:cstheme="majorHAnsi"/>
        </w:rPr>
        <w:t xml:space="preserve">reciprocity - the NC has 7 minutes of rebuttal time while I only have 4 minutes, the 2ar makes it 7-7. </w:t>
      </w:r>
    </w:p>
    <w:p w14:paraId="71BC1CA2" w14:textId="77777777" w:rsidR="00F00774" w:rsidRPr="006A167E" w:rsidRDefault="00F00774" w:rsidP="00F00774">
      <w:pPr>
        <w:pStyle w:val="Heading4"/>
        <w:rPr>
          <w:rFonts w:asciiTheme="majorHAnsi" w:hAnsiTheme="majorHAnsi" w:cstheme="majorHAnsi"/>
        </w:rPr>
      </w:pPr>
      <w:r>
        <w:rPr>
          <w:rFonts w:asciiTheme="majorHAnsi" w:hAnsiTheme="majorHAnsi" w:cstheme="majorHAnsi"/>
        </w:rPr>
        <w:t>13</w:t>
      </w:r>
      <w:r w:rsidRPr="006A167E">
        <w:rPr>
          <w:rFonts w:asciiTheme="majorHAnsi" w:hAnsiTheme="majorHAnsi" w:cstheme="majorHAnsi"/>
        </w:rPr>
        <w:t xml:space="preserve">] Theory or K indicts on spikes is drop the arg a] my theory paradigms are simply presented models for debate </w:t>
      </w:r>
    </w:p>
    <w:p w14:paraId="58A377C6" w14:textId="77777777" w:rsidR="00F00774" w:rsidRPr="006A167E" w:rsidRDefault="00F00774" w:rsidP="00F00774">
      <w:pPr>
        <w:pStyle w:val="Heading4"/>
        <w:rPr>
          <w:rFonts w:asciiTheme="majorHAnsi" w:hAnsiTheme="majorHAnsi" w:cstheme="majorHAnsi"/>
        </w:rPr>
      </w:pPr>
      <w:r>
        <w:rPr>
          <w:rFonts w:asciiTheme="majorHAnsi" w:hAnsiTheme="majorHAnsi" w:cstheme="majorHAnsi"/>
        </w:rPr>
        <w:t>14</w:t>
      </w:r>
      <w:r w:rsidRPr="006A167E">
        <w:rPr>
          <w:rFonts w:asciiTheme="majorHAnsi" w:hAnsiTheme="majorHAnsi" w:cstheme="majorHAnsi"/>
        </w:rPr>
        <w:t xml:space="preserve">] All neg interps are counter interps since the aff takes an implicit stance on every issue which means you need an rvi to become offensive. You should accept all aff interps and assume I meet neg theory since the aff speaks in the dark and I have to take a stance on something, you can at least react and adapt. </w:t>
      </w:r>
    </w:p>
    <w:p w14:paraId="1236C9C3" w14:textId="77777777" w:rsidR="00F00774" w:rsidRPr="007D01D0" w:rsidRDefault="00F00774" w:rsidP="00F00774">
      <w:pPr>
        <w:pStyle w:val="Heading4"/>
      </w:pPr>
      <w:r>
        <w:t>15]</w:t>
      </w:r>
      <w:r w:rsidRPr="005C1D6D">
        <w:t xml:space="preserve"> If I win one layer, vote aff </w:t>
      </w:r>
      <w:r>
        <w:t>A]</w:t>
      </w:r>
      <w:r w:rsidRPr="005C1D6D">
        <w:t xml:space="preserve">they have 7 minutes to uplayer and nullify my </w:t>
      </w:r>
      <w:r>
        <w:t xml:space="preserve">offense B] </w:t>
      </w:r>
      <w:r w:rsidRPr="005C1D6D">
        <w:t xml:space="preserve">forces engagement with the aff since they have to defend all arguments which means they read better ones. </w:t>
      </w:r>
    </w:p>
    <w:p w14:paraId="5AE707B8" w14:textId="77777777" w:rsidR="00F00774" w:rsidRDefault="00F00774" w:rsidP="00F00774">
      <w:pPr>
        <w:pStyle w:val="Heading4"/>
      </w:pPr>
      <w:r>
        <w:t xml:space="preserve">16] </w:t>
      </w:r>
      <w:r w:rsidRPr="0073163D">
        <w:t xml:space="preserve">Reject neg fairness concerns since </w:t>
      </w:r>
      <w:r>
        <w:t xml:space="preserve">A] </w:t>
      </w:r>
      <w:r w:rsidRPr="0073163D">
        <w:t xml:space="preserve">13-7 time skew and 6-minute collapse gives the negative the strategic advantage and means the AFF must split 1AR time. </w:t>
      </w:r>
      <w:r>
        <w:t xml:space="preserve">B] </w:t>
      </w:r>
      <w:r w:rsidRPr="0073163D">
        <w:t>The NC has the ability to uplayer and restart the round and have time to generate offense that matters.</w:t>
      </w:r>
    </w:p>
    <w:p w14:paraId="6C1FFB6D" w14:textId="77777777" w:rsidR="00F00774" w:rsidRPr="007D01D0" w:rsidRDefault="00F00774" w:rsidP="00F00774">
      <w:pPr>
        <w:pStyle w:val="Heading4"/>
        <w:rPr>
          <w:sz w:val="16"/>
        </w:rPr>
      </w:pPr>
      <w:r>
        <w:t>17] Affirming is harder A] Neg is reactive – they tailor the 1NC before the round to exploit the aff’s weakness.  Also means no neg weighing – it supercharges the abuse since they can collapse in the 2NR and outweigh any turns I make. B] Also means the neg must extend all of their arguments twice verbatim in the 2NR to compensate – means if neg gets weighing, they must weigh prefiat args against side bias since otherwise I’m just making the ground even.</w:t>
      </w:r>
    </w:p>
    <w:p w14:paraId="21FD7FC8" w14:textId="77777777" w:rsidR="00F00774" w:rsidRDefault="00F00774" w:rsidP="00F00774">
      <w:pPr>
        <w:pStyle w:val="Heading4"/>
      </w:pPr>
      <w:r>
        <w:t xml:space="preserve">18] Interpretation: The negative must concede the affirmative framework – </w:t>
      </w:r>
    </w:p>
    <w:p w14:paraId="151BE6D0" w14:textId="77777777" w:rsidR="00F00774" w:rsidRDefault="00F00774" w:rsidP="00F00774">
      <w:pPr>
        <w:pStyle w:val="Heading4"/>
      </w:pPr>
      <w:r>
        <w:t>Violation: It’s preemptive</w:t>
      </w:r>
    </w:p>
    <w:p w14:paraId="6A727427" w14:textId="77777777" w:rsidR="00F00774" w:rsidRDefault="00F00774" w:rsidP="00F00774">
      <w:pPr>
        <w:pStyle w:val="Heading4"/>
      </w:pPr>
      <w:r>
        <w:t>Prefer-</w:t>
      </w:r>
    </w:p>
    <w:p w14:paraId="43DEFE05" w14:textId="77777777" w:rsidR="00F00774" w:rsidRPr="001C4EB8" w:rsidRDefault="00F00774" w:rsidP="00F00774">
      <w:pPr>
        <w:pStyle w:val="Heading4"/>
      </w:pPr>
      <w:r>
        <w:t xml:space="preserve">1] </w:t>
      </w:r>
      <w:r w:rsidRPr="00677556">
        <w:rPr>
          <w:u w:val="single"/>
        </w:rPr>
        <w:t>Time skew</w:t>
      </w:r>
      <w:r>
        <w:t xml:space="preserve">- Winning the negative framework moots 6 minutes of 1AC offense and forces a 1AR restart against a 7 min 1NC – that outweighs on quantifiability and reversibility – I can’t get back time lost and it’s the only way to measure abuse. </w:t>
      </w:r>
    </w:p>
    <w:p w14:paraId="5CC3D756" w14:textId="77777777" w:rsidR="00F00774" w:rsidRDefault="00F00774" w:rsidP="00F00774">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C] </w:t>
      </w:r>
      <w:r w:rsidRPr="00FE0F26">
        <w:rPr>
          <w:u w:val="single"/>
        </w:rPr>
        <w:t>Constitutivism</w:t>
      </w:r>
      <w:r>
        <w:t xml:space="preserve">- The only thing intrinsic to debate is the topic so it should be prioritized D] </w:t>
      </w:r>
      <w:r w:rsidRPr="00FE0F26">
        <w:rPr>
          <w:u w:val="single"/>
        </w:rPr>
        <w:t>Portability</w:t>
      </w:r>
      <w:r>
        <w:t>- topics are carefully chosen to have modern relevance so only debate about them can generate portable skills.</w:t>
      </w:r>
    </w:p>
    <w:p w14:paraId="6028F00E" w14:textId="77777777" w:rsidR="00F00774" w:rsidRPr="00D61785" w:rsidRDefault="00F00774" w:rsidP="00F00774">
      <w:pPr>
        <w:pStyle w:val="Heading4"/>
      </w:pPr>
      <w:r>
        <w:t>3] DTD – deters future abuse, no RVIs – 7 min of answers to the shell is gg. CI – they have enough time to enforce a norm too.</w:t>
      </w:r>
    </w:p>
    <w:p w14:paraId="1D8E45EB" w14:textId="77777777" w:rsidR="00F00774" w:rsidRPr="00F601E6" w:rsidRDefault="00F00774" w:rsidP="00F00774"/>
    <w:p w14:paraId="61058A4F" w14:textId="77777777" w:rsidR="00F00774" w:rsidRPr="00F00774" w:rsidRDefault="00F00774" w:rsidP="00F00774"/>
    <w:p w14:paraId="318DA753" w14:textId="7F5661B3" w:rsidR="007B6B30" w:rsidRPr="0021277C" w:rsidRDefault="007B6B30" w:rsidP="001D5332">
      <w:pPr>
        <w:pStyle w:val="Heading4"/>
      </w:pPr>
    </w:p>
    <w:p w14:paraId="4E00FA75" w14:textId="66A211FF"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7AE3C" w14:textId="77777777" w:rsidR="00C021AB" w:rsidRDefault="00C021AB" w:rsidP="007B6B30">
      <w:pPr>
        <w:spacing w:after="0" w:line="240" w:lineRule="auto"/>
      </w:pPr>
      <w:r>
        <w:separator/>
      </w:r>
    </w:p>
  </w:endnote>
  <w:endnote w:type="continuationSeparator" w:id="0">
    <w:p w14:paraId="56F0005A" w14:textId="77777777" w:rsidR="00C021AB" w:rsidRDefault="00C021AB" w:rsidP="007B6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21E3F" w14:textId="77777777" w:rsidR="00C021AB" w:rsidRDefault="00C021AB" w:rsidP="007B6B30">
      <w:pPr>
        <w:spacing w:after="0" w:line="240" w:lineRule="auto"/>
      </w:pPr>
      <w:r>
        <w:separator/>
      </w:r>
    </w:p>
  </w:footnote>
  <w:footnote w:type="continuationSeparator" w:id="0">
    <w:p w14:paraId="3461D7AC" w14:textId="77777777" w:rsidR="00C021AB" w:rsidRDefault="00C021AB" w:rsidP="007B6B30">
      <w:pPr>
        <w:spacing w:after="0" w:line="240" w:lineRule="auto"/>
      </w:pPr>
      <w:r>
        <w:continuationSeparator/>
      </w:r>
    </w:p>
  </w:footnote>
  <w:footnote w:id="1">
    <w:p w14:paraId="2C309637" w14:textId="77777777" w:rsidR="007B6B30" w:rsidRDefault="007B6B30" w:rsidP="007B6B30">
      <w:pPr>
        <w:pStyle w:val="FootnoteText"/>
      </w:pPr>
      <w:r>
        <w:rPr>
          <w:rStyle w:val="FootnoteReference"/>
        </w:rPr>
        <w:footnoteRef/>
      </w:r>
      <w:r>
        <w:t xml:space="preserve"> </w:t>
      </w:r>
      <w:r w:rsidRPr="007B47BE">
        <w:t>http://www.dictionary.com/browse/resolved</w:t>
      </w:r>
    </w:p>
  </w:footnote>
  <w:footnote w:id="2">
    <w:p w14:paraId="5EFF8D0D" w14:textId="77777777" w:rsidR="007B6B30" w:rsidRDefault="007B6B30" w:rsidP="007B6B30">
      <w:pPr>
        <w:pStyle w:val="FootnoteText"/>
      </w:pPr>
      <w:r>
        <w:rPr>
          <w:rStyle w:val="FootnoteReference"/>
        </w:rPr>
        <w:footnoteRef/>
      </w:r>
      <w:r>
        <w:t xml:space="preserve"> </w:t>
      </w:r>
      <w:r w:rsidRPr="00992ECB">
        <w:t>http://www.dictionary.com/browse/affirm</w:t>
      </w:r>
    </w:p>
  </w:footnote>
  <w:footnote w:id="3">
    <w:p w14:paraId="0CD31A18" w14:textId="77777777" w:rsidR="007B6B30" w:rsidRPr="00752E9C" w:rsidRDefault="007B6B30" w:rsidP="007B6B3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4">
    <w:p w14:paraId="199CD38D" w14:textId="77777777" w:rsidR="007B6B30" w:rsidRPr="00855FDC" w:rsidRDefault="007B6B30" w:rsidP="007B6B3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6B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332"/>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1310"/>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D76"/>
    <w:rsid w:val="00752712"/>
    <w:rsid w:val="00753A84"/>
    <w:rsid w:val="007611F5"/>
    <w:rsid w:val="007619E4"/>
    <w:rsid w:val="00761E75"/>
    <w:rsid w:val="0076495E"/>
    <w:rsid w:val="00765FC8"/>
    <w:rsid w:val="00775694"/>
    <w:rsid w:val="00793F46"/>
    <w:rsid w:val="007A1325"/>
    <w:rsid w:val="007A1A18"/>
    <w:rsid w:val="007A3BAF"/>
    <w:rsid w:val="007B53D8"/>
    <w:rsid w:val="007B6B30"/>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03B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21AB"/>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77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47527"/>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FFCEE0"/>
  <w14:defaultImageDpi w14:val="300"/>
  <w15:docId w15:val="{8528A896-257B-F14E-A6B6-4B421BA2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03B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E03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03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9E03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9E03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03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03B3"/>
  </w:style>
  <w:style w:type="character" w:customStyle="1" w:styleId="Heading1Char">
    <w:name w:val="Heading 1 Char"/>
    <w:aliases w:val="Pocket Char"/>
    <w:basedOn w:val="DefaultParagraphFont"/>
    <w:link w:val="Heading1"/>
    <w:uiPriority w:val="9"/>
    <w:rsid w:val="009E03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03B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9E03B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9E03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03B3"/>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9E03B3"/>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9E03B3"/>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9E03B3"/>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9E03B3"/>
    <w:rPr>
      <w:color w:val="auto"/>
      <w:u w:val="none"/>
    </w:rPr>
  </w:style>
  <w:style w:type="paragraph" w:styleId="DocumentMap">
    <w:name w:val="Document Map"/>
    <w:basedOn w:val="Normal"/>
    <w:link w:val="DocumentMapChar"/>
    <w:uiPriority w:val="99"/>
    <w:semiHidden/>
    <w:unhideWhenUsed/>
    <w:rsid w:val="009E03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03B3"/>
    <w:rPr>
      <w:rFonts w:ascii="Lucida Grande" w:hAnsi="Lucida Grande" w:cs="Lucida Grande"/>
    </w:rPr>
  </w:style>
  <w:style w:type="paragraph" w:customStyle="1" w:styleId="textbold">
    <w:name w:val="text bold"/>
    <w:basedOn w:val="Normal"/>
    <w:link w:val="Emphasis"/>
    <w:uiPriority w:val="20"/>
    <w:qFormat/>
    <w:rsid w:val="007B6B30"/>
    <w:pPr>
      <w:ind w:left="720"/>
      <w:jc w:val="both"/>
    </w:pPr>
    <w:rPr>
      <w:b/>
      <w:iCs/>
      <w:u w:val="single"/>
      <w:bdr w:val="single" w:sz="12" w:space="0" w:color="auto"/>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7B6B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7B6B30"/>
    <w:rPr>
      <w:vertAlign w:val="superscript"/>
    </w:rPr>
  </w:style>
  <w:style w:type="paragraph" w:styleId="FootnoteText">
    <w:name w:val="footnote text"/>
    <w:basedOn w:val="Normal"/>
    <w:link w:val="FootnoteTextChar"/>
    <w:uiPriority w:val="99"/>
    <w:unhideWhenUsed/>
    <w:qFormat/>
    <w:rsid w:val="007B6B30"/>
    <w:rPr>
      <w:sz w:val="20"/>
      <w:szCs w:val="20"/>
    </w:rPr>
  </w:style>
  <w:style w:type="character" w:customStyle="1" w:styleId="FootnoteTextChar">
    <w:name w:val="Footnote Text Char"/>
    <w:basedOn w:val="DefaultParagraphFont"/>
    <w:link w:val="FootnoteText"/>
    <w:uiPriority w:val="99"/>
    <w:rsid w:val="007B6B30"/>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ghlafollette.com/papers/b-guide.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ughlafollette.com/index.htm" TargetMode="External"/><Relationship Id="rId17" Type="http://schemas.openxmlformats.org/officeDocument/2006/relationships/hyperlink" Target="https://www.e-ir.info/2020/07/20/legal-black-holes-in-outer-space-the-regulation-of-private-space-companies/" TargetMode="External"/><Relationship Id="rId2" Type="http://schemas.openxmlformats.org/officeDocument/2006/relationships/customXml" Target="../customXml/item2.xml"/><Relationship Id="rId16" Type="http://schemas.openxmlformats.org/officeDocument/2006/relationships/hyperlink" Target="https://web.stanford.edu/~bobonich/dictionary/dictiona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5" Type="http://schemas.openxmlformats.org/officeDocument/2006/relationships/numbering" Target="numbering.xml"/><Relationship Id="rId15" Type="http://schemas.openxmlformats.org/officeDocument/2006/relationships/hyperlink" Target="https://www.technologyreview.com/2019/03/12/136684/a-quantum-experiment-suggests-theres-no-such-thing-as-objective-reality/"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ughlafollette.com/papers/b-guide.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p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4332</Words>
  <Characters>24693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Shreyas Kapavarapu</cp:lastModifiedBy>
  <cp:revision>1</cp:revision>
  <dcterms:created xsi:type="dcterms:W3CDTF">2022-01-15T18:35:00Z</dcterms:created>
  <dcterms:modified xsi:type="dcterms:W3CDTF">2022-01-15T18:35:00Z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