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EF7301" w14:textId="3D04FB77" w:rsidR="00ED7845" w:rsidRDefault="00ED7845" w:rsidP="00ED7845">
      <w:pPr>
        <w:pStyle w:val="Heading1"/>
      </w:pPr>
      <w:r>
        <w:t>Jack Howe R6</w:t>
      </w:r>
    </w:p>
    <w:p w14:paraId="335C4904" w14:textId="5C4B0443" w:rsidR="00E6669F" w:rsidRPr="00243027" w:rsidRDefault="00E6669F" w:rsidP="00E6669F">
      <w:pPr>
        <w:pStyle w:val="Heading3"/>
        <w:rPr>
          <w:rFonts w:asciiTheme="majorHAnsi" w:hAnsiTheme="majorHAnsi" w:cstheme="majorHAnsi"/>
        </w:rPr>
      </w:pPr>
      <w:r w:rsidRPr="00243027">
        <w:rPr>
          <w:rFonts w:asciiTheme="majorHAnsi" w:hAnsiTheme="majorHAnsi" w:cstheme="majorHAnsi"/>
        </w:rPr>
        <w:t>1AC - Framing</w:t>
      </w:r>
    </w:p>
    <w:p w14:paraId="7669F272" w14:textId="77777777" w:rsidR="00E6669F" w:rsidRPr="00243027" w:rsidRDefault="00E6669F" w:rsidP="00E6669F">
      <w:pPr>
        <w:keepNext/>
        <w:keepLines/>
        <w:spacing w:before="40"/>
        <w:outlineLvl w:val="3"/>
        <w:rPr>
          <w:rFonts w:asciiTheme="majorHAnsi" w:eastAsiaTheme="majorEastAsia" w:hAnsiTheme="majorHAnsi" w:cstheme="majorHAnsi"/>
          <w:b/>
          <w:bCs/>
          <w:sz w:val="26"/>
          <w:szCs w:val="26"/>
        </w:rPr>
      </w:pPr>
      <w:r w:rsidRPr="00243027">
        <w:rPr>
          <w:rFonts w:asciiTheme="majorHAnsi" w:eastAsiaTheme="majorEastAsia" w:hAnsiTheme="majorHAnsi" w:cstheme="majorHAnsi"/>
          <w:b/>
          <w:bCs/>
          <w:sz w:val="26"/>
          <w:szCs w:val="26"/>
          <w:u w:val="single"/>
        </w:rPr>
        <w:t>The</w:t>
      </w:r>
      <w:r w:rsidRPr="00243027">
        <w:rPr>
          <w:rFonts w:asciiTheme="majorHAnsi" w:eastAsiaTheme="majorEastAsia" w:hAnsiTheme="majorHAnsi" w:cstheme="majorHAnsi"/>
          <w:b/>
          <w:bCs/>
          <w:sz w:val="26"/>
          <w:szCs w:val="26"/>
        </w:rPr>
        <w:t xml:space="preserve"> </w:t>
      </w:r>
      <w:r w:rsidRPr="00243027">
        <w:rPr>
          <w:rFonts w:asciiTheme="majorHAnsi" w:eastAsiaTheme="majorEastAsia" w:hAnsiTheme="majorHAnsi" w:cstheme="majorHAnsi"/>
          <w:b/>
          <w:bCs/>
          <w:sz w:val="26"/>
          <w:szCs w:val="26"/>
          <w:u w:val="single"/>
        </w:rPr>
        <w:t>meta ethic</w:t>
      </w:r>
      <w:r w:rsidRPr="00243027">
        <w:rPr>
          <w:rFonts w:asciiTheme="majorHAnsi" w:eastAsiaTheme="majorEastAsia" w:hAnsiTheme="majorHAnsi" w:cstheme="majorHAnsi"/>
          <w:b/>
          <w:bCs/>
          <w:sz w:val="26"/>
          <w:szCs w:val="26"/>
        </w:rPr>
        <w:t xml:space="preserve"> should be </w:t>
      </w:r>
      <w:r w:rsidRPr="00243027">
        <w:rPr>
          <w:rFonts w:asciiTheme="majorHAnsi" w:eastAsiaTheme="majorEastAsia" w:hAnsiTheme="majorHAnsi" w:cstheme="majorHAnsi"/>
          <w:b/>
          <w:bCs/>
          <w:sz w:val="26"/>
          <w:szCs w:val="26"/>
          <w:u w:val="single"/>
        </w:rPr>
        <w:t>moral pluralism.</w:t>
      </w:r>
      <w:r w:rsidRPr="00243027">
        <w:rPr>
          <w:rFonts w:asciiTheme="majorHAnsi" w:eastAsiaTheme="majorEastAsia" w:hAnsiTheme="majorHAnsi" w:cstheme="majorHAnsi"/>
          <w:b/>
          <w:bCs/>
          <w:sz w:val="26"/>
          <w:szCs w:val="26"/>
        </w:rPr>
        <w:t xml:space="preserve"> Prefer- </w:t>
      </w:r>
    </w:p>
    <w:p w14:paraId="5986F101" w14:textId="77777777" w:rsidR="00E6669F" w:rsidRPr="00243027" w:rsidRDefault="00E6669F" w:rsidP="00E6669F">
      <w:pPr>
        <w:pStyle w:val="Heading4"/>
        <w:rPr>
          <w:rFonts w:asciiTheme="majorHAnsi" w:hAnsiTheme="majorHAnsi" w:cstheme="majorHAnsi"/>
          <w:iCs/>
          <w:u w:val="single"/>
          <w:bdr w:val="single" w:sz="12" w:space="0" w:color="auto"/>
        </w:rPr>
      </w:pPr>
      <w:r w:rsidRPr="00243027">
        <w:rPr>
          <w:rFonts w:asciiTheme="majorHAnsi" w:hAnsiTheme="majorHAnsi" w:cstheme="majorHAnsi"/>
        </w:rPr>
        <w:t xml:space="preserve">[1] </w:t>
      </w:r>
      <w:r w:rsidRPr="00243027">
        <w:rPr>
          <w:rFonts w:asciiTheme="majorHAnsi" w:hAnsiTheme="majorHAnsi" w:cstheme="majorHAnsi"/>
          <w:u w:val="single"/>
        </w:rPr>
        <w:t>Empirics</w:t>
      </w:r>
      <w:r w:rsidRPr="00243027">
        <w:rPr>
          <w:rFonts w:asciiTheme="majorHAnsi" w:hAnsiTheme="majorHAnsi" w:cstheme="majorHAnsi"/>
        </w:rPr>
        <w:t>- Best studies prove pluralistic tendencies are inevitable</w:t>
      </w:r>
    </w:p>
    <w:p w14:paraId="28D89B4A" w14:textId="77777777" w:rsidR="00E6669F" w:rsidRPr="00243027" w:rsidRDefault="00E6669F" w:rsidP="00E6669F">
      <w:pPr>
        <w:rPr>
          <w:rFonts w:asciiTheme="majorHAnsi" w:hAnsiTheme="majorHAnsi" w:cstheme="majorHAnsi"/>
        </w:rPr>
      </w:pPr>
      <w:r w:rsidRPr="00243027">
        <w:rPr>
          <w:rStyle w:val="Style13ptBold"/>
          <w:rFonts w:asciiTheme="majorHAnsi" w:hAnsiTheme="majorHAnsi" w:cstheme="majorHAnsi"/>
        </w:rPr>
        <w:t>Polzler and Wright 19</w:t>
      </w:r>
      <w:r w:rsidRPr="00243027">
        <w:rPr>
          <w:rFonts w:asciiTheme="majorHAnsi" w:hAnsiTheme="majorHAnsi" w:cstheme="majorHAnsi"/>
        </w:rPr>
        <w:t xml:space="preserve">[Thomas Pölzler and Jennifer Cole Wright- “Empirical research on folk moral objectivism” </w:t>
      </w:r>
      <w:hyperlink r:id="rId9" w:history="1">
        <w:r w:rsidRPr="00243027">
          <w:rPr>
            <w:rStyle w:val="Hyperlink"/>
            <w:rFonts w:asciiTheme="majorHAnsi" w:hAnsiTheme="majorHAnsi" w:cstheme="majorHAnsi"/>
          </w:rPr>
          <w:t>https://www.ncbi.nlm.nih.gov/pmc/articles/PMC6686698/</w:t>
        </w:r>
      </w:hyperlink>
      <w:r w:rsidRPr="00243027">
        <w:rPr>
          <w:rFonts w:asciiTheme="majorHAnsi" w:hAnsiTheme="majorHAnsi" w:cstheme="majorHAnsi"/>
        </w:rPr>
        <w:t xml:space="preserve"> NCBI. Published July 5</w:t>
      </w:r>
      <w:r w:rsidRPr="00243027">
        <w:rPr>
          <w:rFonts w:asciiTheme="majorHAnsi" w:hAnsiTheme="majorHAnsi" w:cstheme="majorHAnsi"/>
          <w:vertAlign w:val="superscript"/>
        </w:rPr>
        <w:t>th</w:t>
      </w:r>
      <w:r w:rsidRPr="00243027">
        <w:rPr>
          <w:rFonts w:asciiTheme="majorHAnsi" w:hAnsiTheme="majorHAnsi" w:cstheme="majorHAnsi"/>
        </w:rPr>
        <w:t xml:space="preserve"> 2019] </w:t>
      </w:r>
    </w:p>
    <w:p w14:paraId="18CA3D40" w14:textId="77777777" w:rsidR="00E6669F" w:rsidRPr="00243027" w:rsidRDefault="00E6669F" w:rsidP="00E6669F">
      <w:pPr>
        <w:rPr>
          <w:rFonts w:asciiTheme="majorHAnsi" w:hAnsiTheme="majorHAnsi" w:cstheme="majorHAnsi"/>
          <w:szCs w:val="22"/>
        </w:rPr>
      </w:pPr>
      <w:r w:rsidRPr="00EA5DD8">
        <w:rPr>
          <w:rFonts w:asciiTheme="majorHAnsi" w:hAnsiTheme="majorHAnsi" w:cstheme="majorHAnsi"/>
          <w:szCs w:val="22"/>
          <w:highlight w:val="cyan"/>
          <w:u w:val="single"/>
        </w:rPr>
        <w:t>Examining these studies'</w:t>
      </w:r>
      <w:r w:rsidRPr="00243027">
        <w:rPr>
          <w:rFonts w:asciiTheme="majorHAnsi" w:hAnsiTheme="majorHAnsi" w:cstheme="majorHAnsi"/>
          <w:szCs w:val="22"/>
        </w:rPr>
        <w:t xml:space="preserve"> results more closely, however, makes it less clear whether this interpretation is appropriate (Pölzler, 2018b). Take again Goodwin and Darley's study. In this study, </w:t>
      </w:r>
      <w:r w:rsidRPr="00243027">
        <w:rPr>
          <w:rFonts w:asciiTheme="majorHAnsi" w:hAnsiTheme="majorHAnsi" w:cstheme="majorHAnsi"/>
          <w:szCs w:val="22"/>
          <w:u w:val="single"/>
        </w:rPr>
        <w:t>almost 30% of subjects' responses to the disagreement measure</w:t>
      </w:r>
      <w:r w:rsidRPr="00243027">
        <w:rPr>
          <w:rFonts w:asciiTheme="majorHAnsi" w:hAnsiTheme="majorHAnsi" w:cstheme="majorHAnsi"/>
          <w:szCs w:val="22"/>
        </w:rPr>
        <w:t xml:space="preserve"> and almost </w:t>
      </w:r>
      <w:r w:rsidRPr="00243027">
        <w:rPr>
          <w:rFonts w:asciiTheme="majorHAnsi" w:hAnsiTheme="majorHAnsi" w:cstheme="majorHAnsi"/>
          <w:szCs w:val="22"/>
          <w:u w:val="single"/>
        </w:rPr>
        <w:t>50% of their responses to the truth‐aptness measure fell</w:t>
      </w:r>
      <w:r w:rsidRPr="00243027">
        <w:rPr>
          <w:rFonts w:asciiTheme="majorHAnsi" w:hAnsiTheme="majorHAnsi" w:cstheme="majorHAnsi"/>
          <w:szCs w:val="22"/>
        </w:rPr>
        <w:t xml:space="preserve"> on the option that the researchers took to be indicative of subjectivism (Goodwin &amp; Darley, 2008, pp. 1347, 1351). Moreover, while </w:t>
      </w:r>
      <w:r w:rsidRPr="00EA5DD8">
        <w:rPr>
          <w:rFonts w:asciiTheme="majorHAnsi" w:hAnsiTheme="majorHAnsi" w:cstheme="majorHAnsi"/>
          <w:szCs w:val="22"/>
          <w:highlight w:val="cyan"/>
          <w:u w:val="single"/>
        </w:rPr>
        <w:t>some moral statements were</w:t>
      </w:r>
      <w:r w:rsidRPr="00243027">
        <w:rPr>
          <w:rFonts w:asciiTheme="majorHAnsi" w:hAnsiTheme="majorHAnsi" w:cstheme="majorHAnsi"/>
          <w:szCs w:val="22"/>
        </w:rPr>
        <w:t xml:space="preserve"> dominantly </w:t>
      </w:r>
      <w:r w:rsidRPr="00EA5DD8">
        <w:rPr>
          <w:rFonts w:asciiTheme="majorHAnsi" w:hAnsiTheme="majorHAnsi" w:cstheme="majorHAnsi"/>
          <w:szCs w:val="22"/>
          <w:highlight w:val="cyan"/>
          <w:u w:val="single"/>
        </w:rPr>
        <w:t>classified as objective</w:t>
      </w:r>
      <w:r w:rsidRPr="00243027">
        <w:rPr>
          <w:rFonts w:asciiTheme="majorHAnsi" w:hAnsiTheme="majorHAnsi" w:cstheme="majorHAnsi"/>
          <w:szCs w:val="22"/>
        </w:rPr>
        <w:t xml:space="preserve"> (e.g., the above statement about robbery), many </w:t>
      </w:r>
      <w:r w:rsidRPr="00EA5DD8">
        <w:rPr>
          <w:rFonts w:asciiTheme="majorHAnsi" w:hAnsiTheme="majorHAnsi" w:cstheme="majorHAnsi"/>
          <w:szCs w:val="22"/>
          <w:highlight w:val="cyan"/>
          <w:u w:val="single"/>
        </w:rPr>
        <w:t>others were</w:t>
      </w:r>
      <w:r w:rsidRPr="00243027">
        <w:rPr>
          <w:rFonts w:asciiTheme="majorHAnsi" w:hAnsiTheme="majorHAnsi" w:cstheme="majorHAnsi"/>
          <w:szCs w:val="22"/>
          <w:u w:val="single"/>
        </w:rPr>
        <w:t xml:space="preserve"> dominantly classified </w:t>
      </w:r>
      <w:r w:rsidRPr="00EA5DD8">
        <w:rPr>
          <w:rFonts w:asciiTheme="majorHAnsi" w:hAnsiTheme="majorHAnsi" w:cstheme="majorHAnsi"/>
          <w:szCs w:val="22"/>
          <w:highlight w:val="cyan"/>
          <w:u w:val="single"/>
        </w:rPr>
        <w:t>as nonobjective</w:t>
      </w:r>
      <w:r w:rsidRPr="00243027">
        <w:rPr>
          <w:rFonts w:asciiTheme="majorHAnsi" w:hAnsiTheme="majorHAnsi" w:cstheme="majorHAnsi"/>
          <w:szCs w:val="22"/>
        </w:rPr>
        <w:t xml:space="preserve"> (e.g., the stem cell research statement). This suggests that subjects in </w:t>
      </w:r>
      <w:r w:rsidRPr="00243027">
        <w:rPr>
          <w:rFonts w:asciiTheme="majorHAnsi" w:hAnsiTheme="majorHAnsi" w:cstheme="majorHAnsi"/>
          <w:szCs w:val="22"/>
          <w:u w:val="single"/>
        </w:rPr>
        <w:t xml:space="preserve">Goodwin and </w:t>
      </w:r>
      <w:r w:rsidRPr="00EA5DD8">
        <w:rPr>
          <w:rFonts w:asciiTheme="majorHAnsi" w:hAnsiTheme="majorHAnsi" w:cstheme="majorHAnsi"/>
          <w:szCs w:val="22"/>
          <w:highlight w:val="cyan"/>
          <w:u w:val="single"/>
        </w:rPr>
        <w:t>Darley's study may have</w:t>
      </w:r>
      <w:r w:rsidRPr="00243027">
        <w:rPr>
          <w:rFonts w:asciiTheme="majorHAnsi" w:hAnsiTheme="majorHAnsi" w:cstheme="majorHAnsi"/>
          <w:szCs w:val="22"/>
          <w:u w:val="single"/>
        </w:rPr>
        <w:t xml:space="preserve"> actually </w:t>
      </w:r>
      <w:r w:rsidRPr="00EA5DD8">
        <w:rPr>
          <w:rFonts w:asciiTheme="majorHAnsi" w:hAnsiTheme="majorHAnsi" w:cstheme="majorHAnsi"/>
          <w:szCs w:val="22"/>
          <w:highlight w:val="cyan"/>
          <w:u w:val="single"/>
        </w:rPr>
        <w:t>favored</w:t>
      </w:r>
      <w:r w:rsidRPr="00243027">
        <w:rPr>
          <w:rFonts w:asciiTheme="majorHAnsi" w:hAnsiTheme="majorHAnsi" w:cstheme="majorHAnsi"/>
          <w:szCs w:val="22"/>
        </w:rPr>
        <w:t xml:space="preserve"> what Wright, Grandjean, and McWhite (2013) called </w:t>
      </w:r>
      <w:r w:rsidRPr="00EA5DD8">
        <w:rPr>
          <w:rStyle w:val="Emphasis"/>
          <w:rFonts w:asciiTheme="majorHAnsi" w:hAnsiTheme="majorHAnsi" w:cstheme="majorHAnsi"/>
          <w:szCs w:val="22"/>
          <w:highlight w:val="cyan"/>
        </w:rPr>
        <w:t>“metaethical pluralism</w:t>
      </w:r>
      <w:r w:rsidRPr="00243027">
        <w:rPr>
          <w:rFonts w:asciiTheme="majorHAnsi" w:hAnsiTheme="majorHAnsi" w:cstheme="majorHAnsi"/>
          <w:szCs w:val="22"/>
        </w:rPr>
        <w:t xml:space="preserve">,” i.e., they sometimes sided with objectivism and other times with nonobjectivism. </w:t>
      </w:r>
      <w:r w:rsidRPr="00EA5DD8">
        <w:rPr>
          <w:rFonts w:asciiTheme="majorHAnsi" w:hAnsiTheme="majorHAnsi" w:cstheme="majorHAnsi"/>
          <w:szCs w:val="22"/>
          <w:highlight w:val="cyan"/>
          <w:u w:val="single"/>
        </w:rPr>
        <w:t>More</w:t>
      </w:r>
      <w:r w:rsidRPr="00243027">
        <w:rPr>
          <w:rFonts w:asciiTheme="majorHAnsi" w:hAnsiTheme="majorHAnsi" w:cstheme="majorHAnsi"/>
          <w:szCs w:val="22"/>
          <w:u w:val="single"/>
        </w:rPr>
        <w:t xml:space="preserve"> recent </w:t>
      </w:r>
      <w:r w:rsidRPr="00EA5DD8">
        <w:rPr>
          <w:rFonts w:asciiTheme="majorHAnsi" w:hAnsiTheme="majorHAnsi" w:cstheme="majorHAnsi"/>
          <w:szCs w:val="22"/>
          <w:highlight w:val="cyan"/>
          <w:u w:val="single"/>
        </w:rPr>
        <w:t>studies have</w:t>
      </w:r>
      <w:r w:rsidRPr="00243027">
        <w:rPr>
          <w:rFonts w:asciiTheme="majorHAnsi" w:hAnsiTheme="majorHAnsi" w:cstheme="majorHAnsi"/>
          <w:szCs w:val="22"/>
        </w:rPr>
        <w:t xml:space="preserve"> by and large </w:t>
      </w:r>
      <w:r w:rsidRPr="00EA5DD8">
        <w:rPr>
          <w:rFonts w:asciiTheme="majorHAnsi" w:hAnsiTheme="majorHAnsi" w:cstheme="majorHAnsi"/>
          <w:szCs w:val="22"/>
          <w:highlight w:val="cyan"/>
          <w:u w:val="single"/>
        </w:rPr>
        <w:t>confirmed</w:t>
      </w:r>
      <w:r w:rsidRPr="00243027">
        <w:rPr>
          <w:rFonts w:asciiTheme="majorHAnsi" w:hAnsiTheme="majorHAnsi" w:cstheme="majorHAnsi"/>
          <w:szCs w:val="22"/>
          <w:u w:val="single"/>
        </w:rPr>
        <w:t xml:space="preserve"> this</w:t>
      </w:r>
      <w:r w:rsidRPr="00243027">
        <w:rPr>
          <w:rFonts w:asciiTheme="majorHAnsi" w:hAnsiTheme="majorHAnsi" w:cstheme="majorHAnsi"/>
          <w:szCs w:val="22"/>
        </w:rPr>
        <w:t xml:space="preserve"> hypothesis of </w:t>
      </w:r>
      <w:r w:rsidRPr="00243027">
        <w:rPr>
          <w:rFonts w:asciiTheme="majorHAnsi" w:hAnsiTheme="majorHAnsi" w:cstheme="majorHAnsi"/>
          <w:szCs w:val="22"/>
          <w:u w:val="single"/>
        </w:rPr>
        <w:t>folk metaethical pluralism</w:t>
      </w:r>
      <w:r w:rsidRPr="00243027">
        <w:rPr>
          <w:rFonts w:asciiTheme="majorHAnsi" w:hAnsiTheme="majorHAnsi" w:cstheme="majorHAnsi"/>
          <w:szCs w:val="22"/>
        </w:rPr>
        <w:t xml:space="preserve">. Wright et al. (2013) and Wright, McWhite, and Grandjean (2014), for example, replicated Goodwin and Darley's results, using the exact same measures, but letting subjects classify the presented statements as moral and nonmoral themselves. </w:t>
      </w:r>
      <w:r w:rsidRPr="00EA5DD8">
        <w:rPr>
          <w:rFonts w:asciiTheme="majorHAnsi" w:hAnsiTheme="majorHAnsi" w:cstheme="majorHAnsi"/>
          <w:szCs w:val="22"/>
          <w:highlight w:val="cyan"/>
          <w:u w:val="single"/>
        </w:rPr>
        <w:t>Objectivity ratings for statements</w:t>
      </w:r>
      <w:r w:rsidRPr="00243027">
        <w:rPr>
          <w:rFonts w:asciiTheme="majorHAnsi" w:hAnsiTheme="majorHAnsi" w:cstheme="majorHAnsi"/>
          <w:szCs w:val="22"/>
        </w:rPr>
        <w:t xml:space="preserve"> that were dominantly self‐classified as moral </w:t>
      </w:r>
      <w:r w:rsidRPr="00EA5DD8">
        <w:rPr>
          <w:rStyle w:val="Emphasis"/>
          <w:rFonts w:asciiTheme="majorHAnsi" w:hAnsiTheme="majorHAnsi" w:cstheme="majorHAnsi"/>
          <w:szCs w:val="22"/>
          <w:highlight w:val="cyan"/>
        </w:rPr>
        <w:t>varied between</w:t>
      </w:r>
      <w:r w:rsidRPr="00243027">
        <w:rPr>
          <w:rStyle w:val="Emphasis"/>
          <w:rFonts w:asciiTheme="majorHAnsi" w:hAnsiTheme="majorHAnsi" w:cstheme="majorHAnsi"/>
          <w:szCs w:val="22"/>
        </w:rPr>
        <w:t xml:space="preserve"> as little as </w:t>
      </w:r>
      <w:r w:rsidRPr="00EA5DD8">
        <w:rPr>
          <w:rStyle w:val="Emphasis"/>
          <w:rFonts w:asciiTheme="majorHAnsi" w:hAnsiTheme="majorHAnsi" w:cstheme="majorHAnsi"/>
          <w:szCs w:val="22"/>
          <w:highlight w:val="cyan"/>
        </w:rPr>
        <w:t>5% and</w:t>
      </w:r>
      <w:r w:rsidRPr="00243027">
        <w:rPr>
          <w:rStyle w:val="Emphasis"/>
          <w:rFonts w:asciiTheme="majorHAnsi" w:hAnsiTheme="majorHAnsi" w:cstheme="majorHAnsi"/>
          <w:szCs w:val="22"/>
        </w:rPr>
        <w:t xml:space="preserve"> as much as </w:t>
      </w:r>
      <w:r w:rsidRPr="00EA5DD8">
        <w:rPr>
          <w:rStyle w:val="Emphasis"/>
          <w:rFonts w:asciiTheme="majorHAnsi" w:hAnsiTheme="majorHAnsi" w:cstheme="majorHAnsi"/>
          <w:szCs w:val="22"/>
          <w:highlight w:val="cyan"/>
        </w:rPr>
        <w:t>85%.</w:t>
      </w:r>
      <w:r w:rsidRPr="00243027">
        <w:rPr>
          <w:rFonts w:asciiTheme="majorHAnsi" w:hAnsiTheme="majorHAnsi" w:cstheme="majorHAnsi"/>
          <w:szCs w:val="22"/>
        </w:rPr>
        <w:t xml:space="preserve"> </w:t>
      </w:r>
      <w:r w:rsidRPr="00243027">
        <w:rPr>
          <w:rFonts w:asciiTheme="majorHAnsi" w:hAnsiTheme="majorHAnsi" w:cstheme="majorHAnsi"/>
          <w:szCs w:val="22"/>
          <w:u w:val="single"/>
        </w:rPr>
        <w:t>Research based on different measures yielded high proportions of intrapersonal variation as well</w:t>
      </w:r>
      <w:r w:rsidRPr="00243027">
        <w:rPr>
          <w:rFonts w:asciiTheme="majorHAnsi" w:hAnsiTheme="majorHAnsi" w:cstheme="majorHAnsi"/>
          <w:szCs w:val="22"/>
        </w:rPr>
        <w:t xml:space="preserve"> (e.g., Beebe, 2014; Beebe, Qiaoan, Wysocki, &amp; Endara, 2015; Beebe &amp; Sackris, 2016; Fisher, Knobe, Strickland, &amp; Keil, 2017; Goodwin &amp; Darley, 2012; Heiphetz &amp; Young, 2017; Wright, 2018; Zijlstra, forthcoming‐a).2</w:t>
      </w:r>
    </w:p>
    <w:p w14:paraId="219C9226"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 xml:space="preserve">Thus, the </w:t>
      </w:r>
      <w:r w:rsidRPr="00243027">
        <w:rPr>
          <w:rFonts w:asciiTheme="majorHAnsi" w:hAnsiTheme="majorHAnsi" w:cstheme="majorHAnsi"/>
          <w:u w:val="single"/>
        </w:rPr>
        <w:t>standard</w:t>
      </w:r>
      <w:r w:rsidRPr="00243027">
        <w:rPr>
          <w:rFonts w:asciiTheme="majorHAnsi" w:hAnsiTheme="majorHAnsi" w:cstheme="majorHAnsi"/>
        </w:rPr>
        <w:t xml:space="preserve"> is promoting pragmatic deliberation. Prefer-   </w:t>
      </w:r>
    </w:p>
    <w:p w14:paraId="0E9F83BD"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 xml:space="preserve">[1] </w:t>
      </w:r>
      <w:r w:rsidRPr="00243027">
        <w:rPr>
          <w:rFonts w:asciiTheme="majorHAnsi" w:hAnsiTheme="majorHAnsi" w:cstheme="majorHAnsi"/>
          <w:u w:val="single"/>
        </w:rPr>
        <w:t>TJFS</w:t>
      </w:r>
      <w:r w:rsidRPr="00243027">
        <w:rPr>
          <w:rFonts w:asciiTheme="majorHAnsi" w:hAnsiTheme="majorHAnsi" w:cstheme="majorHAnsi"/>
        </w:rPr>
        <w:t xml:space="preserve">- Frameworks should be fair/educational like any other argument. A] </w:t>
      </w:r>
      <w:r w:rsidRPr="00243027">
        <w:rPr>
          <w:rFonts w:asciiTheme="majorHAnsi" w:hAnsiTheme="majorHAnsi" w:cstheme="majorHAnsi"/>
          <w:u w:val="single"/>
        </w:rPr>
        <w:t>Inclusion</w:t>
      </w:r>
      <w:r w:rsidRPr="00243027">
        <w:rPr>
          <w:rFonts w:asciiTheme="majorHAnsi" w:hAnsiTheme="majorHAnsi" w:cstheme="majorHAnsi"/>
        </w:rPr>
        <w:t xml:space="preserve"> – Agonism definitionally is a procedural for allowing almost any argumentation in the debate space which controls the internal link to inclusion which is an impact multiplier B] </w:t>
      </w:r>
      <w:r w:rsidRPr="00243027">
        <w:rPr>
          <w:rFonts w:asciiTheme="majorHAnsi" w:hAnsiTheme="majorHAnsi" w:cstheme="majorHAnsi"/>
          <w:u w:val="single"/>
        </w:rPr>
        <w:t>Resource Disparities</w:t>
      </w:r>
      <w:r w:rsidRPr="00243027">
        <w:rPr>
          <w:rFonts w:asciiTheme="majorHAnsi" w:hAnsiTheme="majorHAnsi" w:cstheme="majorHAnsi"/>
        </w:rPr>
        <w:t>- Discursive frameworks ensure big squads don’t have a comparative advantage since debates become about quality of arguments rather than quantity and require a higher level of analytic thinking that small schools have.</w:t>
      </w:r>
    </w:p>
    <w:p w14:paraId="188DAB86"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 xml:space="preserve">[2] </w:t>
      </w:r>
      <w:r w:rsidRPr="00243027">
        <w:rPr>
          <w:rFonts w:asciiTheme="majorHAnsi" w:hAnsiTheme="majorHAnsi" w:cstheme="majorHAnsi"/>
          <w:u w:val="single"/>
        </w:rPr>
        <w:t>Value Pluralism</w:t>
      </w:r>
      <w:r w:rsidRPr="00243027">
        <w:rPr>
          <w:rFonts w:asciiTheme="majorHAnsi" w:hAnsiTheme="majorHAnsi" w:cstheme="majorHAnsi"/>
        </w:rPr>
        <w:t xml:space="preserve">- Other ethical theories rely on minimalistic criteria as their foundation, our framework resolves this by using these criteria to better inform our judgments </w:t>
      </w:r>
      <w:r w:rsidRPr="00243027">
        <w:rPr>
          <w:rFonts w:asciiTheme="majorHAnsi" w:hAnsiTheme="majorHAnsi" w:cstheme="majorHAnsi"/>
        </w:rPr>
        <w:br/>
        <w:t xml:space="preserve">LaFollete 2K </w:t>
      </w:r>
      <w:r w:rsidRPr="00243027">
        <w:rPr>
          <w:rFonts w:asciiTheme="majorHAnsi" w:hAnsiTheme="majorHAnsi" w:cstheme="majorHAnsi"/>
        </w:rPr>
        <w:br/>
      </w:r>
      <w:r w:rsidRPr="00243027">
        <w:rPr>
          <w:rFonts w:asciiTheme="majorHAnsi" w:hAnsiTheme="majorHAnsi" w:cstheme="majorHAnsi"/>
          <w:b w:val="0"/>
          <w:sz w:val="18"/>
        </w:rPr>
        <w:t xml:space="preserve">"Pragmatic Ethics" </w:t>
      </w:r>
      <w:hyperlink r:id="rId10" w:history="1">
        <w:r w:rsidRPr="00243027">
          <w:rPr>
            <w:rFonts w:asciiTheme="majorHAnsi" w:hAnsiTheme="majorHAnsi" w:cstheme="majorHAnsi"/>
            <w:b w:val="0"/>
            <w:sz w:val="18"/>
          </w:rPr>
          <w:t>Hugh LaFollette</w:t>
        </w:r>
      </w:hyperlink>
      <w:r w:rsidRPr="00243027">
        <w:rPr>
          <w:rFonts w:asciiTheme="majorHAnsi" w:hAnsiTheme="majorHAnsi" w:cstheme="majorHAnsi"/>
          <w:b w:val="0"/>
          <w:sz w:val="18"/>
        </w:rPr>
        <w:t xml:space="preserve"> In </w:t>
      </w:r>
      <w:hyperlink r:id="rId11" w:history="1">
        <w:r w:rsidRPr="00243027">
          <w:rPr>
            <w:rFonts w:asciiTheme="majorHAnsi" w:hAnsiTheme="majorHAnsi" w:cstheme="majorHAnsi"/>
            <w:b w:val="0"/>
            <w:sz w:val="18"/>
          </w:rPr>
          <w:t>Blackwell Guide to Ethical Theory</w:t>
        </w:r>
      </w:hyperlink>
      <w:r w:rsidRPr="00243027">
        <w:rPr>
          <w:rFonts w:asciiTheme="majorHAnsi" w:hAnsiTheme="majorHAnsi" w:cstheme="majorHAnsi"/>
          <w:b w:val="0"/>
          <w:sz w:val="18"/>
        </w:rPr>
        <w:t xml:space="preserve"> 2000. Hugh LaFollette is Marie E. and Leslie Cole Professor in Ethics at the University of South Florida St. Petersburg. He is editor-in-chief of The International Encyclopedia of Ethics. Bracketed for grammer</w:t>
      </w:r>
    </w:p>
    <w:p w14:paraId="0DFA008F" w14:textId="77777777" w:rsidR="00E6669F" w:rsidRPr="00243027" w:rsidRDefault="00E6669F" w:rsidP="00E6669F">
      <w:pPr>
        <w:rPr>
          <w:rFonts w:asciiTheme="majorHAnsi" w:hAnsiTheme="majorHAnsi" w:cstheme="majorHAnsi"/>
          <w:sz w:val="16"/>
          <w:szCs w:val="26"/>
        </w:rPr>
      </w:pPr>
      <w:r w:rsidRPr="00243027">
        <w:rPr>
          <w:rFonts w:asciiTheme="majorHAnsi" w:hAnsiTheme="majorHAnsi" w:cstheme="majorHAnsi"/>
          <w:sz w:val="16"/>
          <w:szCs w:val="26"/>
        </w:rPr>
        <w:t xml:space="preserve">Employs criteria, but is not criterial The previous discussions enable us to say more precisely why pragmatists reject a criterial view of morality. Pragmatism's core contention that </w:t>
      </w:r>
      <w:r w:rsidRPr="00EA5DD8">
        <w:rPr>
          <w:rStyle w:val="StyleUnderline"/>
          <w:rFonts w:asciiTheme="majorHAnsi" w:hAnsiTheme="majorHAnsi" w:cstheme="majorHAnsi"/>
          <w:b/>
          <w:szCs w:val="26"/>
          <w:highlight w:val="cyan"/>
        </w:rPr>
        <w:t>practice</w:t>
      </w:r>
      <w:r w:rsidRPr="00243027">
        <w:rPr>
          <w:rFonts w:asciiTheme="majorHAnsi" w:hAnsiTheme="majorHAnsi" w:cstheme="majorHAnsi"/>
          <w:b/>
          <w:sz w:val="26"/>
          <w:szCs w:val="26"/>
          <w:u w:val="single"/>
        </w:rPr>
        <w:t xml:space="preserve"> </w:t>
      </w:r>
      <w:r w:rsidRPr="00243027">
        <w:rPr>
          <w:rFonts w:asciiTheme="majorHAnsi" w:hAnsiTheme="majorHAnsi" w:cstheme="majorHAnsi"/>
          <w:sz w:val="16"/>
          <w:szCs w:val="26"/>
        </w:rPr>
        <w:t xml:space="preserve">is primary in philosophy </w:t>
      </w:r>
      <w:r w:rsidRPr="00EA5DD8">
        <w:rPr>
          <w:rStyle w:val="StyleUnderline"/>
          <w:rFonts w:asciiTheme="majorHAnsi" w:hAnsiTheme="majorHAnsi" w:cstheme="majorHAnsi"/>
          <w:b/>
          <w:szCs w:val="26"/>
          <w:highlight w:val="cyan"/>
        </w:rPr>
        <w:t>rules</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out</w:t>
      </w:r>
      <w:r w:rsidRPr="00243027">
        <w:rPr>
          <w:rFonts w:asciiTheme="majorHAnsi" w:hAnsiTheme="majorHAnsi" w:cstheme="majorHAnsi"/>
          <w:b/>
          <w:sz w:val="26"/>
          <w:szCs w:val="26"/>
          <w:u w:val="single"/>
        </w:rPr>
        <w:t xml:space="preserve"> </w:t>
      </w:r>
      <w:r w:rsidRPr="00243027">
        <w:rPr>
          <w:rFonts w:asciiTheme="majorHAnsi" w:hAnsiTheme="majorHAnsi" w:cstheme="majorHAnsi"/>
          <w:sz w:val="16"/>
          <w:szCs w:val="26"/>
        </w:rPr>
        <w:t xml:space="preserve">the hope of logically prior </w:t>
      </w:r>
      <w:r w:rsidRPr="00EA5DD8">
        <w:rPr>
          <w:rStyle w:val="StyleUnderline"/>
          <w:rFonts w:asciiTheme="majorHAnsi" w:hAnsiTheme="majorHAnsi" w:cstheme="majorHAnsi"/>
          <w:b/>
          <w:szCs w:val="26"/>
          <w:highlight w:val="cyan"/>
        </w:rPr>
        <w:t>criteria</w:t>
      </w:r>
      <w:r w:rsidRPr="00243027">
        <w:rPr>
          <w:rFonts w:asciiTheme="majorHAnsi" w:hAnsiTheme="majorHAnsi" w:cstheme="majorHAnsi"/>
          <w:sz w:val="16"/>
          <w:szCs w:val="26"/>
        </w:rPr>
        <w:t xml:space="preserve">. Any meaningful criteria evolve from our attempt to live morally – in deciding what is the best action in the circumstances. </w:t>
      </w:r>
      <w:r w:rsidRPr="00EA5DD8">
        <w:rPr>
          <w:rStyle w:val="StyleUnderline"/>
          <w:rFonts w:asciiTheme="majorHAnsi" w:hAnsiTheme="majorHAnsi" w:cstheme="majorHAnsi"/>
          <w:b/>
          <w:szCs w:val="26"/>
          <w:highlight w:val="cyan"/>
        </w:rPr>
        <w:t>Criteria</w:t>
      </w:r>
      <w:r w:rsidRPr="00EA5DD8">
        <w:rPr>
          <w:rFonts w:asciiTheme="majorHAnsi" w:hAnsiTheme="majorHAnsi" w:cstheme="majorHAnsi"/>
          <w:b/>
          <w:sz w:val="26"/>
          <w:szCs w:val="26"/>
          <w:highlight w:val="cyan"/>
          <w:u w:val="single"/>
        </w:rPr>
        <w:t xml:space="preserve"> </w:t>
      </w:r>
      <w:r w:rsidRPr="00243027">
        <w:rPr>
          <w:rFonts w:asciiTheme="majorHAnsi" w:hAnsiTheme="majorHAnsi" w:cstheme="majorHAnsi"/>
          <w:sz w:val="16"/>
          <w:szCs w:val="26"/>
        </w:rPr>
        <w:t xml:space="preserve">are not discovered by pure reason, and they </w:t>
      </w:r>
      <w:r w:rsidRPr="00EA5DD8">
        <w:rPr>
          <w:rStyle w:val="StyleUnderline"/>
          <w:rFonts w:asciiTheme="majorHAnsi" w:hAnsiTheme="majorHAnsi" w:cstheme="majorHAnsi"/>
          <w:b/>
          <w:szCs w:val="26"/>
          <w:highlight w:val="cyan"/>
        </w:rPr>
        <w:t>are</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not</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fixed</w:t>
      </w:r>
      <w:r w:rsidRPr="00243027">
        <w:rPr>
          <w:rFonts w:asciiTheme="majorHAnsi" w:hAnsiTheme="majorHAnsi" w:cstheme="majorHAnsi"/>
          <w:sz w:val="16"/>
          <w:szCs w:val="26"/>
        </w:rPr>
        <w:t xml:space="preserve">. As ends of action, they are always revisable. </w:t>
      </w:r>
      <w:r w:rsidRPr="00EA5DD8">
        <w:rPr>
          <w:rStyle w:val="StyleUnderline"/>
          <w:rFonts w:asciiTheme="majorHAnsi" w:hAnsiTheme="majorHAnsi" w:cstheme="majorHAnsi"/>
          <w:b/>
          <w:szCs w:val="26"/>
          <w:highlight w:val="cyan"/>
        </w:rPr>
        <w:t>As</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we</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obtain</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new</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evidence</w:t>
      </w:r>
      <w:r w:rsidRPr="00EA5DD8">
        <w:rPr>
          <w:rFonts w:asciiTheme="majorHAnsi" w:hAnsiTheme="majorHAnsi" w:cstheme="majorHAnsi"/>
          <w:b/>
          <w:sz w:val="26"/>
          <w:szCs w:val="26"/>
          <w:highlight w:val="cyan"/>
          <w:u w:val="single"/>
        </w:rPr>
        <w:t xml:space="preserve"> </w:t>
      </w:r>
      <w:r w:rsidRPr="00243027">
        <w:rPr>
          <w:rFonts w:asciiTheme="majorHAnsi" w:hAnsiTheme="majorHAnsi" w:cstheme="majorHAnsi"/>
          <w:sz w:val="16"/>
          <w:szCs w:val="26"/>
        </w:rPr>
        <w:t xml:space="preserve">about ourselves and our world, and as our worlds changes, </w:t>
      </w:r>
      <w:r w:rsidRPr="00EA5DD8">
        <w:rPr>
          <w:rStyle w:val="StyleUnderline"/>
          <w:rFonts w:asciiTheme="majorHAnsi" w:hAnsiTheme="majorHAnsi" w:cstheme="majorHAnsi"/>
          <w:b/>
          <w:szCs w:val="26"/>
          <w:highlight w:val="cyan"/>
        </w:rPr>
        <w:t>we</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find</w:t>
      </w:r>
      <w:r w:rsidRPr="00EA5DD8">
        <w:rPr>
          <w:rFonts w:asciiTheme="majorHAnsi" w:hAnsiTheme="majorHAnsi" w:cstheme="majorHAnsi"/>
          <w:b/>
          <w:sz w:val="26"/>
          <w:szCs w:val="26"/>
          <w:highlight w:val="cyan"/>
          <w:u w:val="single"/>
        </w:rPr>
        <w:t xml:space="preserve"> </w:t>
      </w:r>
      <w:r w:rsidRPr="00243027">
        <w:rPr>
          <w:rFonts w:asciiTheme="majorHAnsi" w:hAnsiTheme="majorHAnsi" w:cstheme="majorHAnsi"/>
          <w:sz w:val="16"/>
          <w:szCs w:val="26"/>
        </w:rPr>
        <w:t xml:space="preserve">that </w:t>
      </w:r>
      <w:r w:rsidRPr="00EA5DD8">
        <w:rPr>
          <w:rStyle w:val="StyleUnderline"/>
          <w:rFonts w:asciiTheme="majorHAnsi" w:hAnsiTheme="majorHAnsi" w:cstheme="majorHAnsi"/>
          <w:b/>
          <w:szCs w:val="26"/>
          <w:highlight w:val="cyan"/>
        </w:rPr>
        <w:t>what</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was</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appropriate</w:t>
      </w:r>
      <w:r w:rsidRPr="00EA5DD8">
        <w:rPr>
          <w:rFonts w:asciiTheme="majorHAnsi" w:hAnsiTheme="majorHAnsi" w:cstheme="majorHAnsi"/>
          <w:b/>
          <w:sz w:val="26"/>
          <w:szCs w:val="26"/>
          <w:highlight w:val="cyan"/>
          <w:u w:val="single"/>
        </w:rPr>
        <w:t xml:space="preserve"> </w:t>
      </w:r>
      <w:r w:rsidRPr="00243027">
        <w:rPr>
          <w:rFonts w:asciiTheme="majorHAnsi" w:hAnsiTheme="majorHAnsi" w:cstheme="majorHAnsi"/>
          <w:sz w:val="16"/>
          <w:szCs w:val="26"/>
        </w:rPr>
        <w:t xml:space="preserve">for the old environment </w:t>
      </w:r>
      <w:r w:rsidRPr="00EA5DD8">
        <w:rPr>
          <w:rStyle w:val="StyleUnderline"/>
          <w:rFonts w:asciiTheme="majorHAnsi" w:hAnsiTheme="majorHAnsi" w:cstheme="majorHAnsi"/>
          <w:b/>
          <w:szCs w:val="26"/>
          <w:highlight w:val="cyan"/>
        </w:rPr>
        <w:t>may</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not</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be</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conducive</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to</w:t>
      </w:r>
      <w:r w:rsidRPr="00243027">
        <w:rPr>
          <w:rFonts w:asciiTheme="majorHAnsi" w:hAnsiTheme="majorHAnsi" w:cstheme="majorHAnsi"/>
          <w:sz w:val="16"/>
          <w:szCs w:val="26"/>
        </w:rPr>
        <w:t xml:space="preserve"> survival in </w:t>
      </w:r>
      <w:r w:rsidRPr="00EA5DD8">
        <w:rPr>
          <w:rStyle w:val="StyleUnderline"/>
          <w:rFonts w:asciiTheme="majorHAnsi" w:hAnsiTheme="majorHAnsi" w:cstheme="majorHAnsi"/>
          <w:b/>
          <w:szCs w:val="26"/>
          <w:highlight w:val="cyan"/>
        </w:rPr>
        <w:t>the</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new [world]</w:t>
      </w:r>
      <w:r w:rsidRPr="00EA5DD8">
        <w:rPr>
          <w:rFonts w:asciiTheme="majorHAnsi" w:hAnsiTheme="majorHAnsi" w:cstheme="majorHAnsi"/>
          <w:b/>
          <w:sz w:val="26"/>
          <w:szCs w:val="26"/>
          <w:highlight w:val="cyan"/>
          <w:u w:val="single"/>
        </w:rPr>
        <w:t xml:space="preserve"> </w:t>
      </w:r>
      <w:r w:rsidRPr="00243027">
        <w:rPr>
          <w:rFonts w:asciiTheme="majorHAnsi" w:hAnsiTheme="majorHAnsi" w:cstheme="majorHAnsi"/>
          <w:sz w:val="16"/>
          <w:szCs w:val="26"/>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RPr="00EA5DD8">
        <w:rPr>
          <w:rStyle w:val="StyleUnderline"/>
          <w:rFonts w:asciiTheme="majorHAnsi" w:hAnsiTheme="majorHAnsi" w:cstheme="majorHAnsi"/>
          <w:b/>
          <w:szCs w:val="26"/>
          <w:highlight w:val="cyan"/>
        </w:rPr>
        <w:t>The</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moral</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world</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is</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complex</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and</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changeable</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No</w:t>
      </w:r>
      <w:r w:rsidRPr="00243027">
        <w:rPr>
          <w:rFonts w:asciiTheme="majorHAnsi" w:hAnsiTheme="majorHAnsi" w:cstheme="majorHAnsi"/>
          <w:sz w:val="16"/>
          <w:szCs w:val="26"/>
        </w:rPr>
        <w:t xml:space="preserve"> set of </w:t>
      </w:r>
      <w:r w:rsidRPr="00EA5DD8">
        <w:rPr>
          <w:rStyle w:val="StyleUnderline"/>
          <w:rFonts w:asciiTheme="majorHAnsi" w:hAnsiTheme="majorHAnsi" w:cstheme="majorHAnsi"/>
          <w:b/>
          <w:szCs w:val="26"/>
          <w:highlight w:val="cyan"/>
        </w:rPr>
        <w:t>criteria</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could</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give</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us</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univocal</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answers</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about</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how</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we should behave in all circumstances</w:t>
      </w:r>
      <w:r w:rsidRPr="00EA5DD8">
        <w:rPr>
          <w:rFonts w:asciiTheme="majorHAnsi" w:hAnsiTheme="majorHAnsi" w:cstheme="majorHAnsi"/>
          <w:b/>
          <w:sz w:val="26"/>
          <w:szCs w:val="26"/>
          <w:highlight w:val="cyan"/>
          <w:u w:val="single"/>
        </w:rPr>
        <w:t>.</w:t>
      </w:r>
      <w:r w:rsidRPr="00243027">
        <w:rPr>
          <w:rFonts w:asciiTheme="majorHAnsi" w:hAnsiTheme="majorHAnsi" w:cstheme="majorHAnsi"/>
          <w:sz w:val="16"/>
          <w:szCs w:val="26"/>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We must adapt or fail. While there is always one end of chess -- the game ends when one player wins – the ends of life change as we grow, and </w:t>
      </w:r>
      <w:r w:rsidRPr="00EA5DD8">
        <w:rPr>
          <w:rStyle w:val="StyleUnderline"/>
          <w:rFonts w:asciiTheme="majorHAnsi" w:hAnsiTheme="majorHAnsi" w:cstheme="majorHAnsi"/>
          <w:b/>
          <w:szCs w:val="26"/>
          <w:highlight w:val="cyan"/>
        </w:rPr>
        <w:t>as</w:t>
      </w:r>
      <w:r w:rsidRPr="00243027">
        <w:rPr>
          <w:rFonts w:asciiTheme="majorHAnsi" w:hAnsiTheme="majorHAnsi" w:cstheme="majorHAnsi"/>
          <w:b/>
          <w:sz w:val="26"/>
          <w:szCs w:val="26"/>
          <w:u w:val="single"/>
        </w:rPr>
        <w:t xml:space="preserve"> </w:t>
      </w:r>
      <w:r w:rsidRPr="00243027">
        <w:rPr>
          <w:rFonts w:asciiTheme="majorHAnsi" w:hAnsiTheme="majorHAnsi" w:cstheme="majorHAnsi"/>
          <w:sz w:val="16"/>
          <w:szCs w:val="26"/>
        </w:rPr>
        <w:t xml:space="preserve">our </w:t>
      </w:r>
      <w:r w:rsidRPr="00EA5DD8">
        <w:rPr>
          <w:rStyle w:val="StyleUnderline"/>
          <w:rFonts w:asciiTheme="majorHAnsi" w:hAnsiTheme="majorHAnsi" w:cstheme="majorHAnsi"/>
          <w:b/>
          <w:szCs w:val="26"/>
          <w:highlight w:val="cyan"/>
        </w:rPr>
        <w:t>environments</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change</w:t>
      </w:r>
      <w:r w:rsidRPr="00243027">
        <w:rPr>
          <w:rFonts w:asciiTheme="majorHAnsi" w:hAnsiTheme="majorHAnsi" w:cstheme="majorHAnsi"/>
          <w:sz w:val="16"/>
          <w:szCs w:val="26"/>
        </w:rPr>
        <w:t xml:space="preserve">. Finally, we cannot resolve practical moral questions simply by applying criteria. We do not make personal or profession decisions by applying fixed, complete criteria. Why should we assume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 . </w:t>
      </w:r>
      <w:r w:rsidRPr="00EA5DD8">
        <w:rPr>
          <w:rStyle w:val="StyleUnderline"/>
          <w:rFonts w:asciiTheme="majorHAnsi" w:hAnsiTheme="majorHAnsi" w:cstheme="majorHAnsi"/>
          <w:b/>
          <w:szCs w:val="26"/>
          <w:highlight w:val="cyan"/>
        </w:rPr>
        <w:t>Pragmatic</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criteria</w:t>
      </w:r>
      <w:r w:rsidRPr="00EA5DD8">
        <w:rPr>
          <w:rFonts w:asciiTheme="majorHAnsi" w:hAnsiTheme="majorHAnsi" w:cstheme="majorHAnsi"/>
          <w:b/>
          <w:sz w:val="26"/>
          <w:szCs w:val="26"/>
          <w:highlight w:val="cyan"/>
          <w:u w:val="single"/>
        </w:rPr>
        <w:t xml:space="preserve"> </w:t>
      </w:r>
      <w:r w:rsidRPr="00243027">
        <w:rPr>
          <w:rFonts w:asciiTheme="majorHAnsi" w:hAnsiTheme="majorHAnsi" w:cstheme="majorHAnsi"/>
          <w:sz w:val="16"/>
          <w:szCs w:val="26"/>
        </w:rPr>
        <w:t xml:space="preserve">are not external rules we apply, but </w:t>
      </w:r>
      <w:r w:rsidRPr="00EA5DD8">
        <w:rPr>
          <w:rStyle w:val="StyleUnderline"/>
          <w:rFonts w:asciiTheme="majorHAnsi" w:hAnsiTheme="majorHAnsi" w:cstheme="majorHAnsi"/>
          <w:b/>
          <w:szCs w:val="26"/>
          <w:highlight w:val="cyan"/>
        </w:rPr>
        <w:t>are</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tools</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we</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use</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in</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making</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informed</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judgements</w:t>
      </w:r>
      <w:r w:rsidRPr="00243027">
        <w:rPr>
          <w:rFonts w:asciiTheme="majorHAnsi" w:hAnsiTheme="majorHAnsi" w:cstheme="majorHAnsi"/>
          <w:sz w:val="16"/>
          <w:szCs w:val="26"/>
        </w:rPr>
        <w:t xml:space="preserve">. They embody learning from previous action, they express our tentative efforts to isolate morally relevant features of those actions. These </w:t>
      </w:r>
      <w:r w:rsidRPr="00EA5DD8">
        <w:rPr>
          <w:rStyle w:val="StyleUnderline"/>
          <w:rFonts w:asciiTheme="majorHAnsi" w:hAnsiTheme="majorHAnsi" w:cstheme="majorHAnsi"/>
          <w:b/>
          <w:szCs w:val="26"/>
          <w:highlight w:val="cyan"/>
        </w:rPr>
        <w:t>emergent</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criteria</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can</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become</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integrated</w:t>
      </w:r>
      <w:r w:rsidRPr="00243027">
        <w:rPr>
          <w:rFonts w:asciiTheme="majorHAnsi" w:hAnsiTheme="majorHAnsi" w:cstheme="majorHAnsi"/>
          <w:b/>
          <w:sz w:val="26"/>
          <w:szCs w:val="26"/>
          <w:u w:val="single"/>
        </w:rPr>
        <w:t xml:space="preserve"> </w:t>
      </w:r>
      <w:r w:rsidRPr="00EA5DD8">
        <w:rPr>
          <w:rStyle w:val="StyleUnderline"/>
          <w:rFonts w:asciiTheme="majorHAnsi" w:hAnsiTheme="majorHAnsi" w:cstheme="majorHAnsi"/>
          <w:b/>
          <w:szCs w:val="26"/>
          <w:highlight w:val="cyan"/>
        </w:rPr>
        <w:t>into our habits</w:t>
      </w:r>
      <w:r w:rsidRPr="00EA5DD8">
        <w:rPr>
          <w:rFonts w:asciiTheme="majorHAnsi" w:hAnsiTheme="majorHAnsi" w:cstheme="majorHAnsi"/>
          <w:b/>
          <w:sz w:val="26"/>
          <w:szCs w:val="26"/>
          <w:highlight w:val="cyan"/>
          <w:u w:val="single"/>
        </w:rPr>
        <w:t>,</w:t>
      </w:r>
      <w:r w:rsidRPr="00243027">
        <w:rPr>
          <w:rFonts w:asciiTheme="majorHAnsi" w:hAnsiTheme="majorHAnsi" w:cstheme="majorHAnsi"/>
          <w:sz w:val="16"/>
          <w:szCs w:val="26"/>
        </w:rPr>
        <w:t xml:space="preserve"> thereby </w:t>
      </w:r>
      <w:r w:rsidRPr="00EA5DD8">
        <w:rPr>
          <w:rStyle w:val="StyleUnderline"/>
          <w:rFonts w:asciiTheme="majorHAnsi" w:hAnsiTheme="majorHAnsi" w:cstheme="majorHAnsi"/>
          <w:b/>
          <w:szCs w:val="26"/>
          <w:highlight w:val="cyan"/>
        </w:rPr>
        <w:t>informing</w:t>
      </w:r>
      <w:r w:rsidRPr="00243027">
        <w:rPr>
          <w:rFonts w:asciiTheme="majorHAnsi" w:hAnsiTheme="majorHAnsi" w:cstheme="majorHAnsi"/>
          <w:b/>
          <w:sz w:val="26"/>
          <w:szCs w:val="26"/>
          <w:u w:val="single"/>
        </w:rPr>
        <w:t xml:space="preserve"> </w:t>
      </w:r>
      <w:r w:rsidRPr="00243027">
        <w:rPr>
          <w:rFonts w:asciiTheme="majorHAnsi" w:hAnsiTheme="majorHAnsi" w:cstheme="majorHAnsi"/>
          <w:sz w:val="16"/>
          <w:szCs w:val="26"/>
        </w:rPr>
        <w:t xml:space="preserve">the </w:t>
      </w:r>
      <w:r w:rsidRPr="00EA5DD8">
        <w:rPr>
          <w:rStyle w:val="StyleUnderline"/>
          <w:rFonts w:asciiTheme="majorHAnsi" w:hAnsiTheme="majorHAnsi" w:cstheme="majorHAnsi"/>
          <w:b/>
          <w:szCs w:val="26"/>
          <w:highlight w:val="cyan"/>
        </w:rPr>
        <w:t>ways</w:t>
      </w:r>
      <w:r w:rsidRPr="00243027">
        <w:rPr>
          <w:rFonts w:asciiTheme="majorHAnsi" w:hAnsiTheme="majorHAnsi" w:cstheme="majorHAnsi"/>
          <w:b/>
          <w:sz w:val="26"/>
          <w:szCs w:val="26"/>
          <w:u w:val="single"/>
        </w:rPr>
        <w:t xml:space="preserve"> </w:t>
      </w:r>
      <w:r w:rsidRPr="00243027">
        <w:rPr>
          <w:rFonts w:asciiTheme="majorHAnsi" w:hAnsiTheme="majorHAnsi" w:cstheme="majorHAnsi"/>
          <w:sz w:val="16"/>
          <w:szCs w:val="26"/>
        </w:rPr>
        <w:t xml:space="preserve">that </w:t>
      </w:r>
      <w:r w:rsidRPr="00EA5DD8">
        <w:rPr>
          <w:rStyle w:val="StyleUnderline"/>
          <w:rFonts w:asciiTheme="majorHAnsi" w:hAnsiTheme="majorHAnsi" w:cstheme="majorHAnsi"/>
          <w:b/>
          <w:szCs w:val="26"/>
          <w:highlight w:val="cyan"/>
        </w:rPr>
        <w:t>we</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react</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to</w:t>
      </w:r>
      <w:r w:rsidRPr="00243027">
        <w:rPr>
          <w:rFonts w:asciiTheme="majorHAnsi" w:hAnsiTheme="majorHAnsi" w:cstheme="majorHAnsi"/>
          <w:sz w:val="16"/>
          <w:szCs w:val="26"/>
        </w:rPr>
        <w:t xml:space="preserve">, think about, and imagine </w:t>
      </w:r>
      <w:r w:rsidRPr="00EA5DD8">
        <w:rPr>
          <w:rStyle w:val="StyleUnderline"/>
          <w:rFonts w:asciiTheme="majorHAnsi" w:hAnsiTheme="majorHAnsi" w:cstheme="majorHAnsi"/>
          <w:b/>
          <w:szCs w:val="26"/>
          <w:highlight w:val="cyan"/>
        </w:rPr>
        <w:t>our</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worlds</w:t>
      </w:r>
      <w:r w:rsidRPr="00243027">
        <w:rPr>
          <w:rFonts w:asciiTheme="majorHAnsi" w:hAnsiTheme="majorHAnsi" w:cstheme="majorHAnsi"/>
          <w:b/>
          <w:sz w:val="26"/>
          <w:szCs w:val="26"/>
          <w:u w:val="single"/>
        </w:rPr>
        <w:t xml:space="preserve"> </w:t>
      </w:r>
      <w:r w:rsidRPr="00243027">
        <w:rPr>
          <w:rFonts w:asciiTheme="majorHAnsi" w:hAnsiTheme="majorHAnsi" w:cstheme="majorHAnsi"/>
          <w:sz w:val="16"/>
          <w:szCs w:val="26"/>
        </w:rPr>
        <w:t xml:space="preserve">and our relations to others. This explains why pragmatists think other theories can provide guidance on how to live morally. Standard moral theories err not because they offer silly moral advice, but because they misunderstand that advice. </w:t>
      </w:r>
      <w:r w:rsidRPr="00EA5DD8">
        <w:rPr>
          <w:rStyle w:val="StyleUnderline"/>
          <w:rFonts w:asciiTheme="majorHAnsi" w:hAnsiTheme="majorHAnsi" w:cstheme="majorHAnsi"/>
          <w:b/>
          <w:szCs w:val="26"/>
          <w:highlight w:val="cyan"/>
        </w:rPr>
        <w:t>Other</w:t>
      </w:r>
      <w:r w:rsidRPr="00EA5DD8">
        <w:rPr>
          <w:rFonts w:asciiTheme="majorHAnsi" w:hAnsiTheme="majorHAnsi" w:cstheme="majorHAnsi"/>
          <w:b/>
          <w:sz w:val="26"/>
          <w:szCs w:val="26"/>
          <w:highlight w:val="cyan"/>
          <w:u w:val="single"/>
        </w:rPr>
        <w:t xml:space="preserve"> </w:t>
      </w:r>
      <w:r w:rsidRPr="00243027">
        <w:rPr>
          <w:rFonts w:asciiTheme="majorHAnsi" w:hAnsiTheme="majorHAnsi" w:cstheme="majorHAnsi"/>
          <w:sz w:val="16"/>
          <w:szCs w:val="26"/>
        </w:rPr>
        <w:t xml:space="preserve">moral </w:t>
      </w:r>
      <w:r w:rsidRPr="00EA5DD8">
        <w:rPr>
          <w:rStyle w:val="StyleUnderline"/>
          <w:rFonts w:asciiTheme="majorHAnsi" w:hAnsiTheme="majorHAnsi" w:cstheme="majorHAnsi"/>
          <w:b/>
          <w:szCs w:val="26"/>
          <w:highlight w:val="cyan"/>
        </w:rPr>
        <w:t>theories</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can</w:t>
      </w:r>
      <w:r w:rsidRPr="00243027">
        <w:rPr>
          <w:rFonts w:asciiTheme="majorHAnsi" w:hAnsiTheme="majorHAnsi" w:cstheme="majorHAnsi"/>
          <w:sz w:val="16"/>
          <w:szCs w:val="26"/>
        </w:rPr>
        <w:t xml:space="preserve"> help us </w:t>
      </w:r>
      <w:r w:rsidRPr="00EA5DD8">
        <w:rPr>
          <w:rStyle w:val="StyleUnderline"/>
          <w:rFonts w:asciiTheme="majorHAnsi" w:hAnsiTheme="majorHAnsi" w:cstheme="majorHAnsi"/>
          <w:b/>
          <w:szCs w:val="26"/>
          <w:highlight w:val="cyan"/>
        </w:rPr>
        <w:t>isolate</w:t>
      </w:r>
      <w:r w:rsidRPr="00EA5DD8">
        <w:rPr>
          <w:rFonts w:asciiTheme="majorHAnsi" w:hAnsiTheme="majorHAnsi" w:cstheme="majorHAnsi"/>
          <w:b/>
          <w:sz w:val="26"/>
          <w:szCs w:val="26"/>
          <w:highlight w:val="cyan"/>
          <w:u w:val="single"/>
        </w:rPr>
        <w:t xml:space="preserve"> </w:t>
      </w:r>
      <w:r w:rsidRPr="00243027">
        <w:rPr>
          <w:rFonts w:asciiTheme="majorHAnsi" w:hAnsiTheme="majorHAnsi" w:cstheme="majorHAnsi"/>
          <w:sz w:val="16"/>
          <w:szCs w:val="26"/>
        </w:rPr>
        <w:t xml:space="preserve">(and habitually focus on) </w:t>
      </w:r>
      <w:r w:rsidRPr="00EA5DD8">
        <w:rPr>
          <w:rStyle w:val="StyleUnderline"/>
          <w:rFonts w:asciiTheme="majorHAnsi" w:hAnsiTheme="majorHAnsi" w:cstheme="majorHAnsi"/>
          <w:b/>
          <w:szCs w:val="26"/>
          <w:highlight w:val="cyan"/>
        </w:rPr>
        <w:t>morally</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relevant</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features</w:t>
      </w:r>
      <w:r w:rsidRPr="00EA5DD8">
        <w:rPr>
          <w:rFonts w:asciiTheme="majorHAnsi" w:hAnsiTheme="majorHAnsi" w:cstheme="majorHAnsi"/>
          <w:b/>
          <w:sz w:val="26"/>
          <w:szCs w:val="26"/>
          <w:highlight w:val="cyan"/>
          <w:u w:val="single"/>
        </w:rPr>
        <w:t xml:space="preserve"> </w:t>
      </w:r>
      <w:r w:rsidRPr="00243027">
        <w:rPr>
          <w:rFonts w:asciiTheme="majorHAnsi" w:hAnsiTheme="majorHAnsi" w:cstheme="majorHAnsi"/>
          <w:sz w:val="16"/>
          <w:szCs w:val="26"/>
        </w:rPr>
        <w:t xml:space="preserve">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w:t>
      </w:r>
      <w:r w:rsidRPr="00EA5DD8">
        <w:rPr>
          <w:rStyle w:val="StyleUnderline"/>
          <w:rFonts w:asciiTheme="majorHAnsi" w:hAnsiTheme="majorHAnsi" w:cstheme="majorHAnsi"/>
          <w:b/>
          <w:szCs w:val="26"/>
          <w:highlight w:val="cyan"/>
        </w:rPr>
        <w:t>The</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pragmatist</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absorbs</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these</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insights</w:t>
      </w:r>
      <w:r w:rsidRPr="00EA5DD8">
        <w:rPr>
          <w:rFonts w:asciiTheme="majorHAnsi" w:hAnsiTheme="majorHAnsi" w:cstheme="majorHAnsi"/>
          <w:b/>
          <w:sz w:val="26"/>
          <w:szCs w:val="26"/>
          <w:highlight w:val="cyan"/>
          <w:u w:val="single"/>
        </w:rPr>
        <w:t xml:space="preserve"> </w:t>
      </w:r>
      <w:r w:rsidRPr="00243027">
        <w:rPr>
          <w:rFonts w:asciiTheme="majorHAnsi" w:hAnsiTheme="majorHAnsi" w:cstheme="majorHAnsi"/>
          <w:sz w:val="16"/>
          <w:szCs w:val="26"/>
        </w:rPr>
        <w:t xml:space="preserve">into her habits, </w:t>
      </w:r>
      <w:r w:rsidRPr="00EA5DD8">
        <w:rPr>
          <w:rStyle w:val="StyleUnderline"/>
          <w:rFonts w:asciiTheme="majorHAnsi" w:hAnsiTheme="majorHAnsi" w:cstheme="majorHAnsi"/>
          <w:b/>
          <w:szCs w:val="26"/>
          <w:highlight w:val="cyan"/>
        </w:rPr>
        <w:t>and</w:t>
      </w:r>
      <w:r w:rsidRPr="00EA5DD8">
        <w:rPr>
          <w:rFonts w:asciiTheme="majorHAnsi" w:hAnsiTheme="majorHAnsi" w:cstheme="majorHAnsi"/>
          <w:b/>
          <w:sz w:val="26"/>
          <w:szCs w:val="26"/>
          <w:highlight w:val="cyan"/>
          <w:u w:val="single"/>
        </w:rPr>
        <w:t xml:space="preserve"> </w:t>
      </w:r>
      <w:r w:rsidRPr="00243027">
        <w:rPr>
          <w:rFonts w:asciiTheme="majorHAnsi" w:hAnsiTheme="majorHAnsi" w:cstheme="majorHAnsi"/>
          <w:sz w:val="16"/>
          <w:szCs w:val="26"/>
        </w:rPr>
        <w:t xml:space="preserve">thereby </w:t>
      </w:r>
      <w:r w:rsidRPr="00EA5DD8">
        <w:rPr>
          <w:rStyle w:val="StyleUnderline"/>
          <w:rFonts w:asciiTheme="majorHAnsi" w:hAnsiTheme="majorHAnsi" w:cstheme="majorHAnsi"/>
          <w:b/>
          <w:szCs w:val="26"/>
          <w:highlight w:val="cyan"/>
        </w:rPr>
        <w:t>shapes</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how</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she</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habitually</w:t>
      </w:r>
      <w:r w:rsidRPr="00EA5DD8">
        <w:rPr>
          <w:rFonts w:asciiTheme="majorHAnsi" w:hAnsiTheme="majorHAnsi" w:cstheme="majorHAnsi"/>
          <w:b/>
          <w:sz w:val="26"/>
          <w:szCs w:val="26"/>
          <w:highlight w:val="cyan"/>
          <w:u w:val="single"/>
        </w:rPr>
        <w:t xml:space="preserve"> </w:t>
      </w:r>
      <w:r w:rsidRPr="00EA5DD8">
        <w:rPr>
          <w:rStyle w:val="StyleUnderline"/>
          <w:rFonts w:asciiTheme="majorHAnsi" w:hAnsiTheme="majorHAnsi" w:cstheme="majorHAnsi"/>
          <w:b/>
          <w:szCs w:val="26"/>
          <w:highlight w:val="cyan"/>
        </w:rPr>
        <w:t>responds</w:t>
      </w:r>
      <w:r w:rsidRPr="00243027">
        <w:rPr>
          <w:rFonts w:asciiTheme="majorHAnsi" w:hAnsiTheme="majorHAnsi" w:cstheme="majorHAnsi"/>
          <w:b/>
          <w:sz w:val="16"/>
          <w:szCs w:val="26"/>
        </w:rPr>
        <w:t>,</w:t>
      </w:r>
      <w:r w:rsidRPr="00243027">
        <w:rPr>
          <w:rFonts w:asciiTheme="majorHAnsi" w:hAnsiTheme="majorHAnsi" w:cstheme="majorHAnsi"/>
          <w:sz w:val="16"/>
          <w:szCs w:val="26"/>
        </w:rPr>
        <w:t xml:space="preserve"> and how she habitually deliberates when deliberation is required. This also explains why criterial moralities tend to be minimalistic. They specify minimal sets of rules to follow in order to be moral. Pragmatism, on the other hand, like virtue theories, is more concerned to emphasize exemplary behavior – to use morally relevant features of action to determine the best way to behave, not the minimally tolerable way</w:t>
      </w:r>
    </w:p>
    <w:p w14:paraId="4AF42F5C"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[3]</w:t>
      </w:r>
      <w:r w:rsidRPr="00243027">
        <w:rPr>
          <w:rFonts w:asciiTheme="majorHAnsi" w:hAnsiTheme="majorHAnsi" w:cstheme="majorHAnsi"/>
          <w:sz w:val="16"/>
        </w:rPr>
        <w:t xml:space="preserve"> </w:t>
      </w:r>
      <w:r w:rsidRPr="00243027">
        <w:rPr>
          <w:rFonts w:asciiTheme="majorHAnsi" w:hAnsiTheme="majorHAnsi" w:cstheme="majorHAnsi"/>
          <w:u w:val="single"/>
        </w:rPr>
        <w:t>Performativity</w:t>
      </w:r>
      <w:r w:rsidRPr="00243027">
        <w:rPr>
          <w:rFonts w:asciiTheme="majorHAnsi" w:hAnsiTheme="majorHAnsi" w:cstheme="majorHAnsi"/>
        </w:rPr>
        <w:t>- Responding to our framework concedes the validity of agonism since that in and of itself is a process of contestation that agonism would say is valuable and necessary for spaces like debate to function.</w:t>
      </w:r>
    </w:p>
    <w:p w14:paraId="14C9CC38" w14:textId="77777777" w:rsidR="00E6669F" w:rsidRPr="00243027" w:rsidRDefault="00E6669F" w:rsidP="00E6669F">
      <w:pPr>
        <w:rPr>
          <w:rFonts w:asciiTheme="majorHAnsi" w:hAnsiTheme="majorHAnsi" w:cstheme="majorHAnsi"/>
        </w:rPr>
      </w:pPr>
    </w:p>
    <w:p w14:paraId="1CAC341F" w14:textId="77777777" w:rsidR="00E6669F" w:rsidRPr="00243027" w:rsidRDefault="00E6669F" w:rsidP="00E6669F">
      <w:pPr>
        <w:pStyle w:val="Heading3"/>
        <w:rPr>
          <w:rFonts w:asciiTheme="majorHAnsi" w:hAnsiTheme="majorHAnsi" w:cstheme="majorHAnsi"/>
        </w:rPr>
      </w:pPr>
      <w:r w:rsidRPr="00243027">
        <w:rPr>
          <w:rFonts w:asciiTheme="majorHAnsi" w:hAnsiTheme="majorHAnsi" w:cstheme="majorHAnsi"/>
        </w:rPr>
        <w:t>1AC – Offense</w:t>
      </w:r>
    </w:p>
    <w:p w14:paraId="15585072"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 xml:space="preserve">1] Reducing IP is a method of </w:t>
      </w:r>
      <w:r w:rsidRPr="00243027">
        <w:rPr>
          <w:rFonts w:asciiTheme="majorHAnsi" w:hAnsiTheme="majorHAnsi" w:cstheme="majorHAnsi"/>
          <w:u w:val="single"/>
        </w:rPr>
        <w:t>global solidarity</w:t>
      </w:r>
      <w:r w:rsidRPr="00243027">
        <w:rPr>
          <w:rFonts w:asciiTheme="majorHAnsi" w:hAnsiTheme="majorHAnsi" w:cstheme="majorHAnsi"/>
        </w:rPr>
        <w:t xml:space="preserve"> by manifesting </w:t>
      </w:r>
      <w:r w:rsidRPr="00243027">
        <w:rPr>
          <w:rFonts w:asciiTheme="majorHAnsi" w:hAnsiTheme="majorHAnsi" w:cstheme="majorHAnsi"/>
          <w:u w:val="single"/>
        </w:rPr>
        <w:t>intra-country cooperation</w:t>
      </w:r>
      <w:r w:rsidRPr="00243027">
        <w:rPr>
          <w:rFonts w:asciiTheme="majorHAnsi" w:hAnsiTheme="majorHAnsi" w:cstheme="majorHAnsi"/>
        </w:rPr>
        <w:t xml:space="preserve">. </w:t>
      </w:r>
    </w:p>
    <w:p w14:paraId="7812EE51" w14:textId="77777777" w:rsidR="00E6669F" w:rsidRPr="00243027" w:rsidRDefault="00E6669F" w:rsidP="00E6669F">
      <w:pPr>
        <w:rPr>
          <w:rFonts w:asciiTheme="majorHAnsi" w:hAnsiTheme="majorHAnsi" w:cstheme="majorHAnsi"/>
        </w:rPr>
      </w:pPr>
      <w:r w:rsidRPr="00243027">
        <w:rPr>
          <w:rStyle w:val="Style13ptBold"/>
          <w:rFonts w:asciiTheme="majorHAnsi" w:hAnsiTheme="majorHAnsi" w:cstheme="majorHAnsi"/>
        </w:rPr>
        <w:t>Jecker and Atuire 7/7</w:t>
      </w:r>
      <w:r w:rsidRPr="00243027">
        <w:rPr>
          <w:rFonts w:asciiTheme="majorHAnsi" w:hAnsiTheme="majorHAnsi" w:cstheme="majorHAnsi"/>
        </w:rPr>
        <w:t xml:space="preserve"> [Nancy S Jecker (professor of bioethics and philosophy at the University of Washington School of Medicine, Department of Bioethics and Humanities) and Caesar A Atuire (PhD in Philosophy from the Athenaeum Regina Apostolorum, Rome, Lecturer in the Department of Philosophy and Classics at the University of Ghana, Legon). “What’s yours is ours: waiving intellectual property protections for COVID-19 vaccines”. Journal of Medical Ethics. July 7 2021. Accessed 7/22/21. </w:t>
      </w:r>
      <w:hyperlink r:id="rId12" w:history="1">
        <w:r w:rsidRPr="00243027">
          <w:rPr>
            <w:rStyle w:val="Hyperlink"/>
            <w:rFonts w:asciiTheme="majorHAnsi" w:hAnsiTheme="majorHAnsi" w:cstheme="majorHAnsi"/>
          </w:rPr>
          <w:t>https://jme.bmj.com/content/early/2021/07/06/medethics-2021-107555</w:t>
        </w:r>
      </w:hyperlink>
      <w:r w:rsidRPr="00243027">
        <w:rPr>
          <w:rFonts w:asciiTheme="majorHAnsi" w:hAnsiTheme="majorHAnsi" w:cstheme="majorHAnsi"/>
        </w:rPr>
        <w:t xml:space="preserve"> //Xu]</w:t>
      </w:r>
    </w:p>
    <w:p w14:paraId="094D8F84" w14:textId="77777777" w:rsidR="00E6669F" w:rsidRPr="00243027" w:rsidRDefault="00E6669F" w:rsidP="00E6669F">
      <w:pPr>
        <w:rPr>
          <w:rFonts w:asciiTheme="majorHAnsi" w:hAnsiTheme="majorHAnsi" w:cstheme="majorHAnsi"/>
          <w:sz w:val="16"/>
        </w:rPr>
      </w:pPr>
      <w:r w:rsidRPr="00243027">
        <w:rPr>
          <w:rStyle w:val="Emphasis"/>
          <w:rFonts w:asciiTheme="majorHAnsi" w:hAnsiTheme="majorHAnsi" w:cstheme="majorHAnsi"/>
        </w:rPr>
        <w:t xml:space="preserve">We turn next to positive ethical arguments for temporarily </w:t>
      </w:r>
      <w:r w:rsidRPr="00EA5DD8">
        <w:rPr>
          <w:rStyle w:val="Emphasis"/>
          <w:rFonts w:asciiTheme="majorHAnsi" w:hAnsiTheme="majorHAnsi" w:cstheme="majorHAnsi"/>
          <w:highlight w:val="cyan"/>
        </w:rPr>
        <w:t>waiving</w:t>
      </w:r>
      <w:r w:rsidRPr="00243027">
        <w:rPr>
          <w:rStyle w:val="Emphasis"/>
          <w:rFonts w:asciiTheme="majorHAnsi" w:hAnsiTheme="majorHAnsi" w:cstheme="majorHAnsi"/>
        </w:rPr>
        <w:t xml:space="preserve"> </w:t>
      </w:r>
      <w:r w:rsidRPr="00EA5DD8">
        <w:rPr>
          <w:rStyle w:val="Emphasis"/>
          <w:rFonts w:asciiTheme="majorHAnsi" w:hAnsiTheme="majorHAnsi" w:cstheme="majorHAnsi"/>
          <w:highlight w:val="cyan"/>
        </w:rPr>
        <w:t>IP</w:t>
      </w:r>
      <w:r w:rsidRPr="00243027">
        <w:rPr>
          <w:rStyle w:val="Emphasis"/>
          <w:rFonts w:asciiTheme="majorHAnsi" w:hAnsiTheme="majorHAnsi" w:cstheme="majorHAnsi"/>
        </w:rPr>
        <w:t xml:space="preserve"> protections, which </w:t>
      </w:r>
      <w:r w:rsidRPr="00EA5DD8">
        <w:rPr>
          <w:rStyle w:val="Emphasis"/>
          <w:rFonts w:asciiTheme="majorHAnsi" w:hAnsiTheme="majorHAnsi" w:cstheme="majorHAnsi"/>
          <w:highlight w:val="cyan"/>
        </w:rPr>
        <w:t>appeal to</w:t>
      </w:r>
      <w:r w:rsidRPr="00243027">
        <w:rPr>
          <w:rStyle w:val="Emphasis"/>
          <w:rFonts w:asciiTheme="majorHAnsi" w:hAnsiTheme="majorHAnsi" w:cstheme="majorHAnsi"/>
        </w:rPr>
        <w:t xml:space="preserve"> the values of </w:t>
      </w:r>
      <w:r w:rsidRPr="00EA5DD8">
        <w:rPr>
          <w:rStyle w:val="Emphasis"/>
          <w:rFonts w:asciiTheme="majorHAnsi" w:hAnsiTheme="majorHAnsi" w:cstheme="majorHAnsi"/>
          <w:highlight w:val="cyan"/>
        </w:rPr>
        <w:t>globally solidarity and corporate responsibility.</w:t>
      </w:r>
      <w:r w:rsidRPr="00243027">
        <w:rPr>
          <w:rStyle w:val="Emphasis"/>
          <w:rFonts w:asciiTheme="majorHAnsi" w:hAnsiTheme="majorHAnsi" w:cstheme="majorHAnsi"/>
        </w:rPr>
        <w:t xml:space="preserve"> </w:t>
      </w:r>
      <w:r w:rsidRPr="00243027">
        <w:rPr>
          <w:rFonts w:asciiTheme="majorHAnsi" w:hAnsiTheme="majorHAnsi" w:cstheme="majorHAnsi"/>
          <w:sz w:val="16"/>
        </w:rPr>
        <w:t xml:space="preserve">Global solidarity underscores that during the COVID-19 pandemic, </w:t>
      </w:r>
      <w:r w:rsidRPr="00EA5DD8">
        <w:rPr>
          <w:rStyle w:val="Emphasis"/>
          <w:rFonts w:asciiTheme="majorHAnsi" w:hAnsiTheme="majorHAnsi" w:cstheme="majorHAnsi"/>
          <w:highlight w:val="cyan"/>
        </w:rPr>
        <w:t>each nation’s interests are entwined</w:t>
      </w:r>
      <w:r w:rsidRPr="00243027">
        <w:rPr>
          <w:rStyle w:val="Emphasis"/>
          <w:rFonts w:asciiTheme="majorHAnsi" w:hAnsiTheme="majorHAnsi" w:cstheme="majorHAnsi"/>
        </w:rPr>
        <w:t xml:space="preserve"> </w:t>
      </w:r>
      <w:r w:rsidRPr="00EA5DD8">
        <w:rPr>
          <w:rStyle w:val="Emphasis"/>
          <w:rFonts w:asciiTheme="majorHAnsi" w:hAnsiTheme="majorHAnsi" w:cstheme="majorHAnsi"/>
          <w:highlight w:val="cyan"/>
        </w:rPr>
        <w:t>with</w:t>
      </w:r>
      <w:r w:rsidRPr="00243027">
        <w:rPr>
          <w:rStyle w:val="Emphasis"/>
          <w:rFonts w:asciiTheme="majorHAnsi" w:hAnsiTheme="majorHAnsi" w:cstheme="majorHAnsi"/>
        </w:rPr>
        <w:t xml:space="preserve"> the interests of </w:t>
      </w:r>
      <w:r w:rsidRPr="00EA5DD8">
        <w:rPr>
          <w:rStyle w:val="Emphasis"/>
          <w:rFonts w:asciiTheme="majorHAnsi" w:hAnsiTheme="majorHAnsi" w:cstheme="majorHAnsi"/>
          <w:highlight w:val="cyan"/>
        </w:rPr>
        <w:t>every other</w:t>
      </w:r>
      <w:r w:rsidRPr="00243027">
        <w:rPr>
          <w:rStyle w:val="Emphasis"/>
          <w:rFonts w:asciiTheme="majorHAnsi" w:hAnsiTheme="majorHAnsi" w:cstheme="majorHAnsi"/>
        </w:rPr>
        <w:t>.22</w:t>
      </w:r>
      <w:r w:rsidRPr="00243027">
        <w:rPr>
          <w:rFonts w:asciiTheme="majorHAnsi" w:hAnsiTheme="majorHAnsi" w:cstheme="majorHAnsi"/>
          <w:sz w:val="16"/>
        </w:rPr>
        <w:t xml:space="preserve"> Just as it is impossible for any nation standing alone to address the threat to human health climate change raises, it is impossible for any single nation to meet the challenge that COVID-19 and future pandemics present. Instead, humanity must stand together. </w:t>
      </w:r>
      <w:r w:rsidRPr="00EA5DD8">
        <w:rPr>
          <w:rStyle w:val="Emphasis"/>
          <w:rFonts w:asciiTheme="majorHAnsi" w:hAnsiTheme="majorHAnsi" w:cstheme="majorHAnsi"/>
          <w:highlight w:val="cyan"/>
        </w:rPr>
        <w:t>In the past</w:t>
      </w:r>
      <w:r w:rsidRPr="00243027">
        <w:rPr>
          <w:rStyle w:val="Emphasis"/>
          <w:rFonts w:asciiTheme="majorHAnsi" w:hAnsiTheme="majorHAnsi" w:cstheme="majorHAnsi"/>
        </w:rPr>
        <w:t xml:space="preserve">, </w:t>
      </w:r>
      <w:r w:rsidRPr="00EA5DD8">
        <w:rPr>
          <w:rStyle w:val="Emphasis"/>
          <w:rFonts w:asciiTheme="majorHAnsi" w:hAnsiTheme="majorHAnsi" w:cstheme="majorHAnsi"/>
          <w:highlight w:val="cyan"/>
        </w:rPr>
        <w:t>nations</w:t>
      </w:r>
      <w:r w:rsidRPr="00243027">
        <w:rPr>
          <w:rStyle w:val="Emphasis"/>
          <w:rFonts w:asciiTheme="majorHAnsi" w:hAnsiTheme="majorHAnsi" w:cstheme="majorHAnsi"/>
        </w:rPr>
        <w:t xml:space="preserve"> have </w:t>
      </w:r>
      <w:r w:rsidRPr="00EA5DD8">
        <w:rPr>
          <w:rStyle w:val="Emphasis"/>
          <w:rFonts w:asciiTheme="majorHAnsi" w:hAnsiTheme="majorHAnsi" w:cstheme="majorHAnsi"/>
          <w:highlight w:val="cyan"/>
        </w:rPr>
        <w:t>failed</w:t>
      </w:r>
      <w:r w:rsidRPr="00243027">
        <w:rPr>
          <w:rStyle w:val="Emphasis"/>
          <w:rFonts w:asciiTheme="majorHAnsi" w:hAnsiTheme="majorHAnsi" w:cstheme="majorHAnsi"/>
        </w:rPr>
        <w:t xml:space="preserve"> to do so. The epidemic of </w:t>
      </w:r>
      <w:r w:rsidRPr="00EA5DD8">
        <w:rPr>
          <w:rStyle w:val="Emphasis"/>
          <w:rFonts w:asciiTheme="majorHAnsi" w:hAnsiTheme="majorHAnsi" w:cstheme="majorHAnsi"/>
          <w:highlight w:val="cyan"/>
        </w:rPr>
        <w:t>HIV/AIDS in Africa illustrates</w:t>
      </w:r>
      <w:r w:rsidRPr="00243027">
        <w:rPr>
          <w:rStyle w:val="Emphasis"/>
          <w:rFonts w:asciiTheme="majorHAnsi" w:hAnsiTheme="majorHAnsi" w:cstheme="majorHAnsi"/>
        </w:rPr>
        <w:t>.</w:t>
      </w:r>
      <w:r w:rsidRPr="00243027">
        <w:rPr>
          <w:rFonts w:asciiTheme="majorHAnsi" w:hAnsiTheme="majorHAnsi" w:cstheme="majorHAnsi"/>
          <w:sz w:val="16"/>
        </w:rPr>
        <w:t xml:space="preserve"> Shamefully, it took nearly a decade for the first antiretroviral drugs to reach the African continent, even though Africa was the hardest hit region and antiretroviral drugs provided 90% mortality reduction. </w:t>
      </w:r>
      <w:r w:rsidRPr="00243027">
        <w:rPr>
          <w:rStyle w:val="Emphasis"/>
          <w:rFonts w:asciiTheme="majorHAnsi" w:hAnsiTheme="majorHAnsi" w:cstheme="majorHAnsi"/>
        </w:rPr>
        <w:t xml:space="preserve">Although the US government was an early investor in research that produced antiviral drugs for HIV, </w:t>
      </w:r>
      <w:r w:rsidRPr="00EA5DD8">
        <w:rPr>
          <w:rStyle w:val="Emphasis"/>
          <w:rFonts w:asciiTheme="majorHAnsi" w:hAnsiTheme="majorHAnsi" w:cstheme="majorHAnsi"/>
          <w:highlight w:val="cyan"/>
        </w:rPr>
        <w:t>distribution</w:t>
      </w:r>
      <w:r w:rsidRPr="00243027">
        <w:rPr>
          <w:rStyle w:val="Emphasis"/>
          <w:rFonts w:asciiTheme="majorHAnsi" w:hAnsiTheme="majorHAnsi" w:cstheme="majorHAnsi"/>
        </w:rPr>
        <w:t xml:space="preserve"> was </w:t>
      </w:r>
      <w:r w:rsidRPr="00EA5DD8">
        <w:rPr>
          <w:rStyle w:val="Emphasis"/>
          <w:rFonts w:asciiTheme="majorHAnsi" w:hAnsiTheme="majorHAnsi" w:cstheme="majorHAnsi"/>
          <w:highlight w:val="cyan"/>
        </w:rPr>
        <w:t>controlled by</w:t>
      </w:r>
      <w:r w:rsidRPr="00243027">
        <w:rPr>
          <w:rStyle w:val="Emphasis"/>
          <w:rFonts w:asciiTheme="majorHAnsi" w:hAnsiTheme="majorHAnsi" w:cstheme="majorHAnsi"/>
        </w:rPr>
        <w:t xml:space="preserve"> big </w:t>
      </w:r>
      <w:r w:rsidRPr="00EA5DD8">
        <w:rPr>
          <w:rStyle w:val="Emphasis"/>
          <w:rFonts w:asciiTheme="majorHAnsi" w:hAnsiTheme="majorHAnsi" w:cstheme="majorHAnsi"/>
          <w:highlight w:val="cyan"/>
        </w:rPr>
        <w:t>pharmaceutical companies driven by profit</w:t>
      </w:r>
      <w:r w:rsidRPr="00243027">
        <w:rPr>
          <w:rStyle w:val="Emphasis"/>
          <w:rFonts w:asciiTheme="majorHAnsi" w:hAnsiTheme="majorHAnsi" w:cstheme="majorHAnsi"/>
        </w:rPr>
        <w:t xml:space="preserve">. The USA and other wealthy countries repeated this mistake during the COVID-19 pandemic, supporting vaccine developers without requiring technology transfers and donations to COVAX (the multilateral partnership supplying vaccines to LMICs). Ethically, the task ahead is fixing a problem of human making. </w:t>
      </w:r>
      <w:r w:rsidRPr="00243027">
        <w:rPr>
          <w:rFonts w:asciiTheme="majorHAnsi" w:hAnsiTheme="majorHAnsi" w:cstheme="majorHAnsi"/>
          <w:sz w:val="16"/>
        </w:rPr>
        <w:t xml:space="preserve">A second argument, based on corporate social responsibility, stresses expectations for and benefits of socially responsible behaviour by for-profit companies. Increasingly, companies appreciate the potential impact that socially responsible behaviour has on competitive advantage, reputation, retention of workers and customers, employee morale and relationships with stakeholders.23 IP protections shield pharmaceutical companies from competition, enabling them to monopolise markets and generate above-normal profits. During a pandemic, social responsibility requires temporarily limiting profits and requiring companies to give back, rather than allowing above-normal profits to accrue unchecked. </w:t>
      </w:r>
      <w:r w:rsidRPr="00243027">
        <w:rPr>
          <w:rStyle w:val="Emphasis"/>
          <w:rFonts w:asciiTheme="majorHAnsi" w:hAnsiTheme="majorHAnsi" w:cstheme="majorHAnsi"/>
        </w:rPr>
        <w:t xml:space="preserve">Even Locke, who conceived of our modern notion of property rights, held that fundamental </w:t>
      </w:r>
      <w:r w:rsidRPr="00EA5DD8">
        <w:rPr>
          <w:rStyle w:val="Emphasis"/>
          <w:rFonts w:asciiTheme="majorHAnsi" w:hAnsiTheme="majorHAnsi" w:cstheme="majorHAnsi"/>
          <w:highlight w:val="cyan"/>
        </w:rPr>
        <w:t>rights like property could be</w:t>
      </w:r>
      <w:r w:rsidRPr="00243027">
        <w:rPr>
          <w:rStyle w:val="Emphasis"/>
          <w:rFonts w:asciiTheme="majorHAnsi" w:hAnsiTheme="majorHAnsi" w:cstheme="majorHAnsi"/>
        </w:rPr>
        <w:t xml:space="preserve"> justly </w:t>
      </w:r>
      <w:r w:rsidRPr="00EA5DD8">
        <w:rPr>
          <w:rStyle w:val="Emphasis"/>
          <w:rFonts w:asciiTheme="majorHAnsi" w:hAnsiTheme="majorHAnsi" w:cstheme="majorHAnsi"/>
          <w:highlight w:val="cyan"/>
        </w:rPr>
        <w:t>overridden</w:t>
      </w:r>
      <w:r w:rsidRPr="00243027">
        <w:rPr>
          <w:rStyle w:val="Emphasis"/>
          <w:rFonts w:asciiTheme="majorHAnsi" w:hAnsiTheme="majorHAnsi" w:cstheme="majorHAnsi"/>
        </w:rPr>
        <w:t xml:space="preserve"> </w:t>
      </w:r>
      <w:r w:rsidRPr="00EA5DD8">
        <w:rPr>
          <w:rStyle w:val="Emphasis"/>
          <w:rFonts w:asciiTheme="majorHAnsi" w:hAnsiTheme="majorHAnsi" w:cstheme="majorHAnsi"/>
          <w:highlight w:val="cyan"/>
        </w:rPr>
        <w:t>under</w:t>
      </w:r>
      <w:r w:rsidRPr="00243027">
        <w:rPr>
          <w:rStyle w:val="Emphasis"/>
          <w:rFonts w:asciiTheme="majorHAnsi" w:hAnsiTheme="majorHAnsi" w:cstheme="majorHAnsi"/>
        </w:rPr>
        <w:t xml:space="preserve"> </w:t>
      </w:r>
      <w:r w:rsidRPr="00EA5DD8">
        <w:rPr>
          <w:rStyle w:val="Emphasis"/>
          <w:rFonts w:asciiTheme="majorHAnsi" w:hAnsiTheme="majorHAnsi" w:cstheme="majorHAnsi"/>
          <w:highlight w:val="cyan"/>
        </w:rPr>
        <w:t>certain conditions</w:t>
      </w:r>
      <w:r w:rsidRPr="00243027">
        <w:rPr>
          <w:rStyle w:val="Emphasis"/>
          <w:rFonts w:asciiTheme="majorHAnsi" w:hAnsiTheme="majorHAnsi" w:cstheme="majorHAnsi"/>
        </w:rPr>
        <w:t xml:space="preserve">, namely, </w:t>
      </w:r>
      <w:r w:rsidRPr="00EA5DD8">
        <w:rPr>
          <w:rStyle w:val="Emphasis"/>
          <w:rFonts w:asciiTheme="majorHAnsi" w:hAnsiTheme="majorHAnsi" w:cstheme="majorHAnsi"/>
          <w:highlight w:val="cyan"/>
        </w:rPr>
        <w:t>when</w:t>
      </w:r>
      <w:r w:rsidRPr="00243027">
        <w:rPr>
          <w:rStyle w:val="Emphasis"/>
          <w:rFonts w:asciiTheme="majorHAnsi" w:hAnsiTheme="majorHAnsi" w:cstheme="majorHAnsi"/>
        </w:rPr>
        <w:t xml:space="preserve"> the goods are perishable and would go to waste or when their </w:t>
      </w:r>
      <w:r w:rsidRPr="00EA5DD8">
        <w:rPr>
          <w:rStyle w:val="Emphasis"/>
          <w:rFonts w:asciiTheme="majorHAnsi" w:hAnsiTheme="majorHAnsi" w:cstheme="majorHAnsi"/>
          <w:highlight w:val="cyan"/>
        </w:rPr>
        <w:t>extraction may intrude on the common</w:t>
      </w:r>
      <w:r w:rsidRPr="00243027">
        <w:rPr>
          <w:rStyle w:val="Emphasis"/>
          <w:rFonts w:asciiTheme="majorHAnsi" w:hAnsiTheme="majorHAnsi" w:cstheme="majorHAnsi"/>
        </w:rPr>
        <w:t xml:space="preserve"> good, in which case they extend only to what leaves enough behind for others.</w:t>
      </w:r>
      <w:r w:rsidRPr="00243027">
        <w:rPr>
          <w:rFonts w:asciiTheme="majorHAnsi" w:hAnsiTheme="majorHAnsi" w:cstheme="majorHAnsi"/>
          <w:sz w:val="16"/>
        </w:rPr>
        <w:t xml:space="preserve">24 Building on this analysis, we submit that displays of social responsibility fall along a continuum. </w:t>
      </w:r>
      <w:r w:rsidRPr="00243027">
        <w:rPr>
          <w:rStyle w:val="Emphasis"/>
          <w:rFonts w:asciiTheme="majorHAnsi" w:hAnsiTheme="majorHAnsi" w:cstheme="majorHAnsi"/>
        </w:rPr>
        <w:t xml:space="preserve">During the COVID-19 pandemic, a high degree of </w:t>
      </w:r>
      <w:r w:rsidRPr="00EA5DD8">
        <w:rPr>
          <w:rStyle w:val="Emphasis"/>
          <w:rFonts w:asciiTheme="majorHAnsi" w:hAnsiTheme="majorHAnsi" w:cstheme="majorHAnsi"/>
          <w:highlight w:val="cyan"/>
        </w:rPr>
        <w:t>responsibility would be shown by</w:t>
      </w:r>
      <w:r w:rsidRPr="00243027">
        <w:rPr>
          <w:rStyle w:val="Emphasis"/>
          <w:rFonts w:asciiTheme="majorHAnsi" w:hAnsiTheme="majorHAnsi" w:cstheme="majorHAnsi"/>
        </w:rPr>
        <w:t xml:space="preserve"> temporarily </w:t>
      </w:r>
      <w:r w:rsidRPr="00EA5DD8">
        <w:rPr>
          <w:rStyle w:val="Emphasis"/>
          <w:rFonts w:asciiTheme="majorHAnsi" w:hAnsiTheme="majorHAnsi" w:cstheme="majorHAnsi"/>
          <w:highlight w:val="cyan"/>
        </w:rPr>
        <w:t>sharing patents</w:t>
      </w:r>
      <w:r w:rsidRPr="00243027">
        <w:rPr>
          <w:rStyle w:val="Emphasis"/>
          <w:rFonts w:asciiTheme="majorHAnsi" w:hAnsiTheme="majorHAnsi" w:cstheme="majorHAnsi"/>
        </w:rPr>
        <w:t xml:space="preserve"> for products aimed at preventing, containing, or treating COVID-19, which is India and South Africa’s proposal</w:t>
      </w:r>
      <w:r w:rsidRPr="00243027">
        <w:rPr>
          <w:rFonts w:asciiTheme="majorHAnsi" w:hAnsiTheme="majorHAnsi" w:cstheme="majorHAnsi"/>
          <w:sz w:val="16"/>
        </w:rPr>
        <w:t>; moderate responsibility would be demonstrated by temporarily sharing licenses to manufacture COVID-19 vaccines, as the WTO Director General proposes; and minimal responsibility would be shown by sending vaccines directly to nations in response to pleas for help, which Pfizer did when it pledged up to 40 million doses of its vaccine to COVAX (which represents under 2% of the 2.5 billion doses Pfizer will produce in 2021).25</w:t>
      </w:r>
    </w:p>
    <w:p w14:paraId="7F87789E" w14:textId="77777777" w:rsidR="00E6669F" w:rsidRPr="00243027" w:rsidRDefault="00E6669F" w:rsidP="00E6669F">
      <w:pPr>
        <w:pStyle w:val="Heading3"/>
        <w:rPr>
          <w:rFonts w:asciiTheme="majorHAnsi" w:hAnsiTheme="majorHAnsi" w:cstheme="majorHAnsi"/>
        </w:rPr>
      </w:pPr>
      <w:r w:rsidRPr="00243027">
        <w:rPr>
          <w:rFonts w:asciiTheme="majorHAnsi" w:hAnsiTheme="majorHAnsi" w:cstheme="majorHAnsi"/>
        </w:rPr>
        <w:t xml:space="preserve">1AC – </w:t>
      </w:r>
      <w:r>
        <w:rPr>
          <w:rFonts w:asciiTheme="majorHAnsi" w:hAnsiTheme="majorHAnsi" w:cstheme="majorHAnsi"/>
        </w:rPr>
        <w:t>Fun</w:t>
      </w:r>
    </w:p>
    <w:p w14:paraId="0B2B320C"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[1] The role of the ballot is to determine whether the resolution is a true or false statement – anything else moots 6 minutes of the ac - a priori's 1st – even worlds framing requires ethics that begin from a priori principles like reason or pleasure so we control the internal link to functional debates.</w:t>
      </w:r>
    </w:p>
    <w:p w14:paraId="132BB886"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Here’s how logic works</w:t>
      </w:r>
    </w:p>
    <w:p w14:paraId="0F52AF12"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[2] Liar’s Paradox – the resolution is always true</w:t>
      </w:r>
    </w:p>
    <w:p w14:paraId="7212F677" w14:textId="77777777" w:rsidR="00E6669F" w:rsidRPr="00243027" w:rsidRDefault="00E6669F" w:rsidP="00E6669F">
      <w:pPr>
        <w:spacing w:after="0" w:line="276" w:lineRule="auto"/>
        <w:rPr>
          <w:rFonts w:asciiTheme="majorHAnsi" w:hAnsiTheme="majorHAnsi" w:cstheme="majorHAnsi"/>
          <w:sz w:val="16"/>
          <w:szCs w:val="16"/>
        </w:rPr>
      </w:pPr>
      <w:r w:rsidRPr="00243027">
        <w:rPr>
          <w:rFonts w:asciiTheme="majorHAnsi" w:hAnsiTheme="majorHAnsi" w:cstheme="majorHAnsi"/>
          <w:b/>
          <w:bCs/>
        </w:rPr>
        <w:t xml:space="preserve">Camus </w:t>
      </w:r>
      <w:r w:rsidRPr="00243027">
        <w:rPr>
          <w:rFonts w:asciiTheme="majorHAnsi" w:hAnsiTheme="majorHAnsi" w:cstheme="majorHAnsi"/>
          <w:sz w:val="16"/>
          <w:szCs w:val="16"/>
        </w:rPr>
        <w:t>[Albert Camus (existentialist). “The Myth of Sisyphus.” Penguin Books. 1975(originally published 1942). Accessed 12/11/19. Pg 22. Copy on hand. Houston Memorial DX]</w:t>
      </w:r>
    </w:p>
    <w:p w14:paraId="5C862485" w14:textId="77777777" w:rsidR="00E6669F" w:rsidRPr="00243027" w:rsidRDefault="00E6669F" w:rsidP="00E6669F">
      <w:pPr>
        <w:spacing w:after="0" w:line="276" w:lineRule="auto"/>
        <w:rPr>
          <w:rFonts w:asciiTheme="majorHAnsi" w:hAnsiTheme="majorHAnsi" w:cstheme="majorHAnsi"/>
          <w:sz w:val="14"/>
        </w:rPr>
      </w:pPr>
      <w:r w:rsidRPr="00EA5DD8">
        <w:rPr>
          <w:rStyle w:val="Emphasis"/>
          <w:rFonts w:asciiTheme="majorHAnsi" w:hAnsiTheme="majorHAnsi" w:cstheme="majorHAnsi"/>
          <w:highlight w:val="cyan"/>
        </w:rPr>
        <w:t>The</w:t>
      </w:r>
      <w:r w:rsidRPr="00243027">
        <w:rPr>
          <w:rStyle w:val="Emphasis"/>
          <w:rFonts w:asciiTheme="majorHAnsi" w:hAnsiTheme="majorHAnsi" w:cstheme="majorHAnsi"/>
        </w:rPr>
        <w:t xml:space="preserve"> </w:t>
      </w:r>
      <w:r w:rsidRPr="00EA5DD8">
        <w:rPr>
          <w:rStyle w:val="Emphasis"/>
          <w:rFonts w:asciiTheme="majorHAnsi" w:hAnsiTheme="majorHAnsi" w:cstheme="majorHAnsi"/>
          <w:highlight w:val="cyan"/>
        </w:rPr>
        <w:t xml:space="preserve">mind’s </w:t>
      </w:r>
      <w:r w:rsidRPr="00243027">
        <w:rPr>
          <w:rStyle w:val="Emphasis"/>
          <w:rFonts w:asciiTheme="majorHAnsi" w:hAnsiTheme="majorHAnsi" w:cstheme="majorHAnsi"/>
        </w:rPr>
        <w:t xml:space="preserve">first step is to distinguish what is true from what is false. However, as soon as thought reflects on itself, what it first </w:t>
      </w:r>
      <w:r w:rsidRPr="00EA5DD8">
        <w:rPr>
          <w:rStyle w:val="Emphasis"/>
          <w:rFonts w:asciiTheme="majorHAnsi" w:hAnsiTheme="majorHAnsi" w:cstheme="majorHAnsi"/>
          <w:highlight w:val="cyan"/>
        </w:rPr>
        <w:t xml:space="preserve">discovers </w:t>
      </w:r>
      <w:r w:rsidRPr="00243027">
        <w:rPr>
          <w:rStyle w:val="Emphasis"/>
          <w:rFonts w:asciiTheme="majorHAnsi" w:hAnsiTheme="majorHAnsi" w:cstheme="majorHAnsi"/>
        </w:rPr>
        <w:t xml:space="preserve">is a </w:t>
      </w:r>
      <w:r w:rsidRPr="00EA5DD8">
        <w:rPr>
          <w:rStyle w:val="Emphasis"/>
          <w:rFonts w:asciiTheme="majorHAnsi" w:hAnsiTheme="majorHAnsi" w:cstheme="majorHAnsi"/>
          <w:highlight w:val="cyan"/>
        </w:rPr>
        <w:t>contradiction.</w:t>
      </w:r>
      <w:r w:rsidRPr="00243027">
        <w:rPr>
          <w:rStyle w:val="Emphasis"/>
          <w:rFonts w:asciiTheme="majorHAnsi" w:hAnsiTheme="majorHAnsi" w:cstheme="majorHAnsi"/>
        </w:rPr>
        <w:t xml:space="preserve"> </w:t>
      </w:r>
      <w:r w:rsidRPr="00243027">
        <w:rPr>
          <w:rFonts w:asciiTheme="majorHAnsi" w:hAnsiTheme="majorHAnsi" w:cstheme="majorHAnsi"/>
          <w:sz w:val="14"/>
        </w:rPr>
        <w:t>Useless to strive to be convincing in this case. Over the centuries no one has furnished a clearer and more elegant demonstration of the business than Aristotle: “The often ridiculed consequence of these opinions is that they destroy themselves.</w:t>
      </w:r>
      <w:r w:rsidRPr="00243027">
        <w:rPr>
          <w:rStyle w:val="Emphasis"/>
          <w:rFonts w:asciiTheme="majorHAnsi" w:hAnsiTheme="majorHAnsi" w:cstheme="majorHAnsi"/>
        </w:rPr>
        <w:t xml:space="preserve"> For </w:t>
      </w:r>
      <w:r w:rsidRPr="00EA5DD8">
        <w:rPr>
          <w:rStyle w:val="Emphasis"/>
          <w:rFonts w:asciiTheme="majorHAnsi" w:hAnsiTheme="majorHAnsi" w:cstheme="majorHAnsi"/>
          <w:highlight w:val="cyan"/>
        </w:rPr>
        <w:t xml:space="preserve">by asserting that all is true we assert </w:t>
      </w:r>
      <w:r w:rsidRPr="00243027">
        <w:rPr>
          <w:rStyle w:val="Emphasis"/>
          <w:rFonts w:asciiTheme="majorHAnsi" w:hAnsiTheme="majorHAnsi" w:cstheme="majorHAnsi"/>
        </w:rPr>
        <w:t xml:space="preserve">the truth of the </w:t>
      </w:r>
      <w:r w:rsidRPr="00EA5DD8">
        <w:rPr>
          <w:rStyle w:val="Emphasis"/>
          <w:rFonts w:asciiTheme="majorHAnsi" w:hAnsiTheme="majorHAnsi" w:cstheme="majorHAnsi"/>
          <w:highlight w:val="cyan"/>
        </w:rPr>
        <w:t>contrary</w:t>
      </w:r>
      <w:r w:rsidRPr="00243027">
        <w:rPr>
          <w:rStyle w:val="Emphasis"/>
          <w:rFonts w:asciiTheme="majorHAnsi" w:hAnsiTheme="majorHAnsi" w:cstheme="majorHAnsi"/>
        </w:rPr>
        <w:t xml:space="preserve"> assertion and consequently </w:t>
      </w:r>
      <w:r w:rsidRPr="00243027">
        <w:rPr>
          <w:rFonts w:asciiTheme="majorHAnsi" w:hAnsiTheme="majorHAnsi" w:cstheme="majorHAnsi"/>
          <w:sz w:val="14"/>
        </w:rPr>
        <w:t>the falsity of our own thesis (for the contrary assertion does not admit that it can be true).</w:t>
      </w:r>
      <w:r w:rsidRPr="00243027">
        <w:rPr>
          <w:rStyle w:val="Emphasis"/>
          <w:rFonts w:asciiTheme="majorHAnsi" w:hAnsiTheme="majorHAnsi" w:cstheme="majorHAnsi"/>
        </w:rPr>
        <w:t xml:space="preserve"> And </w:t>
      </w:r>
      <w:r w:rsidRPr="00EA5DD8">
        <w:rPr>
          <w:rStyle w:val="Emphasis"/>
          <w:rFonts w:asciiTheme="majorHAnsi" w:hAnsiTheme="majorHAnsi" w:cstheme="majorHAnsi"/>
          <w:highlight w:val="cyan"/>
        </w:rPr>
        <w:t xml:space="preserve">if one says </w:t>
      </w:r>
      <w:r w:rsidRPr="00243027">
        <w:rPr>
          <w:rStyle w:val="Emphasis"/>
          <w:rFonts w:asciiTheme="majorHAnsi" w:hAnsiTheme="majorHAnsi" w:cstheme="majorHAnsi"/>
        </w:rPr>
        <w:t xml:space="preserve">that </w:t>
      </w:r>
      <w:r w:rsidRPr="00EA5DD8">
        <w:rPr>
          <w:rStyle w:val="Emphasis"/>
          <w:rFonts w:asciiTheme="majorHAnsi" w:hAnsiTheme="majorHAnsi" w:cstheme="majorHAnsi"/>
          <w:highlight w:val="cyan"/>
        </w:rPr>
        <w:t xml:space="preserve">all is false, that assertion is </w:t>
      </w:r>
      <w:r w:rsidRPr="00243027">
        <w:rPr>
          <w:rStyle w:val="Emphasis"/>
          <w:rFonts w:asciiTheme="majorHAnsi" w:hAnsiTheme="majorHAnsi" w:cstheme="majorHAnsi"/>
        </w:rPr>
        <w:t xml:space="preserve">itself </w:t>
      </w:r>
      <w:r w:rsidRPr="00EA5DD8">
        <w:rPr>
          <w:rStyle w:val="Emphasis"/>
          <w:rFonts w:asciiTheme="majorHAnsi" w:hAnsiTheme="majorHAnsi" w:cstheme="majorHAnsi"/>
          <w:highlight w:val="cyan"/>
        </w:rPr>
        <w:t>false.</w:t>
      </w:r>
      <w:r w:rsidRPr="00243027">
        <w:rPr>
          <w:rStyle w:val="Emphasis"/>
          <w:rFonts w:asciiTheme="majorHAnsi" w:hAnsiTheme="majorHAnsi" w:cstheme="majorHAnsi"/>
        </w:rPr>
        <w:t xml:space="preserve"> </w:t>
      </w:r>
      <w:r w:rsidRPr="00EA5DD8">
        <w:rPr>
          <w:rStyle w:val="Emphasis"/>
          <w:rFonts w:asciiTheme="majorHAnsi" w:hAnsiTheme="majorHAnsi" w:cstheme="majorHAnsi"/>
          <w:highlight w:val="cyan"/>
        </w:rPr>
        <w:t xml:space="preserve">If we declare </w:t>
      </w:r>
      <w:r w:rsidRPr="00243027">
        <w:rPr>
          <w:rStyle w:val="Emphasis"/>
          <w:rFonts w:asciiTheme="majorHAnsi" w:hAnsiTheme="majorHAnsi" w:cstheme="majorHAnsi"/>
        </w:rPr>
        <w:t xml:space="preserve">that </w:t>
      </w:r>
      <w:r w:rsidRPr="00EA5DD8">
        <w:rPr>
          <w:rStyle w:val="Emphasis"/>
          <w:rFonts w:asciiTheme="majorHAnsi" w:hAnsiTheme="majorHAnsi" w:cstheme="majorHAnsi"/>
          <w:highlight w:val="cyan"/>
        </w:rPr>
        <w:t xml:space="preserve">solely the assertion </w:t>
      </w:r>
      <w:r w:rsidRPr="00243027">
        <w:rPr>
          <w:rStyle w:val="Emphasis"/>
          <w:rFonts w:asciiTheme="majorHAnsi" w:hAnsiTheme="majorHAnsi" w:cstheme="majorHAnsi"/>
        </w:rPr>
        <w:t xml:space="preserve">opposed to ours </w:t>
      </w:r>
      <w:r w:rsidRPr="00EA5DD8">
        <w:rPr>
          <w:rStyle w:val="Emphasis"/>
          <w:rFonts w:asciiTheme="majorHAnsi" w:hAnsiTheme="majorHAnsi" w:cstheme="majorHAnsi"/>
          <w:highlight w:val="cyan"/>
        </w:rPr>
        <w:t xml:space="preserve">is false or </w:t>
      </w:r>
      <w:r w:rsidRPr="00243027">
        <w:rPr>
          <w:rStyle w:val="Emphasis"/>
          <w:rFonts w:asciiTheme="majorHAnsi" w:hAnsiTheme="majorHAnsi" w:cstheme="majorHAnsi"/>
        </w:rPr>
        <w:t xml:space="preserve">else </w:t>
      </w:r>
      <w:r w:rsidRPr="00EA5DD8">
        <w:rPr>
          <w:rStyle w:val="Emphasis"/>
          <w:rFonts w:asciiTheme="majorHAnsi" w:hAnsiTheme="majorHAnsi" w:cstheme="majorHAnsi"/>
          <w:highlight w:val="cyan"/>
        </w:rPr>
        <w:t xml:space="preserve">that </w:t>
      </w:r>
      <w:r w:rsidRPr="00243027">
        <w:rPr>
          <w:rStyle w:val="Emphasis"/>
          <w:rFonts w:asciiTheme="majorHAnsi" w:hAnsiTheme="majorHAnsi" w:cstheme="majorHAnsi"/>
        </w:rPr>
        <w:t xml:space="preserve">solely </w:t>
      </w:r>
      <w:r w:rsidRPr="00EA5DD8">
        <w:rPr>
          <w:rStyle w:val="Emphasis"/>
          <w:rFonts w:asciiTheme="majorHAnsi" w:hAnsiTheme="majorHAnsi" w:cstheme="majorHAnsi"/>
          <w:highlight w:val="cyan"/>
        </w:rPr>
        <w:t xml:space="preserve">ours is not false, we </w:t>
      </w:r>
      <w:r w:rsidRPr="00243027">
        <w:rPr>
          <w:rStyle w:val="Emphasis"/>
          <w:rFonts w:asciiTheme="majorHAnsi" w:hAnsiTheme="majorHAnsi" w:cstheme="majorHAnsi"/>
        </w:rPr>
        <w:t xml:space="preserve">are nevertheless forced to </w:t>
      </w:r>
      <w:r w:rsidRPr="00EA5DD8">
        <w:rPr>
          <w:rStyle w:val="Emphasis"/>
          <w:rFonts w:asciiTheme="majorHAnsi" w:hAnsiTheme="majorHAnsi" w:cstheme="majorHAnsi"/>
          <w:highlight w:val="cyan"/>
        </w:rPr>
        <w:t xml:space="preserve">admit </w:t>
      </w:r>
      <w:r w:rsidRPr="00243027">
        <w:rPr>
          <w:rStyle w:val="Emphasis"/>
          <w:rFonts w:asciiTheme="majorHAnsi" w:hAnsiTheme="majorHAnsi" w:cstheme="majorHAnsi"/>
        </w:rPr>
        <w:t xml:space="preserve">an </w:t>
      </w:r>
      <w:r w:rsidRPr="00EA5DD8">
        <w:rPr>
          <w:rStyle w:val="Emphasis"/>
          <w:rFonts w:asciiTheme="majorHAnsi" w:hAnsiTheme="majorHAnsi" w:cstheme="majorHAnsi"/>
          <w:highlight w:val="cyan"/>
        </w:rPr>
        <w:t>infinite number</w:t>
      </w:r>
      <w:r w:rsidRPr="00243027">
        <w:rPr>
          <w:rStyle w:val="Emphasis"/>
          <w:rFonts w:asciiTheme="majorHAnsi" w:hAnsiTheme="majorHAnsi" w:cstheme="majorHAnsi"/>
        </w:rPr>
        <w:t xml:space="preserve"> </w:t>
      </w:r>
      <w:r w:rsidRPr="00EA5DD8">
        <w:rPr>
          <w:rStyle w:val="Emphasis"/>
          <w:rFonts w:asciiTheme="majorHAnsi" w:hAnsiTheme="majorHAnsi" w:cstheme="majorHAnsi"/>
          <w:highlight w:val="cyan"/>
        </w:rPr>
        <w:t>of true or false judgments</w:t>
      </w:r>
      <w:r w:rsidRPr="00243027">
        <w:rPr>
          <w:rStyle w:val="Emphasis"/>
          <w:rFonts w:asciiTheme="majorHAnsi" w:hAnsiTheme="majorHAnsi" w:cstheme="majorHAnsi"/>
        </w:rPr>
        <w:t>.</w:t>
      </w:r>
      <w:r w:rsidRPr="00243027">
        <w:rPr>
          <w:rFonts w:asciiTheme="majorHAnsi" w:hAnsiTheme="majorHAnsi" w:cstheme="majorHAnsi"/>
          <w:sz w:val="14"/>
        </w:rPr>
        <w:t xml:space="preserve"> For the one who expresses a true assertion proclaims simultaneously that it is true, and so on ad infinitum.”</w:t>
      </w:r>
    </w:p>
    <w:p w14:paraId="2133F4BC"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[3] Overthinking paradox- the 1NC is a form of unnecessary overthinking that prevents decisions to be made so don’t evaluate it</w:t>
      </w:r>
    </w:p>
    <w:p w14:paraId="614091C8" w14:textId="77777777" w:rsidR="00E6669F" w:rsidRPr="00243027" w:rsidRDefault="00E6669F" w:rsidP="00E6669F">
      <w:pPr>
        <w:spacing w:line="276" w:lineRule="auto"/>
        <w:rPr>
          <w:rFonts w:asciiTheme="majorHAnsi" w:hAnsiTheme="majorHAnsi" w:cstheme="majorHAnsi"/>
          <w:sz w:val="16"/>
          <w:szCs w:val="16"/>
        </w:rPr>
      </w:pPr>
      <w:r w:rsidRPr="00243027">
        <w:rPr>
          <w:rFonts w:asciiTheme="majorHAnsi" w:hAnsiTheme="majorHAnsi" w:cstheme="majorHAnsi"/>
          <w:b/>
          <w:bCs/>
        </w:rPr>
        <w:t>Wikipedia</w:t>
      </w:r>
      <w:r w:rsidRPr="00243027">
        <w:rPr>
          <w:rFonts w:asciiTheme="majorHAnsi" w:hAnsiTheme="majorHAnsi" w:cstheme="majorHAnsi"/>
          <w:sz w:val="16"/>
          <w:szCs w:val="16"/>
        </w:rPr>
        <w:t xml:space="preserve"> [Brackets Original. “Analysis Paralysis”. Wikipedia. No Date. </w:t>
      </w:r>
      <w:hyperlink r:id="rId13" w:history="1">
        <w:r w:rsidRPr="00243027">
          <w:rPr>
            <w:rStyle w:val="Hyperlink"/>
            <w:rFonts w:asciiTheme="majorHAnsi" w:hAnsiTheme="majorHAnsi" w:cstheme="majorHAnsi"/>
            <w:sz w:val="16"/>
            <w:szCs w:val="16"/>
          </w:rPr>
          <w:t>https://en.wikipedia.org/wiki/Bonini%27s_paradox</w:t>
        </w:r>
      </w:hyperlink>
      <w:r w:rsidRPr="00243027">
        <w:rPr>
          <w:rFonts w:asciiTheme="majorHAnsi" w:hAnsiTheme="majorHAnsi" w:cstheme="majorHAnsi"/>
          <w:sz w:val="16"/>
          <w:szCs w:val="16"/>
        </w:rPr>
        <w:t>]</w:t>
      </w:r>
    </w:p>
    <w:p w14:paraId="05259C6C" w14:textId="77777777" w:rsidR="00E6669F" w:rsidRPr="00243027" w:rsidRDefault="00E6669F" w:rsidP="00E6669F">
      <w:pPr>
        <w:rPr>
          <w:rFonts w:asciiTheme="majorHAnsi" w:hAnsiTheme="majorHAnsi" w:cstheme="majorHAnsi"/>
          <w:sz w:val="12"/>
        </w:rPr>
      </w:pPr>
      <w:r w:rsidRPr="00243027">
        <w:rPr>
          <w:rFonts w:asciiTheme="majorHAnsi" w:hAnsiTheme="majorHAnsi" w:cstheme="majorHAnsi"/>
          <w:sz w:val="12"/>
        </w:rPr>
        <w:t xml:space="preserve">Analysis paralysis (or paralysis by analysis) describes an individual or group process when </w:t>
      </w:r>
      <w:r w:rsidRPr="00EA5DD8">
        <w:rPr>
          <w:rStyle w:val="StyleUnderline"/>
          <w:rFonts w:asciiTheme="majorHAnsi" w:hAnsiTheme="majorHAnsi" w:cstheme="majorHAnsi"/>
          <w:highlight w:val="cyan"/>
        </w:rPr>
        <w:t>overanalyzing</w:t>
      </w:r>
      <w:r w:rsidRPr="00243027">
        <w:rPr>
          <w:rStyle w:val="StyleUnderline"/>
          <w:rFonts w:asciiTheme="majorHAnsi" w:hAnsiTheme="majorHAnsi" w:cstheme="majorHAnsi"/>
        </w:rPr>
        <w:t xml:space="preserve"> or overthinking </w:t>
      </w:r>
      <w:r w:rsidRPr="00EA5DD8">
        <w:rPr>
          <w:rStyle w:val="StyleUnderline"/>
          <w:rFonts w:asciiTheme="majorHAnsi" w:hAnsiTheme="majorHAnsi" w:cstheme="majorHAnsi"/>
          <w:highlight w:val="cyan"/>
        </w:rPr>
        <w:t>a situation</w:t>
      </w:r>
      <w:r w:rsidRPr="00243027">
        <w:rPr>
          <w:rStyle w:val="StyleUnderline"/>
          <w:rFonts w:asciiTheme="majorHAnsi" w:hAnsiTheme="majorHAnsi" w:cstheme="majorHAnsi"/>
        </w:rPr>
        <w:t xml:space="preserve"> can </w:t>
      </w:r>
      <w:r w:rsidRPr="00EA5DD8">
        <w:rPr>
          <w:rStyle w:val="StyleUnderline"/>
          <w:rFonts w:asciiTheme="majorHAnsi" w:hAnsiTheme="majorHAnsi" w:cstheme="majorHAnsi"/>
          <w:highlight w:val="cyan"/>
        </w:rPr>
        <w:t>cause</w:t>
      </w:r>
      <w:r w:rsidRPr="00243027">
        <w:rPr>
          <w:rStyle w:val="StyleUnderline"/>
          <w:rFonts w:asciiTheme="majorHAnsi" w:hAnsiTheme="majorHAnsi" w:cstheme="majorHAnsi"/>
        </w:rPr>
        <w:t xml:space="preserve"> forward motion or </w:t>
      </w:r>
      <w:r w:rsidRPr="00EA5DD8">
        <w:rPr>
          <w:rStyle w:val="StyleUnderline"/>
          <w:rFonts w:asciiTheme="majorHAnsi" w:hAnsiTheme="majorHAnsi" w:cstheme="majorHAnsi"/>
          <w:highlight w:val="cyan"/>
        </w:rPr>
        <w:t>decision-making to become [frozen]</w:t>
      </w:r>
      <w:r w:rsidRPr="00243027">
        <w:rPr>
          <w:rStyle w:val="StyleUnderline"/>
          <w:rFonts w:asciiTheme="majorHAnsi" w:hAnsiTheme="majorHAnsi" w:cstheme="majorHAnsi"/>
        </w:rPr>
        <w:t xml:space="preserve"> "paralyzed", </w:t>
      </w:r>
      <w:r w:rsidRPr="00EA5DD8">
        <w:rPr>
          <w:rStyle w:val="StyleUnderline"/>
          <w:rFonts w:asciiTheme="majorHAnsi" w:hAnsiTheme="majorHAnsi" w:cstheme="majorHAnsi"/>
          <w:highlight w:val="cyan"/>
        </w:rPr>
        <w:t>meaning that no solution or course of action is decided upon</w:t>
      </w:r>
      <w:r w:rsidRPr="00243027">
        <w:rPr>
          <w:rStyle w:val="StyleUnderline"/>
          <w:rFonts w:asciiTheme="majorHAnsi" w:hAnsiTheme="majorHAnsi" w:cstheme="majorHAnsi"/>
        </w:rPr>
        <w:t xml:space="preserve">. A situation may be deemed too complicated and a </w:t>
      </w:r>
      <w:r w:rsidRPr="00EA5DD8">
        <w:rPr>
          <w:rStyle w:val="StyleUnderline"/>
          <w:rFonts w:asciiTheme="majorHAnsi" w:hAnsiTheme="majorHAnsi" w:cstheme="majorHAnsi"/>
          <w:highlight w:val="cyan"/>
        </w:rPr>
        <w:t>decision is never made, due to the fear that a potentially larger problem may arise.</w:t>
      </w:r>
      <w:r w:rsidRPr="00243027">
        <w:rPr>
          <w:rStyle w:val="StyleUnderline"/>
          <w:rFonts w:asciiTheme="majorHAnsi" w:hAnsiTheme="majorHAnsi" w:cstheme="majorHAnsi"/>
        </w:rPr>
        <w:t xml:space="preserve"> A person may desire a perfect solution, but may fear making a decision that could result in error, while on the way to a better solution. </w:t>
      </w:r>
      <w:r w:rsidRPr="00243027">
        <w:rPr>
          <w:rFonts w:asciiTheme="majorHAnsi" w:hAnsiTheme="majorHAnsi" w:cstheme="majorHAnsi"/>
          <w:sz w:val="12"/>
        </w:rPr>
        <w:t>Equally, a person may hold that a superior solution is a short step away, and stall in its endless pursuit, with no concept of diminishing returns. On the opposite end of the time spectrum is the phrase extinct by instinct, which is making a fatal decision based on hasty judgment or a gut reaction.</w:t>
      </w:r>
    </w:p>
    <w:p w14:paraId="0EEE8AE4"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 xml:space="preserve">[4] The rules of logic claim that the only time a statement is invalid is if the antecedent is true, but the consequent is false.  </w:t>
      </w:r>
    </w:p>
    <w:p w14:paraId="70531462" w14:textId="77777777" w:rsidR="00E6669F" w:rsidRPr="00243027" w:rsidRDefault="00E6669F" w:rsidP="00E6669F">
      <w:pPr>
        <w:rPr>
          <w:rFonts w:asciiTheme="majorHAnsi" w:hAnsiTheme="majorHAnsi" w:cstheme="majorHAnsi"/>
        </w:rPr>
      </w:pPr>
      <w:r w:rsidRPr="00243027">
        <w:rPr>
          <w:rStyle w:val="StyleUnderline"/>
          <w:rFonts w:asciiTheme="majorHAnsi" w:hAnsiTheme="majorHAnsi" w:cstheme="majorHAnsi"/>
        </w:rPr>
        <w:t>SEP</w:t>
      </w:r>
      <w:r w:rsidRPr="00243027">
        <w:rPr>
          <w:rFonts w:asciiTheme="majorHAnsi" w:hAnsiTheme="majorHAnsi" w:cstheme="majorHAnsi"/>
        </w:rPr>
        <w:t xml:space="preserve"> [Stanford Encyclopedia of Philosophy.] “An Introduction to Philosophy.” Stanford University. </w:t>
      </w:r>
      <w:hyperlink r:id="rId14" w:history="1">
        <w:r w:rsidRPr="00243027">
          <w:rPr>
            <w:rStyle w:val="Hyperlink"/>
            <w:rFonts w:asciiTheme="majorHAnsi" w:hAnsiTheme="majorHAnsi" w:cstheme="majorHAnsi"/>
          </w:rPr>
          <w:t>https://web.stanford.edu/~bobonich/dictionary/dictionary.html</w:t>
        </w:r>
      </w:hyperlink>
      <w:r w:rsidRPr="00243027">
        <w:rPr>
          <w:rFonts w:asciiTheme="majorHAnsi" w:hAnsiTheme="majorHAnsi" w:cstheme="majorHAnsi"/>
        </w:rPr>
        <w:t xml:space="preserve"> TG </w:t>
      </w:r>
      <w:r w:rsidRPr="00243027">
        <w:rPr>
          <w:rFonts w:asciiTheme="majorHAnsi" w:hAnsiTheme="majorHAnsi" w:cstheme="majorHAnsi"/>
          <w:color w:val="FFFFFF" w:themeColor="background1"/>
        </w:rPr>
        <w:t>Massa</w:t>
      </w:r>
    </w:p>
    <w:p w14:paraId="3E41DF59" w14:textId="77777777" w:rsidR="00E6669F" w:rsidRPr="00243027" w:rsidRDefault="00E6669F" w:rsidP="00E6669F">
      <w:pPr>
        <w:rPr>
          <w:rStyle w:val="StyleUnderline"/>
          <w:rFonts w:asciiTheme="majorHAnsi" w:hAnsiTheme="majorHAnsi" w:cstheme="majorHAnsi"/>
        </w:rPr>
      </w:pPr>
      <w:r w:rsidRPr="00243027">
        <w:rPr>
          <w:rStyle w:val="StyleUnderline"/>
          <w:rFonts w:asciiTheme="majorHAnsi" w:hAnsiTheme="majorHAnsi" w:cstheme="majorHAnsi"/>
        </w:rPr>
        <w:t>Conditional statement: an “if p, then q” compound statement</w:t>
      </w:r>
      <w:r w:rsidRPr="00243027">
        <w:rPr>
          <w:rFonts w:asciiTheme="majorHAnsi" w:hAnsiTheme="majorHAnsi" w:cstheme="majorHAnsi"/>
        </w:rPr>
        <w:t xml:space="preserve"> (ex. If I throw this ball into the air, it will come down)</w:t>
      </w:r>
      <w:r w:rsidRPr="00243027">
        <w:rPr>
          <w:rStyle w:val="StyleUnderline"/>
          <w:rFonts w:asciiTheme="majorHAnsi" w:hAnsiTheme="majorHAnsi" w:cstheme="majorHAnsi"/>
        </w:rPr>
        <w:t xml:space="preserve">; p is called the antecedent, and q is the consequent. </w:t>
      </w:r>
      <w:r w:rsidRPr="00EA5DD8">
        <w:rPr>
          <w:rStyle w:val="StyleUnderline"/>
          <w:rFonts w:asciiTheme="majorHAnsi" w:hAnsiTheme="majorHAnsi" w:cstheme="majorHAnsi"/>
          <w:highlight w:val="cyan"/>
        </w:rPr>
        <w:t xml:space="preserve">A conditional asserts </w:t>
      </w:r>
      <w:r w:rsidRPr="00243027">
        <w:rPr>
          <w:rStyle w:val="StyleUnderline"/>
          <w:rFonts w:asciiTheme="majorHAnsi" w:hAnsiTheme="majorHAnsi" w:cstheme="majorHAnsi"/>
        </w:rPr>
        <w:t xml:space="preserve">that if its antecedent is true, its consequent is also true; any conditional with a </w:t>
      </w:r>
      <w:r w:rsidRPr="00EA5DD8">
        <w:rPr>
          <w:rStyle w:val="StyleUnderline"/>
          <w:rFonts w:asciiTheme="majorHAnsi" w:hAnsiTheme="majorHAnsi" w:cstheme="majorHAnsi"/>
          <w:highlight w:val="cyan"/>
        </w:rPr>
        <w:t>true antecedent and</w:t>
      </w:r>
      <w:r w:rsidRPr="00243027">
        <w:rPr>
          <w:rStyle w:val="StyleUnderline"/>
          <w:rFonts w:asciiTheme="majorHAnsi" w:hAnsiTheme="majorHAnsi" w:cstheme="majorHAnsi"/>
        </w:rPr>
        <w:t xml:space="preserve"> a </w:t>
      </w:r>
      <w:r w:rsidRPr="00EA5DD8">
        <w:rPr>
          <w:rStyle w:val="StyleUnderline"/>
          <w:rFonts w:asciiTheme="majorHAnsi" w:hAnsiTheme="majorHAnsi" w:cstheme="majorHAnsi"/>
          <w:highlight w:val="cyan"/>
        </w:rPr>
        <w:t>false consequent must be false</w:t>
      </w:r>
      <w:r w:rsidRPr="00243027">
        <w:rPr>
          <w:rStyle w:val="StyleUnderline"/>
          <w:rFonts w:asciiTheme="majorHAnsi" w:hAnsiTheme="majorHAnsi" w:cstheme="majorHAnsi"/>
        </w:rPr>
        <w:t xml:space="preserve">.  </w:t>
      </w:r>
      <w:r w:rsidRPr="00EA5DD8">
        <w:rPr>
          <w:rStyle w:val="StyleUnderline"/>
          <w:rFonts w:asciiTheme="majorHAnsi" w:hAnsiTheme="majorHAnsi" w:cstheme="majorHAnsi"/>
          <w:highlight w:val="cyan"/>
        </w:rPr>
        <w:t>For any other combination</w:t>
      </w:r>
      <w:r w:rsidRPr="00243027">
        <w:rPr>
          <w:rStyle w:val="StyleUnderline"/>
          <w:rFonts w:asciiTheme="majorHAnsi" w:hAnsiTheme="majorHAnsi" w:cstheme="majorHAnsi"/>
        </w:rPr>
        <w:t xml:space="preserve"> of true and false antecedents and consequents, </w:t>
      </w:r>
      <w:r w:rsidRPr="00EA5DD8">
        <w:rPr>
          <w:rStyle w:val="StyleUnderline"/>
          <w:rFonts w:asciiTheme="majorHAnsi" w:hAnsiTheme="majorHAnsi" w:cstheme="majorHAnsi"/>
          <w:highlight w:val="cyan"/>
        </w:rPr>
        <w:t>the conditional</w:t>
      </w:r>
      <w:r w:rsidRPr="00243027">
        <w:rPr>
          <w:rStyle w:val="StyleUnderline"/>
          <w:rFonts w:asciiTheme="majorHAnsi" w:hAnsiTheme="majorHAnsi" w:cstheme="majorHAnsi"/>
        </w:rPr>
        <w:t xml:space="preserve"> statement </w:t>
      </w:r>
      <w:r w:rsidRPr="00EA5DD8">
        <w:rPr>
          <w:rStyle w:val="StyleUnderline"/>
          <w:rFonts w:asciiTheme="majorHAnsi" w:hAnsiTheme="majorHAnsi" w:cstheme="majorHAnsi"/>
          <w:highlight w:val="cyan"/>
        </w:rPr>
        <w:t>is true</w:t>
      </w:r>
      <w:r w:rsidRPr="00243027">
        <w:rPr>
          <w:rStyle w:val="StyleUnderline"/>
          <w:rFonts w:asciiTheme="majorHAnsi" w:hAnsiTheme="majorHAnsi" w:cstheme="majorHAnsi"/>
        </w:rPr>
        <w:t>.</w:t>
      </w:r>
    </w:p>
    <w:p w14:paraId="00223AF8"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If the aff is winning, they get the ballot is a tacit ballot conditional which means denying the premise proves the conclusion that I should get the ballot.</w:t>
      </w:r>
    </w:p>
    <w:p w14:paraId="3C3CE335"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[5] Principle of explosion is true which proves the resolution true.</w:t>
      </w:r>
    </w:p>
    <w:p w14:paraId="06E53B0E" w14:textId="77777777" w:rsidR="00E6669F" w:rsidRPr="00243027" w:rsidRDefault="00E6669F" w:rsidP="00E6669F">
      <w:pPr>
        <w:rPr>
          <w:rFonts w:asciiTheme="majorHAnsi" w:hAnsiTheme="majorHAnsi" w:cstheme="majorHAnsi"/>
          <w:sz w:val="16"/>
        </w:rPr>
      </w:pPr>
      <w:r w:rsidRPr="00243027">
        <w:rPr>
          <w:rFonts w:asciiTheme="majorHAnsi" w:hAnsiTheme="majorHAnsi" w:cstheme="majorHAnsi"/>
          <w:b/>
          <w:bCs/>
          <w:sz w:val="26"/>
          <w:szCs w:val="26"/>
          <w:u w:val="single"/>
        </w:rPr>
        <w:t>Wikiwand</w:t>
      </w:r>
      <w:r w:rsidRPr="00243027">
        <w:rPr>
          <w:rFonts w:asciiTheme="majorHAnsi" w:hAnsiTheme="majorHAnsi" w:cstheme="majorHAnsi"/>
          <w:sz w:val="16"/>
        </w:rPr>
        <w:t xml:space="preserve">. “Principle of Explosion.” Wikiwand, 0AD, </w:t>
      </w:r>
      <w:hyperlink r:id="rId15" w:history="1">
        <w:r w:rsidRPr="00243027">
          <w:rPr>
            <w:rStyle w:val="Hyperlink"/>
            <w:rFonts w:asciiTheme="majorHAnsi" w:hAnsiTheme="majorHAnsi" w:cstheme="majorHAnsi"/>
            <w:sz w:val="16"/>
          </w:rPr>
          <w:t>www.wikiwand.com/en/Principle_of_explosion</w:t>
        </w:r>
      </w:hyperlink>
      <w:r w:rsidRPr="00243027">
        <w:rPr>
          <w:rFonts w:asciiTheme="majorHAnsi" w:hAnsiTheme="majorHAnsi" w:cstheme="majorHAnsi"/>
          <w:sz w:val="16"/>
        </w:rPr>
        <w:t>. //Massa</w:t>
      </w:r>
    </w:p>
    <w:p w14:paraId="23173EEF" w14:textId="77777777" w:rsidR="00E6669F" w:rsidRPr="00243027" w:rsidRDefault="00E6669F" w:rsidP="00E6669F">
      <w:pPr>
        <w:rPr>
          <w:rFonts w:asciiTheme="majorHAnsi" w:hAnsiTheme="majorHAnsi" w:cstheme="majorHAnsi"/>
        </w:rPr>
      </w:pPr>
      <w:r w:rsidRPr="00243027">
        <w:rPr>
          <w:rFonts w:asciiTheme="majorHAnsi" w:hAnsiTheme="majorHAnsi" w:cstheme="majorHAnsi"/>
          <w:noProof/>
        </w:rPr>
        <w:drawing>
          <wp:inline distT="0" distB="0" distL="0" distR="0" wp14:anchorId="52D35AD2" wp14:editId="114FFFA3">
            <wp:extent cx="2635624" cy="1684786"/>
            <wp:effectExtent l="0" t="0" r="6350" b="4445"/>
            <wp:docPr id="3" name="Picture 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16"/>
                    <a:stretch>
                      <a:fillRect/>
                    </a:stretch>
                  </pic:blipFill>
                  <pic:spPr>
                    <a:xfrm>
                      <a:off x="0" y="0"/>
                      <a:ext cx="2656996" cy="1698448"/>
                    </a:xfrm>
                    <a:prstGeom prst="rect">
                      <a:avLst/>
                    </a:prstGeom>
                  </pic:spPr>
                </pic:pic>
              </a:graphicData>
            </a:graphic>
          </wp:inline>
        </w:drawing>
      </w:r>
    </w:p>
    <w:p w14:paraId="4DD62F2A" w14:textId="77777777" w:rsidR="00E6669F" w:rsidRPr="00243027" w:rsidRDefault="00E6669F" w:rsidP="00E6669F">
      <w:pPr>
        <w:rPr>
          <w:rFonts w:asciiTheme="majorHAnsi" w:hAnsiTheme="majorHAnsi" w:cstheme="majorHAnsi"/>
          <w:szCs w:val="22"/>
        </w:rPr>
      </w:pPr>
      <w:r w:rsidRPr="00243027">
        <w:rPr>
          <w:rFonts w:asciiTheme="majorHAnsi" w:hAnsiTheme="majorHAnsi" w:cstheme="majorHAnsi"/>
          <w:szCs w:val="22"/>
        </w:rPr>
        <w:t xml:space="preserve">The principle of explosion (Latin: ex falso (sequitur) quodlibet (EFQ), "from falsehood, anything (follows)", or ex contradictione (sequitur) quodlibet (ECQ), </w:t>
      </w:r>
      <w:r w:rsidRPr="00243027">
        <w:rPr>
          <w:rFonts w:asciiTheme="majorHAnsi" w:hAnsiTheme="majorHAnsi" w:cstheme="majorHAnsi"/>
          <w:b/>
          <w:bCs/>
          <w:szCs w:val="22"/>
          <w:u w:val="single"/>
        </w:rPr>
        <w:t>"from contradiction, anything (follows)"), or the principle of </w:t>
      </w:r>
      <w:hyperlink r:id="rId17" w:tooltip="Pseudo-Scotus" w:history="1">
        <w:r w:rsidRPr="00243027">
          <w:rPr>
            <w:rStyle w:val="Hyperlink"/>
            <w:rFonts w:asciiTheme="majorHAnsi" w:hAnsiTheme="majorHAnsi" w:cstheme="majorHAnsi"/>
            <w:b/>
            <w:bCs/>
            <w:szCs w:val="22"/>
            <w:u w:val="single"/>
          </w:rPr>
          <w:t>Pseudo-Scotus</w:t>
        </w:r>
      </w:hyperlink>
      <w:r w:rsidRPr="00243027">
        <w:rPr>
          <w:rFonts w:asciiTheme="majorHAnsi" w:hAnsiTheme="majorHAnsi" w:cstheme="majorHAnsi"/>
          <w:szCs w:val="22"/>
        </w:rPr>
        <w:t>, is the law of </w:t>
      </w:r>
      <w:hyperlink r:id="rId18" w:tooltip="Classical logic" w:history="1">
        <w:r w:rsidRPr="00243027">
          <w:rPr>
            <w:rStyle w:val="Hyperlink"/>
            <w:rFonts w:asciiTheme="majorHAnsi" w:hAnsiTheme="majorHAnsi" w:cstheme="majorHAnsi"/>
            <w:szCs w:val="22"/>
          </w:rPr>
          <w:t>classical logic</w:t>
        </w:r>
      </w:hyperlink>
      <w:r w:rsidRPr="00243027">
        <w:rPr>
          <w:rFonts w:asciiTheme="majorHAnsi" w:hAnsiTheme="majorHAnsi" w:cstheme="majorHAnsi"/>
          <w:szCs w:val="22"/>
        </w:rPr>
        <w:t>, </w:t>
      </w:r>
      <w:hyperlink r:id="rId19" w:history="1">
        <w:r w:rsidRPr="00243027">
          <w:rPr>
            <w:rStyle w:val="Hyperlink"/>
            <w:rFonts w:asciiTheme="majorHAnsi" w:hAnsiTheme="majorHAnsi" w:cstheme="majorHAnsi"/>
            <w:szCs w:val="22"/>
          </w:rPr>
          <w:t>intuitionistic logic</w:t>
        </w:r>
      </w:hyperlink>
      <w:r w:rsidRPr="00243027">
        <w:rPr>
          <w:rFonts w:asciiTheme="majorHAnsi" w:hAnsiTheme="majorHAnsi" w:cstheme="majorHAnsi"/>
          <w:szCs w:val="22"/>
        </w:rPr>
        <w:t> and similar logical systems, according to which any statement can be proven from a contradiction.</w:t>
      </w:r>
      <w:hyperlink r:id="rId20" w:anchor="citenote1" w:history="1">
        <w:r w:rsidRPr="00243027">
          <w:rPr>
            <w:rStyle w:val="Hyperlink"/>
            <w:rFonts w:asciiTheme="majorHAnsi" w:hAnsiTheme="majorHAnsi" w:cstheme="majorHAnsi"/>
            <w:szCs w:val="22"/>
          </w:rPr>
          <w:t>[1]</w:t>
        </w:r>
      </w:hyperlink>
      <w:r w:rsidRPr="00243027">
        <w:rPr>
          <w:rFonts w:asciiTheme="majorHAnsi" w:hAnsiTheme="majorHAnsi" w:cstheme="majorHAnsi"/>
          <w:szCs w:val="22"/>
        </w:rPr>
        <w:t> That is, once a contradiction has been asserted, any proposition (including their negations) can be inferred from it. This is known as </w:t>
      </w:r>
      <w:r w:rsidRPr="00243027">
        <w:rPr>
          <w:rFonts w:asciiTheme="majorHAnsi" w:hAnsiTheme="majorHAnsi" w:cstheme="majorHAnsi"/>
          <w:b/>
          <w:bCs/>
          <w:szCs w:val="22"/>
          <w:u w:val="single"/>
        </w:rPr>
        <w:t>deductive explosion</w:t>
      </w:r>
      <w:r w:rsidRPr="00243027">
        <w:rPr>
          <w:rFonts w:asciiTheme="majorHAnsi" w:hAnsiTheme="majorHAnsi" w:cstheme="majorHAnsi"/>
          <w:szCs w:val="22"/>
        </w:rPr>
        <w:t>.</w:t>
      </w:r>
      <w:hyperlink r:id="rId21" w:anchor="citenote2" w:history="1">
        <w:r w:rsidRPr="00243027">
          <w:rPr>
            <w:rStyle w:val="Hyperlink"/>
            <w:rFonts w:asciiTheme="majorHAnsi" w:hAnsiTheme="majorHAnsi" w:cstheme="majorHAnsi"/>
            <w:szCs w:val="22"/>
          </w:rPr>
          <w:t>[2]</w:t>
        </w:r>
      </w:hyperlink>
      <w:hyperlink r:id="rId22" w:anchor="citenote3" w:history="1">
        <w:r w:rsidRPr="00243027">
          <w:rPr>
            <w:rStyle w:val="Hyperlink"/>
            <w:rFonts w:asciiTheme="majorHAnsi" w:hAnsiTheme="majorHAnsi" w:cstheme="majorHAnsi"/>
            <w:szCs w:val="22"/>
          </w:rPr>
          <w:t>[3]</w:t>
        </w:r>
      </w:hyperlink>
      <w:r w:rsidRPr="00243027">
        <w:rPr>
          <w:rFonts w:asciiTheme="majorHAnsi" w:hAnsiTheme="majorHAnsi" w:cstheme="majorHAnsi"/>
          <w:szCs w:val="22"/>
        </w:rPr>
        <w:t> The proof of this principle was first given by 12th century French philosopher </w:t>
      </w:r>
      <w:hyperlink r:id="rId23" w:history="1">
        <w:r w:rsidRPr="00243027">
          <w:rPr>
            <w:rStyle w:val="Hyperlink"/>
            <w:rFonts w:asciiTheme="majorHAnsi" w:hAnsiTheme="majorHAnsi" w:cstheme="majorHAnsi"/>
            <w:szCs w:val="22"/>
          </w:rPr>
          <w:t>William of Soissons</w:t>
        </w:r>
      </w:hyperlink>
      <w:r w:rsidRPr="00243027">
        <w:rPr>
          <w:rFonts w:asciiTheme="majorHAnsi" w:hAnsiTheme="majorHAnsi" w:cstheme="majorHAnsi"/>
          <w:szCs w:val="22"/>
        </w:rPr>
        <w:t>.</w:t>
      </w:r>
      <w:hyperlink r:id="rId24" w:anchor="citenote4" w:history="1">
        <w:r w:rsidRPr="00243027">
          <w:rPr>
            <w:rStyle w:val="Hyperlink"/>
            <w:rFonts w:asciiTheme="majorHAnsi" w:hAnsiTheme="majorHAnsi" w:cstheme="majorHAnsi"/>
            <w:szCs w:val="22"/>
          </w:rPr>
          <w:t>[4]</w:t>
        </w:r>
      </w:hyperlink>
    </w:p>
    <w:p w14:paraId="2CDC3E05" w14:textId="77777777" w:rsidR="00E6669F" w:rsidRPr="00243027" w:rsidRDefault="00E6669F" w:rsidP="00E6669F">
      <w:pPr>
        <w:rPr>
          <w:rFonts w:asciiTheme="majorHAnsi" w:hAnsiTheme="majorHAnsi" w:cstheme="majorHAnsi"/>
          <w:b/>
          <w:bCs/>
          <w:szCs w:val="22"/>
          <w:u w:val="single"/>
        </w:rPr>
      </w:pPr>
      <w:r w:rsidRPr="00243027">
        <w:rPr>
          <w:rFonts w:asciiTheme="majorHAnsi" w:hAnsiTheme="majorHAnsi" w:cstheme="majorHAnsi"/>
          <w:szCs w:val="22"/>
        </w:rPr>
        <w:t xml:space="preserve">As a demonstration of the principle, </w:t>
      </w:r>
      <w:r w:rsidRPr="00243027">
        <w:rPr>
          <w:rFonts w:asciiTheme="majorHAnsi" w:hAnsiTheme="majorHAnsi" w:cstheme="majorHAnsi"/>
          <w:b/>
          <w:bCs/>
          <w:szCs w:val="22"/>
          <w:u w:val="single"/>
        </w:rPr>
        <w:t xml:space="preserve">consider two contradictory statements – </w:t>
      </w:r>
      <w:r w:rsidRPr="00EA5DD8">
        <w:rPr>
          <w:rFonts w:asciiTheme="majorHAnsi" w:hAnsiTheme="majorHAnsi" w:cstheme="majorHAnsi"/>
          <w:b/>
          <w:bCs/>
          <w:szCs w:val="22"/>
          <w:highlight w:val="cyan"/>
          <w:u w:val="single"/>
        </w:rPr>
        <w:t>"All lemons are yellow" and "Not</w:t>
      </w:r>
      <w:r w:rsidRPr="00243027">
        <w:rPr>
          <w:rFonts w:asciiTheme="majorHAnsi" w:hAnsiTheme="majorHAnsi" w:cstheme="majorHAnsi"/>
          <w:b/>
          <w:bCs/>
          <w:szCs w:val="22"/>
          <w:u w:val="single"/>
        </w:rPr>
        <w:t xml:space="preserve"> all lemons are yellow"</w:t>
      </w:r>
      <w:r w:rsidRPr="00243027">
        <w:rPr>
          <w:rFonts w:asciiTheme="majorHAnsi" w:hAnsiTheme="majorHAnsi" w:cstheme="majorHAnsi"/>
          <w:szCs w:val="22"/>
        </w:rPr>
        <w:t xml:space="preserve">, and suppose that both are true. If that is the case, </w:t>
      </w:r>
      <w:r w:rsidRPr="00EA5DD8">
        <w:rPr>
          <w:rFonts w:asciiTheme="majorHAnsi" w:hAnsiTheme="majorHAnsi" w:cstheme="majorHAnsi"/>
          <w:b/>
          <w:bCs/>
          <w:szCs w:val="22"/>
          <w:highlight w:val="cyan"/>
          <w:u w:val="single"/>
        </w:rPr>
        <w:t>anything can be proven</w:t>
      </w:r>
      <w:r w:rsidRPr="00243027">
        <w:rPr>
          <w:rFonts w:asciiTheme="majorHAnsi" w:hAnsiTheme="majorHAnsi" w:cstheme="majorHAnsi"/>
          <w:szCs w:val="22"/>
        </w:rPr>
        <w:t xml:space="preserve">, e.g., </w:t>
      </w:r>
      <w:r w:rsidRPr="00243027">
        <w:rPr>
          <w:rFonts w:asciiTheme="majorHAnsi" w:hAnsiTheme="majorHAnsi" w:cstheme="majorHAnsi"/>
          <w:b/>
          <w:bCs/>
          <w:szCs w:val="22"/>
          <w:u w:val="single"/>
        </w:rPr>
        <w:t xml:space="preserve">the assertion that </w:t>
      </w:r>
      <w:r w:rsidRPr="00EA5DD8">
        <w:rPr>
          <w:rFonts w:asciiTheme="majorHAnsi" w:hAnsiTheme="majorHAnsi" w:cstheme="majorHAnsi"/>
          <w:b/>
          <w:bCs/>
          <w:szCs w:val="22"/>
          <w:highlight w:val="cyan"/>
          <w:u w:val="single"/>
        </w:rPr>
        <w:t>"unicorns exist"</w:t>
      </w:r>
      <w:r w:rsidRPr="00243027">
        <w:rPr>
          <w:rFonts w:asciiTheme="majorHAnsi" w:hAnsiTheme="majorHAnsi" w:cstheme="majorHAnsi"/>
          <w:b/>
          <w:bCs/>
          <w:szCs w:val="22"/>
          <w:u w:val="single"/>
        </w:rPr>
        <w:t>, by using the following argument:</w:t>
      </w:r>
    </w:p>
    <w:p w14:paraId="1843FE8A" w14:textId="77777777" w:rsidR="00E6669F" w:rsidRPr="00243027" w:rsidRDefault="00E6669F" w:rsidP="00E6669F">
      <w:pPr>
        <w:numPr>
          <w:ilvl w:val="0"/>
          <w:numId w:val="12"/>
        </w:numPr>
        <w:shd w:val="clear" w:color="auto" w:fill="FFFFFF"/>
        <w:spacing w:after="0" w:line="240" w:lineRule="auto"/>
        <w:rPr>
          <w:rFonts w:asciiTheme="majorHAnsi" w:eastAsia="Times New Roman" w:hAnsiTheme="majorHAnsi" w:cstheme="majorHAnsi"/>
          <w:b/>
          <w:bCs/>
          <w:color w:val="000000"/>
          <w:szCs w:val="22"/>
          <w:u w:val="single"/>
        </w:rPr>
      </w:pPr>
      <w:r w:rsidRPr="00243027">
        <w:rPr>
          <w:rFonts w:asciiTheme="majorHAnsi" w:eastAsia="Times New Roman" w:hAnsiTheme="majorHAnsi" w:cstheme="majorHAnsi"/>
          <w:color w:val="000000"/>
          <w:szCs w:val="22"/>
        </w:rPr>
        <w:t xml:space="preserve">We know that </w:t>
      </w:r>
      <w:r w:rsidRPr="00243027">
        <w:rPr>
          <w:rFonts w:asciiTheme="majorHAnsi" w:eastAsia="Times New Roman" w:hAnsiTheme="majorHAnsi" w:cstheme="majorHAnsi"/>
          <w:b/>
          <w:bCs/>
          <w:color w:val="000000"/>
          <w:szCs w:val="22"/>
          <w:u w:val="single"/>
        </w:rPr>
        <w:t xml:space="preserve">"All </w:t>
      </w:r>
      <w:r w:rsidRPr="00EA5DD8">
        <w:rPr>
          <w:rFonts w:asciiTheme="majorHAnsi" w:eastAsia="Times New Roman" w:hAnsiTheme="majorHAnsi" w:cstheme="majorHAnsi"/>
          <w:b/>
          <w:bCs/>
          <w:color w:val="000000"/>
          <w:szCs w:val="22"/>
          <w:highlight w:val="cyan"/>
          <w:u w:val="single"/>
        </w:rPr>
        <w:t>lemons</w:t>
      </w:r>
      <w:r w:rsidRPr="00243027">
        <w:rPr>
          <w:rFonts w:asciiTheme="majorHAnsi" w:eastAsia="Times New Roman" w:hAnsiTheme="majorHAnsi" w:cstheme="majorHAnsi"/>
          <w:b/>
          <w:bCs/>
          <w:color w:val="000000"/>
          <w:szCs w:val="22"/>
          <w:u w:val="single"/>
        </w:rPr>
        <w:t xml:space="preserve"> are </w:t>
      </w:r>
      <w:r w:rsidRPr="00EA5DD8">
        <w:rPr>
          <w:rFonts w:asciiTheme="majorHAnsi" w:eastAsia="Times New Roman" w:hAnsiTheme="majorHAnsi" w:cstheme="majorHAnsi"/>
          <w:b/>
          <w:bCs/>
          <w:color w:val="000000"/>
          <w:szCs w:val="22"/>
          <w:highlight w:val="cyan"/>
          <w:u w:val="single"/>
        </w:rPr>
        <w:t>yellow</w:t>
      </w:r>
      <w:r w:rsidRPr="00243027">
        <w:rPr>
          <w:rFonts w:asciiTheme="majorHAnsi" w:eastAsia="Times New Roman" w:hAnsiTheme="majorHAnsi" w:cstheme="majorHAnsi"/>
          <w:b/>
          <w:bCs/>
          <w:color w:val="000000"/>
          <w:szCs w:val="22"/>
          <w:u w:val="single"/>
        </w:rPr>
        <w:t>"</w:t>
      </w:r>
      <w:r w:rsidRPr="00243027">
        <w:rPr>
          <w:rFonts w:asciiTheme="majorHAnsi" w:eastAsia="Times New Roman" w:hAnsiTheme="majorHAnsi" w:cstheme="majorHAnsi"/>
          <w:color w:val="000000"/>
          <w:szCs w:val="22"/>
        </w:rPr>
        <w:t xml:space="preserve">, as it </w:t>
      </w:r>
      <w:r w:rsidRPr="00243027">
        <w:rPr>
          <w:rFonts w:asciiTheme="majorHAnsi" w:eastAsia="Times New Roman" w:hAnsiTheme="majorHAnsi" w:cstheme="majorHAnsi"/>
          <w:b/>
          <w:bCs/>
          <w:color w:val="000000"/>
          <w:szCs w:val="22"/>
          <w:u w:val="single"/>
        </w:rPr>
        <w:t xml:space="preserve">has been </w:t>
      </w:r>
      <w:r w:rsidRPr="00EA5DD8">
        <w:rPr>
          <w:rFonts w:asciiTheme="majorHAnsi" w:eastAsia="Times New Roman" w:hAnsiTheme="majorHAnsi" w:cstheme="majorHAnsi"/>
          <w:b/>
          <w:bCs/>
          <w:color w:val="000000"/>
          <w:szCs w:val="22"/>
          <w:highlight w:val="cyan"/>
          <w:u w:val="single"/>
        </w:rPr>
        <w:t>assumed</w:t>
      </w:r>
      <w:r w:rsidRPr="00243027">
        <w:rPr>
          <w:rFonts w:asciiTheme="majorHAnsi" w:eastAsia="Times New Roman" w:hAnsiTheme="majorHAnsi" w:cstheme="majorHAnsi"/>
          <w:b/>
          <w:bCs/>
          <w:color w:val="000000"/>
          <w:szCs w:val="22"/>
          <w:u w:val="single"/>
        </w:rPr>
        <w:t xml:space="preserve"> to be true.</w:t>
      </w:r>
    </w:p>
    <w:p w14:paraId="0388BADE" w14:textId="77777777" w:rsidR="00E6669F" w:rsidRPr="00243027" w:rsidRDefault="00E6669F" w:rsidP="00E6669F">
      <w:pPr>
        <w:numPr>
          <w:ilvl w:val="0"/>
          <w:numId w:val="12"/>
        </w:numPr>
        <w:shd w:val="clear" w:color="auto" w:fill="FFFFFF"/>
        <w:spacing w:after="0" w:line="240" w:lineRule="auto"/>
        <w:ind w:left="600"/>
        <w:rPr>
          <w:rFonts w:asciiTheme="majorHAnsi" w:eastAsia="Times New Roman" w:hAnsiTheme="majorHAnsi" w:cstheme="majorHAnsi"/>
          <w:color w:val="000000"/>
          <w:szCs w:val="22"/>
        </w:rPr>
      </w:pPr>
      <w:r w:rsidRPr="00EA5DD8">
        <w:rPr>
          <w:rFonts w:asciiTheme="majorHAnsi" w:eastAsia="Times New Roman" w:hAnsiTheme="majorHAnsi" w:cstheme="majorHAnsi"/>
          <w:b/>
          <w:bCs/>
          <w:color w:val="000000"/>
          <w:szCs w:val="22"/>
          <w:highlight w:val="cyan"/>
          <w:u w:val="single"/>
        </w:rPr>
        <w:t>Therefore</w:t>
      </w:r>
      <w:r w:rsidRPr="00243027">
        <w:rPr>
          <w:rFonts w:asciiTheme="majorHAnsi" w:eastAsia="Times New Roman" w:hAnsiTheme="majorHAnsi" w:cstheme="majorHAnsi"/>
          <w:color w:val="000000"/>
          <w:szCs w:val="22"/>
        </w:rPr>
        <w:t xml:space="preserve">, the two-part statement </w:t>
      </w:r>
      <w:r w:rsidRPr="00EA5DD8">
        <w:rPr>
          <w:rFonts w:asciiTheme="majorHAnsi" w:eastAsia="Times New Roman" w:hAnsiTheme="majorHAnsi" w:cstheme="majorHAnsi"/>
          <w:b/>
          <w:bCs/>
          <w:color w:val="000000"/>
          <w:szCs w:val="22"/>
          <w:highlight w:val="cyan"/>
          <w:u w:val="single"/>
        </w:rPr>
        <w:t>"All lemons</w:t>
      </w:r>
      <w:r w:rsidRPr="00243027">
        <w:rPr>
          <w:rFonts w:asciiTheme="majorHAnsi" w:eastAsia="Times New Roman" w:hAnsiTheme="majorHAnsi" w:cstheme="majorHAnsi"/>
          <w:b/>
          <w:bCs/>
          <w:color w:val="000000"/>
          <w:szCs w:val="22"/>
          <w:u w:val="single"/>
        </w:rPr>
        <w:t xml:space="preserve"> are </w:t>
      </w:r>
      <w:r w:rsidRPr="00EA5DD8">
        <w:rPr>
          <w:rFonts w:asciiTheme="majorHAnsi" w:eastAsia="Times New Roman" w:hAnsiTheme="majorHAnsi" w:cstheme="majorHAnsi"/>
          <w:b/>
          <w:bCs/>
          <w:color w:val="000000"/>
          <w:szCs w:val="22"/>
          <w:highlight w:val="cyan"/>
          <w:u w:val="single"/>
        </w:rPr>
        <w:t>yellow OR unicorns exist”</w:t>
      </w:r>
      <w:r w:rsidRPr="00243027">
        <w:rPr>
          <w:rFonts w:asciiTheme="majorHAnsi" w:eastAsia="Times New Roman" w:hAnsiTheme="majorHAnsi" w:cstheme="majorHAnsi"/>
          <w:b/>
          <w:bCs/>
          <w:color w:val="000000"/>
          <w:szCs w:val="22"/>
          <w:u w:val="single"/>
        </w:rPr>
        <w:t xml:space="preserve"> must also be </w:t>
      </w:r>
      <w:r w:rsidRPr="00EA5DD8">
        <w:rPr>
          <w:rFonts w:asciiTheme="majorHAnsi" w:eastAsia="Times New Roman" w:hAnsiTheme="majorHAnsi" w:cstheme="majorHAnsi"/>
          <w:b/>
          <w:bCs/>
          <w:color w:val="000000"/>
          <w:szCs w:val="22"/>
          <w:highlight w:val="cyan"/>
          <w:u w:val="single"/>
        </w:rPr>
        <w:t>true</w:t>
      </w:r>
      <w:r w:rsidRPr="00243027">
        <w:rPr>
          <w:rFonts w:asciiTheme="majorHAnsi" w:eastAsia="Times New Roman" w:hAnsiTheme="majorHAnsi" w:cstheme="majorHAnsi"/>
          <w:color w:val="000000"/>
          <w:szCs w:val="22"/>
        </w:rPr>
        <w:t>, since the first part is true.</w:t>
      </w:r>
    </w:p>
    <w:p w14:paraId="2F759C1C" w14:textId="77777777" w:rsidR="00E6669F" w:rsidRPr="00243027" w:rsidRDefault="00E6669F" w:rsidP="00E6669F">
      <w:pPr>
        <w:numPr>
          <w:ilvl w:val="0"/>
          <w:numId w:val="12"/>
        </w:numPr>
        <w:shd w:val="clear" w:color="auto" w:fill="FFFFFF"/>
        <w:spacing w:after="0" w:line="240" w:lineRule="auto"/>
        <w:ind w:left="600"/>
        <w:rPr>
          <w:rFonts w:asciiTheme="majorHAnsi" w:eastAsia="Times New Roman" w:hAnsiTheme="majorHAnsi" w:cstheme="majorHAnsi"/>
          <w:b/>
          <w:bCs/>
          <w:color w:val="000000"/>
          <w:szCs w:val="22"/>
          <w:u w:val="single"/>
        </w:rPr>
      </w:pPr>
      <w:r w:rsidRPr="00243027">
        <w:rPr>
          <w:rFonts w:asciiTheme="majorHAnsi" w:eastAsia="Times New Roman" w:hAnsiTheme="majorHAnsi" w:cstheme="majorHAnsi"/>
          <w:color w:val="000000"/>
          <w:szCs w:val="22"/>
        </w:rPr>
        <w:t xml:space="preserve">However, </w:t>
      </w:r>
      <w:r w:rsidRPr="00EA5DD8">
        <w:rPr>
          <w:rFonts w:asciiTheme="majorHAnsi" w:eastAsia="Times New Roman" w:hAnsiTheme="majorHAnsi" w:cstheme="majorHAnsi"/>
          <w:b/>
          <w:bCs/>
          <w:color w:val="000000"/>
          <w:szCs w:val="22"/>
          <w:highlight w:val="cyan"/>
          <w:u w:val="single"/>
        </w:rPr>
        <w:t xml:space="preserve">since </w:t>
      </w:r>
      <w:r w:rsidRPr="00243027">
        <w:rPr>
          <w:rFonts w:asciiTheme="majorHAnsi" w:eastAsia="Times New Roman" w:hAnsiTheme="majorHAnsi" w:cstheme="majorHAnsi"/>
          <w:b/>
          <w:bCs/>
          <w:color w:val="000000"/>
          <w:szCs w:val="22"/>
          <w:u w:val="single"/>
        </w:rPr>
        <w:t>we know that "Not all lemons are yellow"</w:t>
      </w:r>
      <w:r w:rsidRPr="00243027">
        <w:rPr>
          <w:rFonts w:asciiTheme="majorHAnsi" w:eastAsia="Times New Roman" w:hAnsiTheme="majorHAnsi" w:cstheme="majorHAnsi"/>
          <w:color w:val="000000"/>
          <w:szCs w:val="22"/>
        </w:rPr>
        <w:t xml:space="preserve"> (as this has been assumed), </w:t>
      </w:r>
      <w:r w:rsidRPr="00EA5DD8">
        <w:rPr>
          <w:rFonts w:asciiTheme="majorHAnsi" w:eastAsia="Times New Roman" w:hAnsiTheme="majorHAnsi" w:cstheme="majorHAnsi"/>
          <w:b/>
          <w:bCs/>
          <w:color w:val="000000"/>
          <w:szCs w:val="22"/>
          <w:highlight w:val="cyan"/>
          <w:u w:val="single"/>
        </w:rPr>
        <w:t>the first part is false</w:t>
      </w:r>
      <w:r w:rsidRPr="00243027">
        <w:rPr>
          <w:rFonts w:asciiTheme="majorHAnsi" w:eastAsia="Times New Roman" w:hAnsiTheme="majorHAnsi" w:cstheme="majorHAnsi"/>
          <w:b/>
          <w:bCs/>
          <w:color w:val="000000"/>
          <w:szCs w:val="22"/>
          <w:u w:val="single"/>
        </w:rPr>
        <w:t xml:space="preserve">, and hence </w:t>
      </w:r>
      <w:r w:rsidRPr="00EA5DD8">
        <w:rPr>
          <w:rFonts w:asciiTheme="majorHAnsi" w:eastAsia="Times New Roman" w:hAnsiTheme="majorHAnsi" w:cstheme="majorHAnsi"/>
          <w:b/>
          <w:bCs/>
          <w:color w:val="000000"/>
          <w:szCs w:val="22"/>
          <w:highlight w:val="cyan"/>
          <w:u w:val="single"/>
        </w:rPr>
        <w:t>the second</w:t>
      </w:r>
      <w:r w:rsidRPr="00243027">
        <w:rPr>
          <w:rFonts w:asciiTheme="majorHAnsi" w:eastAsia="Times New Roman" w:hAnsiTheme="majorHAnsi" w:cstheme="majorHAnsi"/>
          <w:b/>
          <w:bCs/>
          <w:color w:val="000000"/>
          <w:szCs w:val="22"/>
          <w:u w:val="single"/>
        </w:rPr>
        <w:t xml:space="preserve"> part must be </w:t>
      </w:r>
      <w:r w:rsidRPr="00EA5DD8">
        <w:rPr>
          <w:rFonts w:asciiTheme="majorHAnsi" w:eastAsia="Times New Roman" w:hAnsiTheme="majorHAnsi" w:cstheme="majorHAnsi"/>
          <w:b/>
          <w:bCs/>
          <w:color w:val="000000"/>
          <w:szCs w:val="22"/>
          <w:highlight w:val="cyan"/>
          <w:u w:val="single"/>
        </w:rPr>
        <w:t>true</w:t>
      </w:r>
      <w:r w:rsidRPr="00243027">
        <w:rPr>
          <w:rFonts w:asciiTheme="majorHAnsi" w:eastAsia="Times New Roman" w:hAnsiTheme="majorHAnsi" w:cstheme="majorHAnsi"/>
          <w:b/>
          <w:bCs/>
          <w:color w:val="000000"/>
          <w:szCs w:val="22"/>
          <w:u w:val="single"/>
        </w:rPr>
        <w:t>, i.e., unicorns exist.</w:t>
      </w:r>
    </w:p>
    <w:p w14:paraId="4DF2A042" w14:textId="77777777" w:rsidR="00E6669F" w:rsidRPr="00243027" w:rsidRDefault="00E6669F" w:rsidP="00E6669F">
      <w:pPr>
        <w:shd w:val="clear" w:color="auto" w:fill="FFFFFF"/>
        <w:spacing w:after="0" w:line="240" w:lineRule="auto"/>
        <w:rPr>
          <w:rFonts w:asciiTheme="majorHAnsi" w:eastAsia="Times New Roman" w:hAnsiTheme="majorHAnsi" w:cstheme="majorHAnsi"/>
          <w:b/>
          <w:bCs/>
          <w:color w:val="000000"/>
          <w:szCs w:val="22"/>
          <w:u w:val="single"/>
        </w:rPr>
      </w:pPr>
    </w:p>
    <w:p w14:paraId="6FFAE5C1"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[6] Dogmatism Paradox – disregard the 1NC</w:t>
      </w:r>
    </w:p>
    <w:p w14:paraId="074D1EE5" w14:textId="77777777" w:rsidR="00E6669F" w:rsidRPr="00243027" w:rsidRDefault="00E6669F" w:rsidP="00E6669F">
      <w:pPr>
        <w:rPr>
          <w:rFonts w:asciiTheme="majorHAnsi" w:hAnsiTheme="majorHAnsi" w:cstheme="majorHAnsi"/>
        </w:rPr>
      </w:pPr>
      <w:r w:rsidRPr="00243027">
        <w:rPr>
          <w:rStyle w:val="Style13ptBold"/>
          <w:rFonts w:asciiTheme="majorHAnsi" w:hAnsiTheme="majorHAnsi" w:cstheme="majorHAnsi"/>
        </w:rPr>
        <w:t>Sorensen</w:t>
      </w:r>
      <w:r w:rsidRPr="00243027">
        <w:rPr>
          <w:rFonts w:asciiTheme="majorHAnsi" w:hAnsiTheme="majorHAnsi" w:cstheme="majorHAnsi"/>
        </w:rPr>
        <w:t xml:space="preserve"> Sorensen, Roy, Professor of Philosophy at Washington University in St. Louis. "Epistemic Paradoxes.” Stanford Encyclopedia of Philosophy. 21 June 2006. </w:t>
      </w:r>
      <w:hyperlink r:id="rId25" w:history="1">
        <w:r w:rsidRPr="00243027">
          <w:rPr>
            <w:rStyle w:val="Hyperlink"/>
            <w:rFonts w:asciiTheme="majorHAnsi" w:hAnsiTheme="majorHAnsi" w:cstheme="majorHAnsi"/>
          </w:rPr>
          <w:t>https://plato.stanford.edu/entries/epistemic-paradoxes/</w:t>
        </w:r>
      </w:hyperlink>
      <w:r w:rsidRPr="00243027">
        <w:rPr>
          <w:rFonts w:asciiTheme="majorHAnsi" w:hAnsiTheme="majorHAnsi" w:cstheme="majorHAnsi"/>
        </w:rPr>
        <w:t>. PeteZ</w:t>
      </w:r>
    </w:p>
    <w:p w14:paraId="34A6DB62" w14:textId="77777777" w:rsidR="00E6669F" w:rsidRPr="00243027" w:rsidRDefault="00E6669F" w:rsidP="00E6669F">
      <w:pPr>
        <w:rPr>
          <w:rFonts w:asciiTheme="majorHAnsi" w:hAnsiTheme="majorHAnsi" w:cstheme="majorHAnsi"/>
          <w:szCs w:val="22"/>
        </w:rPr>
      </w:pPr>
      <w:r w:rsidRPr="00243027">
        <w:rPr>
          <w:rFonts w:asciiTheme="majorHAnsi" w:hAnsiTheme="majorHAnsi" w:cstheme="majorHAnsi"/>
          <w:szCs w:val="22"/>
        </w:rPr>
        <w:t xml:space="preserve">Saul Kripke’s ruminations on the surprise test paradox led him to a paradox about dogmatism. He lectured on both paradoxes at Cambridge University to the Moral Sciences Club in 1972. (A descendent of this lecture now appears as Kripke 2011). Gilbert Harman transmitted Kripke’s new paradox as follows: </w:t>
      </w:r>
      <w:r w:rsidRPr="00EA5DD8">
        <w:rPr>
          <w:rStyle w:val="StyleUnderline"/>
          <w:rFonts w:asciiTheme="majorHAnsi" w:hAnsiTheme="majorHAnsi" w:cstheme="majorHAnsi"/>
          <w:szCs w:val="22"/>
          <w:highlight w:val="cyan"/>
        </w:rPr>
        <w:t>If I know</w:t>
      </w:r>
      <w:r w:rsidRPr="00243027">
        <w:rPr>
          <w:rStyle w:val="StyleUnderline"/>
          <w:rFonts w:asciiTheme="majorHAnsi" w:hAnsiTheme="majorHAnsi" w:cstheme="majorHAnsi"/>
          <w:szCs w:val="22"/>
        </w:rPr>
        <w:t xml:space="preserve"> </w:t>
      </w:r>
      <w:r w:rsidRPr="00243027">
        <w:rPr>
          <w:rFonts w:asciiTheme="majorHAnsi" w:hAnsiTheme="majorHAnsi" w:cstheme="majorHAnsi"/>
          <w:szCs w:val="22"/>
        </w:rPr>
        <w:t>that</w:t>
      </w:r>
      <w:r w:rsidRPr="00243027">
        <w:rPr>
          <w:rStyle w:val="StyleUnderline"/>
          <w:rFonts w:asciiTheme="majorHAnsi" w:hAnsiTheme="majorHAnsi" w:cstheme="majorHAnsi"/>
          <w:szCs w:val="22"/>
        </w:rPr>
        <w:t xml:space="preserve"> </w:t>
      </w:r>
      <w:r w:rsidRPr="00EA5DD8">
        <w:rPr>
          <w:rStyle w:val="StyleUnderline"/>
          <w:rFonts w:asciiTheme="majorHAnsi" w:hAnsiTheme="majorHAnsi" w:cstheme="majorHAnsi"/>
          <w:szCs w:val="22"/>
          <w:highlight w:val="cyan"/>
        </w:rPr>
        <w:t>h</w:t>
      </w:r>
      <w:r w:rsidRPr="00243027">
        <w:rPr>
          <w:rStyle w:val="StyleUnderline"/>
          <w:rFonts w:asciiTheme="majorHAnsi" w:hAnsiTheme="majorHAnsi" w:cstheme="majorHAnsi"/>
          <w:szCs w:val="22"/>
        </w:rPr>
        <w:t xml:space="preserve"> is true, I know that any </w:t>
      </w:r>
      <w:r w:rsidRPr="00EA5DD8">
        <w:rPr>
          <w:rStyle w:val="StyleUnderline"/>
          <w:rFonts w:asciiTheme="majorHAnsi" w:hAnsiTheme="majorHAnsi" w:cstheme="majorHAnsi"/>
          <w:szCs w:val="22"/>
          <w:highlight w:val="cyan"/>
        </w:rPr>
        <w:t xml:space="preserve">evidence against h is evidence against something </w:t>
      </w:r>
      <w:r w:rsidRPr="00243027">
        <w:rPr>
          <w:rStyle w:val="StyleUnderline"/>
          <w:rFonts w:asciiTheme="majorHAnsi" w:hAnsiTheme="majorHAnsi" w:cstheme="majorHAnsi"/>
          <w:szCs w:val="22"/>
        </w:rPr>
        <w:t>that is</w:t>
      </w:r>
      <w:r w:rsidRPr="00EA5DD8">
        <w:rPr>
          <w:rStyle w:val="StyleUnderline"/>
          <w:rFonts w:asciiTheme="majorHAnsi" w:hAnsiTheme="majorHAnsi" w:cstheme="majorHAnsi"/>
          <w:szCs w:val="22"/>
          <w:highlight w:val="cyan"/>
        </w:rPr>
        <w:t xml:space="preserve"> true; </w:t>
      </w:r>
      <w:r w:rsidRPr="00243027">
        <w:rPr>
          <w:rFonts w:asciiTheme="majorHAnsi" w:hAnsiTheme="majorHAnsi" w:cstheme="majorHAnsi"/>
          <w:szCs w:val="22"/>
        </w:rPr>
        <w:t xml:space="preserve">I know that such evidence is misleading. But </w:t>
      </w:r>
      <w:r w:rsidRPr="00EA5DD8">
        <w:rPr>
          <w:rStyle w:val="StyleUnderline"/>
          <w:rFonts w:asciiTheme="majorHAnsi" w:hAnsiTheme="majorHAnsi" w:cstheme="majorHAnsi"/>
          <w:szCs w:val="22"/>
          <w:highlight w:val="cyan"/>
        </w:rPr>
        <w:t xml:space="preserve">I should disregard evidence that </w:t>
      </w:r>
      <w:r w:rsidRPr="00243027">
        <w:rPr>
          <w:rStyle w:val="StyleUnderline"/>
          <w:rFonts w:asciiTheme="majorHAnsi" w:hAnsiTheme="majorHAnsi" w:cstheme="majorHAnsi"/>
          <w:szCs w:val="22"/>
        </w:rPr>
        <w:t xml:space="preserve">I know </w:t>
      </w:r>
      <w:r w:rsidRPr="00EA5DD8">
        <w:rPr>
          <w:rStyle w:val="StyleUnderline"/>
          <w:rFonts w:asciiTheme="majorHAnsi" w:hAnsiTheme="majorHAnsi" w:cstheme="majorHAnsi"/>
          <w:szCs w:val="22"/>
          <w:highlight w:val="cyan"/>
        </w:rPr>
        <w:t>is misleading.</w:t>
      </w:r>
      <w:r w:rsidRPr="00243027">
        <w:rPr>
          <w:rStyle w:val="StyleUnderline"/>
          <w:rFonts w:asciiTheme="majorHAnsi" w:hAnsiTheme="majorHAnsi" w:cstheme="majorHAnsi"/>
          <w:szCs w:val="22"/>
        </w:rPr>
        <w:t xml:space="preserve"> So, </w:t>
      </w:r>
      <w:r w:rsidRPr="00EA5DD8">
        <w:rPr>
          <w:rStyle w:val="StyleUnderline"/>
          <w:rFonts w:asciiTheme="majorHAnsi" w:hAnsiTheme="majorHAnsi" w:cstheme="majorHAnsi"/>
          <w:szCs w:val="22"/>
          <w:highlight w:val="cyan"/>
        </w:rPr>
        <w:t xml:space="preserve">once </w:t>
      </w:r>
      <w:r w:rsidRPr="00243027">
        <w:rPr>
          <w:rStyle w:val="StyleUnderline"/>
          <w:rFonts w:asciiTheme="majorHAnsi" w:hAnsiTheme="majorHAnsi" w:cstheme="majorHAnsi"/>
          <w:szCs w:val="22"/>
        </w:rPr>
        <w:t>I know that</w:t>
      </w:r>
      <w:r w:rsidRPr="00EA5DD8">
        <w:rPr>
          <w:rStyle w:val="StyleUnderline"/>
          <w:rFonts w:asciiTheme="majorHAnsi" w:hAnsiTheme="majorHAnsi" w:cstheme="majorHAnsi"/>
          <w:szCs w:val="22"/>
          <w:highlight w:val="cyan"/>
        </w:rPr>
        <w:t xml:space="preserve"> h is true, I</w:t>
      </w:r>
      <w:r w:rsidRPr="00243027">
        <w:rPr>
          <w:rStyle w:val="StyleUnderline"/>
          <w:rFonts w:asciiTheme="majorHAnsi" w:hAnsiTheme="majorHAnsi" w:cstheme="majorHAnsi"/>
          <w:szCs w:val="22"/>
        </w:rPr>
        <w:t xml:space="preserve"> am in a position to </w:t>
      </w:r>
      <w:r w:rsidRPr="00EA5DD8">
        <w:rPr>
          <w:rStyle w:val="StyleUnderline"/>
          <w:rFonts w:asciiTheme="majorHAnsi" w:hAnsiTheme="majorHAnsi" w:cstheme="majorHAnsi"/>
          <w:szCs w:val="22"/>
          <w:highlight w:val="cyan"/>
        </w:rPr>
        <w:t xml:space="preserve">disregard any future evidence </w:t>
      </w:r>
      <w:r w:rsidRPr="00243027">
        <w:rPr>
          <w:rStyle w:val="StyleUnderline"/>
          <w:rFonts w:asciiTheme="majorHAnsi" w:hAnsiTheme="majorHAnsi" w:cstheme="majorHAnsi"/>
          <w:szCs w:val="22"/>
        </w:rPr>
        <w:t xml:space="preserve">that seems to tell </w:t>
      </w:r>
      <w:r w:rsidRPr="00EA5DD8">
        <w:rPr>
          <w:rStyle w:val="StyleUnderline"/>
          <w:rFonts w:asciiTheme="majorHAnsi" w:hAnsiTheme="majorHAnsi" w:cstheme="majorHAnsi"/>
          <w:szCs w:val="22"/>
          <w:highlight w:val="cyan"/>
        </w:rPr>
        <w:t>against h.</w:t>
      </w:r>
      <w:r w:rsidRPr="00243027">
        <w:rPr>
          <w:rFonts w:asciiTheme="majorHAnsi" w:hAnsiTheme="majorHAnsi" w:cstheme="majorHAnsi"/>
          <w:szCs w:val="22"/>
        </w:rPr>
        <w:t xml:space="preserve"> (1973, 148)</w:t>
      </w:r>
    </w:p>
    <w:p w14:paraId="003B0E2E"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[7] Vote aff because it’s simple – evaluating responses to this is complicated so don’t</w:t>
      </w:r>
    </w:p>
    <w:p w14:paraId="749BAA70" w14:textId="77777777" w:rsidR="00E6669F" w:rsidRPr="00243027" w:rsidRDefault="00E6669F" w:rsidP="00E6669F">
      <w:pPr>
        <w:rPr>
          <w:rFonts w:asciiTheme="majorHAnsi" w:hAnsiTheme="majorHAnsi" w:cstheme="majorHAnsi"/>
        </w:rPr>
      </w:pPr>
      <w:r w:rsidRPr="00243027">
        <w:rPr>
          <w:rStyle w:val="Style13ptBold"/>
          <w:rFonts w:asciiTheme="majorHAnsi" w:hAnsiTheme="majorHAnsi" w:cstheme="majorHAnsi"/>
        </w:rPr>
        <w:t>Baker 04’</w:t>
      </w:r>
      <w:r w:rsidRPr="00243027">
        <w:rPr>
          <w:rFonts w:asciiTheme="majorHAnsi" w:hAnsiTheme="majorHAnsi" w:cstheme="majorHAnsi"/>
        </w:rPr>
        <w:t xml:space="preserve"> [Baker, Alan, 10-29-2004, "Simplicity (Stanford Encyclopedia of Philosophy)," </w:t>
      </w:r>
      <w:hyperlink r:id="rId26" w:history="1">
        <w:r w:rsidRPr="00243027">
          <w:rPr>
            <w:rStyle w:val="Hyperlink"/>
            <w:rFonts w:asciiTheme="majorHAnsi" w:hAnsiTheme="majorHAnsi" w:cstheme="majorHAnsi"/>
          </w:rPr>
          <w:t>https://plato.stanford.edu/entries/simplicity/</w:t>
        </w:r>
      </w:hyperlink>
      <w:r w:rsidRPr="00243027">
        <w:rPr>
          <w:rFonts w:asciiTheme="majorHAnsi" w:hAnsiTheme="majorHAnsi" w:cstheme="majorHAnsi"/>
        </w:rPr>
        <w:t>]</w:t>
      </w:r>
    </w:p>
    <w:p w14:paraId="12E67F95" w14:textId="77777777" w:rsidR="00E6669F" w:rsidRPr="00243027" w:rsidRDefault="00E6669F" w:rsidP="00E6669F">
      <w:pPr>
        <w:rPr>
          <w:rFonts w:asciiTheme="majorHAnsi" w:hAnsiTheme="majorHAnsi" w:cstheme="majorHAnsi"/>
          <w:sz w:val="8"/>
        </w:rPr>
      </w:pPr>
      <w:r w:rsidRPr="00243027">
        <w:rPr>
          <w:rFonts w:asciiTheme="majorHAnsi" w:hAnsiTheme="majorHAnsi" w:cstheme="majorHAnsi"/>
          <w:sz w:val="8"/>
        </w:rPr>
        <w:t xml:space="preserve">With respect to question (ii), there is an important distinction to be made between two sorts of simplicity principle. </w:t>
      </w:r>
      <w:r w:rsidRPr="00EA5DD8">
        <w:rPr>
          <w:rStyle w:val="StyleUnderline"/>
          <w:rFonts w:asciiTheme="majorHAnsi" w:hAnsiTheme="majorHAnsi" w:cstheme="majorHAnsi"/>
          <w:highlight w:val="cyan"/>
        </w:rPr>
        <w:t>Occam's Razor</w:t>
      </w:r>
      <w:r w:rsidRPr="00243027">
        <w:rPr>
          <w:rFonts w:asciiTheme="majorHAnsi" w:hAnsiTheme="majorHAnsi" w:cstheme="majorHAnsi"/>
          <w:sz w:val="8"/>
        </w:rPr>
        <w:t xml:space="preserve"> may be formulated </w:t>
      </w:r>
      <w:r w:rsidRPr="00EA5DD8">
        <w:rPr>
          <w:rStyle w:val="StyleUnderline"/>
          <w:rFonts w:asciiTheme="majorHAnsi" w:hAnsiTheme="majorHAnsi" w:cstheme="majorHAnsi"/>
          <w:highlight w:val="cyan"/>
        </w:rPr>
        <w:t>as an epistemic principle: if theory T is simpler than theory T*, then it is rational (other things being equal) to believe T rather than T*.</w:t>
      </w:r>
      <w:r w:rsidRPr="00243027">
        <w:rPr>
          <w:rFonts w:asciiTheme="majorHAnsi" w:hAnsiTheme="majorHAnsi" w:cstheme="majorHAnsi"/>
          <w:sz w:val="8"/>
        </w:rPr>
        <w:t xml:space="preserve"> Or it may be formulated as a methodological principle: if T is simpler than T* then it is rational to adopt T as one's working theory for scientific purposes. These two conceptions of Occam's Razor require different sorts of justification in answer to question (iii). In analyzing simplicity, it can be difficult to keep its two facets—elegance and parsimony—apart. Principles such as Occam's Razor are frequently stated in a way which is ambiguous between the two notions, for example, </w:t>
      </w:r>
      <w:r w:rsidRPr="00EA5DD8">
        <w:rPr>
          <w:rStyle w:val="StyleUnderline"/>
          <w:rFonts w:asciiTheme="majorHAnsi" w:hAnsiTheme="majorHAnsi" w:cstheme="majorHAnsi"/>
          <w:highlight w:val="cyan"/>
        </w:rPr>
        <w:t>“Don't multiply postulations beyond necessity</w:t>
      </w:r>
      <w:r w:rsidRPr="00243027">
        <w:rPr>
          <w:rFonts w:asciiTheme="majorHAnsi" w:hAnsiTheme="majorHAnsi" w:cstheme="majorHAnsi"/>
          <w:sz w:val="8"/>
        </w:rPr>
        <w:t>.” Here it is unclear whether ‘postulation’ refers to the entities being postulated, or the hypotheses which are doing the postulating, or both. The first reading corresponds to parsimony, the second to elegance. Examples of both sorts of simplicity principle can be found in the quotations given earlier in this section.</w:t>
      </w:r>
    </w:p>
    <w:p w14:paraId="2FB9206A"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[8] Affirm because either the neg is true meaning its bad for us to clash w/ it because it turns us into Fake News people OR it’s not meaning it’s a lie that you can’t vote on for ethics</w:t>
      </w:r>
    </w:p>
    <w:p w14:paraId="6C1D5F91"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 xml:space="preserve">[9] </w:t>
      </w:r>
      <w:r w:rsidRPr="00243027">
        <w:rPr>
          <w:rFonts w:asciiTheme="majorHAnsi" w:hAnsiTheme="majorHAnsi" w:cstheme="majorHAnsi"/>
          <w:u w:val="single"/>
        </w:rPr>
        <w:t>Decision Making Paradox</w:t>
      </w:r>
      <w:r w:rsidRPr="00243027">
        <w:rPr>
          <w:rFonts w:asciiTheme="majorHAnsi" w:hAnsiTheme="majorHAnsi" w:cstheme="majorHAnsi"/>
        </w:rPr>
        <w:t>- in order to judge we need a decision-making procedure to determine it is a good decision. But to chose a decision-making procedure requires another meta level decision making procedure leading to infinite regress so just vote aff to break the paradox.</w:t>
      </w:r>
    </w:p>
    <w:p w14:paraId="3DE82E71"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[10] GCB- I am the greatest conceivable being so vote for me because I am infinitely good. To prove this, I will make them contest the aff and say they are not under my control.</w:t>
      </w:r>
    </w:p>
    <w:p w14:paraId="0F4A8D21"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[11] Negative arguments presuppose the aff being true since they begin with a descriptive premise about the affirmative such as the aff does x, and then justify why x is bad. However, if the aff does not have truth value, that entails the descriptive premise would also not have truth value, which is contradictory.</w:t>
      </w:r>
    </w:p>
    <w:p w14:paraId="3A14E9EE"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 xml:space="preserve">[12] Negating affirms because it assumes that the 1ac is a statement that is worthy of contestation which means are arguments are legitimate. </w:t>
      </w:r>
    </w:p>
    <w:p w14:paraId="4F5F191D"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 xml:space="preserve">[13] </w:t>
      </w:r>
      <w:r w:rsidRPr="00243027">
        <w:rPr>
          <w:rFonts w:asciiTheme="majorHAnsi" w:hAnsiTheme="majorHAnsi" w:cstheme="majorHAnsi"/>
          <w:u w:val="single"/>
        </w:rPr>
        <w:t>Empirics</w:t>
      </w:r>
      <w:r w:rsidRPr="00243027">
        <w:rPr>
          <w:rFonts w:asciiTheme="majorHAnsi" w:hAnsiTheme="majorHAnsi" w:cstheme="majorHAnsi"/>
        </w:rPr>
        <w:t>- Quantum superposition proves different ethics can exist simultaneously.</w:t>
      </w:r>
    </w:p>
    <w:p w14:paraId="0E535C95" w14:textId="77777777" w:rsidR="00E6669F" w:rsidRPr="00243027" w:rsidRDefault="00E6669F" w:rsidP="00E6669F">
      <w:pPr>
        <w:rPr>
          <w:rFonts w:asciiTheme="majorHAnsi" w:hAnsiTheme="majorHAnsi" w:cstheme="majorHAnsi"/>
        </w:rPr>
      </w:pPr>
      <w:r w:rsidRPr="00243027">
        <w:rPr>
          <w:rStyle w:val="Style13ptBold"/>
          <w:rFonts w:asciiTheme="majorHAnsi" w:hAnsiTheme="majorHAnsi" w:cstheme="majorHAnsi"/>
        </w:rPr>
        <w:t>MIT ’19</w:t>
      </w:r>
      <w:r w:rsidRPr="00243027">
        <w:rPr>
          <w:rFonts w:asciiTheme="majorHAnsi" w:hAnsiTheme="majorHAnsi" w:cstheme="majorHAnsi"/>
        </w:rPr>
        <w:t xml:space="preserve"> (Emerging Technology from the arXiv archive page; Covers latest ideas from blog post about arXiv; 03/12/2019; “Emerging Technology from the arXiv archive page”; </w:t>
      </w:r>
      <w:hyperlink r:id="rId27" w:history="1">
        <w:r w:rsidRPr="00243027">
          <w:rPr>
            <w:rStyle w:val="Hyperlink"/>
            <w:rFonts w:asciiTheme="majorHAnsi" w:hAnsiTheme="majorHAnsi" w:cstheme="majorHAnsi"/>
          </w:rPr>
          <w:t>https://www.technologyreview.com/2019/03/12/136684/a-quantum-experiment-suggests-theres-no-such-thing-as-objective-reality/</w:t>
        </w:r>
      </w:hyperlink>
      <w:r w:rsidRPr="00243027">
        <w:rPr>
          <w:rFonts w:asciiTheme="majorHAnsi" w:hAnsiTheme="majorHAnsi" w:cstheme="majorHAnsi"/>
        </w:rPr>
        <w:t xml:space="preserve">; </w:t>
      </w:r>
      <w:r w:rsidRPr="00243027">
        <w:rPr>
          <w:rFonts w:asciiTheme="majorHAnsi" w:hAnsiTheme="majorHAnsi" w:cstheme="majorHAnsi"/>
          <w:i/>
        </w:rPr>
        <w:t>MIT Technology Review</w:t>
      </w:r>
      <w:r w:rsidRPr="00243027">
        <w:rPr>
          <w:rFonts w:asciiTheme="majorHAnsi" w:hAnsiTheme="majorHAnsi" w:cstheme="majorHAnsi"/>
        </w:rPr>
        <w:t>; accessed: 11/19/2020; MohulA)</w:t>
      </w:r>
    </w:p>
    <w:p w14:paraId="2F137AF3" w14:textId="77777777" w:rsidR="00E6669F" w:rsidRPr="00243027" w:rsidRDefault="00E6669F" w:rsidP="00E6669F">
      <w:pPr>
        <w:rPr>
          <w:rFonts w:asciiTheme="majorHAnsi" w:hAnsiTheme="majorHAnsi" w:cstheme="majorHAnsi"/>
          <w:sz w:val="16"/>
        </w:rPr>
      </w:pPr>
      <w:r w:rsidRPr="00243027">
        <w:rPr>
          <w:rFonts w:asciiTheme="majorHAnsi" w:hAnsiTheme="majorHAnsi" w:cstheme="majorHAnsi"/>
          <w:sz w:val="16"/>
        </w:rPr>
        <w:t xml:space="preserve">Back </w:t>
      </w:r>
      <w:r w:rsidRPr="00243027">
        <w:rPr>
          <w:rStyle w:val="StyleUnderline"/>
          <w:rFonts w:asciiTheme="majorHAnsi" w:hAnsiTheme="majorHAnsi" w:cstheme="majorHAnsi"/>
        </w:rPr>
        <w:t>in 1961, the Nobel Prize–winning physicist Eugene Wigner outlined a thought experiment that demonstrated</w:t>
      </w:r>
      <w:r w:rsidRPr="00243027">
        <w:rPr>
          <w:rFonts w:asciiTheme="majorHAnsi" w:hAnsiTheme="majorHAnsi" w:cstheme="majorHAnsi"/>
          <w:sz w:val="16"/>
        </w:rPr>
        <w:t xml:space="preserve"> one of the </w:t>
      </w:r>
      <w:r w:rsidRPr="00243027">
        <w:rPr>
          <w:rStyle w:val="StyleUnderline"/>
          <w:rFonts w:asciiTheme="majorHAnsi" w:hAnsiTheme="majorHAnsi" w:cstheme="majorHAnsi"/>
        </w:rPr>
        <w:t xml:space="preserve">lesser-known </w:t>
      </w:r>
      <w:r w:rsidRPr="00243027">
        <w:rPr>
          <w:rStyle w:val="Emphasis"/>
          <w:rFonts w:asciiTheme="majorHAnsi" w:hAnsiTheme="majorHAnsi" w:cstheme="majorHAnsi"/>
        </w:rPr>
        <w:t>paradoxes of quantum mechanics</w:t>
      </w:r>
      <w:r w:rsidRPr="00243027">
        <w:rPr>
          <w:rFonts w:asciiTheme="majorHAnsi" w:hAnsiTheme="majorHAnsi" w:cstheme="majorHAnsi"/>
          <w:sz w:val="16"/>
        </w:rPr>
        <w:t xml:space="preserve">. The experiment shows how </w:t>
      </w:r>
      <w:r w:rsidRPr="00243027">
        <w:rPr>
          <w:rStyle w:val="StyleUnderline"/>
          <w:rFonts w:asciiTheme="majorHAnsi" w:hAnsiTheme="majorHAnsi" w:cstheme="majorHAnsi"/>
        </w:rPr>
        <w:t xml:space="preserve">the strange nature of the </w:t>
      </w:r>
      <w:r w:rsidRPr="00EA5DD8">
        <w:rPr>
          <w:rStyle w:val="StyleUnderline"/>
          <w:rFonts w:asciiTheme="majorHAnsi" w:hAnsiTheme="majorHAnsi" w:cstheme="majorHAnsi"/>
          <w:highlight w:val="cyan"/>
        </w:rPr>
        <w:t>universe allows</w:t>
      </w:r>
      <w:r w:rsidRPr="00243027">
        <w:rPr>
          <w:rFonts w:asciiTheme="majorHAnsi" w:hAnsiTheme="majorHAnsi" w:cstheme="majorHAnsi"/>
          <w:sz w:val="16"/>
        </w:rPr>
        <w:t xml:space="preserve"> two </w:t>
      </w:r>
      <w:r w:rsidRPr="00EA5DD8">
        <w:rPr>
          <w:rStyle w:val="Emphasis"/>
          <w:rFonts w:asciiTheme="majorHAnsi" w:hAnsiTheme="majorHAnsi" w:cstheme="majorHAnsi"/>
          <w:highlight w:val="cyan"/>
        </w:rPr>
        <w:t>observers</w:t>
      </w:r>
      <w:r w:rsidRPr="00243027">
        <w:rPr>
          <w:rFonts w:asciiTheme="majorHAnsi" w:hAnsiTheme="majorHAnsi" w:cstheme="majorHAnsi"/>
          <w:sz w:val="16"/>
        </w:rPr>
        <w:t>—say, Wigner and Wigner’s friend—</w:t>
      </w:r>
      <w:r w:rsidRPr="00EA5DD8">
        <w:rPr>
          <w:rStyle w:val="Emphasis"/>
          <w:rFonts w:asciiTheme="majorHAnsi" w:hAnsiTheme="majorHAnsi" w:cstheme="majorHAnsi"/>
          <w:highlight w:val="cyan"/>
        </w:rPr>
        <w:t>to experience</w:t>
      </w:r>
      <w:r w:rsidRPr="00EA5DD8">
        <w:rPr>
          <w:rStyle w:val="StyleUnderline"/>
          <w:rFonts w:asciiTheme="majorHAnsi" w:hAnsiTheme="majorHAnsi" w:cstheme="majorHAnsi"/>
          <w:highlight w:val="cyan"/>
        </w:rPr>
        <w:t xml:space="preserve"> </w:t>
      </w:r>
      <w:r w:rsidRPr="00EA5DD8">
        <w:rPr>
          <w:rStyle w:val="Emphasis"/>
          <w:rFonts w:asciiTheme="majorHAnsi" w:hAnsiTheme="majorHAnsi" w:cstheme="majorHAnsi"/>
          <w:highlight w:val="cyan"/>
        </w:rPr>
        <w:t>different realities</w:t>
      </w:r>
      <w:r w:rsidRPr="00243027">
        <w:rPr>
          <w:rStyle w:val="StyleUnderline"/>
          <w:rFonts w:asciiTheme="majorHAnsi" w:hAnsiTheme="majorHAnsi" w:cstheme="majorHAnsi"/>
        </w:rPr>
        <w:t xml:space="preserve">. </w:t>
      </w:r>
      <w:r w:rsidRPr="00243027">
        <w:rPr>
          <w:rFonts w:asciiTheme="majorHAnsi" w:hAnsiTheme="majorHAnsi" w:cstheme="majorHAnsi"/>
          <w:sz w:val="16"/>
        </w:rPr>
        <w:t xml:space="preserve">Since then, physicists have used </w:t>
      </w:r>
      <w:r w:rsidRPr="00243027">
        <w:rPr>
          <w:rStyle w:val="StyleUnderline"/>
          <w:rFonts w:asciiTheme="majorHAnsi" w:hAnsiTheme="majorHAnsi" w:cstheme="majorHAnsi"/>
        </w:rPr>
        <w:t>the</w:t>
      </w:r>
      <w:r w:rsidRPr="00243027">
        <w:rPr>
          <w:rFonts w:asciiTheme="majorHAnsi" w:hAnsiTheme="majorHAnsi" w:cstheme="majorHAnsi"/>
          <w:sz w:val="16"/>
        </w:rPr>
        <w:t xml:space="preserve"> “Wigner’s Friend” </w:t>
      </w:r>
      <w:r w:rsidRPr="00243027">
        <w:rPr>
          <w:rStyle w:val="StyleUnderline"/>
          <w:rFonts w:asciiTheme="majorHAnsi" w:hAnsiTheme="majorHAnsi" w:cstheme="majorHAnsi"/>
        </w:rPr>
        <w:t>thought experiment</w:t>
      </w:r>
      <w:r w:rsidRPr="00243027">
        <w:rPr>
          <w:rFonts w:asciiTheme="majorHAnsi" w:hAnsiTheme="majorHAnsi" w:cstheme="majorHAnsi"/>
          <w:sz w:val="16"/>
        </w:rPr>
        <w:t xml:space="preserve"> to </w:t>
      </w:r>
      <w:r w:rsidRPr="00243027">
        <w:rPr>
          <w:rStyle w:val="StyleUnderline"/>
          <w:rFonts w:asciiTheme="majorHAnsi" w:hAnsiTheme="majorHAnsi" w:cstheme="majorHAnsi"/>
        </w:rPr>
        <w:t>explore the nature of measurement</w:t>
      </w:r>
      <w:r w:rsidRPr="00243027">
        <w:rPr>
          <w:rFonts w:asciiTheme="majorHAnsi" w:hAnsiTheme="majorHAnsi" w:cstheme="majorHAnsi"/>
          <w:sz w:val="16"/>
        </w:rPr>
        <w:t xml:space="preserve"> and to argue over whether objective facts can exist. That’s important because </w:t>
      </w:r>
      <w:r w:rsidRPr="00243027">
        <w:rPr>
          <w:rStyle w:val="StyleUnderline"/>
          <w:rFonts w:asciiTheme="majorHAnsi" w:hAnsiTheme="majorHAnsi" w:cstheme="majorHAnsi"/>
        </w:rPr>
        <w:t xml:space="preserve">scientists carry out experiments to establish objective facts. But if they experience different realities, the argument goes, </w:t>
      </w:r>
      <w:r w:rsidRPr="00243027">
        <w:rPr>
          <w:rStyle w:val="Emphasis"/>
          <w:rFonts w:asciiTheme="majorHAnsi" w:hAnsiTheme="majorHAnsi" w:cstheme="majorHAnsi"/>
        </w:rPr>
        <w:t xml:space="preserve">how can they agree on what these facts might be? </w:t>
      </w:r>
      <w:r w:rsidRPr="00243027">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243027">
        <w:rPr>
          <w:rStyle w:val="StyleUnderline"/>
          <w:rFonts w:asciiTheme="majorHAnsi" w:hAnsiTheme="majorHAnsi" w:cstheme="majorHAnsi"/>
        </w:rPr>
        <w:t>recent advances in quantum technologies</w:t>
      </w:r>
      <w:r w:rsidRPr="00243027">
        <w:rPr>
          <w:rFonts w:asciiTheme="majorHAnsi" w:hAnsiTheme="majorHAnsi" w:cstheme="majorHAnsi"/>
          <w:sz w:val="16"/>
        </w:rPr>
        <w:t xml:space="preserve"> have </w:t>
      </w:r>
      <w:r w:rsidRPr="00243027">
        <w:rPr>
          <w:rStyle w:val="StyleUnderline"/>
          <w:rFonts w:asciiTheme="majorHAnsi" w:hAnsiTheme="majorHAnsi" w:cstheme="majorHAnsi"/>
        </w:rPr>
        <w:t>made it possible to reproduce</w:t>
      </w:r>
      <w:r w:rsidRPr="00243027">
        <w:rPr>
          <w:rFonts w:asciiTheme="majorHAnsi" w:hAnsiTheme="majorHAnsi" w:cstheme="majorHAnsi"/>
          <w:sz w:val="16"/>
        </w:rPr>
        <w:t xml:space="preserve"> the Wigner’s Friend test in a </w:t>
      </w:r>
      <w:r w:rsidRPr="00243027">
        <w:rPr>
          <w:rStyle w:val="StyleUnderline"/>
          <w:rFonts w:asciiTheme="majorHAnsi" w:hAnsiTheme="majorHAnsi" w:cstheme="majorHAnsi"/>
        </w:rPr>
        <w:t>real experiment</w:t>
      </w:r>
      <w:r w:rsidRPr="00243027">
        <w:rPr>
          <w:rFonts w:asciiTheme="majorHAnsi" w:hAnsiTheme="majorHAnsi" w:cstheme="majorHAnsi"/>
          <w:sz w:val="16"/>
        </w:rPr>
        <w:t xml:space="preserve">. In other words, </w:t>
      </w:r>
      <w:r w:rsidRPr="00243027">
        <w:rPr>
          <w:rStyle w:val="Emphasis"/>
          <w:rFonts w:asciiTheme="majorHAnsi" w:hAnsiTheme="majorHAnsi" w:cstheme="majorHAnsi"/>
        </w:rPr>
        <w:t>it ought to be possible to create different realities and compare them</w:t>
      </w:r>
      <w:r w:rsidRPr="00243027">
        <w:rPr>
          <w:rFonts w:asciiTheme="majorHAnsi" w:hAnsiTheme="majorHAnsi" w:cstheme="majorHAnsi"/>
          <w:sz w:val="16"/>
        </w:rPr>
        <w:t xml:space="preserve"> in the lab to find out whether they can be reconciled. And today, Massimiliano Proietti at Heriot-Watt University in Edinburgh and a few colleagues say they have performed </w:t>
      </w:r>
      <w:r w:rsidRPr="00243027">
        <w:rPr>
          <w:rStyle w:val="StyleUnderline"/>
          <w:rFonts w:asciiTheme="majorHAnsi" w:hAnsiTheme="majorHAnsi" w:cstheme="majorHAnsi"/>
        </w:rPr>
        <w:t>this experiment</w:t>
      </w:r>
      <w:r w:rsidRPr="00243027">
        <w:rPr>
          <w:rFonts w:asciiTheme="majorHAnsi" w:hAnsiTheme="majorHAnsi" w:cstheme="majorHAnsi"/>
          <w:sz w:val="16"/>
        </w:rPr>
        <w:t xml:space="preserve"> for the first time: they have </w:t>
      </w:r>
      <w:r w:rsidRPr="00243027">
        <w:rPr>
          <w:rStyle w:val="StyleUnderline"/>
          <w:rFonts w:asciiTheme="majorHAnsi" w:hAnsiTheme="majorHAnsi" w:cstheme="majorHAnsi"/>
        </w:rPr>
        <w:t>created different realities and compared them</w:t>
      </w:r>
      <w:r w:rsidRPr="00243027">
        <w:rPr>
          <w:rFonts w:asciiTheme="majorHAnsi" w:hAnsiTheme="majorHAnsi" w:cstheme="majorHAnsi"/>
          <w:sz w:val="16"/>
        </w:rPr>
        <w:t>. Their conclusion is that Wigner was correct—</w:t>
      </w:r>
      <w:r w:rsidRPr="00243027">
        <w:rPr>
          <w:rStyle w:val="StyleUnderline"/>
          <w:rFonts w:asciiTheme="majorHAnsi" w:hAnsiTheme="majorHAnsi" w:cstheme="majorHAnsi"/>
        </w:rPr>
        <w:t xml:space="preserve">these realities can be made irreconcilable so that </w:t>
      </w:r>
      <w:r w:rsidRPr="00243027">
        <w:rPr>
          <w:rStyle w:val="Emphasis"/>
          <w:rFonts w:asciiTheme="majorHAnsi" w:hAnsiTheme="majorHAnsi" w:cstheme="majorHAnsi"/>
        </w:rPr>
        <w:t>it is impossible to agree on objective facts</w:t>
      </w:r>
      <w:r w:rsidRPr="00243027">
        <w:rPr>
          <w:rStyle w:val="StyleUnderline"/>
          <w:rFonts w:asciiTheme="majorHAnsi" w:hAnsiTheme="majorHAnsi" w:cstheme="majorHAnsi"/>
        </w:rPr>
        <w:t xml:space="preserve"> about an experiment. </w:t>
      </w:r>
      <w:r w:rsidRPr="00243027">
        <w:rPr>
          <w:rFonts w:asciiTheme="majorHAnsi" w:hAnsiTheme="majorHAnsi" w:cstheme="majorHAnsi"/>
          <w:sz w:val="16"/>
        </w:rPr>
        <w:t xml:space="preserve">Wigner’s original </w:t>
      </w:r>
      <w:r w:rsidRPr="00243027">
        <w:rPr>
          <w:rStyle w:val="StyleUnderline"/>
          <w:rFonts w:asciiTheme="majorHAnsi" w:hAnsiTheme="majorHAnsi" w:cstheme="majorHAnsi"/>
        </w:rPr>
        <w:t>thought experiment</w:t>
      </w:r>
      <w:r w:rsidRPr="00243027">
        <w:rPr>
          <w:rFonts w:asciiTheme="majorHAnsi" w:hAnsiTheme="majorHAnsi" w:cstheme="majorHAnsi"/>
          <w:sz w:val="16"/>
        </w:rPr>
        <w:t xml:space="preserve"> is straightforward in principle. It begins with a single polarized photon that, when measured, </w:t>
      </w:r>
      <w:r w:rsidRPr="00243027">
        <w:rPr>
          <w:rStyle w:val="StyleUnderline"/>
          <w:rFonts w:asciiTheme="majorHAnsi" w:hAnsiTheme="majorHAnsi" w:cstheme="majorHAnsi"/>
        </w:rPr>
        <w:t>can have either a horizontal polarization or a vertical polarization</w:t>
      </w:r>
      <w:r w:rsidRPr="00243027">
        <w:rPr>
          <w:rFonts w:asciiTheme="majorHAnsi" w:hAnsiTheme="majorHAnsi" w:cstheme="majorHAnsi"/>
          <w:sz w:val="16"/>
        </w:rPr>
        <w:t xml:space="preserve">. But before the measurement, </w:t>
      </w:r>
      <w:r w:rsidRPr="00EA5DD8">
        <w:rPr>
          <w:rStyle w:val="StyleUnderline"/>
          <w:rFonts w:asciiTheme="majorHAnsi" w:hAnsiTheme="majorHAnsi" w:cstheme="majorHAnsi"/>
          <w:highlight w:val="cyan"/>
        </w:rPr>
        <w:t>according to</w:t>
      </w:r>
      <w:r w:rsidRPr="00243027">
        <w:rPr>
          <w:rStyle w:val="StyleUnderline"/>
          <w:rFonts w:asciiTheme="majorHAnsi" w:hAnsiTheme="majorHAnsi" w:cstheme="majorHAnsi"/>
        </w:rPr>
        <w:t xml:space="preserve"> the </w:t>
      </w:r>
      <w:r w:rsidRPr="00EA5DD8">
        <w:rPr>
          <w:rStyle w:val="StyleUnderline"/>
          <w:rFonts w:asciiTheme="majorHAnsi" w:hAnsiTheme="majorHAnsi" w:cstheme="majorHAnsi"/>
          <w:highlight w:val="cyan"/>
        </w:rPr>
        <w:t>laws of quantum mechanics</w:t>
      </w:r>
      <w:r w:rsidRPr="00243027">
        <w:rPr>
          <w:rStyle w:val="StyleUnderline"/>
          <w:rFonts w:asciiTheme="majorHAnsi" w:hAnsiTheme="majorHAnsi" w:cstheme="majorHAnsi"/>
        </w:rPr>
        <w:t xml:space="preserve">, the </w:t>
      </w:r>
      <w:r w:rsidRPr="00EA5DD8">
        <w:rPr>
          <w:rStyle w:val="StyleUnderline"/>
          <w:rFonts w:asciiTheme="majorHAnsi" w:hAnsiTheme="majorHAnsi" w:cstheme="majorHAnsi"/>
          <w:highlight w:val="cyan"/>
        </w:rPr>
        <w:t xml:space="preserve">photon exists in both </w:t>
      </w:r>
      <w:r w:rsidRPr="00EA5DD8">
        <w:rPr>
          <w:rStyle w:val="Emphasis"/>
          <w:rFonts w:asciiTheme="majorHAnsi" w:hAnsiTheme="majorHAnsi" w:cstheme="majorHAnsi"/>
          <w:highlight w:val="cyan"/>
        </w:rPr>
        <w:t>polarization states at the same time</w:t>
      </w:r>
      <w:r w:rsidRPr="00243027">
        <w:rPr>
          <w:rFonts w:asciiTheme="majorHAnsi" w:hAnsiTheme="majorHAnsi" w:cstheme="majorHAnsi"/>
          <w:sz w:val="16"/>
        </w:rPr>
        <w:t>—</w:t>
      </w:r>
      <w:r w:rsidRPr="00243027">
        <w:rPr>
          <w:rStyle w:val="Emphasis"/>
          <w:rFonts w:asciiTheme="majorHAnsi" w:hAnsiTheme="majorHAnsi" w:cstheme="majorHAnsi"/>
        </w:rPr>
        <w:t xml:space="preserve">a so-called </w:t>
      </w:r>
      <w:r w:rsidRPr="00EA5DD8">
        <w:rPr>
          <w:rStyle w:val="Emphasis"/>
          <w:rFonts w:asciiTheme="majorHAnsi" w:hAnsiTheme="majorHAnsi" w:cstheme="majorHAnsi"/>
          <w:highlight w:val="cyan"/>
        </w:rPr>
        <w:t>superposition</w:t>
      </w:r>
      <w:r w:rsidRPr="00243027">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243027">
        <w:rPr>
          <w:rStyle w:val="StyleUnderline"/>
          <w:rFonts w:asciiTheme="majorHAnsi" w:hAnsiTheme="majorHAnsi" w:cstheme="majorHAnsi"/>
        </w:rPr>
        <w:t>Wigner can even perform an experiment to determine whether this superposition exists or not</w:t>
      </w:r>
      <w:r w:rsidRPr="00243027">
        <w:rPr>
          <w:rFonts w:asciiTheme="majorHAnsi" w:hAnsiTheme="majorHAnsi" w:cstheme="majorHAnsi"/>
          <w:sz w:val="16"/>
        </w:rPr>
        <w:t xml:space="preserve">. </w:t>
      </w:r>
      <w:r w:rsidRPr="00243027">
        <w:rPr>
          <w:rStyle w:val="StyleUnderline"/>
          <w:rFonts w:asciiTheme="majorHAnsi" w:hAnsiTheme="majorHAnsi" w:cstheme="majorHAnsi"/>
        </w:rPr>
        <w:t>This</w:t>
      </w:r>
      <w:r w:rsidRPr="00243027">
        <w:rPr>
          <w:rFonts w:asciiTheme="majorHAnsi" w:hAnsiTheme="majorHAnsi" w:cstheme="majorHAnsi"/>
          <w:sz w:val="16"/>
        </w:rPr>
        <w:t xml:space="preserve"> is a kind of </w:t>
      </w:r>
      <w:r w:rsidRPr="00243027">
        <w:rPr>
          <w:rStyle w:val="StyleUnderline"/>
          <w:rFonts w:asciiTheme="majorHAnsi" w:hAnsiTheme="majorHAnsi" w:cstheme="majorHAnsi"/>
        </w:rPr>
        <w:t xml:space="preserve">interference experiment showing that the photon and the measurement are indeed in a superposition. </w:t>
      </w:r>
      <w:r w:rsidRPr="00243027">
        <w:rPr>
          <w:rFonts w:asciiTheme="majorHAnsi" w:hAnsiTheme="majorHAnsi" w:cstheme="majorHAnsi"/>
          <w:sz w:val="16"/>
        </w:rPr>
        <w:t xml:space="preserve">From Wigner’s point of view, </w:t>
      </w:r>
      <w:r w:rsidRPr="00243027">
        <w:rPr>
          <w:rStyle w:val="Emphasis"/>
          <w:rFonts w:asciiTheme="majorHAnsi" w:hAnsiTheme="majorHAnsi" w:cstheme="majorHAnsi"/>
        </w:rPr>
        <w:t>this is a “fact”—the superposition exists</w:t>
      </w:r>
      <w:r w:rsidRPr="00243027">
        <w:rPr>
          <w:rFonts w:asciiTheme="majorHAnsi" w:hAnsiTheme="majorHAnsi" w:cstheme="majorHAnsi"/>
          <w:sz w:val="16"/>
        </w:rPr>
        <w:t xml:space="preserve">. And this fact suggests that a </w:t>
      </w:r>
      <w:r w:rsidRPr="00243027">
        <w:rPr>
          <w:rStyle w:val="StyleUnderline"/>
          <w:rFonts w:asciiTheme="majorHAnsi" w:hAnsiTheme="majorHAnsi" w:cstheme="majorHAnsi"/>
        </w:rPr>
        <w:t>measurement cannot have taken place</w:t>
      </w:r>
      <w:r w:rsidRPr="00243027">
        <w:rPr>
          <w:rFonts w:asciiTheme="majorHAnsi" w:hAnsiTheme="majorHAnsi" w:cstheme="majorHAnsi"/>
          <w:sz w:val="16"/>
        </w:rPr>
        <w:t xml:space="preserve">. But this is in stark contrast to the point of view of </w:t>
      </w:r>
      <w:r w:rsidRPr="00243027">
        <w:rPr>
          <w:rStyle w:val="StyleUnderline"/>
          <w:rFonts w:asciiTheme="majorHAnsi" w:hAnsiTheme="majorHAnsi" w:cstheme="majorHAnsi"/>
        </w:rPr>
        <w:t>the friend, who has indeed measured the photon’s polarization and recorded it.</w:t>
      </w:r>
      <w:r w:rsidRPr="00243027">
        <w:rPr>
          <w:rFonts w:asciiTheme="majorHAnsi" w:hAnsiTheme="majorHAnsi" w:cstheme="majorHAnsi"/>
          <w:sz w:val="16"/>
        </w:rPr>
        <w:t xml:space="preserve"> The friend </w:t>
      </w:r>
      <w:r w:rsidRPr="00243027">
        <w:rPr>
          <w:rStyle w:val="StyleUnderline"/>
          <w:rFonts w:asciiTheme="majorHAnsi" w:hAnsiTheme="majorHAnsi" w:cstheme="majorHAnsi"/>
        </w:rPr>
        <w:t>can</w:t>
      </w:r>
      <w:r w:rsidRPr="00243027">
        <w:rPr>
          <w:rFonts w:asciiTheme="majorHAnsi" w:hAnsiTheme="majorHAnsi" w:cstheme="majorHAnsi"/>
          <w:sz w:val="16"/>
        </w:rPr>
        <w:t xml:space="preserve"> even </w:t>
      </w:r>
      <w:r w:rsidRPr="00243027">
        <w:rPr>
          <w:rStyle w:val="StyleUnderline"/>
          <w:rFonts w:asciiTheme="majorHAnsi" w:hAnsiTheme="majorHAnsi" w:cstheme="majorHAnsi"/>
        </w:rPr>
        <w:t>call</w:t>
      </w:r>
      <w:r w:rsidRPr="00243027">
        <w:rPr>
          <w:rFonts w:asciiTheme="majorHAnsi" w:hAnsiTheme="majorHAnsi" w:cstheme="majorHAnsi"/>
          <w:sz w:val="16"/>
        </w:rPr>
        <w:t xml:space="preserve"> Wigner </w:t>
      </w:r>
      <w:r w:rsidRPr="00243027">
        <w:rPr>
          <w:rStyle w:val="StyleUnderline"/>
          <w:rFonts w:asciiTheme="majorHAnsi" w:hAnsiTheme="majorHAnsi" w:cstheme="majorHAnsi"/>
        </w:rPr>
        <w:t>and say the measurement has been done</w:t>
      </w:r>
      <w:r w:rsidRPr="00243027">
        <w:rPr>
          <w:rFonts w:asciiTheme="majorHAnsi" w:hAnsiTheme="majorHAnsi" w:cstheme="majorHAnsi"/>
          <w:sz w:val="16"/>
        </w:rPr>
        <w:t xml:space="preserve"> (provided the outcome is not revealed). So </w:t>
      </w:r>
      <w:r w:rsidRPr="00243027">
        <w:rPr>
          <w:rStyle w:val="Emphasis"/>
          <w:rFonts w:asciiTheme="majorHAnsi" w:hAnsiTheme="majorHAnsi" w:cstheme="majorHAnsi"/>
        </w:rPr>
        <w:t xml:space="preserve">the </w:t>
      </w:r>
      <w:r w:rsidRPr="00EA5DD8">
        <w:rPr>
          <w:rStyle w:val="Emphasis"/>
          <w:rFonts w:asciiTheme="majorHAnsi" w:hAnsiTheme="majorHAnsi" w:cstheme="majorHAnsi"/>
          <w:highlight w:val="cyan"/>
        </w:rPr>
        <w:t>two realities are at odds</w:t>
      </w:r>
      <w:r w:rsidRPr="00243027">
        <w:rPr>
          <w:rFonts w:asciiTheme="majorHAnsi" w:hAnsiTheme="majorHAnsi" w:cstheme="majorHAnsi"/>
          <w:sz w:val="16"/>
        </w:rPr>
        <w:t xml:space="preserve"> with each other. “</w:t>
      </w:r>
      <w:r w:rsidRPr="00243027">
        <w:rPr>
          <w:rStyle w:val="Emphasis"/>
          <w:rFonts w:asciiTheme="majorHAnsi" w:hAnsiTheme="majorHAnsi" w:cstheme="majorHAnsi"/>
        </w:rPr>
        <w:t>This calls into question the objective status</w:t>
      </w:r>
      <w:r w:rsidRPr="00243027">
        <w:rPr>
          <w:rFonts w:asciiTheme="majorHAnsi" w:hAnsiTheme="majorHAnsi" w:cstheme="majorHAnsi"/>
          <w:sz w:val="16"/>
        </w:rPr>
        <w:t xml:space="preserve"> of the facts established by the two observers,” say Proietti and co. That’s the theory, but last year Caslav Brukner, at the University of Vienna in Austria, came up with a way to re-create the Wigner’s Friend experiment in the lab by means of techniques involving the entanglement of many particles at the same time. The breakthrough that Proietti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243027">
        <w:rPr>
          <w:rStyle w:val="Emphasis"/>
          <w:rFonts w:asciiTheme="majorHAnsi" w:hAnsiTheme="majorHAnsi" w:cstheme="majorHAnsi"/>
        </w:rPr>
        <w:t>both realities can coexist even though they produce irreconcilable outcomes</w:t>
      </w:r>
      <w:r w:rsidRPr="00243027">
        <w:rPr>
          <w:rFonts w:asciiTheme="majorHAnsi" w:hAnsiTheme="majorHAnsi" w:cstheme="majorHAnsi"/>
          <w:sz w:val="16"/>
        </w:rPr>
        <w:t xml:space="preserve">, just as Wigner predicted. </w:t>
      </w:r>
      <w:r w:rsidRPr="00243027">
        <w:rPr>
          <w:rStyle w:val="StyleUnderline"/>
          <w:rFonts w:asciiTheme="majorHAnsi" w:hAnsiTheme="majorHAnsi" w:cstheme="majorHAnsi"/>
        </w:rPr>
        <w:t>That raises some fascinating questions that are forcing physicists to reconsider the nature of reality. The idea that observers can ultimately reconcile their measurements of some kind of fundamental reality is based on several assumptions</w:t>
      </w:r>
      <w:r w:rsidRPr="00243027">
        <w:rPr>
          <w:rFonts w:asciiTheme="majorHAnsi" w:hAnsiTheme="majorHAnsi" w:cstheme="majorHAnsi"/>
          <w:sz w:val="16"/>
        </w:rPr>
        <w:t xml:space="preserve">. </w:t>
      </w:r>
      <w:r w:rsidRPr="00243027">
        <w:rPr>
          <w:rStyle w:val="StyleUnderline"/>
          <w:rFonts w:asciiTheme="majorHAnsi" w:hAnsiTheme="majorHAnsi" w:cstheme="majorHAnsi"/>
        </w:rPr>
        <w:t xml:space="preserve">The first is that universal facts actually exist and that observers can agree on them. </w:t>
      </w:r>
      <w:r w:rsidRPr="00243027">
        <w:rPr>
          <w:rFonts w:asciiTheme="majorHAnsi" w:hAnsiTheme="majorHAnsi" w:cstheme="majorHAnsi"/>
          <w:sz w:val="16"/>
        </w:rPr>
        <w:t xml:space="preserve">But </w:t>
      </w:r>
      <w:r w:rsidRPr="00243027">
        <w:rPr>
          <w:rStyle w:val="Emphasis"/>
          <w:rFonts w:asciiTheme="majorHAnsi" w:hAnsiTheme="majorHAnsi" w:cstheme="majorHAnsi"/>
        </w:rPr>
        <w:t>there are other assumptions too</w:t>
      </w:r>
      <w:r w:rsidRPr="00243027">
        <w:rPr>
          <w:rFonts w:asciiTheme="majorHAnsi" w:hAnsiTheme="majorHAnsi" w:cstheme="majorHAnsi"/>
          <w:sz w:val="16"/>
        </w:rPr>
        <w:t xml:space="preserve">. </w:t>
      </w:r>
      <w:r w:rsidRPr="00243027">
        <w:rPr>
          <w:rStyle w:val="StyleUnderline"/>
          <w:rFonts w:asciiTheme="majorHAnsi" w:hAnsiTheme="majorHAnsi" w:cstheme="majorHAnsi"/>
        </w:rPr>
        <w:t>One is that observers have the freedom to make whatever observations they want</w:t>
      </w:r>
      <w:r w:rsidRPr="00243027">
        <w:rPr>
          <w:rFonts w:asciiTheme="majorHAnsi" w:hAnsiTheme="majorHAnsi" w:cstheme="majorHAnsi"/>
          <w:sz w:val="16"/>
        </w:rPr>
        <w:t xml:space="preserve">. </w:t>
      </w:r>
      <w:r w:rsidRPr="00243027">
        <w:rPr>
          <w:rStyle w:val="StyleUnderline"/>
          <w:rFonts w:asciiTheme="majorHAnsi" w:hAnsiTheme="majorHAnsi" w:cstheme="majorHAnsi"/>
        </w:rPr>
        <w:t>And another is that the choices one observer makes do not influence the choices other observers make</w:t>
      </w:r>
      <w:r w:rsidRPr="00243027">
        <w:rPr>
          <w:rFonts w:asciiTheme="majorHAnsi" w:hAnsiTheme="majorHAnsi" w:cstheme="majorHAnsi"/>
          <w:sz w:val="16"/>
        </w:rPr>
        <w:t xml:space="preserve">—an assumption that physicists call locality. If there is an objective reality that everyone can agree on, then these assumptions all hold. But Proietti and co’s result suggests that </w:t>
      </w:r>
      <w:r w:rsidRPr="00EA5DD8">
        <w:rPr>
          <w:rStyle w:val="Emphasis"/>
          <w:rFonts w:asciiTheme="majorHAnsi" w:hAnsiTheme="majorHAnsi" w:cstheme="majorHAnsi"/>
          <w:highlight w:val="cyan"/>
        </w:rPr>
        <w:t>objective reality does not exist</w:t>
      </w:r>
      <w:r w:rsidRPr="00243027">
        <w:rPr>
          <w:rFonts w:asciiTheme="majorHAnsi" w:hAnsiTheme="majorHAnsi" w:cstheme="majorHAnsi"/>
          <w:sz w:val="16"/>
        </w:rPr>
        <w:t xml:space="preserve">. In other words, the experiment suggests that </w:t>
      </w:r>
      <w:r w:rsidRPr="00243027">
        <w:rPr>
          <w:rStyle w:val="StyleUnderline"/>
          <w:rFonts w:asciiTheme="majorHAnsi" w:hAnsiTheme="majorHAnsi" w:cstheme="majorHAnsi"/>
        </w:rPr>
        <w:t>one or more of the assumptions—</w:t>
      </w:r>
      <w:r w:rsidRPr="00243027">
        <w:rPr>
          <w:rStyle w:val="Emphasis"/>
          <w:rFonts w:asciiTheme="majorHAnsi" w:hAnsiTheme="majorHAnsi" w:cstheme="majorHAnsi"/>
        </w:rPr>
        <w:t>the idea that there is a reality we can agree on</w:t>
      </w:r>
      <w:r w:rsidRPr="00243027">
        <w:rPr>
          <w:rStyle w:val="StyleUnderline"/>
          <w:rFonts w:asciiTheme="majorHAnsi" w:hAnsiTheme="majorHAnsi" w:cstheme="majorHAnsi"/>
        </w:rPr>
        <w:t xml:space="preserve">, the idea that we have </w:t>
      </w:r>
      <w:r w:rsidRPr="00243027">
        <w:rPr>
          <w:rStyle w:val="Emphasis"/>
          <w:rFonts w:asciiTheme="majorHAnsi" w:hAnsiTheme="majorHAnsi" w:cstheme="majorHAnsi"/>
        </w:rPr>
        <w:t>freedom of choice</w:t>
      </w:r>
      <w:r w:rsidRPr="00243027">
        <w:rPr>
          <w:rStyle w:val="StyleUnderline"/>
          <w:rFonts w:asciiTheme="majorHAnsi" w:hAnsiTheme="majorHAnsi" w:cstheme="majorHAnsi"/>
        </w:rPr>
        <w:t xml:space="preserve">, or the idea of locality—must be </w:t>
      </w:r>
      <w:r w:rsidRPr="00243027">
        <w:rPr>
          <w:rStyle w:val="Emphasis"/>
          <w:rFonts w:asciiTheme="majorHAnsi" w:hAnsiTheme="majorHAnsi" w:cstheme="majorHAnsi"/>
        </w:rPr>
        <w:t>wrong</w:t>
      </w:r>
      <w:r w:rsidRPr="00243027">
        <w:rPr>
          <w:rStyle w:val="StyleUnderline"/>
          <w:rFonts w:asciiTheme="majorHAnsi" w:hAnsiTheme="majorHAnsi" w:cstheme="majorHAnsi"/>
        </w:rPr>
        <w:t xml:space="preserve">. </w:t>
      </w:r>
      <w:r w:rsidRPr="00243027">
        <w:rPr>
          <w:rFonts w:asciiTheme="majorHAnsi" w:hAnsiTheme="majorHAnsi" w:cstheme="maj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243027">
        <w:rPr>
          <w:rStyle w:val="StyleUnderline"/>
          <w:rFonts w:asciiTheme="majorHAnsi" w:hAnsiTheme="majorHAnsi" w:cstheme="majorHAnsi"/>
        </w:rPr>
        <w:t>The scientific method relies on facts, established through repeated measurements</w:t>
      </w:r>
      <w:r w:rsidRPr="00243027">
        <w:rPr>
          <w:rFonts w:asciiTheme="majorHAnsi" w:hAnsiTheme="majorHAnsi" w:cstheme="majorHAnsi"/>
          <w:sz w:val="16"/>
        </w:rPr>
        <w:t xml:space="preserve"> </w:t>
      </w:r>
      <w:r w:rsidRPr="00243027">
        <w:rPr>
          <w:rStyle w:val="StyleUnderline"/>
          <w:rFonts w:asciiTheme="majorHAnsi" w:hAnsiTheme="majorHAnsi" w:cstheme="majorHAnsi"/>
        </w:rPr>
        <w:t>and agreed upon universally,</w:t>
      </w:r>
      <w:r w:rsidRPr="00243027">
        <w:rPr>
          <w:rFonts w:asciiTheme="majorHAnsi" w:hAnsiTheme="majorHAnsi" w:cstheme="majorHAnsi"/>
          <w:sz w:val="16"/>
        </w:rPr>
        <w:t xml:space="preserve"> independently of who observed them,” say Proietti and co. And yet </w:t>
      </w:r>
      <w:r w:rsidRPr="00243027">
        <w:rPr>
          <w:rStyle w:val="StyleUnderline"/>
          <w:rFonts w:asciiTheme="majorHAnsi" w:hAnsiTheme="majorHAnsi" w:cstheme="majorHAnsi"/>
        </w:rPr>
        <w:t xml:space="preserve">in the same paper, they undermine this idea, perhaps fatally. </w:t>
      </w:r>
      <w:r w:rsidRPr="00243027">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1960864F" w14:textId="77777777" w:rsidR="00E6669F" w:rsidRPr="00243027" w:rsidRDefault="00E6669F" w:rsidP="00E6669F">
      <w:pPr>
        <w:spacing w:after="0" w:line="240" w:lineRule="auto"/>
        <w:rPr>
          <w:rFonts w:asciiTheme="majorHAnsi" w:eastAsia="Times New Roman" w:hAnsiTheme="majorHAnsi" w:cstheme="majorHAnsi"/>
          <w:b/>
          <w:color w:val="000000" w:themeColor="text1"/>
          <w:sz w:val="26"/>
          <w:szCs w:val="26"/>
          <w:u w:val="single"/>
          <w:shd w:val="clear" w:color="auto" w:fill="FFFFFF"/>
          <w:lang w:eastAsia="zh-CN"/>
        </w:rPr>
      </w:pPr>
    </w:p>
    <w:p w14:paraId="270D49DC" w14:textId="77777777" w:rsidR="00E6669F" w:rsidRPr="00243027" w:rsidRDefault="00E6669F" w:rsidP="00E6669F">
      <w:pPr>
        <w:rPr>
          <w:rFonts w:asciiTheme="majorHAnsi" w:hAnsiTheme="majorHAnsi" w:cstheme="majorHAnsi"/>
        </w:rPr>
      </w:pPr>
    </w:p>
    <w:p w14:paraId="43D74980" w14:textId="77777777" w:rsidR="00E6669F" w:rsidRPr="00243027" w:rsidRDefault="00E6669F" w:rsidP="00E6669F">
      <w:pPr>
        <w:rPr>
          <w:rFonts w:asciiTheme="majorHAnsi" w:hAnsiTheme="majorHAnsi" w:cstheme="majorHAnsi"/>
        </w:rPr>
      </w:pPr>
    </w:p>
    <w:p w14:paraId="352B7F67" w14:textId="77777777" w:rsidR="00E6669F" w:rsidRPr="00243027" w:rsidRDefault="00E6669F" w:rsidP="00E6669F">
      <w:pPr>
        <w:pStyle w:val="Heading3"/>
        <w:rPr>
          <w:rFonts w:asciiTheme="majorHAnsi" w:hAnsiTheme="majorHAnsi" w:cstheme="majorHAnsi"/>
        </w:rPr>
      </w:pPr>
      <w:r w:rsidRPr="00243027">
        <w:rPr>
          <w:rFonts w:asciiTheme="majorHAnsi" w:hAnsiTheme="majorHAnsi" w:cstheme="majorHAnsi"/>
        </w:rPr>
        <w:t>1AC – Underview</w:t>
      </w:r>
    </w:p>
    <w:p w14:paraId="60C36C55"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Treat each theoretical argument as drop the debater – they have the ability to meet them but chose not to and its key to normset</w:t>
      </w:r>
    </w:p>
    <w:p w14:paraId="441FD185"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 xml:space="preserve">[1] 1AR theory is legit – anything else means </w:t>
      </w:r>
      <w:r w:rsidRPr="00243027">
        <w:rPr>
          <w:rFonts w:asciiTheme="majorHAnsi" w:hAnsiTheme="majorHAnsi" w:cstheme="majorHAnsi"/>
          <w:u w:val="single"/>
        </w:rPr>
        <w:t xml:space="preserve">infinite abuse </w:t>
      </w:r>
      <w:r w:rsidRPr="00243027">
        <w:rPr>
          <w:rFonts w:asciiTheme="majorHAnsi" w:hAnsiTheme="majorHAnsi" w:cstheme="majorHAnsi"/>
        </w:rPr>
        <w:t xml:space="preserve">– drop the debater, competing interps, no rvis and the highest layer of the round – 1AR is </w:t>
      </w:r>
      <w:r w:rsidRPr="00243027">
        <w:rPr>
          <w:rFonts w:asciiTheme="majorHAnsi" w:hAnsiTheme="majorHAnsi" w:cstheme="majorHAnsi"/>
          <w:u w:val="single"/>
        </w:rPr>
        <w:t>too short</w:t>
      </w:r>
      <w:r w:rsidRPr="00243027">
        <w:rPr>
          <w:rFonts w:asciiTheme="majorHAnsi" w:hAnsiTheme="majorHAnsi" w:cstheme="majorHAnsi"/>
        </w:rPr>
        <w:t xml:space="preserve"> to make up for the time trade-off – no RVIs or 2NR theory and paradigm issues– 6 min 2NR means they can </w:t>
      </w:r>
      <w:r w:rsidRPr="00243027">
        <w:rPr>
          <w:rFonts w:asciiTheme="majorHAnsi" w:hAnsiTheme="majorHAnsi" w:cstheme="majorHAnsi"/>
          <w:u w:val="single"/>
        </w:rPr>
        <w:t>brute force</w:t>
      </w:r>
      <w:r w:rsidRPr="00243027">
        <w:rPr>
          <w:rFonts w:asciiTheme="majorHAnsi" w:hAnsiTheme="majorHAnsi" w:cstheme="majorHAnsi"/>
        </w:rPr>
        <w:t xml:space="preserve"> me every time.</w:t>
      </w:r>
    </w:p>
    <w:p w14:paraId="13B5B096"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[2] No 2NR “I meet” arguments</w:t>
      </w:r>
    </w:p>
    <w:p w14:paraId="3C443918"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 xml:space="preserve">A] Skews theory ground because they’re each a NIB for me to winning theory which kills my ability to check abuse. </w:t>
      </w:r>
    </w:p>
    <w:p w14:paraId="204F15F4"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 xml:space="preserve">B] Skews time, they can make three minutes of blippy I meets that I can’t cover because the 2AR is too short. </w:t>
      </w:r>
    </w:p>
    <w:p w14:paraId="1509E904"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[3] No new 2n arguments, weighing, and paradigm issues. a) overloads the 2AR with a massive clarification burden b) it becomes impossible to check NC abuse if you can dump on reasons the shell doesn't matter in the 2NR – c) neg has access to bidirectional shells which makes neg shells impossible to meet and impact turns your reading of the shells since I’ll always lose on an interpretation</w:t>
      </w:r>
    </w:p>
    <w:p w14:paraId="383CFAD9"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[4] Check all neg interps and K/DA links in CX – 1) avoids infinite regress due to links and interps 2) otherwise reevlaute under the neg’s K 3) norms – you’d do the same with TFW</w:t>
      </w:r>
    </w:p>
    <w:p w14:paraId="167019BF"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[5] The neg may not read nibs or OCIs (offensive counterinterps) a) you can up-layer for 7 minutes that I have to answer before I even have access to offense b) inf neg abuse since you would just read 7 mins of auto-negate arguments c) OCIs are just shorter theory args they can blow up. This means they must only line by line aff arguments, since otherwise they function as nibs before I access warrants.</w:t>
      </w:r>
    </w:p>
    <w:p w14:paraId="65986FBA"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 xml:space="preserve">[6] No neg analytics - I don’t have time to cover 100 blippy arguments in the NC since you can read 7 min of analytics and extend any of them to win. </w:t>
      </w:r>
    </w:p>
    <w:p w14:paraId="24032D61"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[7] No neg arguments – skews me to answer those. Answering this triggers a contradiction since it relies on an analytic argument and those affirm since I spoke first and they were your fault for creating.</w:t>
      </w:r>
    </w:p>
    <w:p w14:paraId="28F0B0EA"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 xml:space="preserve">[8] The neg may not read meta-theory – I only have time to check abuse 1 time but you can do it in the NC and 2N, up-layering my attempt means we never get to the best norm. This means reject any reason why an aff spike is bad since they claim aff theory is unfair. </w:t>
      </w:r>
    </w:p>
    <w:p w14:paraId="34BFD035"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[9] Reject out of round violations since a) you can pull up someone saying the f word and reading the k which polarizes argumentation and means someone always loses b) not jurisdictional since the judge can only vote for the better debate, the violation doesn't happen in round.</w:t>
      </w:r>
    </w:p>
    <w:p w14:paraId="3DA35ADE"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[10] The neg may not read overview answers to aff arguments – they can up-layer all aff arguments for 7 minutes and the 1ar has to shift through it all. I have a computer virus that prevents changing font size and everything’s in an overview.</w:t>
      </w:r>
      <w:r>
        <w:rPr>
          <w:rFonts w:asciiTheme="majorHAnsi" w:hAnsiTheme="majorHAnsi" w:cstheme="majorHAnsi"/>
        </w:rPr>
        <w:t xml:space="preserve"> </w:t>
      </w:r>
    </w:p>
    <w:p w14:paraId="3EE1D9C7"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[11] Aff theory first – it’s a much larger strategic loss because 1min is ¼ of the 1AR vs 1/7 of the 1NC which means there’s more abuse if I’m devoting a larger fraction of time.</w:t>
      </w:r>
      <w:r>
        <w:rPr>
          <w:rFonts w:asciiTheme="majorHAnsi" w:hAnsiTheme="majorHAnsi" w:cstheme="majorHAnsi"/>
        </w:rPr>
        <w:t xml:space="preserve"> Reject all neg args against the ROB because they assume the ROB is true.</w:t>
      </w:r>
    </w:p>
    <w:p w14:paraId="796C8D0B" w14:textId="77777777" w:rsidR="00E6669F" w:rsidRPr="00243027" w:rsidRDefault="00E6669F" w:rsidP="00E6669F">
      <w:pPr>
        <w:pStyle w:val="Heading4"/>
        <w:rPr>
          <w:rFonts w:asciiTheme="majorHAnsi" w:hAnsiTheme="majorHAnsi" w:cstheme="majorHAnsi"/>
          <w:bCs w:val="0"/>
        </w:rPr>
      </w:pPr>
      <w:r w:rsidRPr="00243027">
        <w:rPr>
          <w:rFonts w:asciiTheme="majorHAnsi" w:hAnsiTheme="majorHAnsi" w:cstheme="majorHAnsi"/>
        </w:rPr>
        <w:t xml:space="preserve">[12] Neg shells may not </w:t>
      </w:r>
      <w:r w:rsidRPr="00243027">
        <w:rPr>
          <w:rFonts w:asciiTheme="majorHAnsi" w:hAnsiTheme="majorHAnsi" w:cstheme="majorHAnsi"/>
          <w:bCs w:val="0"/>
        </w:rPr>
        <w:t>be bidirectional because they should be aff specific. If they are, drop them for exacerbating time skew which is lexically prior.</w:t>
      </w:r>
    </w:p>
    <w:p w14:paraId="546BD276"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 xml:space="preserve">[13] Refer to me in theory violation as </w:t>
      </w:r>
      <w:r>
        <w:rPr>
          <w:rFonts w:asciiTheme="majorHAnsi" w:hAnsiTheme="majorHAnsi" w:cstheme="majorHAnsi"/>
        </w:rPr>
        <w:t>koustubh</w:t>
      </w:r>
      <w:r w:rsidRPr="00243027">
        <w:rPr>
          <w:rFonts w:asciiTheme="majorHAnsi" w:hAnsiTheme="majorHAnsi" w:cstheme="majorHAnsi"/>
        </w:rPr>
        <w:t>– anything else justifies misnaming and destroys predictability since I don’t know what they refer to</w:t>
      </w:r>
    </w:p>
    <w:p w14:paraId="4775CF42"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[14] Allow new 2ar responses to nc arguments but not new 2n responses a) reciprocity - the NC has 7 minutes of rebuttal time while I only have 4 minutes, the 2ar makes it 7-7. b) Time skew – the 2n can overload the aff with args and makes the 2a impossible – allows for the neg to auto-win every round</w:t>
      </w:r>
    </w:p>
    <w:p w14:paraId="0D9D0161"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[15] Theory or K indicts on spikes is drop the arg a] my theory paradigms are simply presented models for debate b] its key to reciprocity since one line shouldn’t warrant the death penalty</w:t>
      </w:r>
    </w:p>
    <w:p w14:paraId="5B4A9704"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 xml:space="preserve">[16] All neg interps are counter interps since the aff takes an implicit stance on every issue which means you need an rvi to become offensive. You should accept all aff interps and assume I meet neg theory since the aff speaks in the dark and I have to take a stance on something, you can at least react and adapt. </w:t>
      </w:r>
    </w:p>
    <w:p w14:paraId="579057CF"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[17] I don’t have to take a stance on anything in cross – a) judges don’t flow it b) let’s the 2NR go all in on something I wasn’t prepared for</w:t>
      </w:r>
    </w:p>
    <w:p w14:paraId="5785747E"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[18] The neg debater must say the words “praise the spaghetti monster” once every speech – anything else causes the spaghetti monster to kill us all which is a reason to reject them</w:t>
      </w:r>
    </w:p>
    <w:p w14:paraId="35D2ECE0"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[19] They must call me “Kaps” in cross examination, anything else incentivizes psychological violence which is a reason to reject them</w:t>
      </w:r>
    </w:p>
    <w:p w14:paraId="77D624D0"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[20] No neg arguments – key to letting me hang out with my friends faster after round</w:t>
      </w:r>
    </w:p>
    <w:p w14:paraId="6D4F3ECA"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 xml:space="preserve">[21] No prep time for the neg -  key to allow for strategic on the fly thinking </w:t>
      </w:r>
    </w:p>
    <w:p w14:paraId="1428B5B6"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[22] Don’t evaluate the 1NC – key to stop them from reading boring policy positions</w:t>
      </w:r>
    </w:p>
    <w:p w14:paraId="78CFB100"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[23] Plan – The member nations of the World Trade Organization ought to reduce intellectual property protections for medicines by implementing a one-and-done approach for patent protection.</w:t>
      </w:r>
    </w:p>
    <w:p w14:paraId="52C63B72" w14:textId="77777777" w:rsidR="00E6669F" w:rsidRPr="00243027" w:rsidRDefault="00E6669F" w:rsidP="00E6669F">
      <w:pPr>
        <w:rPr>
          <w:rFonts w:asciiTheme="majorHAnsi" w:hAnsiTheme="majorHAnsi" w:cstheme="majorHAnsi"/>
        </w:rPr>
      </w:pPr>
      <w:r w:rsidRPr="00243027">
        <w:rPr>
          <w:rStyle w:val="Style13ptBold"/>
          <w:rFonts w:asciiTheme="majorHAnsi" w:hAnsiTheme="majorHAnsi" w:cstheme="majorHAnsi"/>
        </w:rPr>
        <w:t>Feldman 3</w:t>
      </w:r>
      <w:r w:rsidRPr="00243027">
        <w:rPr>
          <w:rFonts w:asciiTheme="majorHAnsi" w:hAnsiTheme="majorHAnsi" w:cstheme="majorHAnsi"/>
        </w:rPr>
        <w:t xml:space="preserve"> Robin Feldman 2-11-2019 "‘One-and-done’ for new drugs could cut patent thickets and boost generic competition" </w:t>
      </w:r>
      <w:hyperlink r:id="rId28" w:history="1">
        <w:r w:rsidRPr="00243027">
          <w:rPr>
            <w:rStyle w:val="Hyperlink"/>
            <w:rFonts w:asciiTheme="majorHAnsi" w:hAnsiTheme="majorHAnsi" w:cstheme="majorHAnsi"/>
          </w:rPr>
          <w:t>https://www.statnews.com/2019/02/11/drug-patent-protection-one-done/</w:t>
        </w:r>
      </w:hyperlink>
      <w:r w:rsidRPr="00243027">
        <w:rPr>
          <w:rFonts w:asciiTheme="majorHAnsi" w:hAnsiTheme="majorHAnsi" w:cstheme="majorHAnsi"/>
        </w:rPr>
        <w:t xml:space="preserve"> (Arthur J. Goldberg Distinguished Professor of Law, Albert Abramson ’54 Distinguished Professor of Law Chair, and Director of the Center for Innovation)//SidK + Elmer </w:t>
      </w:r>
    </w:p>
    <w:p w14:paraId="19E3545D" w14:textId="77777777" w:rsidR="00E6669F" w:rsidRPr="00243027" w:rsidRDefault="00E6669F" w:rsidP="00E6669F">
      <w:pPr>
        <w:rPr>
          <w:rFonts w:asciiTheme="majorHAnsi" w:hAnsiTheme="majorHAnsi" w:cstheme="majorHAnsi"/>
          <w:sz w:val="16"/>
        </w:rPr>
      </w:pPr>
      <w:r w:rsidRPr="00243027">
        <w:rPr>
          <w:rFonts w:asciiTheme="majorHAnsi" w:hAnsiTheme="majorHAnsi" w:cstheme="majorHAnsi"/>
          <w:u w:val="single"/>
        </w:rPr>
        <w:t xml:space="preserve">I believe that </w:t>
      </w:r>
      <w:r w:rsidRPr="00EA5DD8">
        <w:rPr>
          <w:rFonts w:asciiTheme="majorHAnsi" w:hAnsiTheme="majorHAnsi" w:cstheme="majorHAnsi"/>
          <w:highlight w:val="cyan"/>
          <w:u w:val="single"/>
        </w:rPr>
        <w:t xml:space="preserve">one period of protection </w:t>
      </w:r>
      <w:r w:rsidRPr="00EA5DD8">
        <w:rPr>
          <w:rFonts w:asciiTheme="majorHAnsi" w:hAnsiTheme="majorHAnsi" w:cstheme="majorHAnsi"/>
          <w:b/>
          <w:bCs/>
          <w:highlight w:val="cyan"/>
          <w:u w:val="single"/>
          <w:bdr w:val="single" w:sz="4" w:space="0" w:color="auto"/>
        </w:rPr>
        <w:t>should be enough</w:t>
      </w:r>
      <w:r w:rsidRPr="00243027">
        <w:rPr>
          <w:rFonts w:asciiTheme="majorHAnsi" w:hAnsiTheme="majorHAnsi" w:cstheme="majorHAnsi"/>
          <w:u w:val="single"/>
        </w:rPr>
        <w:t xml:space="preserve">. We should </w:t>
      </w:r>
      <w:r w:rsidRPr="00EA5DD8">
        <w:rPr>
          <w:rFonts w:asciiTheme="majorHAnsi" w:hAnsiTheme="majorHAnsi" w:cstheme="majorHAnsi"/>
          <w:highlight w:val="cyan"/>
          <w:u w:val="single"/>
        </w:rPr>
        <w:t xml:space="preserve">make </w:t>
      </w:r>
      <w:r w:rsidRPr="00243027">
        <w:rPr>
          <w:rFonts w:asciiTheme="majorHAnsi" w:hAnsiTheme="majorHAnsi" w:cstheme="majorHAnsi"/>
          <w:u w:val="single"/>
        </w:rPr>
        <w:t xml:space="preserve">the </w:t>
      </w:r>
      <w:r w:rsidRPr="00EA5DD8">
        <w:rPr>
          <w:rFonts w:asciiTheme="majorHAnsi" w:hAnsiTheme="majorHAnsi" w:cstheme="majorHAnsi"/>
          <w:highlight w:val="cyan"/>
          <w:u w:val="single"/>
        </w:rPr>
        <w:t xml:space="preserve">legal changes </w:t>
      </w:r>
      <w:r w:rsidRPr="00243027">
        <w:rPr>
          <w:rFonts w:asciiTheme="majorHAnsi" w:hAnsiTheme="majorHAnsi" w:cstheme="majorHAnsi"/>
          <w:u w:val="single"/>
        </w:rPr>
        <w:t xml:space="preserve">necessary </w:t>
      </w:r>
      <w:r w:rsidRPr="00EA5DD8">
        <w:rPr>
          <w:rFonts w:asciiTheme="majorHAnsi" w:hAnsiTheme="majorHAnsi" w:cstheme="majorHAnsi"/>
          <w:highlight w:val="cyan"/>
          <w:u w:val="single"/>
        </w:rPr>
        <w:t xml:space="preserve">to prevent companies </w:t>
      </w:r>
      <w:r w:rsidRPr="00EA5DD8">
        <w:rPr>
          <w:rFonts w:asciiTheme="majorHAnsi" w:hAnsiTheme="majorHAnsi" w:cstheme="majorHAnsi"/>
          <w:b/>
          <w:bCs/>
          <w:highlight w:val="cyan"/>
          <w:u w:val="single"/>
        </w:rPr>
        <w:t>from building patent walls</w:t>
      </w:r>
      <w:r w:rsidRPr="00EA5DD8">
        <w:rPr>
          <w:rFonts w:asciiTheme="majorHAnsi" w:hAnsiTheme="majorHAnsi" w:cstheme="majorHAnsi"/>
          <w:highlight w:val="cyan"/>
          <w:u w:val="single"/>
        </w:rPr>
        <w:t xml:space="preserve"> </w:t>
      </w:r>
      <w:r w:rsidRPr="00243027">
        <w:rPr>
          <w:rFonts w:asciiTheme="majorHAnsi" w:hAnsiTheme="majorHAnsi" w:cstheme="majorHAnsi"/>
          <w:u w:val="single"/>
        </w:rPr>
        <w:t xml:space="preserve">and piling up mountains of rights. This could be </w:t>
      </w:r>
      <w:r w:rsidRPr="00EA5DD8">
        <w:rPr>
          <w:rFonts w:asciiTheme="majorHAnsi" w:hAnsiTheme="majorHAnsi" w:cstheme="majorHAnsi"/>
          <w:highlight w:val="cyan"/>
          <w:u w:val="single"/>
        </w:rPr>
        <w:t xml:space="preserve">accomplished </w:t>
      </w:r>
      <w:r w:rsidRPr="00EA5DD8">
        <w:rPr>
          <w:rFonts w:asciiTheme="majorHAnsi" w:hAnsiTheme="majorHAnsi" w:cstheme="majorHAnsi"/>
          <w:b/>
          <w:bCs/>
          <w:highlight w:val="cyan"/>
          <w:u w:val="single"/>
          <w:bdr w:val="single" w:sz="4" w:space="0" w:color="auto"/>
        </w:rPr>
        <w:t>by a “one-and-done” approach</w:t>
      </w:r>
      <w:r w:rsidRPr="00EA5DD8">
        <w:rPr>
          <w:rFonts w:asciiTheme="majorHAnsi" w:hAnsiTheme="majorHAnsi" w:cstheme="majorHAnsi"/>
          <w:highlight w:val="cyan"/>
          <w:u w:val="single"/>
        </w:rPr>
        <w:t xml:space="preserve"> </w:t>
      </w:r>
      <w:r w:rsidRPr="00243027">
        <w:rPr>
          <w:rFonts w:asciiTheme="majorHAnsi" w:hAnsiTheme="majorHAnsi" w:cstheme="majorHAnsi"/>
          <w:u w:val="single"/>
        </w:rPr>
        <w:t>for patent protection. Under it, a drug would receive just one period of exclusivity, and no more</w:t>
      </w:r>
      <w:r w:rsidRPr="00243027">
        <w:rPr>
          <w:rFonts w:asciiTheme="majorHAnsi" w:hAnsiTheme="majorHAnsi" w:cstheme="majorHAnsi"/>
          <w:sz w:val="16"/>
        </w:rPr>
        <w:t xml:space="preserve">. The choice of which “one” could be left entirely in the hands of the pharmaceutical company, with the election made when the FDA approves the drug. </w:t>
      </w:r>
      <w:r w:rsidRPr="00243027">
        <w:rPr>
          <w:rFonts w:asciiTheme="majorHAnsi" w:hAnsiTheme="majorHAnsi" w:cstheme="majorHAnsi"/>
          <w:u w:val="single"/>
        </w:rPr>
        <w:t>Perhaps development of the drug went swiftly and smoothly, so the remaining life of one of the drug’s patents is of greatest value</w:t>
      </w:r>
      <w:r w:rsidRPr="00243027">
        <w:rPr>
          <w:rFonts w:asciiTheme="majorHAnsi" w:hAnsiTheme="majorHAnsi" w:cstheme="majorHAnsi"/>
          <w:sz w:val="16"/>
        </w:rPr>
        <w:t xml:space="preserve">. Perhaps development languished, so designation as an orphan drug or some other benefit would bring greater reward. </w:t>
      </w:r>
      <w:r w:rsidRPr="00243027">
        <w:rPr>
          <w:rFonts w:asciiTheme="majorHAnsi" w:hAnsiTheme="majorHAnsi" w:cstheme="majorHAnsi"/>
          <w:u w:val="single"/>
        </w:rPr>
        <w:t>The choice would be up to the company itself, based on its own calculation of the maximum benefit.</w:t>
      </w:r>
      <w:r w:rsidRPr="00243027">
        <w:rPr>
          <w:rFonts w:asciiTheme="majorHAnsi" w:hAnsiTheme="majorHAnsi" w:cstheme="majorHAnsi"/>
          <w:sz w:val="16"/>
        </w:rPr>
        <w:t xml:space="preserve"> </w:t>
      </w:r>
      <w:r w:rsidRPr="00EA5DD8">
        <w:rPr>
          <w:rFonts w:asciiTheme="majorHAnsi" w:hAnsiTheme="majorHAnsi" w:cstheme="majorHAnsi"/>
          <w:highlight w:val="cyan"/>
          <w:u w:val="single"/>
        </w:rPr>
        <w:t>The result</w:t>
      </w:r>
      <w:r w:rsidRPr="00243027">
        <w:rPr>
          <w:rFonts w:asciiTheme="majorHAnsi" w:hAnsiTheme="majorHAnsi" w:cstheme="majorHAnsi"/>
          <w:u w:val="single"/>
        </w:rPr>
        <w:t xml:space="preserve">, however, </w:t>
      </w:r>
      <w:r w:rsidRPr="00EA5DD8">
        <w:rPr>
          <w:rFonts w:asciiTheme="majorHAnsi" w:hAnsiTheme="majorHAnsi" w:cstheme="majorHAnsi"/>
          <w:highlight w:val="cyan"/>
          <w:u w:val="single"/>
        </w:rPr>
        <w:t xml:space="preserve">is that a </w:t>
      </w:r>
      <w:r w:rsidRPr="00243027">
        <w:rPr>
          <w:rFonts w:asciiTheme="majorHAnsi" w:hAnsiTheme="majorHAnsi" w:cstheme="majorHAnsi"/>
          <w:u w:val="single"/>
        </w:rPr>
        <w:t xml:space="preserve">pharmaceutical </w:t>
      </w:r>
      <w:r w:rsidRPr="00EA5DD8">
        <w:rPr>
          <w:rFonts w:asciiTheme="majorHAnsi" w:hAnsiTheme="majorHAnsi" w:cstheme="majorHAnsi"/>
          <w:highlight w:val="cyan"/>
          <w:u w:val="single"/>
        </w:rPr>
        <w:t xml:space="preserve">company chooses whether </w:t>
      </w:r>
      <w:r w:rsidRPr="00243027">
        <w:rPr>
          <w:rFonts w:asciiTheme="majorHAnsi" w:hAnsiTheme="majorHAnsi" w:cstheme="majorHAnsi"/>
          <w:u w:val="single"/>
        </w:rPr>
        <w:t xml:space="preserve">its period of </w:t>
      </w:r>
      <w:r w:rsidRPr="00EA5DD8">
        <w:rPr>
          <w:rFonts w:asciiTheme="majorHAnsi" w:hAnsiTheme="majorHAnsi" w:cstheme="majorHAnsi"/>
          <w:highlight w:val="cyan"/>
          <w:u w:val="single"/>
        </w:rPr>
        <w:t>exclusivity would be a patent</w:t>
      </w:r>
      <w:r w:rsidRPr="00243027">
        <w:rPr>
          <w:rFonts w:asciiTheme="majorHAnsi" w:hAnsiTheme="majorHAnsi" w:cstheme="majorHAnsi"/>
          <w:u w:val="single"/>
        </w:rPr>
        <w:t xml:space="preserve">, an </w:t>
      </w:r>
      <w:r w:rsidRPr="00EA5DD8">
        <w:rPr>
          <w:rFonts w:asciiTheme="majorHAnsi" w:hAnsiTheme="majorHAnsi" w:cstheme="majorHAnsi"/>
          <w:highlight w:val="cyan"/>
          <w:u w:val="single"/>
        </w:rPr>
        <w:t>orphan drug designation</w:t>
      </w:r>
      <w:r w:rsidRPr="00243027">
        <w:rPr>
          <w:rFonts w:asciiTheme="majorHAnsi" w:hAnsiTheme="majorHAnsi" w:cstheme="majorHAnsi"/>
          <w:u w:val="single"/>
        </w:rPr>
        <w:t xml:space="preserve">, a period of </w:t>
      </w:r>
      <w:r w:rsidRPr="00EA5DD8">
        <w:rPr>
          <w:rFonts w:asciiTheme="majorHAnsi" w:hAnsiTheme="majorHAnsi" w:cstheme="majorHAnsi"/>
          <w:highlight w:val="cyan"/>
          <w:u w:val="single"/>
        </w:rPr>
        <w:t xml:space="preserve">data exclusivity </w:t>
      </w:r>
      <w:r w:rsidRPr="00243027">
        <w:rPr>
          <w:rFonts w:asciiTheme="majorHAnsi" w:hAnsiTheme="majorHAnsi" w:cstheme="majorHAnsi"/>
          <w:u w:val="single"/>
        </w:rPr>
        <w:t xml:space="preserve">(in which no generic is allowed to use the original drug’s safety and effectiveness data), or something else — </w:t>
      </w:r>
      <w:r w:rsidRPr="00EA5DD8">
        <w:rPr>
          <w:rFonts w:asciiTheme="majorHAnsi" w:hAnsiTheme="majorHAnsi" w:cstheme="majorHAnsi"/>
          <w:highlight w:val="cyan"/>
          <w:u w:val="single"/>
        </w:rPr>
        <w:t xml:space="preserve">but </w:t>
      </w:r>
      <w:r w:rsidRPr="00EA5DD8">
        <w:rPr>
          <w:rFonts w:asciiTheme="majorHAnsi" w:hAnsiTheme="majorHAnsi" w:cstheme="majorHAnsi"/>
          <w:b/>
          <w:bCs/>
          <w:highlight w:val="cyan"/>
          <w:u w:val="single"/>
        </w:rPr>
        <w:t xml:space="preserve">not all of the above </w:t>
      </w:r>
      <w:r w:rsidRPr="00243027">
        <w:rPr>
          <w:rFonts w:asciiTheme="majorHAnsi" w:hAnsiTheme="majorHAnsi" w:cstheme="majorHAnsi"/>
          <w:u w:val="single"/>
        </w:rPr>
        <w:t>and more</w:t>
      </w:r>
      <w:r w:rsidRPr="00243027">
        <w:rPr>
          <w:rFonts w:asciiTheme="majorHAnsi" w:hAnsiTheme="majorHAnsi" w:cstheme="majorHAnsi"/>
          <w:sz w:val="16"/>
        </w:rPr>
        <w:t xml:space="preserve">. Consider Suboxone, a combination of buprenorphine and naloxone for treating opioid addiction. </w:t>
      </w:r>
      <w:r w:rsidRPr="00243027">
        <w:rPr>
          <w:rFonts w:asciiTheme="majorHAnsi" w:hAnsiTheme="majorHAnsi" w:cstheme="majorHAnsi"/>
          <w:u w:val="single"/>
        </w:rPr>
        <w:t>The drug’s maker has extended its protection cliff eight times, including obtaining an orphan drug designation, which is intended for drugs that serve only a small number of patients</w:t>
      </w:r>
      <w:r w:rsidRPr="00243027">
        <w:rPr>
          <w:rFonts w:asciiTheme="majorHAnsi" w:hAnsiTheme="majorHAnsi" w:cstheme="majorHAnsi"/>
          <w:sz w:val="16"/>
        </w:rPr>
        <w:t xml:space="preserve">. The drug’s first period of exclusivity ended in 2005, but with the additions its protection now lasts until 2024. </w:t>
      </w:r>
      <w:r w:rsidRPr="00243027">
        <w:rPr>
          <w:rFonts w:asciiTheme="majorHAnsi" w:hAnsiTheme="majorHAnsi" w:cstheme="majorHAnsi"/>
          <w:u w:val="single"/>
        </w:rPr>
        <w:t>That makes almost two additional decades in which the public has borne the burden of monopoly pricing, and access to the medicine may have been constrained</w:t>
      </w:r>
      <w:r w:rsidRPr="00243027">
        <w:rPr>
          <w:rFonts w:asciiTheme="majorHAnsi" w:hAnsiTheme="majorHAnsi" w:cstheme="majorHAnsi"/>
          <w:sz w:val="16"/>
        </w:rPr>
        <w:t xml:space="preserve">. </w:t>
      </w:r>
      <w:r w:rsidRPr="00EA5DD8">
        <w:rPr>
          <w:rFonts w:asciiTheme="majorHAnsi" w:hAnsiTheme="majorHAnsi" w:cstheme="majorHAnsi"/>
          <w:highlight w:val="cyan"/>
          <w:u w:val="single"/>
        </w:rPr>
        <w:t>Implementing</w:t>
      </w:r>
      <w:r w:rsidRPr="00EA5DD8">
        <w:rPr>
          <w:rFonts w:asciiTheme="majorHAnsi" w:hAnsiTheme="majorHAnsi" w:cstheme="majorHAnsi"/>
          <w:sz w:val="16"/>
          <w:highlight w:val="cyan"/>
        </w:rPr>
        <w:t xml:space="preserve"> </w:t>
      </w:r>
      <w:r w:rsidRPr="00243027">
        <w:rPr>
          <w:rFonts w:asciiTheme="majorHAnsi" w:hAnsiTheme="majorHAnsi" w:cstheme="majorHAnsi"/>
          <w:sz w:val="16"/>
        </w:rPr>
        <w:t xml:space="preserve">a </w:t>
      </w:r>
      <w:r w:rsidRPr="00EA5DD8">
        <w:rPr>
          <w:rFonts w:asciiTheme="majorHAnsi" w:hAnsiTheme="majorHAnsi" w:cstheme="majorHAnsi"/>
          <w:highlight w:val="cyan"/>
          <w:u w:val="single"/>
        </w:rPr>
        <w:t>one-and-done</w:t>
      </w:r>
      <w:r w:rsidRPr="00EA5DD8">
        <w:rPr>
          <w:rFonts w:asciiTheme="majorHAnsi" w:hAnsiTheme="majorHAnsi" w:cstheme="majorHAnsi"/>
          <w:sz w:val="16"/>
          <w:highlight w:val="cyan"/>
        </w:rPr>
        <w:t xml:space="preserve"> </w:t>
      </w:r>
      <w:r w:rsidRPr="00243027">
        <w:rPr>
          <w:rFonts w:asciiTheme="majorHAnsi" w:hAnsiTheme="majorHAnsi" w:cstheme="majorHAnsi"/>
          <w:sz w:val="16"/>
        </w:rPr>
        <w:t xml:space="preserve">approach in conjunction with FDA approval underscores the fact that these problems and solutions are designed for pharmaceuticals, not for all types of technologies. </w:t>
      </w:r>
      <w:r w:rsidRPr="00243027">
        <w:rPr>
          <w:rFonts w:asciiTheme="majorHAnsi" w:hAnsiTheme="majorHAnsi" w:cstheme="majorHAnsi"/>
          <w:u w:val="single"/>
        </w:rPr>
        <w:t xml:space="preserve">That way, one-and-done could be implemented </w:t>
      </w:r>
      <w:r w:rsidRPr="00EA5DD8">
        <w:rPr>
          <w:rFonts w:asciiTheme="majorHAnsi" w:hAnsiTheme="majorHAnsi" w:cstheme="majorHAnsi"/>
          <w:highlight w:val="cyan"/>
          <w:u w:val="single"/>
        </w:rPr>
        <w:t xml:space="preserve">through </w:t>
      </w:r>
      <w:r w:rsidRPr="00EA5DD8">
        <w:rPr>
          <w:rFonts w:asciiTheme="majorHAnsi" w:hAnsiTheme="majorHAnsi" w:cstheme="majorHAnsi"/>
          <w:b/>
          <w:bCs/>
          <w:highlight w:val="cyan"/>
          <w:u w:val="single"/>
          <w:bdr w:val="single" w:sz="4" w:space="0" w:color="auto"/>
        </w:rPr>
        <w:t>legislative changes to the FDA’s drug approval system</w:t>
      </w:r>
      <w:r w:rsidRPr="00243027">
        <w:rPr>
          <w:rFonts w:asciiTheme="majorHAnsi" w:hAnsiTheme="majorHAnsi" w:cstheme="majorHAnsi"/>
          <w:u w:val="single"/>
        </w:rPr>
        <w:t>, and would apply to patents granted going forward.</w:t>
      </w:r>
      <w:r w:rsidRPr="00243027">
        <w:rPr>
          <w:rFonts w:asciiTheme="majorHAnsi" w:hAnsiTheme="majorHAnsi" w:cstheme="majorHAnsi"/>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243027">
        <w:rPr>
          <w:rFonts w:asciiTheme="majorHAnsi" w:hAnsiTheme="majorHAnsi" w:cstheme="majorHAnsi"/>
          <w:u w:val="single"/>
        </w:rPr>
        <w:t>Pharmaceutical companies have become adept at maneuvering through the system of patent and non-patent rights to create mountains of rights that can be applied, one after another.</w:t>
      </w:r>
      <w:r w:rsidRPr="00243027">
        <w:rPr>
          <w:rFonts w:asciiTheme="majorHAnsi" w:hAnsiTheme="majorHAnsi" w:cstheme="majorHAnsi"/>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4128465B"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 xml:space="preserve">[24] Evergreening keeps Drug Prices </w:t>
      </w:r>
      <w:r w:rsidRPr="00243027">
        <w:rPr>
          <w:rFonts w:asciiTheme="majorHAnsi" w:hAnsiTheme="majorHAnsi" w:cstheme="majorHAnsi"/>
          <w:u w:val="single"/>
        </w:rPr>
        <w:t>high</w:t>
      </w:r>
      <w:r w:rsidRPr="00243027">
        <w:rPr>
          <w:rFonts w:asciiTheme="majorHAnsi" w:hAnsiTheme="majorHAnsi" w:cstheme="majorHAnsi"/>
        </w:rPr>
        <w:t>.</w:t>
      </w:r>
    </w:p>
    <w:p w14:paraId="411FF157" w14:textId="77777777" w:rsidR="00E6669F" w:rsidRPr="00243027" w:rsidRDefault="00E6669F" w:rsidP="00E6669F">
      <w:pPr>
        <w:rPr>
          <w:rFonts w:asciiTheme="majorHAnsi" w:hAnsiTheme="majorHAnsi" w:cstheme="majorHAnsi"/>
        </w:rPr>
      </w:pPr>
      <w:r w:rsidRPr="00243027">
        <w:rPr>
          <w:rStyle w:val="Style13ptBold"/>
          <w:rFonts w:asciiTheme="majorHAnsi" w:hAnsiTheme="majorHAnsi" w:cstheme="majorHAnsi"/>
        </w:rPr>
        <w:t>Amin 18</w:t>
      </w:r>
      <w:r w:rsidRPr="00243027">
        <w:rPr>
          <w:rFonts w:asciiTheme="majorHAnsi" w:hAnsiTheme="majorHAnsi" w:cstheme="majorHAnsi"/>
        </w:rPr>
        <w:t xml:space="preserve"> Tahir Amin 6-27-2018 "The problem with high drug prices isn't 'foreign freeloading,' it's the patent system" </w:t>
      </w:r>
      <w:hyperlink r:id="rId29" w:history="1">
        <w:r w:rsidRPr="00243027">
          <w:rPr>
            <w:rStyle w:val="Hyperlink"/>
            <w:rFonts w:asciiTheme="majorHAnsi" w:hAnsiTheme="majorHAnsi" w:cstheme="majorHAnsi"/>
          </w:rPr>
          <w:t>High drug prices caused by US patent system, not 'foreign freeloaders' (cnbc.com)</w:t>
        </w:r>
      </w:hyperlink>
      <w:r w:rsidRPr="00243027">
        <w:rPr>
          <w:rFonts w:asciiTheme="majorHAnsi" w:hAnsiTheme="majorHAnsi" w:cstheme="majorHAnsi"/>
        </w:rPr>
        <w:t xml:space="preserve"> </w:t>
      </w:r>
      <w:hyperlink r:id="rId30" w:history="1">
        <w:r w:rsidRPr="00243027">
          <w:rPr>
            <w:rStyle w:val="Hyperlink"/>
            <w:rFonts w:asciiTheme="majorHAnsi" w:hAnsiTheme="majorHAnsi" w:cstheme="majorHAnsi"/>
          </w:rPr>
          <w:t>https://www.cnbc.com/2018/06/25/high-drug-prices-caused-by-us-patent-system.html</w:t>
        </w:r>
      </w:hyperlink>
      <w:r w:rsidRPr="00243027">
        <w:rPr>
          <w:rFonts w:asciiTheme="majorHAnsi" w:hAnsiTheme="majorHAnsi" w:cstheme="majorHAnsi"/>
        </w:rPr>
        <w:t xml:space="preserve"> (co-founder of nonprofit I-MAK.org)//Elmer </w:t>
      </w:r>
    </w:p>
    <w:p w14:paraId="017A801C" w14:textId="77777777" w:rsidR="00E6669F" w:rsidRPr="00243027" w:rsidRDefault="00E6669F" w:rsidP="00E6669F">
      <w:pPr>
        <w:rPr>
          <w:rFonts w:asciiTheme="majorHAnsi" w:hAnsiTheme="majorHAnsi" w:cstheme="majorHAnsi"/>
          <w:szCs w:val="22"/>
        </w:rPr>
      </w:pPr>
      <w:r w:rsidRPr="00EA5DD8">
        <w:rPr>
          <w:rFonts w:asciiTheme="majorHAnsi" w:hAnsiTheme="majorHAnsi" w:cstheme="majorHAnsi"/>
          <w:b/>
          <w:bCs/>
          <w:szCs w:val="22"/>
          <w:highlight w:val="cyan"/>
          <w:u w:val="single"/>
        </w:rPr>
        <w:t>'Evergreening'</w:t>
      </w:r>
      <w:r w:rsidRPr="00EA5DD8">
        <w:rPr>
          <w:rFonts w:asciiTheme="majorHAnsi" w:hAnsiTheme="majorHAnsi" w:cstheme="majorHAnsi"/>
          <w:szCs w:val="22"/>
          <w:highlight w:val="cyan"/>
          <w:u w:val="single"/>
        </w:rPr>
        <w:t xml:space="preserve"> </w:t>
      </w:r>
      <w:r w:rsidRPr="00243027">
        <w:rPr>
          <w:rFonts w:asciiTheme="majorHAnsi" w:hAnsiTheme="majorHAnsi" w:cstheme="majorHAnsi"/>
          <w:szCs w:val="22"/>
          <w:u w:val="single"/>
        </w:rPr>
        <w:t>Instead of going to new medicines, the study finds that 74 percent of new patents during the decade went to drugs that already existed</w:t>
      </w:r>
      <w:r w:rsidRPr="00243027">
        <w:rPr>
          <w:rFonts w:asciiTheme="majorHAnsi" w:hAnsiTheme="majorHAnsi" w:cstheme="majorHAnsi"/>
          <w:szCs w:val="22"/>
        </w:rPr>
        <w:t xml:space="preserve">. It found that 80 percent of the nearly 100 best-selling drugs extended their exclusivity protections at least once, and 50 percent extended their patents more than once—with the effect of </w:t>
      </w:r>
      <w:r w:rsidRPr="00EA5DD8">
        <w:rPr>
          <w:rFonts w:asciiTheme="majorHAnsi" w:hAnsiTheme="majorHAnsi" w:cstheme="majorHAnsi"/>
          <w:b/>
          <w:szCs w:val="22"/>
          <w:highlight w:val="cyan"/>
          <w:u w:val="single"/>
        </w:rPr>
        <w:t>prolonging</w:t>
      </w:r>
      <w:r w:rsidRPr="00EA5DD8">
        <w:rPr>
          <w:rFonts w:asciiTheme="majorHAnsi" w:hAnsiTheme="majorHAnsi" w:cstheme="majorHAnsi"/>
          <w:szCs w:val="22"/>
          <w:highlight w:val="cyan"/>
        </w:rPr>
        <w:t xml:space="preserve"> </w:t>
      </w:r>
      <w:r w:rsidRPr="00243027">
        <w:rPr>
          <w:rFonts w:asciiTheme="majorHAnsi" w:hAnsiTheme="majorHAnsi" w:cstheme="majorHAnsi"/>
          <w:szCs w:val="22"/>
        </w:rPr>
        <w:t xml:space="preserve">the </w:t>
      </w:r>
      <w:r w:rsidRPr="00EA5DD8">
        <w:rPr>
          <w:rFonts w:asciiTheme="majorHAnsi" w:hAnsiTheme="majorHAnsi" w:cstheme="majorHAnsi"/>
          <w:b/>
          <w:szCs w:val="22"/>
          <w:highlight w:val="cyan"/>
          <w:u w:val="single"/>
        </w:rPr>
        <w:t>time before generics</w:t>
      </w:r>
      <w:r w:rsidRPr="00EA5DD8">
        <w:rPr>
          <w:rFonts w:asciiTheme="majorHAnsi" w:hAnsiTheme="majorHAnsi" w:cstheme="majorHAnsi"/>
          <w:szCs w:val="22"/>
          <w:highlight w:val="cyan"/>
        </w:rPr>
        <w:t xml:space="preserve"> </w:t>
      </w:r>
      <w:r w:rsidRPr="00243027">
        <w:rPr>
          <w:rFonts w:asciiTheme="majorHAnsi" w:hAnsiTheme="majorHAnsi" w:cstheme="majorHAnsi"/>
          <w:szCs w:val="22"/>
        </w:rPr>
        <w:t xml:space="preserve">could reach the market </w:t>
      </w:r>
      <w:r w:rsidRPr="00EA5DD8">
        <w:rPr>
          <w:rFonts w:asciiTheme="majorHAnsi" w:hAnsiTheme="majorHAnsi" w:cstheme="majorHAnsi"/>
          <w:b/>
          <w:szCs w:val="22"/>
          <w:highlight w:val="cyan"/>
          <w:u w:val="single"/>
          <w:bdr w:val="single" w:sz="4" w:space="0" w:color="auto"/>
        </w:rPr>
        <w:t>as drug prices continued to rise</w:t>
      </w:r>
      <w:r w:rsidRPr="00243027">
        <w:rPr>
          <w:rFonts w:asciiTheme="majorHAnsi" w:hAnsiTheme="majorHAnsi" w:cstheme="majorHAnsi"/>
          <w:szCs w:val="22"/>
        </w:rPr>
        <w:t xml:space="preserve">. The strategy is </w:t>
      </w:r>
      <w:r w:rsidRPr="00243027">
        <w:rPr>
          <w:rFonts w:asciiTheme="majorHAnsi" w:hAnsiTheme="majorHAnsi" w:cstheme="majorHAnsi"/>
          <w:szCs w:val="22"/>
          <w:u w:val="single"/>
        </w:rPr>
        <w:t>called “evergreening”: drug makers add on new patents to prolong a drug’s exclusivity, even when the additions aren’t fundamentally new, non-obvious, and useful as the law requires.</w:t>
      </w:r>
      <w:r w:rsidRPr="00243027">
        <w:rPr>
          <w:rFonts w:asciiTheme="majorHAnsi" w:hAnsiTheme="majorHAnsi" w:cstheme="majorHAnsi"/>
          <w:szCs w:val="22"/>
        </w:rPr>
        <w:t xml:space="preserve"> One of the most expensive cancer drugs on the market, </w:t>
      </w:r>
      <w:r w:rsidRPr="00EA5DD8">
        <w:rPr>
          <w:rFonts w:asciiTheme="majorHAnsi" w:hAnsiTheme="majorHAnsi" w:cstheme="majorHAnsi"/>
          <w:b/>
          <w:szCs w:val="22"/>
          <w:highlight w:val="cyan"/>
          <w:u w:val="single"/>
        </w:rPr>
        <w:t>Revlimid</w:t>
      </w:r>
      <w:r w:rsidRPr="00243027">
        <w:rPr>
          <w:rFonts w:asciiTheme="majorHAnsi" w:hAnsiTheme="majorHAnsi" w:cstheme="majorHAnsi"/>
          <w:szCs w:val="22"/>
          <w:u w:val="single"/>
        </w:rPr>
        <w:t xml:space="preserve">®, is a case in point: </w:t>
      </w:r>
      <w:r w:rsidRPr="00EA5DD8">
        <w:rPr>
          <w:rFonts w:asciiTheme="majorHAnsi" w:hAnsiTheme="majorHAnsi" w:cstheme="majorHAnsi"/>
          <w:b/>
          <w:szCs w:val="22"/>
          <w:highlight w:val="cyan"/>
          <w:u w:val="single"/>
        </w:rPr>
        <w:t>priced at</w:t>
      </w:r>
      <w:r w:rsidRPr="00EA5DD8">
        <w:rPr>
          <w:rFonts w:asciiTheme="majorHAnsi" w:hAnsiTheme="majorHAnsi" w:cstheme="majorHAnsi"/>
          <w:szCs w:val="22"/>
          <w:highlight w:val="cyan"/>
          <w:u w:val="single"/>
        </w:rPr>
        <w:t xml:space="preserve"> </w:t>
      </w:r>
      <w:r w:rsidRPr="00243027">
        <w:rPr>
          <w:rFonts w:asciiTheme="majorHAnsi" w:hAnsiTheme="majorHAnsi" w:cstheme="majorHAnsi"/>
          <w:szCs w:val="22"/>
          <w:u w:val="single"/>
        </w:rPr>
        <w:t>over $</w:t>
      </w:r>
      <w:r w:rsidRPr="00EA5DD8">
        <w:rPr>
          <w:rFonts w:asciiTheme="majorHAnsi" w:hAnsiTheme="majorHAnsi" w:cstheme="majorHAnsi"/>
          <w:b/>
          <w:szCs w:val="22"/>
          <w:highlight w:val="cyan"/>
          <w:u w:val="single"/>
        </w:rPr>
        <w:t>125,000</w:t>
      </w:r>
      <w:r w:rsidRPr="00EA5DD8">
        <w:rPr>
          <w:rFonts w:asciiTheme="majorHAnsi" w:hAnsiTheme="majorHAnsi" w:cstheme="majorHAnsi"/>
          <w:szCs w:val="22"/>
          <w:highlight w:val="cyan"/>
          <w:u w:val="single"/>
        </w:rPr>
        <w:t xml:space="preserve"> </w:t>
      </w:r>
      <w:r w:rsidRPr="00243027">
        <w:rPr>
          <w:rFonts w:asciiTheme="majorHAnsi" w:hAnsiTheme="majorHAnsi" w:cstheme="majorHAnsi"/>
          <w:szCs w:val="22"/>
          <w:u w:val="single"/>
        </w:rPr>
        <w:t xml:space="preserve">per year of treatment, Celgene has sought </w:t>
      </w:r>
      <w:r w:rsidRPr="00EA5DD8">
        <w:rPr>
          <w:rFonts w:asciiTheme="majorHAnsi" w:hAnsiTheme="majorHAnsi" w:cstheme="majorHAnsi"/>
          <w:b/>
          <w:szCs w:val="22"/>
          <w:highlight w:val="cyan"/>
          <w:u w:val="single"/>
        </w:rPr>
        <w:t>105 patents</w:t>
      </w:r>
      <w:r w:rsidRPr="00EA5DD8">
        <w:rPr>
          <w:rFonts w:asciiTheme="majorHAnsi" w:hAnsiTheme="majorHAnsi" w:cstheme="majorHAnsi"/>
          <w:szCs w:val="22"/>
          <w:highlight w:val="cyan"/>
          <w:u w:val="single"/>
        </w:rPr>
        <w:t xml:space="preserve"> </w:t>
      </w:r>
      <w:r w:rsidRPr="00243027">
        <w:rPr>
          <w:rFonts w:asciiTheme="majorHAnsi" w:hAnsiTheme="majorHAnsi" w:cstheme="majorHAnsi"/>
          <w:szCs w:val="22"/>
          <w:u w:val="single"/>
        </w:rPr>
        <w:t>on Revlimid®, many of which have been granted, extending its monopoly until the end of 2036</w:t>
      </w:r>
      <w:r w:rsidRPr="00243027">
        <w:rPr>
          <w:rFonts w:asciiTheme="majorHAnsi" w:hAnsiTheme="majorHAnsi" w:cstheme="majorHAnsi"/>
          <w:szCs w:val="22"/>
        </w:rPr>
        <w:t xml:space="preserve">. That gives the Revlimid® patent portfolio a lifespan of 40 years, which is being used to block or deter generic competitors from entering the market. </w:t>
      </w:r>
      <w:r w:rsidRPr="00243027">
        <w:rPr>
          <w:rFonts w:asciiTheme="majorHAnsi" w:hAnsiTheme="majorHAnsi" w:cstheme="majorHAnsi"/>
          <w:szCs w:val="22"/>
          <w:u w:val="single"/>
        </w:rPr>
        <w:t>But a recent I-MAK analysis finds that several of Celgene’s patents are mere add-ons—not fundamentally new to deserve a patent</w:t>
      </w:r>
      <w:r w:rsidRPr="00243027">
        <w:rPr>
          <w:rFonts w:asciiTheme="majorHAnsi" w:hAnsiTheme="majorHAnsi" w:cstheme="majorHAnsi"/>
          <w:szCs w:val="22"/>
        </w:rPr>
        <w:t xml:space="preserve">. And because of the thicket of patents around Revlimid®, </w:t>
      </w:r>
      <w:r w:rsidRPr="00EA5DD8">
        <w:rPr>
          <w:rFonts w:asciiTheme="majorHAnsi" w:hAnsiTheme="majorHAnsi" w:cstheme="majorHAnsi"/>
          <w:b/>
          <w:szCs w:val="22"/>
          <w:highlight w:val="cyan"/>
          <w:u w:val="single"/>
        </w:rPr>
        <w:t>payers</w:t>
      </w:r>
      <w:r w:rsidRPr="00EA5DD8">
        <w:rPr>
          <w:rFonts w:asciiTheme="majorHAnsi" w:hAnsiTheme="majorHAnsi" w:cstheme="majorHAnsi"/>
          <w:szCs w:val="22"/>
          <w:highlight w:val="cyan"/>
          <w:u w:val="single"/>
        </w:rPr>
        <w:t xml:space="preserve"> </w:t>
      </w:r>
      <w:r w:rsidRPr="00243027">
        <w:rPr>
          <w:rFonts w:asciiTheme="majorHAnsi" w:hAnsiTheme="majorHAnsi" w:cstheme="majorHAnsi"/>
          <w:szCs w:val="22"/>
          <w:u w:val="single"/>
        </w:rPr>
        <w:t xml:space="preserve">are </w:t>
      </w:r>
      <w:r w:rsidRPr="00EA5DD8">
        <w:rPr>
          <w:rFonts w:asciiTheme="majorHAnsi" w:hAnsiTheme="majorHAnsi" w:cstheme="majorHAnsi"/>
          <w:b/>
          <w:szCs w:val="22"/>
          <w:highlight w:val="cyan"/>
          <w:u w:val="single"/>
        </w:rPr>
        <w:t>projected to spend $45 billion</w:t>
      </w:r>
      <w:r w:rsidRPr="00EA5DD8">
        <w:rPr>
          <w:rFonts w:asciiTheme="majorHAnsi" w:hAnsiTheme="majorHAnsi" w:cstheme="majorHAnsi"/>
          <w:szCs w:val="22"/>
          <w:highlight w:val="cyan"/>
          <w:u w:val="single"/>
        </w:rPr>
        <w:t xml:space="preserve"> </w:t>
      </w:r>
      <w:r w:rsidRPr="00EA5DD8">
        <w:rPr>
          <w:rFonts w:asciiTheme="majorHAnsi" w:hAnsiTheme="majorHAnsi" w:cstheme="majorHAnsi"/>
          <w:b/>
          <w:szCs w:val="22"/>
          <w:highlight w:val="cyan"/>
          <w:u w:val="single"/>
          <w:bdr w:val="single" w:sz="4" w:space="0" w:color="auto"/>
        </w:rPr>
        <w:t>in excess costs</w:t>
      </w:r>
      <w:r w:rsidRPr="00EA5DD8">
        <w:rPr>
          <w:rFonts w:asciiTheme="majorHAnsi" w:hAnsiTheme="majorHAnsi" w:cstheme="majorHAnsi"/>
          <w:szCs w:val="22"/>
          <w:highlight w:val="cyan"/>
          <w:u w:val="single"/>
        </w:rPr>
        <w:t xml:space="preserve"> </w:t>
      </w:r>
      <w:r w:rsidRPr="00243027">
        <w:rPr>
          <w:rFonts w:asciiTheme="majorHAnsi" w:hAnsiTheme="majorHAnsi" w:cstheme="majorHAnsi"/>
          <w:szCs w:val="22"/>
          <w:u w:val="single"/>
        </w:rPr>
        <w:t>on that drug alone as compared to what they could be paying if generic competitors were to enter when the first patent expires in 2019.</w:t>
      </w:r>
      <w:r w:rsidRPr="00243027">
        <w:rPr>
          <w:rFonts w:asciiTheme="majorHAnsi" w:hAnsiTheme="majorHAnsi" w:cstheme="majorHAnsi"/>
          <w:szCs w:val="22"/>
        </w:rPr>
        <w:t xml:space="preserve"> Meanwhile, </w:t>
      </w:r>
      <w:r w:rsidRPr="00243027">
        <w:rPr>
          <w:rFonts w:asciiTheme="majorHAnsi" w:hAnsiTheme="majorHAnsi" w:cstheme="majorHAnsi"/>
          <w:szCs w:val="22"/>
          <w:u w:val="single"/>
        </w:rPr>
        <w:t>Celgene</w:t>
      </w:r>
      <w:r w:rsidRPr="00243027">
        <w:rPr>
          <w:rFonts w:asciiTheme="majorHAnsi" w:hAnsiTheme="majorHAnsi" w:cstheme="majorHAnsi"/>
          <w:szCs w:val="22"/>
        </w:rPr>
        <w:t xml:space="preserve"> is also among the pharmaceuticals that have been recently scolded by the FDA for refusing to share samples with generic makers so they can test their own products against the brands in order to attain FDA approval. </w:t>
      </w:r>
      <w:r w:rsidRPr="00EA5DD8">
        <w:rPr>
          <w:rFonts w:asciiTheme="majorHAnsi" w:hAnsiTheme="majorHAnsi" w:cstheme="majorHAnsi"/>
          <w:b/>
          <w:szCs w:val="22"/>
          <w:highlight w:val="cyan"/>
          <w:u w:val="single"/>
        </w:rPr>
        <w:t>In the absence of</w:t>
      </w:r>
      <w:r w:rsidRPr="00EA5DD8">
        <w:rPr>
          <w:rFonts w:asciiTheme="majorHAnsi" w:hAnsiTheme="majorHAnsi" w:cstheme="majorHAnsi"/>
          <w:szCs w:val="22"/>
          <w:highlight w:val="cyan"/>
          <w:u w:val="single"/>
        </w:rPr>
        <w:t xml:space="preserve"> </w:t>
      </w:r>
      <w:r w:rsidRPr="00243027">
        <w:rPr>
          <w:rFonts w:asciiTheme="majorHAnsi" w:hAnsiTheme="majorHAnsi" w:cstheme="majorHAnsi"/>
          <w:szCs w:val="22"/>
          <w:u w:val="single"/>
        </w:rPr>
        <w:t xml:space="preserve">genuine </w:t>
      </w:r>
      <w:r w:rsidRPr="00EA5DD8">
        <w:rPr>
          <w:rFonts w:asciiTheme="majorHAnsi" w:hAnsiTheme="majorHAnsi" w:cstheme="majorHAnsi"/>
          <w:b/>
          <w:szCs w:val="22"/>
          <w:highlight w:val="cyan"/>
          <w:u w:val="single"/>
        </w:rPr>
        <w:t>competition</w:t>
      </w:r>
      <w:r w:rsidRPr="00EA5DD8">
        <w:rPr>
          <w:rFonts w:asciiTheme="majorHAnsi" w:hAnsiTheme="majorHAnsi" w:cstheme="majorHAnsi"/>
          <w:szCs w:val="22"/>
          <w:highlight w:val="cyan"/>
          <w:u w:val="single"/>
        </w:rPr>
        <w:t xml:space="preserve"> </w:t>
      </w:r>
      <w:r w:rsidRPr="00243027">
        <w:rPr>
          <w:rFonts w:asciiTheme="majorHAnsi" w:hAnsiTheme="majorHAnsi" w:cstheme="majorHAnsi"/>
          <w:szCs w:val="22"/>
          <w:u w:val="single"/>
        </w:rPr>
        <w:t xml:space="preserve">in the U.S. prescription drug market, </w:t>
      </w:r>
      <w:r w:rsidRPr="00EA5DD8">
        <w:rPr>
          <w:rFonts w:asciiTheme="majorHAnsi" w:hAnsiTheme="majorHAnsi" w:cstheme="majorHAnsi"/>
          <w:b/>
          <w:szCs w:val="22"/>
          <w:highlight w:val="cyan"/>
          <w:u w:val="single"/>
        </w:rPr>
        <w:t>monopolies are yielding reckless pricing schemes and prohibitively expensive drugs</w:t>
      </w:r>
      <w:r w:rsidRPr="00EA5DD8">
        <w:rPr>
          <w:rFonts w:asciiTheme="majorHAnsi" w:hAnsiTheme="majorHAnsi" w:cstheme="majorHAnsi"/>
          <w:szCs w:val="22"/>
          <w:highlight w:val="cyan"/>
          <w:u w:val="single"/>
        </w:rPr>
        <w:t xml:space="preserve"> </w:t>
      </w:r>
      <w:r w:rsidRPr="00243027">
        <w:rPr>
          <w:rFonts w:asciiTheme="majorHAnsi" w:hAnsiTheme="majorHAnsi" w:cstheme="majorHAnsi"/>
          <w:szCs w:val="22"/>
          <w:u w:val="single"/>
        </w:rPr>
        <w:t>for Americans (and people around the world) who need them</w:t>
      </w:r>
      <w:r w:rsidRPr="00243027">
        <w:rPr>
          <w:rFonts w:asciiTheme="majorHAnsi" w:hAnsiTheme="majorHAnsi" w:cstheme="majorHAnsi"/>
          <w:szCs w:val="22"/>
        </w:rPr>
        <w:t xml:space="preserve">. In 2015, for example, U.S. Senators Wyden and Grassley found after an 18-month bipartisan investigation that the </w:t>
      </w:r>
      <w:r w:rsidRPr="00243027">
        <w:rPr>
          <w:rFonts w:asciiTheme="majorHAnsi" w:hAnsiTheme="majorHAnsi" w:cstheme="majorHAnsi"/>
          <w:szCs w:val="22"/>
          <w:u w:val="single"/>
        </w:rPr>
        <w:t>notorious $84,000 price tag for the hepatitis C drug made by Gilead was based on “a pricing and marketing strategy designed to maximize revenue with little concern for access or affordability.”</w:t>
      </w:r>
      <w:r w:rsidRPr="00243027">
        <w:rPr>
          <w:rFonts w:asciiTheme="majorHAnsi" w:hAnsiTheme="majorHAnsi" w:cstheme="majorHAnsi"/>
          <w:szCs w:val="22"/>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53915C0E"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 xml:space="preserve">[25] That </w:t>
      </w:r>
      <w:r w:rsidRPr="00243027">
        <w:rPr>
          <w:rFonts w:asciiTheme="majorHAnsi" w:hAnsiTheme="majorHAnsi" w:cstheme="majorHAnsi"/>
          <w:u w:val="single"/>
        </w:rPr>
        <w:t>pushes</w:t>
      </w:r>
      <w:r w:rsidRPr="00243027">
        <w:rPr>
          <w:rFonts w:asciiTheme="majorHAnsi" w:hAnsiTheme="majorHAnsi" w:cstheme="majorHAnsi"/>
        </w:rPr>
        <w:t xml:space="preserve"> people into </w:t>
      </w:r>
      <w:r w:rsidRPr="00243027">
        <w:rPr>
          <w:rFonts w:asciiTheme="majorHAnsi" w:hAnsiTheme="majorHAnsi" w:cstheme="majorHAnsi"/>
          <w:u w:val="single"/>
        </w:rPr>
        <w:t>poverty</w:t>
      </w:r>
      <w:r w:rsidRPr="00243027">
        <w:rPr>
          <w:rFonts w:asciiTheme="majorHAnsi" w:hAnsiTheme="majorHAnsi" w:cstheme="majorHAnsi"/>
        </w:rPr>
        <w:t xml:space="preserve"> – our internal is </w:t>
      </w:r>
      <w:r w:rsidRPr="00243027">
        <w:rPr>
          <w:rFonts w:asciiTheme="majorHAnsi" w:hAnsiTheme="majorHAnsi" w:cstheme="majorHAnsi"/>
          <w:u w:val="single"/>
        </w:rPr>
        <w:t>causal</w:t>
      </w:r>
      <w:r w:rsidRPr="00243027">
        <w:rPr>
          <w:rFonts w:asciiTheme="majorHAnsi" w:hAnsiTheme="majorHAnsi" w:cstheme="majorHAnsi"/>
        </w:rPr>
        <w:t>.</w:t>
      </w:r>
    </w:p>
    <w:p w14:paraId="0A857389" w14:textId="77777777" w:rsidR="00E6669F" w:rsidRPr="00243027" w:rsidRDefault="00E6669F" w:rsidP="00E6669F">
      <w:pPr>
        <w:rPr>
          <w:rFonts w:asciiTheme="majorHAnsi" w:hAnsiTheme="majorHAnsi" w:cstheme="majorHAnsi"/>
        </w:rPr>
      </w:pPr>
      <w:r w:rsidRPr="00243027">
        <w:rPr>
          <w:rStyle w:val="Style13ptBold"/>
          <w:rFonts w:asciiTheme="majorHAnsi" w:hAnsiTheme="majorHAnsi" w:cstheme="majorHAnsi"/>
        </w:rPr>
        <w:t>Hoban 10</w:t>
      </w:r>
      <w:r w:rsidRPr="00243027">
        <w:rPr>
          <w:rFonts w:asciiTheme="majorHAnsi" w:hAnsiTheme="majorHAnsi" w:cstheme="majorHAnsi"/>
        </w:rPr>
        <w:t xml:space="preserve"> Rose Hoban 9-13-2010 "High Cost of Medicine Pushes More People into Poverty" </w:t>
      </w:r>
      <w:hyperlink r:id="rId31" w:history="1">
        <w:r w:rsidRPr="00243027">
          <w:rPr>
            <w:rStyle w:val="Hyperlink"/>
            <w:rFonts w:asciiTheme="majorHAnsi" w:hAnsiTheme="majorHAnsi" w:cstheme="majorHAnsi"/>
          </w:rPr>
          <w:t>https://www.voanews.com/science-health/high-cost-medicine-pushes-more-people-poverty</w:t>
        </w:r>
      </w:hyperlink>
      <w:r w:rsidRPr="00243027">
        <w:rPr>
          <w:rFonts w:asciiTheme="majorHAnsi" w:hAnsiTheme="majorHAnsi" w:cstheme="majorHAnsi"/>
        </w:rPr>
        <w:t xml:space="preserve"> (spent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 ALSO cites Laurens Niens who is a Health Researcher at Erasmus University Rotterdam)//Elmer </w:t>
      </w:r>
    </w:p>
    <w:p w14:paraId="3CAE03AB" w14:textId="77777777" w:rsidR="00E6669F" w:rsidRPr="00243027" w:rsidRDefault="00E6669F" w:rsidP="00E6669F">
      <w:pPr>
        <w:rPr>
          <w:rFonts w:asciiTheme="majorHAnsi" w:hAnsiTheme="majorHAnsi" w:cstheme="majorHAnsi"/>
          <w:sz w:val="16"/>
        </w:rPr>
      </w:pPr>
      <w:r w:rsidRPr="00243027">
        <w:rPr>
          <w:rFonts w:asciiTheme="majorHAnsi" w:hAnsiTheme="majorHAnsi" w:cstheme="majorHAnsi"/>
          <w:sz w:val="16"/>
        </w:rPr>
        <w:t xml:space="preserve">Health economist Laurens Niëns found that </w:t>
      </w:r>
      <w:r w:rsidRPr="00EA5DD8">
        <w:rPr>
          <w:rFonts w:asciiTheme="majorHAnsi" w:hAnsiTheme="majorHAnsi" w:cstheme="majorHAnsi"/>
          <w:highlight w:val="cyan"/>
          <w:u w:val="single"/>
        </w:rPr>
        <w:t>drugs needed to treat chronic diseases</w:t>
      </w:r>
      <w:r w:rsidRPr="00EA5DD8">
        <w:rPr>
          <w:rFonts w:asciiTheme="majorHAnsi" w:hAnsiTheme="majorHAnsi" w:cstheme="majorHAnsi"/>
          <w:sz w:val="16"/>
          <w:highlight w:val="cyan"/>
        </w:rPr>
        <w:t xml:space="preserve"> </w:t>
      </w:r>
      <w:r w:rsidRPr="00EA5DD8">
        <w:rPr>
          <w:rFonts w:asciiTheme="majorHAnsi" w:hAnsiTheme="majorHAnsi" w:cstheme="majorHAnsi"/>
          <w:highlight w:val="cyan"/>
          <w:u w:val="single"/>
        </w:rPr>
        <w:t>could b</w:t>
      </w:r>
      <w:r w:rsidRPr="00243027">
        <w:rPr>
          <w:rFonts w:asciiTheme="majorHAnsi" w:hAnsiTheme="majorHAnsi" w:cstheme="majorHAnsi"/>
          <w:sz w:val="16"/>
        </w:rPr>
        <w:t xml:space="preserve">e </w:t>
      </w:r>
      <w:r w:rsidRPr="00EA5DD8">
        <w:rPr>
          <w:rFonts w:asciiTheme="majorHAnsi" w:hAnsiTheme="majorHAnsi" w:cstheme="majorHAnsi"/>
          <w:highlight w:val="cyan"/>
          <w:u w:val="single"/>
        </w:rPr>
        <w:t>considered</w:t>
      </w:r>
      <w:r w:rsidRPr="00EA5DD8">
        <w:rPr>
          <w:rFonts w:asciiTheme="majorHAnsi" w:hAnsiTheme="majorHAnsi" w:cstheme="majorHAnsi"/>
          <w:sz w:val="16"/>
          <w:highlight w:val="cyan"/>
        </w:rPr>
        <w:t xml:space="preserve"> </w:t>
      </w:r>
      <w:r w:rsidRPr="00EA5DD8">
        <w:rPr>
          <w:rFonts w:asciiTheme="majorHAnsi" w:hAnsiTheme="majorHAnsi" w:cstheme="majorHAnsi"/>
          <w:highlight w:val="cyan"/>
          <w:u w:val="single"/>
        </w:rPr>
        <w:t xml:space="preserve">unaffordable </w:t>
      </w:r>
      <w:r w:rsidRPr="00EA5DD8">
        <w:rPr>
          <w:rFonts w:asciiTheme="majorHAnsi" w:hAnsiTheme="majorHAnsi" w:cstheme="majorHAnsi"/>
          <w:b/>
          <w:bCs/>
          <w:highlight w:val="cyan"/>
          <w:u w:val="single"/>
          <w:bdr w:val="single" w:sz="4" w:space="0" w:color="auto"/>
        </w:rPr>
        <w:t>for many people in poor countries</w:t>
      </w:r>
      <w:r w:rsidRPr="00243027">
        <w:rPr>
          <w:rFonts w:asciiTheme="majorHAnsi" w:hAnsiTheme="majorHAnsi" w:cstheme="majorHAnsi"/>
          <w:sz w:val="16"/>
        </w:rPr>
        <w:t xml:space="preserve">. Medicines can be expensive and often make up a large portion of any family's health care budget.  </w:t>
      </w:r>
      <w:r w:rsidRPr="00243027">
        <w:rPr>
          <w:rFonts w:asciiTheme="majorHAnsi" w:hAnsiTheme="majorHAnsi" w:cstheme="majorHAnsi"/>
          <w:u w:val="single"/>
        </w:rPr>
        <w:t xml:space="preserve">And the burden can be even greater for people in poor countries, where the </w:t>
      </w:r>
      <w:r w:rsidRPr="00EA5DD8">
        <w:rPr>
          <w:rFonts w:asciiTheme="majorHAnsi" w:hAnsiTheme="majorHAnsi" w:cstheme="majorHAnsi"/>
          <w:b/>
          <w:bCs/>
          <w:highlight w:val="cyan"/>
          <w:u w:val="single"/>
          <w:bdr w:val="single" w:sz="4" w:space="0" w:color="auto"/>
        </w:rPr>
        <w:t xml:space="preserve">cost of vital medicines can push </w:t>
      </w:r>
      <w:r w:rsidRPr="00243027">
        <w:rPr>
          <w:rFonts w:asciiTheme="majorHAnsi" w:hAnsiTheme="majorHAnsi" w:cstheme="majorHAnsi"/>
          <w:b/>
          <w:bCs/>
          <w:u w:val="single"/>
          <w:bdr w:val="single" w:sz="4" w:space="0" w:color="auto"/>
        </w:rPr>
        <w:t xml:space="preserve">them </w:t>
      </w:r>
      <w:r w:rsidRPr="00EA5DD8">
        <w:rPr>
          <w:rFonts w:asciiTheme="majorHAnsi" w:hAnsiTheme="majorHAnsi" w:cstheme="majorHAnsi"/>
          <w:b/>
          <w:bCs/>
          <w:highlight w:val="cyan"/>
          <w:u w:val="single"/>
          <w:bdr w:val="single" w:sz="4" w:space="0" w:color="auto"/>
        </w:rPr>
        <w:t>into poverty</w:t>
      </w:r>
      <w:r w:rsidRPr="00243027">
        <w:rPr>
          <w:rFonts w:asciiTheme="majorHAnsi" w:hAnsiTheme="majorHAnsi" w:cstheme="majorHAnsi"/>
          <w:sz w:val="16"/>
        </w:rPr>
        <w:t xml:space="preserve">. </w:t>
      </w:r>
      <w:r w:rsidRPr="00243027">
        <w:rPr>
          <w:rFonts w:asciiTheme="majorHAnsi" w:hAnsiTheme="majorHAnsi" w:cstheme="majorHAnsi"/>
          <w:u w:val="single"/>
        </w:rPr>
        <w:t xml:space="preserve">The problem is growing as </w:t>
      </w:r>
      <w:r w:rsidRPr="00EA5DD8">
        <w:rPr>
          <w:rFonts w:asciiTheme="majorHAnsi" w:hAnsiTheme="majorHAnsi" w:cstheme="majorHAnsi"/>
          <w:highlight w:val="cyan"/>
          <w:u w:val="single"/>
        </w:rPr>
        <w:t xml:space="preserve">more people </w:t>
      </w:r>
      <w:r w:rsidRPr="00243027">
        <w:rPr>
          <w:rFonts w:asciiTheme="majorHAnsi" w:hAnsiTheme="majorHAnsi" w:cstheme="majorHAnsi"/>
          <w:u w:val="single"/>
        </w:rPr>
        <w:t xml:space="preserve">around the world are </w:t>
      </w:r>
      <w:r w:rsidRPr="00EA5DD8">
        <w:rPr>
          <w:rFonts w:asciiTheme="majorHAnsi" w:hAnsiTheme="majorHAnsi" w:cstheme="majorHAnsi"/>
          <w:highlight w:val="cyan"/>
          <w:u w:val="single"/>
        </w:rPr>
        <w:t xml:space="preserve">diagnosed with chronic diseases </w:t>
      </w:r>
      <w:r w:rsidRPr="00243027">
        <w:rPr>
          <w:rFonts w:asciiTheme="majorHAnsi" w:hAnsiTheme="majorHAnsi" w:cstheme="majorHAnsi"/>
          <w:u w:val="single"/>
        </w:rPr>
        <w:t>such as high blood pressure and diabetes.</w:t>
      </w:r>
      <w:r w:rsidRPr="00243027">
        <w:rPr>
          <w:rFonts w:asciiTheme="majorHAnsi" w:hAnsiTheme="majorHAnsi" w:cstheme="majorHAnsi"/>
          <w:sz w:val="16"/>
        </w:rPr>
        <w:t xml:space="preserve">  Being diagnosed with a chronic disease usually compells patients to seek </w:t>
      </w:r>
      <w:r w:rsidRPr="00EA5DD8">
        <w:rPr>
          <w:rFonts w:asciiTheme="majorHAnsi" w:hAnsiTheme="majorHAnsi" w:cstheme="majorHAnsi"/>
          <w:highlight w:val="cyan"/>
          <w:u w:val="single"/>
        </w:rPr>
        <w:t>treatment</w:t>
      </w:r>
      <w:r w:rsidRPr="00EA5DD8">
        <w:rPr>
          <w:rFonts w:asciiTheme="majorHAnsi" w:hAnsiTheme="majorHAnsi" w:cstheme="majorHAnsi"/>
          <w:sz w:val="16"/>
          <w:highlight w:val="cyan"/>
        </w:rPr>
        <w:t xml:space="preserve"> </w:t>
      </w:r>
      <w:r w:rsidRPr="00EA5DD8">
        <w:rPr>
          <w:rFonts w:asciiTheme="majorHAnsi" w:hAnsiTheme="majorHAnsi" w:cstheme="majorHAnsi"/>
          <w:highlight w:val="cyan"/>
          <w:u w:val="single"/>
        </w:rPr>
        <w:t>for</w:t>
      </w:r>
      <w:r w:rsidRPr="00EA5DD8">
        <w:rPr>
          <w:rFonts w:asciiTheme="majorHAnsi" w:hAnsiTheme="majorHAnsi" w:cstheme="majorHAnsi"/>
          <w:sz w:val="16"/>
          <w:highlight w:val="cyan"/>
        </w:rPr>
        <w:t xml:space="preserve"> </w:t>
      </w:r>
      <w:r w:rsidRPr="00243027">
        <w:rPr>
          <w:rFonts w:asciiTheme="majorHAnsi" w:hAnsiTheme="majorHAnsi" w:cstheme="majorHAnsi"/>
          <w:sz w:val="16"/>
        </w:rPr>
        <w:t xml:space="preserve">a </w:t>
      </w:r>
      <w:r w:rsidRPr="00EA5DD8">
        <w:rPr>
          <w:rFonts w:asciiTheme="majorHAnsi" w:hAnsiTheme="majorHAnsi" w:cstheme="majorHAnsi"/>
          <w:highlight w:val="cyan"/>
          <w:u w:val="single"/>
        </w:rPr>
        <w:t>prolonged period of time</w:t>
      </w:r>
      <w:r w:rsidRPr="00243027">
        <w:rPr>
          <w:rFonts w:asciiTheme="majorHAnsi" w:hAnsiTheme="majorHAnsi" w:cstheme="majorHAnsi"/>
          <w:sz w:val="16"/>
        </w:rPr>
        <w:t xml:space="preserve">. That increases the eventual price tag for health, says health economist Laurens Niëns at Erasmus University in the Netherlands. </w:t>
      </w:r>
      <w:r w:rsidRPr="00243027">
        <w:rPr>
          <w:rFonts w:asciiTheme="majorHAnsi" w:hAnsiTheme="majorHAnsi" w:cstheme="majorHAnsi"/>
          <w:u w:val="single"/>
        </w:rPr>
        <w:t>Niëns examined medication pricing data from the World Health Organization and also looked at data from the World Bank on household income in many countries</w:t>
      </w:r>
      <w:r w:rsidRPr="00243027">
        <w:rPr>
          <w:rFonts w:asciiTheme="majorHAnsi" w:hAnsiTheme="majorHAnsi" w:cstheme="majorHAnsi"/>
          <w:sz w:val="16"/>
        </w:rPr>
        <w:t>. Using the data, he calculated how much people need to spend on necessities such as food, housing, education and medicines. "</w:t>
      </w:r>
      <w:r w:rsidRPr="00243027">
        <w:rPr>
          <w:rFonts w:asciiTheme="majorHAnsi" w:hAnsiTheme="majorHAnsi" w:cstheme="majorHAnsi"/>
          <w:u w:val="single"/>
        </w:rPr>
        <w:t>The medicines we looked at are medicines for patients who suffer from asthma, diabetes, hypertension and we looked at an adult respiratory infection</w:t>
      </w:r>
      <w:r w:rsidRPr="00243027">
        <w:rPr>
          <w:rFonts w:asciiTheme="majorHAnsi" w:hAnsiTheme="majorHAnsi" w:cstheme="majorHAnsi"/>
          <w:sz w:val="16"/>
        </w:rPr>
        <w:t>," Niëns says. "Three conditions are for chronic diseases, which basically means that people need to procure those medicines each and every day." Niëns focused on the cost of medicine for those conditions. He found the essential drugs could be considered unaffordable for many people in poor countries - so much so that their cost often pushes people into abject poverty. "</w:t>
      </w:r>
      <w:r w:rsidRPr="00243027">
        <w:rPr>
          <w:rFonts w:asciiTheme="majorHAnsi" w:hAnsiTheme="majorHAnsi" w:cstheme="majorHAnsi"/>
          <w:u w:val="single"/>
        </w:rPr>
        <w:t xml:space="preserve">The </w:t>
      </w:r>
      <w:r w:rsidRPr="00EA5DD8">
        <w:rPr>
          <w:rFonts w:asciiTheme="majorHAnsi" w:hAnsiTheme="majorHAnsi" w:cstheme="majorHAnsi"/>
          <w:highlight w:val="cyan"/>
          <w:u w:val="single"/>
        </w:rPr>
        <w:t xml:space="preserve">proportion of the population </w:t>
      </w:r>
      <w:r w:rsidRPr="00243027">
        <w:rPr>
          <w:rFonts w:asciiTheme="majorHAnsi" w:hAnsiTheme="majorHAnsi" w:cstheme="majorHAnsi"/>
          <w:u w:val="single"/>
        </w:rPr>
        <w:t xml:space="preserve">that is </w:t>
      </w:r>
      <w:r w:rsidRPr="00EA5DD8">
        <w:rPr>
          <w:rFonts w:asciiTheme="majorHAnsi" w:hAnsiTheme="majorHAnsi" w:cstheme="majorHAnsi"/>
          <w:highlight w:val="cyan"/>
          <w:u w:val="single"/>
        </w:rPr>
        <w:t xml:space="preserve">living below the poverty line, </w:t>
      </w:r>
      <w:r w:rsidRPr="00243027">
        <w:rPr>
          <w:rFonts w:asciiTheme="majorHAnsi" w:hAnsiTheme="majorHAnsi" w:cstheme="majorHAnsi"/>
          <w:u w:val="single"/>
        </w:rPr>
        <w:t xml:space="preserve">plus the people that are being pushed below the poverty line, </w:t>
      </w:r>
      <w:r w:rsidRPr="00EA5DD8">
        <w:rPr>
          <w:rFonts w:asciiTheme="majorHAnsi" w:hAnsiTheme="majorHAnsi" w:cstheme="majorHAnsi"/>
          <w:highlight w:val="cyan"/>
          <w:u w:val="single"/>
        </w:rPr>
        <w:t xml:space="preserve">can </w:t>
      </w:r>
      <w:r w:rsidRPr="00EA5DD8">
        <w:rPr>
          <w:rFonts w:asciiTheme="majorHAnsi" w:hAnsiTheme="majorHAnsi" w:cstheme="majorHAnsi"/>
          <w:b/>
          <w:bCs/>
          <w:highlight w:val="cyan"/>
          <w:u w:val="single"/>
        </w:rPr>
        <w:t>reach up to 80 percent</w:t>
      </w:r>
      <w:r w:rsidRPr="00EA5DD8">
        <w:rPr>
          <w:rFonts w:asciiTheme="majorHAnsi" w:hAnsiTheme="majorHAnsi" w:cstheme="majorHAnsi"/>
          <w:highlight w:val="cyan"/>
          <w:u w:val="single"/>
        </w:rPr>
        <w:t xml:space="preserve"> in </w:t>
      </w:r>
      <w:r w:rsidRPr="00243027">
        <w:rPr>
          <w:rFonts w:asciiTheme="majorHAnsi" w:hAnsiTheme="majorHAnsi" w:cstheme="majorHAnsi"/>
          <w:u w:val="single"/>
        </w:rPr>
        <w:t xml:space="preserve">some </w:t>
      </w:r>
      <w:r w:rsidRPr="00EA5DD8">
        <w:rPr>
          <w:rFonts w:asciiTheme="majorHAnsi" w:hAnsiTheme="majorHAnsi" w:cstheme="majorHAnsi"/>
          <w:highlight w:val="cyan"/>
          <w:u w:val="single"/>
        </w:rPr>
        <w:t>countries for some medicines</w:t>
      </w:r>
      <w:r w:rsidRPr="00243027">
        <w:rPr>
          <w:rFonts w:asciiTheme="majorHAnsi" w:hAnsiTheme="majorHAnsi" w:cstheme="majorHAnsi"/>
          <w:u w:val="single"/>
        </w:rPr>
        <w:t xml:space="preserve">," Niëns says. He points out that </w:t>
      </w:r>
      <w:r w:rsidRPr="00EA5DD8">
        <w:rPr>
          <w:rFonts w:asciiTheme="majorHAnsi" w:hAnsiTheme="majorHAnsi" w:cstheme="majorHAnsi"/>
          <w:highlight w:val="cyan"/>
          <w:u w:val="single"/>
        </w:rPr>
        <w:t xml:space="preserve">generic medicines </w:t>
      </w:r>
      <w:r w:rsidRPr="00243027">
        <w:rPr>
          <w:rFonts w:asciiTheme="majorHAnsi" w:hAnsiTheme="majorHAnsi" w:cstheme="majorHAnsi"/>
          <w:u w:val="single"/>
        </w:rPr>
        <w:t xml:space="preserve">- which are more affordable than brand-name medications - </w:t>
      </w:r>
      <w:r w:rsidRPr="00EA5DD8">
        <w:rPr>
          <w:rFonts w:asciiTheme="majorHAnsi" w:hAnsiTheme="majorHAnsi" w:cstheme="majorHAnsi"/>
          <w:highlight w:val="cyan"/>
          <w:u w:val="single"/>
        </w:rPr>
        <w:t xml:space="preserve">are </w:t>
      </w:r>
      <w:r w:rsidRPr="00243027">
        <w:rPr>
          <w:rFonts w:asciiTheme="majorHAnsi" w:hAnsiTheme="majorHAnsi" w:cstheme="majorHAnsi"/>
          <w:u w:val="single"/>
        </w:rPr>
        <w:t xml:space="preserve">often </w:t>
      </w:r>
      <w:r w:rsidRPr="00EA5DD8">
        <w:rPr>
          <w:rFonts w:asciiTheme="majorHAnsi" w:hAnsiTheme="majorHAnsi" w:cstheme="majorHAnsi"/>
          <w:b/>
          <w:bCs/>
          <w:highlight w:val="cyan"/>
          <w:u w:val="single"/>
        </w:rPr>
        <w:t>not available in the marketplace</w:t>
      </w:r>
      <w:r w:rsidRPr="00243027">
        <w:rPr>
          <w:rFonts w:asciiTheme="majorHAnsi" w:hAnsiTheme="majorHAnsi" w:cstheme="majorHAnsi"/>
          <w:u w:val="single"/>
        </w:rPr>
        <w:t>.</w:t>
      </w:r>
      <w:r w:rsidRPr="00243027">
        <w:rPr>
          <w:rFonts w:asciiTheme="majorHAnsi" w:hAnsiTheme="majorHAnsi" w:cstheme="majorHAnsi"/>
          <w:sz w:val="16"/>
        </w:rPr>
        <w:t xml:space="preserve"> And, according to Niëns,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7ACF9A19" w14:textId="77777777" w:rsidR="00E6669F" w:rsidRPr="00243027" w:rsidRDefault="00E6669F" w:rsidP="00E6669F">
      <w:pPr>
        <w:pStyle w:val="Heading4"/>
        <w:rPr>
          <w:rFonts w:asciiTheme="majorHAnsi" w:hAnsiTheme="majorHAnsi" w:cstheme="majorHAnsi"/>
        </w:rPr>
      </w:pPr>
      <w:r w:rsidRPr="00243027">
        <w:rPr>
          <w:rFonts w:asciiTheme="majorHAnsi" w:hAnsiTheme="majorHAnsi" w:cstheme="majorHAnsi"/>
        </w:rPr>
        <w:t xml:space="preserve">[26] Inequality </w:t>
      </w:r>
      <w:r w:rsidRPr="00243027">
        <w:rPr>
          <w:rFonts w:asciiTheme="majorHAnsi" w:hAnsiTheme="majorHAnsi" w:cstheme="majorHAnsi"/>
          <w:u w:val="single"/>
        </w:rPr>
        <w:t>drives diversionary nationalism</w:t>
      </w:r>
      <w:r w:rsidRPr="00243027">
        <w:rPr>
          <w:rFonts w:asciiTheme="majorHAnsi" w:hAnsiTheme="majorHAnsi" w:cstheme="majorHAnsi"/>
        </w:rPr>
        <w:t xml:space="preserve"> which sparks </w:t>
      </w:r>
      <w:r w:rsidRPr="00243027">
        <w:rPr>
          <w:rFonts w:asciiTheme="majorHAnsi" w:hAnsiTheme="majorHAnsi" w:cstheme="majorHAnsi"/>
          <w:u w:val="single"/>
        </w:rPr>
        <w:t>international conflict</w:t>
      </w:r>
      <w:r w:rsidRPr="00243027">
        <w:rPr>
          <w:rFonts w:asciiTheme="majorHAnsi" w:hAnsiTheme="majorHAnsi" w:cstheme="majorHAnsi"/>
        </w:rPr>
        <w:t>.</w:t>
      </w:r>
    </w:p>
    <w:p w14:paraId="0957AF44" w14:textId="77777777" w:rsidR="00E6669F" w:rsidRPr="00243027" w:rsidRDefault="00E6669F" w:rsidP="00E6669F">
      <w:pPr>
        <w:rPr>
          <w:rFonts w:asciiTheme="majorHAnsi" w:hAnsiTheme="majorHAnsi" w:cstheme="majorHAnsi"/>
        </w:rPr>
      </w:pPr>
      <w:r w:rsidRPr="00243027">
        <w:rPr>
          <w:rStyle w:val="Style13ptBold"/>
          <w:rFonts w:asciiTheme="majorHAnsi" w:hAnsiTheme="majorHAnsi" w:cstheme="majorHAnsi"/>
        </w:rPr>
        <w:t>Solt 11</w:t>
      </w:r>
      <w:r w:rsidRPr="00243027">
        <w:rPr>
          <w:rFonts w:asciiTheme="majorHAnsi" w:hAnsiTheme="majorHAnsi" w:cstheme="majorHAnsi"/>
        </w:rPr>
        <w:t xml:space="preserve">, Frederick. "Diversionary nationalism: Economic inequality and the formation of national pride." The Journal of Politics 73.3 (2011): 821-830. (Ph.D. in Political Science from University of North Carolina at Chapel Hill, currently Associate Professor of Political Science at the University of Iowa, Assistant Professor, Departments of Political Science and Sociology, Southern Illinois at the time of publication)//Elmer </w:t>
      </w:r>
    </w:p>
    <w:p w14:paraId="03EB72B0" w14:textId="77777777" w:rsidR="00E6669F" w:rsidRPr="00243027" w:rsidRDefault="00E6669F" w:rsidP="00E6669F">
      <w:pPr>
        <w:rPr>
          <w:rFonts w:asciiTheme="majorHAnsi" w:hAnsiTheme="majorHAnsi" w:cstheme="majorHAnsi"/>
          <w:szCs w:val="22"/>
        </w:rPr>
      </w:pPr>
      <w:r w:rsidRPr="00243027">
        <w:rPr>
          <w:rFonts w:asciiTheme="majorHAnsi" w:hAnsiTheme="majorHAnsi" w:cstheme="majorHAnsi"/>
          <w:szCs w:val="22"/>
        </w:rPr>
        <w:t xml:space="preserve">One of the oldest theories of nationalism is that </w:t>
      </w:r>
      <w:r w:rsidRPr="00EA5DD8">
        <w:rPr>
          <w:rStyle w:val="StyleUnderline"/>
          <w:rFonts w:asciiTheme="majorHAnsi" w:hAnsiTheme="majorHAnsi" w:cstheme="majorHAnsi"/>
          <w:szCs w:val="22"/>
          <w:highlight w:val="cyan"/>
        </w:rPr>
        <w:t xml:space="preserve">states </w:t>
      </w:r>
      <w:r w:rsidRPr="00EA5DD8">
        <w:rPr>
          <w:rStyle w:val="Emphasis"/>
          <w:rFonts w:asciiTheme="majorHAnsi" w:hAnsiTheme="majorHAnsi" w:cstheme="majorHAnsi"/>
          <w:szCs w:val="22"/>
          <w:highlight w:val="cyan"/>
        </w:rPr>
        <w:t xml:space="preserve">instill </w:t>
      </w:r>
      <w:r w:rsidRPr="00243027">
        <w:rPr>
          <w:rStyle w:val="Emphasis"/>
          <w:rFonts w:asciiTheme="majorHAnsi" w:hAnsiTheme="majorHAnsi" w:cstheme="majorHAnsi"/>
          <w:szCs w:val="22"/>
        </w:rPr>
        <w:t xml:space="preserve">the </w:t>
      </w:r>
      <w:r w:rsidRPr="00EA5DD8">
        <w:rPr>
          <w:rStyle w:val="Emphasis"/>
          <w:rFonts w:asciiTheme="majorHAnsi" w:hAnsiTheme="majorHAnsi" w:cstheme="majorHAnsi"/>
          <w:szCs w:val="22"/>
          <w:highlight w:val="cyan"/>
        </w:rPr>
        <w:t>nationalist myth</w:t>
      </w:r>
      <w:r w:rsidRPr="00EA5DD8">
        <w:rPr>
          <w:rStyle w:val="StyleUnderline"/>
          <w:rFonts w:asciiTheme="majorHAnsi" w:hAnsiTheme="majorHAnsi" w:cstheme="majorHAnsi"/>
          <w:szCs w:val="22"/>
          <w:highlight w:val="cyan"/>
        </w:rPr>
        <w:t xml:space="preserve"> </w:t>
      </w:r>
      <w:r w:rsidRPr="00243027">
        <w:rPr>
          <w:rStyle w:val="StyleUnderline"/>
          <w:rFonts w:asciiTheme="majorHAnsi" w:hAnsiTheme="majorHAnsi" w:cstheme="majorHAnsi"/>
          <w:szCs w:val="22"/>
        </w:rPr>
        <w:t xml:space="preserve">in their citizens </w:t>
      </w:r>
      <w:r w:rsidRPr="00EA5DD8">
        <w:rPr>
          <w:rStyle w:val="StyleUnderline"/>
          <w:rFonts w:asciiTheme="majorHAnsi" w:hAnsiTheme="majorHAnsi" w:cstheme="majorHAnsi"/>
          <w:szCs w:val="22"/>
          <w:highlight w:val="cyan"/>
        </w:rPr>
        <w:t xml:space="preserve">to </w:t>
      </w:r>
      <w:r w:rsidRPr="00EA5DD8">
        <w:rPr>
          <w:rStyle w:val="Emphasis"/>
          <w:rFonts w:asciiTheme="majorHAnsi" w:hAnsiTheme="majorHAnsi" w:cstheme="majorHAnsi"/>
          <w:szCs w:val="22"/>
          <w:highlight w:val="cyan"/>
        </w:rPr>
        <w:t xml:space="preserve">divert </w:t>
      </w:r>
      <w:r w:rsidRPr="00243027">
        <w:rPr>
          <w:rStyle w:val="Emphasis"/>
          <w:rFonts w:asciiTheme="majorHAnsi" w:hAnsiTheme="majorHAnsi" w:cstheme="majorHAnsi"/>
          <w:szCs w:val="22"/>
        </w:rPr>
        <w:t xml:space="preserve">their attention </w:t>
      </w:r>
      <w:r w:rsidRPr="00EA5DD8">
        <w:rPr>
          <w:rStyle w:val="Emphasis"/>
          <w:rFonts w:asciiTheme="majorHAnsi" w:hAnsiTheme="majorHAnsi" w:cstheme="majorHAnsi"/>
          <w:szCs w:val="22"/>
          <w:highlight w:val="cyan"/>
        </w:rPr>
        <w:t xml:space="preserve">from </w:t>
      </w:r>
      <w:r w:rsidRPr="00243027">
        <w:rPr>
          <w:rStyle w:val="Emphasis"/>
          <w:rFonts w:asciiTheme="majorHAnsi" w:hAnsiTheme="majorHAnsi" w:cstheme="majorHAnsi"/>
          <w:szCs w:val="22"/>
        </w:rPr>
        <w:t xml:space="preserve">great </w:t>
      </w:r>
      <w:r w:rsidRPr="00EA5DD8">
        <w:rPr>
          <w:rStyle w:val="Emphasis"/>
          <w:rFonts w:asciiTheme="majorHAnsi" w:hAnsiTheme="majorHAnsi" w:cstheme="majorHAnsi"/>
          <w:szCs w:val="22"/>
          <w:highlight w:val="cyan"/>
        </w:rPr>
        <w:t>economic inequality</w:t>
      </w:r>
      <w:r w:rsidRPr="00EA5DD8">
        <w:rPr>
          <w:rFonts w:asciiTheme="majorHAnsi" w:hAnsiTheme="majorHAnsi" w:cstheme="majorHAnsi"/>
          <w:szCs w:val="22"/>
          <w:highlight w:val="cyan"/>
        </w:rPr>
        <w:t xml:space="preserve"> </w:t>
      </w:r>
      <w:r w:rsidRPr="00243027">
        <w:rPr>
          <w:rStyle w:val="StyleUnderline"/>
          <w:rFonts w:asciiTheme="majorHAnsi" w:hAnsiTheme="majorHAnsi" w:cstheme="majorHAnsi"/>
          <w:szCs w:val="22"/>
        </w:rPr>
        <w:t>and</w:t>
      </w:r>
      <w:r w:rsidRPr="00243027">
        <w:rPr>
          <w:rFonts w:asciiTheme="majorHAnsi" w:hAnsiTheme="majorHAnsi" w:cstheme="majorHAnsi"/>
          <w:szCs w:val="22"/>
        </w:rPr>
        <w:t xml:space="preserve"> so </w:t>
      </w:r>
      <w:r w:rsidRPr="00243027">
        <w:rPr>
          <w:rStyle w:val="StyleUnderline"/>
          <w:rFonts w:asciiTheme="majorHAnsi" w:hAnsiTheme="majorHAnsi" w:cstheme="majorHAnsi"/>
          <w:szCs w:val="22"/>
        </w:rPr>
        <w:t>forestall pervasive unrest</w:t>
      </w:r>
      <w:r w:rsidRPr="00243027">
        <w:rPr>
          <w:rFonts w:asciiTheme="majorHAnsi" w:hAnsiTheme="majorHAnsi" w:cstheme="majorHAnsi"/>
          <w:szCs w:val="22"/>
        </w:rPr>
        <w:t xml:space="preserve">. </w:t>
      </w:r>
      <w:r w:rsidRPr="00243027">
        <w:rPr>
          <w:rStyle w:val="StyleUnderline"/>
          <w:rFonts w:asciiTheme="majorHAnsi" w:hAnsiTheme="majorHAnsi" w:cstheme="majorHAnsi"/>
          <w:szCs w:val="22"/>
        </w:rPr>
        <w:t>Because the very concept of nationalism obscures the extent of inequality</w:t>
      </w:r>
      <w:r w:rsidRPr="00243027">
        <w:rPr>
          <w:rFonts w:asciiTheme="majorHAnsi" w:hAnsiTheme="majorHAnsi" w:cstheme="majorHAnsi"/>
          <w:szCs w:val="22"/>
        </w:rPr>
        <w:t xml:space="preserve"> and is a potent tool for delegitimizing calls for redistribution, </w:t>
      </w:r>
      <w:r w:rsidRPr="00243027">
        <w:rPr>
          <w:rStyle w:val="StyleUnderline"/>
          <w:rFonts w:asciiTheme="majorHAnsi" w:hAnsiTheme="majorHAnsi" w:cstheme="majorHAnsi"/>
          <w:szCs w:val="22"/>
        </w:rPr>
        <w:t xml:space="preserve">it is a perfect </w:t>
      </w:r>
      <w:r w:rsidRPr="00243027">
        <w:rPr>
          <w:rStyle w:val="Emphasis"/>
          <w:rFonts w:asciiTheme="majorHAnsi" w:hAnsiTheme="majorHAnsi" w:cstheme="majorHAnsi"/>
          <w:szCs w:val="22"/>
        </w:rPr>
        <w:t>diversion</w:t>
      </w:r>
      <w:r w:rsidRPr="00243027">
        <w:rPr>
          <w:rFonts w:asciiTheme="majorHAnsi" w:hAnsiTheme="majorHAnsi" w:cstheme="majorHAnsi"/>
          <w:szCs w:val="22"/>
        </w:rPr>
        <w:t xml:space="preserve">, </w:t>
      </w:r>
      <w:r w:rsidRPr="00243027">
        <w:rPr>
          <w:rStyle w:val="StyleUnderline"/>
          <w:rFonts w:asciiTheme="majorHAnsi" w:hAnsiTheme="majorHAnsi" w:cstheme="majorHAnsi"/>
          <w:szCs w:val="22"/>
        </w:rPr>
        <w:t>and states should be expected to engage in more nationalist mythmaking when inequality increases</w:t>
      </w:r>
      <w:r w:rsidRPr="00243027">
        <w:rPr>
          <w:rFonts w:asciiTheme="majorHAnsi" w:hAnsiTheme="majorHAnsi" w:cstheme="majorHAnsi"/>
          <w:szCs w:val="22"/>
        </w:rPr>
        <w:t xml:space="preserve">. </w:t>
      </w:r>
      <w:r w:rsidRPr="00243027">
        <w:rPr>
          <w:rStyle w:val="StyleUnderline"/>
          <w:rFonts w:asciiTheme="majorHAnsi" w:hAnsiTheme="majorHAnsi" w:cstheme="majorHAnsi"/>
          <w:szCs w:val="22"/>
        </w:rPr>
        <w:t xml:space="preserve">The </w:t>
      </w:r>
      <w:r w:rsidRPr="00EA5DD8">
        <w:rPr>
          <w:rStyle w:val="StyleUnderline"/>
          <w:rFonts w:asciiTheme="majorHAnsi" w:hAnsiTheme="majorHAnsi" w:cstheme="majorHAnsi"/>
          <w:szCs w:val="22"/>
          <w:highlight w:val="cyan"/>
        </w:rPr>
        <w:t xml:space="preserve">evidence </w:t>
      </w:r>
      <w:r w:rsidRPr="00243027">
        <w:rPr>
          <w:rStyle w:val="StyleUnderline"/>
          <w:rFonts w:asciiTheme="majorHAnsi" w:hAnsiTheme="majorHAnsi" w:cstheme="majorHAnsi"/>
          <w:szCs w:val="22"/>
        </w:rPr>
        <w:t xml:space="preserve">presented by this study </w:t>
      </w:r>
      <w:r w:rsidRPr="00EA5DD8">
        <w:rPr>
          <w:rStyle w:val="StyleUnderline"/>
          <w:rFonts w:asciiTheme="majorHAnsi" w:hAnsiTheme="majorHAnsi" w:cstheme="majorHAnsi"/>
          <w:szCs w:val="22"/>
          <w:highlight w:val="cyan"/>
        </w:rPr>
        <w:t xml:space="preserve">supports </w:t>
      </w:r>
      <w:r w:rsidRPr="00243027">
        <w:rPr>
          <w:rStyle w:val="StyleUnderline"/>
          <w:rFonts w:asciiTheme="majorHAnsi" w:hAnsiTheme="majorHAnsi" w:cstheme="majorHAnsi"/>
          <w:szCs w:val="22"/>
        </w:rPr>
        <w:t>this theory</w:t>
      </w:r>
      <w:r w:rsidRPr="00243027">
        <w:rPr>
          <w:rFonts w:asciiTheme="majorHAnsi" w:hAnsiTheme="majorHAnsi" w:cstheme="majorHAnsi"/>
          <w:szCs w:val="22"/>
        </w:rPr>
        <w:t xml:space="preserve">: across the countries and over time, </w:t>
      </w:r>
      <w:r w:rsidRPr="00EA5DD8">
        <w:rPr>
          <w:rStyle w:val="StyleUnderline"/>
          <w:rFonts w:asciiTheme="majorHAnsi" w:hAnsiTheme="majorHAnsi" w:cstheme="majorHAnsi"/>
          <w:szCs w:val="22"/>
          <w:highlight w:val="cyan"/>
        </w:rPr>
        <w:t>where economic inequality is greater</w:t>
      </w:r>
      <w:r w:rsidRPr="00243027">
        <w:rPr>
          <w:rStyle w:val="StyleUnderline"/>
          <w:rFonts w:asciiTheme="majorHAnsi" w:hAnsiTheme="majorHAnsi" w:cstheme="majorHAnsi"/>
          <w:szCs w:val="22"/>
        </w:rPr>
        <w:t>, nationalist sentiments are substantially more widespread</w:t>
      </w:r>
      <w:r w:rsidRPr="00243027">
        <w:rPr>
          <w:rFonts w:asciiTheme="majorHAnsi" w:hAnsiTheme="majorHAnsi" w:cstheme="majorHAnsi"/>
          <w:szCs w:val="22"/>
        </w:rPr>
        <w:t xml:space="preserve">. This result adds considerably to our understanding of nationalism. To date, many scholars have focused on the international environment as the principal source of threats that prompt states to generate nationalism; the importance of the domestic threat posed by economic inequality has been largely overlooked. However, at least in recent years, </w:t>
      </w:r>
      <w:r w:rsidRPr="00243027">
        <w:rPr>
          <w:rStyle w:val="StyleUnderline"/>
          <w:rFonts w:asciiTheme="majorHAnsi" w:hAnsiTheme="majorHAnsi" w:cstheme="majorHAnsi"/>
          <w:szCs w:val="22"/>
        </w:rPr>
        <w:t xml:space="preserve">domestic inequality is a </w:t>
      </w:r>
      <w:r w:rsidRPr="00EA5DD8">
        <w:rPr>
          <w:rStyle w:val="Emphasis"/>
          <w:rFonts w:asciiTheme="majorHAnsi" w:hAnsiTheme="majorHAnsi" w:cstheme="majorHAnsi"/>
          <w:szCs w:val="22"/>
          <w:highlight w:val="cyan"/>
        </w:rPr>
        <w:t xml:space="preserve">far more important stimulus for </w:t>
      </w:r>
      <w:r w:rsidRPr="00243027">
        <w:rPr>
          <w:rStyle w:val="Emphasis"/>
          <w:rFonts w:asciiTheme="majorHAnsi" w:hAnsiTheme="majorHAnsi" w:cstheme="majorHAnsi"/>
          <w:szCs w:val="22"/>
        </w:rPr>
        <w:t xml:space="preserve">the </w:t>
      </w:r>
      <w:r w:rsidRPr="00EA5DD8">
        <w:rPr>
          <w:rStyle w:val="Emphasis"/>
          <w:rFonts w:asciiTheme="majorHAnsi" w:hAnsiTheme="majorHAnsi" w:cstheme="majorHAnsi"/>
          <w:szCs w:val="22"/>
          <w:highlight w:val="cyan"/>
        </w:rPr>
        <w:t>generation of nationalist sentiments</w:t>
      </w:r>
      <w:r w:rsidRPr="00EA5DD8">
        <w:rPr>
          <w:rStyle w:val="StyleUnderline"/>
          <w:rFonts w:asciiTheme="majorHAnsi" w:hAnsiTheme="majorHAnsi" w:cstheme="majorHAnsi"/>
          <w:szCs w:val="22"/>
          <w:highlight w:val="cyan"/>
        </w:rPr>
        <w:t xml:space="preserve"> </w:t>
      </w:r>
      <w:r w:rsidRPr="00243027">
        <w:rPr>
          <w:rStyle w:val="StyleUnderline"/>
          <w:rFonts w:asciiTheme="majorHAnsi" w:hAnsiTheme="majorHAnsi" w:cstheme="majorHAnsi"/>
          <w:szCs w:val="22"/>
        </w:rPr>
        <w:t>than the international context</w:t>
      </w:r>
      <w:r w:rsidRPr="00243027">
        <w:rPr>
          <w:rFonts w:asciiTheme="majorHAnsi" w:hAnsiTheme="majorHAnsi" w:cstheme="majorHAnsi"/>
          <w:szCs w:val="22"/>
        </w:rPr>
        <w:t xml:space="preserve">. </w:t>
      </w:r>
      <w:r w:rsidRPr="00EA5DD8">
        <w:rPr>
          <w:rStyle w:val="StyleUnderline"/>
          <w:rFonts w:asciiTheme="majorHAnsi" w:hAnsiTheme="majorHAnsi" w:cstheme="majorHAnsi"/>
          <w:szCs w:val="22"/>
          <w:highlight w:val="cyan"/>
        </w:rPr>
        <w:t xml:space="preserve">Given </w:t>
      </w:r>
      <w:r w:rsidRPr="00243027">
        <w:rPr>
          <w:rStyle w:val="StyleUnderline"/>
          <w:rFonts w:asciiTheme="majorHAnsi" w:hAnsiTheme="majorHAnsi" w:cstheme="majorHAnsi"/>
          <w:szCs w:val="22"/>
        </w:rPr>
        <w:t xml:space="preserve">that </w:t>
      </w:r>
      <w:r w:rsidRPr="00EA5DD8">
        <w:rPr>
          <w:rStyle w:val="Emphasis"/>
          <w:rFonts w:asciiTheme="majorHAnsi" w:hAnsiTheme="majorHAnsi" w:cstheme="majorHAnsi"/>
          <w:szCs w:val="22"/>
          <w:highlight w:val="cyan"/>
        </w:rPr>
        <w:t>nuclear weapons</w:t>
      </w:r>
      <w:r w:rsidRPr="00243027">
        <w:rPr>
          <w:rFonts w:asciiTheme="majorHAnsi" w:hAnsiTheme="majorHAnsi" w:cstheme="majorHAnsi"/>
          <w:szCs w:val="22"/>
        </w:rPr>
        <w:t>—either their own or their allies’—</w:t>
      </w:r>
      <w:r w:rsidRPr="00243027">
        <w:rPr>
          <w:rStyle w:val="StyleUnderline"/>
          <w:rFonts w:asciiTheme="majorHAnsi" w:hAnsiTheme="majorHAnsi" w:cstheme="majorHAnsi"/>
          <w:szCs w:val="22"/>
        </w:rPr>
        <w:t>rather than the mass army now serve as the primary defense of many countries against being overrun by their enemies, perhaps this is not surprising</w:t>
      </w:r>
      <w:r w:rsidRPr="00243027">
        <w:rPr>
          <w:rFonts w:asciiTheme="majorHAnsi" w:hAnsiTheme="majorHAnsi" w:cstheme="majorHAnsi"/>
          <w:szCs w:val="22"/>
        </w:rPr>
        <w:t xml:space="preserve">: nationalism-inspired mass mobilization is simply no longer as necessary for protection as it once was (see Mearsheimer 1990, 21; Posen 1993, 122–24). Another important implication of the analyses presented above is that growing economic inequality may increase ethnic conflict. </w:t>
      </w:r>
      <w:r w:rsidRPr="00243027">
        <w:rPr>
          <w:rStyle w:val="StyleUnderline"/>
          <w:rFonts w:asciiTheme="majorHAnsi" w:hAnsiTheme="majorHAnsi" w:cstheme="majorHAnsi"/>
          <w:szCs w:val="22"/>
        </w:rPr>
        <w:t xml:space="preserve">States may foment national pride to stem discontent with increasing inequality, but this pride can also lead to more </w:t>
      </w:r>
      <w:r w:rsidRPr="00243027">
        <w:rPr>
          <w:rStyle w:val="Emphasis"/>
          <w:rFonts w:asciiTheme="majorHAnsi" w:hAnsiTheme="majorHAnsi" w:cstheme="majorHAnsi"/>
          <w:szCs w:val="22"/>
        </w:rPr>
        <w:t>hostility towards immigrants and minorities</w:t>
      </w:r>
      <w:r w:rsidRPr="00243027">
        <w:rPr>
          <w:rFonts w:asciiTheme="majorHAnsi" w:hAnsiTheme="majorHAnsi" w:cstheme="majorHAnsi"/>
          <w:szCs w:val="22"/>
        </w:rPr>
        <w:t xml:space="preserve">. Though pride in the nation is distinct from chauvinism and outgroup hostility, it is nevertheless closely related to these phenomena, and recent experimental research has shown that members of majority groups who express high levels of national pride can be nudged into intolerant and xenophobic responses quite easily (Li and Brewer 2004). This finding suggests that, </w:t>
      </w:r>
      <w:r w:rsidRPr="00243027">
        <w:rPr>
          <w:rStyle w:val="StyleUnderline"/>
          <w:rFonts w:asciiTheme="majorHAnsi" w:hAnsiTheme="majorHAnsi" w:cstheme="majorHAnsi"/>
          <w:szCs w:val="22"/>
        </w:rPr>
        <w:t xml:space="preserve">by leading to the creation of more national pride, higher levels of inequality produce environments favorable to those who would inflame </w:t>
      </w:r>
      <w:r w:rsidRPr="00243027">
        <w:rPr>
          <w:rStyle w:val="Emphasis"/>
          <w:rFonts w:asciiTheme="majorHAnsi" w:hAnsiTheme="majorHAnsi" w:cstheme="majorHAnsi"/>
          <w:szCs w:val="22"/>
        </w:rPr>
        <w:t>ethnic animosities</w:t>
      </w:r>
      <w:r w:rsidRPr="00243027">
        <w:rPr>
          <w:rFonts w:asciiTheme="majorHAnsi" w:hAnsiTheme="majorHAnsi" w:cstheme="majorHAnsi"/>
          <w:szCs w:val="22"/>
        </w:rPr>
        <w:t xml:space="preserve">. </w:t>
      </w:r>
      <w:r w:rsidRPr="00243027">
        <w:rPr>
          <w:rStyle w:val="StyleUnderline"/>
          <w:rFonts w:asciiTheme="majorHAnsi" w:hAnsiTheme="majorHAnsi" w:cstheme="majorHAnsi"/>
          <w:szCs w:val="22"/>
        </w:rPr>
        <w:t>Another</w:t>
      </w:r>
      <w:r w:rsidRPr="00243027">
        <w:rPr>
          <w:rFonts w:asciiTheme="majorHAnsi" w:hAnsiTheme="majorHAnsi" w:cstheme="majorHAnsi"/>
          <w:szCs w:val="22"/>
        </w:rPr>
        <w:t xml:space="preserve"> and perhaps even more worrisome </w:t>
      </w:r>
      <w:r w:rsidRPr="00243027">
        <w:rPr>
          <w:rStyle w:val="StyleUnderline"/>
          <w:rFonts w:asciiTheme="majorHAnsi" w:hAnsiTheme="majorHAnsi" w:cstheme="majorHAnsi"/>
          <w:szCs w:val="22"/>
        </w:rPr>
        <w:t xml:space="preserve">implication regards the </w:t>
      </w:r>
      <w:r w:rsidRPr="00EA5DD8">
        <w:rPr>
          <w:rStyle w:val="Emphasis"/>
          <w:rFonts w:asciiTheme="majorHAnsi" w:hAnsiTheme="majorHAnsi" w:cstheme="majorHAnsi"/>
          <w:szCs w:val="22"/>
          <w:highlight w:val="cyan"/>
        </w:rPr>
        <w:t>likelihood of war</w:t>
      </w:r>
      <w:r w:rsidRPr="00243027">
        <w:rPr>
          <w:rFonts w:asciiTheme="majorHAnsi" w:hAnsiTheme="majorHAnsi" w:cstheme="majorHAnsi"/>
          <w:szCs w:val="22"/>
        </w:rPr>
        <w:t xml:space="preserve">. </w:t>
      </w:r>
      <w:r w:rsidRPr="00243027">
        <w:rPr>
          <w:rStyle w:val="StyleUnderline"/>
          <w:rFonts w:asciiTheme="majorHAnsi" w:hAnsiTheme="majorHAnsi" w:cstheme="majorHAnsi"/>
          <w:szCs w:val="22"/>
        </w:rPr>
        <w:t xml:space="preserve">Nationalism is frequently suggested as a </w:t>
      </w:r>
      <w:r w:rsidRPr="00243027">
        <w:rPr>
          <w:rStyle w:val="Emphasis"/>
          <w:rFonts w:asciiTheme="majorHAnsi" w:hAnsiTheme="majorHAnsi" w:cstheme="majorHAnsi"/>
          <w:szCs w:val="22"/>
        </w:rPr>
        <w:t>cause of war</w:t>
      </w:r>
      <w:r w:rsidRPr="00243027">
        <w:rPr>
          <w:rFonts w:asciiTheme="majorHAnsi" w:hAnsiTheme="majorHAnsi" w:cstheme="majorHAnsi"/>
          <w:szCs w:val="22"/>
        </w:rPr>
        <w:t xml:space="preserve">, </w:t>
      </w:r>
      <w:r w:rsidRPr="00243027">
        <w:rPr>
          <w:rStyle w:val="StyleUnderline"/>
          <w:rFonts w:asciiTheme="majorHAnsi" w:hAnsiTheme="majorHAnsi" w:cstheme="majorHAnsi"/>
          <w:szCs w:val="22"/>
        </w:rPr>
        <w:t>and more national pride has been found to result in a much greater demand for national security even at the expense of civil liberties</w:t>
      </w:r>
      <w:r w:rsidRPr="00243027">
        <w:rPr>
          <w:rFonts w:asciiTheme="majorHAnsi" w:hAnsiTheme="majorHAnsi" w:cstheme="majorHAnsi"/>
          <w:szCs w:val="22"/>
        </w:rPr>
        <w:t xml:space="preserve"> (Davis and Silver 2004, 36–37) </w:t>
      </w:r>
      <w:r w:rsidRPr="00243027">
        <w:rPr>
          <w:rStyle w:val="StyleUnderline"/>
          <w:rFonts w:asciiTheme="majorHAnsi" w:hAnsiTheme="majorHAnsi" w:cstheme="majorHAnsi"/>
          <w:szCs w:val="22"/>
        </w:rPr>
        <w:t xml:space="preserve">as well as preferences for “a more </w:t>
      </w:r>
      <w:r w:rsidRPr="00243027">
        <w:rPr>
          <w:rStyle w:val="Emphasis"/>
          <w:rFonts w:asciiTheme="majorHAnsi" w:hAnsiTheme="majorHAnsi" w:cstheme="majorHAnsi"/>
          <w:szCs w:val="22"/>
        </w:rPr>
        <w:t>militaristic foreign affairs posture</w:t>
      </w:r>
      <w:r w:rsidRPr="00243027">
        <w:rPr>
          <w:rFonts w:asciiTheme="majorHAnsi" w:hAnsiTheme="majorHAnsi" w:cstheme="majorHAnsi"/>
          <w:szCs w:val="22"/>
        </w:rPr>
        <w:t xml:space="preserve"> </w:t>
      </w:r>
      <w:r w:rsidRPr="00243027">
        <w:rPr>
          <w:rStyle w:val="StyleUnderline"/>
          <w:rFonts w:asciiTheme="majorHAnsi" w:hAnsiTheme="majorHAnsi" w:cstheme="majorHAnsi"/>
          <w:szCs w:val="22"/>
        </w:rPr>
        <w:t>and a more interventionist role in world politics</w:t>
      </w:r>
      <w:r w:rsidRPr="00243027">
        <w:rPr>
          <w:rFonts w:asciiTheme="majorHAnsi" w:hAnsiTheme="majorHAnsi" w:cstheme="majorHAnsi"/>
          <w:szCs w:val="22"/>
        </w:rPr>
        <w:t xml:space="preserve">” (Conover and Feldman 1987, 3). To the extent that these preferences influence policymaking, the </w:t>
      </w:r>
      <w:r w:rsidRPr="00EA5DD8">
        <w:rPr>
          <w:rStyle w:val="Emphasis"/>
          <w:rFonts w:asciiTheme="majorHAnsi" w:hAnsiTheme="majorHAnsi" w:cstheme="majorHAnsi"/>
          <w:szCs w:val="22"/>
          <w:highlight w:val="cyan"/>
        </w:rPr>
        <w:t>growth in economic inequality</w:t>
      </w:r>
      <w:r w:rsidRPr="00EA5DD8">
        <w:rPr>
          <w:rFonts w:asciiTheme="majorHAnsi" w:hAnsiTheme="majorHAnsi" w:cstheme="majorHAnsi"/>
          <w:szCs w:val="22"/>
          <w:highlight w:val="cyan"/>
        </w:rPr>
        <w:t xml:space="preserve"> </w:t>
      </w:r>
      <w:r w:rsidRPr="00243027">
        <w:rPr>
          <w:rFonts w:asciiTheme="majorHAnsi" w:hAnsiTheme="majorHAnsi" w:cstheme="majorHAnsi"/>
          <w:szCs w:val="22"/>
        </w:rPr>
        <w:t xml:space="preserve">over the last quarter century </w:t>
      </w:r>
      <w:r w:rsidRPr="00EA5DD8">
        <w:rPr>
          <w:rStyle w:val="StyleUnderline"/>
          <w:rFonts w:asciiTheme="majorHAnsi" w:hAnsiTheme="majorHAnsi" w:cstheme="majorHAnsi"/>
          <w:szCs w:val="22"/>
          <w:highlight w:val="cyan"/>
        </w:rPr>
        <w:t xml:space="preserve">should be expected to </w:t>
      </w:r>
      <w:r w:rsidRPr="00EA5DD8">
        <w:rPr>
          <w:rStyle w:val="StyleUnderline"/>
          <w:rFonts w:asciiTheme="majorHAnsi" w:hAnsiTheme="majorHAnsi" w:cstheme="majorHAnsi"/>
          <w:bCs/>
          <w:szCs w:val="22"/>
          <w:highlight w:val="cyan"/>
          <w:bdr w:val="single" w:sz="4" w:space="0" w:color="auto"/>
        </w:rPr>
        <w:t>lead to more aggressive foreign policies and</w:t>
      </w:r>
      <w:r w:rsidRPr="00EA5DD8">
        <w:rPr>
          <w:rStyle w:val="StyleUnderline"/>
          <w:rFonts w:asciiTheme="majorHAnsi" w:hAnsiTheme="majorHAnsi" w:cstheme="majorHAnsi"/>
          <w:szCs w:val="22"/>
          <w:highlight w:val="cyan"/>
          <w:bdr w:val="single" w:sz="4" w:space="0" w:color="auto"/>
        </w:rPr>
        <w:t xml:space="preserve"> </w:t>
      </w:r>
      <w:r w:rsidRPr="00EA5DD8">
        <w:rPr>
          <w:rStyle w:val="Emphasis"/>
          <w:rFonts w:asciiTheme="majorHAnsi" w:hAnsiTheme="majorHAnsi" w:cstheme="majorHAnsi"/>
          <w:szCs w:val="22"/>
          <w:highlight w:val="cyan"/>
          <w:bdr w:val="single" w:sz="4" w:space="0" w:color="auto"/>
        </w:rPr>
        <w:t>more international conflict</w:t>
      </w:r>
      <w:r w:rsidRPr="00243027">
        <w:rPr>
          <w:rFonts w:asciiTheme="majorHAnsi" w:hAnsiTheme="majorHAnsi" w:cstheme="majorHAnsi"/>
          <w:szCs w:val="22"/>
        </w:rPr>
        <w:t xml:space="preserve">. If economic inequality prompts states to generate diversionary nationalism as the results presented above suggest, then </w:t>
      </w:r>
      <w:r w:rsidRPr="00243027">
        <w:rPr>
          <w:rStyle w:val="Emphasis"/>
          <w:rFonts w:asciiTheme="majorHAnsi" w:hAnsiTheme="majorHAnsi" w:cstheme="majorHAnsi"/>
          <w:szCs w:val="22"/>
        </w:rPr>
        <w:t>rising inequality could make for a more dangerous world</w:t>
      </w:r>
      <w:r w:rsidRPr="00243027">
        <w:rPr>
          <w:rFonts w:asciiTheme="majorHAnsi" w:hAnsiTheme="majorHAnsi" w:cstheme="majorHAnsi"/>
          <w:szCs w:val="22"/>
        </w:rPr>
        <w:t xml:space="preserve">. The results of this work also contribute to our still limited knowledge of the relationship between economic inequality and democratic politics. In particular, it helps explain the fact that, contrary to median-voter models of redistribution (e.g., Meltzer and Richard 1981), </w:t>
      </w:r>
      <w:r w:rsidRPr="00243027">
        <w:rPr>
          <w:rStyle w:val="StyleUnderline"/>
          <w:rFonts w:asciiTheme="majorHAnsi" w:hAnsiTheme="majorHAnsi" w:cstheme="majorHAnsi"/>
          <w:szCs w:val="22"/>
        </w:rPr>
        <w:t>democracies with higher levels of inequality do not consistently respond with more redistribution</w:t>
      </w:r>
      <w:r w:rsidRPr="00243027">
        <w:rPr>
          <w:rFonts w:asciiTheme="majorHAnsi" w:hAnsiTheme="majorHAnsi" w:cstheme="majorHAnsi"/>
          <w:szCs w:val="22"/>
        </w:rPr>
        <w:t xml:space="preserve"> (e.g., Bénabou 1996). </w:t>
      </w:r>
      <w:r w:rsidRPr="00243027">
        <w:rPr>
          <w:rStyle w:val="StyleUnderline"/>
          <w:rFonts w:asciiTheme="majorHAnsi" w:hAnsiTheme="majorHAnsi" w:cstheme="majorHAnsi"/>
          <w:szCs w:val="22"/>
        </w:rPr>
        <w:t>Rather than allowing redistribution to be decided through the democratic process suggested by such models</w:t>
      </w:r>
      <w:r w:rsidRPr="00243027">
        <w:rPr>
          <w:rFonts w:asciiTheme="majorHAnsi" w:hAnsiTheme="majorHAnsi" w:cstheme="majorHAnsi"/>
          <w:szCs w:val="22"/>
        </w:rPr>
        <w:t xml:space="preserve">, this work suggests that </w:t>
      </w:r>
      <w:r w:rsidRPr="00243027">
        <w:rPr>
          <w:rStyle w:val="StyleUnderline"/>
          <w:rFonts w:asciiTheme="majorHAnsi" w:hAnsiTheme="majorHAnsi" w:cstheme="majorHAnsi"/>
          <w:szCs w:val="22"/>
        </w:rPr>
        <w:t>states often respond to higher levels of inequality with more nationalism</w:t>
      </w:r>
      <w:r w:rsidRPr="00243027">
        <w:rPr>
          <w:rFonts w:asciiTheme="majorHAnsi" w:hAnsiTheme="majorHAnsi" w:cstheme="majorHAnsi"/>
          <w:szCs w:val="22"/>
        </w:rPr>
        <w:t xml:space="preserve">. Nationalism then works to divert attention from inequality, so many citizens neither realize the extent of inequality nor demand redistributive policies. By prompting states to promote nationalism, greater economic inequality removes the issue of redistribution from debate and therefore narrows the scope of democratic politics. </w:t>
      </w:r>
    </w:p>
    <w:p w14:paraId="7A9B792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6669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669F"/>
    <w:rsid w:val="00E72115"/>
    <w:rsid w:val="00E8322E"/>
    <w:rsid w:val="00E903E0"/>
    <w:rsid w:val="00EA1115"/>
    <w:rsid w:val="00EA39EB"/>
    <w:rsid w:val="00EA58CE"/>
    <w:rsid w:val="00EB33FF"/>
    <w:rsid w:val="00EB3D1A"/>
    <w:rsid w:val="00EC2759"/>
    <w:rsid w:val="00EC7106"/>
    <w:rsid w:val="00ED0120"/>
    <w:rsid w:val="00ED3BBA"/>
    <w:rsid w:val="00ED4E12"/>
    <w:rsid w:val="00ED7845"/>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D25658"/>
  <w14:defaultImageDpi w14:val="300"/>
  <w15:docId w15:val="{623C9A53-E655-134D-A674-B4621F397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6669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666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6669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E6669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E6669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666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669F"/>
  </w:style>
  <w:style w:type="character" w:customStyle="1" w:styleId="Heading1Char">
    <w:name w:val="Heading 1 Char"/>
    <w:aliases w:val="Pocket Char"/>
    <w:basedOn w:val="DefaultParagraphFont"/>
    <w:link w:val="Heading1"/>
    <w:uiPriority w:val="9"/>
    <w:rsid w:val="00E6669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6669F"/>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E6669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E6669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6669F"/>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
    <w:basedOn w:val="DefaultParagraphFont"/>
    <w:uiPriority w:val="1"/>
    <w:qFormat/>
    <w:rsid w:val="00E6669F"/>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E6669F"/>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E6669F"/>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E6669F"/>
    <w:rPr>
      <w:color w:val="auto"/>
      <w:u w:val="none"/>
    </w:rPr>
  </w:style>
  <w:style w:type="paragraph" w:styleId="DocumentMap">
    <w:name w:val="Document Map"/>
    <w:basedOn w:val="Normal"/>
    <w:link w:val="DocumentMapChar"/>
    <w:uiPriority w:val="99"/>
    <w:semiHidden/>
    <w:unhideWhenUsed/>
    <w:rsid w:val="00E6669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6669F"/>
    <w:rPr>
      <w:rFonts w:ascii="Lucida Grande" w:hAnsi="Lucida Grande" w:cs="Lucida Grande"/>
    </w:rPr>
  </w:style>
  <w:style w:type="paragraph" w:customStyle="1" w:styleId="textbold">
    <w:name w:val="text bold"/>
    <w:basedOn w:val="Normal"/>
    <w:link w:val="Emphasis"/>
    <w:uiPriority w:val="20"/>
    <w:qFormat/>
    <w:rsid w:val="00E6669F"/>
    <w:pPr>
      <w:ind w:left="720"/>
      <w:jc w:val="both"/>
    </w:pPr>
    <w:rPr>
      <w:b/>
      <w:iCs/>
      <w:u w:val="single"/>
      <w:bdr w:val="single" w:sz="12" w:space="0" w:color="auto"/>
    </w:rPr>
  </w:style>
  <w:style w:type="paragraph" w:customStyle="1" w:styleId="Card">
    <w:name w:val="Card"/>
    <w:basedOn w:val="Heading1"/>
    <w:link w:val="Hyperlink"/>
    <w:autoRedefine/>
    <w:uiPriority w:val="99"/>
    <w:qFormat/>
    <w:rsid w:val="00E6669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Bonini%27s_paradox" TargetMode="External"/><Relationship Id="rId18" Type="http://schemas.openxmlformats.org/officeDocument/2006/relationships/hyperlink" Target="https://www.wikiwand.com/en/Classical_logic" TargetMode="External"/><Relationship Id="rId26" Type="http://schemas.openxmlformats.org/officeDocument/2006/relationships/hyperlink" Target="https://plato.stanford.edu/entries/simplicity/" TargetMode="External"/><Relationship Id="rId3" Type="http://schemas.openxmlformats.org/officeDocument/2006/relationships/customXml" Target="../customXml/item3.xml"/><Relationship Id="rId21" Type="http://schemas.openxmlformats.org/officeDocument/2006/relationships/hyperlink" Target="https://www.wikiwand.com/en/Principle_of_explosion" TargetMode="External"/><Relationship Id="rId7" Type="http://schemas.openxmlformats.org/officeDocument/2006/relationships/settings" Target="settings.xml"/><Relationship Id="rId12" Type="http://schemas.openxmlformats.org/officeDocument/2006/relationships/hyperlink" Target="https://jme.bmj.com/content/early/2021/07/06/medethics-2021-107555" TargetMode="External"/><Relationship Id="rId17" Type="http://schemas.openxmlformats.org/officeDocument/2006/relationships/hyperlink" Target="https://www.wikiwand.com/en/Pseudo-Scotus" TargetMode="External"/><Relationship Id="rId25" Type="http://schemas.openxmlformats.org/officeDocument/2006/relationships/hyperlink" Target="https://plato.stanford.edu/entries/epistemic-paradoxes/"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yperlink" Target="https://www.wikiwand.com/en/Principle_of_explosion" TargetMode="External"/><Relationship Id="rId29" Type="http://schemas.openxmlformats.org/officeDocument/2006/relationships/hyperlink" Target="https://www.cnbc.com/2018/06/25/high-drug-prices-caused-by-us-patent-system.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ughlafollette.com/papers/b-guide.htm" TargetMode="External"/><Relationship Id="rId24" Type="http://schemas.openxmlformats.org/officeDocument/2006/relationships/hyperlink" Target="https://www.wikiwand.com/en/Principle_of_explosion"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wikiwand.com/en/Principle_of_explosion" TargetMode="External"/><Relationship Id="rId23" Type="http://schemas.openxmlformats.org/officeDocument/2006/relationships/hyperlink" Target="https://www.wikiwand.com/en/William_of_Soissons" TargetMode="External"/><Relationship Id="rId28" Type="http://schemas.openxmlformats.org/officeDocument/2006/relationships/hyperlink" Target="https://www.statnews.com/2019/02/11/drug-patent-protection-one-done/" TargetMode="External"/><Relationship Id="rId10" Type="http://schemas.openxmlformats.org/officeDocument/2006/relationships/hyperlink" Target="http://www.hughlafollette.com/index.htm" TargetMode="External"/><Relationship Id="rId19" Type="http://schemas.openxmlformats.org/officeDocument/2006/relationships/hyperlink" Target="https://www.wikiwand.com/en/Intuitionistic_logic" TargetMode="External"/><Relationship Id="rId31" Type="http://schemas.openxmlformats.org/officeDocument/2006/relationships/hyperlink" Target="https://www.voanews.com/science-health/high-cost-medicine-pushes-more-people-poverty" TargetMode="External"/><Relationship Id="rId4" Type="http://schemas.openxmlformats.org/officeDocument/2006/relationships/customXml" Target="../customXml/item4.xml"/><Relationship Id="rId9" Type="http://schemas.openxmlformats.org/officeDocument/2006/relationships/hyperlink" Target="https://www.ncbi.nlm.nih.gov/pmc/articles/PMC6686698/" TargetMode="External"/><Relationship Id="rId14" Type="http://schemas.openxmlformats.org/officeDocument/2006/relationships/hyperlink" Target="https://web.stanford.edu/~bobonich/dictionary/dictionary.html" TargetMode="External"/><Relationship Id="rId22" Type="http://schemas.openxmlformats.org/officeDocument/2006/relationships/hyperlink" Target="https://www.wikiwand.com/en/Principle_of_explosion" TargetMode="External"/><Relationship Id="rId27" Type="http://schemas.openxmlformats.org/officeDocument/2006/relationships/hyperlink" Target="https://www.technologyreview.com/2019/03/12/136684/a-quantum-experiment-suggests-theres-no-such-thing-as-objective-reality/" TargetMode="External"/><Relationship Id="rId30" Type="http://schemas.openxmlformats.org/officeDocument/2006/relationships/hyperlink" Target="https://www.cnbc.com/2018/06/25/high-drug-prices-caused-by-us-patent-system.html"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7019</Words>
  <Characters>40010</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46936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2021-09-19T18:01:00Z</dcterms:created>
  <dcterms:modified xsi:type="dcterms:W3CDTF">2021-09-19T18:01:00Z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