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16DD" w14:textId="4D7D5FA1" w:rsidR="00E42E4C" w:rsidRDefault="00242331" w:rsidP="00242331">
      <w:pPr>
        <w:pStyle w:val="Heading1"/>
      </w:pPr>
      <w:r>
        <w:t>1AC</w:t>
      </w:r>
    </w:p>
    <w:p w14:paraId="5B5EB3C3" w14:textId="77777777" w:rsidR="00656383" w:rsidRDefault="00656383" w:rsidP="00656383">
      <w:pPr>
        <w:pStyle w:val="Heading3"/>
      </w:pPr>
      <w:r>
        <w:t>1AC – Framework</w:t>
      </w:r>
    </w:p>
    <w:p w14:paraId="5B2330D5" w14:textId="77777777" w:rsidR="00656383" w:rsidRDefault="00656383" w:rsidP="00656383">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w:t>
      </w:r>
    </w:p>
    <w:p w14:paraId="701531EB" w14:textId="77777777" w:rsidR="00656383" w:rsidRPr="00FC576D" w:rsidRDefault="00656383" w:rsidP="00656383">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A] Statements are true before false since if I told you my name, you’d believe me.B]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7828FCB4" w14:textId="77777777" w:rsidR="00656383" w:rsidRPr="004322BE" w:rsidRDefault="00656383" w:rsidP="00656383">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57737ACD" w14:textId="77777777" w:rsidR="00656383" w:rsidRPr="00FC576D" w:rsidRDefault="00656383" w:rsidP="00656383">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043AFC98" w14:textId="77777777" w:rsidR="00656383" w:rsidRPr="00FC576D" w:rsidRDefault="00656383" w:rsidP="00656383">
      <w:pPr>
        <w:rPr>
          <w:rFonts w:asciiTheme="majorHAnsi" w:hAnsiTheme="majorHAnsi" w:cstheme="majorHAnsi"/>
        </w:rPr>
      </w:pPr>
      <w:r w:rsidRPr="00FC576D">
        <w:rPr>
          <w:rStyle w:val="Style13ptBold"/>
          <w:rFonts w:asciiTheme="majorHAnsi" w:hAnsiTheme="majorHAnsi" w:cstheme="majorHAnsi"/>
        </w:rPr>
        <w:t>Polzler and Wright 19</w:t>
      </w:r>
      <w:r w:rsidRPr="00FC576D">
        <w:rPr>
          <w:rFonts w:asciiTheme="majorHAnsi" w:hAnsiTheme="majorHAnsi" w:cstheme="majorHAnsi"/>
        </w:rPr>
        <w:t xml:space="preserve">[Thomas Pölzler and Jennifer Cole Wright- “Empirical research on folk moral objectivism” </w:t>
      </w:r>
      <w:hyperlink r:id="rId9"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r w:rsidRPr="00FC576D">
        <w:rPr>
          <w:rFonts w:asciiTheme="majorHAnsi" w:hAnsiTheme="majorHAnsi" w:cstheme="majorHAnsi"/>
        </w:rPr>
        <w:t xml:space="preserve"> 2019] Dulles AS </w:t>
      </w:r>
    </w:p>
    <w:p w14:paraId="65F8F8D5" w14:textId="77777777" w:rsidR="00656383" w:rsidRPr="00FC576D" w:rsidRDefault="00656383" w:rsidP="00656383">
      <w:pPr>
        <w:rPr>
          <w:rFonts w:asciiTheme="majorHAnsi" w:hAnsiTheme="majorHAnsi" w:cstheme="majorHAnsi"/>
          <w:sz w:val="13"/>
        </w:rPr>
      </w:pPr>
      <w:r w:rsidRPr="00B71CEA">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(Pölzler,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B71CEA">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B71CEA">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B71CEA">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B71CEA">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B71CEA">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actually </w:t>
      </w:r>
      <w:r w:rsidRPr="00B71CEA">
        <w:rPr>
          <w:rFonts w:asciiTheme="majorHAnsi" w:hAnsiTheme="majorHAnsi" w:cstheme="majorHAnsi"/>
          <w:highlight w:val="cyan"/>
          <w:u w:val="single"/>
        </w:rPr>
        <w:t>favored</w:t>
      </w:r>
      <w:r w:rsidRPr="00FC576D">
        <w:rPr>
          <w:rFonts w:asciiTheme="majorHAnsi" w:hAnsiTheme="majorHAnsi" w:cstheme="majorHAnsi"/>
          <w:sz w:val="13"/>
        </w:rPr>
        <w:t xml:space="preserve"> what Wright, Grandjean, and McWhite (2013) called </w:t>
      </w:r>
      <w:r w:rsidRPr="00B71CEA">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nonobjectivism. </w:t>
      </w:r>
      <w:r w:rsidRPr="00B71CEA">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B71CEA">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B71CEA">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B71CEA">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B71CEA">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B71CEA">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B71CEA">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Qiaoan, Wysocki, &amp; Endara, 2015; Beebe &amp; Sackris, 2016; Fisher, Knobe, Strickland, &amp; Keil, 2017; Goodwin &amp; Darley, 2012; Heiphetz &amp; Young, 2017; Wright, 2018; Zijlstra, forthcoming.</w:t>
      </w:r>
    </w:p>
    <w:p w14:paraId="1B6EE444" w14:textId="77777777" w:rsidR="00656383" w:rsidRDefault="00656383" w:rsidP="00656383">
      <w:pPr>
        <w:pStyle w:val="Heading4"/>
        <w:rPr>
          <w:rStyle w:val="Style13ptBold"/>
          <w:b/>
          <w:bCs w:val="0"/>
        </w:rPr>
      </w:pPr>
      <w:r>
        <w:rPr>
          <w:rStyle w:val="Style13ptBold"/>
          <w:b/>
          <w:bCs w:val="0"/>
        </w:rPr>
        <w:t xml:space="preserve">2]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0837B2DD" w14:textId="77777777" w:rsidR="00656383" w:rsidRPr="004A5125" w:rsidRDefault="00656383" w:rsidP="00656383">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5BD57790" w14:textId="77777777" w:rsidR="00656383" w:rsidRDefault="00656383" w:rsidP="00656383">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B71CEA">
        <w:rPr>
          <w:rStyle w:val="StyleUnderline"/>
          <w:szCs w:val="26"/>
          <w:highlight w:val="cyan"/>
        </w:rPr>
        <w:t>ethics</w:t>
      </w:r>
      <w:r w:rsidRPr="00B71CEA">
        <w:rPr>
          <w:b/>
          <w:sz w:val="26"/>
          <w:szCs w:val="26"/>
          <w:highlight w:val="cyan"/>
          <w:u w:val="single"/>
        </w:rPr>
        <w:t xml:space="preserve"> </w:t>
      </w:r>
      <w:r w:rsidRPr="00B71CEA">
        <w:rPr>
          <w:rStyle w:val="StyleUnderline"/>
          <w:szCs w:val="26"/>
          <w:highlight w:val="cyan"/>
        </w:rPr>
        <w:t>is</w:t>
      </w:r>
      <w:r w:rsidRPr="00B71CEA">
        <w:rPr>
          <w:b/>
          <w:sz w:val="26"/>
          <w:szCs w:val="26"/>
          <w:highlight w:val="cyan"/>
          <w:u w:val="single"/>
        </w:rPr>
        <w:t xml:space="preserve"> </w:t>
      </w:r>
      <w:r w:rsidRPr="00B71CEA">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B71CEA">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B71CEA">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B71CEA">
        <w:rPr>
          <w:rStyle w:val="StyleUnderline"/>
          <w:szCs w:val="26"/>
          <w:highlight w:val="cyan"/>
        </w:rPr>
        <w:t>performed</w:t>
      </w:r>
      <w:r w:rsidRPr="00B71CEA">
        <w:rPr>
          <w:b/>
          <w:sz w:val="26"/>
          <w:szCs w:val="26"/>
          <w:highlight w:val="cyan"/>
          <w:u w:val="single"/>
        </w:rPr>
        <w:t xml:space="preserve"> </w:t>
      </w:r>
      <w:r w:rsidRPr="00B71CEA">
        <w:rPr>
          <w:rStyle w:val="StyleUnderline"/>
          <w:szCs w:val="26"/>
          <w:highlight w:val="cyan"/>
        </w:rPr>
        <w:t>in a deliberative</w:t>
      </w:r>
      <w:r w:rsidRPr="00B71CEA">
        <w:rPr>
          <w:b/>
          <w:sz w:val="26"/>
          <w:szCs w:val="26"/>
          <w:highlight w:val="cyan"/>
          <w:u w:val="single"/>
        </w:rPr>
        <w:t xml:space="preserve"> </w:t>
      </w:r>
      <w:r w:rsidRPr="00B71CEA">
        <w:rPr>
          <w:rStyle w:val="StyleUnderline"/>
          <w:szCs w:val="26"/>
          <w:highlight w:val="cyan"/>
        </w:rPr>
        <w:t>way</w:t>
      </w:r>
      <w:r w:rsidRPr="00B71CEA">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B71CEA">
        <w:rPr>
          <w:rStyle w:val="StyleUnderline"/>
          <w:szCs w:val="26"/>
          <w:highlight w:val="cyan"/>
        </w:rPr>
        <w:t>this</w:t>
      </w:r>
      <w:r w:rsidRPr="0068040D">
        <w:rPr>
          <w:sz w:val="10"/>
          <w:szCs w:val="16"/>
        </w:rPr>
        <w:t xml:space="preserve"> same </w:t>
      </w:r>
      <w:r w:rsidRPr="00B71CEA">
        <w:rPr>
          <w:rStyle w:val="StyleUnderline"/>
          <w:szCs w:val="26"/>
          <w:highlight w:val="cyan"/>
        </w:rPr>
        <w:t>deliberative</w:t>
      </w:r>
      <w:r w:rsidRPr="00B71CEA">
        <w:rPr>
          <w:b/>
          <w:sz w:val="26"/>
          <w:szCs w:val="26"/>
          <w:highlight w:val="cyan"/>
          <w:u w:val="single"/>
        </w:rPr>
        <w:t xml:space="preserve"> </w:t>
      </w:r>
      <w:r w:rsidRPr="00B71CEA">
        <w:rPr>
          <w:rStyle w:val="StyleUnderline"/>
          <w:szCs w:val="26"/>
          <w:highlight w:val="cyan"/>
        </w:rPr>
        <w:t>activity</w:t>
      </w:r>
      <w:r w:rsidRPr="00B71CEA">
        <w:rPr>
          <w:b/>
          <w:sz w:val="26"/>
          <w:szCs w:val="26"/>
          <w:highlight w:val="cyan"/>
          <w:u w:val="single"/>
        </w:rPr>
        <w:t xml:space="preserve"> </w:t>
      </w:r>
      <w:r w:rsidRPr="00B71CEA">
        <w:rPr>
          <w:rStyle w:val="StyleUnderline"/>
          <w:szCs w:val="26"/>
          <w:highlight w:val="cyan"/>
        </w:rPr>
        <w:t>implies</w:t>
      </w:r>
      <w:r w:rsidRPr="00B71CEA">
        <w:rPr>
          <w:b/>
          <w:sz w:val="26"/>
          <w:szCs w:val="26"/>
          <w:highlight w:val="cyan"/>
          <w:u w:val="single"/>
        </w:rPr>
        <w:t xml:space="preserve"> </w:t>
      </w:r>
      <w:r w:rsidRPr="00B71CEA">
        <w:rPr>
          <w:rStyle w:val="StyleUnderline"/>
          <w:szCs w:val="26"/>
          <w:highlight w:val="cyan"/>
        </w:rPr>
        <w:t>an</w:t>
      </w:r>
      <w:r w:rsidRPr="00B71CEA">
        <w:rPr>
          <w:b/>
          <w:sz w:val="26"/>
          <w:szCs w:val="26"/>
          <w:highlight w:val="cyan"/>
          <w:u w:val="single"/>
        </w:rPr>
        <w:t xml:space="preserve"> </w:t>
      </w:r>
      <w:r w:rsidRPr="00B71CEA">
        <w:rPr>
          <w:rStyle w:val="StyleUnderline"/>
          <w:szCs w:val="26"/>
          <w:highlight w:val="cyan"/>
        </w:rPr>
        <w:t>effort</w:t>
      </w:r>
      <w:r w:rsidRPr="00B71CEA">
        <w:rPr>
          <w:b/>
          <w:sz w:val="26"/>
          <w:szCs w:val="26"/>
          <w:highlight w:val="cyan"/>
          <w:u w:val="single"/>
        </w:rPr>
        <w:t xml:space="preserve"> </w:t>
      </w:r>
      <w:r w:rsidRPr="00B71CEA">
        <w:rPr>
          <w:rStyle w:val="StyleUnderline"/>
          <w:szCs w:val="26"/>
          <w:highlight w:val="cyan"/>
        </w:rPr>
        <w:t>to</w:t>
      </w:r>
      <w:r w:rsidRPr="00B71CEA">
        <w:rPr>
          <w:b/>
          <w:sz w:val="26"/>
          <w:szCs w:val="26"/>
          <w:highlight w:val="cyan"/>
          <w:u w:val="single"/>
        </w:rPr>
        <w:t xml:space="preserve"> </w:t>
      </w:r>
      <w:r w:rsidRPr="00B71CEA">
        <w:rPr>
          <w:rStyle w:val="StyleUnderline"/>
          <w:szCs w:val="26"/>
          <w:highlight w:val="cyan"/>
        </w:rPr>
        <w:t>acquire</w:t>
      </w:r>
      <w:r w:rsidRPr="00B71CEA">
        <w:rPr>
          <w:b/>
          <w:sz w:val="26"/>
          <w:szCs w:val="26"/>
          <w:highlight w:val="cyan"/>
          <w:u w:val="single"/>
        </w:rPr>
        <w:t xml:space="preserve"> </w:t>
      </w:r>
      <w:r w:rsidRPr="00B71CEA">
        <w:rPr>
          <w:rStyle w:val="StyleUnderline"/>
          <w:szCs w:val="26"/>
          <w:highlight w:val="cyan"/>
        </w:rPr>
        <w:t>habits</w:t>
      </w:r>
      <w:r w:rsidRPr="0068040D">
        <w:rPr>
          <w:b/>
          <w:sz w:val="10"/>
          <w:szCs w:val="26"/>
        </w:rPr>
        <w:t>,</w:t>
      </w:r>
      <w:r w:rsidRPr="0068040D">
        <w:rPr>
          <w:sz w:val="10"/>
          <w:szCs w:val="16"/>
        </w:rPr>
        <w:t xml:space="preserve"> beliefs and principles </w:t>
      </w:r>
      <w:r w:rsidRPr="00B71CEA">
        <w:rPr>
          <w:rStyle w:val="StyleUnderline"/>
          <w:szCs w:val="26"/>
          <w:highlight w:val="cyan"/>
        </w:rPr>
        <w:t>that</w:t>
      </w:r>
      <w:r w:rsidRPr="00B71CEA">
        <w:rPr>
          <w:b/>
          <w:sz w:val="26"/>
          <w:szCs w:val="26"/>
          <w:highlight w:val="cyan"/>
          <w:u w:val="single"/>
        </w:rPr>
        <w:t xml:space="preserve"> </w:t>
      </w:r>
      <w:r w:rsidRPr="00B71CEA">
        <w:rPr>
          <w:rStyle w:val="StyleUnderline"/>
          <w:szCs w:val="26"/>
          <w:highlight w:val="cyan"/>
        </w:rPr>
        <w:t>contribute</w:t>
      </w:r>
      <w:r w:rsidRPr="00B71CEA">
        <w:rPr>
          <w:b/>
          <w:sz w:val="26"/>
          <w:szCs w:val="26"/>
          <w:highlight w:val="cyan"/>
          <w:u w:val="single"/>
        </w:rPr>
        <w:t xml:space="preserve"> </w:t>
      </w:r>
      <w:r w:rsidRPr="00B71CEA">
        <w:rPr>
          <w:rStyle w:val="StyleUnderline"/>
          <w:szCs w:val="26"/>
          <w:highlight w:val="cyan"/>
        </w:rPr>
        <w:t>to</w:t>
      </w:r>
      <w:r w:rsidRPr="0068040D">
        <w:rPr>
          <w:sz w:val="10"/>
          <w:szCs w:val="16"/>
        </w:rPr>
        <w:t xml:space="preserve"> a truly </w:t>
      </w:r>
      <w:r w:rsidRPr="00B71CEA">
        <w:rPr>
          <w:rStyle w:val="StyleUnderline"/>
          <w:szCs w:val="26"/>
          <w:highlight w:val="cyan"/>
        </w:rPr>
        <w:t>free</w:t>
      </w:r>
      <w:r w:rsidRPr="00B71CEA">
        <w:rPr>
          <w:b/>
          <w:sz w:val="26"/>
          <w:szCs w:val="26"/>
          <w:highlight w:val="cyan"/>
          <w:u w:val="single"/>
        </w:rPr>
        <w:t xml:space="preserve"> </w:t>
      </w:r>
      <w:r w:rsidRPr="00B71CEA">
        <w:rPr>
          <w:rStyle w:val="StyleUnderline"/>
          <w:szCs w:val="26"/>
          <w:highlight w:val="cyan"/>
        </w:rPr>
        <w:t>deliberation</w:t>
      </w:r>
      <w:r w:rsidRPr="0068040D">
        <w:rPr>
          <w:sz w:val="10"/>
          <w:szCs w:val="1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B71CEA">
        <w:rPr>
          <w:rStyle w:val="StyleUnderline"/>
          <w:szCs w:val="26"/>
          <w:highlight w:val="cyan"/>
        </w:rPr>
        <w:t>the</w:t>
      </w:r>
      <w:r w:rsidRPr="00B71CEA">
        <w:rPr>
          <w:b/>
          <w:sz w:val="26"/>
          <w:szCs w:val="26"/>
          <w:highlight w:val="cyan"/>
          <w:u w:val="single"/>
        </w:rPr>
        <w:t xml:space="preserve"> </w:t>
      </w:r>
      <w:r w:rsidRPr="00B71CEA">
        <w:rPr>
          <w:rStyle w:val="StyleUnderline"/>
          <w:szCs w:val="26"/>
          <w:highlight w:val="cyan"/>
        </w:rPr>
        <w:t>activity</w:t>
      </w:r>
      <w:r w:rsidRPr="00B71CEA">
        <w:rPr>
          <w:b/>
          <w:sz w:val="26"/>
          <w:szCs w:val="26"/>
          <w:highlight w:val="cyan"/>
          <w:u w:val="single"/>
        </w:rPr>
        <w:t xml:space="preserve"> </w:t>
      </w:r>
      <w:r w:rsidRPr="00B71CEA">
        <w:rPr>
          <w:rStyle w:val="StyleUnderline"/>
          <w:szCs w:val="26"/>
          <w:highlight w:val="cyan"/>
        </w:rPr>
        <w:t>takes</w:t>
      </w:r>
      <w:r w:rsidRPr="0068040D">
        <w:rPr>
          <w:sz w:val="10"/>
          <w:szCs w:val="16"/>
        </w:rPr>
        <w:t xml:space="preserve"> the </w:t>
      </w:r>
      <w:r w:rsidRPr="00B71CEA">
        <w:rPr>
          <w:rStyle w:val="StyleUnderline"/>
          <w:szCs w:val="26"/>
          <w:highlight w:val="cyan"/>
        </w:rPr>
        <w:t>form</w:t>
      </w:r>
      <w:r w:rsidRPr="00B71CEA">
        <w:rPr>
          <w:b/>
          <w:sz w:val="26"/>
          <w:szCs w:val="26"/>
          <w:highlight w:val="cyan"/>
          <w:u w:val="single"/>
        </w:rPr>
        <w:t xml:space="preserve"> </w:t>
      </w:r>
      <w:r w:rsidRPr="00B71CEA">
        <w:rPr>
          <w:rStyle w:val="StyleUnderline"/>
          <w:szCs w:val="26"/>
          <w:highlight w:val="cyan"/>
        </w:rPr>
        <w:t>of</w:t>
      </w:r>
      <w:r w:rsidRPr="00B71CEA">
        <w:rPr>
          <w:b/>
          <w:sz w:val="26"/>
          <w:szCs w:val="26"/>
          <w:highlight w:val="cyan"/>
          <w:u w:val="single"/>
        </w:rPr>
        <w:t xml:space="preserve"> </w:t>
      </w:r>
      <w:r w:rsidRPr="00B71CEA">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2758C0C1" w14:textId="77777777" w:rsidR="00656383" w:rsidRPr="00FC576D" w:rsidRDefault="00656383" w:rsidP="00656383">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12E7861B" w14:textId="77777777" w:rsidR="00656383" w:rsidRDefault="00656383" w:rsidP="00656383">
      <w:pPr>
        <w:pStyle w:val="Heading4"/>
      </w:pPr>
      <w:r>
        <w:t>Prefer additionally -</w:t>
      </w:r>
    </w:p>
    <w:p w14:paraId="5710730D" w14:textId="77777777" w:rsidR="00656383" w:rsidRPr="00004AC0" w:rsidRDefault="00656383" w:rsidP="00656383">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2D1AB13C" w14:textId="77777777" w:rsidR="00656383" w:rsidRDefault="00656383" w:rsidP="00656383">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w:t>
      </w:r>
    </w:p>
    <w:p w14:paraId="740E19C5" w14:textId="77777777" w:rsidR="00656383" w:rsidRDefault="00656383" w:rsidP="00656383">
      <w:pPr>
        <w:pStyle w:val="Heading4"/>
        <w:rPr>
          <w:rFonts w:asciiTheme="majorHAnsi" w:hAnsiTheme="majorHAnsi" w:cstheme="majorHAnsi"/>
        </w:rPr>
      </w:pPr>
      <w:r w:rsidRPr="00FC576D">
        <w:rPr>
          <w:rFonts w:asciiTheme="majorHAnsi" w:hAnsiTheme="majorHAnsi" w:cstheme="majorHAnsi"/>
        </w:rPr>
        <w:t xml:space="preserve">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w:t>
      </w:r>
    </w:p>
    <w:p w14:paraId="5BFF85A3" w14:textId="77777777" w:rsidR="00656383" w:rsidRPr="00FC576D" w:rsidRDefault="00656383" w:rsidP="00656383">
      <w:pPr>
        <w:pStyle w:val="Heading4"/>
        <w:rPr>
          <w:rFonts w:asciiTheme="majorHAnsi" w:hAnsiTheme="majorHAnsi" w:cstheme="majorHAnsi"/>
        </w:rPr>
      </w:pPr>
      <w:r w:rsidRPr="00FC576D">
        <w:rPr>
          <w:rFonts w:asciiTheme="majorHAnsi" w:hAnsiTheme="majorHAnsi" w:cstheme="majorHAnsi"/>
        </w:rPr>
        <w:t xml:space="preserve">B] </w:t>
      </w:r>
      <w:r w:rsidRPr="00FC576D">
        <w:rPr>
          <w:rFonts w:asciiTheme="majorHAnsi" w:hAnsiTheme="majorHAnsi" w:cstheme="majorHAnsi"/>
          <w:u w:val="single"/>
        </w:rPr>
        <w:t>Resource Disparities</w:t>
      </w:r>
      <w:r w:rsidRPr="00FC576D">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74B6ADC8" w14:textId="77777777" w:rsidR="00656383" w:rsidRPr="00B56222" w:rsidRDefault="00656383" w:rsidP="00656383">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10" w:history="1">
        <w:r w:rsidRPr="00AD4023">
          <w:rPr>
            <w:rFonts w:cs="Calibri"/>
            <w:b w:val="0"/>
            <w:sz w:val="18"/>
          </w:rPr>
          <w:t>Hugh LaFollette</w:t>
        </w:r>
      </w:hyperlink>
      <w:r w:rsidRPr="00AD4023">
        <w:rPr>
          <w:rFonts w:cs="Calibri"/>
          <w:b w:val="0"/>
          <w:sz w:val="18"/>
        </w:rPr>
        <w:t xml:space="preserve"> In </w:t>
      </w:r>
      <w:hyperlink r:id="rId11"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1F35BD41" w14:textId="77777777" w:rsidR="00656383" w:rsidRDefault="00656383" w:rsidP="00656383">
      <w:pPr>
        <w:rPr>
          <w:sz w:val="16"/>
          <w:szCs w:val="22"/>
        </w:rPr>
      </w:pPr>
      <w:r w:rsidRPr="004167A9">
        <w:rPr>
          <w:sz w:val="16"/>
          <w:szCs w:val="22"/>
        </w:rPr>
        <w:t xml:space="preserve">Employs criteria, but is not criterial The previous discussions enable us to say more precisely why pragmatists reject a criterial view of morality. Pragmatism's core contention that </w:t>
      </w:r>
      <w:r w:rsidRPr="00B71CEA">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B71CEA">
        <w:rPr>
          <w:rStyle w:val="StyleUnderline"/>
          <w:szCs w:val="22"/>
          <w:highlight w:val="cyan"/>
        </w:rPr>
        <w:t>rules</w:t>
      </w:r>
      <w:r w:rsidRPr="00B71CEA">
        <w:rPr>
          <w:b/>
          <w:szCs w:val="22"/>
          <w:highlight w:val="cyan"/>
          <w:u w:val="single"/>
        </w:rPr>
        <w:t xml:space="preserve"> </w:t>
      </w:r>
      <w:r w:rsidRPr="00B71CEA">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B71CEA">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discovered by pure reason, and they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fixed</w:t>
      </w:r>
      <w:r w:rsidRPr="004167A9">
        <w:rPr>
          <w:sz w:val="16"/>
          <w:szCs w:val="22"/>
        </w:rPr>
        <w:t xml:space="preserve">. As ends of action, they are always revisable. </w:t>
      </w:r>
      <w:r w:rsidRPr="00B71CEA">
        <w:rPr>
          <w:rStyle w:val="StyleUnderline"/>
          <w:szCs w:val="22"/>
          <w:highlight w:val="cyan"/>
        </w:rPr>
        <w:t>As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obtain</w:t>
      </w:r>
      <w:r w:rsidRPr="00B71CEA">
        <w:rPr>
          <w:b/>
          <w:szCs w:val="22"/>
          <w:highlight w:val="cyan"/>
          <w:u w:val="single"/>
        </w:rPr>
        <w:t xml:space="preserve"> </w:t>
      </w:r>
      <w:r w:rsidRPr="00B71CEA">
        <w:rPr>
          <w:rStyle w:val="StyleUnderline"/>
          <w:szCs w:val="22"/>
          <w:highlight w:val="cyan"/>
        </w:rPr>
        <w:t>new</w:t>
      </w:r>
      <w:r w:rsidRPr="00B71CEA">
        <w:rPr>
          <w:b/>
          <w:szCs w:val="22"/>
          <w:highlight w:val="cyan"/>
          <w:u w:val="single"/>
        </w:rPr>
        <w:t xml:space="preserve"> </w:t>
      </w:r>
      <w:r w:rsidRPr="00B71CEA">
        <w:rPr>
          <w:rStyle w:val="StyleUnderline"/>
          <w:szCs w:val="22"/>
          <w:highlight w:val="cyan"/>
        </w:rPr>
        <w:t>evidence</w:t>
      </w:r>
      <w:r w:rsidRPr="00B71CEA">
        <w:rPr>
          <w:b/>
          <w:szCs w:val="22"/>
          <w:highlight w:val="cyan"/>
          <w:u w:val="single"/>
        </w:rPr>
        <w:t xml:space="preserve"> </w:t>
      </w:r>
      <w:r w:rsidRPr="004167A9">
        <w:rPr>
          <w:sz w:val="16"/>
          <w:szCs w:val="22"/>
        </w:rPr>
        <w:t xml:space="preserve">about ourselves and our world, and as our worlds changes,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find</w:t>
      </w:r>
      <w:r w:rsidRPr="00B71CEA">
        <w:rPr>
          <w:b/>
          <w:szCs w:val="22"/>
          <w:highlight w:val="cyan"/>
          <w:u w:val="single"/>
        </w:rPr>
        <w:t xml:space="preserve"> </w:t>
      </w:r>
      <w:r w:rsidRPr="004167A9">
        <w:rPr>
          <w:sz w:val="16"/>
          <w:szCs w:val="22"/>
        </w:rPr>
        <w:t xml:space="preserve">that </w:t>
      </w:r>
      <w:r w:rsidRPr="00B71CEA">
        <w:rPr>
          <w:rStyle w:val="StyleUnderline"/>
          <w:szCs w:val="22"/>
          <w:highlight w:val="cyan"/>
        </w:rPr>
        <w:t>what</w:t>
      </w:r>
      <w:r w:rsidRPr="00B71CEA">
        <w:rPr>
          <w:b/>
          <w:szCs w:val="22"/>
          <w:highlight w:val="cyan"/>
          <w:u w:val="single"/>
        </w:rPr>
        <w:t xml:space="preserve"> </w:t>
      </w:r>
      <w:r w:rsidRPr="00B71CEA">
        <w:rPr>
          <w:rStyle w:val="StyleUnderline"/>
          <w:szCs w:val="22"/>
          <w:highlight w:val="cyan"/>
        </w:rPr>
        <w:t>was</w:t>
      </w:r>
      <w:r w:rsidRPr="00B71CEA">
        <w:rPr>
          <w:b/>
          <w:szCs w:val="22"/>
          <w:highlight w:val="cyan"/>
          <w:u w:val="single"/>
        </w:rPr>
        <w:t xml:space="preserve"> </w:t>
      </w:r>
      <w:r w:rsidRPr="00B71CEA">
        <w:rPr>
          <w:rStyle w:val="StyleUnderline"/>
          <w:szCs w:val="22"/>
          <w:highlight w:val="cyan"/>
        </w:rPr>
        <w:t>appropriate</w:t>
      </w:r>
      <w:r w:rsidRPr="00B71CEA">
        <w:rPr>
          <w:b/>
          <w:szCs w:val="22"/>
          <w:highlight w:val="cyan"/>
          <w:u w:val="single"/>
        </w:rPr>
        <w:t xml:space="preserve"> </w:t>
      </w:r>
      <w:r w:rsidRPr="004167A9">
        <w:rPr>
          <w:sz w:val="16"/>
          <w:szCs w:val="22"/>
        </w:rPr>
        <w:t xml:space="preserve">for the old environment </w:t>
      </w:r>
      <w:r w:rsidRPr="00B71CEA">
        <w:rPr>
          <w:rStyle w:val="StyleUnderline"/>
          <w:szCs w:val="22"/>
          <w:highlight w:val="cyan"/>
        </w:rPr>
        <w:t>may</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be</w:t>
      </w:r>
      <w:r w:rsidRPr="00B71CEA">
        <w:rPr>
          <w:b/>
          <w:szCs w:val="22"/>
          <w:highlight w:val="cyan"/>
          <w:u w:val="single"/>
        </w:rPr>
        <w:t xml:space="preserve"> </w:t>
      </w:r>
      <w:r w:rsidRPr="00B71CEA">
        <w:rPr>
          <w:rStyle w:val="StyleUnderline"/>
          <w:szCs w:val="22"/>
          <w:highlight w:val="cyan"/>
        </w:rPr>
        <w:t>conducive</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survival in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moral</w:t>
      </w:r>
      <w:r w:rsidRPr="00B71CEA">
        <w:rPr>
          <w:b/>
          <w:szCs w:val="22"/>
          <w:highlight w:val="cyan"/>
          <w:u w:val="single"/>
        </w:rPr>
        <w:t xml:space="preserve"> </w:t>
      </w:r>
      <w:r w:rsidRPr="00B71CEA">
        <w:rPr>
          <w:rStyle w:val="StyleUnderline"/>
          <w:szCs w:val="22"/>
          <w:highlight w:val="cyan"/>
        </w:rPr>
        <w:t>world</w:t>
      </w:r>
      <w:r w:rsidRPr="00B71CEA">
        <w:rPr>
          <w:b/>
          <w:szCs w:val="22"/>
          <w:highlight w:val="cyan"/>
          <w:u w:val="single"/>
        </w:rPr>
        <w:t xml:space="preserve"> </w:t>
      </w:r>
      <w:r w:rsidRPr="00B71CEA">
        <w:rPr>
          <w:rStyle w:val="StyleUnderline"/>
          <w:szCs w:val="22"/>
          <w:highlight w:val="cyan"/>
        </w:rPr>
        <w:t>is</w:t>
      </w:r>
      <w:r w:rsidRPr="00B71CEA">
        <w:rPr>
          <w:b/>
          <w:szCs w:val="22"/>
          <w:highlight w:val="cyan"/>
          <w:u w:val="single"/>
        </w:rPr>
        <w:t xml:space="preserve"> </w:t>
      </w:r>
      <w:r w:rsidRPr="00B71CEA">
        <w:rPr>
          <w:rStyle w:val="StyleUnderline"/>
          <w:szCs w:val="22"/>
          <w:highlight w:val="cyan"/>
        </w:rPr>
        <w:t>complex</w:t>
      </w:r>
      <w:r w:rsidRPr="00B71CEA">
        <w:rPr>
          <w:b/>
          <w:szCs w:val="22"/>
          <w:highlight w:val="cyan"/>
          <w:u w:val="single"/>
        </w:rPr>
        <w:t xml:space="preserve"> </w:t>
      </w:r>
      <w:r w:rsidRPr="00B71CEA">
        <w:rPr>
          <w:rStyle w:val="StyleUnderline"/>
          <w:szCs w:val="22"/>
          <w:highlight w:val="cyan"/>
        </w:rPr>
        <w:t>and</w:t>
      </w:r>
      <w:r w:rsidRPr="00B71CEA">
        <w:rPr>
          <w:b/>
          <w:szCs w:val="22"/>
          <w:highlight w:val="cyan"/>
          <w:u w:val="single"/>
        </w:rPr>
        <w:t xml:space="preserve"> </w:t>
      </w:r>
      <w:r w:rsidRPr="00B71CEA">
        <w:rPr>
          <w:rStyle w:val="StyleUnderline"/>
          <w:szCs w:val="22"/>
          <w:highlight w:val="cyan"/>
        </w:rPr>
        <w:t>changeable</w:t>
      </w:r>
      <w:r w:rsidRPr="00B71CEA">
        <w:rPr>
          <w:b/>
          <w:szCs w:val="22"/>
          <w:highlight w:val="cyan"/>
          <w:u w:val="single"/>
        </w:rPr>
        <w:t xml:space="preserve">. </w:t>
      </w:r>
      <w:r w:rsidRPr="00B71CEA">
        <w:rPr>
          <w:rStyle w:val="StyleUnderline"/>
          <w:szCs w:val="22"/>
          <w:highlight w:val="cyan"/>
        </w:rPr>
        <w:t>No</w:t>
      </w:r>
      <w:r w:rsidRPr="004167A9">
        <w:rPr>
          <w:sz w:val="16"/>
          <w:szCs w:val="22"/>
        </w:rPr>
        <w:t xml:space="preserve"> set of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could</w:t>
      </w:r>
      <w:r w:rsidRPr="00B71CEA">
        <w:rPr>
          <w:b/>
          <w:szCs w:val="22"/>
          <w:highlight w:val="cyan"/>
          <w:u w:val="single"/>
        </w:rPr>
        <w:t xml:space="preserve"> </w:t>
      </w:r>
      <w:r w:rsidRPr="00B71CEA">
        <w:rPr>
          <w:rStyle w:val="StyleUnderline"/>
          <w:szCs w:val="22"/>
          <w:highlight w:val="cyan"/>
        </w:rPr>
        <w:t>give</w:t>
      </w:r>
      <w:r w:rsidRPr="00B71CEA">
        <w:rPr>
          <w:b/>
          <w:szCs w:val="22"/>
          <w:highlight w:val="cyan"/>
          <w:u w:val="single"/>
        </w:rPr>
        <w:t xml:space="preserve"> </w:t>
      </w:r>
      <w:r w:rsidRPr="00B71CEA">
        <w:rPr>
          <w:rStyle w:val="StyleUnderline"/>
          <w:szCs w:val="22"/>
          <w:highlight w:val="cyan"/>
        </w:rPr>
        <w:t>us</w:t>
      </w:r>
      <w:r w:rsidRPr="00B71CEA">
        <w:rPr>
          <w:b/>
          <w:szCs w:val="22"/>
          <w:highlight w:val="cyan"/>
          <w:u w:val="single"/>
        </w:rPr>
        <w:t xml:space="preserve"> </w:t>
      </w:r>
      <w:r w:rsidRPr="00B71CEA">
        <w:rPr>
          <w:rStyle w:val="StyleUnderline"/>
          <w:szCs w:val="22"/>
          <w:highlight w:val="cyan"/>
        </w:rPr>
        <w:t>univocal</w:t>
      </w:r>
      <w:r w:rsidRPr="00B71CEA">
        <w:rPr>
          <w:b/>
          <w:szCs w:val="22"/>
          <w:highlight w:val="cyan"/>
          <w:u w:val="single"/>
        </w:rPr>
        <w:t xml:space="preserve"> </w:t>
      </w:r>
      <w:r w:rsidRPr="00B71CEA">
        <w:rPr>
          <w:rStyle w:val="StyleUnderline"/>
          <w:szCs w:val="22"/>
          <w:highlight w:val="cyan"/>
        </w:rPr>
        <w:t>answers</w:t>
      </w:r>
      <w:r w:rsidRPr="00B71CEA">
        <w:rPr>
          <w:b/>
          <w:szCs w:val="22"/>
          <w:highlight w:val="cyan"/>
          <w:u w:val="single"/>
        </w:rPr>
        <w:t xml:space="preserve"> </w:t>
      </w:r>
      <w:r w:rsidRPr="00B71CEA">
        <w:rPr>
          <w:rStyle w:val="StyleUnderline"/>
          <w:szCs w:val="22"/>
          <w:highlight w:val="cyan"/>
        </w:rPr>
        <w:t>about</w:t>
      </w:r>
      <w:r w:rsidRPr="00B71CEA">
        <w:rPr>
          <w:b/>
          <w:szCs w:val="22"/>
          <w:highlight w:val="cyan"/>
          <w:u w:val="single"/>
        </w:rPr>
        <w:t xml:space="preserve"> </w:t>
      </w:r>
      <w:r w:rsidRPr="00B71CEA">
        <w:rPr>
          <w:rStyle w:val="StyleUnderline"/>
          <w:szCs w:val="22"/>
          <w:highlight w:val="cyan"/>
        </w:rPr>
        <w:t>how</w:t>
      </w:r>
      <w:r w:rsidRPr="00B71CEA">
        <w:rPr>
          <w:b/>
          <w:szCs w:val="22"/>
          <w:highlight w:val="cyan"/>
          <w:u w:val="single"/>
        </w:rPr>
        <w:t xml:space="preserve"> </w:t>
      </w:r>
      <w:r w:rsidRPr="00B71CEA">
        <w:rPr>
          <w:rStyle w:val="StyleUnderline"/>
          <w:szCs w:val="22"/>
          <w:highlight w:val="cyan"/>
        </w:rPr>
        <w:t>we should behave in all circumstances</w:t>
      </w:r>
      <w:r w:rsidRPr="00B71CEA">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B71CEA">
        <w:rPr>
          <w:rStyle w:val="StyleUnderline"/>
          <w:szCs w:val="22"/>
          <w:highlight w:val="cyan"/>
        </w:rPr>
        <w:t>as</w:t>
      </w:r>
      <w:r w:rsidRPr="004167A9">
        <w:rPr>
          <w:b/>
          <w:szCs w:val="22"/>
          <w:u w:val="single"/>
        </w:rPr>
        <w:t xml:space="preserve"> </w:t>
      </w:r>
      <w:r w:rsidRPr="004167A9">
        <w:rPr>
          <w:sz w:val="16"/>
          <w:szCs w:val="22"/>
        </w:rPr>
        <w:t xml:space="preserve">our </w:t>
      </w:r>
      <w:r w:rsidRPr="00B71CEA">
        <w:rPr>
          <w:rStyle w:val="StyleUnderline"/>
          <w:szCs w:val="22"/>
          <w:highlight w:val="cyan"/>
        </w:rPr>
        <w:t>environments</w:t>
      </w:r>
      <w:r w:rsidRPr="00B71CEA">
        <w:rPr>
          <w:b/>
          <w:szCs w:val="22"/>
          <w:highlight w:val="cyan"/>
          <w:u w:val="single"/>
        </w:rPr>
        <w:t xml:space="preserve"> </w:t>
      </w:r>
      <w:r w:rsidRPr="00B71CEA">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B71CEA">
        <w:rPr>
          <w:rStyle w:val="StyleUnderline"/>
          <w:szCs w:val="22"/>
          <w:highlight w:val="cyan"/>
        </w:rPr>
        <w:t>Pragmatic</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external rules we apply, but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tools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use</w:t>
      </w:r>
      <w:r w:rsidRPr="00B71CEA">
        <w:rPr>
          <w:b/>
          <w:szCs w:val="22"/>
          <w:highlight w:val="cyan"/>
          <w:u w:val="single"/>
        </w:rPr>
        <w:t xml:space="preserve"> </w:t>
      </w:r>
      <w:r w:rsidRPr="00B71CEA">
        <w:rPr>
          <w:rStyle w:val="StyleUnderline"/>
          <w:szCs w:val="22"/>
          <w:highlight w:val="cyan"/>
        </w:rPr>
        <w:t>in</w:t>
      </w:r>
      <w:r w:rsidRPr="00B71CEA">
        <w:rPr>
          <w:b/>
          <w:szCs w:val="22"/>
          <w:highlight w:val="cyan"/>
          <w:u w:val="single"/>
        </w:rPr>
        <w:t xml:space="preserve"> </w:t>
      </w:r>
      <w:r w:rsidRPr="00B71CEA">
        <w:rPr>
          <w:rStyle w:val="StyleUnderline"/>
          <w:szCs w:val="22"/>
          <w:highlight w:val="cyan"/>
        </w:rPr>
        <w:t>making</w:t>
      </w:r>
      <w:r w:rsidRPr="00B71CEA">
        <w:rPr>
          <w:b/>
          <w:szCs w:val="22"/>
          <w:highlight w:val="cyan"/>
          <w:u w:val="single"/>
        </w:rPr>
        <w:t xml:space="preserve"> </w:t>
      </w:r>
      <w:r w:rsidRPr="00B71CEA">
        <w:rPr>
          <w:rStyle w:val="StyleUnderline"/>
          <w:szCs w:val="22"/>
          <w:highlight w:val="cyan"/>
        </w:rPr>
        <w:t>informed</w:t>
      </w:r>
      <w:r w:rsidRPr="00B71CEA">
        <w:rPr>
          <w:b/>
          <w:szCs w:val="22"/>
          <w:highlight w:val="cyan"/>
          <w:u w:val="single"/>
        </w:rPr>
        <w:t xml:space="preserve"> </w:t>
      </w:r>
      <w:r w:rsidRPr="00B71CEA">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B71CEA">
        <w:rPr>
          <w:rStyle w:val="StyleUnderline"/>
          <w:szCs w:val="22"/>
          <w:highlight w:val="cyan"/>
        </w:rPr>
        <w:t>emergent</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can</w:t>
      </w:r>
      <w:r w:rsidRPr="00B71CEA">
        <w:rPr>
          <w:b/>
          <w:szCs w:val="22"/>
          <w:highlight w:val="cyan"/>
          <w:u w:val="single"/>
        </w:rPr>
        <w:t xml:space="preserve"> </w:t>
      </w:r>
      <w:r w:rsidRPr="00B71CEA">
        <w:rPr>
          <w:rStyle w:val="StyleUnderline"/>
          <w:szCs w:val="22"/>
          <w:highlight w:val="cyan"/>
        </w:rPr>
        <w:t>become</w:t>
      </w:r>
      <w:r w:rsidRPr="00B71CEA">
        <w:rPr>
          <w:b/>
          <w:szCs w:val="22"/>
          <w:highlight w:val="cyan"/>
          <w:u w:val="single"/>
        </w:rPr>
        <w:t xml:space="preserve"> </w:t>
      </w:r>
      <w:r w:rsidRPr="00B71CEA">
        <w:rPr>
          <w:rStyle w:val="StyleUnderline"/>
          <w:szCs w:val="22"/>
          <w:highlight w:val="cyan"/>
        </w:rPr>
        <w:t>integrated</w:t>
      </w:r>
      <w:r w:rsidRPr="004167A9">
        <w:rPr>
          <w:b/>
          <w:szCs w:val="22"/>
          <w:u w:val="single"/>
        </w:rPr>
        <w:t xml:space="preserve"> </w:t>
      </w:r>
      <w:r w:rsidRPr="00B71CEA">
        <w:rPr>
          <w:rStyle w:val="StyleUnderline"/>
          <w:szCs w:val="22"/>
          <w:highlight w:val="cyan"/>
        </w:rPr>
        <w:t>into our habits</w:t>
      </w:r>
      <w:r w:rsidRPr="00B71CEA">
        <w:rPr>
          <w:b/>
          <w:szCs w:val="22"/>
          <w:highlight w:val="cyan"/>
          <w:u w:val="single"/>
        </w:rPr>
        <w:t>,</w:t>
      </w:r>
      <w:r w:rsidRPr="004167A9">
        <w:rPr>
          <w:sz w:val="16"/>
          <w:szCs w:val="22"/>
        </w:rPr>
        <w:t xml:space="preserve"> thereby </w:t>
      </w:r>
      <w:r w:rsidRPr="00B71CEA">
        <w:rPr>
          <w:rStyle w:val="StyleUnderline"/>
          <w:szCs w:val="22"/>
          <w:highlight w:val="cyan"/>
        </w:rPr>
        <w:t>informing</w:t>
      </w:r>
      <w:r w:rsidRPr="004167A9">
        <w:rPr>
          <w:b/>
          <w:szCs w:val="22"/>
          <w:u w:val="single"/>
        </w:rPr>
        <w:t xml:space="preserve"> </w:t>
      </w:r>
      <w:r w:rsidRPr="004167A9">
        <w:rPr>
          <w:sz w:val="16"/>
          <w:szCs w:val="22"/>
        </w:rPr>
        <w:t xml:space="preserve">the </w:t>
      </w:r>
      <w:r w:rsidRPr="00B71CEA">
        <w:rPr>
          <w:rStyle w:val="StyleUnderline"/>
          <w:szCs w:val="22"/>
          <w:highlight w:val="cyan"/>
        </w:rPr>
        <w:t>ways</w:t>
      </w:r>
      <w:r w:rsidRPr="004167A9">
        <w:rPr>
          <w:b/>
          <w:szCs w:val="22"/>
          <w:u w:val="single"/>
        </w:rPr>
        <w:t xml:space="preserve"> </w:t>
      </w:r>
      <w:r w:rsidRPr="004167A9">
        <w:rPr>
          <w:sz w:val="16"/>
          <w:szCs w:val="22"/>
        </w:rPr>
        <w:t xml:space="preserve">that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react</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think about, and imagine </w:t>
      </w:r>
      <w:r w:rsidRPr="00B71CEA">
        <w:rPr>
          <w:rStyle w:val="StyleUnderline"/>
          <w:szCs w:val="22"/>
          <w:highlight w:val="cyan"/>
        </w:rPr>
        <w:t>our</w:t>
      </w:r>
      <w:r w:rsidRPr="00B71CEA">
        <w:rPr>
          <w:b/>
          <w:szCs w:val="22"/>
          <w:highlight w:val="cyan"/>
          <w:u w:val="single"/>
        </w:rPr>
        <w:t xml:space="preserve"> </w:t>
      </w:r>
      <w:r w:rsidRPr="00B71CEA">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B71CEA">
        <w:rPr>
          <w:rStyle w:val="StyleUnderline"/>
          <w:szCs w:val="22"/>
          <w:highlight w:val="cyan"/>
        </w:rPr>
        <w:t>Other</w:t>
      </w:r>
      <w:r w:rsidRPr="00B71CEA">
        <w:rPr>
          <w:b/>
          <w:szCs w:val="22"/>
          <w:highlight w:val="cyan"/>
          <w:u w:val="single"/>
        </w:rPr>
        <w:t xml:space="preserve"> </w:t>
      </w:r>
      <w:r w:rsidRPr="004167A9">
        <w:rPr>
          <w:sz w:val="16"/>
          <w:szCs w:val="22"/>
        </w:rPr>
        <w:t xml:space="preserve">moral </w:t>
      </w:r>
      <w:r w:rsidRPr="00B71CEA">
        <w:rPr>
          <w:rStyle w:val="StyleUnderline"/>
          <w:szCs w:val="22"/>
          <w:highlight w:val="cyan"/>
        </w:rPr>
        <w:t>theories</w:t>
      </w:r>
      <w:r w:rsidRPr="00B71CEA">
        <w:rPr>
          <w:b/>
          <w:szCs w:val="22"/>
          <w:highlight w:val="cyan"/>
          <w:u w:val="single"/>
        </w:rPr>
        <w:t xml:space="preserve"> </w:t>
      </w:r>
      <w:r w:rsidRPr="00B71CEA">
        <w:rPr>
          <w:rStyle w:val="StyleUnderline"/>
          <w:szCs w:val="22"/>
          <w:highlight w:val="cyan"/>
        </w:rPr>
        <w:t>can</w:t>
      </w:r>
      <w:r w:rsidRPr="004167A9">
        <w:rPr>
          <w:sz w:val="16"/>
          <w:szCs w:val="22"/>
        </w:rPr>
        <w:t xml:space="preserve"> help us </w:t>
      </w:r>
      <w:r w:rsidRPr="00B71CEA">
        <w:rPr>
          <w:rStyle w:val="StyleUnderline"/>
          <w:szCs w:val="22"/>
          <w:highlight w:val="cyan"/>
        </w:rPr>
        <w:t>isolate</w:t>
      </w:r>
      <w:r w:rsidRPr="00B71CEA">
        <w:rPr>
          <w:b/>
          <w:szCs w:val="22"/>
          <w:highlight w:val="cyan"/>
          <w:u w:val="single"/>
        </w:rPr>
        <w:t xml:space="preserve"> </w:t>
      </w:r>
      <w:r w:rsidRPr="004167A9">
        <w:rPr>
          <w:sz w:val="16"/>
          <w:szCs w:val="22"/>
        </w:rPr>
        <w:t xml:space="preserve">(and habitually focus on) </w:t>
      </w:r>
      <w:r w:rsidRPr="00B71CEA">
        <w:rPr>
          <w:rStyle w:val="StyleUnderline"/>
          <w:szCs w:val="22"/>
          <w:highlight w:val="cyan"/>
        </w:rPr>
        <w:t>morally</w:t>
      </w:r>
      <w:r w:rsidRPr="00B71CEA">
        <w:rPr>
          <w:b/>
          <w:szCs w:val="22"/>
          <w:highlight w:val="cyan"/>
          <w:u w:val="single"/>
        </w:rPr>
        <w:t xml:space="preserve"> </w:t>
      </w:r>
      <w:r w:rsidRPr="00B71CEA">
        <w:rPr>
          <w:rStyle w:val="StyleUnderline"/>
          <w:szCs w:val="22"/>
          <w:highlight w:val="cyan"/>
        </w:rPr>
        <w:t>relevant</w:t>
      </w:r>
      <w:r w:rsidRPr="00B71CEA">
        <w:rPr>
          <w:b/>
          <w:szCs w:val="22"/>
          <w:highlight w:val="cyan"/>
          <w:u w:val="single"/>
        </w:rPr>
        <w:t xml:space="preserve"> </w:t>
      </w:r>
      <w:r w:rsidRPr="00B71CEA">
        <w:rPr>
          <w:rStyle w:val="StyleUnderline"/>
          <w:szCs w:val="22"/>
          <w:highlight w:val="cyan"/>
        </w:rPr>
        <w:t>features</w:t>
      </w:r>
      <w:r w:rsidRPr="00B71CEA">
        <w:rPr>
          <w:b/>
          <w:szCs w:val="22"/>
          <w:highlight w:val="cyan"/>
          <w:u w:val="single"/>
        </w:rPr>
        <w:t xml:space="preserve"> </w:t>
      </w:r>
      <w:r w:rsidRPr="004167A9">
        <w:rPr>
          <w:sz w:val="16"/>
          <w:szCs w:val="22"/>
        </w:rPr>
        <w:t>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7C85FEAC" w14:textId="77777777" w:rsidR="00656383" w:rsidRDefault="00656383" w:rsidP="00656383">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3B880D49" w14:textId="77777777" w:rsidR="00656383" w:rsidRDefault="00656383" w:rsidP="00656383">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w:t>
      </w:r>
    </w:p>
    <w:p w14:paraId="6D728CA6" w14:textId="77777777" w:rsidR="00656383" w:rsidRDefault="00656383" w:rsidP="00656383">
      <w:pPr>
        <w:pStyle w:val="Heading4"/>
      </w:pPr>
      <w:r>
        <w:t xml:space="preserve">A] Discussion between many bodies means that moral uncertainty can be deliberated and resolved. </w:t>
      </w:r>
    </w:p>
    <w:p w14:paraId="5E8AA20E" w14:textId="77777777" w:rsidR="00656383" w:rsidRDefault="00656383" w:rsidP="00656383">
      <w:pPr>
        <w:pStyle w:val="Heading4"/>
      </w:pPr>
      <w:r>
        <w:t xml:space="preserve">B] Truth only makes sense in groups of people so only they can prescribe action </w:t>
      </w:r>
    </w:p>
    <w:p w14:paraId="0777E6B4" w14:textId="77777777" w:rsidR="00656383" w:rsidRPr="00FC576D" w:rsidRDefault="00656383" w:rsidP="00656383">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Quantum superposition proves different ethics can exist simultaneously – prag is the only metric to reconcile them</w:t>
      </w:r>
    </w:p>
    <w:p w14:paraId="1DDA4549" w14:textId="77777777" w:rsidR="00656383" w:rsidRPr="00FC576D" w:rsidRDefault="00656383" w:rsidP="00656383">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arXiv archive page; Covers latest ideas from blog post about arXiv; 03/12/2019; “Emerging Technology from the arXiv archive page”; </w:t>
      </w:r>
      <w:hyperlink r:id="rId12"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accessed: 11/19/2020; MohulA)</w:t>
      </w:r>
    </w:p>
    <w:p w14:paraId="59A0B658" w14:textId="77777777" w:rsidR="00656383" w:rsidRPr="00FC576D" w:rsidRDefault="00656383" w:rsidP="00656383">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B71CEA">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B71CEA">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B71CEA">
        <w:rPr>
          <w:rStyle w:val="Emphasis"/>
          <w:rFonts w:asciiTheme="majorHAnsi" w:hAnsiTheme="majorHAnsi" w:cstheme="majorHAnsi"/>
          <w:highlight w:val="cyan"/>
        </w:rPr>
        <w:t>to experience</w:t>
      </w:r>
      <w:r w:rsidRPr="00B71CEA">
        <w:rPr>
          <w:rStyle w:val="StyleUnderline"/>
          <w:rFonts w:asciiTheme="majorHAnsi" w:hAnsiTheme="majorHAnsi" w:cstheme="majorHAnsi"/>
          <w:highlight w:val="cyan"/>
        </w:rPr>
        <w:t xml:space="preserve"> </w:t>
      </w:r>
      <w:r w:rsidRPr="00B71CEA">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B71CEA">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 xml:space="preserve">photon exists in both </w:t>
      </w:r>
      <w:r w:rsidRPr="00B71CEA">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B71CEA">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So </w:t>
      </w:r>
      <w:r w:rsidRPr="00FC576D">
        <w:rPr>
          <w:rStyle w:val="Emphasis"/>
          <w:rFonts w:asciiTheme="majorHAnsi" w:hAnsiTheme="majorHAnsi" w:cstheme="majorHAnsi"/>
        </w:rPr>
        <w:t xml:space="preserve">the </w:t>
      </w:r>
      <w:r w:rsidRPr="00B71CEA">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actually exist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B71CEA">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Proietti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058029FC" w14:textId="77777777" w:rsidR="00656383" w:rsidRPr="0065012C" w:rsidRDefault="00656383" w:rsidP="00656383">
      <w:pPr>
        <w:pStyle w:val="Heading4"/>
      </w:pPr>
      <w:r>
        <w:t>8</w:t>
      </w:r>
      <w:r w:rsidRPr="0065012C">
        <w:t xml:space="preserve">] Social relations are </w:t>
      </w:r>
      <w:r w:rsidRPr="0065012C">
        <w:rPr>
          <w:u w:val="single"/>
        </w:rPr>
        <w:t>dynamic</w:t>
      </w:r>
      <w:r w:rsidRPr="0065012C">
        <w:t xml:space="preserve"> and constantly being </w:t>
      </w:r>
      <w:r w:rsidRPr="0065012C">
        <w:rPr>
          <w:u w:val="single"/>
        </w:rPr>
        <w:t>decentered</w:t>
      </w:r>
      <w:r w:rsidRPr="0065012C">
        <w:t xml:space="preserve"> from normative systems of knowledge; only pragmatism’s understanding of </w:t>
      </w:r>
      <w:r w:rsidRPr="0065012C">
        <w:rPr>
          <w:u w:val="single"/>
        </w:rPr>
        <w:t>interactive knowledge production</w:t>
      </w:r>
      <w:r w:rsidRPr="0065012C">
        <w:t xml:space="preserve"> can mitigate entrenched violence.</w:t>
      </w:r>
    </w:p>
    <w:p w14:paraId="20D75E1F" w14:textId="77777777" w:rsidR="00656383" w:rsidRPr="0065012C" w:rsidRDefault="00656383" w:rsidP="00656383">
      <w:r w:rsidRPr="00304B80">
        <w:rPr>
          <w:rStyle w:val="Style13ptBold"/>
        </w:rPr>
        <w:t>Kadlec 8</w:t>
      </w:r>
      <w:r w:rsidRPr="0065012C">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14:paraId="0142A03C" w14:textId="77777777" w:rsidR="00656383" w:rsidRPr="009F329C" w:rsidRDefault="00656383" w:rsidP="00656383">
      <w:pPr>
        <w:rPr>
          <w:sz w:val="16"/>
          <w:szCs w:val="16"/>
        </w:rPr>
      </w:pPr>
      <w:r w:rsidRPr="0065012C">
        <w:rPr>
          <w:u w:val="single"/>
        </w:rPr>
        <w:t>Social Intelligence: The Critical Potential Lived Experience</w:t>
      </w:r>
      <w:r w:rsidRPr="009F329C">
        <w:rPr>
          <w:sz w:val="16"/>
          <w:szCs w:val="16"/>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5012C">
        <w:rPr>
          <w:u w:val="single"/>
        </w:rPr>
        <w:t xml:space="preserve">Because Dewey's notion of </w:t>
      </w:r>
      <w:r w:rsidRPr="00B71CEA">
        <w:rPr>
          <w:highlight w:val="cyan"/>
          <w:u w:val="single"/>
        </w:rPr>
        <w:t xml:space="preserve">experience is </w:t>
      </w:r>
      <w:r w:rsidRPr="00B71CEA">
        <w:rPr>
          <w:b/>
          <w:bCs/>
          <w:highlight w:val="cyan"/>
          <w:u w:val="single"/>
          <w:bdr w:val="single" w:sz="4" w:space="0" w:color="auto"/>
        </w:rPr>
        <w:t>social, active, and educative,</w:t>
      </w:r>
      <w:r w:rsidRPr="00B71CEA">
        <w:rPr>
          <w:highlight w:val="cyan"/>
          <w:u w:val="single"/>
        </w:rPr>
        <w:t xml:space="preserve"> </w:t>
      </w:r>
      <w:r w:rsidRPr="0065012C">
        <w:rPr>
          <w:u w:val="single"/>
        </w:rPr>
        <w:t xml:space="preserve">what he calls the </w:t>
      </w:r>
      <w:r w:rsidRPr="00B71CEA">
        <w:rPr>
          <w:highlight w:val="cyan"/>
          <w:u w:val="single"/>
        </w:rPr>
        <w:t>'experiential continuum'</w:t>
      </w:r>
      <w:r w:rsidRPr="0065012C">
        <w:rPr>
          <w:u w:val="single"/>
        </w:rPr>
        <w:t xml:space="preserve"> is the process by which we are best able to develop social intelligence. </w:t>
      </w:r>
      <w:r w:rsidRPr="009F329C">
        <w:rPr>
          <w:sz w:val="16"/>
          <w:szCs w:val="16"/>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5012C">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9F329C">
        <w:rPr>
          <w:sz w:val="16"/>
          <w:szCs w:val="16"/>
        </w:rPr>
        <w:t xml:space="preserve">.27 Dewey's unflagging faith in </w:t>
      </w:r>
      <w:r w:rsidRPr="00B71CEA">
        <w:rPr>
          <w:highlight w:val="cyan"/>
          <w:u w:val="single"/>
        </w:rPr>
        <w:t>the transformative potential of social intelligence</w:t>
      </w:r>
      <w:r w:rsidRPr="009F329C">
        <w:rPr>
          <w:sz w:val="16"/>
          <w:szCs w:val="16"/>
        </w:rPr>
        <w:t xml:space="preserve"> </w:t>
      </w:r>
      <w:r w:rsidRPr="00B71CEA">
        <w:rPr>
          <w:highlight w:val="cyan"/>
          <w:u w:val="single"/>
        </w:rPr>
        <w:t>intrinsic to democracy</w:t>
      </w:r>
      <w:r w:rsidRPr="009F329C">
        <w:rPr>
          <w:sz w:val="16"/>
          <w:szCs w:val="16"/>
        </w:rPr>
        <w:t xml:space="preserve"> </w:t>
      </w:r>
      <w:r w:rsidRPr="0065012C">
        <w:rPr>
          <w:u w:val="single"/>
        </w:rPr>
        <w:t xml:space="preserve">as a way of life </w:t>
      </w:r>
      <w:r w:rsidRPr="00B71CEA">
        <w:rPr>
          <w:b/>
          <w:bCs/>
          <w:highlight w:val="cyan"/>
          <w:u w:val="single"/>
        </w:rPr>
        <w:t>is not Utopian</w:t>
      </w:r>
      <w:r w:rsidRPr="0065012C">
        <w:rPr>
          <w:u w:val="single"/>
        </w:rPr>
        <w:t xml:space="preserve">, nor is it based on a belief that all problems are finally solvable. Rather, </w:t>
      </w:r>
      <w:r w:rsidRPr="00B71CEA">
        <w:rPr>
          <w:highlight w:val="cyan"/>
          <w:u w:val="single"/>
        </w:rPr>
        <w:t xml:space="preserve">it expresses a moral commitment </w:t>
      </w:r>
      <w:r w:rsidRPr="0065012C">
        <w:rPr>
          <w:u w:val="single"/>
        </w:rPr>
        <w:t xml:space="preserve">that suggests </w:t>
      </w:r>
      <w:r w:rsidRPr="00B71CEA">
        <w:rPr>
          <w:highlight w:val="cyan"/>
          <w:u w:val="single"/>
        </w:rPr>
        <w:t xml:space="preserve">that a working </w:t>
      </w:r>
      <w:r w:rsidRPr="0065012C">
        <w:rPr>
          <w:u w:val="single"/>
        </w:rPr>
        <w:t xml:space="preserve">faith in </w:t>
      </w:r>
      <w:r w:rsidRPr="00B71CEA">
        <w:rPr>
          <w:highlight w:val="cyan"/>
          <w:u w:val="single"/>
        </w:rPr>
        <w:t xml:space="preserve">social intelligence is our best shot at crafting </w:t>
      </w:r>
      <w:r w:rsidRPr="0065012C">
        <w:rPr>
          <w:u w:val="single"/>
        </w:rPr>
        <w:t xml:space="preserve">habits and </w:t>
      </w:r>
      <w:r w:rsidRPr="00B71CEA">
        <w:rPr>
          <w:highlight w:val="cyan"/>
          <w:u w:val="single"/>
        </w:rPr>
        <w:t xml:space="preserve">institutions that will further </w:t>
      </w:r>
      <w:r w:rsidRPr="0065012C">
        <w:rPr>
          <w:u w:val="single"/>
        </w:rPr>
        <w:t xml:space="preserve">encourage us to identify </w:t>
      </w:r>
      <w:r w:rsidRPr="00B71CEA">
        <w:rPr>
          <w:b/>
          <w:bCs/>
          <w:highlight w:val="cyan"/>
          <w:u w:val="single"/>
        </w:rPr>
        <w:t xml:space="preserve">new opportunities for </w:t>
      </w:r>
      <w:r w:rsidRPr="0065012C">
        <w:rPr>
          <w:b/>
          <w:bCs/>
          <w:u w:val="single"/>
        </w:rPr>
        <w:t xml:space="preserve">the expansion of our </w:t>
      </w:r>
      <w:r w:rsidRPr="00B71CEA">
        <w:rPr>
          <w:b/>
          <w:bCs/>
          <w:highlight w:val="cyan"/>
          <w:u w:val="single"/>
        </w:rPr>
        <w:t>capacities</w:t>
      </w:r>
      <w:r w:rsidRPr="00B71CEA">
        <w:rPr>
          <w:highlight w:val="cyan"/>
          <w:u w:val="single"/>
        </w:rPr>
        <w:t xml:space="preserve"> </w:t>
      </w:r>
      <w:r w:rsidRPr="0065012C">
        <w:rPr>
          <w:u w:val="single"/>
        </w:rPr>
        <w:t>moving forward</w:t>
      </w:r>
      <w:r w:rsidRPr="009F329C">
        <w:rPr>
          <w:sz w:val="16"/>
          <w:szCs w:val="16"/>
        </w:rPr>
        <w:t xml:space="preserve">. </w:t>
      </w:r>
      <w:r w:rsidRPr="0065012C">
        <w:rPr>
          <w:u w:val="single"/>
        </w:rPr>
        <w:t>The upshot here is that democracy as a way of life means, above all, that we stop thinking of democracy as a thing and start thinking about it as a way.</w:t>
      </w:r>
      <w:r w:rsidRPr="009F329C">
        <w:rPr>
          <w:sz w:val="16"/>
          <w:szCs w:val="16"/>
        </w:rPr>
        <w:t xml:space="preserve"> Democracy is belief in the ability of human experience to generate the aims and methods by which further experience will grow in ordered richness. . . . </w:t>
      </w:r>
      <w:r w:rsidRPr="0065012C">
        <w:rPr>
          <w:u w:val="single"/>
        </w:rPr>
        <w:t xml:space="preserve">Democracy is the faith that </w:t>
      </w:r>
      <w:r w:rsidRPr="00B71CEA">
        <w:rPr>
          <w:highlight w:val="cyan"/>
          <w:u w:val="single"/>
        </w:rPr>
        <w:t xml:space="preserve">the process of experience is more important than any </w:t>
      </w:r>
      <w:r w:rsidRPr="0065012C">
        <w:rPr>
          <w:u w:val="single"/>
        </w:rPr>
        <w:t xml:space="preserve">special </w:t>
      </w:r>
      <w:r w:rsidRPr="00B71CEA">
        <w:rPr>
          <w:highlight w:val="cyan"/>
          <w:u w:val="single"/>
        </w:rPr>
        <w:t xml:space="preserve">result </w:t>
      </w:r>
      <w:r w:rsidRPr="0065012C">
        <w:rPr>
          <w:u w:val="single"/>
        </w:rPr>
        <w:t xml:space="preserve">attained, so that the special results achieved are of ultimate value only as they are used to enrich and order the ongoing process. </w:t>
      </w:r>
      <w:r w:rsidRPr="009F329C">
        <w:rPr>
          <w:sz w:val="16"/>
          <w:szCs w:val="16"/>
        </w:rPr>
        <w:t xml:space="preserve">Since the process of </w:t>
      </w:r>
      <w:r w:rsidRPr="00B71CEA">
        <w:rPr>
          <w:highlight w:val="cyan"/>
          <w:u w:val="single"/>
        </w:rPr>
        <w:t>experience</w:t>
      </w:r>
      <w:r w:rsidRPr="009F329C">
        <w:rPr>
          <w:sz w:val="16"/>
          <w:szCs w:val="16"/>
        </w:rPr>
        <w:t xml:space="preserve"> </w:t>
      </w:r>
      <w:r w:rsidRPr="00B71CEA">
        <w:rPr>
          <w:highlight w:val="cyan"/>
          <w:u w:val="single"/>
        </w:rPr>
        <w:t>is</w:t>
      </w:r>
      <w:r w:rsidRPr="009F329C">
        <w:rPr>
          <w:sz w:val="16"/>
          <w:szCs w:val="16"/>
        </w:rPr>
        <w:t xml:space="preserve"> </w:t>
      </w:r>
      <w:r w:rsidRPr="0065012C">
        <w:rPr>
          <w:u w:val="single"/>
        </w:rPr>
        <w:t xml:space="preserve">capable of being </w:t>
      </w:r>
      <w:r w:rsidRPr="00B71CEA">
        <w:rPr>
          <w:b/>
          <w:bCs/>
          <w:highlight w:val="cyan"/>
          <w:u w:val="single"/>
        </w:rPr>
        <w:t>educative</w:t>
      </w:r>
      <w:r w:rsidRPr="0065012C">
        <w:rPr>
          <w:u w:val="single"/>
        </w:rPr>
        <w:t>, faith in democracy is all one with faith in experience and education.</w:t>
      </w:r>
      <w:r w:rsidRPr="009F329C">
        <w:rPr>
          <w:sz w:val="16"/>
          <w:szCs w:val="16"/>
        </w:rPr>
        <w:t xml:space="preserve"> All ends and values that are cut off from the ongoing process become arrests and fixations. They strive to fixate what has been gained instead of using it to open the road and point the way to new and better experiences.</w:t>
      </w:r>
      <w:r w:rsidRPr="0065012C">
        <w:rPr>
          <w:u w:val="single"/>
        </w:rPr>
        <w:t xml:space="preserve">28 On this account, </w:t>
      </w:r>
      <w:r w:rsidRPr="00B71CEA">
        <w:rPr>
          <w:highlight w:val="cyan"/>
          <w:u w:val="single"/>
        </w:rPr>
        <w:t xml:space="preserve">social intelligence is </w:t>
      </w:r>
      <w:r w:rsidRPr="0065012C">
        <w:rPr>
          <w:u w:val="single"/>
        </w:rPr>
        <w:t xml:space="preserve">not a possession, it is a </w:t>
      </w:r>
      <w:r w:rsidRPr="00B71CEA">
        <w:rPr>
          <w:highlight w:val="cyan"/>
          <w:u w:val="single"/>
        </w:rPr>
        <w:t>de-centred and</w:t>
      </w:r>
      <w:r w:rsidRPr="0065012C">
        <w:rPr>
          <w:u w:val="single"/>
        </w:rPr>
        <w:t xml:space="preserve"> educative process of ordering </w:t>
      </w:r>
      <w:r w:rsidRPr="00B71CEA">
        <w:rPr>
          <w:highlight w:val="cyan"/>
          <w:u w:val="single"/>
        </w:rPr>
        <w:t xml:space="preserve">our </w:t>
      </w:r>
      <w:r w:rsidRPr="00B71CEA">
        <w:rPr>
          <w:b/>
          <w:bCs/>
          <w:highlight w:val="cyan"/>
          <w:u w:val="single"/>
        </w:rPr>
        <w:t>experiences</w:t>
      </w:r>
      <w:r w:rsidRPr="00B71CEA">
        <w:rPr>
          <w:highlight w:val="cyan"/>
          <w:u w:val="single"/>
        </w:rPr>
        <w:t xml:space="preserve"> through manifold </w:t>
      </w:r>
      <w:r w:rsidRPr="00B71CEA">
        <w:rPr>
          <w:b/>
          <w:bCs/>
          <w:highlight w:val="cyan"/>
          <w:u w:val="single"/>
        </w:rPr>
        <w:t>communication</w:t>
      </w:r>
      <w:r w:rsidRPr="009F329C">
        <w:rPr>
          <w:sz w:val="16"/>
          <w:szCs w:val="16"/>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B71CEA">
        <w:rPr>
          <w:highlight w:val="cyan"/>
          <w:u w:val="single"/>
        </w:rPr>
        <w:t>We are not passive receivers</w:t>
      </w:r>
      <w:r w:rsidRPr="009F329C">
        <w:rPr>
          <w:sz w:val="16"/>
          <w:szCs w:val="16"/>
        </w:rPr>
        <w:t xml:space="preserve"> </w:t>
      </w:r>
      <w:r w:rsidRPr="0065012C">
        <w:rPr>
          <w:u w:val="single"/>
        </w:rPr>
        <w:t xml:space="preserve">of information, </w:t>
      </w:r>
      <w:r w:rsidRPr="00B71CEA">
        <w:rPr>
          <w:b/>
          <w:bCs/>
          <w:highlight w:val="cyan"/>
          <w:u w:val="single"/>
          <w:bdr w:val="single" w:sz="4" w:space="0" w:color="auto"/>
        </w:rPr>
        <w:t>but dynamic interactors</w:t>
      </w:r>
      <w:r w:rsidRPr="0065012C">
        <w:rPr>
          <w:u w:val="single"/>
        </w:rPr>
        <w:t xml:space="preserve">, and therefore intelligence is intrinsically communicative. Free inquiry is the engine of social intelligence, which is in turn based on our willingness to have our firstorder </w:t>
      </w:r>
      <w:r w:rsidRPr="00B71CEA">
        <w:rPr>
          <w:highlight w:val="cyan"/>
          <w:u w:val="single"/>
        </w:rPr>
        <w:t xml:space="preserve">attitudes adjusted </w:t>
      </w:r>
      <w:r w:rsidRPr="0065012C">
        <w:rPr>
          <w:u w:val="single"/>
        </w:rPr>
        <w:t>in light of our second-order attitudes</w:t>
      </w:r>
      <w:r w:rsidRPr="009F329C">
        <w:rPr>
          <w:sz w:val="16"/>
          <w:szCs w:val="16"/>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65012C">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9F329C">
        <w:rPr>
          <w:sz w:val="16"/>
          <w:szCs w:val="16"/>
        </w:rPr>
        <w:t xml:space="preserve">. Turning back to the challenges leveled by radical democratic theorists, we can begin to see the opportunities made possible by critical pragmatism. </w:t>
      </w:r>
      <w:r w:rsidRPr="0065012C">
        <w:rPr>
          <w:u w:val="single"/>
        </w:rPr>
        <w:t xml:space="preserve">Tapping into the </w:t>
      </w:r>
      <w:r w:rsidRPr="00B71CEA">
        <w:rPr>
          <w:highlight w:val="cyan"/>
          <w:u w:val="single"/>
        </w:rPr>
        <w:t>critical potential of</w:t>
      </w:r>
      <w:r w:rsidRPr="0065012C">
        <w:rPr>
          <w:u w:val="single"/>
        </w:rPr>
        <w:t xml:space="preserve"> lived </w:t>
      </w:r>
      <w:r w:rsidRPr="00B71CEA">
        <w:rPr>
          <w:highlight w:val="cyan"/>
          <w:u w:val="single"/>
        </w:rPr>
        <w:t xml:space="preserve">experience </w:t>
      </w:r>
      <w:r w:rsidRPr="0065012C">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B71CEA">
        <w:rPr>
          <w:highlight w:val="cyan"/>
          <w:u w:val="single"/>
        </w:rPr>
        <w:t xml:space="preserve">there are </w:t>
      </w:r>
      <w:r w:rsidRPr="0065012C">
        <w:rPr>
          <w:u w:val="single"/>
        </w:rPr>
        <w:t xml:space="preserve">always </w:t>
      </w:r>
      <w:r w:rsidRPr="00B71CEA">
        <w:rPr>
          <w:highlight w:val="cyan"/>
          <w:u w:val="single"/>
        </w:rPr>
        <w:t xml:space="preserve">new opportunities to exploit cracks </w:t>
      </w:r>
      <w:r w:rsidRPr="0065012C">
        <w:rPr>
          <w:u w:val="single"/>
        </w:rPr>
        <w:t xml:space="preserve">and fissures </w:t>
      </w:r>
      <w:r w:rsidRPr="00B71CEA">
        <w:rPr>
          <w:highlight w:val="cyan"/>
          <w:u w:val="single"/>
        </w:rPr>
        <w:t xml:space="preserve">in </w:t>
      </w:r>
      <w:r w:rsidRPr="0065012C">
        <w:rPr>
          <w:u w:val="single"/>
        </w:rPr>
        <w:t xml:space="preserve">various structurally </w:t>
      </w:r>
      <w:r w:rsidRPr="00B71CEA">
        <w:rPr>
          <w:b/>
          <w:bCs/>
          <w:highlight w:val="cyan"/>
          <w:u w:val="single"/>
        </w:rPr>
        <w:t>entrenched forms of power</w:t>
      </w:r>
      <w:r w:rsidRPr="0065012C">
        <w:rPr>
          <w:u w:val="single"/>
        </w:rPr>
        <w:t xml:space="preserve">. Second, </w:t>
      </w:r>
      <w:r w:rsidRPr="00B71CEA">
        <w:rPr>
          <w:highlight w:val="cyan"/>
          <w:u w:val="single"/>
        </w:rPr>
        <w:t xml:space="preserve">the </w:t>
      </w:r>
      <w:r w:rsidRPr="0065012C">
        <w:rPr>
          <w:u w:val="single"/>
        </w:rPr>
        <w:t xml:space="preserve">essentially complexity and </w:t>
      </w:r>
      <w:r w:rsidRPr="00B71CEA">
        <w:rPr>
          <w:highlight w:val="cyan"/>
          <w:u w:val="single"/>
        </w:rPr>
        <w:t xml:space="preserve">flux of our world is </w:t>
      </w:r>
      <w:r w:rsidRPr="0065012C">
        <w:rPr>
          <w:u w:val="single"/>
        </w:rPr>
        <w:t xml:space="preserve">always </w:t>
      </w:r>
      <w:r w:rsidRPr="00B71CEA">
        <w:rPr>
          <w:b/>
          <w:bCs/>
          <w:highlight w:val="cyan"/>
          <w:u w:val="single"/>
        </w:rPr>
        <w:t>producing new opportunities for transformative resistance</w:t>
      </w:r>
      <w:r w:rsidRPr="00B71CEA">
        <w:rPr>
          <w:highlight w:val="cyan"/>
          <w:u w:val="single"/>
        </w:rPr>
        <w:t xml:space="preserve"> </w:t>
      </w:r>
      <w:r w:rsidRPr="0065012C">
        <w:rPr>
          <w:u w:val="single"/>
        </w:rPr>
        <w:t>and for the development of more creative approaches to meaningful deliberation</w:t>
      </w:r>
      <w:r w:rsidRPr="009F329C">
        <w:rPr>
          <w:sz w:val="16"/>
          <w:szCs w:val="16"/>
        </w:rPr>
        <w:t xml:space="preserve">. Critical pragmatism pivots on the notion </w:t>
      </w:r>
      <w:r w:rsidRPr="0065012C">
        <w:rPr>
          <w:u w:val="single"/>
        </w:rPr>
        <w:t xml:space="preserve">that </w:t>
      </w:r>
      <w:r w:rsidRPr="00B71CEA">
        <w:rPr>
          <w:highlight w:val="cyan"/>
          <w:u w:val="single"/>
        </w:rPr>
        <w:t xml:space="preserve">under </w:t>
      </w:r>
      <w:r w:rsidRPr="0065012C">
        <w:rPr>
          <w:u w:val="single"/>
        </w:rPr>
        <w:t xml:space="preserve">such </w:t>
      </w:r>
      <w:r w:rsidRPr="00B71CEA">
        <w:rPr>
          <w:highlight w:val="cyan"/>
          <w:u w:val="single"/>
        </w:rPr>
        <w:t xml:space="preserve">conditions </w:t>
      </w:r>
      <w:r w:rsidRPr="0065012C">
        <w:rPr>
          <w:u w:val="single"/>
        </w:rPr>
        <w:t xml:space="preserve">what </w:t>
      </w:r>
      <w:r w:rsidRPr="00B71CEA">
        <w:rPr>
          <w:highlight w:val="cyan"/>
          <w:u w:val="single"/>
        </w:rPr>
        <w:t xml:space="preserve">we </w:t>
      </w:r>
      <w:r w:rsidRPr="0065012C">
        <w:rPr>
          <w:u w:val="single"/>
        </w:rPr>
        <w:t xml:space="preserve">most </w:t>
      </w:r>
      <w:r w:rsidRPr="00B71CEA">
        <w:rPr>
          <w:highlight w:val="cyan"/>
          <w:u w:val="single"/>
        </w:rPr>
        <w:t xml:space="preserve">need </w:t>
      </w:r>
      <w:r w:rsidRPr="0065012C">
        <w:rPr>
          <w:u w:val="single"/>
        </w:rPr>
        <w:t xml:space="preserve">are </w:t>
      </w:r>
      <w:r w:rsidRPr="00B71CEA">
        <w:rPr>
          <w:highlight w:val="cyan"/>
          <w:u w:val="single"/>
        </w:rPr>
        <w:t xml:space="preserve">not fixed </w:t>
      </w:r>
      <w:r w:rsidRPr="0065012C">
        <w:rPr>
          <w:u w:val="single"/>
        </w:rPr>
        <w:t xml:space="preserve">and static </w:t>
      </w:r>
      <w:r w:rsidRPr="00B71CEA">
        <w:rPr>
          <w:highlight w:val="cyan"/>
          <w:u w:val="single"/>
        </w:rPr>
        <w:t>foundations</w:t>
      </w:r>
      <w:r w:rsidRPr="0065012C">
        <w:rPr>
          <w:u w:val="single"/>
        </w:rPr>
        <w:t xml:space="preserve">, we need </w:t>
      </w:r>
      <w:r w:rsidRPr="00B71CEA">
        <w:rPr>
          <w:highlight w:val="cyan"/>
          <w:u w:val="single"/>
        </w:rPr>
        <w:t xml:space="preserve">the flexible habits of </w:t>
      </w:r>
      <w:r w:rsidRPr="0065012C">
        <w:rPr>
          <w:u w:val="single"/>
        </w:rPr>
        <w:t xml:space="preserve">inquiry and </w:t>
      </w:r>
      <w:r w:rsidRPr="00B71CEA">
        <w:rPr>
          <w:b/>
          <w:bCs/>
          <w:highlight w:val="cyan"/>
          <w:u w:val="single"/>
        </w:rPr>
        <w:t>communication</w:t>
      </w:r>
      <w:r w:rsidRPr="00B71CEA">
        <w:rPr>
          <w:highlight w:val="cyan"/>
          <w:u w:val="single"/>
        </w:rPr>
        <w:t xml:space="preserve"> </w:t>
      </w:r>
      <w:r w:rsidRPr="0065012C">
        <w:rPr>
          <w:u w:val="single"/>
        </w:rPr>
        <w:t>that make it possible to both identify pernicious obstacles to deliberation and to challenge, circumvent, or neutralise their impact.</w:t>
      </w:r>
      <w:r w:rsidRPr="009F329C">
        <w:rPr>
          <w:sz w:val="16"/>
          <w:szCs w:val="16"/>
        </w:rPr>
        <w:t xml:space="preserve"> </w:t>
      </w:r>
    </w:p>
    <w:p w14:paraId="7409D085" w14:textId="77777777" w:rsidR="00656383" w:rsidRPr="00C932F4" w:rsidRDefault="00656383" w:rsidP="00656383">
      <w:pPr>
        <w:pStyle w:val="Heading4"/>
        <w:rPr>
          <w:rFonts w:cs="Calibri"/>
        </w:rPr>
      </w:pPr>
      <w:r w:rsidRPr="00B71CEA">
        <w:rPr>
          <w:rFonts w:cs="Calibri"/>
        </w:rPr>
        <w:t xml:space="preserve">9] </w:t>
      </w:r>
      <w:r w:rsidRPr="00B71CEA">
        <w:rPr>
          <w:rFonts w:cs="Calibri"/>
          <w:u w:val="single"/>
        </w:rPr>
        <w:t>Materiality</w:t>
      </w:r>
      <w:r w:rsidRPr="00B71CEA">
        <w:rPr>
          <w:rFonts w:cs="Calibri"/>
        </w:rPr>
        <w:t>-</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grammer. Dulles AS</w:t>
      </w:r>
    </w:p>
    <w:p w14:paraId="37917D66" w14:textId="77777777" w:rsidR="00656383" w:rsidRPr="00C932F4" w:rsidRDefault="00656383" w:rsidP="00656383">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EA5DD8">
        <w:rPr>
          <w:rStyle w:val="StyleUnderline"/>
          <w:szCs w:val="26"/>
          <w:highlight w:val="cyan"/>
        </w:rPr>
        <w:t>philosophy</w:t>
      </w:r>
      <w:r w:rsidRPr="00C932F4">
        <w:rPr>
          <w:sz w:val="16"/>
          <w:szCs w:val="26"/>
        </w:rPr>
        <w:t xml:space="preserve">, properly understood as a mode of wis-dom, ought to aid us in our efforts to overcome problematic situations and worrisome circumstances. The principal charge of the philosopher, then, </w:t>
      </w:r>
      <w:r w:rsidRPr="00EA5DD8">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EA5DD8">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fruit</w:t>
      </w:r>
      <w:r w:rsidRPr="00EA5DD8">
        <w:rPr>
          <w:b/>
          <w:sz w:val="26"/>
          <w:szCs w:val="26"/>
          <w:highlight w:val="cyan"/>
          <w:u w:val="single"/>
        </w:rPr>
        <w:t xml:space="preserve"> </w:t>
      </w:r>
      <w:r w:rsidRPr="00EA5DD8">
        <w:rPr>
          <w:rStyle w:val="StyleUnderline"/>
          <w:szCs w:val="26"/>
          <w:highlight w:val="cyan"/>
        </w:rPr>
        <w:t>of our undertakings</w:t>
      </w:r>
      <w:r w:rsidRPr="00EA5DD8">
        <w:rPr>
          <w:b/>
          <w:sz w:val="26"/>
          <w:szCs w:val="26"/>
          <w:highlight w:val="cyan"/>
          <w:u w:val="single"/>
        </w:rPr>
        <w:t xml:space="preserve"> </w:t>
      </w:r>
      <w:r w:rsidRPr="00EA5DD8">
        <w:rPr>
          <w:rStyle w:val="StyleUnderline"/>
          <w:szCs w:val="26"/>
          <w:highlight w:val="cyan"/>
        </w:rPr>
        <w:t xml:space="preserve">as we seek “the enrichment of our immediate experience through </w:t>
      </w:r>
      <w:r w:rsidRPr="00EA5DD8">
        <w:rPr>
          <w:b/>
          <w:sz w:val="26"/>
          <w:szCs w:val="26"/>
          <w:highlight w:val="cyan"/>
          <w:u w:val="single"/>
        </w:rPr>
        <w:t>the</w:t>
      </w:r>
      <w:r w:rsidRPr="00EA5DD8">
        <w:rPr>
          <w:rStyle w:val="StyleUnderline"/>
          <w:szCs w:val="26"/>
          <w:highlight w:val="cyan"/>
        </w:rPr>
        <w:t xml:space="preserve"> control over action</w:t>
      </w:r>
      <w:r w:rsidRPr="00C932F4">
        <w:rPr>
          <w:sz w:val="16"/>
          <w:szCs w:val="26"/>
        </w:rPr>
        <w:t xml:space="preserve"> it exercises.”11He insists that </w:t>
      </w:r>
      <w:r w:rsidRPr="00EA5DD8">
        <w:rPr>
          <w:rStyle w:val="StyleUnderline"/>
          <w:szCs w:val="26"/>
          <w:highlight w:val="cyan"/>
        </w:rPr>
        <w:t>we turn our attention</w:t>
      </w:r>
      <w:r w:rsidRPr="00C932F4">
        <w:rPr>
          <w:sz w:val="16"/>
          <w:szCs w:val="26"/>
        </w:rPr>
        <w:t xml:space="preserve"> from supposed givens </w:t>
      </w:r>
      <w:r w:rsidRPr="00EA5DD8">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EA5DD8">
        <w:rPr>
          <w:rStyle w:val="StyleUnderline"/>
          <w:szCs w:val="26"/>
          <w:highlight w:val="cyan"/>
        </w:rPr>
        <w:t>pursuing</w:t>
      </w:r>
      <w:r w:rsidRPr="00EA5DD8">
        <w:rPr>
          <w:b/>
          <w:sz w:val="26"/>
          <w:szCs w:val="26"/>
          <w:highlight w:val="cyan"/>
          <w:u w:val="single"/>
        </w:rPr>
        <w:t xml:space="preserve"> </w:t>
      </w:r>
      <w:r w:rsidRPr="00EA5DD8">
        <w:rPr>
          <w:rStyle w:val="StyleUnderline"/>
          <w:szCs w:val="26"/>
          <w:highlight w:val="cyan"/>
        </w:rPr>
        <w:t>a future</w:t>
      </w:r>
      <w:r w:rsidRPr="00C932F4">
        <w:rPr>
          <w:sz w:val="16"/>
          <w:szCs w:val="26"/>
        </w:rPr>
        <w:t xml:space="preserve"> fundamentally </w:t>
      </w:r>
      <w:r w:rsidRPr="00EA5DD8">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EA5DD8">
        <w:rPr>
          <w:rStyle w:val="StyleUnderline"/>
          <w:szCs w:val="26"/>
          <w:highlight w:val="cyan"/>
        </w:rPr>
        <w:t>We</w:t>
      </w:r>
      <w:r w:rsidRPr="00C932F4">
        <w:rPr>
          <w:sz w:val="16"/>
          <w:szCs w:val="26"/>
        </w:rPr>
        <w:t xml:space="preserve"> experiment or </w:t>
      </w:r>
      <w:r w:rsidRPr="00EA5DD8">
        <w:rPr>
          <w:rStyle w:val="StyleUnderline"/>
          <w:szCs w:val="26"/>
          <w:highlight w:val="cyan"/>
        </w:rPr>
        <w:t>tinker</w:t>
      </w:r>
      <w:r w:rsidRPr="00EA5DD8">
        <w:rPr>
          <w:b/>
          <w:sz w:val="26"/>
          <w:szCs w:val="26"/>
          <w:highlight w:val="cyan"/>
          <w:u w:val="single"/>
        </w:rPr>
        <w:t xml:space="preserve">, </w:t>
      </w:r>
      <w:r w:rsidRPr="00EA5DD8">
        <w:rPr>
          <w:rStyle w:val="StyleUnderline"/>
          <w:szCs w:val="26"/>
          <w:highlight w:val="cyan"/>
        </w:rPr>
        <w:t>with</w:t>
      </w:r>
      <w:r w:rsidRPr="00EA5DD8">
        <w:rPr>
          <w:b/>
          <w:sz w:val="26"/>
          <w:szCs w:val="26"/>
          <w:highlight w:val="cyan"/>
          <w:u w:val="single"/>
        </w:rPr>
        <w:t xml:space="preserve"> </w:t>
      </w:r>
      <w:r w:rsidRPr="00EA5DD8">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A5DD8">
        <w:rPr>
          <w:rStyle w:val="StyleUnderline"/>
          <w:szCs w:val="26"/>
          <w:highlight w:val="cyan"/>
        </w:rPr>
        <w:t>solidarity</w:t>
      </w:r>
      <w:r w:rsidRPr="00EA5DD8">
        <w:rPr>
          <w:b/>
          <w:sz w:val="26"/>
          <w:szCs w:val="26"/>
          <w:highlight w:val="cyan"/>
          <w:u w:val="single"/>
        </w:rPr>
        <w:t xml:space="preserve"> </w:t>
      </w:r>
      <w:r w:rsidRPr="00EA5DD8">
        <w:rPr>
          <w:rStyle w:val="StyleUnderline"/>
          <w:szCs w:val="26"/>
          <w:highlight w:val="cyan"/>
        </w:rPr>
        <w:t>captures</w:t>
      </w:r>
      <w:r w:rsidRPr="00C932F4">
        <w:rPr>
          <w:sz w:val="16"/>
          <w:szCs w:val="26"/>
        </w:rPr>
        <w:t xml:space="preserve"> the associational and cooperative dimensions of Dewey’s thinking. Dewey conceives of his </w:t>
      </w:r>
      <w:r w:rsidRPr="00EA5DD8">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EA5DD8">
        <w:rPr>
          <w:b/>
          <w:sz w:val="26"/>
          <w:szCs w:val="26"/>
          <w:highlight w:val="cyan"/>
          <w:u w:val="single"/>
        </w:rPr>
        <w:t>life</w:t>
      </w:r>
      <w:r w:rsidRPr="00C932F4">
        <w:rPr>
          <w:b/>
          <w:sz w:val="16"/>
          <w:szCs w:val="26"/>
        </w:rPr>
        <w:t xml:space="preserve"> </w:t>
      </w:r>
      <w:r w:rsidRPr="00EA5DD8">
        <w:rPr>
          <w:rStyle w:val="StyleUnderline"/>
          <w:szCs w:val="26"/>
          <w:highlight w:val="cyan"/>
        </w:rPr>
        <w:t>and</w:t>
      </w:r>
      <w:r w:rsidRPr="00EA5DD8">
        <w:rPr>
          <w:b/>
          <w:sz w:val="26"/>
          <w:szCs w:val="26"/>
          <w:highlight w:val="cyan"/>
          <w:u w:val="single"/>
        </w:rPr>
        <w:t xml:space="preserve"> </w:t>
      </w:r>
      <w:r w:rsidRPr="00EA5DD8">
        <w:rPr>
          <w:rStyle w:val="StyleUnderline"/>
          <w:szCs w:val="26"/>
          <w:highlight w:val="cyan"/>
        </w:rPr>
        <w:t>broadening</w:t>
      </w:r>
      <w:r w:rsidRPr="00EA5DD8">
        <w:rPr>
          <w:b/>
          <w:sz w:val="26"/>
          <w:szCs w:val="26"/>
          <w:highlight w:val="cyan"/>
          <w:u w:val="single"/>
        </w:rPr>
        <w:t xml:space="preserv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ground of individual self-development</w:t>
      </w:r>
      <w:r w:rsidRPr="00EA5DD8">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EA5DD8">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EA5DD8">
        <w:rPr>
          <w:rStyle w:val="StyleUnderline"/>
          <w:szCs w:val="26"/>
          <w:highlight w:val="cyan"/>
        </w:rPr>
        <w:t xml:space="preserve">a </w:t>
      </w:r>
      <w:r w:rsidRPr="00C932F4">
        <w:rPr>
          <w:sz w:val="16"/>
          <w:szCs w:val="26"/>
        </w:rPr>
        <w:t>caring</w:t>
      </w:r>
      <w:r w:rsidRPr="00C932F4">
        <w:rPr>
          <w:rStyle w:val="StyleUnderline"/>
          <w:szCs w:val="26"/>
        </w:rPr>
        <w:t xml:space="preserve"> </w:t>
      </w:r>
      <w:r w:rsidRPr="00EA5DD8">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4C4B2A04" w14:textId="7A7BAB11" w:rsidR="00297824" w:rsidRDefault="00297824" w:rsidP="00297824">
      <w:pPr>
        <w:pStyle w:val="Heading4"/>
      </w:pPr>
      <w:r>
        <w:t>10</w:t>
      </w:r>
      <w:r>
        <w:t xml:space="preserve">] </w:t>
      </w:r>
      <w:r>
        <w:rPr>
          <w:u w:val="single"/>
        </w:rPr>
        <w:t>Motivational Externalism</w:t>
      </w:r>
      <w:r>
        <w:t xml:space="preserve"> is true- </w:t>
      </w:r>
    </w:p>
    <w:p w14:paraId="7A97A93A" w14:textId="77777777" w:rsidR="00297824" w:rsidRDefault="00297824" w:rsidP="00297824">
      <w:pPr>
        <w:pStyle w:val="Heading4"/>
      </w:pPr>
      <w:r>
        <w:t xml:space="preserve">A] </w:t>
      </w:r>
      <w:r>
        <w:rPr>
          <w:u w:val="single"/>
        </w:rPr>
        <w:t>Tangibility</w:t>
      </w:r>
      <w:r>
        <w:t>- it’s the only thing that affects us tangibly and we recognizably prove causal linkages because we see external forces affecting us which O/w on verifiability.</w:t>
      </w:r>
    </w:p>
    <w:p w14:paraId="274404BE" w14:textId="77777777" w:rsidR="00297824" w:rsidRDefault="00297824" w:rsidP="00297824">
      <w:pPr>
        <w:pStyle w:val="Heading4"/>
      </w:pPr>
      <w:r>
        <w:t xml:space="preserve">B] </w:t>
      </w:r>
      <w:r>
        <w:rPr>
          <w:u w:val="single"/>
        </w:rPr>
        <w:t>Actualization</w:t>
      </w:r>
      <w:r>
        <w:t xml:space="preserve">- the only way to verify or actualize internal motivation is via action with the external world which means only external forces can guide action </w:t>
      </w:r>
    </w:p>
    <w:p w14:paraId="7776AB70" w14:textId="77777777" w:rsidR="00297824" w:rsidRDefault="00297824" w:rsidP="00297824">
      <w:pPr>
        <w:pStyle w:val="Heading4"/>
      </w:pPr>
      <w:r>
        <w:t xml:space="preserve">C] </w:t>
      </w:r>
      <w:r>
        <w:rPr>
          <w:u w:val="single"/>
        </w:rPr>
        <w:t>Pre-requisite</w:t>
      </w:r>
      <w:r>
        <w:t>- external objects and markers influence internal drives i.e. me seeing ice cream in the external world prompts me to have an internal desire to eat it</w:t>
      </w:r>
    </w:p>
    <w:p w14:paraId="1E9BCD4B" w14:textId="77777777" w:rsidR="00297824" w:rsidRDefault="00297824" w:rsidP="00297824">
      <w:pPr>
        <w:pStyle w:val="Heading4"/>
      </w:pPr>
      <w:r>
        <w:t xml:space="preserve">Ethical theories must have a theory of motivation to function: A] </w:t>
      </w:r>
      <w:r>
        <w:rPr>
          <w:u w:val="single"/>
        </w:rPr>
        <w:t>Bindingness</w:t>
      </w:r>
      <w:r>
        <w:t xml:space="preserve">- Otherwise individuals could just opt out and ask why we must follow X theory which devolves to skepticism B] </w:t>
      </w:r>
      <w:r>
        <w:rPr>
          <w:u w:val="single"/>
        </w:rPr>
        <w:t>Application</w:t>
      </w:r>
      <w:r>
        <w:t xml:space="preserve">- If your framework cannot motivate individuals to follow it then it cannot guide action    </w:t>
      </w:r>
    </w:p>
    <w:p w14:paraId="63BD8582" w14:textId="53CC2F7B" w:rsidR="00C47713" w:rsidRPr="006A167E" w:rsidRDefault="00C47713" w:rsidP="00C47713">
      <w:pPr>
        <w:pStyle w:val="Heading4"/>
        <w:rPr>
          <w:rFonts w:asciiTheme="majorHAnsi" w:hAnsiTheme="majorHAnsi" w:cstheme="majorHAnsi"/>
        </w:rPr>
      </w:pPr>
      <w:r w:rsidRPr="00C47713">
        <w:rPr>
          <w:rFonts w:asciiTheme="majorHAnsi" w:hAnsiTheme="majorHAnsi" w:cstheme="majorHAnsi"/>
        </w:rPr>
        <w:t xml:space="preserve">11] </w:t>
      </w:r>
      <w:r w:rsidRPr="00C47713">
        <w:rPr>
          <w:rFonts w:asciiTheme="majorHAnsi" w:hAnsiTheme="majorHAnsi" w:cstheme="majorHAnsi"/>
        </w:rPr>
        <w:t>Root cause</w:t>
      </w:r>
      <w:r w:rsidRPr="006A167E">
        <w:rPr>
          <w:rFonts w:asciiTheme="majorHAnsi" w:hAnsiTheme="majorHAnsi" w:cstheme="majorHAnsi"/>
        </w:rPr>
        <w:t xml:space="preserve">- The AC framework is the only way that one can recognize and solve the root cause of all violence – an affirmation of ethics which recognize others is key. </w:t>
      </w:r>
    </w:p>
    <w:p w14:paraId="78B7C010" w14:textId="77777777" w:rsidR="00C47713" w:rsidRPr="006A167E" w:rsidRDefault="00C47713" w:rsidP="00C47713">
      <w:pPr>
        <w:rPr>
          <w:rFonts w:asciiTheme="majorHAnsi" w:hAnsiTheme="majorHAnsi" w:cstheme="majorHAnsi"/>
        </w:rPr>
      </w:pPr>
      <w:r w:rsidRPr="006A167E">
        <w:rPr>
          <w:rStyle w:val="Style13ptBold"/>
          <w:rFonts w:asciiTheme="majorHAnsi" w:hAnsiTheme="majorHAnsi" w:cstheme="majorHAnsi"/>
        </w:rPr>
        <w:t>Burggraeve</w:t>
      </w:r>
      <w:r w:rsidRPr="006A167E">
        <w:rPr>
          <w:rFonts w:asciiTheme="majorHAnsi" w:hAnsiTheme="majorHAnsi" w:cstheme="majorHAnsi"/>
        </w:rPr>
        <w:t xml:space="preserve"> </w:t>
      </w:r>
      <w:r w:rsidRPr="006A167E">
        <w:rPr>
          <w:rFonts w:asciiTheme="majorHAnsi" w:hAnsiTheme="majorHAnsi" w:cstheme="majorHAnsi"/>
          <w:sz w:val="16"/>
          <w:szCs w:val="16"/>
        </w:rPr>
        <w:t>[http://www.staff.amu.edu.pl/~ewa/Burggraeve-Violence%20and%20the%20Vulnerable%20Face%20of%20the%20Other.pdf (Roger Burggraeve was born in Passendale, Flanders (Belgium), in 1942. Salesian of Don Bosco (priest). Licentiate in Philosophy (Rome, 1966). Doctorate in Moral Theology (Leuven, 1980). Associate Professor at the Faculty of Theology and Religious Studies, KU Leuven (1980-1988). Professor (Ordinarius) from 1988 till 2007; now Emeritus Professor.]</w:t>
      </w:r>
      <w:r w:rsidRPr="006A167E">
        <w:rPr>
          <w:rFonts w:asciiTheme="majorHAnsi" w:hAnsiTheme="majorHAnsi" w:cstheme="majorHAnsi"/>
        </w:rPr>
        <w:t xml:space="preserve"> </w:t>
      </w:r>
    </w:p>
    <w:p w14:paraId="3C501EF9" w14:textId="77777777" w:rsidR="00C47713" w:rsidRPr="006A167E" w:rsidRDefault="00C47713" w:rsidP="00C47713">
      <w:pPr>
        <w:rPr>
          <w:rFonts w:asciiTheme="majorHAnsi" w:hAnsiTheme="majorHAnsi" w:cstheme="majorHAnsi"/>
          <w:sz w:val="16"/>
          <w:szCs w:val="26"/>
        </w:rPr>
      </w:pPr>
      <w:r w:rsidRPr="006A167E">
        <w:rPr>
          <w:rStyle w:val="Emphasis"/>
          <w:rFonts w:asciiTheme="majorHAnsi" w:hAnsiTheme="majorHAnsi" w:cstheme="majorHAnsi"/>
          <w:szCs w:val="26"/>
        </w:rPr>
        <w:t>Strictly speaking, racism takes the view that one group of people is morally or culturally superior to another group, based on a hereditary difference in race.</w:t>
      </w:r>
      <w:r w:rsidRPr="006A167E">
        <w:rPr>
          <w:rFonts w:asciiTheme="majorHAnsi" w:hAnsiTheme="majorHAnsi" w:cstheme="majorHAnsi"/>
          <w:sz w:val="16"/>
          <w:szCs w:val="26"/>
        </w:rPr>
        <w:t xml:space="preserve"> Racism considers the racial origin of an individual or a community as the factor determining not only the appearance but also the way of thinking and acting. Moreover, racism accords value to one race above all others, and one who is racist usually reckons himself among the superior race. According to </w:t>
      </w:r>
      <w:r w:rsidRPr="006A167E">
        <w:rPr>
          <w:rStyle w:val="Emphasis"/>
          <w:rFonts w:asciiTheme="majorHAnsi" w:hAnsiTheme="majorHAnsi" w:cstheme="majorHAnsi"/>
          <w:szCs w:val="26"/>
        </w:rPr>
        <w:t xml:space="preserve">racist thinking, </w:t>
      </w:r>
      <w:r w:rsidRPr="006A167E">
        <w:rPr>
          <w:rStyle w:val="Emphasis"/>
          <w:rFonts w:asciiTheme="majorHAnsi" w:hAnsiTheme="majorHAnsi" w:cstheme="majorHAnsi"/>
          <w:szCs w:val="26"/>
          <w:highlight w:val="cyan"/>
        </w:rPr>
        <w:t>people</w:t>
      </w:r>
      <w:r w:rsidRPr="006A167E">
        <w:rPr>
          <w:rStyle w:val="Emphasis"/>
          <w:rFonts w:asciiTheme="majorHAnsi" w:hAnsiTheme="majorHAnsi" w:cstheme="majorHAnsi"/>
          <w:szCs w:val="26"/>
        </w:rPr>
        <w:t xml:space="preserve"> are considered in the ﬁrst place or even exclusively in terms of their belongingness to a different race,</w:t>
      </w:r>
      <w:r w:rsidRPr="006A167E">
        <w:rPr>
          <w:rFonts w:asciiTheme="majorHAnsi" w:hAnsiTheme="majorHAnsi" w:cstheme="majorHAnsi"/>
          <w:sz w:val="16"/>
          <w:szCs w:val="26"/>
        </w:rPr>
        <w:t xml:space="preserve"> most often visible in color of skin and other physical features (ﬁgure, nose, eyes, and so forth). </w:t>
      </w:r>
      <w:r w:rsidRPr="006A167E">
        <w:rPr>
          <w:rStyle w:val="Emphasis"/>
          <w:rFonts w:asciiTheme="majorHAnsi" w:hAnsiTheme="majorHAnsi" w:cstheme="majorHAnsi"/>
          <w:szCs w:val="26"/>
        </w:rPr>
        <w:t xml:space="preserve">On the basis of these features, they </w:t>
      </w:r>
      <w:r w:rsidRPr="006A167E">
        <w:rPr>
          <w:rStyle w:val="Emphasis"/>
          <w:rFonts w:asciiTheme="majorHAnsi" w:hAnsiTheme="majorHAnsi" w:cstheme="majorHAnsi"/>
          <w:szCs w:val="26"/>
          <w:highlight w:val="cyan"/>
        </w:rPr>
        <w:t>are</w:t>
      </w:r>
      <w:r w:rsidRPr="006A167E">
        <w:rPr>
          <w:rStyle w:val="Emphasis"/>
          <w:rFonts w:asciiTheme="majorHAnsi" w:hAnsiTheme="majorHAnsi" w:cstheme="majorHAnsi"/>
          <w:szCs w:val="26"/>
        </w:rPr>
        <w:t xml:space="preserve"> then judged and above all </w:t>
      </w:r>
      <w:r w:rsidRPr="006A167E">
        <w:rPr>
          <w:rStyle w:val="Emphasis"/>
          <w:rFonts w:asciiTheme="majorHAnsi" w:hAnsiTheme="majorHAnsi" w:cstheme="majorHAnsi"/>
          <w:szCs w:val="26"/>
          <w:highlight w:val="cyan"/>
        </w:rPr>
        <w:t>condemned. And</w:t>
      </w:r>
      <w:r w:rsidRPr="006A167E">
        <w:rPr>
          <w:rStyle w:val="Emphasis"/>
          <w:rFonts w:asciiTheme="majorHAnsi" w:hAnsiTheme="majorHAnsi" w:cstheme="majorHAnsi"/>
          <w:szCs w:val="26"/>
        </w:rPr>
        <w:t xml:space="preserve"> these condemnations </w:t>
      </w:r>
      <w:r w:rsidRPr="006A167E">
        <w:rPr>
          <w:rStyle w:val="Emphasis"/>
          <w:rFonts w:asciiTheme="majorHAnsi" w:hAnsiTheme="majorHAnsi" w:cstheme="majorHAnsi"/>
          <w:szCs w:val="26"/>
          <w:highlight w:val="cyan"/>
        </w:rPr>
        <w:t>are</w:t>
      </w:r>
      <w:r w:rsidRPr="006A167E">
        <w:rPr>
          <w:rStyle w:val="Emphasis"/>
          <w:rFonts w:asciiTheme="majorHAnsi" w:hAnsiTheme="majorHAnsi" w:cstheme="majorHAnsi"/>
          <w:szCs w:val="26"/>
        </w:rPr>
        <w:t xml:space="preserve"> in turn</w:t>
      </w:r>
      <w:r w:rsidRPr="006A167E">
        <w:rPr>
          <w:rFonts w:asciiTheme="majorHAnsi" w:hAnsiTheme="majorHAnsi" w:cstheme="majorHAnsi"/>
          <w:sz w:val="16"/>
          <w:szCs w:val="26"/>
        </w:rPr>
        <w:t xml:space="preserve"> nourished and </w:t>
      </w:r>
      <w:r w:rsidRPr="006A167E">
        <w:rPr>
          <w:rStyle w:val="Emphasis"/>
          <w:rFonts w:asciiTheme="majorHAnsi" w:hAnsiTheme="majorHAnsi" w:cstheme="majorHAnsi"/>
          <w:szCs w:val="26"/>
          <w:highlight w:val="cyan"/>
        </w:rPr>
        <w:t>strengthened by</w:t>
      </w:r>
      <w:r w:rsidRPr="006A167E">
        <w:rPr>
          <w:rFonts w:asciiTheme="majorHAnsi" w:hAnsiTheme="majorHAnsi" w:cstheme="majorHAnsi"/>
          <w:sz w:val="16"/>
          <w:szCs w:val="26"/>
        </w:rPr>
        <w:t xml:space="preserve"> all sorts of </w:t>
      </w:r>
      <w:r w:rsidRPr="006A167E">
        <w:rPr>
          <w:rStyle w:val="Emphasis"/>
          <w:rFonts w:asciiTheme="majorHAnsi" w:hAnsiTheme="majorHAnsi" w:cstheme="majorHAnsi"/>
          <w:szCs w:val="26"/>
          <w:highlight w:val="cyan"/>
        </w:rPr>
        <w:t>"images of the enemy” cast against the "other"</w:t>
      </w:r>
      <w:r w:rsidRPr="006A167E">
        <w:rPr>
          <w:rStyle w:val="Emphasis"/>
          <w:rFonts w:asciiTheme="majorHAnsi" w:hAnsiTheme="majorHAnsi" w:cstheme="majorHAnsi"/>
          <w:szCs w:val="26"/>
        </w:rPr>
        <w:t xml:space="preserve"> race.</w:t>
      </w:r>
      <w:r w:rsidRPr="006A167E">
        <w:rPr>
          <w:rFonts w:asciiTheme="majorHAnsi" w:hAnsiTheme="majorHAnsi" w:cstheme="majorHAnsi"/>
          <w:sz w:val="16"/>
          <w:szCs w:val="26"/>
        </w:rPr>
        <w:t xml:space="preserve"> For Levinas, it is clear that racism was incarnated in an "exceptional" way in the persecution of the Jews by the National Socialism of Hitler and his followers (AS 60), which he therefore designates as "the diabolical criminality of absolute evil” (CCH 82). In his work Mein Kampf, Hitler argued for the superiority of the so-called Aryan race, the race of the (Iber-mensch ["Superman”]. Only those who belonged to the "pure" Aryan race, who all the more so embodied this race purely, had the right to live and reproduce. The Nazis therefore not only developed ingenious, scientiﬁcally designed programs to "solve" the Jewish question (the Endlb’sung, or Shoah) by means of concentration camps and gas chambers (of which Auschwitz in Poland was only one, but the most famous). They also developed and enacted complex, extensive sterilization programs aimed speciﬁcally at the physically and mentally handicapped so that the Aryan race would not be stained by begetting "impure" children. And there were also the infamous euthanasia programs established in order to remove "gently" the incurably ill and mentally handicapped, who were thus less valuable and unnecessary members of the Aryan race. Because homosexuals did not contribute to the furthering of the pure Aryan race they were severely persecuted, and the gypsies were eradicated because they did not belong to the Aryan race and therefore represented a threat to its purity. In a Wider sense, one also speaks of racism when one recognizes and relates to others on the basis of their belonging to another culture, language group, or religion. As </w:t>
      </w:r>
      <w:r w:rsidRPr="006A167E">
        <w:rPr>
          <w:rStyle w:val="Emphasis"/>
          <w:rFonts w:asciiTheme="majorHAnsi" w:hAnsiTheme="majorHAnsi" w:cstheme="majorHAnsi"/>
          <w:szCs w:val="26"/>
        </w:rPr>
        <w:t>contemporary examples of this</w:t>
      </w:r>
      <w:r w:rsidRPr="006A167E">
        <w:rPr>
          <w:rFonts w:asciiTheme="majorHAnsi" w:hAnsiTheme="majorHAnsi" w:cstheme="majorHAnsi"/>
          <w:sz w:val="16"/>
          <w:szCs w:val="26"/>
        </w:rPr>
        <w:t xml:space="preserve">, we </w:t>
      </w:r>
      <w:r w:rsidRPr="006A167E">
        <w:rPr>
          <w:rStyle w:val="Emphasis"/>
          <w:rFonts w:asciiTheme="majorHAnsi" w:hAnsiTheme="majorHAnsi" w:cstheme="majorHAnsi"/>
          <w:szCs w:val="26"/>
        </w:rPr>
        <w:t>can point to</w:t>
      </w:r>
      <w:r w:rsidRPr="006A167E">
        <w:rPr>
          <w:rFonts w:asciiTheme="majorHAnsi" w:hAnsiTheme="majorHAnsi" w:cstheme="majorHAnsi"/>
          <w:sz w:val="16"/>
          <w:szCs w:val="26"/>
        </w:rPr>
        <w:t xml:space="preserve"> the manner in which people today reject immigrants from the Arab world and wish to expel them because of their origin in another religion, speciﬁcally Islam and its related traditions. Or think of the long-standing suppression and </w:t>
      </w:r>
      <w:r w:rsidRPr="006A167E">
        <w:rPr>
          <w:rStyle w:val="Emphasis"/>
          <w:rFonts w:asciiTheme="majorHAnsi" w:hAnsiTheme="majorHAnsi" w:cstheme="majorHAnsi"/>
          <w:szCs w:val="26"/>
        </w:rPr>
        <w:t>discrimination against African Americans in the United States, many of whose ancestors were brought over from Africa as slaves.</w:t>
      </w:r>
      <w:r w:rsidRPr="006A167E">
        <w:rPr>
          <w:rFonts w:asciiTheme="majorHAnsi" w:hAnsiTheme="majorHAnsi" w:cstheme="majorHAnsi"/>
          <w:sz w:val="16"/>
          <w:szCs w:val="26"/>
        </w:rPr>
        <w:t xml:space="preserve"> According to Levinas, </w:t>
      </w:r>
      <w:r w:rsidRPr="006A167E">
        <w:rPr>
          <w:rStyle w:val="Emphasis"/>
          <w:rFonts w:asciiTheme="majorHAnsi" w:hAnsiTheme="majorHAnsi" w:cstheme="majorHAnsi"/>
          <w:szCs w:val="26"/>
        </w:rPr>
        <w:t xml:space="preserve">the core of </w:t>
      </w:r>
      <w:r w:rsidRPr="006A167E">
        <w:rPr>
          <w:rStyle w:val="Emphasis"/>
          <w:rFonts w:asciiTheme="majorHAnsi" w:hAnsiTheme="majorHAnsi" w:cstheme="majorHAnsi"/>
          <w:szCs w:val="26"/>
          <w:highlight w:val="cyan"/>
        </w:rPr>
        <w:t>racism consists</w:t>
      </w:r>
      <w:r w:rsidRPr="006A167E">
        <w:rPr>
          <w:rFonts w:asciiTheme="majorHAnsi" w:hAnsiTheme="majorHAnsi" w:cstheme="majorHAnsi"/>
          <w:sz w:val="16"/>
          <w:szCs w:val="26"/>
        </w:rPr>
        <w:t xml:space="preserve"> not in the denial of, or failure to appreciate, similarities between people, but </w:t>
      </w:r>
      <w:r w:rsidRPr="006A167E">
        <w:rPr>
          <w:rStyle w:val="Emphasis"/>
          <w:rFonts w:asciiTheme="majorHAnsi" w:hAnsiTheme="majorHAnsi" w:cstheme="majorHAnsi"/>
          <w:szCs w:val="26"/>
          <w:highlight w:val="cyan"/>
        </w:rPr>
        <w:t>in the</w:t>
      </w:r>
      <w:r w:rsidRPr="006A167E">
        <w:rPr>
          <w:rFonts w:asciiTheme="majorHAnsi" w:hAnsiTheme="majorHAnsi" w:cstheme="majorHAnsi"/>
          <w:sz w:val="16"/>
          <w:szCs w:val="26"/>
        </w:rPr>
        <w:t xml:space="preserve"> denial of, or better said, </w:t>
      </w:r>
      <w:r w:rsidRPr="006A167E">
        <w:rPr>
          <w:rStyle w:val="Emphasis"/>
          <w:rFonts w:asciiTheme="majorHAnsi" w:hAnsiTheme="majorHAnsi" w:cstheme="majorHAnsi"/>
          <w:szCs w:val="26"/>
          <w:highlight w:val="cyan"/>
        </w:rPr>
        <w:t>failure</w:t>
      </w:r>
      <w:r w:rsidRPr="006A167E">
        <w:rPr>
          <w:rStyle w:val="Emphasis"/>
          <w:rFonts w:asciiTheme="majorHAnsi" w:hAnsiTheme="majorHAnsi" w:cstheme="majorHAnsi"/>
          <w:szCs w:val="26"/>
        </w:rPr>
        <w:t xml:space="preserve"> </w:t>
      </w:r>
      <w:r w:rsidRPr="006A167E">
        <w:rPr>
          <w:rStyle w:val="Emphasis"/>
          <w:rFonts w:asciiTheme="majorHAnsi" w:hAnsiTheme="majorHAnsi" w:cstheme="majorHAnsi"/>
          <w:szCs w:val="26"/>
          <w:highlight w:val="cyan"/>
        </w:rPr>
        <w:t>to</w:t>
      </w:r>
      <w:r w:rsidRPr="006A167E">
        <w:rPr>
          <w:rFonts w:asciiTheme="majorHAnsi" w:hAnsiTheme="majorHAnsi" w:cstheme="majorHAnsi"/>
          <w:sz w:val="16"/>
          <w:szCs w:val="26"/>
        </w:rPr>
        <w:t xml:space="preserve"> appreciate and </w:t>
      </w:r>
      <w:r w:rsidRPr="006A167E">
        <w:rPr>
          <w:rStyle w:val="Emphasis"/>
          <w:rFonts w:asciiTheme="majorHAnsi" w:hAnsiTheme="majorHAnsi" w:cstheme="majorHAnsi"/>
          <w:szCs w:val="26"/>
          <w:highlight w:val="cyan"/>
        </w:rPr>
        <w:t>value</w:t>
      </w:r>
      <w:r w:rsidRPr="006A167E">
        <w:rPr>
          <w:rFonts w:asciiTheme="majorHAnsi" w:hAnsiTheme="majorHAnsi" w:cstheme="majorHAnsi"/>
          <w:sz w:val="16"/>
          <w:szCs w:val="26"/>
        </w:rPr>
        <w:t xml:space="preserve">, people’s differences, or better still, the fundamental and </w:t>
      </w:r>
      <w:r w:rsidRPr="006A167E">
        <w:rPr>
          <w:rStyle w:val="Emphasis"/>
          <w:rFonts w:asciiTheme="majorHAnsi" w:hAnsiTheme="majorHAnsi" w:cstheme="majorHAnsi"/>
          <w:szCs w:val="26"/>
          <w:highlight w:val="cyan"/>
        </w:rPr>
        <w:t>irreducible otherness</w:t>
      </w:r>
      <w:r w:rsidRPr="006A167E">
        <w:rPr>
          <w:rFonts w:asciiTheme="majorHAnsi" w:hAnsiTheme="majorHAnsi" w:cstheme="majorHAnsi"/>
          <w:sz w:val="16"/>
          <w:szCs w:val="26"/>
        </w:rPr>
        <w:t xml:space="preserve"> by which they fall outside of every genre and are thus “unique”: "Alterity ﬂows in no sense out of difference, to the contrary difference goes back to alterity” (VA 92). A racist relation wants to recognize and value only the "same," or one’s “own” [het eigene], and therefore excludes the "foreign." Out of self-defense, we are easily inclined to accept and consider positively only that which agrees with, or is "similar" to, ourselves. One finds the other embarrassing, threatening, and frightening. One therefore tries to expel him from oneself, to place him outside so that he can be considered as the "enemy" from whom one "may" defend oneself, and whom one may even "destroy" as what brings life and well-being under pressure, unless one can reduce him to oneself or make him a part of oneself. </w:t>
      </w:r>
      <w:r w:rsidRPr="006A167E">
        <w:rPr>
          <w:rStyle w:val="Emphasis"/>
          <w:rFonts w:asciiTheme="majorHAnsi" w:hAnsiTheme="majorHAnsi" w:cstheme="majorHAnsi"/>
          <w:szCs w:val="26"/>
        </w:rPr>
        <w:t>One wants to accept ”others”</w:t>
      </w:r>
      <w:r w:rsidRPr="006A167E">
        <w:rPr>
          <w:rFonts w:asciiTheme="majorHAnsi" w:hAnsiTheme="majorHAnsi" w:cstheme="majorHAnsi"/>
          <w:sz w:val="16"/>
          <w:szCs w:val="26"/>
        </w:rPr>
        <w:t xml:space="preserve"> (or "strangers," or ”foreigners”) </w:t>
      </w:r>
      <w:r w:rsidRPr="006A167E">
        <w:rPr>
          <w:rStyle w:val="Emphasis"/>
          <w:rFonts w:asciiTheme="majorHAnsi" w:hAnsiTheme="majorHAnsi" w:cstheme="majorHAnsi"/>
          <w:szCs w:val="26"/>
        </w:rPr>
        <w:t>only to the extent that they belong to one’s own “genre” or “kind,” which is to say to one’s own blood and soil, to the same family, tribe, sex, clan, nation, church, club, or community, do the same work, have the same birthplace and date. One’s ”own” is praised and even divinized at the price of the "other," which is vilified.</w:t>
      </w:r>
      <w:r w:rsidRPr="006A167E">
        <w:rPr>
          <w:rFonts w:asciiTheme="majorHAnsi" w:hAnsiTheme="majorHAnsi" w:cstheme="majorHAnsi"/>
          <w:sz w:val="16"/>
          <w:szCs w:val="26"/>
        </w:rPr>
        <w:t xml:space="preserve"> The “stranger” becomes the scapegoat on whom we blame all of our problems and worries. One accepts differences only insofar as they are a matter of accidental particularities or specificities within a same genre or basic design, in which individuals differ from one another within a same “sort” only very relatively (for example, character, taste, intellectual level), and in which their deeper afﬁnity is not at all tested (VA 97). Against this background, it is clear that for Levinas anti-Semitism, as a specific and advanced form of racism, takes aim at the Jew as the intolerable other. For anti-Semitic thinking and sentiment, the Jew is simply the enemy, just as for every racism the other is the enemy as such, that is to say not on the basis of personality, one or another character trait, or a specific act considered morally troublesome or objectionable, but due only to his very otherness. In anti-Semitism, the Jew, as "other," is always the guilty one. It is never "oneself," the embodiment of the "same" that not only arranges everything around itself but also profiles itself as principle of meaning and value (CAJ 77—79).From this perspective on racism as rejection of the other, it appears, according to Levinas, that racism is not a rare and improbable phenomenon existing in the heart and thought of only some "perverse" people that has nothing to do with us. Insofar as one is, according to the spontaneous dynamic of existing, or conatus essendi, directed toward the "same," toward maintaining and fortifying one’s ”own”—all such as I have just sketched it—one must be considered "by nature” potentially racist, though of course without being "predestined" for it. In itself, this admits no question of psychological or pathological deviation. According to Levinas, this implies that </w:t>
      </w:r>
      <w:r w:rsidRPr="006A167E">
        <w:rPr>
          <w:rStyle w:val="Emphasis"/>
          <w:rFonts w:asciiTheme="majorHAnsi" w:hAnsiTheme="majorHAnsi" w:cstheme="majorHAnsi"/>
          <w:szCs w:val="26"/>
          <w:highlight w:val="cyan"/>
        </w:rPr>
        <w:t>one cannot</w:t>
      </w:r>
      <w:r w:rsidRPr="006A167E">
        <w:rPr>
          <w:rFonts w:asciiTheme="majorHAnsi" w:hAnsiTheme="majorHAnsi" w:cstheme="majorHAnsi"/>
          <w:sz w:val="16"/>
          <w:szCs w:val="26"/>
        </w:rPr>
        <w:t xml:space="preserve"> simply </w:t>
      </w:r>
      <w:r w:rsidRPr="006A167E">
        <w:rPr>
          <w:rStyle w:val="Emphasis"/>
          <w:rFonts w:asciiTheme="majorHAnsi" w:hAnsiTheme="majorHAnsi" w:cstheme="majorHAnsi"/>
          <w:szCs w:val="26"/>
          <w:highlight w:val="cyan"/>
        </w:rPr>
        <w:t>dispense with</w:t>
      </w:r>
      <w:r w:rsidRPr="006A167E">
        <w:rPr>
          <w:rFonts w:asciiTheme="majorHAnsi" w:hAnsiTheme="majorHAnsi" w:cstheme="majorHAnsi"/>
          <w:sz w:val="16"/>
          <w:szCs w:val="26"/>
        </w:rPr>
        <w:t xml:space="preserve"> the </w:t>
      </w:r>
      <w:r w:rsidRPr="006A167E">
        <w:rPr>
          <w:rStyle w:val="Emphasis"/>
          <w:rFonts w:asciiTheme="majorHAnsi" w:hAnsiTheme="majorHAnsi" w:cstheme="majorHAnsi"/>
          <w:szCs w:val="26"/>
          <w:highlight w:val="cyan"/>
        </w:rPr>
        <w:t>racism</w:t>
      </w:r>
      <w:r w:rsidRPr="006A167E">
        <w:rPr>
          <w:rFonts w:asciiTheme="majorHAnsi" w:hAnsiTheme="majorHAnsi" w:cstheme="majorHAnsi"/>
          <w:sz w:val="16"/>
          <w:szCs w:val="26"/>
        </w:rPr>
        <w:t xml:space="preserve"> of Hitler and the Nazis, in contrast to something instead occurring only once, as a wholly distinct and incomparable phenomenon, at least </w:t>
      </w:r>
      <w:r w:rsidRPr="006A167E">
        <w:rPr>
          <w:rStyle w:val="Emphasis"/>
          <w:rFonts w:asciiTheme="majorHAnsi" w:hAnsiTheme="majorHAnsi" w:cstheme="majorHAnsi"/>
          <w:szCs w:val="26"/>
          <w:highlight w:val="cyan"/>
        </w:rPr>
        <w:t>if one views it</w:t>
      </w:r>
      <w:r w:rsidRPr="006A167E">
        <w:rPr>
          <w:rFonts w:asciiTheme="majorHAnsi" w:hAnsiTheme="majorHAnsi" w:cstheme="majorHAnsi"/>
          <w:sz w:val="16"/>
          <w:szCs w:val="26"/>
        </w:rPr>
        <w:t xml:space="preserve"> not quantitatively but qualitatively, which is to say </w:t>
      </w:r>
      <w:r w:rsidRPr="006A167E">
        <w:rPr>
          <w:rStyle w:val="Emphasis"/>
          <w:rFonts w:asciiTheme="majorHAnsi" w:hAnsiTheme="majorHAnsi" w:cstheme="majorHAnsi"/>
          <w:szCs w:val="26"/>
          <w:highlight w:val="cyan"/>
        </w:rPr>
        <w:t>in terms of its roots</w:t>
      </w:r>
      <w:r w:rsidRPr="006A167E">
        <w:rPr>
          <w:rStyle w:val="Emphasis"/>
          <w:rFonts w:asciiTheme="majorHAnsi" w:hAnsiTheme="majorHAnsi" w:cstheme="majorHAnsi"/>
          <w:szCs w:val="26"/>
        </w:rPr>
        <w:t xml:space="preserve"> and</w:t>
      </w:r>
      <w:r w:rsidRPr="006A167E">
        <w:rPr>
          <w:rFonts w:asciiTheme="majorHAnsi" w:hAnsiTheme="majorHAnsi" w:cstheme="majorHAnsi"/>
          <w:sz w:val="16"/>
          <w:szCs w:val="26"/>
        </w:rPr>
        <w:t xml:space="preserve"> basic </w:t>
      </w:r>
      <w:r w:rsidRPr="006A167E">
        <w:rPr>
          <w:rStyle w:val="Emphasis"/>
          <w:rFonts w:asciiTheme="majorHAnsi" w:hAnsiTheme="majorHAnsi" w:cstheme="majorHAnsi"/>
          <w:szCs w:val="26"/>
        </w:rPr>
        <w:t>inspiration</w:t>
      </w:r>
      <w:r w:rsidRPr="006A167E">
        <w:rPr>
          <w:rFonts w:asciiTheme="majorHAnsi" w:hAnsiTheme="majorHAnsi" w:cstheme="majorHAnsi"/>
          <w:sz w:val="16"/>
          <w:szCs w:val="26"/>
        </w:rPr>
        <w:t xml:space="preserve">. In an attempt to hold open a pure—in fact, Manichean—distinction between "good" (us) and "bad" (the ”others”), thus keeping oneself out of range of the difficulties in question, it happens all too often that Hitlerism is described as something completely unique that has nothing in common with the aims and affairs of the common mortal. The perspective of </w:t>
      </w:r>
      <w:r w:rsidRPr="006A167E">
        <w:rPr>
          <w:rStyle w:val="Emphasis"/>
          <w:rFonts w:asciiTheme="majorHAnsi" w:hAnsiTheme="majorHAnsi" w:cstheme="majorHAnsi"/>
          <w:szCs w:val="26"/>
        </w:rPr>
        <w:t>Levinas shows that</w:t>
      </w:r>
      <w:r w:rsidRPr="006A167E">
        <w:rPr>
          <w:rFonts w:asciiTheme="majorHAnsi" w:hAnsiTheme="majorHAnsi" w:cstheme="majorHAnsi"/>
          <w:sz w:val="16"/>
          <w:szCs w:val="26"/>
        </w:rPr>
        <w:t xml:space="preserve"> Hitlerism, with its genocide and other </w:t>
      </w:r>
      <w:r w:rsidRPr="006A167E">
        <w:rPr>
          <w:rStyle w:val="Emphasis"/>
          <w:rFonts w:asciiTheme="majorHAnsi" w:hAnsiTheme="majorHAnsi" w:cstheme="majorHAnsi"/>
          <w:szCs w:val="26"/>
          <w:highlight w:val="cyan"/>
        </w:rPr>
        <w:t>programs of eradication</w:t>
      </w:r>
      <w:r w:rsidRPr="006A167E">
        <w:rPr>
          <w:rStyle w:val="Emphasis"/>
          <w:rFonts w:asciiTheme="majorHAnsi" w:hAnsiTheme="majorHAnsi" w:cstheme="majorHAnsi"/>
          <w:szCs w:val="26"/>
        </w:rPr>
        <w:t xml:space="preserve">, is </w:t>
      </w:r>
      <w:r w:rsidRPr="006A167E">
        <w:rPr>
          <w:rStyle w:val="Emphasis"/>
          <w:rFonts w:asciiTheme="majorHAnsi" w:hAnsiTheme="majorHAnsi" w:cstheme="majorHAnsi"/>
          <w:szCs w:val="26"/>
          <w:highlight w:val="cyan"/>
        </w:rPr>
        <w:t>only</w:t>
      </w:r>
      <w:r w:rsidRPr="006A167E">
        <w:rPr>
          <w:rFonts w:asciiTheme="majorHAnsi" w:hAnsiTheme="majorHAnsi" w:cstheme="majorHAnsi"/>
          <w:sz w:val="16"/>
          <w:szCs w:val="26"/>
        </w:rPr>
        <w:t xml:space="preserve"> a quantitative extension, that is to say a consistent, </w:t>
      </w:r>
      <w:r w:rsidRPr="006A167E">
        <w:rPr>
          <w:rStyle w:val="Emphasis"/>
          <w:rFonts w:asciiTheme="majorHAnsi" w:hAnsiTheme="majorHAnsi" w:cstheme="majorHAnsi"/>
          <w:szCs w:val="26"/>
          <w:highlight w:val="cyan"/>
        </w:rPr>
        <w:t>systematic</w:t>
      </w:r>
      <w:r w:rsidRPr="006A167E">
        <w:rPr>
          <w:rFonts w:asciiTheme="majorHAnsi" w:hAnsiTheme="majorHAnsi" w:cstheme="majorHAnsi"/>
          <w:sz w:val="16"/>
          <w:szCs w:val="26"/>
        </w:rPr>
        <w:t xml:space="preserve">, and inexorably reﬁned outgrowth of racism </w:t>
      </w:r>
      <w:r w:rsidRPr="006A167E">
        <w:rPr>
          <w:rStyle w:val="Emphasis"/>
          <w:rFonts w:asciiTheme="majorHAnsi" w:hAnsiTheme="majorHAnsi" w:cstheme="majorHAnsi"/>
          <w:szCs w:val="26"/>
          <w:highlight w:val="cyan"/>
        </w:rPr>
        <w:t>in its</w:t>
      </w:r>
      <w:r w:rsidRPr="006A167E">
        <w:rPr>
          <w:rFonts w:asciiTheme="majorHAnsi" w:hAnsiTheme="majorHAnsi" w:cstheme="majorHAnsi"/>
          <w:sz w:val="16"/>
          <w:szCs w:val="26"/>
        </w:rPr>
        <w:t xml:space="preserve"> pure form, one that, in its turn, represents a concretization of the effort of existing, which, as the </w:t>
      </w:r>
      <w:r w:rsidRPr="006A167E">
        <w:rPr>
          <w:rStyle w:val="Emphasis"/>
          <w:rFonts w:asciiTheme="majorHAnsi" w:hAnsiTheme="majorHAnsi" w:cstheme="majorHAnsi"/>
          <w:szCs w:val="26"/>
          <w:highlight w:val="cyan"/>
        </w:rPr>
        <w:t>reduction of the other</w:t>
      </w:r>
      <w:r w:rsidRPr="006A167E">
        <w:rPr>
          <w:rFonts w:asciiTheme="majorHAnsi" w:hAnsiTheme="majorHAnsi" w:cstheme="majorHAnsi"/>
          <w:sz w:val="16"/>
          <w:szCs w:val="26"/>
        </w:rPr>
        <w:t xml:space="preserve"> to the same, is the nature of our existence (without,on the other hand, our being abandoned to this nature as a fatality, since as ethical beings we can overcome it). No one is invulnerable; any of us is a potential racist, and at least sometimes a real racist. </w:t>
      </w:r>
      <w:r w:rsidRPr="006A167E">
        <w:rPr>
          <w:rStyle w:val="Emphasis"/>
          <w:rFonts w:asciiTheme="majorHAnsi" w:hAnsiTheme="majorHAnsi" w:cstheme="majorHAnsi"/>
          <w:szCs w:val="26"/>
          <w:highlight w:val="cyan"/>
        </w:rPr>
        <w:t>Racism</w:t>
      </w:r>
      <w:r w:rsidRPr="006A167E">
        <w:rPr>
          <w:rFonts w:asciiTheme="majorHAnsi" w:hAnsiTheme="majorHAnsi" w:cstheme="majorHAnsi"/>
          <w:sz w:val="16"/>
          <w:szCs w:val="26"/>
        </w:rPr>
        <w:t xml:space="preserve">, like Hitlerism, does not occur by chance, or by an accidental turn. Nor is it an exceptional perversion occurring in a group of psychologically disturbed people. It </w:t>
      </w:r>
      <w:r w:rsidRPr="006A167E">
        <w:rPr>
          <w:rStyle w:val="Emphasis"/>
          <w:rFonts w:asciiTheme="majorHAnsi" w:hAnsiTheme="majorHAnsi" w:cstheme="majorHAnsi"/>
          <w:szCs w:val="26"/>
          <w:highlight w:val="cyan"/>
        </w:rPr>
        <w:t>is</w:t>
      </w:r>
      <w:r w:rsidRPr="006A167E">
        <w:rPr>
          <w:rFonts w:asciiTheme="majorHAnsi" w:hAnsiTheme="majorHAnsi" w:cstheme="majorHAnsi"/>
          <w:sz w:val="16"/>
          <w:szCs w:val="26"/>
        </w:rPr>
        <w:t xml:space="preserve"> a permanent possibility </w:t>
      </w:r>
      <w:r w:rsidRPr="006A167E">
        <w:rPr>
          <w:rStyle w:val="Emphasis"/>
          <w:rFonts w:asciiTheme="majorHAnsi" w:hAnsiTheme="majorHAnsi" w:cstheme="majorHAnsi"/>
          <w:szCs w:val="26"/>
          <w:highlight w:val="cyan"/>
        </w:rPr>
        <w:t>woven into</w:t>
      </w:r>
      <w:r w:rsidRPr="006A167E">
        <w:rPr>
          <w:rFonts w:asciiTheme="majorHAnsi" w:hAnsiTheme="majorHAnsi" w:cstheme="majorHAnsi"/>
          <w:sz w:val="16"/>
          <w:szCs w:val="26"/>
        </w:rPr>
        <w:t xml:space="preserve"> the dynamic of our very </w:t>
      </w:r>
      <w:r w:rsidRPr="006A167E">
        <w:rPr>
          <w:rStyle w:val="Emphasis"/>
          <w:rFonts w:asciiTheme="majorHAnsi" w:hAnsiTheme="majorHAnsi" w:cstheme="majorHAnsi"/>
          <w:szCs w:val="26"/>
          <w:highlight w:val="cyan"/>
        </w:rPr>
        <w:t>being</w:t>
      </w:r>
      <w:r w:rsidRPr="006A167E">
        <w:rPr>
          <w:rFonts w:asciiTheme="majorHAnsi" w:hAnsiTheme="majorHAnsi" w:cstheme="majorHAnsi"/>
          <w:sz w:val="16"/>
          <w:szCs w:val="26"/>
        </w:rPr>
        <w:t xml:space="preserve">, so that Whoever accedes to and lives out the dynamic of his own being inevitably extends racism in one or another form (AS 60—61). </w:t>
      </w:r>
      <w:r w:rsidRPr="006A167E">
        <w:rPr>
          <w:rStyle w:val="Emphasis"/>
          <w:rFonts w:asciiTheme="majorHAnsi" w:hAnsiTheme="majorHAnsi" w:cstheme="majorHAnsi"/>
          <w:szCs w:val="26"/>
        </w:rPr>
        <w:t>We can no longer blame racism</w:t>
      </w:r>
      <w:r w:rsidRPr="006A167E">
        <w:rPr>
          <w:rFonts w:asciiTheme="majorHAnsi" w:hAnsiTheme="majorHAnsi" w:cstheme="majorHAnsi"/>
          <w:sz w:val="16"/>
          <w:szCs w:val="26"/>
        </w:rPr>
        <w:t xml:space="preserve"> and anti-Semitism </w:t>
      </w:r>
      <w:r w:rsidRPr="006A167E">
        <w:rPr>
          <w:rStyle w:val="Emphasis"/>
          <w:rFonts w:asciiTheme="majorHAnsi" w:hAnsiTheme="majorHAnsi" w:cstheme="majorHAnsi"/>
          <w:szCs w:val="26"/>
        </w:rPr>
        <w:t>on "others,"</w:t>
      </w:r>
      <w:r w:rsidRPr="006A167E">
        <w:rPr>
          <w:rFonts w:asciiTheme="majorHAnsi" w:hAnsiTheme="majorHAnsi" w:cstheme="majorHAnsi"/>
          <w:sz w:val="16"/>
          <w:szCs w:val="26"/>
        </w:rPr>
        <w:t xml:space="preserve"> for both their possibility and the temptation to them are borne in the dynamic of our ohm being: as "non-reciprocal determination of the other” (T I 99), which is precisely the kernel of our freedom (TI 97). It is specifically </w:t>
      </w:r>
      <w:r w:rsidRPr="006A167E">
        <w:rPr>
          <w:rStyle w:val="Emphasis"/>
          <w:rFonts w:asciiTheme="majorHAnsi" w:hAnsiTheme="majorHAnsi" w:cstheme="majorHAnsi"/>
          <w:szCs w:val="26"/>
          <w:highlight w:val="cyan"/>
        </w:rPr>
        <w:t>to unmask this</w:t>
      </w:r>
      <w:r w:rsidRPr="006A167E">
        <w:rPr>
          <w:rStyle w:val="Emphasis"/>
          <w:rFonts w:asciiTheme="majorHAnsi" w:hAnsiTheme="majorHAnsi" w:cstheme="majorHAnsi"/>
          <w:szCs w:val="26"/>
        </w:rPr>
        <w:t xml:space="preserve"> racist </w:t>
      </w:r>
      <w:r w:rsidRPr="006A167E">
        <w:rPr>
          <w:rStyle w:val="Emphasis"/>
          <w:rFonts w:asciiTheme="majorHAnsi" w:hAnsiTheme="majorHAnsi" w:cstheme="majorHAnsi"/>
          <w:szCs w:val="26"/>
          <w:highlight w:val="cyan"/>
        </w:rPr>
        <w:t>violence</w:t>
      </w:r>
      <w:r w:rsidRPr="006A167E">
        <w:rPr>
          <w:rFonts w:asciiTheme="majorHAnsi" w:hAnsiTheme="majorHAnsi" w:cstheme="majorHAnsi"/>
          <w:sz w:val="16"/>
          <w:szCs w:val="26"/>
        </w:rPr>
        <w:t xml:space="preserve">, and all forms of violence </w:t>
      </w:r>
      <w:r w:rsidRPr="006A167E">
        <w:rPr>
          <w:rStyle w:val="Emphasis"/>
          <w:rFonts w:asciiTheme="majorHAnsi" w:hAnsiTheme="majorHAnsi" w:cstheme="majorHAnsi"/>
          <w:szCs w:val="26"/>
        </w:rPr>
        <w:t>as modalities of denial of the other</w:t>
      </w:r>
      <w:r w:rsidRPr="006A167E">
        <w:rPr>
          <w:rFonts w:asciiTheme="majorHAnsi" w:hAnsiTheme="majorHAnsi" w:cstheme="majorHAnsi"/>
          <w:sz w:val="16"/>
          <w:szCs w:val="26"/>
        </w:rPr>
        <w:t xml:space="preserve"> as other, th</w:t>
      </w:r>
      <w:r w:rsidRPr="006A167E">
        <w:rPr>
          <w:rStyle w:val="Emphasis"/>
          <w:rFonts w:asciiTheme="majorHAnsi" w:hAnsiTheme="majorHAnsi" w:cstheme="majorHAnsi"/>
          <w:szCs w:val="26"/>
        </w:rPr>
        <w:t xml:space="preserve">at </w:t>
      </w:r>
      <w:r w:rsidRPr="006A167E">
        <w:rPr>
          <w:rFonts w:asciiTheme="majorHAnsi" w:hAnsiTheme="majorHAnsi" w:cstheme="majorHAnsi"/>
          <w:sz w:val="16"/>
          <w:szCs w:val="26"/>
        </w:rPr>
        <w:t>Levinas discerns</w:t>
      </w:r>
      <w:r w:rsidRPr="006A167E">
        <w:rPr>
          <w:rStyle w:val="Emphasis"/>
          <w:rFonts w:asciiTheme="majorHAnsi" w:hAnsiTheme="majorHAnsi" w:cstheme="majorHAnsi"/>
          <w:szCs w:val="26"/>
          <w:highlight w:val="cyan"/>
        </w:rPr>
        <w:t xml:space="preserve"> the</w:t>
      </w:r>
      <w:r w:rsidRPr="006A167E">
        <w:rPr>
          <w:rStyle w:val="Emphasis"/>
          <w:rFonts w:asciiTheme="majorHAnsi" w:hAnsiTheme="majorHAnsi" w:cstheme="majorHAnsi"/>
          <w:szCs w:val="26"/>
        </w:rPr>
        <w:t xml:space="preserve"> basic </w:t>
      </w:r>
      <w:r w:rsidRPr="006A167E">
        <w:rPr>
          <w:rStyle w:val="Emphasis"/>
          <w:rFonts w:asciiTheme="majorHAnsi" w:hAnsiTheme="majorHAnsi" w:cstheme="majorHAnsi"/>
          <w:szCs w:val="26"/>
          <w:highlight w:val="cyan"/>
        </w:rPr>
        <w:t>ethical norm</w:t>
      </w:r>
      <w:r w:rsidRPr="006A167E">
        <w:rPr>
          <w:rStyle w:val="Emphasis"/>
          <w:rFonts w:asciiTheme="majorHAnsi" w:hAnsiTheme="majorHAnsi" w:cstheme="majorHAnsi"/>
          <w:szCs w:val="26"/>
        </w:rPr>
        <w:t xml:space="preserve"> in the commandment </w:t>
      </w:r>
      <w:r w:rsidRPr="006A167E">
        <w:rPr>
          <w:rFonts w:asciiTheme="majorHAnsi" w:hAnsiTheme="majorHAnsi" w:cstheme="majorHAnsi"/>
          <w:sz w:val="16"/>
          <w:szCs w:val="26"/>
        </w:rPr>
        <w:t xml:space="preserve">mentioned and explicated above, “Thou shall not kill,” which is to say in the commandment to ;respect the otherness of the other. </w:t>
      </w:r>
      <w:r w:rsidRPr="006A167E">
        <w:rPr>
          <w:rStyle w:val="Emphasis"/>
          <w:rFonts w:asciiTheme="majorHAnsi" w:hAnsiTheme="majorHAnsi" w:cstheme="majorHAnsi"/>
          <w:szCs w:val="26"/>
        </w:rPr>
        <w:t>In committing to the possible overcoming of evil, and of racism</w:t>
      </w:r>
      <w:r w:rsidRPr="006A167E">
        <w:rPr>
          <w:rFonts w:asciiTheme="majorHAnsi" w:hAnsiTheme="majorHAnsi" w:cstheme="majorHAnsi"/>
          <w:sz w:val="16"/>
          <w:szCs w:val="26"/>
        </w:rPr>
        <w:t xml:space="preserve"> in particular, through the ethical choice for the good, Levinas certainly realizes how vulnerable this "overcoming" of evil is. </w:t>
      </w:r>
      <w:r w:rsidRPr="006A167E">
        <w:rPr>
          <w:rStyle w:val="Emphasis"/>
          <w:rFonts w:asciiTheme="majorHAnsi" w:hAnsiTheme="majorHAnsi" w:cstheme="majorHAnsi"/>
          <w:szCs w:val="26"/>
          <w:highlight w:val="cyan"/>
        </w:rPr>
        <w:t>By rejecting the idea that</w:t>
      </w:r>
      <w:r w:rsidRPr="006A167E">
        <w:rPr>
          <w:rStyle w:val="Emphasis"/>
          <w:rFonts w:asciiTheme="majorHAnsi" w:hAnsiTheme="majorHAnsi" w:cstheme="majorHAnsi"/>
          <w:szCs w:val="26"/>
        </w:rPr>
        <w:t xml:space="preserve"> every </w:t>
      </w:r>
      <w:r w:rsidRPr="006A167E">
        <w:rPr>
          <w:rStyle w:val="Emphasis"/>
          <w:rFonts w:asciiTheme="majorHAnsi" w:hAnsiTheme="majorHAnsi" w:cstheme="majorHAnsi"/>
          <w:szCs w:val="26"/>
          <w:highlight w:val="cyan"/>
        </w:rPr>
        <w:t>objective</w:t>
      </w:r>
      <w:r w:rsidRPr="006A167E">
        <w:rPr>
          <w:rStyle w:val="Emphasis"/>
          <w:rFonts w:asciiTheme="majorHAnsi" w:hAnsiTheme="majorHAnsi" w:cstheme="majorHAnsi"/>
          <w:szCs w:val="26"/>
        </w:rPr>
        <w:t xml:space="preserve"> system, through its ironclad, mechanistic </w:t>
      </w:r>
      <w:r w:rsidRPr="006A167E">
        <w:rPr>
          <w:rStyle w:val="Emphasis"/>
          <w:rFonts w:asciiTheme="majorHAnsi" w:hAnsiTheme="majorHAnsi" w:cstheme="majorHAnsi"/>
          <w:szCs w:val="26"/>
          <w:highlight w:val="cyan"/>
        </w:rPr>
        <w:t>laws</w:t>
      </w:r>
      <w:r w:rsidRPr="006A167E">
        <w:rPr>
          <w:rStyle w:val="Emphasis"/>
          <w:rFonts w:asciiTheme="majorHAnsi" w:hAnsiTheme="majorHAnsi" w:cstheme="majorHAnsi"/>
          <w:szCs w:val="26"/>
        </w:rPr>
        <w:t xml:space="preserve"> and coerciveness, might be able to </w:t>
      </w:r>
      <w:r w:rsidRPr="006A167E">
        <w:rPr>
          <w:rStyle w:val="Emphasis"/>
          <w:rFonts w:asciiTheme="majorHAnsi" w:hAnsiTheme="majorHAnsi" w:cstheme="majorHAnsi"/>
          <w:szCs w:val="26"/>
          <w:highlight w:val="cyan"/>
        </w:rPr>
        <w:t>render evil impossible</w:t>
      </w:r>
      <w:r w:rsidRPr="006A167E">
        <w:rPr>
          <w:rStyle w:val="Emphasis"/>
          <w:rFonts w:asciiTheme="majorHAnsi" w:hAnsiTheme="majorHAnsi" w:cstheme="majorHAnsi"/>
          <w:szCs w:val="26"/>
        </w:rPr>
        <w:t xml:space="preserve"> forever, and </w:t>
      </w:r>
      <w:r w:rsidRPr="006A167E">
        <w:rPr>
          <w:rStyle w:val="Emphasis"/>
          <w:rFonts w:asciiTheme="majorHAnsi" w:hAnsiTheme="majorHAnsi" w:cstheme="majorHAnsi"/>
          <w:szCs w:val="26"/>
          <w:highlight w:val="cyan"/>
        </w:rPr>
        <w:t>instead basing everything on</w:t>
      </w:r>
      <w:r w:rsidRPr="006A167E">
        <w:rPr>
          <w:rStyle w:val="Emphasis"/>
          <w:rFonts w:asciiTheme="majorHAnsi" w:hAnsiTheme="majorHAnsi" w:cstheme="majorHAnsi"/>
          <w:szCs w:val="26"/>
        </w:rPr>
        <w:t xml:space="preserve"> the ethical call to the good, he makes clear that abuse, violence, and the racist exclusion and elimination of </w:t>
      </w:r>
      <w:r w:rsidRPr="006A167E">
        <w:rPr>
          <w:rStyle w:val="Emphasis"/>
          <w:rFonts w:asciiTheme="majorHAnsi" w:hAnsiTheme="majorHAnsi" w:cstheme="majorHAnsi"/>
          <w:szCs w:val="26"/>
          <w:highlight w:val="cyan"/>
        </w:rPr>
        <w:t>the other</w:t>
      </w:r>
      <w:r w:rsidRPr="006A167E">
        <w:rPr>
          <w:rStyle w:val="Emphasis"/>
          <w:rFonts w:asciiTheme="majorHAnsi" w:hAnsiTheme="majorHAnsi" w:cstheme="majorHAnsi"/>
          <w:szCs w:val="26"/>
        </w:rPr>
        <w:t xml:space="preserve"> are constantly possible and can never be definitively overcome. In ethics, there is no eschatology, </w:t>
      </w:r>
      <w:r w:rsidRPr="006A167E">
        <w:rPr>
          <w:rStyle w:val="Emphasis"/>
          <w:rFonts w:asciiTheme="majorHAnsi" w:hAnsiTheme="majorHAnsi" w:cstheme="majorHAnsi"/>
          <w:szCs w:val="26"/>
          <w:highlight w:val="cyan"/>
        </w:rPr>
        <w:t>in</w:t>
      </w:r>
      <w:r w:rsidRPr="006A167E">
        <w:rPr>
          <w:rStyle w:val="Emphasis"/>
          <w:rFonts w:asciiTheme="majorHAnsi" w:hAnsiTheme="majorHAnsi" w:cstheme="majorHAnsi"/>
          <w:szCs w:val="26"/>
        </w:rPr>
        <w:t xml:space="preserve"> the sense of </w:t>
      </w:r>
      <w:r w:rsidRPr="006A167E">
        <w:rPr>
          <w:rStyle w:val="Emphasis"/>
          <w:rFonts w:asciiTheme="majorHAnsi" w:hAnsiTheme="majorHAnsi" w:cstheme="majorHAnsi"/>
          <w:szCs w:val="26"/>
          <w:highlight w:val="cyan"/>
        </w:rPr>
        <w:t>a guaranteed</w:t>
      </w:r>
      <w:r w:rsidRPr="006A167E">
        <w:rPr>
          <w:rStyle w:val="Emphasis"/>
          <w:rFonts w:asciiTheme="majorHAnsi" w:hAnsiTheme="majorHAnsi" w:cstheme="majorHAnsi"/>
          <w:szCs w:val="26"/>
        </w:rPr>
        <w:t xml:space="preserve"> "better world” or "</w:t>
      </w:r>
      <w:r w:rsidRPr="006A167E">
        <w:rPr>
          <w:rStyle w:val="Emphasis"/>
          <w:rFonts w:asciiTheme="majorHAnsi" w:hAnsiTheme="majorHAnsi" w:cstheme="majorHAnsi"/>
          <w:szCs w:val="26"/>
          <w:highlight w:val="cyan"/>
        </w:rPr>
        <w:t>world without evil</w:t>
      </w:r>
      <w:r w:rsidRPr="006A167E">
        <w:rPr>
          <w:rStyle w:val="Emphasis"/>
          <w:rFonts w:asciiTheme="majorHAnsi" w:hAnsiTheme="majorHAnsi" w:cstheme="majorHAnsi"/>
          <w:szCs w:val="26"/>
        </w:rPr>
        <w:t>.”</w:t>
      </w:r>
      <w:r w:rsidRPr="006A167E">
        <w:rPr>
          <w:rFonts w:asciiTheme="majorHAnsi" w:hAnsiTheme="majorHAnsi" w:cstheme="majorHAnsi"/>
          <w:sz w:val="16"/>
          <w:szCs w:val="26"/>
        </w:rPr>
        <w:t xml:space="preserve"> There is only the ”good will” that must always prove itself in a choice against evil that is neither evident nor easy. Only in this way can there be a good future and justice for the other: only through ethical vigilance with respect to all forms of violence, tyranny, hate, and racism, and a </w:t>
      </w:r>
      <w:r w:rsidRPr="006A167E">
        <w:rPr>
          <w:rStyle w:val="Emphasis"/>
          <w:rFonts w:asciiTheme="majorHAnsi" w:hAnsiTheme="majorHAnsi" w:cstheme="majorHAnsi"/>
          <w:szCs w:val="26"/>
          <w:highlight w:val="cyan"/>
        </w:rPr>
        <w:t>society that</w:t>
      </w:r>
      <w:r w:rsidRPr="006A167E">
        <w:rPr>
          <w:rStyle w:val="Emphasis"/>
          <w:rFonts w:asciiTheme="majorHAnsi" w:hAnsiTheme="majorHAnsi" w:cstheme="majorHAnsi"/>
          <w:szCs w:val="26"/>
        </w:rPr>
        <w:t xml:space="preserve"> </w:t>
      </w:r>
      <w:r w:rsidRPr="006A167E">
        <w:rPr>
          <w:rStyle w:val="Emphasis"/>
          <w:rFonts w:asciiTheme="majorHAnsi" w:hAnsiTheme="majorHAnsi" w:cstheme="majorHAnsi"/>
          <w:szCs w:val="26"/>
          <w:highlight w:val="cyan"/>
        </w:rPr>
        <w:t>nurtures</w:t>
      </w:r>
      <w:r w:rsidRPr="006A167E">
        <w:rPr>
          <w:rFonts w:asciiTheme="majorHAnsi" w:hAnsiTheme="majorHAnsi" w:cstheme="majorHAnsi"/>
          <w:sz w:val="16"/>
          <w:szCs w:val="26"/>
        </w:rPr>
        <w:t xml:space="preserve"> in both our upbringing and education a “sensibility” for </w:t>
      </w:r>
      <w:r w:rsidRPr="006A167E">
        <w:rPr>
          <w:rStyle w:val="Emphasis"/>
          <w:rFonts w:asciiTheme="majorHAnsi" w:hAnsiTheme="majorHAnsi" w:cstheme="majorHAnsi"/>
          <w:szCs w:val="26"/>
          <w:highlight w:val="cyan"/>
        </w:rPr>
        <w:t>the other</w:t>
      </w:r>
      <w:r w:rsidRPr="006A167E">
        <w:rPr>
          <w:rFonts w:asciiTheme="majorHAnsi" w:hAnsiTheme="majorHAnsi" w:cstheme="majorHAnsi"/>
          <w:sz w:val="16"/>
          <w:szCs w:val="26"/>
        </w:rPr>
        <w:t xml:space="preserve"> as “stranger.” Such a sensitivity </w:t>
      </w:r>
      <w:r w:rsidRPr="006A167E">
        <w:rPr>
          <w:rStyle w:val="Emphasis"/>
          <w:rFonts w:asciiTheme="majorHAnsi" w:hAnsiTheme="majorHAnsi" w:cstheme="majorHAnsi"/>
          <w:szCs w:val="26"/>
        </w:rPr>
        <w:t>takes in</w:t>
      </w:r>
      <w:r w:rsidRPr="006A167E">
        <w:rPr>
          <w:rFonts w:asciiTheme="majorHAnsi" w:hAnsiTheme="majorHAnsi" w:cstheme="majorHAnsi"/>
          <w:sz w:val="16"/>
          <w:szCs w:val="26"/>
        </w:rPr>
        <w:t xml:space="preserve"> full seriousness </w:t>
      </w:r>
      <w:r w:rsidRPr="006A167E">
        <w:rPr>
          <w:rStyle w:val="Emphasis"/>
          <w:rFonts w:asciiTheme="majorHAnsi" w:hAnsiTheme="majorHAnsi" w:cstheme="majorHAnsi"/>
          <w:szCs w:val="26"/>
        </w:rPr>
        <w:t>the ethical essence of the human</w:t>
      </w:r>
      <w:r w:rsidRPr="006A167E">
        <w:rPr>
          <w:rFonts w:asciiTheme="majorHAnsi" w:hAnsiTheme="majorHAnsi" w:cstheme="majorHAnsi"/>
          <w:sz w:val="16"/>
          <w:szCs w:val="26"/>
        </w:rPr>
        <w:t xml:space="preserve"> person, </w:t>
      </w:r>
      <w:r w:rsidRPr="006A167E">
        <w:rPr>
          <w:rStyle w:val="Emphasis"/>
          <w:rFonts w:asciiTheme="majorHAnsi" w:hAnsiTheme="majorHAnsi" w:cstheme="majorHAnsi"/>
          <w:szCs w:val="26"/>
        </w:rPr>
        <w:t>and</w:t>
      </w:r>
      <w:r w:rsidRPr="006A167E">
        <w:rPr>
          <w:rFonts w:asciiTheme="majorHAnsi" w:hAnsiTheme="majorHAnsi" w:cstheme="majorHAnsi"/>
          <w:sz w:val="16"/>
          <w:szCs w:val="26"/>
        </w:rPr>
        <w:t xml:space="preserve"> serves always to </w:t>
      </w:r>
      <w:r w:rsidRPr="006A167E">
        <w:rPr>
          <w:rStyle w:val="Emphasis"/>
          <w:rFonts w:asciiTheme="majorHAnsi" w:hAnsiTheme="majorHAnsi" w:cstheme="majorHAnsi"/>
          <w:szCs w:val="26"/>
          <w:highlight w:val="cyan"/>
        </w:rPr>
        <w:t>put us back on the path</w:t>
      </w:r>
      <w:r w:rsidRPr="006A167E">
        <w:rPr>
          <w:rFonts w:asciiTheme="majorHAnsi" w:hAnsiTheme="majorHAnsi" w:cstheme="majorHAnsi"/>
          <w:sz w:val="16"/>
          <w:szCs w:val="26"/>
        </w:rPr>
        <w:t xml:space="preserve"> to a culture "</w:t>
      </w:r>
      <w:r w:rsidRPr="006A167E">
        <w:rPr>
          <w:rStyle w:val="Emphasis"/>
          <w:rFonts w:asciiTheme="majorHAnsi" w:hAnsiTheme="majorHAnsi" w:cstheme="majorHAnsi"/>
          <w:szCs w:val="26"/>
          <w:highlight w:val="cyan"/>
        </w:rPr>
        <w:t>where the other counts more than I</w:t>
      </w:r>
      <w:r w:rsidRPr="006A167E">
        <w:rPr>
          <w:rStyle w:val="Emphasis"/>
          <w:rFonts w:asciiTheme="majorHAnsi" w:hAnsiTheme="majorHAnsi" w:cstheme="majorHAnsi"/>
          <w:szCs w:val="26"/>
        </w:rPr>
        <w:t xml:space="preserve"> do,”</w:t>
      </w:r>
      <w:r w:rsidRPr="006A167E">
        <w:rPr>
          <w:rFonts w:asciiTheme="majorHAnsi" w:hAnsiTheme="majorHAnsi" w:cstheme="majorHAnsi"/>
          <w:sz w:val="16"/>
          <w:szCs w:val="26"/>
        </w:rPr>
        <w:t xml:space="preserve"> and where the most foreign enjoys our complete hospitality.</w:t>
      </w:r>
    </w:p>
    <w:p w14:paraId="63847377" w14:textId="77777777" w:rsidR="00656383" w:rsidRPr="00243027" w:rsidRDefault="00656383" w:rsidP="00656383">
      <w:pPr>
        <w:rPr>
          <w:rFonts w:asciiTheme="majorHAnsi" w:hAnsiTheme="majorHAnsi" w:cstheme="majorHAnsi"/>
        </w:rPr>
      </w:pPr>
    </w:p>
    <w:p w14:paraId="04DFB12B" w14:textId="24D549B4" w:rsidR="00656383" w:rsidRDefault="00656383" w:rsidP="00656383">
      <w:pPr>
        <w:pStyle w:val="Heading3"/>
      </w:pPr>
      <w:r>
        <w:t>1AC – Offense</w:t>
      </w:r>
    </w:p>
    <w:p w14:paraId="07D6A1AE" w14:textId="77777777" w:rsidR="00656383" w:rsidRDefault="00656383" w:rsidP="00656383">
      <w:pPr>
        <w:pStyle w:val="Heading4"/>
      </w:pPr>
      <w:r>
        <w:t xml:space="preserve">I affirm </w:t>
      </w:r>
      <w:r w:rsidRPr="00897233">
        <w:t>Resolved: The appropriation of outer space by private entities is unjust</w:t>
      </w:r>
      <w:r>
        <w:t xml:space="preserve">. </w:t>
      </w:r>
    </w:p>
    <w:p w14:paraId="50053F57" w14:textId="77777777" w:rsidR="00656383" w:rsidRPr="007D7BB6" w:rsidRDefault="00656383" w:rsidP="00656383">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745BD01B" w14:textId="77777777" w:rsidR="00656383" w:rsidRDefault="00656383" w:rsidP="00656383">
      <w:r w:rsidRPr="006A1D06">
        <w:rPr>
          <w:rStyle w:val="Style13ptBold"/>
          <w:rFonts w:eastAsiaTheme="majorEastAsia" w:cstheme="majorBidi"/>
          <w:bCs/>
          <w:szCs w:val="26"/>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13" w:history="1">
        <w:r w:rsidRPr="001A710E">
          <w:rPr>
            <w:rStyle w:val="Hyperlink"/>
          </w:rPr>
          <w:t>https://www.e-ir.info/2020/07/20/legal-black-holes-in-outer-space-the-regulation-of-private-space-companies/</w:t>
        </w:r>
      </w:hyperlink>
      <w:r>
        <w:rPr>
          <w:rStyle w:val="Hyperlink"/>
        </w:rPr>
        <w:t xml:space="preserve"> //Xu]</w:t>
      </w:r>
    </w:p>
    <w:p w14:paraId="014BA468" w14:textId="77777777" w:rsidR="00656383" w:rsidRPr="008A0360" w:rsidRDefault="00656383" w:rsidP="00656383">
      <w:pPr>
        <w:rPr>
          <w:sz w:val="16"/>
        </w:rPr>
      </w:pPr>
      <w:r w:rsidRPr="00167FAC">
        <w:rPr>
          <w:rStyle w:val="Emphasis"/>
        </w:rPr>
        <w:t xml:space="preserve">The US government’s support for </w:t>
      </w:r>
      <w:r w:rsidRPr="00E51F41">
        <w:rPr>
          <w:rStyle w:val="Emphasis"/>
          <w:highlight w:val="cyan"/>
        </w:rPr>
        <w:t>private space companies</w:t>
      </w:r>
      <w:r w:rsidRPr="00167FAC">
        <w:rPr>
          <w:rStyle w:val="Emphasis"/>
        </w:rPr>
        <w:t xml:space="preserve"> is also likely to lead to the </w:t>
      </w:r>
      <w:r w:rsidRPr="00E51F41">
        <w:rPr>
          <w:rStyle w:val="Emphasis"/>
          <w:highlight w:val="cyan"/>
        </w:rPr>
        <w:t>reinforce</w:t>
      </w:r>
      <w:r w:rsidRPr="00167FAC">
        <w:rPr>
          <w:rStyle w:val="Emphasis"/>
        </w:rPr>
        <w:t xml:space="preserve">ment of Earth-bound wealth </w:t>
      </w:r>
      <w:r w:rsidRPr="00E51F41">
        <w:rPr>
          <w:rStyle w:val="Emphasis"/>
          <w:highlight w:val="cya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E51F41">
        <w:rPr>
          <w:rStyle w:val="Emphasis"/>
          <w:highlight w:val="cyan"/>
        </w:rPr>
        <w:t>discourse disguises</w:t>
      </w:r>
      <w:r w:rsidRPr="005C789B">
        <w:rPr>
          <w:rStyle w:val="Emphasis"/>
        </w:rPr>
        <w:t xml:space="preserve"> the highly </w:t>
      </w:r>
      <w:r w:rsidRPr="00E51F41">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E51F41">
        <w:rPr>
          <w:rStyle w:val="Emphasis"/>
          <w:highlight w:val="cyan"/>
        </w:rPr>
        <w:t>self-described space pioneers are</w:t>
      </w:r>
      <w:r w:rsidRPr="005C789B">
        <w:rPr>
          <w:rStyle w:val="Emphasis"/>
        </w:rPr>
        <w:t xml:space="preserve"> a member of </w:t>
      </w:r>
      <w:r w:rsidRPr="00E51F41">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51F41">
        <w:rPr>
          <w:rStyle w:val="Emphasis"/>
          <w:highlight w:val="cyan"/>
        </w:rPr>
        <w:t>private</w:t>
      </w:r>
      <w:r w:rsidRPr="000E1DC7">
        <w:rPr>
          <w:rStyle w:val="Emphasis"/>
        </w:rPr>
        <w:t xml:space="preserve"> space </w:t>
      </w:r>
      <w:r w:rsidRPr="00E51F41">
        <w:rPr>
          <w:rStyle w:val="Emphasis"/>
          <w:highlight w:val="cyan"/>
        </w:rPr>
        <w:t>enterprises</w:t>
      </w:r>
      <w:r w:rsidRPr="000E1DC7">
        <w:rPr>
          <w:rStyle w:val="Emphasis"/>
        </w:rPr>
        <w:t xml:space="preserve"> have themselves </w:t>
      </w:r>
      <w:r w:rsidRPr="00E51F41">
        <w:rPr>
          <w:rStyle w:val="Emphasis"/>
          <w:highlight w:val="cyan"/>
        </w:rPr>
        <w:t>suggest</w:t>
      </w:r>
      <w:r w:rsidRPr="000E1DC7">
        <w:rPr>
          <w:rStyle w:val="Emphasis"/>
        </w:rPr>
        <w:t xml:space="preserve">ed that </w:t>
      </w:r>
      <w:r w:rsidRPr="00E51F41">
        <w:rPr>
          <w:rStyle w:val="Emphasis"/>
          <w:highlight w:val="cyan"/>
        </w:rPr>
        <w:t>they have no obligation to share</w:t>
      </w:r>
      <w:r w:rsidRPr="000E1DC7">
        <w:rPr>
          <w:rStyle w:val="Emphasis"/>
        </w:rPr>
        <w:t xml:space="preserve"> mineral </w:t>
      </w:r>
      <w:r w:rsidRPr="00E51F41">
        <w:rPr>
          <w:rStyle w:val="Emphasis"/>
          <w:highlight w:val="cyan"/>
        </w:rPr>
        <w:t>resources</w:t>
      </w:r>
      <w:r w:rsidRPr="000E1DC7">
        <w:rPr>
          <w:rStyle w:val="Emphasis"/>
        </w:rPr>
        <w:t xml:space="preserve"> extracted in space </w:t>
      </w:r>
      <w:r w:rsidRPr="00E51F41">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51F41">
        <w:rPr>
          <w:rStyle w:val="Emphasis"/>
          <w:highlight w:val="cyan"/>
        </w:rPr>
        <w:t>the ‘scaling’ of unequal international relations</w:t>
      </w:r>
      <w:r w:rsidRPr="000E1DC7">
        <w:rPr>
          <w:rStyle w:val="Emphasis"/>
        </w:rPr>
        <w:t xml:space="preserve"> that has </w:t>
      </w:r>
      <w:r w:rsidRPr="00E51F41">
        <w:rPr>
          <w:rStyle w:val="Emphasis"/>
          <w:highlight w:val="cyan"/>
        </w:rPr>
        <w:t>constituted</w:t>
      </w:r>
      <w:r w:rsidRPr="000E1DC7">
        <w:rPr>
          <w:rStyle w:val="Emphasis"/>
        </w:rPr>
        <w:t xml:space="preserve"> our </w:t>
      </w:r>
      <w:r w:rsidRPr="00E51F41">
        <w:rPr>
          <w:rStyle w:val="Emphasis"/>
          <w:highlight w:val="cyan"/>
        </w:rPr>
        <w:t>relationship with outer space</w:t>
      </w:r>
      <w:r w:rsidRPr="000E1DC7">
        <w:rPr>
          <w:rStyle w:val="Emphasis"/>
        </w:rPr>
        <w:t xml:space="preserve"> </w:t>
      </w:r>
      <w:r w:rsidRPr="00E51F41">
        <w:rPr>
          <w:rStyle w:val="Emphasis"/>
          <w:highlight w:val="cyan"/>
        </w:rPr>
        <w:t>under</w:t>
      </w:r>
      <w:r w:rsidRPr="000E1DC7">
        <w:rPr>
          <w:rStyle w:val="Emphasis"/>
        </w:rPr>
        <w:t xml:space="preserve"> the </w:t>
      </w:r>
      <w:r w:rsidRPr="00E51F41">
        <w:rPr>
          <w:rStyle w:val="Emphasis"/>
          <w:highlight w:val="cyan"/>
        </w:rPr>
        <w:t>guise of the ‘global commons’</w:t>
      </w:r>
      <w:r w:rsidRPr="000E1DC7">
        <w:rPr>
          <w:rStyle w:val="Emphasis"/>
        </w:rPr>
        <w:t xml:space="preserve"> (Beery, 2016: 99), private companies – through their anthropogenic discourse – are </w:t>
      </w:r>
      <w:r w:rsidRPr="00E51F41">
        <w:rPr>
          <w:rStyle w:val="Emphasis"/>
          <w:highlight w:val="cyan"/>
        </w:rPr>
        <w:t>scaling</w:t>
      </w:r>
      <w:r w:rsidRPr="000E1DC7">
        <w:rPr>
          <w:rStyle w:val="Emphasis"/>
        </w:rPr>
        <w:t xml:space="preserve"> </w:t>
      </w:r>
      <w:r w:rsidRPr="00E51F41">
        <w:rPr>
          <w:rStyle w:val="Emphasis"/>
          <w:highlight w:val="cyan"/>
        </w:rPr>
        <w:t>existing</w:t>
      </w:r>
      <w:r w:rsidRPr="000E1DC7">
        <w:rPr>
          <w:rStyle w:val="Emphasis"/>
        </w:rPr>
        <w:t xml:space="preserve"> Earth-bound wealth </w:t>
      </w:r>
      <w:r w:rsidRPr="00E51F41">
        <w:rPr>
          <w:rStyle w:val="Emphasis"/>
          <w:highlight w:val="cyan"/>
        </w:rPr>
        <w:t>inequalities</w:t>
      </w:r>
      <w:r w:rsidRPr="000E1DC7">
        <w:rPr>
          <w:rStyle w:val="Emphasis"/>
        </w:rPr>
        <w:t xml:space="preserve"> and social relations into space </w:t>
      </w:r>
      <w:r w:rsidRPr="00E51F41">
        <w:rPr>
          <w:rStyle w:val="Emphasis"/>
          <w:highlight w:val="cyan"/>
        </w:rPr>
        <w:t>by siphoning off</w:t>
      </w:r>
      <w:r w:rsidRPr="000E1DC7">
        <w:rPr>
          <w:rStyle w:val="Emphasis"/>
        </w:rPr>
        <w:t xml:space="preserve"> extra-terrestrial </w:t>
      </w:r>
      <w:r w:rsidRPr="00E51F41">
        <w:rPr>
          <w:rStyle w:val="Emphasis"/>
          <w:highlight w:val="cya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4DEEE25A" w14:textId="77777777" w:rsidR="00656383" w:rsidRPr="00B55AD5" w:rsidRDefault="00656383" w:rsidP="00656383"/>
    <w:p w14:paraId="1FB6CB62" w14:textId="77777777" w:rsidR="00656383" w:rsidRPr="00243027" w:rsidRDefault="00656383" w:rsidP="00656383">
      <w:pPr>
        <w:pStyle w:val="Heading3"/>
        <w:rPr>
          <w:rFonts w:asciiTheme="majorHAnsi" w:hAnsiTheme="majorHAnsi" w:cstheme="majorHAnsi"/>
        </w:rPr>
      </w:pPr>
      <w:r w:rsidRPr="00243027">
        <w:rPr>
          <w:rFonts w:asciiTheme="majorHAnsi" w:hAnsiTheme="majorHAnsi" w:cstheme="majorHAnsi"/>
        </w:rPr>
        <w:t>1AC – Underview</w:t>
      </w:r>
    </w:p>
    <w:p w14:paraId="208DA5C4" w14:textId="7664ED65" w:rsidR="00297824" w:rsidRPr="008B792F" w:rsidRDefault="00297824" w:rsidP="00297824">
      <w:pPr>
        <w:pStyle w:val="Heading4"/>
      </w:pPr>
      <w:r>
        <w:t>1</w:t>
      </w:r>
      <w:r>
        <w:t xml:space="preserve">]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and no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r>
        <w:t xml:space="preserve"> Evaluate the theory debate after the 1ar so we both get one speech which is most reciprocal</w:t>
      </w:r>
    </w:p>
    <w:p w14:paraId="4F25C510" w14:textId="77777777" w:rsidR="00656383" w:rsidRPr="00C2324A" w:rsidRDefault="00656383" w:rsidP="00656383">
      <w:pPr>
        <w:pStyle w:val="Heading4"/>
      </w:pPr>
      <w:r>
        <w:rPr>
          <w:iCs/>
          <w:szCs w:val="22"/>
        </w:rPr>
        <w:t>2] AFF f</w:t>
      </w:r>
      <w:r w:rsidRPr="00147A2A">
        <w:rPr>
          <w:iCs/>
          <w:szCs w:val="22"/>
        </w:rPr>
        <w:t>airness issues come prior to NC ar</w:t>
      </w:r>
      <w:r>
        <w:rPr>
          <w:iCs/>
          <w:szCs w:val="22"/>
        </w:rPr>
        <w:t>guments since t</w:t>
      </w:r>
      <w:r w:rsidRPr="00147A2A">
        <w:rPr>
          <w:iCs/>
          <w:szCs w:val="22"/>
        </w:rPr>
        <w:t xml:space="preserve">he 1ar can’t engage on multiple layers if there is a skew since the </w:t>
      </w:r>
      <w:r>
        <w:rPr>
          <w:iCs/>
          <w:szCs w:val="22"/>
        </w:rPr>
        <w:t xml:space="preserve">speech is already time-crunched. </w:t>
      </w:r>
      <w:r w:rsidRPr="00112C1A">
        <w:t>All your arguments concede the importance of fairness since you assume your arguments will be evaluated fairly when you enter the round</w:t>
      </w:r>
      <w:r>
        <w:t xml:space="preserve"> – even fairness impact turns.</w:t>
      </w:r>
    </w:p>
    <w:p w14:paraId="7600F5DD" w14:textId="478EB9A5" w:rsidR="00656383" w:rsidRPr="006C77B7" w:rsidRDefault="00656383" w:rsidP="00656383">
      <w:pPr>
        <w:pStyle w:val="Heading4"/>
      </w:pPr>
      <w:r>
        <w:t xml:space="preserve">3] </w:t>
      </w:r>
      <w:r w:rsidRPr="006C77B7">
        <w:t>All K’s must defend a concrete policy alternative</w:t>
      </w:r>
      <w:r>
        <w:t xml:space="preserve"> </w:t>
      </w:r>
      <w:r>
        <w:t>A]</w:t>
      </w:r>
      <w:r w:rsidRPr="006C77B7">
        <w:t>Critical ed: Policy alts are better for your kritik, it allows us the ability to engage in productive discussions rather than endless critic of each other’s reps without solutions</w:t>
      </w:r>
      <w:r>
        <w:t xml:space="preserve"> </w:t>
      </w:r>
      <w:r>
        <w:t>B]</w:t>
      </w:r>
      <w:r w:rsidRPr="006C77B7">
        <w:t xml:space="preserve"> Engagement: There are a million different reps or things I can do that someone disagrees with</w:t>
      </w:r>
      <w:r>
        <w:t xml:space="preserve"> </w:t>
      </w:r>
      <w:r>
        <w:t>C]</w:t>
      </w:r>
      <w:r w:rsidRPr="006C77B7">
        <w:t xml:space="preserve"> otherwise mental gymnastics which reifies oppression since we don't acknowledge the states inevitability which promotes false hope.</w:t>
      </w:r>
    </w:p>
    <w:p w14:paraId="476F50C5" w14:textId="22B45665" w:rsidR="00656383" w:rsidRDefault="00656383" w:rsidP="00656383">
      <w:pPr>
        <w:pStyle w:val="Heading4"/>
      </w:pPr>
      <w:r>
        <w:t>4</w:t>
      </w:r>
      <w:r>
        <w:t>] Interpretation: The negative must concede the affirmative framework if it is not morally repugnant and the advocacy is topical and disclosed</w:t>
      </w:r>
    </w:p>
    <w:p w14:paraId="147A61B3" w14:textId="77777777" w:rsidR="00656383" w:rsidRDefault="00656383" w:rsidP="00656383">
      <w:pPr>
        <w:pStyle w:val="Heading4"/>
      </w:pPr>
      <w:r>
        <w:t xml:space="preserve">Violation: they didn’t </w:t>
      </w:r>
    </w:p>
    <w:p w14:paraId="3602C920" w14:textId="77777777" w:rsidR="00656383" w:rsidRDefault="00656383" w:rsidP="00656383">
      <w:pPr>
        <w:pStyle w:val="Heading4"/>
      </w:pPr>
      <w:r>
        <w:t>Prefer-</w:t>
      </w:r>
    </w:p>
    <w:p w14:paraId="23EA93D6" w14:textId="77777777" w:rsidR="00656383" w:rsidRDefault="00656383" w:rsidP="00656383">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79364FF5" w14:textId="77777777" w:rsidR="00656383" w:rsidRDefault="00656383" w:rsidP="00656383">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33A65454" w14:textId="77777777" w:rsidR="00656383" w:rsidRPr="00677556" w:rsidRDefault="00656383" w:rsidP="00656383"/>
    <w:p w14:paraId="60EA832A" w14:textId="1C62E8D3" w:rsidR="00656383" w:rsidRDefault="00297824" w:rsidP="00297824">
      <w:pPr>
        <w:pStyle w:val="Heading3"/>
      </w:pPr>
      <w:r>
        <w:t>1AC – Advantage</w:t>
      </w:r>
    </w:p>
    <w:p w14:paraId="5A4CB686" w14:textId="77777777" w:rsidR="00297824" w:rsidRDefault="00297824" w:rsidP="00297824">
      <w:pPr>
        <w:pStyle w:val="Heading4"/>
      </w:pPr>
      <w:r>
        <w:t xml:space="preserve">Advantage one is </w:t>
      </w:r>
      <w:r w:rsidRPr="006E2870">
        <w:rPr>
          <w:u w:val="single"/>
        </w:rPr>
        <w:t>mining</w:t>
      </w:r>
      <w:r>
        <w:t>.</w:t>
      </w:r>
    </w:p>
    <w:p w14:paraId="4C030E04" w14:textId="77777777" w:rsidR="00297824" w:rsidRPr="00C22237" w:rsidRDefault="00297824" w:rsidP="00297824">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2C3D9967" w14:textId="77777777" w:rsidR="00297824" w:rsidRDefault="00297824" w:rsidP="00297824">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5232D81D" w14:textId="77777777" w:rsidR="00297824" w:rsidRPr="00213324" w:rsidRDefault="00297824" w:rsidP="00297824">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FF78C2">
        <w:rPr>
          <w:rStyle w:val="StyleUnderline"/>
          <w:highlight w:val="cya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FF78C2">
        <w:rPr>
          <w:rStyle w:val="StyleUnderline"/>
          <w:highlight w:val="cyan"/>
        </w:rPr>
        <w:t xml:space="preserve">are developing strategies to </w:t>
      </w:r>
      <w:r w:rsidRPr="00FF78C2">
        <w:rPr>
          <w:rStyle w:val="Emphasis"/>
          <w:highlight w:val="cyan"/>
        </w:rPr>
        <w:t>identify</w:t>
      </w:r>
      <w:r w:rsidRPr="00FF78C2">
        <w:rPr>
          <w:rStyle w:val="StyleUnderline"/>
          <w:highlight w:val="cyan"/>
        </w:rPr>
        <w:t xml:space="preserve"> and </w:t>
      </w:r>
      <w:r w:rsidRPr="00FF78C2">
        <w:rPr>
          <w:rStyle w:val="Emphasis"/>
          <w:highlight w:val="cya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0399A642" w14:textId="77777777" w:rsidR="00297824" w:rsidRPr="006C1B5A" w:rsidRDefault="00297824" w:rsidP="00297824">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388BDDA9" w14:textId="77777777" w:rsidR="00297824" w:rsidRPr="006C1B5A" w:rsidRDefault="00297824" w:rsidP="00297824">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68C37243" w14:textId="77777777" w:rsidR="00297824" w:rsidRDefault="00297824" w:rsidP="00297824">
      <w:pPr>
        <w:rPr>
          <w:rStyle w:val="StyleUnderline"/>
        </w:rPr>
      </w:pPr>
      <w:r w:rsidRPr="000B3A7A">
        <w:rPr>
          <w:sz w:val="16"/>
        </w:rPr>
        <w:t xml:space="preserve">The fact </w:t>
      </w:r>
      <w:r w:rsidRPr="000D63AE">
        <w:rPr>
          <w:rStyle w:val="StyleUnderline"/>
        </w:rPr>
        <w:t>that</w:t>
      </w:r>
      <w:r w:rsidRPr="000B3A7A">
        <w:rPr>
          <w:rStyle w:val="StyleUnderline"/>
        </w:rPr>
        <w:t xml:space="preserve"> </w:t>
      </w:r>
      <w:r w:rsidRPr="00FF78C2">
        <w:rPr>
          <w:rStyle w:val="StyleUnderline"/>
          <w:highlight w:val="cyan"/>
        </w:rPr>
        <w:t xml:space="preserve">there is </w:t>
      </w:r>
      <w:r w:rsidRPr="00FF78C2">
        <w:rPr>
          <w:rStyle w:val="Emphasis"/>
          <w:highlight w:val="cyan"/>
        </w:rPr>
        <w:t>no</w:t>
      </w:r>
      <w:r w:rsidRPr="000B3A7A">
        <w:rPr>
          <w:sz w:val="16"/>
        </w:rPr>
        <w:t xml:space="preserve"> clearly defined </w:t>
      </w:r>
      <w:r w:rsidRPr="000B3A7A">
        <w:rPr>
          <w:rStyle w:val="Emphasis"/>
        </w:rPr>
        <w:t xml:space="preserve">international </w:t>
      </w:r>
      <w:r w:rsidRPr="00FF78C2">
        <w:rPr>
          <w:rStyle w:val="Emphasis"/>
          <w:highlight w:val="cya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FF78C2">
        <w:rPr>
          <w:rStyle w:val="StyleUnderline"/>
          <w:highlight w:val="cyan"/>
        </w:rPr>
        <w:t>Mining</w:t>
      </w:r>
      <w:r w:rsidRPr="000B3A7A">
        <w:rPr>
          <w:rStyle w:val="StyleUnderline"/>
        </w:rPr>
        <w:t xml:space="preserve"> in space </w:t>
      </w:r>
      <w:r w:rsidRPr="00FF78C2">
        <w:rPr>
          <w:rStyle w:val="StyleUnderline"/>
          <w:highlight w:val="cyan"/>
        </w:rPr>
        <w:t>could turn into</w:t>
      </w:r>
      <w:r w:rsidRPr="000B3A7A">
        <w:rPr>
          <w:sz w:val="16"/>
        </w:rPr>
        <w:t xml:space="preserve"> a </w:t>
      </w:r>
      <w:r w:rsidRPr="00FF78C2">
        <w:rPr>
          <w:rStyle w:val="Emphasis"/>
          <w:highlight w:val="cyan"/>
        </w:rPr>
        <w:t>fierce</w:t>
      </w:r>
      <w:r w:rsidRPr="00FF78C2">
        <w:rPr>
          <w:rStyle w:val="StyleUnderline"/>
          <w:highlight w:val="cyan"/>
        </w:rPr>
        <w:t xml:space="preserve"> </w:t>
      </w:r>
      <w:r w:rsidRPr="00FF78C2">
        <w:rPr>
          <w:rStyle w:val="Emphasis"/>
          <w:highlight w:val="cyan"/>
        </w:rPr>
        <w:t>competition</w:t>
      </w:r>
      <w:r w:rsidRPr="00FF78C2">
        <w:rPr>
          <w:rStyle w:val="StyleUnderline"/>
          <w:highlight w:val="cyan"/>
        </w:rPr>
        <w:t xml:space="preserve"> among</w:t>
      </w:r>
      <w:r w:rsidRPr="000B3A7A">
        <w:rPr>
          <w:sz w:val="16"/>
        </w:rPr>
        <w:t xml:space="preserve"> various </w:t>
      </w:r>
      <w:r w:rsidRPr="00FF78C2">
        <w:rPr>
          <w:rStyle w:val="Emphasis"/>
          <w:highlight w:val="cyan"/>
        </w:rPr>
        <w:t>private businesses</w:t>
      </w:r>
      <w:r w:rsidRPr="000B3A7A">
        <w:rPr>
          <w:sz w:val="16"/>
        </w:rPr>
        <w:t xml:space="preserve"> and states. Therefore, </w:t>
      </w:r>
      <w:r w:rsidRPr="00FF78C2">
        <w:rPr>
          <w:rStyle w:val="Emphasis"/>
          <w:highlight w:val="cyan"/>
        </w:rPr>
        <w:t>licensing</w:t>
      </w:r>
      <w:r w:rsidRPr="006C1B5A">
        <w:rPr>
          <w:rStyle w:val="StyleUnderline"/>
        </w:rPr>
        <w:t xml:space="preserve"> </w:t>
      </w:r>
      <w:r w:rsidRPr="006C1B5A">
        <w:rPr>
          <w:rStyle w:val="Emphasis"/>
        </w:rPr>
        <w:t>regulations</w:t>
      </w:r>
      <w:r w:rsidRPr="006C1B5A">
        <w:rPr>
          <w:rStyle w:val="StyleUnderline"/>
        </w:rPr>
        <w:t xml:space="preserve"> </w:t>
      </w:r>
      <w:r w:rsidRPr="00FF78C2">
        <w:rPr>
          <w:rStyle w:val="StyleUnderline"/>
          <w:highlight w:val="cyan"/>
        </w:rPr>
        <w:t>will</w:t>
      </w:r>
      <w:r w:rsidRPr="000B3A7A">
        <w:rPr>
          <w:sz w:val="16"/>
        </w:rPr>
        <w:t xml:space="preserve"> also </w:t>
      </w:r>
      <w:r w:rsidRPr="00FF78C2">
        <w:rPr>
          <w:rStyle w:val="StyleUnderline"/>
          <w:highlight w:val="cyan"/>
        </w:rPr>
        <w:t xml:space="preserve">have to be </w:t>
      </w:r>
      <w:r w:rsidRPr="00FF78C2">
        <w:rPr>
          <w:rStyle w:val="Emphasis"/>
          <w:highlight w:val="cyan"/>
        </w:rPr>
        <w:t>clearly</w:t>
      </w:r>
      <w:r w:rsidRPr="00FF78C2">
        <w:rPr>
          <w:rStyle w:val="StyleUnderline"/>
          <w:highlight w:val="cyan"/>
        </w:rPr>
        <w:t xml:space="preserve"> </w:t>
      </w:r>
      <w:r w:rsidRPr="00FF78C2">
        <w:rPr>
          <w:rStyle w:val="Emphasis"/>
          <w:highlight w:val="cyan"/>
        </w:rPr>
        <w:t>defined</w:t>
      </w:r>
      <w:r w:rsidRPr="006C1B5A">
        <w:rPr>
          <w:rStyle w:val="StyleUnderline"/>
        </w:rPr>
        <w:t>. Licenses</w:t>
      </w:r>
      <w:r w:rsidRPr="000B3A7A">
        <w:rPr>
          <w:sz w:val="16"/>
        </w:rPr>
        <w:t xml:space="preserve"> will help to </w:t>
      </w:r>
      <w:r w:rsidRPr="00FF78C2">
        <w:rPr>
          <w:rStyle w:val="Emphasis"/>
          <w:highlight w:val="cyan"/>
        </w:rPr>
        <w:t>clarify</w:t>
      </w:r>
      <w:r w:rsidRPr="000B3A7A">
        <w:rPr>
          <w:sz w:val="16"/>
        </w:rPr>
        <w:t xml:space="preserve"> both </w:t>
      </w:r>
      <w:r w:rsidRPr="00FF78C2">
        <w:rPr>
          <w:rStyle w:val="Emphasis"/>
          <w:highlight w:val="cyan"/>
        </w:rPr>
        <w:t>ownership</w:t>
      </w:r>
      <w:r w:rsidRPr="006C1B5A">
        <w:rPr>
          <w:rStyle w:val="StyleUnderline"/>
        </w:rPr>
        <w:t xml:space="preserve"> of yields </w:t>
      </w:r>
      <w:r w:rsidRPr="00FF78C2">
        <w:rPr>
          <w:rStyle w:val="StyleUnderline"/>
          <w:highlight w:val="cyan"/>
        </w:rPr>
        <w:t>and</w:t>
      </w:r>
      <w:r w:rsidRPr="000B3A7A">
        <w:rPr>
          <w:sz w:val="16"/>
        </w:rPr>
        <w:t xml:space="preserve"> the </w:t>
      </w:r>
      <w:r w:rsidRPr="00FF78C2">
        <w:rPr>
          <w:rStyle w:val="Emphasis"/>
          <w:highlight w:val="cyan"/>
        </w:rPr>
        <w:t>relationships</w:t>
      </w:r>
      <w:r w:rsidRPr="00FF78C2">
        <w:rPr>
          <w:rStyle w:val="StyleUnderline"/>
          <w:highlight w:val="cyan"/>
        </w:rPr>
        <w:t xml:space="preserve"> among miners</w:t>
      </w:r>
      <w:r w:rsidRPr="000B3A7A">
        <w:rPr>
          <w:sz w:val="16"/>
        </w:rPr>
        <w:t xml:space="preserve">, investors, </w:t>
      </w:r>
      <w:r w:rsidRPr="00FF78C2">
        <w:rPr>
          <w:rStyle w:val="StyleUnderline"/>
          <w:highlight w:val="cyan"/>
        </w:rPr>
        <w:t>and governments</w:t>
      </w:r>
      <w:r w:rsidRPr="000B3A7A">
        <w:rPr>
          <w:sz w:val="16"/>
        </w:rPr>
        <w:t xml:space="preserve"> in order </w:t>
      </w:r>
      <w:r w:rsidRPr="00FF78C2">
        <w:rPr>
          <w:rStyle w:val="StyleUnderline"/>
          <w:highlight w:val="cyan"/>
        </w:rPr>
        <w:t xml:space="preserve">to </w:t>
      </w:r>
      <w:r w:rsidRPr="00FF78C2">
        <w:rPr>
          <w:rStyle w:val="Emphasis"/>
          <w:highlight w:val="cyan"/>
        </w:rPr>
        <w:t>avoid</w:t>
      </w:r>
      <w:r w:rsidRPr="00FF78C2">
        <w:rPr>
          <w:rStyle w:val="StyleUnderline"/>
          <w:highlight w:val="cyan"/>
        </w:rPr>
        <w:t xml:space="preserve"> </w:t>
      </w:r>
      <w:r w:rsidRPr="00FF78C2">
        <w:rPr>
          <w:rStyle w:val="Emphasis"/>
          <w:highlight w:val="cyan"/>
        </w:rPr>
        <w:t>conflict</w:t>
      </w:r>
      <w:r w:rsidRPr="006C1B5A">
        <w:rPr>
          <w:rStyle w:val="StyleUnderline"/>
        </w:rPr>
        <w:t xml:space="preserve"> in the future.</w:t>
      </w:r>
    </w:p>
    <w:p w14:paraId="2D035453" w14:textId="77777777" w:rsidR="00297824" w:rsidRDefault="00297824" w:rsidP="00297824">
      <w:pPr>
        <w:pStyle w:val="Heading4"/>
      </w:pPr>
      <w:r>
        <w:t xml:space="preserve">Mining solves </w:t>
      </w:r>
      <w:r>
        <w:rPr>
          <w:u w:val="single"/>
        </w:rPr>
        <w:t>defo</w:t>
      </w:r>
      <w:r w:rsidRPr="00E9616C">
        <w:t xml:space="preserve">, </w:t>
      </w:r>
      <w:r>
        <w:rPr>
          <w:u w:val="single"/>
        </w:rPr>
        <w:t>erosion</w:t>
      </w:r>
      <w:r w:rsidRPr="00E9616C">
        <w:t xml:space="preserve">, </w:t>
      </w:r>
      <w:r>
        <w:rPr>
          <w:u w:val="single"/>
        </w:rPr>
        <w:t>chemicals</w:t>
      </w:r>
      <w:r w:rsidRPr="00E9616C">
        <w:t>,</w:t>
      </w:r>
      <w:r>
        <w:t xml:space="preserve"> and </w:t>
      </w:r>
      <w:r w:rsidRPr="00D21A61">
        <w:rPr>
          <w:u w:val="single"/>
        </w:rPr>
        <w:t>resource wars</w:t>
      </w:r>
      <w:r>
        <w:t>.</w:t>
      </w:r>
    </w:p>
    <w:p w14:paraId="73C6C1C6" w14:textId="77777777" w:rsidR="00297824" w:rsidRPr="00D21A61" w:rsidRDefault="00297824" w:rsidP="00297824">
      <w:r w:rsidRPr="007A0043">
        <w:rPr>
          <w:rStyle w:val="Style13ptBold"/>
        </w:rPr>
        <w:t>Aziz 15</w:t>
      </w:r>
      <w:r>
        <w:t xml:space="preserve"> [John Aziz, E</w:t>
      </w:r>
      <w:r w:rsidRPr="007A0043">
        <w:t xml:space="preserve">conomics and </w:t>
      </w:r>
      <w:r>
        <w:t>B</w:t>
      </w:r>
      <w:r w:rsidRPr="007A0043">
        <w:t>usiness correspondent</w:t>
      </w:r>
      <w:r>
        <w:t xml:space="preserve"> at The Week, “</w:t>
      </w:r>
      <w:r w:rsidRPr="007A0043">
        <w:t>How asteroid mining could add trillions to the world economy</w:t>
      </w:r>
      <w:r>
        <w:t xml:space="preserve">,” 01/11/15, </w:t>
      </w:r>
      <w:r w:rsidRPr="007A0043">
        <w:rPr>
          <w:i/>
          <w:iCs/>
        </w:rPr>
        <w:t>The Week</w:t>
      </w:r>
      <w:r>
        <w:t xml:space="preserve">, </w:t>
      </w:r>
      <w:r w:rsidRPr="007A0043">
        <w:t>https://theweek.com/articles/462830/how-asteroid-mining-could-add-trillions-world-economy</w:t>
      </w:r>
      <w:r>
        <w:t>, EA]</w:t>
      </w:r>
    </w:p>
    <w:p w14:paraId="2B04D007" w14:textId="77777777" w:rsidR="00297824" w:rsidRDefault="00297824" w:rsidP="00297824">
      <w:pPr>
        <w:rPr>
          <w:sz w:val="16"/>
        </w:rPr>
      </w:pPr>
      <w:r w:rsidRPr="00FF78C2">
        <w:rPr>
          <w:rStyle w:val="StyleUnderline"/>
          <w:highlight w:val="cyan"/>
        </w:rPr>
        <w:t>The</w:t>
      </w:r>
      <w:r w:rsidRPr="003B3290">
        <w:rPr>
          <w:sz w:val="16"/>
        </w:rPr>
        <w:t xml:space="preserve"> potential </w:t>
      </w:r>
      <w:r w:rsidRPr="00FF78C2">
        <w:rPr>
          <w:rStyle w:val="StyleUnderline"/>
          <w:highlight w:val="cyan"/>
        </w:rPr>
        <w:t>benefits to asteroid mining reach</w:t>
      </w:r>
      <w:r w:rsidRPr="003B3290">
        <w:rPr>
          <w:rStyle w:val="StyleUnderline"/>
        </w:rPr>
        <w:t xml:space="preserve"> far </w:t>
      </w:r>
      <w:r w:rsidRPr="00FF78C2">
        <w:rPr>
          <w:rStyle w:val="StyleUnderline"/>
          <w:highlight w:val="cyan"/>
        </w:rPr>
        <w:t>beyond</w:t>
      </w:r>
      <w:r w:rsidRPr="003B3290">
        <w:rPr>
          <w:sz w:val="16"/>
        </w:rPr>
        <w:t xml:space="preserve"> just </w:t>
      </w:r>
      <w:r w:rsidRPr="00FF78C2">
        <w:rPr>
          <w:rStyle w:val="StyleUnderline"/>
          <w:highlight w:val="cyan"/>
        </w:rPr>
        <w:t>profit</w:t>
      </w:r>
      <w:r w:rsidRPr="003B3290">
        <w:rPr>
          <w:rStyle w:val="StyleUnderline"/>
        </w:rPr>
        <w:t>, economic growth, and expanding Earth's resource base.</w:t>
      </w:r>
      <w:r w:rsidRPr="003B3290">
        <w:rPr>
          <w:sz w:val="16"/>
        </w:rPr>
        <w:t xml:space="preserve"> While </w:t>
      </w:r>
      <w:r w:rsidRPr="00FF78C2">
        <w:rPr>
          <w:rStyle w:val="StyleUnderline"/>
          <w:highlight w:val="cyan"/>
        </w:rPr>
        <w:t>mining on Earth can be</w:t>
      </w:r>
      <w:r w:rsidRPr="003B3290">
        <w:rPr>
          <w:rStyle w:val="StyleUnderline"/>
        </w:rPr>
        <w:t xml:space="preserve"> highly </w:t>
      </w:r>
      <w:r w:rsidRPr="00FF78C2">
        <w:rPr>
          <w:rStyle w:val="StyleUnderline"/>
          <w:highlight w:val="cyan"/>
        </w:rPr>
        <w:t>destructive to natural habitats</w:t>
      </w:r>
      <w:r w:rsidRPr="003B3290">
        <w:rPr>
          <w:sz w:val="16"/>
        </w:rPr>
        <w:t xml:space="preserve"> — </w:t>
      </w:r>
      <w:r w:rsidRPr="00FF78C2">
        <w:rPr>
          <w:rStyle w:val="StyleUnderline"/>
          <w:highlight w:val="cyan"/>
        </w:rPr>
        <w:t xml:space="preserve">resulting in </w:t>
      </w:r>
      <w:r w:rsidRPr="00FF78C2">
        <w:rPr>
          <w:rStyle w:val="Emphasis"/>
          <w:highlight w:val="cyan"/>
        </w:rPr>
        <w:t>deforestation</w:t>
      </w:r>
      <w:r w:rsidRPr="003B3290">
        <w:rPr>
          <w:rStyle w:val="Emphasis"/>
        </w:rPr>
        <w:t xml:space="preserve">, soil </w:t>
      </w:r>
      <w:r w:rsidRPr="00FF78C2">
        <w:rPr>
          <w:rStyle w:val="Emphasis"/>
          <w:highlight w:val="cyan"/>
        </w:rPr>
        <w:t>erosion, chemical contamination</w:t>
      </w:r>
      <w:r w:rsidRPr="00022288">
        <w:rPr>
          <w:rStyle w:val="StyleUnderline"/>
        </w:rPr>
        <w:t>, and</w:t>
      </w:r>
      <w:r w:rsidRPr="003B3290">
        <w:rPr>
          <w:sz w:val="16"/>
        </w:rPr>
        <w:t xml:space="preserve"> the </w:t>
      </w:r>
      <w:r w:rsidRPr="003B3290">
        <w:rPr>
          <w:rStyle w:val="StyleUnderline"/>
        </w:rPr>
        <w:t>pollution of groundwater</w:t>
      </w:r>
      <w:r w:rsidRPr="003B3290">
        <w:rPr>
          <w:sz w:val="16"/>
        </w:rPr>
        <w:t xml:space="preserve"> — </w:t>
      </w:r>
      <w:r w:rsidRPr="00FF78C2">
        <w:rPr>
          <w:rStyle w:val="StyleUnderline"/>
          <w:highlight w:val="cyan"/>
        </w:rPr>
        <w:t xml:space="preserve">mining in space </w:t>
      </w:r>
      <w:r w:rsidRPr="00FF78C2">
        <w:rPr>
          <w:rStyle w:val="Emphasis"/>
          <w:highlight w:val="cyan"/>
        </w:rPr>
        <w:t>doesn't</w:t>
      </w:r>
      <w:r w:rsidRPr="00FF78C2">
        <w:rPr>
          <w:rStyle w:val="StyleUnderline"/>
          <w:highlight w:val="cyan"/>
        </w:rPr>
        <w:t xml:space="preserve"> </w:t>
      </w:r>
      <w:r w:rsidRPr="00FF78C2">
        <w:rPr>
          <w:rStyle w:val="Emphasis"/>
          <w:highlight w:val="cyan"/>
        </w:rPr>
        <w:t>damage</w:t>
      </w:r>
      <w:r w:rsidRPr="003B3290">
        <w:rPr>
          <w:sz w:val="16"/>
        </w:rPr>
        <w:t xml:space="preserve"> any </w:t>
      </w:r>
      <w:r w:rsidRPr="003B3290">
        <w:rPr>
          <w:rStyle w:val="Emphasis"/>
        </w:rPr>
        <w:t xml:space="preserve">natural </w:t>
      </w:r>
      <w:r w:rsidRPr="00FF78C2">
        <w:rPr>
          <w:rStyle w:val="Emphasis"/>
          <w:highlight w:val="cyan"/>
        </w:rPr>
        <w:t>habitats</w:t>
      </w:r>
      <w:r w:rsidRPr="003B3290">
        <w:rPr>
          <w:rStyle w:val="Emphasis"/>
        </w:rPr>
        <w:t>.</w:t>
      </w:r>
      <w:r w:rsidRPr="003B3290">
        <w:rPr>
          <w:sz w:val="16"/>
        </w:rPr>
        <w:t xml:space="preserve"> Even more significantly, </w:t>
      </w:r>
      <w:r w:rsidRPr="00FF78C2">
        <w:rPr>
          <w:rStyle w:val="StyleUnderline"/>
          <w:highlight w:val="cyan"/>
        </w:rPr>
        <w:t xml:space="preserve">less resource bottlenecks means </w:t>
      </w:r>
      <w:r w:rsidRPr="00FF78C2">
        <w:rPr>
          <w:rStyle w:val="Emphasis"/>
          <w:highlight w:val="cyan"/>
        </w:rPr>
        <w:t>less</w:t>
      </w:r>
      <w:r w:rsidRPr="003B3290">
        <w:rPr>
          <w:rStyle w:val="Emphasis"/>
        </w:rPr>
        <w:t xml:space="preserve"> potential for future </w:t>
      </w:r>
      <w:r w:rsidRPr="00FF78C2">
        <w:rPr>
          <w:rStyle w:val="Emphasis"/>
          <w:highlight w:val="cyan"/>
        </w:rPr>
        <w:t>resource wars</w:t>
      </w:r>
      <w:r w:rsidRPr="003B3290">
        <w:rPr>
          <w:rStyle w:val="StyleUnderline"/>
        </w:rPr>
        <w:t xml:space="preserve"> between competing countries</w:t>
      </w:r>
      <w:r w:rsidRPr="003B3290">
        <w:rPr>
          <w:sz w:val="16"/>
        </w:rPr>
        <w:t xml:space="preserve"> — a frightening scenario which the Pentagon has begun planning to address if need be.</w:t>
      </w:r>
    </w:p>
    <w:p w14:paraId="72AD6333" w14:textId="77777777" w:rsidR="00297824" w:rsidRDefault="00297824" w:rsidP="00297824">
      <w:pPr>
        <w:pStyle w:val="Heading4"/>
      </w:pPr>
      <w:r>
        <w:t xml:space="preserve">Deforestation causes </w:t>
      </w:r>
      <w:r w:rsidRPr="0027775B">
        <w:rPr>
          <w:u w:val="single"/>
        </w:rPr>
        <w:t>extinction</w:t>
      </w:r>
      <w:r>
        <w:t>.</w:t>
      </w:r>
    </w:p>
    <w:p w14:paraId="00C38063" w14:textId="77777777" w:rsidR="00297824" w:rsidRPr="001C29B7" w:rsidRDefault="00297824" w:rsidP="00297824">
      <w:r w:rsidRPr="001C29B7">
        <w:rPr>
          <w:rStyle w:val="Style13ptBold"/>
        </w:rPr>
        <w:t>Cross 20</w:t>
      </w:r>
      <w:r>
        <w:t xml:space="preserve"> [</w:t>
      </w:r>
      <w:r w:rsidRPr="001C29B7">
        <w:t>Daniel T Cross</w:t>
      </w:r>
      <w:r>
        <w:t>, citing</w:t>
      </w:r>
      <w:r w:rsidRPr="00130520">
        <w:t xml:space="preserve"> Mauro Bologna</w:t>
      </w:r>
      <w:r>
        <w:t xml:space="preserve">, professor @ the </w:t>
      </w:r>
      <w:r w:rsidRPr="00130520">
        <w:t>University of Tarapacá</w:t>
      </w:r>
      <w:r>
        <w:t>, “</w:t>
      </w:r>
      <w:r w:rsidRPr="001C29B7">
        <w:t>Continued deforestation will doom us all, experts warn</w:t>
      </w:r>
      <w:r>
        <w:t xml:space="preserve">,” 07/30/20, </w:t>
      </w:r>
      <w:r w:rsidRPr="001C29B7">
        <w:rPr>
          <w:i/>
          <w:iCs/>
        </w:rPr>
        <w:t>Sustainability Times</w:t>
      </w:r>
      <w:r>
        <w:t xml:space="preserve">, </w:t>
      </w:r>
      <w:r w:rsidRPr="001C29B7">
        <w:t>https://www.sustainability-times.com/environmental-protection/continued-deforestation-will-doom-us-all-experts-warn/</w:t>
      </w:r>
      <w:r>
        <w:t>, Accessed: 04/20/21, EA]</w:t>
      </w:r>
    </w:p>
    <w:p w14:paraId="6720F5F5" w14:textId="77777777" w:rsidR="00297824" w:rsidRPr="005D6FDF" w:rsidRDefault="00297824" w:rsidP="00297824">
      <w:pPr>
        <w:rPr>
          <w:sz w:val="16"/>
        </w:rPr>
      </w:pPr>
      <w:r w:rsidRPr="005D6FDF">
        <w:rPr>
          <w:sz w:val="16"/>
        </w:rPr>
        <w:t xml:space="preserve">Even as the planet’s population continues to grow apace, its forests are being cut down to make way for more grazing land, more farmland and more development. </w:t>
      </w:r>
      <w:r w:rsidRPr="00726E7D">
        <w:rPr>
          <w:rStyle w:val="StyleUnderline"/>
        </w:rPr>
        <w:t xml:space="preserve">Forests are </w:t>
      </w:r>
      <w:r w:rsidRPr="00726E7D">
        <w:rPr>
          <w:rStyle w:val="Emphasis"/>
        </w:rPr>
        <w:t>finite</w:t>
      </w:r>
      <w:r w:rsidRPr="005D6FDF">
        <w:rPr>
          <w:rStyle w:val="StyleUnderline"/>
        </w:rPr>
        <w:t xml:space="preserve"> </w:t>
      </w:r>
      <w:r w:rsidRPr="005D6FDF">
        <w:rPr>
          <w:rStyle w:val="Emphasis"/>
        </w:rPr>
        <w:t>resources</w:t>
      </w:r>
      <w:r w:rsidRPr="005D6FDF">
        <w:rPr>
          <w:rStyle w:val="StyleUnderline"/>
        </w:rPr>
        <w:t xml:space="preserve"> and once</w:t>
      </w:r>
      <w:r w:rsidRPr="005D6FDF">
        <w:rPr>
          <w:sz w:val="16"/>
        </w:rPr>
        <w:t xml:space="preserve"> they are </w:t>
      </w:r>
      <w:r w:rsidRPr="005D6FDF">
        <w:rPr>
          <w:rStyle w:val="StyleUnderline"/>
        </w:rPr>
        <w:t>gone</w:t>
      </w:r>
      <w:r w:rsidRPr="005D6FDF">
        <w:rPr>
          <w:sz w:val="16"/>
        </w:rPr>
        <w:t xml:space="preserve"> they </w:t>
      </w:r>
      <w:r w:rsidRPr="005D6FDF">
        <w:rPr>
          <w:rStyle w:val="StyleUnderline"/>
        </w:rPr>
        <w:t xml:space="preserve">are </w:t>
      </w:r>
      <w:r w:rsidRPr="005D6FDF">
        <w:rPr>
          <w:rStyle w:val="Emphasis"/>
        </w:rPr>
        <w:t>gone for good</w:t>
      </w:r>
      <w:r w:rsidRPr="005D6FDF">
        <w:rPr>
          <w:rStyle w:val="StyleUnderline"/>
        </w:rPr>
        <w:t>.</w:t>
      </w:r>
      <w:r w:rsidRPr="005D6FDF">
        <w:rPr>
          <w:sz w:val="16"/>
        </w:rPr>
        <w:t xml:space="preserve"> That is why halting deforestation worldwide is a high priority.</w:t>
      </w:r>
    </w:p>
    <w:p w14:paraId="7688A758" w14:textId="77777777" w:rsidR="00297824" w:rsidRPr="005D6FDF" w:rsidRDefault="00297824" w:rsidP="00297824">
      <w:pPr>
        <w:rPr>
          <w:sz w:val="16"/>
          <w:szCs w:val="16"/>
        </w:rPr>
      </w:pPr>
      <w:r w:rsidRPr="005D6FDF">
        <w:rPr>
          <w:sz w:val="16"/>
          <w:szCs w:val="16"/>
        </w:rPr>
        <w:t>Earth’s forest cover is at slightly over 4 billion hectares and continues to decrease, according to a new report by the Food and Agriculture Organization of the United Nations. Rampant deforestation has led to the loss of 420 million hectares in just four decades, mainly in Africa and South America.</w:t>
      </w:r>
    </w:p>
    <w:p w14:paraId="7388E37C" w14:textId="77777777" w:rsidR="00297824" w:rsidRPr="005D6FDF" w:rsidRDefault="00297824" w:rsidP="00297824">
      <w:pPr>
        <w:rPr>
          <w:sz w:val="16"/>
          <w:szCs w:val="16"/>
        </w:rPr>
      </w:pPr>
      <w:r w:rsidRPr="005D6FDF">
        <w:rPr>
          <w:sz w:val="16"/>
          <w:szCs w:val="16"/>
        </w:rPr>
        <w:t>“The top countries for average annual net losses of forest area over the last 10 years are Brazil, the Democratic Republic of the Congo, Indonesia, Angola, Tanzania, Paraguay, Myanmar, Cambodia, Bolivia and Mozambique,” FAO notes.</w:t>
      </w:r>
    </w:p>
    <w:p w14:paraId="658C0A73" w14:textId="77777777" w:rsidR="00297824" w:rsidRPr="005D6FDF" w:rsidRDefault="00297824" w:rsidP="00297824">
      <w:pPr>
        <w:rPr>
          <w:sz w:val="16"/>
          <w:szCs w:val="16"/>
        </w:rPr>
      </w:pPr>
      <w:r w:rsidRPr="005D6FDF">
        <w:rPr>
          <w:sz w:val="16"/>
          <w:szCs w:val="16"/>
        </w:rPr>
        <w:t>“However, there is good news as the rate of forest loss has declined substantially over the past three decades,” the UN agency adds. “The annual rate of deforestation was estimated at 10 million hectares between 2015-2020, compared with 12 million during 2010-2015. The area of forest under protection has also reached roughly 726 million hectares: nearly 200 million more than in 1990.”</w:t>
      </w:r>
    </w:p>
    <w:p w14:paraId="4879C81A" w14:textId="77777777" w:rsidR="00297824" w:rsidRPr="005D6FDF" w:rsidRDefault="00297824" w:rsidP="00297824">
      <w:pPr>
        <w:rPr>
          <w:sz w:val="16"/>
        </w:rPr>
      </w:pPr>
      <w:r w:rsidRPr="005D6FDF">
        <w:rPr>
          <w:sz w:val="16"/>
        </w:rPr>
        <w:t xml:space="preserve">Yet </w:t>
      </w:r>
      <w:r w:rsidRPr="00726E7D">
        <w:rPr>
          <w:rStyle w:val="StyleUnderline"/>
        </w:rPr>
        <w:t>unless we stop cutting</w:t>
      </w:r>
      <w:r w:rsidRPr="005D6FDF">
        <w:rPr>
          <w:rStyle w:val="StyleUnderline"/>
        </w:rPr>
        <w:t xml:space="preserve"> down forests at</w:t>
      </w:r>
      <w:r w:rsidRPr="005D6FDF">
        <w:rPr>
          <w:sz w:val="16"/>
        </w:rPr>
        <w:t xml:space="preserve"> </w:t>
      </w:r>
      <w:r w:rsidRPr="005D6FDF">
        <w:rPr>
          <w:rStyle w:val="Emphasis"/>
        </w:rPr>
        <w:t>anything like current rates</w:t>
      </w:r>
      <w:r w:rsidRPr="005D6FDF">
        <w:rPr>
          <w:rStyle w:val="StyleUnderline"/>
        </w:rPr>
        <w:t xml:space="preserve">, our </w:t>
      </w:r>
      <w:r w:rsidRPr="005D6FDF">
        <w:rPr>
          <w:rStyle w:val="Emphasis"/>
        </w:rPr>
        <w:t xml:space="preserve">entire </w:t>
      </w:r>
      <w:r w:rsidRPr="00FF78C2">
        <w:rPr>
          <w:rStyle w:val="Emphasis"/>
          <w:highlight w:val="cyan"/>
        </w:rPr>
        <w:t>global civilization could</w:t>
      </w:r>
      <w:r w:rsidRPr="005D6FDF">
        <w:rPr>
          <w:sz w:val="16"/>
        </w:rPr>
        <w:t xml:space="preserve"> well </w:t>
      </w:r>
      <w:r w:rsidRPr="00FF78C2">
        <w:rPr>
          <w:rStyle w:val="Emphasis"/>
          <w:highlight w:val="cyan"/>
        </w:rPr>
        <w:t>be doomed</w:t>
      </w:r>
      <w:r w:rsidRPr="005D6FDF">
        <w:rPr>
          <w:rStyle w:val="Emphasis"/>
        </w:rPr>
        <w:t xml:space="preserve"> </w:t>
      </w:r>
      <w:r w:rsidRPr="00726E7D">
        <w:rPr>
          <w:rStyle w:val="Emphasis"/>
        </w:rPr>
        <w:t>within</w:t>
      </w:r>
      <w:r w:rsidRPr="005D6FDF">
        <w:rPr>
          <w:sz w:val="16"/>
        </w:rPr>
        <w:t xml:space="preserve"> just a few </w:t>
      </w:r>
      <w:r w:rsidRPr="00726E7D">
        <w:rPr>
          <w:rStyle w:val="Emphasis"/>
        </w:rPr>
        <w:t>decades</w:t>
      </w:r>
      <w:r w:rsidRPr="005D6FDF">
        <w:rPr>
          <w:sz w:val="16"/>
        </w:rPr>
        <w:t xml:space="preserve">, warn other experts. In a new study two theoretical physicists who specialize in complex systems argue that </w:t>
      </w:r>
      <w:r w:rsidRPr="005D6FDF">
        <w:rPr>
          <w:rStyle w:val="StyleUnderline"/>
        </w:rPr>
        <w:t xml:space="preserve">with diminished forests the planet </w:t>
      </w:r>
      <w:r w:rsidRPr="005D6FDF">
        <w:rPr>
          <w:rStyle w:val="Emphasis"/>
        </w:rPr>
        <w:t>will not be able to support</w:t>
      </w:r>
      <w:r w:rsidRPr="005D6FDF">
        <w:rPr>
          <w:sz w:val="16"/>
        </w:rPr>
        <w:t xml:space="preserve"> billions of </w:t>
      </w:r>
      <w:r w:rsidRPr="005D6FDF">
        <w:rPr>
          <w:rStyle w:val="Emphasis"/>
        </w:rPr>
        <w:t>people</w:t>
      </w:r>
      <w:r w:rsidRPr="005D6FDF">
        <w:rPr>
          <w:sz w:val="16"/>
        </w:rPr>
        <w:t>, which will be the death knell of human life as we have known it.</w:t>
      </w:r>
    </w:p>
    <w:p w14:paraId="02FE5D9F" w14:textId="77777777" w:rsidR="00297824" w:rsidRPr="005D6FDF" w:rsidRDefault="00297824" w:rsidP="00297824">
      <w:pPr>
        <w:rPr>
          <w:sz w:val="16"/>
        </w:rPr>
      </w:pPr>
      <w:r w:rsidRPr="005D6FDF">
        <w:rPr>
          <w:sz w:val="16"/>
        </w:rPr>
        <w:t>“</w:t>
      </w:r>
      <w:r w:rsidRPr="00FF78C2">
        <w:rPr>
          <w:rStyle w:val="StyleUnderline"/>
          <w:highlight w:val="cyan"/>
        </w:rPr>
        <w:t>Based on</w:t>
      </w:r>
      <w:r w:rsidRPr="005D6FDF">
        <w:rPr>
          <w:sz w:val="16"/>
        </w:rPr>
        <w:t xml:space="preserve"> the </w:t>
      </w:r>
      <w:r w:rsidRPr="00FF78C2">
        <w:rPr>
          <w:rStyle w:val="Emphasis"/>
          <w:highlight w:val="cyan"/>
        </w:rPr>
        <w:t>current</w:t>
      </w:r>
      <w:r w:rsidRPr="005D6FDF">
        <w:rPr>
          <w:rStyle w:val="Emphasis"/>
        </w:rPr>
        <w:t xml:space="preserve"> resource consumption</w:t>
      </w:r>
      <w:r w:rsidRPr="005D6FDF">
        <w:rPr>
          <w:sz w:val="16"/>
        </w:rPr>
        <w:t xml:space="preserve"> rates </w:t>
      </w:r>
      <w:r w:rsidRPr="005D6FDF">
        <w:rPr>
          <w:rStyle w:val="StyleUnderline"/>
        </w:rPr>
        <w:t>and</w:t>
      </w:r>
      <w:r w:rsidRPr="005D6FDF">
        <w:rPr>
          <w:sz w:val="16"/>
        </w:rPr>
        <w:t xml:space="preserve"> best estimate of technological rate </w:t>
      </w:r>
      <w:r w:rsidRPr="00FF78C2">
        <w:rPr>
          <w:rStyle w:val="Emphasis"/>
          <w:highlight w:val="cyan"/>
        </w:rPr>
        <w:t>growth</w:t>
      </w:r>
      <w:r w:rsidRPr="005D6FDF">
        <w:rPr>
          <w:sz w:val="16"/>
        </w:rPr>
        <w:t xml:space="preserve"> our study shows that </w:t>
      </w:r>
      <w:r w:rsidRPr="00726E7D">
        <w:rPr>
          <w:rStyle w:val="StyleUnderline"/>
        </w:rPr>
        <w:t>we have</w:t>
      </w:r>
      <w:r w:rsidRPr="005D6FDF">
        <w:rPr>
          <w:sz w:val="16"/>
        </w:rPr>
        <w:t xml:space="preserve"> very low probability, </w:t>
      </w:r>
      <w:r w:rsidRPr="00726E7D">
        <w:rPr>
          <w:rStyle w:val="Emphasis"/>
        </w:rPr>
        <w:t>less than 10%</w:t>
      </w:r>
      <w:r w:rsidRPr="00970262">
        <w:rPr>
          <w:rStyle w:val="Emphasis"/>
        </w:rPr>
        <w:t xml:space="preserve"> in [the] most optimistic estimate</w:t>
      </w:r>
      <w:r w:rsidRPr="00726E7D">
        <w:rPr>
          <w:rStyle w:val="Emphasis"/>
        </w:rPr>
        <w:t>, to survive</w:t>
      </w:r>
      <w:r w:rsidRPr="005D6FDF">
        <w:rPr>
          <w:rStyle w:val="StyleUnderline"/>
        </w:rPr>
        <w:t xml:space="preserve"> without facing</w:t>
      </w:r>
      <w:r w:rsidRPr="005D6FDF">
        <w:rPr>
          <w:sz w:val="16"/>
        </w:rPr>
        <w:t xml:space="preserve"> a </w:t>
      </w:r>
      <w:r w:rsidRPr="005D6FDF">
        <w:rPr>
          <w:rStyle w:val="Emphasis"/>
        </w:rPr>
        <w:t>catastrophic collapse</w:t>
      </w:r>
      <w:r w:rsidRPr="005D6FDF">
        <w:rPr>
          <w:sz w:val="16"/>
        </w:rPr>
        <w:t>,” explain the two experts, Dr. Gerardo Aquino and Prof. Mauro Bologna.</w:t>
      </w:r>
    </w:p>
    <w:p w14:paraId="735A5DDF" w14:textId="77777777" w:rsidR="00297824" w:rsidRPr="005D6FDF" w:rsidRDefault="00297824" w:rsidP="00297824">
      <w:pPr>
        <w:rPr>
          <w:rStyle w:val="StyleUnderline"/>
        </w:rPr>
      </w:pPr>
      <w:r w:rsidRPr="005D6FDF">
        <w:rPr>
          <w:rStyle w:val="StyleUnderline"/>
        </w:rPr>
        <w:t>At current rates of deforestation</w:t>
      </w:r>
      <w:r w:rsidRPr="005D6FDF">
        <w:rPr>
          <w:sz w:val="16"/>
        </w:rPr>
        <w:t xml:space="preserve"> almost all </w:t>
      </w:r>
      <w:r w:rsidRPr="005D6FDF">
        <w:rPr>
          <w:rStyle w:val="StyleUnderline"/>
        </w:rPr>
        <w:t>the planet’s forests will</w:t>
      </w:r>
      <w:r w:rsidRPr="005D6FDF">
        <w:rPr>
          <w:sz w:val="16"/>
        </w:rPr>
        <w:t xml:space="preserve"> have </w:t>
      </w:r>
      <w:r w:rsidRPr="005D6FDF">
        <w:rPr>
          <w:rStyle w:val="StyleUnderline"/>
        </w:rPr>
        <w:t>be</w:t>
      </w:r>
      <w:r w:rsidRPr="005D6FDF">
        <w:rPr>
          <w:sz w:val="16"/>
        </w:rPr>
        <w:t xml:space="preserve">en </w:t>
      </w:r>
      <w:r w:rsidRPr="005D6FDF">
        <w:rPr>
          <w:rStyle w:val="StyleUnderline"/>
        </w:rPr>
        <w:t>felled</w:t>
      </w:r>
      <w:r w:rsidRPr="005D6FDF">
        <w:rPr>
          <w:rStyle w:val="Emphasis"/>
        </w:rPr>
        <w:t xml:space="preserve"> within</w:t>
      </w:r>
      <w:r w:rsidRPr="005D6FDF">
        <w:rPr>
          <w:sz w:val="16"/>
        </w:rPr>
        <w:t xml:space="preserve"> one or two </w:t>
      </w:r>
      <w:r w:rsidRPr="005D6FDF">
        <w:rPr>
          <w:rStyle w:val="Emphasis"/>
        </w:rPr>
        <w:t>centuries</w:t>
      </w:r>
      <w:r w:rsidRPr="005D6FDF">
        <w:rPr>
          <w:sz w:val="16"/>
        </w:rPr>
        <w:t xml:space="preserve">, they point out. Before human civilizations came on the scene the planet was covered in 60 million square kilometers of forest, yet that rate has plummeted to 40 million square kilometers. And </w:t>
      </w:r>
      <w:r w:rsidRPr="005D6FDF">
        <w:rPr>
          <w:rStyle w:val="StyleUnderline"/>
        </w:rPr>
        <w:t xml:space="preserve">many of the remaining </w:t>
      </w:r>
      <w:r w:rsidRPr="00970262">
        <w:rPr>
          <w:rStyle w:val="StyleUnderline"/>
        </w:rPr>
        <w:t>forests</w:t>
      </w:r>
      <w:r w:rsidRPr="005D6FDF">
        <w:rPr>
          <w:rStyle w:val="StyleUnderline"/>
        </w:rPr>
        <w:t xml:space="preserve"> have been </w:t>
      </w:r>
      <w:r w:rsidRPr="005D6FDF">
        <w:rPr>
          <w:rStyle w:val="Emphasis"/>
        </w:rPr>
        <w:t>badly thinned</w:t>
      </w:r>
      <w:r w:rsidRPr="005D6FDF">
        <w:rPr>
          <w:rStyle w:val="StyleUnderline"/>
        </w:rPr>
        <w:t xml:space="preserve"> and </w:t>
      </w:r>
      <w:r w:rsidRPr="005D6FDF">
        <w:rPr>
          <w:rStyle w:val="Emphasis"/>
        </w:rPr>
        <w:t>fragmented</w:t>
      </w:r>
      <w:r w:rsidRPr="005D6FDF">
        <w:rPr>
          <w:rStyle w:val="StyleUnderline"/>
        </w:rPr>
        <w:t>.</w:t>
      </w:r>
    </w:p>
    <w:p w14:paraId="6CD02E4B" w14:textId="77777777" w:rsidR="00297824" w:rsidRPr="005D6FDF" w:rsidRDefault="00297824" w:rsidP="00297824">
      <w:pPr>
        <w:rPr>
          <w:sz w:val="16"/>
        </w:rPr>
      </w:pPr>
      <w:r w:rsidRPr="005D6FDF">
        <w:rPr>
          <w:sz w:val="16"/>
        </w:rPr>
        <w:t xml:space="preserve">“Calculations show that, </w:t>
      </w:r>
      <w:r w:rsidRPr="005D6FDF">
        <w:rPr>
          <w:rStyle w:val="StyleUnderline"/>
        </w:rPr>
        <w:t>maintaining</w:t>
      </w:r>
      <w:r w:rsidRPr="005D6FDF">
        <w:rPr>
          <w:sz w:val="16"/>
        </w:rPr>
        <w:t xml:space="preserve"> the actual rate of population growth and</w:t>
      </w:r>
      <w:r w:rsidRPr="005D6FDF">
        <w:rPr>
          <w:rStyle w:val="StyleUnderline"/>
        </w:rPr>
        <w:t xml:space="preserve"> resource consumption</w:t>
      </w:r>
      <w:r w:rsidRPr="005D6FDF">
        <w:rPr>
          <w:sz w:val="16"/>
        </w:rPr>
        <w:t xml:space="preserve">, in particular forest consumption, </w:t>
      </w:r>
      <w:r w:rsidRPr="005D6FDF">
        <w:rPr>
          <w:rStyle w:val="StyleUnderline"/>
        </w:rPr>
        <w:t xml:space="preserve">we have a few decades left before </w:t>
      </w:r>
      <w:r w:rsidRPr="005D6FDF">
        <w:rPr>
          <w:sz w:val="16"/>
        </w:rPr>
        <w:t xml:space="preserve">an </w:t>
      </w:r>
      <w:r w:rsidRPr="005D6FDF">
        <w:rPr>
          <w:rStyle w:val="Emphasis"/>
        </w:rPr>
        <w:t>irreversible collapse of our civilization</w:t>
      </w:r>
      <w:r w:rsidRPr="005D6FDF">
        <w:rPr>
          <w:sz w:val="16"/>
        </w:rPr>
        <w:t>,” warn Aquino and Bologna.</w:t>
      </w:r>
    </w:p>
    <w:p w14:paraId="098CF4F3" w14:textId="77777777" w:rsidR="00297824" w:rsidRPr="005D6FDF" w:rsidRDefault="00297824" w:rsidP="00297824">
      <w:pPr>
        <w:rPr>
          <w:sz w:val="16"/>
        </w:rPr>
      </w:pPr>
      <w:r w:rsidRPr="005D6FDF">
        <w:rPr>
          <w:sz w:val="16"/>
        </w:rPr>
        <w:t xml:space="preserve">Because </w:t>
      </w:r>
      <w:r w:rsidRPr="00FF78C2">
        <w:rPr>
          <w:rStyle w:val="StyleUnderline"/>
          <w:highlight w:val="cyan"/>
        </w:rPr>
        <w:t xml:space="preserve">forests play key roles in </w:t>
      </w:r>
      <w:r w:rsidRPr="00FF78C2">
        <w:rPr>
          <w:rStyle w:val="Emphasis"/>
          <w:highlight w:val="cyan"/>
        </w:rPr>
        <w:t>biod</w:t>
      </w:r>
      <w:r w:rsidRPr="005D6FDF">
        <w:rPr>
          <w:rStyle w:val="Emphasis"/>
        </w:rPr>
        <w:t xml:space="preserve">iversity, </w:t>
      </w:r>
      <w:r w:rsidRPr="00FF78C2">
        <w:rPr>
          <w:rStyle w:val="Emphasis"/>
          <w:highlight w:val="cyan"/>
        </w:rPr>
        <w:t>oxygen</w:t>
      </w:r>
      <w:r w:rsidRPr="005D6FDF">
        <w:rPr>
          <w:rStyle w:val="Emphasis"/>
        </w:rPr>
        <w:t xml:space="preserve"> production, </w:t>
      </w:r>
      <w:r w:rsidRPr="00FF78C2">
        <w:rPr>
          <w:rStyle w:val="Emphasis"/>
          <w:highlight w:val="cyan"/>
        </w:rPr>
        <w:t>soil</w:t>
      </w:r>
      <w:r w:rsidRPr="005D6FDF">
        <w:rPr>
          <w:rStyle w:val="Emphasis"/>
        </w:rPr>
        <w:t xml:space="preserve"> conservation, </w:t>
      </w:r>
      <w:r w:rsidRPr="00FF78C2">
        <w:rPr>
          <w:rStyle w:val="Emphasis"/>
          <w:highlight w:val="cyan"/>
        </w:rPr>
        <w:t>water</w:t>
      </w:r>
      <w:r w:rsidRPr="005D6FDF">
        <w:rPr>
          <w:rStyle w:val="Emphasis"/>
        </w:rPr>
        <w:t xml:space="preserve"> cycle regulation</w:t>
      </w:r>
      <w:r w:rsidRPr="005D6FDF">
        <w:rPr>
          <w:rStyle w:val="StyleUnderline"/>
        </w:rPr>
        <w:t xml:space="preserve"> </w:t>
      </w:r>
      <w:r w:rsidRPr="00FF78C2">
        <w:rPr>
          <w:rStyle w:val="StyleUnderline"/>
          <w:highlight w:val="cyan"/>
        </w:rPr>
        <w:t xml:space="preserve">and </w:t>
      </w:r>
      <w:r w:rsidRPr="00FF78C2">
        <w:rPr>
          <w:rStyle w:val="Emphasis"/>
          <w:highlight w:val="cyan"/>
        </w:rPr>
        <w:t>food</w:t>
      </w:r>
      <w:r w:rsidRPr="005D6FDF">
        <w:rPr>
          <w:rStyle w:val="StyleUnderline"/>
        </w:rPr>
        <w:t xml:space="preserve"> </w:t>
      </w:r>
      <w:r w:rsidRPr="005D6FDF">
        <w:rPr>
          <w:rStyle w:val="Emphasis"/>
        </w:rPr>
        <w:t>systems</w:t>
      </w:r>
      <w:r w:rsidRPr="005D6FDF">
        <w:rPr>
          <w:sz w:val="16"/>
        </w:rPr>
        <w:t xml:space="preserve">, </w:t>
      </w:r>
      <w:r w:rsidRPr="005D6FDF">
        <w:rPr>
          <w:rStyle w:val="StyleUnderline"/>
        </w:rPr>
        <w:t xml:space="preserve">significant </w:t>
      </w:r>
      <w:r w:rsidRPr="00FF78C2">
        <w:rPr>
          <w:rStyle w:val="StyleUnderline"/>
          <w:highlight w:val="cyan"/>
        </w:rPr>
        <w:t>losses</w:t>
      </w:r>
      <w:r w:rsidRPr="005D6FDF">
        <w:rPr>
          <w:rStyle w:val="StyleUnderline"/>
        </w:rPr>
        <w:t xml:space="preserve"> in them will trigger a </w:t>
      </w:r>
      <w:r w:rsidRPr="00FF78C2">
        <w:rPr>
          <w:rStyle w:val="Emphasis"/>
          <w:highlight w:val="cyan"/>
        </w:rPr>
        <w:t>cascade</w:t>
      </w:r>
      <w:r w:rsidRPr="005D6FDF">
        <w:rPr>
          <w:rStyle w:val="Emphasis"/>
        </w:rPr>
        <w:t xml:space="preserve"> of environmental </w:t>
      </w:r>
      <w:r w:rsidRPr="00FF78C2">
        <w:rPr>
          <w:rStyle w:val="Emphasis"/>
          <w:highlight w:val="cyan"/>
        </w:rPr>
        <w:t>effects</w:t>
      </w:r>
      <w:r w:rsidRPr="005D6FDF">
        <w:rPr>
          <w:rStyle w:val="StyleUnderline"/>
        </w:rPr>
        <w:t xml:space="preserve"> that will </w:t>
      </w:r>
      <w:r w:rsidRPr="00FF78C2">
        <w:rPr>
          <w:rStyle w:val="StyleUnderline"/>
          <w:highlight w:val="cyan"/>
        </w:rPr>
        <w:t>lead to</w:t>
      </w:r>
      <w:r w:rsidRPr="005D6FDF">
        <w:rPr>
          <w:rStyle w:val="StyleUnderline"/>
        </w:rPr>
        <w:t xml:space="preserve"> </w:t>
      </w:r>
      <w:r w:rsidRPr="005D6FDF">
        <w:rPr>
          <w:rStyle w:val="Emphasis"/>
        </w:rPr>
        <w:t>civilizational</w:t>
      </w:r>
      <w:r w:rsidRPr="005D6FDF">
        <w:rPr>
          <w:rStyle w:val="StyleUnderline"/>
        </w:rPr>
        <w:t xml:space="preserve"> </w:t>
      </w:r>
      <w:r w:rsidRPr="005D6FDF">
        <w:rPr>
          <w:rStyle w:val="Emphasis"/>
        </w:rPr>
        <w:t>collapse</w:t>
      </w:r>
      <w:r w:rsidRPr="005D6FDF">
        <w:rPr>
          <w:rStyle w:val="StyleUnderline"/>
        </w:rPr>
        <w:t xml:space="preserve"> and</w:t>
      </w:r>
      <w:r w:rsidRPr="005D6FDF">
        <w:rPr>
          <w:sz w:val="16"/>
        </w:rPr>
        <w:t xml:space="preserve"> the possible </w:t>
      </w:r>
      <w:r w:rsidRPr="00FF78C2">
        <w:rPr>
          <w:rStyle w:val="Emphasis"/>
          <w:highlight w:val="cyan"/>
        </w:rPr>
        <w:t>extinction</w:t>
      </w:r>
      <w:r w:rsidRPr="005D6FDF">
        <w:rPr>
          <w:rStyle w:val="StyleUnderline"/>
        </w:rPr>
        <w:t xml:space="preserve"> of humanity</w:t>
      </w:r>
      <w:r w:rsidRPr="005D6FDF">
        <w:rPr>
          <w:sz w:val="16"/>
        </w:rPr>
        <w:t>, at least in its current form.</w:t>
      </w:r>
    </w:p>
    <w:p w14:paraId="7F9DD1EF" w14:textId="77777777" w:rsidR="00297824" w:rsidRPr="00E9616C" w:rsidRDefault="00297824" w:rsidP="00297824">
      <w:pPr>
        <w:rPr>
          <w:u w:val="single"/>
        </w:rPr>
      </w:pPr>
      <w:r w:rsidRPr="005D6FDF">
        <w:rPr>
          <w:sz w:val="16"/>
        </w:rPr>
        <w:t>“</w:t>
      </w:r>
      <w:r w:rsidRPr="005D6FDF">
        <w:rPr>
          <w:rStyle w:val="StyleUnderline"/>
        </w:rPr>
        <w:t>[I]t is</w:t>
      </w:r>
      <w:r w:rsidRPr="005D6FDF">
        <w:rPr>
          <w:sz w:val="16"/>
        </w:rPr>
        <w:t xml:space="preserve"> highly </w:t>
      </w:r>
      <w:r w:rsidRPr="005D6FDF">
        <w:rPr>
          <w:rStyle w:val="StyleUnderline"/>
        </w:rPr>
        <w:t xml:space="preserve">unlikely to </w:t>
      </w:r>
      <w:r w:rsidRPr="005D6FDF">
        <w:rPr>
          <w:rStyle w:val="Emphasis"/>
        </w:rPr>
        <w:t>imagine</w:t>
      </w:r>
      <w:r w:rsidRPr="005D6FDF">
        <w:rPr>
          <w:sz w:val="16"/>
        </w:rPr>
        <w:t xml:space="preserve"> the </w:t>
      </w:r>
      <w:r w:rsidRPr="005D6FDF">
        <w:rPr>
          <w:rStyle w:val="Emphasis"/>
        </w:rPr>
        <w:t>survival</w:t>
      </w:r>
      <w:r w:rsidRPr="005D6FDF">
        <w:rPr>
          <w:sz w:val="16"/>
        </w:rPr>
        <w:t xml:space="preserve"> of many species, including ours, </w:t>
      </w:r>
      <w:r w:rsidRPr="005D6FDF">
        <w:rPr>
          <w:rStyle w:val="StyleUnderline"/>
        </w:rPr>
        <w:t>on Earth without [forests]</w:t>
      </w:r>
      <w:r w:rsidRPr="005D6FDF">
        <w:rPr>
          <w:sz w:val="16"/>
        </w:rPr>
        <w:t xml:space="preserve">,” the the physicists argue. “The </w:t>
      </w:r>
      <w:r w:rsidRPr="005D6FDF">
        <w:rPr>
          <w:rStyle w:val="StyleUnderline"/>
        </w:rPr>
        <w:t>progressive degradation of the environment due to deforestation would heavily affect human society and</w:t>
      </w:r>
      <w:r w:rsidRPr="005D6FDF">
        <w:rPr>
          <w:sz w:val="16"/>
        </w:rPr>
        <w:t xml:space="preserve"> consequently </w:t>
      </w:r>
      <w:r w:rsidRPr="005D6FDF">
        <w:rPr>
          <w:rStyle w:val="StyleUnderline"/>
        </w:rPr>
        <w:t xml:space="preserve">the human </w:t>
      </w:r>
      <w:r w:rsidRPr="00FF78C2">
        <w:rPr>
          <w:rStyle w:val="StyleUnderline"/>
          <w:highlight w:val="cyan"/>
        </w:rPr>
        <w:t>collapse</w:t>
      </w:r>
      <w:r w:rsidRPr="005D6FDF">
        <w:rPr>
          <w:rStyle w:val="StyleUnderline"/>
        </w:rPr>
        <w:t xml:space="preserve"> would </w:t>
      </w:r>
      <w:r w:rsidRPr="00FF78C2">
        <w:rPr>
          <w:rStyle w:val="Emphasis"/>
          <w:highlight w:val="cyan"/>
        </w:rPr>
        <w:t>start</w:t>
      </w:r>
      <w:r w:rsidRPr="005D6FDF">
        <w:rPr>
          <w:rStyle w:val="StyleUnderline"/>
        </w:rPr>
        <w:t xml:space="preserve"> </w:t>
      </w:r>
      <w:r w:rsidRPr="005D6FDF">
        <w:rPr>
          <w:rStyle w:val="Emphasis"/>
        </w:rPr>
        <w:t>much</w:t>
      </w:r>
      <w:r w:rsidRPr="005D6FDF">
        <w:rPr>
          <w:rStyle w:val="StyleUnderline"/>
        </w:rPr>
        <w:t xml:space="preserve"> </w:t>
      </w:r>
      <w:r w:rsidRPr="00FF78C2">
        <w:rPr>
          <w:rStyle w:val="Emphasis"/>
          <w:highlight w:val="cyan"/>
        </w:rPr>
        <w:t>earlier</w:t>
      </w:r>
      <w:r w:rsidRPr="005D6FDF">
        <w:rPr>
          <w:sz w:val="16"/>
        </w:rPr>
        <w:t xml:space="preserve">” </w:t>
      </w:r>
      <w:r w:rsidRPr="00FF78C2">
        <w:rPr>
          <w:rStyle w:val="StyleUnderline"/>
          <w:highlight w:val="cyan"/>
        </w:rPr>
        <w:t>than</w:t>
      </w:r>
      <w:r w:rsidRPr="005D6FDF">
        <w:rPr>
          <w:rStyle w:val="StyleUnderline"/>
        </w:rPr>
        <w:t xml:space="preserve"> the </w:t>
      </w:r>
      <w:r w:rsidRPr="00FF78C2">
        <w:rPr>
          <w:rStyle w:val="StyleUnderline"/>
          <w:highlight w:val="cyan"/>
        </w:rPr>
        <w:t>final disappearance</w:t>
      </w:r>
      <w:r w:rsidRPr="005D6FDF">
        <w:rPr>
          <w:rStyle w:val="StyleUnderline"/>
        </w:rPr>
        <w:t xml:space="preserve"> of forests.</w:t>
      </w:r>
    </w:p>
    <w:p w14:paraId="648BBED9" w14:textId="77777777" w:rsidR="00297824" w:rsidRPr="00092744" w:rsidRDefault="00297824" w:rsidP="00297824">
      <w:pPr>
        <w:pStyle w:val="Heading4"/>
      </w:pPr>
      <w:r>
        <w:t xml:space="preserve">So do </w:t>
      </w:r>
      <w:r w:rsidRPr="0027775B">
        <w:rPr>
          <w:u w:val="single"/>
        </w:rPr>
        <w:t>chemical emissions</w:t>
      </w:r>
      <w:r>
        <w:t>.</w:t>
      </w:r>
    </w:p>
    <w:p w14:paraId="602582F1" w14:textId="77777777" w:rsidR="00297824" w:rsidRPr="00092744" w:rsidRDefault="00297824" w:rsidP="00297824">
      <w:pPr>
        <w:rPr>
          <w:rFonts w:eastAsia="Times New Roman" w:cs="Times New Roman"/>
        </w:rPr>
      </w:pPr>
      <w:r w:rsidRPr="00084666">
        <w:rPr>
          <w:rStyle w:val="Style13ptBold"/>
        </w:rPr>
        <w:t>Cribb 17</w:t>
      </w:r>
      <w:r>
        <w:t xml:space="preserve"> [</w:t>
      </w:r>
      <w:r w:rsidRPr="00037BCB">
        <w:t xml:space="preserve">Julian </w:t>
      </w:r>
      <w:r w:rsidRPr="00084666">
        <w:t>Cribb</w:t>
      </w:r>
      <w:r>
        <w:t>,</w:t>
      </w:r>
      <w:r w:rsidRPr="00037BCB">
        <w:t xml:space="preserve"> Fellow of the Australian Academy of Technological Sciences and Engineering</w:t>
      </w:r>
      <w:r>
        <w:t xml:space="preserve">, </w:t>
      </w:r>
      <w:r w:rsidRPr="00037BCB">
        <w:t>“</w:t>
      </w:r>
      <w:r w:rsidRPr="00084666">
        <w:t>Surviving the 21st Centur</w:t>
      </w:r>
      <w:r>
        <w:t>y</w:t>
      </w:r>
      <w:r w:rsidRPr="00037BCB">
        <w:t xml:space="preserve">,” </w:t>
      </w:r>
      <w:r>
        <w:t xml:space="preserve">2017, Springer, </w:t>
      </w:r>
      <w:r>
        <w:rPr>
          <w:rFonts w:eastAsia="Times New Roman" w:cs="Times New Roman"/>
        </w:rPr>
        <w:t>pp. 116-117, EA]</w:t>
      </w:r>
    </w:p>
    <w:p w14:paraId="1A1D37E9" w14:textId="77777777" w:rsidR="00297824" w:rsidRPr="0027775B" w:rsidRDefault="00297824" w:rsidP="00297824">
      <w:pPr>
        <w:rPr>
          <w:sz w:val="16"/>
          <w:szCs w:val="16"/>
        </w:rPr>
      </w:pPr>
      <w:r w:rsidRPr="0027775B">
        <w:rPr>
          <w:sz w:val="16"/>
          <w:szCs w:val="16"/>
        </w:rPr>
        <w:t xml:space="preserve">Chemical Extinction </w:t>
      </w:r>
    </w:p>
    <w:p w14:paraId="6DF6AFBF" w14:textId="77777777" w:rsidR="00297824" w:rsidRPr="0027775B" w:rsidRDefault="00297824" w:rsidP="00297824">
      <w:pPr>
        <w:rPr>
          <w:rStyle w:val="StyleUnderline"/>
        </w:rPr>
      </w:pPr>
      <w:r w:rsidRPr="0027775B">
        <w:rPr>
          <w:sz w:val="16"/>
        </w:rPr>
        <w:t xml:space="preserve">Two billion years ago, excessive production of one particular poisonous chemical by the inhabitants of Earth caused a colossal die-off and threatened the extermination of all life. That chemical was oxygen and it was excreted by the blue-green algae which then dominated the planet, as part of their photosynthetic processes. After several hundred million of years, the planet’s physical ability to soak up the surplus O2 in iron formations, oceans and sediments had reached saturation and the gas began to poison the existing life. This event was known as the ‘oxygen holocaust’, and is probably the nearest life on Earth has ever come to complete disaster before the present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takehome learning from this brush with total annihilation is that </w:t>
      </w:r>
      <w:r w:rsidRPr="00FF78C2">
        <w:rPr>
          <w:rStyle w:val="StyleUnderline"/>
          <w:highlight w:val="cyan"/>
        </w:rPr>
        <w:t>it is possible</w:t>
      </w:r>
      <w:r w:rsidRPr="00E9616C">
        <w:rPr>
          <w:rStyle w:val="StyleUnderline"/>
        </w:rPr>
        <w:t xml:space="preserve"> for living creatures </w:t>
      </w:r>
      <w:r w:rsidRPr="00FF78C2">
        <w:rPr>
          <w:rStyle w:val="StyleUnderline"/>
          <w:highlight w:val="cyan"/>
        </w:rPr>
        <w:t xml:space="preserve">to </w:t>
      </w:r>
      <w:r w:rsidRPr="00FF78C2">
        <w:rPr>
          <w:rStyle w:val="Emphasis"/>
          <w:highlight w:val="cyan"/>
        </w:rPr>
        <w:t xml:space="preserve">pollute </w:t>
      </w:r>
      <w:r w:rsidRPr="00E9616C">
        <w:rPr>
          <w:rStyle w:val="Emphasis"/>
        </w:rPr>
        <w:t xml:space="preserve">themselves </w:t>
      </w:r>
      <w:r w:rsidRPr="00FF78C2">
        <w:rPr>
          <w:rStyle w:val="Emphasis"/>
          <w:highlight w:val="cyan"/>
        </w:rPr>
        <w:t>into oblivion</w:t>
      </w:r>
      <w:r w:rsidRPr="0027775B">
        <w:rPr>
          <w:sz w:val="16"/>
        </w:rPr>
        <w:t xml:space="preserve">, </w:t>
      </w:r>
      <w:r w:rsidRPr="00E9616C">
        <w:rPr>
          <w:rStyle w:val="StyleUnderline"/>
        </w:rPr>
        <w:t>if they don’t take care to avoid it</w:t>
      </w:r>
      <w:r w:rsidRPr="0027775B">
        <w:rPr>
          <w:sz w:val="16"/>
        </w:rPr>
        <w:t xml:space="preserve"> or rapidly adapt to the new, toxic environment. </w:t>
      </w:r>
      <w:r w:rsidRPr="0027775B">
        <w:rPr>
          <w:rStyle w:val="StyleUnderline"/>
        </w:rPr>
        <w:t>It’s a message</w:t>
      </w:r>
      <w:r w:rsidRPr="0027775B">
        <w:rPr>
          <w:sz w:val="16"/>
        </w:rPr>
        <w:t xml:space="preserve"> that </w:t>
      </w:r>
      <w:r w:rsidRPr="0027775B">
        <w:rPr>
          <w:rStyle w:val="StyleUnderline"/>
        </w:rPr>
        <w:t xml:space="preserve">humans, with our colossal planetary chemical impact, would do well to ponder. </w:t>
      </w:r>
    </w:p>
    <w:p w14:paraId="2BC124E1" w14:textId="77777777" w:rsidR="00297824" w:rsidRPr="0027775B" w:rsidRDefault="00297824" w:rsidP="00297824">
      <w:pPr>
        <w:rPr>
          <w:sz w:val="16"/>
        </w:rPr>
      </w:pPr>
      <w:r w:rsidRPr="0027775B">
        <w:rPr>
          <w:sz w:val="16"/>
        </w:rPr>
        <w:t xml:space="preserve">While it is unlikely that human chemical emissions alone could reach such a volume and toxic state as to directly threaten our entire species with extinction (other than through carbon emissions in a runaway global warming event) or even the collapse of civilization, it is likely they will emerge as a serious contributing factor during the twenty-first century in combination with other factors such as war, climate change, pandemic disease and ecosystem breakdown. Credible ways in which </w:t>
      </w:r>
      <w:r w:rsidRPr="0027775B">
        <w:rPr>
          <w:rStyle w:val="StyleUnderline"/>
        </w:rPr>
        <w:t xml:space="preserve">man-made </w:t>
      </w:r>
      <w:r w:rsidRPr="00FF78C2">
        <w:rPr>
          <w:rStyle w:val="StyleUnderline"/>
          <w:highlight w:val="cyan"/>
        </w:rPr>
        <w:t>chemicals</w:t>
      </w:r>
      <w:r w:rsidRPr="0027775B">
        <w:rPr>
          <w:rStyle w:val="StyleUnderline"/>
        </w:rPr>
        <w:t xml:space="preserve"> might </w:t>
      </w:r>
      <w:r w:rsidRPr="00FF78C2">
        <w:rPr>
          <w:rStyle w:val="Emphasis"/>
          <w:highlight w:val="cyan"/>
        </w:rPr>
        <w:t>imperil the</w:t>
      </w:r>
      <w:r w:rsidRPr="0027775B">
        <w:rPr>
          <w:rStyle w:val="Emphasis"/>
        </w:rPr>
        <w:t xml:space="preserve"> human </w:t>
      </w:r>
      <w:r w:rsidRPr="00FF78C2">
        <w:rPr>
          <w:rStyle w:val="Emphasis"/>
          <w:highlight w:val="cyan"/>
        </w:rPr>
        <w:t>future</w:t>
      </w:r>
      <w:r w:rsidRPr="0027775B">
        <w:rPr>
          <w:rStyle w:val="Emphasis"/>
        </w:rPr>
        <w:t xml:space="preserve"> </w:t>
      </w:r>
      <w:r w:rsidRPr="0027775B">
        <w:rPr>
          <w:sz w:val="16"/>
        </w:rPr>
        <w:t xml:space="preserve">include: </w:t>
      </w:r>
    </w:p>
    <w:p w14:paraId="2BB09432" w14:textId="77777777" w:rsidR="00297824" w:rsidRPr="0027775B" w:rsidRDefault="00297824" w:rsidP="00297824">
      <w:pPr>
        <w:rPr>
          <w:rStyle w:val="StyleUnderline"/>
        </w:rPr>
      </w:pPr>
      <w:r w:rsidRPr="0027775B">
        <w:rPr>
          <w:sz w:val="16"/>
        </w:rPr>
        <w:t xml:space="preserve">• </w:t>
      </w:r>
      <w:r w:rsidRPr="00FF78C2">
        <w:rPr>
          <w:rStyle w:val="Emphasis"/>
          <w:highlight w:val="cyan"/>
        </w:rPr>
        <w:t>Undermining</w:t>
      </w:r>
      <w:r w:rsidRPr="0027775B">
        <w:rPr>
          <w:sz w:val="16"/>
        </w:rPr>
        <w:t xml:space="preserve"> the </w:t>
      </w:r>
      <w:r w:rsidRPr="00FF78C2">
        <w:rPr>
          <w:rStyle w:val="Emphasis"/>
          <w:highlight w:val="cyan"/>
        </w:rPr>
        <w:t>immune systems</w:t>
      </w:r>
      <w:r w:rsidRPr="0027775B">
        <w:rPr>
          <w:sz w:val="16"/>
        </w:rPr>
        <w:t xml:space="preserve">, physical and mental health of the population </w:t>
      </w:r>
      <w:r w:rsidRPr="0027775B">
        <w:rPr>
          <w:rStyle w:val="StyleUnderline"/>
        </w:rPr>
        <w:t xml:space="preserve">through growing exposure to toxins </w:t>
      </w:r>
    </w:p>
    <w:p w14:paraId="30320E71" w14:textId="77777777" w:rsidR="00297824" w:rsidRPr="0027775B" w:rsidRDefault="00297824" w:rsidP="00297824">
      <w:pPr>
        <w:rPr>
          <w:sz w:val="16"/>
        </w:rPr>
      </w:pPr>
      <w:r w:rsidRPr="0027775B">
        <w:rPr>
          <w:sz w:val="16"/>
        </w:rPr>
        <w:t xml:space="preserve">• </w:t>
      </w:r>
      <w:r w:rsidRPr="0027775B">
        <w:rPr>
          <w:rStyle w:val="StyleUnderline"/>
        </w:rPr>
        <w:t>Reducing the intelligence of</w:t>
      </w:r>
      <w:r w:rsidRPr="0027775B">
        <w:rPr>
          <w:sz w:val="16"/>
        </w:rPr>
        <w:t xml:space="preserve"> current and </w:t>
      </w:r>
      <w:r w:rsidRPr="0027775B">
        <w:rPr>
          <w:rStyle w:val="StyleUnderline"/>
        </w:rPr>
        <w:t>future generations through</w:t>
      </w:r>
      <w:r w:rsidRPr="0027775B">
        <w:rPr>
          <w:sz w:val="16"/>
        </w:rPr>
        <w:t xml:space="preserve"> the action of </w:t>
      </w:r>
      <w:r w:rsidRPr="0027775B">
        <w:rPr>
          <w:rStyle w:val="StyleUnderline"/>
        </w:rPr>
        <w:t xml:space="preserve">nerve poisons on the developing brains and central nervous systems of children, </w:t>
      </w:r>
      <w:r w:rsidRPr="00FF78C2">
        <w:rPr>
          <w:rStyle w:val="StyleUnderline"/>
          <w:highlight w:val="cyan"/>
        </w:rPr>
        <w:t xml:space="preserve">rendering humanity </w:t>
      </w:r>
      <w:r w:rsidRPr="00FF78C2">
        <w:rPr>
          <w:rStyle w:val="Emphasis"/>
          <w:highlight w:val="cyan"/>
        </w:rPr>
        <w:t>less able to solve</w:t>
      </w:r>
      <w:r w:rsidRPr="0027775B">
        <w:rPr>
          <w:sz w:val="16"/>
        </w:rPr>
        <w:t xml:space="preserve"> its </w:t>
      </w:r>
      <w:r w:rsidRPr="00FF78C2">
        <w:rPr>
          <w:rStyle w:val="Emphasis"/>
          <w:highlight w:val="cyan"/>
        </w:rPr>
        <w:t>problems</w:t>
      </w:r>
      <w:r w:rsidRPr="0027775B">
        <w:rPr>
          <w:rStyle w:val="StyleUnderline"/>
        </w:rPr>
        <w:t xml:space="preserve"> and </w:t>
      </w:r>
      <w:r w:rsidRPr="0027775B">
        <w:rPr>
          <w:rStyle w:val="Emphasis"/>
        </w:rPr>
        <w:t>adapt to major changes</w:t>
      </w:r>
      <w:r w:rsidRPr="0027775B">
        <w:rPr>
          <w:sz w:val="16"/>
        </w:rPr>
        <w:t xml:space="preserve">; and by increasing the level of violent crime and conflict in society, which is closely linked to lower IQ. </w:t>
      </w:r>
    </w:p>
    <w:p w14:paraId="0B60DB72" w14:textId="77777777" w:rsidR="00297824" w:rsidRPr="0027775B" w:rsidRDefault="00297824" w:rsidP="00297824">
      <w:pPr>
        <w:rPr>
          <w:sz w:val="16"/>
          <w:szCs w:val="16"/>
        </w:rPr>
      </w:pPr>
      <w:r w:rsidRPr="0027775B">
        <w:rPr>
          <w:sz w:val="16"/>
          <w:szCs w:val="16"/>
        </w:rPr>
        <w:t>• Bringing down the economy through the massive healthcare costs of having to nurse, treat and maintain a growing proportion of the population disabled by lifelong chronic chemical exposure.</w:t>
      </w:r>
    </w:p>
    <w:p w14:paraId="1DCF6874" w14:textId="77777777" w:rsidR="00297824" w:rsidRPr="0027775B" w:rsidRDefault="00297824" w:rsidP="00297824">
      <w:pPr>
        <w:rPr>
          <w:rStyle w:val="Emphasis"/>
        </w:rPr>
      </w:pPr>
      <w:r w:rsidRPr="0027775B">
        <w:rPr>
          <w:sz w:val="16"/>
        </w:rPr>
        <w:t xml:space="preserve">• </w:t>
      </w:r>
      <w:r w:rsidRPr="0027775B">
        <w:rPr>
          <w:rStyle w:val="StyleUnderline"/>
        </w:rPr>
        <w:t xml:space="preserve">By </w:t>
      </w:r>
      <w:r w:rsidRPr="00FF78C2">
        <w:rPr>
          <w:rStyle w:val="Emphasis"/>
          <w:highlight w:val="cyan"/>
        </w:rPr>
        <w:t>poisoning</w:t>
      </w:r>
      <w:r w:rsidRPr="0027775B">
        <w:rPr>
          <w:sz w:val="16"/>
        </w:rPr>
        <w:t xml:space="preserve"> the </w:t>
      </w:r>
      <w:r w:rsidRPr="00FF78C2">
        <w:rPr>
          <w:rStyle w:val="Emphasis"/>
          <w:highlight w:val="cyan"/>
        </w:rPr>
        <w:t>ecosystem services</w:t>
      </w:r>
      <w:r w:rsidRPr="0027775B">
        <w:rPr>
          <w:sz w:val="16"/>
        </w:rPr>
        <w:t>—</w:t>
      </w:r>
      <w:r w:rsidRPr="0027775B">
        <w:rPr>
          <w:rStyle w:val="StyleUnderline"/>
        </w:rPr>
        <w:t>clean air, water, soil, plants, insects and wildlife</w:t>
      </w:r>
      <w:r w:rsidRPr="0027775B">
        <w:rPr>
          <w:sz w:val="16"/>
        </w:rPr>
        <w:t>—</w:t>
      </w:r>
      <w:r w:rsidRPr="00FF78C2">
        <w:rPr>
          <w:rStyle w:val="Emphasis"/>
          <w:highlight w:val="cyan"/>
        </w:rPr>
        <w:t>on which humanity depends</w:t>
      </w:r>
      <w:r w:rsidRPr="0027775B">
        <w:rPr>
          <w:rStyle w:val="StyleUnderline"/>
        </w:rPr>
        <w:t xml:space="preserve"> </w:t>
      </w:r>
      <w:r w:rsidRPr="0027775B">
        <w:rPr>
          <w:rStyle w:val="Emphasis"/>
        </w:rPr>
        <w:t>for</w:t>
      </w:r>
      <w:r w:rsidRPr="0027775B">
        <w:rPr>
          <w:rStyle w:val="StyleUnderline"/>
        </w:rPr>
        <w:t xml:space="preserve"> </w:t>
      </w:r>
      <w:r w:rsidRPr="0027775B">
        <w:rPr>
          <w:rStyle w:val="Emphasis"/>
        </w:rPr>
        <w:t>its</w:t>
      </w:r>
      <w:r w:rsidRPr="0027775B">
        <w:rPr>
          <w:sz w:val="16"/>
        </w:rPr>
        <w:t xml:space="preserve"> own </w:t>
      </w:r>
      <w:r w:rsidRPr="0027775B">
        <w:rPr>
          <w:rStyle w:val="Emphasis"/>
        </w:rPr>
        <w:t>survival</w:t>
      </w:r>
      <w:r w:rsidRPr="0027775B">
        <w:rPr>
          <w:rStyle w:val="StyleUnderline"/>
        </w:rPr>
        <w:t xml:space="preserve"> and</w:t>
      </w:r>
      <w:r w:rsidRPr="0027775B">
        <w:rPr>
          <w:sz w:val="16"/>
        </w:rPr>
        <w:t xml:space="preserve"> thereby </w:t>
      </w:r>
      <w:r w:rsidRPr="00FF78C2">
        <w:rPr>
          <w:rStyle w:val="Emphasis"/>
          <w:highlight w:val="cyan"/>
        </w:rPr>
        <w:t>contributing to</w:t>
      </w:r>
      <w:r w:rsidRPr="0027775B">
        <w:rPr>
          <w:sz w:val="16"/>
        </w:rPr>
        <w:t xml:space="preserve"> potential </w:t>
      </w:r>
      <w:r w:rsidRPr="00FF78C2">
        <w:rPr>
          <w:rStyle w:val="Emphasis"/>
          <w:highlight w:val="cyan"/>
        </w:rPr>
        <w:t>global ecosystem breakdown</w:t>
      </w:r>
      <w:r w:rsidRPr="0027775B">
        <w:rPr>
          <w:rStyle w:val="Emphasis"/>
        </w:rPr>
        <w:t xml:space="preserve"> </w:t>
      </w:r>
    </w:p>
    <w:p w14:paraId="38E6DAEB" w14:textId="77777777" w:rsidR="00297824" w:rsidRPr="0028134C" w:rsidRDefault="00297824" w:rsidP="00297824">
      <w:pPr>
        <w:pStyle w:val="Heading4"/>
        <w:rPr>
          <w:rFonts w:cs="Calibri"/>
        </w:rPr>
      </w:pPr>
      <w:r>
        <w:rPr>
          <w:rFonts w:cs="Calibri"/>
        </w:rPr>
        <w:t xml:space="preserve">And </w:t>
      </w:r>
      <w:r w:rsidRPr="0027775B">
        <w:rPr>
          <w:rFonts w:cs="Calibri"/>
          <w:u w:val="single"/>
        </w:rPr>
        <w:t>soil erosion</w:t>
      </w:r>
      <w:r>
        <w:rPr>
          <w:rFonts w:cs="Calibri"/>
        </w:rPr>
        <w:t>.</w:t>
      </w:r>
    </w:p>
    <w:p w14:paraId="0B694CBB" w14:textId="77777777" w:rsidR="00297824" w:rsidRPr="0028134C" w:rsidRDefault="00297824" w:rsidP="00297824">
      <w:r w:rsidRPr="0028134C">
        <w:rPr>
          <w:rStyle w:val="Style13ptBold"/>
        </w:rPr>
        <w:t>Monbiot 15</w:t>
      </w:r>
      <w:r w:rsidRPr="0028134C">
        <w:t xml:space="preserve"> [George Monbiot, Guardian columnist and the author of Feral, The Age of Consent and Out of the Wreckage: a New Politics for an Age of Crisis, </w:t>
      </w:r>
      <w:r>
        <w:t>“</w:t>
      </w:r>
      <w:r w:rsidRPr="0028134C">
        <w:t>We’re treating soil like dirt. It’s a fatal mistake, because all human life depends on it,</w:t>
      </w:r>
      <w:r>
        <w:t xml:space="preserve">” </w:t>
      </w:r>
      <w:r w:rsidRPr="0028134C">
        <w:t>03/25/15,</w:t>
      </w:r>
      <w:r w:rsidRPr="004B5FEE">
        <w:t xml:space="preserve"> </w:t>
      </w:r>
      <w:r w:rsidRPr="004B5FEE">
        <w:rPr>
          <w:i/>
          <w:iCs/>
        </w:rPr>
        <w:t>The Guardian</w:t>
      </w:r>
      <w:r w:rsidRPr="004B5FEE">
        <w:t>,</w:t>
      </w:r>
      <w:r w:rsidRPr="0028134C">
        <w:t xml:space="preserve"> https://www.theguardian.com/commentisfree/2015/mar/25/treating-soil-like-dirt-fatal-mistake-human-life]</w:t>
      </w:r>
    </w:p>
    <w:p w14:paraId="61B14FDD" w14:textId="77777777" w:rsidR="00297824" w:rsidRPr="00173DFA" w:rsidRDefault="00297824" w:rsidP="00297824">
      <w:pPr>
        <w:rPr>
          <w:rStyle w:val="StyleUnderline"/>
          <w:sz w:val="16"/>
          <w:u w:val="none"/>
        </w:rPr>
      </w:pPr>
      <w:r w:rsidRPr="0028134C">
        <w:rPr>
          <w:rStyle w:val="StyleUnderline"/>
        </w:rPr>
        <w:t>Imagine a wonderful world</w:t>
      </w:r>
      <w:r w:rsidRPr="0028134C">
        <w:rPr>
          <w:sz w:val="16"/>
        </w:rPr>
        <w:t xml:space="preserve">, </w:t>
      </w:r>
      <w:r w:rsidRPr="0028134C">
        <w:rPr>
          <w:rStyle w:val="StyleUnderline"/>
        </w:rPr>
        <w:t xml:space="preserve">a planet on which there was </w:t>
      </w:r>
      <w:r w:rsidRPr="0028134C">
        <w:rPr>
          <w:rStyle w:val="Emphasis"/>
        </w:rPr>
        <w:t>no threat of climate breakdown</w:t>
      </w:r>
      <w:r w:rsidRPr="0028134C">
        <w:rPr>
          <w:sz w:val="16"/>
        </w:rPr>
        <w:t xml:space="preserve">, no loss of freshwater, no antibiotic resistance, no obesity crisis, </w:t>
      </w:r>
      <w:r w:rsidRPr="0028134C">
        <w:rPr>
          <w:rStyle w:val="Emphasis"/>
        </w:rPr>
        <w:t>no terrorism, no war</w:t>
      </w:r>
      <w:r w:rsidRPr="0028134C">
        <w:rPr>
          <w:sz w:val="16"/>
        </w:rPr>
        <w:t xml:space="preserve">. Surely, then, we would be out of major danger? Sorry. </w:t>
      </w:r>
      <w:r w:rsidRPr="0028134C">
        <w:rPr>
          <w:rStyle w:val="Emphasis"/>
        </w:rPr>
        <w:t>Even if everything else were miraculously fixed, we’re finished</w:t>
      </w:r>
      <w:r w:rsidRPr="0028134C">
        <w:rPr>
          <w:sz w:val="16"/>
        </w:rPr>
        <w:t xml:space="preserve"> if we don’t address an issue considered so marginal and irrelevant that you can go for months without seeing it in a newspaper.</w:t>
      </w:r>
      <w:r w:rsidRPr="0028134C">
        <w:rPr>
          <w:sz w:val="12"/>
        </w:rPr>
        <w:t xml:space="preserve">¶ </w:t>
      </w:r>
      <w:r w:rsidRPr="0028134C">
        <w:rPr>
          <w:sz w:val="16"/>
        </w:rPr>
        <w:t>It’s literally and – it seems – metaphorically, beneath us. To judge by its absence from the media, most journalists consider it unworthy of consideration. But all human life depends on it. We knew this long ago, but somehow it has been forgotten. As a Sanskrit text written in about 1500BC noted: “Upon this handful of soil our survival depends. Husband it and it will grow our food, our fuel and our shelter and surround us with beauty. Abuse it and the soil will collapse and die, taking humanity with it.”</w:t>
      </w:r>
      <w:r w:rsidRPr="0028134C">
        <w:rPr>
          <w:sz w:val="12"/>
        </w:rPr>
        <w:t xml:space="preserve">¶ </w:t>
      </w:r>
      <w:r w:rsidRPr="0028134C">
        <w:rPr>
          <w:sz w:val="16"/>
        </w:rPr>
        <w:t xml:space="preserve">The issue hasn’t changed, but we have. </w:t>
      </w:r>
      <w:r w:rsidRPr="00FF78C2">
        <w:rPr>
          <w:rStyle w:val="StyleUnderline"/>
          <w:highlight w:val="cyan"/>
        </w:rPr>
        <w:t>Landowners</w:t>
      </w:r>
      <w:r w:rsidRPr="0028134C">
        <w:rPr>
          <w:sz w:val="16"/>
        </w:rPr>
        <w:t xml:space="preserve"> around the world </w:t>
      </w:r>
      <w:r w:rsidRPr="00FF78C2">
        <w:rPr>
          <w:rStyle w:val="StyleUnderline"/>
          <w:highlight w:val="cyan"/>
        </w:rPr>
        <w:t>are</w:t>
      </w:r>
      <w:r w:rsidRPr="0028134C">
        <w:rPr>
          <w:sz w:val="16"/>
        </w:rPr>
        <w:t xml:space="preserve"> now </w:t>
      </w:r>
      <w:r w:rsidRPr="00FF78C2">
        <w:rPr>
          <w:rStyle w:val="StyleUnderline"/>
          <w:highlight w:val="cyan"/>
        </w:rPr>
        <w:t>engaged in</w:t>
      </w:r>
      <w:r w:rsidRPr="0028134C">
        <w:rPr>
          <w:rStyle w:val="StyleUnderline"/>
        </w:rPr>
        <w:t xml:space="preserve"> an orgy of </w:t>
      </w:r>
      <w:r w:rsidRPr="00FF78C2">
        <w:rPr>
          <w:rStyle w:val="StyleUnderline"/>
          <w:highlight w:val="cyan"/>
        </w:rPr>
        <w:t>soil destruction</w:t>
      </w:r>
      <w:r w:rsidRPr="0028134C">
        <w:rPr>
          <w:sz w:val="16"/>
        </w:rPr>
        <w:t xml:space="preserve"> so intense that, according to the UN’s Food and Agriculture Organisation, </w:t>
      </w:r>
      <w:r w:rsidRPr="00FF78C2">
        <w:rPr>
          <w:rStyle w:val="StyleUnderline"/>
          <w:highlight w:val="cyan"/>
        </w:rPr>
        <w:t>the world</w:t>
      </w:r>
      <w:r w:rsidRPr="0028134C">
        <w:rPr>
          <w:sz w:val="16"/>
        </w:rPr>
        <w:t xml:space="preserve"> on average </w:t>
      </w:r>
      <w:r w:rsidRPr="00FF78C2">
        <w:rPr>
          <w:rStyle w:val="StyleUnderline"/>
          <w:highlight w:val="cyan"/>
        </w:rPr>
        <w:t>has</w:t>
      </w:r>
      <w:r w:rsidRPr="0028134C">
        <w:rPr>
          <w:sz w:val="16"/>
        </w:rPr>
        <w:t xml:space="preserve"> just </w:t>
      </w:r>
      <w:r w:rsidRPr="00FF78C2">
        <w:rPr>
          <w:rStyle w:val="Emphasis"/>
          <w:highlight w:val="cyan"/>
        </w:rPr>
        <w:t>60 more years of</w:t>
      </w:r>
      <w:r w:rsidRPr="0028134C">
        <w:rPr>
          <w:rStyle w:val="Emphasis"/>
        </w:rPr>
        <w:t xml:space="preserve"> growing </w:t>
      </w:r>
      <w:r w:rsidRPr="00FF78C2">
        <w:rPr>
          <w:rStyle w:val="Emphasis"/>
          <w:highlight w:val="cyan"/>
        </w:rPr>
        <w:t>crops</w:t>
      </w:r>
      <w:r w:rsidRPr="0028134C">
        <w:rPr>
          <w:rStyle w:val="Emphasis"/>
        </w:rPr>
        <w:t>.</w:t>
      </w:r>
      <w:r w:rsidRPr="0028134C">
        <w:rPr>
          <w:sz w:val="16"/>
        </w:rPr>
        <w:t xml:space="preserve"> </w:t>
      </w:r>
      <w:r w:rsidRPr="0028134C">
        <w:rPr>
          <w:rStyle w:val="StyleUnderline"/>
        </w:rPr>
        <w:t>Even in Britain</w:t>
      </w:r>
      <w:r w:rsidRPr="0028134C">
        <w:rPr>
          <w:sz w:val="16"/>
        </w:rPr>
        <w:t xml:space="preserve">, which is spared the tropical downpours that so quickly strip exposed soil from the land, Farmers Weekly reports, </w:t>
      </w:r>
      <w:r w:rsidRPr="0028134C">
        <w:rPr>
          <w:rStyle w:val="StyleUnderline"/>
        </w:rPr>
        <w:t>we have “only 100 harvests left”.</w:t>
      </w:r>
      <w:r w:rsidRPr="0028134C">
        <w:rPr>
          <w:sz w:val="12"/>
        </w:rPr>
        <w:t xml:space="preserve">¶ </w:t>
      </w:r>
      <w:r w:rsidRPr="0028134C">
        <w:rPr>
          <w:sz w:val="16"/>
        </w:rPr>
        <w:t xml:space="preserve">To keep up with global food demand, the UN estimates, 6m hectares (14.8m acres) of new farmland will be needed every year. Instead, </w:t>
      </w:r>
      <w:r w:rsidRPr="0028134C">
        <w:rPr>
          <w:rStyle w:val="StyleUnderline"/>
        </w:rPr>
        <w:t>12m hectares a year are lost through soil degradation.</w:t>
      </w:r>
      <w:r w:rsidRPr="0028134C">
        <w:rPr>
          <w:sz w:val="16"/>
        </w:rPr>
        <w:t xml:space="preserve"> We wreck it, then move on,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Yet we treat it like, well, dirt.</w:t>
      </w:r>
      <w:r w:rsidRPr="0028134C">
        <w:rPr>
          <w:sz w:val="12"/>
        </w:rPr>
        <w:t xml:space="preserve">¶ </w:t>
      </w:r>
      <w:r w:rsidRPr="0028134C">
        <w:rPr>
          <w:sz w:val="16"/>
        </w:rPr>
        <w:t xml:space="preserve">The techniques that were supposed to feed the world threaten us with starvation. A paper just published in the journal Anthropocene analyses the undisturbed sediments in an 11th-century French lake. It reveals that </w:t>
      </w:r>
      <w:r w:rsidRPr="0028134C">
        <w:rPr>
          <w:rStyle w:val="StyleUnderline"/>
        </w:rPr>
        <w:t xml:space="preserve">the </w:t>
      </w:r>
      <w:r w:rsidRPr="00FF78C2">
        <w:rPr>
          <w:rStyle w:val="StyleUnderline"/>
          <w:highlight w:val="cyan"/>
        </w:rPr>
        <w:t>intensification of farming</w:t>
      </w:r>
      <w:r w:rsidRPr="0028134C">
        <w:rPr>
          <w:rStyle w:val="StyleUnderline"/>
        </w:rPr>
        <w:t xml:space="preserve"> over the past century </w:t>
      </w:r>
      <w:r w:rsidRPr="00FF78C2">
        <w:rPr>
          <w:rStyle w:val="StyleUnderline"/>
          <w:highlight w:val="cyan"/>
        </w:rPr>
        <w:t xml:space="preserve">has </w:t>
      </w:r>
      <w:r w:rsidRPr="00FF78C2">
        <w:rPr>
          <w:rStyle w:val="Emphasis"/>
          <w:highlight w:val="cyan"/>
        </w:rPr>
        <w:t>increased</w:t>
      </w:r>
      <w:r w:rsidRPr="0028134C">
        <w:rPr>
          <w:rStyle w:val="Emphasis"/>
        </w:rPr>
        <w:t xml:space="preserve"> the rate of soil </w:t>
      </w:r>
      <w:r w:rsidRPr="00FF78C2">
        <w:rPr>
          <w:rStyle w:val="Emphasis"/>
          <w:highlight w:val="cyan"/>
        </w:rPr>
        <w:t>erosion sixtyfold</w:t>
      </w:r>
      <w:r w:rsidRPr="0028134C">
        <w:rPr>
          <w:sz w:val="16"/>
        </w:rPr>
        <w:t>.</w:t>
      </w:r>
      <w:r w:rsidRPr="0028134C">
        <w:rPr>
          <w:sz w:val="12"/>
        </w:rPr>
        <w:t xml:space="preserve">¶ </w:t>
      </w:r>
      <w:r w:rsidRPr="0028134C">
        <w:rPr>
          <w:sz w:val="16"/>
        </w:rPr>
        <w:t xml:space="preserve">Another paper, by researchers in the UK, shows that soil in allotments – the </w:t>
      </w:r>
      <w:r w:rsidRPr="0028134C">
        <w:rPr>
          <w:rStyle w:val="StyleUnderline"/>
        </w:rPr>
        <w:t>small patches in towns and cities that people cultivate by hand</w:t>
      </w:r>
      <w:r w:rsidRPr="0028134C">
        <w:rPr>
          <w:sz w:val="16"/>
        </w:rPr>
        <w:t xml:space="preserve"> – </w:t>
      </w:r>
      <w:r w:rsidRPr="0028134C">
        <w:rPr>
          <w:rStyle w:val="StyleUnderline"/>
        </w:rPr>
        <w:t>contains a third more organic carbon than agricultural soil and 25% more nitrogen</w:t>
      </w:r>
      <w:r w:rsidRPr="0028134C">
        <w:rPr>
          <w:sz w:val="16"/>
        </w:rPr>
        <w:t xml:space="preserve">. This is one of the reasons why </w:t>
      </w:r>
      <w:r w:rsidRPr="0028134C">
        <w:rPr>
          <w:rStyle w:val="StyleUnderline"/>
        </w:rPr>
        <w:t xml:space="preserve">allotment holders produce between </w:t>
      </w:r>
      <w:r w:rsidRPr="0028134C">
        <w:rPr>
          <w:rStyle w:val="Emphasis"/>
        </w:rPr>
        <w:t>four and 11 times more food per hectare</w:t>
      </w:r>
      <w:r w:rsidRPr="0028134C">
        <w:rPr>
          <w:sz w:val="16"/>
        </w:rPr>
        <w:t xml:space="preserve"> than do farmers.</w:t>
      </w:r>
      <w:r w:rsidRPr="0028134C">
        <w:rPr>
          <w:sz w:val="12"/>
        </w:rPr>
        <w:t xml:space="preserve">¶ </w:t>
      </w:r>
      <w:r w:rsidRPr="0028134C">
        <w:rPr>
          <w:sz w:val="16"/>
        </w:rPr>
        <w:t>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them.</w:t>
      </w:r>
      <w:r w:rsidRPr="0028134C">
        <w:rPr>
          <w:sz w:val="12"/>
        </w:rPr>
        <w:t xml:space="preserve">¶ </w:t>
      </w:r>
      <w:r w:rsidRPr="0028134C">
        <w:rPr>
          <w:sz w:val="16"/>
        </w:rPr>
        <w:t>This is the International Year of Soils, but you wouldn’t know it. In January, the Westminster government published a new set of soil standards, marginally better than those they replaced, but wholly unmatched to the scale of the problem. There are no penalities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w:t>
      </w:r>
      <w:r w:rsidRPr="0028134C">
        <w:rPr>
          <w:sz w:val="12"/>
        </w:rPr>
        <w:t xml:space="preserve">¶ </w:t>
      </w:r>
      <w:r w:rsidRPr="0028134C">
        <w:rPr>
          <w:sz w:val="16"/>
        </w:rPr>
        <w:t>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shedful of cockerels when it won. Looking back on this episode, we will see it as a parable of our times.</w:t>
      </w:r>
      <w:r w:rsidRPr="0028134C">
        <w:rPr>
          <w:sz w:val="12"/>
        </w:rPr>
        <w:t xml:space="preserve">¶ </w:t>
      </w:r>
      <w:r w:rsidRPr="0028134C">
        <w:rPr>
          <w:sz w:val="16"/>
        </w:rPr>
        <w:t>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w:t>
      </w:r>
      <w:r w:rsidRPr="0028134C">
        <w:rPr>
          <w:sz w:val="12"/>
        </w:rPr>
        <w:t xml:space="preserve">¶ </w:t>
      </w:r>
      <w:r w:rsidRPr="0028134C">
        <w:rPr>
          <w:sz w:val="16"/>
        </w:rPr>
        <w:t xml:space="preserve">The government’s deregulation bill, which has now almost completed its passage through parliament, will force regulators – including those charged with protecting the fabric of the land – to “have regard to the desirability of promoting economic growth”. But </w:t>
      </w:r>
      <w:r w:rsidRPr="0028134C">
        <w:rPr>
          <w:rStyle w:val="StyleUnderline"/>
        </w:rPr>
        <w:t>short-term growth</w:t>
      </w:r>
      <w:r w:rsidRPr="0028134C">
        <w:rPr>
          <w:sz w:val="16"/>
        </w:rPr>
        <w:t xml:space="preserve"> at the expense of public protection </w:t>
      </w:r>
      <w:r w:rsidRPr="0028134C">
        <w:rPr>
          <w:rStyle w:val="StyleUnderline"/>
        </w:rPr>
        <w:t>compromises long-term survival</w:t>
      </w:r>
      <w:r w:rsidRPr="0028134C">
        <w:rPr>
          <w:sz w:val="16"/>
        </w:rPr>
        <w:t>. This “unambiguously pro-business agenda” is deregulating us to death.</w:t>
      </w:r>
      <w:r w:rsidRPr="0028134C">
        <w:rPr>
          <w:sz w:val="12"/>
        </w:rPr>
        <w:t xml:space="preserve">¶ </w:t>
      </w:r>
      <w:r w:rsidRPr="0028134C">
        <w:rPr>
          <w:sz w:val="16"/>
        </w:rPr>
        <w:t>There’s no longer even an appetite for studying the problem. Just one university – Aberdeen – now offers a degree in soil science. All the rest have been closed down.</w:t>
      </w:r>
      <w:r w:rsidRPr="0028134C">
        <w:rPr>
          <w:sz w:val="12"/>
        </w:rPr>
        <w:t xml:space="preserve">¶ </w:t>
      </w:r>
      <w:r w:rsidRPr="00FF78C2">
        <w:rPr>
          <w:rStyle w:val="Emphasis"/>
          <w:highlight w:val="cyan"/>
        </w:rPr>
        <w:t>This</w:t>
      </w:r>
      <w:r w:rsidRPr="0028134C">
        <w:rPr>
          <w:rStyle w:val="Emphasis"/>
        </w:rPr>
        <w:t xml:space="preserve"> is what </w:t>
      </w:r>
      <w:r w:rsidRPr="00FF78C2">
        <w:rPr>
          <w:rStyle w:val="Emphasis"/>
          <w:highlight w:val="cyan"/>
        </w:rPr>
        <w:t>topples civilisations</w:t>
      </w:r>
      <w:r w:rsidRPr="0028134C">
        <w:rPr>
          <w:sz w:val="16"/>
        </w:rPr>
        <w:t xml:space="preserve">. </w:t>
      </w:r>
      <w:r w:rsidRPr="00FF78C2">
        <w:rPr>
          <w:rStyle w:val="StyleUnderline"/>
          <w:highlight w:val="cyan"/>
        </w:rPr>
        <w:t>War</w:t>
      </w:r>
      <w:r w:rsidRPr="0028134C">
        <w:rPr>
          <w:sz w:val="16"/>
        </w:rPr>
        <w:t xml:space="preserve"> and pestilence </w:t>
      </w:r>
      <w:r w:rsidRPr="00FF78C2">
        <w:rPr>
          <w:rStyle w:val="StyleUnderline"/>
          <w:highlight w:val="cyan"/>
        </w:rPr>
        <w:t>might kill</w:t>
      </w:r>
      <w:r w:rsidRPr="0028134C">
        <w:rPr>
          <w:rStyle w:val="StyleUnderline"/>
        </w:rPr>
        <w:t xml:space="preserve"> large numbers</w:t>
      </w:r>
      <w:r w:rsidRPr="0028134C">
        <w:rPr>
          <w:sz w:val="16"/>
        </w:rPr>
        <w:t xml:space="preserve"> of people, </w:t>
      </w:r>
      <w:r w:rsidRPr="00FF78C2">
        <w:rPr>
          <w:rStyle w:val="StyleUnderline"/>
          <w:highlight w:val="cyan"/>
        </w:rPr>
        <w:t>but</w:t>
      </w:r>
      <w:r w:rsidRPr="0028134C">
        <w:rPr>
          <w:sz w:val="16"/>
        </w:rPr>
        <w:t xml:space="preserve"> in most cases </w:t>
      </w:r>
      <w:r w:rsidRPr="00FF78C2">
        <w:rPr>
          <w:rStyle w:val="StyleUnderline"/>
          <w:highlight w:val="cyan"/>
        </w:rPr>
        <w:t xml:space="preserve">the </w:t>
      </w:r>
      <w:r w:rsidRPr="00FF78C2">
        <w:rPr>
          <w:rStyle w:val="Emphasis"/>
          <w:highlight w:val="cyan"/>
        </w:rPr>
        <w:t>population recovers</w:t>
      </w:r>
      <w:r w:rsidRPr="0028134C">
        <w:rPr>
          <w:sz w:val="16"/>
        </w:rPr>
        <w:t xml:space="preserve">. </w:t>
      </w:r>
      <w:r w:rsidRPr="0028134C">
        <w:rPr>
          <w:rStyle w:val="StyleUnderline"/>
        </w:rPr>
        <w:t xml:space="preserve">But </w:t>
      </w:r>
      <w:r w:rsidRPr="00FF78C2">
        <w:rPr>
          <w:rStyle w:val="StyleUnderline"/>
          <w:highlight w:val="cyan"/>
        </w:rPr>
        <w:t>lose the soil and everything goes</w:t>
      </w:r>
      <w:r w:rsidRPr="0028134C">
        <w:rPr>
          <w:rStyle w:val="StyleUnderline"/>
        </w:rPr>
        <w:t xml:space="preserve"> with it.</w:t>
      </w:r>
      <w:r w:rsidRPr="0028134C">
        <w:rPr>
          <w:sz w:val="12"/>
        </w:rPr>
        <w:t xml:space="preserve">¶ </w:t>
      </w:r>
      <w:r w:rsidRPr="0028134C">
        <w:rPr>
          <w:sz w:val="16"/>
        </w:rPr>
        <w:t xml:space="preserve">Now, </w:t>
      </w:r>
      <w:r w:rsidRPr="0028134C">
        <w:rPr>
          <w:rStyle w:val="Emphasis"/>
        </w:rPr>
        <w:t>globalisation</w:t>
      </w:r>
      <w:r w:rsidRPr="0028134C">
        <w:rPr>
          <w:sz w:val="16"/>
        </w:rPr>
        <w:t xml:space="preserve"> </w:t>
      </w:r>
      <w:r w:rsidRPr="0028134C">
        <w:rPr>
          <w:rStyle w:val="StyleUnderline"/>
        </w:rPr>
        <w:t>ensures that this disaster is reproduced everywhere</w:t>
      </w:r>
      <w:r w:rsidRPr="0028134C">
        <w:rPr>
          <w:sz w:val="16"/>
        </w:rPr>
        <w:t xml:space="preserve">. In its early stages, globalisation enhances resilience: people are no longer dependent on the vagaries of local production. But </w:t>
      </w:r>
      <w:r w:rsidRPr="0028134C">
        <w:rPr>
          <w:rStyle w:val="StyleUnderline"/>
        </w:rPr>
        <w:t>as it proceeds, spreading the same destructive processes to all corners of the Earth</w:t>
      </w:r>
      <w:r w:rsidRPr="0028134C">
        <w:rPr>
          <w:sz w:val="16"/>
        </w:rPr>
        <w:t xml:space="preserve">, </w:t>
      </w:r>
      <w:r w:rsidRPr="0028134C">
        <w:rPr>
          <w:rStyle w:val="Emphasis"/>
        </w:rPr>
        <w:t>it undermines resilience</w:t>
      </w:r>
      <w:r w:rsidRPr="0028134C">
        <w:rPr>
          <w:sz w:val="16"/>
        </w:rPr>
        <w:t>, as it threatens to bring down systems everywhere.</w:t>
      </w:r>
      <w:r w:rsidRPr="0028134C">
        <w:rPr>
          <w:sz w:val="12"/>
        </w:rPr>
        <w:t xml:space="preserve">¶ </w:t>
      </w:r>
      <w:r w:rsidRPr="0028134C">
        <w:rPr>
          <w:sz w:val="16"/>
        </w:rPr>
        <w:t xml:space="preserve">Almost </w:t>
      </w:r>
      <w:r w:rsidRPr="001D4F52">
        <w:rPr>
          <w:rStyle w:val="Emphasis"/>
        </w:rPr>
        <w:t>all other issues are superficial</w:t>
      </w:r>
      <w:r w:rsidRPr="0028134C">
        <w:rPr>
          <w:rStyle w:val="Emphasis"/>
        </w:rPr>
        <w:t xml:space="preserve"> by comparison</w:t>
      </w:r>
      <w:r w:rsidRPr="0028134C">
        <w:rPr>
          <w:sz w:val="16"/>
        </w:rPr>
        <w:t>. What appear to be great crises are slight and evanescent when held up against the steady trickling away of our subsistence.</w:t>
      </w:r>
    </w:p>
    <w:p w14:paraId="6A51B862" w14:textId="77777777" w:rsidR="00297824" w:rsidRPr="00247F10" w:rsidRDefault="00297824" w:rsidP="00297824"/>
    <w:p w14:paraId="7BF7089F" w14:textId="77777777" w:rsidR="00297824" w:rsidRPr="00297824" w:rsidRDefault="00297824" w:rsidP="00297824"/>
    <w:p w14:paraId="38C4478B" w14:textId="77777777" w:rsidR="00656383" w:rsidRPr="00656383" w:rsidRDefault="00656383" w:rsidP="00656383"/>
    <w:p w14:paraId="669122BD" w14:textId="77777777" w:rsidR="00656383" w:rsidRPr="00656383" w:rsidRDefault="00656383" w:rsidP="00656383">
      <w:pPr>
        <w:pStyle w:val="Heading3"/>
      </w:pPr>
    </w:p>
    <w:sectPr w:rsidR="00656383" w:rsidRPr="006563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23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331"/>
    <w:rsid w:val="002502CF"/>
    <w:rsid w:val="00267EBB"/>
    <w:rsid w:val="0027023B"/>
    <w:rsid w:val="00272F3F"/>
    <w:rsid w:val="00274EDB"/>
    <w:rsid w:val="0027729E"/>
    <w:rsid w:val="002843B2"/>
    <w:rsid w:val="00284ED6"/>
    <w:rsid w:val="00290C5A"/>
    <w:rsid w:val="00290C92"/>
    <w:rsid w:val="0029647A"/>
    <w:rsid w:val="00296504"/>
    <w:rsid w:val="0029782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383"/>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82D"/>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713"/>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1ED81E"/>
  <w14:defaultImageDpi w14:val="300"/>
  <w15:docId w15:val="{D10ADED2-DC0D-4A43-B798-55A02BA9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23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423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23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2423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2423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23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2331"/>
  </w:style>
  <w:style w:type="character" w:customStyle="1" w:styleId="Heading1Char">
    <w:name w:val="Heading 1 Char"/>
    <w:aliases w:val="Pocket Char"/>
    <w:basedOn w:val="DefaultParagraphFont"/>
    <w:link w:val="Heading1"/>
    <w:uiPriority w:val="9"/>
    <w:rsid w:val="002423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233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24233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423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2331"/>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242331"/>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24233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42331"/>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42331"/>
    <w:rPr>
      <w:color w:val="auto"/>
      <w:u w:val="none"/>
    </w:rPr>
  </w:style>
  <w:style w:type="paragraph" w:styleId="DocumentMap">
    <w:name w:val="Document Map"/>
    <w:basedOn w:val="Normal"/>
    <w:link w:val="DocumentMapChar"/>
    <w:uiPriority w:val="99"/>
    <w:semiHidden/>
    <w:unhideWhenUsed/>
    <w:rsid w:val="002423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2331"/>
    <w:rPr>
      <w:rFonts w:ascii="Lucida Grande" w:hAnsi="Lucida Grande" w:cs="Lucida Grande"/>
    </w:rPr>
  </w:style>
  <w:style w:type="paragraph" w:customStyle="1" w:styleId="textbold">
    <w:name w:val="text bold"/>
    <w:basedOn w:val="Normal"/>
    <w:link w:val="Emphasis"/>
    <w:uiPriority w:val="20"/>
    <w:qFormat/>
    <w:rsid w:val="00656383"/>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6563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20/07/20/legal-black-holes-in-outer-space-the-regulation-of-private-space-compan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chnologyreview.com/2019/03/12/136684/a-quantum-experiment-suggests-theres-no-such-thing-as-objective-real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hughlafollette.com/index.htm"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9474</Words>
  <Characters>54004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2022-02-20T18:12:00Z</dcterms:created>
  <dcterms:modified xsi:type="dcterms:W3CDTF">2022-02-20T18:12:00Z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