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73475" w14:textId="77777777" w:rsidR="00B420E1" w:rsidRPr="002751E2" w:rsidRDefault="00B420E1" w:rsidP="00B420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2751E2">
        <w:rPr>
          <w:rFonts w:eastAsiaTheme="majorEastAsia" w:cstheme="majorBidi"/>
          <w:b/>
          <w:sz w:val="52"/>
          <w:szCs w:val="32"/>
        </w:rPr>
        <w:t>1AC</w:t>
      </w:r>
    </w:p>
    <w:p w14:paraId="7666B935" w14:textId="1060C77C" w:rsidR="00B420E1" w:rsidRDefault="00B420E1" w:rsidP="00B420E1">
      <w:pPr>
        <w:pStyle w:val="Heading3"/>
      </w:pPr>
      <w:r w:rsidRPr="002751E2">
        <w:t xml:space="preserve">Framework </w:t>
      </w:r>
    </w:p>
    <w:p w14:paraId="60CD9C18" w14:textId="77777777" w:rsidR="00B420E1" w:rsidRPr="002751E2" w:rsidRDefault="00B420E1" w:rsidP="00B420E1">
      <w:pPr>
        <w:keepNext/>
        <w:keepLines/>
        <w:spacing w:before="40" w:after="0"/>
        <w:outlineLvl w:val="3"/>
        <w:rPr>
          <w:rFonts w:eastAsiaTheme="majorEastAsia" w:cstheme="majorBidi"/>
          <w:b/>
          <w:iCs/>
          <w:sz w:val="26"/>
        </w:rPr>
      </w:pPr>
      <w:r w:rsidRPr="002751E2">
        <w:rPr>
          <w:rFonts w:eastAsiaTheme="majorEastAsia" w:cstheme="majorBidi"/>
          <w:b/>
          <w:iCs/>
          <w:sz w:val="26"/>
        </w:rPr>
        <w:t>I affirm Resolved: The appropriation of outer space by private entities is unjust.</w:t>
      </w:r>
    </w:p>
    <w:p w14:paraId="6BD18AFA" w14:textId="074AA942" w:rsidR="00B420E1" w:rsidRDefault="00B420E1" w:rsidP="00B420E1">
      <w:pPr>
        <w:pStyle w:val="Heading4"/>
      </w:pPr>
      <w:r>
        <w:t>To enhance the clarity of the debate – I offer the following definitions</w:t>
      </w:r>
    </w:p>
    <w:p w14:paraId="564BF6FB" w14:textId="6C5FA498" w:rsidR="00B420E1" w:rsidRDefault="00B420E1" w:rsidP="00B420E1">
      <w:pPr>
        <w:pStyle w:val="Heading4"/>
      </w:pPr>
      <w:r>
        <w:t xml:space="preserve">1] </w:t>
      </w:r>
      <w:r w:rsidR="00BB242A">
        <w:t>Outer space is defined as the physical universe beyond the earth’s atmosphere according to Merriam Webster.</w:t>
      </w:r>
    </w:p>
    <w:p w14:paraId="2C3A4C83" w14:textId="06179C21" w:rsidR="00BB242A" w:rsidRDefault="00BB242A" w:rsidP="00BB242A">
      <w:pPr>
        <w:pStyle w:val="Heading4"/>
      </w:pPr>
      <w:r>
        <w:t>2] Appropriation is defined as the act of taking something for one’s own use, typically without the owner’s permission</w:t>
      </w:r>
    </w:p>
    <w:p w14:paraId="52CD4DDE" w14:textId="1192A155" w:rsidR="00BB242A" w:rsidRDefault="00BB242A" w:rsidP="00BB242A">
      <w:pPr>
        <w:pStyle w:val="Heading4"/>
      </w:pPr>
      <w:r>
        <w:t>3] Private entity is defined by Cornell University as any person or private group, organization or other commercial or nonprofit entity</w:t>
      </w:r>
    </w:p>
    <w:p w14:paraId="7C6A6A47" w14:textId="4056BCA6" w:rsidR="00BB242A" w:rsidRDefault="00BB242A" w:rsidP="00BB242A">
      <w:pPr>
        <w:pStyle w:val="Heading4"/>
      </w:pPr>
      <w:r>
        <w:t>With that, let’s move on to framework</w:t>
      </w:r>
    </w:p>
    <w:p w14:paraId="5A9004A5" w14:textId="49B3AF1D" w:rsidR="00BB242A" w:rsidRPr="00BB242A" w:rsidRDefault="00BB242A" w:rsidP="00BB242A">
      <w:pPr>
        <w:pStyle w:val="Heading4"/>
      </w:pPr>
      <w:r>
        <w:t>I value justice – the resolution asks a question about whether something Is just or not, which means it’s the most contextual to the resolution</w:t>
      </w:r>
    </w:p>
    <w:p w14:paraId="6136A0F9" w14:textId="7AE7FA51" w:rsidR="00DB075E" w:rsidRDefault="00DB075E" w:rsidP="00DB075E">
      <w:pPr>
        <w:pStyle w:val="Heading4"/>
        <w:shd w:val="clear" w:color="auto" w:fill="FFFFFF"/>
        <w:rPr>
          <w:rFonts w:cs="Calibri"/>
          <w:color w:val="222222"/>
        </w:rPr>
      </w:pPr>
      <w:r>
        <w:rPr>
          <w:rFonts w:cs="Calibri"/>
          <w:color w:val="222222"/>
        </w:rPr>
        <w:t xml:space="preserve">The </w:t>
      </w:r>
      <w:r w:rsidR="00D5665E">
        <w:rPr>
          <w:rFonts w:cs="Calibri"/>
          <w:color w:val="222222"/>
        </w:rPr>
        <w:t>value criterion</w:t>
      </w:r>
      <w:r>
        <w:rPr>
          <w:rFonts w:cs="Calibri"/>
          <w:color w:val="222222"/>
        </w:rPr>
        <w:t xml:space="preserve"> is maximizing expected wellbeing.</w:t>
      </w:r>
    </w:p>
    <w:p w14:paraId="07CA6BDE" w14:textId="6D0528A9" w:rsidR="00DB075E" w:rsidRDefault="00DB075E" w:rsidP="00DB075E">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xml:space="preserve"> dealing with tradeoffs—takes out </w:t>
      </w:r>
      <w:r w:rsidR="00D5665E">
        <w:rPr>
          <w:rFonts w:cs="Calibri"/>
          <w:color w:val="222222"/>
        </w:rPr>
        <w:t>their arguments because countries use my framework in the status quo</w:t>
      </w:r>
    </w:p>
    <w:p w14:paraId="7B98DD57" w14:textId="7658068D" w:rsidR="00DB075E" w:rsidRPr="00213324" w:rsidRDefault="00DB075E" w:rsidP="00DB075E">
      <w:pPr>
        <w:pStyle w:val="Heading4"/>
      </w:pPr>
      <w:r>
        <w:t>2</w:t>
      </w:r>
      <w:r>
        <w:t>] E</w:t>
      </w:r>
      <w:r w:rsidRPr="00FF40B7">
        <w:t>xtinction outweighs</w:t>
      </w:r>
      <w:r w:rsidRPr="009B7CE7">
        <w:rPr>
          <w:b w:val="0"/>
          <w:bCs w:val="0"/>
        </w:rPr>
        <w:t xml:space="preserve"> – magnitude, irreversibility, uncertainty.</w:t>
      </w:r>
    </w:p>
    <w:p w14:paraId="32704D90" w14:textId="77777777" w:rsidR="00DB075E" w:rsidRPr="00213324" w:rsidRDefault="00DB075E" w:rsidP="00DB075E">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195C6A00" w14:textId="77777777" w:rsidR="00DB075E" w:rsidRPr="009B7CE7" w:rsidRDefault="00DB075E" w:rsidP="00DB075E">
      <w:pPr>
        <w:rPr>
          <w:sz w:val="16"/>
        </w:rPr>
      </w:pPr>
      <w:r w:rsidRPr="009B7CE7">
        <w:rPr>
          <w:sz w:val="16"/>
        </w:rPr>
        <w:t xml:space="preserve">However, </w:t>
      </w:r>
      <w:r w:rsidRPr="0001637B">
        <w:rPr>
          <w:rStyle w:val="Emphasis"/>
          <w:highlight w:val="cyan"/>
        </w:rPr>
        <w:t>even if we believe</w:t>
      </w:r>
      <w:r w:rsidRPr="009B7CE7">
        <w:rPr>
          <w:rStyle w:val="Emphasis"/>
        </w:rPr>
        <w:t xml:space="preserve"> in a moral view according to which human </w:t>
      </w:r>
      <w:r w:rsidRPr="0001637B">
        <w:rPr>
          <w:rStyle w:val="Emphasis"/>
          <w:highlight w:val="cyan"/>
        </w:rPr>
        <w:t>extinction would be</w:t>
      </w:r>
      <w:r w:rsidRPr="009B7CE7">
        <w:rPr>
          <w:sz w:val="16"/>
        </w:rPr>
        <w:t xml:space="preserve"> a </w:t>
      </w:r>
      <w:r w:rsidRPr="0001637B">
        <w:rPr>
          <w:rStyle w:val="Emphasis"/>
          <w:highlight w:val="cyan"/>
        </w:rPr>
        <w:t>good</w:t>
      </w:r>
      <w:r w:rsidRPr="009B7CE7">
        <w:rPr>
          <w:sz w:val="16"/>
        </w:rPr>
        <w:t xml:space="preserve"> thing, </w:t>
      </w:r>
      <w:r w:rsidRPr="0001637B">
        <w:rPr>
          <w:rStyle w:val="StyleUnderline"/>
          <w:highlight w:val="cyan"/>
        </w:rPr>
        <w:t>we</w:t>
      </w:r>
      <w:r w:rsidRPr="009B7CE7">
        <w:rPr>
          <w:sz w:val="16"/>
        </w:rPr>
        <w:t xml:space="preserve"> still </w:t>
      </w:r>
      <w:r w:rsidRPr="0001637B">
        <w:rPr>
          <w:rStyle w:val="StyleUnderline"/>
          <w:highlight w:val="cyan"/>
        </w:rPr>
        <w:t xml:space="preserve">have </w:t>
      </w:r>
      <w:r w:rsidRPr="0001637B">
        <w:rPr>
          <w:rStyle w:val="Emphasis"/>
          <w:highlight w:val="cyan"/>
        </w:rPr>
        <w:t>strong</w:t>
      </w:r>
      <w:r w:rsidRPr="0001637B">
        <w:rPr>
          <w:rStyle w:val="StyleUnderline"/>
          <w:highlight w:val="cyan"/>
        </w:rPr>
        <w:t xml:space="preserve"> </w:t>
      </w:r>
      <w:r w:rsidRPr="0001637B">
        <w:rPr>
          <w:rStyle w:val="Emphasis"/>
          <w:highlight w:val="cyan"/>
        </w:rPr>
        <w:t>reason</w:t>
      </w:r>
      <w:r w:rsidRPr="0001637B">
        <w:rPr>
          <w:rStyle w:val="StyleUnderline"/>
          <w:highlight w:val="cyan"/>
        </w:rPr>
        <w:t xml:space="preserve"> to </w:t>
      </w:r>
      <w:r w:rsidRPr="0001637B">
        <w:rPr>
          <w:rStyle w:val="Emphasis"/>
          <w:highlight w:val="cyan"/>
        </w:rPr>
        <w:t>prevent</w:t>
      </w:r>
      <w:r w:rsidRPr="009B7CE7">
        <w:rPr>
          <w:rStyle w:val="StyleUnderline"/>
        </w:rPr>
        <w:t xml:space="preserve"> near-term human </w:t>
      </w:r>
      <w:r w:rsidRPr="0001637B">
        <w:rPr>
          <w:rStyle w:val="Emphasis"/>
          <w:highlight w:val="cyan"/>
        </w:rPr>
        <w:t>extinction</w:t>
      </w:r>
      <w:r w:rsidRPr="009B7CE7">
        <w:rPr>
          <w:rStyle w:val="StyleUnderline"/>
        </w:rPr>
        <w:t>.</w:t>
      </w:r>
      <w:r w:rsidRPr="009B7CE7">
        <w:rPr>
          <w:sz w:val="16"/>
        </w:rPr>
        <w:t xml:space="preserve"> To see this, we must note three points. First, we should note that the </w:t>
      </w:r>
      <w:r w:rsidRPr="0001637B">
        <w:rPr>
          <w:rStyle w:val="StyleUnderline"/>
          <w:highlight w:val="cyan"/>
        </w:rPr>
        <w:t>extinction</w:t>
      </w:r>
      <w:r w:rsidRPr="009B7CE7">
        <w:rPr>
          <w:rStyle w:val="StyleUnderline"/>
        </w:rPr>
        <w:t xml:space="preserve"> of </w:t>
      </w:r>
      <w:proofErr w:type="gramStart"/>
      <w:r w:rsidRPr="009B7CE7">
        <w:rPr>
          <w:rStyle w:val="StyleUnderline"/>
        </w:rPr>
        <w:t>the human race</w:t>
      </w:r>
      <w:proofErr w:type="gramEnd"/>
      <w:r w:rsidRPr="009B7CE7">
        <w:rPr>
          <w:rStyle w:val="StyleUnderline"/>
        </w:rPr>
        <w:t xml:space="preserve"> </w:t>
      </w:r>
      <w:r w:rsidRPr="0001637B">
        <w:rPr>
          <w:rStyle w:val="StyleUnderline"/>
          <w:highlight w:val="cyan"/>
        </w:rPr>
        <w:t>is</w:t>
      </w:r>
      <w:r w:rsidRPr="009B7CE7">
        <w:rPr>
          <w:sz w:val="16"/>
        </w:rPr>
        <w:t xml:space="preserve"> an </w:t>
      </w:r>
      <w:r w:rsidRPr="0001637B">
        <w:rPr>
          <w:rStyle w:val="Emphasis"/>
          <w:highlight w:val="cyan"/>
        </w:rPr>
        <w:t>extremely high stakes</w:t>
      </w:r>
      <w:r w:rsidRPr="009B7CE7">
        <w:rPr>
          <w:sz w:val="16"/>
        </w:rPr>
        <w:t xml:space="preserve"> moral issue. </w:t>
      </w:r>
      <w:r w:rsidRPr="009B7CE7">
        <w:rPr>
          <w:rStyle w:val="StyleUnderline"/>
        </w:rPr>
        <w:t xml:space="preserve">Humanity could be around for a very long time: if humans survive </w:t>
      </w:r>
      <w:proofErr w:type="gramStart"/>
      <w:r w:rsidRPr="009B7CE7">
        <w:rPr>
          <w:rStyle w:val="StyleUnderline"/>
        </w:rPr>
        <w:t>as long as</w:t>
      </w:r>
      <w:proofErr w:type="gramEnd"/>
      <w:r w:rsidRPr="009B7CE7">
        <w:rPr>
          <w:rStyle w:val="StyleUnderline"/>
        </w:rPr>
        <w:t xml:space="preserve"> the median mammal species, we will last another two million years.</w:t>
      </w:r>
      <w:r w:rsidRPr="009B7CE7">
        <w:rPr>
          <w:sz w:val="16"/>
        </w:rPr>
        <w:t xml:space="preserve"> 188 </w:t>
      </w:r>
      <w:r w:rsidRPr="009B7CE7">
        <w:rPr>
          <w:rStyle w:val="StyleUnderline"/>
        </w:rPr>
        <w:t xml:space="preserve">On this estimate, the </w:t>
      </w:r>
      <w:r w:rsidRPr="0001637B">
        <w:rPr>
          <w:rStyle w:val="StyleUnderline"/>
          <w:highlight w:val="cya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01637B">
        <w:rPr>
          <w:rStyle w:val="StyleUnderline"/>
          <w:highlight w:val="cyan"/>
        </w:rPr>
        <w:t>would be 2×10^14</w:t>
      </w:r>
      <w:r w:rsidRPr="009B7CE7">
        <w:rPr>
          <w:rStyle w:val="StyleUnderline"/>
        </w:rPr>
        <w:t>.</w:t>
      </w:r>
      <w:r w:rsidRPr="009B7CE7">
        <w:rPr>
          <w:sz w:val="16"/>
        </w:rPr>
        <w:t xml:space="preserve"> 189 So if it is good to bring new people into existence, then it’s very good to prevent human extinction.</w:t>
      </w:r>
    </w:p>
    <w:p w14:paraId="095B4FEE" w14:textId="77777777" w:rsidR="00DB075E" w:rsidRPr="009B7CE7" w:rsidRDefault="00DB075E" w:rsidP="00DB075E">
      <w:pPr>
        <w:rPr>
          <w:sz w:val="16"/>
        </w:rPr>
      </w:pPr>
      <w:r w:rsidRPr="009B7CE7">
        <w:rPr>
          <w:sz w:val="16"/>
        </w:rPr>
        <w:t xml:space="preserve">Second, </w:t>
      </w:r>
      <w:r w:rsidRPr="009B7CE7">
        <w:rPr>
          <w:rStyle w:val="StyleUnderline"/>
        </w:rPr>
        <w:t xml:space="preserve">human </w:t>
      </w:r>
      <w:r w:rsidRPr="0001637B">
        <w:rPr>
          <w:rStyle w:val="StyleUnderline"/>
          <w:highlight w:val="cyan"/>
        </w:rPr>
        <w:t>extinction is</w:t>
      </w:r>
      <w:r w:rsidRPr="009B7CE7">
        <w:rPr>
          <w:sz w:val="16"/>
        </w:rPr>
        <w:t xml:space="preserve"> by its nature an </w:t>
      </w:r>
      <w:r w:rsidRPr="0001637B">
        <w:rPr>
          <w:rStyle w:val="Emphasis"/>
          <w:highlight w:val="cyan"/>
        </w:rPr>
        <w:t>irreversible</w:t>
      </w:r>
      <w:r w:rsidRPr="009B7CE7">
        <w:rPr>
          <w:sz w:val="16"/>
        </w:rPr>
        <w:t xml:space="preserve"> scenario. </w:t>
      </w:r>
      <w:r w:rsidRPr="009B7CE7">
        <w:rPr>
          <w:rStyle w:val="StyleUnderline"/>
        </w:rPr>
        <w:t>If we continue to exist</w:t>
      </w:r>
      <w:r w:rsidRPr="009B7CE7">
        <w:rPr>
          <w:sz w:val="16"/>
        </w:rPr>
        <w:t xml:space="preserve">, then </w:t>
      </w:r>
      <w:r w:rsidRPr="0001637B">
        <w:rPr>
          <w:rStyle w:val="StyleUnderline"/>
          <w:highlight w:val="cyan"/>
        </w:rPr>
        <w:t>we always have</w:t>
      </w:r>
      <w:r w:rsidRPr="009B7CE7">
        <w:rPr>
          <w:rStyle w:val="StyleUnderline"/>
        </w:rPr>
        <w:t xml:space="preserve"> the option of </w:t>
      </w:r>
      <w:r w:rsidRPr="0001637B">
        <w:rPr>
          <w:rStyle w:val="StyleUnderline"/>
          <w:highlight w:val="cyan"/>
        </w:rPr>
        <w:t>letting ourselves go</w:t>
      </w:r>
      <w:r w:rsidRPr="009B7CE7">
        <w:rPr>
          <w:rStyle w:val="StyleUnderline"/>
        </w:rPr>
        <w:t xml:space="preserve"> extinct </w:t>
      </w:r>
      <w:r w:rsidRPr="0001637B">
        <w:rPr>
          <w:rStyle w:val="StyleUnderline"/>
          <w:highlight w:val="cya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w:t>
      </w:r>
      <w:proofErr w:type="gramStart"/>
      <w:r w:rsidRPr="009B7CE7">
        <w:rPr>
          <w:sz w:val="16"/>
        </w:rPr>
        <w:t>at a later date</w:t>
      </w:r>
      <w:proofErr w:type="gramEnd"/>
      <w:r w:rsidRPr="009B7CE7">
        <w:rPr>
          <w:sz w:val="16"/>
        </w:rPr>
        <w:t>.</w:t>
      </w:r>
    </w:p>
    <w:p w14:paraId="0F160D58" w14:textId="77777777" w:rsidR="00DB075E" w:rsidRDefault="00DB075E" w:rsidP="00DB075E">
      <w:pPr>
        <w:rPr>
          <w:rStyle w:val="StyleUnderline"/>
        </w:rPr>
      </w:pPr>
      <w:r w:rsidRPr="009B7CE7">
        <w:rPr>
          <w:sz w:val="16"/>
        </w:rPr>
        <w:t xml:space="preserve">Third, </w:t>
      </w:r>
      <w:r w:rsidRPr="0001637B">
        <w:rPr>
          <w:rStyle w:val="StyleUnderline"/>
          <w:highlight w:val="cyan"/>
        </w:rPr>
        <w:t>we should expect</w:t>
      </w:r>
      <w:r w:rsidRPr="009B7CE7">
        <w:rPr>
          <w:rStyle w:val="StyleUnderline"/>
        </w:rPr>
        <w:t xml:space="preserve"> ourselves to </w:t>
      </w:r>
      <w:r w:rsidRPr="0001637B">
        <w:rPr>
          <w:rStyle w:val="Emphasis"/>
          <w:highlight w:val="cyan"/>
        </w:rPr>
        <w:t>progress</w:t>
      </w:r>
      <w:r w:rsidRPr="009B7CE7">
        <w:rPr>
          <w:rStyle w:val="Emphasis"/>
        </w:rPr>
        <w:t xml:space="preserve">, </w:t>
      </w:r>
      <w:r w:rsidRPr="0001637B">
        <w:rPr>
          <w:rStyle w:val="Emphasis"/>
          <w:highlight w:val="cya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01637B">
        <w:rPr>
          <w:rStyle w:val="StyleUnderline"/>
          <w:highlight w:val="cyan"/>
        </w:rPr>
        <w:t>in</w:t>
      </w:r>
      <w:r w:rsidRPr="009B7CE7">
        <w:rPr>
          <w:rStyle w:val="StyleUnderline"/>
        </w:rPr>
        <w:t xml:space="preserve"> a few </w:t>
      </w:r>
      <w:r w:rsidRPr="0001637B">
        <w:rPr>
          <w:rStyle w:val="StyleUnderline"/>
          <w:highlight w:val="cyan"/>
        </w:rPr>
        <w:t>centuries</w:t>
      </w:r>
      <w:r w:rsidRPr="009B7CE7">
        <w:rPr>
          <w:sz w:val="16"/>
        </w:rPr>
        <w:t xml:space="preserve">’ time </w:t>
      </w:r>
      <w:r w:rsidRPr="0001637B">
        <w:rPr>
          <w:rStyle w:val="StyleUnderline"/>
          <w:highlight w:val="cyan"/>
        </w:rPr>
        <w:t>we will</w:t>
      </w:r>
      <w:r w:rsidRPr="009B7CE7">
        <w:rPr>
          <w:rStyle w:val="StyleUnderline"/>
        </w:rPr>
        <w:t xml:space="preserve"> have </w:t>
      </w:r>
      <w:r w:rsidRPr="0001637B">
        <w:rPr>
          <w:rStyle w:val="StyleUnderline"/>
          <w:highlight w:val="cyan"/>
        </w:rPr>
        <w:t>better</w:t>
      </w:r>
      <w:r w:rsidRPr="009B7CE7">
        <w:rPr>
          <w:rStyle w:val="StyleUnderline"/>
        </w:rPr>
        <w:t xml:space="preserve"> evidence about how to </w:t>
      </w:r>
      <w:r w:rsidRPr="0001637B">
        <w:rPr>
          <w:rStyle w:val="StyleUnderline"/>
          <w:highlight w:val="cyan"/>
        </w:rPr>
        <w:t>evaluate</w:t>
      </w:r>
      <w:r w:rsidRPr="009B7CE7">
        <w:rPr>
          <w:rStyle w:val="StyleUnderline"/>
        </w:rPr>
        <w:t xml:space="preserve"> human </w:t>
      </w:r>
      <w:r w:rsidRPr="0001637B">
        <w:rPr>
          <w:rStyle w:val="StyleUnderline"/>
          <w:highlight w:val="cyan"/>
        </w:rPr>
        <w:t>extinction</w:t>
      </w:r>
      <w:r w:rsidRPr="009B7CE7">
        <w:rPr>
          <w:rStyle w:val="StyleUnderline"/>
        </w:rPr>
        <w:t xml:space="preserve"> than we currently have.</w:t>
      </w:r>
    </w:p>
    <w:p w14:paraId="5C0A9F11" w14:textId="77777777" w:rsidR="00DB075E" w:rsidRPr="00F601E6" w:rsidRDefault="00DB075E" w:rsidP="00DB075E"/>
    <w:p w14:paraId="5EA94E4D" w14:textId="47599F22" w:rsidR="00B420E1" w:rsidRDefault="00B420E1" w:rsidP="00B420E1">
      <w:pPr>
        <w:pStyle w:val="Heading3"/>
      </w:pPr>
      <w:r>
        <w:t>1AC – Advantage 1</w:t>
      </w:r>
    </w:p>
    <w:p w14:paraId="543AB63D" w14:textId="0D47FF43" w:rsidR="00B420E1" w:rsidRPr="00B420E1" w:rsidRDefault="00B420E1" w:rsidP="00B420E1">
      <w:pPr>
        <w:pStyle w:val="Heading4"/>
      </w:pPr>
      <w:r>
        <w:t>Contention 1 is space debris</w:t>
      </w:r>
    </w:p>
    <w:p w14:paraId="47FA012F" w14:textId="77777777" w:rsidR="00DB075E" w:rsidRDefault="00DB075E" w:rsidP="00DB075E">
      <w:pPr>
        <w:pStyle w:val="Heading4"/>
      </w:pPr>
      <w:r>
        <w:t xml:space="preserve">Private mining ventures cause </w:t>
      </w:r>
      <w:r w:rsidRPr="00066FA7">
        <w:rPr>
          <w:u w:val="single"/>
        </w:rPr>
        <w:t>resource wars</w:t>
      </w:r>
      <w:r>
        <w:t xml:space="preserve"> – empirics prove.</w:t>
      </w:r>
    </w:p>
    <w:p w14:paraId="5D0C3C38" w14:textId="77777777" w:rsidR="00DB075E" w:rsidRDefault="00DB075E" w:rsidP="00DB075E">
      <w:proofErr w:type="spellStart"/>
      <w:r w:rsidRPr="00CC6370">
        <w:rPr>
          <w:rStyle w:val="Style13ptBold"/>
        </w:rPr>
        <w:t>Kelvey</w:t>
      </w:r>
      <w:proofErr w:type="spellEnd"/>
      <w:r w:rsidRPr="00CC6370">
        <w:rPr>
          <w:rStyle w:val="Style13ptBold"/>
        </w:rPr>
        <w:t xml:space="preserve"> 14</w:t>
      </w:r>
      <w:r w:rsidRPr="00CC6370">
        <w:t xml:space="preserve"> [Jon </w:t>
      </w:r>
      <w:proofErr w:type="spellStart"/>
      <w:r w:rsidRPr="00CC6370">
        <w:t>Kelvey</w:t>
      </w:r>
      <w:proofErr w:type="spellEnd"/>
      <w:r>
        <w:t>,</w:t>
      </w:r>
      <w:r w:rsidRPr="00CC6370">
        <w:t xml:space="preserve"> writer and journalist based in central Maryland. Is It Legal to Mine </w:t>
      </w:r>
      <w:proofErr w:type="gramStart"/>
      <w:r w:rsidRPr="00CC6370">
        <w:t>Asteroids?</w:t>
      </w:r>
      <w:r>
        <w:t>,</w:t>
      </w:r>
      <w:proofErr w:type="gramEnd"/>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396F0982" w14:textId="77777777" w:rsidR="00DB075E" w:rsidRPr="00CC6370" w:rsidRDefault="00DB075E" w:rsidP="00DB075E">
      <w:pPr>
        <w:rPr>
          <w:rStyle w:val="Emphasis"/>
        </w:rPr>
      </w:pPr>
      <w:r w:rsidRPr="0001637B">
        <w:rPr>
          <w:rStyle w:val="StyleUnderline"/>
          <w:highlight w:val="cyan"/>
        </w:rPr>
        <w:t>If</w:t>
      </w:r>
      <w:r w:rsidRPr="00CC6370">
        <w:rPr>
          <w:sz w:val="16"/>
        </w:rPr>
        <w:t xml:space="preserve"> these </w:t>
      </w:r>
      <w:r w:rsidRPr="0001637B">
        <w:rPr>
          <w:rStyle w:val="StyleUnderline"/>
          <w:highlight w:val="cyan"/>
        </w:rPr>
        <w:t>mining ventures are successful</w:t>
      </w:r>
      <w:r w:rsidRPr="00CC6370">
        <w:rPr>
          <w:rStyle w:val="StyleUnderline"/>
        </w:rPr>
        <w:t xml:space="preserve">, the world could see </w:t>
      </w:r>
      <w:r w:rsidRPr="0001637B">
        <w:rPr>
          <w:rStyle w:val="StyleUnderline"/>
          <w:highlight w:val="cyan"/>
        </w:rPr>
        <w:t>billions</w:t>
      </w:r>
      <w:r w:rsidRPr="00CC6370">
        <w:rPr>
          <w:sz w:val="16"/>
        </w:rPr>
        <w:t xml:space="preserve"> of dollars </w:t>
      </w:r>
      <w:r w:rsidRPr="0001637B">
        <w:rPr>
          <w:rStyle w:val="StyleUnderline"/>
          <w:highlight w:val="cyan"/>
        </w:rPr>
        <w:t>flow</w:t>
      </w:r>
      <w:r w:rsidRPr="00CC6370">
        <w:rPr>
          <w:rStyle w:val="StyleUnderline"/>
        </w:rPr>
        <w:t xml:space="preserve">ing down from space </w:t>
      </w:r>
      <w:r w:rsidRPr="0001637B">
        <w:rPr>
          <w:rStyle w:val="StyleUnderline"/>
          <w:highlight w:val="cyan"/>
        </w:rPr>
        <w:t>to</w:t>
      </w:r>
      <w:r w:rsidRPr="00CC6370">
        <w:rPr>
          <w:sz w:val="16"/>
        </w:rPr>
        <w:t xml:space="preserve"> American </w:t>
      </w:r>
      <w:r w:rsidRPr="0001637B">
        <w:rPr>
          <w:rStyle w:val="StyleUnderline"/>
          <w:highlight w:val="cyan"/>
        </w:rPr>
        <w:t>companies</w:t>
      </w:r>
      <w:r w:rsidRPr="00CC6370">
        <w:rPr>
          <w:rStyle w:val="StyleUnderline"/>
        </w:rPr>
        <w:t>. Is there a system for dealing with</w:t>
      </w:r>
      <w:r w:rsidRPr="00CC6370">
        <w:rPr>
          <w:sz w:val="16"/>
        </w:rPr>
        <w:t xml:space="preserve"> any </w:t>
      </w:r>
      <w:r w:rsidRPr="00CC6370">
        <w:rPr>
          <w:rStyle w:val="StyleUnderline"/>
        </w:rPr>
        <w:t>conflicts</w:t>
      </w:r>
      <w:r w:rsidRPr="00CC6370">
        <w:rPr>
          <w:sz w:val="16"/>
        </w:rPr>
        <w:t xml:space="preserve"> that </w:t>
      </w:r>
      <w:r w:rsidRPr="00CC6370">
        <w:rPr>
          <w:rStyle w:val="StyleUnderline"/>
        </w:rPr>
        <w:t xml:space="preserve">asteroid mining will likely arouse? </w:t>
      </w:r>
      <w:r w:rsidRPr="0001637B">
        <w:rPr>
          <w:rStyle w:val="StyleUnderline"/>
          <w:highlight w:val="cyan"/>
        </w:rPr>
        <w:t xml:space="preserve">The </w:t>
      </w:r>
      <w:r w:rsidRPr="0001637B">
        <w:rPr>
          <w:rStyle w:val="Emphasis"/>
          <w:highlight w:val="cyan"/>
        </w:rPr>
        <w:t>historical</w:t>
      </w:r>
      <w:r w:rsidRPr="0001637B">
        <w:rPr>
          <w:rStyle w:val="StyleUnderline"/>
          <w:highlight w:val="cyan"/>
        </w:rPr>
        <w:t xml:space="preserve"> </w:t>
      </w:r>
      <w:r w:rsidRPr="0001637B">
        <w:rPr>
          <w:rStyle w:val="Emphasis"/>
          <w:highlight w:val="cyan"/>
        </w:rPr>
        <w:t>record</w:t>
      </w:r>
      <w:r w:rsidRPr="00CC6370">
        <w:rPr>
          <w:sz w:val="16"/>
        </w:rPr>
        <w:t xml:space="preserve"> certainly </w:t>
      </w:r>
      <w:r w:rsidRPr="0001637B">
        <w:rPr>
          <w:rStyle w:val="StyleUnderline"/>
          <w:highlight w:val="cyan"/>
        </w:rPr>
        <w:t>suggests</w:t>
      </w:r>
      <w:r w:rsidRPr="00CC6370">
        <w:rPr>
          <w:rStyle w:val="StyleUnderline"/>
        </w:rPr>
        <w:t xml:space="preserve"> the possibility of</w:t>
      </w:r>
      <w:r w:rsidRPr="00CC6370">
        <w:rPr>
          <w:rStyle w:val="Emphasis"/>
        </w:rPr>
        <w:t xml:space="preserve"> bitter</w:t>
      </w:r>
      <w:r w:rsidRPr="00CC6370">
        <w:rPr>
          <w:sz w:val="16"/>
        </w:rPr>
        <w:t xml:space="preserve">, even </w:t>
      </w:r>
      <w:r w:rsidRPr="0001637B">
        <w:rPr>
          <w:rStyle w:val="Emphasis"/>
          <w:highlight w:val="cyan"/>
        </w:rPr>
        <w:t>violent disputes</w:t>
      </w:r>
      <w:r w:rsidRPr="00CC6370">
        <w:rPr>
          <w:rStyle w:val="Emphasis"/>
        </w:rPr>
        <w:t>.</w:t>
      </w:r>
    </w:p>
    <w:p w14:paraId="73CC9FE8" w14:textId="77777777" w:rsidR="00DB075E" w:rsidRPr="00CC6370" w:rsidRDefault="00DB075E" w:rsidP="00DB075E">
      <w:pPr>
        <w:rPr>
          <w:sz w:val="16"/>
        </w:rPr>
      </w:pPr>
      <w:r w:rsidRPr="00CC6370">
        <w:rPr>
          <w:sz w:val="16"/>
        </w:rPr>
        <w:t xml:space="preserve">Just </w:t>
      </w:r>
      <w:r w:rsidRPr="0001637B">
        <w:rPr>
          <w:rStyle w:val="StyleUnderline"/>
          <w:highlight w:val="cyan"/>
        </w:rPr>
        <w:t xml:space="preserve">consider the </w:t>
      </w:r>
      <w:r w:rsidRPr="0001637B">
        <w:rPr>
          <w:rStyle w:val="Emphasis"/>
          <w:highlight w:val="cyan"/>
        </w:rPr>
        <w:t>Arctic</w:t>
      </w:r>
      <w:r w:rsidRPr="00CC6370">
        <w:rPr>
          <w:sz w:val="16"/>
        </w:rPr>
        <w:t xml:space="preserve">. Impenetrable ice was once the foil for those who dreamed of a Northwest Passage, but </w:t>
      </w:r>
      <w:r w:rsidRPr="00CC6370">
        <w:rPr>
          <w:rStyle w:val="StyleUnderline"/>
        </w:rPr>
        <w:t>global warming</w:t>
      </w:r>
      <w:r w:rsidRPr="00CC6370">
        <w:rPr>
          <w:sz w:val="16"/>
        </w:rPr>
        <w:t xml:space="preserve"> has </w:t>
      </w:r>
      <w:r w:rsidRPr="00CC6370">
        <w:rPr>
          <w:rStyle w:val="StyleUnderline"/>
        </w:rPr>
        <w:t>made the oil- and natural-gas-rich Arctic seabed accessible</w:t>
      </w:r>
      <w:r w:rsidRPr="00CC6370">
        <w:rPr>
          <w:sz w:val="16"/>
        </w:rPr>
        <w:t xml:space="preserve"> for the first time, </w:t>
      </w:r>
      <w:r w:rsidRPr="00CC6370">
        <w:rPr>
          <w:rStyle w:val="StyleUnderline"/>
        </w:rPr>
        <w:t xml:space="preserve">and </w:t>
      </w:r>
      <w:r w:rsidRPr="0001637B">
        <w:rPr>
          <w:rStyle w:val="StyleUnderline"/>
          <w:highlight w:val="cyan"/>
        </w:rPr>
        <w:t>there has been a rush to lay claims</w:t>
      </w:r>
      <w:r w:rsidRPr="00CC6370">
        <w:rPr>
          <w:rStyle w:val="StyleUnderline"/>
        </w:rPr>
        <w:t xml:space="preserve"> to territory. The United States and Canada have been making</w:t>
      </w:r>
      <w:r w:rsidRPr="00CC6370">
        <w:rPr>
          <w:sz w:val="16"/>
        </w:rPr>
        <w:t xml:space="preserve"> careful </w:t>
      </w:r>
      <w:r w:rsidRPr="00CC6370">
        <w:rPr>
          <w:rStyle w:val="StyleUnderline"/>
        </w:rPr>
        <w:t>geological measurements</w:t>
      </w:r>
      <w:r w:rsidRPr="00CC6370">
        <w:rPr>
          <w:sz w:val="16"/>
        </w:rPr>
        <w:t xml:space="preserve"> </w:t>
      </w:r>
      <w:proofErr w:type="gramStart"/>
      <w:r w:rsidRPr="00CC6370">
        <w:rPr>
          <w:sz w:val="16"/>
        </w:rPr>
        <w:t xml:space="preserve">in order </w:t>
      </w:r>
      <w:r w:rsidRPr="00CC6370">
        <w:rPr>
          <w:rStyle w:val="StyleUnderline"/>
        </w:rPr>
        <w:t>to</w:t>
      </w:r>
      <w:proofErr w:type="gramEnd"/>
      <w:r w:rsidRPr="00CC6370">
        <w:rPr>
          <w:rStyle w:val="StyleUnderline"/>
        </w:rPr>
        <w:t xml:space="preserve"> determine territorial boundaries. Russia</w:t>
      </w:r>
      <w:r w:rsidRPr="00CC6370">
        <w:rPr>
          <w:sz w:val="16"/>
        </w:rPr>
        <w:t xml:space="preserve"> has pursued a different path: In 2007, the country </w:t>
      </w:r>
      <w:r w:rsidRPr="00CC6370">
        <w:rPr>
          <w:rStyle w:val="StyleUnderline"/>
        </w:rPr>
        <w:t>used a submersible to plant its flag on the seabed at the North Pole.</w:t>
      </w:r>
      <w:r w:rsidRPr="00CC6370">
        <w:rPr>
          <w:sz w:val="16"/>
        </w:rPr>
        <w:t xml:space="preserve"> It’s an example of how contested things can get even when there is a system of rules in place, according to Joanne </w:t>
      </w:r>
      <w:proofErr w:type="spellStart"/>
      <w:r w:rsidRPr="00CC6370">
        <w:rPr>
          <w:sz w:val="16"/>
        </w:rPr>
        <w:t>Gabrynowicz</w:t>
      </w:r>
      <w:proofErr w:type="spellEnd"/>
      <w:r w:rsidRPr="00CC6370">
        <w:rPr>
          <w:sz w:val="16"/>
        </w:rPr>
        <w:t>,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0C1F85C4" w14:textId="77777777" w:rsidR="00DB075E" w:rsidRPr="00CC6370" w:rsidRDefault="00DB075E" w:rsidP="00DB075E">
      <w:pPr>
        <w:rPr>
          <w:rStyle w:val="Emphasis"/>
        </w:rPr>
      </w:pPr>
      <w:r w:rsidRPr="00CC6370">
        <w:rPr>
          <w:rStyle w:val="StyleUnderline"/>
        </w:rPr>
        <w:t xml:space="preserve">If emerging space technologies can be thought of as melting Arctic ice, </w:t>
      </w:r>
      <w:r w:rsidRPr="0001637B">
        <w:rPr>
          <w:rStyle w:val="StyleUnderline"/>
          <w:highlight w:val="cyan"/>
        </w:rPr>
        <w:t xml:space="preserve">it might be time to start </w:t>
      </w:r>
      <w:r w:rsidRPr="0001637B">
        <w:rPr>
          <w:rStyle w:val="Emphasis"/>
          <w:highlight w:val="cyan"/>
        </w:rPr>
        <w:t>discussing</w:t>
      </w:r>
      <w:r w:rsidRPr="00CC6370">
        <w:rPr>
          <w:sz w:val="16"/>
        </w:rPr>
        <w:t xml:space="preserve"> some </w:t>
      </w:r>
      <w:r w:rsidRPr="00CC6370">
        <w:rPr>
          <w:rStyle w:val="Emphasis"/>
        </w:rPr>
        <w:t xml:space="preserve">basic </w:t>
      </w:r>
      <w:r w:rsidRPr="0001637B">
        <w:rPr>
          <w:rStyle w:val="Emphasis"/>
          <w:highlight w:val="cyan"/>
        </w:rPr>
        <w:t>rules before everything thaws</w:t>
      </w:r>
      <w:r w:rsidRPr="00CC6370">
        <w:rPr>
          <w:rStyle w:val="Emphasis"/>
        </w:rPr>
        <w:t>.</w:t>
      </w:r>
    </w:p>
    <w:p w14:paraId="305B54B2" w14:textId="77777777" w:rsidR="00DB075E" w:rsidRDefault="00DB075E" w:rsidP="00DB075E">
      <w:pPr>
        <w:pStyle w:val="Heading4"/>
      </w:pPr>
      <w:r>
        <w:t xml:space="preserve">Specifically, </w:t>
      </w:r>
      <w:r w:rsidRPr="00A93A98">
        <w:rPr>
          <w:u w:val="single"/>
        </w:rPr>
        <w:t>confusion over space property</w:t>
      </w:r>
      <w:r>
        <w:t xml:space="preserve"> undermines peace.</w:t>
      </w:r>
    </w:p>
    <w:p w14:paraId="3ACCF5C0" w14:textId="77777777" w:rsidR="00DB075E" w:rsidRDefault="00DB075E" w:rsidP="00DB075E">
      <w:proofErr w:type="spellStart"/>
      <w:r w:rsidRPr="00642BDE">
        <w:rPr>
          <w:rStyle w:val="Style13ptBold"/>
        </w:rPr>
        <w:t>Renstrom</w:t>
      </w:r>
      <w:proofErr w:type="spellEnd"/>
      <w:r w:rsidRPr="00642BDE">
        <w:rPr>
          <w:rStyle w:val="Style13ptBold"/>
        </w:rPr>
        <w:t xml:space="preserve"> 15</w:t>
      </w:r>
      <w:r>
        <w:t xml:space="preserve"> [</w:t>
      </w:r>
      <w:r w:rsidRPr="008A46DF">
        <w:t xml:space="preserve">Joelle </w:t>
      </w:r>
      <w:proofErr w:type="spellStart"/>
      <w:r w:rsidRPr="008A46DF">
        <w:t>Renstrom</w:t>
      </w:r>
      <w:proofErr w:type="spellEnd"/>
      <w:r>
        <w:t xml:space="preserve">, </w:t>
      </w:r>
      <w:r w:rsidRPr="008A46DF">
        <w:t xml:space="preserve">Lecturer of Rhetoric at </w:t>
      </w:r>
      <w:r>
        <w:t>Boston University, “</w:t>
      </w:r>
      <w:r w:rsidRPr="008A46DF">
        <w:t xml:space="preserve">Will Mining Celestial Bodies Ruin </w:t>
      </w:r>
      <w:proofErr w:type="gramStart"/>
      <w:r w:rsidRPr="008A46DF">
        <w:t>Space?</w:t>
      </w:r>
      <w:r>
        <w:t>,</w:t>
      </w:r>
      <w:proofErr w:type="gramEnd"/>
      <w:r>
        <w:t xml:space="preserve">” 12/09/15, WBUR, </w:t>
      </w:r>
      <w:r w:rsidRPr="00642BDE">
        <w:t>https://www.wbur.org/cognoscenti/2015/12/09/asteroid-mining-joelle-renstrom</w:t>
      </w:r>
      <w:r>
        <w:t>, EA]</w:t>
      </w:r>
    </w:p>
    <w:p w14:paraId="63FC8C5B" w14:textId="77777777" w:rsidR="00DB075E" w:rsidRPr="005016FF" w:rsidRDefault="00DB075E" w:rsidP="00DB075E">
      <w:pPr>
        <w:rPr>
          <w:rStyle w:val="StyleUnderline"/>
        </w:rPr>
      </w:pPr>
      <w:r w:rsidRPr="0000466E">
        <w:rPr>
          <w:sz w:val="16"/>
        </w:rPr>
        <w:t xml:space="preserve">We could certainly use these resources on Earth — especially </w:t>
      </w:r>
      <w:proofErr w:type="gramStart"/>
      <w:r w:rsidRPr="0000466E">
        <w:rPr>
          <w:sz w:val="16"/>
        </w:rPr>
        <w:t>water, if</w:t>
      </w:r>
      <w:proofErr w:type="gramEnd"/>
      <w:r w:rsidRPr="0000466E">
        <w:rPr>
          <w:sz w:val="16"/>
        </w:rPr>
        <w:t xml:space="preserve"> catastrophic drought predictions are accurate. Of course, asteroid mining companies that sell water to the rest of the world would need to be regulated, but that’s not really a new proposition. As with oil and gas companies, extracting, </w:t>
      </w:r>
      <w:proofErr w:type="gramStart"/>
      <w:r w:rsidRPr="0000466E">
        <w:rPr>
          <w:sz w:val="16"/>
        </w:rPr>
        <w:t>processing</w:t>
      </w:r>
      <w:proofErr w:type="gramEnd"/>
      <w:r w:rsidRPr="0000466E">
        <w:rPr>
          <w:sz w:val="16"/>
        </w:rPr>
        <w:t xml:space="preserve">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6AA17571" w14:textId="77777777" w:rsidR="00DB075E" w:rsidRPr="0000466E" w:rsidRDefault="00DB075E" w:rsidP="00DB075E">
      <w:pPr>
        <w:rPr>
          <w:rStyle w:val="StyleUnderline"/>
        </w:rPr>
      </w:pPr>
      <w:r w:rsidRPr="0000466E">
        <w:rPr>
          <w:sz w:val="16"/>
        </w:rPr>
        <w:t xml:space="preserve">Planetary Resources might be the first asteroid mining company, but it won’t be the last. </w:t>
      </w:r>
      <w:r w:rsidRPr="0001637B">
        <w:rPr>
          <w:rStyle w:val="StyleUnderline"/>
          <w:highlight w:val="cyan"/>
        </w:rPr>
        <w:t>Once the tech</w:t>
      </w:r>
      <w:r w:rsidRPr="0000466E">
        <w:rPr>
          <w:rStyle w:val="StyleUnderline"/>
        </w:rPr>
        <w:t xml:space="preserve">nology </w:t>
      </w:r>
      <w:r w:rsidRPr="0001637B">
        <w:rPr>
          <w:rStyle w:val="StyleUnderline"/>
          <w:highlight w:val="cyan"/>
        </w:rPr>
        <w:t>and resources are in place</w:t>
      </w:r>
      <w:r w:rsidRPr="0000466E">
        <w:rPr>
          <w:sz w:val="16"/>
        </w:rPr>
        <w:t xml:space="preserve">, other </w:t>
      </w:r>
      <w:r w:rsidRPr="0001637B">
        <w:rPr>
          <w:rStyle w:val="StyleUnderline"/>
          <w:highlight w:val="cyan"/>
        </w:rPr>
        <w:t>companies</w:t>
      </w:r>
      <w:r w:rsidRPr="0000466E">
        <w:rPr>
          <w:sz w:val="16"/>
        </w:rPr>
        <w:t xml:space="preserve"> from the U.S. and elsewhere </w:t>
      </w:r>
      <w:r w:rsidRPr="0001637B">
        <w:rPr>
          <w:rStyle w:val="StyleUnderline"/>
          <w:highlight w:val="cyan"/>
        </w:rPr>
        <w:t>will join</w:t>
      </w:r>
      <w:r w:rsidRPr="0000466E">
        <w:rPr>
          <w:sz w:val="16"/>
        </w:rPr>
        <w:t xml:space="preserve"> them in </w:t>
      </w:r>
      <w:r w:rsidRPr="0001637B">
        <w:rPr>
          <w:rStyle w:val="StyleUnderline"/>
          <w:highlight w:val="cyan"/>
        </w:rPr>
        <w:t>the hunt for</w:t>
      </w:r>
      <w:r w:rsidRPr="0000466E">
        <w:rPr>
          <w:rStyle w:val="StyleUnderline"/>
        </w:rPr>
        <w:t xml:space="preserve"> viable, resource-rich </w:t>
      </w:r>
      <w:r w:rsidRPr="0001637B">
        <w:rPr>
          <w:rStyle w:val="StyleUnderline"/>
          <w:highlight w:val="cyan"/>
        </w:rPr>
        <w:t>asteroids</w:t>
      </w:r>
      <w:r w:rsidRPr="0000466E">
        <w:rPr>
          <w:rStyle w:val="StyleUnderline"/>
        </w:rPr>
        <w:t>. And then what?</w:t>
      </w:r>
    </w:p>
    <w:p w14:paraId="4F236FF4" w14:textId="77777777" w:rsidR="00DB075E" w:rsidRPr="005016FF" w:rsidRDefault="00DB075E" w:rsidP="00DB075E">
      <w:pPr>
        <w:rPr>
          <w:rStyle w:val="Emphasis"/>
        </w:rPr>
      </w:pPr>
      <w:r w:rsidRPr="0001637B">
        <w:rPr>
          <w:rStyle w:val="StyleUnderline"/>
          <w:highlight w:val="cyan"/>
        </w:rPr>
        <w:t>Earth has a history of</w:t>
      </w:r>
      <w:r w:rsidRPr="005016FF">
        <w:rPr>
          <w:rStyle w:val="Emphasis"/>
        </w:rPr>
        <w:t xml:space="preserve"> oil crises, </w:t>
      </w:r>
      <w:proofErr w:type="gramStart"/>
      <w:r w:rsidRPr="005016FF">
        <w:rPr>
          <w:rStyle w:val="Emphasis"/>
        </w:rPr>
        <w:t>embargoes</w:t>
      </w:r>
      <w:proofErr w:type="gramEnd"/>
      <w:r w:rsidRPr="005016FF">
        <w:rPr>
          <w:rStyle w:val="Emphasis"/>
        </w:rPr>
        <w:t xml:space="preserve"> and </w:t>
      </w:r>
      <w:r w:rsidRPr="0001637B">
        <w:rPr>
          <w:rStyle w:val="Emphasis"/>
          <w:highlight w:val="cyan"/>
        </w:rPr>
        <w:t>conflicts. What’s to prevent similar clashes</w:t>
      </w:r>
      <w:r w:rsidRPr="005016FF">
        <w:rPr>
          <w:rStyle w:val="Emphasis"/>
        </w:rPr>
        <w:t xml:space="preserve"> from arising </w:t>
      </w:r>
      <w:r w:rsidRPr="0001637B">
        <w:rPr>
          <w:rStyle w:val="Emphasis"/>
          <w:highlight w:val="cyan"/>
        </w:rPr>
        <w:t>in space?</w:t>
      </w:r>
    </w:p>
    <w:p w14:paraId="1D8ABFCE" w14:textId="77777777" w:rsidR="00DB075E" w:rsidRPr="005016FF" w:rsidRDefault="00DB075E" w:rsidP="00DB075E">
      <w:pPr>
        <w:rPr>
          <w:sz w:val="16"/>
        </w:rPr>
      </w:pPr>
      <w:r w:rsidRPr="005016FF">
        <w:rPr>
          <w:sz w:val="16"/>
        </w:rPr>
        <w:t xml:space="preserve">Perhaps enough asteroids exist to keep companies from various countries out of 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1637B">
        <w:rPr>
          <w:rStyle w:val="StyleUnderline"/>
          <w:highlight w:val="cyan"/>
        </w:rPr>
        <w:t>asteroids</w:t>
      </w:r>
      <w:r w:rsidRPr="005016FF">
        <w:rPr>
          <w:sz w:val="16"/>
        </w:rPr>
        <w:t xml:space="preserve"> themselves </w:t>
      </w:r>
      <w:r w:rsidRPr="0001637B">
        <w:rPr>
          <w:rStyle w:val="StyleUnderline"/>
          <w:highlight w:val="cya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6EED0558" w14:textId="77777777" w:rsidR="00DB075E" w:rsidRPr="006C1B5A" w:rsidRDefault="00DB075E" w:rsidP="00DB075E">
      <w:pPr>
        <w:rPr>
          <w:rStyle w:val="StyleUnderline"/>
        </w:rPr>
      </w:pPr>
      <w:proofErr w:type="gramStart"/>
      <w:r w:rsidRPr="005016FF">
        <w:rPr>
          <w:rStyle w:val="StyleUnderline"/>
        </w:rPr>
        <w:t>So</w:t>
      </w:r>
      <w:proofErr w:type="gramEnd"/>
      <w:r w:rsidRPr="005016FF">
        <w:rPr>
          <w:rStyle w:val="StyleUnderline"/>
        </w:rPr>
        <w:t xml:space="preserve"> </w:t>
      </w:r>
      <w:r w:rsidRPr="0001637B">
        <w:rPr>
          <w:rStyle w:val="Emphasis"/>
          <w:highlight w:val="cyan"/>
        </w:rPr>
        <w:t>no one would own the asteroids</w:t>
      </w:r>
      <w:r w:rsidRPr="0001637B">
        <w:rPr>
          <w:rStyle w:val="StyleUnderline"/>
          <w:highlight w:val="cyan"/>
        </w:rPr>
        <w:t xml:space="preserve">, but </w:t>
      </w:r>
      <w:r w:rsidRPr="0001637B">
        <w:rPr>
          <w:rStyle w:val="Emphasis"/>
          <w:highlight w:val="cya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15F2F410" w14:textId="77777777" w:rsidR="00DB075E" w:rsidRPr="006C1B5A" w:rsidRDefault="00DB075E" w:rsidP="00DB075E">
      <w:pPr>
        <w:rPr>
          <w:rStyle w:val="StyleUnderline"/>
        </w:rPr>
      </w:pPr>
      <w:r w:rsidRPr="006C1B5A">
        <w:rPr>
          <w:sz w:val="16"/>
        </w:rPr>
        <w:t xml:space="preserve">The </w:t>
      </w:r>
      <w:r w:rsidRPr="0001637B">
        <w:rPr>
          <w:rStyle w:val="StyleUnderline"/>
          <w:highlight w:val="cyan"/>
        </w:rPr>
        <w:t>Asteroid</w:t>
      </w:r>
      <w:r w:rsidRPr="006C1B5A">
        <w:rPr>
          <w:sz w:val="16"/>
        </w:rPr>
        <w:t xml:space="preserve"> Resources </w:t>
      </w:r>
      <w:r w:rsidRPr="0001637B">
        <w:rPr>
          <w:rStyle w:val="StyleUnderline"/>
          <w:highlight w:val="cyan"/>
        </w:rPr>
        <w:t>Property</w:t>
      </w:r>
      <w:r w:rsidRPr="006C1B5A">
        <w:rPr>
          <w:sz w:val="16"/>
        </w:rPr>
        <w:t xml:space="preserve"> Act also </w:t>
      </w:r>
      <w:r w:rsidRPr="0001637B">
        <w:rPr>
          <w:rStyle w:val="StyleUnderline"/>
          <w:highlight w:val="cyan"/>
        </w:rPr>
        <w:t>paves the way for</w:t>
      </w:r>
      <w:r w:rsidRPr="006C1B5A">
        <w:rPr>
          <w:rStyle w:val="StyleUnderline"/>
        </w:rPr>
        <w:t xml:space="preserve"> </w:t>
      </w:r>
      <w:r w:rsidRPr="006C1B5A">
        <w:rPr>
          <w:rStyle w:val="Emphasis"/>
        </w:rPr>
        <w:t xml:space="preserve">resource </w:t>
      </w:r>
      <w:r w:rsidRPr="0001637B">
        <w:rPr>
          <w:rStyle w:val="Emphasis"/>
          <w:highlight w:val="cyan"/>
        </w:rPr>
        <w:t>exploitation on planets</w:t>
      </w:r>
      <w:r w:rsidRPr="006C1B5A">
        <w:rPr>
          <w:sz w:val="16"/>
        </w:rPr>
        <w:t xml:space="preserve">, such as Mars. One of the primary arguments made for colonizing the Red Planet is its resources. Mars Society founder and colonization advocate Robert </w:t>
      </w:r>
      <w:proofErr w:type="spellStart"/>
      <w:r w:rsidRPr="006C1B5A">
        <w:rPr>
          <w:sz w:val="16"/>
        </w:rPr>
        <w:t>Zubrin</w:t>
      </w:r>
      <w:proofErr w:type="spellEnd"/>
      <w:r w:rsidRPr="006C1B5A">
        <w:rPr>
          <w:sz w:val="16"/>
        </w:rPr>
        <w:t xml:space="preserve"> argues that Mars “is endowed with all the resources needed to support not only life but the actual development of a technological civilization.” These resources include water, carbon, nitrogen, hydrogen, </w:t>
      </w:r>
      <w:proofErr w:type="gramStart"/>
      <w:r w:rsidRPr="006C1B5A">
        <w:rPr>
          <w:sz w:val="16"/>
        </w:rPr>
        <w:t>oxygen</w:t>
      </w:r>
      <w:proofErr w:type="gramEnd"/>
      <w:r w:rsidRPr="006C1B5A">
        <w:rPr>
          <w:sz w:val="16"/>
        </w:rPr>
        <w:t xml:space="preserve">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1637B">
        <w:rPr>
          <w:rStyle w:val="StyleUnderline"/>
          <w:highlight w:val="cyan"/>
        </w:rPr>
        <w:t>planets</w:t>
      </w:r>
      <w:r w:rsidRPr="006C1B5A">
        <w:rPr>
          <w:sz w:val="16"/>
        </w:rPr>
        <w:t xml:space="preserve"> with the potential for microbial life such as Mars </w:t>
      </w:r>
      <w:r w:rsidRPr="0001637B">
        <w:rPr>
          <w:rStyle w:val="StyleUnderline"/>
          <w:highlight w:val="cyan"/>
        </w:rPr>
        <w:t xml:space="preserve">may </w:t>
      </w:r>
      <w:r w:rsidRPr="0001637B">
        <w:rPr>
          <w:rStyle w:val="Emphasis"/>
          <w:highlight w:val="cyan"/>
        </w:rPr>
        <w:t>become competitive mining stations</w:t>
      </w:r>
      <w:r w:rsidRPr="006C1B5A">
        <w:rPr>
          <w:rStyle w:val="StyleUnderline"/>
        </w:rPr>
        <w:t>.</w:t>
      </w:r>
    </w:p>
    <w:p w14:paraId="2489BD4A" w14:textId="77777777" w:rsidR="00DB075E" w:rsidRDefault="00DB075E" w:rsidP="00DB075E">
      <w:pPr>
        <w:pStyle w:val="Heading4"/>
        <w:rPr>
          <w:u w:val="single"/>
        </w:rPr>
      </w:pPr>
      <w:r>
        <w:t xml:space="preserve">That </w:t>
      </w:r>
      <w:r w:rsidRPr="0083464B">
        <w:rPr>
          <w:u w:val="single"/>
        </w:rPr>
        <w:t>turns good mining</w:t>
      </w:r>
      <w:r>
        <w:t xml:space="preserve"> – only reclassifying space property solves.</w:t>
      </w:r>
    </w:p>
    <w:p w14:paraId="532F918E" w14:textId="77777777" w:rsidR="00DB075E" w:rsidRPr="009F0BBF" w:rsidRDefault="00DB075E" w:rsidP="00DB075E">
      <w:pPr>
        <w:rPr>
          <w:sz w:val="24"/>
        </w:rPr>
      </w:pPr>
      <w:r w:rsidRPr="003821D8">
        <w:rPr>
          <w:rStyle w:val="Style13ptBold"/>
        </w:rPr>
        <w:t>Yan 18</w:t>
      </w:r>
      <w:r w:rsidRPr="009F0BBF">
        <w:t xml:space="preserve"> [Laura Yan</w:t>
      </w:r>
      <w:r>
        <w:t xml:space="preserve">, citing </w:t>
      </w:r>
      <w:proofErr w:type="spellStart"/>
      <w:r w:rsidRPr="00642BDE">
        <w:t>Ramin</w:t>
      </w:r>
      <w:proofErr w:type="spellEnd"/>
      <w:r w:rsidRPr="00642BDE">
        <w:t xml:space="preserve"> </w:t>
      </w:r>
      <w:proofErr w:type="spellStart"/>
      <w:r w:rsidRPr="00642BDE">
        <w:t>Skibba</w:t>
      </w:r>
      <w:proofErr w:type="spellEnd"/>
      <w:r w:rsidRPr="00642BDE">
        <w:t>, an astrophysicist</w:t>
      </w:r>
      <w:proofErr w:type="gramStart"/>
      <w:r>
        <w:t>, ”</w:t>
      </w:r>
      <w:r w:rsidRPr="009F0BBF">
        <w:t>Should</w:t>
      </w:r>
      <w:proofErr w:type="gramEnd"/>
      <w:r w:rsidRPr="009F0BBF">
        <w:t xml:space="preserve"> We Really Be Mining in Space?</w:t>
      </w:r>
      <w:r>
        <w:t>,”</w:t>
      </w:r>
      <w:r w:rsidRPr="009F0BBF">
        <w:t xml:space="preserve"> </w:t>
      </w:r>
      <w:r>
        <w:t xml:space="preserve">05/05/18, </w:t>
      </w:r>
      <w:r w:rsidRPr="00642BDE">
        <w:rPr>
          <w:i/>
          <w:iCs/>
        </w:rPr>
        <w:t>Popular Mechanics</w:t>
      </w:r>
      <w:r>
        <w:t>,</w:t>
      </w:r>
      <w:r w:rsidRPr="009F0BBF">
        <w:t xml:space="preserve"> https://www.popularmechanics.com/space/a20195040/should-we-be-really-be-mining-in-space/</w:t>
      </w:r>
      <w:r>
        <w:rPr>
          <w:sz w:val="24"/>
        </w:rPr>
        <w:t>]</w:t>
      </w:r>
    </w:p>
    <w:p w14:paraId="62EFCDF9" w14:textId="77777777" w:rsidR="00DB075E" w:rsidRPr="006C1B5A" w:rsidRDefault="00DB075E" w:rsidP="00DB075E">
      <w:pPr>
        <w:rPr>
          <w:sz w:val="16"/>
        </w:rPr>
      </w:pPr>
      <w:r w:rsidRPr="0001637B">
        <w:rPr>
          <w:highlight w:val="cyan"/>
          <w:u w:val="single"/>
        </w:rPr>
        <w:t>Imagine</w:t>
      </w:r>
      <w:r w:rsidRPr="006C1B5A">
        <w:rPr>
          <w:sz w:val="16"/>
        </w:rPr>
        <w:t xml:space="preserve">, for instance, </w:t>
      </w:r>
      <w:r w:rsidRPr="0001637B">
        <w:rPr>
          <w:highlight w:val="cyan"/>
          <w:u w:val="single"/>
        </w:rPr>
        <w:t>an asteroid</w:t>
      </w:r>
      <w:r w:rsidRPr="006C1B5A">
        <w:rPr>
          <w:sz w:val="16"/>
        </w:rPr>
        <w:t xml:space="preserve"> that </w:t>
      </w:r>
      <w:r w:rsidRPr="0001637B">
        <w:rPr>
          <w:highlight w:val="cyan"/>
          <w:u w:val="single"/>
        </w:rPr>
        <w:t>contains as many platinum-group metals as all reserves</w:t>
      </w:r>
      <w:r w:rsidRPr="005077BD">
        <w:rPr>
          <w:u w:val="single"/>
        </w:rPr>
        <w:t xml:space="preserve"> on Earth</w:t>
      </w:r>
      <w:r w:rsidRPr="00642BDE">
        <w:rPr>
          <w:rStyle w:val="StyleUnderline"/>
        </w:rPr>
        <w:t xml:space="preserve">. </w:t>
      </w:r>
      <w:r w:rsidRPr="0001637B">
        <w:rPr>
          <w:highlight w:val="cyan"/>
          <w:u w:val="single"/>
        </w:rPr>
        <w:t xml:space="preserve">Businesses will </w:t>
      </w:r>
      <w:r w:rsidRPr="0001637B">
        <w:rPr>
          <w:rStyle w:val="Emphasis"/>
          <w:highlight w:val="cyan"/>
        </w:rPr>
        <w:t>compete</w:t>
      </w:r>
      <w:r w:rsidRPr="00642BDE">
        <w:rPr>
          <w:rStyle w:val="StyleUnderline"/>
        </w:rPr>
        <w:t xml:space="preserve"> for the precious resource, and the</w:t>
      </w:r>
      <w:r w:rsidRPr="006C1B5A">
        <w:rPr>
          <w:sz w:val="16"/>
        </w:rPr>
        <w:t xml:space="preserve"> </w:t>
      </w:r>
      <w:r w:rsidRPr="0001637B">
        <w:rPr>
          <w:highlight w:val="cyan"/>
          <w:u w:val="single"/>
        </w:rPr>
        <w:t>competing may</w:t>
      </w:r>
      <w:r w:rsidRPr="005077BD">
        <w:rPr>
          <w:u w:val="single"/>
        </w:rPr>
        <w:t xml:space="preserve"> soon </w:t>
      </w:r>
      <w:r w:rsidRPr="0001637B">
        <w:rPr>
          <w:highlight w:val="cyan"/>
          <w:u w:val="single"/>
        </w:rPr>
        <w:t xml:space="preserve">turn into </w:t>
      </w:r>
      <w:r w:rsidRPr="0001637B">
        <w:rPr>
          <w:rStyle w:val="Emphasis"/>
          <w:highlight w:val="cyan"/>
        </w:rPr>
        <w:t>battle</w:t>
      </w:r>
      <w:r w:rsidRPr="0001637B">
        <w:rPr>
          <w:highlight w:val="cyan"/>
          <w:u w:val="single"/>
        </w:rPr>
        <w:t xml:space="preserve"> by </w:t>
      </w:r>
      <w:r w:rsidRPr="0001637B">
        <w:rPr>
          <w:rStyle w:val="Emphasis"/>
          <w:highlight w:val="cyan"/>
        </w:rPr>
        <w:t>armed sat</w:t>
      </w:r>
      <w:r w:rsidRPr="006C1B5A">
        <w:rPr>
          <w:sz w:val="16"/>
        </w:rPr>
        <w:t>ellite</w:t>
      </w:r>
      <w:r w:rsidRPr="0001637B">
        <w:rPr>
          <w:rStyle w:val="Emphasis"/>
          <w:highlight w:val="cyan"/>
        </w:rPr>
        <w:t>s</w:t>
      </w:r>
      <w:r w:rsidRPr="00642BDE">
        <w:rPr>
          <w:rStyle w:val="StyleUnderline"/>
        </w:rPr>
        <w:t xml:space="preserve">, </w:t>
      </w:r>
      <w:r w:rsidRPr="0001637B">
        <w:rPr>
          <w:highlight w:val="cyan"/>
          <w:u w:val="single"/>
        </w:rPr>
        <w:t>which</w:t>
      </w:r>
      <w:r w:rsidRPr="005077BD">
        <w:rPr>
          <w:u w:val="single"/>
        </w:rPr>
        <w:t xml:space="preserve"> can </w:t>
      </w:r>
      <w:r w:rsidRPr="0001637B">
        <w:rPr>
          <w:highlight w:val="cyan"/>
          <w:u w:val="single"/>
        </w:rPr>
        <w:t>lead</w:t>
      </w:r>
      <w:r w:rsidRPr="006C1B5A">
        <w:rPr>
          <w:sz w:val="16"/>
        </w:rPr>
        <w:t xml:space="preserve"> back </w:t>
      </w:r>
      <w:r w:rsidRPr="0001637B">
        <w:rPr>
          <w:highlight w:val="cyan"/>
          <w:u w:val="single"/>
        </w:rPr>
        <w:t xml:space="preserve">to </w:t>
      </w:r>
      <w:r w:rsidRPr="0001637B">
        <w:rPr>
          <w:rStyle w:val="Emphasis"/>
          <w:highlight w:val="cyan"/>
        </w:rPr>
        <w:t>conflicts on Earth</w:t>
      </w:r>
      <w:r w:rsidRPr="00642BDE">
        <w:rPr>
          <w:rStyle w:val="StyleUnderline"/>
        </w:rPr>
        <w:t xml:space="preserve">. The </w:t>
      </w:r>
      <w:r w:rsidRPr="00642BDE">
        <w:rPr>
          <w:rStyle w:val="Emphasis"/>
        </w:rPr>
        <w:t xml:space="preserve">act of mining itself </w:t>
      </w:r>
      <w:r w:rsidRPr="00642BDE">
        <w:rPr>
          <w:rStyle w:val="StyleUnderline"/>
        </w:rPr>
        <w:t>could</w:t>
      </w:r>
      <w:r w:rsidRPr="006C1B5A">
        <w:rPr>
          <w:sz w:val="16"/>
        </w:rPr>
        <w:t xml:space="preserve"> also </w:t>
      </w:r>
      <w:r w:rsidRPr="00642BDE">
        <w:rPr>
          <w:rStyle w:val="StyleUnderline"/>
        </w:rPr>
        <w:t xml:space="preserve">be dangerous: </w:t>
      </w:r>
      <w:r w:rsidRPr="0001637B">
        <w:rPr>
          <w:rStyle w:val="StyleUnderline"/>
          <w:highlight w:val="cyan"/>
        </w:rPr>
        <w:t>if</w:t>
      </w:r>
      <w:r w:rsidRPr="00642BDE">
        <w:rPr>
          <w:rStyle w:val="StyleUnderline"/>
        </w:rPr>
        <w:t xml:space="preserve"> </w:t>
      </w:r>
      <w:r w:rsidRPr="005077BD">
        <w:rPr>
          <w:u w:val="single"/>
        </w:rPr>
        <w:t>space-</w:t>
      </w:r>
      <w:r w:rsidRPr="0001637B">
        <w:rPr>
          <w:highlight w:val="cyan"/>
          <w:u w:val="single"/>
        </w:rPr>
        <w:t xml:space="preserve">mining </w:t>
      </w:r>
      <w:r w:rsidRPr="0001637B">
        <w:rPr>
          <w:rStyle w:val="Emphasis"/>
          <w:highlight w:val="cyan"/>
        </w:rPr>
        <w:t>break up asteroids</w:t>
      </w:r>
      <w:r w:rsidRPr="0001637B">
        <w:rPr>
          <w:rStyle w:val="StyleUnderline"/>
          <w:highlight w:val="cyan"/>
        </w:rPr>
        <w:t xml:space="preserve">, it </w:t>
      </w:r>
      <w:r w:rsidRPr="0001637B">
        <w:rPr>
          <w:highlight w:val="cyan"/>
          <w:u w:val="single"/>
        </w:rPr>
        <w:t xml:space="preserve">could harm other </w:t>
      </w:r>
      <w:r w:rsidRPr="0001637B">
        <w:rPr>
          <w:rStyle w:val="Emphasis"/>
          <w:highlight w:val="cyan"/>
        </w:rPr>
        <w:t>sat</w:t>
      </w:r>
      <w:r w:rsidRPr="00642BDE">
        <w:rPr>
          <w:rStyle w:val="Emphasis"/>
        </w:rPr>
        <w:t>ellite</w:t>
      </w:r>
      <w:r w:rsidRPr="0001637B">
        <w:rPr>
          <w:rStyle w:val="Emphasis"/>
          <w:highlight w:val="cyan"/>
        </w:rPr>
        <w:t>s</w:t>
      </w:r>
      <w:r w:rsidRPr="006C1B5A">
        <w:rPr>
          <w:sz w:val="16"/>
        </w:rPr>
        <w:t xml:space="preserve">, </w:t>
      </w:r>
      <w:proofErr w:type="gramStart"/>
      <w:r w:rsidRPr="006C1B5A">
        <w:rPr>
          <w:sz w:val="16"/>
        </w:rPr>
        <w:t>spacecrafts</w:t>
      </w:r>
      <w:proofErr w:type="gramEnd"/>
      <w:r w:rsidRPr="006C1B5A">
        <w:rPr>
          <w:sz w:val="16"/>
        </w:rPr>
        <w:t xml:space="preserve"> and astronauts.</w:t>
      </w:r>
    </w:p>
    <w:p w14:paraId="24BDBE0C" w14:textId="77777777" w:rsidR="00DB075E" w:rsidRPr="00642BDE" w:rsidRDefault="00DB075E" w:rsidP="00DB075E">
      <w:pPr>
        <w:rPr>
          <w:sz w:val="16"/>
        </w:rPr>
      </w:pPr>
      <w:proofErr w:type="spellStart"/>
      <w:r w:rsidRPr="005077BD">
        <w:rPr>
          <w:u w:val="single"/>
        </w:rPr>
        <w:t>Commerical</w:t>
      </w:r>
      <w:proofErr w:type="spellEnd"/>
      <w:r w:rsidRPr="005077BD">
        <w:rPr>
          <w:u w:val="single"/>
        </w:rPr>
        <w:t xml:space="preserve"> </w:t>
      </w:r>
      <w:r w:rsidRPr="0001637B">
        <w:rPr>
          <w:highlight w:val="cyan"/>
          <w:u w:val="single"/>
        </w:rPr>
        <w:t xml:space="preserve">space mining could lead to </w:t>
      </w:r>
      <w:r w:rsidRPr="0001637B">
        <w:rPr>
          <w:rStyle w:val="Emphasis"/>
          <w:highlight w:val="cyan"/>
        </w:rPr>
        <w:t>conflicts</w:t>
      </w:r>
      <w:r w:rsidRPr="0001637B">
        <w:rPr>
          <w:highlight w:val="cyan"/>
          <w:u w:val="single"/>
        </w:rPr>
        <w:t xml:space="preserve"> between </w:t>
      </w:r>
      <w:r w:rsidRPr="0001637B">
        <w:rPr>
          <w:rStyle w:val="Emphasis"/>
          <w:highlight w:val="cyan"/>
        </w:rPr>
        <w:t>profitability</w:t>
      </w:r>
      <w:r w:rsidRPr="0001637B">
        <w:rPr>
          <w:highlight w:val="cyan"/>
          <w:u w:val="single"/>
        </w:rPr>
        <w:t xml:space="preserve"> and </w:t>
      </w:r>
      <w:r w:rsidRPr="0001637B">
        <w:rPr>
          <w:rStyle w:val="Emphasis"/>
          <w:highlight w:val="cyan"/>
        </w:rPr>
        <w:t>public interest</w:t>
      </w:r>
      <w:r w:rsidRPr="00642BDE">
        <w:rPr>
          <w:sz w:val="16"/>
        </w:rPr>
        <w:t xml:space="preserve">. "Once you’re on board with the commercial space industry, then you as a researcher must accept, if not support, everything that comes with it," </w:t>
      </w:r>
      <w:proofErr w:type="spellStart"/>
      <w:r w:rsidRPr="00642BDE">
        <w:rPr>
          <w:sz w:val="16"/>
        </w:rPr>
        <w:t>Skibba</w:t>
      </w:r>
      <w:proofErr w:type="spellEnd"/>
      <w:r w:rsidRPr="00642BDE">
        <w:rPr>
          <w:sz w:val="16"/>
        </w:rPr>
        <w:t xml:space="preserve"> writes. "To succeed, these </w:t>
      </w:r>
      <w:r w:rsidRPr="0001637B">
        <w:rPr>
          <w:highlight w:val="cyan"/>
          <w:u w:val="single"/>
        </w:rPr>
        <w:t xml:space="preserve">businesses will seek </w:t>
      </w:r>
      <w:r w:rsidRPr="0001637B">
        <w:rPr>
          <w:rStyle w:val="Emphasis"/>
          <w:highlight w:val="cyan"/>
        </w:rPr>
        <w:t>profitable missions</w:t>
      </w:r>
      <w:r w:rsidRPr="00642BDE">
        <w:rPr>
          <w:sz w:val="16"/>
        </w:rPr>
        <w:t xml:space="preserve">, </w:t>
      </w:r>
      <w:r w:rsidRPr="005077BD">
        <w:rPr>
          <w:u w:val="single"/>
        </w:rPr>
        <w:t xml:space="preserve">while </w:t>
      </w:r>
      <w:r w:rsidRPr="0001637B">
        <w:rPr>
          <w:highlight w:val="cyan"/>
          <w:u w:val="single"/>
        </w:rPr>
        <w:t>science</w:t>
      </w:r>
      <w:r w:rsidRPr="00642BDE">
        <w:rPr>
          <w:sz w:val="16"/>
        </w:rPr>
        <w:t xml:space="preserve">, </w:t>
      </w:r>
      <w:r w:rsidRPr="005077BD">
        <w:rPr>
          <w:u w:val="single"/>
        </w:rPr>
        <w:t>exploration</w:t>
      </w:r>
      <w:r w:rsidRPr="00642BDE">
        <w:rPr>
          <w:sz w:val="16"/>
        </w:rPr>
        <w:t xml:space="preserve">, </w:t>
      </w:r>
      <w:r w:rsidRPr="005077BD">
        <w:rPr>
          <w:u w:val="single"/>
        </w:rPr>
        <w:t>and discovery</w:t>
      </w:r>
      <w:r w:rsidRPr="00642BDE">
        <w:rPr>
          <w:sz w:val="16"/>
        </w:rPr>
        <w:t>—goals that stimulate public interest—</w:t>
      </w:r>
      <w:r w:rsidRPr="0001637B">
        <w:rPr>
          <w:highlight w:val="cyan"/>
          <w:u w:val="single"/>
        </w:rPr>
        <w:t xml:space="preserve">will </w:t>
      </w:r>
      <w:r w:rsidRPr="0001637B">
        <w:rPr>
          <w:rStyle w:val="Emphasis"/>
          <w:highlight w:val="cyan"/>
        </w:rPr>
        <w:t>inevitably have lower priority</w:t>
      </w:r>
      <w:r w:rsidRPr="00642BDE">
        <w:rPr>
          <w:sz w:val="16"/>
        </w:rPr>
        <w:t>,"</w:t>
      </w:r>
    </w:p>
    <w:p w14:paraId="1E309E1D" w14:textId="77777777" w:rsidR="00DB075E" w:rsidRPr="00642BDE" w:rsidRDefault="00DB075E" w:rsidP="00DB075E">
      <w:pPr>
        <w:rPr>
          <w:sz w:val="16"/>
        </w:rPr>
      </w:pPr>
      <w:r w:rsidRPr="0001637B">
        <w:rPr>
          <w:rStyle w:val="StyleUnderline"/>
          <w:highlight w:val="cyan"/>
        </w:rPr>
        <w:t>The solution</w:t>
      </w:r>
      <w:r w:rsidRPr="00642BDE">
        <w:rPr>
          <w:sz w:val="16"/>
        </w:rPr>
        <w:t xml:space="preserve">, according to </w:t>
      </w:r>
      <w:proofErr w:type="spellStart"/>
      <w:r w:rsidRPr="00642BDE">
        <w:rPr>
          <w:sz w:val="16"/>
        </w:rPr>
        <w:t>Skibba</w:t>
      </w:r>
      <w:proofErr w:type="spellEnd"/>
      <w:r w:rsidRPr="00642BDE">
        <w:rPr>
          <w:sz w:val="16"/>
        </w:rPr>
        <w:t xml:space="preserve">, </w:t>
      </w:r>
      <w:r w:rsidRPr="0001637B">
        <w:rPr>
          <w:rStyle w:val="StyleUnderline"/>
          <w:highlight w:val="cyan"/>
        </w:rPr>
        <w:t>is to</w:t>
      </w:r>
      <w:r w:rsidRPr="0001637B">
        <w:rPr>
          <w:rStyle w:val="Emphasis"/>
          <w:highlight w:val="cyan"/>
        </w:rPr>
        <w:t xml:space="preserve"> treat</w:t>
      </w:r>
      <w:r w:rsidRPr="00642BDE">
        <w:rPr>
          <w:rStyle w:val="Emphasis"/>
        </w:rPr>
        <w:t xml:space="preserve"> outer </w:t>
      </w:r>
      <w:r w:rsidRPr="0001637B">
        <w:rPr>
          <w:rStyle w:val="Emphasis"/>
          <w:highlight w:val="cyan"/>
        </w:rPr>
        <w:t>space</w:t>
      </w:r>
      <w:r w:rsidRPr="0001637B">
        <w:rPr>
          <w:rStyle w:val="StyleUnderline"/>
          <w:highlight w:val="cyan"/>
        </w:rPr>
        <w:t xml:space="preserve"> as</w:t>
      </w:r>
      <w:r w:rsidRPr="00642BDE">
        <w:rPr>
          <w:rStyle w:val="StyleUnderline"/>
        </w:rPr>
        <w:t xml:space="preserve"> we do Antarctica: </w:t>
      </w:r>
      <w:r w:rsidRPr="0001637B">
        <w:rPr>
          <w:rStyle w:val="StyleUnderline"/>
          <w:highlight w:val="cyan"/>
        </w:rPr>
        <w:t xml:space="preserve">a place to </w:t>
      </w:r>
      <w:r w:rsidRPr="0001637B">
        <w:rPr>
          <w:rStyle w:val="Emphasis"/>
          <w:highlight w:val="cyan"/>
        </w:rPr>
        <w:t>encourage scientific investigation</w:t>
      </w:r>
      <w:r w:rsidRPr="0001637B">
        <w:rPr>
          <w:rStyle w:val="StyleUnderline"/>
          <w:highlight w:val="cyan"/>
        </w:rPr>
        <w:t xml:space="preserve"> and </w:t>
      </w:r>
      <w:r w:rsidRPr="0001637B">
        <w:rPr>
          <w:rStyle w:val="Emphasis"/>
          <w:highlight w:val="cyan"/>
        </w:rPr>
        <w:t>discourage territorial claims</w:t>
      </w:r>
      <w:r w:rsidRPr="00642BDE">
        <w:rPr>
          <w:rStyle w:val="Emphasis"/>
        </w:rPr>
        <w:t>.</w:t>
      </w:r>
      <w:r w:rsidRPr="00642BDE">
        <w:rPr>
          <w:sz w:val="16"/>
        </w:rPr>
        <w:t xml:space="preserve"> It's a commendable idea, but is it likely? Last week, President Trump has already suggested the idea of adding a "Space Force" to the military. According to The Independent, "</w:t>
      </w:r>
      <w:r w:rsidRPr="00642BDE">
        <w:rPr>
          <w:rStyle w:val="StyleUnderline"/>
        </w:rPr>
        <w:t>experts</w:t>
      </w:r>
      <w:r w:rsidRPr="00642BDE">
        <w:rPr>
          <w:sz w:val="16"/>
        </w:rPr>
        <w:t xml:space="preserve"> have </w:t>
      </w:r>
      <w:r w:rsidRPr="00642BDE">
        <w:rPr>
          <w:rStyle w:val="StyleUnderline"/>
        </w:rPr>
        <w:t>warned</w:t>
      </w:r>
      <w:r w:rsidRPr="00642BDE">
        <w:rPr>
          <w:sz w:val="16"/>
        </w:rPr>
        <w:t xml:space="preserve"> that </w:t>
      </w:r>
      <w:r w:rsidRPr="00642BDE">
        <w:rPr>
          <w:rStyle w:val="StyleUnderline"/>
        </w:rPr>
        <w:t xml:space="preserve">space will be increasingly contested in years to come, as increasingly complex weapons are </w:t>
      </w:r>
      <w:proofErr w:type="gramStart"/>
      <w:r w:rsidRPr="00642BDE">
        <w:rPr>
          <w:rStyle w:val="StyleUnderline"/>
        </w:rPr>
        <w:t>built</w:t>
      </w:r>
      <w:proofErr w:type="gramEnd"/>
      <w:r w:rsidRPr="00642BDE">
        <w:rPr>
          <w:rStyle w:val="StyleUnderline"/>
        </w:rPr>
        <w:t xml:space="preserve"> and more opportunities are opened up for exploring the area outside the Earth</w:t>
      </w:r>
      <w:r w:rsidRPr="00642BDE">
        <w:rPr>
          <w:sz w:val="16"/>
        </w:rPr>
        <w:t>."</w:t>
      </w:r>
    </w:p>
    <w:p w14:paraId="4A2E8A83" w14:textId="77777777" w:rsidR="00DB075E" w:rsidRDefault="00DB075E" w:rsidP="00DB075E">
      <w:pPr>
        <w:pStyle w:val="Heading4"/>
      </w:pPr>
      <w:r>
        <w:t xml:space="preserve">2 – </w:t>
      </w:r>
      <w:r w:rsidRPr="00C05335">
        <w:rPr>
          <w:u w:val="single"/>
        </w:rPr>
        <w:t>Redirection</w:t>
      </w:r>
      <w:r>
        <w:t xml:space="preserve"> – private asteroid mining causes </w:t>
      </w:r>
      <w:r w:rsidRPr="00B334ED">
        <w:rPr>
          <w:u w:val="single"/>
        </w:rPr>
        <w:t>proliferation</w:t>
      </w:r>
      <w:r>
        <w:t xml:space="preserve"> of </w:t>
      </w:r>
      <w:r w:rsidRPr="00B334ED">
        <w:rPr>
          <w:u w:val="single"/>
        </w:rPr>
        <w:t>NEO redirection capabilities</w:t>
      </w:r>
      <w:r>
        <w:t xml:space="preserve"> – </w:t>
      </w:r>
      <w:r w:rsidRPr="00B334ED">
        <w:rPr>
          <w:u w:val="single"/>
        </w:rPr>
        <w:t>accidents</w:t>
      </w:r>
      <w:r>
        <w:t xml:space="preserve"> and </w:t>
      </w:r>
      <w:r w:rsidRPr="00B334ED">
        <w:rPr>
          <w:u w:val="single"/>
        </w:rPr>
        <w:t>terrorism</w:t>
      </w:r>
      <w:r>
        <w:t xml:space="preserve"> cause </w:t>
      </w:r>
      <w:r w:rsidRPr="00B334ED">
        <w:rPr>
          <w:u w:val="single"/>
        </w:rPr>
        <w:t>extinction</w:t>
      </w:r>
      <w:r>
        <w:t>.</w:t>
      </w:r>
    </w:p>
    <w:p w14:paraId="7684A478" w14:textId="77777777" w:rsidR="00DB075E" w:rsidRPr="00A20538" w:rsidRDefault="00DB075E" w:rsidP="00DB075E">
      <w:proofErr w:type="spellStart"/>
      <w:r w:rsidRPr="00A20538">
        <w:rPr>
          <w:rStyle w:val="Style13ptBold"/>
        </w:rPr>
        <w:t>Drmola</w:t>
      </w:r>
      <w:proofErr w:type="spellEnd"/>
      <w:r w:rsidRPr="00A20538">
        <w:rPr>
          <w:rStyle w:val="Style13ptBold"/>
        </w:rPr>
        <w:t xml:space="preserve"> 15</w:t>
      </w:r>
      <w:r>
        <w:t xml:space="preserve"> [</w:t>
      </w:r>
      <w:r w:rsidRPr="00A20538">
        <w:t xml:space="preserve">Jakub </w:t>
      </w:r>
      <w:proofErr w:type="spellStart"/>
      <w:r w:rsidRPr="00A20538">
        <w:t>Drmola</w:t>
      </w:r>
      <w:proofErr w:type="spellEnd"/>
      <w:r>
        <w:t xml:space="preserve"> and</w:t>
      </w:r>
      <w:r w:rsidRPr="00A20538">
        <w:t xml:space="preserve"> Miroslav </w:t>
      </w:r>
      <w:proofErr w:type="spellStart"/>
      <w:r w:rsidRPr="00A20538">
        <w:t>Mareš</w:t>
      </w:r>
      <w:proofErr w:type="spellEnd"/>
      <w:r>
        <w:t xml:space="preserve">, * PhD </w:t>
      </w:r>
      <w:r w:rsidRPr="00A20538">
        <w:t xml:space="preserve">Security Studies, International </w:t>
      </w:r>
      <w:proofErr w:type="gramStart"/>
      <w:r w:rsidRPr="00A20538">
        <w:t>Relations</w:t>
      </w:r>
      <w:proofErr w:type="gramEnd"/>
      <w:r w:rsidRPr="00A20538">
        <w:t xml:space="preserve"> and Political Science at Masaryk University</w:t>
      </w:r>
      <w:r>
        <w:t xml:space="preserve">, ** </w:t>
      </w:r>
      <w:r w:rsidRPr="00A20538">
        <w:t>Professor, at the Division of Security and Strategic Studies, Masaryk University</w:t>
      </w:r>
      <w:r>
        <w:t>,</w:t>
      </w:r>
      <w:r w:rsidRPr="00A20538">
        <w:t xml:space="preserve"> </w:t>
      </w:r>
      <w:r>
        <w:t>“</w:t>
      </w:r>
      <w:r w:rsidRPr="00A20538">
        <w:t>Revisiting the deflection dilemma</w:t>
      </w:r>
      <w:r>
        <w:t xml:space="preserve">,” 2015, </w:t>
      </w:r>
      <w:r w:rsidRPr="00A20538">
        <w:rPr>
          <w:i/>
          <w:iCs/>
        </w:rPr>
        <w:t>Astronomy &amp; Geophysics</w:t>
      </w:r>
      <w:r w:rsidRPr="00A20538">
        <w:t>, Vol</w:t>
      </w:r>
      <w:r>
        <w:t>.</w:t>
      </w:r>
      <w:r w:rsidRPr="00A20538">
        <w:t xml:space="preserve"> 56, Issue 5, </w:t>
      </w:r>
      <w:r>
        <w:t>pp.</w:t>
      </w:r>
      <w:r w:rsidRPr="00A20538">
        <w:t xml:space="preserve"> 5.15</w:t>
      </w:r>
      <w:r>
        <w:t>-</w:t>
      </w:r>
      <w:r w:rsidRPr="00A20538">
        <w:t>5.18</w:t>
      </w:r>
      <w:r>
        <w:t xml:space="preserve">, </w:t>
      </w:r>
      <w:r w:rsidRPr="00A20538">
        <w:t>https://academic.oup.com/astrogeo/article/56/5/5.15/235650</w:t>
      </w:r>
      <w:r>
        <w:t>, EA]</w:t>
      </w:r>
    </w:p>
    <w:p w14:paraId="59A68A7A" w14:textId="77777777" w:rsidR="00DB075E" w:rsidRPr="00642BDE" w:rsidRDefault="00DB075E" w:rsidP="00DB075E">
      <w:pPr>
        <w:rPr>
          <w:sz w:val="16"/>
        </w:rPr>
      </w:pPr>
      <w:r w:rsidRPr="00642BDE">
        <w:rPr>
          <w:sz w:val="16"/>
        </w:rPr>
        <w:t xml:space="preserve">These authors presented a stark dilemma. We now know that the planet Earth orbits our Sun among thousands of other objects of varying sizes and trajectories. So far, well over 12 000 </w:t>
      </w:r>
      <w:r w:rsidRPr="00642BDE">
        <w:rPr>
          <w:rStyle w:val="StyleUnderline"/>
        </w:rPr>
        <w:t xml:space="preserve">near-Earth objects </w:t>
      </w:r>
      <w:r w:rsidRPr="00D81895">
        <w:rPr>
          <w:rStyle w:val="StyleUnderline"/>
        </w:rPr>
        <w:t>(NEOs)</w:t>
      </w:r>
      <w:r w:rsidRPr="00D81895">
        <w:rPr>
          <w:sz w:val="16"/>
        </w:rPr>
        <w:t xml:space="preserve"> have been discovered. Such objects are known to have </w:t>
      </w:r>
      <w:r w:rsidRPr="00D81895">
        <w:rPr>
          <w:rStyle w:val="StyleUnderline"/>
        </w:rPr>
        <w:t>collided with the Earth in the past and are certain to hit it in the future</w:t>
      </w:r>
      <w:r w:rsidRPr="00642BDE">
        <w:rPr>
          <w:rStyle w:val="StyleUnderline"/>
        </w:rPr>
        <w:t>, with potentially catastrophic results.</w:t>
      </w:r>
      <w:r w:rsidRPr="00642BDE">
        <w:rPr>
          <w:sz w:val="16"/>
        </w:rPr>
        <w:t xml:space="preserve"> All the known rocky planets and moons are dotted with impact craters (with the notable exception of Jupiter's geologically hyperactive moon Io). Even the surface of the Earth, despite all its weathering, erosion, volcanic </w:t>
      </w:r>
      <w:proofErr w:type="gramStart"/>
      <w:r w:rsidRPr="00642BDE">
        <w:rPr>
          <w:sz w:val="16"/>
        </w:rPr>
        <w:t>activity</w:t>
      </w:r>
      <w:proofErr w:type="gramEnd"/>
      <w:r w:rsidRPr="00642BDE">
        <w:rPr>
          <w:sz w:val="16"/>
        </w:rPr>
        <w:t xml:space="preserve"> and cover of the biosphere, bears clear marks of past impacts, with dozens of craters of more than 10 km in diameter still discernible today. It is a dangerous </w:t>
      </w:r>
      <w:proofErr w:type="spellStart"/>
      <w:r w:rsidRPr="00642BDE">
        <w:rPr>
          <w:sz w:val="16"/>
        </w:rPr>
        <w:t>neighbourhood</w:t>
      </w:r>
      <w:proofErr w:type="spellEnd"/>
      <w:r w:rsidRPr="00642BDE">
        <w:rPr>
          <w:sz w:val="16"/>
        </w:rPr>
        <w:t xml:space="preserve"> that we live in – sometimes described as a shooting gallery.</w:t>
      </w:r>
    </w:p>
    <w:p w14:paraId="651B3FF6" w14:textId="77777777" w:rsidR="00DB075E" w:rsidRPr="00642BDE" w:rsidRDefault="00DB075E" w:rsidP="00DB075E">
      <w:pPr>
        <w:rPr>
          <w:sz w:val="16"/>
          <w:szCs w:val="16"/>
        </w:rPr>
      </w:pPr>
      <w:r w:rsidRPr="00642BDE">
        <w:rPr>
          <w:sz w:val="16"/>
          <w:szCs w:val="16"/>
        </w:rPr>
        <w:t xml:space="preserve">The role of the Chicxulub impactor in the Cretaceous–Paleogene mass extinction event some 65 million years ago helps to make the severity of this point fairly apparent. Direct observations of events such as the </w:t>
      </w:r>
      <w:proofErr w:type="spellStart"/>
      <w:r w:rsidRPr="00642BDE">
        <w:rPr>
          <w:sz w:val="16"/>
          <w:szCs w:val="16"/>
        </w:rPr>
        <w:t>jovian</w:t>
      </w:r>
      <w:proofErr w:type="spellEnd"/>
      <w:r w:rsidRPr="00642BDE">
        <w:rPr>
          <w:sz w:val="16"/>
          <w:szCs w:val="16"/>
        </w:rPr>
        <w:t xml:space="preserve"> impact of the Shoemaker-Levy 9 comet in July 1994 further emphasized that we live in an active solar system and large collisions are not a thing of the past. The recent Chelyabinsk bolide (or the less recent but somewhat larger Tunguska airburst) remind us that Jupiter is not the only planet that can be hit by sizable objects (Chapman 2004).</w:t>
      </w:r>
    </w:p>
    <w:p w14:paraId="6171B1CF" w14:textId="77777777" w:rsidR="00DB075E" w:rsidRPr="00642BDE" w:rsidRDefault="00DB075E" w:rsidP="00DB075E">
      <w:pPr>
        <w:rPr>
          <w:sz w:val="16"/>
          <w:szCs w:val="16"/>
        </w:rPr>
      </w:pPr>
      <w:r w:rsidRPr="00642BDE">
        <w:rPr>
          <w:sz w:val="16"/>
          <w:szCs w:val="16"/>
        </w:rPr>
        <w:t xml:space="preserve">The Shoemaker-Levy 9 collision made its mark not only in Jupiter's upper atmosphere, where it left blotches the size of our entire planet, but it also shook our perceptions and served as an inspiration for Hollywood films as well as for “planetary </w:t>
      </w:r>
      <w:proofErr w:type="spellStart"/>
      <w:r w:rsidRPr="00642BDE">
        <w:rPr>
          <w:sz w:val="16"/>
          <w:szCs w:val="16"/>
        </w:rPr>
        <w:t>defence</w:t>
      </w:r>
      <w:proofErr w:type="spellEnd"/>
      <w:r w:rsidRPr="00642BDE">
        <w:rPr>
          <w:sz w:val="16"/>
          <w:szCs w:val="16"/>
        </w:rPr>
        <w:t xml:space="preserve">” concepts – often calling on nuclear weapons to break up the object or deflect it away from the Earth. The 2013 deluge of videos, </w:t>
      </w:r>
      <w:proofErr w:type="gramStart"/>
      <w:r w:rsidRPr="00642BDE">
        <w:rPr>
          <w:sz w:val="16"/>
          <w:szCs w:val="16"/>
        </w:rPr>
        <w:t>injuries</w:t>
      </w:r>
      <w:proofErr w:type="gramEnd"/>
      <w:r w:rsidRPr="00642BDE">
        <w:rPr>
          <w:sz w:val="16"/>
          <w:szCs w:val="16"/>
        </w:rPr>
        <w:t xml:space="preserve"> and damage reports from Chelyabinsk reinvigorated interest.</w:t>
      </w:r>
    </w:p>
    <w:p w14:paraId="61BF2C30" w14:textId="77777777" w:rsidR="00DB075E" w:rsidRPr="00642BDE" w:rsidRDefault="00DB075E" w:rsidP="00DB075E">
      <w:pPr>
        <w:rPr>
          <w:rStyle w:val="StyleUnderline"/>
        </w:rPr>
      </w:pPr>
      <w:r w:rsidRPr="00642BDE">
        <w:rPr>
          <w:sz w:val="16"/>
        </w:rPr>
        <w:t xml:space="preserve">Sooner or later, </w:t>
      </w:r>
      <w:proofErr w:type="gramStart"/>
      <w:r w:rsidRPr="00642BDE">
        <w:rPr>
          <w:sz w:val="16"/>
        </w:rPr>
        <w:t xml:space="preserve">in order </w:t>
      </w:r>
      <w:r w:rsidRPr="00642BDE">
        <w:rPr>
          <w:rStyle w:val="StyleUnderline"/>
        </w:rPr>
        <w:t>to</w:t>
      </w:r>
      <w:proofErr w:type="gramEnd"/>
      <w:r w:rsidRPr="00642BDE">
        <w:rPr>
          <w:rStyle w:val="StyleUnderline"/>
        </w:rPr>
        <w:t xml:space="preserve"> avoid the fate of the dinosaurs, </w:t>
      </w:r>
      <w:r w:rsidRPr="0001637B">
        <w:rPr>
          <w:rStyle w:val="StyleUnderline"/>
          <w:highlight w:val="cyan"/>
        </w:rPr>
        <w:t>humanity needs</w:t>
      </w:r>
      <w:r w:rsidRPr="00642BDE">
        <w:rPr>
          <w:rStyle w:val="StyleUnderline"/>
        </w:rPr>
        <w:t xml:space="preserve"> to develop</w:t>
      </w:r>
      <w:r w:rsidRPr="00642BDE">
        <w:rPr>
          <w:sz w:val="16"/>
        </w:rPr>
        <w:t xml:space="preserve"> scientific and technological </w:t>
      </w:r>
      <w:r w:rsidRPr="0001637B">
        <w:rPr>
          <w:rStyle w:val="Emphasis"/>
          <w:highlight w:val="cyan"/>
        </w:rPr>
        <w:t>capabilities</w:t>
      </w:r>
      <w:r w:rsidRPr="0001637B">
        <w:rPr>
          <w:rStyle w:val="StyleUnderline"/>
          <w:highlight w:val="cyan"/>
        </w:rPr>
        <w:t xml:space="preserve"> to </w:t>
      </w:r>
      <w:r w:rsidRPr="0001637B">
        <w:rPr>
          <w:rStyle w:val="Emphasis"/>
          <w:highlight w:val="cyan"/>
        </w:rPr>
        <w:t>prevent</w:t>
      </w:r>
      <w:r w:rsidRPr="0001637B">
        <w:rPr>
          <w:rStyle w:val="StyleUnderline"/>
          <w:highlight w:val="cyan"/>
        </w:rPr>
        <w:t xml:space="preserve"> </w:t>
      </w:r>
      <w:r w:rsidRPr="0001637B">
        <w:rPr>
          <w:rStyle w:val="Emphasis"/>
          <w:highlight w:val="cyan"/>
        </w:rPr>
        <w:t>extinction</w:t>
      </w:r>
      <w:r w:rsidRPr="00D81895">
        <w:rPr>
          <w:rStyle w:val="Emphasis"/>
        </w:rPr>
        <w:t xml:space="preserve">-level </w:t>
      </w:r>
      <w:r w:rsidRPr="0001637B">
        <w:rPr>
          <w:rStyle w:val="Emphasis"/>
          <w:highlight w:val="cyan"/>
        </w:rPr>
        <w:t>impact events</w:t>
      </w:r>
      <w:r w:rsidRPr="00D81895">
        <w:rPr>
          <w:rStyle w:val="Emphasis"/>
        </w:rPr>
        <w:t>.</w:t>
      </w:r>
      <w:r w:rsidRPr="00642BDE">
        <w:rPr>
          <w:sz w:val="16"/>
        </w:rPr>
        <w:t xml:space="preserve"> But most </w:t>
      </w:r>
      <w:r w:rsidRPr="00642BDE">
        <w:rPr>
          <w:rStyle w:val="StyleUnderline"/>
        </w:rPr>
        <w:t xml:space="preserve">solutions bring about new </w:t>
      </w:r>
      <w:proofErr w:type="gramStart"/>
      <w:r w:rsidRPr="00642BDE">
        <w:rPr>
          <w:rStyle w:val="StyleUnderline"/>
        </w:rPr>
        <w:t>challenges</w:t>
      </w:r>
      <w:r w:rsidRPr="00642BDE">
        <w:rPr>
          <w:sz w:val="16"/>
        </w:rPr>
        <w:t>, because</w:t>
      </w:r>
      <w:proofErr w:type="gramEnd"/>
      <w:r w:rsidRPr="00642BDE">
        <w:rPr>
          <w:sz w:val="16"/>
        </w:rPr>
        <w:t xml:space="preserve"> </w:t>
      </w:r>
      <w:r w:rsidRPr="00642BDE">
        <w:rPr>
          <w:rStyle w:val="StyleUnderline"/>
        </w:rPr>
        <w:t>new technologies rarely have only one application.</w:t>
      </w:r>
      <w:r w:rsidRPr="00642BDE">
        <w:rPr>
          <w:sz w:val="16"/>
        </w:rPr>
        <w:t xml:space="preserve"> Here lies the dilemma: </w:t>
      </w:r>
      <w:r w:rsidRPr="0001637B">
        <w:rPr>
          <w:rStyle w:val="StyleUnderline"/>
          <w:highlight w:val="cyan"/>
        </w:rPr>
        <w:t>any tech</w:t>
      </w:r>
      <w:r w:rsidRPr="00642BDE">
        <w:rPr>
          <w:rStyle w:val="StyleUnderline"/>
        </w:rPr>
        <w:t xml:space="preserve">nology allowing us </w:t>
      </w:r>
      <w:r w:rsidRPr="0001637B">
        <w:rPr>
          <w:rStyle w:val="StyleUnderline"/>
          <w:highlight w:val="cyan"/>
        </w:rPr>
        <w:t xml:space="preserve">to </w:t>
      </w:r>
      <w:r w:rsidRPr="0001637B">
        <w:rPr>
          <w:rStyle w:val="Emphasis"/>
          <w:highlight w:val="cyan"/>
        </w:rPr>
        <w:t>deflect</w:t>
      </w:r>
      <w:r w:rsidRPr="00642BDE">
        <w:rPr>
          <w:rStyle w:val="StyleUnderline"/>
        </w:rPr>
        <w:t xml:space="preserve"> asteroids from a collision</w:t>
      </w:r>
      <w:r w:rsidRPr="00642BDE">
        <w:rPr>
          <w:sz w:val="16"/>
        </w:rPr>
        <w:t xml:space="preserve"> trajectory </w:t>
      </w:r>
      <w:r w:rsidRPr="00642BDE">
        <w:rPr>
          <w:rStyle w:val="StyleUnderline"/>
        </w:rPr>
        <w:t>with</w:t>
      </w:r>
      <w:r w:rsidRPr="00642BDE">
        <w:rPr>
          <w:sz w:val="16"/>
        </w:rPr>
        <w:t xml:space="preserve"> the </w:t>
      </w:r>
      <w:r w:rsidRPr="00642BDE">
        <w:rPr>
          <w:rStyle w:val="StyleUnderline"/>
        </w:rPr>
        <w:t xml:space="preserve">Earth </w:t>
      </w:r>
      <w:r w:rsidRPr="0001637B">
        <w:rPr>
          <w:rStyle w:val="StyleUnderline"/>
          <w:highlight w:val="cyan"/>
        </w:rPr>
        <w:t>could</w:t>
      </w:r>
      <w:r w:rsidRPr="00642BDE">
        <w:rPr>
          <w:sz w:val="16"/>
        </w:rPr>
        <w:t xml:space="preserve"> also </w:t>
      </w:r>
      <w:r w:rsidRPr="0001637B">
        <w:rPr>
          <w:rStyle w:val="StyleUnderline"/>
          <w:highlight w:val="cyan"/>
        </w:rPr>
        <w:t xml:space="preserve">be used to </w:t>
      </w:r>
      <w:r w:rsidRPr="0001637B">
        <w:rPr>
          <w:rStyle w:val="Emphasis"/>
          <w:highlight w:val="cyan"/>
        </w:rPr>
        <w:t>direct</w:t>
      </w:r>
      <w:r w:rsidRPr="00642BDE">
        <w:rPr>
          <w:rStyle w:val="StyleUnderline"/>
        </w:rPr>
        <w:t xml:space="preserve"> them towards</w:t>
      </w:r>
      <w:r w:rsidRPr="00642BDE">
        <w:rPr>
          <w:sz w:val="16"/>
        </w:rPr>
        <w:t xml:space="preserve"> the </w:t>
      </w:r>
      <w:r w:rsidRPr="00642BDE">
        <w:rPr>
          <w:rStyle w:val="StyleUnderline"/>
        </w:rPr>
        <w:t>Earth</w:t>
      </w:r>
      <w:r w:rsidRPr="00642BDE">
        <w:rPr>
          <w:sz w:val="16"/>
        </w:rPr>
        <w:t xml:space="preserve">. This means </w:t>
      </w:r>
      <w:r w:rsidRPr="0001637B">
        <w:rPr>
          <w:rStyle w:val="StyleUnderline"/>
          <w:highlight w:val="cyan"/>
        </w:rPr>
        <w:t>we could</w:t>
      </w:r>
      <w:r w:rsidRPr="00642BDE">
        <w:rPr>
          <w:sz w:val="16"/>
        </w:rPr>
        <w:t xml:space="preserve"> potentially </w:t>
      </w:r>
      <w:r w:rsidRPr="00642BDE">
        <w:rPr>
          <w:rStyle w:val="Emphasis"/>
        </w:rPr>
        <w:t>turn</w:t>
      </w:r>
      <w:r w:rsidRPr="00642BDE">
        <w:rPr>
          <w:rStyle w:val="StyleUnderline"/>
        </w:rPr>
        <w:t xml:space="preserve"> </w:t>
      </w:r>
      <w:r w:rsidRPr="0001637B">
        <w:rPr>
          <w:rStyle w:val="Emphasis"/>
          <w:highlight w:val="cyan"/>
        </w:rPr>
        <w:t>any</w:t>
      </w:r>
      <w:r w:rsidRPr="00642BDE">
        <w:rPr>
          <w:rStyle w:val="Emphasis"/>
        </w:rPr>
        <w:t xml:space="preserve"> future </w:t>
      </w:r>
      <w:r w:rsidRPr="0001637B">
        <w:rPr>
          <w:rStyle w:val="Emphasis"/>
          <w:highlight w:val="cyan"/>
        </w:rPr>
        <w:t>near-miss into an impact</w:t>
      </w:r>
      <w:r w:rsidRPr="00642BDE">
        <w:rPr>
          <w:rStyle w:val="StyleUnderline"/>
        </w:rPr>
        <w:t>, with all its devastating consequences.</w:t>
      </w:r>
    </w:p>
    <w:p w14:paraId="7E0F0D0B" w14:textId="77777777" w:rsidR="00DB075E" w:rsidRPr="00642BDE" w:rsidRDefault="00DB075E" w:rsidP="00DB075E">
      <w:pPr>
        <w:rPr>
          <w:sz w:val="16"/>
          <w:szCs w:val="16"/>
        </w:rPr>
      </w:pPr>
      <w:r w:rsidRPr="00642BDE">
        <w:rPr>
          <w:sz w:val="16"/>
          <w:szCs w:val="16"/>
        </w:rPr>
        <w:t xml:space="preserve">Sagan &amp; </w:t>
      </w:r>
      <w:proofErr w:type="spellStart"/>
      <w:r w:rsidRPr="00642BDE">
        <w:rPr>
          <w:sz w:val="16"/>
          <w:szCs w:val="16"/>
        </w:rPr>
        <w:t>Ostro</w:t>
      </w:r>
      <w:proofErr w:type="spellEnd"/>
      <w:r w:rsidRPr="00642BDE">
        <w:rPr>
          <w:sz w:val="16"/>
          <w:szCs w:val="16"/>
        </w:rPr>
        <w:t xml:space="preserve"> (1994b) concluded that this is a risk not worth taking. Considering the very low probabilities of impacts with objects larger than 1 km (generally less than 1 in 5000 for a given century), they were more worried about the misuse of such trajectory-altering technology than the </w:t>
      </w:r>
      <w:proofErr w:type="spellStart"/>
      <w:r w:rsidRPr="00642BDE">
        <w:rPr>
          <w:sz w:val="16"/>
          <w:szCs w:val="16"/>
        </w:rPr>
        <w:t>undiverted</w:t>
      </w:r>
      <w:proofErr w:type="spellEnd"/>
      <w:r w:rsidRPr="00642BDE">
        <w:rPr>
          <w:sz w:val="16"/>
          <w:szCs w:val="16"/>
        </w:rPr>
        <w:t xml:space="preserve"> asteroids themselves. Humans visited a great deal of violence upon each other during the 20th century; war has been prevalent and increasingly technological. The beginning of the 21st century does not seem overly promising either. The risk that one of humanity's irrational totalitarian powers decides to have some nearby asteroid steered towards Earth might simply be too high. Many people still see the default cosmic odds as preferable to the lessons of recent history.</w:t>
      </w:r>
    </w:p>
    <w:p w14:paraId="22745682" w14:textId="77777777" w:rsidR="00DB075E" w:rsidRPr="00642BDE" w:rsidRDefault="00DB075E" w:rsidP="00DB075E">
      <w:pPr>
        <w:rPr>
          <w:sz w:val="16"/>
          <w:szCs w:val="16"/>
        </w:rPr>
      </w:pPr>
      <w:proofErr w:type="gramStart"/>
      <w:r w:rsidRPr="00642BDE">
        <w:rPr>
          <w:sz w:val="16"/>
          <w:szCs w:val="16"/>
        </w:rPr>
        <w:t>Later on</w:t>
      </w:r>
      <w:proofErr w:type="gramEnd"/>
      <w:r w:rsidRPr="00642BDE">
        <w:rPr>
          <w:sz w:val="16"/>
          <w:szCs w:val="16"/>
        </w:rPr>
        <w:t>, a modification of sorts to the deflection dilemma appeared, positing that the “real” dilemma (</w:t>
      </w:r>
      <w:proofErr w:type="spellStart"/>
      <w:r w:rsidRPr="00642BDE">
        <w:rPr>
          <w:sz w:val="16"/>
          <w:szCs w:val="16"/>
        </w:rPr>
        <w:t>Schweickart</w:t>
      </w:r>
      <w:proofErr w:type="spellEnd"/>
      <w:r w:rsidRPr="00642BDE">
        <w:rPr>
          <w:sz w:val="16"/>
          <w:szCs w:val="16"/>
        </w:rPr>
        <w:t xml:space="preserve"> 2004, Morrison 2010) lies in putting various parts of the Earth and its population in harm's way during a deflection attempt. Inevitably, any mission to deflect an object that is on a collision course with the Earth will involve moving its supposed point of impact across the surface until it misses the planet entirely. Should such a deflection attempt fail to modify the trajectory sufficiently, the impact would still occur, albeit in a different area. This could expose to risk countries that were not originally threatened by the asteroid (depending on its size and path), while diminishing the risk to those living near the original point of impact. The damage and casualties around this new and modified point of impact would then, to some extent, be caused by those who tried but failed to deflect the asteroid. The repercussions of such an event would certainly be grave.</w:t>
      </w:r>
    </w:p>
    <w:p w14:paraId="64278846" w14:textId="77777777" w:rsidR="00DB075E" w:rsidRPr="00642BDE" w:rsidRDefault="00DB075E" w:rsidP="00DB075E">
      <w:pPr>
        <w:rPr>
          <w:sz w:val="16"/>
          <w:szCs w:val="16"/>
        </w:rPr>
      </w:pPr>
      <w:r w:rsidRPr="00642BDE">
        <w:rPr>
          <w:sz w:val="16"/>
          <w:szCs w:val="16"/>
        </w:rPr>
        <w:t>Privatization and industry</w:t>
      </w:r>
    </w:p>
    <w:p w14:paraId="5BA3D778" w14:textId="77777777" w:rsidR="00DB075E" w:rsidRPr="008E2A44" w:rsidRDefault="00DB075E" w:rsidP="00DB075E">
      <w:pPr>
        <w:rPr>
          <w:sz w:val="16"/>
        </w:rPr>
      </w:pPr>
      <w:proofErr w:type="gramStart"/>
      <w:r w:rsidRPr="008E2A44">
        <w:rPr>
          <w:sz w:val="16"/>
        </w:rPr>
        <w:t>Both of these</w:t>
      </w:r>
      <w:proofErr w:type="gramEnd"/>
      <w:r w:rsidRPr="008E2A44">
        <w:rPr>
          <w:sz w:val="16"/>
        </w:rPr>
        <w:t xml:space="preserve"> versions of the deflection dilemma are essentially state-centric and neither presumes that </w:t>
      </w:r>
      <w:r w:rsidRPr="00D81895">
        <w:rPr>
          <w:sz w:val="16"/>
          <w:szCs w:val="16"/>
        </w:rPr>
        <w:t>this</w:t>
      </w:r>
      <w:r w:rsidRPr="008E2A44">
        <w:rPr>
          <w:sz w:val="16"/>
        </w:rPr>
        <w:t xml:space="preserve"> technology might be wielded by private companies and non-state actors. But </w:t>
      </w:r>
      <w:r w:rsidRPr="00642BDE">
        <w:rPr>
          <w:rStyle w:val="StyleUnderline"/>
        </w:rPr>
        <w:t xml:space="preserve">the current trend of greater involvement of </w:t>
      </w:r>
      <w:r w:rsidRPr="0001637B">
        <w:rPr>
          <w:rStyle w:val="StyleUnderline"/>
          <w:highlight w:val="cyan"/>
        </w:rPr>
        <w:t>private companies</w:t>
      </w:r>
      <w:r w:rsidRPr="00642BDE">
        <w:rPr>
          <w:rStyle w:val="StyleUnderline"/>
        </w:rPr>
        <w:t xml:space="preserve"> in space </w:t>
      </w:r>
      <w:r w:rsidRPr="0001637B">
        <w:rPr>
          <w:rStyle w:val="StyleUnderline"/>
          <w:highlight w:val="cyan"/>
        </w:rPr>
        <w:t>suggests</w:t>
      </w:r>
      <w:r w:rsidRPr="008E2A44">
        <w:rPr>
          <w:sz w:val="16"/>
        </w:rPr>
        <w:t xml:space="preserve"> that </w:t>
      </w:r>
      <w:r w:rsidRPr="0001637B">
        <w:rPr>
          <w:rStyle w:val="StyleUnderline"/>
          <w:highlight w:val="cyan"/>
        </w:rPr>
        <w:t>states might be unable</w:t>
      </w:r>
      <w:r w:rsidRPr="008E2A44">
        <w:rPr>
          <w:sz w:val="16"/>
        </w:rPr>
        <w:t xml:space="preserve"> (or unwilling) </w:t>
      </w:r>
      <w:r w:rsidRPr="0001637B">
        <w:rPr>
          <w:rStyle w:val="StyleUnderline"/>
          <w:highlight w:val="cyan"/>
        </w:rPr>
        <w:t>to maintain their</w:t>
      </w:r>
      <w:r w:rsidRPr="00D81895">
        <w:rPr>
          <w:rStyle w:val="StyleUnderline"/>
        </w:rPr>
        <w:t xml:space="preserve"> exc</w:t>
      </w:r>
      <w:r w:rsidRPr="008E2A44">
        <w:rPr>
          <w:rStyle w:val="StyleUnderline"/>
        </w:rPr>
        <w:t xml:space="preserve">lusive </w:t>
      </w:r>
      <w:r w:rsidRPr="0001637B">
        <w:rPr>
          <w:rStyle w:val="StyleUnderline"/>
          <w:highlight w:val="cyan"/>
        </w:rPr>
        <w:t>hold on</w:t>
      </w:r>
      <w:r w:rsidRPr="008E2A44">
        <w:rPr>
          <w:sz w:val="16"/>
        </w:rPr>
        <w:t xml:space="preserve"> the </w:t>
      </w:r>
      <w:r w:rsidRPr="0001637B">
        <w:rPr>
          <w:rStyle w:val="StyleUnderline"/>
          <w:highlight w:val="cyan"/>
        </w:rPr>
        <w:t>advanced space tech</w:t>
      </w:r>
      <w:r w:rsidRPr="008E2A44">
        <w:rPr>
          <w:rStyle w:val="StyleUnderline"/>
        </w:rPr>
        <w:t>nologies. The private sector is</w:t>
      </w:r>
      <w:r w:rsidRPr="008E2A44">
        <w:rPr>
          <w:sz w:val="16"/>
        </w:rPr>
        <w:t xml:space="preserve"> currently </w:t>
      </w:r>
      <w:r w:rsidRPr="008E2A44">
        <w:rPr>
          <w:rStyle w:val="StyleUnderline"/>
        </w:rPr>
        <w:t>hot on the heels of national</w:t>
      </w:r>
      <w:r w:rsidRPr="008E2A44">
        <w:rPr>
          <w:sz w:val="16"/>
        </w:rPr>
        <w:t xml:space="preserve"> and international </w:t>
      </w:r>
      <w:r w:rsidRPr="008E2A44">
        <w:rPr>
          <w:rStyle w:val="StyleUnderline"/>
        </w:rPr>
        <w:t>space agencies in exploring feasible and economically viable options.</w:t>
      </w:r>
      <w:r w:rsidRPr="008E2A44">
        <w:rPr>
          <w:sz w:val="16"/>
        </w:rPr>
        <w:t xml:space="preserve"> </w:t>
      </w:r>
      <w:proofErr w:type="gramStart"/>
      <w:r w:rsidRPr="008E2A44">
        <w:rPr>
          <w:sz w:val="16"/>
        </w:rPr>
        <w:t>At the moment</w:t>
      </w:r>
      <w:proofErr w:type="gramEnd"/>
      <w:r w:rsidRPr="008E2A44">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01637B">
        <w:rPr>
          <w:rStyle w:val="StyleUnderline"/>
          <w:highlight w:val="cyan"/>
        </w:rPr>
        <w:t>asteroid mining</w:t>
      </w:r>
      <w:r w:rsidRPr="008E2A44">
        <w:rPr>
          <w:sz w:val="16"/>
        </w:rPr>
        <w:t xml:space="preserve">, has </w:t>
      </w:r>
      <w:r w:rsidRPr="0001637B">
        <w:rPr>
          <w:rStyle w:val="StyleUnderline"/>
          <w:highlight w:val="cyan"/>
        </w:rPr>
        <w:t>received increased</w:t>
      </w:r>
      <w:r w:rsidRPr="008E2A44">
        <w:rPr>
          <w:rStyle w:val="StyleUnderline"/>
        </w:rPr>
        <w:t xml:space="preserve"> attention and </w:t>
      </w:r>
      <w:r w:rsidRPr="0001637B">
        <w:rPr>
          <w:rStyle w:val="StyleUnderline"/>
          <w:highlight w:val="cyan"/>
        </w:rPr>
        <w:t>investment</w:t>
      </w:r>
      <w:r w:rsidRPr="008E2A44">
        <w:rPr>
          <w:rStyle w:val="StyleUnderline"/>
        </w:rPr>
        <w:t>. It</w:t>
      </w:r>
      <w:r w:rsidRPr="008E2A44">
        <w:rPr>
          <w:sz w:val="16"/>
        </w:rPr>
        <w:t xml:space="preserve"> has </w:t>
      </w:r>
      <w:r w:rsidRPr="008E2A44">
        <w:rPr>
          <w:rStyle w:val="StyleUnderline"/>
        </w:rPr>
        <w:t>already spawned private companies</w:t>
      </w:r>
      <w:r w:rsidRPr="008E2A44">
        <w:rPr>
          <w:sz w:val="16"/>
        </w:rPr>
        <w:t xml:space="preserve"> (</w:t>
      </w:r>
      <w:r w:rsidRPr="008E2A44">
        <w:rPr>
          <w:rStyle w:val="StyleUnderline"/>
        </w:rPr>
        <w:t>such as Deep Space Industries and Planetary Resources, Inc.</w:t>
      </w:r>
      <w:r w:rsidRPr="008E2A44">
        <w:rPr>
          <w:sz w:val="16"/>
        </w:rPr>
        <w:t>); this industry is highly relevant to the deflection dilemma (</w:t>
      </w:r>
      <w:proofErr w:type="spellStart"/>
      <w:r w:rsidRPr="008E2A44">
        <w:rPr>
          <w:sz w:val="16"/>
        </w:rPr>
        <w:t>Ostro</w:t>
      </w:r>
      <w:proofErr w:type="spellEnd"/>
      <w:r w:rsidRPr="008E2A44">
        <w:rPr>
          <w:sz w:val="16"/>
        </w:rPr>
        <w:t xml:space="preserve"> 1999).</w:t>
      </w:r>
    </w:p>
    <w:p w14:paraId="378E01F8" w14:textId="77777777" w:rsidR="00DB075E" w:rsidRPr="008E2A44" w:rsidRDefault="00DB075E" w:rsidP="00DB075E">
      <w:pPr>
        <w:rPr>
          <w:sz w:val="16"/>
          <w:szCs w:val="16"/>
        </w:rPr>
      </w:pPr>
      <w:r w:rsidRPr="008E2A44">
        <w:rPr>
          <w:sz w:val="16"/>
          <w:szCs w:val="16"/>
        </w:rPr>
        <w:t xml:space="preserve">While the idea of mining asteroids carries with it an air of science fiction (as all space-based </w:t>
      </w:r>
      <w:proofErr w:type="spellStart"/>
      <w:r w:rsidRPr="008E2A44">
        <w:rPr>
          <w:sz w:val="16"/>
          <w:szCs w:val="16"/>
        </w:rPr>
        <w:t>endeavours</w:t>
      </w:r>
      <w:proofErr w:type="spellEnd"/>
      <w:r w:rsidRPr="008E2A44">
        <w:rPr>
          <w:sz w:val="16"/>
          <w:szCs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8E2A44">
        <w:rPr>
          <w:sz w:val="16"/>
          <w:szCs w:val="16"/>
        </w:rPr>
        <w:t>properties, but</w:t>
      </w:r>
      <w:proofErr w:type="gramEnd"/>
      <w:r w:rsidRPr="008E2A44">
        <w:rPr>
          <w:sz w:val="16"/>
          <w:szCs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8E2A44">
        <w:rPr>
          <w:sz w:val="16"/>
          <w:szCs w:val="16"/>
        </w:rPr>
        <w:t>Willbold</w:t>
      </w:r>
      <w:proofErr w:type="spellEnd"/>
      <w:r w:rsidRPr="008E2A44">
        <w:rPr>
          <w:sz w:val="16"/>
          <w:szCs w:val="16"/>
        </w:rPr>
        <w:t xml:space="preserve"> et al. 2011). Some of the largest known deposits of these metals on Earth are found within ancient impact craters.</w:t>
      </w:r>
    </w:p>
    <w:p w14:paraId="5DEE45BB" w14:textId="77777777" w:rsidR="00DB075E" w:rsidRPr="008E2A44" w:rsidRDefault="00DB075E" w:rsidP="00DB075E">
      <w:pPr>
        <w:rPr>
          <w:sz w:val="16"/>
          <w:szCs w:val="16"/>
        </w:rPr>
      </w:pPr>
      <w:r w:rsidRPr="008E2A44">
        <w:rPr>
          <w:sz w:val="16"/>
          <w:szCs w:val="16"/>
        </w:rPr>
        <w:t>Platinum-group metals are deemed critical to our modern technology-based civilization, without substitutes in many applications, and their supply is at risk of “geopolitical machinations” (</w:t>
      </w:r>
      <w:proofErr w:type="spellStart"/>
      <w:r w:rsidRPr="008E2A44">
        <w:rPr>
          <w:sz w:val="16"/>
          <w:szCs w:val="16"/>
        </w:rPr>
        <w:t>Graedel</w:t>
      </w:r>
      <w:proofErr w:type="spellEnd"/>
      <w:r w:rsidRPr="008E2A44">
        <w:rPr>
          <w:sz w:val="16"/>
          <w:szCs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w:t>
      </w:r>
      <w:r w:rsidRPr="008E2A44">
        <w:rPr>
          <w:rStyle w:val="StyleUnderline"/>
        </w:rPr>
        <w:t xml:space="preserve">the </w:t>
      </w:r>
      <w:r w:rsidRPr="0001637B">
        <w:rPr>
          <w:rStyle w:val="StyleUnderline"/>
          <w:highlight w:val="cyan"/>
        </w:rPr>
        <w:t>success</w:t>
      </w:r>
      <w:r w:rsidRPr="008E2A44">
        <w:rPr>
          <w:rStyle w:val="StyleUnderline"/>
        </w:rPr>
        <w:t xml:space="preserve"> of the industry </w:t>
      </w:r>
      <w:r w:rsidRPr="0001637B">
        <w:rPr>
          <w:rStyle w:val="StyleUnderline"/>
          <w:highlight w:val="cyan"/>
        </w:rPr>
        <w:t>comes down to</w:t>
      </w:r>
      <w:r w:rsidRPr="008E2A44">
        <w:rPr>
          <w:rStyle w:val="StyleUnderline"/>
        </w:rPr>
        <w:t xml:space="preserve"> developing technically feasible and cost-effective </w:t>
      </w:r>
      <w:r w:rsidRPr="0001637B">
        <w:rPr>
          <w:rStyle w:val="StyleUnderline"/>
          <w:highlight w:val="cyan"/>
        </w:rPr>
        <w:t>methods of</w:t>
      </w:r>
      <w:r w:rsidRPr="008E2A44">
        <w:rPr>
          <w:rStyle w:val="StyleUnderline"/>
        </w:rPr>
        <w:t xml:space="preserve"> mining them and </w:t>
      </w:r>
      <w:r w:rsidRPr="0001637B">
        <w:rPr>
          <w:rStyle w:val="StyleUnderline"/>
          <w:highlight w:val="cyan"/>
        </w:rPr>
        <w:t>retrieving</w:t>
      </w:r>
      <w:r w:rsidRPr="008E2A44">
        <w:rPr>
          <w:rStyle w:val="StyleUnderline"/>
        </w:rPr>
        <w:t xml:space="preserve"> them</w:t>
      </w:r>
      <w:r w:rsidRPr="008E2A44">
        <w:rPr>
          <w:sz w:val="16"/>
          <w:szCs w:val="16"/>
        </w:rPr>
        <w:t xml:space="preserve"> (Blair 2000, Gerlach 2005).</w:t>
      </w:r>
    </w:p>
    <w:p w14:paraId="18F61172" w14:textId="77777777" w:rsidR="00DB075E" w:rsidRPr="008E2A44" w:rsidRDefault="00DB075E" w:rsidP="00DB075E">
      <w:pPr>
        <w:rPr>
          <w:sz w:val="16"/>
          <w:szCs w:val="16"/>
        </w:rPr>
      </w:pPr>
      <w:r w:rsidRPr="008E2A44">
        <w:rPr>
          <w:sz w:val="16"/>
          <w:szCs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8E2A44">
        <w:rPr>
          <w:sz w:val="16"/>
          <w:szCs w:val="16"/>
        </w:rPr>
        <w:t>kilogramme</w:t>
      </w:r>
      <w:proofErr w:type="spellEnd"/>
      <w:r w:rsidRPr="008E2A44">
        <w:rPr>
          <w:sz w:val="16"/>
          <w:szCs w:val="16"/>
        </w:rPr>
        <w:t xml:space="preserve"> to launch water (or anything else) to low Earth orbit and about two or three times more for geostationary transfer orbit (Jain &amp; </w:t>
      </w:r>
      <w:proofErr w:type="spellStart"/>
      <w:r w:rsidRPr="008E2A44">
        <w:rPr>
          <w:sz w:val="16"/>
          <w:szCs w:val="16"/>
        </w:rPr>
        <w:t>Trost</w:t>
      </w:r>
      <w:proofErr w:type="spellEnd"/>
      <w:r w:rsidRPr="008E2A44">
        <w:rPr>
          <w:sz w:val="16"/>
          <w:szCs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p>
    <w:p w14:paraId="3307F537" w14:textId="77777777" w:rsidR="00DB075E" w:rsidRPr="008E2A44" w:rsidRDefault="00DB075E" w:rsidP="00DB075E">
      <w:pPr>
        <w:rPr>
          <w:sz w:val="16"/>
          <w:szCs w:val="16"/>
        </w:rPr>
      </w:pPr>
      <w:r w:rsidRPr="008E2A44">
        <w:rPr>
          <w:sz w:val="16"/>
          <w:szCs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8E2A44">
        <w:rPr>
          <w:sz w:val="16"/>
          <w:szCs w:val="16"/>
        </w:rPr>
        <w:t>through the use of</w:t>
      </w:r>
      <w:proofErr w:type="gramEnd"/>
      <w:r w:rsidRPr="008E2A44">
        <w:rPr>
          <w:sz w:val="16"/>
          <w:szCs w:val="16"/>
        </w:rPr>
        <w:t xml:space="preserve"> some form of </w:t>
      </w:r>
      <w:proofErr w:type="spellStart"/>
      <w:r w:rsidRPr="008E2A44">
        <w:rPr>
          <w:sz w:val="16"/>
          <w:szCs w:val="16"/>
        </w:rPr>
        <w:t>refuelling</w:t>
      </w:r>
      <w:proofErr w:type="spellEnd"/>
      <w:r w:rsidRPr="008E2A44">
        <w:rPr>
          <w:sz w:val="16"/>
          <w:szCs w:val="16"/>
        </w:rPr>
        <w:t xml:space="preserve"> depots, it would probably in turn make space </w:t>
      </w:r>
      <w:proofErr w:type="spellStart"/>
      <w:r w:rsidRPr="008E2A44">
        <w:rPr>
          <w:sz w:val="16"/>
          <w:szCs w:val="16"/>
        </w:rPr>
        <w:t>endeavours</w:t>
      </w:r>
      <w:proofErr w:type="spellEnd"/>
      <w:r w:rsidRPr="008E2A44">
        <w:rPr>
          <w:sz w:val="16"/>
          <w:szCs w:val="16"/>
        </w:rPr>
        <w:t xml:space="preserve"> more affordable and sustainable. The same would apply if some of the more common metals found in asteroids (such as iron or nickel) were used to build structures directly in orbit instead of launching them from the Earth.</w:t>
      </w:r>
    </w:p>
    <w:p w14:paraId="53571EAA" w14:textId="77777777" w:rsidR="00DB075E" w:rsidRPr="008E2A44" w:rsidRDefault="00DB075E" w:rsidP="00DB075E">
      <w:pPr>
        <w:rPr>
          <w:sz w:val="16"/>
          <w:szCs w:val="16"/>
        </w:rPr>
      </w:pPr>
      <w:r w:rsidRPr="008E2A44">
        <w:rPr>
          <w:sz w:val="16"/>
          <w:szCs w:val="16"/>
        </w:rPr>
        <w:t>The risks of mining asteroids</w:t>
      </w:r>
    </w:p>
    <w:p w14:paraId="504037DF" w14:textId="77777777" w:rsidR="00DB075E" w:rsidRPr="008E2A44" w:rsidRDefault="00DB075E" w:rsidP="00DB075E">
      <w:pPr>
        <w:rPr>
          <w:sz w:val="16"/>
        </w:rPr>
      </w:pPr>
      <w:r w:rsidRPr="008E2A44">
        <w:rPr>
          <w:sz w:val="16"/>
        </w:rPr>
        <w:t xml:space="preserve">There are two basic ways to go about moving the </w:t>
      </w:r>
      <w:r w:rsidRPr="00D81895">
        <w:rPr>
          <w:rStyle w:val="StyleUnderline"/>
        </w:rPr>
        <w:t>resources</w:t>
      </w:r>
      <w:r w:rsidRPr="008E2A44">
        <w:rPr>
          <w:rStyle w:val="StyleUnderline"/>
        </w:rPr>
        <w:t xml:space="preserve"> contained within a given asteroid to</w:t>
      </w:r>
      <w:r w:rsidRPr="008E2A44">
        <w:rPr>
          <w:sz w:val="16"/>
        </w:rPr>
        <w:t xml:space="preserve"> the </w:t>
      </w:r>
      <w:r w:rsidRPr="008E2A44">
        <w:rPr>
          <w:rStyle w:val="StyleUnderline"/>
        </w:rPr>
        <w:t>Earth</w:t>
      </w:r>
      <w:r w:rsidRPr="008E2A44">
        <w:rPr>
          <w:sz w:val="16"/>
        </w:rPr>
        <w:t xml:space="preserve">. They </w:t>
      </w:r>
      <w:r w:rsidRPr="00D81895">
        <w:rPr>
          <w:rStyle w:val="StyleUnderline"/>
        </w:rPr>
        <w:t>can</w:t>
      </w:r>
      <w:r w:rsidRPr="008E2A44">
        <w:rPr>
          <w:rStyle w:val="StyleUnderline"/>
        </w:rPr>
        <w:t xml:space="preserve"> be extracted from the asteroid during its natural orbit and</w:t>
      </w:r>
      <w:r w:rsidRPr="008E2A44">
        <w:rPr>
          <w:sz w:val="16"/>
        </w:rPr>
        <w:t xml:space="preserve"> then </w:t>
      </w:r>
      <w:r w:rsidRPr="008E2A44">
        <w:rPr>
          <w:rStyle w:val="StyleUnderline"/>
        </w:rPr>
        <w:t xml:space="preserve">transported to the Earth, or </w:t>
      </w:r>
      <w:r w:rsidRPr="0001637B">
        <w:rPr>
          <w:rStyle w:val="StyleUnderline"/>
          <w:highlight w:val="cyan"/>
        </w:rPr>
        <w:t>the entire asteroid might be moved closer to a more convenient location before</w:t>
      </w:r>
      <w:r w:rsidRPr="008E2A44">
        <w:rPr>
          <w:rStyle w:val="StyleUnderline"/>
        </w:rPr>
        <w:t xml:space="preserve"> starting </w:t>
      </w:r>
      <w:r w:rsidRPr="0001637B">
        <w:rPr>
          <w:rStyle w:val="StyleUnderline"/>
          <w:highlight w:val="cyan"/>
        </w:rPr>
        <w:t>mining</w:t>
      </w:r>
      <w:r w:rsidRPr="008E2A44">
        <w:rPr>
          <w:rStyle w:val="StyleUnderline"/>
        </w:rPr>
        <w:t>.</w:t>
      </w:r>
      <w:r w:rsidRPr="008E2A44">
        <w:rPr>
          <w:sz w:val="16"/>
        </w:rPr>
        <w:t xml:space="preserve"> Thus repositioned, it might even be used as a shielded habitat, once hollowed out (</w:t>
      </w:r>
      <w:proofErr w:type="spellStart"/>
      <w:r w:rsidRPr="008E2A44">
        <w:rPr>
          <w:sz w:val="16"/>
        </w:rPr>
        <w:t>Ostro</w:t>
      </w:r>
      <w:proofErr w:type="spellEnd"/>
      <w:r w:rsidRPr="008E2A44">
        <w:rPr>
          <w:sz w:val="16"/>
        </w:rPr>
        <w:t xml:space="preserve"> 1999). There are different speculative costs and benefits associated with either option, which would vary with the size, </w:t>
      </w:r>
      <w:proofErr w:type="gramStart"/>
      <w:r w:rsidRPr="008E2A44">
        <w:rPr>
          <w:sz w:val="16"/>
        </w:rPr>
        <w:t>orbit</w:t>
      </w:r>
      <w:proofErr w:type="gramEnd"/>
      <w:r w:rsidRPr="008E2A44">
        <w:rPr>
          <w:sz w:val="16"/>
        </w:rPr>
        <w:t xml:space="preserve"> and composition of the asteroid. But, crucially, </w:t>
      </w:r>
      <w:r w:rsidRPr="008E2A44">
        <w:rPr>
          <w:rStyle w:val="StyleUnderline"/>
        </w:rPr>
        <w:t xml:space="preserve">the second option would entail </w:t>
      </w:r>
      <w:r w:rsidRPr="0001637B">
        <w:rPr>
          <w:rStyle w:val="Emphasis"/>
          <w:highlight w:val="cyan"/>
        </w:rPr>
        <w:t>putting asteroids into orbit around</w:t>
      </w:r>
      <w:r w:rsidRPr="008E2A44">
        <w:rPr>
          <w:rStyle w:val="Emphasis"/>
        </w:rPr>
        <w:t xml:space="preserve"> the </w:t>
      </w:r>
      <w:r w:rsidRPr="0001637B">
        <w:rPr>
          <w:rStyle w:val="Emphasis"/>
          <w:highlight w:val="cyan"/>
        </w:rPr>
        <w:t>Earth</w:t>
      </w:r>
      <w:r w:rsidRPr="008E2A44">
        <w:rPr>
          <w:sz w:val="16"/>
        </w:rPr>
        <w:t xml:space="preserve">, the Moon or possibly at one of the Earth's </w:t>
      </w:r>
      <w:proofErr w:type="spellStart"/>
      <w:r w:rsidRPr="008E2A44">
        <w:rPr>
          <w:sz w:val="16"/>
        </w:rPr>
        <w:t>Lagrangian</w:t>
      </w:r>
      <w:proofErr w:type="spellEnd"/>
      <w:r w:rsidRPr="008E2A44">
        <w:rPr>
          <w:sz w:val="16"/>
        </w:rPr>
        <w:t xml:space="preserve"> points. Indeed, </w:t>
      </w:r>
      <w:r w:rsidRPr="008E2A44">
        <w:rPr>
          <w:rStyle w:val="StyleUnderline"/>
        </w:rPr>
        <w:t>NASA</w:t>
      </w:r>
      <w:r w:rsidRPr="008E2A44">
        <w:rPr>
          <w:sz w:val="16"/>
        </w:rPr>
        <w:t xml:space="preserve"> has </w:t>
      </w:r>
      <w:r w:rsidRPr="008E2A44">
        <w:rPr>
          <w:rStyle w:val="StyleUnderline"/>
        </w:rPr>
        <w:t>already planned a mission to capture a small asteroid and place it in a high cislunar orbit</w:t>
      </w:r>
      <w:r w:rsidRPr="008E2A44">
        <w:rPr>
          <w:sz w:val="16"/>
        </w:rPr>
        <w:t xml:space="preserve">, where it would serve as a destination for future manned missions and experiments. This “Asteroid Redirect Mission” is to take place in the next decade and is being pitched mainly as a </w:t>
      </w:r>
      <w:proofErr w:type="gramStart"/>
      <w:r w:rsidRPr="008E2A44">
        <w:rPr>
          <w:sz w:val="16"/>
        </w:rPr>
        <w:t>stepping stone</w:t>
      </w:r>
      <w:proofErr w:type="gramEnd"/>
      <w:r w:rsidRPr="008E2A44">
        <w:rPr>
          <w:sz w:val="16"/>
        </w:rPr>
        <w:t xml:space="preserve"> towards a future mission to Mars (see box “NASA's Asteroid Redirect Mission”; Brophy et al. 2012, Burchell 2014, Gates et al. 2015).</w:t>
      </w:r>
    </w:p>
    <w:p w14:paraId="6DADAEEC" w14:textId="7098EEA5" w:rsidR="00DB075E" w:rsidRPr="00DB075E" w:rsidRDefault="00DB075E" w:rsidP="00DB075E">
      <w:pPr>
        <w:rPr>
          <w:sz w:val="14"/>
        </w:rPr>
      </w:pPr>
      <w:proofErr w:type="spellStart"/>
      <w:r w:rsidRPr="00DB075E">
        <w:rPr>
          <w:sz w:val="14"/>
        </w:rPr>
        <w:t>Programmes</w:t>
      </w:r>
      <w:proofErr w:type="spellEnd"/>
      <w:r w:rsidRPr="00DB075E">
        <w:rPr>
          <w:sz w:val="14"/>
        </w:rPr>
        <w:t xml:space="preserve"> to redirect asteroids and, especially, </w:t>
      </w:r>
      <w:r w:rsidRPr="008E2A44">
        <w:rPr>
          <w:rStyle w:val="StyleUnderline"/>
        </w:rPr>
        <w:t>plans to mine asteroids on an industrial scale</w:t>
      </w:r>
      <w:r w:rsidRPr="00DB075E">
        <w:rPr>
          <w:sz w:val="14"/>
          <w:szCs w:val="16"/>
        </w:rPr>
        <w:t xml:space="preserve"> essentially </w:t>
      </w:r>
      <w:r w:rsidRPr="008E2A44">
        <w:rPr>
          <w:rStyle w:val="Emphasis"/>
        </w:rPr>
        <w:t>resurrect the deflection dilemma.</w:t>
      </w:r>
      <w:r w:rsidRPr="00DB075E">
        <w:rPr>
          <w:sz w:val="14"/>
        </w:rPr>
        <w:t xml:space="preserve"> But it is no longer a matter of superpowers intentionally misusing technology designed to prevent dangerous im</w:t>
      </w:r>
      <w:r w:rsidRPr="00DB075E">
        <w:rPr>
          <w:sz w:val="14"/>
        </w:rPr>
        <w:t>pacts. It becomes an issue of proliferation among private entities. Once private mining companies acquire the technical ability to redirect suitable NEOs (</w:t>
      </w:r>
      <w:proofErr w:type="spellStart"/>
      <w:r w:rsidRPr="00DB075E">
        <w:rPr>
          <w:sz w:val="14"/>
        </w:rPr>
        <w:t>Baoyin</w:t>
      </w:r>
      <w:proofErr w:type="spellEnd"/>
      <w:r w:rsidRPr="00DB075E">
        <w:rPr>
          <w:sz w:val="14"/>
        </w:rPr>
        <w:t xml:space="preserve"> et al. 2011) </w:t>
      </w:r>
      <w:proofErr w:type="gramStart"/>
      <w:r w:rsidRPr="00DB075E">
        <w:rPr>
          <w:sz w:val="14"/>
        </w:rPr>
        <w:t>in order to</w:t>
      </w:r>
      <w:proofErr w:type="gramEnd"/>
      <w:r w:rsidRPr="00DB075E">
        <w:rPr>
          <w:sz w:val="14"/>
        </w:rPr>
        <w:t xml:space="preserve"> extract platinum or water from them, perilous inflections become more likely. The probability of accidents will rise with the number of asteroids whose trajectories we decide to manipulate. Such accidents might be very unlikely, but even a tiny technical or human error in the execution of an inflection meant to place an asteroid into the lunar or geocentric orbit might send it crashing into the Earth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DB075E">
        <w:rPr>
          <w:sz w:val="14"/>
        </w:rPr>
        <w:t>similar to</w:t>
      </w:r>
      <w:proofErr w:type="gramEnd"/>
      <w:r w:rsidRPr="00DB075E">
        <w:rPr>
          <w:sz w:val="14"/>
        </w:rPr>
        <w:t xml:space="preserve">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w:t>
      </w:r>
      <w:proofErr w:type="spellStart"/>
      <w:r w:rsidRPr="00DB075E">
        <w:rPr>
          <w:sz w:val="14"/>
        </w:rPr>
        <w:t>defence</w:t>
      </w:r>
      <w:proofErr w:type="spellEnd"/>
      <w:r w:rsidRPr="00DB075E">
        <w:rPr>
          <w:sz w:val="14"/>
        </w:rPr>
        <w:t xml:space="preserve"> and under control of a very small number of the most powerful countries (Morrison 2010). If such a powerful technology becomes widely and commercially available, even rogue states and well-funded terrorist groups might be tempted to use it for an unexpected and devastating attack. In addition, an active asteroid mining industry would make it more difficult to detect any hostile inflection attempts among the number of legitimate and benign ones.</w:t>
      </w:r>
    </w:p>
    <w:p w14:paraId="3B1C8A1F" w14:textId="77777777" w:rsidR="00DB075E" w:rsidRDefault="00DB075E" w:rsidP="00DB075E">
      <w:pPr>
        <w:pStyle w:val="Heading4"/>
      </w:pPr>
      <w:r>
        <w:t xml:space="preserve">Even smaller asteroids cause </w:t>
      </w:r>
      <w:r w:rsidRPr="0024296F">
        <w:rPr>
          <w:u w:val="single"/>
        </w:rPr>
        <w:t xml:space="preserve">debris </w:t>
      </w:r>
      <w:r w:rsidRPr="00CD4EE6">
        <w:rPr>
          <w:u w:val="single"/>
        </w:rPr>
        <w:t>cascades</w:t>
      </w:r>
      <w:r>
        <w:t xml:space="preserve"> hitting </w:t>
      </w:r>
      <w:r w:rsidRPr="0024296F">
        <w:rPr>
          <w:u w:val="single"/>
        </w:rPr>
        <w:t>satellites</w:t>
      </w:r>
      <w:r>
        <w:t>.</w:t>
      </w:r>
    </w:p>
    <w:p w14:paraId="50EBA0CD" w14:textId="77777777" w:rsidR="00DB075E" w:rsidRPr="00CD4EE6" w:rsidRDefault="00DB075E" w:rsidP="00DB075E">
      <w:pPr>
        <w:rPr>
          <w:sz w:val="24"/>
        </w:rPr>
      </w:pPr>
      <w:proofErr w:type="spellStart"/>
      <w:r w:rsidRPr="00125B58">
        <w:rPr>
          <w:rStyle w:val="Style13ptBold"/>
        </w:rPr>
        <w:t>Scoles</w:t>
      </w:r>
      <w:proofErr w:type="spellEnd"/>
      <w:r w:rsidRPr="00125B58">
        <w:rPr>
          <w:rStyle w:val="Style13ptBold"/>
        </w:rPr>
        <w:t xml:space="preserve"> 15</w:t>
      </w:r>
      <w:r w:rsidRPr="00CD4EE6">
        <w:t xml:space="preserve"> [Sarah </w:t>
      </w:r>
      <w:proofErr w:type="spellStart"/>
      <w:r w:rsidRPr="00CD4EE6">
        <w:t>Scoles</w:t>
      </w:r>
      <w:proofErr w:type="spellEnd"/>
      <w:r w:rsidRPr="00CD4EE6">
        <w:t>, New Scientist. Dust from asteroid mining spells danger for satellite. May 27, 2015. https://www.newscientist.com/article/mg22630235-100-dust-from-asteroid-mining-spells-danger-for-satellites/</w:t>
      </w:r>
      <w:r>
        <w:rPr>
          <w:sz w:val="24"/>
        </w:rPr>
        <w:t>]</w:t>
      </w:r>
    </w:p>
    <w:p w14:paraId="7A84B4A2" w14:textId="77777777" w:rsidR="00DB075E" w:rsidRPr="00B46E40" w:rsidRDefault="00DB075E" w:rsidP="00DB075E">
      <w:pPr>
        <w:rPr>
          <w:sz w:val="16"/>
        </w:rPr>
      </w:pPr>
      <w:r w:rsidRPr="00B46E40">
        <w:rPr>
          <w:sz w:val="16"/>
        </w:rPr>
        <w:t xml:space="preserve">IF THE gold mine is too far from home, why not move it nearby? It sounds like a fantasy, but </w:t>
      </w:r>
      <w:r w:rsidRPr="00B46E40">
        <w:rPr>
          <w:u w:val="single"/>
        </w:rPr>
        <w:t xml:space="preserve">would-be </w:t>
      </w:r>
      <w:r w:rsidRPr="0001637B">
        <w:rPr>
          <w:highlight w:val="cyan"/>
          <w:u w:val="single"/>
        </w:rPr>
        <w:t>miners are</w:t>
      </w:r>
      <w:r w:rsidRPr="00B46E40">
        <w:rPr>
          <w:sz w:val="16"/>
        </w:rPr>
        <w:t xml:space="preserve"> already </w:t>
      </w:r>
      <w:r w:rsidRPr="0001637B">
        <w:rPr>
          <w:highlight w:val="cyan"/>
          <w:u w:val="single"/>
        </w:rPr>
        <w:t>dreaming up ways to drag resource-rich</w:t>
      </w:r>
      <w:r w:rsidRPr="00B46E40">
        <w:rPr>
          <w:u w:val="single"/>
        </w:rPr>
        <w:t xml:space="preserve"> space </w:t>
      </w:r>
      <w:r w:rsidRPr="0001637B">
        <w:rPr>
          <w:highlight w:val="cyan"/>
          <w:u w:val="single"/>
        </w:rPr>
        <w:t>rocks</w:t>
      </w:r>
      <w:r w:rsidRPr="00B46E40">
        <w:rPr>
          <w:sz w:val="16"/>
        </w:rPr>
        <w:t xml:space="preserve"> closer to </w:t>
      </w:r>
      <w:r w:rsidRPr="0001637B">
        <w:rPr>
          <w:highlight w:val="cyan"/>
          <w:u w:val="single"/>
        </w:rPr>
        <w:t>home</w:t>
      </w:r>
      <w:r w:rsidRPr="00B46E40">
        <w:rPr>
          <w:sz w:val="16"/>
        </w:rPr>
        <w:t xml:space="preserve">. Trouble is, </w:t>
      </w:r>
      <w:r w:rsidRPr="0001637B">
        <w:rPr>
          <w:highlight w:val="cyan"/>
          <w:u w:val="single"/>
        </w:rPr>
        <w:t xml:space="preserve">that could </w:t>
      </w:r>
      <w:r w:rsidRPr="0001637B">
        <w:rPr>
          <w:rStyle w:val="Emphasis"/>
          <w:highlight w:val="cyan"/>
        </w:rPr>
        <w:t>threaten</w:t>
      </w:r>
      <w:r w:rsidRPr="00B46E40">
        <w:rPr>
          <w:sz w:val="16"/>
        </w:rPr>
        <w:t xml:space="preserve"> </w:t>
      </w:r>
      <w:r w:rsidRPr="00B46E40">
        <w:rPr>
          <w:u w:val="single"/>
        </w:rPr>
        <w:t xml:space="preserve">the web of </w:t>
      </w:r>
      <w:r w:rsidRPr="0001637B">
        <w:rPr>
          <w:rStyle w:val="Emphasis"/>
          <w:highlight w:val="cyan"/>
        </w:rPr>
        <w:t>sat</w:t>
      </w:r>
      <w:r w:rsidRPr="00B46E40">
        <w:rPr>
          <w:sz w:val="16"/>
        </w:rPr>
        <w:t>ellite</w:t>
      </w:r>
      <w:r w:rsidRPr="0001637B">
        <w:rPr>
          <w:rStyle w:val="Emphasis"/>
          <w:highlight w:val="cyan"/>
        </w:rPr>
        <w:t>s</w:t>
      </w:r>
      <w:r w:rsidRPr="00B46E40">
        <w:rPr>
          <w:u w:val="single"/>
        </w:rPr>
        <w:t xml:space="preserve"> around Earth</w:t>
      </w:r>
      <w:r w:rsidRPr="00B46E40">
        <w:rPr>
          <w:sz w:val="16"/>
        </w:rPr>
        <w:t>.</w:t>
      </w:r>
    </w:p>
    <w:p w14:paraId="501294B9" w14:textId="77777777" w:rsidR="00DB075E" w:rsidRPr="00B46E40" w:rsidRDefault="00DB075E" w:rsidP="00DB075E">
      <w:pPr>
        <w:rPr>
          <w:sz w:val="16"/>
        </w:rPr>
      </w:pPr>
      <w:r w:rsidRPr="00B46E40">
        <w:rPr>
          <w:sz w:val="16"/>
        </w:rPr>
        <w:t xml:space="preserve">Asteroids are not only </w:t>
      </w:r>
      <w:proofErr w:type="gramStart"/>
      <w:r w:rsidRPr="00B46E40">
        <w:rPr>
          <w:sz w:val="16"/>
        </w:rPr>
        <w:t>stepping stones</w:t>
      </w:r>
      <w:proofErr w:type="gramEnd"/>
      <w:r w:rsidRPr="00B46E40">
        <w:rPr>
          <w:sz w:val="16"/>
        </w:rPr>
        <w:t xml:space="preserve"> for cosmic </w:t>
      </w:r>
      <w:proofErr w:type="spellStart"/>
      <w:r w:rsidRPr="00B46E40">
        <w:rPr>
          <w:sz w:val="16"/>
        </w:rPr>
        <w:t>colonisation</w:t>
      </w:r>
      <w:proofErr w:type="spellEnd"/>
      <w:r w:rsidRPr="00B46E40">
        <w:rPr>
          <w:sz w:val="16"/>
        </w:rPr>
        <w:t>, but may contain metals like gold, platinum, iron and titanium, plus life-sustaining hydrogen and oxygen, and rocket-</w:t>
      </w:r>
      <w:proofErr w:type="spellStart"/>
      <w:r w:rsidRPr="00B46E40">
        <w:rPr>
          <w:sz w:val="16"/>
        </w:rPr>
        <w:t>fuelling</w:t>
      </w:r>
      <w:proofErr w:type="spellEnd"/>
      <w:r w:rsidRPr="00B46E40">
        <w:rPr>
          <w:sz w:val="16"/>
        </w:rPr>
        <w:t xml:space="preserve"> ammonia. Space age forty-niners can either try to work an asteroid where it </w:t>
      </w:r>
      <w:proofErr w:type="gramStart"/>
      <w:r w:rsidRPr="00B46E40">
        <w:rPr>
          <w:sz w:val="16"/>
        </w:rPr>
        <w:t>is, or</w:t>
      </w:r>
      <w:proofErr w:type="gramEnd"/>
      <w:r w:rsidRPr="00B46E40">
        <w:rPr>
          <w:sz w:val="16"/>
        </w:rPr>
        <w:t xml:space="preserve"> tug it into a more convenient orbit.</w:t>
      </w:r>
    </w:p>
    <w:p w14:paraId="73E0705E" w14:textId="77777777" w:rsidR="00DB075E" w:rsidRPr="00B46E40" w:rsidRDefault="00DB075E" w:rsidP="00DB075E">
      <w:pPr>
        <w:rPr>
          <w:sz w:val="16"/>
        </w:rPr>
      </w:pPr>
      <w:r w:rsidRPr="00B46E40">
        <w:rPr>
          <w:sz w:val="16"/>
        </w:rPr>
        <w:t xml:space="preserve">NASA chose the second option for its Asteroid Redirect Mission, which aims to pluck a boulder from an asteroid’s surface and relocate it to a stable orbit around the moon. But </w:t>
      </w:r>
      <w:r w:rsidRPr="00B46E40">
        <w:rPr>
          <w:u w:val="single"/>
        </w:rPr>
        <w:t xml:space="preserve">an </w:t>
      </w:r>
      <w:r w:rsidRPr="0001637B">
        <w:rPr>
          <w:rStyle w:val="Emphasis"/>
          <w:highlight w:val="cyan"/>
        </w:rPr>
        <w:t>asteroid’s gravity</w:t>
      </w:r>
      <w:r w:rsidRPr="0001637B">
        <w:rPr>
          <w:highlight w:val="cyan"/>
          <w:u w:val="single"/>
        </w:rPr>
        <w:t xml:space="preserve"> is</w:t>
      </w:r>
      <w:r w:rsidRPr="00B46E40">
        <w:rPr>
          <w:u w:val="single"/>
        </w:rPr>
        <w:t xml:space="preserve"> so </w:t>
      </w:r>
      <w:r w:rsidRPr="0001637B">
        <w:rPr>
          <w:rStyle w:val="Emphasis"/>
          <w:highlight w:val="cyan"/>
        </w:rPr>
        <w:t>weak</w:t>
      </w:r>
      <w:r w:rsidRPr="00B46E40">
        <w:rPr>
          <w:u w:val="single"/>
        </w:rPr>
        <w:t xml:space="preserve"> that </w:t>
      </w:r>
      <w:r w:rsidRPr="0001637B">
        <w:rPr>
          <w:highlight w:val="cyan"/>
          <w:u w:val="single"/>
        </w:rPr>
        <w:t xml:space="preserve">it’s </w:t>
      </w:r>
      <w:r w:rsidRPr="0001637B">
        <w:rPr>
          <w:rStyle w:val="Emphasis"/>
          <w:highlight w:val="cyan"/>
        </w:rPr>
        <w:t>not hard</w:t>
      </w:r>
      <w:r w:rsidRPr="0001637B">
        <w:rPr>
          <w:highlight w:val="cyan"/>
          <w:u w:val="single"/>
        </w:rPr>
        <w:t xml:space="preserve"> for</w:t>
      </w:r>
      <w:r w:rsidRPr="00B46E40">
        <w:rPr>
          <w:u w:val="single"/>
        </w:rPr>
        <w:t xml:space="preserve"> </w:t>
      </w:r>
      <w:r w:rsidRPr="00B46E40">
        <w:rPr>
          <w:rStyle w:val="Emphasis"/>
        </w:rPr>
        <w:t xml:space="preserve">surface </w:t>
      </w:r>
      <w:r w:rsidRPr="0001637B">
        <w:rPr>
          <w:rStyle w:val="Emphasis"/>
          <w:highlight w:val="cyan"/>
        </w:rPr>
        <w:t>particles</w:t>
      </w:r>
      <w:r w:rsidRPr="0001637B">
        <w:rPr>
          <w:highlight w:val="cyan"/>
          <w:u w:val="single"/>
        </w:rPr>
        <w:t xml:space="preserve"> to </w:t>
      </w:r>
      <w:r w:rsidRPr="0001637B">
        <w:rPr>
          <w:rStyle w:val="Emphasis"/>
          <w:highlight w:val="cyan"/>
        </w:rPr>
        <w:t>escape</w:t>
      </w:r>
      <w:r w:rsidRPr="00B46E40">
        <w:rPr>
          <w:rStyle w:val="Emphasis"/>
        </w:rPr>
        <w:t xml:space="preserve"> into space</w:t>
      </w:r>
      <w:r w:rsidRPr="00B46E40">
        <w:rPr>
          <w:sz w:val="16"/>
        </w:rPr>
        <w:t xml:space="preserve">. Now </w:t>
      </w:r>
      <w:r w:rsidRPr="00B46E40">
        <w:rPr>
          <w:u w:val="single"/>
        </w:rPr>
        <w:t xml:space="preserve">a new model warns that </w:t>
      </w:r>
      <w:r w:rsidRPr="0001637B">
        <w:rPr>
          <w:rStyle w:val="Emphasis"/>
          <w:highlight w:val="cyan"/>
        </w:rPr>
        <w:t>debris</w:t>
      </w:r>
      <w:r w:rsidRPr="00B46E40">
        <w:rPr>
          <w:u w:val="single"/>
        </w:rPr>
        <w:t xml:space="preserve"> shed by such transplanted rocks </w:t>
      </w:r>
      <w:r w:rsidRPr="0001637B">
        <w:rPr>
          <w:highlight w:val="cyan"/>
          <w:u w:val="single"/>
        </w:rPr>
        <w:t xml:space="preserve">could </w:t>
      </w:r>
      <w:r w:rsidRPr="0001637B">
        <w:rPr>
          <w:rStyle w:val="Emphasis"/>
          <w:highlight w:val="cyan"/>
        </w:rPr>
        <w:t>intrude</w:t>
      </w:r>
      <w:r w:rsidRPr="00CD4EE6">
        <w:rPr>
          <w:u w:val="single"/>
        </w:rPr>
        <w:t xml:space="preserve"> where</w:t>
      </w:r>
      <w:r w:rsidRPr="00B46E40">
        <w:rPr>
          <w:u w:val="single"/>
        </w:rPr>
        <w:t xml:space="preserve"> many </w:t>
      </w:r>
      <w:proofErr w:type="spellStart"/>
      <w:r w:rsidRPr="0001637B">
        <w:rPr>
          <w:rStyle w:val="Emphasis"/>
          <w:highlight w:val="cyan"/>
        </w:rPr>
        <w:t>defence</w:t>
      </w:r>
      <w:proofErr w:type="spellEnd"/>
      <w:r w:rsidRPr="0001637B">
        <w:rPr>
          <w:highlight w:val="cyan"/>
          <w:u w:val="single"/>
        </w:rPr>
        <w:t xml:space="preserve"> and </w:t>
      </w:r>
      <w:r w:rsidRPr="0001637B">
        <w:rPr>
          <w:rStyle w:val="Emphasis"/>
          <w:highlight w:val="cyan"/>
        </w:rPr>
        <w:t>comm</w:t>
      </w:r>
      <w:r w:rsidRPr="00B46E40">
        <w:rPr>
          <w:u w:val="single"/>
        </w:rPr>
        <w:t xml:space="preserve">unication </w:t>
      </w:r>
      <w:r w:rsidRPr="0001637B">
        <w:rPr>
          <w:rStyle w:val="Emphasis"/>
          <w:highlight w:val="cyan"/>
        </w:rPr>
        <w:t>sat</w:t>
      </w:r>
      <w:r w:rsidRPr="00B46E40">
        <w:rPr>
          <w:sz w:val="16"/>
        </w:rPr>
        <w:t>ellite</w:t>
      </w:r>
      <w:r w:rsidRPr="0001637B">
        <w:rPr>
          <w:rStyle w:val="Emphasis"/>
          <w:highlight w:val="cyan"/>
        </w:rPr>
        <w:t>s</w:t>
      </w:r>
      <w:r w:rsidRPr="00CD4EE6">
        <w:rPr>
          <w:u w:val="single"/>
        </w:rPr>
        <w:t xml:space="preserve"> live</w:t>
      </w:r>
      <w:r w:rsidRPr="00B46E40">
        <w:rPr>
          <w:u w:val="single"/>
        </w:rPr>
        <w:t xml:space="preserve"> – </w:t>
      </w:r>
      <w:r w:rsidRPr="0001637B">
        <w:rPr>
          <w:highlight w:val="cyan"/>
          <w:u w:val="single"/>
        </w:rPr>
        <w:t xml:space="preserve">in </w:t>
      </w:r>
      <w:r w:rsidRPr="0001637B">
        <w:rPr>
          <w:rStyle w:val="Emphasis"/>
          <w:highlight w:val="cyan"/>
        </w:rPr>
        <w:t>geo</w:t>
      </w:r>
      <w:r w:rsidRPr="00B46E40">
        <w:rPr>
          <w:u w:val="single"/>
        </w:rPr>
        <w:t>synchronous orbit</w:t>
      </w:r>
      <w:r w:rsidRPr="00B46E40">
        <w:rPr>
          <w:sz w:val="16"/>
        </w:rPr>
        <w:t>.</w:t>
      </w:r>
    </w:p>
    <w:p w14:paraId="0443CD53" w14:textId="77777777" w:rsidR="00DB075E" w:rsidRPr="00B46E40" w:rsidRDefault="00DB075E" w:rsidP="00DB075E">
      <w:pPr>
        <w:rPr>
          <w:sz w:val="16"/>
        </w:rPr>
      </w:pPr>
      <w:r w:rsidRPr="00B46E40">
        <w:rPr>
          <w:sz w:val="16"/>
        </w:rPr>
        <w:t xml:space="preserve">According to Casey </w:t>
      </w:r>
      <w:proofErr w:type="spellStart"/>
      <w:r w:rsidRPr="00B46E40">
        <w:rPr>
          <w:sz w:val="16"/>
        </w:rPr>
        <w:t>Handmer</w:t>
      </w:r>
      <w:proofErr w:type="spellEnd"/>
      <w:r w:rsidRPr="00B46E40">
        <w:rPr>
          <w:sz w:val="16"/>
        </w:rPr>
        <w:t xml:space="preserve"> of the California Institute of Technology in Pasadena and Javier </w:t>
      </w:r>
      <w:proofErr w:type="spellStart"/>
      <w:r w:rsidRPr="00B46E40">
        <w:rPr>
          <w:sz w:val="16"/>
        </w:rPr>
        <w:t>Roa</w:t>
      </w:r>
      <w:proofErr w:type="spellEnd"/>
      <w:r w:rsidRPr="00B46E40">
        <w:rPr>
          <w:sz w:val="16"/>
        </w:rPr>
        <w:t xml:space="preserve"> of the Technical University of Madrid in Spain, 5 per cent of the escaped debris will end up in regions traversed by satellites. Over 10 years, it would cross geosynchronous orbit 63 times on average. </w:t>
      </w:r>
      <w:r w:rsidRPr="0001637B">
        <w:rPr>
          <w:highlight w:val="cyan"/>
          <w:u w:val="single"/>
        </w:rPr>
        <w:t>A sat</w:t>
      </w:r>
      <w:r w:rsidRPr="00B46E40">
        <w:rPr>
          <w:sz w:val="16"/>
        </w:rPr>
        <w:t xml:space="preserve">ellite </w:t>
      </w:r>
      <w:r w:rsidRPr="0001637B">
        <w:rPr>
          <w:highlight w:val="cyan"/>
          <w:u w:val="single"/>
        </w:rPr>
        <w:t>in the wrong spot</w:t>
      </w:r>
      <w:r w:rsidRPr="00B46E40">
        <w:rPr>
          <w:u w:val="single"/>
        </w:rPr>
        <w:t xml:space="preserve"> at the wrong time </w:t>
      </w:r>
      <w:r w:rsidRPr="0001637B">
        <w:rPr>
          <w:highlight w:val="cyan"/>
          <w:u w:val="single"/>
        </w:rPr>
        <w:t>will suffer</w:t>
      </w:r>
      <w:r w:rsidRPr="00B46E40">
        <w:rPr>
          <w:u w:val="single"/>
        </w:rPr>
        <w:t xml:space="preserve"> a </w:t>
      </w:r>
      <w:r w:rsidRPr="0001637B">
        <w:rPr>
          <w:highlight w:val="cyan"/>
          <w:u w:val="single"/>
        </w:rPr>
        <w:t>damaging high-speed collision</w:t>
      </w:r>
      <w:r w:rsidRPr="00B46E40">
        <w:rPr>
          <w:u w:val="single"/>
        </w:rPr>
        <w:t xml:space="preserve"> with that dust</w:t>
      </w:r>
      <w:r w:rsidRPr="00B46E40">
        <w:rPr>
          <w:sz w:val="16"/>
        </w:rPr>
        <w:t>.</w:t>
      </w:r>
    </w:p>
    <w:p w14:paraId="38289057" w14:textId="77777777" w:rsidR="00DB075E" w:rsidRPr="00B46E40" w:rsidRDefault="00DB075E" w:rsidP="00DB075E">
      <w:pPr>
        <w:rPr>
          <w:sz w:val="16"/>
        </w:rPr>
      </w:pPr>
      <w:r w:rsidRPr="0001637B">
        <w:rPr>
          <w:highlight w:val="cyan"/>
          <w:u w:val="single"/>
        </w:rPr>
        <w:t>The study</w:t>
      </w:r>
      <w:r w:rsidRPr="00B46E40">
        <w:rPr>
          <w:sz w:val="16"/>
        </w:rPr>
        <w:t xml:space="preserve"> also </w:t>
      </w:r>
      <w:r w:rsidRPr="0001637B">
        <w:rPr>
          <w:highlight w:val="cyan"/>
          <w:u w:val="single"/>
        </w:rPr>
        <w:t>looks at</w:t>
      </w:r>
      <w:r w:rsidRPr="00B46E40">
        <w:rPr>
          <w:u w:val="single"/>
        </w:rPr>
        <w:t xml:space="preserve"> the </w:t>
      </w:r>
      <w:r w:rsidRPr="00CD4EE6">
        <w:rPr>
          <w:sz w:val="16"/>
          <w:szCs w:val="16"/>
        </w:rPr>
        <w:t>“</w:t>
      </w:r>
      <w:r w:rsidRPr="0001637B">
        <w:rPr>
          <w:rStyle w:val="Emphasis"/>
          <w:highlight w:val="cyan"/>
        </w:rPr>
        <w:t>catastrophic disruption</w:t>
      </w:r>
      <w:r w:rsidRPr="00CD4EE6">
        <w:rPr>
          <w:sz w:val="16"/>
          <w:szCs w:val="16"/>
        </w:rPr>
        <w:t xml:space="preserve">” </w:t>
      </w:r>
      <w:r w:rsidRPr="00B46E40">
        <w:rPr>
          <w:sz w:val="16"/>
        </w:rPr>
        <w:t xml:space="preserve">of an asteroid 5 </w:t>
      </w:r>
      <w:proofErr w:type="spellStart"/>
      <w:r w:rsidRPr="00B46E40">
        <w:rPr>
          <w:sz w:val="16"/>
        </w:rPr>
        <w:t>metres</w:t>
      </w:r>
      <w:proofErr w:type="spellEnd"/>
      <w:r w:rsidRPr="00B46E40">
        <w:rPr>
          <w:sz w:val="16"/>
        </w:rPr>
        <w:t xml:space="preserve"> across or bigger. </w:t>
      </w:r>
      <w:r w:rsidRPr="00B46E40">
        <w:rPr>
          <w:u w:val="single"/>
        </w:rPr>
        <w:t xml:space="preserve">Its </w:t>
      </w:r>
      <w:r w:rsidRPr="0001637B">
        <w:rPr>
          <w:highlight w:val="cyan"/>
          <w:u w:val="single"/>
        </w:rPr>
        <w:t>total break-up</w:t>
      </w:r>
      <w:r w:rsidRPr="00B46E40">
        <w:rPr>
          <w:sz w:val="16"/>
        </w:rPr>
        <w:t xml:space="preserve"> into a pile of rubble would increase the risk to satellites by more than 30 per cent (arxiv.org/abs/1505.03800).</w:t>
      </w:r>
    </w:p>
    <w:p w14:paraId="07363360" w14:textId="77777777" w:rsidR="00DB075E" w:rsidRPr="00C05335" w:rsidRDefault="00DB075E" w:rsidP="00DB075E">
      <w:pPr>
        <w:rPr>
          <w:sz w:val="16"/>
        </w:rPr>
      </w:pPr>
      <w:r w:rsidRPr="00B46E40">
        <w:rPr>
          <w:sz w:val="16"/>
        </w:rPr>
        <w:t xml:space="preserve">That </w:t>
      </w:r>
      <w:r w:rsidRPr="0001637B">
        <w:rPr>
          <w:highlight w:val="cyan"/>
          <w:u w:val="single"/>
        </w:rPr>
        <w:t>may not have immediate consequences</w:t>
      </w:r>
      <w:r w:rsidRPr="00B46E40">
        <w:rPr>
          <w:sz w:val="16"/>
        </w:rPr>
        <w:t xml:space="preserve">. </w:t>
      </w:r>
      <w:r w:rsidRPr="00B46E40">
        <w:rPr>
          <w:u w:val="single"/>
        </w:rPr>
        <w:t xml:space="preserve">But </w:t>
      </w:r>
      <w:r w:rsidRPr="0001637B">
        <w:rPr>
          <w:highlight w:val="cyan"/>
          <w:u w:val="single"/>
        </w:rPr>
        <w:t>as</w:t>
      </w:r>
      <w:r w:rsidRPr="00B46E40">
        <w:rPr>
          <w:u w:val="single"/>
        </w:rPr>
        <w:t xml:space="preserve"> Earth </w:t>
      </w:r>
      <w:r w:rsidRPr="0001637B">
        <w:rPr>
          <w:highlight w:val="cyan"/>
          <w:u w:val="single"/>
        </w:rPr>
        <w:t>orbits get</w:t>
      </w:r>
      <w:r w:rsidRPr="00B46E40">
        <w:rPr>
          <w:u w:val="single"/>
        </w:rPr>
        <w:t xml:space="preserve"> more </w:t>
      </w:r>
      <w:r w:rsidRPr="0001637B">
        <w:rPr>
          <w:highlight w:val="cyan"/>
          <w:u w:val="single"/>
        </w:rPr>
        <w:t>crowded</w:t>
      </w:r>
      <w:r w:rsidRPr="00B46E40">
        <w:rPr>
          <w:sz w:val="16"/>
        </w:rPr>
        <w:t xml:space="preserve"> with spent rocket stages and satellites, </w:t>
      </w:r>
      <w:r w:rsidRPr="0001637B">
        <w:rPr>
          <w:highlight w:val="cyan"/>
          <w:u w:val="single"/>
        </w:rPr>
        <w:t xml:space="preserve">we will have to worry about </w:t>
      </w:r>
      <w:r w:rsidRPr="0001637B">
        <w:rPr>
          <w:rStyle w:val="Emphasis"/>
          <w:highlight w:val="cyan"/>
        </w:rPr>
        <w:t>cascades of collisions</w:t>
      </w:r>
      <w:r w:rsidRPr="00B46E40">
        <w:rPr>
          <w:sz w:val="16"/>
        </w:rPr>
        <w:t xml:space="preserve"> like the one depicted in the movie Gravity.</w:t>
      </w:r>
    </w:p>
    <w:p w14:paraId="455D8E37" w14:textId="77777777" w:rsidR="00DB075E" w:rsidRDefault="00DB075E" w:rsidP="00DB075E">
      <w:pPr>
        <w:pStyle w:val="Heading4"/>
        <w:rPr>
          <w:rFonts w:eastAsia="DengXian" w:cs="Times New Roman"/>
        </w:rPr>
      </w:pPr>
      <w:r>
        <w:rPr>
          <w:rFonts w:eastAsia="DengXian" w:cs="Times New Roman"/>
        </w:rPr>
        <w:t xml:space="preserve">Space wars trigger </w:t>
      </w:r>
      <w:r w:rsidRPr="001A23BD">
        <w:rPr>
          <w:rFonts w:eastAsia="DengXian" w:cs="Times New Roman"/>
          <w:u w:val="single"/>
        </w:rPr>
        <w:t>nuclear war</w:t>
      </w:r>
      <w:r>
        <w:rPr>
          <w:rFonts w:eastAsia="DengXian" w:cs="Times New Roman"/>
        </w:rPr>
        <w:t xml:space="preserve"> – kills </w:t>
      </w:r>
      <w:r w:rsidRPr="00C05335">
        <w:rPr>
          <w:rFonts w:eastAsia="DengXian" w:cs="Times New Roman"/>
          <w:u w:val="single"/>
        </w:rPr>
        <w:t>MAD</w:t>
      </w:r>
      <w:r>
        <w:rPr>
          <w:rFonts w:eastAsia="DengXian" w:cs="Times New Roman"/>
        </w:rPr>
        <w:t>.</w:t>
      </w:r>
    </w:p>
    <w:p w14:paraId="3125B17E" w14:textId="77777777" w:rsidR="00DB075E" w:rsidRPr="00F57966" w:rsidRDefault="00DB075E" w:rsidP="00DB075E">
      <w:pPr>
        <w:rPr>
          <w:rFonts w:eastAsia="DengXian"/>
        </w:rPr>
      </w:pPr>
      <w:r w:rsidRPr="00F57966">
        <w:rPr>
          <w:rStyle w:val="Style13ptBold"/>
          <w:rFonts w:eastAsia="DengXian"/>
        </w:rPr>
        <w:t>Johnson 14</w:t>
      </w:r>
      <w:r w:rsidRPr="00F57966">
        <w:rPr>
          <w:rFonts w:eastAsia="DengXian"/>
        </w:rPr>
        <w:t xml:space="preserve"> [Les Johnson is a NASA technologist and science writer. Living without Satellites. 2014. https://www.baen.com/living_without_satellites]</w:t>
      </w:r>
    </w:p>
    <w:p w14:paraId="0E16FCA1" w14:textId="77777777" w:rsidR="00DB075E" w:rsidRPr="00F57966" w:rsidRDefault="00DB075E" w:rsidP="00DB075E">
      <w:pPr>
        <w:rPr>
          <w:rFonts w:eastAsia="DengXian"/>
          <w:sz w:val="16"/>
        </w:rPr>
      </w:pPr>
      <w:r w:rsidRPr="00F57966">
        <w:rPr>
          <w:rFonts w:eastAsia="DengXian"/>
          <w:sz w:val="16"/>
        </w:rPr>
        <w:t xml:space="preserve">No matter the cause, </w:t>
      </w:r>
      <w:r w:rsidRPr="0001637B">
        <w:rPr>
          <w:rFonts w:eastAsia="DengXian"/>
          <w:highlight w:val="cyan"/>
          <w:u w:val="single"/>
        </w:rPr>
        <w:t>once the cascade</w:t>
      </w:r>
      <w:r w:rsidRPr="00F57966">
        <w:rPr>
          <w:rFonts w:eastAsia="DengXian"/>
          <w:u w:val="single"/>
        </w:rPr>
        <w:t xml:space="preserve"> of collisions </w:t>
      </w:r>
      <w:r w:rsidRPr="0001637B">
        <w:rPr>
          <w:rFonts w:eastAsia="DengXian"/>
          <w:highlight w:val="cyan"/>
          <w:u w:val="single"/>
        </w:rPr>
        <w:t>begins</w:t>
      </w:r>
      <w:r w:rsidRPr="00F57966">
        <w:rPr>
          <w:rFonts w:eastAsia="DengXian"/>
          <w:u w:val="single"/>
        </w:rPr>
        <w:t xml:space="preserve">, the result may be the same: </w:t>
      </w:r>
      <w:r w:rsidRPr="0001637B">
        <w:rPr>
          <w:rFonts w:eastAsia="DengXian"/>
          <w:highlight w:val="cyan"/>
          <w:u w:val="single"/>
        </w:rPr>
        <w:t xml:space="preserve">a </w:t>
      </w:r>
      <w:r w:rsidRPr="0001637B">
        <w:rPr>
          <w:rStyle w:val="Emphasis"/>
          <w:rFonts w:eastAsia="DengXian"/>
          <w:highlight w:val="cyan"/>
        </w:rPr>
        <w:t>debris cloud</w:t>
      </w:r>
      <w:r w:rsidRPr="00F57966">
        <w:rPr>
          <w:rFonts w:eastAsia="DengXian"/>
          <w:u w:val="single"/>
        </w:rPr>
        <w:t xml:space="preserve"> of increasing size </w:t>
      </w:r>
      <w:r w:rsidRPr="0001637B">
        <w:rPr>
          <w:rFonts w:eastAsia="DengXian"/>
          <w:highlight w:val="cyan"/>
          <w:u w:val="single"/>
        </w:rPr>
        <w:t xml:space="preserve">will </w:t>
      </w:r>
      <w:r w:rsidRPr="0001637B">
        <w:rPr>
          <w:rStyle w:val="Emphasis"/>
          <w:rFonts w:eastAsia="DengXian"/>
          <w:highlight w:val="cyan"/>
        </w:rPr>
        <w:t>encircle the globe</w:t>
      </w:r>
      <w:r w:rsidRPr="00F57966">
        <w:rPr>
          <w:rFonts w:eastAsia="DengXian"/>
          <w:sz w:val="16"/>
        </w:rPr>
        <w:t xml:space="preserve">. The cloud will consist of thousands of debris objects, each traveling at over five miles per second. These objects will circle the globe every ninety minutes </w:t>
      </w:r>
      <w:proofErr w:type="gramStart"/>
      <w:r w:rsidRPr="00F57966">
        <w:rPr>
          <w:rFonts w:eastAsia="DengXian"/>
          <w:sz w:val="16"/>
        </w:rPr>
        <w:t>and on every orbit,</w:t>
      </w:r>
      <w:proofErr w:type="gramEnd"/>
      <w:r w:rsidRPr="00F57966">
        <w:rPr>
          <w:rFonts w:eastAsia="DengXian"/>
          <w:sz w:val="16"/>
        </w:rPr>
        <w:t xml:space="preserve"> each piece will have a small, but very real, probability of colliding with a functioning spacecraft. </w:t>
      </w:r>
      <w:r w:rsidRPr="00F57966">
        <w:rPr>
          <w:rFonts w:eastAsia="DengXian"/>
          <w:u w:val="single"/>
        </w:rPr>
        <w:t>When</w:t>
      </w:r>
      <w:r w:rsidRPr="00F57966">
        <w:rPr>
          <w:rFonts w:eastAsia="DengXian"/>
          <w:sz w:val="16"/>
        </w:rPr>
        <w:t xml:space="preserve"> these inevitable </w:t>
      </w:r>
      <w:r w:rsidRPr="00F57966">
        <w:rPr>
          <w:rStyle w:val="Emphasis"/>
          <w:rFonts w:eastAsia="DengXian"/>
        </w:rPr>
        <w:t>secondary collisions</w:t>
      </w:r>
      <w:r w:rsidRPr="00F57966">
        <w:rPr>
          <w:rFonts w:eastAsia="DengXian"/>
          <w:sz w:val="16"/>
        </w:rPr>
        <w:t xml:space="preserve"> </w:t>
      </w:r>
      <w:r w:rsidRPr="00F57966">
        <w:rPr>
          <w:rFonts w:eastAsia="DengXian"/>
          <w:u w:val="single"/>
        </w:rPr>
        <w:t>occur, more debris will be added to the cloud, increasing yet again the probability of future collisions</w:t>
      </w:r>
      <w:r w:rsidRPr="00F57966">
        <w:rPr>
          <w:rFonts w:eastAsia="DengXian"/>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Pr="00F57966">
        <w:rPr>
          <w:rFonts w:eastAsia="DengXian"/>
          <w:u w:val="single"/>
        </w:rPr>
        <w:t xml:space="preserve">Once the cascade begins and the tipping point is crossed, </w:t>
      </w:r>
      <w:r w:rsidRPr="0001637B">
        <w:rPr>
          <w:rStyle w:val="Emphasis"/>
          <w:rFonts w:eastAsia="DengXian"/>
          <w:highlight w:val="cyan"/>
        </w:rPr>
        <w:t>no satellite</w:t>
      </w:r>
      <w:r w:rsidRPr="0001637B">
        <w:rPr>
          <w:rFonts w:eastAsia="DengXian"/>
          <w:highlight w:val="cyan"/>
          <w:u w:val="single"/>
        </w:rPr>
        <w:t xml:space="preserve"> will be</w:t>
      </w:r>
      <w:r w:rsidRPr="00F57966">
        <w:rPr>
          <w:rFonts w:eastAsia="DengXian"/>
          <w:u w:val="single"/>
        </w:rPr>
        <w:t xml:space="preserve"> completely </w:t>
      </w:r>
      <w:r w:rsidRPr="0001637B">
        <w:rPr>
          <w:rStyle w:val="Emphasis"/>
          <w:rFonts w:eastAsia="DengXian"/>
          <w:highlight w:val="cyan"/>
        </w:rPr>
        <w:t>safe</w:t>
      </w:r>
      <w:r w:rsidRPr="00F57966">
        <w:rPr>
          <w:rFonts w:eastAsia="DengXian"/>
          <w:u w:val="single"/>
        </w:rPr>
        <w:t xml:space="preserve">. </w:t>
      </w:r>
      <w:r w:rsidRPr="0001637B">
        <w:rPr>
          <w:rFonts w:eastAsia="DengXian"/>
          <w:highlight w:val="cyan"/>
          <w:u w:val="single"/>
        </w:rPr>
        <w:t xml:space="preserve">Is this </w:t>
      </w:r>
      <w:r w:rsidRPr="0001637B">
        <w:rPr>
          <w:rStyle w:val="Emphasis"/>
          <w:rFonts w:eastAsia="DengXian"/>
          <w:highlight w:val="cyan"/>
        </w:rPr>
        <w:t>inevitable</w:t>
      </w:r>
      <w:r w:rsidRPr="0001637B">
        <w:rPr>
          <w:rFonts w:eastAsia="DengXian"/>
          <w:highlight w:val="cyan"/>
          <w:u w:val="single"/>
        </w:rPr>
        <w:t xml:space="preserve">? </w:t>
      </w:r>
      <w:r w:rsidRPr="0001637B">
        <w:rPr>
          <w:rStyle w:val="Emphasis"/>
          <w:rFonts w:eastAsia="DengXian"/>
          <w:highlight w:val="cyan"/>
        </w:rPr>
        <w:t>No</w:t>
      </w:r>
      <w:r w:rsidRPr="0001637B">
        <w:rPr>
          <w:rFonts w:eastAsia="DengXian"/>
          <w:sz w:val="16"/>
          <w:highlight w:val="cyan"/>
        </w:rPr>
        <w:t>.</w:t>
      </w:r>
      <w:r w:rsidRPr="00F57966">
        <w:rPr>
          <w:rFonts w:eastAsia="DengXian"/>
          <w:sz w:val="16"/>
        </w:rPr>
        <w:t xml:space="preserve"> But </w:t>
      </w:r>
      <w:r w:rsidRPr="0001637B">
        <w:rPr>
          <w:rStyle w:val="Emphasis"/>
          <w:rFonts w:eastAsia="DengXian"/>
          <w:highlight w:val="cyan"/>
        </w:rPr>
        <w:t>unless we</w:t>
      </w:r>
      <w:r w:rsidRPr="00F57966">
        <w:rPr>
          <w:rFonts w:eastAsia="DengXian"/>
          <w:u w:val="single"/>
        </w:rPr>
        <w:t xml:space="preserve"> begin to take steps to </w:t>
      </w:r>
      <w:r w:rsidRPr="0001637B">
        <w:rPr>
          <w:rStyle w:val="Emphasis"/>
          <w:rFonts w:eastAsia="DengXian"/>
          <w:highlight w:val="cyan"/>
        </w:rPr>
        <w:t>clean up</w:t>
      </w:r>
      <w:r w:rsidRPr="00F57966">
        <w:rPr>
          <w:rFonts w:eastAsia="DengXian"/>
          <w:u w:val="single"/>
        </w:rPr>
        <w:t xml:space="preserve"> the existing </w:t>
      </w:r>
      <w:r w:rsidRPr="0001637B">
        <w:rPr>
          <w:rStyle w:val="Emphasis"/>
          <w:rFonts w:eastAsia="DengXian"/>
          <w:highlight w:val="cyan"/>
        </w:rPr>
        <w:t>debris</w:t>
      </w:r>
      <w:r w:rsidRPr="00F57966">
        <w:rPr>
          <w:rFonts w:eastAsia="DengXian"/>
          <w:sz w:val="16"/>
        </w:rPr>
        <w:t xml:space="preserve">, limit the creation of future debris, and harden our commercial satellites against extreme solar storms, then </w:t>
      </w:r>
      <w:r w:rsidRPr="0001637B">
        <w:rPr>
          <w:rFonts w:eastAsia="DengXian"/>
          <w:highlight w:val="cyan"/>
          <w:u w:val="single"/>
        </w:rPr>
        <w:t>this</w:t>
      </w:r>
      <w:r w:rsidRPr="00F57966">
        <w:rPr>
          <w:rFonts w:eastAsia="DengXian"/>
          <w:sz w:val="16"/>
        </w:rPr>
        <w:t xml:space="preserve"> frightening scenario </w:t>
      </w:r>
      <w:r w:rsidRPr="0001637B">
        <w:rPr>
          <w:rFonts w:eastAsia="DengXian"/>
          <w:highlight w:val="cyan"/>
          <w:u w:val="single"/>
        </w:rPr>
        <w:t>may</w:t>
      </w:r>
      <w:r w:rsidRPr="00F57966">
        <w:rPr>
          <w:rFonts w:eastAsia="DengXian"/>
          <w:u w:val="single"/>
        </w:rPr>
        <w:t xml:space="preserve"> </w:t>
      </w:r>
      <w:r w:rsidRPr="0001637B">
        <w:rPr>
          <w:rFonts w:eastAsia="DengXian"/>
          <w:highlight w:val="cyan"/>
          <w:u w:val="single"/>
        </w:rPr>
        <w:t>become</w:t>
      </w:r>
      <w:r w:rsidRPr="00F57966">
        <w:rPr>
          <w:rFonts w:eastAsia="DengXian"/>
          <w:u w:val="single"/>
        </w:rPr>
        <w:t xml:space="preserve"> a </w:t>
      </w:r>
      <w:r w:rsidRPr="0001637B">
        <w:rPr>
          <w:rFonts w:eastAsia="DengXian"/>
          <w:highlight w:val="cyan"/>
          <w:u w:val="single"/>
        </w:rPr>
        <w:t>reality</w:t>
      </w:r>
      <w:r w:rsidRPr="00F57966">
        <w:rPr>
          <w:rFonts w:eastAsia="DengXian"/>
          <w:sz w:val="16"/>
        </w:rPr>
        <w:t>.</w:t>
      </w:r>
    </w:p>
    <w:p w14:paraId="22E65567" w14:textId="77777777" w:rsidR="00DB075E" w:rsidRPr="00F57966" w:rsidRDefault="00DB075E" w:rsidP="00DB075E">
      <w:pPr>
        <w:rPr>
          <w:rFonts w:eastAsia="DengXian"/>
          <w:sz w:val="6"/>
          <w:szCs w:val="6"/>
        </w:rPr>
      </w:pPr>
      <w:r w:rsidRPr="00F57966">
        <w:rPr>
          <w:rFonts w:eastAsia="DengXian"/>
          <w:sz w:val="6"/>
          <w:szCs w:val="6"/>
        </w:rPr>
        <w:t>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w:t>
      </w:r>
    </w:p>
    <w:p w14:paraId="79670AA2" w14:textId="77777777" w:rsidR="00DB075E" w:rsidRPr="00F57966" w:rsidRDefault="00DB075E" w:rsidP="00DB075E">
      <w:pPr>
        <w:rPr>
          <w:rFonts w:eastAsia="DengXian"/>
          <w:sz w:val="6"/>
          <w:szCs w:val="6"/>
        </w:rPr>
      </w:pPr>
      <w:r w:rsidRPr="00F57966">
        <w:rPr>
          <w:rFonts w:eastAsia="DengXian"/>
          <w:sz w:val="6"/>
          <w:szCs w:val="6"/>
        </w:rPr>
        <w:t xml:space="preserve">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w:t>
      </w:r>
      <w:proofErr w:type="gramStart"/>
      <w:r w:rsidRPr="00F57966">
        <w:rPr>
          <w:rFonts w:eastAsia="DengXian"/>
          <w:sz w:val="6"/>
          <w:szCs w:val="6"/>
        </w:rPr>
        <w:t>sand storms</w:t>
      </w:r>
      <w:proofErr w:type="gramEnd"/>
      <w:r w:rsidRPr="00F57966">
        <w:rPr>
          <w:rFonts w:eastAsia="DengXian"/>
          <w:sz w:val="6"/>
          <w:szCs w:val="6"/>
        </w:rPr>
        <w:t xml:space="preserve">. A sudden loss of GPS for the modern warfighter would be akin to someone losing one of their primary senses – sight, sound, </w:t>
      </w:r>
      <w:proofErr w:type="gramStart"/>
      <w:r w:rsidRPr="00F57966">
        <w:rPr>
          <w:rFonts w:eastAsia="DengXian"/>
          <w:sz w:val="6"/>
          <w:szCs w:val="6"/>
        </w:rPr>
        <w:t>smell</w:t>
      </w:r>
      <w:proofErr w:type="gramEnd"/>
      <w:r w:rsidRPr="00F57966">
        <w:rPr>
          <w:rFonts w:eastAsia="DengXian"/>
          <w:sz w:val="6"/>
          <w:szCs w:val="6"/>
        </w:rPr>
        <w:t xml:space="preserve"> or touch. It would not necessarily be fatal, but it would certainly be debilitating.</w:t>
      </w:r>
    </w:p>
    <w:p w14:paraId="010FEE3A" w14:textId="77777777" w:rsidR="00DB075E" w:rsidRPr="00F57966" w:rsidRDefault="00DB075E" w:rsidP="00DB075E">
      <w:pPr>
        <w:rPr>
          <w:rFonts w:eastAsia="DengXian"/>
          <w:sz w:val="6"/>
          <w:szCs w:val="6"/>
        </w:rPr>
      </w:pPr>
      <w:r w:rsidRPr="00F57966">
        <w:rPr>
          <w:rFonts w:eastAsia="DengXian"/>
          <w:sz w:val="6"/>
          <w:szCs w:val="6"/>
        </w:rPr>
        <w:t xml:space="preserve">It is so useful that other countries are building their own systems </w:t>
      </w:r>
      <w:proofErr w:type="gramStart"/>
      <w:r w:rsidRPr="00F57966">
        <w:rPr>
          <w:rFonts w:eastAsia="DengXian"/>
          <w:sz w:val="6"/>
          <w:szCs w:val="6"/>
        </w:rPr>
        <w:t>so as to</w:t>
      </w:r>
      <w:proofErr w:type="gramEnd"/>
      <w:r w:rsidRPr="00F57966">
        <w:rPr>
          <w:rFonts w:eastAsia="DengXian"/>
          <w:sz w:val="6"/>
          <w:szCs w:val="6"/>
        </w:rPr>
        <w:t xml:space="preserve">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w:t>
      </w:r>
    </w:p>
    <w:p w14:paraId="5B32E6D5" w14:textId="77777777" w:rsidR="00DB075E" w:rsidRPr="00F57966" w:rsidRDefault="00DB075E" w:rsidP="00DB075E">
      <w:pPr>
        <w:rPr>
          <w:rFonts w:eastAsia="DengXian"/>
          <w:sz w:val="6"/>
          <w:szCs w:val="6"/>
        </w:rPr>
      </w:pPr>
      <w:r w:rsidRPr="00F57966">
        <w:rPr>
          <w:rFonts w:eastAsia="DengXian"/>
          <w:sz w:val="6"/>
          <w:szCs w:val="6"/>
        </w:rPr>
        <w:t>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w:t>
      </w:r>
    </w:p>
    <w:p w14:paraId="4ACE6953" w14:textId="77777777" w:rsidR="00DB075E" w:rsidRPr="00F57966" w:rsidRDefault="00DB075E" w:rsidP="00DB075E">
      <w:pPr>
        <w:rPr>
          <w:rFonts w:eastAsia="DengXian"/>
          <w:sz w:val="6"/>
          <w:szCs w:val="6"/>
        </w:rPr>
      </w:pPr>
      <w:r w:rsidRPr="00F57966">
        <w:rPr>
          <w:rFonts w:eastAsia="DengXian"/>
          <w:sz w:val="6"/>
          <w:szCs w:val="6"/>
        </w:rPr>
        <w:t>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w:t>
      </w:r>
    </w:p>
    <w:p w14:paraId="6BAB6253" w14:textId="77777777" w:rsidR="00DB075E" w:rsidRPr="00F57966" w:rsidRDefault="00DB075E" w:rsidP="00DB075E">
      <w:pPr>
        <w:rPr>
          <w:rFonts w:eastAsia="DengXian"/>
          <w:sz w:val="6"/>
          <w:szCs w:val="6"/>
        </w:rPr>
      </w:pPr>
      <w:r w:rsidRPr="00F57966">
        <w:rPr>
          <w:rFonts w:eastAsia="DengXian"/>
          <w:sz w:val="6"/>
          <w:szCs w:val="6"/>
        </w:rPr>
        <w:t>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w:t>
      </w:r>
    </w:p>
    <w:p w14:paraId="28E80DCE" w14:textId="77777777" w:rsidR="00DB075E" w:rsidRPr="00F57966" w:rsidRDefault="00DB075E" w:rsidP="00DB075E">
      <w:pPr>
        <w:rPr>
          <w:rFonts w:eastAsia="DengXian"/>
          <w:sz w:val="6"/>
          <w:szCs w:val="6"/>
        </w:rPr>
      </w:pPr>
      <w:r w:rsidRPr="00F57966">
        <w:rPr>
          <w:rFonts w:eastAsia="DengXian"/>
          <w:sz w:val="6"/>
          <w:szCs w:val="6"/>
        </w:rPr>
        <w:t>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w:t>
      </w:r>
    </w:p>
    <w:p w14:paraId="696650DB" w14:textId="77777777" w:rsidR="00DB075E" w:rsidRPr="00F57966" w:rsidRDefault="00DB075E" w:rsidP="00DB075E">
      <w:pPr>
        <w:rPr>
          <w:rFonts w:eastAsia="DengXian"/>
          <w:sz w:val="6"/>
          <w:szCs w:val="6"/>
        </w:rPr>
      </w:pPr>
      <w:r w:rsidRPr="00F57966">
        <w:rPr>
          <w:rFonts w:eastAsia="DengXian"/>
          <w:sz w:val="6"/>
          <w:szCs w:val="6"/>
        </w:rPr>
        <w:t>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w:t>
      </w:r>
    </w:p>
    <w:p w14:paraId="1538C42B" w14:textId="77777777" w:rsidR="00DB075E" w:rsidRPr="00F57966" w:rsidRDefault="00DB075E" w:rsidP="00DB075E">
      <w:pPr>
        <w:rPr>
          <w:rFonts w:eastAsia="DengXian"/>
          <w:sz w:val="6"/>
          <w:szCs w:val="6"/>
        </w:rPr>
      </w:pPr>
      <w:r w:rsidRPr="00F57966">
        <w:rPr>
          <w:rFonts w:eastAsia="DengXian"/>
          <w:sz w:val="6"/>
          <w:szCs w:val="6"/>
        </w:rPr>
        <w:t>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w:t>
      </w:r>
    </w:p>
    <w:p w14:paraId="51A33C51" w14:textId="554CE1EB" w:rsidR="00DB075E" w:rsidRPr="00111B08" w:rsidRDefault="00DB075E" w:rsidP="00111B08">
      <w:pPr>
        <w:rPr>
          <w:sz w:val="16"/>
        </w:rPr>
      </w:pPr>
      <w:r w:rsidRPr="0001637B">
        <w:rPr>
          <w:rStyle w:val="Emphasis"/>
          <w:rFonts w:eastAsia="DengXian"/>
          <w:highlight w:val="cyan"/>
        </w:rPr>
        <w:t>Satellite imagery</w:t>
      </w:r>
      <w:r w:rsidRPr="0001637B">
        <w:rPr>
          <w:sz w:val="16"/>
          <w:highlight w:val="cyan"/>
        </w:rPr>
        <w:t xml:space="preserve"> is used by the </w:t>
      </w:r>
      <w:r w:rsidRPr="0001637B">
        <w:rPr>
          <w:rStyle w:val="Emphasis"/>
          <w:rFonts w:eastAsia="DengXian"/>
          <w:highlight w:val="cyan"/>
        </w:rPr>
        <w:t>military and</w:t>
      </w:r>
      <w:r w:rsidRPr="00F57966">
        <w:rPr>
          <w:rStyle w:val="Emphasis"/>
          <w:rFonts w:eastAsia="DengXian"/>
        </w:rPr>
        <w:t xml:space="preserve"> our </w:t>
      </w:r>
      <w:r w:rsidRPr="0001637B">
        <w:rPr>
          <w:rStyle w:val="Emphasis"/>
          <w:rFonts w:eastAsia="DengXian"/>
          <w:highlight w:val="cyan"/>
        </w:rPr>
        <w:t>political leaders</w:t>
      </w:r>
      <w:r w:rsidRPr="0001637B">
        <w:rPr>
          <w:sz w:val="16"/>
          <w:highlight w:val="cyan"/>
        </w:rPr>
        <w:t xml:space="preserve"> to </w:t>
      </w:r>
      <w:r w:rsidRPr="0001637B">
        <w:rPr>
          <w:rStyle w:val="Emphasis"/>
          <w:rFonts w:eastAsia="DengXian"/>
          <w:highlight w:val="cyan"/>
        </w:rPr>
        <w:t>maintain</w:t>
      </w:r>
      <w:r w:rsidRPr="00111B08">
        <w:rPr>
          <w:sz w:val="16"/>
        </w:rPr>
        <w:t xml:space="preserve"> the </w:t>
      </w:r>
      <w:r w:rsidRPr="0001637B">
        <w:rPr>
          <w:rStyle w:val="Emphasis"/>
          <w:rFonts w:eastAsia="DengXian"/>
          <w:highlight w:val="cyan"/>
        </w:rPr>
        <w:t>peace</w:t>
      </w:r>
      <w:r w:rsidRPr="00111B08">
        <w:rPr>
          <w:sz w:val="16"/>
        </w:rPr>
        <w:t xml:space="preserve">. </w:t>
      </w:r>
      <w:r w:rsidRPr="0001637B">
        <w:rPr>
          <w:sz w:val="16"/>
          <w:highlight w:val="cyan"/>
        </w:rPr>
        <w:t>When</w:t>
      </w:r>
      <w:r w:rsidRPr="00111B08">
        <w:rPr>
          <w:sz w:val="16"/>
        </w:rPr>
        <w:t xml:space="preserve"> your potential </w:t>
      </w:r>
      <w:r w:rsidRPr="0001637B">
        <w:rPr>
          <w:rStyle w:val="Emphasis"/>
          <w:rFonts w:eastAsia="DengXian"/>
          <w:highlight w:val="cyan"/>
        </w:rPr>
        <w:t>adversaries can’t hide</w:t>
      </w:r>
      <w:r w:rsidRPr="00111B08">
        <w:rPr>
          <w:sz w:val="16"/>
        </w:rPr>
        <w:t xml:space="preserve"> what they’re doing, </w:t>
      </w:r>
      <w:r w:rsidRPr="0001637B">
        <w:rPr>
          <w:sz w:val="16"/>
          <w:highlight w:val="cyan"/>
        </w:rPr>
        <w:t>where</w:t>
      </w:r>
      <w:r w:rsidRPr="00111B08">
        <w:rPr>
          <w:sz w:val="16"/>
        </w:rPr>
        <w:t xml:space="preserve"> their </w:t>
      </w:r>
      <w:r w:rsidRPr="0001637B">
        <w:rPr>
          <w:rStyle w:val="Emphasis"/>
          <w:rFonts w:eastAsia="DengXian"/>
          <w:highlight w:val="cyan"/>
        </w:rPr>
        <w:t>armies are moving</w:t>
      </w:r>
      <w:r w:rsidRPr="0001637B">
        <w:rPr>
          <w:sz w:val="16"/>
          <w:highlight w:val="cyan"/>
        </w:rPr>
        <w:t xml:space="preserve"> and what they are doing with</w:t>
      </w:r>
      <w:r w:rsidRPr="00111B08">
        <w:rPr>
          <w:sz w:val="16"/>
        </w:rPr>
        <w:t xml:space="preserve"> their civilian and </w:t>
      </w:r>
      <w:r w:rsidRPr="0001637B">
        <w:rPr>
          <w:rStyle w:val="Emphasis"/>
          <w:rFonts w:eastAsia="DengXian"/>
          <w:highlight w:val="cyan"/>
        </w:rPr>
        <w:t>military infrastructure</w:t>
      </w:r>
      <w:r w:rsidRPr="00111B08">
        <w:rPr>
          <w:sz w:val="16"/>
        </w:rPr>
        <w:t xml:space="preserve">, then the </w:t>
      </w:r>
      <w:r w:rsidRPr="0001637B">
        <w:rPr>
          <w:rStyle w:val="Emphasis"/>
          <w:rFonts w:eastAsia="DengXian"/>
          <w:highlight w:val="cyan"/>
        </w:rPr>
        <w:t>danger</w:t>
      </w:r>
      <w:r w:rsidRPr="0001637B">
        <w:rPr>
          <w:sz w:val="16"/>
          <w:highlight w:val="cyan"/>
        </w:rPr>
        <w:t xml:space="preserve"> of </w:t>
      </w:r>
      <w:r w:rsidRPr="0001637B">
        <w:rPr>
          <w:rStyle w:val="Emphasis"/>
          <w:rFonts w:eastAsia="DengXian"/>
          <w:highlight w:val="cyan"/>
        </w:rPr>
        <w:t>surprise attack</w:t>
      </w:r>
      <w:r w:rsidRPr="0001637B">
        <w:rPr>
          <w:sz w:val="16"/>
          <w:highlight w:val="cyan"/>
        </w:rPr>
        <w:t xml:space="preserve"> is </w:t>
      </w:r>
      <w:r w:rsidRPr="0001637B">
        <w:rPr>
          <w:rStyle w:val="Emphasis"/>
          <w:rFonts w:eastAsia="DengXian"/>
          <w:highlight w:val="cyan"/>
        </w:rPr>
        <w:t>diminished</w:t>
      </w:r>
      <w:r w:rsidRPr="00111B08">
        <w:rPr>
          <w:sz w:val="16"/>
        </w:rPr>
        <w:t xml:space="preserve">. </w:t>
      </w:r>
      <w:r w:rsidRPr="0001637B">
        <w:rPr>
          <w:sz w:val="16"/>
          <w:highlight w:val="cyan"/>
        </w:rPr>
        <w:t xml:space="preserve">In our </w:t>
      </w:r>
      <w:r w:rsidRPr="0001637B">
        <w:rPr>
          <w:rStyle w:val="Emphasis"/>
          <w:rFonts w:eastAsia="DengXian"/>
          <w:highlight w:val="cyan"/>
        </w:rPr>
        <w:t>nuclear age</w:t>
      </w:r>
      <w:r w:rsidRPr="0001637B">
        <w:rPr>
          <w:sz w:val="16"/>
          <w:highlight w:val="cyan"/>
        </w:rPr>
        <w:t xml:space="preserve"> with </w:t>
      </w:r>
      <w:r w:rsidRPr="0001637B">
        <w:rPr>
          <w:rStyle w:val="Emphasis"/>
          <w:rFonts w:eastAsia="DengXian"/>
          <w:highlight w:val="cyan"/>
        </w:rPr>
        <w:t>instant death</w:t>
      </w:r>
      <w:r w:rsidRPr="00111B08">
        <w:rPr>
          <w:sz w:val="16"/>
        </w:rPr>
        <w:t xml:space="preserve"> only </w:t>
      </w:r>
      <w:r w:rsidRPr="0001637B">
        <w:rPr>
          <w:rStyle w:val="Emphasis"/>
          <w:rFonts w:eastAsia="DengXian"/>
          <w:highlight w:val="cyan"/>
        </w:rPr>
        <w:t>minutes away</w:t>
      </w:r>
      <w:r w:rsidRPr="00111B08">
        <w:rPr>
          <w:sz w:val="16"/>
        </w:rPr>
        <w:t xml:space="preserve"> by missile attack, the doctrine of Mutual Assured Destruction (</w:t>
      </w:r>
      <w:r w:rsidRPr="0001637B">
        <w:rPr>
          <w:rStyle w:val="Emphasis"/>
          <w:rFonts w:eastAsia="DengXian"/>
          <w:highlight w:val="cyan"/>
        </w:rPr>
        <w:t>MAD</w:t>
      </w:r>
      <w:r w:rsidRPr="00111B08">
        <w:rPr>
          <w:sz w:val="16"/>
        </w:rPr>
        <w:t xml:space="preserve">) </w:t>
      </w:r>
      <w:r w:rsidRPr="0001637B">
        <w:rPr>
          <w:rStyle w:val="Emphasis"/>
          <w:rFonts w:eastAsia="DengXian"/>
          <w:highlight w:val="cyan"/>
        </w:rPr>
        <w:t xml:space="preserve">only </w:t>
      </w:r>
      <w:r w:rsidRPr="00111B08">
        <w:rPr>
          <w:sz w:val="16"/>
        </w:rPr>
        <w:t xml:space="preserve">works if both sides know </w:t>
      </w:r>
      <w:proofErr w:type="gramStart"/>
      <w:r w:rsidRPr="00111B08">
        <w:rPr>
          <w:sz w:val="16"/>
        </w:rPr>
        <w:t>whether or not</w:t>
      </w:r>
      <w:proofErr w:type="gramEnd"/>
      <w:r w:rsidRPr="00111B08">
        <w:rPr>
          <w:sz w:val="16"/>
        </w:rPr>
        <w:t xml:space="preserve"> they are being attacked. The launch of missiles or a bomber fleet can easily be seen from space far in advance of either reaching their potential targets halfway around the globe. The danger of surprise attack is therefore small, making an accidental war far less likely.</w:t>
      </w:r>
      <w:r w:rsidR="00111B08" w:rsidRPr="00111B08">
        <w:rPr>
          <w:sz w:val="16"/>
        </w:rPr>
        <w:t xml:space="preserve"> </w:t>
      </w:r>
      <w:proofErr w:type="gramStart"/>
      <w:r w:rsidRPr="00111B08">
        <w:rPr>
          <w:sz w:val="16"/>
        </w:rPr>
        <w:t>So</w:t>
      </w:r>
      <w:proofErr w:type="gramEnd"/>
      <w:r w:rsidRPr="00111B08">
        <w:rPr>
          <w:sz w:val="16"/>
        </w:rPr>
        <w:t xml:space="preserve"> what does all this mean? And what do we do about it?</w:t>
      </w:r>
      <w:r w:rsidR="00111B08" w:rsidRPr="00111B08">
        <w:rPr>
          <w:sz w:val="16"/>
        </w:rPr>
        <w:t xml:space="preserve"> </w:t>
      </w:r>
      <w:proofErr w:type="gramStart"/>
      <w:r w:rsidRPr="00111B08">
        <w:rPr>
          <w:sz w:val="16"/>
        </w:rPr>
        <w:t>First of all</w:t>
      </w:r>
      <w:proofErr w:type="gramEnd"/>
      <w:r w:rsidRPr="00111B08">
        <w:rPr>
          <w:sz w:val="16"/>
        </w:rPr>
        <w:t>,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The risk of war, including nuclear war, would increase (loss of spy satellites) and our military’s ability to react to crises would be significantly reduced (loss of military logistics and intelligence gathering satellites).</w:t>
      </w:r>
    </w:p>
    <w:p w14:paraId="7C3A87CB" w14:textId="5023A285" w:rsidR="00B420E1" w:rsidRDefault="00B420E1" w:rsidP="00B420E1">
      <w:pPr>
        <w:pStyle w:val="Heading3"/>
      </w:pPr>
      <w:r>
        <w:t>1AC – Advantage 2</w:t>
      </w:r>
    </w:p>
    <w:p w14:paraId="021EB4AB" w14:textId="6E57CFE3" w:rsidR="00B420E1" w:rsidRPr="00B420E1" w:rsidRDefault="00B420E1" w:rsidP="00B420E1">
      <w:pPr>
        <w:pStyle w:val="Heading4"/>
      </w:pPr>
      <w:r>
        <w:t xml:space="preserve">Contention 2 is </w:t>
      </w:r>
      <w:r w:rsidR="00666606">
        <w:t>China</w:t>
      </w:r>
    </w:p>
    <w:p w14:paraId="038FEA48" w14:textId="77777777" w:rsidR="00666606" w:rsidRPr="00344506" w:rsidRDefault="00666606" w:rsidP="00666606">
      <w:pPr>
        <w:pStyle w:val="Heading4"/>
      </w:pPr>
      <w:r>
        <w:t>China’s dependent on private companies for space expansion, satellite deployment, and mining</w:t>
      </w:r>
    </w:p>
    <w:p w14:paraId="431B6ED9" w14:textId="77777777" w:rsidR="00666606" w:rsidRDefault="00666606" w:rsidP="00666606">
      <w:r w:rsidRPr="00344506">
        <w:rPr>
          <w:rStyle w:val="Style13ptBold"/>
        </w:rPr>
        <w:t xml:space="preserve">Fernandez </w:t>
      </w:r>
      <w:proofErr w:type="spellStart"/>
      <w:r w:rsidRPr="00344506">
        <w:rPr>
          <w:rStyle w:val="Style13ptBold"/>
        </w:rPr>
        <w:t>21</w:t>
      </w:r>
      <w:r w:rsidRPr="00344506">
        <w:t xml:space="preserve"> — (Ray</w:t>
      </w:r>
      <w:proofErr w:type="spellEnd"/>
      <w:r w:rsidRPr="00344506">
        <w:t xml:space="preserve"> Fernandez, </w:t>
      </w:r>
      <w:r>
        <w:t xml:space="preserve">Writer at </w:t>
      </w:r>
      <w:proofErr w:type="spellStart"/>
      <w:r>
        <w:t>ScreenRant</w:t>
      </w:r>
      <w:proofErr w:type="spellEnd"/>
      <w:r w:rsidRPr="00344506">
        <w:t xml:space="preserve">, “Hundreds Chinese Companies Called </w:t>
      </w:r>
      <w:proofErr w:type="gramStart"/>
      <w:r w:rsidRPr="00344506">
        <w:t>To</w:t>
      </w:r>
      <w:proofErr w:type="gramEnd"/>
      <w:r w:rsidRPr="00344506">
        <w:t xml:space="preserve"> Boost Space “, </w:t>
      </w:r>
      <w:proofErr w:type="spellStart"/>
      <w:r w:rsidRPr="00344506">
        <w:t>ScreenRant</w:t>
      </w:r>
      <w:proofErr w:type="spellEnd"/>
      <w:r w:rsidRPr="00344506">
        <w:t>, 11-27-2021, Available Online at https://screenrant.com/chinese-companies-boost-space-development/, accessed 1-1</w:t>
      </w:r>
      <w:r>
        <w:t>1</w:t>
      </w:r>
      <w:r w:rsidRPr="00344506">
        <w:t>-2022, HKR-AR)</w:t>
      </w:r>
    </w:p>
    <w:p w14:paraId="0E78587F" w14:textId="77777777" w:rsidR="00666606" w:rsidRPr="00344506" w:rsidRDefault="00666606" w:rsidP="00666606">
      <w:pPr>
        <w:rPr>
          <w:sz w:val="16"/>
        </w:rPr>
      </w:pPr>
      <w:r w:rsidRPr="00344506">
        <w:rPr>
          <w:sz w:val="16"/>
        </w:rPr>
        <w:t xml:space="preserve">In a new move to boost space development, </w:t>
      </w:r>
      <w:r w:rsidRPr="0001637B">
        <w:rPr>
          <w:highlight w:val="cyan"/>
          <w:u w:val="single"/>
        </w:rPr>
        <w:t>China</w:t>
      </w:r>
      <w:r w:rsidRPr="00344506">
        <w:rPr>
          <w:u w:val="single"/>
        </w:rPr>
        <w:t xml:space="preserve"> has </w:t>
      </w:r>
      <w:proofErr w:type="gramStart"/>
      <w:r w:rsidRPr="0001637B">
        <w:rPr>
          <w:highlight w:val="cyan"/>
          <w:u w:val="single"/>
        </w:rPr>
        <w:t>opened up</w:t>
      </w:r>
      <w:proofErr w:type="gramEnd"/>
      <w:r w:rsidRPr="0001637B">
        <w:rPr>
          <w:highlight w:val="cyan"/>
          <w:u w:val="single"/>
        </w:rPr>
        <w:t xml:space="preserve"> space to</w:t>
      </w:r>
      <w:r w:rsidRPr="00344506">
        <w:rPr>
          <w:u w:val="single"/>
        </w:rPr>
        <w:t xml:space="preserve"> </w:t>
      </w:r>
      <w:r w:rsidRPr="0001637B">
        <w:rPr>
          <w:highlight w:val="cyan"/>
          <w:u w:val="single"/>
        </w:rPr>
        <w:t>private companies</w:t>
      </w:r>
      <w:r w:rsidRPr="00344506">
        <w:rPr>
          <w:u w:val="single"/>
        </w:rPr>
        <w:t>.</w:t>
      </w:r>
      <w:r w:rsidRPr="00344506">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39E7B590" w14:textId="77777777" w:rsidR="00666606" w:rsidRPr="00344506" w:rsidRDefault="00666606" w:rsidP="00666606">
      <w:pPr>
        <w:rPr>
          <w:u w:val="single"/>
        </w:rPr>
      </w:pPr>
      <w:r w:rsidRPr="00344506">
        <w:t xml:space="preserve">The </w:t>
      </w:r>
      <w:r w:rsidRPr="0001637B">
        <w:rPr>
          <w:highlight w:val="cyan"/>
          <w:u w:val="single"/>
        </w:rPr>
        <w:t>U.S. brought in</w:t>
      </w:r>
      <w:r w:rsidRPr="00344506">
        <w:rPr>
          <w:u w:val="single"/>
        </w:rPr>
        <w:t xml:space="preserve"> the </w:t>
      </w:r>
      <w:r w:rsidRPr="0001637B">
        <w:rPr>
          <w:highlight w:val="cyan"/>
          <w:u w:val="single"/>
        </w:rPr>
        <w:t>private sector</w:t>
      </w:r>
      <w:r w:rsidRPr="00344506">
        <w:rPr>
          <w:u w:val="single"/>
        </w:rPr>
        <w:t xml:space="preserve"> as a strategy </w:t>
      </w:r>
      <w:r w:rsidRPr="0001637B">
        <w:rPr>
          <w:highlight w:val="cyan"/>
          <w:u w:val="single"/>
        </w:rPr>
        <w:t>to</w:t>
      </w:r>
      <w:r w:rsidRPr="00344506">
        <w:rPr>
          <w:u w:val="single"/>
        </w:rPr>
        <w:t xml:space="preserve"> </w:t>
      </w:r>
      <w:r w:rsidRPr="0001637B">
        <w:rPr>
          <w:highlight w:val="cyan"/>
          <w:u w:val="single"/>
        </w:rPr>
        <w:t>boost</w:t>
      </w:r>
      <w:r w:rsidRPr="00344506">
        <w:rPr>
          <w:u w:val="single"/>
        </w:rPr>
        <w:t xml:space="preserve"> its space </w:t>
      </w:r>
      <w:r w:rsidRPr="0001637B">
        <w:rPr>
          <w:highlight w:val="cyan"/>
          <w:u w:val="single"/>
        </w:rPr>
        <w:t>program</w:t>
      </w:r>
      <w:r w:rsidRPr="00344506">
        <w:rPr>
          <w:u w:val="single"/>
        </w:rPr>
        <w:t xml:space="preserve"> and </w:t>
      </w:r>
      <w:r w:rsidRPr="0001637B">
        <w:rPr>
          <w:highlight w:val="cyan"/>
          <w:u w:val="single"/>
        </w:rPr>
        <w:t>develop</w:t>
      </w:r>
      <w:r w:rsidRPr="00344506">
        <w:rPr>
          <w:u w:val="single"/>
        </w:rPr>
        <w:t xml:space="preserve"> expensive and </w:t>
      </w:r>
      <w:r w:rsidRPr="0001637B">
        <w:rPr>
          <w:highlight w:val="cyan"/>
          <w:u w:val="single"/>
        </w:rPr>
        <w:t>ambitious</w:t>
      </w:r>
      <w:r w:rsidRPr="00344506">
        <w:rPr>
          <w:u w:val="single"/>
        </w:rPr>
        <w:t xml:space="preserve"> new </w:t>
      </w:r>
      <w:r w:rsidRPr="0001637B">
        <w:rPr>
          <w:highlight w:val="cyan"/>
          <w:u w:val="single"/>
        </w:rPr>
        <w:t>projects</w:t>
      </w:r>
      <w:r w:rsidRPr="00344506">
        <w:rPr>
          <w:u w:val="single"/>
        </w:rPr>
        <w:t xml:space="preserve">. Now </w:t>
      </w:r>
      <w:r w:rsidRPr="0001637B">
        <w:rPr>
          <w:highlight w:val="cyan"/>
          <w:u w:val="single"/>
        </w:rPr>
        <w:t>China</w:t>
      </w:r>
      <w:r w:rsidRPr="00344506">
        <w:rPr>
          <w:u w:val="single"/>
        </w:rPr>
        <w:t xml:space="preserve"> is doing </w:t>
      </w:r>
      <w:r w:rsidRPr="0001637B">
        <w:rPr>
          <w:highlight w:val="cyan"/>
          <w:u w:val="single"/>
        </w:rPr>
        <w:t>the same</w:t>
      </w:r>
      <w:r w:rsidRPr="00344506">
        <w:rPr>
          <w:u w:val="single"/>
        </w:rPr>
        <w:t xml:space="preserve">. The </w:t>
      </w:r>
      <w:r w:rsidRPr="0001637B">
        <w:rPr>
          <w:highlight w:val="cyan"/>
          <w:u w:val="single"/>
        </w:rPr>
        <w:t>last time China used</w:t>
      </w:r>
      <w:r w:rsidRPr="00344506">
        <w:rPr>
          <w:u w:val="single"/>
        </w:rPr>
        <w:t xml:space="preserve"> national private </w:t>
      </w:r>
      <w:r w:rsidRPr="0001637B">
        <w:rPr>
          <w:highlight w:val="cyan"/>
          <w:u w:val="single"/>
        </w:rPr>
        <w:t>companies to increase dev</w:t>
      </w:r>
      <w:r w:rsidRPr="00344506">
        <w:rPr>
          <w:u w:val="single"/>
        </w:rPr>
        <w:t xml:space="preserve">elopment </w:t>
      </w:r>
      <w:r w:rsidRPr="0001637B">
        <w:rPr>
          <w:highlight w:val="cyan"/>
          <w:u w:val="single"/>
        </w:rPr>
        <w:t>was</w:t>
      </w:r>
      <w:r w:rsidRPr="00344506">
        <w:rPr>
          <w:u w:val="single"/>
        </w:rPr>
        <w:t xml:space="preserve"> when it declared </w:t>
      </w:r>
      <w:r w:rsidRPr="0001637B">
        <w:rPr>
          <w:highlight w:val="cyan"/>
          <w:u w:val="single"/>
        </w:rPr>
        <w:t>A</w:t>
      </w:r>
      <w:r w:rsidRPr="00344506">
        <w:rPr>
          <w:u w:val="single"/>
        </w:rPr>
        <w:t xml:space="preserve">rtificial </w:t>
      </w:r>
      <w:r w:rsidRPr="0001637B">
        <w:rPr>
          <w:highlight w:val="cyan"/>
          <w:u w:val="single"/>
        </w:rPr>
        <w:t>I</w:t>
      </w:r>
      <w:r w:rsidRPr="00344506">
        <w:rPr>
          <w:u w:val="single"/>
        </w:rPr>
        <w:t xml:space="preserve">ntelligence a national priority. </w:t>
      </w:r>
      <w:r w:rsidRPr="0001637B">
        <w:rPr>
          <w:highlight w:val="cyan"/>
          <w:u w:val="single"/>
        </w:rPr>
        <w:t>Fast forward</w:t>
      </w:r>
      <w:r w:rsidRPr="00344506">
        <w:rPr>
          <w:u w:val="single"/>
        </w:rPr>
        <w:t xml:space="preserve"> a few years, </w:t>
      </w:r>
      <w:r w:rsidRPr="0001637B">
        <w:rPr>
          <w:highlight w:val="cyan"/>
          <w:u w:val="single"/>
        </w:rPr>
        <w:t>Chinese AI dominates</w:t>
      </w:r>
      <w:r w:rsidRPr="00344506">
        <w:rPr>
          <w:u w:val="single"/>
        </w:rPr>
        <w:t xml:space="preserve"> globally.</w:t>
      </w:r>
    </w:p>
    <w:p w14:paraId="092D1C59" w14:textId="77777777" w:rsidR="00666606" w:rsidRPr="00344506" w:rsidRDefault="00666606" w:rsidP="00666606">
      <w:pPr>
        <w:rPr>
          <w:sz w:val="16"/>
        </w:rPr>
      </w:pPr>
      <w:r w:rsidRPr="00344506">
        <w:rPr>
          <w:sz w:val="16"/>
        </w:rPr>
        <w:t xml:space="preserve">At the 7th China (International) </w:t>
      </w:r>
      <w:r w:rsidRPr="00344506">
        <w:rPr>
          <w:u w:val="single"/>
        </w:rPr>
        <w:t xml:space="preserve">Commercial </w:t>
      </w:r>
      <w:r w:rsidRPr="0001637B">
        <w:rPr>
          <w:highlight w:val="cyan"/>
          <w:u w:val="single"/>
        </w:rPr>
        <w:t>Aerospace Forum</w:t>
      </w:r>
      <w:r w:rsidRPr="00344506">
        <w:rPr>
          <w:u w:val="single"/>
        </w:rPr>
        <w:t xml:space="preserve">, national private </w:t>
      </w:r>
      <w:r w:rsidRPr="0001637B">
        <w:rPr>
          <w:highlight w:val="cyan"/>
          <w:u w:val="single"/>
        </w:rPr>
        <w:t>companies presented</w:t>
      </w:r>
      <w:r w:rsidRPr="00344506">
        <w:rPr>
          <w:u w:val="single"/>
        </w:rPr>
        <w:t xml:space="preserve"> many new and ambitious projects, including spaceplanes, </w:t>
      </w:r>
      <w:r w:rsidRPr="0001637B">
        <w:rPr>
          <w:highlight w:val="cyan"/>
          <w:u w:val="single"/>
        </w:rPr>
        <w:t>space resources</w:t>
      </w:r>
      <w:r w:rsidRPr="00344506">
        <w:rPr>
          <w:u w:val="single"/>
        </w:rPr>
        <w:t xml:space="preserve">, a </w:t>
      </w:r>
      <w:r w:rsidRPr="0001637B">
        <w:rPr>
          <w:highlight w:val="cyan"/>
          <w:u w:val="single"/>
        </w:rPr>
        <w:t>massive constellation of satellites</w:t>
      </w:r>
      <w:r w:rsidRPr="00344506">
        <w:rPr>
          <w:u w:val="single"/>
        </w:rPr>
        <w:t xml:space="preserve"> and more. </w:t>
      </w:r>
      <w:r w:rsidRPr="00344506">
        <w:rPr>
          <w:sz w:val="16"/>
        </w:rPr>
        <w:t>One of the companies at the event was the space giant China Aerospace Science and Industry Corp. (CASIC). The Ministry of Science and Technology, China National Space Administration, and other government arms sponsored and supervised the event.</w:t>
      </w:r>
    </w:p>
    <w:p w14:paraId="22A53D4D" w14:textId="77777777" w:rsidR="00666606" w:rsidRPr="00344506" w:rsidRDefault="00666606" w:rsidP="00666606">
      <w:pPr>
        <w:rPr>
          <w:sz w:val="16"/>
        </w:rPr>
      </w:pPr>
      <w:r w:rsidRPr="00344506">
        <w:rPr>
          <w:sz w:val="16"/>
        </w:rPr>
        <w:t xml:space="preserve">CASIC said that the </w:t>
      </w:r>
      <w:proofErr w:type="spellStart"/>
      <w:r w:rsidRPr="00344506">
        <w:rPr>
          <w:sz w:val="16"/>
        </w:rPr>
        <w:t>Xingyun</w:t>
      </w:r>
      <w:proofErr w:type="spellEnd"/>
      <w:r w:rsidRPr="00344506">
        <w:rPr>
          <w:sz w:val="16"/>
        </w:rPr>
        <w:t xml:space="preserve"> constellation — </w:t>
      </w:r>
      <w:r w:rsidRPr="00344506">
        <w:rPr>
          <w:u w:val="single"/>
        </w:rPr>
        <w:t xml:space="preserve">made up of </w:t>
      </w:r>
      <w:r w:rsidRPr="0001637B">
        <w:rPr>
          <w:highlight w:val="cyan"/>
          <w:u w:val="single"/>
        </w:rPr>
        <w:t>80 sat</w:t>
      </w:r>
      <w:r w:rsidRPr="00344506">
        <w:rPr>
          <w:u w:val="single"/>
        </w:rPr>
        <w:t>ellite</w:t>
      </w:r>
      <w:r w:rsidRPr="0001637B">
        <w:rPr>
          <w:highlight w:val="cyan"/>
          <w:u w:val="single"/>
        </w:rPr>
        <w:t>s</w:t>
      </w:r>
      <w:r w:rsidRPr="00344506">
        <w:rPr>
          <w:u w:val="single"/>
        </w:rPr>
        <w:t xml:space="preserve"> is moving </w:t>
      </w:r>
      <w:r w:rsidRPr="0001637B">
        <w:rPr>
          <w:highlight w:val="cyan"/>
          <w:u w:val="single"/>
        </w:rPr>
        <w:t>full speed ahead</w:t>
      </w:r>
      <w:r w:rsidRPr="00344506">
        <w:rPr>
          <w:u w:val="single"/>
        </w:rPr>
        <w:t xml:space="preserve">. The corporation announced that the intelligent space satellite production factory was operating. They are now </w:t>
      </w:r>
      <w:r w:rsidRPr="0001637B">
        <w:rPr>
          <w:highlight w:val="cyan"/>
          <w:u w:val="single"/>
        </w:rPr>
        <w:t>launching rockets from</w:t>
      </w:r>
      <w:r w:rsidRPr="00344506">
        <w:rPr>
          <w:u w:val="single"/>
        </w:rPr>
        <w:t xml:space="preserve"> their </w:t>
      </w:r>
      <w:r w:rsidRPr="0001637B">
        <w:rPr>
          <w:highlight w:val="cyan"/>
          <w:u w:val="single"/>
        </w:rPr>
        <w:t>own</w:t>
      </w:r>
      <w:r w:rsidRPr="00344506">
        <w:rPr>
          <w:u w:val="single"/>
        </w:rPr>
        <w:t xml:space="preserve"> rocket </w:t>
      </w:r>
      <w:r w:rsidRPr="0001637B">
        <w:rPr>
          <w:highlight w:val="cyan"/>
          <w:u w:val="single"/>
        </w:rPr>
        <w:t>park</w:t>
      </w:r>
      <w:r w:rsidRPr="00344506">
        <w:rPr>
          <w:u w:val="single"/>
        </w:rPr>
        <w:t xml:space="preserve"> in the city of Wuhan. Today the rocket park and smart sat factory produce 20 </w:t>
      </w:r>
      <w:proofErr w:type="gramStart"/>
      <w:r w:rsidRPr="00344506">
        <w:rPr>
          <w:u w:val="single"/>
        </w:rPr>
        <w:t>solid-fuel</w:t>
      </w:r>
      <w:proofErr w:type="gramEnd"/>
      <w:r w:rsidRPr="00344506">
        <w:rPr>
          <w:u w:val="single"/>
        </w:rPr>
        <w:t xml:space="preserve"> launches and </w:t>
      </w:r>
      <w:r w:rsidRPr="0001637B">
        <w:rPr>
          <w:highlight w:val="cyan"/>
          <w:u w:val="single"/>
        </w:rPr>
        <w:t>100 satellites per year</w:t>
      </w:r>
      <w:r w:rsidRPr="00344506">
        <w:rPr>
          <w:u w:val="single"/>
        </w:rPr>
        <w:t xml:space="preserve"> but </w:t>
      </w:r>
      <w:r w:rsidRPr="0001637B">
        <w:rPr>
          <w:highlight w:val="cyan"/>
          <w:u w:val="single"/>
        </w:rPr>
        <w:t>plans to increase capacities</w:t>
      </w:r>
      <w:r w:rsidRPr="00344506">
        <w:rPr>
          <w:u w:val="single"/>
        </w:rPr>
        <w:t xml:space="preserve"> are on their way. </w:t>
      </w:r>
      <w:r w:rsidRPr="00344506">
        <w:rPr>
          <w:sz w:val="16"/>
        </w:rPr>
        <w:t xml:space="preserve">CASIC is also working on the </w:t>
      </w:r>
      <w:proofErr w:type="spellStart"/>
      <w:r w:rsidRPr="00344506">
        <w:rPr>
          <w:sz w:val="16"/>
        </w:rPr>
        <w:t>Tengyun</w:t>
      </w:r>
      <w:proofErr w:type="spellEnd"/>
      <w:r w:rsidRPr="00344506">
        <w:rPr>
          <w:sz w:val="16"/>
        </w:rPr>
        <w:t xml:space="preserve"> spaceplane, recently flight-testing an advanced turbine-based combined cycle engine in the </w:t>
      </w:r>
      <w:proofErr w:type="gramStart"/>
      <w:r w:rsidRPr="00344506">
        <w:rPr>
          <w:sz w:val="16"/>
        </w:rPr>
        <w:t>Gobi desert</w:t>
      </w:r>
      <w:proofErr w:type="gramEnd"/>
      <w:r w:rsidRPr="00344506">
        <w:rPr>
          <w:sz w:val="16"/>
        </w:rPr>
        <w:t>.</w:t>
      </w:r>
    </w:p>
    <w:p w14:paraId="382D8AF0" w14:textId="77777777" w:rsidR="00666606" w:rsidRPr="00344506" w:rsidRDefault="00666606" w:rsidP="00666606">
      <w:pPr>
        <w:rPr>
          <w:u w:val="single"/>
        </w:rPr>
      </w:pPr>
      <w:r w:rsidRPr="00344506">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u w:val="single"/>
        </w:rPr>
        <w:t xml:space="preserve">China is getting some </w:t>
      </w:r>
      <w:r w:rsidRPr="00344506">
        <w:rPr>
          <w:b/>
          <w:bCs/>
          <w:sz w:val="26"/>
          <w:szCs w:val="26"/>
          <w:u w:val="single"/>
        </w:rPr>
        <w:t>inspiration from U.S. companies</w:t>
      </w:r>
      <w:r w:rsidRPr="00344506">
        <w:rPr>
          <w:u w:val="single"/>
        </w:rPr>
        <w:t xml:space="preserve">. Local companies in China are looking into </w:t>
      </w:r>
      <w:r w:rsidRPr="0001637B">
        <w:rPr>
          <w:highlight w:val="cyan"/>
          <w:u w:val="single"/>
        </w:rPr>
        <w:t>space tourism</w:t>
      </w:r>
      <w:r w:rsidRPr="00344506">
        <w:rPr>
          <w:u w:val="single"/>
        </w:rPr>
        <w:t xml:space="preserve"> with suborbital and orbital flights. And Deep Blue Aerospace is developing a </w:t>
      </w:r>
      <w:r w:rsidRPr="0001637B">
        <w:rPr>
          <w:highlight w:val="cyan"/>
          <w:u w:val="single"/>
        </w:rPr>
        <w:t>reusable launcher</w:t>
      </w:r>
      <w:r w:rsidRPr="00344506">
        <w:rPr>
          <w:u w:val="single"/>
        </w:rPr>
        <w:t xml:space="preserve"> that looks very much like the Heavy Falcon of SpaceX.</w:t>
      </w:r>
    </w:p>
    <w:p w14:paraId="4637FC78" w14:textId="77777777" w:rsidR="00666606" w:rsidRDefault="00666606" w:rsidP="00666606">
      <w:pPr>
        <w:rPr>
          <w:u w:val="single"/>
        </w:rPr>
      </w:pPr>
      <w:r w:rsidRPr="00344506">
        <w:rPr>
          <w:sz w:val="16"/>
        </w:rPr>
        <w:t xml:space="preserve">The event's </w:t>
      </w:r>
      <w:r w:rsidRPr="0001637B">
        <w:rPr>
          <w:b/>
          <w:bCs/>
          <w:sz w:val="26"/>
          <w:szCs w:val="26"/>
          <w:highlight w:val="cyan"/>
          <w:u w:val="single"/>
        </w:rPr>
        <w:t>main themes</w:t>
      </w:r>
      <w:r w:rsidRPr="00344506">
        <w:rPr>
          <w:u w:val="single"/>
        </w:rPr>
        <w:t xml:space="preserve"> were</w:t>
      </w:r>
      <w:r w:rsidRPr="00344506">
        <w:rPr>
          <w:sz w:val="16"/>
        </w:rPr>
        <w:t xml:space="preserve"> IoT space networks, </w:t>
      </w:r>
      <w:r w:rsidRPr="00344506">
        <w:rPr>
          <w:u w:val="single"/>
        </w:rPr>
        <w:t xml:space="preserve">multi-purpose satellite constellations, </w:t>
      </w:r>
      <w:r w:rsidRPr="0001637B">
        <w:rPr>
          <w:b/>
          <w:bCs/>
          <w:sz w:val="24"/>
          <w:highlight w:val="cyan"/>
          <w:u w:val="single"/>
        </w:rPr>
        <w:t>space</w:t>
      </w:r>
      <w:r w:rsidRPr="00344506">
        <w:rPr>
          <w:u w:val="single"/>
        </w:rPr>
        <w:t xml:space="preserve"> resources (</w:t>
      </w:r>
      <w:r w:rsidRPr="0001637B">
        <w:rPr>
          <w:highlight w:val="cyan"/>
          <w:u w:val="single"/>
        </w:rPr>
        <w:t>mining</w:t>
      </w:r>
      <w:r w:rsidRPr="00344506">
        <w:rPr>
          <w:u w:val="single"/>
        </w:rPr>
        <w:t xml:space="preserve">) and </w:t>
      </w:r>
      <w:r w:rsidRPr="0001637B">
        <w:rPr>
          <w:highlight w:val="cyan"/>
          <w:u w:val="single"/>
        </w:rPr>
        <w:t>taking</w:t>
      </w:r>
      <w:r w:rsidRPr="00344506">
        <w:rPr>
          <w:u w:val="single"/>
        </w:rPr>
        <w:t xml:space="preserve"> the Chinese space </w:t>
      </w:r>
      <w:r w:rsidRPr="0001637B">
        <w:rPr>
          <w:highlight w:val="cyan"/>
          <w:u w:val="single"/>
        </w:rPr>
        <w:t>sector to</w:t>
      </w:r>
      <w:r w:rsidRPr="00344506">
        <w:rPr>
          <w:u w:val="single"/>
        </w:rPr>
        <w:t xml:space="preserve"> a </w:t>
      </w:r>
      <w:r w:rsidRPr="0001637B">
        <w:rPr>
          <w:highlight w:val="cyan"/>
          <w:u w:val="single"/>
        </w:rPr>
        <w:t>new level</w:t>
      </w:r>
      <w:r w:rsidRPr="00344506">
        <w:rPr>
          <w:u w:val="single"/>
        </w:rPr>
        <w:t xml:space="preserve"> with private participation.</w:t>
      </w:r>
      <w:r w:rsidRPr="00344506">
        <w:rPr>
          <w:sz w:val="16"/>
        </w:rPr>
        <w:t xml:space="preserve"> While </w:t>
      </w:r>
      <w:r w:rsidRPr="00344506">
        <w:rPr>
          <w:u w:val="single"/>
        </w:rPr>
        <w:t xml:space="preserve">the </w:t>
      </w:r>
      <w:r w:rsidRPr="0001637B">
        <w:rPr>
          <w:highlight w:val="cyan"/>
          <w:u w:val="single"/>
        </w:rPr>
        <w:t>U.S. has</w:t>
      </w:r>
      <w:r w:rsidRPr="00344506">
        <w:rPr>
          <w:u w:val="single"/>
        </w:rPr>
        <w:t xml:space="preserve"> its eye on Chinese military space vehicles, it may have overlooked and </w:t>
      </w:r>
      <w:r w:rsidRPr="0001637B">
        <w:rPr>
          <w:highlight w:val="cyan"/>
          <w:u w:val="single"/>
        </w:rPr>
        <w:t>underestimated the impact</w:t>
      </w:r>
      <w:r w:rsidRPr="00344506">
        <w:rPr>
          <w:u w:val="single"/>
        </w:rPr>
        <w:t xml:space="preserve"> that </w:t>
      </w:r>
      <w:r w:rsidRPr="0001637B">
        <w:rPr>
          <w:highlight w:val="cyan"/>
          <w:u w:val="single"/>
        </w:rPr>
        <w:t>the Chinese private sector</w:t>
      </w:r>
      <w:r w:rsidRPr="00344506">
        <w:rPr>
          <w:u w:val="single"/>
        </w:rPr>
        <w:t xml:space="preserve"> will </w:t>
      </w:r>
      <w:r w:rsidRPr="0001637B">
        <w:rPr>
          <w:highlight w:val="cyan"/>
          <w:u w:val="single"/>
        </w:rPr>
        <w:t>have</w:t>
      </w:r>
      <w:r w:rsidRPr="00344506">
        <w:rPr>
          <w:u w:val="single"/>
        </w:rPr>
        <w:t>.</w:t>
      </w:r>
      <w:r w:rsidRPr="00344506">
        <w:rPr>
          <w:sz w:val="16"/>
        </w:rPr>
        <w:t xml:space="preserve"> </w:t>
      </w:r>
      <w:r w:rsidRPr="0001637B">
        <w:rPr>
          <w:highlight w:val="cyan"/>
          <w:u w:val="single"/>
        </w:rPr>
        <w:t>Hundreds of new companies</w:t>
      </w:r>
      <w:r w:rsidRPr="00344506">
        <w:rPr>
          <w:u w:val="single"/>
        </w:rPr>
        <w:t xml:space="preserve"> have responded to the government's call to "start a new journey for commercial aerospace" in China. It is </w:t>
      </w:r>
      <w:r w:rsidRPr="0001637B">
        <w:rPr>
          <w:highlight w:val="cyan"/>
          <w:u w:val="single"/>
        </w:rPr>
        <w:t>only</w:t>
      </w:r>
      <w:r w:rsidRPr="00344506">
        <w:rPr>
          <w:u w:val="single"/>
        </w:rPr>
        <w:t xml:space="preserve"> a </w:t>
      </w:r>
      <w:r w:rsidRPr="0001637B">
        <w:rPr>
          <w:highlight w:val="cyan"/>
          <w:u w:val="single"/>
        </w:rPr>
        <w:t>matter of time until</w:t>
      </w:r>
      <w:r w:rsidRPr="00344506">
        <w:rPr>
          <w:u w:val="single"/>
        </w:rPr>
        <w:t xml:space="preserve"> their </w:t>
      </w:r>
      <w:r w:rsidRPr="0001637B">
        <w:rPr>
          <w:highlight w:val="cyan"/>
          <w:u w:val="single"/>
        </w:rPr>
        <w:t>full</w:t>
      </w:r>
      <w:r w:rsidRPr="00344506">
        <w:rPr>
          <w:u w:val="single"/>
        </w:rPr>
        <w:t xml:space="preserve"> power and </w:t>
      </w:r>
      <w:r w:rsidRPr="0001637B">
        <w:rPr>
          <w:highlight w:val="cyan"/>
          <w:u w:val="single"/>
        </w:rPr>
        <w:t>capabilities</w:t>
      </w:r>
      <w:r w:rsidRPr="00344506">
        <w:rPr>
          <w:u w:val="single"/>
        </w:rPr>
        <w:t xml:space="preserve"> are </w:t>
      </w:r>
      <w:r w:rsidRPr="0001637B">
        <w:rPr>
          <w:highlight w:val="cyan"/>
          <w:u w:val="single"/>
        </w:rPr>
        <w:t>unleashed</w:t>
      </w:r>
      <w:r w:rsidRPr="00344506">
        <w:rPr>
          <w:u w:val="single"/>
        </w:rPr>
        <w:t xml:space="preserve"> into space.</w:t>
      </w:r>
    </w:p>
    <w:p w14:paraId="31C27863" w14:textId="77777777" w:rsidR="00666606" w:rsidRDefault="00666606" w:rsidP="00666606">
      <w:pPr>
        <w:pStyle w:val="Heading4"/>
      </w:pPr>
      <w:r>
        <w:t>Xi commitments, manufacturing capacity, and FDI make the CCP’s private sector integral to 21</w:t>
      </w:r>
      <w:r w:rsidRPr="00880A29">
        <w:rPr>
          <w:vertAlign w:val="superscript"/>
        </w:rPr>
        <w:t>st</w:t>
      </w:r>
      <w:r>
        <w:t xml:space="preserve"> century space competition</w:t>
      </w:r>
    </w:p>
    <w:p w14:paraId="5FD89206" w14:textId="2385B9EF" w:rsidR="00666606" w:rsidRPr="00666606" w:rsidRDefault="00666606" w:rsidP="00666606">
      <w:pPr>
        <w:rPr>
          <w:sz w:val="16"/>
        </w:rPr>
      </w:pPr>
      <w:r w:rsidRPr="00666606">
        <w:rPr>
          <w:rStyle w:val="Style13ptBold"/>
          <w:sz w:val="16"/>
        </w:rPr>
        <w:t>Patel 21</w:t>
      </w:r>
      <w:r w:rsidRPr="00666606">
        <w:rPr>
          <w:sz w:val="16"/>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w:t>
      </w:r>
      <w:r w:rsidRPr="00666606">
        <w:rPr>
          <w:sz w:val="16"/>
        </w:rPr>
        <w:t xml:space="preserve"> </w:t>
      </w:r>
      <w:r w:rsidRPr="00666606">
        <w:rPr>
          <w:sz w:val="16"/>
        </w:rPr>
        <w:t xml:space="preserve">Until recently, </w:t>
      </w:r>
      <w:r w:rsidRPr="0001637B">
        <w:rPr>
          <w:highlight w:val="cyan"/>
          <w:u w:val="single"/>
        </w:rPr>
        <w:t>China’s</w:t>
      </w:r>
      <w:r w:rsidRPr="00880A29">
        <w:rPr>
          <w:u w:val="single"/>
        </w:rPr>
        <w:t xml:space="preserve"> space </w:t>
      </w:r>
      <w:r w:rsidRPr="0001637B">
        <w:rPr>
          <w:highlight w:val="cyan"/>
          <w:u w:val="single"/>
        </w:rPr>
        <w:t>activity</w:t>
      </w:r>
      <w:r w:rsidRPr="00880A29">
        <w:rPr>
          <w:u w:val="single"/>
        </w:rPr>
        <w:t xml:space="preserve"> has </w:t>
      </w:r>
      <w:r w:rsidRPr="0001637B">
        <w:rPr>
          <w:highlight w:val="cyan"/>
          <w:u w:val="single"/>
        </w:rPr>
        <w:t>been</w:t>
      </w:r>
      <w:r w:rsidRPr="00880A29">
        <w:rPr>
          <w:u w:val="single"/>
        </w:rPr>
        <w:t xml:space="preserve"> overwhelmingly </w:t>
      </w:r>
      <w:r w:rsidRPr="0001637B">
        <w:rPr>
          <w:highlight w:val="cyan"/>
          <w:u w:val="single"/>
        </w:rPr>
        <w:t>dominated by</w:t>
      </w:r>
      <w:r w:rsidRPr="00880A29">
        <w:rPr>
          <w:u w:val="single"/>
        </w:rPr>
        <w:t xml:space="preserve"> two </w:t>
      </w:r>
      <w:r w:rsidRPr="0001637B">
        <w:rPr>
          <w:highlight w:val="cyan"/>
          <w:u w:val="single"/>
        </w:rPr>
        <w:t>state-owned enterprises</w:t>
      </w:r>
      <w:r w:rsidRPr="00666606">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666606">
        <w:rPr>
          <w:sz w:val="16"/>
        </w:rPr>
        <w:t>in reality a</w:t>
      </w:r>
      <w:proofErr w:type="gramEnd"/>
      <w:r w:rsidRPr="00666606">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666606">
        <w:rPr>
          <w:sz w:val="16"/>
        </w:rPr>
        <w:t>actually deliver</w:t>
      </w:r>
      <w:proofErr w:type="gramEnd"/>
      <w:r w:rsidRPr="00666606">
        <w:rPr>
          <w:sz w:val="16"/>
        </w:rPr>
        <w:t xml:space="preserve"> to orbit. The costs involved were too much for anything but national budgets to handle.</w:t>
      </w:r>
      <w:r w:rsidRPr="00666606">
        <w:rPr>
          <w:sz w:val="16"/>
        </w:rPr>
        <w:t xml:space="preserve"> </w:t>
      </w:r>
      <w:r w:rsidRPr="0001637B">
        <w:rPr>
          <w:highlight w:val="cyan"/>
          <w:u w:val="single"/>
        </w:rPr>
        <w:t>That all changed</w:t>
      </w:r>
      <w:r w:rsidRPr="00666606">
        <w:rPr>
          <w:sz w:val="16"/>
        </w:rPr>
        <w:t xml:space="preserve"> this past decade as </w:t>
      </w:r>
      <w:r w:rsidRPr="00880A29">
        <w:rPr>
          <w:u w:val="single"/>
        </w:rPr>
        <w:t xml:space="preserve">the </w:t>
      </w:r>
      <w:r w:rsidRPr="0001637B">
        <w:rPr>
          <w:highlight w:val="cyan"/>
          <w:u w:val="single"/>
        </w:rPr>
        <w:t>costs of making sat</w:t>
      </w:r>
      <w:r w:rsidRPr="00880A29">
        <w:rPr>
          <w:u w:val="single"/>
        </w:rPr>
        <w:t>ellite</w:t>
      </w:r>
      <w:r w:rsidRPr="0001637B">
        <w:rPr>
          <w:highlight w:val="cyan"/>
          <w:u w:val="single"/>
        </w:rPr>
        <w:t>s</w:t>
      </w:r>
      <w:r w:rsidRPr="00880A29">
        <w:rPr>
          <w:u w:val="single"/>
        </w:rPr>
        <w:t xml:space="preserve"> and </w:t>
      </w:r>
      <w:r w:rsidRPr="0001637B">
        <w:rPr>
          <w:highlight w:val="cyan"/>
          <w:u w:val="single"/>
        </w:rPr>
        <w:t>launching rockets plunged</w:t>
      </w:r>
      <w:r w:rsidRPr="00880A29">
        <w:rPr>
          <w:u w:val="single"/>
        </w:rPr>
        <w:t xml:space="preserve">. In 2014, a year after </w:t>
      </w:r>
      <w:r w:rsidRPr="0001637B">
        <w:rPr>
          <w:highlight w:val="cyan"/>
          <w:u w:val="single"/>
        </w:rPr>
        <w:t>Xi</w:t>
      </w:r>
      <w:r w:rsidRPr="00880A29">
        <w:rPr>
          <w:u w:val="single"/>
        </w:rPr>
        <w:t xml:space="preserve"> Jinping took over as the new leader of China, the Chinese government decided to </w:t>
      </w:r>
      <w:r w:rsidRPr="0001637B">
        <w:rPr>
          <w:highlight w:val="cyan"/>
          <w:u w:val="single"/>
        </w:rPr>
        <w:t>treat</w:t>
      </w:r>
      <w:r w:rsidRPr="00880A29">
        <w:rPr>
          <w:u w:val="single"/>
        </w:rPr>
        <w:t xml:space="preserve"> civil </w:t>
      </w:r>
      <w:r w:rsidRPr="0001637B">
        <w:rPr>
          <w:highlight w:val="cyan"/>
          <w:u w:val="single"/>
        </w:rPr>
        <w:t>space dev</w:t>
      </w:r>
      <w:r w:rsidRPr="00880A29">
        <w:rPr>
          <w:u w:val="single"/>
        </w:rPr>
        <w:t xml:space="preserve">elopment </w:t>
      </w:r>
      <w:r w:rsidRPr="0001637B">
        <w:rPr>
          <w:highlight w:val="cyan"/>
          <w:u w:val="single"/>
        </w:rPr>
        <w:t>as</w:t>
      </w:r>
      <w:r w:rsidRPr="00880A29">
        <w:rPr>
          <w:u w:val="single"/>
        </w:rPr>
        <w:t xml:space="preserve"> a key </w:t>
      </w:r>
      <w:r w:rsidRPr="0001637B">
        <w:rPr>
          <w:highlight w:val="cyan"/>
          <w:u w:val="single"/>
        </w:rPr>
        <w:t>area of innovation</w:t>
      </w:r>
      <w:r w:rsidRPr="00880A29">
        <w:rPr>
          <w:u w:val="single"/>
        </w:rPr>
        <w:t xml:space="preserve">, as it had already begun doing with AI and solar power. It issued a policy directive called </w:t>
      </w:r>
      <w:r w:rsidRPr="0001637B">
        <w:rPr>
          <w:highlight w:val="cyan"/>
          <w:u w:val="single"/>
        </w:rPr>
        <w:t>Document 60</w:t>
      </w:r>
      <w:r w:rsidRPr="00880A29">
        <w:rPr>
          <w:u w:val="single"/>
        </w:rPr>
        <w:t xml:space="preserve"> that year </w:t>
      </w:r>
      <w:r w:rsidRPr="0001637B">
        <w:rPr>
          <w:highlight w:val="cyan"/>
          <w:u w:val="single"/>
        </w:rPr>
        <w:t>to enable</w:t>
      </w:r>
      <w:r w:rsidRPr="00880A29">
        <w:rPr>
          <w:u w:val="single"/>
        </w:rPr>
        <w:t xml:space="preserve"> large </w:t>
      </w:r>
      <w:r w:rsidRPr="0001637B">
        <w:rPr>
          <w:highlight w:val="cyan"/>
          <w:u w:val="single"/>
        </w:rPr>
        <w:t>private investment</w:t>
      </w:r>
      <w:r w:rsidRPr="00880A29">
        <w:rPr>
          <w:u w:val="single"/>
        </w:rPr>
        <w:t xml:space="preserve"> in companies interested in participating in the space industry.</w:t>
      </w:r>
      <w:r>
        <w:rPr>
          <w:u w:val="single"/>
        </w:rPr>
        <w:t xml:space="preserve"> </w:t>
      </w:r>
      <w:r w:rsidRPr="00666606">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01637B">
        <w:rPr>
          <w:highlight w:val="cyan"/>
          <w:u w:val="single"/>
        </w:rPr>
        <w:t>taking</w:t>
      </w:r>
      <w:r w:rsidRPr="00880A29">
        <w:rPr>
          <w:u w:val="single"/>
        </w:rPr>
        <w:t xml:space="preserve"> a </w:t>
      </w:r>
      <w:r w:rsidRPr="0001637B">
        <w:rPr>
          <w:highlight w:val="cyan"/>
          <w:u w:val="single"/>
        </w:rPr>
        <w:t>cue from</w:t>
      </w:r>
      <w:r w:rsidRPr="00880A29">
        <w:rPr>
          <w:u w:val="single"/>
        </w:rPr>
        <w:t xml:space="preserve"> the </w:t>
      </w:r>
      <w:r w:rsidRPr="0001637B">
        <w:rPr>
          <w:highlight w:val="cyan"/>
          <w:u w:val="single"/>
        </w:rPr>
        <w:t>American private sector</w:t>
      </w:r>
      <w:r w:rsidRPr="00880A29">
        <w:rPr>
          <w:u w:val="single"/>
        </w:rPr>
        <w:t xml:space="preserve"> to encourage innovation from a </w:t>
      </w:r>
      <w:r w:rsidRPr="0001637B">
        <w:rPr>
          <w:highlight w:val="cyan"/>
          <w:u w:val="single"/>
        </w:rPr>
        <w:t>talent pool</w:t>
      </w:r>
      <w:r w:rsidRPr="00880A29">
        <w:rPr>
          <w:u w:val="single"/>
        </w:rPr>
        <w:t xml:space="preserve"> that </w:t>
      </w:r>
      <w:r w:rsidRPr="0001637B">
        <w:rPr>
          <w:highlight w:val="cyan"/>
          <w:u w:val="single"/>
        </w:rPr>
        <w:t>extended beyond state</w:t>
      </w:r>
      <w:r w:rsidRPr="00880A29">
        <w:rPr>
          <w:u w:val="single"/>
        </w:rPr>
        <w:t>-funded organizations.”</w:t>
      </w:r>
      <w:r w:rsidRPr="00666606">
        <w:rPr>
          <w:sz w:val="16"/>
        </w:rPr>
        <w:t xml:space="preserve"> </w:t>
      </w:r>
      <w:r w:rsidRPr="00666606">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r w:rsidRPr="00666606">
        <w:rPr>
          <w:sz w:val="16"/>
          <w:szCs w:val="16"/>
        </w:rPr>
        <w:t xml:space="preserve"> </w:t>
      </w:r>
      <w:r w:rsidRPr="00666606">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666606">
        <w:rPr>
          <w:sz w:val="16"/>
          <w:szCs w:val="16"/>
        </w:rPr>
        <w:t>i</w:t>
      </w:r>
      <w:proofErr w:type="spellEnd"/>
      <w:r w:rsidRPr="00666606">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666606">
        <w:rPr>
          <w:sz w:val="16"/>
          <w:szCs w:val="16"/>
        </w:rPr>
        <w:t>LinkSpace</w:t>
      </w:r>
      <w:proofErr w:type="spellEnd"/>
      <w:r w:rsidRPr="00666606">
        <w:rPr>
          <w:sz w:val="16"/>
          <w:szCs w:val="16"/>
        </w:rPr>
        <w:t xml:space="preserve"> (founded in 2014), although it also hopes to use rockets to deliver packages from one terrestrial location to another.</w:t>
      </w:r>
      <w:r w:rsidRPr="00666606">
        <w:rPr>
          <w:sz w:val="16"/>
          <w:szCs w:val="16"/>
        </w:rPr>
        <w:t xml:space="preserve"> </w:t>
      </w:r>
      <w:proofErr w:type="spellStart"/>
      <w:r w:rsidRPr="00666606">
        <w:rPr>
          <w:sz w:val="16"/>
          <w:szCs w:val="16"/>
        </w:rPr>
        <w:t>Spacety</w:t>
      </w:r>
      <w:proofErr w:type="spellEnd"/>
      <w:r w:rsidRPr="00666606">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666606">
        <w:rPr>
          <w:sz w:val="16"/>
          <w:szCs w:val="16"/>
        </w:rPr>
        <w:t>Spacety</w:t>
      </w:r>
      <w:proofErr w:type="spellEnd"/>
      <w:r w:rsidRPr="00666606">
        <w:rPr>
          <w:sz w:val="16"/>
          <w:szCs w:val="16"/>
        </w:rPr>
        <w:t xml:space="preserve"> wants to launch a constellation of these satellites to offer high-quality imaging at low cost.</w:t>
      </w:r>
      <w:r w:rsidRPr="00666606">
        <w:rPr>
          <w:sz w:val="16"/>
          <w:szCs w:val="16"/>
        </w:rPr>
        <w:t xml:space="preserve"> </w:t>
      </w:r>
      <w:r w:rsidRPr="00666606">
        <w:rPr>
          <w:sz w:val="16"/>
        </w:rPr>
        <w:t xml:space="preserve">To a large extent, </w:t>
      </w:r>
      <w:r w:rsidRPr="00880A29">
        <w:rPr>
          <w:u w:val="single"/>
        </w:rPr>
        <w:t xml:space="preserve">China is following the same blueprint drawn up by the US: </w:t>
      </w:r>
      <w:r w:rsidRPr="0001637B">
        <w:rPr>
          <w:highlight w:val="cyan"/>
          <w:u w:val="single"/>
        </w:rPr>
        <w:t>using government contracts</w:t>
      </w:r>
      <w:r w:rsidRPr="00880A29">
        <w:rPr>
          <w:u w:val="single"/>
        </w:rPr>
        <w:t xml:space="preserve"> and </w:t>
      </w:r>
      <w:r w:rsidRPr="0001637B">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u w:val="single"/>
        </w:rPr>
        <w:t xml:space="preserve"> </w:t>
      </w:r>
      <w:r w:rsidRPr="00666606">
        <w:rPr>
          <w:sz w:val="16"/>
        </w:rPr>
        <w:t xml:space="preserve">Venture capital is another tried-and-true route. </w:t>
      </w:r>
      <w:r w:rsidRPr="00880A29">
        <w:rPr>
          <w:u w:val="single"/>
        </w:rPr>
        <w:t xml:space="preserve">The IDA report estimates that </w:t>
      </w:r>
      <w:r w:rsidRPr="0001637B">
        <w:rPr>
          <w:highlight w:val="cyan"/>
          <w:u w:val="single"/>
        </w:rPr>
        <w:t>VC funding</w:t>
      </w:r>
      <w:r w:rsidRPr="00880A29">
        <w:rPr>
          <w:u w:val="single"/>
        </w:rPr>
        <w:t xml:space="preserve"> for Chinese space companies was </w:t>
      </w:r>
      <w:r w:rsidRPr="0001637B">
        <w:rPr>
          <w:highlight w:val="cyan"/>
          <w:u w:val="single"/>
        </w:rPr>
        <w:t>up to $516 million</w:t>
      </w:r>
      <w:r w:rsidRPr="00880A29">
        <w:rPr>
          <w:u w:val="single"/>
        </w:rPr>
        <w:t xml:space="preserve"> in 2018—far shy of the $2.2 billion American companies raised, but nothing to scoff at for an industry that </w:t>
      </w:r>
      <w:proofErr w:type="gramStart"/>
      <w:r w:rsidRPr="00880A29">
        <w:rPr>
          <w:u w:val="single"/>
        </w:rPr>
        <w:t>really only</w:t>
      </w:r>
      <w:proofErr w:type="gramEnd"/>
      <w:r w:rsidRPr="00880A29">
        <w:rPr>
          <w:u w:val="single"/>
        </w:rPr>
        <w:t xml:space="preserve"> began seven years ago. At least 42 companies had no known government funding.</w:t>
      </w:r>
      <w:r>
        <w:rPr>
          <w:u w:val="single"/>
        </w:rPr>
        <w:t xml:space="preserve"> </w:t>
      </w:r>
      <w:r w:rsidRPr="00666606">
        <w:rPr>
          <w:sz w:val="16"/>
          <w:szCs w:val="16"/>
        </w:rPr>
        <w:t>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w:t>
      </w:r>
      <w:r w:rsidRPr="00666606">
        <w:rPr>
          <w:sz w:val="16"/>
          <w:szCs w:val="16"/>
        </w:rPr>
        <w:t xml:space="preserve"> </w:t>
      </w:r>
      <w:r w:rsidRPr="00666606">
        <w:rPr>
          <w:sz w:val="16"/>
        </w:rPr>
        <w:t xml:space="preserve">There’s also one advantage specific to China: manufacturing. “What is the best country to trust for manufacturing needs?” asks James Zheng, the CEO of </w:t>
      </w:r>
      <w:proofErr w:type="spellStart"/>
      <w:r w:rsidRPr="00666606">
        <w:rPr>
          <w:sz w:val="16"/>
        </w:rPr>
        <w:t>Spacety’s</w:t>
      </w:r>
      <w:proofErr w:type="spellEnd"/>
      <w:r w:rsidRPr="00666606">
        <w:rPr>
          <w:sz w:val="16"/>
        </w:rPr>
        <w:t xml:space="preserve"> Luxembourg headquarters. “It’s China. It’s the manufacturing center of the world.” Zheng believes the country is in a better position than any other to take advantage of the space industry’s new need for mass production of satellites and rockets alike. Making friends </w:t>
      </w:r>
      <w:proofErr w:type="gramStart"/>
      <w:r w:rsidRPr="00666606">
        <w:rPr>
          <w:sz w:val="16"/>
        </w:rPr>
        <w:t>The</w:t>
      </w:r>
      <w:proofErr w:type="gramEnd"/>
      <w:r w:rsidRPr="00666606">
        <w:rPr>
          <w:sz w:val="16"/>
        </w:rPr>
        <w:t xml:space="preserve"> most critical strategic reason to encourage a 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“China realizes there are certain things they cannot get on their own,” says Frans von der Dunk, a space policy expert at the University of Nebraska–Lincoln. Chinese companies like </w:t>
      </w:r>
      <w:proofErr w:type="spellStart"/>
      <w:r w:rsidRPr="00666606">
        <w:rPr>
          <w:sz w:val="16"/>
        </w:rPr>
        <w:t>LandSpace</w:t>
      </w:r>
      <w:proofErr w:type="spellEnd"/>
      <w:r w:rsidRPr="00666606">
        <w:rPr>
          <w:sz w:val="16"/>
        </w:rPr>
        <w:t xml:space="preserve"> and </w:t>
      </w:r>
      <w:proofErr w:type="spellStart"/>
      <w:r w:rsidRPr="00666606">
        <w:rPr>
          <w:sz w:val="16"/>
        </w:rPr>
        <w:t>MinoSpace</w:t>
      </w:r>
      <w:proofErr w:type="spellEnd"/>
      <w:r w:rsidRPr="00666606">
        <w:rPr>
          <w:sz w:val="16"/>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taking on clients around the world, launching from other countries, and bringing talent from outside China.</w:t>
      </w:r>
    </w:p>
    <w:p w14:paraId="1266C9A6" w14:textId="77777777" w:rsidR="00666606" w:rsidRPr="00B84197" w:rsidRDefault="00666606" w:rsidP="00666606">
      <w:pPr>
        <w:pStyle w:val="Heading4"/>
      </w:pPr>
      <w:r>
        <w:t>Mining basing competition risks war</w:t>
      </w:r>
    </w:p>
    <w:p w14:paraId="0C529423" w14:textId="77777777" w:rsidR="00666606" w:rsidRDefault="00666606" w:rsidP="00666606">
      <w:proofErr w:type="spellStart"/>
      <w:r w:rsidRPr="00C13EA1">
        <w:rPr>
          <w:rStyle w:val="Style13ptBold"/>
        </w:rPr>
        <w:t>Jamasmie</w:t>
      </w:r>
      <w:proofErr w:type="spellEnd"/>
      <w:r w:rsidRPr="00C13EA1">
        <w:rPr>
          <w:rStyle w:val="Style13ptBold"/>
        </w:rPr>
        <w:t xml:space="preserve"> 21</w:t>
      </w:r>
      <w:r w:rsidRPr="00C13EA1">
        <w:t xml:space="preserve"> — (Cecilia</w:t>
      </w:r>
      <w:r>
        <w:t xml:space="preserve"> </w:t>
      </w:r>
      <w:proofErr w:type="spellStart"/>
      <w:r w:rsidRPr="00C13EA1">
        <w:t>Jamasmie</w:t>
      </w:r>
      <w:proofErr w:type="spellEnd"/>
      <w:r w:rsidRPr="00C13EA1">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13EA1">
        <w:t>MINExpo</w:t>
      </w:r>
      <w:proofErr w:type="spellEnd"/>
      <w:r w:rsidRPr="00C13EA1">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13EA1">
        <w:t>Russia“</w:t>
      </w:r>
      <w:proofErr w:type="gramEnd"/>
      <w:r w:rsidRPr="00C13EA1">
        <w:t xml:space="preserve">, MINING, </w:t>
      </w:r>
      <w:r>
        <w:t>4-29-21</w:t>
      </w:r>
      <w:r w:rsidRPr="00C13EA1">
        <w:t>, Available Online at https://www.mining.com/experts-warn-of-brewing-space-mining-war-among-us-china-and-russia/, accessed 1-11-2022, HKR-AR)</w:t>
      </w:r>
    </w:p>
    <w:p w14:paraId="5709CA58" w14:textId="77777777" w:rsidR="00666606" w:rsidRPr="00BE1EFA" w:rsidRDefault="00666606" w:rsidP="00666606">
      <w:r w:rsidRPr="00BE1EFA">
        <w:t xml:space="preserve">A </w:t>
      </w:r>
      <w:r w:rsidRPr="0001637B">
        <w:rPr>
          <w:highlight w:val="cyan"/>
          <w:u w:val="single"/>
        </w:rPr>
        <w:t>brewing war</w:t>
      </w:r>
      <w:r w:rsidRPr="00B84197">
        <w:rPr>
          <w:u w:val="single"/>
        </w:rPr>
        <w:t xml:space="preserve"> to set a </w:t>
      </w:r>
      <w:r w:rsidRPr="0001637B">
        <w:rPr>
          <w:highlight w:val="cyan"/>
          <w:u w:val="single"/>
        </w:rPr>
        <w:t>mining</w:t>
      </w:r>
      <w:r w:rsidRPr="00B84197">
        <w:rPr>
          <w:u w:val="single"/>
        </w:rPr>
        <w:t xml:space="preserve"> base </w:t>
      </w:r>
      <w:r w:rsidRPr="0001637B">
        <w:rPr>
          <w:highlight w:val="cyan"/>
          <w:u w:val="single"/>
        </w:rPr>
        <w:t>in space</w:t>
      </w:r>
      <w:r w:rsidRPr="00B84197">
        <w:rPr>
          <w:u w:val="single"/>
        </w:rPr>
        <w:t xml:space="preserve"> is likely to see </w:t>
      </w:r>
      <w:r w:rsidRPr="0001637B">
        <w:rPr>
          <w:highlight w:val="cyan"/>
          <w:u w:val="single"/>
        </w:rPr>
        <w:t>China and Russia joining forces to keep</w:t>
      </w:r>
      <w:r w:rsidRPr="00B84197">
        <w:rPr>
          <w:u w:val="single"/>
        </w:rPr>
        <w:t xml:space="preserve"> the </w:t>
      </w:r>
      <w:r w:rsidRPr="0001637B">
        <w:rPr>
          <w:highlight w:val="cyan"/>
          <w:u w:val="single"/>
        </w:rPr>
        <w:t>US</w:t>
      </w:r>
      <w:r w:rsidRPr="00B84197">
        <w:rPr>
          <w:u w:val="single"/>
        </w:rPr>
        <w:t xml:space="preserve"> increasing attempts to dominate extra-terrestrial commerce </w:t>
      </w:r>
      <w:r w:rsidRPr="0001637B">
        <w:rPr>
          <w:highlight w:val="cyan"/>
          <w:u w:val="single"/>
        </w:rPr>
        <w:t>at bay</w:t>
      </w:r>
      <w:r w:rsidRPr="00B84197">
        <w:rPr>
          <w:u w:val="single"/>
        </w:rPr>
        <w:t>, experts warn.</w:t>
      </w:r>
    </w:p>
    <w:p w14:paraId="2DA484AF" w14:textId="77777777" w:rsidR="00666606" w:rsidRPr="00B84197" w:rsidRDefault="00666606" w:rsidP="00666606">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1B830AF0" w14:textId="77777777" w:rsidR="00666606" w:rsidRPr="006B4554" w:rsidRDefault="00666606" w:rsidP="00666606">
      <w:pPr>
        <w:rPr>
          <w:sz w:val="16"/>
        </w:rPr>
      </w:pPr>
      <w:r w:rsidRPr="006B4554">
        <w:rPr>
          <w:sz w:val="16"/>
        </w:rPr>
        <w:t>It also proposed global legal framework for mining on the moon</w:t>
      </w:r>
      <w:r w:rsidRPr="00B84197">
        <w:rPr>
          <w:u w:val="single"/>
        </w:rPr>
        <w:t xml:space="preserve">, called the </w:t>
      </w:r>
      <w:r w:rsidRPr="0001637B">
        <w:rPr>
          <w:highlight w:val="cyan"/>
          <w:u w:val="single"/>
        </w:rPr>
        <w:t>Artemis Accords</w:t>
      </w:r>
      <w:r w:rsidRPr="00B84197">
        <w:rPr>
          <w:u w:val="single"/>
        </w:rPr>
        <w:t xml:space="preserve">, </w:t>
      </w:r>
      <w:r w:rsidRPr="0001637B">
        <w:rPr>
          <w:highlight w:val="cyan"/>
          <w:u w:val="single"/>
        </w:rPr>
        <w:t>encouraging</w:t>
      </w:r>
      <w:r w:rsidRPr="00B84197">
        <w:rPr>
          <w:u w:val="single"/>
        </w:rPr>
        <w:t xml:space="preserve"> citizens to </w:t>
      </w:r>
      <w:r w:rsidRPr="0001637B">
        <w:rPr>
          <w:highlight w:val="cyan"/>
          <w:u w:val="single"/>
        </w:rPr>
        <w:t>mine</w:t>
      </w:r>
      <w:r w:rsidRPr="00B84197">
        <w:rPr>
          <w:u w:val="single"/>
        </w:rPr>
        <w:t xml:space="preserve"> the Earth’s natural satellite and other </w:t>
      </w:r>
      <w:r w:rsidRPr="0001637B">
        <w:rPr>
          <w:highlight w:val="cyan"/>
          <w:u w:val="single"/>
        </w:rPr>
        <w:t>celestial bodies with commercial purposes</w:t>
      </w:r>
      <w:r w:rsidRPr="00B84197">
        <w:rPr>
          <w:u w:val="single"/>
        </w:rPr>
        <w:t>.</w:t>
      </w:r>
    </w:p>
    <w:p w14:paraId="0D47591B" w14:textId="77777777" w:rsidR="00666606" w:rsidRPr="006B4554" w:rsidRDefault="00666606" w:rsidP="00666606">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053211F7" w14:textId="77777777" w:rsidR="00666606" w:rsidRPr="006B4554" w:rsidRDefault="00666606" w:rsidP="00666606">
      <w:pPr>
        <w:rPr>
          <w:sz w:val="16"/>
          <w:szCs w:val="16"/>
        </w:rPr>
      </w:pPr>
      <w:r w:rsidRPr="006B4554">
        <w:rPr>
          <w:sz w:val="16"/>
          <w:szCs w:val="16"/>
        </w:rPr>
        <w:t xml:space="preserve">Spearheaded by the US National Aeronautics and Space Administration (NASA), the Artemis Accords were signed in October by Australia, Canada, England, Japan, Luxembourg, </w:t>
      </w:r>
      <w:proofErr w:type="gramStart"/>
      <w:r w:rsidRPr="006B4554">
        <w:rPr>
          <w:sz w:val="16"/>
          <w:szCs w:val="16"/>
        </w:rPr>
        <w:t>Italy</w:t>
      </w:r>
      <w:proofErr w:type="gramEnd"/>
      <w:r w:rsidRPr="006B4554">
        <w:rPr>
          <w:sz w:val="16"/>
          <w:szCs w:val="16"/>
        </w:rPr>
        <w:t xml:space="preserve"> and the United Emirates.</w:t>
      </w:r>
    </w:p>
    <w:p w14:paraId="6CE7EA33" w14:textId="77777777" w:rsidR="00666606" w:rsidRPr="006B4554" w:rsidRDefault="00666606" w:rsidP="00666606">
      <w:pPr>
        <w:rPr>
          <w:sz w:val="16"/>
        </w:rPr>
      </w:pPr>
      <w:r w:rsidRPr="006B4554">
        <w:rPr>
          <w:sz w:val="16"/>
        </w:rPr>
        <w:t xml:space="preserve">“Unfortunately, </w:t>
      </w:r>
      <w:r w:rsidRPr="00B84197">
        <w:rPr>
          <w:u w:val="single"/>
        </w:rPr>
        <w:t xml:space="preserve">the Trump Administration </w:t>
      </w:r>
      <w:r w:rsidRPr="0001637B">
        <w:rPr>
          <w:highlight w:val="cyan"/>
          <w:u w:val="single"/>
        </w:rPr>
        <w:t>exacerbated</w:t>
      </w:r>
      <w:r w:rsidRPr="00B84197">
        <w:rPr>
          <w:u w:val="single"/>
        </w:rPr>
        <w:t xml:space="preserve"> a </w:t>
      </w:r>
      <w:r w:rsidRPr="0001637B">
        <w:rPr>
          <w:highlight w:val="cyan"/>
          <w:u w:val="single"/>
        </w:rPr>
        <w:t>national security threat</w:t>
      </w:r>
      <w:r w:rsidRPr="00B84197">
        <w:rPr>
          <w:u w:val="single"/>
        </w:rPr>
        <w:t xml:space="preserve"> and risked the economic opportunity it hoped to secure in outer space by </w:t>
      </w:r>
      <w:r w:rsidRPr="0001637B">
        <w:rPr>
          <w:highlight w:val="cyan"/>
          <w:u w:val="single"/>
        </w:rPr>
        <w:t>failing to engage Russia or China</w:t>
      </w:r>
      <w:r w:rsidRPr="00B84197">
        <w:rPr>
          <w:u w:val="single"/>
        </w:rPr>
        <w:t xml:space="preserve"> as potential partners,” says </w:t>
      </w:r>
      <w:proofErr w:type="spellStart"/>
      <w:r w:rsidRPr="00B84197">
        <w:rPr>
          <w:u w:val="single"/>
        </w:rPr>
        <w:t>Elya</w:t>
      </w:r>
      <w:proofErr w:type="spellEnd"/>
      <w:r w:rsidRPr="00B84197">
        <w:rPr>
          <w:u w:val="single"/>
        </w:rPr>
        <w:t xml:space="preserve"> </w:t>
      </w:r>
      <w:proofErr w:type="spellStart"/>
      <w:r w:rsidRPr="00B84197">
        <w:rPr>
          <w:u w:val="single"/>
        </w:rPr>
        <w:t>Taichman</w:t>
      </w:r>
      <w:proofErr w:type="spellEnd"/>
      <w:r w:rsidRPr="00B84197">
        <w:rPr>
          <w:u w:val="single"/>
        </w:rPr>
        <w:t>, former legislative director for then-Republican Michelle Lujan Grisham.</w:t>
      </w:r>
    </w:p>
    <w:p w14:paraId="18108C95" w14:textId="77777777" w:rsidR="00666606" w:rsidRPr="006B4554" w:rsidRDefault="00666606" w:rsidP="00666606">
      <w:pPr>
        <w:rPr>
          <w:sz w:val="16"/>
        </w:rPr>
      </w:pPr>
      <w:r w:rsidRPr="006B4554">
        <w:rPr>
          <w:sz w:val="16"/>
        </w:rPr>
        <w:t xml:space="preserve">“Instead, the Artemis Accords have </w:t>
      </w:r>
      <w:r w:rsidRPr="0001637B">
        <w:rPr>
          <w:highlight w:val="cyan"/>
          <w:u w:val="single"/>
        </w:rPr>
        <w:t>driven China</w:t>
      </w:r>
      <w:r w:rsidRPr="00B84197">
        <w:rPr>
          <w:u w:val="single"/>
        </w:rPr>
        <w:t xml:space="preserve"> and </w:t>
      </w:r>
      <w:r w:rsidRPr="0001637B">
        <w:rPr>
          <w:highlight w:val="cyan"/>
          <w:u w:val="single"/>
        </w:rPr>
        <w:t>Russia toward</w:t>
      </w:r>
      <w:r w:rsidRPr="00B84197">
        <w:rPr>
          <w:u w:val="single"/>
        </w:rPr>
        <w:t xml:space="preserve"> increased </w:t>
      </w:r>
      <w:r w:rsidRPr="0001637B">
        <w:rPr>
          <w:highlight w:val="cyan"/>
          <w:u w:val="single"/>
        </w:rPr>
        <w:t>coop</w:t>
      </w:r>
      <w:r w:rsidRPr="00B84197">
        <w:rPr>
          <w:u w:val="single"/>
        </w:rPr>
        <w:t xml:space="preserve">eration in space </w:t>
      </w:r>
      <w:r w:rsidRPr="0001637B">
        <w:rPr>
          <w:highlight w:val="cyan"/>
          <w:u w:val="single"/>
        </w:rPr>
        <w:t>out of</w:t>
      </w:r>
      <w:r w:rsidRPr="00B84197">
        <w:rPr>
          <w:u w:val="single"/>
        </w:rPr>
        <w:t xml:space="preserve"> fear and </w:t>
      </w:r>
      <w:r w:rsidRPr="0001637B">
        <w:rPr>
          <w:highlight w:val="cyan"/>
          <w:u w:val="single"/>
        </w:rPr>
        <w:t>necessity</w:t>
      </w:r>
      <w:r w:rsidRPr="006B4554">
        <w:rPr>
          <w:sz w:val="16"/>
        </w:rPr>
        <w:t>,” he writes.</w:t>
      </w:r>
    </w:p>
    <w:p w14:paraId="4DEDF2E4" w14:textId="77777777" w:rsidR="00666606" w:rsidRPr="006B4554" w:rsidRDefault="00666606" w:rsidP="00666606">
      <w:pPr>
        <w:rPr>
          <w:sz w:val="16"/>
          <w:szCs w:val="16"/>
        </w:rPr>
      </w:pPr>
      <w:r w:rsidRPr="006B4554">
        <w:rPr>
          <w:sz w:val="16"/>
          <w:szCs w:val="16"/>
        </w:rPr>
        <w:t xml:space="preserve">Russia’s space agency </w:t>
      </w:r>
      <w:proofErr w:type="spellStart"/>
      <w:r w:rsidRPr="006B4554">
        <w:rPr>
          <w:sz w:val="16"/>
          <w:szCs w:val="16"/>
        </w:rPr>
        <w:t>Roscosmos</w:t>
      </w:r>
      <w:proofErr w:type="spellEnd"/>
      <w:r w:rsidRPr="006B4554">
        <w:rPr>
          <w:sz w:val="16"/>
          <w:szCs w:val="16"/>
        </w:rPr>
        <w:t xml:space="preserve"> was the first to speak up, likening the policy to colonialism.</w:t>
      </w:r>
    </w:p>
    <w:p w14:paraId="3C8BE899" w14:textId="77777777" w:rsidR="00666606" w:rsidRPr="006B4554" w:rsidRDefault="00666606" w:rsidP="00666606">
      <w:pPr>
        <w:rPr>
          <w:sz w:val="16"/>
          <w:szCs w:val="16"/>
        </w:rPr>
      </w:pPr>
      <w:r w:rsidRPr="006B4554">
        <w:rPr>
          <w:sz w:val="16"/>
          <w:szCs w:val="16"/>
        </w:rPr>
        <w:t xml:space="preserve">“There have already been examples in history when one country decided to start seizing territories in its interest — everyone remembers what came of it,” </w:t>
      </w:r>
      <w:proofErr w:type="spellStart"/>
      <w:r w:rsidRPr="006B4554">
        <w:rPr>
          <w:sz w:val="16"/>
          <w:szCs w:val="16"/>
        </w:rPr>
        <w:t>Roscosmos</w:t>
      </w:r>
      <w:proofErr w:type="spellEnd"/>
      <w:r w:rsidRPr="006B4554">
        <w:rPr>
          <w:sz w:val="16"/>
          <w:szCs w:val="16"/>
        </w:rPr>
        <w:t xml:space="preserve">’ deputy general director for international cooperation, Sergey </w:t>
      </w:r>
      <w:proofErr w:type="spellStart"/>
      <w:r w:rsidRPr="006B4554">
        <w:rPr>
          <w:sz w:val="16"/>
          <w:szCs w:val="16"/>
        </w:rPr>
        <w:t>Saveliev</w:t>
      </w:r>
      <w:proofErr w:type="spellEnd"/>
      <w:r w:rsidRPr="006B4554">
        <w:rPr>
          <w:sz w:val="16"/>
          <w:szCs w:val="16"/>
        </w:rPr>
        <w:t>, said at the time.</w:t>
      </w:r>
    </w:p>
    <w:p w14:paraId="5E671244" w14:textId="77777777" w:rsidR="00666606" w:rsidRPr="006B4554" w:rsidRDefault="00666606" w:rsidP="00666606">
      <w:pPr>
        <w:rPr>
          <w:sz w:val="16"/>
        </w:rPr>
      </w:pPr>
      <w:r w:rsidRPr="006B4554">
        <w:rPr>
          <w:sz w:val="16"/>
        </w:rPr>
        <w:t xml:space="preserve">China, which made history in 2019 by becoming the first country to land a probe on the far side of the Moon, chose a different approach. Since the Artemis Accords were first announced, </w:t>
      </w:r>
      <w:r w:rsidRPr="0001637B">
        <w:rPr>
          <w:highlight w:val="cyan"/>
          <w:u w:val="single"/>
        </w:rPr>
        <w:t>Beijing</w:t>
      </w:r>
      <w:r w:rsidRPr="00B84197">
        <w:rPr>
          <w:u w:val="single"/>
        </w:rPr>
        <w:t xml:space="preserve"> has </w:t>
      </w:r>
      <w:r w:rsidRPr="0001637B">
        <w:rPr>
          <w:highlight w:val="cyan"/>
          <w:u w:val="single"/>
        </w:rPr>
        <w:t>approached Russia to jointly build</w:t>
      </w:r>
      <w:r w:rsidRPr="00B84197">
        <w:rPr>
          <w:u w:val="single"/>
        </w:rPr>
        <w:t xml:space="preserve"> a </w:t>
      </w:r>
      <w:r w:rsidRPr="0001637B">
        <w:rPr>
          <w:highlight w:val="cyan"/>
          <w:u w:val="single"/>
        </w:rPr>
        <w:t>lunar research base</w:t>
      </w:r>
      <w:r w:rsidRPr="00B84197">
        <w:rPr>
          <w:u w:val="single"/>
        </w:rPr>
        <w:t>.</w:t>
      </w:r>
    </w:p>
    <w:p w14:paraId="3334AEFE" w14:textId="77777777" w:rsidR="00666606" w:rsidRDefault="00666606" w:rsidP="00666606">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072A1C85" w14:textId="77777777" w:rsidR="00666606" w:rsidRPr="00FA382F" w:rsidRDefault="00666606" w:rsidP="00666606">
      <w:pPr>
        <w:pStyle w:val="Heading4"/>
      </w:pPr>
      <w:r>
        <w:t xml:space="preserve">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7594D069" w14:textId="77777777" w:rsidR="00666606" w:rsidRDefault="00666606" w:rsidP="00666606">
      <w:pPr>
        <w:rPr>
          <w:sz w:val="16"/>
          <w:szCs w:val="16"/>
        </w:rPr>
      </w:pPr>
      <w:proofErr w:type="spellStart"/>
      <w:r w:rsidRPr="005E4324">
        <w:rPr>
          <w:rStyle w:val="Style13ptBold"/>
        </w:rPr>
        <w:t>Swinhoe</w:t>
      </w:r>
      <w:proofErr w:type="spellEnd"/>
      <w:r w:rsidRPr="005E4324">
        <w:rPr>
          <w:rStyle w:val="Style13ptBold"/>
        </w:rPr>
        <w:t xml:space="preserv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9"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690C51E4" w14:textId="77777777" w:rsidR="00666606" w:rsidRPr="00033AFC" w:rsidRDefault="00666606" w:rsidP="00666606">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18AE7A83" w14:textId="77777777" w:rsidR="00666606" w:rsidRPr="00033AFC" w:rsidRDefault="00666606" w:rsidP="00666606">
      <w:pPr>
        <w:spacing w:line="240" w:lineRule="auto"/>
        <w:contextualSpacing/>
        <w:rPr>
          <w:sz w:val="16"/>
        </w:rPr>
      </w:pPr>
      <w:r w:rsidRPr="00033AFC">
        <w:rPr>
          <w:sz w:val="16"/>
        </w:rPr>
        <w:t xml:space="preserve">But refusing to be left behind, </w:t>
      </w:r>
      <w:r w:rsidRPr="0001637B">
        <w:rPr>
          <w:rStyle w:val="StyleUnderline"/>
          <w:highlight w:val="cyan"/>
        </w:rPr>
        <w:t>China is planning</w:t>
      </w:r>
      <w:r w:rsidRPr="005E4324">
        <w:rPr>
          <w:rStyle w:val="StyleUnderline"/>
        </w:rPr>
        <w:t xml:space="preserve"> </w:t>
      </w:r>
      <w:r w:rsidRPr="00033AFC">
        <w:rPr>
          <w:sz w:val="16"/>
        </w:rPr>
        <w:t xml:space="preserve">both state and </w:t>
      </w:r>
      <w:r w:rsidRPr="0001637B">
        <w:rPr>
          <w:rStyle w:val="StyleUnderline"/>
          <w:highlight w:val="cyan"/>
        </w:rPr>
        <w:t>commercial deployments of</w:t>
      </w:r>
      <w:r w:rsidRPr="0001637B">
        <w:rPr>
          <w:sz w:val="16"/>
          <w:highlight w:val="cyan"/>
        </w:rPr>
        <w:t xml:space="preserve"> </w:t>
      </w:r>
      <w:r w:rsidRPr="0001637B">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01637B">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789EAF88" w14:textId="77777777" w:rsidR="00666606" w:rsidRDefault="00666606" w:rsidP="00666606">
      <w:pPr>
        <w:spacing w:line="240" w:lineRule="auto"/>
        <w:contextualSpacing/>
      </w:pPr>
      <w:r w:rsidRPr="005E4324">
        <w:t>The new commercial space race</w:t>
      </w:r>
    </w:p>
    <w:p w14:paraId="7AC0DA3B" w14:textId="77777777" w:rsidR="00666606" w:rsidRPr="00FA382F" w:rsidRDefault="00666606" w:rsidP="00666606">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01637B">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01637B">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01637B">
        <w:rPr>
          <w:rStyle w:val="StyleUnderline"/>
          <w:highlight w:val="cyan"/>
        </w:rPr>
        <w:t>Belt and Road</w:t>
      </w:r>
      <w:r w:rsidRPr="00FA382F">
        <w:rPr>
          <w:rStyle w:val="StyleUnderline"/>
        </w:rPr>
        <w:t xml:space="preserve"> initiative</w:t>
      </w:r>
      <w:r w:rsidRPr="00033AFC">
        <w:rPr>
          <w:sz w:val="16"/>
        </w:rPr>
        <w:t xml:space="preserve">, which all combined </w:t>
      </w:r>
      <w:r w:rsidRPr="0001637B">
        <w:rPr>
          <w:rStyle w:val="StyleUnderline"/>
          <w:highlight w:val="cyan"/>
        </w:rPr>
        <w:t>have led to</w:t>
      </w:r>
      <w:r w:rsidRPr="00033AFC">
        <w:rPr>
          <w:rStyle w:val="StyleUnderline"/>
        </w:rPr>
        <w:t xml:space="preserve"> an </w:t>
      </w:r>
      <w:r w:rsidRPr="0001637B">
        <w:rPr>
          <w:rStyle w:val="StyleUnderline"/>
          <w:highlight w:val="cyan"/>
        </w:rPr>
        <w:t>explosion in</w:t>
      </w:r>
      <w:r w:rsidRPr="00033AFC">
        <w:rPr>
          <w:rStyle w:val="StyleUnderline"/>
        </w:rPr>
        <w:t xml:space="preserve"> the country’s </w:t>
      </w:r>
      <w:r w:rsidRPr="0001637B">
        <w:rPr>
          <w:rStyle w:val="StyleUnderline"/>
          <w:highlight w:val="cyan"/>
        </w:rPr>
        <w:t>commercial space</w:t>
      </w:r>
      <w:r w:rsidRPr="00033AFC">
        <w:rPr>
          <w:rStyle w:val="StyleUnderline"/>
        </w:rPr>
        <w:t xml:space="preserve"> ambitions.</w:t>
      </w:r>
    </w:p>
    <w:p w14:paraId="538103F1" w14:textId="77777777" w:rsidR="00666606" w:rsidRPr="00033AFC" w:rsidRDefault="00666606" w:rsidP="00666606">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17810DCB" w14:textId="77777777" w:rsidR="00666606" w:rsidRPr="00FA382F" w:rsidRDefault="00666606" w:rsidP="00666606">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4CFAE509" w14:textId="77777777" w:rsidR="00666606" w:rsidRPr="00033AFC" w:rsidRDefault="00666606" w:rsidP="00666606">
      <w:pPr>
        <w:spacing w:line="240" w:lineRule="auto"/>
        <w:contextualSpacing/>
        <w:rPr>
          <w:rStyle w:val="StyleUnderline"/>
        </w:rPr>
      </w:pPr>
      <w:r w:rsidRPr="00033AFC">
        <w:rPr>
          <w:sz w:val="16"/>
        </w:rPr>
        <w:t xml:space="preserve">But as Chinese companies look to follow the likes of SpaceX and </w:t>
      </w:r>
      <w:proofErr w:type="spellStart"/>
      <w:r w:rsidRPr="00033AFC">
        <w:rPr>
          <w:sz w:val="16"/>
        </w:rPr>
        <w:t>OneWeb</w:t>
      </w:r>
      <w:proofErr w:type="spellEnd"/>
      <w:r w:rsidRPr="00033AFC">
        <w:rPr>
          <w:sz w:val="16"/>
        </w:rPr>
        <w:t xml:space="preserve"> in deploying large numbers of satellites, he warns </w:t>
      </w:r>
      <w:r w:rsidRPr="0001637B">
        <w:rPr>
          <w:sz w:val="16"/>
          <w:highlight w:val="cyan"/>
        </w:rPr>
        <w:t xml:space="preserve">their </w:t>
      </w:r>
      <w:r w:rsidRPr="0001637B">
        <w:rPr>
          <w:rStyle w:val="StyleUnderline"/>
          <w:highlight w:val="cyan"/>
        </w:rPr>
        <w:t>lack of care</w:t>
      </w:r>
      <w:r w:rsidRPr="00033AFC">
        <w:rPr>
          <w:rStyle w:val="StyleUnderline"/>
        </w:rPr>
        <w:t xml:space="preserve"> in operations </w:t>
      </w:r>
      <w:r w:rsidRPr="0001637B">
        <w:rPr>
          <w:rStyle w:val="StyleUnderline"/>
          <w:highlight w:val="cyan"/>
        </w:rPr>
        <w:t>could</w:t>
      </w:r>
      <w:r w:rsidRPr="00033AFC">
        <w:rPr>
          <w:rStyle w:val="StyleUnderline"/>
        </w:rPr>
        <w:t xml:space="preserve"> potentially </w:t>
      </w:r>
      <w:r w:rsidRPr="0001637B">
        <w:rPr>
          <w:rStyle w:val="StyleUnderline"/>
          <w:highlight w:val="cyan"/>
        </w:rPr>
        <w:t>damage space</w:t>
      </w:r>
      <w:r w:rsidRPr="00033AFC">
        <w:rPr>
          <w:rStyle w:val="StyleUnderline"/>
        </w:rPr>
        <w:t xml:space="preserve"> for everyone.</w:t>
      </w:r>
    </w:p>
    <w:p w14:paraId="50315E43" w14:textId="77777777" w:rsidR="00666606" w:rsidRPr="00033AFC" w:rsidRDefault="00666606" w:rsidP="00666606">
      <w:pPr>
        <w:spacing w:line="240" w:lineRule="auto"/>
        <w:contextualSpacing/>
        <w:rPr>
          <w:sz w:val="16"/>
          <w:szCs w:val="16"/>
        </w:rPr>
      </w:pPr>
      <w:r w:rsidRPr="00033AFC">
        <w:rPr>
          <w:sz w:val="16"/>
          <w:szCs w:val="16"/>
        </w:rPr>
        <w:t>China’s commercial space industry blasts off</w:t>
      </w:r>
    </w:p>
    <w:p w14:paraId="10FA21EF" w14:textId="77777777" w:rsidR="00666606" w:rsidRPr="00033AFC" w:rsidRDefault="00666606" w:rsidP="00666606">
      <w:pPr>
        <w:spacing w:line="240" w:lineRule="auto"/>
        <w:contextualSpacing/>
        <w:rPr>
          <w:sz w:val="16"/>
          <w:szCs w:val="16"/>
        </w:rPr>
      </w:pPr>
      <w:proofErr w:type="gramStart"/>
      <w:r w:rsidRPr="00033AFC">
        <w:rPr>
          <w:sz w:val="16"/>
          <w:szCs w:val="16"/>
        </w:rPr>
        <w:t>A number of</w:t>
      </w:r>
      <w:proofErr w:type="gramEnd"/>
      <w:r w:rsidRPr="00033AFC">
        <w:rPr>
          <w:sz w:val="16"/>
          <w:szCs w:val="16"/>
        </w:rPr>
        <w:t xml:space="preserve"> private space companies including </w:t>
      </w:r>
      <w:proofErr w:type="spellStart"/>
      <w:r w:rsidRPr="00033AFC">
        <w:rPr>
          <w:sz w:val="16"/>
          <w:szCs w:val="16"/>
        </w:rPr>
        <w:t>LinkSpace</w:t>
      </w:r>
      <w:proofErr w:type="spellEnd"/>
      <w:r w:rsidRPr="00033AFC">
        <w:rPr>
          <w:sz w:val="16"/>
          <w:szCs w:val="16"/>
        </w:rPr>
        <w:t xml:space="preserve">, </w:t>
      </w:r>
      <w:proofErr w:type="spellStart"/>
      <w:r w:rsidRPr="00033AFC">
        <w:rPr>
          <w:sz w:val="16"/>
          <w:szCs w:val="16"/>
        </w:rPr>
        <w:t>OneSpace</w:t>
      </w:r>
      <w:proofErr w:type="spellEnd"/>
      <w:r w:rsidRPr="00033AFC">
        <w:rPr>
          <w:sz w:val="16"/>
          <w:szCs w:val="16"/>
        </w:rPr>
        <w:t xml:space="preserve">, iSpace, </w:t>
      </w:r>
      <w:proofErr w:type="spellStart"/>
      <w:r w:rsidRPr="00033AFC">
        <w:rPr>
          <w:sz w:val="16"/>
          <w:szCs w:val="16"/>
        </w:rPr>
        <w:t>LandSpace</w:t>
      </w:r>
      <w:proofErr w:type="spellEnd"/>
      <w:r w:rsidRPr="00033AFC">
        <w:rPr>
          <w:sz w:val="16"/>
          <w:szCs w:val="16"/>
        </w:rPr>
        <w:t xml:space="preserve">, and </w:t>
      </w:r>
      <w:proofErr w:type="spellStart"/>
      <w:r w:rsidRPr="00033AFC">
        <w:rPr>
          <w:sz w:val="16"/>
          <w:szCs w:val="16"/>
        </w:rPr>
        <w:t>ExPace</w:t>
      </w:r>
      <w:proofErr w:type="spellEnd"/>
      <w:r w:rsidRPr="00033AFC">
        <w:rPr>
          <w:sz w:val="16"/>
          <w:szCs w:val="16"/>
        </w:rPr>
        <w:t>, have all launched in recent years. As well developing their own rockets, these companies are launching satellites of all shapes and sizes into Low Earth Orbit (LEO) with the aim of forming their own constellations to rival those of Western companies.</w:t>
      </w:r>
    </w:p>
    <w:p w14:paraId="66F48F62" w14:textId="77777777" w:rsidR="00666606" w:rsidRPr="00033AFC" w:rsidRDefault="00666606" w:rsidP="00666606">
      <w:pPr>
        <w:spacing w:line="240" w:lineRule="auto"/>
        <w:contextualSpacing/>
        <w:rPr>
          <w:sz w:val="16"/>
          <w:szCs w:val="16"/>
        </w:rPr>
      </w:pPr>
      <w:r w:rsidRPr="00033AFC">
        <w:rPr>
          <w:sz w:val="16"/>
          <w:szCs w:val="16"/>
        </w:rPr>
        <w:t xml:space="preserve">Bao </w:t>
      </w:r>
      <w:proofErr w:type="spellStart"/>
      <w:r w:rsidRPr="00033AFC">
        <w:rPr>
          <w:sz w:val="16"/>
          <w:szCs w:val="16"/>
        </w:rPr>
        <w:t>Weimin</w:t>
      </w:r>
      <w:proofErr w:type="spellEnd"/>
      <w:r w:rsidRPr="00033AFC">
        <w:rPr>
          <w:sz w:val="16"/>
          <w:szCs w:val="16"/>
        </w:rPr>
        <w:t>,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4F2DA055" w14:textId="77777777" w:rsidR="00666606" w:rsidRPr="00033AFC" w:rsidRDefault="00666606" w:rsidP="00666606">
      <w:pPr>
        <w:spacing w:line="240" w:lineRule="auto"/>
        <w:contextualSpacing/>
        <w:rPr>
          <w:sz w:val="16"/>
          <w:szCs w:val="16"/>
        </w:rPr>
      </w:pPr>
      <w:r w:rsidRPr="00033AFC">
        <w:rPr>
          <w:sz w:val="16"/>
          <w:szCs w:val="16"/>
        </w:rPr>
        <w:t xml:space="preserve">The China Aerospace Science and Industry Corporation (CASIC), a state-owned enterprise, outlined its plans to preliminarily finish the construction of the </w:t>
      </w:r>
      <w:proofErr w:type="spellStart"/>
      <w:r w:rsidRPr="00033AFC">
        <w:rPr>
          <w:sz w:val="16"/>
          <w:szCs w:val="16"/>
        </w:rPr>
        <w:t>Xingyun</w:t>
      </w:r>
      <w:proofErr w:type="spellEnd"/>
      <w:r w:rsidRPr="00033AFC">
        <w:rPr>
          <w:sz w:val="16"/>
          <w:szCs w:val="16"/>
        </w:rPr>
        <w:t xml:space="preserve"> project, an 80-satellite LEO narrowband Internet of Things constellation, by 2025 in addition to 320 </w:t>
      </w:r>
      <w:proofErr w:type="spellStart"/>
      <w:r w:rsidRPr="00033AFC">
        <w:rPr>
          <w:sz w:val="16"/>
          <w:szCs w:val="16"/>
        </w:rPr>
        <w:t>Hongyan</w:t>
      </w:r>
      <w:proofErr w:type="spellEnd"/>
      <w:r w:rsidRPr="00033AFC">
        <w:rPr>
          <w:sz w:val="16"/>
          <w:szCs w:val="16"/>
        </w:rPr>
        <w:t xml:space="preserve"> communications satellites.</w:t>
      </w:r>
    </w:p>
    <w:p w14:paraId="246CAEC7" w14:textId="77777777" w:rsidR="00666606" w:rsidRPr="00FA382F" w:rsidRDefault="00666606" w:rsidP="00666606">
      <w:pPr>
        <w:spacing w:line="240" w:lineRule="auto"/>
        <w:contextualSpacing/>
        <w:rPr>
          <w:u w:val="single"/>
        </w:rPr>
      </w:pPr>
      <w:r w:rsidRPr="0001637B">
        <w:rPr>
          <w:rStyle w:val="StyleUnderline"/>
          <w:highlight w:val="cyan"/>
        </w:rPr>
        <w:t>China Telecom’s</w:t>
      </w:r>
      <w:r w:rsidRPr="00033AFC">
        <w:rPr>
          <w:rStyle w:val="StyleUnderline"/>
        </w:rPr>
        <w:t xml:space="preserve"> satellite communications reportedly has </w:t>
      </w:r>
      <w:r w:rsidRPr="0001637B">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w:t>
      </w:r>
      <w:proofErr w:type="spellStart"/>
      <w:r w:rsidRPr="00033AFC">
        <w:rPr>
          <w:sz w:val="16"/>
        </w:rPr>
        <w:t>StarNet</w:t>
      </w:r>
      <w:proofErr w:type="spellEnd"/>
      <w:r w:rsidRPr="00033AFC">
        <w:rPr>
          <w:sz w:val="16"/>
        </w:rPr>
        <w:t xml:space="preserve">’. </w:t>
      </w:r>
      <w:proofErr w:type="spellStart"/>
      <w:r w:rsidRPr="0001637B">
        <w:rPr>
          <w:rStyle w:val="StyleUnderline"/>
          <w:highlight w:val="cyan"/>
        </w:rPr>
        <w:t>Spacety</w:t>
      </w:r>
      <w:proofErr w:type="spellEnd"/>
      <w:r w:rsidRPr="0001637B">
        <w:rPr>
          <w:rStyle w:val="StyleUnderline"/>
          <w:highlight w:val="cyan"/>
        </w:rPr>
        <w:t xml:space="preserve"> is</w:t>
      </w:r>
      <w:r w:rsidRPr="00033AFC">
        <w:rPr>
          <w:sz w:val="16"/>
        </w:rPr>
        <w:t xml:space="preserve"> also </w:t>
      </w:r>
      <w:r w:rsidRPr="0001637B">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01637B">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01637B">
        <w:rPr>
          <w:rStyle w:val="StyleUnderline"/>
          <w:highlight w:val="cyan"/>
        </w:rPr>
        <w:t>13,000</w:t>
      </w:r>
      <w:r w:rsidRPr="00033AFC">
        <w:rPr>
          <w:rStyle w:val="StyleUnderline"/>
        </w:rPr>
        <w:t xml:space="preserve"> satellites.</w:t>
      </w:r>
    </w:p>
    <w:p w14:paraId="7879D039" w14:textId="77777777" w:rsidR="00666606" w:rsidRPr="00033AFC" w:rsidRDefault="00666606" w:rsidP="00666606">
      <w:pPr>
        <w:spacing w:line="240" w:lineRule="auto"/>
        <w:contextualSpacing/>
        <w:rPr>
          <w:sz w:val="16"/>
          <w:szCs w:val="16"/>
        </w:rPr>
      </w:pPr>
      <w:r w:rsidRPr="00033AFC">
        <w:rPr>
          <w:sz w:val="16"/>
          <w:szCs w:val="16"/>
        </w:rPr>
        <w:t xml:space="preserve">A report from IDA into China’s commercial space industry found others including Zhuhai </w:t>
      </w:r>
      <w:proofErr w:type="spellStart"/>
      <w:r w:rsidRPr="00033AFC">
        <w:rPr>
          <w:sz w:val="16"/>
          <w:szCs w:val="16"/>
        </w:rPr>
        <w:t>Orbita</w:t>
      </w:r>
      <w:proofErr w:type="spellEnd"/>
      <w:r w:rsidRPr="00033AFC">
        <w:rPr>
          <w:sz w:val="16"/>
          <w:szCs w:val="16"/>
        </w:rPr>
        <w:t xml:space="preserve">, </w:t>
      </w:r>
      <w:proofErr w:type="spellStart"/>
      <w:r w:rsidRPr="00033AFC">
        <w:rPr>
          <w:sz w:val="16"/>
          <w:szCs w:val="16"/>
        </w:rPr>
        <w:t>GalaxySpace</w:t>
      </w:r>
      <w:proofErr w:type="spellEnd"/>
      <w:r w:rsidRPr="00033AFC">
        <w:rPr>
          <w:sz w:val="16"/>
          <w:szCs w:val="16"/>
        </w:rPr>
        <w:t xml:space="preserve">, </w:t>
      </w:r>
      <w:proofErr w:type="spellStart"/>
      <w:r w:rsidRPr="00033AFC">
        <w:rPr>
          <w:sz w:val="16"/>
          <w:szCs w:val="16"/>
        </w:rPr>
        <w:t>MinoSpace</w:t>
      </w:r>
      <w:proofErr w:type="spellEnd"/>
      <w:r w:rsidRPr="00033AFC">
        <w:rPr>
          <w:sz w:val="16"/>
          <w:szCs w:val="16"/>
        </w:rPr>
        <w:t xml:space="preserve">, </w:t>
      </w:r>
      <w:proofErr w:type="spellStart"/>
      <w:r w:rsidRPr="00033AFC">
        <w:rPr>
          <w:sz w:val="16"/>
          <w:szCs w:val="16"/>
        </w:rPr>
        <w:t>LaserFleet</w:t>
      </w:r>
      <w:proofErr w:type="spellEnd"/>
      <w:r w:rsidRPr="00033AFC">
        <w:rPr>
          <w:sz w:val="16"/>
          <w:szCs w:val="16"/>
        </w:rPr>
        <w: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743602EE" w14:textId="77777777" w:rsidR="00666606" w:rsidRPr="00FA382F" w:rsidRDefault="00666606" w:rsidP="00666606">
      <w:pPr>
        <w:spacing w:line="240" w:lineRule="auto"/>
        <w:contextualSpacing/>
        <w:rPr>
          <w:sz w:val="16"/>
          <w:szCs w:val="16"/>
        </w:rPr>
      </w:pPr>
      <w:r w:rsidRPr="00033AFC">
        <w:rPr>
          <w:sz w:val="16"/>
          <w:szCs w:val="16"/>
        </w:rPr>
        <w:t xml:space="preserve">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033AFC">
        <w:rPr>
          <w:sz w:val="16"/>
          <w:szCs w:val="16"/>
        </w:rPr>
        <w:t>Commsat</w:t>
      </w:r>
      <w:proofErr w:type="spellEnd"/>
      <w:r w:rsidRPr="00033AFC">
        <w:rPr>
          <w:sz w:val="16"/>
          <w:szCs w:val="16"/>
        </w:rPr>
        <w:t xml:space="preserve"> received more than $4.5 billion in funding from the China Internet Investment fund, with more than $10 billion in additional funding promised in the future.</w:t>
      </w:r>
    </w:p>
    <w:p w14:paraId="571B57C6" w14:textId="77777777" w:rsidR="00666606" w:rsidRPr="00FA382F" w:rsidRDefault="00666606" w:rsidP="00666606">
      <w:pPr>
        <w:spacing w:line="240" w:lineRule="auto"/>
        <w:contextualSpacing/>
        <w:rPr>
          <w:sz w:val="16"/>
        </w:rPr>
      </w:pPr>
      <w:proofErr w:type="spellStart"/>
      <w:r w:rsidRPr="00FA382F">
        <w:rPr>
          <w:rStyle w:val="StyleUnderline"/>
        </w:rPr>
        <w:t>Xie</w:t>
      </w:r>
      <w:proofErr w:type="spellEnd"/>
      <w:r w:rsidRPr="00FA382F">
        <w:rPr>
          <w:rStyle w:val="StyleUnderline"/>
        </w:rPr>
        <w:t xml:space="preserve"> </w:t>
      </w:r>
      <w:r w:rsidRPr="0001637B">
        <w:rPr>
          <w:rStyle w:val="StyleUnderline"/>
          <w:highlight w:val="cyan"/>
        </w:rPr>
        <w:t>Tao</w:t>
      </w:r>
      <w:r w:rsidRPr="00033AFC">
        <w:rPr>
          <w:sz w:val="16"/>
        </w:rPr>
        <w:t xml:space="preserve">, founder of </w:t>
      </w:r>
      <w:r w:rsidRPr="00033AFC">
        <w:rPr>
          <w:rStyle w:val="StyleUnderline"/>
        </w:rPr>
        <w:t xml:space="preserve">Beijing </w:t>
      </w:r>
      <w:proofErr w:type="spellStart"/>
      <w:r w:rsidRPr="00033AFC">
        <w:rPr>
          <w:rStyle w:val="StyleUnderline"/>
        </w:rPr>
        <w:t>Commsat</w:t>
      </w:r>
      <w:proofErr w:type="spellEnd"/>
      <w:r w:rsidRPr="00033AFC">
        <w:rPr>
          <w:rStyle w:val="StyleUnderline"/>
        </w:rPr>
        <w:t xml:space="preserve"> Technology Development Co., Ltd</w:t>
      </w:r>
      <w:r w:rsidRPr="00033AFC">
        <w:rPr>
          <w:sz w:val="16"/>
        </w:rPr>
        <w:t xml:space="preserve">, told China Money Network he </w:t>
      </w:r>
      <w:r w:rsidRPr="0001637B">
        <w:rPr>
          <w:rStyle w:val="StyleUnderline"/>
          <w:highlight w:val="cyan"/>
        </w:rPr>
        <w:t>expects</w:t>
      </w:r>
      <w:r w:rsidRPr="00033AFC">
        <w:rPr>
          <w:rStyle w:val="StyleUnderline"/>
        </w:rPr>
        <w:t xml:space="preserve"> the country to launch 30,000 to </w:t>
      </w:r>
      <w:r w:rsidRPr="0001637B">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4F0335BF" w14:textId="77777777" w:rsidR="00666606" w:rsidRPr="00033AFC" w:rsidRDefault="00666606" w:rsidP="00666606">
      <w:pPr>
        <w:spacing w:line="240" w:lineRule="auto"/>
        <w:contextualSpacing/>
        <w:rPr>
          <w:sz w:val="16"/>
          <w:szCs w:val="16"/>
        </w:rPr>
      </w:pPr>
      <w:r w:rsidRPr="00033AFC">
        <w:rPr>
          <w:sz w:val="16"/>
          <w:szCs w:val="16"/>
        </w:rPr>
        <w:t xml:space="preserve">“Space in the orbit is allocated on a first-come, first-served basis and the onus will be on these latecomers to ensure their satellites will not collide with existing ones,” </w:t>
      </w:r>
      <w:proofErr w:type="spellStart"/>
      <w:r w:rsidRPr="00033AFC">
        <w:rPr>
          <w:sz w:val="16"/>
          <w:szCs w:val="16"/>
        </w:rPr>
        <w:t>Commsat’s</w:t>
      </w:r>
      <w:proofErr w:type="spellEnd"/>
      <w:r w:rsidRPr="00033AFC">
        <w:rPr>
          <w:sz w:val="16"/>
          <w:szCs w:val="16"/>
        </w:rPr>
        <w:t xml:space="preserve"> </w:t>
      </w:r>
      <w:proofErr w:type="spellStart"/>
      <w:r w:rsidRPr="00033AFC">
        <w:rPr>
          <w:sz w:val="16"/>
          <w:szCs w:val="16"/>
        </w:rPr>
        <w:t>Xie</w:t>
      </w:r>
      <w:proofErr w:type="spellEnd"/>
      <w:r w:rsidRPr="00033AFC">
        <w:rPr>
          <w:sz w:val="16"/>
          <w:szCs w:val="16"/>
        </w:rPr>
        <w:t xml:space="preserve"> previously said. “The low-Earth orbit is becoming increasingly crowded and the space land grab is on.”</w:t>
      </w:r>
    </w:p>
    <w:p w14:paraId="4931D307" w14:textId="77777777" w:rsidR="00666606" w:rsidRPr="00033AFC" w:rsidRDefault="00666606" w:rsidP="00666606">
      <w:pPr>
        <w:spacing w:line="240" w:lineRule="auto"/>
        <w:contextualSpacing/>
        <w:rPr>
          <w:rStyle w:val="Emphasis"/>
        </w:rPr>
      </w:pPr>
      <w:r w:rsidRPr="0001637B">
        <w:rPr>
          <w:rStyle w:val="Emphasis"/>
          <w:highlight w:val="cyan"/>
        </w:rPr>
        <w:t>China isn’t up to speed in orbital norms</w:t>
      </w:r>
    </w:p>
    <w:p w14:paraId="177989F0" w14:textId="77777777" w:rsidR="00666606" w:rsidRPr="00033AFC" w:rsidRDefault="00666606" w:rsidP="00666606">
      <w:pPr>
        <w:spacing w:line="240" w:lineRule="auto"/>
        <w:contextualSpacing/>
        <w:rPr>
          <w:sz w:val="16"/>
          <w:szCs w:val="16"/>
        </w:rPr>
      </w:pPr>
      <w:r w:rsidRPr="00033AFC">
        <w:rPr>
          <w:sz w:val="16"/>
          <w:szCs w:val="16"/>
        </w:rPr>
        <w:t xml:space="preserve">While the UN tightly controls GEO orbits, offering countries licenses for a set number of slots in the </w:t>
      </w:r>
      <w:proofErr w:type="gramStart"/>
      <w:r w:rsidRPr="00033AFC">
        <w:rPr>
          <w:sz w:val="16"/>
          <w:szCs w:val="16"/>
        </w:rPr>
        <w:t>closely-packed</w:t>
      </w:r>
      <w:proofErr w:type="gramEnd"/>
      <w:r w:rsidRPr="00033AFC">
        <w:rPr>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w:t>
      </w:r>
    </w:p>
    <w:p w14:paraId="2CAD8039" w14:textId="77777777" w:rsidR="00666606" w:rsidRPr="00FA382F" w:rsidRDefault="00666606" w:rsidP="00666606">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171CE1DA" w14:textId="77777777" w:rsidR="00666606" w:rsidRPr="00FA382F" w:rsidRDefault="00666606" w:rsidP="00666606">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01637B">
        <w:rPr>
          <w:rStyle w:val="StyleUnderline"/>
          <w:highlight w:val="cyan"/>
        </w:rPr>
        <w:t>Kessler syndrome predicts a scenario where</w:t>
      </w:r>
      <w:r w:rsidRPr="00033AFC">
        <w:rPr>
          <w:rStyle w:val="StyleUnderline"/>
        </w:rPr>
        <w:t xml:space="preserve"> the </w:t>
      </w:r>
      <w:r w:rsidRPr="0001637B">
        <w:rPr>
          <w:rStyle w:val="StyleUnderline"/>
          <w:highlight w:val="cyan"/>
        </w:rPr>
        <w:t>space</w:t>
      </w:r>
      <w:r w:rsidRPr="00033AFC">
        <w:rPr>
          <w:rStyle w:val="StyleUnderline"/>
        </w:rPr>
        <w:t xml:space="preserve"> around Earth </w:t>
      </w:r>
      <w:r w:rsidRPr="0001637B">
        <w:rPr>
          <w:rStyle w:val="StyleUnderline"/>
          <w:highlight w:val="cyan"/>
        </w:rPr>
        <w:t>is so full</w:t>
      </w:r>
      <w:r w:rsidRPr="00033AFC">
        <w:rPr>
          <w:rStyle w:val="StyleUnderline"/>
        </w:rPr>
        <w:t xml:space="preserve"> of satellites and debris that </w:t>
      </w:r>
      <w:r w:rsidRPr="0001637B">
        <w:rPr>
          <w:rStyle w:val="StyleUnderline"/>
          <w:highlight w:val="cyan"/>
        </w:rPr>
        <w:t>it becomes unmanageable and collisions begin to cascade, causing a chain reaction</w:t>
      </w:r>
      <w:r w:rsidRPr="00033AFC">
        <w:rPr>
          <w:rStyle w:val="StyleUnderline"/>
        </w:rPr>
        <w:t xml:space="preserve"> of collisions </w:t>
      </w:r>
      <w:r w:rsidRPr="0001637B">
        <w:rPr>
          <w:rStyle w:val="StyleUnderline"/>
          <w:highlight w:val="cyan"/>
        </w:rPr>
        <w:t>which render</w:t>
      </w:r>
      <w:r w:rsidRPr="00033AFC">
        <w:rPr>
          <w:rStyle w:val="StyleUnderline"/>
        </w:rPr>
        <w:t xml:space="preserve"> many </w:t>
      </w:r>
      <w:r w:rsidRPr="0001637B">
        <w:rPr>
          <w:rStyle w:val="StyleUnderline"/>
          <w:highlight w:val="cyan"/>
        </w:rPr>
        <w:t>orbits out of use</w:t>
      </w:r>
      <w:r w:rsidRPr="00033AFC">
        <w:rPr>
          <w:rStyle w:val="StyleUnderline"/>
        </w:rPr>
        <w:t xml:space="preserve"> for generations.</w:t>
      </w:r>
    </w:p>
    <w:p w14:paraId="4A112530" w14:textId="77777777" w:rsidR="00666606" w:rsidRPr="00FA382F" w:rsidRDefault="00666606" w:rsidP="00666606">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01637B">
        <w:rPr>
          <w:rStyle w:val="Emphasis"/>
          <w:highlight w:val="cyan"/>
        </w:rPr>
        <w:t>the ‘explosion’ of Chinese activity could have a massive impact on the usability of space.</w:t>
      </w:r>
    </w:p>
    <w:p w14:paraId="0ECC76BC" w14:textId="77777777" w:rsidR="00666606" w:rsidRPr="00FA382F" w:rsidRDefault="00666606" w:rsidP="00666606">
      <w:pPr>
        <w:spacing w:line="240" w:lineRule="auto"/>
        <w:contextualSpacing/>
        <w:rPr>
          <w:sz w:val="16"/>
        </w:rPr>
      </w:pPr>
      <w:r w:rsidRPr="0001637B">
        <w:rPr>
          <w:rStyle w:val="Emphasis"/>
          <w:highlight w:val="cyan"/>
        </w:rPr>
        <w:t>“Chinese adherence</w:t>
      </w:r>
      <w:r w:rsidRPr="0001637B">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01637B">
        <w:rPr>
          <w:rStyle w:val="Emphasis"/>
          <w:highlight w:val="cyan"/>
        </w:rPr>
        <w:t>debris norms</w:t>
      </w:r>
      <w:r w:rsidRPr="00FA382F">
        <w:rPr>
          <w:sz w:val="16"/>
        </w:rPr>
        <w:t xml:space="preserve"> </w:t>
      </w:r>
      <w:r w:rsidRPr="00FA382F">
        <w:rPr>
          <w:rStyle w:val="StyleUnderline"/>
        </w:rPr>
        <w:t xml:space="preserve">and registration </w:t>
      </w:r>
      <w:r w:rsidRPr="0001637B">
        <w:rPr>
          <w:rStyle w:val="StyleUnderline"/>
          <w:highlight w:val="cyan"/>
        </w:rPr>
        <w:t>norms is,</w:t>
      </w:r>
      <w:r w:rsidRPr="00FA382F">
        <w:rPr>
          <w:sz w:val="16"/>
        </w:rPr>
        <w:t xml:space="preserve"> I would say, </w:t>
      </w:r>
      <w:r w:rsidRPr="00FA382F">
        <w:rPr>
          <w:rStyle w:val="Emphasis"/>
        </w:rPr>
        <w:t xml:space="preserve">about 10 years </w:t>
      </w:r>
      <w:r w:rsidRPr="0001637B">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01637B">
        <w:rPr>
          <w:sz w:val="16"/>
          <w:highlight w:val="cyan"/>
        </w:rPr>
        <w:t xml:space="preserve">. </w:t>
      </w:r>
      <w:r w:rsidRPr="0001637B">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01637B">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01637B">
        <w:rPr>
          <w:rStyle w:val="Emphasis"/>
          <w:highlight w:val="cyan"/>
        </w:rPr>
        <w:t>transparent</w:t>
      </w:r>
      <w:r w:rsidRPr="00FA382F">
        <w:rPr>
          <w:sz w:val="16"/>
        </w:rPr>
        <w:t xml:space="preserve"> in what's going on.”</w:t>
      </w:r>
    </w:p>
    <w:p w14:paraId="54F3CB09" w14:textId="77777777" w:rsidR="00666606" w:rsidRPr="00FA382F" w:rsidRDefault="00666606" w:rsidP="00666606">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01637B">
        <w:rPr>
          <w:rStyle w:val="Emphasis"/>
          <w:highlight w:val="cyan"/>
        </w:rPr>
        <w:t>lack of</w:t>
      </w:r>
      <w:r w:rsidRPr="00FA382F">
        <w:rPr>
          <w:rStyle w:val="Emphasis"/>
        </w:rPr>
        <w:t xml:space="preserve"> proper </w:t>
      </w:r>
      <w:r w:rsidRPr="0001637B">
        <w:rPr>
          <w:rStyle w:val="Emphasis"/>
          <w:highlight w:val="cyan"/>
        </w:rPr>
        <w:t>registration can create more risk of collisions</w:t>
      </w:r>
      <w:r w:rsidRPr="00FA382F">
        <w:rPr>
          <w:rStyle w:val="Emphasis"/>
        </w:rPr>
        <w:t xml:space="preserve">, which can have </w:t>
      </w:r>
      <w:r w:rsidRPr="0001637B">
        <w:rPr>
          <w:rStyle w:val="Emphasis"/>
          <w:highlight w:val="cyan"/>
        </w:rPr>
        <w:t>catastrophic effects,</w:t>
      </w:r>
      <w:r w:rsidRPr="00FA382F">
        <w:rPr>
          <w:sz w:val="16"/>
        </w:rPr>
        <w:t xml:space="preserve"> especially with larger satellites at higher orbits.</w:t>
      </w:r>
    </w:p>
    <w:p w14:paraId="27C0EFB6" w14:textId="77777777" w:rsidR="00666606" w:rsidRDefault="00666606" w:rsidP="00666606"/>
    <w:p w14:paraId="20D20768" w14:textId="03ED0FE3" w:rsidR="00B420E1" w:rsidRPr="00B420E1" w:rsidRDefault="00B420E1" w:rsidP="00B420E1"/>
    <w:sectPr w:rsidR="00B420E1" w:rsidRPr="00B420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F99"/>
    <w:multiLevelType w:val="hybridMultilevel"/>
    <w:tmpl w:val="773465C4"/>
    <w:lvl w:ilvl="0" w:tplc="A964E322">
      <w:start w:val="1"/>
      <w:numFmt w:val="decimal"/>
      <w:lvlText w:val="%1)"/>
      <w:lvlJc w:val="left"/>
      <w:pPr>
        <w:ind w:left="720" w:hanging="360"/>
      </w:pPr>
      <w:rPr>
        <w:rFonts w:ascii="Calibri" w:hAnsi="Calibri" w:cs="Calibri"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4782"/>
    <w:rsid w:val="000029E3"/>
    <w:rsid w:val="000029E8"/>
    <w:rsid w:val="00004225"/>
    <w:rsid w:val="000066CA"/>
    <w:rsid w:val="00007264"/>
    <w:rsid w:val="000076A9"/>
    <w:rsid w:val="00014FAD"/>
    <w:rsid w:val="00015D2A"/>
    <w:rsid w:val="0001637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B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0674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60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78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DE4"/>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0E1"/>
    <w:rsid w:val="00B43676"/>
    <w:rsid w:val="00B5602D"/>
    <w:rsid w:val="00B60125"/>
    <w:rsid w:val="00B6656B"/>
    <w:rsid w:val="00B71625"/>
    <w:rsid w:val="00B75C54"/>
    <w:rsid w:val="00B8710E"/>
    <w:rsid w:val="00B92A93"/>
    <w:rsid w:val="00BA17A8"/>
    <w:rsid w:val="00BA3C33"/>
    <w:rsid w:val="00BB0878"/>
    <w:rsid w:val="00BB1879"/>
    <w:rsid w:val="00BB242A"/>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65E"/>
    <w:rsid w:val="00D61A4E"/>
    <w:rsid w:val="00D634EA"/>
    <w:rsid w:val="00D713A1"/>
    <w:rsid w:val="00D77956"/>
    <w:rsid w:val="00D80F0C"/>
    <w:rsid w:val="00D92077"/>
    <w:rsid w:val="00D951E2"/>
    <w:rsid w:val="00D9565A"/>
    <w:rsid w:val="00DB075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48D"/>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F3A27B"/>
  <w14:defaultImageDpi w14:val="300"/>
  <w15:docId w15:val="{5E5AC8BF-28FA-DC46-9672-50737BAA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20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47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47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47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9"/>
    <w:unhideWhenUsed/>
    <w:qFormat/>
    <w:rsid w:val="007647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47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4782"/>
  </w:style>
  <w:style w:type="character" w:customStyle="1" w:styleId="Heading1Char">
    <w:name w:val="Heading 1 Char"/>
    <w:aliases w:val="Pocket Char"/>
    <w:basedOn w:val="DefaultParagraphFont"/>
    <w:link w:val="Heading1"/>
    <w:uiPriority w:val="9"/>
    <w:rsid w:val="007647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47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478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76478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6478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1"/>
    <w:qFormat/>
    <w:rsid w:val="00764782"/>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76478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6478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NoSpacing"/>
    <w:uiPriority w:val="99"/>
    <w:unhideWhenUsed/>
    <w:rsid w:val="00764782"/>
    <w:rPr>
      <w:color w:val="auto"/>
      <w:u w:val="none"/>
    </w:rPr>
  </w:style>
  <w:style w:type="paragraph" w:styleId="DocumentMap">
    <w:name w:val="Document Map"/>
    <w:basedOn w:val="Normal"/>
    <w:link w:val="DocumentMapChar"/>
    <w:uiPriority w:val="99"/>
    <w:semiHidden/>
    <w:unhideWhenUsed/>
    <w:rsid w:val="007647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4782"/>
    <w:rPr>
      <w:rFonts w:ascii="Lucida Grande" w:hAnsi="Lucida Grande" w:cs="Lucida Grande"/>
    </w:rPr>
  </w:style>
  <w:style w:type="paragraph" w:customStyle="1" w:styleId="textbold">
    <w:name w:val="text bold"/>
    <w:basedOn w:val="Normal"/>
    <w:link w:val="Emphasis"/>
    <w:autoRedefine/>
    <w:uiPriority w:val="20"/>
    <w:qFormat/>
    <w:rsid w:val="00764782"/>
    <w:rPr>
      <w:b/>
      <w:iCs/>
      <w:u w:val="single"/>
      <w:bdr w:val="single" w:sz="12" w:space="0" w:color="auto"/>
    </w:rPr>
  </w:style>
  <w:style w:type="numbering" w:customStyle="1" w:styleId="NoList1">
    <w:name w:val="No List1"/>
    <w:next w:val="NoList"/>
    <w:uiPriority w:val="99"/>
    <w:semiHidden/>
    <w:unhideWhenUsed/>
    <w:rsid w:val="00B420E1"/>
  </w:style>
  <w:style w:type="character" w:styleId="UnresolvedMention">
    <w:name w:val="Unresolved Mention"/>
    <w:basedOn w:val="DefaultParagraphFont"/>
    <w:uiPriority w:val="99"/>
    <w:semiHidden/>
    <w:unhideWhenUsed/>
    <w:rsid w:val="00B420E1"/>
    <w:rPr>
      <w:color w:val="605E5C"/>
      <w:shd w:val="clear" w:color="auto" w:fill="E1DFDD"/>
    </w:rPr>
  </w:style>
  <w:style w:type="character" w:styleId="CommentReference">
    <w:name w:val="annotation reference"/>
    <w:basedOn w:val="DefaultParagraphFont"/>
    <w:uiPriority w:val="99"/>
    <w:semiHidden/>
    <w:unhideWhenUsed/>
    <w:rsid w:val="00B420E1"/>
    <w:rPr>
      <w:sz w:val="16"/>
      <w:szCs w:val="16"/>
    </w:rPr>
  </w:style>
  <w:style w:type="paragraph" w:styleId="CommentText">
    <w:name w:val="annotation text"/>
    <w:basedOn w:val="Normal"/>
    <w:link w:val="CommentTextChar"/>
    <w:uiPriority w:val="99"/>
    <w:semiHidden/>
    <w:unhideWhenUsed/>
    <w:rsid w:val="00B420E1"/>
    <w:pPr>
      <w:spacing w:line="240" w:lineRule="auto"/>
    </w:pPr>
    <w:rPr>
      <w:sz w:val="20"/>
      <w:szCs w:val="20"/>
    </w:rPr>
  </w:style>
  <w:style w:type="character" w:customStyle="1" w:styleId="CommentTextChar">
    <w:name w:val="Comment Text Char"/>
    <w:basedOn w:val="DefaultParagraphFont"/>
    <w:link w:val="CommentText"/>
    <w:uiPriority w:val="99"/>
    <w:semiHidden/>
    <w:rsid w:val="00B420E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420E1"/>
    <w:rPr>
      <w:b/>
      <w:bCs/>
    </w:rPr>
  </w:style>
  <w:style w:type="character" w:customStyle="1" w:styleId="CommentSubjectChar">
    <w:name w:val="Comment Subject Char"/>
    <w:basedOn w:val="CommentTextChar"/>
    <w:link w:val="CommentSubject"/>
    <w:uiPriority w:val="99"/>
    <w:semiHidden/>
    <w:rsid w:val="00B420E1"/>
    <w:rPr>
      <w:rFonts w:ascii="Calibri" w:hAnsi="Calibri" w:cs="Calibri"/>
      <w:b/>
      <w:bCs/>
      <w:sz w:val="20"/>
      <w:szCs w:val="20"/>
    </w:rPr>
  </w:style>
  <w:style w:type="paragraph" w:styleId="Revision">
    <w:name w:val="Revision"/>
    <w:hidden/>
    <w:uiPriority w:val="99"/>
    <w:semiHidden/>
    <w:rsid w:val="00B420E1"/>
    <w:rPr>
      <w:rFonts w:ascii="Calibri" w:hAnsi="Calibri"/>
      <w:sz w:val="22"/>
    </w:rPr>
  </w:style>
  <w:style w:type="paragraph" w:customStyle="1" w:styleId="Emphasis1">
    <w:name w:val="Emphasis1"/>
    <w:basedOn w:val="Normal"/>
    <w:uiPriority w:val="20"/>
    <w:qFormat/>
    <w:rsid w:val="00B420E1"/>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bdr w:val="single" w:sz="12" w:space="0" w:color="auto"/>
    </w:rPr>
  </w:style>
  <w:style w:type="paragraph" w:styleId="ListParagraph">
    <w:name w:val="List Paragraph"/>
    <w:basedOn w:val="Normal"/>
    <w:uiPriority w:val="34"/>
    <w:qFormat/>
    <w:rsid w:val="00B420E1"/>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Dont u"/>
    <w:basedOn w:val="Heading1"/>
    <w:link w:val="Hyperlink"/>
    <w:autoRedefine/>
    <w:uiPriority w:val="99"/>
    <w:qFormat/>
    <w:rsid w:val="005067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atacenterdynamics.com/en/analysis/chinas-moves-into-mega-satellite-constelations-could-add-to-space-debris-probl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8012</Words>
  <Characters>45670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2022-02-19T14:48:00Z</dcterms:created>
  <dcterms:modified xsi:type="dcterms:W3CDTF">2022-02-19T14:48:00Z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