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AAB48" w14:textId="2A74F3AD" w:rsidR="00E42E4C" w:rsidRDefault="00BE740D" w:rsidP="00BE740D">
      <w:pPr>
        <w:pStyle w:val="Heading1"/>
      </w:pPr>
      <w:r>
        <w:t>1AC</w:t>
      </w:r>
    </w:p>
    <w:p w14:paraId="7AC2ACD3" w14:textId="1822CED7" w:rsidR="008A6483" w:rsidRDefault="008A6483" w:rsidP="008A6483">
      <w:pPr>
        <w:pStyle w:val="Heading3"/>
      </w:pPr>
      <w:r>
        <w:t xml:space="preserve">1AC </w:t>
      </w:r>
      <w:r w:rsidR="0065277A">
        <w:t>–</w:t>
      </w:r>
      <w:r>
        <w:t xml:space="preserve"> Framing</w:t>
      </w:r>
    </w:p>
    <w:p w14:paraId="0A65C82E" w14:textId="77777777" w:rsidR="0065277A" w:rsidRPr="00FC576D" w:rsidRDefault="0065277A" w:rsidP="0065277A">
      <w:pPr>
        <w:keepNext/>
        <w:keepLines/>
        <w:spacing w:before="40" w:after="0"/>
        <w:outlineLvl w:val="3"/>
        <w:rPr>
          <w:rFonts w:asciiTheme="majorHAnsi" w:eastAsiaTheme="majorEastAsia" w:hAnsiTheme="majorHAnsi" w:cstheme="majorHAnsi"/>
          <w:b/>
          <w:bCs/>
          <w:sz w:val="26"/>
          <w:szCs w:val="26"/>
        </w:rPr>
      </w:pPr>
      <w:r w:rsidRPr="00FC576D">
        <w:rPr>
          <w:rFonts w:asciiTheme="majorHAnsi" w:eastAsiaTheme="majorEastAsia" w:hAnsiTheme="majorHAnsi" w:cstheme="majorHAnsi"/>
          <w:b/>
          <w:bCs/>
          <w:sz w:val="26"/>
          <w:szCs w:val="26"/>
        </w:rPr>
        <w:t xml:space="preserve">Presumption and permissibility affirm A] Statements are true before false since if I told you my name, you’d believe </w:t>
      </w:r>
      <w:proofErr w:type="spellStart"/>
      <w:proofErr w:type="gramStart"/>
      <w:r w:rsidRPr="00FC576D">
        <w:rPr>
          <w:rFonts w:asciiTheme="majorHAnsi" w:eastAsiaTheme="majorEastAsia" w:hAnsiTheme="majorHAnsi" w:cstheme="majorHAnsi"/>
          <w:b/>
          <w:bCs/>
          <w:sz w:val="26"/>
          <w:szCs w:val="26"/>
        </w:rPr>
        <w:t>me.B</w:t>
      </w:r>
      <w:proofErr w:type="spellEnd"/>
      <w:proofErr w:type="gramEnd"/>
      <w:r w:rsidRPr="00FC576D">
        <w:rPr>
          <w:rFonts w:asciiTheme="majorHAnsi" w:eastAsiaTheme="majorEastAsia" w:hAnsiTheme="majorHAnsi" w:cstheme="majorHAnsi"/>
          <w:b/>
          <w:bCs/>
          <w:sz w:val="26"/>
          <w:szCs w:val="26"/>
        </w:rPr>
        <w:t>] Epistemics – we wouldn’t be able to start a strand of reasoning since we’d have to question that reason. C] Illogical – presuming statements false is illogical since you can’t say things like P and ~P are both wrong. D] Presuming obligations is logically safer since it’s better to be supererogatory than fail to meet an obligation.</w:t>
      </w:r>
    </w:p>
    <w:p w14:paraId="7DBD376B" w14:textId="77777777" w:rsidR="0065277A" w:rsidRPr="004322BE" w:rsidRDefault="0065277A" w:rsidP="0065277A">
      <w:pPr>
        <w:pStyle w:val="Heading4"/>
        <w:rPr>
          <w:bCs w:val="0"/>
        </w:rPr>
      </w:pPr>
      <w:r w:rsidRPr="004322BE">
        <w:t xml:space="preserve">The Meta-Ethic is </w:t>
      </w:r>
      <w:r w:rsidRPr="004322BE">
        <w:rPr>
          <w:u w:val="single"/>
        </w:rPr>
        <w:t>Moral Pluralism</w:t>
      </w:r>
      <w:r w:rsidRPr="004322BE">
        <w:t>; C</w:t>
      </w:r>
      <w:r>
        <w:t>lashing</w:t>
      </w:r>
      <w:r w:rsidRPr="004322BE">
        <w:t xml:space="preserve"> viewpoints does not require the exclusion of one over another but </w:t>
      </w:r>
      <w:r>
        <w:t>instead</w:t>
      </w:r>
      <w:r w:rsidRPr="004322BE">
        <w:t xml:space="preserve"> the acceptance that both c</w:t>
      </w:r>
      <w:r>
        <w:t>an</w:t>
      </w:r>
      <w:r w:rsidRPr="004322BE">
        <w:t xml:space="preserve"> </w:t>
      </w:r>
      <w:r>
        <w:t xml:space="preserve">be </w:t>
      </w:r>
      <w:r w:rsidRPr="004322BE">
        <w:t>valuable ethical tools. Prefer</w:t>
      </w:r>
    </w:p>
    <w:p w14:paraId="5F03F23D" w14:textId="77777777" w:rsidR="0065277A" w:rsidRPr="00FC576D" w:rsidRDefault="0065277A" w:rsidP="0065277A">
      <w:pPr>
        <w:pStyle w:val="Heading4"/>
        <w:rPr>
          <w:rFonts w:asciiTheme="majorHAnsi" w:hAnsiTheme="majorHAnsi" w:cstheme="majorHAnsi"/>
        </w:rPr>
      </w:pPr>
      <w:r>
        <w:rPr>
          <w:rFonts w:asciiTheme="majorHAnsi" w:hAnsiTheme="majorHAnsi" w:cstheme="majorHAnsi"/>
        </w:rPr>
        <w:t>1</w:t>
      </w:r>
      <w:r w:rsidRPr="004167A9">
        <w:rPr>
          <w:rFonts w:asciiTheme="majorHAnsi" w:hAnsiTheme="majorHAnsi" w:cstheme="majorHAnsi"/>
        </w:rPr>
        <w:t>] Empirics</w:t>
      </w:r>
      <w:r w:rsidRPr="00FC576D">
        <w:rPr>
          <w:rFonts w:asciiTheme="majorHAnsi" w:hAnsiTheme="majorHAnsi" w:cstheme="majorHAnsi"/>
        </w:rPr>
        <w:t>- Best studies prove pluralistic tendencies are inevitable</w:t>
      </w:r>
    </w:p>
    <w:p w14:paraId="3570FD6E" w14:textId="77777777" w:rsidR="0065277A" w:rsidRPr="00FC576D" w:rsidRDefault="0065277A" w:rsidP="0065277A">
      <w:pPr>
        <w:rPr>
          <w:rFonts w:asciiTheme="majorHAnsi" w:hAnsiTheme="majorHAnsi" w:cstheme="majorHAnsi"/>
        </w:rPr>
      </w:pPr>
      <w:proofErr w:type="spellStart"/>
      <w:r w:rsidRPr="00FC576D">
        <w:rPr>
          <w:rStyle w:val="Style13ptBold"/>
          <w:rFonts w:asciiTheme="majorHAnsi" w:hAnsiTheme="majorHAnsi" w:cstheme="majorHAnsi"/>
        </w:rPr>
        <w:t>Polzler</w:t>
      </w:r>
      <w:proofErr w:type="spellEnd"/>
      <w:r w:rsidRPr="00FC576D">
        <w:rPr>
          <w:rStyle w:val="Style13ptBold"/>
          <w:rFonts w:asciiTheme="majorHAnsi" w:hAnsiTheme="majorHAnsi" w:cstheme="majorHAnsi"/>
        </w:rPr>
        <w:t xml:space="preserve"> and Wright 19</w:t>
      </w:r>
      <w:r w:rsidRPr="00FC576D">
        <w:rPr>
          <w:rFonts w:asciiTheme="majorHAnsi" w:hAnsiTheme="majorHAnsi" w:cstheme="majorHAnsi"/>
        </w:rPr>
        <w:t xml:space="preserve">[Thomas </w:t>
      </w:r>
      <w:proofErr w:type="spellStart"/>
      <w:r w:rsidRPr="00FC576D">
        <w:rPr>
          <w:rFonts w:asciiTheme="majorHAnsi" w:hAnsiTheme="majorHAnsi" w:cstheme="majorHAnsi"/>
        </w:rPr>
        <w:t>Pölzler</w:t>
      </w:r>
      <w:proofErr w:type="spellEnd"/>
      <w:r w:rsidRPr="00FC576D">
        <w:rPr>
          <w:rFonts w:asciiTheme="majorHAnsi" w:hAnsiTheme="majorHAnsi" w:cstheme="majorHAnsi"/>
        </w:rPr>
        <w:t xml:space="preserve"> and Jennifer Cole Wright- “Empirical research on folk moral objectivism” </w:t>
      </w:r>
      <w:hyperlink r:id="rId9" w:history="1">
        <w:r w:rsidRPr="00FC576D">
          <w:rPr>
            <w:rStyle w:val="Hyperlink"/>
            <w:rFonts w:asciiTheme="majorHAnsi" w:hAnsiTheme="majorHAnsi" w:cstheme="majorHAnsi"/>
          </w:rPr>
          <w:t>https://www.ncbi.nlm.nih.gov/pmc/articles/PMC6686698/</w:t>
        </w:r>
      </w:hyperlink>
      <w:r w:rsidRPr="00FC576D">
        <w:rPr>
          <w:rFonts w:asciiTheme="majorHAnsi" w:hAnsiTheme="majorHAnsi" w:cstheme="majorHAnsi"/>
        </w:rPr>
        <w:t xml:space="preserve"> NCBI. Published July 5</w:t>
      </w:r>
      <w:r w:rsidRPr="00FC576D">
        <w:rPr>
          <w:rFonts w:asciiTheme="majorHAnsi" w:hAnsiTheme="majorHAnsi" w:cstheme="majorHAnsi"/>
          <w:vertAlign w:val="superscript"/>
        </w:rPr>
        <w:t>th</w:t>
      </w:r>
      <w:proofErr w:type="gramStart"/>
      <w:r w:rsidRPr="00FC576D">
        <w:rPr>
          <w:rFonts w:asciiTheme="majorHAnsi" w:hAnsiTheme="majorHAnsi" w:cstheme="majorHAnsi"/>
        </w:rPr>
        <w:t xml:space="preserve"> 2019</w:t>
      </w:r>
      <w:proofErr w:type="gramEnd"/>
      <w:r w:rsidRPr="00FC576D">
        <w:rPr>
          <w:rFonts w:asciiTheme="majorHAnsi" w:hAnsiTheme="majorHAnsi" w:cstheme="majorHAnsi"/>
        </w:rPr>
        <w:t xml:space="preserve">] Dulles AS </w:t>
      </w:r>
    </w:p>
    <w:p w14:paraId="5E802194" w14:textId="716D019A" w:rsidR="0065277A" w:rsidRPr="0065277A" w:rsidRDefault="0065277A" w:rsidP="0065277A">
      <w:pPr>
        <w:rPr>
          <w:rFonts w:asciiTheme="majorHAnsi" w:hAnsiTheme="majorHAnsi" w:cstheme="majorHAnsi"/>
          <w:sz w:val="13"/>
        </w:rPr>
      </w:pPr>
      <w:r w:rsidRPr="00FF78C2">
        <w:rPr>
          <w:rFonts w:asciiTheme="majorHAnsi" w:hAnsiTheme="majorHAnsi" w:cstheme="majorHAnsi"/>
          <w:highlight w:val="cyan"/>
          <w:u w:val="single"/>
        </w:rPr>
        <w:t>Examining these studies'</w:t>
      </w:r>
      <w:r w:rsidRPr="00FC576D">
        <w:rPr>
          <w:rFonts w:asciiTheme="majorHAnsi" w:hAnsiTheme="majorHAnsi" w:cstheme="majorHAnsi"/>
          <w:sz w:val="13"/>
        </w:rPr>
        <w:t xml:space="preserve"> results more closely, however, makes it less clear whether this interpretation is appropriate (</w:t>
      </w:r>
      <w:proofErr w:type="spellStart"/>
      <w:r w:rsidRPr="00FC576D">
        <w:rPr>
          <w:rFonts w:asciiTheme="majorHAnsi" w:hAnsiTheme="majorHAnsi" w:cstheme="majorHAnsi"/>
          <w:sz w:val="13"/>
        </w:rPr>
        <w:t>Pölzler</w:t>
      </w:r>
      <w:proofErr w:type="spellEnd"/>
      <w:r w:rsidRPr="00FC576D">
        <w:rPr>
          <w:rFonts w:asciiTheme="majorHAnsi" w:hAnsiTheme="majorHAnsi" w:cstheme="majorHAnsi"/>
          <w:sz w:val="13"/>
        </w:rPr>
        <w:t xml:space="preserve">, 2018b). Take again Goodwin and Darley's study. In this study, </w:t>
      </w:r>
      <w:r w:rsidRPr="00FC576D">
        <w:rPr>
          <w:rFonts w:asciiTheme="majorHAnsi" w:hAnsiTheme="majorHAnsi" w:cstheme="majorHAnsi"/>
          <w:u w:val="single"/>
        </w:rPr>
        <w:t>almost 30% of subjects' responses to the disagreement measure</w:t>
      </w:r>
      <w:r w:rsidRPr="00FC576D">
        <w:rPr>
          <w:rFonts w:asciiTheme="majorHAnsi" w:hAnsiTheme="majorHAnsi" w:cstheme="majorHAnsi"/>
          <w:sz w:val="13"/>
        </w:rPr>
        <w:t xml:space="preserve"> and almost </w:t>
      </w:r>
      <w:r w:rsidRPr="00FC576D">
        <w:rPr>
          <w:rFonts w:asciiTheme="majorHAnsi" w:hAnsiTheme="majorHAnsi" w:cstheme="majorHAnsi"/>
          <w:u w:val="single"/>
        </w:rPr>
        <w:t>50% of their responses to the truth‐aptness measure fell</w:t>
      </w:r>
      <w:r w:rsidRPr="00FC576D">
        <w:rPr>
          <w:rFonts w:asciiTheme="majorHAnsi" w:hAnsiTheme="majorHAnsi" w:cstheme="majorHAnsi"/>
          <w:sz w:val="13"/>
        </w:rPr>
        <w:t xml:space="preserve"> on the option that the researchers took to be indicative of subjectivism (Goodwin &amp; Darley, 2008, pp. 1347, 1351). Moreover, while </w:t>
      </w:r>
      <w:r w:rsidRPr="00FF78C2">
        <w:rPr>
          <w:rFonts w:asciiTheme="majorHAnsi" w:hAnsiTheme="majorHAnsi" w:cstheme="majorHAnsi"/>
          <w:highlight w:val="cyan"/>
          <w:u w:val="single"/>
        </w:rPr>
        <w:t>some moral statements were</w:t>
      </w:r>
      <w:r w:rsidRPr="00FC576D">
        <w:rPr>
          <w:rFonts w:asciiTheme="majorHAnsi" w:hAnsiTheme="majorHAnsi" w:cstheme="majorHAnsi"/>
          <w:sz w:val="13"/>
        </w:rPr>
        <w:t xml:space="preserve"> dominantly </w:t>
      </w:r>
      <w:r w:rsidRPr="00FF78C2">
        <w:rPr>
          <w:rFonts w:asciiTheme="majorHAnsi" w:hAnsiTheme="majorHAnsi" w:cstheme="majorHAnsi"/>
          <w:highlight w:val="cyan"/>
          <w:u w:val="single"/>
        </w:rPr>
        <w:t>classified as objective</w:t>
      </w:r>
      <w:r w:rsidRPr="00FC576D">
        <w:rPr>
          <w:rFonts w:asciiTheme="majorHAnsi" w:hAnsiTheme="majorHAnsi" w:cstheme="majorHAnsi"/>
          <w:sz w:val="13"/>
        </w:rPr>
        <w:t xml:space="preserve"> (e.g., the above statement about robbery), many </w:t>
      </w:r>
      <w:r w:rsidRPr="00FF78C2">
        <w:rPr>
          <w:rFonts w:asciiTheme="majorHAnsi" w:hAnsiTheme="majorHAnsi" w:cstheme="majorHAnsi"/>
          <w:highlight w:val="cyan"/>
          <w:u w:val="single"/>
        </w:rPr>
        <w:t>others were</w:t>
      </w:r>
      <w:r w:rsidRPr="00FC576D">
        <w:rPr>
          <w:rFonts w:asciiTheme="majorHAnsi" w:hAnsiTheme="majorHAnsi" w:cstheme="majorHAnsi"/>
          <w:u w:val="single"/>
        </w:rPr>
        <w:t xml:space="preserve"> dominantly classified </w:t>
      </w:r>
      <w:r w:rsidRPr="00FF78C2">
        <w:rPr>
          <w:rFonts w:asciiTheme="majorHAnsi" w:hAnsiTheme="majorHAnsi" w:cstheme="majorHAnsi"/>
          <w:highlight w:val="cyan"/>
          <w:u w:val="single"/>
        </w:rPr>
        <w:t>as nonobjective</w:t>
      </w:r>
      <w:r w:rsidRPr="00FC576D">
        <w:rPr>
          <w:rFonts w:asciiTheme="majorHAnsi" w:hAnsiTheme="majorHAnsi" w:cstheme="majorHAnsi"/>
          <w:sz w:val="13"/>
        </w:rPr>
        <w:t xml:space="preserve"> (e.g., the stem cell research statement). This suggests that subjects in </w:t>
      </w:r>
      <w:r w:rsidRPr="00FC576D">
        <w:rPr>
          <w:rFonts w:asciiTheme="majorHAnsi" w:hAnsiTheme="majorHAnsi" w:cstheme="majorHAnsi"/>
          <w:u w:val="single"/>
        </w:rPr>
        <w:t xml:space="preserve">Goodwin and </w:t>
      </w:r>
      <w:r w:rsidRPr="00FF78C2">
        <w:rPr>
          <w:rFonts w:asciiTheme="majorHAnsi" w:hAnsiTheme="majorHAnsi" w:cstheme="majorHAnsi"/>
          <w:highlight w:val="cyan"/>
          <w:u w:val="single"/>
        </w:rPr>
        <w:t>Darley's study may have</w:t>
      </w:r>
      <w:r w:rsidRPr="00FC576D">
        <w:rPr>
          <w:rFonts w:asciiTheme="majorHAnsi" w:hAnsiTheme="majorHAnsi" w:cstheme="majorHAnsi"/>
          <w:u w:val="single"/>
        </w:rPr>
        <w:t xml:space="preserve"> </w:t>
      </w:r>
      <w:proofErr w:type="gramStart"/>
      <w:r w:rsidRPr="00FC576D">
        <w:rPr>
          <w:rFonts w:asciiTheme="majorHAnsi" w:hAnsiTheme="majorHAnsi" w:cstheme="majorHAnsi"/>
          <w:u w:val="single"/>
        </w:rPr>
        <w:t xml:space="preserve">actually </w:t>
      </w:r>
      <w:r w:rsidRPr="00FF78C2">
        <w:rPr>
          <w:rFonts w:asciiTheme="majorHAnsi" w:hAnsiTheme="majorHAnsi" w:cstheme="majorHAnsi"/>
          <w:highlight w:val="cyan"/>
          <w:u w:val="single"/>
        </w:rPr>
        <w:t>favored</w:t>
      </w:r>
      <w:proofErr w:type="gramEnd"/>
      <w:r w:rsidRPr="00FC576D">
        <w:rPr>
          <w:rFonts w:asciiTheme="majorHAnsi" w:hAnsiTheme="majorHAnsi" w:cstheme="majorHAnsi"/>
          <w:sz w:val="13"/>
        </w:rPr>
        <w:t xml:space="preserve"> what Wright, </w:t>
      </w:r>
      <w:proofErr w:type="spellStart"/>
      <w:r w:rsidRPr="00FC576D">
        <w:rPr>
          <w:rFonts w:asciiTheme="majorHAnsi" w:hAnsiTheme="majorHAnsi" w:cstheme="majorHAnsi"/>
          <w:sz w:val="13"/>
        </w:rPr>
        <w:t>Grandjean</w:t>
      </w:r>
      <w:proofErr w:type="spellEnd"/>
      <w:r w:rsidRPr="00FC576D">
        <w:rPr>
          <w:rFonts w:asciiTheme="majorHAnsi" w:hAnsiTheme="majorHAnsi" w:cstheme="majorHAnsi"/>
          <w:sz w:val="13"/>
        </w:rPr>
        <w:t xml:space="preserve">, and </w:t>
      </w:r>
      <w:proofErr w:type="spellStart"/>
      <w:r w:rsidRPr="00FC576D">
        <w:rPr>
          <w:rFonts w:asciiTheme="majorHAnsi" w:hAnsiTheme="majorHAnsi" w:cstheme="majorHAnsi"/>
          <w:sz w:val="13"/>
        </w:rPr>
        <w:t>McWhite</w:t>
      </w:r>
      <w:proofErr w:type="spellEnd"/>
      <w:r w:rsidRPr="00FC576D">
        <w:rPr>
          <w:rFonts w:asciiTheme="majorHAnsi" w:hAnsiTheme="majorHAnsi" w:cstheme="majorHAnsi"/>
          <w:sz w:val="13"/>
        </w:rPr>
        <w:t xml:space="preserve"> (2013) called </w:t>
      </w:r>
      <w:r w:rsidRPr="00FF78C2">
        <w:rPr>
          <w:rStyle w:val="Emphasis"/>
          <w:rFonts w:asciiTheme="majorHAnsi" w:hAnsiTheme="majorHAnsi" w:cstheme="majorHAnsi"/>
          <w:sz w:val="20"/>
          <w:highlight w:val="cyan"/>
        </w:rPr>
        <w:t>“metaethical pluralism</w:t>
      </w:r>
      <w:r w:rsidRPr="00FC576D">
        <w:rPr>
          <w:rFonts w:asciiTheme="majorHAnsi" w:hAnsiTheme="majorHAnsi" w:cstheme="majorHAnsi"/>
          <w:sz w:val="13"/>
        </w:rPr>
        <w:t xml:space="preserve">,” i.e., they sometimes sided with objectivism and other times with </w:t>
      </w:r>
      <w:proofErr w:type="spellStart"/>
      <w:r w:rsidRPr="00FC576D">
        <w:rPr>
          <w:rFonts w:asciiTheme="majorHAnsi" w:hAnsiTheme="majorHAnsi" w:cstheme="majorHAnsi"/>
          <w:sz w:val="13"/>
        </w:rPr>
        <w:t>nonobjectivism</w:t>
      </w:r>
      <w:proofErr w:type="spellEnd"/>
      <w:r w:rsidRPr="00FC576D">
        <w:rPr>
          <w:rFonts w:asciiTheme="majorHAnsi" w:hAnsiTheme="majorHAnsi" w:cstheme="majorHAnsi"/>
          <w:sz w:val="13"/>
        </w:rPr>
        <w:t xml:space="preserve">. </w:t>
      </w:r>
      <w:r w:rsidRPr="00FF78C2">
        <w:rPr>
          <w:rFonts w:asciiTheme="majorHAnsi" w:hAnsiTheme="majorHAnsi" w:cstheme="majorHAnsi"/>
          <w:highlight w:val="cyan"/>
          <w:u w:val="single"/>
        </w:rPr>
        <w:t>More</w:t>
      </w:r>
      <w:r w:rsidRPr="00FC576D">
        <w:rPr>
          <w:rFonts w:asciiTheme="majorHAnsi" w:hAnsiTheme="majorHAnsi" w:cstheme="majorHAnsi"/>
          <w:u w:val="single"/>
        </w:rPr>
        <w:t xml:space="preserve"> recent </w:t>
      </w:r>
      <w:r w:rsidRPr="00FF78C2">
        <w:rPr>
          <w:rFonts w:asciiTheme="majorHAnsi" w:hAnsiTheme="majorHAnsi" w:cstheme="majorHAnsi"/>
          <w:highlight w:val="cyan"/>
          <w:u w:val="single"/>
        </w:rPr>
        <w:t>studies have</w:t>
      </w:r>
      <w:r w:rsidRPr="00FC576D">
        <w:rPr>
          <w:rFonts w:asciiTheme="majorHAnsi" w:hAnsiTheme="majorHAnsi" w:cstheme="majorHAnsi"/>
          <w:sz w:val="13"/>
        </w:rPr>
        <w:t xml:space="preserve"> by and large </w:t>
      </w:r>
      <w:r w:rsidRPr="00FF78C2">
        <w:rPr>
          <w:rFonts w:asciiTheme="majorHAnsi" w:hAnsiTheme="majorHAnsi" w:cstheme="majorHAnsi"/>
          <w:highlight w:val="cyan"/>
          <w:u w:val="single"/>
        </w:rPr>
        <w:t>confirmed</w:t>
      </w:r>
      <w:r w:rsidRPr="00FC576D">
        <w:rPr>
          <w:rFonts w:asciiTheme="majorHAnsi" w:hAnsiTheme="majorHAnsi" w:cstheme="majorHAnsi"/>
          <w:u w:val="single"/>
        </w:rPr>
        <w:t xml:space="preserve"> this</w:t>
      </w:r>
      <w:r w:rsidRPr="00FC576D">
        <w:rPr>
          <w:rFonts w:asciiTheme="majorHAnsi" w:hAnsiTheme="majorHAnsi" w:cstheme="majorHAnsi"/>
          <w:sz w:val="13"/>
        </w:rPr>
        <w:t xml:space="preserve"> hypothesis of </w:t>
      </w:r>
      <w:r w:rsidRPr="00FC576D">
        <w:rPr>
          <w:rFonts w:asciiTheme="majorHAnsi" w:hAnsiTheme="majorHAnsi" w:cstheme="majorHAnsi"/>
          <w:u w:val="single"/>
        </w:rPr>
        <w:t>folk metaethical pluralism</w:t>
      </w:r>
      <w:r w:rsidRPr="00FC576D">
        <w:rPr>
          <w:rFonts w:asciiTheme="majorHAnsi" w:hAnsiTheme="majorHAnsi" w:cstheme="majorHAnsi"/>
          <w:sz w:val="13"/>
        </w:rPr>
        <w:t xml:space="preserve">. Wright et al. (2013) and Wright, </w:t>
      </w:r>
      <w:proofErr w:type="spellStart"/>
      <w:r w:rsidRPr="00FC576D">
        <w:rPr>
          <w:rFonts w:asciiTheme="majorHAnsi" w:hAnsiTheme="majorHAnsi" w:cstheme="majorHAnsi"/>
          <w:sz w:val="13"/>
        </w:rPr>
        <w:t>McWhite</w:t>
      </w:r>
      <w:proofErr w:type="spellEnd"/>
      <w:r w:rsidRPr="00FC576D">
        <w:rPr>
          <w:rFonts w:asciiTheme="majorHAnsi" w:hAnsiTheme="majorHAnsi" w:cstheme="majorHAnsi"/>
          <w:sz w:val="13"/>
        </w:rPr>
        <w:t xml:space="preserve">, and </w:t>
      </w:r>
      <w:proofErr w:type="spellStart"/>
      <w:r w:rsidRPr="00FC576D">
        <w:rPr>
          <w:rFonts w:asciiTheme="majorHAnsi" w:hAnsiTheme="majorHAnsi" w:cstheme="majorHAnsi"/>
          <w:sz w:val="13"/>
        </w:rPr>
        <w:t>Grandjean</w:t>
      </w:r>
      <w:proofErr w:type="spellEnd"/>
      <w:r w:rsidRPr="00FC576D">
        <w:rPr>
          <w:rFonts w:asciiTheme="majorHAnsi" w:hAnsiTheme="majorHAnsi" w:cstheme="majorHAnsi"/>
          <w:sz w:val="13"/>
        </w:rPr>
        <w:t xml:space="preserve"> (2014), for example, replicated Goodwin and Darley's results, using the exact same measures, but letting subjects classify the presented statements as moral and nonmoral themselves. </w:t>
      </w:r>
      <w:r w:rsidRPr="00FF78C2">
        <w:rPr>
          <w:rFonts w:asciiTheme="majorHAnsi" w:hAnsiTheme="majorHAnsi" w:cstheme="majorHAnsi"/>
          <w:highlight w:val="cyan"/>
          <w:u w:val="single"/>
        </w:rPr>
        <w:t>Objectivity ratings for statements</w:t>
      </w:r>
      <w:r w:rsidRPr="00FC576D">
        <w:rPr>
          <w:rFonts w:asciiTheme="majorHAnsi" w:hAnsiTheme="majorHAnsi" w:cstheme="majorHAnsi"/>
          <w:sz w:val="13"/>
        </w:rPr>
        <w:t xml:space="preserve"> that were dominantly self‐classified as moral </w:t>
      </w:r>
      <w:r w:rsidRPr="00FF78C2">
        <w:rPr>
          <w:rStyle w:val="Emphasis"/>
          <w:rFonts w:asciiTheme="majorHAnsi" w:hAnsiTheme="majorHAnsi" w:cstheme="majorHAnsi"/>
          <w:sz w:val="20"/>
          <w:highlight w:val="cyan"/>
        </w:rPr>
        <w:t>varied between</w:t>
      </w:r>
      <w:r w:rsidRPr="00FC576D">
        <w:rPr>
          <w:rStyle w:val="Emphasis"/>
          <w:rFonts w:asciiTheme="majorHAnsi" w:hAnsiTheme="majorHAnsi" w:cstheme="majorHAnsi"/>
          <w:sz w:val="20"/>
        </w:rPr>
        <w:t xml:space="preserve"> as little as </w:t>
      </w:r>
      <w:r w:rsidRPr="00FF78C2">
        <w:rPr>
          <w:rStyle w:val="Emphasis"/>
          <w:rFonts w:asciiTheme="majorHAnsi" w:hAnsiTheme="majorHAnsi" w:cstheme="majorHAnsi"/>
          <w:sz w:val="20"/>
          <w:highlight w:val="cyan"/>
        </w:rPr>
        <w:t>5% and</w:t>
      </w:r>
      <w:r w:rsidRPr="00FC576D">
        <w:rPr>
          <w:rStyle w:val="Emphasis"/>
          <w:rFonts w:asciiTheme="majorHAnsi" w:hAnsiTheme="majorHAnsi" w:cstheme="majorHAnsi"/>
          <w:sz w:val="20"/>
        </w:rPr>
        <w:t xml:space="preserve"> as much as </w:t>
      </w:r>
      <w:r w:rsidRPr="00FF78C2">
        <w:rPr>
          <w:rStyle w:val="Emphasis"/>
          <w:rFonts w:asciiTheme="majorHAnsi" w:hAnsiTheme="majorHAnsi" w:cstheme="majorHAnsi"/>
          <w:sz w:val="20"/>
          <w:highlight w:val="cyan"/>
        </w:rPr>
        <w:t>85%.</w:t>
      </w:r>
      <w:r w:rsidRPr="00FC576D">
        <w:rPr>
          <w:rFonts w:asciiTheme="majorHAnsi" w:hAnsiTheme="majorHAnsi" w:cstheme="majorHAnsi"/>
          <w:sz w:val="13"/>
        </w:rPr>
        <w:t xml:space="preserve"> </w:t>
      </w:r>
      <w:r w:rsidRPr="00FC576D">
        <w:rPr>
          <w:rFonts w:asciiTheme="majorHAnsi" w:hAnsiTheme="majorHAnsi" w:cstheme="majorHAnsi"/>
          <w:u w:val="single"/>
        </w:rPr>
        <w:t>Research based on different measures yielded high proportions of intrapersonal variation as well</w:t>
      </w:r>
      <w:r w:rsidRPr="00FC576D">
        <w:rPr>
          <w:rFonts w:asciiTheme="majorHAnsi" w:hAnsiTheme="majorHAnsi" w:cstheme="majorHAnsi"/>
          <w:sz w:val="13"/>
        </w:rPr>
        <w:t xml:space="preserve"> (e.g., Beebe, 2014; Beebe, </w:t>
      </w:r>
      <w:proofErr w:type="spellStart"/>
      <w:r w:rsidRPr="00FC576D">
        <w:rPr>
          <w:rFonts w:asciiTheme="majorHAnsi" w:hAnsiTheme="majorHAnsi" w:cstheme="majorHAnsi"/>
          <w:sz w:val="13"/>
        </w:rPr>
        <w:t>Qiaoan</w:t>
      </w:r>
      <w:proofErr w:type="spellEnd"/>
      <w:r w:rsidRPr="00FC576D">
        <w:rPr>
          <w:rFonts w:asciiTheme="majorHAnsi" w:hAnsiTheme="majorHAnsi" w:cstheme="majorHAnsi"/>
          <w:sz w:val="13"/>
        </w:rPr>
        <w:t xml:space="preserve">, Wysocki, &amp; </w:t>
      </w:r>
      <w:proofErr w:type="spellStart"/>
      <w:r w:rsidRPr="00FC576D">
        <w:rPr>
          <w:rFonts w:asciiTheme="majorHAnsi" w:hAnsiTheme="majorHAnsi" w:cstheme="majorHAnsi"/>
          <w:sz w:val="13"/>
        </w:rPr>
        <w:t>Endara</w:t>
      </w:r>
      <w:proofErr w:type="spellEnd"/>
      <w:r w:rsidRPr="00FC576D">
        <w:rPr>
          <w:rFonts w:asciiTheme="majorHAnsi" w:hAnsiTheme="majorHAnsi" w:cstheme="majorHAnsi"/>
          <w:sz w:val="13"/>
        </w:rPr>
        <w:t xml:space="preserve">, 2015; Beebe &amp; </w:t>
      </w:r>
      <w:proofErr w:type="spellStart"/>
      <w:r w:rsidRPr="00FC576D">
        <w:rPr>
          <w:rFonts w:asciiTheme="majorHAnsi" w:hAnsiTheme="majorHAnsi" w:cstheme="majorHAnsi"/>
          <w:sz w:val="13"/>
        </w:rPr>
        <w:t>Sackris</w:t>
      </w:r>
      <w:proofErr w:type="spellEnd"/>
      <w:r w:rsidRPr="00FC576D">
        <w:rPr>
          <w:rFonts w:asciiTheme="majorHAnsi" w:hAnsiTheme="majorHAnsi" w:cstheme="majorHAnsi"/>
          <w:sz w:val="13"/>
        </w:rPr>
        <w:t xml:space="preserve">, 2016; Fisher, </w:t>
      </w:r>
      <w:proofErr w:type="spellStart"/>
      <w:r w:rsidRPr="00FC576D">
        <w:rPr>
          <w:rFonts w:asciiTheme="majorHAnsi" w:hAnsiTheme="majorHAnsi" w:cstheme="majorHAnsi"/>
          <w:sz w:val="13"/>
        </w:rPr>
        <w:t>Knobe</w:t>
      </w:r>
      <w:proofErr w:type="spellEnd"/>
      <w:r w:rsidRPr="00FC576D">
        <w:rPr>
          <w:rFonts w:asciiTheme="majorHAnsi" w:hAnsiTheme="majorHAnsi" w:cstheme="majorHAnsi"/>
          <w:sz w:val="13"/>
        </w:rPr>
        <w:t xml:space="preserve">, Strickland, &amp; Keil, 2017; Goodwin &amp; Darley, 2012; </w:t>
      </w:r>
      <w:proofErr w:type="spellStart"/>
      <w:r w:rsidRPr="00FC576D">
        <w:rPr>
          <w:rFonts w:asciiTheme="majorHAnsi" w:hAnsiTheme="majorHAnsi" w:cstheme="majorHAnsi"/>
          <w:sz w:val="13"/>
        </w:rPr>
        <w:t>Heiphetz</w:t>
      </w:r>
      <w:proofErr w:type="spellEnd"/>
      <w:r w:rsidRPr="00FC576D">
        <w:rPr>
          <w:rFonts w:asciiTheme="majorHAnsi" w:hAnsiTheme="majorHAnsi" w:cstheme="majorHAnsi"/>
          <w:sz w:val="13"/>
        </w:rPr>
        <w:t xml:space="preserve"> &amp; Young, 2017; Wright, 2018; </w:t>
      </w:r>
      <w:proofErr w:type="spellStart"/>
      <w:r w:rsidRPr="00FC576D">
        <w:rPr>
          <w:rFonts w:asciiTheme="majorHAnsi" w:hAnsiTheme="majorHAnsi" w:cstheme="majorHAnsi"/>
          <w:sz w:val="13"/>
        </w:rPr>
        <w:t>Zijlstra</w:t>
      </w:r>
      <w:proofErr w:type="spellEnd"/>
      <w:r w:rsidRPr="00FC576D">
        <w:rPr>
          <w:rFonts w:asciiTheme="majorHAnsi" w:hAnsiTheme="majorHAnsi" w:cstheme="majorHAnsi"/>
          <w:sz w:val="13"/>
        </w:rPr>
        <w:t>, forthcoming.</w:t>
      </w:r>
    </w:p>
    <w:p w14:paraId="196D07D3" w14:textId="77777777" w:rsidR="008A6483" w:rsidRPr="00411818" w:rsidRDefault="008A6483" w:rsidP="008A6483">
      <w:pPr>
        <w:pStyle w:val="Heading4"/>
        <w:rPr>
          <w:rFonts w:cs="Calibri"/>
        </w:rPr>
      </w:pPr>
      <w:r w:rsidRPr="00411818">
        <w:rPr>
          <w:rFonts w:cs="Calibri"/>
          <w:u w:val="single"/>
        </w:rPr>
        <w:t>Meaning</w:t>
      </w:r>
      <w:r w:rsidRPr="00411818">
        <w:rPr>
          <w:rFonts w:cs="Calibri"/>
        </w:rPr>
        <w:t xml:space="preserve"> only makes sense within a </w:t>
      </w:r>
      <w:r w:rsidRPr="00411818">
        <w:rPr>
          <w:rFonts w:cs="Calibri"/>
          <w:u w:val="single"/>
        </w:rPr>
        <w:t>frame of reference</w:t>
      </w:r>
      <w:r w:rsidRPr="00411818">
        <w:rPr>
          <w:rFonts w:cs="Calibri"/>
        </w:rPr>
        <w:t xml:space="preserve"> that isolates the practical difference that it makes in action.</w:t>
      </w:r>
      <w:r w:rsidRPr="00411818">
        <w:rPr>
          <w:rFonts w:cs="Calibri"/>
        </w:rPr>
        <w:br/>
        <w:t>Pierce</w:t>
      </w:r>
      <w:r>
        <w:rPr>
          <w:rFonts w:cs="Calibri"/>
        </w:rPr>
        <w:t xml:space="preserve"> 1</w:t>
      </w:r>
      <w:r w:rsidRPr="00411818">
        <w:rPr>
          <w:rFonts w:cs="Calibri"/>
        </w:rPr>
        <w:br/>
      </w:r>
      <w:r w:rsidRPr="00411818">
        <w:rPr>
          <w:rFonts w:cs="Calibri"/>
          <w:b w:val="0"/>
          <w:sz w:val="18"/>
        </w:rPr>
        <w:t xml:space="preserve">“How to Make Our Ideas Clear” Charles S. Peirce Popular Science Monthly 12 (January 1878), 286-302. Charles Sanders Peirce was an American philosopher, logician, mathematician, and scientist who is sometimes known as "the father of pragmatism” Dulles AS </w:t>
      </w:r>
    </w:p>
    <w:p w14:paraId="06D1F628" w14:textId="77777777" w:rsidR="008A6483" w:rsidRPr="00411818" w:rsidRDefault="008A6483" w:rsidP="008A6483">
      <w:pPr>
        <w:rPr>
          <w:sz w:val="14"/>
        </w:rPr>
      </w:pPr>
      <w:r w:rsidRPr="00411818">
        <w:rPr>
          <w:sz w:val="14"/>
          <w:szCs w:val="26"/>
        </w:rPr>
        <w:t xml:space="preserve">Let us illustrate this rule by some examples; and, to begin with the simplest one possible, let us ask </w:t>
      </w:r>
      <w:r w:rsidRPr="00EC0753">
        <w:rPr>
          <w:b/>
          <w:bCs/>
          <w:sz w:val="26"/>
          <w:szCs w:val="26"/>
          <w:highlight w:val="cyan"/>
          <w:u w:val="single"/>
        </w:rPr>
        <w:t>what</w:t>
      </w:r>
      <w:r w:rsidRPr="00EC0753">
        <w:rPr>
          <w:sz w:val="14"/>
          <w:szCs w:val="26"/>
          <w:highlight w:val="cyan"/>
        </w:rPr>
        <w:t xml:space="preserve"> </w:t>
      </w:r>
      <w:r w:rsidRPr="00EC0753">
        <w:rPr>
          <w:rStyle w:val="StyleUnderline"/>
          <w:szCs w:val="26"/>
          <w:highlight w:val="cyan"/>
        </w:rPr>
        <w:t>we mean by calling a thing hard</w:t>
      </w:r>
      <w:r w:rsidRPr="00411818">
        <w:rPr>
          <w:sz w:val="14"/>
          <w:szCs w:val="26"/>
        </w:rPr>
        <w:t xml:space="preserve">. Evidently </w:t>
      </w:r>
      <w:r w:rsidRPr="00411818">
        <w:rPr>
          <w:rStyle w:val="StyleUnderline"/>
          <w:szCs w:val="26"/>
        </w:rPr>
        <w:t>that</w:t>
      </w:r>
      <w:r w:rsidRPr="00411818">
        <w:rPr>
          <w:b/>
          <w:sz w:val="26"/>
          <w:szCs w:val="26"/>
          <w:u w:val="single"/>
        </w:rPr>
        <w:t xml:space="preserve"> </w:t>
      </w:r>
      <w:r w:rsidRPr="00411818">
        <w:rPr>
          <w:rStyle w:val="StyleUnderline"/>
          <w:szCs w:val="26"/>
        </w:rPr>
        <w:t>it</w:t>
      </w:r>
      <w:r w:rsidRPr="00411818">
        <w:rPr>
          <w:b/>
          <w:sz w:val="26"/>
          <w:szCs w:val="26"/>
          <w:u w:val="single"/>
        </w:rPr>
        <w:t xml:space="preserve"> </w:t>
      </w:r>
      <w:r w:rsidRPr="00411818">
        <w:rPr>
          <w:rStyle w:val="StyleUnderline"/>
          <w:szCs w:val="26"/>
        </w:rPr>
        <w:t>will</w:t>
      </w:r>
      <w:r w:rsidRPr="00411818">
        <w:rPr>
          <w:b/>
          <w:sz w:val="26"/>
          <w:szCs w:val="26"/>
          <w:u w:val="single"/>
        </w:rPr>
        <w:t xml:space="preserve"> </w:t>
      </w:r>
      <w:r w:rsidRPr="00411818">
        <w:rPr>
          <w:rStyle w:val="StyleUnderline"/>
          <w:szCs w:val="26"/>
        </w:rPr>
        <w:t>not</w:t>
      </w:r>
      <w:r w:rsidRPr="00411818">
        <w:rPr>
          <w:b/>
          <w:sz w:val="26"/>
          <w:szCs w:val="26"/>
          <w:u w:val="single"/>
        </w:rPr>
        <w:t xml:space="preserve"> </w:t>
      </w:r>
      <w:r w:rsidRPr="00411818">
        <w:rPr>
          <w:rStyle w:val="StyleUnderline"/>
          <w:szCs w:val="26"/>
        </w:rPr>
        <w:t>be scratched by many other substances</w:t>
      </w:r>
      <w:r w:rsidRPr="00EC0753">
        <w:rPr>
          <w:b/>
          <w:sz w:val="26"/>
          <w:szCs w:val="26"/>
          <w:highlight w:val="cyan"/>
          <w:u w:val="single"/>
        </w:rPr>
        <w:t xml:space="preserve">. </w:t>
      </w:r>
      <w:r w:rsidRPr="00EC0753">
        <w:rPr>
          <w:rStyle w:val="StyleUnderline"/>
          <w:szCs w:val="26"/>
          <w:highlight w:val="cyan"/>
        </w:rPr>
        <w:t>The</w:t>
      </w:r>
      <w:r w:rsidRPr="00411818">
        <w:rPr>
          <w:sz w:val="14"/>
          <w:szCs w:val="26"/>
        </w:rPr>
        <w:t xml:space="preserve"> whole </w:t>
      </w:r>
      <w:r w:rsidRPr="00EC0753">
        <w:rPr>
          <w:rStyle w:val="StyleUnderline"/>
          <w:szCs w:val="26"/>
          <w:highlight w:val="cyan"/>
        </w:rPr>
        <w:t>conception</w:t>
      </w:r>
      <w:r w:rsidRPr="00EC0753">
        <w:rPr>
          <w:b/>
          <w:sz w:val="26"/>
          <w:szCs w:val="26"/>
          <w:highlight w:val="cyan"/>
          <w:u w:val="single"/>
        </w:rPr>
        <w:t xml:space="preserve"> </w:t>
      </w:r>
      <w:r w:rsidRPr="00EC0753">
        <w:rPr>
          <w:rStyle w:val="StyleUnderline"/>
          <w:szCs w:val="26"/>
          <w:highlight w:val="cyan"/>
        </w:rPr>
        <w:t>of</w:t>
      </w:r>
      <w:r w:rsidRPr="00EC0753">
        <w:rPr>
          <w:b/>
          <w:sz w:val="26"/>
          <w:szCs w:val="26"/>
          <w:highlight w:val="cyan"/>
          <w:u w:val="single"/>
        </w:rPr>
        <w:t xml:space="preserve"> </w:t>
      </w:r>
      <w:r w:rsidRPr="00EC0753">
        <w:rPr>
          <w:rStyle w:val="StyleUnderline"/>
          <w:szCs w:val="26"/>
          <w:highlight w:val="cyan"/>
        </w:rPr>
        <w:t>this</w:t>
      </w:r>
      <w:r w:rsidRPr="00EC0753">
        <w:rPr>
          <w:b/>
          <w:sz w:val="26"/>
          <w:szCs w:val="26"/>
          <w:highlight w:val="cyan"/>
          <w:u w:val="single"/>
        </w:rPr>
        <w:t xml:space="preserve"> </w:t>
      </w:r>
      <w:r w:rsidRPr="00EC0753">
        <w:rPr>
          <w:rStyle w:val="StyleUnderline"/>
          <w:szCs w:val="26"/>
          <w:highlight w:val="cyan"/>
        </w:rPr>
        <w:t>quality</w:t>
      </w:r>
      <w:r w:rsidRPr="00411818">
        <w:rPr>
          <w:sz w:val="14"/>
          <w:szCs w:val="26"/>
        </w:rPr>
        <w:t xml:space="preserve">, as of every other, </w:t>
      </w:r>
      <w:r w:rsidRPr="00EC0753">
        <w:rPr>
          <w:rStyle w:val="StyleUnderline"/>
          <w:szCs w:val="26"/>
          <w:highlight w:val="cyan"/>
        </w:rPr>
        <w:t>lies</w:t>
      </w:r>
      <w:r w:rsidRPr="00EC0753">
        <w:rPr>
          <w:b/>
          <w:sz w:val="26"/>
          <w:szCs w:val="26"/>
          <w:highlight w:val="cyan"/>
          <w:u w:val="single"/>
        </w:rPr>
        <w:t xml:space="preserve"> </w:t>
      </w:r>
      <w:r w:rsidRPr="00EC0753">
        <w:rPr>
          <w:rStyle w:val="StyleUnderline"/>
          <w:szCs w:val="26"/>
          <w:highlight w:val="cyan"/>
        </w:rPr>
        <w:t>in</w:t>
      </w:r>
      <w:r w:rsidRPr="00EC0753">
        <w:rPr>
          <w:b/>
          <w:sz w:val="26"/>
          <w:szCs w:val="26"/>
          <w:highlight w:val="cyan"/>
          <w:u w:val="single"/>
        </w:rPr>
        <w:t xml:space="preserve"> </w:t>
      </w:r>
      <w:r w:rsidRPr="00EC0753">
        <w:rPr>
          <w:rStyle w:val="StyleUnderline"/>
          <w:szCs w:val="26"/>
          <w:highlight w:val="cyan"/>
        </w:rPr>
        <w:t>its</w:t>
      </w:r>
      <w:r w:rsidRPr="00EC0753">
        <w:rPr>
          <w:b/>
          <w:sz w:val="26"/>
          <w:szCs w:val="26"/>
          <w:highlight w:val="cyan"/>
          <w:u w:val="single"/>
        </w:rPr>
        <w:t xml:space="preserve"> </w:t>
      </w:r>
      <w:r w:rsidRPr="00EC0753">
        <w:rPr>
          <w:rStyle w:val="StyleUnderline"/>
          <w:szCs w:val="26"/>
          <w:highlight w:val="cyan"/>
        </w:rPr>
        <w:t>conceived</w:t>
      </w:r>
      <w:r w:rsidRPr="00EC0753">
        <w:rPr>
          <w:b/>
          <w:sz w:val="26"/>
          <w:szCs w:val="26"/>
          <w:highlight w:val="cyan"/>
          <w:u w:val="single"/>
        </w:rPr>
        <w:t xml:space="preserve"> </w:t>
      </w:r>
      <w:r w:rsidRPr="00EC0753">
        <w:rPr>
          <w:rStyle w:val="StyleUnderline"/>
          <w:szCs w:val="26"/>
          <w:highlight w:val="cyan"/>
        </w:rPr>
        <w:t>effects</w:t>
      </w:r>
      <w:r w:rsidRPr="00EC0753">
        <w:rPr>
          <w:b/>
          <w:sz w:val="26"/>
          <w:szCs w:val="26"/>
          <w:highlight w:val="cyan"/>
          <w:u w:val="single"/>
        </w:rPr>
        <w:t>.</w:t>
      </w:r>
      <w:r w:rsidRPr="00411818">
        <w:rPr>
          <w:b/>
          <w:sz w:val="14"/>
          <w:szCs w:val="26"/>
        </w:rPr>
        <w:t xml:space="preserve"> </w:t>
      </w:r>
      <w:r w:rsidRPr="00EC0753">
        <w:rPr>
          <w:rStyle w:val="StyleUnderline"/>
          <w:szCs w:val="26"/>
          <w:highlight w:val="cyan"/>
        </w:rPr>
        <w:t>There</w:t>
      </w:r>
      <w:r w:rsidRPr="00EC0753">
        <w:rPr>
          <w:b/>
          <w:sz w:val="26"/>
          <w:szCs w:val="26"/>
          <w:highlight w:val="cyan"/>
          <w:u w:val="single"/>
        </w:rPr>
        <w:t xml:space="preserve"> </w:t>
      </w:r>
      <w:r w:rsidRPr="00EC0753">
        <w:rPr>
          <w:rStyle w:val="StyleUnderline"/>
          <w:szCs w:val="26"/>
          <w:highlight w:val="cyan"/>
        </w:rPr>
        <w:t>is</w:t>
      </w:r>
      <w:r w:rsidRPr="00411818">
        <w:rPr>
          <w:b/>
          <w:sz w:val="14"/>
          <w:szCs w:val="26"/>
        </w:rPr>
        <w:t xml:space="preserve"> </w:t>
      </w:r>
      <w:r w:rsidRPr="00411818">
        <w:rPr>
          <w:sz w:val="14"/>
          <w:szCs w:val="26"/>
        </w:rPr>
        <w:t xml:space="preserve">absolutely </w:t>
      </w:r>
      <w:r w:rsidRPr="00EC0753">
        <w:rPr>
          <w:rStyle w:val="StyleUnderline"/>
          <w:szCs w:val="26"/>
          <w:highlight w:val="cyan"/>
        </w:rPr>
        <w:t>no</w:t>
      </w:r>
      <w:r w:rsidRPr="00EC0753">
        <w:rPr>
          <w:b/>
          <w:sz w:val="26"/>
          <w:szCs w:val="26"/>
          <w:highlight w:val="cyan"/>
          <w:u w:val="single"/>
        </w:rPr>
        <w:t xml:space="preserve"> </w:t>
      </w:r>
      <w:r w:rsidRPr="00EC0753">
        <w:rPr>
          <w:rStyle w:val="StyleUnderline"/>
          <w:szCs w:val="26"/>
          <w:highlight w:val="cyan"/>
        </w:rPr>
        <w:t>difference</w:t>
      </w:r>
      <w:r w:rsidRPr="00EC0753">
        <w:rPr>
          <w:b/>
          <w:sz w:val="26"/>
          <w:szCs w:val="26"/>
          <w:highlight w:val="cyan"/>
          <w:u w:val="single"/>
        </w:rPr>
        <w:t xml:space="preserve"> </w:t>
      </w:r>
      <w:r w:rsidRPr="00EC0753">
        <w:rPr>
          <w:rStyle w:val="StyleUnderline"/>
          <w:szCs w:val="26"/>
          <w:highlight w:val="cyan"/>
        </w:rPr>
        <w:t>between a hard thing and a soft thing so</w:t>
      </w:r>
      <w:r w:rsidRPr="00EC0753">
        <w:rPr>
          <w:b/>
          <w:sz w:val="26"/>
          <w:szCs w:val="26"/>
          <w:highlight w:val="cyan"/>
          <w:u w:val="single"/>
        </w:rPr>
        <w:t xml:space="preserve"> </w:t>
      </w:r>
      <w:r w:rsidRPr="00EC0753">
        <w:rPr>
          <w:rStyle w:val="StyleUnderline"/>
          <w:szCs w:val="26"/>
          <w:highlight w:val="cyan"/>
        </w:rPr>
        <w:t>long</w:t>
      </w:r>
      <w:r w:rsidRPr="00EC0753">
        <w:rPr>
          <w:b/>
          <w:sz w:val="26"/>
          <w:szCs w:val="26"/>
          <w:highlight w:val="cyan"/>
          <w:u w:val="single"/>
        </w:rPr>
        <w:t xml:space="preserve"> </w:t>
      </w:r>
      <w:r w:rsidRPr="00EC0753">
        <w:rPr>
          <w:rStyle w:val="StyleUnderline"/>
          <w:szCs w:val="26"/>
          <w:highlight w:val="cyan"/>
        </w:rPr>
        <w:t>as they are not brought to</w:t>
      </w:r>
      <w:r w:rsidRPr="00411818">
        <w:rPr>
          <w:b/>
          <w:sz w:val="14"/>
          <w:szCs w:val="26"/>
        </w:rPr>
        <w:t xml:space="preserve"> </w:t>
      </w:r>
      <w:r w:rsidRPr="00411818">
        <w:rPr>
          <w:sz w:val="14"/>
          <w:szCs w:val="26"/>
        </w:rPr>
        <w:t xml:space="preserve">the </w:t>
      </w:r>
      <w:r w:rsidRPr="00EC0753">
        <w:rPr>
          <w:rStyle w:val="StyleUnderline"/>
          <w:szCs w:val="26"/>
          <w:highlight w:val="cyan"/>
        </w:rPr>
        <w:t>test</w:t>
      </w:r>
      <w:r w:rsidRPr="00411818">
        <w:rPr>
          <w:sz w:val="14"/>
          <w:szCs w:val="26"/>
        </w:rPr>
        <w:t xml:space="preserve">. </w:t>
      </w:r>
      <w:r w:rsidRPr="00411818">
        <w:rPr>
          <w:rStyle w:val="StyleUnderline"/>
          <w:szCs w:val="26"/>
        </w:rPr>
        <w:t>Suppose</w:t>
      </w:r>
      <w:r w:rsidRPr="00411818">
        <w:rPr>
          <w:b/>
          <w:sz w:val="26"/>
          <w:szCs w:val="26"/>
          <w:u w:val="single"/>
        </w:rPr>
        <w:t xml:space="preserve">, then, </w:t>
      </w:r>
      <w:r w:rsidRPr="00411818">
        <w:rPr>
          <w:rStyle w:val="StyleUnderline"/>
          <w:szCs w:val="26"/>
        </w:rPr>
        <w:t>that</w:t>
      </w:r>
      <w:r w:rsidRPr="00411818">
        <w:rPr>
          <w:b/>
          <w:sz w:val="26"/>
          <w:szCs w:val="26"/>
          <w:u w:val="single"/>
        </w:rPr>
        <w:t xml:space="preserve"> a </w:t>
      </w:r>
      <w:r w:rsidRPr="00411818">
        <w:rPr>
          <w:rStyle w:val="StyleUnderline"/>
          <w:szCs w:val="26"/>
        </w:rPr>
        <w:t>diamond</w:t>
      </w:r>
      <w:r w:rsidRPr="00411818">
        <w:rPr>
          <w:b/>
          <w:sz w:val="26"/>
          <w:szCs w:val="26"/>
          <w:u w:val="single"/>
        </w:rPr>
        <w:t xml:space="preserve"> </w:t>
      </w:r>
      <w:r w:rsidRPr="00411818">
        <w:rPr>
          <w:rStyle w:val="StyleUnderline"/>
          <w:szCs w:val="26"/>
        </w:rPr>
        <w:t>could</w:t>
      </w:r>
      <w:r w:rsidRPr="00411818">
        <w:rPr>
          <w:b/>
          <w:sz w:val="26"/>
          <w:szCs w:val="26"/>
          <w:u w:val="single"/>
        </w:rPr>
        <w:t xml:space="preserve"> </w:t>
      </w:r>
      <w:r w:rsidRPr="00411818">
        <w:rPr>
          <w:rStyle w:val="StyleUnderline"/>
          <w:szCs w:val="26"/>
        </w:rPr>
        <w:t>be</w:t>
      </w:r>
      <w:r w:rsidRPr="00411818">
        <w:rPr>
          <w:b/>
          <w:sz w:val="26"/>
          <w:szCs w:val="26"/>
          <w:u w:val="single"/>
        </w:rPr>
        <w:t xml:space="preserve"> </w:t>
      </w:r>
      <w:r w:rsidRPr="00411818">
        <w:rPr>
          <w:rStyle w:val="StyleUnderline"/>
          <w:szCs w:val="26"/>
        </w:rPr>
        <w:t>crystallized</w:t>
      </w:r>
      <w:r w:rsidRPr="00411818">
        <w:rPr>
          <w:b/>
          <w:sz w:val="26"/>
          <w:szCs w:val="26"/>
          <w:u w:val="single"/>
        </w:rPr>
        <w:t xml:space="preserve"> </w:t>
      </w:r>
      <w:r w:rsidRPr="00411818">
        <w:rPr>
          <w:rStyle w:val="StyleUnderline"/>
          <w:szCs w:val="26"/>
        </w:rPr>
        <w:t>in</w:t>
      </w:r>
      <w:r w:rsidRPr="00411818">
        <w:rPr>
          <w:b/>
          <w:sz w:val="26"/>
          <w:szCs w:val="26"/>
          <w:u w:val="single"/>
        </w:rPr>
        <w:t xml:space="preserve"> the midst of a cushion of </w:t>
      </w:r>
      <w:r w:rsidRPr="00411818">
        <w:rPr>
          <w:rStyle w:val="StyleUnderline"/>
          <w:szCs w:val="26"/>
        </w:rPr>
        <w:t>soft</w:t>
      </w:r>
      <w:r w:rsidRPr="00411818">
        <w:rPr>
          <w:b/>
          <w:sz w:val="26"/>
          <w:szCs w:val="26"/>
          <w:u w:val="single"/>
        </w:rPr>
        <w:t xml:space="preserve"> </w:t>
      </w:r>
      <w:proofErr w:type="gramStart"/>
      <w:r w:rsidRPr="00411818">
        <w:rPr>
          <w:rStyle w:val="StyleUnderline"/>
          <w:szCs w:val="26"/>
        </w:rPr>
        <w:t>cotton</w:t>
      </w:r>
      <w:r w:rsidRPr="00411818">
        <w:rPr>
          <w:b/>
          <w:sz w:val="26"/>
          <w:szCs w:val="26"/>
          <w:u w:val="single"/>
        </w:rPr>
        <w:t>, and</w:t>
      </w:r>
      <w:proofErr w:type="gramEnd"/>
      <w:r w:rsidRPr="00411818">
        <w:rPr>
          <w:b/>
          <w:sz w:val="26"/>
          <w:szCs w:val="26"/>
          <w:u w:val="single"/>
        </w:rPr>
        <w:t xml:space="preserve"> should remain there until it was finally burned up. </w:t>
      </w:r>
      <w:r w:rsidRPr="00411818">
        <w:rPr>
          <w:rStyle w:val="StyleUnderline"/>
          <w:szCs w:val="26"/>
        </w:rPr>
        <w:t>Would</w:t>
      </w:r>
      <w:r w:rsidRPr="00411818">
        <w:rPr>
          <w:b/>
          <w:sz w:val="26"/>
          <w:szCs w:val="26"/>
          <w:u w:val="single"/>
        </w:rPr>
        <w:t xml:space="preserve"> </w:t>
      </w:r>
      <w:r w:rsidRPr="00411818">
        <w:rPr>
          <w:rStyle w:val="StyleUnderline"/>
          <w:szCs w:val="26"/>
        </w:rPr>
        <w:t>it</w:t>
      </w:r>
      <w:r w:rsidRPr="00411818">
        <w:rPr>
          <w:b/>
          <w:sz w:val="26"/>
          <w:szCs w:val="26"/>
          <w:u w:val="single"/>
        </w:rPr>
        <w:t xml:space="preserve"> </w:t>
      </w:r>
      <w:r w:rsidRPr="00411818">
        <w:rPr>
          <w:rStyle w:val="StyleUnderline"/>
          <w:szCs w:val="26"/>
        </w:rPr>
        <w:t>be</w:t>
      </w:r>
      <w:r w:rsidRPr="00411818">
        <w:rPr>
          <w:b/>
          <w:sz w:val="26"/>
          <w:szCs w:val="26"/>
          <w:u w:val="single"/>
        </w:rPr>
        <w:t xml:space="preserve"> </w:t>
      </w:r>
      <w:r w:rsidRPr="00411818">
        <w:rPr>
          <w:rStyle w:val="StyleUnderline"/>
          <w:szCs w:val="26"/>
        </w:rPr>
        <w:t>false</w:t>
      </w:r>
      <w:r w:rsidRPr="00411818">
        <w:rPr>
          <w:b/>
          <w:sz w:val="26"/>
          <w:szCs w:val="26"/>
          <w:u w:val="single"/>
        </w:rPr>
        <w:t xml:space="preserve"> </w:t>
      </w:r>
      <w:r w:rsidRPr="00411818">
        <w:rPr>
          <w:rStyle w:val="StyleUnderline"/>
          <w:szCs w:val="26"/>
        </w:rPr>
        <w:t>to</w:t>
      </w:r>
      <w:r w:rsidRPr="00411818">
        <w:rPr>
          <w:b/>
          <w:sz w:val="26"/>
          <w:szCs w:val="26"/>
          <w:u w:val="single"/>
        </w:rPr>
        <w:t xml:space="preserve"> </w:t>
      </w:r>
      <w:r w:rsidRPr="00411818">
        <w:rPr>
          <w:rStyle w:val="StyleUnderline"/>
          <w:szCs w:val="26"/>
        </w:rPr>
        <w:t>say</w:t>
      </w:r>
      <w:r w:rsidRPr="00411818">
        <w:rPr>
          <w:b/>
          <w:sz w:val="26"/>
          <w:szCs w:val="26"/>
          <w:u w:val="single"/>
        </w:rPr>
        <w:t xml:space="preserve"> that </w:t>
      </w:r>
      <w:r w:rsidRPr="00411818">
        <w:rPr>
          <w:rStyle w:val="StyleUnderline"/>
          <w:szCs w:val="26"/>
        </w:rPr>
        <w:t>that</w:t>
      </w:r>
      <w:r w:rsidRPr="00411818">
        <w:rPr>
          <w:b/>
          <w:sz w:val="26"/>
          <w:szCs w:val="26"/>
          <w:u w:val="single"/>
        </w:rPr>
        <w:t xml:space="preserve"> </w:t>
      </w:r>
      <w:r w:rsidRPr="00411818">
        <w:rPr>
          <w:rStyle w:val="StyleUnderline"/>
          <w:szCs w:val="26"/>
        </w:rPr>
        <w:t>diamond</w:t>
      </w:r>
      <w:r w:rsidRPr="00411818">
        <w:rPr>
          <w:b/>
          <w:sz w:val="26"/>
          <w:szCs w:val="26"/>
          <w:u w:val="single"/>
        </w:rPr>
        <w:t xml:space="preserve"> </w:t>
      </w:r>
      <w:r w:rsidRPr="00411818">
        <w:rPr>
          <w:rStyle w:val="StyleUnderline"/>
          <w:szCs w:val="26"/>
        </w:rPr>
        <w:t>was</w:t>
      </w:r>
      <w:r w:rsidRPr="00411818">
        <w:rPr>
          <w:b/>
          <w:sz w:val="26"/>
          <w:szCs w:val="26"/>
          <w:u w:val="single"/>
        </w:rPr>
        <w:t xml:space="preserve"> </w:t>
      </w:r>
      <w:r w:rsidRPr="00411818">
        <w:rPr>
          <w:rStyle w:val="StyleUnderline"/>
          <w:szCs w:val="26"/>
        </w:rPr>
        <w:t>soft?</w:t>
      </w:r>
      <w:r w:rsidRPr="00411818">
        <w:rPr>
          <w:sz w:val="14"/>
          <w:szCs w:val="26"/>
        </w:rPr>
        <w:t xml:space="preserve"> This seems a foolish question, and would be so, in fact, except in the realm of logic. There such questions are often of the greatest utility as serving to bring logical principles into sharper relief than real discussions ever could. In studying </w:t>
      </w:r>
      <w:proofErr w:type="gramStart"/>
      <w:r w:rsidRPr="00411818">
        <w:rPr>
          <w:sz w:val="14"/>
          <w:szCs w:val="26"/>
        </w:rPr>
        <w:t>logic</w:t>
      </w:r>
      <w:proofErr w:type="gramEnd"/>
      <w:r w:rsidRPr="00411818">
        <w:rPr>
          <w:sz w:val="14"/>
          <w:szCs w:val="26"/>
        </w:rPr>
        <w:t xml:space="preserve"> we must not put them aside with hasty answers, but must consider them with attentive care, in order to make out the </w:t>
      </w:r>
      <w:proofErr w:type="spellStart"/>
      <w:r w:rsidRPr="00411818">
        <w:rPr>
          <w:sz w:val="14"/>
          <w:szCs w:val="26"/>
        </w:rPr>
        <w:t>principles</w:t>
      </w:r>
      <w:proofErr w:type="spellEnd"/>
      <w:r w:rsidRPr="00411818">
        <w:rPr>
          <w:sz w:val="14"/>
          <w:szCs w:val="26"/>
        </w:rPr>
        <w:t xml:space="preserve"> involved. We may, in the present case, modify our question, and ask what prevents us from saying that all hard bodies remain perfectly soft until they are touched, when their hardness increases with the pressure until they are scratched. Reflection will show that the reply is this: there would be no falsity in such modes of speech. They would involve a modification of our present usage of speech </w:t>
      </w:r>
      <w:proofErr w:type="gramStart"/>
      <w:r w:rsidRPr="00411818">
        <w:rPr>
          <w:sz w:val="14"/>
          <w:szCs w:val="26"/>
        </w:rPr>
        <w:t>with regard to</w:t>
      </w:r>
      <w:proofErr w:type="gramEnd"/>
      <w:r w:rsidRPr="00411818">
        <w:rPr>
          <w:sz w:val="14"/>
          <w:szCs w:val="26"/>
        </w:rPr>
        <w:t xml:space="preserve"> the words hard and soft, but not of their meanings. For they represent no fact to be different from what it is; only they involve arrangements of facts which would be exceedingly maladroit. This leads us to remark that the question of </w:t>
      </w:r>
      <w:r w:rsidRPr="00EC0753">
        <w:rPr>
          <w:rStyle w:val="StyleUnderline"/>
          <w:szCs w:val="26"/>
          <w:highlight w:val="cyan"/>
        </w:rPr>
        <w:t>what</w:t>
      </w:r>
      <w:r w:rsidRPr="00EC0753">
        <w:rPr>
          <w:b/>
          <w:sz w:val="26"/>
          <w:szCs w:val="26"/>
          <w:highlight w:val="cyan"/>
          <w:u w:val="single"/>
        </w:rPr>
        <w:t xml:space="preserve"> </w:t>
      </w:r>
      <w:r w:rsidRPr="00EC0753">
        <w:rPr>
          <w:rStyle w:val="StyleUnderline"/>
          <w:szCs w:val="26"/>
          <w:highlight w:val="cyan"/>
        </w:rPr>
        <w:t>would</w:t>
      </w:r>
      <w:r w:rsidRPr="00EC0753">
        <w:rPr>
          <w:b/>
          <w:sz w:val="26"/>
          <w:szCs w:val="26"/>
          <w:highlight w:val="cyan"/>
          <w:u w:val="single"/>
        </w:rPr>
        <w:t xml:space="preserve"> </w:t>
      </w:r>
      <w:r w:rsidRPr="00EC0753">
        <w:rPr>
          <w:rStyle w:val="StyleUnderline"/>
          <w:szCs w:val="26"/>
          <w:highlight w:val="cyan"/>
        </w:rPr>
        <w:t>occur</w:t>
      </w:r>
      <w:r w:rsidRPr="00EC0753">
        <w:rPr>
          <w:b/>
          <w:sz w:val="26"/>
          <w:szCs w:val="26"/>
          <w:highlight w:val="cyan"/>
          <w:u w:val="single"/>
        </w:rPr>
        <w:t xml:space="preserve"> </w:t>
      </w:r>
      <w:r w:rsidRPr="00EC0753">
        <w:rPr>
          <w:rStyle w:val="StyleUnderline"/>
          <w:szCs w:val="26"/>
          <w:highlight w:val="cyan"/>
        </w:rPr>
        <w:t>under</w:t>
      </w:r>
      <w:r w:rsidRPr="00EC0753">
        <w:rPr>
          <w:b/>
          <w:sz w:val="26"/>
          <w:szCs w:val="26"/>
          <w:highlight w:val="cyan"/>
          <w:u w:val="single"/>
        </w:rPr>
        <w:t xml:space="preserve"> </w:t>
      </w:r>
      <w:r w:rsidRPr="00EC0753">
        <w:rPr>
          <w:rStyle w:val="StyleUnderline"/>
          <w:szCs w:val="26"/>
          <w:highlight w:val="cyan"/>
        </w:rPr>
        <w:t>circumstances</w:t>
      </w:r>
      <w:r w:rsidRPr="00EC0753">
        <w:rPr>
          <w:b/>
          <w:sz w:val="26"/>
          <w:szCs w:val="26"/>
          <w:highlight w:val="cyan"/>
          <w:u w:val="single"/>
        </w:rPr>
        <w:t xml:space="preserve"> </w:t>
      </w:r>
      <w:r w:rsidRPr="00EC0753">
        <w:rPr>
          <w:rStyle w:val="StyleUnderline"/>
          <w:szCs w:val="26"/>
          <w:highlight w:val="cyan"/>
        </w:rPr>
        <w:t>which</w:t>
      </w:r>
      <w:r w:rsidRPr="00EC0753">
        <w:rPr>
          <w:b/>
          <w:sz w:val="26"/>
          <w:szCs w:val="26"/>
          <w:highlight w:val="cyan"/>
          <w:u w:val="single"/>
        </w:rPr>
        <w:t xml:space="preserve"> </w:t>
      </w:r>
      <w:r w:rsidRPr="00EC0753">
        <w:rPr>
          <w:rStyle w:val="StyleUnderline"/>
          <w:szCs w:val="26"/>
          <w:highlight w:val="cyan"/>
        </w:rPr>
        <w:t>do not actually arise</w:t>
      </w:r>
      <w:r w:rsidRPr="00EC0753">
        <w:rPr>
          <w:b/>
          <w:sz w:val="26"/>
          <w:szCs w:val="26"/>
          <w:highlight w:val="cyan"/>
          <w:u w:val="single"/>
        </w:rPr>
        <w:t xml:space="preserve"> </w:t>
      </w:r>
      <w:r w:rsidRPr="00EC0753">
        <w:rPr>
          <w:rStyle w:val="StyleUnderline"/>
          <w:szCs w:val="26"/>
          <w:highlight w:val="cyan"/>
        </w:rPr>
        <w:t>is</w:t>
      </w:r>
      <w:r w:rsidRPr="00EC0753">
        <w:rPr>
          <w:b/>
          <w:sz w:val="26"/>
          <w:szCs w:val="26"/>
          <w:highlight w:val="cyan"/>
          <w:u w:val="single"/>
        </w:rPr>
        <w:t xml:space="preserve"> </w:t>
      </w:r>
      <w:r w:rsidRPr="00EC0753">
        <w:rPr>
          <w:rStyle w:val="StyleUnderline"/>
          <w:szCs w:val="26"/>
          <w:highlight w:val="cyan"/>
        </w:rPr>
        <w:t>not</w:t>
      </w:r>
      <w:r w:rsidRPr="00411818">
        <w:rPr>
          <w:sz w:val="14"/>
          <w:szCs w:val="26"/>
        </w:rPr>
        <w:t xml:space="preserve"> a question of</w:t>
      </w:r>
      <w:r w:rsidRPr="00EC0753">
        <w:rPr>
          <w:b/>
          <w:sz w:val="26"/>
          <w:szCs w:val="26"/>
          <w:highlight w:val="cyan"/>
          <w:u w:val="single"/>
        </w:rPr>
        <w:t xml:space="preserve"> </w:t>
      </w:r>
      <w:r w:rsidRPr="00EC0753">
        <w:rPr>
          <w:rStyle w:val="StyleUnderline"/>
          <w:szCs w:val="26"/>
          <w:highlight w:val="cyan"/>
        </w:rPr>
        <w:t>fact</w:t>
      </w:r>
      <w:r w:rsidRPr="00EC0753">
        <w:rPr>
          <w:b/>
          <w:sz w:val="26"/>
          <w:szCs w:val="26"/>
          <w:highlight w:val="cyan"/>
          <w:u w:val="single"/>
        </w:rPr>
        <w:t xml:space="preserve">, </w:t>
      </w:r>
      <w:r w:rsidRPr="00EC0753">
        <w:rPr>
          <w:rStyle w:val="StyleUnderline"/>
          <w:szCs w:val="26"/>
          <w:highlight w:val="cyan"/>
        </w:rPr>
        <w:t>but</w:t>
      </w:r>
      <w:r w:rsidRPr="00EC0753">
        <w:rPr>
          <w:b/>
          <w:sz w:val="26"/>
          <w:szCs w:val="26"/>
          <w:highlight w:val="cyan"/>
          <w:u w:val="single"/>
        </w:rPr>
        <w:t xml:space="preserve"> </w:t>
      </w:r>
      <w:r w:rsidRPr="00EC0753">
        <w:rPr>
          <w:rStyle w:val="StyleUnderline"/>
          <w:szCs w:val="26"/>
          <w:highlight w:val="cyan"/>
        </w:rPr>
        <w:t>only</w:t>
      </w:r>
      <w:r w:rsidRPr="00411818">
        <w:rPr>
          <w:sz w:val="14"/>
          <w:szCs w:val="26"/>
        </w:rPr>
        <w:t xml:space="preserve"> of the most perspicuous </w:t>
      </w:r>
      <w:r w:rsidRPr="00EC0753">
        <w:rPr>
          <w:rStyle w:val="StyleUnderline"/>
          <w:szCs w:val="26"/>
          <w:highlight w:val="cyan"/>
        </w:rPr>
        <w:t>arrangement</w:t>
      </w:r>
      <w:r w:rsidRPr="00411818">
        <w:rPr>
          <w:sz w:val="14"/>
          <w:szCs w:val="26"/>
        </w:rPr>
        <w:t xml:space="preserve"> of them</w:t>
      </w:r>
      <w:r w:rsidRPr="00411818">
        <w:rPr>
          <w:sz w:val="14"/>
        </w:rPr>
        <w:t xml:space="preserve">. For example, the question of free-will and fate in its simplest form, stripped of verbiage, is something like this: I have done something of which I am ashamed; could I, by an effort of the will, have resisted the temptation, and done otherwise? The philosophical reply is, that this is not a question of fact, but only of the arrangement of facts. Arranging them </w:t>
      </w:r>
      <w:proofErr w:type="gramStart"/>
      <w:r w:rsidRPr="00411818">
        <w:rPr>
          <w:sz w:val="14"/>
        </w:rPr>
        <w:t>so as to</w:t>
      </w:r>
      <w:proofErr w:type="gramEnd"/>
      <w:r w:rsidRPr="00411818">
        <w:rPr>
          <w:sz w:val="14"/>
        </w:rPr>
        <w:t xml:space="preserve"> exhibit what is particularly pertinent to my question -- namely, that I ought to blame myself for having done wrong -- it is perfectly true to say that, if I had willed to do otherwise than I did, I should have done otherwise. On the other hand, arranging the facts </w:t>
      </w:r>
      <w:proofErr w:type="gramStart"/>
      <w:r w:rsidRPr="00411818">
        <w:rPr>
          <w:sz w:val="14"/>
        </w:rPr>
        <w:t>so as to</w:t>
      </w:r>
      <w:proofErr w:type="gramEnd"/>
      <w:r w:rsidRPr="00411818">
        <w:rPr>
          <w:sz w:val="14"/>
        </w:rPr>
        <w:t xml:space="preserve"> exhibit another important consideration, it is equally true that, when a temptation has once been allowed to work, it will, if it has a certain force, produce its effect, let me struggle how I may. There is no objection to a contradiction in what would result from a false supposition. The reductio ad absurdum consists in showing that contradictory results would follow from a hypothesis which is consequently judged to be false. Many questions are involved in the free-will discussion, and I am far from desiring to say that both sides are equally right. On the contrary, I am of opinion that one side denies important facts, and that the other does not. But what I do say is, that the above single question was the origin of the whole doubt; that, had it not been for this question, the controversy would never have arisen; and that this question is perfectly solved in the manner which I have indicated.</w:t>
      </w:r>
    </w:p>
    <w:p w14:paraId="3FDD2177" w14:textId="77777777" w:rsidR="008A6483" w:rsidRPr="00411818" w:rsidRDefault="008A6483" w:rsidP="008A6483">
      <w:pPr>
        <w:pStyle w:val="Heading4"/>
        <w:rPr>
          <w:rFonts w:cs="Calibri"/>
          <w:color w:val="000000"/>
          <w:sz w:val="20"/>
          <w:szCs w:val="21"/>
        </w:rPr>
      </w:pPr>
      <w:r w:rsidRPr="00411818">
        <w:rPr>
          <w:rFonts w:cs="Calibri"/>
        </w:rPr>
        <w:t xml:space="preserve">This commits us to </w:t>
      </w:r>
      <w:r w:rsidRPr="00411818">
        <w:rPr>
          <w:rFonts w:cs="Calibri"/>
          <w:u w:val="single"/>
        </w:rPr>
        <w:t>practical deliberation</w:t>
      </w:r>
      <w:r w:rsidRPr="00411818">
        <w:rPr>
          <w:rFonts w:cs="Calibri"/>
        </w:rPr>
        <w:t xml:space="preserve"> as the method of </w:t>
      </w:r>
      <w:r w:rsidRPr="00411818">
        <w:rPr>
          <w:rFonts w:cs="Calibri"/>
          <w:u w:val="single"/>
        </w:rPr>
        <w:t xml:space="preserve">moral inquiry </w:t>
      </w:r>
      <w:r w:rsidRPr="00411818">
        <w:rPr>
          <w:rFonts w:cs="Calibri"/>
        </w:rPr>
        <w:br/>
        <w:t>Serra 1</w:t>
      </w:r>
      <w:r w:rsidRPr="00411818">
        <w:rPr>
          <w:rFonts w:cs="Calibri"/>
        </w:rPr>
        <w:br/>
      </w:r>
      <w:r w:rsidRPr="00411818">
        <w:rPr>
          <w:rFonts w:cs="Calibri"/>
          <w:b w:val="0"/>
          <w:sz w:val="20"/>
        </w:rPr>
        <w:t>Juan Pablo Serra. What Is and What Should Pragmatic Ethics Be? Some Remarks on Recent Scholarship</w:t>
      </w:r>
      <w:r w:rsidRPr="00411818">
        <w:rPr>
          <w:rFonts w:cs="Calibri"/>
          <w:b w:val="0"/>
          <w:i/>
          <w:color w:val="000000"/>
          <w:sz w:val="20"/>
        </w:rPr>
        <w:t xml:space="preserve">. </w:t>
      </w:r>
      <w:r w:rsidRPr="00411818">
        <w:rPr>
          <w:rFonts w:cs="Calibri"/>
          <w:b w:val="0"/>
          <w:color w:val="000000"/>
          <w:sz w:val="20"/>
        </w:rPr>
        <w:t>E</w:t>
      </w:r>
      <w:r w:rsidRPr="00411818">
        <w:rPr>
          <w:rFonts w:cs="Calibri"/>
          <w:b w:val="0"/>
          <w:color w:val="000000"/>
          <w:sz w:val="16"/>
          <w:szCs w:val="21"/>
        </w:rPr>
        <w:t>UROPEAN JOURNAL OF PRAGMATISM AND AMERICAN PHILOSOPHY. 2009. Francisco de Vitoria College, Humanities Department, Faculty member. Dulles AS</w:t>
      </w:r>
    </w:p>
    <w:p w14:paraId="2159B045" w14:textId="77777777" w:rsidR="008A6483" w:rsidRPr="00411818" w:rsidRDefault="008A6483" w:rsidP="008A6483">
      <w:pPr>
        <w:widowControl w:val="0"/>
        <w:autoSpaceDE w:val="0"/>
        <w:autoSpaceDN w:val="0"/>
        <w:adjustRightInd w:val="0"/>
        <w:spacing w:after="240"/>
        <w:rPr>
          <w:sz w:val="10"/>
        </w:rPr>
      </w:pPr>
      <w:r w:rsidRPr="00411818">
        <w:rPr>
          <w:sz w:val="10"/>
          <w:szCs w:val="16"/>
        </w:rPr>
        <w:t xml:space="preserve">This separation of theory and practice runs parallel to another split, namely, that of ethics and morals or, better put, of ethical theory and moral practice. Peirce denies </w:t>
      </w:r>
      <w:r w:rsidRPr="00411818">
        <w:rPr>
          <w:sz w:val="10"/>
          <w:szCs w:val="26"/>
        </w:rPr>
        <w:t xml:space="preserve">that morality is subject to rationality and thinks that </w:t>
      </w:r>
      <w:r w:rsidRPr="00EC0753">
        <w:rPr>
          <w:rStyle w:val="StyleUnderline"/>
          <w:szCs w:val="26"/>
          <w:highlight w:val="cyan"/>
        </w:rPr>
        <w:t>ethics</w:t>
      </w:r>
      <w:r w:rsidRPr="00EC0753">
        <w:rPr>
          <w:b/>
          <w:sz w:val="26"/>
          <w:szCs w:val="26"/>
          <w:highlight w:val="cyan"/>
          <w:u w:val="single"/>
        </w:rPr>
        <w:t xml:space="preserve"> </w:t>
      </w:r>
      <w:r w:rsidRPr="00EC0753">
        <w:rPr>
          <w:rStyle w:val="StyleUnderline"/>
          <w:szCs w:val="26"/>
          <w:highlight w:val="cyan"/>
        </w:rPr>
        <w:t>is</w:t>
      </w:r>
      <w:r w:rsidRPr="00EC0753">
        <w:rPr>
          <w:b/>
          <w:sz w:val="26"/>
          <w:szCs w:val="26"/>
          <w:highlight w:val="cyan"/>
          <w:u w:val="single"/>
        </w:rPr>
        <w:t xml:space="preserve"> </w:t>
      </w:r>
      <w:r w:rsidRPr="00EC0753">
        <w:rPr>
          <w:rStyle w:val="StyleUnderline"/>
          <w:szCs w:val="26"/>
          <w:highlight w:val="cyan"/>
        </w:rPr>
        <w:t>valuable</w:t>
      </w:r>
      <w:r w:rsidRPr="00411818">
        <w:rPr>
          <w:sz w:val="10"/>
          <w:szCs w:val="26"/>
        </w:rPr>
        <w:t xml:space="preserve"> as a science in a broad sense. But he also regards ethics as a science which bears on human conduct only indirectly, </w:t>
      </w:r>
      <w:r w:rsidRPr="00EC0753">
        <w:rPr>
          <w:rStyle w:val="StyleUnderline"/>
          <w:szCs w:val="26"/>
          <w:highlight w:val="cyan"/>
        </w:rPr>
        <w:t>through</w:t>
      </w:r>
      <w:r w:rsidRPr="00411818">
        <w:rPr>
          <w:sz w:val="10"/>
          <w:szCs w:val="26"/>
        </w:rPr>
        <w:t xml:space="preserve"> the </w:t>
      </w:r>
      <w:r w:rsidRPr="00EC0753">
        <w:rPr>
          <w:rStyle w:val="StyleUnderline"/>
          <w:szCs w:val="26"/>
          <w:highlight w:val="cyan"/>
        </w:rPr>
        <w:t>examination</w:t>
      </w:r>
      <w:r w:rsidRPr="00EC0753">
        <w:rPr>
          <w:b/>
          <w:sz w:val="26"/>
          <w:szCs w:val="26"/>
          <w:highlight w:val="cyan"/>
          <w:u w:val="single"/>
        </w:rPr>
        <w:t xml:space="preserve"> </w:t>
      </w:r>
      <w:r w:rsidRPr="00EC0753">
        <w:rPr>
          <w:rStyle w:val="StyleUnderline"/>
          <w:szCs w:val="26"/>
          <w:highlight w:val="cyan"/>
        </w:rPr>
        <w:t>of</w:t>
      </w:r>
      <w:r w:rsidRPr="00EC0753">
        <w:rPr>
          <w:b/>
          <w:sz w:val="26"/>
          <w:szCs w:val="26"/>
          <w:highlight w:val="cyan"/>
          <w:u w:val="single"/>
        </w:rPr>
        <w:t xml:space="preserve"> </w:t>
      </w:r>
      <w:r w:rsidRPr="00EC0753">
        <w:rPr>
          <w:rStyle w:val="StyleUnderline"/>
          <w:szCs w:val="26"/>
          <w:highlight w:val="cyan"/>
        </w:rPr>
        <w:t>past</w:t>
      </w:r>
      <w:r w:rsidRPr="00EC0753">
        <w:rPr>
          <w:b/>
          <w:sz w:val="26"/>
          <w:szCs w:val="26"/>
          <w:highlight w:val="cyan"/>
          <w:u w:val="single"/>
        </w:rPr>
        <w:t xml:space="preserve"> </w:t>
      </w:r>
      <w:r w:rsidRPr="00EC0753">
        <w:rPr>
          <w:rStyle w:val="StyleUnderline"/>
          <w:szCs w:val="26"/>
          <w:highlight w:val="cyan"/>
        </w:rPr>
        <w:t>actions</w:t>
      </w:r>
      <w:r w:rsidRPr="00EC0753">
        <w:rPr>
          <w:b/>
          <w:sz w:val="26"/>
          <w:szCs w:val="26"/>
          <w:highlight w:val="cyan"/>
          <w:u w:val="single"/>
        </w:rPr>
        <w:t xml:space="preserve"> </w:t>
      </w:r>
      <w:r w:rsidRPr="00EC0753">
        <w:rPr>
          <w:rStyle w:val="StyleUnderline"/>
          <w:szCs w:val="26"/>
          <w:highlight w:val="cyan"/>
        </w:rPr>
        <w:t>and</w:t>
      </w:r>
      <w:r w:rsidRPr="00411818">
        <w:rPr>
          <w:sz w:val="10"/>
          <w:szCs w:val="26"/>
        </w:rPr>
        <w:t xml:space="preserve"> the </w:t>
      </w:r>
      <w:r w:rsidRPr="00EC0753">
        <w:rPr>
          <w:rStyle w:val="StyleUnderline"/>
          <w:szCs w:val="26"/>
          <w:highlight w:val="cyan"/>
        </w:rPr>
        <w:t>self-correction</w:t>
      </w:r>
      <w:r w:rsidRPr="00411818">
        <w:rPr>
          <w:sz w:val="10"/>
          <w:szCs w:val="26"/>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EC0753">
        <w:rPr>
          <w:rStyle w:val="StyleUnderline"/>
          <w:szCs w:val="26"/>
          <w:highlight w:val="cyan"/>
        </w:rPr>
        <w:t>moral</w:t>
      </w:r>
      <w:r w:rsidRPr="00EC0753">
        <w:rPr>
          <w:b/>
          <w:sz w:val="26"/>
          <w:szCs w:val="26"/>
          <w:highlight w:val="cyan"/>
          <w:u w:val="single"/>
        </w:rPr>
        <w:t xml:space="preserve"> </w:t>
      </w:r>
      <w:r w:rsidRPr="00EC0753">
        <w:rPr>
          <w:rStyle w:val="StyleUnderline"/>
          <w:szCs w:val="26"/>
          <w:highlight w:val="cyan"/>
        </w:rPr>
        <w:t>inquiry</w:t>
      </w:r>
      <w:r w:rsidRPr="00EC0753">
        <w:rPr>
          <w:b/>
          <w:sz w:val="26"/>
          <w:szCs w:val="26"/>
          <w:highlight w:val="cyan"/>
          <w:u w:val="single"/>
        </w:rPr>
        <w:t xml:space="preserve"> </w:t>
      </w:r>
      <w:r w:rsidRPr="00EC0753">
        <w:rPr>
          <w:rStyle w:val="StyleUnderline"/>
          <w:szCs w:val="26"/>
          <w:highlight w:val="cyan"/>
        </w:rPr>
        <w:t>is</w:t>
      </w:r>
      <w:r w:rsidRPr="00EC0753">
        <w:rPr>
          <w:b/>
          <w:sz w:val="26"/>
          <w:szCs w:val="26"/>
          <w:highlight w:val="cyan"/>
          <w:u w:val="single"/>
        </w:rPr>
        <w:t xml:space="preserve"> </w:t>
      </w:r>
      <w:r w:rsidRPr="00EC0753">
        <w:rPr>
          <w:rStyle w:val="StyleUnderline"/>
          <w:szCs w:val="26"/>
          <w:highlight w:val="cyan"/>
        </w:rPr>
        <w:t>performed</w:t>
      </w:r>
      <w:r w:rsidRPr="00EC0753">
        <w:rPr>
          <w:b/>
          <w:sz w:val="26"/>
          <w:szCs w:val="26"/>
          <w:highlight w:val="cyan"/>
          <w:u w:val="single"/>
        </w:rPr>
        <w:t xml:space="preserve"> </w:t>
      </w:r>
      <w:r w:rsidRPr="00EC0753">
        <w:rPr>
          <w:rStyle w:val="StyleUnderline"/>
          <w:szCs w:val="26"/>
          <w:highlight w:val="cyan"/>
        </w:rPr>
        <w:t>in a deliberative</w:t>
      </w:r>
      <w:r w:rsidRPr="00EC0753">
        <w:rPr>
          <w:b/>
          <w:sz w:val="26"/>
          <w:szCs w:val="26"/>
          <w:highlight w:val="cyan"/>
          <w:u w:val="single"/>
        </w:rPr>
        <w:t xml:space="preserve"> </w:t>
      </w:r>
      <w:r w:rsidRPr="00EC0753">
        <w:rPr>
          <w:rStyle w:val="StyleUnderline"/>
          <w:szCs w:val="26"/>
          <w:highlight w:val="cyan"/>
        </w:rPr>
        <w:t>way</w:t>
      </w:r>
      <w:r w:rsidRPr="00EC0753">
        <w:rPr>
          <w:b/>
          <w:sz w:val="26"/>
          <w:szCs w:val="26"/>
          <w:highlight w:val="cyan"/>
          <w:u w:val="single"/>
        </w:rPr>
        <w:t xml:space="preserve">, </w:t>
      </w:r>
      <w:r w:rsidRPr="00EC0753">
        <w:rPr>
          <w:rStyle w:val="StyleUnderline"/>
          <w:szCs w:val="26"/>
          <w:highlight w:val="cyan"/>
        </w:rPr>
        <w:t>weighing</w:t>
      </w:r>
      <w:r w:rsidRPr="00411818">
        <w:rPr>
          <w:sz w:val="10"/>
          <w:szCs w:val="26"/>
        </w:rPr>
        <w:t xml:space="preserve"> up </w:t>
      </w:r>
      <w:r w:rsidRPr="00EC0753">
        <w:rPr>
          <w:rStyle w:val="StyleUnderline"/>
          <w:szCs w:val="26"/>
          <w:highlight w:val="cyan"/>
        </w:rPr>
        <w:t>argumentations</w:t>
      </w:r>
      <w:r w:rsidRPr="00411818">
        <w:rPr>
          <w:sz w:val="10"/>
          <w:szCs w:val="26"/>
        </w:rPr>
        <w:t xml:space="preserve">, </w:t>
      </w:r>
      <w:proofErr w:type="gramStart"/>
      <w:r w:rsidRPr="00411818">
        <w:rPr>
          <w:sz w:val="10"/>
          <w:szCs w:val="26"/>
        </w:rPr>
        <w:t>beliefs</w:t>
      </w:r>
      <w:proofErr w:type="gramEnd"/>
      <w:r w:rsidRPr="00411818">
        <w:rPr>
          <w:sz w:val="10"/>
          <w:szCs w:val="26"/>
        </w:rPr>
        <w:t xml:space="preserve"> </w:t>
      </w:r>
      <w:r w:rsidRPr="00EC0753">
        <w:rPr>
          <w:rStyle w:val="StyleUnderline"/>
          <w:szCs w:val="26"/>
          <w:highlight w:val="cyan"/>
        </w:rPr>
        <w:t>and</w:t>
      </w:r>
      <w:r w:rsidRPr="00EC0753">
        <w:rPr>
          <w:b/>
          <w:sz w:val="26"/>
          <w:szCs w:val="26"/>
          <w:highlight w:val="cyan"/>
          <w:u w:val="single"/>
        </w:rPr>
        <w:t xml:space="preserve"> </w:t>
      </w:r>
      <w:r w:rsidRPr="00EC0753">
        <w:rPr>
          <w:rStyle w:val="StyleUnderline"/>
          <w:szCs w:val="26"/>
          <w:highlight w:val="cyan"/>
        </w:rPr>
        <w:t>principles</w:t>
      </w:r>
      <w:r w:rsidRPr="00EC0753">
        <w:rPr>
          <w:b/>
          <w:sz w:val="26"/>
          <w:szCs w:val="26"/>
          <w:highlight w:val="cyan"/>
          <w:u w:val="single"/>
        </w:rPr>
        <w:t xml:space="preserve">, </w:t>
      </w:r>
      <w:r w:rsidRPr="00EC0753">
        <w:rPr>
          <w:rStyle w:val="StyleUnderline"/>
          <w:szCs w:val="26"/>
          <w:highlight w:val="cyan"/>
        </w:rPr>
        <w:t>and</w:t>
      </w:r>
      <w:r w:rsidRPr="00EC0753">
        <w:rPr>
          <w:b/>
          <w:sz w:val="26"/>
          <w:szCs w:val="26"/>
          <w:highlight w:val="cyan"/>
          <w:u w:val="single"/>
        </w:rPr>
        <w:t xml:space="preserve"> </w:t>
      </w:r>
      <w:r w:rsidRPr="00EC0753">
        <w:rPr>
          <w:rStyle w:val="StyleUnderline"/>
          <w:szCs w:val="26"/>
          <w:highlight w:val="cyan"/>
        </w:rPr>
        <w:t>comparing</w:t>
      </w:r>
      <w:r w:rsidRPr="00EC0753">
        <w:rPr>
          <w:b/>
          <w:sz w:val="26"/>
          <w:szCs w:val="26"/>
          <w:highlight w:val="cyan"/>
          <w:u w:val="single"/>
        </w:rPr>
        <w:t xml:space="preserve"> </w:t>
      </w:r>
      <w:r w:rsidRPr="00EC0753">
        <w:rPr>
          <w:rStyle w:val="StyleUnderline"/>
          <w:szCs w:val="26"/>
          <w:highlight w:val="cyan"/>
        </w:rPr>
        <w:t>them</w:t>
      </w:r>
      <w:r w:rsidRPr="00411818">
        <w:rPr>
          <w:sz w:val="10"/>
          <w:szCs w:val="26"/>
        </w:rPr>
        <w:t xml:space="preserve"> either </w:t>
      </w:r>
      <w:r w:rsidRPr="00EC0753">
        <w:rPr>
          <w:rStyle w:val="StyleUnderline"/>
          <w:szCs w:val="26"/>
          <w:highlight w:val="cyan"/>
        </w:rPr>
        <w:t>with</w:t>
      </w:r>
      <w:r w:rsidRPr="00411818">
        <w:rPr>
          <w:sz w:val="10"/>
          <w:szCs w:val="26"/>
        </w:rPr>
        <w:t xml:space="preserve"> their probable or conceivable </w:t>
      </w:r>
      <w:r w:rsidRPr="00411818">
        <w:rPr>
          <w:rStyle w:val="StyleUnderline"/>
          <w:szCs w:val="26"/>
        </w:rPr>
        <w:t>consequences</w:t>
      </w:r>
      <w:r w:rsidRPr="00411818">
        <w:rPr>
          <w:sz w:val="10"/>
          <w:szCs w:val="26"/>
        </w:rPr>
        <w:t xml:space="preserve"> </w:t>
      </w:r>
      <w:r w:rsidRPr="00411818">
        <w:rPr>
          <w:rStyle w:val="StyleUnderline"/>
          <w:szCs w:val="26"/>
        </w:rPr>
        <w:t>or</w:t>
      </w:r>
      <w:r w:rsidRPr="00411818">
        <w:rPr>
          <w:sz w:val="10"/>
          <w:szCs w:val="26"/>
        </w:rPr>
        <w:t xml:space="preserve"> with lived as well as possible </w:t>
      </w:r>
      <w:r w:rsidRPr="00EC0753">
        <w:rPr>
          <w:rStyle w:val="StyleUnderline"/>
          <w:szCs w:val="26"/>
          <w:highlight w:val="cyan"/>
        </w:rPr>
        <w:t>experiences</w:t>
      </w:r>
      <w:r w:rsidRPr="00EC0753">
        <w:rPr>
          <w:b/>
          <w:sz w:val="26"/>
          <w:szCs w:val="26"/>
          <w:highlight w:val="cyan"/>
          <w:u w:val="single"/>
        </w:rPr>
        <w:t xml:space="preserve"> </w:t>
      </w:r>
      <w:r w:rsidRPr="00EC0753">
        <w:rPr>
          <w:rStyle w:val="StyleUnderline"/>
          <w:szCs w:val="26"/>
          <w:highlight w:val="cyan"/>
        </w:rPr>
        <w:t>that</w:t>
      </w:r>
      <w:r w:rsidRPr="00411818">
        <w:rPr>
          <w:b/>
          <w:sz w:val="10"/>
          <w:szCs w:val="26"/>
        </w:rPr>
        <w:t xml:space="preserve"> </w:t>
      </w:r>
      <w:r w:rsidRPr="00411818">
        <w:rPr>
          <w:sz w:val="10"/>
          <w:szCs w:val="26"/>
        </w:rPr>
        <w:t xml:space="preserve">can be forceful or </w:t>
      </w:r>
      <w:r w:rsidRPr="00EC0753">
        <w:rPr>
          <w:rStyle w:val="StyleUnderline"/>
          <w:szCs w:val="26"/>
          <w:highlight w:val="cyan"/>
        </w:rPr>
        <w:t>impinge</w:t>
      </w:r>
      <w:r w:rsidRPr="00411818">
        <w:rPr>
          <w:b/>
          <w:sz w:val="10"/>
          <w:szCs w:val="26"/>
        </w:rPr>
        <w:t xml:space="preserve"> </w:t>
      </w:r>
      <w:r w:rsidRPr="00EC0753">
        <w:rPr>
          <w:rStyle w:val="StyleUnderline"/>
          <w:szCs w:val="26"/>
          <w:highlight w:val="cyan"/>
        </w:rPr>
        <w:t>upon</w:t>
      </w:r>
      <w:r w:rsidRPr="00411818">
        <w:rPr>
          <w:b/>
          <w:sz w:val="10"/>
          <w:szCs w:val="26"/>
        </w:rPr>
        <w:t xml:space="preserve"> </w:t>
      </w:r>
      <w:r w:rsidRPr="00EC0753">
        <w:rPr>
          <w:rStyle w:val="StyleUnderline"/>
          <w:szCs w:val="26"/>
          <w:highlight w:val="cyan"/>
        </w:rPr>
        <w:t>the</w:t>
      </w:r>
      <w:r w:rsidRPr="00411818">
        <w:rPr>
          <w:sz w:val="10"/>
          <w:szCs w:val="26"/>
        </w:rPr>
        <w:t xml:space="preserve"> deliberative </w:t>
      </w:r>
      <w:r w:rsidRPr="00EC0753">
        <w:rPr>
          <w:rStyle w:val="StyleUnderline"/>
          <w:szCs w:val="26"/>
          <w:highlight w:val="cyan"/>
        </w:rPr>
        <w:t>subject</w:t>
      </w:r>
      <w:r w:rsidRPr="00411818">
        <w:rPr>
          <w:sz w:val="10"/>
          <w:szCs w:val="26"/>
        </w:rPr>
        <w:t xml:space="preserve"> in such a way as to acquire the compulsory resistance due to reality. As </w:t>
      </w:r>
      <w:proofErr w:type="spellStart"/>
      <w:r w:rsidRPr="00411818">
        <w:rPr>
          <w:sz w:val="10"/>
          <w:szCs w:val="26"/>
        </w:rPr>
        <w:t>Misak</w:t>
      </w:r>
      <w:proofErr w:type="spellEnd"/>
      <w:r w:rsidRPr="00411818">
        <w:rPr>
          <w:sz w:val="10"/>
          <w:szCs w:val="26"/>
        </w:rPr>
        <w:t xml:space="preserve"> puts it </w:t>
      </w:r>
      <w:proofErr w:type="spellStart"/>
      <w:r w:rsidRPr="00411818">
        <w:rPr>
          <w:sz w:val="10"/>
          <w:szCs w:val="26"/>
        </w:rPr>
        <w:t>succint</w:t>
      </w:r>
      <w:proofErr w:type="spellEnd"/>
      <w:r w:rsidRPr="00411818">
        <w:rPr>
          <w:sz w:val="10"/>
          <w:szCs w:val="26"/>
        </w:rPr>
        <w:t xml:space="preserve">- </w:t>
      </w:r>
      <w:proofErr w:type="spellStart"/>
      <w:r w:rsidRPr="00411818">
        <w:rPr>
          <w:sz w:val="10"/>
          <w:szCs w:val="26"/>
        </w:rPr>
        <w:t>ly</w:t>
      </w:r>
      <w:proofErr w:type="spellEnd"/>
      <w:r w:rsidRPr="00411818">
        <w:rPr>
          <w:sz w:val="10"/>
          <w:szCs w:val="26"/>
        </w:rPr>
        <w:t xml:space="preserve">, “the practice of moral deliberation is responsive to experience, reason, argument, and thought experiments... </w:t>
      </w:r>
      <w:r w:rsidRPr="00411818">
        <w:rPr>
          <w:rStyle w:val="StyleUnderline"/>
          <w:szCs w:val="26"/>
        </w:rPr>
        <w:t>Such</w:t>
      </w:r>
      <w:r w:rsidRPr="00411818">
        <w:rPr>
          <w:b/>
          <w:sz w:val="26"/>
          <w:szCs w:val="26"/>
          <w:u w:val="single"/>
        </w:rPr>
        <w:t xml:space="preserve"> </w:t>
      </w:r>
      <w:r w:rsidRPr="00411818">
        <w:rPr>
          <w:rStyle w:val="StyleUnderline"/>
          <w:szCs w:val="26"/>
        </w:rPr>
        <w:t>responsiveness</w:t>
      </w:r>
      <w:r w:rsidRPr="00411818">
        <w:rPr>
          <w:b/>
          <w:sz w:val="26"/>
          <w:szCs w:val="26"/>
          <w:u w:val="single"/>
        </w:rPr>
        <w:t xml:space="preserve"> </w:t>
      </w:r>
      <w:r w:rsidRPr="00411818">
        <w:rPr>
          <w:rStyle w:val="StyleUnderline"/>
          <w:szCs w:val="26"/>
        </w:rPr>
        <w:t>is</w:t>
      </w:r>
      <w:r w:rsidRPr="00411818">
        <w:rPr>
          <w:b/>
          <w:sz w:val="26"/>
          <w:szCs w:val="26"/>
          <w:u w:val="single"/>
        </w:rPr>
        <w:t xml:space="preserve"> </w:t>
      </w:r>
      <w:r w:rsidRPr="00411818">
        <w:rPr>
          <w:rStyle w:val="StyleUnderline"/>
          <w:szCs w:val="26"/>
        </w:rPr>
        <w:t>part</w:t>
      </w:r>
      <w:r w:rsidRPr="00411818">
        <w:rPr>
          <w:b/>
          <w:sz w:val="26"/>
          <w:szCs w:val="26"/>
          <w:u w:val="single"/>
        </w:rPr>
        <w:t xml:space="preserve"> </w:t>
      </w:r>
      <w:r w:rsidRPr="00411818">
        <w:rPr>
          <w:rStyle w:val="StyleUnderline"/>
          <w:szCs w:val="26"/>
        </w:rPr>
        <w:t>of</w:t>
      </w:r>
      <w:r w:rsidRPr="00411818">
        <w:rPr>
          <w:b/>
          <w:sz w:val="10"/>
          <w:szCs w:val="26"/>
        </w:rPr>
        <w:t xml:space="preserve"> </w:t>
      </w:r>
      <w:r w:rsidRPr="00411818">
        <w:rPr>
          <w:rStyle w:val="StyleUnderline"/>
          <w:szCs w:val="26"/>
        </w:rPr>
        <w:t>what</w:t>
      </w:r>
      <w:r w:rsidRPr="00411818">
        <w:rPr>
          <w:b/>
          <w:sz w:val="26"/>
          <w:szCs w:val="26"/>
          <w:u w:val="single"/>
        </w:rPr>
        <w:t xml:space="preserve"> </w:t>
      </w:r>
      <w:r w:rsidRPr="00411818">
        <w:rPr>
          <w:rStyle w:val="StyleUnderline"/>
          <w:szCs w:val="26"/>
        </w:rPr>
        <w:t>it</w:t>
      </w:r>
      <w:r w:rsidRPr="00411818">
        <w:rPr>
          <w:b/>
          <w:sz w:val="10"/>
          <w:szCs w:val="26"/>
        </w:rPr>
        <w:t xml:space="preserve"> </w:t>
      </w:r>
      <w:r w:rsidRPr="00411818">
        <w:rPr>
          <w:rStyle w:val="StyleUnderline"/>
          <w:szCs w:val="26"/>
        </w:rPr>
        <w:t>is</w:t>
      </w:r>
      <w:r w:rsidRPr="00411818">
        <w:rPr>
          <w:b/>
          <w:sz w:val="26"/>
          <w:szCs w:val="26"/>
          <w:u w:val="single"/>
        </w:rPr>
        <w:t xml:space="preserve"> </w:t>
      </w:r>
      <w:r w:rsidRPr="00411818">
        <w:rPr>
          <w:rStyle w:val="StyleUnderline"/>
          <w:szCs w:val="26"/>
        </w:rPr>
        <w:t>to</w:t>
      </w:r>
      <w:r w:rsidRPr="00411818">
        <w:rPr>
          <w:b/>
          <w:sz w:val="26"/>
          <w:szCs w:val="26"/>
          <w:u w:val="single"/>
        </w:rPr>
        <w:t xml:space="preserve"> </w:t>
      </w:r>
      <w:r w:rsidRPr="00411818">
        <w:rPr>
          <w:rStyle w:val="StyleUnderline"/>
          <w:szCs w:val="26"/>
        </w:rPr>
        <w:t>make</w:t>
      </w:r>
      <w:r w:rsidRPr="00411818">
        <w:rPr>
          <w:b/>
          <w:sz w:val="26"/>
          <w:szCs w:val="26"/>
          <w:u w:val="single"/>
        </w:rPr>
        <w:t xml:space="preserve"> </w:t>
      </w:r>
      <w:r w:rsidRPr="00411818">
        <w:rPr>
          <w:rStyle w:val="StyleUnderline"/>
          <w:szCs w:val="26"/>
        </w:rPr>
        <w:t>a moral decision</w:t>
      </w:r>
      <w:r w:rsidRPr="00411818">
        <w:rPr>
          <w:sz w:val="10"/>
          <w:szCs w:val="26"/>
        </w:rPr>
        <w:t xml:space="preserve"> and part of what it is to try to live a moral life” (2000: 52)3. Likewise, </w:t>
      </w:r>
      <w:r w:rsidRPr="00EC0753">
        <w:rPr>
          <w:rStyle w:val="StyleUnderline"/>
          <w:szCs w:val="26"/>
          <w:highlight w:val="cyan"/>
        </w:rPr>
        <w:t>this</w:t>
      </w:r>
      <w:r w:rsidRPr="00411818">
        <w:rPr>
          <w:sz w:val="10"/>
          <w:szCs w:val="26"/>
        </w:rPr>
        <w:t xml:space="preserve"> same </w:t>
      </w:r>
      <w:r w:rsidRPr="00EC0753">
        <w:rPr>
          <w:rStyle w:val="StyleUnderline"/>
          <w:szCs w:val="26"/>
          <w:highlight w:val="cyan"/>
        </w:rPr>
        <w:t>deliberative</w:t>
      </w:r>
      <w:r w:rsidRPr="00EC0753">
        <w:rPr>
          <w:b/>
          <w:sz w:val="26"/>
          <w:szCs w:val="26"/>
          <w:highlight w:val="cyan"/>
          <w:u w:val="single"/>
        </w:rPr>
        <w:t xml:space="preserve"> </w:t>
      </w:r>
      <w:r w:rsidRPr="00EC0753">
        <w:rPr>
          <w:rStyle w:val="StyleUnderline"/>
          <w:szCs w:val="26"/>
          <w:highlight w:val="cyan"/>
        </w:rPr>
        <w:t>activity</w:t>
      </w:r>
      <w:r w:rsidRPr="00EC0753">
        <w:rPr>
          <w:b/>
          <w:sz w:val="26"/>
          <w:szCs w:val="26"/>
          <w:highlight w:val="cyan"/>
          <w:u w:val="single"/>
        </w:rPr>
        <w:t xml:space="preserve"> </w:t>
      </w:r>
      <w:r w:rsidRPr="00EC0753">
        <w:rPr>
          <w:rStyle w:val="StyleUnderline"/>
          <w:szCs w:val="26"/>
          <w:highlight w:val="cyan"/>
        </w:rPr>
        <w:t>implies</w:t>
      </w:r>
      <w:r w:rsidRPr="00EC0753">
        <w:rPr>
          <w:b/>
          <w:sz w:val="26"/>
          <w:szCs w:val="26"/>
          <w:highlight w:val="cyan"/>
          <w:u w:val="single"/>
        </w:rPr>
        <w:t xml:space="preserve"> </w:t>
      </w:r>
      <w:r w:rsidRPr="00EC0753">
        <w:rPr>
          <w:rStyle w:val="StyleUnderline"/>
          <w:szCs w:val="26"/>
          <w:highlight w:val="cyan"/>
        </w:rPr>
        <w:t>an</w:t>
      </w:r>
      <w:r w:rsidRPr="00EC0753">
        <w:rPr>
          <w:b/>
          <w:sz w:val="26"/>
          <w:szCs w:val="26"/>
          <w:highlight w:val="cyan"/>
          <w:u w:val="single"/>
        </w:rPr>
        <w:t xml:space="preserve"> </w:t>
      </w:r>
      <w:r w:rsidRPr="00EC0753">
        <w:rPr>
          <w:rStyle w:val="StyleUnderline"/>
          <w:szCs w:val="26"/>
          <w:highlight w:val="cyan"/>
        </w:rPr>
        <w:t>effort</w:t>
      </w:r>
      <w:r w:rsidRPr="00EC0753">
        <w:rPr>
          <w:b/>
          <w:sz w:val="26"/>
          <w:szCs w:val="26"/>
          <w:highlight w:val="cyan"/>
          <w:u w:val="single"/>
        </w:rPr>
        <w:t xml:space="preserve"> </w:t>
      </w:r>
      <w:r w:rsidRPr="00EC0753">
        <w:rPr>
          <w:rStyle w:val="StyleUnderline"/>
          <w:szCs w:val="26"/>
          <w:highlight w:val="cyan"/>
        </w:rPr>
        <w:t>to</w:t>
      </w:r>
      <w:r w:rsidRPr="00EC0753">
        <w:rPr>
          <w:b/>
          <w:sz w:val="26"/>
          <w:szCs w:val="26"/>
          <w:highlight w:val="cyan"/>
          <w:u w:val="single"/>
        </w:rPr>
        <w:t xml:space="preserve"> </w:t>
      </w:r>
      <w:r w:rsidRPr="00EC0753">
        <w:rPr>
          <w:rStyle w:val="StyleUnderline"/>
          <w:szCs w:val="26"/>
          <w:highlight w:val="cyan"/>
        </w:rPr>
        <w:t>acquire</w:t>
      </w:r>
      <w:r w:rsidRPr="00EC0753">
        <w:rPr>
          <w:b/>
          <w:sz w:val="26"/>
          <w:szCs w:val="26"/>
          <w:highlight w:val="cyan"/>
          <w:u w:val="single"/>
        </w:rPr>
        <w:t xml:space="preserve"> </w:t>
      </w:r>
      <w:r w:rsidRPr="00EC0753">
        <w:rPr>
          <w:rStyle w:val="StyleUnderline"/>
          <w:szCs w:val="26"/>
          <w:highlight w:val="cyan"/>
        </w:rPr>
        <w:t>habits</w:t>
      </w:r>
      <w:r w:rsidRPr="00411818">
        <w:rPr>
          <w:b/>
          <w:sz w:val="10"/>
          <w:szCs w:val="26"/>
        </w:rPr>
        <w:t>,</w:t>
      </w:r>
      <w:r w:rsidRPr="00411818">
        <w:rPr>
          <w:sz w:val="10"/>
          <w:szCs w:val="26"/>
        </w:rPr>
        <w:t xml:space="preserve"> beliefs and principles </w:t>
      </w:r>
      <w:r w:rsidRPr="00EC0753">
        <w:rPr>
          <w:rStyle w:val="StyleUnderline"/>
          <w:szCs w:val="26"/>
          <w:highlight w:val="cyan"/>
        </w:rPr>
        <w:t>that</w:t>
      </w:r>
      <w:r w:rsidRPr="00EC0753">
        <w:rPr>
          <w:b/>
          <w:sz w:val="26"/>
          <w:szCs w:val="26"/>
          <w:highlight w:val="cyan"/>
          <w:u w:val="single"/>
        </w:rPr>
        <w:t xml:space="preserve"> </w:t>
      </w:r>
      <w:r w:rsidRPr="00EC0753">
        <w:rPr>
          <w:rStyle w:val="StyleUnderline"/>
          <w:szCs w:val="26"/>
          <w:highlight w:val="cyan"/>
        </w:rPr>
        <w:t>contribute</w:t>
      </w:r>
      <w:r w:rsidRPr="00EC0753">
        <w:rPr>
          <w:b/>
          <w:sz w:val="26"/>
          <w:szCs w:val="26"/>
          <w:highlight w:val="cyan"/>
          <w:u w:val="single"/>
        </w:rPr>
        <w:t xml:space="preserve"> </w:t>
      </w:r>
      <w:r w:rsidRPr="00EC0753">
        <w:rPr>
          <w:rStyle w:val="StyleUnderline"/>
          <w:szCs w:val="26"/>
          <w:highlight w:val="cyan"/>
        </w:rPr>
        <w:t>to</w:t>
      </w:r>
      <w:r w:rsidRPr="00411818">
        <w:rPr>
          <w:sz w:val="10"/>
          <w:szCs w:val="26"/>
        </w:rPr>
        <w:t xml:space="preserve"> a truly </w:t>
      </w:r>
      <w:r w:rsidRPr="00EC0753">
        <w:rPr>
          <w:rStyle w:val="StyleUnderline"/>
          <w:szCs w:val="26"/>
          <w:highlight w:val="cyan"/>
        </w:rPr>
        <w:t>free</w:t>
      </w:r>
      <w:r w:rsidRPr="00EC0753">
        <w:rPr>
          <w:b/>
          <w:sz w:val="26"/>
          <w:szCs w:val="26"/>
          <w:highlight w:val="cyan"/>
          <w:u w:val="single"/>
        </w:rPr>
        <w:t xml:space="preserve"> </w:t>
      </w:r>
      <w:r w:rsidRPr="00EC0753">
        <w:rPr>
          <w:rStyle w:val="StyleUnderline"/>
          <w:szCs w:val="26"/>
          <w:highlight w:val="cyan"/>
        </w:rPr>
        <w:t>deliberation</w:t>
      </w:r>
      <w:r w:rsidRPr="00411818">
        <w:rPr>
          <w:sz w:val="10"/>
          <w:szCs w:val="26"/>
        </w:rPr>
        <w:t xml:space="preserve"> which, in turn, can result in creative conclusions. For Peirce, as you get more habit-governed, you become </w:t>
      </w:r>
      <w:proofErr w:type="gramStart"/>
      <w:r w:rsidRPr="00411818">
        <w:rPr>
          <w:sz w:val="10"/>
          <w:szCs w:val="26"/>
        </w:rPr>
        <w:t>more creative and free</w:t>
      </w:r>
      <w:proofErr w:type="gramEnd"/>
      <w:r w:rsidRPr="00411818">
        <w:rPr>
          <w:sz w:val="10"/>
          <w:szCs w:val="26"/>
        </w:rPr>
        <w:t xml:space="preserve">, and your selfhood acquires </w:t>
      </w:r>
      <w:proofErr w:type="spellStart"/>
      <w:r w:rsidRPr="00411818">
        <w:rPr>
          <w:sz w:val="10"/>
          <w:szCs w:val="26"/>
        </w:rPr>
        <w:t>plas</w:t>
      </w:r>
      <w:proofErr w:type="spellEnd"/>
      <w:r w:rsidRPr="00411818">
        <w:rPr>
          <w:sz w:val="10"/>
          <w:szCs w:val="26"/>
        </w:rPr>
        <w:t xml:space="preserve">- </w:t>
      </w:r>
      <w:proofErr w:type="spellStart"/>
      <w:r w:rsidRPr="00411818">
        <w:rPr>
          <w:sz w:val="10"/>
          <w:szCs w:val="26"/>
        </w:rPr>
        <w:t>ticity</w:t>
      </w:r>
      <w:proofErr w:type="spellEnd"/>
      <w:r w:rsidRPr="00411818">
        <w:rPr>
          <w:sz w:val="10"/>
          <w:szCs w:val="26"/>
        </w:rPr>
        <w:t xml:space="preserve"> and receptiveness to experience4. Vincent </w:t>
      </w:r>
      <w:proofErr w:type="spellStart"/>
      <w:r w:rsidRPr="00411818">
        <w:rPr>
          <w:sz w:val="10"/>
          <w:szCs w:val="26"/>
        </w:rPr>
        <w:t>Colapietro</w:t>
      </w:r>
      <w:proofErr w:type="spellEnd"/>
      <w:r w:rsidRPr="00411818">
        <w:rPr>
          <w:sz w:val="10"/>
          <w:szCs w:val="26"/>
        </w:rPr>
        <w:t xml:space="preserve">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w:t>
      </w:r>
      <w:proofErr w:type="spellStart"/>
      <w:r w:rsidRPr="00411818">
        <w:rPr>
          <w:sz w:val="10"/>
          <w:szCs w:val="26"/>
        </w:rPr>
        <w:t>Colapietro</w:t>
      </w:r>
      <w:proofErr w:type="spellEnd"/>
      <w:r w:rsidRPr="00411818">
        <w:rPr>
          <w:sz w:val="10"/>
          <w:szCs w:val="26"/>
        </w:rPr>
        <w:t xml:space="preserve"> 1997: 270, 281). It is precisely this </w:t>
      </w:r>
      <w:proofErr w:type="spellStart"/>
      <w:r w:rsidRPr="00411818">
        <w:rPr>
          <w:sz w:val="10"/>
          <w:szCs w:val="26"/>
        </w:rPr>
        <w:t>experi</w:t>
      </w:r>
      <w:proofErr w:type="spellEnd"/>
      <w:r w:rsidRPr="00411818">
        <w:rPr>
          <w:sz w:val="10"/>
          <w:szCs w:val="26"/>
        </w:rPr>
        <w:t xml:space="preserve">- </w:t>
      </w:r>
      <w:proofErr w:type="spellStart"/>
      <w:r w:rsidRPr="00411818">
        <w:rPr>
          <w:sz w:val="10"/>
          <w:szCs w:val="26"/>
        </w:rPr>
        <w:t>ment</w:t>
      </w:r>
      <w:proofErr w:type="spellEnd"/>
      <w:r w:rsidRPr="00411818">
        <w:rPr>
          <w:sz w:val="10"/>
          <w:szCs w:val="26"/>
        </w:rPr>
        <w:t xml:space="preserve"> carried out within imagination that generates habits, because, as Peirce says in “A Survey of Pragmaticism”, “it is not the muscular action but the accompanying inward </w:t>
      </w:r>
      <w:proofErr w:type="spellStart"/>
      <w:r w:rsidRPr="00411818">
        <w:rPr>
          <w:sz w:val="10"/>
          <w:szCs w:val="26"/>
        </w:rPr>
        <w:t>ef</w:t>
      </w:r>
      <w:proofErr w:type="spellEnd"/>
      <w:r w:rsidRPr="00411818">
        <w:rPr>
          <w:sz w:val="10"/>
          <w:szCs w:val="26"/>
        </w:rPr>
        <w:t xml:space="preserve">- forts, the acts of imagination, that produce the habit” (CP 5.479, 1907). Habits are regular ways of thinking, </w:t>
      </w:r>
      <w:proofErr w:type="gramStart"/>
      <w:r w:rsidRPr="00411818">
        <w:rPr>
          <w:sz w:val="10"/>
          <w:szCs w:val="26"/>
        </w:rPr>
        <w:t>perceiving</w:t>
      </w:r>
      <w:proofErr w:type="gramEnd"/>
      <w:r w:rsidRPr="00411818">
        <w:rPr>
          <w:sz w:val="10"/>
          <w:szCs w:val="26"/>
        </w:rPr>
        <w:t xml:space="preserve"> and interpreting that generate actions. As such, habits have a huge influence on human behavior, manifest themselves in the con- </w:t>
      </w:r>
      <w:proofErr w:type="spellStart"/>
      <w:r w:rsidRPr="00411818">
        <w:rPr>
          <w:sz w:val="10"/>
          <w:szCs w:val="26"/>
        </w:rPr>
        <w:t>crete</w:t>
      </w:r>
      <w:proofErr w:type="spellEnd"/>
      <w:r w:rsidRPr="00411818">
        <w:rPr>
          <w:sz w:val="10"/>
          <w:szCs w:val="26"/>
        </w:rPr>
        <w:t xml:space="preserve"> things we do and, at the same time, are formed within those same activities. Even more, according to Peirce, </w:t>
      </w:r>
      <w:r w:rsidRPr="00EC0753">
        <w:rPr>
          <w:rStyle w:val="StyleUnderline"/>
          <w:szCs w:val="26"/>
          <w:highlight w:val="cyan"/>
        </w:rPr>
        <w:t>the</w:t>
      </w:r>
      <w:r w:rsidRPr="00EC0753">
        <w:rPr>
          <w:b/>
          <w:sz w:val="26"/>
          <w:szCs w:val="26"/>
          <w:highlight w:val="cyan"/>
          <w:u w:val="single"/>
        </w:rPr>
        <w:t xml:space="preserve"> </w:t>
      </w:r>
      <w:r w:rsidRPr="00EC0753">
        <w:rPr>
          <w:rStyle w:val="StyleUnderline"/>
          <w:szCs w:val="26"/>
          <w:highlight w:val="cyan"/>
        </w:rPr>
        <w:t>activity</w:t>
      </w:r>
      <w:r w:rsidRPr="00EC0753">
        <w:rPr>
          <w:b/>
          <w:sz w:val="26"/>
          <w:szCs w:val="26"/>
          <w:highlight w:val="cyan"/>
          <w:u w:val="single"/>
        </w:rPr>
        <w:t xml:space="preserve"> </w:t>
      </w:r>
      <w:r w:rsidRPr="00EC0753">
        <w:rPr>
          <w:rStyle w:val="StyleUnderline"/>
          <w:szCs w:val="26"/>
          <w:highlight w:val="cyan"/>
        </w:rPr>
        <w:t>takes</w:t>
      </w:r>
      <w:r w:rsidRPr="00411818">
        <w:rPr>
          <w:sz w:val="10"/>
          <w:szCs w:val="26"/>
        </w:rPr>
        <w:t xml:space="preserve"> the </w:t>
      </w:r>
      <w:r w:rsidRPr="00EC0753">
        <w:rPr>
          <w:rStyle w:val="StyleUnderline"/>
          <w:szCs w:val="26"/>
          <w:highlight w:val="cyan"/>
        </w:rPr>
        <w:t>form</w:t>
      </w:r>
      <w:r w:rsidRPr="00EC0753">
        <w:rPr>
          <w:b/>
          <w:sz w:val="26"/>
          <w:szCs w:val="26"/>
          <w:highlight w:val="cyan"/>
          <w:u w:val="single"/>
        </w:rPr>
        <w:t xml:space="preserve"> </w:t>
      </w:r>
      <w:r w:rsidRPr="00EC0753">
        <w:rPr>
          <w:rStyle w:val="StyleUnderline"/>
          <w:szCs w:val="26"/>
          <w:highlight w:val="cyan"/>
        </w:rPr>
        <w:t>of</w:t>
      </w:r>
      <w:r w:rsidRPr="00EC0753">
        <w:rPr>
          <w:b/>
          <w:sz w:val="26"/>
          <w:szCs w:val="26"/>
          <w:highlight w:val="cyan"/>
          <w:u w:val="single"/>
        </w:rPr>
        <w:t xml:space="preserve"> </w:t>
      </w:r>
      <w:r w:rsidRPr="00EC0753">
        <w:rPr>
          <w:rStyle w:val="StyleUnderline"/>
          <w:szCs w:val="26"/>
          <w:highlight w:val="cyan"/>
        </w:rPr>
        <w:t>experimentation</w:t>
      </w:r>
      <w:r w:rsidRPr="00411818">
        <w:rPr>
          <w:sz w:val="10"/>
          <w:szCs w:val="26"/>
        </w:rPr>
        <w:t xml:space="preserve"> in the inner world; </w:t>
      </w:r>
      <w:r w:rsidRPr="00EC0753">
        <w:rPr>
          <w:rStyle w:val="StyleUnderline"/>
          <w:szCs w:val="26"/>
          <w:highlight w:val="cyan"/>
        </w:rPr>
        <w:t>and</w:t>
      </w:r>
      <w:r w:rsidRPr="00411818">
        <w:rPr>
          <w:sz w:val="10"/>
          <w:szCs w:val="26"/>
        </w:rPr>
        <w:t xml:space="preserve"> the conclusion (if it comes to a definite conclusion), is that under given conditions, the interpreter will have formed the habit of acting </w:t>
      </w:r>
      <w:proofErr w:type="gramStart"/>
      <w:r w:rsidRPr="00411818">
        <w:rPr>
          <w:sz w:val="10"/>
          <w:szCs w:val="26"/>
        </w:rPr>
        <w:t>in a given</w:t>
      </w:r>
      <w:proofErr w:type="gramEnd"/>
      <w:r w:rsidRPr="00411818">
        <w:rPr>
          <w:sz w:val="10"/>
          <w:szCs w:val="26"/>
        </w:rPr>
        <w:t xml:space="preserve"> way whenever he may desire a given kind of result. </w:t>
      </w:r>
      <w:r w:rsidRPr="00EC0753">
        <w:rPr>
          <w:rStyle w:val="StyleUnderline"/>
          <w:szCs w:val="26"/>
          <w:highlight w:val="cyan"/>
        </w:rPr>
        <w:t>The</w:t>
      </w:r>
      <w:r w:rsidRPr="00411818">
        <w:rPr>
          <w:sz w:val="10"/>
          <w:szCs w:val="26"/>
        </w:rPr>
        <w:t xml:space="preserve"> real and </w:t>
      </w:r>
      <w:r w:rsidRPr="00EC0753">
        <w:rPr>
          <w:rStyle w:val="StyleUnderline"/>
          <w:szCs w:val="26"/>
          <w:highlight w:val="cyan"/>
        </w:rPr>
        <w:t>living</w:t>
      </w:r>
      <w:r w:rsidRPr="00411818">
        <w:rPr>
          <w:sz w:val="10"/>
          <w:szCs w:val="26"/>
        </w:rPr>
        <w:t xml:space="preserve"> logical </w:t>
      </w:r>
      <w:r w:rsidRPr="00EC0753">
        <w:rPr>
          <w:rStyle w:val="StyleUnderline"/>
          <w:szCs w:val="26"/>
          <w:highlight w:val="cyan"/>
        </w:rPr>
        <w:t>conclusion</w:t>
      </w:r>
      <w:r w:rsidRPr="00411818">
        <w:rPr>
          <w:b/>
          <w:sz w:val="10"/>
          <w:szCs w:val="26"/>
        </w:rPr>
        <w:t xml:space="preserve"> </w:t>
      </w:r>
      <w:r w:rsidRPr="00EC0753">
        <w:rPr>
          <w:rStyle w:val="StyleUnderline"/>
          <w:szCs w:val="26"/>
          <w:highlight w:val="cyan"/>
        </w:rPr>
        <w:t>is</w:t>
      </w:r>
      <w:r w:rsidRPr="00411818">
        <w:rPr>
          <w:b/>
          <w:sz w:val="10"/>
          <w:szCs w:val="26"/>
        </w:rPr>
        <w:t xml:space="preserve"> </w:t>
      </w:r>
      <w:r w:rsidRPr="00411818">
        <w:rPr>
          <w:sz w:val="10"/>
          <w:szCs w:val="26"/>
        </w:rPr>
        <w:t xml:space="preserve">that </w:t>
      </w:r>
      <w:r w:rsidRPr="00EC0753">
        <w:rPr>
          <w:rStyle w:val="StyleUnderline"/>
          <w:szCs w:val="26"/>
          <w:highlight w:val="cyan"/>
        </w:rPr>
        <w:t>habit</w:t>
      </w:r>
      <w:r w:rsidRPr="00411818">
        <w:rPr>
          <w:sz w:val="10"/>
          <w:szCs w:val="26"/>
        </w:rPr>
        <w:t xml:space="preserve"> (CP 5.491, 1907). Much more evidence could be given to support the view that habits are virtually decided (CP 2.435, c.1893) </w:t>
      </w:r>
      <w:proofErr w:type="gramStart"/>
      <w:r w:rsidRPr="00411818">
        <w:rPr>
          <w:sz w:val="10"/>
          <w:szCs w:val="26"/>
        </w:rPr>
        <w:t>and also</w:t>
      </w:r>
      <w:proofErr w:type="gramEnd"/>
      <w:r w:rsidRPr="00411818">
        <w:rPr>
          <w:sz w:val="10"/>
          <w:szCs w:val="26"/>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411818">
        <w:rPr>
          <w:sz w:val="10"/>
          <w:szCs w:val="26"/>
        </w:rPr>
        <w:t>in itself an</w:t>
      </w:r>
      <w:proofErr w:type="gramEnd"/>
      <w:r w:rsidRPr="00411818">
        <w:rPr>
          <w:sz w:val="10"/>
          <w:szCs w:val="16"/>
        </w:rPr>
        <w:t xml:space="preserve"> experiment which may have unexpected consequences that impose themselves upon the deliberative subject. </w:t>
      </w:r>
      <w:r w:rsidRPr="00411818">
        <w:rPr>
          <w:sz w:val="10"/>
        </w:rPr>
        <w:t xml:space="preserve"> </w:t>
      </w:r>
    </w:p>
    <w:p w14:paraId="08CBF8F9" w14:textId="77777777" w:rsidR="008A6483" w:rsidRPr="00411818" w:rsidRDefault="008A6483" w:rsidP="008A6483">
      <w:pPr>
        <w:pStyle w:val="Heading4"/>
        <w:rPr>
          <w:rFonts w:cs="Calibri"/>
        </w:rPr>
      </w:pPr>
      <w:r w:rsidRPr="00411818">
        <w:rPr>
          <w:rFonts w:cs="Calibri"/>
        </w:rPr>
        <w:t xml:space="preserve">Thus, the </w:t>
      </w:r>
      <w:r w:rsidRPr="00411818">
        <w:rPr>
          <w:rFonts w:cs="Calibri"/>
          <w:u w:val="single"/>
        </w:rPr>
        <w:t>standard</w:t>
      </w:r>
      <w:r w:rsidRPr="00411818">
        <w:rPr>
          <w:rFonts w:cs="Calibri"/>
        </w:rPr>
        <w:t xml:space="preserve"> is promoting pragmatic deliberation. Prefer-   </w:t>
      </w:r>
    </w:p>
    <w:p w14:paraId="141B1AE3" w14:textId="77777777" w:rsidR="008A6483" w:rsidRPr="00411818" w:rsidRDefault="008A6483" w:rsidP="008A6483">
      <w:pPr>
        <w:pStyle w:val="Heading4"/>
        <w:rPr>
          <w:rFonts w:cs="Calibri"/>
        </w:rPr>
      </w:pPr>
      <w:r w:rsidRPr="00411818">
        <w:rPr>
          <w:rFonts w:cs="Calibri"/>
        </w:rPr>
        <w:t>1]</w:t>
      </w:r>
      <w:r w:rsidRPr="00411818">
        <w:rPr>
          <w:rFonts w:cs="Calibri"/>
          <w:shd w:val="clear" w:color="auto" w:fill="FFFFFF"/>
        </w:rPr>
        <w:t xml:space="preserve"> </w:t>
      </w:r>
      <w:r w:rsidRPr="00411818">
        <w:rPr>
          <w:rFonts w:cs="Calibri"/>
          <w:u w:val="single"/>
        </w:rPr>
        <w:t>Materiality-</w:t>
      </w:r>
      <w:r w:rsidRPr="00411818">
        <w:rPr>
          <w:rFonts w:cs="Calibri"/>
        </w:rPr>
        <w:t xml:space="preserve"> Our framework moves away from abstraction and understands knowledge as changing in order to base social change and revision of ideas.</w:t>
      </w:r>
      <w:r w:rsidRPr="00411818">
        <w:rPr>
          <w:rFonts w:cs="Calibri"/>
        </w:rPr>
        <w:br/>
      </w:r>
      <w:proofErr w:type="spellStart"/>
      <w:r w:rsidRPr="00411818">
        <w:rPr>
          <w:rFonts w:cs="Calibri"/>
        </w:rPr>
        <w:t>Glaude</w:t>
      </w:r>
      <w:proofErr w:type="spellEnd"/>
      <w:r w:rsidRPr="00411818">
        <w:rPr>
          <w:rFonts w:cs="Calibri"/>
        </w:rPr>
        <w:t xml:space="preserve"> 7’</w:t>
      </w:r>
      <w:r w:rsidRPr="00411818">
        <w:rPr>
          <w:rFonts w:cs="Calibri"/>
        </w:rPr>
        <w:br/>
      </w:r>
      <w:r w:rsidRPr="00411818">
        <w:rPr>
          <w:rFonts w:cs="Calibri"/>
          <w:b w:val="0"/>
          <w:sz w:val="21"/>
          <w:szCs w:val="21"/>
        </w:rPr>
        <w:t xml:space="preserve">Eddie S. (Eddie S. </w:t>
      </w:r>
      <w:proofErr w:type="spellStart"/>
      <w:r w:rsidRPr="00411818">
        <w:rPr>
          <w:rFonts w:cs="Calibri"/>
          <w:b w:val="0"/>
          <w:sz w:val="21"/>
          <w:szCs w:val="21"/>
        </w:rPr>
        <w:t>Glaude</w:t>
      </w:r>
      <w:proofErr w:type="spellEnd"/>
      <w:r w:rsidRPr="00411818">
        <w:rPr>
          <w:rFonts w:cs="Calibri"/>
          <w:b w:val="0"/>
          <w:sz w:val="21"/>
          <w:szCs w:val="21"/>
        </w:rPr>
        <w:t xml:space="preserve"> Jr. is the chair of the Center for </w:t>
      </w:r>
      <w:proofErr w:type="gramStart"/>
      <w:r w:rsidRPr="00411818">
        <w:rPr>
          <w:rFonts w:cs="Calibri"/>
          <w:b w:val="0"/>
          <w:sz w:val="21"/>
          <w:szCs w:val="21"/>
        </w:rPr>
        <w:t>African-American</w:t>
      </w:r>
      <w:proofErr w:type="gramEnd"/>
      <w:r w:rsidRPr="00411818">
        <w:rPr>
          <w:rFonts w:cs="Calibri"/>
          <w:b w:val="0"/>
          <w:sz w:val="21"/>
          <w:szCs w:val="21"/>
        </w:rPr>
        <w:t xml:space="preserve"> Studies and the William S. Tod Professor of Religion and African-American Studies at Princeton University.) In a Shade of </w:t>
      </w:r>
      <w:proofErr w:type="gramStart"/>
      <w:r w:rsidRPr="00411818">
        <w:rPr>
          <w:rFonts w:cs="Calibri"/>
          <w:b w:val="0"/>
          <w:sz w:val="21"/>
          <w:szCs w:val="21"/>
        </w:rPr>
        <w:t>Blue :</w:t>
      </w:r>
      <w:proofErr w:type="gramEnd"/>
      <w:r w:rsidRPr="00411818">
        <w:rPr>
          <w:rFonts w:cs="Calibri"/>
          <w:b w:val="0"/>
          <w:sz w:val="21"/>
          <w:szCs w:val="21"/>
        </w:rPr>
        <w:t xml:space="preserve"> Pragmatism and the Politics of Black America. University of Chicago Press, 2007. EBSCOhost. (5-7) Bracketed for </w:t>
      </w:r>
      <w:proofErr w:type="spellStart"/>
      <w:r w:rsidRPr="00411818">
        <w:rPr>
          <w:rFonts w:cs="Calibri"/>
          <w:b w:val="0"/>
          <w:sz w:val="21"/>
          <w:szCs w:val="21"/>
        </w:rPr>
        <w:t>grammer</w:t>
      </w:r>
      <w:proofErr w:type="spellEnd"/>
      <w:r w:rsidRPr="00411818">
        <w:rPr>
          <w:rFonts w:cs="Calibri"/>
          <w:b w:val="0"/>
          <w:sz w:val="21"/>
          <w:szCs w:val="21"/>
        </w:rPr>
        <w:t>. Dulles AS</w:t>
      </w:r>
    </w:p>
    <w:p w14:paraId="6EE3334E" w14:textId="77777777" w:rsidR="008A6483" w:rsidRPr="00411818" w:rsidRDefault="008A6483" w:rsidP="008A6483">
      <w:pPr>
        <w:rPr>
          <w:sz w:val="16"/>
          <w:szCs w:val="26"/>
        </w:rPr>
      </w:pPr>
      <w:r w:rsidRPr="00411818">
        <w:rPr>
          <w:sz w:val="16"/>
          <w:szCs w:val="26"/>
        </w:rPr>
        <w:t xml:space="preserve">In a Shade of Blue is my contribution to the tradition I have just sketched. My aim is to think through some of the more pressing conceptual problems confronting African American political life, and I do so as a Deweyan </w:t>
      </w:r>
      <w:proofErr w:type="spellStart"/>
      <w:r w:rsidRPr="00411818">
        <w:rPr>
          <w:sz w:val="16"/>
          <w:szCs w:val="26"/>
        </w:rPr>
        <w:t>prag-matist</w:t>
      </w:r>
      <w:proofErr w:type="spellEnd"/>
      <w:r w:rsidRPr="00411818">
        <w:rPr>
          <w:sz w:val="16"/>
          <w:szCs w:val="26"/>
        </w:rPr>
        <w:t xml:space="preserve">. I should say a bit about what I mean by this self-description. John Dewey thought of philosophy as a form of cultural and social criticism. He held the view that </w:t>
      </w:r>
      <w:r w:rsidRPr="00EC0753">
        <w:rPr>
          <w:rStyle w:val="StyleUnderline"/>
          <w:szCs w:val="26"/>
          <w:highlight w:val="cyan"/>
        </w:rPr>
        <w:t>philosophy</w:t>
      </w:r>
      <w:r w:rsidRPr="00411818">
        <w:rPr>
          <w:sz w:val="16"/>
          <w:szCs w:val="26"/>
        </w:rPr>
        <w:t>, properly understood as a mode of wis-</w:t>
      </w:r>
      <w:proofErr w:type="spellStart"/>
      <w:r w:rsidRPr="00411818">
        <w:rPr>
          <w:sz w:val="16"/>
          <w:szCs w:val="26"/>
        </w:rPr>
        <w:t>dom</w:t>
      </w:r>
      <w:proofErr w:type="spellEnd"/>
      <w:r w:rsidRPr="00411818">
        <w:rPr>
          <w:sz w:val="16"/>
          <w:szCs w:val="26"/>
        </w:rPr>
        <w:t xml:space="preserve">, ought to aid us in our efforts to overcome problematic situations and worrisome circumstances. The principal charge of the philosopher, then, </w:t>
      </w:r>
      <w:r w:rsidRPr="00EC0753">
        <w:rPr>
          <w:rStyle w:val="StyleUnderline"/>
          <w:szCs w:val="26"/>
          <w:highlight w:val="cyan"/>
        </w:rPr>
        <w:t>is to deal with the problems of human beings</w:t>
      </w:r>
      <w:r w:rsidRPr="00411818">
        <w:rPr>
          <w:sz w:val="16"/>
          <w:szCs w:val="2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w:t>
      </w:r>
      <w:proofErr w:type="spellStart"/>
      <w:r w:rsidRPr="00411818">
        <w:rPr>
          <w:sz w:val="16"/>
          <w:szCs w:val="26"/>
        </w:rPr>
        <w:t>Antifoundationalism</w:t>
      </w:r>
      <w:proofErr w:type="spellEnd"/>
      <w:r w:rsidRPr="00411818">
        <w:rPr>
          <w:sz w:val="16"/>
          <w:szCs w:val="26"/>
        </w:rPr>
        <w:t xml:space="preserve">, of course, is the rejection of foundations of knowledge that are beyond question. Dewey, by contrast, understands </w:t>
      </w:r>
      <w:r w:rsidRPr="00EC0753">
        <w:rPr>
          <w:rStyle w:val="StyleUnderline"/>
          <w:szCs w:val="26"/>
          <w:highlight w:val="cyan"/>
        </w:rPr>
        <w:t>knowledge</w:t>
      </w:r>
      <w:r w:rsidRPr="00411818">
        <w:rPr>
          <w:rStyle w:val="StyleUnderline"/>
          <w:szCs w:val="26"/>
          <w:u w:val="none"/>
        </w:rPr>
        <w:t xml:space="preserve"> </w:t>
      </w:r>
      <w:r w:rsidRPr="00411818">
        <w:rPr>
          <w:sz w:val="16"/>
          <w:szCs w:val="26"/>
        </w:rPr>
        <w:t xml:space="preserve">to be </w:t>
      </w:r>
      <w:r w:rsidRPr="00EC0753">
        <w:rPr>
          <w:rStyle w:val="StyleUnderline"/>
          <w:szCs w:val="26"/>
          <w:highlight w:val="cyan"/>
        </w:rPr>
        <w:t>the</w:t>
      </w:r>
      <w:r w:rsidRPr="00EC0753">
        <w:rPr>
          <w:b/>
          <w:sz w:val="26"/>
          <w:szCs w:val="26"/>
          <w:highlight w:val="cyan"/>
          <w:u w:val="single"/>
        </w:rPr>
        <w:t xml:space="preserve"> </w:t>
      </w:r>
      <w:r w:rsidRPr="00EC0753">
        <w:rPr>
          <w:rStyle w:val="StyleUnderline"/>
          <w:szCs w:val="26"/>
          <w:highlight w:val="cyan"/>
        </w:rPr>
        <w:t>fruit</w:t>
      </w:r>
      <w:r w:rsidRPr="00EC0753">
        <w:rPr>
          <w:b/>
          <w:sz w:val="26"/>
          <w:szCs w:val="26"/>
          <w:highlight w:val="cyan"/>
          <w:u w:val="single"/>
        </w:rPr>
        <w:t xml:space="preserve"> </w:t>
      </w:r>
      <w:r w:rsidRPr="00EC0753">
        <w:rPr>
          <w:rStyle w:val="StyleUnderline"/>
          <w:szCs w:val="26"/>
          <w:highlight w:val="cyan"/>
        </w:rPr>
        <w:t>of our undertakings</w:t>
      </w:r>
      <w:r w:rsidRPr="00EC0753">
        <w:rPr>
          <w:b/>
          <w:sz w:val="26"/>
          <w:szCs w:val="26"/>
          <w:highlight w:val="cyan"/>
          <w:u w:val="single"/>
        </w:rPr>
        <w:t xml:space="preserve"> </w:t>
      </w:r>
      <w:r w:rsidRPr="00EC0753">
        <w:rPr>
          <w:rStyle w:val="StyleUnderline"/>
          <w:szCs w:val="26"/>
          <w:highlight w:val="cyan"/>
        </w:rPr>
        <w:t xml:space="preserve">as we seek “the enrichment of our immediate experience through </w:t>
      </w:r>
      <w:r w:rsidRPr="00EC0753">
        <w:rPr>
          <w:b/>
          <w:sz w:val="26"/>
          <w:szCs w:val="26"/>
          <w:highlight w:val="cyan"/>
          <w:u w:val="single"/>
        </w:rPr>
        <w:t>the</w:t>
      </w:r>
      <w:r w:rsidRPr="00EC0753">
        <w:rPr>
          <w:rStyle w:val="StyleUnderline"/>
          <w:szCs w:val="26"/>
          <w:highlight w:val="cyan"/>
        </w:rPr>
        <w:t xml:space="preserve"> control over action</w:t>
      </w:r>
      <w:r w:rsidRPr="00411818">
        <w:rPr>
          <w:sz w:val="16"/>
          <w:szCs w:val="26"/>
        </w:rPr>
        <w:t xml:space="preserve"> it exercises.”11He insists that </w:t>
      </w:r>
      <w:r w:rsidRPr="00EC0753">
        <w:rPr>
          <w:rStyle w:val="StyleUnderline"/>
          <w:szCs w:val="26"/>
          <w:highlight w:val="cyan"/>
        </w:rPr>
        <w:t>we turn our attention</w:t>
      </w:r>
      <w:r w:rsidRPr="00411818">
        <w:rPr>
          <w:sz w:val="16"/>
          <w:szCs w:val="26"/>
        </w:rPr>
        <w:t xml:space="preserve"> from supposed givens </w:t>
      </w:r>
      <w:r w:rsidRPr="00EC0753">
        <w:rPr>
          <w:rStyle w:val="StyleUnderline"/>
          <w:szCs w:val="26"/>
          <w:highlight w:val="cyan"/>
        </w:rPr>
        <w:t>to</w:t>
      </w:r>
      <w:r w:rsidRPr="00411818">
        <w:rPr>
          <w:rStyle w:val="StyleUnderline"/>
          <w:szCs w:val="26"/>
        </w:rPr>
        <w:t xml:space="preserve"> actual consequences</w:t>
      </w:r>
      <w:r w:rsidRPr="00411818">
        <w:rPr>
          <w:sz w:val="16"/>
          <w:szCs w:val="26"/>
        </w:rPr>
        <w:t xml:space="preserve">, </w:t>
      </w:r>
      <w:r w:rsidRPr="00EC0753">
        <w:rPr>
          <w:rStyle w:val="StyleUnderline"/>
          <w:szCs w:val="26"/>
          <w:highlight w:val="cyan"/>
        </w:rPr>
        <w:t>pursuing</w:t>
      </w:r>
      <w:r w:rsidRPr="00EC0753">
        <w:rPr>
          <w:b/>
          <w:sz w:val="26"/>
          <w:szCs w:val="26"/>
          <w:highlight w:val="cyan"/>
          <w:u w:val="single"/>
        </w:rPr>
        <w:t xml:space="preserve"> </w:t>
      </w:r>
      <w:r w:rsidRPr="00EC0753">
        <w:rPr>
          <w:rStyle w:val="StyleUnderline"/>
          <w:szCs w:val="26"/>
          <w:highlight w:val="cyan"/>
        </w:rPr>
        <w:t>a future</w:t>
      </w:r>
      <w:r w:rsidRPr="00411818">
        <w:rPr>
          <w:sz w:val="16"/>
          <w:szCs w:val="26"/>
        </w:rPr>
        <w:t xml:space="preserve"> fundamentally </w:t>
      </w:r>
      <w:r w:rsidRPr="00EC0753">
        <w:rPr>
          <w:rStyle w:val="StyleUnderline"/>
          <w:szCs w:val="26"/>
          <w:highlight w:val="cyan"/>
        </w:rPr>
        <w:t>grounded in values shaped by experience</w:t>
      </w:r>
      <w:r w:rsidRPr="00411818">
        <w:rPr>
          <w:sz w:val="16"/>
          <w:szCs w:val="26"/>
        </w:rPr>
        <w:t xml:space="preserve"> and realized in our actions. This view makes clear the experimental function of knowledge. Dewey emphasized that knowledge entails efforts to control and select future experience and that we are always </w:t>
      </w:r>
      <w:proofErr w:type="gramStart"/>
      <w:r w:rsidRPr="00411818">
        <w:rPr>
          <w:sz w:val="16"/>
          <w:szCs w:val="26"/>
        </w:rPr>
        <w:t>con-fronted</w:t>
      </w:r>
      <w:proofErr w:type="gramEnd"/>
      <w:r w:rsidRPr="00411818">
        <w:rPr>
          <w:sz w:val="16"/>
          <w:szCs w:val="26"/>
        </w:rPr>
        <w:t xml:space="preserve"> with the possibility of error when we act. </w:t>
      </w:r>
      <w:r w:rsidRPr="00EC0753">
        <w:rPr>
          <w:rStyle w:val="StyleUnderline"/>
          <w:szCs w:val="26"/>
          <w:highlight w:val="cyan"/>
        </w:rPr>
        <w:t>We</w:t>
      </w:r>
      <w:r w:rsidRPr="00411818">
        <w:rPr>
          <w:sz w:val="16"/>
          <w:szCs w:val="26"/>
        </w:rPr>
        <w:t xml:space="preserve"> experiment or </w:t>
      </w:r>
      <w:r w:rsidRPr="00EC0753">
        <w:rPr>
          <w:rStyle w:val="StyleUnderline"/>
          <w:szCs w:val="26"/>
          <w:highlight w:val="cyan"/>
        </w:rPr>
        <w:t>tinker</w:t>
      </w:r>
      <w:r w:rsidRPr="00EC0753">
        <w:rPr>
          <w:b/>
          <w:sz w:val="26"/>
          <w:szCs w:val="26"/>
          <w:highlight w:val="cyan"/>
          <w:u w:val="single"/>
        </w:rPr>
        <w:t xml:space="preserve">, </w:t>
      </w:r>
      <w:r w:rsidRPr="00EC0753">
        <w:rPr>
          <w:rStyle w:val="StyleUnderline"/>
          <w:szCs w:val="26"/>
          <w:highlight w:val="cyan"/>
        </w:rPr>
        <w:t>with</w:t>
      </w:r>
      <w:r w:rsidRPr="00EC0753">
        <w:rPr>
          <w:b/>
          <w:sz w:val="26"/>
          <w:szCs w:val="26"/>
          <w:highlight w:val="cyan"/>
          <w:u w:val="single"/>
        </w:rPr>
        <w:t xml:space="preserve"> </w:t>
      </w:r>
      <w:r w:rsidRPr="00EC0753">
        <w:rPr>
          <w:rStyle w:val="StyleUnderline"/>
          <w:szCs w:val="26"/>
          <w:highlight w:val="cyan"/>
        </w:rPr>
        <w:t>the understanding that all facts are fallible</w:t>
      </w:r>
      <w:r w:rsidRPr="00411818">
        <w:rPr>
          <w:sz w:val="16"/>
          <w:szCs w:val="26"/>
        </w:rPr>
        <w:t xml:space="preserve"> 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EC0753">
        <w:rPr>
          <w:rStyle w:val="StyleUnderline"/>
          <w:szCs w:val="26"/>
          <w:highlight w:val="cyan"/>
        </w:rPr>
        <w:t>solidarity</w:t>
      </w:r>
      <w:r w:rsidRPr="00EC0753">
        <w:rPr>
          <w:b/>
          <w:sz w:val="26"/>
          <w:szCs w:val="26"/>
          <w:highlight w:val="cyan"/>
          <w:u w:val="single"/>
        </w:rPr>
        <w:t xml:space="preserve"> </w:t>
      </w:r>
      <w:r w:rsidRPr="00EC0753">
        <w:rPr>
          <w:rStyle w:val="StyleUnderline"/>
          <w:szCs w:val="26"/>
          <w:highlight w:val="cyan"/>
        </w:rPr>
        <w:t>captures</w:t>
      </w:r>
      <w:r w:rsidRPr="00411818">
        <w:rPr>
          <w:sz w:val="16"/>
          <w:szCs w:val="26"/>
        </w:rPr>
        <w:t xml:space="preserve"> the associational and cooperative dimensions of Dewey’s thinking. Dewey conceives of his </w:t>
      </w:r>
      <w:r w:rsidRPr="00EC0753">
        <w:rPr>
          <w:rStyle w:val="StyleUnderline"/>
          <w:szCs w:val="26"/>
          <w:highlight w:val="cyan"/>
        </w:rPr>
        <w:t>pragmatism as “an instrument of social improvement</w:t>
      </w:r>
      <w:r w:rsidRPr="00411818">
        <w:rPr>
          <w:rStyle w:val="StyleUnderline"/>
          <w:szCs w:val="26"/>
        </w:rPr>
        <w:t>”</w:t>
      </w:r>
      <w:r w:rsidRPr="00411818">
        <w:rPr>
          <w:sz w:val="16"/>
          <w:szCs w:val="26"/>
        </w:rPr>
        <w:t xml:space="preserve"> aimed principally at expanding democratic </w:t>
      </w:r>
      <w:r w:rsidRPr="00EC0753">
        <w:rPr>
          <w:b/>
          <w:sz w:val="26"/>
          <w:szCs w:val="26"/>
          <w:highlight w:val="cyan"/>
          <w:u w:val="single"/>
        </w:rPr>
        <w:t>life</w:t>
      </w:r>
      <w:r w:rsidRPr="00411818">
        <w:rPr>
          <w:b/>
          <w:sz w:val="16"/>
          <w:szCs w:val="26"/>
        </w:rPr>
        <w:t xml:space="preserve"> </w:t>
      </w:r>
      <w:r w:rsidRPr="00EC0753">
        <w:rPr>
          <w:rStyle w:val="StyleUnderline"/>
          <w:szCs w:val="26"/>
          <w:highlight w:val="cyan"/>
        </w:rPr>
        <w:t>and</w:t>
      </w:r>
      <w:r w:rsidRPr="00EC0753">
        <w:rPr>
          <w:b/>
          <w:sz w:val="26"/>
          <w:szCs w:val="26"/>
          <w:highlight w:val="cyan"/>
          <w:u w:val="single"/>
        </w:rPr>
        <w:t xml:space="preserve"> </w:t>
      </w:r>
      <w:r w:rsidRPr="00EC0753">
        <w:rPr>
          <w:rStyle w:val="StyleUnderline"/>
          <w:szCs w:val="26"/>
          <w:highlight w:val="cyan"/>
        </w:rPr>
        <w:t>broadening</w:t>
      </w:r>
      <w:r w:rsidRPr="00EC0753">
        <w:rPr>
          <w:b/>
          <w:sz w:val="26"/>
          <w:szCs w:val="26"/>
          <w:highlight w:val="cyan"/>
          <w:u w:val="single"/>
        </w:rPr>
        <w:t xml:space="preserve"> </w:t>
      </w:r>
      <w:r w:rsidRPr="00EC0753">
        <w:rPr>
          <w:rStyle w:val="StyleUnderline"/>
          <w:szCs w:val="26"/>
          <w:highlight w:val="cyan"/>
        </w:rPr>
        <w:t>the</w:t>
      </w:r>
      <w:r w:rsidRPr="00EC0753">
        <w:rPr>
          <w:b/>
          <w:sz w:val="26"/>
          <w:szCs w:val="26"/>
          <w:highlight w:val="cyan"/>
          <w:u w:val="single"/>
        </w:rPr>
        <w:t xml:space="preserve"> </w:t>
      </w:r>
      <w:r w:rsidRPr="00EC0753">
        <w:rPr>
          <w:rStyle w:val="StyleUnderline"/>
          <w:szCs w:val="26"/>
          <w:highlight w:val="cyan"/>
        </w:rPr>
        <w:t>ground of individual self-development</w:t>
      </w:r>
      <w:r w:rsidRPr="00EC0753">
        <w:rPr>
          <w:b/>
          <w:sz w:val="26"/>
          <w:szCs w:val="26"/>
          <w:highlight w:val="cyan"/>
          <w:u w:val="single"/>
        </w:rPr>
        <w:t>.</w:t>
      </w:r>
      <w:r w:rsidRPr="00411818">
        <w:rPr>
          <w:sz w:val="16"/>
          <w:szCs w:val="26"/>
        </w:rPr>
        <w:t xml:space="preserve">14Democracy,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relations </w:t>
      </w:r>
      <w:r w:rsidRPr="00EC0753">
        <w:rPr>
          <w:rStyle w:val="StyleUnderline"/>
          <w:szCs w:val="26"/>
          <w:highlight w:val="cyan"/>
        </w:rPr>
        <w:t>and</w:t>
      </w:r>
      <w:r w:rsidRPr="00411818">
        <w:rPr>
          <w:sz w:val="16"/>
          <w:szCs w:val="26"/>
        </w:rPr>
        <w:t xml:space="preserve"> one’s community. The formation of the democratic character so important to our form of associated living involves, then, </w:t>
      </w:r>
      <w:r w:rsidRPr="00EC0753">
        <w:rPr>
          <w:rStyle w:val="StyleUnderline"/>
          <w:szCs w:val="26"/>
          <w:highlight w:val="cyan"/>
        </w:rPr>
        <w:t xml:space="preserve">a </w:t>
      </w:r>
      <w:r w:rsidRPr="00411818">
        <w:rPr>
          <w:sz w:val="16"/>
          <w:szCs w:val="26"/>
        </w:rPr>
        <w:t>caring</w:t>
      </w:r>
      <w:r w:rsidRPr="00411818">
        <w:rPr>
          <w:rStyle w:val="StyleUnderline"/>
          <w:szCs w:val="26"/>
        </w:rPr>
        <w:t xml:space="preserve"> </w:t>
      </w:r>
      <w:r w:rsidRPr="00EC0753">
        <w:rPr>
          <w:rStyle w:val="StyleUnderline"/>
          <w:szCs w:val="26"/>
          <w:highlight w:val="cyan"/>
        </w:rPr>
        <w:t>disposition toward the plight of our fellows</w:t>
      </w:r>
      <w:r w:rsidRPr="00411818">
        <w:rPr>
          <w:sz w:val="16"/>
          <w:szCs w:val="26"/>
        </w:rPr>
        <w:t xml:space="preserve"> and a watchful concern for the well-being of our democratic life.</w:t>
      </w:r>
    </w:p>
    <w:p w14:paraId="1D34240F" w14:textId="77777777" w:rsidR="008A6483" w:rsidRPr="00411818" w:rsidRDefault="008A6483" w:rsidP="008A6483">
      <w:pPr>
        <w:pStyle w:val="Heading4"/>
      </w:pPr>
      <w:r>
        <w:t>2</w:t>
      </w:r>
      <w:r w:rsidRPr="00411818">
        <w:t xml:space="preserve">] Social relations are </w:t>
      </w:r>
      <w:r w:rsidRPr="00411818">
        <w:rPr>
          <w:u w:val="single"/>
        </w:rPr>
        <w:t>dynamic</w:t>
      </w:r>
      <w:r w:rsidRPr="00411818">
        <w:t xml:space="preserve"> and constantly being </w:t>
      </w:r>
      <w:r w:rsidRPr="00411818">
        <w:rPr>
          <w:u w:val="single"/>
        </w:rPr>
        <w:t>decentered</w:t>
      </w:r>
      <w:r w:rsidRPr="00411818">
        <w:t xml:space="preserve"> from normative systems of knowledge; only pragmatism’s understanding of </w:t>
      </w:r>
      <w:r w:rsidRPr="00411818">
        <w:rPr>
          <w:u w:val="single"/>
        </w:rPr>
        <w:t>interactive knowledge production</w:t>
      </w:r>
      <w:r w:rsidRPr="00411818">
        <w:t xml:space="preserve"> can mitigate entrenched violence.</w:t>
      </w:r>
    </w:p>
    <w:p w14:paraId="74581C80" w14:textId="77777777" w:rsidR="008A6483" w:rsidRPr="00411818" w:rsidRDefault="008A6483" w:rsidP="008A6483">
      <w:r w:rsidRPr="00411818">
        <w:rPr>
          <w:rStyle w:val="Style13ptBold"/>
        </w:rPr>
        <w:t>Kadlec 8</w:t>
      </w:r>
      <w:r w:rsidRPr="00411818">
        <w:t>, Alison. "Critical pragmatism and deliberative democracy." </w:t>
      </w:r>
      <w:proofErr w:type="spellStart"/>
      <w:r w:rsidRPr="00411818">
        <w:t>Theoria</w:t>
      </w:r>
      <w:proofErr w:type="spellEnd"/>
      <w:r w:rsidRPr="00411818">
        <w:t> 55.117 (2008): 54-80. (</w:t>
      </w:r>
      <w:proofErr w:type="gramStart"/>
      <w:r w:rsidRPr="00411818">
        <w:t>doctorate</w:t>
      </w:r>
      <w:proofErr w:type="gramEnd"/>
      <w:r w:rsidRPr="00411818">
        <w:t xml:space="preserve"> in political science from the University of Minnesota and bachelor's degrees from Michigan State University in political theory, constitutional democracy and English literature.)//Dulles AS</w:t>
      </w:r>
    </w:p>
    <w:p w14:paraId="734A5E85" w14:textId="77777777" w:rsidR="008A6483" w:rsidRPr="00411818" w:rsidRDefault="008A6483" w:rsidP="008A6483">
      <w:pPr>
        <w:rPr>
          <w:sz w:val="10"/>
        </w:rPr>
      </w:pPr>
      <w:r w:rsidRPr="00411818">
        <w:rPr>
          <w:u w:val="single"/>
        </w:rPr>
        <w:t>Social Intelligence: The Critical Potential Lived Experience</w:t>
      </w:r>
      <w:r w:rsidRPr="00411818">
        <w:rPr>
          <w:sz w:val="10"/>
        </w:rPr>
        <w:t xml:space="preserve"> Though human nature is intersubjectively generated on an ongoing basis, we are not merely the products of Platonic conceptions of ourselves. Individuals are cultivated in and by society through experiential processes in which we are acted upon, and act back upon a dynamic environment. For Dewey, 'experience' connotes a very specific process that stands in stark contrast to the traditional conception of experience as a matter of private consciousness. </w:t>
      </w:r>
      <w:r w:rsidRPr="00411818">
        <w:rPr>
          <w:u w:val="single"/>
        </w:rPr>
        <w:t xml:space="preserve">Because Dewey's notion of </w:t>
      </w:r>
      <w:r w:rsidRPr="00EC0753">
        <w:rPr>
          <w:highlight w:val="cyan"/>
          <w:u w:val="single"/>
        </w:rPr>
        <w:t xml:space="preserve">experience is </w:t>
      </w:r>
      <w:r w:rsidRPr="00EC0753">
        <w:rPr>
          <w:b/>
          <w:bCs/>
          <w:highlight w:val="cyan"/>
          <w:u w:val="single"/>
          <w:bdr w:val="single" w:sz="4" w:space="0" w:color="auto"/>
        </w:rPr>
        <w:t>social, active, and educative,</w:t>
      </w:r>
      <w:r w:rsidRPr="00EC0753">
        <w:rPr>
          <w:highlight w:val="cyan"/>
          <w:u w:val="single"/>
        </w:rPr>
        <w:t xml:space="preserve"> </w:t>
      </w:r>
      <w:r w:rsidRPr="00411818">
        <w:rPr>
          <w:u w:val="single"/>
        </w:rPr>
        <w:t xml:space="preserve">what he calls the </w:t>
      </w:r>
      <w:r w:rsidRPr="00EC0753">
        <w:rPr>
          <w:highlight w:val="cyan"/>
          <w:u w:val="single"/>
        </w:rPr>
        <w:t>'experiential continuum'</w:t>
      </w:r>
      <w:r w:rsidRPr="00411818">
        <w:rPr>
          <w:u w:val="single"/>
        </w:rPr>
        <w:t xml:space="preserve"> is the process by which we are best able to develop social intelligence. </w:t>
      </w:r>
      <w:r w:rsidRPr="00411818">
        <w:rPr>
          <w:sz w:val="10"/>
        </w:rPr>
        <w:t xml:space="preserve">The 'experiential continuum' is </w:t>
      </w:r>
      <w:proofErr w:type="spellStart"/>
      <w:r w:rsidRPr="00411818">
        <w:rPr>
          <w:sz w:val="10"/>
        </w:rPr>
        <w:t>characterised</w:t>
      </w:r>
      <w:proofErr w:type="spellEnd"/>
      <w:r w:rsidRPr="00411818">
        <w:rPr>
          <w:sz w:val="10"/>
        </w:rPr>
        <w:t xml:space="preserve"> by our enduring and undergoing the consequences of our actions, and intelligence is to be understood as the self-conscious and ongoing process of adjusting our attitudes in light of these consequences.25 In The Public and Its </w:t>
      </w:r>
      <w:proofErr w:type="gramStart"/>
      <w:r w:rsidRPr="00411818">
        <w:rPr>
          <w:sz w:val="10"/>
        </w:rPr>
        <w:t>Problems ,</w:t>
      </w:r>
      <w:proofErr w:type="gramEnd"/>
      <w:r w:rsidRPr="00411818">
        <w:rPr>
          <w:sz w:val="10"/>
        </w:rPr>
        <w:t xml:space="preserve"> Dewey gives this view of intelligence a decidedly deliberative spin when he says, 'we lie, as Emerson said, in the lap of an immense intelligence. But that intelligence is dormant and its communications are broken, inarticulate and faint until it possesses the local community as its medium'.26 In 'Ethical Principles Underlying Education', Dewey is more explicit in explaining his view of the relationship between social intelligence and the normative commitment to democracy in his </w:t>
      </w:r>
      <w:r w:rsidRPr="00411818">
        <w:rPr>
          <w:u w:val="single"/>
        </w:rPr>
        <w:t>declaration that 'ultimate moral motives and forces are nothing more nor less than social intelligence the power of observing and comprehending social situations and social power trained capacities of control at work in the service of social interest and aims'</w:t>
      </w:r>
      <w:r w:rsidRPr="00411818">
        <w:rPr>
          <w:sz w:val="10"/>
        </w:rPr>
        <w:t xml:space="preserve">.27 Dewey's unflagging faith in </w:t>
      </w:r>
      <w:r w:rsidRPr="00EC0753">
        <w:rPr>
          <w:highlight w:val="cyan"/>
          <w:u w:val="single"/>
        </w:rPr>
        <w:t>the transformative potential of social intelligence</w:t>
      </w:r>
      <w:r w:rsidRPr="00411818">
        <w:rPr>
          <w:sz w:val="10"/>
        </w:rPr>
        <w:t xml:space="preserve"> </w:t>
      </w:r>
      <w:r w:rsidRPr="00EC0753">
        <w:rPr>
          <w:highlight w:val="cyan"/>
          <w:u w:val="single"/>
        </w:rPr>
        <w:t>intrinsic to democracy</w:t>
      </w:r>
      <w:r w:rsidRPr="00411818">
        <w:rPr>
          <w:sz w:val="10"/>
        </w:rPr>
        <w:t xml:space="preserve"> </w:t>
      </w:r>
      <w:r w:rsidRPr="00411818">
        <w:rPr>
          <w:u w:val="single"/>
        </w:rPr>
        <w:t xml:space="preserve">as a way of life </w:t>
      </w:r>
      <w:r w:rsidRPr="00EC0753">
        <w:rPr>
          <w:b/>
          <w:bCs/>
          <w:highlight w:val="cyan"/>
          <w:u w:val="single"/>
        </w:rPr>
        <w:t>is not Utopian</w:t>
      </w:r>
      <w:r w:rsidRPr="00411818">
        <w:rPr>
          <w:u w:val="single"/>
        </w:rPr>
        <w:t xml:space="preserve">, nor is it based on a belief that all problems are finally solvable. Rather, </w:t>
      </w:r>
      <w:r w:rsidRPr="00EC0753">
        <w:rPr>
          <w:highlight w:val="cyan"/>
          <w:u w:val="single"/>
        </w:rPr>
        <w:t xml:space="preserve">it expresses a moral commitment </w:t>
      </w:r>
      <w:r w:rsidRPr="00411818">
        <w:rPr>
          <w:u w:val="single"/>
        </w:rPr>
        <w:t xml:space="preserve">that suggests </w:t>
      </w:r>
      <w:r w:rsidRPr="00EC0753">
        <w:rPr>
          <w:highlight w:val="cyan"/>
          <w:u w:val="single"/>
        </w:rPr>
        <w:t xml:space="preserve">that a working </w:t>
      </w:r>
      <w:r w:rsidRPr="00411818">
        <w:rPr>
          <w:u w:val="single"/>
        </w:rPr>
        <w:t xml:space="preserve">faith in </w:t>
      </w:r>
      <w:r w:rsidRPr="00EC0753">
        <w:rPr>
          <w:highlight w:val="cyan"/>
          <w:u w:val="single"/>
        </w:rPr>
        <w:t xml:space="preserve">social intelligence is our best shot at crafting </w:t>
      </w:r>
      <w:r w:rsidRPr="00411818">
        <w:rPr>
          <w:u w:val="single"/>
        </w:rPr>
        <w:t xml:space="preserve">habits and </w:t>
      </w:r>
      <w:r w:rsidRPr="00EC0753">
        <w:rPr>
          <w:highlight w:val="cyan"/>
          <w:u w:val="single"/>
        </w:rPr>
        <w:t xml:space="preserve">institutions that will further </w:t>
      </w:r>
      <w:r w:rsidRPr="00411818">
        <w:rPr>
          <w:u w:val="single"/>
        </w:rPr>
        <w:t xml:space="preserve">encourage us to identify </w:t>
      </w:r>
      <w:r w:rsidRPr="00EC0753">
        <w:rPr>
          <w:b/>
          <w:bCs/>
          <w:highlight w:val="cyan"/>
          <w:u w:val="single"/>
        </w:rPr>
        <w:t xml:space="preserve">new opportunities for </w:t>
      </w:r>
      <w:r w:rsidRPr="00411818">
        <w:rPr>
          <w:b/>
          <w:bCs/>
          <w:u w:val="single"/>
        </w:rPr>
        <w:t xml:space="preserve">the expansion of our </w:t>
      </w:r>
      <w:r w:rsidRPr="00EC0753">
        <w:rPr>
          <w:b/>
          <w:bCs/>
          <w:highlight w:val="cyan"/>
          <w:u w:val="single"/>
        </w:rPr>
        <w:t>capacities</w:t>
      </w:r>
      <w:r w:rsidRPr="00EC0753">
        <w:rPr>
          <w:highlight w:val="cyan"/>
          <w:u w:val="single"/>
        </w:rPr>
        <w:t xml:space="preserve"> </w:t>
      </w:r>
      <w:r w:rsidRPr="00411818">
        <w:rPr>
          <w:u w:val="single"/>
        </w:rPr>
        <w:t>moving forward</w:t>
      </w:r>
      <w:r w:rsidRPr="00411818">
        <w:rPr>
          <w:sz w:val="10"/>
        </w:rPr>
        <w:t xml:space="preserve">. </w:t>
      </w:r>
      <w:r w:rsidRPr="00411818">
        <w:rPr>
          <w:u w:val="single"/>
        </w:rPr>
        <w:t>The upshot here is that democracy as a way of life means, above all, that we stop thinking of democracy as a thing and start thinking about it as a way.</w:t>
      </w:r>
      <w:r w:rsidRPr="00411818">
        <w:rPr>
          <w:sz w:val="10"/>
        </w:rPr>
        <w:t xml:space="preserve"> Democracy is belief in the ability of human experience to generate the aims and methods by which further experience will grow in ordered richness</w:t>
      </w:r>
      <w:proofErr w:type="gramStart"/>
      <w:r w:rsidRPr="00411818">
        <w:rPr>
          <w:sz w:val="10"/>
        </w:rPr>
        <w:t>. . . .</w:t>
      </w:r>
      <w:proofErr w:type="gramEnd"/>
      <w:r w:rsidRPr="00411818">
        <w:rPr>
          <w:sz w:val="10"/>
        </w:rPr>
        <w:t xml:space="preserve"> </w:t>
      </w:r>
      <w:r w:rsidRPr="00411818">
        <w:rPr>
          <w:u w:val="single"/>
        </w:rPr>
        <w:t xml:space="preserve">Democracy is the faith that </w:t>
      </w:r>
      <w:r w:rsidRPr="00EC0753">
        <w:rPr>
          <w:highlight w:val="cyan"/>
          <w:u w:val="single"/>
        </w:rPr>
        <w:t xml:space="preserve">the process of experience is more important than any </w:t>
      </w:r>
      <w:r w:rsidRPr="00411818">
        <w:rPr>
          <w:u w:val="single"/>
        </w:rPr>
        <w:t xml:space="preserve">special </w:t>
      </w:r>
      <w:r w:rsidRPr="00EC0753">
        <w:rPr>
          <w:highlight w:val="cyan"/>
          <w:u w:val="single"/>
        </w:rPr>
        <w:t xml:space="preserve">result </w:t>
      </w:r>
      <w:r w:rsidRPr="00411818">
        <w:rPr>
          <w:u w:val="single"/>
        </w:rPr>
        <w:t xml:space="preserve">attained, so that the special results achieved are of ultimate value only as they are used to enrich and order the ongoing process. </w:t>
      </w:r>
      <w:r w:rsidRPr="00411818">
        <w:rPr>
          <w:sz w:val="10"/>
        </w:rPr>
        <w:t xml:space="preserve">Since the process of </w:t>
      </w:r>
      <w:r w:rsidRPr="00EC0753">
        <w:rPr>
          <w:highlight w:val="cyan"/>
          <w:u w:val="single"/>
        </w:rPr>
        <w:t>experience</w:t>
      </w:r>
      <w:r w:rsidRPr="00411818">
        <w:rPr>
          <w:sz w:val="10"/>
        </w:rPr>
        <w:t xml:space="preserve"> </w:t>
      </w:r>
      <w:r w:rsidRPr="00EC0753">
        <w:rPr>
          <w:highlight w:val="cyan"/>
          <w:u w:val="single"/>
        </w:rPr>
        <w:t>is</w:t>
      </w:r>
      <w:r w:rsidRPr="00411818">
        <w:rPr>
          <w:sz w:val="10"/>
        </w:rPr>
        <w:t xml:space="preserve"> </w:t>
      </w:r>
      <w:r w:rsidRPr="00411818">
        <w:rPr>
          <w:u w:val="single"/>
        </w:rPr>
        <w:t xml:space="preserve">capable of being </w:t>
      </w:r>
      <w:r w:rsidRPr="00EC0753">
        <w:rPr>
          <w:b/>
          <w:bCs/>
          <w:highlight w:val="cyan"/>
          <w:u w:val="single"/>
        </w:rPr>
        <w:t>educative</w:t>
      </w:r>
      <w:r w:rsidRPr="00411818">
        <w:rPr>
          <w:u w:val="single"/>
        </w:rPr>
        <w:t>, faith in democracy is all one with faith in experience and education.</w:t>
      </w:r>
      <w:r w:rsidRPr="00411818">
        <w:rPr>
          <w:sz w:val="10"/>
        </w:rPr>
        <w:t xml:space="preserve"> All ends and values that are cut off from the ongoing process become arrests and fixations. They strive to fixate what has been gained instead of using it to open the road and point the way to new and better experiences.</w:t>
      </w:r>
      <w:r w:rsidRPr="00411818">
        <w:rPr>
          <w:u w:val="single"/>
        </w:rPr>
        <w:t xml:space="preserve">28 On this account, </w:t>
      </w:r>
      <w:r w:rsidRPr="00EC0753">
        <w:rPr>
          <w:highlight w:val="cyan"/>
          <w:u w:val="single"/>
        </w:rPr>
        <w:t xml:space="preserve">social intelligence is </w:t>
      </w:r>
      <w:r w:rsidRPr="00411818">
        <w:rPr>
          <w:u w:val="single"/>
        </w:rPr>
        <w:t xml:space="preserve">not a possession, it is a </w:t>
      </w:r>
      <w:r w:rsidRPr="00EC0753">
        <w:rPr>
          <w:highlight w:val="cyan"/>
          <w:u w:val="single"/>
        </w:rPr>
        <w:t>de-</w:t>
      </w:r>
      <w:proofErr w:type="spellStart"/>
      <w:r w:rsidRPr="00EC0753">
        <w:rPr>
          <w:highlight w:val="cyan"/>
          <w:u w:val="single"/>
        </w:rPr>
        <w:t>centred</w:t>
      </w:r>
      <w:proofErr w:type="spellEnd"/>
      <w:r w:rsidRPr="00EC0753">
        <w:rPr>
          <w:highlight w:val="cyan"/>
          <w:u w:val="single"/>
        </w:rPr>
        <w:t xml:space="preserve"> and</w:t>
      </w:r>
      <w:r w:rsidRPr="00411818">
        <w:rPr>
          <w:u w:val="single"/>
        </w:rPr>
        <w:t xml:space="preserve"> educative process of ordering </w:t>
      </w:r>
      <w:r w:rsidRPr="00EC0753">
        <w:rPr>
          <w:highlight w:val="cyan"/>
          <w:u w:val="single"/>
        </w:rPr>
        <w:t xml:space="preserve">our </w:t>
      </w:r>
      <w:r w:rsidRPr="00EC0753">
        <w:rPr>
          <w:b/>
          <w:bCs/>
          <w:highlight w:val="cyan"/>
          <w:u w:val="single"/>
        </w:rPr>
        <w:t>experiences</w:t>
      </w:r>
      <w:r w:rsidRPr="00EC0753">
        <w:rPr>
          <w:highlight w:val="cyan"/>
          <w:u w:val="single"/>
        </w:rPr>
        <w:t xml:space="preserve"> through manifold </w:t>
      </w:r>
      <w:r w:rsidRPr="00EC0753">
        <w:rPr>
          <w:b/>
          <w:bCs/>
          <w:highlight w:val="cyan"/>
          <w:u w:val="single"/>
        </w:rPr>
        <w:t>communication</w:t>
      </w:r>
      <w:r w:rsidRPr="00411818">
        <w:rPr>
          <w:sz w:val="10"/>
        </w:rPr>
        <w:t xml:space="preserve">. The guiding principles, then, of social intelligence are 1) the protection and expansion of our capacity for free and communicative inquiry and 2) the protection and expansion of our capacity to perceive the shared consequences of our habits and policies. We judge the goodness or badness of these consequences by evaluating the way they act back on and impact our individual capacities for free inquiry that inform the ongoing development of social intelligence </w:t>
      </w:r>
      <w:proofErr w:type="gramStart"/>
      <w:r w:rsidRPr="00411818">
        <w:rPr>
          <w:sz w:val="10"/>
        </w:rPr>
        <w:t>In</w:t>
      </w:r>
      <w:proofErr w:type="gramEnd"/>
      <w:r w:rsidRPr="00411818">
        <w:rPr>
          <w:sz w:val="10"/>
        </w:rPr>
        <w:t xml:space="preserve"> turn, the 'proper conditions' for social intelligence then are those that increase our ability to perceive the complex shared consequences of our choices and practices. Intelligence is social in pragmatism because it requires the development of both </w:t>
      </w:r>
      <w:proofErr w:type="spellStart"/>
      <w:r w:rsidRPr="00411818">
        <w:rPr>
          <w:sz w:val="10"/>
        </w:rPr>
        <w:t>firstand</w:t>
      </w:r>
      <w:proofErr w:type="spellEnd"/>
      <w:r w:rsidRPr="00411818">
        <w:rPr>
          <w:sz w:val="10"/>
        </w:rPr>
        <w:t xml:space="preserve"> second-order attitudes that can only take place in an ongoing process of communication. Free inquiry is not just a matter of having the opportunity to seek information that will allow for the generation of thoughtful attitudes about issues, it is also a matter of appreciating and harnessing the democratic potential of second-order attitudes (attitudes about our attitudes). </w:t>
      </w:r>
      <w:r w:rsidRPr="00EC0753">
        <w:rPr>
          <w:highlight w:val="cyan"/>
          <w:u w:val="single"/>
        </w:rPr>
        <w:t>We are not passive receivers</w:t>
      </w:r>
      <w:r w:rsidRPr="00411818">
        <w:rPr>
          <w:sz w:val="10"/>
        </w:rPr>
        <w:t xml:space="preserve"> </w:t>
      </w:r>
      <w:r w:rsidRPr="00411818">
        <w:rPr>
          <w:u w:val="single"/>
        </w:rPr>
        <w:t xml:space="preserve">of information, </w:t>
      </w:r>
      <w:r w:rsidRPr="00EC0753">
        <w:rPr>
          <w:b/>
          <w:bCs/>
          <w:highlight w:val="cyan"/>
          <w:u w:val="single"/>
          <w:bdr w:val="single" w:sz="4" w:space="0" w:color="auto"/>
        </w:rPr>
        <w:t>but dynamic interactors</w:t>
      </w:r>
      <w:r w:rsidRPr="00411818">
        <w:rPr>
          <w:u w:val="single"/>
        </w:rPr>
        <w:t xml:space="preserve">, and therefore intelligence is intrinsically communicative. Free inquiry is the engine of social intelligence, which is in turn based on our willingness to have our </w:t>
      </w:r>
      <w:proofErr w:type="spellStart"/>
      <w:r w:rsidRPr="00411818">
        <w:rPr>
          <w:u w:val="single"/>
        </w:rPr>
        <w:t>firstorder</w:t>
      </w:r>
      <w:proofErr w:type="spellEnd"/>
      <w:r w:rsidRPr="00411818">
        <w:rPr>
          <w:u w:val="single"/>
        </w:rPr>
        <w:t xml:space="preserve"> </w:t>
      </w:r>
      <w:r w:rsidRPr="00EC0753">
        <w:rPr>
          <w:highlight w:val="cyan"/>
          <w:u w:val="single"/>
        </w:rPr>
        <w:t xml:space="preserve">attitudes adjusted </w:t>
      </w:r>
      <w:r w:rsidRPr="00411818">
        <w:rPr>
          <w:u w:val="single"/>
        </w:rPr>
        <w:t>in light of our second-order attitudes</w:t>
      </w:r>
      <w:r w:rsidRPr="00411818">
        <w:rPr>
          <w:sz w:val="10"/>
        </w:rPr>
        <w:t xml:space="preserve">.29 The ongoing mutual adjustment of our first-order and second-order attitudes through a back and forth process between the two emerges only to the extent that we have the opportunities to communicate freely with others, and this is none other than the 'method' of social intelligence. The goal of communicative inquiry then is to build an </w:t>
      </w:r>
      <w:proofErr w:type="gramStart"/>
      <w:r w:rsidRPr="00411818">
        <w:rPr>
          <w:sz w:val="10"/>
        </w:rPr>
        <w:t>ever richer</w:t>
      </w:r>
      <w:proofErr w:type="gramEnd"/>
      <w:r w:rsidRPr="00411818">
        <w:rPr>
          <w:sz w:val="10"/>
        </w:rPr>
        <w:t xml:space="preserve"> context for the ongoing development of our ability to perceive the relationship between our beliefs, practices, and institutions. By taking a principal focus on increasing our ability for </w:t>
      </w:r>
      <w:proofErr w:type="spellStart"/>
      <w:r w:rsidRPr="00411818">
        <w:rPr>
          <w:sz w:val="10"/>
        </w:rPr>
        <w:t>evermore</w:t>
      </w:r>
      <w:proofErr w:type="spellEnd"/>
      <w:r w:rsidRPr="00411818">
        <w:rPr>
          <w:sz w:val="10"/>
        </w:rPr>
        <w:t xml:space="preserve"> sophisticated perception of the consequences of our habits of thought and action, we will be better </w:t>
      </w:r>
      <w:r w:rsidRPr="00411818">
        <w:rPr>
          <w:u w:val="single"/>
        </w:rPr>
        <w:t>equipped to distinguish between those habits that improve and those that impede our capacities for free inquiry. This is the material of problem-solving, as it is just this capacity for free inquiry that makes it possible to identify common problems in a way that they may be productively addressed</w:t>
      </w:r>
      <w:r w:rsidRPr="00411818">
        <w:rPr>
          <w:sz w:val="10"/>
        </w:rPr>
        <w:t xml:space="preserve">. Turning back to the challenges leveled by radical democratic theorists, we can begin to see the opportunities made possible by critical pragmatism. </w:t>
      </w:r>
      <w:r w:rsidRPr="00411818">
        <w:rPr>
          <w:u w:val="single"/>
        </w:rPr>
        <w:t xml:space="preserve">Tapping into the </w:t>
      </w:r>
      <w:r w:rsidRPr="00EC0753">
        <w:rPr>
          <w:highlight w:val="cyan"/>
          <w:u w:val="single"/>
        </w:rPr>
        <w:t>critical potential of</w:t>
      </w:r>
      <w:r w:rsidRPr="00411818">
        <w:rPr>
          <w:u w:val="single"/>
        </w:rPr>
        <w:t xml:space="preserve"> lived </w:t>
      </w:r>
      <w:r w:rsidRPr="00EC0753">
        <w:rPr>
          <w:highlight w:val="cyan"/>
          <w:u w:val="single"/>
        </w:rPr>
        <w:t xml:space="preserve">experience </w:t>
      </w:r>
      <w:r w:rsidRPr="00411818">
        <w:rPr>
          <w:u w:val="single"/>
        </w:rPr>
        <w:t xml:space="preserve">under conditions of unalterable changefulness begins with the therapeutic recognition that there is no such thing as a unified field of power directed entirely by stable and fixed interests. The first implication here is that </w:t>
      </w:r>
      <w:r w:rsidRPr="00EC0753">
        <w:rPr>
          <w:highlight w:val="cyan"/>
          <w:u w:val="single"/>
        </w:rPr>
        <w:t xml:space="preserve">there are </w:t>
      </w:r>
      <w:r w:rsidRPr="00411818">
        <w:rPr>
          <w:u w:val="single"/>
        </w:rPr>
        <w:t xml:space="preserve">always </w:t>
      </w:r>
      <w:r w:rsidRPr="00EC0753">
        <w:rPr>
          <w:highlight w:val="cyan"/>
          <w:u w:val="single"/>
        </w:rPr>
        <w:t xml:space="preserve">new opportunities to exploit cracks </w:t>
      </w:r>
      <w:r w:rsidRPr="00411818">
        <w:rPr>
          <w:u w:val="single"/>
        </w:rPr>
        <w:t xml:space="preserve">and fissures </w:t>
      </w:r>
      <w:r w:rsidRPr="00EC0753">
        <w:rPr>
          <w:highlight w:val="cyan"/>
          <w:u w:val="single"/>
        </w:rPr>
        <w:t xml:space="preserve">in </w:t>
      </w:r>
      <w:r w:rsidRPr="00411818">
        <w:rPr>
          <w:u w:val="single"/>
        </w:rPr>
        <w:t xml:space="preserve">various structurally </w:t>
      </w:r>
      <w:r w:rsidRPr="00EC0753">
        <w:rPr>
          <w:b/>
          <w:bCs/>
          <w:highlight w:val="cyan"/>
          <w:u w:val="single"/>
        </w:rPr>
        <w:t>entrenched forms of power</w:t>
      </w:r>
      <w:r w:rsidRPr="00411818">
        <w:rPr>
          <w:u w:val="single"/>
        </w:rPr>
        <w:t xml:space="preserve">. Second, </w:t>
      </w:r>
      <w:r w:rsidRPr="00EC0753">
        <w:rPr>
          <w:highlight w:val="cyan"/>
          <w:u w:val="single"/>
        </w:rPr>
        <w:t xml:space="preserve">the </w:t>
      </w:r>
      <w:r w:rsidRPr="00411818">
        <w:rPr>
          <w:u w:val="single"/>
        </w:rPr>
        <w:t xml:space="preserve">essentially complexity and </w:t>
      </w:r>
      <w:r w:rsidRPr="00EC0753">
        <w:rPr>
          <w:highlight w:val="cyan"/>
          <w:u w:val="single"/>
        </w:rPr>
        <w:t xml:space="preserve">flux of our world is </w:t>
      </w:r>
      <w:r w:rsidRPr="00411818">
        <w:rPr>
          <w:u w:val="single"/>
        </w:rPr>
        <w:t xml:space="preserve">always </w:t>
      </w:r>
      <w:r w:rsidRPr="00EC0753">
        <w:rPr>
          <w:b/>
          <w:bCs/>
          <w:highlight w:val="cyan"/>
          <w:u w:val="single"/>
        </w:rPr>
        <w:t>producing new opportunities for transformative resistance</w:t>
      </w:r>
      <w:r w:rsidRPr="00EC0753">
        <w:rPr>
          <w:highlight w:val="cyan"/>
          <w:u w:val="single"/>
        </w:rPr>
        <w:t xml:space="preserve"> </w:t>
      </w:r>
      <w:r w:rsidRPr="00411818">
        <w:rPr>
          <w:u w:val="single"/>
        </w:rPr>
        <w:t>and for the development of more creative approaches to meaningful deliberation</w:t>
      </w:r>
      <w:r w:rsidRPr="00411818">
        <w:rPr>
          <w:sz w:val="10"/>
        </w:rPr>
        <w:t xml:space="preserve">. Critical pragmatism pivots on the notion </w:t>
      </w:r>
      <w:r w:rsidRPr="00411818">
        <w:rPr>
          <w:u w:val="single"/>
        </w:rPr>
        <w:t xml:space="preserve">that </w:t>
      </w:r>
      <w:r w:rsidRPr="00EC0753">
        <w:rPr>
          <w:highlight w:val="cyan"/>
          <w:u w:val="single"/>
        </w:rPr>
        <w:t xml:space="preserve">under </w:t>
      </w:r>
      <w:r w:rsidRPr="00411818">
        <w:rPr>
          <w:u w:val="single"/>
        </w:rPr>
        <w:t xml:space="preserve">such </w:t>
      </w:r>
      <w:r w:rsidRPr="00EC0753">
        <w:rPr>
          <w:highlight w:val="cyan"/>
          <w:u w:val="single"/>
        </w:rPr>
        <w:t xml:space="preserve">conditions </w:t>
      </w:r>
      <w:r w:rsidRPr="00411818">
        <w:rPr>
          <w:u w:val="single"/>
        </w:rPr>
        <w:t xml:space="preserve">what </w:t>
      </w:r>
      <w:r w:rsidRPr="00EC0753">
        <w:rPr>
          <w:highlight w:val="cyan"/>
          <w:u w:val="single"/>
        </w:rPr>
        <w:t xml:space="preserve">we </w:t>
      </w:r>
      <w:r w:rsidRPr="00411818">
        <w:rPr>
          <w:u w:val="single"/>
        </w:rPr>
        <w:t xml:space="preserve">most </w:t>
      </w:r>
      <w:r w:rsidRPr="00EC0753">
        <w:rPr>
          <w:highlight w:val="cyan"/>
          <w:u w:val="single"/>
        </w:rPr>
        <w:t xml:space="preserve">need </w:t>
      </w:r>
      <w:r w:rsidRPr="00411818">
        <w:rPr>
          <w:u w:val="single"/>
        </w:rPr>
        <w:t xml:space="preserve">are </w:t>
      </w:r>
      <w:r w:rsidRPr="00EC0753">
        <w:rPr>
          <w:highlight w:val="cyan"/>
          <w:u w:val="single"/>
        </w:rPr>
        <w:t xml:space="preserve">not fixed </w:t>
      </w:r>
      <w:r w:rsidRPr="00411818">
        <w:rPr>
          <w:u w:val="single"/>
        </w:rPr>
        <w:t xml:space="preserve">and static </w:t>
      </w:r>
      <w:r w:rsidRPr="00EC0753">
        <w:rPr>
          <w:highlight w:val="cyan"/>
          <w:u w:val="single"/>
        </w:rPr>
        <w:t>foundations</w:t>
      </w:r>
      <w:r w:rsidRPr="00411818">
        <w:rPr>
          <w:u w:val="single"/>
        </w:rPr>
        <w:t xml:space="preserve">, we need </w:t>
      </w:r>
      <w:r w:rsidRPr="00EC0753">
        <w:rPr>
          <w:highlight w:val="cyan"/>
          <w:u w:val="single"/>
        </w:rPr>
        <w:t xml:space="preserve">the flexible habits of </w:t>
      </w:r>
      <w:r w:rsidRPr="00411818">
        <w:rPr>
          <w:u w:val="single"/>
        </w:rPr>
        <w:t xml:space="preserve">inquiry and </w:t>
      </w:r>
      <w:r w:rsidRPr="00EC0753">
        <w:rPr>
          <w:b/>
          <w:bCs/>
          <w:highlight w:val="cyan"/>
          <w:u w:val="single"/>
        </w:rPr>
        <w:t>communication</w:t>
      </w:r>
      <w:r w:rsidRPr="00EC0753">
        <w:rPr>
          <w:highlight w:val="cyan"/>
          <w:u w:val="single"/>
        </w:rPr>
        <w:t xml:space="preserve"> </w:t>
      </w:r>
      <w:r w:rsidRPr="00411818">
        <w:rPr>
          <w:u w:val="single"/>
        </w:rPr>
        <w:t xml:space="preserve">that make it possible to both identify pernicious obstacles to deliberation and to challenge, circumvent, or </w:t>
      </w:r>
      <w:proofErr w:type="spellStart"/>
      <w:r w:rsidRPr="00411818">
        <w:rPr>
          <w:u w:val="single"/>
        </w:rPr>
        <w:t>neutralise</w:t>
      </w:r>
      <w:proofErr w:type="spellEnd"/>
      <w:r w:rsidRPr="00411818">
        <w:rPr>
          <w:u w:val="single"/>
        </w:rPr>
        <w:t xml:space="preserve"> their impact.</w:t>
      </w:r>
      <w:r w:rsidRPr="00411818">
        <w:rPr>
          <w:sz w:val="10"/>
        </w:rPr>
        <w:t xml:space="preserve"> </w:t>
      </w:r>
    </w:p>
    <w:p w14:paraId="23A8BF14" w14:textId="77777777" w:rsidR="008A6483" w:rsidRPr="00004AC0" w:rsidRDefault="008A6483" w:rsidP="008A6483">
      <w:pPr>
        <w:pStyle w:val="Heading4"/>
      </w:pPr>
      <w:r>
        <w:t xml:space="preserve">1] </w:t>
      </w:r>
      <w:r w:rsidRPr="00A309E6">
        <w:rPr>
          <w:u w:val="single"/>
        </w:rPr>
        <w:t>Performativity</w:t>
      </w:r>
      <w:r>
        <w:t>- Responding to our framework concedes the validity of pragmatism since that in and of itself is a process of contestation that pragmatism would say is valuable and necessary for spaces like debate to function.</w:t>
      </w:r>
    </w:p>
    <w:p w14:paraId="1BB728ED" w14:textId="77777777" w:rsidR="008A6483" w:rsidRDefault="008A6483" w:rsidP="008A6483">
      <w:pPr>
        <w:pStyle w:val="Heading4"/>
        <w:rPr>
          <w:rFonts w:asciiTheme="majorHAnsi" w:hAnsiTheme="majorHAnsi" w:cstheme="majorHAnsi"/>
        </w:rPr>
      </w:pPr>
      <w:r>
        <w:rPr>
          <w:rFonts w:asciiTheme="majorHAnsi" w:hAnsiTheme="majorHAnsi" w:cstheme="majorHAnsi"/>
        </w:rPr>
        <w:t>2</w:t>
      </w:r>
      <w:r w:rsidRPr="00FC576D">
        <w:rPr>
          <w:rFonts w:asciiTheme="majorHAnsi" w:hAnsiTheme="majorHAnsi" w:cstheme="majorHAnsi"/>
        </w:rPr>
        <w:t xml:space="preserve">] </w:t>
      </w:r>
      <w:r w:rsidRPr="00FC576D">
        <w:rPr>
          <w:rFonts w:asciiTheme="majorHAnsi" w:hAnsiTheme="majorHAnsi" w:cstheme="majorHAnsi"/>
          <w:u w:val="single"/>
        </w:rPr>
        <w:t>TJFS</w:t>
      </w:r>
      <w:r w:rsidRPr="00FC576D">
        <w:rPr>
          <w:rFonts w:asciiTheme="majorHAnsi" w:hAnsiTheme="majorHAnsi" w:cstheme="majorHAnsi"/>
        </w:rPr>
        <w:t xml:space="preserve">- Frameworks should be fair/educational like any other argument. </w:t>
      </w:r>
    </w:p>
    <w:p w14:paraId="5CA9CA96" w14:textId="77777777" w:rsidR="008A6483" w:rsidRDefault="008A6483" w:rsidP="008A6483">
      <w:pPr>
        <w:pStyle w:val="Heading4"/>
        <w:rPr>
          <w:rFonts w:asciiTheme="majorHAnsi" w:hAnsiTheme="majorHAnsi" w:cstheme="majorHAnsi"/>
        </w:rPr>
      </w:pPr>
      <w:r w:rsidRPr="00FC576D">
        <w:rPr>
          <w:rFonts w:asciiTheme="majorHAnsi" w:hAnsiTheme="majorHAnsi" w:cstheme="majorHAnsi"/>
        </w:rPr>
        <w:t xml:space="preserve">A] </w:t>
      </w:r>
      <w:r w:rsidRPr="00FC576D">
        <w:rPr>
          <w:rFonts w:asciiTheme="majorHAnsi" w:hAnsiTheme="majorHAnsi" w:cstheme="majorHAnsi"/>
          <w:u w:val="single"/>
        </w:rPr>
        <w:t>Inclusion</w:t>
      </w:r>
      <w:r w:rsidRPr="00FC576D">
        <w:rPr>
          <w:rFonts w:asciiTheme="majorHAnsi" w:hAnsiTheme="majorHAnsi" w:cstheme="majorHAnsi"/>
        </w:rPr>
        <w:t xml:space="preserve"> – Deliberation definitionally is a procedural for allowing almost any argumentation in the debate space which controls the internal link to inclusion which is an impact multiplier </w:t>
      </w:r>
    </w:p>
    <w:p w14:paraId="78CDC90F" w14:textId="77777777" w:rsidR="008A6483" w:rsidRPr="00FC576D" w:rsidRDefault="008A6483" w:rsidP="008A6483">
      <w:pPr>
        <w:pStyle w:val="Heading4"/>
        <w:rPr>
          <w:rFonts w:asciiTheme="majorHAnsi" w:hAnsiTheme="majorHAnsi" w:cstheme="majorHAnsi"/>
        </w:rPr>
      </w:pPr>
      <w:r w:rsidRPr="00FC576D">
        <w:rPr>
          <w:rFonts w:asciiTheme="majorHAnsi" w:hAnsiTheme="majorHAnsi" w:cstheme="majorHAnsi"/>
        </w:rPr>
        <w:t xml:space="preserve">B] </w:t>
      </w:r>
      <w:r w:rsidRPr="00FC576D">
        <w:rPr>
          <w:rFonts w:asciiTheme="majorHAnsi" w:hAnsiTheme="majorHAnsi" w:cstheme="majorHAnsi"/>
          <w:u w:val="single"/>
        </w:rPr>
        <w:t>Resource Disparities</w:t>
      </w:r>
      <w:r w:rsidRPr="00FC576D">
        <w:rPr>
          <w:rFonts w:asciiTheme="majorHAnsi" w:hAnsiTheme="majorHAnsi" w:cstheme="majorHAnsi"/>
        </w:rPr>
        <w:t xml:space="preserve">- Discursive frameworks ensure big squads don’t have a comparative advantage since debates become about quality of arguments rather than quantity and require a higher level of analytic thinking that small schools have. </w:t>
      </w:r>
    </w:p>
    <w:p w14:paraId="09A74C39" w14:textId="77777777" w:rsidR="008A6483" w:rsidRPr="00B56222" w:rsidRDefault="008A6483" w:rsidP="008A6483">
      <w:pPr>
        <w:pStyle w:val="Heading4"/>
      </w:pPr>
      <w:r>
        <w:t>3</w:t>
      </w:r>
      <w:r w:rsidRPr="003069FE">
        <w:t>]</w:t>
      </w:r>
      <w:r w:rsidRPr="003069FE">
        <w:rPr>
          <w:rFonts w:cs="Calibri"/>
        </w:rPr>
        <w:t xml:space="preserve"> </w:t>
      </w:r>
      <w:r w:rsidRPr="00F97916">
        <w:rPr>
          <w:rFonts w:cs="Calibri"/>
          <w:u w:val="single"/>
        </w:rPr>
        <w:t>Value Pluralism</w:t>
      </w:r>
      <w:r>
        <w:rPr>
          <w:rFonts w:cs="Calibri"/>
        </w:rPr>
        <w:t xml:space="preserve">- </w:t>
      </w:r>
      <w:r w:rsidRPr="00AD4023">
        <w:rPr>
          <w:rFonts w:cs="Calibri"/>
        </w:rPr>
        <w:t xml:space="preserve">Other ethical theories rely on minimalistic criteria as their foundation, our framework resolves this by using these criteria to better inform our judgments </w:t>
      </w:r>
      <w:r w:rsidRPr="00AD4023">
        <w:rPr>
          <w:rFonts w:cs="Calibri"/>
        </w:rPr>
        <w:br/>
      </w:r>
      <w:proofErr w:type="spellStart"/>
      <w:r w:rsidRPr="00AD4023">
        <w:rPr>
          <w:rFonts w:cs="Calibri"/>
        </w:rPr>
        <w:t>LaFollete</w:t>
      </w:r>
      <w:proofErr w:type="spellEnd"/>
      <w:r w:rsidRPr="00AD4023">
        <w:rPr>
          <w:rFonts w:cs="Calibri"/>
        </w:rPr>
        <w:t xml:space="preserve"> 2K </w:t>
      </w:r>
      <w:r w:rsidRPr="00AD4023">
        <w:rPr>
          <w:rFonts w:cs="Calibri"/>
        </w:rPr>
        <w:br/>
      </w:r>
      <w:r w:rsidRPr="00AD4023">
        <w:rPr>
          <w:rFonts w:cs="Calibri"/>
          <w:b w:val="0"/>
          <w:sz w:val="18"/>
        </w:rPr>
        <w:t xml:space="preserve">"Pragmatic Ethics" </w:t>
      </w:r>
      <w:hyperlink r:id="rId10" w:history="1">
        <w:r w:rsidRPr="00AD4023">
          <w:rPr>
            <w:rFonts w:cs="Calibri"/>
            <w:b w:val="0"/>
            <w:sz w:val="18"/>
          </w:rPr>
          <w:t>Hugh LaFollette</w:t>
        </w:r>
      </w:hyperlink>
      <w:r w:rsidRPr="00AD4023">
        <w:rPr>
          <w:rFonts w:cs="Calibri"/>
          <w:b w:val="0"/>
          <w:sz w:val="18"/>
        </w:rPr>
        <w:t xml:space="preserve"> In </w:t>
      </w:r>
      <w:hyperlink r:id="rId11" w:history="1">
        <w:r w:rsidRPr="00AD4023">
          <w:rPr>
            <w:rFonts w:cs="Calibri"/>
            <w:b w:val="0"/>
            <w:sz w:val="18"/>
          </w:rPr>
          <w:t>Blackwell Guide to Ethical Theory</w:t>
        </w:r>
      </w:hyperlink>
      <w:r w:rsidRPr="00AD4023">
        <w:rPr>
          <w:rFonts w:cs="Calibri"/>
          <w:b w:val="0"/>
          <w:sz w:val="18"/>
        </w:rPr>
        <w:t xml:space="preserve"> 2000. Hugh LaFollette is Marie E. and Leslie Cole Professor in Ethics at the University of South Florida St. Petersburg. He is editor-in-chief of The International Encyclopedia of Ethics</w:t>
      </w:r>
    </w:p>
    <w:p w14:paraId="7223DF46" w14:textId="77777777" w:rsidR="008A6483" w:rsidRDefault="008A6483" w:rsidP="008A6483">
      <w:pPr>
        <w:rPr>
          <w:sz w:val="16"/>
          <w:szCs w:val="22"/>
        </w:rPr>
      </w:pPr>
      <w:r w:rsidRPr="004167A9">
        <w:rPr>
          <w:sz w:val="16"/>
          <w:szCs w:val="22"/>
        </w:rPr>
        <w:t xml:space="preserve">Employs </w:t>
      </w:r>
      <w:proofErr w:type="gramStart"/>
      <w:r w:rsidRPr="004167A9">
        <w:rPr>
          <w:sz w:val="16"/>
          <w:szCs w:val="22"/>
        </w:rPr>
        <w:t>criteria, but</w:t>
      </w:r>
      <w:proofErr w:type="gramEnd"/>
      <w:r w:rsidRPr="004167A9">
        <w:rPr>
          <w:sz w:val="16"/>
          <w:szCs w:val="22"/>
        </w:rPr>
        <w:t xml:space="preserve"> is not criterial The previous discussions enable us to say more precisely why pragmatists reject a criterial view of morality. Pragmatism's core contention that </w:t>
      </w:r>
      <w:r w:rsidRPr="00EC0753">
        <w:rPr>
          <w:rStyle w:val="StyleUnderline"/>
          <w:szCs w:val="22"/>
          <w:highlight w:val="cyan"/>
        </w:rPr>
        <w:t>practice</w:t>
      </w:r>
      <w:r w:rsidRPr="004167A9">
        <w:rPr>
          <w:b/>
          <w:szCs w:val="22"/>
          <w:u w:val="single"/>
        </w:rPr>
        <w:t xml:space="preserve"> </w:t>
      </w:r>
      <w:r w:rsidRPr="004167A9">
        <w:rPr>
          <w:sz w:val="16"/>
          <w:szCs w:val="22"/>
        </w:rPr>
        <w:t xml:space="preserve">is primary in philosophy </w:t>
      </w:r>
      <w:r w:rsidRPr="00EC0753">
        <w:rPr>
          <w:rStyle w:val="StyleUnderline"/>
          <w:szCs w:val="22"/>
          <w:highlight w:val="cyan"/>
        </w:rPr>
        <w:t>rules</w:t>
      </w:r>
      <w:r w:rsidRPr="00EC0753">
        <w:rPr>
          <w:b/>
          <w:szCs w:val="22"/>
          <w:highlight w:val="cyan"/>
          <w:u w:val="single"/>
        </w:rPr>
        <w:t xml:space="preserve"> </w:t>
      </w:r>
      <w:r w:rsidRPr="00EC0753">
        <w:rPr>
          <w:rStyle w:val="StyleUnderline"/>
          <w:szCs w:val="22"/>
          <w:highlight w:val="cyan"/>
        </w:rPr>
        <w:t>out</w:t>
      </w:r>
      <w:r w:rsidRPr="004167A9">
        <w:rPr>
          <w:b/>
          <w:szCs w:val="22"/>
          <w:u w:val="single"/>
        </w:rPr>
        <w:t xml:space="preserve"> </w:t>
      </w:r>
      <w:r w:rsidRPr="004167A9">
        <w:rPr>
          <w:sz w:val="16"/>
          <w:szCs w:val="22"/>
        </w:rPr>
        <w:t xml:space="preserve">the hope of logically prior </w:t>
      </w:r>
      <w:r w:rsidRPr="00EC0753">
        <w:rPr>
          <w:rStyle w:val="StyleUnderline"/>
          <w:szCs w:val="22"/>
          <w:highlight w:val="cyan"/>
        </w:rPr>
        <w:t>criteria</w:t>
      </w:r>
      <w:r w:rsidRPr="004167A9">
        <w:rPr>
          <w:sz w:val="16"/>
          <w:szCs w:val="22"/>
        </w:rPr>
        <w:t xml:space="preserve">. Any meaningful criteria evolve from our attempt to live morally – in deciding what is the best action in the circumstances. </w:t>
      </w:r>
      <w:r w:rsidRPr="00EC0753">
        <w:rPr>
          <w:rStyle w:val="StyleUnderline"/>
          <w:szCs w:val="22"/>
          <w:highlight w:val="cyan"/>
        </w:rPr>
        <w:t>Criteria</w:t>
      </w:r>
      <w:r w:rsidRPr="00EC0753">
        <w:rPr>
          <w:b/>
          <w:szCs w:val="22"/>
          <w:highlight w:val="cyan"/>
          <w:u w:val="single"/>
        </w:rPr>
        <w:t xml:space="preserve"> </w:t>
      </w:r>
      <w:r w:rsidRPr="004167A9">
        <w:rPr>
          <w:sz w:val="16"/>
          <w:szCs w:val="22"/>
        </w:rPr>
        <w:t xml:space="preserve">are not discovered by pure reason, and they </w:t>
      </w:r>
      <w:r w:rsidRPr="00EC0753">
        <w:rPr>
          <w:rStyle w:val="StyleUnderline"/>
          <w:szCs w:val="22"/>
          <w:highlight w:val="cyan"/>
        </w:rPr>
        <w:t>are</w:t>
      </w:r>
      <w:r w:rsidRPr="00EC0753">
        <w:rPr>
          <w:b/>
          <w:szCs w:val="22"/>
          <w:highlight w:val="cyan"/>
          <w:u w:val="single"/>
        </w:rPr>
        <w:t xml:space="preserve"> </w:t>
      </w:r>
      <w:r w:rsidRPr="00EC0753">
        <w:rPr>
          <w:rStyle w:val="StyleUnderline"/>
          <w:szCs w:val="22"/>
          <w:highlight w:val="cyan"/>
        </w:rPr>
        <w:t>not</w:t>
      </w:r>
      <w:r w:rsidRPr="00EC0753">
        <w:rPr>
          <w:b/>
          <w:szCs w:val="22"/>
          <w:highlight w:val="cyan"/>
          <w:u w:val="single"/>
        </w:rPr>
        <w:t xml:space="preserve"> </w:t>
      </w:r>
      <w:r w:rsidRPr="00EC0753">
        <w:rPr>
          <w:rStyle w:val="StyleUnderline"/>
          <w:szCs w:val="22"/>
          <w:highlight w:val="cyan"/>
        </w:rPr>
        <w:t>fixed</w:t>
      </w:r>
      <w:r w:rsidRPr="004167A9">
        <w:rPr>
          <w:sz w:val="16"/>
          <w:szCs w:val="22"/>
        </w:rPr>
        <w:t xml:space="preserve">. As ends of action, they are always revisable. </w:t>
      </w:r>
      <w:r w:rsidRPr="00EC0753">
        <w:rPr>
          <w:rStyle w:val="StyleUnderline"/>
          <w:szCs w:val="22"/>
          <w:highlight w:val="cyan"/>
        </w:rPr>
        <w:t>As</w:t>
      </w:r>
      <w:r w:rsidRPr="00EC0753">
        <w:rPr>
          <w:b/>
          <w:szCs w:val="22"/>
          <w:highlight w:val="cyan"/>
          <w:u w:val="single"/>
        </w:rPr>
        <w:t xml:space="preserve"> </w:t>
      </w:r>
      <w:r w:rsidRPr="00EC0753">
        <w:rPr>
          <w:rStyle w:val="StyleUnderline"/>
          <w:szCs w:val="22"/>
          <w:highlight w:val="cyan"/>
        </w:rPr>
        <w:t>we</w:t>
      </w:r>
      <w:r w:rsidRPr="00EC0753">
        <w:rPr>
          <w:b/>
          <w:szCs w:val="22"/>
          <w:highlight w:val="cyan"/>
          <w:u w:val="single"/>
        </w:rPr>
        <w:t xml:space="preserve"> </w:t>
      </w:r>
      <w:r w:rsidRPr="00EC0753">
        <w:rPr>
          <w:rStyle w:val="StyleUnderline"/>
          <w:szCs w:val="22"/>
          <w:highlight w:val="cyan"/>
        </w:rPr>
        <w:t>obtain</w:t>
      </w:r>
      <w:r w:rsidRPr="00EC0753">
        <w:rPr>
          <w:b/>
          <w:szCs w:val="22"/>
          <w:highlight w:val="cyan"/>
          <w:u w:val="single"/>
        </w:rPr>
        <w:t xml:space="preserve"> </w:t>
      </w:r>
      <w:r w:rsidRPr="00EC0753">
        <w:rPr>
          <w:rStyle w:val="StyleUnderline"/>
          <w:szCs w:val="22"/>
          <w:highlight w:val="cyan"/>
        </w:rPr>
        <w:t>new</w:t>
      </w:r>
      <w:r w:rsidRPr="00EC0753">
        <w:rPr>
          <w:b/>
          <w:szCs w:val="22"/>
          <w:highlight w:val="cyan"/>
          <w:u w:val="single"/>
        </w:rPr>
        <w:t xml:space="preserve"> </w:t>
      </w:r>
      <w:r w:rsidRPr="00EC0753">
        <w:rPr>
          <w:rStyle w:val="StyleUnderline"/>
          <w:szCs w:val="22"/>
          <w:highlight w:val="cyan"/>
        </w:rPr>
        <w:t>evidence</w:t>
      </w:r>
      <w:r w:rsidRPr="00EC0753">
        <w:rPr>
          <w:b/>
          <w:szCs w:val="22"/>
          <w:highlight w:val="cyan"/>
          <w:u w:val="single"/>
        </w:rPr>
        <w:t xml:space="preserve"> </w:t>
      </w:r>
      <w:r w:rsidRPr="004167A9">
        <w:rPr>
          <w:sz w:val="16"/>
          <w:szCs w:val="22"/>
        </w:rPr>
        <w:t xml:space="preserve">about ourselves and our world, and as our </w:t>
      </w:r>
      <w:proofErr w:type="gramStart"/>
      <w:r w:rsidRPr="004167A9">
        <w:rPr>
          <w:sz w:val="16"/>
          <w:szCs w:val="22"/>
        </w:rPr>
        <w:t>worlds</w:t>
      </w:r>
      <w:proofErr w:type="gramEnd"/>
      <w:r w:rsidRPr="004167A9">
        <w:rPr>
          <w:sz w:val="16"/>
          <w:szCs w:val="22"/>
        </w:rPr>
        <w:t xml:space="preserve"> changes, </w:t>
      </w:r>
      <w:r w:rsidRPr="00EC0753">
        <w:rPr>
          <w:rStyle w:val="StyleUnderline"/>
          <w:szCs w:val="22"/>
          <w:highlight w:val="cyan"/>
        </w:rPr>
        <w:t>we</w:t>
      </w:r>
      <w:r w:rsidRPr="00EC0753">
        <w:rPr>
          <w:b/>
          <w:szCs w:val="22"/>
          <w:highlight w:val="cyan"/>
          <w:u w:val="single"/>
        </w:rPr>
        <w:t xml:space="preserve"> </w:t>
      </w:r>
      <w:r w:rsidRPr="00EC0753">
        <w:rPr>
          <w:rStyle w:val="StyleUnderline"/>
          <w:szCs w:val="22"/>
          <w:highlight w:val="cyan"/>
        </w:rPr>
        <w:t>find</w:t>
      </w:r>
      <w:r w:rsidRPr="00EC0753">
        <w:rPr>
          <w:b/>
          <w:szCs w:val="22"/>
          <w:highlight w:val="cyan"/>
          <w:u w:val="single"/>
        </w:rPr>
        <w:t xml:space="preserve"> </w:t>
      </w:r>
      <w:r w:rsidRPr="004167A9">
        <w:rPr>
          <w:sz w:val="16"/>
          <w:szCs w:val="22"/>
        </w:rPr>
        <w:t xml:space="preserve">that </w:t>
      </w:r>
      <w:r w:rsidRPr="00EC0753">
        <w:rPr>
          <w:rStyle w:val="StyleUnderline"/>
          <w:szCs w:val="22"/>
          <w:highlight w:val="cyan"/>
        </w:rPr>
        <w:t>what</w:t>
      </w:r>
      <w:r w:rsidRPr="00EC0753">
        <w:rPr>
          <w:b/>
          <w:szCs w:val="22"/>
          <w:highlight w:val="cyan"/>
          <w:u w:val="single"/>
        </w:rPr>
        <w:t xml:space="preserve"> </w:t>
      </w:r>
      <w:r w:rsidRPr="00EC0753">
        <w:rPr>
          <w:rStyle w:val="StyleUnderline"/>
          <w:szCs w:val="22"/>
          <w:highlight w:val="cyan"/>
        </w:rPr>
        <w:t>was</w:t>
      </w:r>
      <w:r w:rsidRPr="00EC0753">
        <w:rPr>
          <w:b/>
          <w:szCs w:val="22"/>
          <w:highlight w:val="cyan"/>
          <w:u w:val="single"/>
        </w:rPr>
        <w:t xml:space="preserve"> </w:t>
      </w:r>
      <w:r w:rsidRPr="00EC0753">
        <w:rPr>
          <w:rStyle w:val="StyleUnderline"/>
          <w:szCs w:val="22"/>
          <w:highlight w:val="cyan"/>
        </w:rPr>
        <w:t>appropriate</w:t>
      </w:r>
      <w:r w:rsidRPr="00EC0753">
        <w:rPr>
          <w:b/>
          <w:szCs w:val="22"/>
          <w:highlight w:val="cyan"/>
          <w:u w:val="single"/>
        </w:rPr>
        <w:t xml:space="preserve"> </w:t>
      </w:r>
      <w:r w:rsidRPr="004167A9">
        <w:rPr>
          <w:sz w:val="16"/>
          <w:szCs w:val="22"/>
        </w:rPr>
        <w:t xml:space="preserve">for the old environment </w:t>
      </w:r>
      <w:r w:rsidRPr="00EC0753">
        <w:rPr>
          <w:rStyle w:val="StyleUnderline"/>
          <w:szCs w:val="22"/>
          <w:highlight w:val="cyan"/>
        </w:rPr>
        <w:t>may</w:t>
      </w:r>
      <w:r w:rsidRPr="00EC0753">
        <w:rPr>
          <w:b/>
          <w:szCs w:val="22"/>
          <w:highlight w:val="cyan"/>
          <w:u w:val="single"/>
        </w:rPr>
        <w:t xml:space="preserve"> </w:t>
      </w:r>
      <w:r w:rsidRPr="00EC0753">
        <w:rPr>
          <w:rStyle w:val="StyleUnderline"/>
          <w:szCs w:val="22"/>
          <w:highlight w:val="cyan"/>
        </w:rPr>
        <w:t>not</w:t>
      </w:r>
      <w:r w:rsidRPr="00EC0753">
        <w:rPr>
          <w:b/>
          <w:szCs w:val="22"/>
          <w:highlight w:val="cyan"/>
          <w:u w:val="single"/>
        </w:rPr>
        <w:t xml:space="preserve"> </w:t>
      </w:r>
      <w:r w:rsidRPr="00EC0753">
        <w:rPr>
          <w:rStyle w:val="StyleUnderline"/>
          <w:szCs w:val="22"/>
          <w:highlight w:val="cyan"/>
        </w:rPr>
        <w:t>be</w:t>
      </w:r>
      <w:r w:rsidRPr="00EC0753">
        <w:rPr>
          <w:b/>
          <w:szCs w:val="22"/>
          <w:highlight w:val="cyan"/>
          <w:u w:val="single"/>
        </w:rPr>
        <w:t xml:space="preserve"> </w:t>
      </w:r>
      <w:r w:rsidRPr="00EC0753">
        <w:rPr>
          <w:rStyle w:val="StyleUnderline"/>
          <w:szCs w:val="22"/>
          <w:highlight w:val="cyan"/>
        </w:rPr>
        <w:t>conducive</w:t>
      </w:r>
      <w:r w:rsidRPr="00EC0753">
        <w:rPr>
          <w:b/>
          <w:szCs w:val="22"/>
          <w:highlight w:val="cyan"/>
          <w:u w:val="single"/>
        </w:rPr>
        <w:t xml:space="preserve"> </w:t>
      </w:r>
      <w:r w:rsidRPr="00EC0753">
        <w:rPr>
          <w:rStyle w:val="StyleUnderline"/>
          <w:szCs w:val="22"/>
          <w:highlight w:val="cyan"/>
        </w:rPr>
        <w:t>to</w:t>
      </w:r>
      <w:r w:rsidRPr="004167A9">
        <w:rPr>
          <w:sz w:val="16"/>
          <w:szCs w:val="22"/>
        </w:rPr>
        <w:t xml:space="preserve"> survival in </w:t>
      </w:r>
      <w:r w:rsidRPr="00EC0753">
        <w:rPr>
          <w:rStyle w:val="StyleUnderline"/>
          <w:szCs w:val="22"/>
          <w:highlight w:val="cyan"/>
        </w:rPr>
        <w:t>the</w:t>
      </w:r>
      <w:r w:rsidRPr="00EC0753">
        <w:rPr>
          <w:b/>
          <w:szCs w:val="22"/>
          <w:highlight w:val="cyan"/>
          <w:u w:val="single"/>
        </w:rPr>
        <w:t xml:space="preserve"> </w:t>
      </w:r>
      <w:r w:rsidRPr="00EC0753">
        <w:rPr>
          <w:rStyle w:val="StyleUnderline"/>
          <w:szCs w:val="22"/>
          <w:highlight w:val="cyan"/>
        </w:rPr>
        <w:t xml:space="preserve">new </w:t>
      </w:r>
      <w:r w:rsidRPr="004167A9">
        <w:rPr>
          <w:sz w:val="16"/>
          <w:szCs w:val="22"/>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EC0753">
        <w:rPr>
          <w:rStyle w:val="StyleUnderline"/>
          <w:szCs w:val="22"/>
          <w:highlight w:val="cyan"/>
        </w:rPr>
        <w:t>The</w:t>
      </w:r>
      <w:r w:rsidRPr="00EC0753">
        <w:rPr>
          <w:b/>
          <w:szCs w:val="22"/>
          <w:highlight w:val="cyan"/>
          <w:u w:val="single"/>
        </w:rPr>
        <w:t xml:space="preserve"> </w:t>
      </w:r>
      <w:r w:rsidRPr="00EC0753">
        <w:rPr>
          <w:rStyle w:val="StyleUnderline"/>
          <w:szCs w:val="22"/>
          <w:highlight w:val="cyan"/>
        </w:rPr>
        <w:t>moral</w:t>
      </w:r>
      <w:r w:rsidRPr="00EC0753">
        <w:rPr>
          <w:b/>
          <w:szCs w:val="22"/>
          <w:highlight w:val="cyan"/>
          <w:u w:val="single"/>
        </w:rPr>
        <w:t xml:space="preserve"> </w:t>
      </w:r>
      <w:r w:rsidRPr="00EC0753">
        <w:rPr>
          <w:rStyle w:val="StyleUnderline"/>
          <w:szCs w:val="22"/>
          <w:highlight w:val="cyan"/>
        </w:rPr>
        <w:t>world</w:t>
      </w:r>
      <w:r w:rsidRPr="00EC0753">
        <w:rPr>
          <w:b/>
          <w:szCs w:val="22"/>
          <w:highlight w:val="cyan"/>
          <w:u w:val="single"/>
        </w:rPr>
        <w:t xml:space="preserve"> </w:t>
      </w:r>
      <w:r w:rsidRPr="00EC0753">
        <w:rPr>
          <w:rStyle w:val="StyleUnderline"/>
          <w:szCs w:val="22"/>
          <w:highlight w:val="cyan"/>
        </w:rPr>
        <w:t>is</w:t>
      </w:r>
      <w:r w:rsidRPr="00EC0753">
        <w:rPr>
          <w:b/>
          <w:szCs w:val="22"/>
          <w:highlight w:val="cyan"/>
          <w:u w:val="single"/>
        </w:rPr>
        <w:t xml:space="preserve"> </w:t>
      </w:r>
      <w:r w:rsidRPr="00EC0753">
        <w:rPr>
          <w:rStyle w:val="StyleUnderline"/>
          <w:szCs w:val="22"/>
          <w:highlight w:val="cyan"/>
        </w:rPr>
        <w:t>complex</w:t>
      </w:r>
      <w:r w:rsidRPr="00EC0753">
        <w:rPr>
          <w:b/>
          <w:szCs w:val="22"/>
          <w:highlight w:val="cyan"/>
          <w:u w:val="single"/>
        </w:rPr>
        <w:t xml:space="preserve"> </w:t>
      </w:r>
      <w:r w:rsidRPr="00EC0753">
        <w:rPr>
          <w:rStyle w:val="StyleUnderline"/>
          <w:szCs w:val="22"/>
          <w:highlight w:val="cyan"/>
        </w:rPr>
        <w:t>and</w:t>
      </w:r>
      <w:r w:rsidRPr="00EC0753">
        <w:rPr>
          <w:b/>
          <w:szCs w:val="22"/>
          <w:highlight w:val="cyan"/>
          <w:u w:val="single"/>
        </w:rPr>
        <w:t xml:space="preserve"> </w:t>
      </w:r>
      <w:r w:rsidRPr="00EC0753">
        <w:rPr>
          <w:rStyle w:val="StyleUnderline"/>
          <w:szCs w:val="22"/>
          <w:highlight w:val="cyan"/>
        </w:rPr>
        <w:t>changeable</w:t>
      </w:r>
      <w:r w:rsidRPr="00EC0753">
        <w:rPr>
          <w:b/>
          <w:szCs w:val="22"/>
          <w:highlight w:val="cyan"/>
          <w:u w:val="single"/>
        </w:rPr>
        <w:t xml:space="preserve">. </w:t>
      </w:r>
      <w:r w:rsidRPr="00EC0753">
        <w:rPr>
          <w:rStyle w:val="StyleUnderline"/>
          <w:szCs w:val="22"/>
          <w:highlight w:val="cyan"/>
        </w:rPr>
        <w:t>No</w:t>
      </w:r>
      <w:r w:rsidRPr="004167A9">
        <w:rPr>
          <w:sz w:val="16"/>
          <w:szCs w:val="22"/>
        </w:rPr>
        <w:t xml:space="preserve"> set of </w:t>
      </w:r>
      <w:r w:rsidRPr="00EC0753">
        <w:rPr>
          <w:rStyle w:val="StyleUnderline"/>
          <w:szCs w:val="22"/>
          <w:highlight w:val="cyan"/>
        </w:rPr>
        <w:t>criteria</w:t>
      </w:r>
      <w:r w:rsidRPr="00EC0753">
        <w:rPr>
          <w:b/>
          <w:szCs w:val="22"/>
          <w:highlight w:val="cyan"/>
          <w:u w:val="single"/>
        </w:rPr>
        <w:t xml:space="preserve"> </w:t>
      </w:r>
      <w:r w:rsidRPr="00EC0753">
        <w:rPr>
          <w:rStyle w:val="StyleUnderline"/>
          <w:szCs w:val="22"/>
          <w:highlight w:val="cyan"/>
        </w:rPr>
        <w:t>could</w:t>
      </w:r>
      <w:r w:rsidRPr="00EC0753">
        <w:rPr>
          <w:b/>
          <w:szCs w:val="22"/>
          <w:highlight w:val="cyan"/>
          <w:u w:val="single"/>
        </w:rPr>
        <w:t xml:space="preserve"> </w:t>
      </w:r>
      <w:r w:rsidRPr="00EC0753">
        <w:rPr>
          <w:rStyle w:val="StyleUnderline"/>
          <w:szCs w:val="22"/>
          <w:highlight w:val="cyan"/>
        </w:rPr>
        <w:t>give</w:t>
      </w:r>
      <w:r w:rsidRPr="00EC0753">
        <w:rPr>
          <w:b/>
          <w:szCs w:val="22"/>
          <w:highlight w:val="cyan"/>
          <w:u w:val="single"/>
        </w:rPr>
        <w:t xml:space="preserve"> </w:t>
      </w:r>
      <w:r w:rsidRPr="00EC0753">
        <w:rPr>
          <w:rStyle w:val="StyleUnderline"/>
          <w:szCs w:val="22"/>
          <w:highlight w:val="cyan"/>
        </w:rPr>
        <w:t>us</w:t>
      </w:r>
      <w:r w:rsidRPr="00EC0753">
        <w:rPr>
          <w:b/>
          <w:szCs w:val="22"/>
          <w:highlight w:val="cyan"/>
          <w:u w:val="single"/>
        </w:rPr>
        <w:t xml:space="preserve"> </w:t>
      </w:r>
      <w:r w:rsidRPr="00EC0753">
        <w:rPr>
          <w:rStyle w:val="StyleUnderline"/>
          <w:szCs w:val="22"/>
          <w:highlight w:val="cyan"/>
        </w:rPr>
        <w:t>univocal</w:t>
      </w:r>
      <w:r w:rsidRPr="00EC0753">
        <w:rPr>
          <w:b/>
          <w:szCs w:val="22"/>
          <w:highlight w:val="cyan"/>
          <w:u w:val="single"/>
        </w:rPr>
        <w:t xml:space="preserve"> </w:t>
      </w:r>
      <w:r w:rsidRPr="00EC0753">
        <w:rPr>
          <w:rStyle w:val="StyleUnderline"/>
          <w:szCs w:val="22"/>
          <w:highlight w:val="cyan"/>
        </w:rPr>
        <w:t>answers</w:t>
      </w:r>
      <w:r w:rsidRPr="00EC0753">
        <w:rPr>
          <w:b/>
          <w:szCs w:val="22"/>
          <w:highlight w:val="cyan"/>
          <w:u w:val="single"/>
        </w:rPr>
        <w:t xml:space="preserve"> </w:t>
      </w:r>
      <w:r w:rsidRPr="00EC0753">
        <w:rPr>
          <w:rStyle w:val="StyleUnderline"/>
          <w:szCs w:val="22"/>
          <w:highlight w:val="cyan"/>
        </w:rPr>
        <w:t>about</w:t>
      </w:r>
      <w:r w:rsidRPr="00EC0753">
        <w:rPr>
          <w:b/>
          <w:szCs w:val="22"/>
          <w:highlight w:val="cyan"/>
          <w:u w:val="single"/>
        </w:rPr>
        <w:t xml:space="preserve"> </w:t>
      </w:r>
      <w:r w:rsidRPr="00EC0753">
        <w:rPr>
          <w:rStyle w:val="StyleUnderline"/>
          <w:szCs w:val="22"/>
          <w:highlight w:val="cyan"/>
        </w:rPr>
        <w:t>how</w:t>
      </w:r>
      <w:r w:rsidRPr="00EC0753">
        <w:rPr>
          <w:b/>
          <w:szCs w:val="22"/>
          <w:highlight w:val="cyan"/>
          <w:u w:val="single"/>
        </w:rPr>
        <w:t xml:space="preserve"> </w:t>
      </w:r>
      <w:r w:rsidRPr="00EC0753">
        <w:rPr>
          <w:rStyle w:val="StyleUnderline"/>
          <w:szCs w:val="22"/>
          <w:highlight w:val="cyan"/>
        </w:rPr>
        <w:t>we should behave in all circumstances</w:t>
      </w:r>
      <w:r w:rsidRPr="00EC0753">
        <w:rPr>
          <w:b/>
          <w:szCs w:val="22"/>
          <w:highlight w:val="cyan"/>
          <w:u w:val="single"/>
        </w:rPr>
        <w:t>.</w:t>
      </w:r>
      <w:r w:rsidRPr="004167A9">
        <w:rPr>
          <w:sz w:val="16"/>
          <w:szCs w:val="22"/>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EC0753">
        <w:rPr>
          <w:rStyle w:val="StyleUnderline"/>
          <w:szCs w:val="22"/>
          <w:highlight w:val="cyan"/>
        </w:rPr>
        <w:t>as</w:t>
      </w:r>
      <w:r w:rsidRPr="004167A9">
        <w:rPr>
          <w:b/>
          <w:szCs w:val="22"/>
          <w:u w:val="single"/>
        </w:rPr>
        <w:t xml:space="preserve"> </w:t>
      </w:r>
      <w:r w:rsidRPr="004167A9">
        <w:rPr>
          <w:sz w:val="16"/>
          <w:szCs w:val="22"/>
        </w:rPr>
        <w:t xml:space="preserve">our </w:t>
      </w:r>
      <w:r w:rsidRPr="00EC0753">
        <w:rPr>
          <w:rStyle w:val="StyleUnderline"/>
          <w:szCs w:val="22"/>
          <w:highlight w:val="cyan"/>
        </w:rPr>
        <w:t>environments</w:t>
      </w:r>
      <w:r w:rsidRPr="00EC0753">
        <w:rPr>
          <w:b/>
          <w:szCs w:val="22"/>
          <w:highlight w:val="cyan"/>
          <w:u w:val="single"/>
        </w:rPr>
        <w:t xml:space="preserve"> </w:t>
      </w:r>
      <w:r w:rsidRPr="00EC0753">
        <w:rPr>
          <w:rStyle w:val="StyleUnderline"/>
          <w:szCs w:val="22"/>
          <w:highlight w:val="cyan"/>
        </w:rPr>
        <w:t>change</w:t>
      </w:r>
      <w:r w:rsidRPr="004167A9">
        <w:rPr>
          <w:sz w:val="16"/>
          <w:szCs w:val="22"/>
        </w:rPr>
        <w:t xml:space="preserve">. Finally, we cannot resolve practical moral questions simply by applying criteria. We do not make personal or profession decisions by applying fixed, complete criteria. Why should we </w:t>
      </w:r>
      <w:proofErr w:type="gramStart"/>
      <w:r w:rsidRPr="004167A9">
        <w:rPr>
          <w:sz w:val="16"/>
          <w:szCs w:val="22"/>
        </w:rPr>
        <w:t>assume</w:t>
      </w:r>
      <w:proofErr w:type="gramEnd"/>
      <w:r w:rsidRPr="004167A9">
        <w:rPr>
          <w:sz w:val="16"/>
          <w:szCs w:val="22"/>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w:t>
      </w:r>
      <w:proofErr w:type="gramStart"/>
      <w:r w:rsidRPr="004167A9">
        <w:rPr>
          <w:sz w:val="16"/>
          <w:szCs w:val="22"/>
        </w:rPr>
        <w:t>) .</w:t>
      </w:r>
      <w:proofErr w:type="gramEnd"/>
      <w:r w:rsidRPr="004167A9">
        <w:rPr>
          <w:sz w:val="16"/>
          <w:szCs w:val="22"/>
        </w:rPr>
        <w:t xml:space="preserve"> </w:t>
      </w:r>
      <w:r w:rsidRPr="00EC0753">
        <w:rPr>
          <w:rStyle w:val="StyleUnderline"/>
          <w:szCs w:val="22"/>
          <w:highlight w:val="cyan"/>
        </w:rPr>
        <w:t>Pragmatic</w:t>
      </w:r>
      <w:r w:rsidRPr="00EC0753">
        <w:rPr>
          <w:b/>
          <w:szCs w:val="22"/>
          <w:highlight w:val="cyan"/>
          <w:u w:val="single"/>
        </w:rPr>
        <w:t xml:space="preserve"> </w:t>
      </w:r>
      <w:r w:rsidRPr="00EC0753">
        <w:rPr>
          <w:rStyle w:val="StyleUnderline"/>
          <w:szCs w:val="22"/>
          <w:highlight w:val="cyan"/>
        </w:rPr>
        <w:t>criteria</w:t>
      </w:r>
      <w:r w:rsidRPr="00EC0753">
        <w:rPr>
          <w:b/>
          <w:szCs w:val="22"/>
          <w:highlight w:val="cyan"/>
          <w:u w:val="single"/>
        </w:rPr>
        <w:t xml:space="preserve"> </w:t>
      </w:r>
      <w:r w:rsidRPr="004167A9">
        <w:rPr>
          <w:sz w:val="16"/>
          <w:szCs w:val="22"/>
        </w:rPr>
        <w:t xml:space="preserve">are not external rules we </w:t>
      </w:r>
      <w:proofErr w:type="gramStart"/>
      <w:r w:rsidRPr="004167A9">
        <w:rPr>
          <w:sz w:val="16"/>
          <w:szCs w:val="22"/>
        </w:rPr>
        <w:t>apply, but</w:t>
      </w:r>
      <w:proofErr w:type="gramEnd"/>
      <w:r w:rsidRPr="004167A9">
        <w:rPr>
          <w:sz w:val="16"/>
          <w:szCs w:val="22"/>
        </w:rPr>
        <w:t xml:space="preserve"> </w:t>
      </w:r>
      <w:r w:rsidRPr="00EC0753">
        <w:rPr>
          <w:rStyle w:val="StyleUnderline"/>
          <w:szCs w:val="22"/>
          <w:highlight w:val="cyan"/>
        </w:rPr>
        <w:t>are</w:t>
      </w:r>
      <w:r w:rsidRPr="00EC0753">
        <w:rPr>
          <w:b/>
          <w:szCs w:val="22"/>
          <w:highlight w:val="cyan"/>
          <w:u w:val="single"/>
        </w:rPr>
        <w:t xml:space="preserve"> </w:t>
      </w:r>
      <w:r w:rsidRPr="00EC0753">
        <w:rPr>
          <w:rStyle w:val="StyleUnderline"/>
          <w:szCs w:val="22"/>
          <w:highlight w:val="cyan"/>
        </w:rPr>
        <w:t>tools</w:t>
      </w:r>
      <w:r w:rsidRPr="00EC0753">
        <w:rPr>
          <w:b/>
          <w:szCs w:val="22"/>
          <w:highlight w:val="cyan"/>
          <w:u w:val="single"/>
        </w:rPr>
        <w:t xml:space="preserve"> </w:t>
      </w:r>
      <w:r w:rsidRPr="00EC0753">
        <w:rPr>
          <w:rStyle w:val="StyleUnderline"/>
          <w:szCs w:val="22"/>
          <w:highlight w:val="cyan"/>
        </w:rPr>
        <w:t>we</w:t>
      </w:r>
      <w:r w:rsidRPr="00EC0753">
        <w:rPr>
          <w:b/>
          <w:szCs w:val="22"/>
          <w:highlight w:val="cyan"/>
          <w:u w:val="single"/>
        </w:rPr>
        <w:t xml:space="preserve"> </w:t>
      </w:r>
      <w:r w:rsidRPr="00EC0753">
        <w:rPr>
          <w:rStyle w:val="StyleUnderline"/>
          <w:szCs w:val="22"/>
          <w:highlight w:val="cyan"/>
        </w:rPr>
        <w:t>use</w:t>
      </w:r>
      <w:r w:rsidRPr="00EC0753">
        <w:rPr>
          <w:b/>
          <w:szCs w:val="22"/>
          <w:highlight w:val="cyan"/>
          <w:u w:val="single"/>
        </w:rPr>
        <w:t xml:space="preserve"> </w:t>
      </w:r>
      <w:r w:rsidRPr="00EC0753">
        <w:rPr>
          <w:rStyle w:val="StyleUnderline"/>
          <w:szCs w:val="22"/>
          <w:highlight w:val="cyan"/>
        </w:rPr>
        <w:t>in</w:t>
      </w:r>
      <w:r w:rsidRPr="00EC0753">
        <w:rPr>
          <w:b/>
          <w:szCs w:val="22"/>
          <w:highlight w:val="cyan"/>
          <w:u w:val="single"/>
        </w:rPr>
        <w:t xml:space="preserve"> </w:t>
      </w:r>
      <w:r w:rsidRPr="00EC0753">
        <w:rPr>
          <w:rStyle w:val="StyleUnderline"/>
          <w:szCs w:val="22"/>
          <w:highlight w:val="cyan"/>
        </w:rPr>
        <w:t>making</w:t>
      </w:r>
      <w:r w:rsidRPr="00EC0753">
        <w:rPr>
          <w:b/>
          <w:szCs w:val="22"/>
          <w:highlight w:val="cyan"/>
          <w:u w:val="single"/>
        </w:rPr>
        <w:t xml:space="preserve"> </w:t>
      </w:r>
      <w:r w:rsidRPr="00EC0753">
        <w:rPr>
          <w:rStyle w:val="StyleUnderline"/>
          <w:szCs w:val="22"/>
          <w:highlight w:val="cyan"/>
        </w:rPr>
        <w:t>informed</w:t>
      </w:r>
      <w:r w:rsidRPr="00EC0753">
        <w:rPr>
          <w:b/>
          <w:szCs w:val="22"/>
          <w:highlight w:val="cyan"/>
          <w:u w:val="single"/>
        </w:rPr>
        <w:t xml:space="preserve"> </w:t>
      </w:r>
      <w:r w:rsidRPr="00EC0753">
        <w:rPr>
          <w:rStyle w:val="StyleUnderline"/>
          <w:szCs w:val="22"/>
          <w:highlight w:val="cyan"/>
        </w:rPr>
        <w:t>judgements</w:t>
      </w:r>
      <w:r w:rsidRPr="004167A9">
        <w:rPr>
          <w:sz w:val="16"/>
          <w:szCs w:val="22"/>
        </w:rPr>
        <w:t xml:space="preserve">. They embody learning from previous action, they express our tentative efforts to isolate morally relevant features of those actions. These </w:t>
      </w:r>
      <w:r w:rsidRPr="00EC0753">
        <w:rPr>
          <w:rStyle w:val="StyleUnderline"/>
          <w:szCs w:val="22"/>
          <w:highlight w:val="cyan"/>
        </w:rPr>
        <w:t>emergent</w:t>
      </w:r>
      <w:r w:rsidRPr="00EC0753">
        <w:rPr>
          <w:b/>
          <w:szCs w:val="22"/>
          <w:highlight w:val="cyan"/>
          <w:u w:val="single"/>
        </w:rPr>
        <w:t xml:space="preserve"> </w:t>
      </w:r>
      <w:r w:rsidRPr="00EC0753">
        <w:rPr>
          <w:rStyle w:val="StyleUnderline"/>
          <w:szCs w:val="22"/>
          <w:highlight w:val="cyan"/>
        </w:rPr>
        <w:t>criteria</w:t>
      </w:r>
      <w:r w:rsidRPr="00EC0753">
        <w:rPr>
          <w:b/>
          <w:szCs w:val="22"/>
          <w:highlight w:val="cyan"/>
          <w:u w:val="single"/>
        </w:rPr>
        <w:t xml:space="preserve"> </w:t>
      </w:r>
      <w:r w:rsidRPr="00EC0753">
        <w:rPr>
          <w:rStyle w:val="StyleUnderline"/>
          <w:szCs w:val="22"/>
          <w:highlight w:val="cyan"/>
        </w:rPr>
        <w:t>can</w:t>
      </w:r>
      <w:r w:rsidRPr="00EC0753">
        <w:rPr>
          <w:b/>
          <w:szCs w:val="22"/>
          <w:highlight w:val="cyan"/>
          <w:u w:val="single"/>
        </w:rPr>
        <w:t xml:space="preserve"> </w:t>
      </w:r>
      <w:r w:rsidRPr="00EC0753">
        <w:rPr>
          <w:rStyle w:val="StyleUnderline"/>
          <w:szCs w:val="22"/>
          <w:highlight w:val="cyan"/>
        </w:rPr>
        <w:t>become</w:t>
      </w:r>
      <w:r w:rsidRPr="00EC0753">
        <w:rPr>
          <w:b/>
          <w:szCs w:val="22"/>
          <w:highlight w:val="cyan"/>
          <w:u w:val="single"/>
        </w:rPr>
        <w:t xml:space="preserve"> </w:t>
      </w:r>
      <w:r w:rsidRPr="00EC0753">
        <w:rPr>
          <w:rStyle w:val="StyleUnderline"/>
          <w:szCs w:val="22"/>
          <w:highlight w:val="cyan"/>
        </w:rPr>
        <w:t>integrated</w:t>
      </w:r>
      <w:r w:rsidRPr="004167A9">
        <w:rPr>
          <w:b/>
          <w:szCs w:val="22"/>
          <w:u w:val="single"/>
        </w:rPr>
        <w:t xml:space="preserve"> </w:t>
      </w:r>
      <w:r w:rsidRPr="00EC0753">
        <w:rPr>
          <w:rStyle w:val="StyleUnderline"/>
          <w:szCs w:val="22"/>
          <w:highlight w:val="cyan"/>
        </w:rPr>
        <w:t>into our habits</w:t>
      </w:r>
      <w:r w:rsidRPr="00EC0753">
        <w:rPr>
          <w:b/>
          <w:szCs w:val="22"/>
          <w:highlight w:val="cyan"/>
          <w:u w:val="single"/>
        </w:rPr>
        <w:t>,</w:t>
      </w:r>
      <w:r w:rsidRPr="004167A9">
        <w:rPr>
          <w:sz w:val="16"/>
          <w:szCs w:val="22"/>
        </w:rPr>
        <w:t xml:space="preserve"> thereby </w:t>
      </w:r>
      <w:r w:rsidRPr="00EC0753">
        <w:rPr>
          <w:rStyle w:val="StyleUnderline"/>
          <w:szCs w:val="22"/>
          <w:highlight w:val="cyan"/>
        </w:rPr>
        <w:t>informing</w:t>
      </w:r>
      <w:r w:rsidRPr="004167A9">
        <w:rPr>
          <w:b/>
          <w:szCs w:val="22"/>
          <w:u w:val="single"/>
        </w:rPr>
        <w:t xml:space="preserve"> </w:t>
      </w:r>
      <w:r w:rsidRPr="004167A9">
        <w:rPr>
          <w:sz w:val="16"/>
          <w:szCs w:val="22"/>
        </w:rPr>
        <w:t xml:space="preserve">the </w:t>
      </w:r>
      <w:r w:rsidRPr="00EC0753">
        <w:rPr>
          <w:rStyle w:val="StyleUnderline"/>
          <w:szCs w:val="22"/>
          <w:highlight w:val="cyan"/>
        </w:rPr>
        <w:t>ways</w:t>
      </w:r>
      <w:r w:rsidRPr="004167A9">
        <w:rPr>
          <w:b/>
          <w:szCs w:val="22"/>
          <w:u w:val="single"/>
        </w:rPr>
        <w:t xml:space="preserve"> </w:t>
      </w:r>
      <w:r w:rsidRPr="004167A9">
        <w:rPr>
          <w:sz w:val="16"/>
          <w:szCs w:val="22"/>
        </w:rPr>
        <w:t xml:space="preserve">that </w:t>
      </w:r>
      <w:r w:rsidRPr="00EC0753">
        <w:rPr>
          <w:rStyle w:val="StyleUnderline"/>
          <w:szCs w:val="22"/>
          <w:highlight w:val="cyan"/>
        </w:rPr>
        <w:t>we</w:t>
      </w:r>
      <w:r w:rsidRPr="00EC0753">
        <w:rPr>
          <w:b/>
          <w:szCs w:val="22"/>
          <w:highlight w:val="cyan"/>
          <w:u w:val="single"/>
        </w:rPr>
        <w:t xml:space="preserve"> </w:t>
      </w:r>
      <w:r w:rsidRPr="00EC0753">
        <w:rPr>
          <w:rStyle w:val="StyleUnderline"/>
          <w:szCs w:val="22"/>
          <w:highlight w:val="cyan"/>
        </w:rPr>
        <w:t>react</w:t>
      </w:r>
      <w:r w:rsidRPr="00EC0753">
        <w:rPr>
          <w:b/>
          <w:szCs w:val="22"/>
          <w:highlight w:val="cyan"/>
          <w:u w:val="single"/>
        </w:rPr>
        <w:t xml:space="preserve"> </w:t>
      </w:r>
      <w:r w:rsidRPr="00EC0753">
        <w:rPr>
          <w:rStyle w:val="StyleUnderline"/>
          <w:szCs w:val="22"/>
          <w:highlight w:val="cyan"/>
        </w:rPr>
        <w:t>to</w:t>
      </w:r>
      <w:r w:rsidRPr="004167A9">
        <w:rPr>
          <w:sz w:val="16"/>
          <w:szCs w:val="22"/>
        </w:rPr>
        <w:t xml:space="preserve">, think about, and imagine </w:t>
      </w:r>
      <w:r w:rsidRPr="00EC0753">
        <w:rPr>
          <w:rStyle w:val="StyleUnderline"/>
          <w:szCs w:val="22"/>
          <w:highlight w:val="cyan"/>
        </w:rPr>
        <w:t>our</w:t>
      </w:r>
      <w:r w:rsidRPr="00EC0753">
        <w:rPr>
          <w:b/>
          <w:szCs w:val="22"/>
          <w:highlight w:val="cyan"/>
          <w:u w:val="single"/>
        </w:rPr>
        <w:t xml:space="preserve"> </w:t>
      </w:r>
      <w:r w:rsidRPr="00EC0753">
        <w:rPr>
          <w:rStyle w:val="StyleUnderline"/>
          <w:szCs w:val="22"/>
          <w:highlight w:val="cyan"/>
        </w:rPr>
        <w:t>worlds</w:t>
      </w:r>
      <w:r w:rsidRPr="004167A9">
        <w:rPr>
          <w:b/>
          <w:szCs w:val="22"/>
          <w:u w:val="single"/>
        </w:rPr>
        <w:t xml:space="preserve"> </w:t>
      </w:r>
      <w:r w:rsidRPr="004167A9">
        <w:rPr>
          <w:sz w:val="16"/>
          <w:szCs w:val="22"/>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EC0753">
        <w:rPr>
          <w:rStyle w:val="StyleUnderline"/>
          <w:szCs w:val="22"/>
          <w:highlight w:val="cyan"/>
        </w:rPr>
        <w:t>Other</w:t>
      </w:r>
      <w:r w:rsidRPr="00EC0753">
        <w:rPr>
          <w:b/>
          <w:szCs w:val="22"/>
          <w:highlight w:val="cyan"/>
          <w:u w:val="single"/>
        </w:rPr>
        <w:t xml:space="preserve"> </w:t>
      </w:r>
      <w:r w:rsidRPr="004167A9">
        <w:rPr>
          <w:sz w:val="16"/>
          <w:szCs w:val="22"/>
        </w:rPr>
        <w:t xml:space="preserve">moral </w:t>
      </w:r>
      <w:r w:rsidRPr="00EC0753">
        <w:rPr>
          <w:rStyle w:val="StyleUnderline"/>
          <w:szCs w:val="22"/>
          <w:highlight w:val="cyan"/>
        </w:rPr>
        <w:t>theories</w:t>
      </w:r>
      <w:r w:rsidRPr="00EC0753">
        <w:rPr>
          <w:b/>
          <w:szCs w:val="22"/>
          <w:highlight w:val="cyan"/>
          <w:u w:val="single"/>
        </w:rPr>
        <w:t xml:space="preserve"> </w:t>
      </w:r>
      <w:r w:rsidRPr="00EC0753">
        <w:rPr>
          <w:rStyle w:val="StyleUnderline"/>
          <w:szCs w:val="22"/>
          <w:highlight w:val="cyan"/>
        </w:rPr>
        <w:t>can</w:t>
      </w:r>
      <w:r w:rsidRPr="004167A9">
        <w:rPr>
          <w:sz w:val="16"/>
          <w:szCs w:val="22"/>
        </w:rPr>
        <w:t xml:space="preserve"> help us </w:t>
      </w:r>
      <w:r w:rsidRPr="00EC0753">
        <w:rPr>
          <w:rStyle w:val="StyleUnderline"/>
          <w:szCs w:val="22"/>
          <w:highlight w:val="cyan"/>
        </w:rPr>
        <w:t>isolate</w:t>
      </w:r>
      <w:r w:rsidRPr="00EC0753">
        <w:rPr>
          <w:b/>
          <w:szCs w:val="22"/>
          <w:highlight w:val="cyan"/>
          <w:u w:val="single"/>
        </w:rPr>
        <w:t xml:space="preserve"> </w:t>
      </w:r>
      <w:r w:rsidRPr="004167A9">
        <w:rPr>
          <w:sz w:val="16"/>
          <w:szCs w:val="22"/>
        </w:rPr>
        <w:t xml:space="preserve">(and habitually focus on) </w:t>
      </w:r>
      <w:r w:rsidRPr="00EC0753">
        <w:rPr>
          <w:rStyle w:val="StyleUnderline"/>
          <w:szCs w:val="22"/>
          <w:highlight w:val="cyan"/>
        </w:rPr>
        <w:t>morally</w:t>
      </w:r>
      <w:r w:rsidRPr="00EC0753">
        <w:rPr>
          <w:b/>
          <w:szCs w:val="22"/>
          <w:highlight w:val="cyan"/>
          <w:u w:val="single"/>
        </w:rPr>
        <w:t xml:space="preserve"> </w:t>
      </w:r>
      <w:r w:rsidRPr="00EC0753">
        <w:rPr>
          <w:rStyle w:val="StyleUnderline"/>
          <w:szCs w:val="22"/>
          <w:highlight w:val="cyan"/>
        </w:rPr>
        <w:t>relevant</w:t>
      </w:r>
      <w:r w:rsidRPr="00EC0753">
        <w:rPr>
          <w:b/>
          <w:szCs w:val="22"/>
          <w:highlight w:val="cyan"/>
          <w:u w:val="single"/>
        </w:rPr>
        <w:t xml:space="preserve"> </w:t>
      </w:r>
      <w:r w:rsidRPr="00EC0753">
        <w:rPr>
          <w:rStyle w:val="StyleUnderline"/>
          <w:szCs w:val="22"/>
          <w:highlight w:val="cyan"/>
        </w:rPr>
        <w:t>features</w:t>
      </w:r>
      <w:r w:rsidRPr="00EC0753">
        <w:rPr>
          <w:b/>
          <w:szCs w:val="22"/>
          <w:highlight w:val="cyan"/>
          <w:u w:val="single"/>
        </w:rPr>
        <w:t xml:space="preserve"> </w:t>
      </w:r>
      <w:r w:rsidRPr="004167A9">
        <w:rPr>
          <w:sz w:val="16"/>
          <w:szCs w:val="22"/>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The pragmatist absorbs these insights into her habits, and thereby shapes how she habitually responds, and how she habitually deliberates when deliberation is required. This also explains why criterial moralities tend to be minimalistic. They specify minimal sets of rules to follow </w:t>
      </w:r>
      <w:proofErr w:type="gramStart"/>
      <w:r w:rsidRPr="004167A9">
        <w:rPr>
          <w:sz w:val="16"/>
          <w:szCs w:val="22"/>
        </w:rPr>
        <w:t>in order to</w:t>
      </w:r>
      <w:proofErr w:type="gramEnd"/>
      <w:r w:rsidRPr="004167A9">
        <w:rPr>
          <w:sz w:val="16"/>
          <w:szCs w:val="22"/>
        </w:rPr>
        <w:t xml:space="preserve"> be moral. Pragmatism, on the other hand, like virtue theories, is more concerned to emphasize exemplary behavior – to use morally relevant features of action to determine the best way to behave, not the minimally tolerable way.</w:t>
      </w:r>
    </w:p>
    <w:p w14:paraId="653985F3" w14:textId="5C58F3BA" w:rsidR="008A6483" w:rsidRDefault="008A6483" w:rsidP="008A6483">
      <w:pPr>
        <w:pStyle w:val="Heading4"/>
      </w:pPr>
      <w:r>
        <w:t>4</w:t>
      </w:r>
      <w:r w:rsidRPr="002A3492">
        <w:t>]</w:t>
      </w:r>
      <w:r>
        <w:t xml:space="preserve"> </w:t>
      </w:r>
      <w:r w:rsidRPr="00164C60">
        <w:rPr>
          <w:u w:val="single"/>
        </w:rPr>
        <w:t>Rule Following Paradox</w:t>
      </w:r>
      <w:r w:rsidRPr="00A73536">
        <w:t>-</w:t>
      </w:r>
      <w:r w:rsidRPr="00651C2B">
        <w:t xml:space="preserve"> </w:t>
      </w:r>
      <w:r w:rsidRPr="00651C2B">
        <w:rPr>
          <w:lang w:eastAsia="zh-CN"/>
        </w:rPr>
        <w:t xml:space="preserve">There is nothing inherent to a rule that tells us how we ought to follow it, regardless of how correct the rule is. </w:t>
      </w:r>
      <w:r w:rsidRPr="00651C2B">
        <w:t xml:space="preserve">Only </w:t>
      </w:r>
      <w:r>
        <w:t>deliberation</w:t>
      </w:r>
      <w:r w:rsidRPr="00651C2B">
        <w:t xml:space="preserve"> accounts for the diversity of interpretations of our norms. </w:t>
      </w:r>
    </w:p>
    <w:p w14:paraId="6AD4AF7D" w14:textId="0CE26AD2" w:rsidR="008A6483" w:rsidRDefault="008A6483" w:rsidP="008A6483">
      <w:pPr>
        <w:pStyle w:val="Heading4"/>
      </w:pPr>
      <w:r>
        <w:rPr>
          <w:rStyle w:val="Style13ptBold"/>
          <w:b/>
        </w:rPr>
        <w:t>5</w:t>
      </w:r>
      <w:r w:rsidRPr="003A1043">
        <w:rPr>
          <w:rStyle w:val="Style13ptBold"/>
          <w:b/>
        </w:rPr>
        <w:t>]</w:t>
      </w:r>
      <w:r>
        <w:rPr>
          <w:u w:val="single"/>
        </w:rPr>
        <w:t xml:space="preserve"> </w:t>
      </w:r>
      <w:r w:rsidRPr="00356950">
        <w:rPr>
          <w:u w:val="single"/>
        </w:rPr>
        <w:t>Resolves Skepticism</w:t>
      </w:r>
      <w:r>
        <w:t xml:space="preserve">- </w:t>
      </w:r>
    </w:p>
    <w:p w14:paraId="7C5D440B" w14:textId="77777777" w:rsidR="008A6483" w:rsidRDefault="008A6483" w:rsidP="008A6483">
      <w:pPr>
        <w:pStyle w:val="Heading4"/>
      </w:pPr>
      <w:r>
        <w:t xml:space="preserve">A] Discussion between many bodies means that moral uncertainty can be deliberated and resolved. </w:t>
      </w:r>
    </w:p>
    <w:p w14:paraId="21086118" w14:textId="77777777" w:rsidR="008A6483" w:rsidRDefault="008A6483" w:rsidP="008A6483">
      <w:pPr>
        <w:pStyle w:val="Heading4"/>
      </w:pPr>
      <w:r>
        <w:t xml:space="preserve">B] Truth only makes sense in groups of people so only they can prescribe action </w:t>
      </w:r>
    </w:p>
    <w:p w14:paraId="55C011D0" w14:textId="0F3A11A0" w:rsidR="00EC0753" w:rsidRPr="006A167E" w:rsidRDefault="00EC0753" w:rsidP="00EC0753">
      <w:pPr>
        <w:pStyle w:val="Heading4"/>
        <w:rPr>
          <w:rFonts w:asciiTheme="majorHAnsi" w:hAnsiTheme="majorHAnsi" w:cstheme="majorHAnsi"/>
        </w:rPr>
      </w:pPr>
      <w:r>
        <w:rPr>
          <w:rFonts w:asciiTheme="majorHAnsi" w:hAnsiTheme="majorHAnsi" w:cstheme="majorHAnsi"/>
        </w:rPr>
        <w:t>6</w:t>
      </w:r>
      <w:r w:rsidRPr="00C47713">
        <w:rPr>
          <w:rFonts w:asciiTheme="majorHAnsi" w:hAnsiTheme="majorHAnsi" w:cstheme="majorHAnsi"/>
        </w:rPr>
        <w:t>] Root cause</w:t>
      </w:r>
      <w:r w:rsidRPr="006A167E">
        <w:rPr>
          <w:rFonts w:asciiTheme="majorHAnsi" w:hAnsiTheme="majorHAnsi" w:cstheme="majorHAnsi"/>
        </w:rPr>
        <w:t xml:space="preserve">- The AC framework is the only way that one can recognize and solve the root cause of all violence – an affirmation of ethics which recognize others is key. </w:t>
      </w:r>
    </w:p>
    <w:p w14:paraId="44782D3B" w14:textId="77777777" w:rsidR="00EC0753" w:rsidRPr="006A167E" w:rsidRDefault="00EC0753" w:rsidP="00EC0753">
      <w:pPr>
        <w:rPr>
          <w:rFonts w:asciiTheme="majorHAnsi" w:hAnsiTheme="majorHAnsi" w:cstheme="majorHAnsi"/>
        </w:rPr>
      </w:pPr>
      <w:proofErr w:type="spellStart"/>
      <w:r w:rsidRPr="006A167E">
        <w:rPr>
          <w:rStyle w:val="Style13ptBold"/>
          <w:rFonts w:asciiTheme="majorHAnsi" w:hAnsiTheme="majorHAnsi" w:cstheme="majorHAnsi"/>
        </w:rPr>
        <w:t>Burggraeve</w:t>
      </w:r>
      <w:proofErr w:type="spellEnd"/>
      <w:r w:rsidRPr="006A167E">
        <w:rPr>
          <w:rFonts w:asciiTheme="majorHAnsi" w:hAnsiTheme="majorHAnsi" w:cstheme="majorHAnsi"/>
        </w:rPr>
        <w:t xml:space="preserve"> </w:t>
      </w:r>
      <w:r w:rsidRPr="006A167E">
        <w:rPr>
          <w:rFonts w:asciiTheme="majorHAnsi" w:hAnsiTheme="majorHAnsi" w:cstheme="majorHAnsi"/>
          <w:sz w:val="16"/>
          <w:szCs w:val="16"/>
        </w:rPr>
        <w:t xml:space="preserve">[http://www.staff.amu.edu.pl/~ewa/Burggraeve-Violence%20and%20the%20Vulnerable%20Face%20of%20the%20Other.pdf (Roger </w:t>
      </w:r>
      <w:proofErr w:type="spellStart"/>
      <w:r w:rsidRPr="006A167E">
        <w:rPr>
          <w:rFonts w:asciiTheme="majorHAnsi" w:hAnsiTheme="majorHAnsi" w:cstheme="majorHAnsi"/>
          <w:sz w:val="16"/>
          <w:szCs w:val="16"/>
        </w:rPr>
        <w:t>Burggraeve</w:t>
      </w:r>
      <w:proofErr w:type="spellEnd"/>
      <w:r w:rsidRPr="006A167E">
        <w:rPr>
          <w:rFonts w:asciiTheme="majorHAnsi" w:hAnsiTheme="majorHAnsi" w:cstheme="majorHAnsi"/>
          <w:sz w:val="16"/>
          <w:szCs w:val="16"/>
        </w:rPr>
        <w:t xml:space="preserve"> was born in </w:t>
      </w:r>
      <w:proofErr w:type="spellStart"/>
      <w:r w:rsidRPr="006A167E">
        <w:rPr>
          <w:rFonts w:asciiTheme="majorHAnsi" w:hAnsiTheme="majorHAnsi" w:cstheme="majorHAnsi"/>
          <w:sz w:val="16"/>
          <w:szCs w:val="16"/>
        </w:rPr>
        <w:t>Passendale</w:t>
      </w:r>
      <w:proofErr w:type="spellEnd"/>
      <w:r w:rsidRPr="006A167E">
        <w:rPr>
          <w:rFonts w:asciiTheme="majorHAnsi" w:hAnsiTheme="majorHAnsi" w:cstheme="majorHAnsi"/>
          <w:sz w:val="16"/>
          <w:szCs w:val="16"/>
        </w:rPr>
        <w:t>, Flanders (Belgium), in 1942. Salesian of Don Bosco (priest). Licentiate in Philosophy (Rome, 1966). Doctorate in Moral Theology (Leuven, 1980). Associate Professor at the Faculty of Theology and Religious Studies, KU Leuven (1980-1988). Professor (Ordinarius) from 1988 till 2007; now Emeritus Professor.]</w:t>
      </w:r>
      <w:r w:rsidRPr="006A167E">
        <w:rPr>
          <w:rFonts w:asciiTheme="majorHAnsi" w:hAnsiTheme="majorHAnsi" w:cstheme="majorHAnsi"/>
        </w:rPr>
        <w:t xml:space="preserve"> </w:t>
      </w:r>
    </w:p>
    <w:p w14:paraId="516C1403" w14:textId="77777777" w:rsidR="00EC0753" w:rsidRPr="006A167E" w:rsidRDefault="00EC0753" w:rsidP="00EC0753">
      <w:pPr>
        <w:rPr>
          <w:rFonts w:asciiTheme="majorHAnsi" w:hAnsiTheme="majorHAnsi" w:cstheme="majorHAnsi"/>
          <w:sz w:val="16"/>
          <w:szCs w:val="26"/>
        </w:rPr>
      </w:pPr>
      <w:r w:rsidRPr="006A167E">
        <w:rPr>
          <w:rStyle w:val="Emphasis"/>
          <w:rFonts w:asciiTheme="majorHAnsi" w:hAnsiTheme="majorHAnsi" w:cstheme="majorHAnsi"/>
          <w:szCs w:val="26"/>
        </w:rPr>
        <w:t>Strictly speaking, racism takes the view that one group of people is morally or culturally superior to another group, based on a hereditary difference in race.</w:t>
      </w:r>
      <w:r w:rsidRPr="006A167E">
        <w:rPr>
          <w:rFonts w:asciiTheme="majorHAnsi" w:hAnsiTheme="majorHAnsi" w:cstheme="majorHAnsi"/>
          <w:sz w:val="16"/>
          <w:szCs w:val="26"/>
        </w:rPr>
        <w:t xml:space="preserve"> Racism considers the racial origin of an individual or a community as the factor determining not only the appearance but also the way of thinking and acting. Moreover, racism accords value to one race above all others, and one who is racist usually reckons himself among the superior </w:t>
      </w:r>
      <w:proofErr w:type="gramStart"/>
      <w:r w:rsidRPr="006A167E">
        <w:rPr>
          <w:rFonts w:asciiTheme="majorHAnsi" w:hAnsiTheme="majorHAnsi" w:cstheme="majorHAnsi"/>
          <w:sz w:val="16"/>
          <w:szCs w:val="26"/>
        </w:rPr>
        <w:t>race</w:t>
      </w:r>
      <w:proofErr w:type="gramEnd"/>
      <w:r w:rsidRPr="006A167E">
        <w:rPr>
          <w:rFonts w:asciiTheme="majorHAnsi" w:hAnsiTheme="majorHAnsi" w:cstheme="majorHAnsi"/>
          <w:sz w:val="16"/>
          <w:szCs w:val="26"/>
        </w:rPr>
        <w:t xml:space="preserve">. According to </w:t>
      </w:r>
      <w:r w:rsidRPr="006A167E">
        <w:rPr>
          <w:rStyle w:val="Emphasis"/>
          <w:rFonts w:asciiTheme="majorHAnsi" w:hAnsiTheme="majorHAnsi" w:cstheme="majorHAnsi"/>
          <w:szCs w:val="26"/>
        </w:rPr>
        <w:t xml:space="preserve">racist thinking, </w:t>
      </w:r>
      <w:r w:rsidRPr="00EC0753">
        <w:rPr>
          <w:rStyle w:val="Emphasis"/>
          <w:rFonts w:asciiTheme="majorHAnsi" w:hAnsiTheme="majorHAnsi" w:cstheme="majorHAnsi"/>
          <w:szCs w:val="26"/>
          <w:highlight w:val="cyan"/>
        </w:rPr>
        <w:t>people</w:t>
      </w:r>
      <w:r w:rsidRPr="006A167E">
        <w:rPr>
          <w:rStyle w:val="Emphasis"/>
          <w:rFonts w:asciiTheme="majorHAnsi" w:hAnsiTheme="majorHAnsi" w:cstheme="majorHAnsi"/>
          <w:szCs w:val="26"/>
        </w:rPr>
        <w:t xml:space="preserve"> are considered in the ﬁrst place or even exclusively in terms of their belongingness to a different race,</w:t>
      </w:r>
      <w:r w:rsidRPr="006A167E">
        <w:rPr>
          <w:rFonts w:asciiTheme="majorHAnsi" w:hAnsiTheme="majorHAnsi" w:cstheme="majorHAnsi"/>
          <w:sz w:val="16"/>
          <w:szCs w:val="26"/>
        </w:rPr>
        <w:t xml:space="preserve"> most often visible in color of skin and other physical features (ﬁgure, nose, eyes, and so forth). </w:t>
      </w:r>
      <w:proofErr w:type="gramStart"/>
      <w:r w:rsidRPr="006A167E">
        <w:rPr>
          <w:rStyle w:val="Emphasis"/>
          <w:rFonts w:asciiTheme="majorHAnsi" w:hAnsiTheme="majorHAnsi" w:cstheme="majorHAnsi"/>
          <w:szCs w:val="26"/>
        </w:rPr>
        <w:t>On the basis of</w:t>
      </w:r>
      <w:proofErr w:type="gramEnd"/>
      <w:r w:rsidRPr="006A167E">
        <w:rPr>
          <w:rStyle w:val="Emphasis"/>
          <w:rFonts w:asciiTheme="majorHAnsi" w:hAnsiTheme="majorHAnsi" w:cstheme="majorHAnsi"/>
          <w:szCs w:val="26"/>
        </w:rPr>
        <w:t xml:space="preserve"> these features, they </w:t>
      </w:r>
      <w:r w:rsidRPr="00EC0753">
        <w:rPr>
          <w:rStyle w:val="Emphasis"/>
          <w:rFonts w:asciiTheme="majorHAnsi" w:hAnsiTheme="majorHAnsi" w:cstheme="majorHAnsi"/>
          <w:szCs w:val="26"/>
          <w:highlight w:val="cyan"/>
        </w:rPr>
        <w:t>are</w:t>
      </w:r>
      <w:r w:rsidRPr="006A167E">
        <w:rPr>
          <w:rStyle w:val="Emphasis"/>
          <w:rFonts w:asciiTheme="majorHAnsi" w:hAnsiTheme="majorHAnsi" w:cstheme="majorHAnsi"/>
          <w:szCs w:val="26"/>
        </w:rPr>
        <w:t xml:space="preserve"> then judged and above all </w:t>
      </w:r>
      <w:r w:rsidRPr="00EC0753">
        <w:rPr>
          <w:rStyle w:val="Emphasis"/>
          <w:rFonts w:asciiTheme="majorHAnsi" w:hAnsiTheme="majorHAnsi" w:cstheme="majorHAnsi"/>
          <w:szCs w:val="26"/>
          <w:highlight w:val="cyan"/>
        </w:rPr>
        <w:t>condemned. And</w:t>
      </w:r>
      <w:r w:rsidRPr="006A167E">
        <w:rPr>
          <w:rStyle w:val="Emphasis"/>
          <w:rFonts w:asciiTheme="majorHAnsi" w:hAnsiTheme="majorHAnsi" w:cstheme="majorHAnsi"/>
          <w:szCs w:val="26"/>
        </w:rPr>
        <w:t xml:space="preserve"> these condemnations </w:t>
      </w:r>
      <w:r w:rsidRPr="00EC0753">
        <w:rPr>
          <w:rStyle w:val="Emphasis"/>
          <w:rFonts w:asciiTheme="majorHAnsi" w:hAnsiTheme="majorHAnsi" w:cstheme="majorHAnsi"/>
          <w:szCs w:val="26"/>
          <w:highlight w:val="cyan"/>
        </w:rPr>
        <w:t>are</w:t>
      </w:r>
      <w:r w:rsidRPr="006A167E">
        <w:rPr>
          <w:rStyle w:val="Emphasis"/>
          <w:rFonts w:asciiTheme="majorHAnsi" w:hAnsiTheme="majorHAnsi" w:cstheme="majorHAnsi"/>
          <w:szCs w:val="26"/>
        </w:rPr>
        <w:t xml:space="preserve"> in turn</w:t>
      </w:r>
      <w:r w:rsidRPr="006A167E">
        <w:rPr>
          <w:rFonts w:asciiTheme="majorHAnsi" w:hAnsiTheme="majorHAnsi" w:cstheme="majorHAnsi"/>
          <w:sz w:val="16"/>
          <w:szCs w:val="26"/>
        </w:rPr>
        <w:t xml:space="preserve"> nourished and </w:t>
      </w:r>
      <w:r w:rsidRPr="00EC0753">
        <w:rPr>
          <w:rStyle w:val="Emphasis"/>
          <w:rFonts w:asciiTheme="majorHAnsi" w:hAnsiTheme="majorHAnsi" w:cstheme="majorHAnsi"/>
          <w:szCs w:val="26"/>
          <w:highlight w:val="cyan"/>
        </w:rPr>
        <w:t>strengthened by</w:t>
      </w:r>
      <w:r w:rsidRPr="006A167E">
        <w:rPr>
          <w:rFonts w:asciiTheme="majorHAnsi" w:hAnsiTheme="majorHAnsi" w:cstheme="majorHAnsi"/>
          <w:sz w:val="16"/>
          <w:szCs w:val="26"/>
        </w:rPr>
        <w:t xml:space="preserve"> all sorts of </w:t>
      </w:r>
      <w:r w:rsidRPr="00EC0753">
        <w:rPr>
          <w:rStyle w:val="Emphasis"/>
          <w:rFonts w:asciiTheme="majorHAnsi" w:hAnsiTheme="majorHAnsi" w:cstheme="majorHAnsi"/>
          <w:szCs w:val="26"/>
          <w:highlight w:val="cyan"/>
        </w:rPr>
        <w:t>"images of the enemy” cast against the "other"</w:t>
      </w:r>
      <w:r w:rsidRPr="006A167E">
        <w:rPr>
          <w:rStyle w:val="Emphasis"/>
          <w:rFonts w:asciiTheme="majorHAnsi" w:hAnsiTheme="majorHAnsi" w:cstheme="majorHAnsi"/>
          <w:szCs w:val="26"/>
        </w:rPr>
        <w:t xml:space="preserve"> race.</w:t>
      </w:r>
      <w:r w:rsidRPr="006A167E">
        <w:rPr>
          <w:rFonts w:asciiTheme="majorHAnsi" w:hAnsiTheme="majorHAnsi" w:cstheme="majorHAnsi"/>
          <w:sz w:val="16"/>
          <w:szCs w:val="26"/>
        </w:rPr>
        <w:t xml:space="preserve"> For Levinas, </w:t>
      </w:r>
      <w:proofErr w:type="gramStart"/>
      <w:r w:rsidRPr="006A167E">
        <w:rPr>
          <w:rFonts w:asciiTheme="majorHAnsi" w:hAnsiTheme="majorHAnsi" w:cstheme="majorHAnsi"/>
          <w:sz w:val="16"/>
          <w:szCs w:val="26"/>
        </w:rPr>
        <w:t>it is clear that racism</w:t>
      </w:r>
      <w:proofErr w:type="gramEnd"/>
      <w:r w:rsidRPr="006A167E">
        <w:rPr>
          <w:rFonts w:asciiTheme="majorHAnsi" w:hAnsiTheme="majorHAnsi" w:cstheme="majorHAnsi"/>
          <w:sz w:val="16"/>
          <w:szCs w:val="26"/>
        </w:rPr>
        <w:t xml:space="preserve"> was incarnated in an "exceptional" way in the persecution of the Jews by the National Socialism of Hitler and his followers (AS 60), which he therefore designates as "the diabolical criminality of absolute evil” (CCH 82). In his work Mein </w:t>
      </w:r>
      <w:proofErr w:type="spellStart"/>
      <w:r w:rsidRPr="006A167E">
        <w:rPr>
          <w:rFonts w:asciiTheme="majorHAnsi" w:hAnsiTheme="majorHAnsi" w:cstheme="majorHAnsi"/>
          <w:sz w:val="16"/>
          <w:szCs w:val="26"/>
        </w:rPr>
        <w:t>Kampf</w:t>
      </w:r>
      <w:proofErr w:type="spellEnd"/>
      <w:r w:rsidRPr="006A167E">
        <w:rPr>
          <w:rFonts w:asciiTheme="majorHAnsi" w:hAnsiTheme="majorHAnsi" w:cstheme="majorHAnsi"/>
          <w:sz w:val="16"/>
          <w:szCs w:val="26"/>
        </w:rPr>
        <w:t>, Hitler argued for the superiority of the so-called Aryan race, the race of the (</w:t>
      </w:r>
      <w:proofErr w:type="spellStart"/>
      <w:r w:rsidRPr="006A167E">
        <w:rPr>
          <w:rFonts w:asciiTheme="majorHAnsi" w:hAnsiTheme="majorHAnsi" w:cstheme="majorHAnsi"/>
          <w:sz w:val="16"/>
          <w:szCs w:val="26"/>
        </w:rPr>
        <w:t>Iber</w:t>
      </w:r>
      <w:proofErr w:type="spellEnd"/>
      <w:r w:rsidRPr="006A167E">
        <w:rPr>
          <w:rFonts w:asciiTheme="majorHAnsi" w:hAnsiTheme="majorHAnsi" w:cstheme="majorHAnsi"/>
          <w:sz w:val="16"/>
          <w:szCs w:val="26"/>
        </w:rPr>
        <w:t xml:space="preserve">-mensch ["Superman”]. Only those who belonged to the "pure" Aryan race, who </w:t>
      </w:r>
      <w:proofErr w:type="gramStart"/>
      <w:r w:rsidRPr="006A167E">
        <w:rPr>
          <w:rFonts w:asciiTheme="majorHAnsi" w:hAnsiTheme="majorHAnsi" w:cstheme="majorHAnsi"/>
          <w:sz w:val="16"/>
          <w:szCs w:val="26"/>
        </w:rPr>
        <w:t>all the more</w:t>
      </w:r>
      <w:proofErr w:type="gramEnd"/>
      <w:r w:rsidRPr="006A167E">
        <w:rPr>
          <w:rFonts w:asciiTheme="majorHAnsi" w:hAnsiTheme="majorHAnsi" w:cstheme="majorHAnsi"/>
          <w:sz w:val="16"/>
          <w:szCs w:val="26"/>
        </w:rPr>
        <w:t xml:space="preserve"> so embodied this race purely, had the right to live and reproduce. The Nazis therefore not only developed ingenious, scientiﬁcally designed programs to "solve" the Jewish question (the </w:t>
      </w:r>
      <w:proofErr w:type="spellStart"/>
      <w:r w:rsidRPr="006A167E">
        <w:rPr>
          <w:rFonts w:asciiTheme="majorHAnsi" w:hAnsiTheme="majorHAnsi" w:cstheme="majorHAnsi"/>
          <w:sz w:val="16"/>
          <w:szCs w:val="26"/>
        </w:rPr>
        <w:t>Endlb’sung</w:t>
      </w:r>
      <w:proofErr w:type="spellEnd"/>
      <w:r w:rsidRPr="006A167E">
        <w:rPr>
          <w:rFonts w:asciiTheme="majorHAnsi" w:hAnsiTheme="majorHAnsi" w:cstheme="majorHAnsi"/>
          <w:sz w:val="16"/>
          <w:szCs w:val="26"/>
        </w:rPr>
        <w:t xml:space="preserve">, or Shoah) by means of concentration camps and gas chambers (of which Auschwitz in Poland was only one, but the most famous). They also developed and enacted complex, extensive sterilization programs aimed speciﬁcally at the physically and mentally handicapped so that the Aryan race would not be stained by begetting "impure" children. And there were also the infamous euthanasia programs established </w:t>
      </w:r>
      <w:proofErr w:type="gramStart"/>
      <w:r w:rsidRPr="006A167E">
        <w:rPr>
          <w:rFonts w:asciiTheme="majorHAnsi" w:hAnsiTheme="majorHAnsi" w:cstheme="majorHAnsi"/>
          <w:sz w:val="16"/>
          <w:szCs w:val="26"/>
        </w:rPr>
        <w:t>in order to</w:t>
      </w:r>
      <w:proofErr w:type="gramEnd"/>
      <w:r w:rsidRPr="006A167E">
        <w:rPr>
          <w:rFonts w:asciiTheme="majorHAnsi" w:hAnsiTheme="majorHAnsi" w:cstheme="majorHAnsi"/>
          <w:sz w:val="16"/>
          <w:szCs w:val="26"/>
        </w:rPr>
        <w:t xml:space="preserve"> remove "gently" the incurably ill and mentally handicapped, who were thus less valuable and unnecessary members of the Aryan race. Because homosexuals did not contribute to the furthering of the pure Aryan </w:t>
      </w:r>
      <w:proofErr w:type="gramStart"/>
      <w:r w:rsidRPr="006A167E">
        <w:rPr>
          <w:rFonts w:asciiTheme="majorHAnsi" w:hAnsiTheme="majorHAnsi" w:cstheme="majorHAnsi"/>
          <w:sz w:val="16"/>
          <w:szCs w:val="26"/>
        </w:rPr>
        <w:t>race</w:t>
      </w:r>
      <w:proofErr w:type="gramEnd"/>
      <w:r w:rsidRPr="006A167E">
        <w:rPr>
          <w:rFonts w:asciiTheme="majorHAnsi" w:hAnsiTheme="majorHAnsi" w:cstheme="majorHAnsi"/>
          <w:sz w:val="16"/>
          <w:szCs w:val="26"/>
        </w:rPr>
        <w:t xml:space="preserve"> they were severely persecuted, and the gypsies were eradicated because they did not belong to the Aryan race and therefore represented a threat to its purity. In a Wider sense, one also speaks of racism when one recognizes and relates to others </w:t>
      </w:r>
      <w:proofErr w:type="gramStart"/>
      <w:r w:rsidRPr="006A167E">
        <w:rPr>
          <w:rFonts w:asciiTheme="majorHAnsi" w:hAnsiTheme="majorHAnsi" w:cstheme="majorHAnsi"/>
          <w:sz w:val="16"/>
          <w:szCs w:val="26"/>
        </w:rPr>
        <w:t>on the basis of</w:t>
      </w:r>
      <w:proofErr w:type="gramEnd"/>
      <w:r w:rsidRPr="006A167E">
        <w:rPr>
          <w:rFonts w:asciiTheme="majorHAnsi" w:hAnsiTheme="majorHAnsi" w:cstheme="majorHAnsi"/>
          <w:sz w:val="16"/>
          <w:szCs w:val="26"/>
        </w:rPr>
        <w:t xml:space="preserve"> their belonging to another culture, language group, or religion. As </w:t>
      </w:r>
      <w:r w:rsidRPr="006A167E">
        <w:rPr>
          <w:rStyle w:val="Emphasis"/>
          <w:rFonts w:asciiTheme="majorHAnsi" w:hAnsiTheme="majorHAnsi" w:cstheme="majorHAnsi"/>
          <w:szCs w:val="26"/>
        </w:rPr>
        <w:t>contemporary examples of this</w:t>
      </w:r>
      <w:r w:rsidRPr="006A167E">
        <w:rPr>
          <w:rFonts w:asciiTheme="majorHAnsi" w:hAnsiTheme="majorHAnsi" w:cstheme="majorHAnsi"/>
          <w:sz w:val="16"/>
          <w:szCs w:val="26"/>
        </w:rPr>
        <w:t xml:space="preserve">, we </w:t>
      </w:r>
      <w:r w:rsidRPr="006A167E">
        <w:rPr>
          <w:rStyle w:val="Emphasis"/>
          <w:rFonts w:asciiTheme="majorHAnsi" w:hAnsiTheme="majorHAnsi" w:cstheme="majorHAnsi"/>
          <w:szCs w:val="26"/>
        </w:rPr>
        <w:t>can point to</w:t>
      </w:r>
      <w:r w:rsidRPr="006A167E">
        <w:rPr>
          <w:rFonts w:asciiTheme="majorHAnsi" w:hAnsiTheme="majorHAnsi" w:cstheme="majorHAnsi"/>
          <w:sz w:val="16"/>
          <w:szCs w:val="26"/>
        </w:rPr>
        <w:t xml:space="preserve"> the </w:t>
      </w:r>
      <w:proofErr w:type="gramStart"/>
      <w:r w:rsidRPr="006A167E">
        <w:rPr>
          <w:rFonts w:asciiTheme="majorHAnsi" w:hAnsiTheme="majorHAnsi" w:cstheme="majorHAnsi"/>
          <w:sz w:val="16"/>
          <w:szCs w:val="26"/>
        </w:rPr>
        <w:t>manner in which</w:t>
      </w:r>
      <w:proofErr w:type="gramEnd"/>
      <w:r w:rsidRPr="006A167E">
        <w:rPr>
          <w:rFonts w:asciiTheme="majorHAnsi" w:hAnsiTheme="majorHAnsi" w:cstheme="majorHAnsi"/>
          <w:sz w:val="16"/>
          <w:szCs w:val="26"/>
        </w:rPr>
        <w:t xml:space="preserve"> people today reject immigrants from the Arab world and wish to expel them because of their origin in another religion, speciﬁcally Islam and its related traditions. Or think of the long-standing suppression and </w:t>
      </w:r>
      <w:r w:rsidRPr="006A167E">
        <w:rPr>
          <w:rStyle w:val="Emphasis"/>
          <w:rFonts w:asciiTheme="majorHAnsi" w:hAnsiTheme="majorHAnsi" w:cstheme="majorHAnsi"/>
          <w:szCs w:val="26"/>
        </w:rPr>
        <w:t>discrimination against African Americans in the United States, many of whose ancestors were brought over from Africa as slaves.</w:t>
      </w:r>
      <w:r w:rsidRPr="006A167E">
        <w:rPr>
          <w:rFonts w:asciiTheme="majorHAnsi" w:hAnsiTheme="majorHAnsi" w:cstheme="majorHAnsi"/>
          <w:sz w:val="16"/>
          <w:szCs w:val="26"/>
        </w:rPr>
        <w:t xml:space="preserve"> According to Levinas, </w:t>
      </w:r>
      <w:r w:rsidRPr="006A167E">
        <w:rPr>
          <w:rStyle w:val="Emphasis"/>
          <w:rFonts w:asciiTheme="majorHAnsi" w:hAnsiTheme="majorHAnsi" w:cstheme="majorHAnsi"/>
          <w:szCs w:val="26"/>
        </w:rPr>
        <w:t xml:space="preserve">the core of </w:t>
      </w:r>
      <w:r w:rsidRPr="00EC0753">
        <w:rPr>
          <w:rStyle w:val="Emphasis"/>
          <w:rFonts w:asciiTheme="majorHAnsi" w:hAnsiTheme="majorHAnsi" w:cstheme="majorHAnsi"/>
          <w:szCs w:val="26"/>
          <w:highlight w:val="cyan"/>
        </w:rPr>
        <w:t>racism consists</w:t>
      </w:r>
      <w:r w:rsidRPr="006A167E">
        <w:rPr>
          <w:rFonts w:asciiTheme="majorHAnsi" w:hAnsiTheme="majorHAnsi" w:cstheme="majorHAnsi"/>
          <w:sz w:val="16"/>
          <w:szCs w:val="26"/>
        </w:rPr>
        <w:t xml:space="preserve"> not in the denial of, or failure to appreciate, similarities between people, but </w:t>
      </w:r>
      <w:r w:rsidRPr="00EC0753">
        <w:rPr>
          <w:rStyle w:val="Emphasis"/>
          <w:rFonts w:asciiTheme="majorHAnsi" w:hAnsiTheme="majorHAnsi" w:cstheme="majorHAnsi"/>
          <w:szCs w:val="26"/>
          <w:highlight w:val="cyan"/>
        </w:rPr>
        <w:t>in the</w:t>
      </w:r>
      <w:r w:rsidRPr="006A167E">
        <w:rPr>
          <w:rFonts w:asciiTheme="majorHAnsi" w:hAnsiTheme="majorHAnsi" w:cstheme="majorHAnsi"/>
          <w:sz w:val="16"/>
          <w:szCs w:val="26"/>
        </w:rPr>
        <w:t xml:space="preserve"> denial of, or better said, </w:t>
      </w:r>
      <w:r w:rsidRPr="00EC0753">
        <w:rPr>
          <w:rStyle w:val="Emphasis"/>
          <w:rFonts w:asciiTheme="majorHAnsi" w:hAnsiTheme="majorHAnsi" w:cstheme="majorHAnsi"/>
          <w:szCs w:val="26"/>
          <w:highlight w:val="cyan"/>
        </w:rPr>
        <w:t>failure</w:t>
      </w:r>
      <w:r w:rsidRPr="006A167E">
        <w:rPr>
          <w:rStyle w:val="Emphasis"/>
          <w:rFonts w:asciiTheme="majorHAnsi" w:hAnsiTheme="majorHAnsi" w:cstheme="majorHAnsi"/>
          <w:szCs w:val="26"/>
        </w:rPr>
        <w:t xml:space="preserve"> </w:t>
      </w:r>
      <w:r w:rsidRPr="00EC0753">
        <w:rPr>
          <w:rStyle w:val="Emphasis"/>
          <w:rFonts w:asciiTheme="majorHAnsi" w:hAnsiTheme="majorHAnsi" w:cstheme="majorHAnsi"/>
          <w:szCs w:val="26"/>
          <w:highlight w:val="cyan"/>
        </w:rPr>
        <w:t>to</w:t>
      </w:r>
      <w:r w:rsidRPr="006A167E">
        <w:rPr>
          <w:rFonts w:asciiTheme="majorHAnsi" w:hAnsiTheme="majorHAnsi" w:cstheme="majorHAnsi"/>
          <w:sz w:val="16"/>
          <w:szCs w:val="26"/>
        </w:rPr>
        <w:t xml:space="preserve"> appreciate and </w:t>
      </w:r>
      <w:r w:rsidRPr="00EC0753">
        <w:rPr>
          <w:rStyle w:val="Emphasis"/>
          <w:rFonts w:asciiTheme="majorHAnsi" w:hAnsiTheme="majorHAnsi" w:cstheme="majorHAnsi"/>
          <w:szCs w:val="26"/>
          <w:highlight w:val="cyan"/>
        </w:rPr>
        <w:t>value</w:t>
      </w:r>
      <w:r w:rsidRPr="006A167E">
        <w:rPr>
          <w:rFonts w:asciiTheme="majorHAnsi" w:hAnsiTheme="majorHAnsi" w:cstheme="majorHAnsi"/>
          <w:sz w:val="16"/>
          <w:szCs w:val="26"/>
        </w:rPr>
        <w:t xml:space="preserve">, people’s differences, or better still, the fundamental and </w:t>
      </w:r>
      <w:r w:rsidRPr="00EC0753">
        <w:rPr>
          <w:rStyle w:val="Emphasis"/>
          <w:rFonts w:asciiTheme="majorHAnsi" w:hAnsiTheme="majorHAnsi" w:cstheme="majorHAnsi"/>
          <w:szCs w:val="26"/>
          <w:highlight w:val="cyan"/>
        </w:rPr>
        <w:t>irreducible otherness</w:t>
      </w:r>
      <w:r w:rsidRPr="006A167E">
        <w:rPr>
          <w:rFonts w:asciiTheme="majorHAnsi" w:hAnsiTheme="majorHAnsi" w:cstheme="majorHAnsi"/>
          <w:sz w:val="16"/>
          <w:szCs w:val="26"/>
        </w:rPr>
        <w:t xml:space="preserve"> by which they fall outside of every genre and are thus “unique”: "Alterity ﬂows in no sense out of difference, to the contrary difference goes back to alterity” (VA 92). A racist relation wants to recognize and value only the "same," or one’s “own” [het </w:t>
      </w:r>
      <w:proofErr w:type="spellStart"/>
      <w:r w:rsidRPr="006A167E">
        <w:rPr>
          <w:rFonts w:asciiTheme="majorHAnsi" w:hAnsiTheme="majorHAnsi" w:cstheme="majorHAnsi"/>
          <w:sz w:val="16"/>
          <w:szCs w:val="26"/>
        </w:rPr>
        <w:t>eigene</w:t>
      </w:r>
      <w:proofErr w:type="spellEnd"/>
      <w:r w:rsidRPr="006A167E">
        <w:rPr>
          <w:rFonts w:asciiTheme="majorHAnsi" w:hAnsiTheme="majorHAnsi" w:cstheme="majorHAnsi"/>
          <w:sz w:val="16"/>
          <w:szCs w:val="26"/>
        </w:rPr>
        <w:t xml:space="preserve">], and therefore excludes the "foreign." Out of self-defense, we are easily inclined to accept and consider positively only that which agrees with, or is "similar" to, ourselves. One finds the other embarrassing, threatening, and frightening. One therefore tries to expel him from oneself, to place him outside so that he can be considered as the "enemy" from whom one "may" defend oneself, and whom one may even "destroy" as what brings life and well-being under pressure, unless one can reduce him to oneself or make him a part of oneself. </w:t>
      </w:r>
      <w:r w:rsidRPr="006A167E">
        <w:rPr>
          <w:rStyle w:val="Emphasis"/>
          <w:rFonts w:asciiTheme="majorHAnsi" w:hAnsiTheme="majorHAnsi" w:cstheme="majorHAnsi"/>
          <w:szCs w:val="26"/>
        </w:rPr>
        <w:t xml:space="preserve">One wants to </w:t>
      </w:r>
      <w:proofErr w:type="gramStart"/>
      <w:r w:rsidRPr="006A167E">
        <w:rPr>
          <w:rStyle w:val="Emphasis"/>
          <w:rFonts w:asciiTheme="majorHAnsi" w:hAnsiTheme="majorHAnsi" w:cstheme="majorHAnsi"/>
          <w:szCs w:val="26"/>
        </w:rPr>
        <w:t>accept ”others</w:t>
      </w:r>
      <w:proofErr w:type="gramEnd"/>
      <w:r w:rsidRPr="006A167E">
        <w:rPr>
          <w:rStyle w:val="Emphasis"/>
          <w:rFonts w:asciiTheme="majorHAnsi" w:hAnsiTheme="majorHAnsi" w:cstheme="majorHAnsi"/>
          <w:szCs w:val="26"/>
        </w:rPr>
        <w:t>”</w:t>
      </w:r>
      <w:r w:rsidRPr="006A167E">
        <w:rPr>
          <w:rFonts w:asciiTheme="majorHAnsi" w:hAnsiTheme="majorHAnsi" w:cstheme="majorHAnsi"/>
          <w:sz w:val="16"/>
          <w:szCs w:val="26"/>
        </w:rPr>
        <w:t xml:space="preserve"> (or "strangers," or ”foreigners”) </w:t>
      </w:r>
      <w:r w:rsidRPr="006A167E">
        <w:rPr>
          <w:rStyle w:val="Emphasis"/>
          <w:rFonts w:asciiTheme="majorHAnsi" w:hAnsiTheme="majorHAnsi" w:cstheme="majorHAnsi"/>
          <w:szCs w:val="26"/>
        </w:rPr>
        <w:t xml:space="preserve">only to the extent that they belong to one’s own “genre” or “kind,” which is to say to one’s own blood and soil, to the same family, tribe, sex, clan, nation, church, club, or community, do the same work, have the same birthplace and date. </w:t>
      </w:r>
      <w:proofErr w:type="gramStart"/>
      <w:r w:rsidRPr="006A167E">
        <w:rPr>
          <w:rStyle w:val="Emphasis"/>
          <w:rFonts w:asciiTheme="majorHAnsi" w:hAnsiTheme="majorHAnsi" w:cstheme="majorHAnsi"/>
          <w:szCs w:val="26"/>
        </w:rPr>
        <w:t>One’s ”own</w:t>
      </w:r>
      <w:proofErr w:type="gramEnd"/>
      <w:r w:rsidRPr="006A167E">
        <w:rPr>
          <w:rStyle w:val="Emphasis"/>
          <w:rFonts w:asciiTheme="majorHAnsi" w:hAnsiTheme="majorHAnsi" w:cstheme="majorHAnsi"/>
          <w:szCs w:val="26"/>
        </w:rPr>
        <w:t>” is praised and even divinized at the price of the "other," which is vilified.</w:t>
      </w:r>
      <w:r w:rsidRPr="006A167E">
        <w:rPr>
          <w:rFonts w:asciiTheme="majorHAnsi" w:hAnsiTheme="majorHAnsi" w:cstheme="majorHAnsi"/>
          <w:sz w:val="16"/>
          <w:szCs w:val="26"/>
        </w:rPr>
        <w:t xml:space="preserve"> The “stranger” becomes the scapegoat on whom we blame </w:t>
      </w:r>
      <w:proofErr w:type="gramStart"/>
      <w:r w:rsidRPr="006A167E">
        <w:rPr>
          <w:rFonts w:asciiTheme="majorHAnsi" w:hAnsiTheme="majorHAnsi" w:cstheme="majorHAnsi"/>
          <w:sz w:val="16"/>
          <w:szCs w:val="26"/>
        </w:rPr>
        <w:t>all of</w:t>
      </w:r>
      <w:proofErr w:type="gramEnd"/>
      <w:r w:rsidRPr="006A167E">
        <w:rPr>
          <w:rFonts w:asciiTheme="majorHAnsi" w:hAnsiTheme="majorHAnsi" w:cstheme="majorHAnsi"/>
          <w:sz w:val="16"/>
          <w:szCs w:val="26"/>
        </w:rPr>
        <w:t xml:space="preserve"> our problems and worries. One accepts differences only insofar as they are a matter of accidental particularities or specificities within a same genre or basic design, in which individuals differ from one another within a same “sort” only very relatively (for example, character, taste, intellectual level), and in which their deeper afﬁnity is not at all tested (VA 97). Against this background, </w:t>
      </w:r>
      <w:proofErr w:type="gramStart"/>
      <w:r w:rsidRPr="006A167E">
        <w:rPr>
          <w:rFonts w:asciiTheme="majorHAnsi" w:hAnsiTheme="majorHAnsi" w:cstheme="majorHAnsi"/>
          <w:sz w:val="16"/>
          <w:szCs w:val="26"/>
        </w:rPr>
        <w:t>it is clear that for</w:t>
      </w:r>
      <w:proofErr w:type="gramEnd"/>
      <w:r w:rsidRPr="006A167E">
        <w:rPr>
          <w:rFonts w:asciiTheme="majorHAnsi" w:hAnsiTheme="majorHAnsi" w:cstheme="majorHAnsi"/>
          <w:sz w:val="16"/>
          <w:szCs w:val="26"/>
        </w:rPr>
        <w:t xml:space="preserve"> Levinas anti-Semitism, as a specific and advanced form of racism, takes aim at the Jew as the intolerable other. For anti-Semitic thinking and sentiment, the Jew is simply the enemy, just as for every racism the other is the enemy as such, </w:t>
      </w:r>
      <w:proofErr w:type="gramStart"/>
      <w:r w:rsidRPr="006A167E">
        <w:rPr>
          <w:rFonts w:asciiTheme="majorHAnsi" w:hAnsiTheme="majorHAnsi" w:cstheme="majorHAnsi"/>
          <w:sz w:val="16"/>
          <w:szCs w:val="26"/>
        </w:rPr>
        <w:t>that is to say not</w:t>
      </w:r>
      <w:proofErr w:type="gramEnd"/>
      <w:r w:rsidRPr="006A167E">
        <w:rPr>
          <w:rFonts w:asciiTheme="majorHAnsi" w:hAnsiTheme="majorHAnsi" w:cstheme="majorHAnsi"/>
          <w:sz w:val="16"/>
          <w:szCs w:val="26"/>
        </w:rPr>
        <w:t xml:space="preserve"> on the basis of personality, one or another character trait, or a specific act considered morally troublesome or objectionable, but due only to his very otherness. In anti-Semitism, the Jew, as "other," is always the guilty one. It is never "oneself," the embodiment of the "same" that not only arranges everything around itself but also profiles itself as principle of meaning and value (CAJ 77—79).From this perspective on racism as rejection of the other, it appears, according to Levinas, that racism is not a rare and improbable phenomenon existing in the heart and thought of only some "perverse" people that has nothing to do with us. Insofar as one is, according to the spontaneous dynamic of existing, or conatus essendi, directed toward the "same," toward maintaining and fortifying </w:t>
      </w:r>
      <w:proofErr w:type="gramStart"/>
      <w:r w:rsidRPr="006A167E">
        <w:rPr>
          <w:rFonts w:asciiTheme="majorHAnsi" w:hAnsiTheme="majorHAnsi" w:cstheme="majorHAnsi"/>
          <w:sz w:val="16"/>
          <w:szCs w:val="26"/>
        </w:rPr>
        <w:t>one’s ”own</w:t>
      </w:r>
      <w:proofErr w:type="gramEnd"/>
      <w:r w:rsidRPr="006A167E">
        <w:rPr>
          <w:rFonts w:asciiTheme="majorHAnsi" w:hAnsiTheme="majorHAnsi" w:cstheme="majorHAnsi"/>
          <w:sz w:val="16"/>
          <w:szCs w:val="26"/>
        </w:rPr>
        <w:t xml:space="preserve">”—all such as I have just sketched it—one must be considered "by nature” potentially racist, though of course without being "predestined" for it. </w:t>
      </w:r>
      <w:proofErr w:type="gramStart"/>
      <w:r w:rsidRPr="006A167E">
        <w:rPr>
          <w:rFonts w:asciiTheme="majorHAnsi" w:hAnsiTheme="majorHAnsi" w:cstheme="majorHAnsi"/>
          <w:sz w:val="16"/>
          <w:szCs w:val="26"/>
        </w:rPr>
        <w:t>In itself, this</w:t>
      </w:r>
      <w:proofErr w:type="gramEnd"/>
      <w:r w:rsidRPr="006A167E">
        <w:rPr>
          <w:rFonts w:asciiTheme="majorHAnsi" w:hAnsiTheme="majorHAnsi" w:cstheme="majorHAnsi"/>
          <w:sz w:val="16"/>
          <w:szCs w:val="26"/>
        </w:rPr>
        <w:t xml:space="preserve"> admits no question of psychological or pathological deviation. According to Levinas, this implies that </w:t>
      </w:r>
      <w:r w:rsidRPr="00EC0753">
        <w:rPr>
          <w:rStyle w:val="Emphasis"/>
          <w:rFonts w:asciiTheme="majorHAnsi" w:hAnsiTheme="majorHAnsi" w:cstheme="majorHAnsi"/>
          <w:szCs w:val="26"/>
          <w:highlight w:val="cyan"/>
        </w:rPr>
        <w:t>one cannot</w:t>
      </w:r>
      <w:r w:rsidRPr="006A167E">
        <w:rPr>
          <w:rFonts w:asciiTheme="majorHAnsi" w:hAnsiTheme="majorHAnsi" w:cstheme="majorHAnsi"/>
          <w:sz w:val="16"/>
          <w:szCs w:val="26"/>
        </w:rPr>
        <w:t xml:space="preserve"> simply </w:t>
      </w:r>
      <w:r w:rsidRPr="00EC0753">
        <w:rPr>
          <w:rStyle w:val="Emphasis"/>
          <w:rFonts w:asciiTheme="majorHAnsi" w:hAnsiTheme="majorHAnsi" w:cstheme="majorHAnsi"/>
          <w:szCs w:val="26"/>
          <w:highlight w:val="cyan"/>
        </w:rPr>
        <w:t>dispense with</w:t>
      </w:r>
      <w:r w:rsidRPr="006A167E">
        <w:rPr>
          <w:rFonts w:asciiTheme="majorHAnsi" w:hAnsiTheme="majorHAnsi" w:cstheme="majorHAnsi"/>
          <w:sz w:val="16"/>
          <w:szCs w:val="26"/>
        </w:rPr>
        <w:t xml:space="preserve"> the </w:t>
      </w:r>
      <w:r w:rsidRPr="00EC0753">
        <w:rPr>
          <w:rStyle w:val="Emphasis"/>
          <w:rFonts w:asciiTheme="majorHAnsi" w:hAnsiTheme="majorHAnsi" w:cstheme="majorHAnsi"/>
          <w:szCs w:val="26"/>
          <w:highlight w:val="cyan"/>
        </w:rPr>
        <w:t>racism</w:t>
      </w:r>
      <w:r w:rsidRPr="006A167E">
        <w:rPr>
          <w:rFonts w:asciiTheme="majorHAnsi" w:hAnsiTheme="majorHAnsi" w:cstheme="majorHAnsi"/>
          <w:sz w:val="16"/>
          <w:szCs w:val="26"/>
        </w:rPr>
        <w:t xml:space="preserve"> of Hitler and the Nazis, in contrast to something instead occurring only once, as a wholly distinct and incomparable phenomenon, at least </w:t>
      </w:r>
      <w:r w:rsidRPr="00EC0753">
        <w:rPr>
          <w:rStyle w:val="Emphasis"/>
          <w:rFonts w:asciiTheme="majorHAnsi" w:hAnsiTheme="majorHAnsi" w:cstheme="majorHAnsi"/>
          <w:szCs w:val="26"/>
          <w:highlight w:val="cyan"/>
        </w:rPr>
        <w:t>if one views it</w:t>
      </w:r>
      <w:r w:rsidRPr="006A167E">
        <w:rPr>
          <w:rFonts w:asciiTheme="majorHAnsi" w:hAnsiTheme="majorHAnsi" w:cstheme="majorHAnsi"/>
          <w:sz w:val="16"/>
          <w:szCs w:val="26"/>
        </w:rPr>
        <w:t xml:space="preserve"> not quantitatively but qualitatively, which is to say </w:t>
      </w:r>
      <w:r w:rsidRPr="00EC0753">
        <w:rPr>
          <w:rStyle w:val="Emphasis"/>
          <w:rFonts w:asciiTheme="majorHAnsi" w:hAnsiTheme="majorHAnsi" w:cstheme="majorHAnsi"/>
          <w:szCs w:val="26"/>
          <w:highlight w:val="cyan"/>
        </w:rPr>
        <w:t>in terms of its roots</w:t>
      </w:r>
      <w:r w:rsidRPr="006A167E">
        <w:rPr>
          <w:rStyle w:val="Emphasis"/>
          <w:rFonts w:asciiTheme="majorHAnsi" w:hAnsiTheme="majorHAnsi" w:cstheme="majorHAnsi"/>
          <w:szCs w:val="26"/>
        </w:rPr>
        <w:t xml:space="preserve"> and</w:t>
      </w:r>
      <w:r w:rsidRPr="006A167E">
        <w:rPr>
          <w:rFonts w:asciiTheme="majorHAnsi" w:hAnsiTheme="majorHAnsi" w:cstheme="majorHAnsi"/>
          <w:sz w:val="16"/>
          <w:szCs w:val="26"/>
        </w:rPr>
        <w:t xml:space="preserve"> basic </w:t>
      </w:r>
      <w:r w:rsidRPr="006A167E">
        <w:rPr>
          <w:rStyle w:val="Emphasis"/>
          <w:rFonts w:asciiTheme="majorHAnsi" w:hAnsiTheme="majorHAnsi" w:cstheme="majorHAnsi"/>
          <w:szCs w:val="26"/>
        </w:rPr>
        <w:t>inspiration</w:t>
      </w:r>
      <w:r w:rsidRPr="006A167E">
        <w:rPr>
          <w:rFonts w:asciiTheme="majorHAnsi" w:hAnsiTheme="majorHAnsi" w:cstheme="majorHAnsi"/>
          <w:sz w:val="16"/>
          <w:szCs w:val="26"/>
        </w:rPr>
        <w:t>. In an attempt to hold open a pure—in fact, Manichean—distinction between "good" (us) and "bad" (</w:t>
      </w:r>
      <w:proofErr w:type="gramStart"/>
      <w:r w:rsidRPr="006A167E">
        <w:rPr>
          <w:rFonts w:asciiTheme="majorHAnsi" w:hAnsiTheme="majorHAnsi" w:cstheme="majorHAnsi"/>
          <w:sz w:val="16"/>
          <w:szCs w:val="26"/>
        </w:rPr>
        <w:t>the ”others</w:t>
      </w:r>
      <w:proofErr w:type="gramEnd"/>
      <w:r w:rsidRPr="006A167E">
        <w:rPr>
          <w:rFonts w:asciiTheme="majorHAnsi" w:hAnsiTheme="majorHAnsi" w:cstheme="majorHAnsi"/>
          <w:sz w:val="16"/>
          <w:szCs w:val="26"/>
        </w:rPr>
        <w:t xml:space="preserve">”), thus keeping oneself out of range of the difficulties in question, it happens all too often that Hitlerism is described as something completely unique that has nothing in common with the aims and affairs of the common mortal. The perspective of </w:t>
      </w:r>
      <w:r w:rsidRPr="006A167E">
        <w:rPr>
          <w:rStyle w:val="Emphasis"/>
          <w:rFonts w:asciiTheme="majorHAnsi" w:hAnsiTheme="majorHAnsi" w:cstheme="majorHAnsi"/>
          <w:szCs w:val="26"/>
        </w:rPr>
        <w:t>Levinas shows that</w:t>
      </w:r>
      <w:r w:rsidRPr="006A167E">
        <w:rPr>
          <w:rFonts w:asciiTheme="majorHAnsi" w:hAnsiTheme="majorHAnsi" w:cstheme="majorHAnsi"/>
          <w:sz w:val="16"/>
          <w:szCs w:val="26"/>
        </w:rPr>
        <w:t xml:space="preserve"> Hitlerism, with its genocide and other </w:t>
      </w:r>
      <w:r w:rsidRPr="00EC0753">
        <w:rPr>
          <w:rStyle w:val="Emphasis"/>
          <w:rFonts w:asciiTheme="majorHAnsi" w:hAnsiTheme="majorHAnsi" w:cstheme="majorHAnsi"/>
          <w:szCs w:val="26"/>
          <w:highlight w:val="cyan"/>
        </w:rPr>
        <w:t>programs of eradication</w:t>
      </w:r>
      <w:r w:rsidRPr="006A167E">
        <w:rPr>
          <w:rStyle w:val="Emphasis"/>
          <w:rFonts w:asciiTheme="majorHAnsi" w:hAnsiTheme="majorHAnsi" w:cstheme="majorHAnsi"/>
          <w:szCs w:val="26"/>
        </w:rPr>
        <w:t xml:space="preserve">, is </w:t>
      </w:r>
      <w:r w:rsidRPr="00EC0753">
        <w:rPr>
          <w:rStyle w:val="Emphasis"/>
          <w:rFonts w:asciiTheme="majorHAnsi" w:hAnsiTheme="majorHAnsi" w:cstheme="majorHAnsi"/>
          <w:szCs w:val="26"/>
          <w:highlight w:val="cyan"/>
        </w:rPr>
        <w:t>only</w:t>
      </w:r>
      <w:r w:rsidRPr="006A167E">
        <w:rPr>
          <w:rFonts w:asciiTheme="majorHAnsi" w:hAnsiTheme="majorHAnsi" w:cstheme="majorHAnsi"/>
          <w:sz w:val="16"/>
          <w:szCs w:val="26"/>
        </w:rPr>
        <w:t xml:space="preserve"> a quantitative extension, that is to say a consistent, </w:t>
      </w:r>
      <w:r w:rsidRPr="00EC0753">
        <w:rPr>
          <w:rStyle w:val="Emphasis"/>
          <w:rFonts w:asciiTheme="majorHAnsi" w:hAnsiTheme="majorHAnsi" w:cstheme="majorHAnsi"/>
          <w:szCs w:val="26"/>
          <w:highlight w:val="cyan"/>
        </w:rPr>
        <w:t>systematic</w:t>
      </w:r>
      <w:r w:rsidRPr="006A167E">
        <w:rPr>
          <w:rFonts w:asciiTheme="majorHAnsi" w:hAnsiTheme="majorHAnsi" w:cstheme="majorHAnsi"/>
          <w:sz w:val="16"/>
          <w:szCs w:val="26"/>
        </w:rPr>
        <w:t xml:space="preserve">, and inexorably reﬁned outgrowth of racism </w:t>
      </w:r>
      <w:r w:rsidRPr="00EC0753">
        <w:rPr>
          <w:rStyle w:val="Emphasis"/>
          <w:rFonts w:asciiTheme="majorHAnsi" w:hAnsiTheme="majorHAnsi" w:cstheme="majorHAnsi"/>
          <w:szCs w:val="26"/>
          <w:highlight w:val="cyan"/>
        </w:rPr>
        <w:t>in its</w:t>
      </w:r>
      <w:r w:rsidRPr="006A167E">
        <w:rPr>
          <w:rFonts w:asciiTheme="majorHAnsi" w:hAnsiTheme="majorHAnsi" w:cstheme="majorHAnsi"/>
          <w:sz w:val="16"/>
          <w:szCs w:val="26"/>
        </w:rPr>
        <w:t xml:space="preserve"> pure form, one that, in its turn, represents a concretization of the effort of existing, which, as the </w:t>
      </w:r>
      <w:r w:rsidRPr="00EC0753">
        <w:rPr>
          <w:rStyle w:val="Emphasis"/>
          <w:rFonts w:asciiTheme="majorHAnsi" w:hAnsiTheme="majorHAnsi" w:cstheme="majorHAnsi"/>
          <w:szCs w:val="26"/>
          <w:highlight w:val="cyan"/>
        </w:rPr>
        <w:t>reduction of the other</w:t>
      </w:r>
      <w:r w:rsidRPr="006A167E">
        <w:rPr>
          <w:rFonts w:asciiTheme="majorHAnsi" w:hAnsiTheme="majorHAnsi" w:cstheme="majorHAnsi"/>
          <w:sz w:val="16"/>
          <w:szCs w:val="26"/>
        </w:rPr>
        <w:t xml:space="preserve"> to the same, is the nature of our existence (</w:t>
      </w:r>
      <w:proofErr w:type="spellStart"/>
      <w:r w:rsidRPr="006A167E">
        <w:rPr>
          <w:rFonts w:asciiTheme="majorHAnsi" w:hAnsiTheme="majorHAnsi" w:cstheme="majorHAnsi"/>
          <w:sz w:val="16"/>
          <w:szCs w:val="26"/>
        </w:rPr>
        <w:t>without,on</w:t>
      </w:r>
      <w:proofErr w:type="spellEnd"/>
      <w:r w:rsidRPr="006A167E">
        <w:rPr>
          <w:rFonts w:asciiTheme="majorHAnsi" w:hAnsiTheme="majorHAnsi" w:cstheme="majorHAnsi"/>
          <w:sz w:val="16"/>
          <w:szCs w:val="26"/>
        </w:rPr>
        <w:t xml:space="preserve"> the other hand, our being abandoned to this nature as a fatality, since as ethical beings we can overcome it). No one is invulnerable; any of us is a potential racist, and at least sometimes a real racist. </w:t>
      </w:r>
      <w:r w:rsidRPr="00EC0753">
        <w:rPr>
          <w:rStyle w:val="Emphasis"/>
          <w:rFonts w:asciiTheme="majorHAnsi" w:hAnsiTheme="majorHAnsi" w:cstheme="majorHAnsi"/>
          <w:szCs w:val="26"/>
          <w:highlight w:val="cyan"/>
        </w:rPr>
        <w:t>Racism</w:t>
      </w:r>
      <w:r w:rsidRPr="006A167E">
        <w:rPr>
          <w:rFonts w:asciiTheme="majorHAnsi" w:hAnsiTheme="majorHAnsi" w:cstheme="majorHAnsi"/>
          <w:sz w:val="16"/>
          <w:szCs w:val="26"/>
        </w:rPr>
        <w:t xml:space="preserve">, like Hitlerism, does not occur by chance, or by an accidental turn. Nor is it an exceptional perversion occurring in a group of psychologically disturbed people. It </w:t>
      </w:r>
      <w:r w:rsidRPr="00EC0753">
        <w:rPr>
          <w:rStyle w:val="Emphasis"/>
          <w:rFonts w:asciiTheme="majorHAnsi" w:hAnsiTheme="majorHAnsi" w:cstheme="majorHAnsi"/>
          <w:szCs w:val="26"/>
          <w:highlight w:val="cyan"/>
        </w:rPr>
        <w:t>is</w:t>
      </w:r>
      <w:r w:rsidRPr="006A167E">
        <w:rPr>
          <w:rFonts w:asciiTheme="majorHAnsi" w:hAnsiTheme="majorHAnsi" w:cstheme="majorHAnsi"/>
          <w:sz w:val="16"/>
          <w:szCs w:val="26"/>
        </w:rPr>
        <w:t xml:space="preserve"> a permanent possibility </w:t>
      </w:r>
      <w:r w:rsidRPr="00EC0753">
        <w:rPr>
          <w:rStyle w:val="Emphasis"/>
          <w:rFonts w:asciiTheme="majorHAnsi" w:hAnsiTheme="majorHAnsi" w:cstheme="majorHAnsi"/>
          <w:szCs w:val="26"/>
          <w:highlight w:val="cyan"/>
        </w:rPr>
        <w:t>woven into</w:t>
      </w:r>
      <w:r w:rsidRPr="006A167E">
        <w:rPr>
          <w:rFonts w:asciiTheme="majorHAnsi" w:hAnsiTheme="majorHAnsi" w:cstheme="majorHAnsi"/>
          <w:sz w:val="16"/>
          <w:szCs w:val="26"/>
        </w:rPr>
        <w:t xml:space="preserve"> the dynamic of our very </w:t>
      </w:r>
      <w:r w:rsidRPr="00EC0753">
        <w:rPr>
          <w:rStyle w:val="Emphasis"/>
          <w:rFonts w:asciiTheme="majorHAnsi" w:hAnsiTheme="majorHAnsi" w:cstheme="majorHAnsi"/>
          <w:szCs w:val="26"/>
          <w:highlight w:val="cyan"/>
        </w:rPr>
        <w:t>being</w:t>
      </w:r>
      <w:r w:rsidRPr="006A167E">
        <w:rPr>
          <w:rFonts w:asciiTheme="majorHAnsi" w:hAnsiTheme="majorHAnsi" w:cstheme="majorHAnsi"/>
          <w:sz w:val="16"/>
          <w:szCs w:val="26"/>
        </w:rPr>
        <w:t xml:space="preserve">, so that Whoever accedes to and lives out the dynamic of his own being inevitably extends racism in one or another form (AS 60—61). </w:t>
      </w:r>
      <w:r w:rsidRPr="006A167E">
        <w:rPr>
          <w:rStyle w:val="Emphasis"/>
          <w:rFonts w:asciiTheme="majorHAnsi" w:hAnsiTheme="majorHAnsi" w:cstheme="majorHAnsi"/>
          <w:szCs w:val="26"/>
        </w:rPr>
        <w:t>We can no longer blame racism</w:t>
      </w:r>
      <w:r w:rsidRPr="006A167E">
        <w:rPr>
          <w:rFonts w:asciiTheme="majorHAnsi" w:hAnsiTheme="majorHAnsi" w:cstheme="majorHAnsi"/>
          <w:sz w:val="16"/>
          <w:szCs w:val="26"/>
        </w:rPr>
        <w:t xml:space="preserve"> and anti-Semitism </w:t>
      </w:r>
      <w:r w:rsidRPr="006A167E">
        <w:rPr>
          <w:rStyle w:val="Emphasis"/>
          <w:rFonts w:asciiTheme="majorHAnsi" w:hAnsiTheme="majorHAnsi" w:cstheme="majorHAnsi"/>
          <w:szCs w:val="26"/>
        </w:rPr>
        <w:t>on "others,"</w:t>
      </w:r>
      <w:r w:rsidRPr="006A167E">
        <w:rPr>
          <w:rFonts w:asciiTheme="majorHAnsi" w:hAnsiTheme="majorHAnsi" w:cstheme="majorHAnsi"/>
          <w:sz w:val="16"/>
          <w:szCs w:val="26"/>
        </w:rPr>
        <w:t xml:space="preserve"> for both their possibility and the temptation to them are borne in the dynamic of our ohm being: as "non-reciprocal determination of the other” (T I 99), which is precisely the kernel of our freedom (TI 97). It is specifically </w:t>
      </w:r>
      <w:r w:rsidRPr="00EC0753">
        <w:rPr>
          <w:rStyle w:val="Emphasis"/>
          <w:rFonts w:asciiTheme="majorHAnsi" w:hAnsiTheme="majorHAnsi" w:cstheme="majorHAnsi"/>
          <w:szCs w:val="26"/>
          <w:highlight w:val="cyan"/>
        </w:rPr>
        <w:t>to unmask this</w:t>
      </w:r>
      <w:r w:rsidRPr="006A167E">
        <w:rPr>
          <w:rStyle w:val="Emphasis"/>
          <w:rFonts w:asciiTheme="majorHAnsi" w:hAnsiTheme="majorHAnsi" w:cstheme="majorHAnsi"/>
          <w:szCs w:val="26"/>
        </w:rPr>
        <w:t xml:space="preserve"> racist </w:t>
      </w:r>
      <w:r w:rsidRPr="00EC0753">
        <w:rPr>
          <w:rStyle w:val="Emphasis"/>
          <w:rFonts w:asciiTheme="majorHAnsi" w:hAnsiTheme="majorHAnsi" w:cstheme="majorHAnsi"/>
          <w:szCs w:val="26"/>
          <w:highlight w:val="cyan"/>
        </w:rPr>
        <w:t>violence</w:t>
      </w:r>
      <w:r w:rsidRPr="006A167E">
        <w:rPr>
          <w:rFonts w:asciiTheme="majorHAnsi" w:hAnsiTheme="majorHAnsi" w:cstheme="majorHAnsi"/>
          <w:sz w:val="16"/>
          <w:szCs w:val="26"/>
        </w:rPr>
        <w:t xml:space="preserve">, and all forms of violence </w:t>
      </w:r>
      <w:r w:rsidRPr="006A167E">
        <w:rPr>
          <w:rStyle w:val="Emphasis"/>
          <w:rFonts w:asciiTheme="majorHAnsi" w:hAnsiTheme="majorHAnsi" w:cstheme="majorHAnsi"/>
          <w:szCs w:val="26"/>
        </w:rPr>
        <w:t>as modalities of denial of the other</w:t>
      </w:r>
      <w:r w:rsidRPr="006A167E">
        <w:rPr>
          <w:rFonts w:asciiTheme="majorHAnsi" w:hAnsiTheme="majorHAnsi" w:cstheme="majorHAnsi"/>
          <w:sz w:val="16"/>
          <w:szCs w:val="26"/>
        </w:rPr>
        <w:t xml:space="preserve"> as other, th</w:t>
      </w:r>
      <w:r w:rsidRPr="006A167E">
        <w:rPr>
          <w:rStyle w:val="Emphasis"/>
          <w:rFonts w:asciiTheme="majorHAnsi" w:hAnsiTheme="majorHAnsi" w:cstheme="majorHAnsi"/>
          <w:szCs w:val="26"/>
        </w:rPr>
        <w:t xml:space="preserve">at </w:t>
      </w:r>
      <w:r w:rsidRPr="006A167E">
        <w:rPr>
          <w:rFonts w:asciiTheme="majorHAnsi" w:hAnsiTheme="majorHAnsi" w:cstheme="majorHAnsi"/>
          <w:sz w:val="16"/>
          <w:szCs w:val="26"/>
        </w:rPr>
        <w:t>Levinas discerns</w:t>
      </w:r>
      <w:r w:rsidRPr="00EC0753">
        <w:rPr>
          <w:rStyle w:val="Emphasis"/>
          <w:rFonts w:asciiTheme="majorHAnsi" w:hAnsiTheme="majorHAnsi" w:cstheme="majorHAnsi"/>
          <w:szCs w:val="26"/>
          <w:highlight w:val="cyan"/>
        </w:rPr>
        <w:t xml:space="preserve"> the</w:t>
      </w:r>
      <w:r w:rsidRPr="006A167E">
        <w:rPr>
          <w:rStyle w:val="Emphasis"/>
          <w:rFonts w:asciiTheme="majorHAnsi" w:hAnsiTheme="majorHAnsi" w:cstheme="majorHAnsi"/>
          <w:szCs w:val="26"/>
        </w:rPr>
        <w:t xml:space="preserve"> basic </w:t>
      </w:r>
      <w:r w:rsidRPr="00EC0753">
        <w:rPr>
          <w:rStyle w:val="Emphasis"/>
          <w:rFonts w:asciiTheme="majorHAnsi" w:hAnsiTheme="majorHAnsi" w:cstheme="majorHAnsi"/>
          <w:szCs w:val="26"/>
          <w:highlight w:val="cyan"/>
        </w:rPr>
        <w:t>ethical norm</w:t>
      </w:r>
      <w:r w:rsidRPr="006A167E">
        <w:rPr>
          <w:rStyle w:val="Emphasis"/>
          <w:rFonts w:asciiTheme="majorHAnsi" w:hAnsiTheme="majorHAnsi" w:cstheme="majorHAnsi"/>
          <w:szCs w:val="26"/>
        </w:rPr>
        <w:t xml:space="preserve"> in the commandment </w:t>
      </w:r>
      <w:r w:rsidRPr="006A167E">
        <w:rPr>
          <w:rFonts w:asciiTheme="majorHAnsi" w:hAnsiTheme="majorHAnsi" w:cstheme="majorHAnsi"/>
          <w:sz w:val="16"/>
          <w:szCs w:val="26"/>
        </w:rPr>
        <w:t xml:space="preserve">mentioned and explicated above, “Thou shall not kill,” which is to say in the commandment </w:t>
      </w:r>
      <w:proofErr w:type="gramStart"/>
      <w:r w:rsidRPr="006A167E">
        <w:rPr>
          <w:rFonts w:asciiTheme="majorHAnsi" w:hAnsiTheme="majorHAnsi" w:cstheme="majorHAnsi"/>
          <w:sz w:val="16"/>
          <w:szCs w:val="26"/>
        </w:rPr>
        <w:t>to ;respect</w:t>
      </w:r>
      <w:proofErr w:type="gramEnd"/>
      <w:r w:rsidRPr="006A167E">
        <w:rPr>
          <w:rFonts w:asciiTheme="majorHAnsi" w:hAnsiTheme="majorHAnsi" w:cstheme="majorHAnsi"/>
          <w:sz w:val="16"/>
          <w:szCs w:val="26"/>
        </w:rPr>
        <w:t xml:space="preserve"> the otherness of the other. </w:t>
      </w:r>
      <w:r w:rsidRPr="006A167E">
        <w:rPr>
          <w:rStyle w:val="Emphasis"/>
          <w:rFonts w:asciiTheme="majorHAnsi" w:hAnsiTheme="majorHAnsi" w:cstheme="majorHAnsi"/>
          <w:szCs w:val="26"/>
        </w:rPr>
        <w:t xml:space="preserve">In committing to the possible overcoming of evil, and of </w:t>
      </w:r>
      <w:proofErr w:type="gramStart"/>
      <w:r w:rsidRPr="006A167E">
        <w:rPr>
          <w:rStyle w:val="Emphasis"/>
          <w:rFonts w:asciiTheme="majorHAnsi" w:hAnsiTheme="majorHAnsi" w:cstheme="majorHAnsi"/>
          <w:szCs w:val="26"/>
        </w:rPr>
        <w:t>racism</w:t>
      </w:r>
      <w:r w:rsidRPr="006A167E">
        <w:rPr>
          <w:rFonts w:asciiTheme="majorHAnsi" w:hAnsiTheme="majorHAnsi" w:cstheme="majorHAnsi"/>
          <w:sz w:val="16"/>
          <w:szCs w:val="26"/>
        </w:rPr>
        <w:t xml:space="preserve"> in particular, through</w:t>
      </w:r>
      <w:proofErr w:type="gramEnd"/>
      <w:r w:rsidRPr="006A167E">
        <w:rPr>
          <w:rFonts w:asciiTheme="majorHAnsi" w:hAnsiTheme="majorHAnsi" w:cstheme="majorHAnsi"/>
          <w:sz w:val="16"/>
          <w:szCs w:val="26"/>
        </w:rPr>
        <w:t xml:space="preserve"> the ethical choice for the good, Levinas certainly realizes how vulnerable this "overcoming" of evil is. </w:t>
      </w:r>
      <w:r w:rsidRPr="00EC0753">
        <w:rPr>
          <w:rStyle w:val="Emphasis"/>
          <w:rFonts w:asciiTheme="majorHAnsi" w:hAnsiTheme="majorHAnsi" w:cstheme="majorHAnsi"/>
          <w:szCs w:val="26"/>
          <w:highlight w:val="cyan"/>
        </w:rPr>
        <w:t>By rejecting the idea that</w:t>
      </w:r>
      <w:r w:rsidRPr="006A167E">
        <w:rPr>
          <w:rStyle w:val="Emphasis"/>
          <w:rFonts w:asciiTheme="majorHAnsi" w:hAnsiTheme="majorHAnsi" w:cstheme="majorHAnsi"/>
          <w:szCs w:val="26"/>
        </w:rPr>
        <w:t xml:space="preserve"> every </w:t>
      </w:r>
      <w:r w:rsidRPr="00EC0753">
        <w:rPr>
          <w:rStyle w:val="Emphasis"/>
          <w:rFonts w:asciiTheme="majorHAnsi" w:hAnsiTheme="majorHAnsi" w:cstheme="majorHAnsi"/>
          <w:szCs w:val="26"/>
          <w:highlight w:val="cyan"/>
        </w:rPr>
        <w:t>objective</w:t>
      </w:r>
      <w:r w:rsidRPr="006A167E">
        <w:rPr>
          <w:rStyle w:val="Emphasis"/>
          <w:rFonts w:asciiTheme="majorHAnsi" w:hAnsiTheme="majorHAnsi" w:cstheme="majorHAnsi"/>
          <w:szCs w:val="26"/>
        </w:rPr>
        <w:t xml:space="preserve"> system, through its ironclad, mechanistic </w:t>
      </w:r>
      <w:proofErr w:type="gramStart"/>
      <w:r w:rsidRPr="00EC0753">
        <w:rPr>
          <w:rStyle w:val="Emphasis"/>
          <w:rFonts w:asciiTheme="majorHAnsi" w:hAnsiTheme="majorHAnsi" w:cstheme="majorHAnsi"/>
          <w:szCs w:val="26"/>
          <w:highlight w:val="cyan"/>
        </w:rPr>
        <w:t>laws</w:t>
      </w:r>
      <w:proofErr w:type="gramEnd"/>
      <w:r w:rsidRPr="006A167E">
        <w:rPr>
          <w:rStyle w:val="Emphasis"/>
          <w:rFonts w:asciiTheme="majorHAnsi" w:hAnsiTheme="majorHAnsi" w:cstheme="majorHAnsi"/>
          <w:szCs w:val="26"/>
        </w:rPr>
        <w:t xml:space="preserve"> and coerciveness, might be able to </w:t>
      </w:r>
      <w:r w:rsidRPr="00EC0753">
        <w:rPr>
          <w:rStyle w:val="Emphasis"/>
          <w:rFonts w:asciiTheme="majorHAnsi" w:hAnsiTheme="majorHAnsi" w:cstheme="majorHAnsi"/>
          <w:szCs w:val="26"/>
          <w:highlight w:val="cyan"/>
        </w:rPr>
        <w:t>render evil impossible</w:t>
      </w:r>
      <w:r w:rsidRPr="006A167E">
        <w:rPr>
          <w:rStyle w:val="Emphasis"/>
          <w:rFonts w:asciiTheme="majorHAnsi" w:hAnsiTheme="majorHAnsi" w:cstheme="majorHAnsi"/>
          <w:szCs w:val="26"/>
        </w:rPr>
        <w:t xml:space="preserve"> forever, and </w:t>
      </w:r>
      <w:r w:rsidRPr="00EC0753">
        <w:rPr>
          <w:rStyle w:val="Emphasis"/>
          <w:rFonts w:asciiTheme="majorHAnsi" w:hAnsiTheme="majorHAnsi" w:cstheme="majorHAnsi"/>
          <w:szCs w:val="26"/>
          <w:highlight w:val="cyan"/>
        </w:rPr>
        <w:t>instead basing everything on</w:t>
      </w:r>
      <w:r w:rsidRPr="006A167E">
        <w:rPr>
          <w:rStyle w:val="Emphasis"/>
          <w:rFonts w:asciiTheme="majorHAnsi" w:hAnsiTheme="majorHAnsi" w:cstheme="majorHAnsi"/>
          <w:szCs w:val="26"/>
        </w:rPr>
        <w:t xml:space="preserve"> the ethical call to the good, he makes clear that abuse, violence, and the racist exclusion and elimination of </w:t>
      </w:r>
      <w:r w:rsidRPr="00EC0753">
        <w:rPr>
          <w:rStyle w:val="Emphasis"/>
          <w:rFonts w:asciiTheme="majorHAnsi" w:hAnsiTheme="majorHAnsi" w:cstheme="majorHAnsi"/>
          <w:szCs w:val="26"/>
          <w:highlight w:val="cyan"/>
        </w:rPr>
        <w:t>the other</w:t>
      </w:r>
      <w:r w:rsidRPr="006A167E">
        <w:rPr>
          <w:rStyle w:val="Emphasis"/>
          <w:rFonts w:asciiTheme="majorHAnsi" w:hAnsiTheme="majorHAnsi" w:cstheme="majorHAnsi"/>
          <w:szCs w:val="26"/>
        </w:rPr>
        <w:t xml:space="preserve"> are constantly possible and can never be definitively overcome. In ethics, there is no eschatology, </w:t>
      </w:r>
      <w:r w:rsidRPr="00EC0753">
        <w:rPr>
          <w:rStyle w:val="Emphasis"/>
          <w:rFonts w:asciiTheme="majorHAnsi" w:hAnsiTheme="majorHAnsi" w:cstheme="majorHAnsi"/>
          <w:szCs w:val="26"/>
          <w:highlight w:val="cyan"/>
        </w:rPr>
        <w:t>in</w:t>
      </w:r>
      <w:r w:rsidRPr="006A167E">
        <w:rPr>
          <w:rStyle w:val="Emphasis"/>
          <w:rFonts w:asciiTheme="majorHAnsi" w:hAnsiTheme="majorHAnsi" w:cstheme="majorHAnsi"/>
          <w:szCs w:val="26"/>
        </w:rPr>
        <w:t xml:space="preserve"> the sense of </w:t>
      </w:r>
      <w:r w:rsidRPr="00EC0753">
        <w:rPr>
          <w:rStyle w:val="Emphasis"/>
          <w:rFonts w:asciiTheme="majorHAnsi" w:hAnsiTheme="majorHAnsi" w:cstheme="majorHAnsi"/>
          <w:szCs w:val="26"/>
          <w:highlight w:val="cyan"/>
        </w:rPr>
        <w:t>a guaranteed</w:t>
      </w:r>
      <w:r w:rsidRPr="006A167E">
        <w:rPr>
          <w:rStyle w:val="Emphasis"/>
          <w:rFonts w:asciiTheme="majorHAnsi" w:hAnsiTheme="majorHAnsi" w:cstheme="majorHAnsi"/>
          <w:szCs w:val="26"/>
        </w:rPr>
        <w:t xml:space="preserve"> "better world” or "</w:t>
      </w:r>
      <w:r w:rsidRPr="00EC0753">
        <w:rPr>
          <w:rStyle w:val="Emphasis"/>
          <w:rFonts w:asciiTheme="majorHAnsi" w:hAnsiTheme="majorHAnsi" w:cstheme="majorHAnsi"/>
          <w:szCs w:val="26"/>
          <w:highlight w:val="cyan"/>
        </w:rPr>
        <w:t>world without evil</w:t>
      </w:r>
      <w:r w:rsidRPr="006A167E">
        <w:rPr>
          <w:rStyle w:val="Emphasis"/>
          <w:rFonts w:asciiTheme="majorHAnsi" w:hAnsiTheme="majorHAnsi" w:cstheme="majorHAnsi"/>
          <w:szCs w:val="26"/>
        </w:rPr>
        <w:t>.”</w:t>
      </w:r>
      <w:r w:rsidRPr="006A167E">
        <w:rPr>
          <w:rFonts w:asciiTheme="majorHAnsi" w:hAnsiTheme="majorHAnsi" w:cstheme="majorHAnsi"/>
          <w:sz w:val="16"/>
          <w:szCs w:val="26"/>
        </w:rPr>
        <w:t xml:space="preserve"> There is only </w:t>
      </w:r>
      <w:proofErr w:type="gramStart"/>
      <w:r w:rsidRPr="006A167E">
        <w:rPr>
          <w:rFonts w:asciiTheme="majorHAnsi" w:hAnsiTheme="majorHAnsi" w:cstheme="majorHAnsi"/>
          <w:sz w:val="16"/>
          <w:szCs w:val="26"/>
        </w:rPr>
        <w:t>the ”good</w:t>
      </w:r>
      <w:proofErr w:type="gramEnd"/>
      <w:r w:rsidRPr="006A167E">
        <w:rPr>
          <w:rFonts w:asciiTheme="majorHAnsi" w:hAnsiTheme="majorHAnsi" w:cstheme="majorHAnsi"/>
          <w:sz w:val="16"/>
          <w:szCs w:val="26"/>
        </w:rPr>
        <w:t xml:space="preserve"> will” that must always prove itself in a choice against evil that is neither evident nor easy. Only in this way can there be a good future and justice for the other: only through ethical vigilance with respect to all forms of violence, tyranny, hate, and racism, and a </w:t>
      </w:r>
      <w:r w:rsidRPr="00EC0753">
        <w:rPr>
          <w:rStyle w:val="Emphasis"/>
          <w:rFonts w:asciiTheme="majorHAnsi" w:hAnsiTheme="majorHAnsi" w:cstheme="majorHAnsi"/>
          <w:szCs w:val="26"/>
          <w:highlight w:val="cyan"/>
        </w:rPr>
        <w:t>society that</w:t>
      </w:r>
      <w:r w:rsidRPr="006A167E">
        <w:rPr>
          <w:rStyle w:val="Emphasis"/>
          <w:rFonts w:asciiTheme="majorHAnsi" w:hAnsiTheme="majorHAnsi" w:cstheme="majorHAnsi"/>
          <w:szCs w:val="26"/>
        </w:rPr>
        <w:t xml:space="preserve"> </w:t>
      </w:r>
      <w:r w:rsidRPr="00EC0753">
        <w:rPr>
          <w:rStyle w:val="Emphasis"/>
          <w:rFonts w:asciiTheme="majorHAnsi" w:hAnsiTheme="majorHAnsi" w:cstheme="majorHAnsi"/>
          <w:szCs w:val="26"/>
          <w:highlight w:val="cyan"/>
        </w:rPr>
        <w:t>nurtures</w:t>
      </w:r>
      <w:r w:rsidRPr="006A167E">
        <w:rPr>
          <w:rFonts w:asciiTheme="majorHAnsi" w:hAnsiTheme="majorHAnsi" w:cstheme="majorHAnsi"/>
          <w:sz w:val="16"/>
          <w:szCs w:val="26"/>
        </w:rPr>
        <w:t xml:space="preserve"> in both our upbringing and education a “sensibility” for </w:t>
      </w:r>
      <w:r w:rsidRPr="00EC0753">
        <w:rPr>
          <w:rStyle w:val="Emphasis"/>
          <w:rFonts w:asciiTheme="majorHAnsi" w:hAnsiTheme="majorHAnsi" w:cstheme="majorHAnsi"/>
          <w:szCs w:val="26"/>
          <w:highlight w:val="cyan"/>
        </w:rPr>
        <w:t>the other</w:t>
      </w:r>
      <w:r w:rsidRPr="006A167E">
        <w:rPr>
          <w:rFonts w:asciiTheme="majorHAnsi" w:hAnsiTheme="majorHAnsi" w:cstheme="majorHAnsi"/>
          <w:sz w:val="16"/>
          <w:szCs w:val="26"/>
        </w:rPr>
        <w:t xml:space="preserve"> as “stranger.” Such a sensitivity </w:t>
      </w:r>
      <w:r w:rsidRPr="006A167E">
        <w:rPr>
          <w:rStyle w:val="Emphasis"/>
          <w:rFonts w:asciiTheme="majorHAnsi" w:hAnsiTheme="majorHAnsi" w:cstheme="majorHAnsi"/>
          <w:szCs w:val="26"/>
        </w:rPr>
        <w:t>takes in</w:t>
      </w:r>
      <w:r w:rsidRPr="006A167E">
        <w:rPr>
          <w:rFonts w:asciiTheme="majorHAnsi" w:hAnsiTheme="majorHAnsi" w:cstheme="majorHAnsi"/>
          <w:sz w:val="16"/>
          <w:szCs w:val="26"/>
        </w:rPr>
        <w:t xml:space="preserve"> full seriousness </w:t>
      </w:r>
      <w:r w:rsidRPr="006A167E">
        <w:rPr>
          <w:rStyle w:val="Emphasis"/>
          <w:rFonts w:asciiTheme="majorHAnsi" w:hAnsiTheme="majorHAnsi" w:cstheme="majorHAnsi"/>
          <w:szCs w:val="26"/>
        </w:rPr>
        <w:t>the ethical essence of the human</w:t>
      </w:r>
      <w:r w:rsidRPr="006A167E">
        <w:rPr>
          <w:rFonts w:asciiTheme="majorHAnsi" w:hAnsiTheme="majorHAnsi" w:cstheme="majorHAnsi"/>
          <w:sz w:val="16"/>
          <w:szCs w:val="26"/>
        </w:rPr>
        <w:t xml:space="preserve"> </w:t>
      </w:r>
      <w:proofErr w:type="gramStart"/>
      <w:r w:rsidRPr="006A167E">
        <w:rPr>
          <w:rFonts w:asciiTheme="majorHAnsi" w:hAnsiTheme="majorHAnsi" w:cstheme="majorHAnsi"/>
          <w:sz w:val="16"/>
          <w:szCs w:val="26"/>
        </w:rPr>
        <w:t xml:space="preserve">person, </w:t>
      </w:r>
      <w:r w:rsidRPr="006A167E">
        <w:rPr>
          <w:rStyle w:val="Emphasis"/>
          <w:rFonts w:asciiTheme="majorHAnsi" w:hAnsiTheme="majorHAnsi" w:cstheme="majorHAnsi"/>
          <w:szCs w:val="26"/>
        </w:rPr>
        <w:t>and</w:t>
      </w:r>
      <w:proofErr w:type="gramEnd"/>
      <w:r w:rsidRPr="006A167E">
        <w:rPr>
          <w:rFonts w:asciiTheme="majorHAnsi" w:hAnsiTheme="majorHAnsi" w:cstheme="majorHAnsi"/>
          <w:sz w:val="16"/>
          <w:szCs w:val="26"/>
        </w:rPr>
        <w:t xml:space="preserve"> serves always to </w:t>
      </w:r>
      <w:r w:rsidRPr="00EC0753">
        <w:rPr>
          <w:rStyle w:val="Emphasis"/>
          <w:rFonts w:asciiTheme="majorHAnsi" w:hAnsiTheme="majorHAnsi" w:cstheme="majorHAnsi"/>
          <w:szCs w:val="26"/>
          <w:highlight w:val="cyan"/>
        </w:rPr>
        <w:t>put us back on the path</w:t>
      </w:r>
      <w:r w:rsidRPr="006A167E">
        <w:rPr>
          <w:rFonts w:asciiTheme="majorHAnsi" w:hAnsiTheme="majorHAnsi" w:cstheme="majorHAnsi"/>
          <w:sz w:val="16"/>
          <w:szCs w:val="26"/>
        </w:rPr>
        <w:t xml:space="preserve"> to a culture "</w:t>
      </w:r>
      <w:r w:rsidRPr="00EC0753">
        <w:rPr>
          <w:rStyle w:val="Emphasis"/>
          <w:rFonts w:asciiTheme="majorHAnsi" w:hAnsiTheme="majorHAnsi" w:cstheme="majorHAnsi"/>
          <w:szCs w:val="26"/>
          <w:highlight w:val="cyan"/>
        </w:rPr>
        <w:t>where the other counts more than I</w:t>
      </w:r>
      <w:r w:rsidRPr="006A167E">
        <w:rPr>
          <w:rStyle w:val="Emphasis"/>
          <w:rFonts w:asciiTheme="majorHAnsi" w:hAnsiTheme="majorHAnsi" w:cstheme="majorHAnsi"/>
          <w:szCs w:val="26"/>
        </w:rPr>
        <w:t xml:space="preserve"> do,”</w:t>
      </w:r>
      <w:r w:rsidRPr="006A167E">
        <w:rPr>
          <w:rFonts w:asciiTheme="majorHAnsi" w:hAnsiTheme="majorHAnsi" w:cstheme="majorHAnsi"/>
          <w:sz w:val="16"/>
          <w:szCs w:val="26"/>
        </w:rPr>
        <w:t xml:space="preserve"> and where the most foreign enjoys our complete hospitality.</w:t>
      </w:r>
    </w:p>
    <w:p w14:paraId="3A48A04A" w14:textId="6C55D256" w:rsidR="00EC0753" w:rsidRDefault="00EC0753" w:rsidP="00EC0753">
      <w:pPr>
        <w:pStyle w:val="Heading3"/>
      </w:pPr>
      <w:r>
        <w:t>1AC – Offense</w:t>
      </w:r>
    </w:p>
    <w:p w14:paraId="210F08B4" w14:textId="77777777" w:rsidR="00EC0753" w:rsidRPr="003243B1" w:rsidRDefault="00EC0753" w:rsidP="00EC0753">
      <w:pPr>
        <w:pStyle w:val="Heading4"/>
      </w:pPr>
      <w:r>
        <w:t xml:space="preserve">I affirm Resolved: </w:t>
      </w:r>
      <w:r w:rsidRPr="003243B1">
        <w:t>The appropriation of outer space by private entities is unjust.</w:t>
      </w:r>
      <w:r>
        <w:t xml:space="preserve"> Spec and definitions in doc</w:t>
      </w:r>
    </w:p>
    <w:p w14:paraId="58CD9577" w14:textId="77777777" w:rsidR="00EC0753" w:rsidRPr="00E80640" w:rsidRDefault="00EC0753" w:rsidP="00EC0753">
      <w:pPr>
        <w:rPr>
          <w:rStyle w:val="Hyperlink"/>
          <w:sz w:val="16"/>
          <w:szCs w:val="16"/>
        </w:rPr>
      </w:pPr>
      <w:r w:rsidRPr="00E80640">
        <w:rPr>
          <w:sz w:val="16"/>
          <w:szCs w:val="16"/>
        </w:rPr>
        <w:t xml:space="preserve">The – “used to point forward to a following qualifying or defining clause or phrase”. Google. </w:t>
      </w:r>
      <w:hyperlink r:id="rId12" w:history="1">
        <w:r w:rsidRPr="00E80640">
          <w:rPr>
            <w:rStyle w:val="Hyperlink"/>
            <w:sz w:val="16"/>
            <w:szCs w:val="16"/>
          </w:rPr>
          <w:t>https://www.google.com/search?q=the+definition&amp;rlz=1C1CHBF_enUS877US877&amp;oq=the+definition&amp;aqs=chrome.0.69i59j69i64j69i61j69i60l2.2103j0j7&amp;sourceid=chrome&amp;ie=UTF-8</w:t>
        </w:r>
      </w:hyperlink>
    </w:p>
    <w:p w14:paraId="61EBD949" w14:textId="77777777" w:rsidR="00EC0753" w:rsidRPr="00E80640" w:rsidRDefault="00EC0753" w:rsidP="00EC0753">
      <w:pPr>
        <w:rPr>
          <w:rStyle w:val="Hyperlink"/>
          <w:sz w:val="16"/>
          <w:szCs w:val="16"/>
        </w:rPr>
      </w:pPr>
      <w:r w:rsidRPr="00E80640">
        <w:rPr>
          <w:rStyle w:val="Hyperlink"/>
          <w:sz w:val="16"/>
          <w:szCs w:val="16"/>
        </w:rPr>
        <w:t xml:space="preserve">Appropriation – “an act or instance of appropriating something”. </w:t>
      </w:r>
      <w:hyperlink r:id="rId13" w:history="1">
        <w:r w:rsidRPr="00E80640">
          <w:rPr>
            <w:rStyle w:val="Hyperlink"/>
            <w:sz w:val="16"/>
            <w:szCs w:val="16"/>
          </w:rPr>
          <w:t>https://www.merriam-webster.com/dictionary/appropriation</w:t>
        </w:r>
      </w:hyperlink>
    </w:p>
    <w:p w14:paraId="2FFBA44E" w14:textId="77777777" w:rsidR="00EC0753" w:rsidRPr="00E80640" w:rsidRDefault="00EC0753" w:rsidP="00EC0753">
      <w:pPr>
        <w:rPr>
          <w:rStyle w:val="Hyperlink"/>
          <w:sz w:val="16"/>
          <w:szCs w:val="16"/>
        </w:rPr>
      </w:pPr>
      <w:r w:rsidRPr="00E80640">
        <w:rPr>
          <w:rStyle w:val="Hyperlink"/>
          <w:sz w:val="16"/>
          <w:szCs w:val="16"/>
        </w:rPr>
        <w:t xml:space="preserve">Of – “indicating an association between two entities, typically one of belonging”. </w:t>
      </w:r>
      <w:hyperlink r:id="rId14" w:history="1">
        <w:r w:rsidRPr="00E80640">
          <w:rPr>
            <w:rStyle w:val="Hyperlink"/>
            <w:sz w:val="16"/>
            <w:szCs w:val="16"/>
          </w:rPr>
          <w:t>https://www.google.com/search?q=of+definition&amp;rlz=1C1CHBF_enUS877US877&amp;oq=of+definition&amp;aqs=chrome..69i57j69i60.1494j0j7&amp;sourceid=chrome&amp;ie=UTF-8</w:t>
        </w:r>
      </w:hyperlink>
    </w:p>
    <w:p w14:paraId="63DB158E" w14:textId="77777777" w:rsidR="00EC0753" w:rsidRPr="00E80640" w:rsidRDefault="00EC0753" w:rsidP="00EC0753">
      <w:pPr>
        <w:rPr>
          <w:sz w:val="16"/>
          <w:szCs w:val="16"/>
        </w:rPr>
      </w:pPr>
      <w:r w:rsidRPr="00E80640">
        <w:rPr>
          <w:sz w:val="16"/>
          <w:szCs w:val="16"/>
        </w:rPr>
        <w:t xml:space="preserve">Outer Space – “the physical universe beyond the earth's atmosphere”. </w:t>
      </w:r>
      <w:hyperlink r:id="rId15" w:history="1">
        <w:r w:rsidRPr="00E80640">
          <w:rPr>
            <w:rStyle w:val="Hyperlink"/>
            <w:sz w:val="16"/>
            <w:szCs w:val="16"/>
          </w:rPr>
          <w:t>https://www.google.com/search?q=outer+space+definition&amp;rlz=1C1CHBF_enUS877US877&amp;oq=outer+space+definition&amp;aqs=chrome..69i57j69i60.2363j0j7&amp;sourceid=chrome&amp;ie=UTF-8</w:t>
        </w:r>
      </w:hyperlink>
      <w:r w:rsidRPr="00E80640">
        <w:rPr>
          <w:sz w:val="16"/>
          <w:szCs w:val="16"/>
        </w:rPr>
        <w:t xml:space="preserve"> </w:t>
      </w:r>
    </w:p>
    <w:p w14:paraId="66D6E4E4" w14:textId="77777777" w:rsidR="00EC0753" w:rsidRPr="00E80640" w:rsidRDefault="00EC0753" w:rsidP="00EC0753">
      <w:pPr>
        <w:rPr>
          <w:sz w:val="16"/>
          <w:szCs w:val="16"/>
        </w:rPr>
      </w:pPr>
      <w:r w:rsidRPr="00E80640">
        <w:rPr>
          <w:sz w:val="16"/>
          <w:szCs w:val="16"/>
        </w:rPr>
        <w:t xml:space="preserve">By – “identifying the agent performing an action.”. </w:t>
      </w:r>
      <w:hyperlink r:id="rId16" w:history="1">
        <w:r w:rsidRPr="00E80640">
          <w:rPr>
            <w:rStyle w:val="Hyperlink"/>
            <w:sz w:val="16"/>
            <w:szCs w:val="16"/>
          </w:rPr>
          <w:t>https://www.google.com/search?q=by+definition&amp;rlz=1C1CHBF_enUS877US877&amp;oq=by+definition&amp;aqs=chrome.0.69i59.1433j0j7&amp;sourceid=chrome&amp;ie=UTF-8</w:t>
        </w:r>
      </w:hyperlink>
    </w:p>
    <w:p w14:paraId="5D17E5C7" w14:textId="77777777" w:rsidR="00EC0753" w:rsidRPr="00E80640" w:rsidRDefault="00EC0753" w:rsidP="00EC0753">
      <w:pPr>
        <w:rPr>
          <w:sz w:val="16"/>
          <w:szCs w:val="16"/>
        </w:rPr>
      </w:pPr>
      <w:r w:rsidRPr="00E80640">
        <w:rPr>
          <w:sz w:val="16"/>
          <w:szCs w:val="16"/>
        </w:rPr>
        <w:t xml:space="preserve">Private Entity – “(A) In general Except as otherwise provided in this paragraph, the term “private entity” means any person or private group, organization, proprietorship, partnership, trust, cooperative, corporation, or other commercial or nonprofit entity, including an officer, employee, or agent thereof.”. </w:t>
      </w:r>
      <w:hyperlink r:id="rId17" w:history="1">
        <w:r w:rsidRPr="00E80640">
          <w:rPr>
            <w:rStyle w:val="Hyperlink"/>
            <w:sz w:val="16"/>
            <w:szCs w:val="16"/>
          </w:rPr>
          <w:t>https://www.law.cornell.edu/definitions/uscode.php?width=840&amp;height=800&amp;iframe=true&amp;def_id=6-USC-625312480-168358316&amp;term_occur=999&amp;term_src=title:6:chapter:6:subchapter:I:section:1501</w:t>
        </w:r>
      </w:hyperlink>
    </w:p>
    <w:p w14:paraId="78D6F328" w14:textId="77777777" w:rsidR="00EC0753" w:rsidRPr="00E80640" w:rsidRDefault="00EC0753" w:rsidP="00EC0753">
      <w:pPr>
        <w:rPr>
          <w:sz w:val="16"/>
          <w:szCs w:val="16"/>
        </w:rPr>
      </w:pPr>
      <w:r w:rsidRPr="00E80640">
        <w:rPr>
          <w:sz w:val="16"/>
          <w:szCs w:val="16"/>
        </w:rPr>
        <w:t xml:space="preserve"> Is – “dialectal present tense first-person and third-person singular of BE”. </w:t>
      </w:r>
      <w:hyperlink r:id="rId18" w:history="1">
        <w:r w:rsidRPr="00E80640">
          <w:rPr>
            <w:rStyle w:val="Hyperlink"/>
            <w:sz w:val="16"/>
            <w:szCs w:val="16"/>
          </w:rPr>
          <w:t>https://www.merriam-webster.com/dictionary/is</w:t>
        </w:r>
      </w:hyperlink>
    </w:p>
    <w:p w14:paraId="693B4D00" w14:textId="77777777" w:rsidR="00EC0753" w:rsidRPr="00E80640" w:rsidRDefault="00EC0753" w:rsidP="00EC0753">
      <w:pPr>
        <w:rPr>
          <w:sz w:val="16"/>
          <w:szCs w:val="16"/>
        </w:rPr>
      </w:pPr>
      <w:r w:rsidRPr="00E80640">
        <w:rPr>
          <w:sz w:val="16"/>
          <w:szCs w:val="16"/>
        </w:rPr>
        <w:t>Unjust – “not morally right; not fair”. https://dictionary.cambridge.org/us/dictionary/english/unjust</w:t>
      </w:r>
    </w:p>
    <w:p w14:paraId="2305E26D" w14:textId="77777777" w:rsidR="00EC0753" w:rsidRPr="007D7BB6" w:rsidRDefault="00EC0753" w:rsidP="00EC0753">
      <w:pPr>
        <w:pStyle w:val="Heading4"/>
      </w:pPr>
      <w:r>
        <w:t xml:space="preserve">1] The appropriation of space by private entities isn’t value neutral but is sutured in a discourse of the </w:t>
      </w:r>
      <w:r w:rsidRPr="009236C5">
        <w:rPr>
          <w:u w:val="single"/>
        </w:rPr>
        <w:t>cosmic</w:t>
      </w:r>
      <w:r w:rsidRPr="005F2333">
        <w:rPr>
          <w:u w:val="single"/>
        </w:rPr>
        <w:t xml:space="preserve"> elite</w:t>
      </w:r>
      <w:r>
        <w:t xml:space="preserve"> and </w:t>
      </w:r>
      <w:r w:rsidRPr="005F2333">
        <w:rPr>
          <w:u w:val="single"/>
        </w:rPr>
        <w:t>unequal IR</w:t>
      </w:r>
      <w:r>
        <w:t xml:space="preserve">. </w:t>
      </w:r>
    </w:p>
    <w:p w14:paraId="33CC38E1" w14:textId="77777777" w:rsidR="00EC0753" w:rsidRDefault="00EC0753" w:rsidP="00EC0753">
      <w:proofErr w:type="spellStart"/>
      <w:r w:rsidRPr="00A27210">
        <w:rPr>
          <w:rStyle w:val="Style13ptBold"/>
        </w:rPr>
        <w:t>Stockwell</w:t>
      </w:r>
      <w:proofErr w:type="spellEnd"/>
      <w:r w:rsidRPr="00A27210">
        <w:rPr>
          <w:rStyle w:val="Style13ptBold"/>
        </w:rPr>
        <w:t xml:space="preserve"> 20</w:t>
      </w:r>
      <w:r>
        <w:t xml:space="preserve"> [Samuel </w:t>
      </w:r>
      <w:proofErr w:type="spellStart"/>
      <w:r>
        <w:t>Stockwell</w:t>
      </w:r>
      <w:proofErr w:type="spellEnd"/>
      <w:r>
        <w:t xml:space="preserve"> (</w:t>
      </w:r>
      <w:r w:rsidRPr="00236B01">
        <w:t>Research Project Manager, the Annenberg Institute at Brown University</w:t>
      </w:r>
      <w:r>
        <w:t xml:space="preserve">). “Legal ‘Black Holes’ in Outer Space: The Regulation of Private Space Companies”. E-International Relations. </w:t>
      </w:r>
      <w:r w:rsidRPr="004B6F33">
        <w:t>Jul 20</w:t>
      </w:r>
      <w:proofErr w:type="gramStart"/>
      <w:r w:rsidRPr="004B6F33">
        <w:t xml:space="preserve"> 2020</w:t>
      </w:r>
      <w:proofErr w:type="gramEnd"/>
      <w:r>
        <w:t xml:space="preserve">. Accessed 12/7/21. </w:t>
      </w:r>
      <w:hyperlink r:id="rId19" w:history="1">
        <w:r w:rsidRPr="001A710E">
          <w:rPr>
            <w:rStyle w:val="Hyperlink"/>
          </w:rPr>
          <w:t>https://www.e-ir.info/2020/07/20/legal-black-holes-in-outer-space-the-regulation-of-private-space-companies/</w:t>
        </w:r>
      </w:hyperlink>
      <w:r>
        <w:rPr>
          <w:rStyle w:val="Hyperlink"/>
        </w:rPr>
        <w:t xml:space="preserve"> //Xu]</w:t>
      </w:r>
    </w:p>
    <w:p w14:paraId="3CAEDBF1" w14:textId="77777777" w:rsidR="00EC0753" w:rsidRDefault="00EC0753" w:rsidP="00EC0753">
      <w:pPr>
        <w:rPr>
          <w:sz w:val="16"/>
        </w:rPr>
      </w:pPr>
      <w:r w:rsidRPr="00167FAC">
        <w:rPr>
          <w:rStyle w:val="Emphasis"/>
        </w:rPr>
        <w:t xml:space="preserve">The US government’s support for </w:t>
      </w:r>
      <w:r w:rsidRPr="00EC0753">
        <w:rPr>
          <w:rStyle w:val="Emphasis"/>
          <w:highlight w:val="cyan"/>
        </w:rPr>
        <w:t>private space companies</w:t>
      </w:r>
      <w:r w:rsidRPr="00167FAC">
        <w:rPr>
          <w:rStyle w:val="Emphasis"/>
        </w:rPr>
        <w:t xml:space="preserve"> is also likely to lead to the </w:t>
      </w:r>
      <w:r w:rsidRPr="00EC0753">
        <w:rPr>
          <w:rStyle w:val="Emphasis"/>
          <w:highlight w:val="cyan"/>
        </w:rPr>
        <w:t>reinforce</w:t>
      </w:r>
      <w:r w:rsidRPr="00167FAC">
        <w:rPr>
          <w:rStyle w:val="Emphasis"/>
        </w:rPr>
        <w:t xml:space="preserve">ment of Earth-bound wealth </w:t>
      </w:r>
      <w:r w:rsidRPr="00EC0753">
        <w:rPr>
          <w:rStyle w:val="Emphasis"/>
          <w:highlight w:val="cyan"/>
        </w:rPr>
        <w:t>inequalities in space</w:t>
      </w:r>
      <w:r w:rsidRPr="00167FAC">
        <w:rPr>
          <w:rStyle w:val="Emphasis"/>
        </w:rPr>
        <w:t>.</w:t>
      </w:r>
      <w:r w:rsidRPr="00AB1AE8">
        <w:rPr>
          <w:sz w:val="16"/>
        </w:rPr>
        <w:t xml:space="preserve"> Many </w:t>
      </w:r>
      <w:proofErr w:type="spellStart"/>
      <w:r w:rsidRPr="00AB1AE8">
        <w:rPr>
          <w:sz w:val="16"/>
        </w:rPr>
        <w:t>NewSpace</w:t>
      </w:r>
      <w:proofErr w:type="spellEnd"/>
      <w:r w:rsidRPr="00AB1AE8">
        <w:rPr>
          <w:sz w:val="16"/>
        </w:rPr>
        <w:t xml:space="preserve"> actors frame their long-term ambitions in space with strong anthropogenic undertones, by offering the salvation of </w:t>
      </w:r>
      <w:proofErr w:type="gramStart"/>
      <w:r w:rsidRPr="00AB1AE8">
        <w:rPr>
          <w:sz w:val="16"/>
        </w:rPr>
        <w:t>the human race</w:t>
      </w:r>
      <w:proofErr w:type="gramEnd"/>
      <w:r w:rsidRPr="00AB1AE8">
        <w:rPr>
          <w:sz w:val="16"/>
        </w:rPr>
        <w:t xml:space="preserve"> from impending extinction through off-world colonial developments (</w:t>
      </w:r>
      <w:proofErr w:type="spellStart"/>
      <w:r w:rsidRPr="00AB1AE8">
        <w:rPr>
          <w:sz w:val="16"/>
        </w:rPr>
        <w:t>Kearnes</w:t>
      </w:r>
      <w:proofErr w:type="spellEnd"/>
      <w:r w:rsidRPr="00AB1AE8">
        <w:rPr>
          <w:sz w:val="16"/>
        </w:rPr>
        <w:t xml:space="preserve"> &amp; </w:t>
      </w:r>
      <w:proofErr w:type="spellStart"/>
      <w:r w:rsidRPr="00AB1AE8">
        <w:rPr>
          <w:sz w:val="16"/>
        </w:rPr>
        <w:t>Dooren</w:t>
      </w:r>
      <w:proofErr w:type="spellEnd"/>
      <w:r w:rsidRPr="00AB1AE8">
        <w:rPr>
          <w:sz w:val="16"/>
        </w:rPr>
        <w:t xml:space="preserve">: 2017: 182). </w:t>
      </w:r>
      <w:r w:rsidRPr="005C789B">
        <w:rPr>
          <w:rStyle w:val="Emphasis"/>
        </w:rPr>
        <w:t xml:space="preserve">Yet, this type of </w:t>
      </w:r>
      <w:r w:rsidRPr="00EC0753">
        <w:rPr>
          <w:rStyle w:val="Emphasis"/>
          <w:highlight w:val="cyan"/>
        </w:rPr>
        <w:t>discourse disguises</w:t>
      </w:r>
      <w:r w:rsidRPr="005C789B">
        <w:rPr>
          <w:rStyle w:val="Emphasis"/>
        </w:rPr>
        <w:t xml:space="preserve"> the highly </w:t>
      </w:r>
      <w:r w:rsidRPr="00EC0753">
        <w:rPr>
          <w:rStyle w:val="Emphasis"/>
          <w:highlight w:val="cyan"/>
        </w:rPr>
        <w:t>exclusive nature</w:t>
      </w:r>
      <w:r w:rsidRPr="005C789B">
        <w:rPr>
          <w:rStyle w:val="Emphasis"/>
        </w:rPr>
        <w:t xml:space="preserve"> of these missions. Whilst they seem to suggest that there is a stake for ordinary citizens in the vast space frontier, the reality is that these </w:t>
      </w:r>
      <w:r w:rsidRPr="00EC0753">
        <w:rPr>
          <w:rStyle w:val="Emphasis"/>
          <w:highlight w:val="cyan"/>
        </w:rPr>
        <w:t>self-described space pioneers are</w:t>
      </w:r>
      <w:r w:rsidRPr="005C789B">
        <w:rPr>
          <w:rStyle w:val="Emphasis"/>
        </w:rPr>
        <w:t xml:space="preserve"> a member of </w:t>
      </w:r>
      <w:r w:rsidRPr="00EC0753">
        <w:rPr>
          <w:rStyle w:val="Emphasis"/>
          <w:highlight w:val="cyan"/>
        </w:rPr>
        <w:t>a narrow ‘cosmic elite’</w:t>
      </w:r>
      <w:r w:rsidRPr="005C789B">
        <w:rPr>
          <w:rStyle w:val="Emphasis"/>
        </w:rPr>
        <w:t xml:space="preserve"> – “founders of Amazon.com, Microsoft, Pay Pal… and a smattering of games designers and hotel magnates”</w:t>
      </w:r>
      <w:r w:rsidRPr="00AB1AE8">
        <w:rPr>
          <w:sz w:val="16"/>
        </w:rPr>
        <w:t xml:space="preserve"> (Parker, 2009: 91). </w:t>
      </w:r>
      <w:r w:rsidRPr="000E1DC7">
        <w:rPr>
          <w:rStyle w:val="Emphasis"/>
        </w:rPr>
        <w:t xml:space="preserve">Indeed, </w:t>
      </w:r>
      <w:r w:rsidRPr="00EC0753">
        <w:rPr>
          <w:rStyle w:val="Emphasis"/>
          <w:highlight w:val="cyan"/>
        </w:rPr>
        <w:t>private</w:t>
      </w:r>
      <w:r w:rsidRPr="000E1DC7">
        <w:rPr>
          <w:rStyle w:val="Emphasis"/>
        </w:rPr>
        <w:t xml:space="preserve"> space </w:t>
      </w:r>
      <w:r w:rsidRPr="00EC0753">
        <w:rPr>
          <w:rStyle w:val="Emphasis"/>
          <w:highlight w:val="cyan"/>
        </w:rPr>
        <w:t>enterprises</w:t>
      </w:r>
      <w:r w:rsidRPr="000E1DC7">
        <w:rPr>
          <w:rStyle w:val="Emphasis"/>
        </w:rPr>
        <w:t xml:space="preserve"> have themselves </w:t>
      </w:r>
      <w:r w:rsidRPr="00EC0753">
        <w:rPr>
          <w:rStyle w:val="Emphasis"/>
          <w:highlight w:val="cyan"/>
        </w:rPr>
        <w:t>suggest</w:t>
      </w:r>
      <w:r w:rsidRPr="000E1DC7">
        <w:rPr>
          <w:rStyle w:val="Emphasis"/>
        </w:rPr>
        <w:t xml:space="preserve">ed that </w:t>
      </w:r>
      <w:r w:rsidRPr="00EC0753">
        <w:rPr>
          <w:rStyle w:val="Emphasis"/>
          <w:highlight w:val="cyan"/>
        </w:rPr>
        <w:t>they have no obligation to share</w:t>
      </w:r>
      <w:r w:rsidRPr="000E1DC7">
        <w:rPr>
          <w:rStyle w:val="Emphasis"/>
        </w:rPr>
        <w:t xml:space="preserve"> mineral </w:t>
      </w:r>
      <w:r w:rsidRPr="00EC0753">
        <w:rPr>
          <w:rStyle w:val="Emphasis"/>
          <w:highlight w:val="cyan"/>
        </w:rPr>
        <w:t>resources</w:t>
      </w:r>
      <w:r w:rsidRPr="000E1DC7">
        <w:rPr>
          <w:rStyle w:val="Emphasis"/>
        </w:rPr>
        <w:t xml:space="preserve"> extracted in space </w:t>
      </w:r>
      <w:r w:rsidRPr="00EC0753">
        <w:rPr>
          <w:rStyle w:val="Emphasis"/>
          <w:highlight w:val="cyan"/>
        </w:rPr>
        <w:t>with the global community</w:t>
      </w:r>
      <w:r w:rsidRPr="000E1DC7">
        <w:rPr>
          <w:rStyle w:val="Emphasis"/>
        </w:rPr>
        <w:t xml:space="preserve"> (Klinger, 2017: 208).</w:t>
      </w:r>
      <w:r w:rsidRPr="00AB1AE8">
        <w:rPr>
          <w:sz w:val="16"/>
        </w:rPr>
        <w:t xml:space="preserve"> This is reflected in the speeches of individuals such as Nathan Ingraham, a senior editor at the tech site </w:t>
      </w:r>
      <w:proofErr w:type="spellStart"/>
      <w:r w:rsidRPr="00AB1AE8">
        <w:rPr>
          <w:sz w:val="16"/>
        </w:rPr>
        <w:t>EngadAsteroid</w:t>
      </w:r>
      <w:proofErr w:type="spellEnd"/>
      <w:r w:rsidRPr="00AB1AE8">
        <w:rPr>
          <w:sz w:val="16"/>
        </w:rPr>
        <w:t xml:space="preserve"> mining, who claimed that asteroid mining was “how [America is] going to move into space and develop the next Vegas Strip” (</w:t>
      </w:r>
      <w:proofErr w:type="spellStart"/>
      <w:r w:rsidRPr="00AB1AE8">
        <w:rPr>
          <w:sz w:val="16"/>
        </w:rPr>
        <w:t>Shaer</w:t>
      </w:r>
      <w:proofErr w:type="spellEnd"/>
      <w:r w:rsidRPr="00AB1AE8">
        <w:rPr>
          <w:sz w:val="16"/>
        </w:rPr>
        <w:t xml:space="preserve">, 2016: 50). Such comments highlight a form of what Beery (2016) defines as ‘scalar </w:t>
      </w:r>
      <w:proofErr w:type="gramStart"/>
      <w:r w:rsidRPr="00AB1AE8">
        <w:rPr>
          <w:sz w:val="16"/>
        </w:rPr>
        <w:t>politics’</w:t>
      </w:r>
      <w:proofErr w:type="gramEnd"/>
      <w:r w:rsidRPr="00AB1AE8">
        <w:rPr>
          <w:sz w:val="16"/>
        </w:rPr>
        <w:t xml:space="preserve">. </w:t>
      </w:r>
      <w:r w:rsidRPr="000E1DC7">
        <w:rPr>
          <w:rStyle w:val="Emphasis"/>
        </w:rPr>
        <w:t xml:space="preserve">In similar ways to </w:t>
      </w:r>
      <w:r w:rsidRPr="00EC0753">
        <w:rPr>
          <w:rStyle w:val="Emphasis"/>
          <w:highlight w:val="cyan"/>
        </w:rPr>
        <w:t>the ‘scaling’ of unequal international relations</w:t>
      </w:r>
      <w:r w:rsidRPr="000E1DC7">
        <w:rPr>
          <w:rStyle w:val="Emphasis"/>
        </w:rPr>
        <w:t xml:space="preserve"> that has </w:t>
      </w:r>
      <w:r w:rsidRPr="00EC0753">
        <w:rPr>
          <w:rStyle w:val="Emphasis"/>
          <w:highlight w:val="cyan"/>
        </w:rPr>
        <w:t>constituted</w:t>
      </w:r>
      <w:r w:rsidRPr="000E1DC7">
        <w:rPr>
          <w:rStyle w:val="Emphasis"/>
        </w:rPr>
        <w:t xml:space="preserve"> our </w:t>
      </w:r>
      <w:r w:rsidRPr="00EC0753">
        <w:rPr>
          <w:rStyle w:val="Emphasis"/>
          <w:highlight w:val="cyan"/>
        </w:rPr>
        <w:t>relationship with outer space</w:t>
      </w:r>
      <w:r w:rsidRPr="000E1DC7">
        <w:rPr>
          <w:rStyle w:val="Emphasis"/>
        </w:rPr>
        <w:t xml:space="preserve"> </w:t>
      </w:r>
      <w:r w:rsidRPr="00EC0753">
        <w:rPr>
          <w:rStyle w:val="Emphasis"/>
          <w:highlight w:val="cyan"/>
        </w:rPr>
        <w:t>under</w:t>
      </w:r>
      <w:r w:rsidRPr="000E1DC7">
        <w:rPr>
          <w:rStyle w:val="Emphasis"/>
        </w:rPr>
        <w:t xml:space="preserve"> the </w:t>
      </w:r>
      <w:r w:rsidRPr="00EC0753">
        <w:rPr>
          <w:rStyle w:val="Emphasis"/>
          <w:highlight w:val="cyan"/>
        </w:rPr>
        <w:t>guise of the ‘global commons’</w:t>
      </w:r>
      <w:r w:rsidRPr="000E1DC7">
        <w:rPr>
          <w:rStyle w:val="Emphasis"/>
        </w:rPr>
        <w:t xml:space="preserve"> (Beery, 2016: 99), private companies – through their anthropogenic discourse – are </w:t>
      </w:r>
      <w:r w:rsidRPr="00EC0753">
        <w:rPr>
          <w:rStyle w:val="Emphasis"/>
          <w:highlight w:val="cyan"/>
        </w:rPr>
        <w:t>scaling</w:t>
      </w:r>
      <w:r w:rsidRPr="000E1DC7">
        <w:rPr>
          <w:rStyle w:val="Emphasis"/>
        </w:rPr>
        <w:t xml:space="preserve"> </w:t>
      </w:r>
      <w:r w:rsidRPr="00EC0753">
        <w:rPr>
          <w:rStyle w:val="Emphasis"/>
          <w:highlight w:val="cyan"/>
        </w:rPr>
        <w:t>existing</w:t>
      </w:r>
      <w:r w:rsidRPr="000E1DC7">
        <w:rPr>
          <w:rStyle w:val="Emphasis"/>
        </w:rPr>
        <w:t xml:space="preserve"> Earth-bound wealth </w:t>
      </w:r>
      <w:r w:rsidRPr="00EC0753">
        <w:rPr>
          <w:rStyle w:val="Emphasis"/>
          <w:highlight w:val="cyan"/>
        </w:rPr>
        <w:t>inequalities</w:t>
      </w:r>
      <w:r w:rsidRPr="000E1DC7">
        <w:rPr>
          <w:rStyle w:val="Emphasis"/>
        </w:rPr>
        <w:t xml:space="preserve"> and social relations into space </w:t>
      </w:r>
      <w:r w:rsidRPr="00EC0753">
        <w:rPr>
          <w:rStyle w:val="Emphasis"/>
          <w:highlight w:val="cyan"/>
        </w:rPr>
        <w:t>by siphoning off</w:t>
      </w:r>
      <w:r w:rsidRPr="000E1DC7">
        <w:rPr>
          <w:rStyle w:val="Emphasis"/>
        </w:rPr>
        <w:t xml:space="preserve"> extra-terrestrial </w:t>
      </w:r>
      <w:r w:rsidRPr="00EC0753">
        <w:rPr>
          <w:rStyle w:val="Emphasis"/>
          <w:highlight w:val="cyan"/>
        </w:rPr>
        <w:t>resources</w:t>
      </w:r>
      <w:r w:rsidRPr="000E1DC7">
        <w:rPr>
          <w:rStyle w:val="Emphasis"/>
        </w:rPr>
        <w:t>.</w:t>
      </w:r>
      <w:r w:rsidRPr="00AB1AE8">
        <w:rPr>
          <w:sz w:val="16"/>
        </w:rPr>
        <w:t xml:space="preserve"> By constructing their </w:t>
      </w:r>
      <w:proofErr w:type="spellStart"/>
      <w:r w:rsidRPr="00AB1AE8">
        <w:rPr>
          <w:sz w:val="16"/>
        </w:rPr>
        <w:t>endeavours</w:t>
      </w:r>
      <w:proofErr w:type="spellEnd"/>
      <w:r w:rsidRPr="00AB1AE8">
        <w:rPr>
          <w:sz w:val="16"/>
        </w:rPr>
        <w:t xml:space="preserve"> in ways that appeal to the common good, </w:t>
      </w:r>
      <w:proofErr w:type="spellStart"/>
      <w:r w:rsidRPr="00AB1AE8">
        <w:rPr>
          <w:sz w:val="16"/>
        </w:rPr>
        <w:t>NewSpace</w:t>
      </w:r>
      <w:proofErr w:type="spellEnd"/>
      <w:r w:rsidRPr="00AB1AE8">
        <w:rPr>
          <w:sz w:val="16"/>
        </w:rPr>
        <w:t xml:space="preserve"> actors are therefore concealing the reality of how commercial resource extraction serves the exclusive interests of their private shareholders at the expense of </w:t>
      </w:r>
      <w:proofErr w:type="gramStart"/>
      <w:r w:rsidRPr="00AB1AE8">
        <w:rPr>
          <w:sz w:val="16"/>
        </w:rPr>
        <w:t>the vast majority of</w:t>
      </w:r>
      <w:proofErr w:type="gramEnd"/>
      <w:r w:rsidRPr="00AB1AE8">
        <w:rPr>
          <w:sz w:val="16"/>
        </w:rPr>
        <w:t xml:space="preserve"> the global population.</w:t>
      </w:r>
    </w:p>
    <w:p w14:paraId="1B387BFA" w14:textId="77777777" w:rsidR="00EC0753" w:rsidRPr="00417E99" w:rsidRDefault="00EC0753" w:rsidP="00EC0753">
      <w:pPr>
        <w:pStyle w:val="Heading4"/>
      </w:pPr>
      <w:r w:rsidRPr="00417E99">
        <w:t>2] Appropriation intrinsically guts deliberative procedures since it denies the owner’s permission for property rights, blocking one possible experience/form of communication from other groups since it guts communal approaches</w:t>
      </w:r>
    </w:p>
    <w:p w14:paraId="60F8EDF9" w14:textId="77777777" w:rsidR="00EC0753" w:rsidRPr="00417E99" w:rsidRDefault="00EC0753" w:rsidP="00EC0753">
      <w:r w:rsidRPr="00417E99">
        <w:t xml:space="preserve">Oxford. </w:t>
      </w:r>
      <w:proofErr w:type="spellStart"/>
      <w:r w:rsidRPr="00417E99">
        <w:rPr>
          <w:rStyle w:val="Style13ptBold"/>
        </w:rPr>
        <w:t>Lexico</w:t>
      </w:r>
      <w:proofErr w:type="spellEnd"/>
      <w:r w:rsidRPr="00417E99">
        <w:t>. Appropriation. https://www.lexico.com/en/definition/appropriation</w:t>
      </w:r>
    </w:p>
    <w:p w14:paraId="48CE6696" w14:textId="77777777" w:rsidR="00EC0753" w:rsidRPr="00417E99" w:rsidRDefault="00EC0753" w:rsidP="00EC0753">
      <w:pPr>
        <w:rPr>
          <w:b/>
          <w:u w:val="single"/>
        </w:rPr>
      </w:pPr>
      <w:r w:rsidRPr="00417E99">
        <w:rPr>
          <w:rStyle w:val="StyleUnderline"/>
        </w:rPr>
        <w:t xml:space="preserve">the </w:t>
      </w:r>
      <w:r w:rsidRPr="00EC0753">
        <w:rPr>
          <w:rStyle w:val="StyleUnderline"/>
          <w:highlight w:val="cyan"/>
        </w:rPr>
        <w:t>action of taking something for one's own use, typically without the owner's permission.</w:t>
      </w:r>
    </w:p>
    <w:p w14:paraId="799D379B" w14:textId="39ED101C" w:rsidR="00EC0753" w:rsidRDefault="00EC0753" w:rsidP="00EC0753">
      <w:pPr>
        <w:pStyle w:val="Heading3"/>
      </w:pPr>
      <w:r>
        <w:t xml:space="preserve">1AC – </w:t>
      </w:r>
      <w:proofErr w:type="spellStart"/>
      <w:r>
        <w:t>Underview</w:t>
      </w:r>
      <w:proofErr w:type="spellEnd"/>
    </w:p>
    <w:p w14:paraId="53474D3D" w14:textId="59294AE5" w:rsidR="00EC0753" w:rsidRPr="00BE4A74" w:rsidRDefault="00EC0753" w:rsidP="00EC0753">
      <w:pPr>
        <w:pStyle w:val="Heading4"/>
      </w:pPr>
      <w:r>
        <w:t>1]</w:t>
      </w:r>
      <w:r w:rsidRPr="00BE4A74">
        <w:t xml:space="preserve"> Interpretation: Debaters must disclose all previously read positions before the debate on their NDCA wiki page under their own name with full citations, tags, and first three/last three words.</w:t>
      </w:r>
    </w:p>
    <w:p w14:paraId="716B09E1" w14:textId="18091CE9" w:rsidR="00EC0753" w:rsidRDefault="00EC0753" w:rsidP="00EC0753">
      <w:pPr>
        <w:pStyle w:val="Heading4"/>
      </w:pPr>
      <w:r w:rsidRPr="00BE4A74">
        <w:t>B. Violation: You didn’t - I have screenshots</w:t>
      </w:r>
    </w:p>
    <w:p w14:paraId="30A6DCC7" w14:textId="58BD84CD" w:rsidR="00EC0753" w:rsidRPr="00EC0753" w:rsidRDefault="00EC0753" w:rsidP="00EC0753">
      <w:r w:rsidRPr="00EC0753">
        <w:drawing>
          <wp:inline distT="0" distB="0" distL="0" distR="0" wp14:anchorId="799C8D94" wp14:editId="46602AD8">
            <wp:extent cx="5486400" cy="3597275"/>
            <wp:effectExtent l="0" t="0" r="0"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20"/>
                    <a:stretch>
                      <a:fillRect/>
                    </a:stretch>
                  </pic:blipFill>
                  <pic:spPr>
                    <a:xfrm>
                      <a:off x="0" y="0"/>
                      <a:ext cx="5486400" cy="3597275"/>
                    </a:xfrm>
                    <a:prstGeom prst="rect">
                      <a:avLst/>
                    </a:prstGeom>
                  </pic:spPr>
                </pic:pic>
              </a:graphicData>
            </a:graphic>
          </wp:inline>
        </w:drawing>
      </w:r>
    </w:p>
    <w:p w14:paraId="3266EC15" w14:textId="77777777" w:rsidR="00EC0753" w:rsidRPr="00BE4A74" w:rsidRDefault="00EC0753" w:rsidP="00EC0753">
      <w:pPr>
        <w:pStyle w:val="Heading4"/>
      </w:pPr>
      <w:r w:rsidRPr="00BE4A74">
        <w:t>C. Standards:</w:t>
      </w:r>
    </w:p>
    <w:p w14:paraId="317BB879" w14:textId="77777777" w:rsidR="00EC0753" w:rsidRDefault="00EC0753" w:rsidP="00EC0753">
      <w:pPr>
        <w:pStyle w:val="Heading4"/>
      </w:pPr>
      <w:r w:rsidRPr="00AC7889">
        <w:t xml:space="preserve">1. Evidence Quality – Disclosure generates an information database that encourages debaters to find the best evidence on the topic. Key to education since we have better </w:t>
      </w:r>
      <w:r>
        <w:t>debates with better arguments</w:t>
      </w:r>
      <w:r w:rsidRPr="00AC7889">
        <w:t xml:space="preserve">. </w:t>
      </w:r>
    </w:p>
    <w:p w14:paraId="7260C170" w14:textId="77777777" w:rsidR="00EC0753" w:rsidRPr="00AC7889" w:rsidRDefault="00EC0753" w:rsidP="00EC0753">
      <w:pPr>
        <w:rPr>
          <w:rFonts w:cs="Times New Roman"/>
        </w:rPr>
      </w:pPr>
      <w:r w:rsidRPr="00AC7889">
        <w:rPr>
          <w:rFonts w:cs="Times New Roman"/>
          <w:b/>
          <w:sz w:val="26"/>
          <w:szCs w:val="26"/>
        </w:rPr>
        <w:t>Nails 13</w:t>
      </w:r>
      <w:r w:rsidRPr="00AC7889">
        <w:rPr>
          <w:rFonts w:cs="Times New Roman"/>
          <w:b/>
        </w:rPr>
        <w:t xml:space="preserve"> </w:t>
      </w:r>
      <w:r w:rsidRPr="00AC7889">
        <w:rPr>
          <w:rFonts w:cs="Times New Roman"/>
          <w:sz w:val="12"/>
          <w:szCs w:val="12"/>
        </w:rPr>
        <w:t>[(Jacob, NDT Policy Debater at Georgia State University), “A Defense of Disclosure (Incl</w:t>
      </w:r>
      <w:r>
        <w:rPr>
          <w:rFonts w:cs="Times New Roman"/>
          <w:sz w:val="12"/>
          <w:szCs w:val="12"/>
        </w:rPr>
        <w:t>uding Third Party Disclosure)</w:t>
      </w:r>
      <w:proofErr w:type="gramStart"/>
      <w:r>
        <w:rPr>
          <w:rFonts w:cs="Times New Roman"/>
          <w:sz w:val="12"/>
          <w:szCs w:val="12"/>
        </w:rPr>
        <w:t>”,NSDUpdate</w:t>
      </w:r>
      <w:proofErr w:type="gramEnd"/>
      <w:r>
        <w:rPr>
          <w:rFonts w:cs="Times New Roman"/>
          <w:sz w:val="12"/>
          <w:szCs w:val="12"/>
        </w:rPr>
        <w:t>,10/10/2013</w:t>
      </w:r>
      <w:r w:rsidRPr="00AC7889">
        <w:rPr>
          <w:rFonts w:cs="Times New Roman"/>
          <w:sz w:val="12"/>
          <w:szCs w:val="12"/>
        </w:rPr>
        <w:t xml:space="preserve">EM] </w:t>
      </w:r>
      <w:r w:rsidRPr="00AC7889">
        <w:rPr>
          <w:rFonts w:cs="Times New Roman"/>
          <w:b/>
        </w:rPr>
        <w:br/>
      </w:r>
      <w:r w:rsidRPr="00AC7889">
        <w:rPr>
          <w:rFonts w:cs="Times New Roman"/>
          <w:color w:val="262626"/>
          <w:sz w:val="12"/>
          <w:szCs w:val="12"/>
        </w:rPr>
        <w:t xml:space="preserve">I fall squarely on the side of disclosure. I find that the largest advantage of widespread disclosure is the educational value it provides. First, </w:t>
      </w:r>
      <w:r w:rsidRPr="00EC0753">
        <w:rPr>
          <w:rFonts w:cs="Times New Roman"/>
          <w:b/>
          <w:sz w:val="26"/>
          <w:szCs w:val="26"/>
          <w:highlight w:val="cyan"/>
          <w:u w:val="single"/>
        </w:rPr>
        <w:t xml:space="preserve">disclosure streamlines research. </w:t>
      </w:r>
      <w:r w:rsidRPr="00AC7889">
        <w:rPr>
          <w:rFonts w:cs="Times New Roman"/>
          <w:sz w:val="12"/>
          <w:szCs w:val="12"/>
        </w:rPr>
        <w:t>Rather than every team</w:t>
      </w:r>
      <w:r w:rsidRPr="00AC7889">
        <w:rPr>
          <w:rFonts w:cs="Times New Roman"/>
          <w:color w:val="262626"/>
          <w:sz w:val="12"/>
          <w:szCs w:val="12"/>
        </w:rPr>
        <w:t xml:space="preserve"> and every lone wolf </w:t>
      </w:r>
      <w:r w:rsidRPr="00AC7889">
        <w:rPr>
          <w:rFonts w:cs="Times New Roman"/>
          <w:sz w:val="12"/>
          <w:szCs w:val="12"/>
        </w:rPr>
        <w:t xml:space="preserve">researching </w:t>
      </w:r>
      <w:r w:rsidRPr="00AC7889">
        <w:rPr>
          <w:rFonts w:cs="Times New Roman"/>
          <w:color w:val="262626"/>
          <w:sz w:val="12"/>
          <w:szCs w:val="12"/>
        </w:rPr>
        <w:t xml:space="preserve">completely </w:t>
      </w:r>
      <w:r w:rsidRPr="00AC7889">
        <w:rPr>
          <w:rFonts w:cs="Times New Roman"/>
          <w:sz w:val="12"/>
          <w:szCs w:val="12"/>
        </w:rPr>
        <w:t>in the dark,</w:t>
      </w:r>
      <w:r w:rsidRPr="00EC0753">
        <w:rPr>
          <w:rFonts w:cs="Times New Roman"/>
          <w:b/>
          <w:sz w:val="26"/>
          <w:szCs w:val="26"/>
          <w:highlight w:val="cyan"/>
          <w:u w:val="single"/>
        </w:rPr>
        <w:t xml:space="preserve"> the wiki provides a public body of knowledge that everyone can</w:t>
      </w:r>
      <w:r w:rsidRPr="00AC7889">
        <w:rPr>
          <w:rFonts w:cs="Times New Roman"/>
          <w:color w:val="262626"/>
          <w:sz w:val="12"/>
          <w:szCs w:val="12"/>
        </w:rPr>
        <w:t xml:space="preserve"> contribute to and </w:t>
      </w:r>
      <w:r w:rsidRPr="00EC0753">
        <w:rPr>
          <w:rFonts w:cs="Times New Roman"/>
          <w:b/>
          <w:sz w:val="26"/>
          <w:szCs w:val="26"/>
          <w:highlight w:val="cyan"/>
          <w:u w:val="single"/>
        </w:rPr>
        <w:t xml:space="preserve">build </w:t>
      </w:r>
      <w:proofErr w:type="gramStart"/>
      <w:r w:rsidRPr="00EC0753">
        <w:rPr>
          <w:rFonts w:cs="Times New Roman"/>
          <w:b/>
          <w:sz w:val="26"/>
          <w:szCs w:val="26"/>
          <w:highlight w:val="cyan"/>
          <w:u w:val="single"/>
        </w:rPr>
        <w:t>off of</w:t>
      </w:r>
      <w:proofErr w:type="gramEnd"/>
      <w:r w:rsidRPr="00EC0753">
        <w:rPr>
          <w:rFonts w:cs="Times New Roman"/>
          <w:b/>
          <w:sz w:val="26"/>
          <w:szCs w:val="26"/>
          <w:highlight w:val="cyan"/>
          <w:u w:val="single"/>
        </w:rPr>
        <w:t>. Students can look through</w:t>
      </w:r>
      <w:r w:rsidRPr="00AC7889">
        <w:rPr>
          <w:rFonts w:cs="Times New Roman"/>
          <w:color w:val="262626"/>
          <w:sz w:val="12"/>
          <w:szCs w:val="12"/>
        </w:rPr>
        <w:t xml:space="preserve"> the </w:t>
      </w:r>
      <w:r w:rsidRPr="00EC0753">
        <w:rPr>
          <w:rFonts w:cs="Times New Roman"/>
          <w:b/>
          <w:sz w:val="26"/>
          <w:szCs w:val="26"/>
          <w:highlight w:val="cyan"/>
          <w:u w:val="single"/>
        </w:rPr>
        <w:t xml:space="preserve">different studies </w:t>
      </w:r>
      <w:r w:rsidRPr="00AC7889">
        <w:rPr>
          <w:rFonts w:cs="Times New Roman"/>
          <w:color w:val="262626"/>
          <w:sz w:val="12"/>
          <w:szCs w:val="12"/>
        </w:rPr>
        <w:t xml:space="preserve">on the topic </w:t>
      </w:r>
      <w:r w:rsidRPr="00EC0753">
        <w:rPr>
          <w:rFonts w:cs="Times New Roman"/>
          <w:b/>
          <w:sz w:val="26"/>
          <w:szCs w:val="26"/>
          <w:highlight w:val="cyan"/>
          <w:u w:val="single"/>
        </w:rPr>
        <w:t>and choose the best ones</w:t>
      </w:r>
      <w:r w:rsidRPr="00AC7889">
        <w:rPr>
          <w:rFonts w:cs="Times New Roman"/>
        </w:rPr>
        <w:t xml:space="preserve"> </w:t>
      </w:r>
      <w:r w:rsidRPr="00AC7889">
        <w:rPr>
          <w:rFonts w:cs="Times New Roman"/>
          <w:sz w:val="12"/>
          <w:szCs w:val="12"/>
        </w:rPr>
        <w:t>on an informed basis</w:t>
      </w:r>
      <w:r w:rsidRPr="00AC7889">
        <w:rPr>
          <w:rFonts w:cs="Times New Roman"/>
          <w:color w:val="262626"/>
          <w:sz w:val="12"/>
          <w:szCs w:val="12"/>
        </w:rPr>
        <w:t xml:space="preserve"> without the prohibitively large burden of personally surveying </w:t>
      </w:r>
      <w:proofErr w:type="gramStart"/>
      <w:r w:rsidRPr="00AC7889">
        <w:rPr>
          <w:rFonts w:cs="Times New Roman"/>
          <w:color w:val="262626"/>
          <w:sz w:val="12"/>
          <w:szCs w:val="12"/>
        </w:rPr>
        <w:t>all of</w:t>
      </w:r>
      <w:proofErr w:type="gramEnd"/>
      <w:r w:rsidRPr="00AC7889">
        <w:rPr>
          <w:rFonts w:cs="Times New Roman"/>
          <w:color w:val="262626"/>
          <w:sz w:val="12"/>
          <w:szCs w:val="12"/>
        </w:rPr>
        <w:t xml:space="preserve"> the literature. The best arguments are identified and replicated, which is a natural result of an open marketplace of ideas. </w:t>
      </w:r>
      <w:r w:rsidRPr="00EC0753">
        <w:rPr>
          <w:rFonts w:cs="Times New Roman"/>
          <w:b/>
          <w:iCs/>
          <w:sz w:val="26"/>
          <w:szCs w:val="26"/>
          <w:highlight w:val="cyan"/>
          <w:u w:val="single"/>
        </w:rPr>
        <w:t>Quality of evidence increases across the board.</w:t>
      </w:r>
    </w:p>
    <w:p w14:paraId="04E9CA78" w14:textId="77777777" w:rsidR="00EC0753" w:rsidRDefault="00EC0753" w:rsidP="00EC0753">
      <w:pPr>
        <w:pStyle w:val="Heading4"/>
      </w:pPr>
      <w:r w:rsidRPr="00AC7889">
        <w:t xml:space="preserve">2. Quality engagement --- disclosure allows in-depth preparation before the round which checks back against unpredictable positions and allows debaters to effectively write case negs and blocks. Not just in the context of this round, but for rounds in general. Quality engagement is an independent voter because the constitutive reason we debate is to engage and clash our arguments otherwise we would just be doing oratory. It’s also key to fairness since I need to have prep to win. This means vote on inclusion since debaters of lower skill level can have a chance to engage with better debaters which makes debate less centered towards those with larger coaching staffs. </w:t>
      </w:r>
    </w:p>
    <w:p w14:paraId="40C751DC" w14:textId="10994D54" w:rsidR="00EC0753" w:rsidRPr="00C2324A" w:rsidRDefault="00EC0753" w:rsidP="00EC0753">
      <w:pPr>
        <w:pStyle w:val="Heading4"/>
      </w:pPr>
      <w:r>
        <w:rPr>
          <w:iCs/>
          <w:szCs w:val="22"/>
        </w:rPr>
        <w:t>2]</w:t>
      </w:r>
      <w:r>
        <w:rPr>
          <w:iCs/>
          <w:szCs w:val="22"/>
        </w:rPr>
        <w:t xml:space="preserve"> </w:t>
      </w:r>
      <w:r w:rsidRPr="00147A2A">
        <w:rPr>
          <w:iCs/>
          <w:szCs w:val="22"/>
        </w:rPr>
        <w:t xml:space="preserve">AFF theory is no RVI, Drop the debater, competing </w:t>
      </w:r>
      <w:proofErr w:type="spellStart"/>
      <w:r w:rsidRPr="00147A2A">
        <w:rPr>
          <w:iCs/>
          <w:szCs w:val="22"/>
        </w:rPr>
        <w:t>interps</w:t>
      </w:r>
      <w:proofErr w:type="spellEnd"/>
      <w:r w:rsidRPr="00147A2A">
        <w:rPr>
          <w:iCs/>
          <w:szCs w:val="22"/>
        </w:rPr>
        <w:t xml:space="preserve">, under an </w:t>
      </w:r>
      <w:proofErr w:type="spellStart"/>
      <w:r w:rsidRPr="00147A2A">
        <w:rPr>
          <w:iCs/>
          <w:szCs w:val="22"/>
        </w:rPr>
        <w:t>interp</w:t>
      </w:r>
      <w:proofErr w:type="spellEnd"/>
      <w:r w:rsidRPr="00147A2A">
        <w:rPr>
          <w:iCs/>
          <w:szCs w:val="22"/>
        </w:rPr>
        <w:t xml:space="preserve"> that </w:t>
      </w:r>
      <w:proofErr w:type="spellStart"/>
      <w:r w:rsidRPr="00147A2A">
        <w:rPr>
          <w:iCs/>
          <w:szCs w:val="22"/>
        </w:rPr>
        <w:t>aff</w:t>
      </w:r>
      <w:proofErr w:type="spellEnd"/>
      <w:r w:rsidRPr="00147A2A">
        <w:rPr>
          <w:iCs/>
          <w:szCs w:val="22"/>
        </w:rPr>
        <w:t xml:space="preserve"> theory is legit a) infinite abuse since otherwise it would be impossible to check NC abuse b) it would justify the </w:t>
      </w:r>
      <w:proofErr w:type="spellStart"/>
      <w:r w:rsidRPr="00147A2A">
        <w:rPr>
          <w:iCs/>
          <w:szCs w:val="22"/>
        </w:rPr>
        <w:t>aff</w:t>
      </w:r>
      <w:proofErr w:type="spellEnd"/>
      <w:r w:rsidRPr="00147A2A">
        <w:rPr>
          <w:iCs/>
          <w:szCs w:val="22"/>
        </w:rPr>
        <w:t xml:space="preserve"> never getting to read theory which is a reciprocity issue</w:t>
      </w:r>
      <w:r>
        <w:rPr>
          <w:iCs/>
          <w:szCs w:val="22"/>
        </w:rPr>
        <w:t xml:space="preserve"> c) Time crunched 1ar means it becomes impossible to justify paradigm issues and win the shell</w:t>
      </w:r>
      <w:r>
        <w:rPr>
          <w:iCs/>
          <w:szCs w:val="22"/>
        </w:rPr>
        <w:t xml:space="preserve">. </w:t>
      </w:r>
      <w:r>
        <w:rPr>
          <w:iCs/>
          <w:szCs w:val="22"/>
        </w:rPr>
        <w:t>AFF f</w:t>
      </w:r>
      <w:r w:rsidRPr="00147A2A">
        <w:rPr>
          <w:iCs/>
          <w:szCs w:val="22"/>
        </w:rPr>
        <w:t>airness issues come prior to NC ar</w:t>
      </w:r>
      <w:r>
        <w:rPr>
          <w:iCs/>
          <w:szCs w:val="22"/>
        </w:rPr>
        <w:t>guments since t</w:t>
      </w:r>
      <w:r w:rsidRPr="00147A2A">
        <w:rPr>
          <w:iCs/>
          <w:szCs w:val="22"/>
        </w:rPr>
        <w:t xml:space="preserve">he 1ar can’t engage on multiple layers if there is a skew since the </w:t>
      </w:r>
      <w:r>
        <w:rPr>
          <w:iCs/>
          <w:szCs w:val="22"/>
        </w:rPr>
        <w:t xml:space="preserve">speech is already time-crunched. </w:t>
      </w:r>
      <w:r w:rsidRPr="00112C1A">
        <w:t>All your arguments concede the importance of fairness since you assume your arguments will be evaluated fairly when you enter the round</w:t>
      </w:r>
      <w:r>
        <w:t xml:space="preserve"> – even fairness impact turns.</w:t>
      </w:r>
    </w:p>
    <w:p w14:paraId="399C2BF4" w14:textId="70B4FB63" w:rsidR="00EC0753" w:rsidRPr="006C77B7" w:rsidRDefault="00EC0753" w:rsidP="00EC0753">
      <w:pPr>
        <w:pStyle w:val="Heading4"/>
      </w:pPr>
      <w:r>
        <w:t>3]</w:t>
      </w:r>
      <w:r>
        <w:t xml:space="preserve"> </w:t>
      </w:r>
      <w:r w:rsidRPr="006C77B7">
        <w:t xml:space="preserve">All K’s must defend a concrete policy alternative a) Critical ed: Policy alts are better for your </w:t>
      </w:r>
      <w:proofErr w:type="spellStart"/>
      <w:r w:rsidRPr="006C77B7">
        <w:t>kritik</w:t>
      </w:r>
      <w:proofErr w:type="spellEnd"/>
      <w:r w:rsidRPr="006C77B7">
        <w:t xml:space="preserve">, it allows us the ability to engage in productive discussions rather than endless critic of each other’s reps without solutions </w:t>
      </w:r>
    </w:p>
    <w:p w14:paraId="374F10F9" w14:textId="4975FF9C" w:rsidR="00EC0753" w:rsidRPr="00C66911" w:rsidRDefault="00EC0753" w:rsidP="00EC0753">
      <w:pPr>
        <w:pStyle w:val="Heading4"/>
      </w:pPr>
      <w:r>
        <w:t>4]</w:t>
      </w:r>
      <w:r w:rsidRPr="039A1CE3">
        <w:t xml:space="preserve"> Reject recontextualizations of fairness a) contradictions – my fairness arguments would indict yours but yours would indict mine which means prefer the </w:t>
      </w:r>
      <w:proofErr w:type="spellStart"/>
      <w:r w:rsidRPr="039A1CE3">
        <w:t>aff</w:t>
      </w:r>
      <w:proofErr w:type="spellEnd"/>
      <w:r w:rsidRPr="039A1CE3">
        <w:t xml:space="preserve"> on sequencing b) common usage – in-round exclusion is the only inclusive </w:t>
      </w:r>
      <w:proofErr w:type="spellStart"/>
      <w:r w:rsidRPr="039A1CE3">
        <w:t>interp</w:t>
      </w:r>
      <w:proofErr w:type="spellEnd"/>
      <w:r w:rsidRPr="039A1CE3">
        <w:t xml:space="preserve"> since otherwise you can arbitrarily assert a definition based on a random philosophy.</w:t>
      </w:r>
    </w:p>
    <w:p w14:paraId="6F4AF86C" w14:textId="52E7E85E" w:rsidR="00EC0753" w:rsidRDefault="00EC0753" w:rsidP="00EC0753">
      <w:pPr>
        <w:pStyle w:val="Heading4"/>
        <w:rPr>
          <w:rFonts w:cs="Times New Roman"/>
        </w:rPr>
      </w:pPr>
      <w:r>
        <w:t>5]</w:t>
      </w:r>
      <w:r>
        <w:t xml:space="preserve"> All K links must be checked in CX</w:t>
      </w:r>
      <w:r w:rsidRPr="006C77B7">
        <w:t xml:space="preserve"> a) Regress – </w:t>
      </w:r>
      <w:r w:rsidRPr="006C77B7">
        <w:rPr>
          <w:rFonts w:cs="Times New Roman"/>
        </w:rPr>
        <w:t xml:space="preserve">infinite number of indirect things the </w:t>
      </w:r>
      <w:proofErr w:type="spellStart"/>
      <w:r w:rsidRPr="006C77B7">
        <w:rPr>
          <w:rFonts w:cs="Times New Roman"/>
        </w:rPr>
        <w:t>aff</w:t>
      </w:r>
      <w:proofErr w:type="spellEnd"/>
      <w:r w:rsidRPr="006C77B7">
        <w:rPr>
          <w:rFonts w:cs="Times New Roman"/>
        </w:rPr>
        <w:t xml:space="preserve"> can link to, which means you’d always have something to read insofar as we don't decide upon the link in CX. b) Having a definitive answer lets us gain the benefits of your reps and engage in a debate about them which is key to engagement. </w:t>
      </w:r>
    </w:p>
    <w:p w14:paraId="5D704CF0" w14:textId="3645BE1A" w:rsidR="00EC0753" w:rsidRPr="001B091F" w:rsidRDefault="00EC0753" w:rsidP="00EC0753">
      <w:pPr>
        <w:pStyle w:val="Heading4"/>
      </w:pPr>
      <w:r>
        <w:t>6]</w:t>
      </w:r>
      <w:r>
        <w:t xml:space="preserve"> Reject arguments predicated on ontology or being </w:t>
      </w:r>
      <w:r w:rsidRPr="001B091F">
        <w:t>a)</w:t>
      </w:r>
      <w:r>
        <w:t xml:space="preserve"> </w:t>
      </w:r>
      <w:proofErr w:type="spellStart"/>
      <w:r w:rsidRPr="001B091F">
        <w:t>self defeating</w:t>
      </w:r>
      <w:proofErr w:type="spellEnd"/>
      <w:r w:rsidRPr="001B091F">
        <w:t xml:space="preserve"> - your impact matters arbitrarily based on our temporal position since the first time it happened you’d say we don't care about the acti</w:t>
      </w:r>
      <w:r>
        <w:t xml:space="preserve">on since it wasn’t yet history </w:t>
      </w:r>
      <w:r w:rsidRPr="001B091F">
        <w:t xml:space="preserve">b) </w:t>
      </w:r>
      <w:r>
        <w:t>ontology</w:t>
      </w:r>
      <w:r w:rsidRPr="001B091F">
        <w:t xml:space="preserve"> </w:t>
      </w:r>
      <w:r>
        <w:t xml:space="preserve">means you bite the K too – </w:t>
      </w:r>
      <w:r w:rsidRPr="001B091F">
        <w:t>words have been used for racism, computers have been used for blackmail</w:t>
      </w:r>
      <w:r>
        <w:t xml:space="preserve"> which is an infinite perf con c) descriptive subjectivity means it is impossible to engage since the offense only flows one way d) impact justified – there is no normative demand from the subject, just that the subject is x. Means every round dissolves to oppression Olympics. However, </w:t>
      </w:r>
      <w:proofErr w:type="gramStart"/>
      <w:r>
        <w:t>If</w:t>
      </w:r>
      <w:proofErr w:type="gramEnd"/>
      <w:r>
        <w:t xml:space="preserve"> ontology</w:t>
      </w:r>
      <w:r w:rsidRPr="001B091F">
        <w:t xml:space="preserve"> matters, it’s better to have a policy combined with current analysis of other harms, historical precedent can be evidence for your arguments</w:t>
      </w:r>
      <w:r>
        <w:t>.</w:t>
      </w:r>
    </w:p>
    <w:p w14:paraId="38447C50" w14:textId="10437D71" w:rsidR="00EC0753" w:rsidRPr="00C64464" w:rsidRDefault="00EC0753" w:rsidP="00EC0753">
      <w:pPr>
        <w:pStyle w:val="Heading4"/>
      </w:pPr>
      <w:r>
        <w:t>7]</w:t>
      </w:r>
      <w:r>
        <w:t xml:space="preserve"> </w:t>
      </w:r>
      <w:r w:rsidRPr="00C64464">
        <w:t xml:space="preserve">To defend a counter-advocacy that isn’t the </w:t>
      </w:r>
      <w:proofErr w:type="spellStart"/>
      <w:r w:rsidRPr="00C64464">
        <w:t>squo</w:t>
      </w:r>
      <w:proofErr w:type="spellEnd"/>
      <w:r w:rsidRPr="00C64464">
        <w:t xml:space="preserve"> the neg must prove that if we don’t do the </w:t>
      </w:r>
      <w:proofErr w:type="spellStart"/>
      <w:r w:rsidRPr="00C64464">
        <w:t>aff</w:t>
      </w:r>
      <w:proofErr w:type="spellEnd"/>
      <w:r w:rsidRPr="00C64464">
        <w:t xml:space="preserve">, we’ll do their advocacy. For example, if Professor Procrastinate is asked to write a review that he’s best qualified to </w:t>
      </w:r>
      <w:proofErr w:type="gramStart"/>
      <w:r w:rsidRPr="00C64464">
        <w:t>write, but</w:t>
      </w:r>
      <w:proofErr w:type="gramEnd"/>
      <w:r w:rsidRPr="00C64464">
        <w:t xml:space="preserve"> knows that if he says “yes” he’ll never actually complete the review, he ought to say no since this is better than the actual alternative.</w:t>
      </w:r>
    </w:p>
    <w:p w14:paraId="25CA501E" w14:textId="77777777" w:rsidR="00EC0753" w:rsidRPr="00EC0753" w:rsidRDefault="00EC0753" w:rsidP="00EC0753"/>
    <w:p w14:paraId="4A1A6F96" w14:textId="77777777" w:rsidR="00EC0753" w:rsidRPr="00EC0753" w:rsidRDefault="00EC0753" w:rsidP="00EC0753"/>
    <w:p w14:paraId="63B50AB0" w14:textId="77777777" w:rsidR="001F2E52" w:rsidRPr="001F2E52" w:rsidRDefault="001F2E52" w:rsidP="001F2E52"/>
    <w:sectPr w:rsidR="001F2E52" w:rsidRPr="001F2E5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E74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6DC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E52"/>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756"/>
    <w:rsid w:val="003624A6"/>
    <w:rsid w:val="00364ADF"/>
    <w:rsid w:val="00365C8D"/>
    <w:rsid w:val="003670D9"/>
    <w:rsid w:val="00370B41"/>
    <w:rsid w:val="00371B27"/>
    <w:rsid w:val="003726C3"/>
    <w:rsid w:val="00375D2E"/>
    <w:rsid w:val="00383071"/>
    <w:rsid w:val="00383B19"/>
    <w:rsid w:val="00384CBC"/>
    <w:rsid w:val="00392EF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45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77A"/>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618"/>
    <w:rsid w:val="00864E76"/>
    <w:rsid w:val="00872581"/>
    <w:rsid w:val="0087459D"/>
    <w:rsid w:val="0087680F"/>
    <w:rsid w:val="00876D81"/>
    <w:rsid w:val="00881D86"/>
    <w:rsid w:val="00883306"/>
    <w:rsid w:val="00886D53"/>
    <w:rsid w:val="008904F9"/>
    <w:rsid w:val="00890E4C"/>
    <w:rsid w:val="00890E74"/>
    <w:rsid w:val="00892798"/>
    <w:rsid w:val="0089418F"/>
    <w:rsid w:val="00897C29"/>
    <w:rsid w:val="008A1A9C"/>
    <w:rsid w:val="008A4633"/>
    <w:rsid w:val="008A648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E740D"/>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84E"/>
    <w:rsid w:val="00C71FFE"/>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0753"/>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745B12"/>
  <w14:defaultImageDpi w14:val="300"/>
  <w15:docId w15:val="{4A7C9618-AAF4-B349-8DF8-5160B22CC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740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E74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74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E74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BE740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74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740D"/>
  </w:style>
  <w:style w:type="character" w:customStyle="1" w:styleId="Heading1Char">
    <w:name w:val="Heading 1 Char"/>
    <w:aliases w:val="Pocket Char"/>
    <w:basedOn w:val="DefaultParagraphFont"/>
    <w:link w:val="Heading1"/>
    <w:uiPriority w:val="9"/>
    <w:rsid w:val="00BE740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740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E740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BE740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E740D"/>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1"/>
    <w:qFormat/>
    <w:rsid w:val="00BE740D"/>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BE740D"/>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BE740D"/>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BE740D"/>
    <w:rPr>
      <w:color w:val="auto"/>
      <w:u w:val="none"/>
    </w:rPr>
  </w:style>
  <w:style w:type="paragraph" w:styleId="DocumentMap">
    <w:name w:val="Document Map"/>
    <w:basedOn w:val="Normal"/>
    <w:link w:val="DocumentMapChar"/>
    <w:uiPriority w:val="99"/>
    <w:semiHidden/>
    <w:unhideWhenUsed/>
    <w:rsid w:val="00BE740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740D"/>
    <w:rPr>
      <w:rFonts w:ascii="Lucida Grande" w:hAnsi="Lucida Grande" w:cs="Lucida Grande"/>
    </w:rPr>
  </w:style>
  <w:style w:type="paragraph" w:customStyle="1" w:styleId="textbold">
    <w:name w:val="text bold"/>
    <w:basedOn w:val="Normal"/>
    <w:link w:val="Emphasis"/>
    <w:uiPriority w:val="20"/>
    <w:qFormat/>
    <w:rsid w:val="00EC0753"/>
    <w:pPr>
      <w:ind w:left="720"/>
      <w:jc w:val="both"/>
    </w:pPr>
    <w:rPr>
      <w:b/>
      <w:iCs/>
      <w:u w:val="single"/>
      <w:bdr w:val="single" w:sz="12" w:space="0" w:color="auto"/>
    </w:rPr>
  </w:style>
  <w:style w:type="paragraph" w:customStyle="1" w:styleId="Card">
    <w:name w:val="Card"/>
    <w:aliases w:val="No Spacing,Very Small Text,No Spacing111,Card Format,No Spacing11,No Spacing2,Read stuff,No Spacing1111,card,Debate Text,No Spacing31,No Spacing22,No Spacing3,tag,Tag and Cite,nonunderlined,Dont use,No Spacing111112,No Spacing41,Note Level 2,Clear"/>
    <w:basedOn w:val="Heading1"/>
    <w:link w:val="Hyperlink"/>
    <w:autoRedefine/>
    <w:uiPriority w:val="99"/>
    <w:qFormat/>
    <w:rsid w:val="00EC075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riam-webster.com/dictionary/appropriation" TargetMode="External"/><Relationship Id="rId18" Type="http://schemas.openxmlformats.org/officeDocument/2006/relationships/hyperlink" Target="https://www.merriam-webster.com/dictionary/i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google.com/search?q=the+definition&amp;rlz=1C1CHBF_enUS877US877&amp;oq=the+definition&amp;aqs=chrome.0.69i59j69i64j69i61j69i60l2.2103j0j7&amp;sourceid=chrome&amp;ie=UTF-8" TargetMode="External"/><Relationship Id="rId17"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2" Type="http://schemas.openxmlformats.org/officeDocument/2006/relationships/customXml" Target="../customXml/item2.xml"/><Relationship Id="rId16" Type="http://schemas.openxmlformats.org/officeDocument/2006/relationships/hyperlink" Target="https://www.google.com/search?q=by+definition&amp;rlz=1C1CHBF_enUS877US877&amp;oq=by+definition&amp;aqs=chrome.0.69i59.1433j0j7&amp;sourceid=chrome&amp;ie=UTF-8"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ughlafollette.com/papers/b-guide.htm" TargetMode="External"/><Relationship Id="rId5" Type="http://schemas.openxmlformats.org/officeDocument/2006/relationships/numbering" Target="numbering.xml"/><Relationship Id="rId15" Type="http://schemas.openxmlformats.org/officeDocument/2006/relationships/hyperlink" Target="https://www.google.com/search?q=outer+space+definition&amp;rlz=1C1CHBF_enUS877US877&amp;oq=outer+space+definition&amp;aqs=chrome..69i57j69i60.2363j0j7&amp;sourceid=chrome&amp;ie=UTF-8" TargetMode="External"/><Relationship Id="rId10" Type="http://schemas.openxmlformats.org/officeDocument/2006/relationships/hyperlink" Target="http://www.hughlafollette.com/index.htm" TargetMode="External"/><Relationship Id="rId19" Type="http://schemas.openxmlformats.org/officeDocument/2006/relationships/hyperlink" Target="https://www.e-ir.info/2020/07/20/legal-black-holes-in-outer-space-the-regulation-of-private-space-companies/" TargetMode="External"/><Relationship Id="rId4" Type="http://schemas.openxmlformats.org/officeDocument/2006/relationships/customXml" Target="../customXml/item4.xml"/><Relationship Id="rId9" Type="http://schemas.openxmlformats.org/officeDocument/2006/relationships/hyperlink" Target="https://www.ncbi.nlm.nih.gov/pmc/articles/PMC6686698/" TargetMode="External"/><Relationship Id="rId14" Type="http://schemas.openxmlformats.org/officeDocument/2006/relationships/hyperlink" Target="https://www.google.com/search?q=of+definition&amp;rlz=1C1CHBF_enUS877US877&amp;oq=of+definition&amp;aqs=chrome..69i57j69i60.1494j0j7&amp;sourceid=chrome&amp;ie=UTF-8"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7262</Words>
  <Characters>41400</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48565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Shreyas Kapavarapu</cp:lastModifiedBy>
  <cp:revision>1</cp:revision>
  <dcterms:created xsi:type="dcterms:W3CDTF">2022-02-21T00:48:00Z</dcterms:created>
  <dcterms:modified xsi:type="dcterms:W3CDTF">2022-02-21T00:48:00Z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