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B65F8" w14:textId="6B1B9EE8" w:rsidR="006B673A" w:rsidRDefault="006B673A" w:rsidP="006B673A">
      <w:pPr>
        <w:pStyle w:val="Heading1"/>
      </w:pPr>
      <w:r>
        <w:t>1AC</w:t>
      </w:r>
    </w:p>
    <w:p w14:paraId="48CA55F8" w14:textId="0D96C0B4" w:rsidR="006B673A" w:rsidRDefault="006B673A" w:rsidP="006B673A">
      <w:pPr>
        <w:pStyle w:val="Heading3"/>
      </w:pPr>
      <w:r>
        <w:lastRenderedPageBreak/>
        <w:t>1AC – Framing</w:t>
      </w:r>
    </w:p>
    <w:p w14:paraId="1550E23D" w14:textId="77777777" w:rsidR="006B673A" w:rsidRPr="00FC576D" w:rsidRDefault="006B673A" w:rsidP="006B673A">
      <w:pPr>
        <w:keepNext/>
        <w:keepLines/>
        <w:spacing w:before="40" w:after="0"/>
        <w:outlineLvl w:val="3"/>
        <w:rPr>
          <w:rFonts w:asciiTheme="majorHAnsi" w:eastAsiaTheme="majorEastAsia" w:hAnsiTheme="majorHAnsi" w:cstheme="majorHAnsi"/>
          <w:b/>
          <w:bCs/>
          <w:sz w:val="26"/>
          <w:szCs w:val="26"/>
        </w:rPr>
      </w:pPr>
      <w:r w:rsidRPr="00FC576D">
        <w:rPr>
          <w:rFonts w:asciiTheme="majorHAnsi" w:eastAsiaTheme="majorEastAsia" w:hAnsiTheme="majorHAnsi" w:cstheme="majorHAnsi"/>
          <w:b/>
          <w:bCs/>
          <w:sz w:val="26"/>
          <w:szCs w:val="26"/>
        </w:rPr>
        <w:t xml:space="preserve">Presumption and permissibility affirm A] Statements are true before false since if I told you my name, you’d believe </w:t>
      </w:r>
      <w:proofErr w:type="spellStart"/>
      <w:proofErr w:type="gramStart"/>
      <w:r w:rsidRPr="00FC576D">
        <w:rPr>
          <w:rFonts w:asciiTheme="majorHAnsi" w:eastAsiaTheme="majorEastAsia" w:hAnsiTheme="majorHAnsi" w:cstheme="majorHAnsi"/>
          <w:b/>
          <w:bCs/>
          <w:sz w:val="26"/>
          <w:szCs w:val="26"/>
        </w:rPr>
        <w:t>me.B</w:t>
      </w:r>
      <w:proofErr w:type="spellEnd"/>
      <w:proofErr w:type="gramEnd"/>
      <w:r w:rsidRPr="00FC576D">
        <w:rPr>
          <w:rFonts w:asciiTheme="majorHAnsi" w:eastAsiaTheme="majorEastAsia" w:hAnsiTheme="majorHAnsi" w:cstheme="majorHAnsi"/>
          <w:b/>
          <w:bCs/>
          <w:sz w:val="26"/>
          <w:szCs w:val="26"/>
        </w:rPr>
        <w:t>] Epistemics – we wouldn’t be able to start a strand of reasoning since we’d have to question that reason. C] Illogical – presuming statements false is illogical since you can’t say things like P and ~P are both wrong. D] Presuming obligations is logically safer since it’s better to be supererogatory than fail to meet an obligation.</w:t>
      </w:r>
    </w:p>
    <w:p w14:paraId="5B03FB27" w14:textId="77777777" w:rsidR="006B673A" w:rsidRPr="004322BE" w:rsidRDefault="006B673A" w:rsidP="006B673A">
      <w:pPr>
        <w:pStyle w:val="Heading4"/>
        <w:rPr>
          <w:bCs w:val="0"/>
        </w:rPr>
      </w:pPr>
      <w:r w:rsidRPr="004322BE">
        <w:t xml:space="preserve">The Meta-Ethic is </w:t>
      </w:r>
      <w:r w:rsidRPr="004322BE">
        <w:rPr>
          <w:u w:val="single"/>
        </w:rPr>
        <w:t>Moral Pluralism</w:t>
      </w:r>
      <w:r w:rsidRPr="004322BE">
        <w:t>; C</w:t>
      </w:r>
      <w:r>
        <w:t>lashing</w:t>
      </w:r>
      <w:r w:rsidRPr="004322BE">
        <w:t xml:space="preserve"> viewpoints does not require the exclusion of one over another but </w:t>
      </w:r>
      <w:r>
        <w:t>instead</w:t>
      </w:r>
      <w:r w:rsidRPr="004322BE">
        <w:t xml:space="preserve"> the acceptance that both c</w:t>
      </w:r>
      <w:r>
        <w:t>an</w:t>
      </w:r>
      <w:r w:rsidRPr="004322BE">
        <w:t xml:space="preserve"> </w:t>
      </w:r>
      <w:r>
        <w:t xml:space="preserve">be </w:t>
      </w:r>
      <w:r w:rsidRPr="004322BE">
        <w:t>valuable ethical tools. Prefer</w:t>
      </w:r>
    </w:p>
    <w:p w14:paraId="42C6DB76" w14:textId="77777777" w:rsidR="006B673A" w:rsidRPr="00FC576D" w:rsidRDefault="006B673A" w:rsidP="006B673A">
      <w:pPr>
        <w:pStyle w:val="Heading4"/>
        <w:rPr>
          <w:rFonts w:asciiTheme="majorHAnsi" w:hAnsiTheme="majorHAnsi" w:cstheme="majorHAnsi"/>
        </w:rPr>
      </w:pPr>
      <w:r>
        <w:rPr>
          <w:rFonts w:asciiTheme="majorHAnsi" w:hAnsiTheme="majorHAnsi" w:cstheme="majorHAnsi"/>
        </w:rPr>
        <w:t>1</w:t>
      </w:r>
      <w:r w:rsidRPr="004167A9">
        <w:rPr>
          <w:rFonts w:asciiTheme="majorHAnsi" w:hAnsiTheme="majorHAnsi" w:cstheme="majorHAnsi"/>
        </w:rPr>
        <w:t>] Empirics</w:t>
      </w:r>
      <w:r w:rsidRPr="00FC576D">
        <w:rPr>
          <w:rFonts w:asciiTheme="majorHAnsi" w:hAnsiTheme="majorHAnsi" w:cstheme="majorHAnsi"/>
        </w:rPr>
        <w:t>- Best studies prove pluralistic tendencies are inevitable</w:t>
      </w:r>
    </w:p>
    <w:p w14:paraId="61DE24F7" w14:textId="77777777" w:rsidR="006B673A" w:rsidRPr="00FC576D" w:rsidRDefault="006B673A" w:rsidP="006B673A">
      <w:pPr>
        <w:rPr>
          <w:rFonts w:asciiTheme="majorHAnsi" w:hAnsiTheme="majorHAnsi" w:cstheme="majorHAnsi"/>
        </w:rPr>
      </w:pPr>
      <w:proofErr w:type="spellStart"/>
      <w:r w:rsidRPr="00FC576D">
        <w:rPr>
          <w:rStyle w:val="Style13ptBold"/>
          <w:rFonts w:asciiTheme="majorHAnsi" w:hAnsiTheme="majorHAnsi" w:cstheme="majorHAnsi"/>
        </w:rPr>
        <w:t>Polzler</w:t>
      </w:r>
      <w:proofErr w:type="spellEnd"/>
      <w:r w:rsidRPr="00FC576D">
        <w:rPr>
          <w:rStyle w:val="Style13ptBold"/>
          <w:rFonts w:asciiTheme="majorHAnsi" w:hAnsiTheme="majorHAnsi" w:cstheme="majorHAnsi"/>
        </w:rPr>
        <w:t xml:space="preserve"> and Wright 19</w:t>
      </w:r>
      <w:r w:rsidRPr="00FC576D">
        <w:rPr>
          <w:rFonts w:asciiTheme="majorHAnsi" w:hAnsiTheme="majorHAnsi" w:cstheme="majorHAnsi"/>
        </w:rPr>
        <w:t xml:space="preserve">[Thomas </w:t>
      </w:r>
      <w:proofErr w:type="spellStart"/>
      <w:r w:rsidRPr="00FC576D">
        <w:rPr>
          <w:rFonts w:asciiTheme="majorHAnsi" w:hAnsiTheme="majorHAnsi" w:cstheme="majorHAnsi"/>
        </w:rPr>
        <w:t>Pölzler</w:t>
      </w:r>
      <w:proofErr w:type="spellEnd"/>
      <w:r w:rsidRPr="00FC576D">
        <w:rPr>
          <w:rFonts w:asciiTheme="majorHAnsi" w:hAnsiTheme="majorHAnsi" w:cstheme="majorHAnsi"/>
        </w:rPr>
        <w:t xml:space="preserve"> and Jennifer Cole Wright- “Empirical research on folk moral objectivism” </w:t>
      </w:r>
      <w:hyperlink r:id="rId11" w:history="1">
        <w:r w:rsidRPr="00FC576D">
          <w:rPr>
            <w:rStyle w:val="Hyperlink"/>
            <w:rFonts w:asciiTheme="majorHAnsi" w:hAnsiTheme="majorHAnsi" w:cstheme="majorHAnsi"/>
          </w:rPr>
          <w:t>https://www.ncbi.nlm.nih.gov/pmc/articles/PMC6686698/</w:t>
        </w:r>
      </w:hyperlink>
      <w:r w:rsidRPr="00FC576D">
        <w:rPr>
          <w:rFonts w:asciiTheme="majorHAnsi" w:hAnsiTheme="majorHAnsi" w:cstheme="majorHAnsi"/>
        </w:rPr>
        <w:t xml:space="preserve"> NCBI. Published July 5</w:t>
      </w:r>
      <w:r w:rsidRPr="00FC576D">
        <w:rPr>
          <w:rFonts w:asciiTheme="majorHAnsi" w:hAnsiTheme="majorHAnsi" w:cstheme="majorHAnsi"/>
          <w:vertAlign w:val="superscript"/>
        </w:rPr>
        <w:t>th</w:t>
      </w:r>
      <w:proofErr w:type="gramStart"/>
      <w:r w:rsidRPr="00FC576D">
        <w:rPr>
          <w:rFonts w:asciiTheme="majorHAnsi" w:hAnsiTheme="majorHAnsi" w:cstheme="majorHAnsi"/>
        </w:rPr>
        <w:t xml:space="preserve"> 2019</w:t>
      </w:r>
      <w:proofErr w:type="gramEnd"/>
      <w:r w:rsidRPr="00FC576D">
        <w:rPr>
          <w:rFonts w:asciiTheme="majorHAnsi" w:hAnsiTheme="majorHAnsi" w:cstheme="majorHAnsi"/>
        </w:rPr>
        <w:t xml:space="preserve">] Dulles AS </w:t>
      </w:r>
    </w:p>
    <w:p w14:paraId="223D158A" w14:textId="77777777" w:rsidR="006B673A" w:rsidRPr="00FC576D" w:rsidRDefault="006B673A" w:rsidP="006B673A">
      <w:pPr>
        <w:rPr>
          <w:rFonts w:asciiTheme="majorHAnsi" w:hAnsiTheme="majorHAnsi" w:cstheme="majorHAnsi"/>
          <w:sz w:val="13"/>
        </w:rPr>
      </w:pPr>
      <w:r w:rsidRPr="00EE63DA">
        <w:rPr>
          <w:rFonts w:asciiTheme="majorHAnsi" w:hAnsiTheme="majorHAnsi" w:cstheme="majorHAnsi"/>
          <w:highlight w:val="cyan"/>
          <w:u w:val="single"/>
        </w:rPr>
        <w:t>Examining these studies'</w:t>
      </w:r>
      <w:r w:rsidRPr="00FC576D">
        <w:rPr>
          <w:rFonts w:asciiTheme="majorHAnsi" w:hAnsiTheme="majorHAnsi" w:cstheme="majorHAnsi"/>
          <w:sz w:val="13"/>
        </w:rPr>
        <w:t xml:space="preserve"> results more closely, however, makes it less clear whether this interpretation is appropriate (</w:t>
      </w:r>
      <w:proofErr w:type="spellStart"/>
      <w:r w:rsidRPr="00FC576D">
        <w:rPr>
          <w:rFonts w:asciiTheme="majorHAnsi" w:hAnsiTheme="majorHAnsi" w:cstheme="majorHAnsi"/>
          <w:sz w:val="13"/>
        </w:rPr>
        <w:t>Pölzler</w:t>
      </w:r>
      <w:proofErr w:type="spellEnd"/>
      <w:r w:rsidRPr="00FC576D">
        <w:rPr>
          <w:rFonts w:asciiTheme="majorHAnsi" w:hAnsiTheme="majorHAnsi" w:cstheme="majorHAnsi"/>
          <w:sz w:val="13"/>
        </w:rPr>
        <w:t xml:space="preserve">, 2018b). Take again Goodwin and Darley's study. In this study, </w:t>
      </w:r>
      <w:r w:rsidRPr="00FC576D">
        <w:rPr>
          <w:rFonts w:asciiTheme="majorHAnsi" w:hAnsiTheme="majorHAnsi" w:cstheme="majorHAnsi"/>
          <w:u w:val="single"/>
        </w:rPr>
        <w:t>almost 30% of subjects' responses to the disagreement measure</w:t>
      </w:r>
      <w:r w:rsidRPr="00FC576D">
        <w:rPr>
          <w:rFonts w:asciiTheme="majorHAnsi" w:hAnsiTheme="majorHAnsi" w:cstheme="majorHAnsi"/>
          <w:sz w:val="13"/>
        </w:rPr>
        <w:t xml:space="preserve"> and almost </w:t>
      </w:r>
      <w:r w:rsidRPr="00FC576D">
        <w:rPr>
          <w:rFonts w:asciiTheme="majorHAnsi" w:hAnsiTheme="majorHAnsi" w:cstheme="majorHAnsi"/>
          <w:u w:val="single"/>
        </w:rPr>
        <w:t>50% of their responses to the truth‐aptness measure fell</w:t>
      </w:r>
      <w:r w:rsidRPr="00FC576D">
        <w:rPr>
          <w:rFonts w:asciiTheme="majorHAnsi" w:hAnsiTheme="majorHAnsi" w:cstheme="majorHAnsi"/>
          <w:sz w:val="13"/>
        </w:rPr>
        <w:t xml:space="preserve"> on the option that the researchers took to be indicative of subjectivism (Goodwin &amp; Darley, 2008, pp. 1347, 1351). Moreover, while </w:t>
      </w:r>
      <w:r w:rsidRPr="00EE63DA">
        <w:rPr>
          <w:rFonts w:asciiTheme="majorHAnsi" w:hAnsiTheme="majorHAnsi" w:cstheme="majorHAnsi"/>
          <w:highlight w:val="cyan"/>
          <w:u w:val="single"/>
        </w:rPr>
        <w:t>some moral statements were</w:t>
      </w:r>
      <w:r w:rsidRPr="00FC576D">
        <w:rPr>
          <w:rFonts w:asciiTheme="majorHAnsi" w:hAnsiTheme="majorHAnsi" w:cstheme="majorHAnsi"/>
          <w:sz w:val="13"/>
        </w:rPr>
        <w:t xml:space="preserve"> dominantly </w:t>
      </w:r>
      <w:r w:rsidRPr="00EE63DA">
        <w:rPr>
          <w:rFonts w:asciiTheme="majorHAnsi" w:hAnsiTheme="majorHAnsi" w:cstheme="majorHAnsi"/>
          <w:highlight w:val="cyan"/>
          <w:u w:val="single"/>
        </w:rPr>
        <w:t>classified as objective</w:t>
      </w:r>
      <w:r w:rsidRPr="00FC576D">
        <w:rPr>
          <w:rFonts w:asciiTheme="majorHAnsi" w:hAnsiTheme="majorHAnsi" w:cstheme="majorHAnsi"/>
          <w:sz w:val="13"/>
        </w:rPr>
        <w:t xml:space="preserve"> (e.g., the above statement about robbery), many </w:t>
      </w:r>
      <w:r w:rsidRPr="00EE63DA">
        <w:rPr>
          <w:rFonts w:asciiTheme="majorHAnsi" w:hAnsiTheme="majorHAnsi" w:cstheme="majorHAnsi"/>
          <w:highlight w:val="cyan"/>
          <w:u w:val="single"/>
        </w:rPr>
        <w:t>others were</w:t>
      </w:r>
      <w:r w:rsidRPr="00FC576D">
        <w:rPr>
          <w:rFonts w:asciiTheme="majorHAnsi" w:hAnsiTheme="majorHAnsi" w:cstheme="majorHAnsi"/>
          <w:u w:val="single"/>
        </w:rPr>
        <w:t xml:space="preserve"> dominantly classified </w:t>
      </w:r>
      <w:r w:rsidRPr="00EE63DA">
        <w:rPr>
          <w:rFonts w:asciiTheme="majorHAnsi" w:hAnsiTheme="majorHAnsi" w:cstheme="majorHAnsi"/>
          <w:highlight w:val="cyan"/>
          <w:u w:val="single"/>
        </w:rPr>
        <w:t>as nonobjective</w:t>
      </w:r>
      <w:r w:rsidRPr="00FC576D">
        <w:rPr>
          <w:rFonts w:asciiTheme="majorHAnsi" w:hAnsiTheme="majorHAnsi" w:cstheme="majorHAnsi"/>
          <w:sz w:val="13"/>
        </w:rPr>
        <w:t xml:space="preserve"> (e.g., the stem cell research statement). This suggests that subjects in </w:t>
      </w:r>
      <w:r w:rsidRPr="00FC576D">
        <w:rPr>
          <w:rFonts w:asciiTheme="majorHAnsi" w:hAnsiTheme="majorHAnsi" w:cstheme="majorHAnsi"/>
          <w:u w:val="single"/>
        </w:rPr>
        <w:t xml:space="preserve">Goodwin and </w:t>
      </w:r>
      <w:r w:rsidRPr="00EE63DA">
        <w:rPr>
          <w:rFonts w:asciiTheme="majorHAnsi" w:hAnsiTheme="majorHAnsi" w:cstheme="majorHAnsi"/>
          <w:highlight w:val="cyan"/>
          <w:u w:val="single"/>
        </w:rPr>
        <w:t>Darley's study may have</w:t>
      </w:r>
      <w:r w:rsidRPr="00FC576D">
        <w:rPr>
          <w:rFonts w:asciiTheme="majorHAnsi" w:hAnsiTheme="majorHAnsi" w:cstheme="majorHAnsi"/>
          <w:u w:val="single"/>
        </w:rPr>
        <w:t xml:space="preserve"> </w:t>
      </w:r>
      <w:proofErr w:type="gramStart"/>
      <w:r w:rsidRPr="00FC576D">
        <w:rPr>
          <w:rFonts w:asciiTheme="majorHAnsi" w:hAnsiTheme="majorHAnsi" w:cstheme="majorHAnsi"/>
          <w:u w:val="single"/>
        </w:rPr>
        <w:t xml:space="preserve">actually </w:t>
      </w:r>
      <w:r w:rsidRPr="00EE63DA">
        <w:rPr>
          <w:rFonts w:asciiTheme="majorHAnsi" w:hAnsiTheme="majorHAnsi" w:cstheme="majorHAnsi"/>
          <w:highlight w:val="cyan"/>
          <w:u w:val="single"/>
        </w:rPr>
        <w:t>favored</w:t>
      </w:r>
      <w:proofErr w:type="gramEnd"/>
      <w:r w:rsidRPr="00FC576D">
        <w:rPr>
          <w:rFonts w:asciiTheme="majorHAnsi" w:hAnsiTheme="majorHAnsi" w:cstheme="majorHAnsi"/>
          <w:sz w:val="13"/>
        </w:rPr>
        <w:t xml:space="preserve"> what Wright, </w:t>
      </w:r>
      <w:proofErr w:type="spellStart"/>
      <w:r w:rsidRPr="00FC576D">
        <w:rPr>
          <w:rFonts w:asciiTheme="majorHAnsi" w:hAnsiTheme="majorHAnsi" w:cstheme="majorHAnsi"/>
          <w:sz w:val="13"/>
        </w:rPr>
        <w:t>Grandjean</w:t>
      </w:r>
      <w:proofErr w:type="spellEnd"/>
      <w:r w:rsidRPr="00FC576D">
        <w:rPr>
          <w:rFonts w:asciiTheme="majorHAnsi" w:hAnsiTheme="majorHAnsi" w:cstheme="majorHAnsi"/>
          <w:sz w:val="13"/>
        </w:rPr>
        <w:t xml:space="preserve">, and </w:t>
      </w:r>
      <w:proofErr w:type="spellStart"/>
      <w:r w:rsidRPr="00FC576D">
        <w:rPr>
          <w:rFonts w:asciiTheme="majorHAnsi" w:hAnsiTheme="majorHAnsi" w:cstheme="majorHAnsi"/>
          <w:sz w:val="13"/>
        </w:rPr>
        <w:t>McWhite</w:t>
      </w:r>
      <w:proofErr w:type="spellEnd"/>
      <w:r w:rsidRPr="00FC576D">
        <w:rPr>
          <w:rFonts w:asciiTheme="majorHAnsi" w:hAnsiTheme="majorHAnsi" w:cstheme="majorHAnsi"/>
          <w:sz w:val="13"/>
        </w:rPr>
        <w:t xml:space="preserve"> (2013) called </w:t>
      </w:r>
      <w:r w:rsidRPr="00EE63DA">
        <w:rPr>
          <w:rStyle w:val="Emphasis"/>
          <w:rFonts w:asciiTheme="majorHAnsi" w:hAnsiTheme="majorHAnsi" w:cstheme="majorHAnsi"/>
          <w:sz w:val="20"/>
          <w:highlight w:val="cyan"/>
        </w:rPr>
        <w:t>“metaethical pluralism</w:t>
      </w:r>
      <w:r w:rsidRPr="00FC576D">
        <w:rPr>
          <w:rFonts w:asciiTheme="majorHAnsi" w:hAnsiTheme="majorHAnsi" w:cstheme="majorHAnsi"/>
          <w:sz w:val="13"/>
        </w:rPr>
        <w:t xml:space="preserve">,” i.e., they sometimes sided with objectivism and other times with </w:t>
      </w:r>
      <w:proofErr w:type="spellStart"/>
      <w:r w:rsidRPr="00FC576D">
        <w:rPr>
          <w:rFonts w:asciiTheme="majorHAnsi" w:hAnsiTheme="majorHAnsi" w:cstheme="majorHAnsi"/>
          <w:sz w:val="13"/>
        </w:rPr>
        <w:t>nonobjectivism</w:t>
      </w:r>
      <w:proofErr w:type="spellEnd"/>
      <w:r w:rsidRPr="00FC576D">
        <w:rPr>
          <w:rFonts w:asciiTheme="majorHAnsi" w:hAnsiTheme="majorHAnsi" w:cstheme="majorHAnsi"/>
          <w:sz w:val="13"/>
        </w:rPr>
        <w:t xml:space="preserve">. </w:t>
      </w:r>
      <w:r w:rsidRPr="00EE63DA">
        <w:rPr>
          <w:rFonts w:asciiTheme="majorHAnsi" w:hAnsiTheme="majorHAnsi" w:cstheme="majorHAnsi"/>
          <w:highlight w:val="cyan"/>
          <w:u w:val="single"/>
        </w:rPr>
        <w:t>More</w:t>
      </w:r>
      <w:r w:rsidRPr="00FC576D">
        <w:rPr>
          <w:rFonts w:asciiTheme="majorHAnsi" w:hAnsiTheme="majorHAnsi" w:cstheme="majorHAnsi"/>
          <w:u w:val="single"/>
        </w:rPr>
        <w:t xml:space="preserve"> recent </w:t>
      </w:r>
      <w:r w:rsidRPr="00EE63DA">
        <w:rPr>
          <w:rFonts w:asciiTheme="majorHAnsi" w:hAnsiTheme="majorHAnsi" w:cstheme="majorHAnsi"/>
          <w:highlight w:val="cyan"/>
          <w:u w:val="single"/>
        </w:rPr>
        <w:t>studies have</w:t>
      </w:r>
      <w:r w:rsidRPr="00FC576D">
        <w:rPr>
          <w:rFonts w:asciiTheme="majorHAnsi" w:hAnsiTheme="majorHAnsi" w:cstheme="majorHAnsi"/>
          <w:sz w:val="13"/>
        </w:rPr>
        <w:t xml:space="preserve"> by and large </w:t>
      </w:r>
      <w:r w:rsidRPr="00EE63DA">
        <w:rPr>
          <w:rFonts w:asciiTheme="majorHAnsi" w:hAnsiTheme="majorHAnsi" w:cstheme="majorHAnsi"/>
          <w:highlight w:val="cyan"/>
          <w:u w:val="single"/>
        </w:rPr>
        <w:t>confirmed</w:t>
      </w:r>
      <w:r w:rsidRPr="00FC576D">
        <w:rPr>
          <w:rFonts w:asciiTheme="majorHAnsi" w:hAnsiTheme="majorHAnsi" w:cstheme="majorHAnsi"/>
          <w:u w:val="single"/>
        </w:rPr>
        <w:t xml:space="preserve"> this</w:t>
      </w:r>
      <w:r w:rsidRPr="00FC576D">
        <w:rPr>
          <w:rFonts w:asciiTheme="majorHAnsi" w:hAnsiTheme="majorHAnsi" w:cstheme="majorHAnsi"/>
          <w:sz w:val="13"/>
        </w:rPr>
        <w:t xml:space="preserve"> hypothesis of </w:t>
      </w:r>
      <w:r w:rsidRPr="00FC576D">
        <w:rPr>
          <w:rFonts w:asciiTheme="majorHAnsi" w:hAnsiTheme="majorHAnsi" w:cstheme="majorHAnsi"/>
          <w:u w:val="single"/>
        </w:rPr>
        <w:t>folk metaethical pluralism</w:t>
      </w:r>
      <w:r w:rsidRPr="00FC576D">
        <w:rPr>
          <w:rFonts w:asciiTheme="majorHAnsi" w:hAnsiTheme="majorHAnsi" w:cstheme="majorHAnsi"/>
          <w:sz w:val="13"/>
        </w:rPr>
        <w:t xml:space="preserve">. Wright et al. (2013) and Wright, </w:t>
      </w:r>
      <w:proofErr w:type="spellStart"/>
      <w:r w:rsidRPr="00FC576D">
        <w:rPr>
          <w:rFonts w:asciiTheme="majorHAnsi" w:hAnsiTheme="majorHAnsi" w:cstheme="majorHAnsi"/>
          <w:sz w:val="13"/>
        </w:rPr>
        <w:t>McWhite</w:t>
      </w:r>
      <w:proofErr w:type="spellEnd"/>
      <w:r w:rsidRPr="00FC576D">
        <w:rPr>
          <w:rFonts w:asciiTheme="majorHAnsi" w:hAnsiTheme="majorHAnsi" w:cstheme="majorHAnsi"/>
          <w:sz w:val="13"/>
        </w:rPr>
        <w:t xml:space="preserve">, and </w:t>
      </w:r>
      <w:proofErr w:type="spellStart"/>
      <w:r w:rsidRPr="00FC576D">
        <w:rPr>
          <w:rFonts w:asciiTheme="majorHAnsi" w:hAnsiTheme="majorHAnsi" w:cstheme="majorHAnsi"/>
          <w:sz w:val="13"/>
        </w:rPr>
        <w:t>Grandjean</w:t>
      </w:r>
      <w:proofErr w:type="spellEnd"/>
      <w:r w:rsidRPr="00FC576D">
        <w:rPr>
          <w:rFonts w:asciiTheme="majorHAnsi" w:hAnsiTheme="majorHAnsi" w:cstheme="majorHAnsi"/>
          <w:sz w:val="13"/>
        </w:rPr>
        <w:t xml:space="preserve"> (2014), for example, replicated Goodwin and Darley's results, using the exact same measures, but letting subjects classify the presented statements as moral and nonmoral themselves. </w:t>
      </w:r>
      <w:r w:rsidRPr="00EE63DA">
        <w:rPr>
          <w:rFonts w:asciiTheme="majorHAnsi" w:hAnsiTheme="majorHAnsi" w:cstheme="majorHAnsi"/>
          <w:highlight w:val="cyan"/>
          <w:u w:val="single"/>
        </w:rPr>
        <w:t>Objectivity ratings for statements</w:t>
      </w:r>
      <w:r w:rsidRPr="00FC576D">
        <w:rPr>
          <w:rFonts w:asciiTheme="majorHAnsi" w:hAnsiTheme="majorHAnsi" w:cstheme="majorHAnsi"/>
          <w:sz w:val="13"/>
        </w:rPr>
        <w:t xml:space="preserve"> that were dominantly self‐classified as moral </w:t>
      </w:r>
      <w:r w:rsidRPr="00EE63DA">
        <w:rPr>
          <w:rStyle w:val="Emphasis"/>
          <w:rFonts w:asciiTheme="majorHAnsi" w:hAnsiTheme="majorHAnsi" w:cstheme="majorHAnsi"/>
          <w:sz w:val="20"/>
          <w:highlight w:val="cyan"/>
        </w:rPr>
        <w:t>varied between</w:t>
      </w:r>
      <w:r w:rsidRPr="00FC576D">
        <w:rPr>
          <w:rStyle w:val="Emphasis"/>
          <w:rFonts w:asciiTheme="majorHAnsi" w:hAnsiTheme="majorHAnsi" w:cstheme="majorHAnsi"/>
          <w:sz w:val="20"/>
        </w:rPr>
        <w:t xml:space="preserve"> as little as </w:t>
      </w:r>
      <w:r w:rsidRPr="00EE63DA">
        <w:rPr>
          <w:rStyle w:val="Emphasis"/>
          <w:rFonts w:asciiTheme="majorHAnsi" w:hAnsiTheme="majorHAnsi" w:cstheme="majorHAnsi"/>
          <w:sz w:val="20"/>
          <w:highlight w:val="cyan"/>
        </w:rPr>
        <w:t>5% and</w:t>
      </w:r>
      <w:r w:rsidRPr="00FC576D">
        <w:rPr>
          <w:rStyle w:val="Emphasis"/>
          <w:rFonts w:asciiTheme="majorHAnsi" w:hAnsiTheme="majorHAnsi" w:cstheme="majorHAnsi"/>
          <w:sz w:val="20"/>
        </w:rPr>
        <w:t xml:space="preserve"> as much as </w:t>
      </w:r>
      <w:r w:rsidRPr="00EE63DA">
        <w:rPr>
          <w:rStyle w:val="Emphasis"/>
          <w:rFonts w:asciiTheme="majorHAnsi" w:hAnsiTheme="majorHAnsi" w:cstheme="majorHAnsi"/>
          <w:sz w:val="20"/>
          <w:highlight w:val="cyan"/>
        </w:rPr>
        <w:t>85%.</w:t>
      </w:r>
      <w:r w:rsidRPr="00FC576D">
        <w:rPr>
          <w:rFonts w:asciiTheme="majorHAnsi" w:hAnsiTheme="majorHAnsi" w:cstheme="majorHAnsi"/>
          <w:sz w:val="13"/>
        </w:rPr>
        <w:t xml:space="preserve"> </w:t>
      </w:r>
      <w:r w:rsidRPr="00FC576D">
        <w:rPr>
          <w:rFonts w:asciiTheme="majorHAnsi" w:hAnsiTheme="majorHAnsi" w:cstheme="majorHAnsi"/>
          <w:u w:val="single"/>
        </w:rPr>
        <w:t>Research based on different measures yielded high proportions of intrapersonal variation as well</w:t>
      </w:r>
      <w:r w:rsidRPr="00FC576D">
        <w:rPr>
          <w:rFonts w:asciiTheme="majorHAnsi" w:hAnsiTheme="majorHAnsi" w:cstheme="majorHAnsi"/>
          <w:sz w:val="13"/>
        </w:rPr>
        <w:t xml:space="preserve"> (e.g., Beebe, 2014; Beebe, </w:t>
      </w:r>
      <w:proofErr w:type="spellStart"/>
      <w:r w:rsidRPr="00FC576D">
        <w:rPr>
          <w:rFonts w:asciiTheme="majorHAnsi" w:hAnsiTheme="majorHAnsi" w:cstheme="majorHAnsi"/>
          <w:sz w:val="13"/>
        </w:rPr>
        <w:t>Qiaoan</w:t>
      </w:r>
      <w:proofErr w:type="spellEnd"/>
      <w:r w:rsidRPr="00FC576D">
        <w:rPr>
          <w:rFonts w:asciiTheme="majorHAnsi" w:hAnsiTheme="majorHAnsi" w:cstheme="majorHAnsi"/>
          <w:sz w:val="13"/>
        </w:rPr>
        <w:t xml:space="preserve">, Wysocki, &amp; </w:t>
      </w:r>
      <w:proofErr w:type="spellStart"/>
      <w:r w:rsidRPr="00FC576D">
        <w:rPr>
          <w:rFonts w:asciiTheme="majorHAnsi" w:hAnsiTheme="majorHAnsi" w:cstheme="majorHAnsi"/>
          <w:sz w:val="13"/>
        </w:rPr>
        <w:t>Endara</w:t>
      </w:r>
      <w:proofErr w:type="spellEnd"/>
      <w:r w:rsidRPr="00FC576D">
        <w:rPr>
          <w:rFonts w:asciiTheme="majorHAnsi" w:hAnsiTheme="majorHAnsi" w:cstheme="majorHAnsi"/>
          <w:sz w:val="13"/>
        </w:rPr>
        <w:t xml:space="preserve">, 2015; Beebe &amp; </w:t>
      </w:r>
      <w:proofErr w:type="spellStart"/>
      <w:r w:rsidRPr="00FC576D">
        <w:rPr>
          <w:rFonts w:asciiTheme="majorHAnsi" w:hAnsiTheme="majorHAnsi" w:cstheme="majorHAnsi"/>
          <w:sz w:val="13"/>
        </w:rPr>
        <w:t>Sackris</w:t>
      </w:r>
      <w:proofErr w:type="spellEnd"/>
      <w:r w:rsidRPr="00FC576D">
        <w:rPr>
          <w:rFonts w:asciiTheme="majorHAnsi" w:hAnsiTheme="majorHAnsi" w:cstheme="majorHAnsi"/>
          <w:sz w:val="13"/>
        </w:rPr>
        <w:t xml:space="preserve">, 2016; Fisher, </w:t>
      </w:r>
      <w:proofErr w:type="spellStart"/>
      <w:r w:rsidRPr="00FC576D">
        <w:rPr>
          <w:rFonts w:asciiTheme="majorHAnsi" w:hAnsiTheme="majorHAnsi" w:cstheme="majorHAnsi"/>
          <w:sz w:val="13"/>
        </w:rPr>
        <w:t>Knobe</w:t>
      </w:r>
      <w:proofErr w:type="spellEnd"/>
      <w:r w:rsidRPr="00FC576D">
        <w:rPr>
          <w:rFonts w:asciiTheme="majorHAnsi" w:hAnsiTheme="majorHAnsi" w:cstheme="majorHAnsi"/>
          <w:sz w:val="13"/>
        </w:rPr>
        <w:t xml:space="preserve">, Strickland, &amp; Keil, 2017; Goodwin &amp; Darley, 2012; </w:t>
      </w:r>
      <w:proofErr w:type="spellStart"/>
      <w:r w:rsidRPr="00FC576D">
        <w:rPr>
          <w:rFonts w:asciiTheme="majorHAnsi" w:hAnsiTheme="majorHAnsi" w:cstheme="majorHAnsi"/>
          <w:sz w:val="13"/>
        </w:rPr>
        <w:t>Heiphetz</w:t>
      </w:r>
      <w:proofErr w:type="spellEnd"/>
      <w:r w:rsidRPr="00FC576D">
        <w:rPr>
          <w:rFonts w:asciiTheme="majorHAnsi" w:hAnsiTheme="majorHAnsi" w:cstheme="majorHAnsi"/>
          <w:sz w:val="13"/>
        </w:rPr>
        <w:t xml:space="preserve"> &amp; Young, 2017; Wright, 2018; </w:t>
      </w:r>
      <w:proofErr w:type="spellStart"/>
      <w:r w:rsidRPr="00FC576D">
        <w:rPr>
          <w:rFonts w:asciiTheme="majorHAnsi" w:hAnsiTheme="majorHAnsi" w:cstheme="majorHAnsi"/>
          <w:sz w:val="13"/>
        </w:rPr>
        <w:t>Zijlstra</w:t>
      </w:r>
      <w:proofErr w:type="spellEnd"/>
      <w:r w:rsidRPr="00FC576D">
        <w:rPr>
          <w:rFonts w:asciiTheme="majorHAnsi" w:hAnsiTheme="majorHAnsi" w:cstheme="majorHAnsi"/>
          <w:sz w:val="13"/>
        </w:rPr>
        <w:t>, forthcoming.</w:t>
      </w:r>
    </w:p>
    <w:p w14:paraId="1C7001A3" w14:textId="77777777" w:rsidR="006B673A" w:rsidRDefault="006B673A" w:rsidP="006B673A">
      <w:pPr>
        <w:pStyle w:val="Heading4"/>
        <w:rPr>
          <w:rStyle w:val="Style13ptBold"/>
          <w:b/>
          <w:bCs w:val="0"/>
        </w:rPr>
      </w:pPr>
      <w:r>
        <w:rPr>
          <w:rStyle w:val="Style13ptBold"/>
          <w:b/>
          <w:bCs w:val="0"/>
        </w:rPr>
        <w:t xml:space="preserve">2] Only a pragmatic deliberative model accepts ongoing confrontation as </w:t>
      </w:r>
      <w:r w:rsidRPr="00B90511">
        <w:rPr>
          <w:rStyle w:val="Style13ptBold"/>
          <w:b/>
          <w:bCs w:val="0"/>
        </w:rPr>
        <w:t>legitimate</w:t>
      </w:r>
      <w:r>
        <w:rPr>
          <w:rStyle w:val="Style13ptBold"/>
          <w:b/>
          <w:bCs w:val="0"/>
        </w:rPr>
        <w:t xml:space="preserve"> rather than </w:t>
      </w:r>
      <w:r w:rsidRPr="00B90511">
        <w:rPr>
          <w:rStyle w:val="Style13ptBold"/>
          <w:b/>
          <w:bCs w:val="0"/>
        </w:rPr>
        <w:t>oppositional</w:t>
      </w:r>
      <w:r>
        <w:rPr>
          <w:rStyle w:val="Style13ptBold"/>
          <w:b/>
          <w:bCs w:val="0"/>
        </w:rPr>
        <w:t>.</w:t>
      </w:r>
      <w:r w:rsidRPr="00A309E6">
        <w:t xml:space="preserve"> </w:t>
      </w:r>
      <w:r>
        <w:t xml:space="preserve">Thus, the standard is </w:t>
      </w:r>
      <w:r w:rsidRPr="00384A33">
        <w:t xml:space="preserve">promoting </w:t>
      </w:r>
      <w:r w:rsidRPr="00937B53">
        <w:rPr>
          <w:u w:val="single"/>
        </w:rPr>
        <w:t>pragmatic deliberation</w:t>
      </w:r>
      <w:r w:rsidRPr="00384A33">
        <w:t>.</w:t>
      </w:r>
    </w:p>
    <w:p w14:paraId="0FFB8E07" w14:textId="77777777" w:rsidR="006B673A" w:rsidRPr="004A5125" w:rsidRDefault="006B673A" w:rsidP="006B673A">
      <w:r w:rsidRPr="004A5125">
        <w:rPr>
          <w:rStyle w:val="Style13ptBold"/>
        </w:rPr>
        <w:t>Serra 1</w:t>
      </w:r>
      <w:r w:rsidRPr="004A5125">
        <w:t xml:space="preserve"> [Juan Pablo Serra. What Is and What Should Pragmatic Ethics Be? Some Remarks on Recent Scholarship. EUROPEAN JOURNAL OF PRAGMATISM AND AMERICAN PHILOSOPHY. 2009. Francisco de Vitoria College, Humanities Department, Faculty member]</w:t>
      </w:r>
    </w:p>
    <w:p w14:paraId="408464C8" w14:textId="77777777" w:rsidR="006B673A" w:rsidRDefault="006B673A" w:rsidP="006B673A">
      <w:pPr>
        <w:widowControl w:val="0"/>
        <w:autoSpaceDE w:val="0"/>
        <w:autoSpaceDN w:val="0"/>
        <w:adjustRightInd w:val="0"/>
        <w:spacing w:after="240"/>
        <w:rPr>
          <w:sz w:val="10"/>
          <w:szCs w:val="16"/>
        </w:rPr>
      </w:pPr>
      <w:r w:rsidRPr="0068040D">
        <w:rPr>
          <w:sz w:val="10"/>
          <w:szCs w:val="16"/>
        </w:rPr>
        <w:t xml:space="preserve">This separation of theory and practice runs parallel to another split, namely, that of ethics and morals or, better put, of ethical theory and moral practice. Peirce denies that morality is subject to rationality and thinks that </w:t>
      </w:r>
      <w:r w:rsidRPr="00EE63DA">
        <w:rPr>
          <w:rStyle w:val="StyleUnderline"/>
          <w:szCs w:val="26"/>
          <w:highlight w:val="cyan"/>
        </w:rPr>
        <w:t>ethics</w:t>
      </w:r>
      <w:r w:rsidRPr="00EE63DA">
        <w:rPr>
          <w:b/>
          <w:sz w:val="26"/>
          <w:szCs w:val="26"/>
          <w:highlight w:val="cyan"/>
          <w:u w:val="single"/>
        </w:rPr>
        <w:t xml:space="preserve"> </w:t>
      </w:r>
      <w:r w:rsidRPr="00EE63DA">
        <w:rPr>
          <w:rStyle w:val="StyleUnderline"/>
          <w:szCs w:val="26"/>
          <w:highlight w:val="cyan"/>
        </w:rPr>
        <w:t>is</w:t>
      </w:r>
      <w:r w:rsidRPr="00EE63DA">
        <w:rPr>
          <w:b/>
          <w:sz w:val="26"/>
          <w:szCs w:val="26"/>
          <w:highlight w:val="cyan"/>
          <w:u w:val="single"/>
        </w:rPr>
        <w:t xml:space="preserve"> </w:t>
      </w:r>
      <w:r w:rsidRPr="00EE63DA">
        <w:rPr>
          <w:rStyle w:val="StyleUnderline"/>
          <w:szCs w:val="26"/>
          <w:highlight w:val="cyan"/>
        </w:rPr>
        <w:t>valuable</w:t>
      </w:r>
      <w:r w:rsidRPr="0068040D">
        <w:rPr>
          <w:sz w:val="10"/>
          <w:szCs w:val="16"/>
        </w:rPr>
        <w:t xml:space="preserve"> as a science in a broad sense. But he also regards ethics as a science which bears on human conduct only indirectly, </w:t>
      </w:r>
      <w:r w:rsidRPr="00EE63DA">
        <w:rPr>
          <w:rStyle w:val="StyleUnderline"/>
          <w:szCs w:val="26"/>
          <w:highlight w:val="cyan"/>
        </w:rPr>
        <w:t>through</w:t>
      </w:r>
      <w:r w:rsidRPr="0068040D">
        <w:rPr>
          <w:sz w:val="10"/>
          <w:szCs w:val="16"/>
        </w:rPr>
        <w:t xml:space="preserve"> the </w:t>
      </w:r>
      <w:r w:rsidRPr="0068040D">
        <w:rPr>
          <w:sz w:val="10"/>
        </w:rPr>
        <w:t>examination of past actions and the</w:t>
      </w:r>
      <w:r w:rsidRPr="0068040D">
        <w:rPr>
          <w:sz w:val="10"/>
          <w:szCs w:val="16"/>
        </w:rPr>
        <w:t xml:space="preserve"> </w:t>
      </w:r>
      <w:r w:rsidRPr="00EE63DA">
        <w:rPr>
          <w:rStyle w:val="StyleUnderline"/>
          <w:szCs w:val="26"/>
          <w:highlight w:val="cyan"/>
        </w:rPr>
        <w:t>self-correction</w:t>
      </w:r>
      <w:r w:rsidRPr="0068040D">
        <w:rPr>
          <w:sz w:val="10"/>
          <w:szCs w:val="16"/>
        </w:rPr>
        <w:t xml:space="preserve"> 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 </w:t>
      </w:r>
      <w:r w:rsidRPr="0068040D">
        <w:rPr>
          <w:rStyle w:val="StyleUnderline"/>
          <w:szCs w:val="26"/>
        </w:rPr>
        <w:t>moral</w:t>
      </w:r>
      <w:r w:rsidRPr="0068040D">
        <w:rPr>
          <w:b/>
          <w:sz w:val="26"/>
          <w:szCs w:val="26"/>
          <w:u w:val="single"/>
        </w:rPr>
        <w:t xml:space="preserve"> </w:t>
      </w:r>
      <w:r w:rsidRPr="0068040D">
        <w:rPr>
          <w:rStyle w:val="StyleUnderline"/>
          <w:szCs w:val="26"/>
        </w:rPr>
        <w:t>inquiry</w:t>
      </w:r>
      <w:r w:rsidRPr="0068040D">
        <w:rPr>
          <w:b/>
          <w:sz w:val="26"/>
          <w:szCs w:val="26"/>
          <w:u w:val="single"/>
        </w:rPr>
        <w:t xml:space="preserve"> </w:t>
      </w:r>
      <w:r w:rsidRPr="0068040D">
        <w:rPr>
          <w:rStyle w:val="StyleUnderline"/>
          <w:szCs w:val="26"/>
        </w:rPr>
        <w:t>is</w:t>
      </w:r>
      <w:r w:rsidRPr="0068040D">
        <w:rPr>
          <w:b/>
          <w:sz w:val="26"/>
          <w:szCs w:val="26"/>
          <w:u w:val="single"/>
        </w:rPr>
        <w:t xml:space="preserve"> </w:t>
      </w:r>
      <w:r w:rsidRPr="00EE63DA">
        <w:rPr>
          <w:rStyle w:val="StyleUnderline"/>
          <w:szCs w:val="26"/>
          <w:highlight w:val="cyan"/>
        </w:rPr>
        <w:t>performed</w:t>
      </w:r>
      <w:r w:rsidRPr="00EE63DA">
        <w:rPr>
          <w:b/>
          <w:sz w:val="26"/>
          <w:szCs w:val="26"/>
          <w:highlight w:val="cyan"/>
          <w:u w:val="single"/>
        </w:rPr>
        <w:t xml:space="preserve"> </w:t>
      </w:r>
      <w:r w:rsidRPr="00EE63DA">
        <w:rPr>
          <w:rStyle w:val="StyleUnderline"/>
          <w:szCs w:val="26"/>
          <w:highlight w:val="cyan"/>
        </w:rPr>
        <w:t>in a deliberative</w:t>
      </w:r>
      <w:r w:rsidRPr="00EE63DA">
        <w:rPr>
          <w:b/>
          <w:sz w:val="26"/>
          <w:szCs w:val="26"/>
          <w:highlight w:val="cyan"/>
          <w:u w:val="single"/>
        </w:rPr>
        <w:t xml:space="preserve"> </w:t>
      </w:r>
      <w:r w:rsidRPr="00EE63DA">
        <w:rPr>
          <w:rStyle w:val="StyleUnderline"/>
          <w:szCs w:val="26"/>
          <w:highlight w:val="cyan"/>
        </w:rPr>
        <w:t>way</w:t>
      </w:r>
      <w:r w:rsidRPr="00EE63DA">
        <w:rPr>
          <w:b/>
          <w:sz w:val="26"/>
          <w:szCs w:val="26"/>
          <w:highlight w:val="cyan"/>
          <w:u w:val="single"/>
        </w:rPr>
        <w:t xml:space="preserve">, </w:t>
      </w:r>
      <w:r w:rsidRPr="0068040D">
        <w:rPr>
          <w:rStyle w:val="StyleUnderline"/>
          <w:szCs w:val="26"/>
        </w:rPr>
        <w:t>weighing</w:t>
      </w:r>
      <w:r w:rsidRPr="0068040D">
        <w:rPr>
          <w:sz w:val="10"/>
          <w:szCs w:val="16"/>
        </w:rPr>
        <w:t xml:space="preserve"> up </w:t>
      </w:r>
      <w:r w:rsidRPr="0068040D">
        <w:rPr>
          <w:rStyle w:val="StyleUnderline"/>
          <w:szCs w:val="26"/>
        </w:rPr>
        <w:t>argumentations</w:t>
      </w:r>
      <w:r w:rsidRPr="0068040D">
        <w:rPr>
          <w:sz w:val="10"/>
          <w:szCs w:val="16"/>
        </w:rPr>
        <w:t xml:space="preserve">, </w:t>
      </w:r>
      <w:proofErr w:type="gramStart"/>
      <w:r w:rsidRPr="0068040D">
        <w:rPr>
          <w:sz w:val="10"/>
          <w:szCs w:val="16"/>
        </w:rPr>
        <w:t>beliefs</w:t>
      </w:r>
      <w:proofErr w:type="gramEnd"/>
      <w:r w:rsidRPr="0068040D">
        <w:rPr>
          <w:sz w:val="10"/>
          <w:szCs w:val="16"/>
        </w:rPr>
        <w:t xml:space="preserve"> </w:t>
      </w:r>
      <w:r w:rsidRPr="0068040D">
        <w:rPr>
          <w:rStyle w:val="StyleUnderline"/>
          <w:szCs w:val="26"/>
        </w:rPr>
        <w:t>and</w:t>
      </w:r>
      <w:r w:rsidRPr="0068040D">
        <w:rPr>
          <w:b/>
          <w:sz w:val="26"/>
          <w:szCs w:val="26"/>
          <w:u w:val="single"/>
        </w:rPr>
        <w:t xml:space="preserve"> </w:t>
      </w:r>
      <w:r w:rsidRPr="0068040D">
        <w:rPr>
          <w:rStyle w:val="StyleUnderline"/>
          <w:szCs w:val="26"/>
        </w:rPr>
        <w:t>principles</w:t>
      </w:r>
      <w:r w:rsidRPr="0068040D">
        <w:rPr>
          <w:b/>
          <w:sz w:val="26"/>
          <w:szCs w:val="26"/>
          <w:u w:val="single"/>
        </w:rPr>
        <w:t xml:space="preserve">, </w:t>
      </w:r>
      <w:r w:rsidRPr="0068040D">
        <w:rPr>
          <w:rStyle w:val="StyleUnderline"/>
          <w:szCs w:val="26"/>
        </w:rPr>
        <w:t>and</w:t>
      </w:r>
      <w:r w:rsidRPr="0068040D">
        <w:rPr>
          <w:b/>
          <w:sz w:val="26"/>
          <w:szCs w:val="26"/>
          <w:u w:val="single"/>
        </w:rPr>
        <w:t xml:space="preserve"> </w:t>
      </w:r>
      <w:r w:rsidRPr="0068040D">
        <w:rPr>
          <w:rStyle w:val="StyleUnderline"/>
          <w:szCs w:val="26"/>
        </w:rPr>
        <w:t>comparing</w:t>
      </w:r>
      <w:r w:rsidRPr="0068040D">
        <w:rPr>
          <w:b/>
          <w:sz w:val="26"/>
          <w:szCs w:val="26"/>
          <w:u w:val="single"/>
        </w:rPr>
        <w:t xml:space="preserve"> </w:t>
      </w:r>
      <w:r w:rsidRPr="0068040D">
        <w:rPr>
          <w:rStyle w:val="StyleUnderline"/>
          <w:szCs w:val="26"/>
        </w:rPr>
        <w:t>them</w:t>
      </w:r>
      <w:r w:rsidRPr="0068040D">
        <w:rPr>
          <w:sz w:val="10"/>
          <w:szCs w:val="16"/>
        </w:rPr>
        <w:t xml:space="preserve"> either </w:t>
      </w:r>
      <w:r w:rsidRPr="0068040D">
        <w:rPr>
          <w:rStyle w:val="StyleUnderline"/>
          <w:szCs w:val="26"/>
        </w:rPr>
        <w:t>with</w:t>
      </w:r>
      <w:r w:rsidRPr="0068040D">
        <w:rPr>
          <w:sz w:val="10"/>
          <w:szCs w:val="16"/>
        </w:rPr>
        <w:t xml:space="preserve"> their probable or conceivable </w:t>
      </w:r>
      <w:r w:rsidRPr="0068040D">
        <w:rPr>
          <w:rStyle w:val="StyleUnderline"/>
          <w:szCs w:val="26"/>
        </w:rPr>
        <w:t>consequences</w:t>
      </w:r>
      <w:r w:rsidRPr="0068040D">
        <w:rPr>
          <w:sz w:val="10"/>
          <w:szCs w:val="16"/>
        </w:rPr>
        <w:t xml:space="preserve"> </w:t>
      </w:r>
      <w:r w:rsidRPr="0068040D">
        <w:rPr>
          <w:rStyle w:val="StyleUnderline"/>
          <w:szCs w:val="26"/>
        </w:rPr>
        <w:t>or</w:t>
      </w:r>
      <w:r w:rsidRPr="0068040D">
        <w:rPr>
          <w:sz w:val="10"/>
          <w:szCs w:val="16"/>
        </w:rPr>
        <w:t xml:space="preserve"> with lived as well as possible </w:t>
      </w:r>
      <w:r w:rsidRPr="0068040D">
        <w:rPr>
          <w:rStyle w:val="StyleUnderline"/>
          <w:szCs w:val="26"/>
        </w:rPr>
        <w:t>experiences</w:t>
      </w:r>
      <w:r w:rsidRPr="0068040D">
        <w:rPr>
          <w:b/>
          <w:sz w:val="26"/>
          <w:szCs w:val="26"/>
          <w:u w:val="single"/>
        </w:rPr>
        <w:t xml:space="preserve"> </w:t>
      </w:r>
      <w:r w:rsidRPr="0068040D">
        <w:rPr>
          <w:rStyle w:val="StyleUnderline"/>
          <w:szCs w:val="26"/>
        </w:rPr>
        <w:t>that</w:t>
      </w:r>
      <w:r w:rsidRPr="0068040D">
        <w:rPr>
          <w:b/>
          <w:sz w:val="10"/>
          <w:szCs w:val="26"/>
        </w:rPr>
        <w:t xml:space="preserve"> </w:t>
      </w:r>
      <w:r w:rsidRPr="0068040D">
        <w:rPr>
          <w:sz w:val="10"/>
          <w:szCs w:val="16"/>
        </w:rPr>
        <w:t xml:space="preserve">can be forceful or </w:t>
      </w:r>
      <w:r w:rsidRPr="0068040D">
        <w:rPr>
          <w:rStyle w:val="StyleUnderline"/>
          <w:szCs w:val="26"/>
        </w:rPr>
        <w:t>impinge</w:t>
      </w:r>
      <w:r w:rsidRPr="0068040D">
        <w:rPr>
          <w:b/>
          <w:sz w:val="10"/>
          <w:szCs w:val="26"/>
        </w:rPr>
        <w:t xml:space="preserve"> </w:t>
      </w:r>
      <w:r w:rsidRPr="0068040D">
        <w:rPr>
          <w:rStyle w:val="StyleUnderline"/>
          <w:szCs w:val="26"/>
        </w:rPr>
        <w:lastRenderedPageBreak/>
        <w:t>upon</w:t>
      </w:r>
      <w:r w:rsidRPr="0068040D">
        <w:rPr>
          <w:b/>
          <w:sz w:val="10"/>
          <w:szCs w:val="26"/>
        </w:rPr>
        <w:t xml:space="preserve"> </w:t>
      </w:r>
      <w:r w:rsidRPr="0068040D">
        <w:rPr>
          <w:rStyle w:val="StyleUnderline"/>
          <w:szCs w:val="26"/>
        </w:rPr>
        <w:t>the</w:t>
      </w:r>
      <w:r w:rsidRPr="0068040D">
        <w:rPr>
          <w:sz w:val="10"/>
          <w:szCs w:val="16"/>
        </w:rPr>
        <w:t xml:space="preserve"> deliberative </w:t>
      </w:r>
      <w:r w:rsidRPr="0068040D">
        <w:rPr>
          <w:rStyle w:val="StyleUnderline"/>
          <w:szCs w:val="26"/>
        </w:rPr>
        <w:t>subject</w:t>
      </w:r>
      <w:r w:rsidRPr="0068040D">
        <w:rPr>
          <w:sz w:val="10"/>
          <w:szCs w:val="16"/>
        </w:rPr>
        <w:t xml:space="preserve"> in such a way as to acquire the compulsory resistance due to reality. As </w:t>
      </w:r>
      <w:proofErr w:type="spellStart"/>
      <w:r w:rsidRPr="0068040D">
        <w:rPr>
          <w:sz w:val="10"/>
          <w:szCs w:val="16"/>
        </w:rPr>
        <w:t>Misak</w:t>
      </w:r>
      <w:proofErr w:type="spellEnd"/>
      <w:r w:rsidRPr="0068040D">
        <w:rPr>
          <w:sz w:val="10"/>
          <w:szCs w:val="16"/>
        </w:rPr>
        <w:t xml:space="preserve"> puts it </w:t>
      </w:r>
      <w:proofErr w:type="spellStart"/>
      <w:r w:rsidRPr="0068040D">
        <w:rPr>
          <w:sz w:val="10"/>
          <w:szCs w:val="16"/>
        </w:rPr>
        <w:t>succint</w:t>
      </w:r>
      <w:proofErr w:type="spellEnd"/>
      <w:r w:rsidRPr="0068040D">
        <w:rPr>
          <w:sz w:val="10"/>
          <w:szCs w:val="16"/>
        </w:rPr>
        <w:t xml:space="preserve">- </w:t>
      </w:r>
      <w:proofErr w:type="spellStart"/>
      <w:r w:rsidRPr="0068040D">
        <w:rPr>
          <w:sz w:val="10"/>
          <w:szCs w:val="16"/>
        </w:rPr>
        <w:t>ly</w:t>
      </w:r>
      <w:proofErr w:type="spellEnd"/>
      <w:r w:rsidRPr="0068040D">
        <w:rPr>
          <w:sz w:val="10"/>
          <w:szCs w:val="16"/>
        </w:rPr>
        <w:t xml:space="preserve">, “the practice of moral deliberation is responsive to experience, reason, argument, and thought experiments... </w:t>
      </w:r>
      <w:r w:rsidRPr="0065012C">
        <w:rPr>
          <w:rStyle w:val="StyleUnderline"/>
          <w:szCs w:val="26"/>
        </w:rPr>
        <w:t>Such</w:t>
      </w:r>
      <w:r w:rsidRPr="0065012C">
        <w:rPr>
          <w:b/>
          <w:sz w:val="26"/>
          <w:szCs w:val="26"/>
          <w:u w:val="single"/>
        </w:rPr>
        <w:t xml:space="preserve"> </w:t>
      </w:r>
      <w:r w:rsidRPr="0065012C">
        <w:rPr>
          <w:rStyle w:val="StyleUnderline"/>
          <w:szCs w:val="26"/>
        </w:rPr>
        <w:t>responsiveness</w:t>
      </w:r>
      <w:r w:rsidRPr="0065012C">
        <w:rPr>
          <w:b/>
          <w:sz w:val="26"/>
          <w:szCs w:val="26"/>
          <w:u w:val="single"/>
        </w:rPr>
        <w:t xml:space="preserve"> </w:t>
      </w:r>
      <w:r w:rsidRPr="0065012C">
        <w:rPr>
          <w:rStyle w:val="StyleUnderline"/>
          <w:szCs w:val="26"/>
        </w:rPr>
        <w:t>is</w:t>
      </w:r>
      <w:r w:rsidRPr="0065012C">
        <w:rPr>
          <w:b/>
          <w:sz w:val="26"/>
          <w:szCs w:val="26"/>
          <w:u w:val="single"/>
        </w:rPr>
        <w:t xml:space="preserve"> </w:t>
      </w:r>
      <w:r w:rsidRPr="0065012C">
        <w:rPr>
          <w:rStyle w:val="StyleUnderline"/>
          <w:szCs w:val="26"/>
        </w:rPr>
        <w:t>part</w:t>
      </w:r>
      <w:r w:rsidRPr="0065012C">
        <w:rPr>
          <w:b/>
          <w:sz w:val="26"/>
          <w:szCs w:val="26"/>
          <w:u w:val="single"/>
        </w:rPr>
        <w:t xml:space="preserve"> </w:t>
      </w:r>
      <w:r w:rsidRPr="0065012C">
        <w:rPr>
          <w:rStyle w:val="StyleUnderline"/>
          <w:szCs w:val="26"/>
        </w:rPr>
        <w:t>of</w:t>
      </w:r>
      <w:r w:rsidRPr="0068040D">
        <w:rPr>
          <w:b/>
          <w:sz w:val="10"/>
          <w:szCs w:val="26"/>
        </w:rPr>
        <w:t xml:space="preserve"> </w:t>
      </w:r>
      <w:r w:rsidRPr="0065012C">
        <w:rPr>
          <w:rStyle w:val="StyleUnderline"/>
          <w:szCs w:val="26"/>
        </w:rPr>
        <w:t>what</w:t>
      </w:r>
      <w:r w:rsidRPr="0065012C">
        <w:rPr>
          <w:b/>
          <w:sz w:val="26"/>
          <w:szCs w:val="26"/>
          <w:u w:val="single"/>
        </w:rPr>
        <w:t xml:space="preserve"> </w:t>
      </w:r>
      <w:r w:rsidRPr="0065012C">
        <w:rPr>
          <w:rStyle w:val="StyleUnderline"/>
          <w:szCs w:val="26"/>
        </w:rPr>
        <w:t>it</w:t>
      </w:r>
      <w:r w:rsidRPr="0068040D">
        <w:rPr>
          <w:b/>
          <w:sz w:val="10"/>
          <w:szCs w:val="26"/>
        </w:rPr>
        <w:t xml:space="preserve"> </w:t>
      </w:r>
      <w:r w:rsidRPr="0065012C">
        <w:rPr>
          <w:rStyle w:val="StyleUnderline"/>
          <w:szCs w:val="26"/>
        </w:rPr>
        <w:t>is</w:t>
      </w:r>
      <w:r w:rsidRPr="0065012C">
        <w:rPr>
          <w:b/>
          <w:sz w:val="26"/>
          <w:szCs w:val="26"/>
          <w:u w:val="single"/>
        </w:rPr>
        <w:t xml:space="preserve"> </w:t>
      </w:r>
      <w:r w:rsidRPr="0065012C">
        <w:rPr>
          <w:rStyle w:val="StyleUnderline"/>
          <w:szCs w:val="26"/>
        </w:rPr>
        <w:t>to</w:t>
      </w:r>
      <w:r w:rsidRPr="0065012C">
        <w:rPr>
          <w:b/>
          <w:sz w:val="26"/>
          <w:szCs w:val="26"/>
          <w:u w:val="single"/>
        </w:rPr>
        <w:t xml:space="preserve"> </w:t>
      </w:r>
      <w:r w:rsidRPr="0065012C">
        <w:rPr>
          <w:rStyle w:val="StyleUnderline"/>
          <w:szCs w:val="26"/>
        </w:rPr>
        <w:t>make</w:t>
      </w:r>
      <w:r w:rsidRPr="0065012C">
        <w:rPr>
          <w:b/>
          <w:sz w:val="26"/>
          <w:szCs w:val="26"/>
          <w:u w:val="single"/>
        </w:rPr>
        <w:t xml:space="preserve"> </w:t>
      </w:r>
      <w:r w:rsidRPr="0065012C">
        <w:rPr>
          <w:rStyle w:val="StyleUnderline"/>
          <w:szCs w:val="26"/>
        </w:rPr>
        <w:t>a moral decision</w:t>
      </w:r>
      <w:r w:rsidRPr="0068040D">
        <w:rPr>
          <w:sz w:val="10"/>
          <w:szCs w:val="16"/>
        </w:rPr>
        <w:t xml:space="preserve"> and part of what it is to try to live a moral life” (2000: 52)3. Likewise, </w:t>
      </w:r>
      <w:r w:rsidRPr="00EE63DA">
        <w:rPr>
          <w:rStyle w:val="StyleUnderline"/>
          <w:szCs w:val="26"/>
          <w:highlight w:val="cyan"/>
        </w:rPr>
        <w:t>this</w:t>
      </w:r>
      <w:r w:rsidRPr="0068040D">
        <w:rPr>
          <w:sz w:val="10"/>
          <w:szCs w:val="16"/>
        </w:rPr>
        <w:t xml:space="preserve"> same </w:t>
      </w:r>
      <w:r w:rsidRPr="00EE63DA">
        <w:rPr>
          <w:rStyle w:val="StyleUnderline"/>
          <w:szCs w:val="26"/>
          <w:highlight w:val="cyan"/>
        </w:rPr>
        <w:t>deliberative</w:t>
      </w:r>
      <w:r w:rsidRPr="00EE63DA">
        <w:rPr>
          <w:b/>
          <w:sz w:val="26"/>
          <w:szCs w:val="26"/>
          <w:highlight w:val="cyan"/>
          <w:u w:val="single"/>
        </w:rPr>
        <w:t xml:space="preserve"> </w:t>
      </w:r>
      <w:r w:rsidRPr="00EE63DA">
        <w:rPr>
          <w:rStyle w:val="StyleUnderline"/>
          <w:szCs w:val="26"/>
          <w:highlight w:val="cyan"/>
        </w:rPr>
        <w:t>activity</w:t>
      </w:r>
      <w:r w:rsidRPr="00EE63DA">
        <w:rPr>
          <w:b/>
          <w:sz w:val="26"/>
          <w:szCs w:val="26"/>
          <w:highlight w:val="cyan"/>
          <w:u w:val="single"/>
        </w:rPr>
        <w:t xml:space="preserve"> </w:t>
      </w:r>
      <w:r w:rsidRPr="00EE63DA">
        <w:rPr>
          <w:rStyle w:val="StyleUnderline"/>
          <w:szCs w:val="26"/>
          <w:highlight w:val="cyan"/>
        </w:rPr>
        <w:t>implies</w:t>
      </w:r>
      <w:r w:rsidRPr="00EE63DA">
        <w:rPr>
          <w:b/>
          <w:sz w:val="26"/>
          <w:szCs w:val="26"/>
          <w:highlight w:val="cyan"/>
          <w:u w:val="single"/>
        </w:rPr>
        <w:t xml:space="preserve"> </w:t>
      </w:r>
      <w:r w:rsidRPr="00EE63DA">
        <w:rPr>
          <w:rStyle w:val="StyleUnderline"/>
          <w:szCs w:val="26"/>
          <w:highlight w:val="cyan"/>
        </w:rPr>
        <w:t>an</w:t>
      </w:r>
      <w:r w:rsidRPr="00EE63DA">
        <w:rPr>
          <w:b/>
          <w:sz w:val="26"/>
          <w:szCs w:val="26"/>
          <w:highlight w:val="cyan"/>
          <w:u w:val="single"/>
        </w:rPr>
        <w:t xml:space="preserve"> </w:t>
      </w:r>
      <w:r w:rsidRPr="00EE63DA">
        <w:rPr>
          <w:rStyle w:val="StyleUnderline"/>
          <w:szCs w:val="26"/>
          <w:highlight w:val="cyan"/>
        </w:rPr>
        <w:t>effort</w:t>
      </w:r>
      <w:r w:rsidRPr="00EE63DA">
        <w:rPr>
          <w:b/>
          <w:sz w:val="26"/>
          <w:szCs w:val="26"/>
          <w:highlight w:val="cyan"/>
          <w:u w:val="single"/>
        </w:rPr>
        <w:t xml:space="preserve"> </w:t>
      </w:r>
      <w:r w:rsidRPr="00EE63DA">
        <w:rPr>
          <w:rStyle w:val="StyleUnderline"/>
          <w:szCs w:val="26"/>
          <w:highlight w:val="cyan"/>
        </w:rPr>
        <w:t>to</w:t>
      </w:r>
      <w:r w:rsidRPr="00EE63DA">
        <w:rPr>
          <w:b/>
          <w:sz w:val="26"/>
          <w:szCs w:val="26"/>
          <w:highlight w:val="cyan"/>
          <w:u w:val="single"/>
        </w:rPr>
        <w:t xml:space="preserve"> </w:t>
      </w:r>
      <w:r w:rsidRPr="00EE63DA">
        <w:rPr>
          <w:rStyle w:val="StyleUnderline"/>
          <w:szCs w:val="26"/>
          <w:highlight w:val="cyan"/>
        </w:rPr>
        <w:t>acquire</w:t>
      </w:r>
      <w:r w:rsidRPr="00EE63DA">
        <w:rPr>
          <w:b/>
          <w:sz w:val="26"/>
          <w:szCs w:val="26"/>
          <w:highlight w:val="cyan"/>
          <w:u w:val="single"/>
        </w:rPr>
        <w:t xml:space="preserve"> </w:t>
      </w:r>
      <w:r w:rsidRPr="00EE63DA">
        <w:rPr>
          <w:rStyle w:val="StyleUnderline"/>
          <w:szCs w:val="26"/>
          <w:highlight w:val="cyan"/>
        </w:rPr>
        <w:t>habits</w:t>
      </w:r>
      <w:r w:rsidRPr="0068040D">
        <w:rPr>
          <w:b/>
          <w:sz w:val="10"/>
          <w:szCs w:val="26"/>
        </w:rPr>
        <w:t>,</w:t>
      </w:r>
      <w:r w:rsidRPr="0068040D">
        <w:rPr>
          <w:sz w:val="10"/>
          <w:szCs w:val="16"/>
        </w:rPr>
        <w:t xml:space="preserve"> beliefs and principles </w:t>
      </w:r>
      <w:r w:rsidRPr="00EE63DA">
        <w:rPr>
          <w:rStyle w:val="StyleUnderline"/>
          <w:szCs w:val="26"/>
          <w:highlight w:val="cyan"/>
        </w:rPr>
        <w:t>that</w:t>
      </w:r>
      <w:r w:rsidRPr="00EE63DA">
        <w:rPr>
          <w:b/>
          <w:sz w:val="26"/>
          <w:szCs w:val="26"/>
          <w:highlight w:val="cyan"/>
          <w:u w:val="single"/>
        </w:rPr>
        <w:t xml:space="preserve"> </w:t>
      </w:r>
      <w:r w:rsidRPr="00EE63DA">
        <w:rPr>
          <w:rStyle w:val="StyleUnderline"/>
          <w:szCs w:val="26"/>
          <w:highlight w:val="cyan"/>
        </w:rPr>
        <w:t>contribute</w:t>
      </w:r>
      <w:r w:rsidRPr="00EE63DA">
        <w:rPr>
          <w:b/>
          <w:sz w:val="26"/>
          <w:szCs w:val="26"/>
          <w:highlight w:val="cyan"/>
          <w:u w:val="single"/>
        </w:rPr>
        <w:t xml:space="preserve"> </w:t>
      </w:r>
      <w:r w:rsidRPr="00EE63DA">
        <w:rPr>
          <w:rStyle w:val="StyleUnderline"/>
          <w:szCs w:val="26"/>
          <w:highlight w:val="cyan"/>
        </w:rPr>
        <w:t>to</w:t>
      </w:r>
      <w:r w:rsidRPr="0068040D">
        <w:rPr>
          <w:sz w:val="10"/>
          <w:szCs w:val="16"/>
        </w:rPr>
        <w:t xml:space="preserve"> a truly </w:t>
      </w:r>
      <w:r w:rsidRPr="00EE63DA">
        <w:rPr>
          <w:rStyle w:val="StyleUnderline"/>
          <w:szCs w:val="26"/>
          <w:highlight w:val="cyan"/>
        </w:rPr>
        <w:t>free</w:t>
      </w:r>
      <w:r w:rsidRPr="00EE63DA">
        <w:rPr>
          <w:b/>
          <w:sz w:val="26"/>
          <w:szCs w:val="26"/>
          <w:highlight w:val="cyan"/>
          <w:u w:val="single"/>
        </w:rPr>
        <w:t xml:space="preserve"> </w:t>
      </w:r>
      <w:r w:rsidRPr="00EE63DA">
        <w:rPr>
          <w:rStyle w:val="StyleUnderline"/>
          <w:szCs w:val="26"/>
          <w:highlight w:val="cyan"/>
        </w:rPr>
        <w:t>deliberation</w:t>
      </w:r>
      <w:r w:rsidRPr="0068040D">
        <w:rPr>
          <w:sz w:val="10"/>
          <w:szCs w:val="16"/>
        </w:rPr>
        <w:t xml:space="preserve"> which, in turn, can result in creative conclusions. For Peirce, as you get more habit-governed, you become </w:t>
      </w:r>
      <w:proofErr w:type="gramStart"/>
      <w:r w:rsidRPr="0068040D">
        <w:rPr>
          <w:sz w:val="10"/>
          <w:szCs w:val="16"/>
        </w:rPr>
        <w:t>more creative and free</w:t>
      </w:r>
      <w:proofErr w:type="gramEnd"/>
      <w:r w:rsidRPr="0068040D">
        <w:rPr>
          <w:sz w:val="10"/>
          <w:szCs w:val="16"/>
        </w:rPr>
        <w:t xml:space="preserve">, and your selfhood acquires </w:t>
      </w:r>
      <w:proofErr w:type="spellStart"/>
      <w:r w:rsidRPr="0068040D">
        <w:rPr>
          <w:sz w:val="10"/>
          <w:szCs w:val="16"/>
        </w:rPr>
        <w:t>plas</w:t>
      </w:r>
      <w:proofErr w:type="spellEnd"/>
      <w:r w:rsidRPr="0068040D">
        <w:rPr>
          <w:sz w:val="10"/>
          <w:szCs w:val="16"/>
        </w:rPr>
        <w:t xml:space="preserve">- </w:t>
      </w:r>
      <w:proofErr w:type="spellStart"/>
      <w:r w:rsidRPr="0068040D">
        <w:rPr>
          <w:sz w:val="10"/>
          <w:szCs w:val="16"/>
        </w:rPr>
        <w:t>ticity</w:t>
      </w:r>
      <w:proofErr w:type="spellEnd"/>
      <w:r w:rsidRPr="0068040D">
        <w:rPr>
          <w:sz w:val="10"/>
          <w:szCs w:val="16"/>
        </w:rPr>
        <w:t xml:space="preserve"> and receptiveness to experience4. Vincent </w:t>
      </w:r>
      <w:proofErr w:type="spellStart"/>
      <w:r w:rsidRPr="0068040D">
        <w:rPr>
          <w:sz w:val="10"/>
          <w:szCs w:val="16"/>
        </w:rPr>
        <w:t>Colapietro</w:t>
      </w:r>
      <w:proofErr w:type="spellEnd"/>
      <w:r w:rsidRPr="0068040D">
        <w:rPr>
          <w:sz w:val="10"/>
          <w:szCs w:val="16"/>
        </w:rPr>
        <w:t xml:space="preserve">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w:t>
      </w:r>
      <w:proofErr w:type="spellStart"/>
      <w:r w:rsidRPr="0068040D">
        <w:rPr>
          <w:sz w:val="10"/>
          <w:szCs w:val="16"/>
        </w:rPr>
        <w:t>Colapietro</w:t>
      </w:r>
      <w:proofErr w:type="spellEnd"/>
      <w:r w:rsidRPr="0068040D">
        <w:rPr>
          <w:sz w:val="10"/>
          <w:szCs w:val="16"/>
        </w:rPr>
        <w:t xml:space="preserve"> 1997: 270, 281). It is precisely this </w:t>
      </w:r>
      <w:proofErr w:type="spellStart"/>
      <w:r w:rsidRPr="0068040D">
        <w:rPr>
          <w:sz w:val="10"/>
          <w:szCs w:val="16"/>
        </w:rPr>
        <w:t>experi</w:t>
      </w:r>
      <w:proofErr w:type="spellEnd"/>
      <w:r w:rsidRPr="0068040D">
        <w:rPr>
          <w:sz w:val="10"/>
          <w:szCs w:val="16"/>
        </w:rPr>
        <w:t xml:space="preserve">- </w:t>
      </w:r>
      <w:proofErr w:type="spellStart"/>
      <w:r w:rsidRPr="0068040D">
        <w:rPr>
          <w:sz w:val="10"/>
          <w:szCs w:val="16"/>
        </w:rPr>
        <w:t>ment</w:t>
      </w:r>
      <w:proofErr w:type="spellEnd"/>
      <w:r w:rsidRPr="0068040D">
        <w:rPr>
          <w:sz w:val="10"/>
          <w:szCs w:val="16"/>
        </w:rPr>
        <w:t xml:space="preserve"> carried out within imagination that generates habits, because, as Peirce says in “A Survey of Pragmaticism”, “it is not the muscular action but the accompanying inward </w:t>
      </w:r>
      <w:proofErr w:type="spellStart"/>
      <w:r w:rsidRPr="0068040D">
        <w:rPr>
          <w:sz w:val="10"/>
          <w:szCs w:val="16"/>
        </w:rPr>
        <w:t>ef</w:t>
      </w:r>
      <w:proofErr w:type="spellEnd"/>
      <w:r w:rsidRPr="0068040D">
        <w:rPr>
          <w:sz w:val="10"/>
          <w:szCs w:val="16"/>
        </w:rPr>
        <w:t xml:space="preserve">- forts, the acts of imagination, that produce the habit” (CP 5.479, 1907). Habits are regular ways of thinking, </w:t>
      </w:r>
      <w:proofErr w:type="gramStart"/>
      <w:r w:rsidRPr="0068040D">
        <w:rPr>
          <w:sz w:val="10"/>
          <w:szCs w:val="16"/>
        </w:rPr>
        <w:t>perceiving</w:t>
      </w:r>
      <w:proofErr w:type="gramEnd"/>
      <w:r w:rsidRPr="0068040D">
        <w:rPr>
          <w:sz w:val="10"/>
          <w:szCs w:val="16"/>
        </w:rPr>
        <w:t xml:space="preserve"> and interpreting that generate actions. As such, habits have a huge influence on human behavior, manifest themselves in the con- </w:t>
      </w:r>
      <w:proofErr w:type="spellStart"/>
      <w:r w:rsidRPr="0068040D">
        <w:rPr>
          <w:sz w:val="10"/>
          <w:szCs w:val="16"/>
        </w:rPr>
        <w:t>crete</w:t>
      </w:r>
      <w:proofErr w:type="spellEnd"/>
      <w:r w:rsidRPr="0068040D">
        <w:rPr>
          <w:sz w:val="10"/>
          <w:szCs w:val="16"/>
        </w:rPr>
        <w:t xml:space="preserve"> things we do and, at the same time, are formed within those same activities. Even more, according to Peirce, </w:t>
      </w:r>
      <w:r w:rsidRPr="00EE63DA">
        <w:rPr>
          <w:rStyle w:val="StyleUnderline"/>
          <w:szCs w:val="26"/>
          <w:highlight w:val="cyan"/>
        </w:rPr>
        <w:t>the</w:t>
      </w:r>
      <w:r w:rsidRPr="00EE63DA">
        <w:rPr>
          <w:b/>
          <w:sz w:val="26"/>
          <w:szCs w:val="26"/>
          <w:highlight w:val="cyan"/>
          <w:u w:val="single"/>
        </w:rPr>
        <w:t xml:space="preserve"> </w:t>
      </w:r>
      <w:r w:rsidRPr="00EE63DA">
        <w:rPr>
          <w:rStyle w:val="StyleUnderline"/>
          <w:szCs w:val="26"/>
          <w:highlight w:val="cyan"/>
        </w:rPr>
        <w:t>activity</w:t>
      </w:r>
      <w:r w:rsidRPr="00EE63DA">
        <w:rPr>
          <w:b/>
          <w:sz w:val="26"/>
          <w:szCs w:val="26"/>
          <w:highlight w:val="cyan"/>
          <w:u w:val="single"/>
        </w:rPr>
        <w:t xml:space="preserve"> </w:t>
      </w:r>
      <w:r w:rsidRPr="00EE63DA">
        <w:rPr>
          <w:rStyle w:val="StyleUnderline"/>
          <w:szCs w:val="26"/>
          <w:highlight w:val="cyan"/>
        </w:rPr>
        <w:t>takes</w:t>
      </w:r>
      <w:r w:rsidRPr="0068040D">
        <w:rPr>
          <w:sz w:val="10"/>
          <w:szCs w:val="16"/>
        </w:rPr>
        <w:t xml:space="preserve"> the </w:t>
      </w:r>
      <w:r w:rsidRPr="00EE63DA">
        <w:rPr>
          <w:rStyle w:val="StyleUnderline"/>
          <w:szCs w:val="26"/>
          <w:highlight w:val="cyan"/>
        </w:rPr>
        <w:t>form</w:t>
      </w:r>
      <w:r w:rsidRPr="00EE63DA">
        <w:rPr>
          <w:b/>
          <w:sz w:val="26"/>
          <w:szCs w:val="26"/>
          <w:highlight w:val="cyan"/>
          <w:u w:val="single"/>
        </w:rPr>
        <w:t xml:space="preserve"> </w:t>
      </w:r>
      <w:r w:rsidRPr="00EE63DA">
        <w:rPr>
          <w:rStyle w:val="StyleUnderline"/>
          <w:szCs w:val="26"/>
          <w:highlight w:val="cyan"/>
        </w:rPr>
        <w:t>of</w:t>
      </w:r>
      <w:r w:rsidRPr="00EE63DA">
        <w:rPr>
          <w:b/>
          <w:sz w:val="26"/>
          <w:szCs w:val="26"/>
          <w:highlight w:val="cyan"/>
          <w:u w:val="single"/>
        </w:rPr>
        <w:t xml:space="preserve"> </w:t>
      </w:r>
      <w:r w:rsidRPr="00EE63DA">
        <w:rPr>
          <w:rStyle w:val="StyleUnderline"/>
          <w:szCs w:val="26"/>
          <w:highlight w:val="cyan"/>
        </w:rPr>
        <w:t>experimentation</w:t>
      </w:r>
      <w:r w:rsidRPr="0068040D">
        <w:rPr>
          <w:sz w:val="10"/>
          <w:szCs w:val="16"/>
        </w:rPr>
        <w:t xml:space="preserve"> in the inner world; </w:t>
      </w:r>
      <w:r w:rsidRPr="0068040D">
        <w:rPr>
          <w:rStyle w:val="StyleUnderline"/>
          <w:szCs w:val="26"/>
        </w:rPr>
        <w:t>and</w:t>
      </w:r>
      <w:r w:rsidRPr="0068040D">
        <w:rPr>
          <w:sz w:val="10"/>
          <w:szCs w:val="16"/>
        </w:rPr>
        <w:t xml:space="preserve"> the conclusion (if it comes to a definite conclusion), is that under given conditions, the interpreter will have formed the habit of acting </w:t>
      </w:r>
      <w:proofErr w:type="gramStart"/>
      <w:r w:rsidRPr="0068040D">
        <w:rPr>
          <w:sz w:val="10"/>
          <w:szCs w:val="16"/>
        </w:rPr>
        <w:t>in a given</w:t>
      </w:r>
      <w:proofErr w:type="gramEnd"/>
      <w:r w:rsidRPr="0068040D">
        <w:rPr>
          <w:sz w:val="10"/>
          <w:szCs w:val="16"/>
        </w:rPr>
        <w:t xml:space="preserve"> way whenever he may desire a given kind of result. </w:t>
      </w:r>
      <w:r w:rsidRPr="0068040D">
        <w:rPr>
          <w:rStyle w:val="StyleUnderline"/>
          <w:szCs w:val="26"/>
        </w:rPr>
        <w:t>The</w:t>
      </w:r>
      <w:r w:rsidRPr="0068040D">
        <w:rPr>
          <w:sz w:val="10"/>
          <w:szCs w:val="16"/>
        </w:rPr>
        <w:t xml:space="preserve"> real and </w:t>
      </w:r>
      <w:r w:rsidRPr="0068040D">
        <w:rPr>
          <w:rStyle w:val="StyleUnderline"/>
          <w:szCs w:val="26"/>
        </w:rPr>
        <w:t>living</w:t>
      </w:r>
      <w:r w:rsidRPr="0068040D">
        <w:rPr>
          <w:sz w:val="10"/>
          <w:szCs w:val="16"/>
        </w:rPr>
        <w:t xml:space="preserve"> logical </w:t>
      </w:r>
      <w:r w:rsidRPr="0068040D">
        <w:rPr>
          <w:rStyle w:val="StyleUnderline"/>
          <w:szCs w:val="26"/>
        </w:rPr>
        <w:t>conclusion</w:t>
      </w:r>
      <w:r w:rsidRPr="0068040D">
        <w:rPr>
          <w:b/>
          <w:sz w:val="10"/>
          <w:szCs w:val="26"/>
        </w:rPr>
        <w:t xml:space="preserve"> </w:t>
      </w:r>
      <w:r w:rsidRPr="0068040D">
        <w:rPr>
          <w:rStyle w:val="StyleUnderline"/>
          <w:szCs w:val="26"/>
        </w:rPr>
        <w:t>is</w:t>
      </w:r>
      <w:r w:rsidRPr="0068040D">
        <w:rPr>
          <w:b/>
          <w:sz w:val="10"/>
          <w:szCs w:val="26"/>
        </w:rPr>
        <w:t xml:space="preserve"> </w:t>
      </w:r>
      <w:r w:rsidRPr="0068040D">
        <w:rPr>
          <w:sz w:val="10"/>
          <w:szCs w:val="16"/>
        </w:rPr>
        <w:t xml:space="preserve">that </w:t>
      </w:r>
      <w:r w:rsidRPr="0068040D">
        <w:rPr>
          <w:rStyle w:val="StyleUnderline"/>
          <w:szCs w:val="26"/>
        </w:rPr>
        <w:t>habit</w:t>
      </w:r>
      <w:r w:rsidRPr="0068040D">
        <w:rPr>
          <w:sz w:val="10"/>
          <w:szCs w:val="16"/>
        </w:rPr>
        <w:t xml:space="preserve"> (CP 5.491, 1907). Much more evidence could be given to support the view that habits are virtually decided (CP 2.435, c.1893) </w:t>
      </w:r>
      <w:proofErr w:type="gramStart"/>
      <w:r w:rsidRPr="0068040D">
        <w:rPr>
          <w:sz w:val="10"/>
          <w:szCs w:val="16"/>
        </w:rPr>
        <w:t>and also</w:t>
      </w:r>
      <w:proofErr w:type="gramEnd"/>
      <w:r w:rsidRPr="0068040D">
        <w:rPr>
          <w:sz w:val="10"/>
          <w:szCs w:val="16"/>
        </w:rPr>
        <w:t xml:space="preserve"> that intelligence comprises inward or potential actions that in- fluence the formation of habits (CP 6.286, 1893). Suffice it to say that, according to Peirce, deliberation is a function of the imagination, and that imagination is </w:t>
      </w:r>
      <w:proofErr w:type="gramStart"/>
      <w:r w:rsidRPr="0068040D">
        <w:rPr>
          <w:sz w:val="10"/>
          <w:szCs w:val="16"/>
        </w:rPr>
        <w:t>in itself an</w:t>
      </w:r>
      <w:proofErr w:type="gramEnd"/>
      <w:r w:rsidRPr="0068040D">
        <w:rPr>
          <w:sz w:val="10"/>
          <w:szCs w:val="16"/>
        </w:rPr>
        <w:t xml:space="preserve"> experiment which may have unexpected consequences that impose themselves upon the deliberative subject.  </w:t>
      </w:r>
    </w:p>
    <w:p w14:paraId="321B1603" w14:textId="77777777" w:rsidR="006B673A" w:rsidRPr="00FC576D" w:rsidRDefault="006B673A" w:rsidP="006B673A">
      <w:pPr>
        <w:pStyle w:val="Heading4"/>
        <w:rPr>
          <w:rFonts w:asciiTheme="majorHAnsi" w:hAnsiTheme="majorHAnsi" w:cstheme="majorHAnsi"/>
        </w:rPr>
      </w:pPr>
      <w:r>
        <w:rPr>
          <w:rFonts w:asciiTheme="majorHAnsi" w:hAnsiTheme="majorHAnsi" w:cstheme="majorHAnsi"/>
        </w:rPr>
        <w:t>3</w:t>
      </w:r>
      <w:r w:rsidRPr="00FC576D">
        <w:rPr>
          <w:rFonts w:asciiTheme="majorHAnsi" w:hAnsiTheme="majorHAnsi" w:cstheme="majorHAnsi"/>
        </w:rPr>
        <w:t xml:space="preserve">] </w:t>
      </w:r>
      <w:r w:rsidRPr="00FC576D">
        <w:rPr>
          <w:rFonts w:asciiTheme="majorHAnsi" w:hAnsiTheme="majorHAnsi" w:cstheme="majorHAnsi"/>
          <w:u w:val="single"/>
        </w:rPr>
        <w:t>Resolvability</w:t>
      </w:r>
      <w:r w:rsidRPr="00FC576D">
        <w:rPr>
          <w:rFonts w:asciiTheme="majorHAnsi" w:hAnsiTheme="majorHAnsi" w:cstheme="majorHAnsi"/>
        </w:rPr>
        <w:t xml:space="preserve">- Thousands of years of metaethical debates have concluded in indecisiveness so a 45-minute debate would be unable to correctly resolve nebulous ethical disputes and identify the correct theory. Resolvability outweighs on </w:t>
      </w:r>
      <w:r w:rsidRPr="00FC576D">
        <w:rPr>
          <w:rFonts w:asciiTheme="majorHAnsi" w:hAnsiTheme="majorHAnsi" w:cstheme="majorHAnsi"/>
          <w:u w:val="single"/>
        </w:rPr>
        <w:t>jurisdiction</w:t>
      </w:r>
      <w:r w:rsidRPr="00FC576D">
        <w:rPr>
          <w:rFonts w:asciiTheme="majorHAnsi" w:hAnsiTheme="majorHAnsi" w:cstheme="majorHAnsi"/>
        </w:rPr>
        <w:t xml:space="preserve"> since it’s a </w:t>
      </w:r>
      <w:r w:rsidRPr="00FC576D">
        <w:rPr>
          <w:rFonts w:asciiTheme="majorHAnsi" w:hAnsiTheme="majorHAnsi" w:cstheme="majorHAnsi"/>
          <w:u w:val="single"/>
        </w:rPr>
        <w:t>meta-constraint</w:t>
      </w:r>
      <w:r w:rsidRPr="00FC576D">
        <w:rPr>
          <w:rFonts w:asciiTheme="majorHAnsi" w:hAnsiTheme="majorHAnsi" w:cstheme="majorHAnsi"/>
        </w:rPr>
        <w:t xml:space="preserve"> on the judge’s final jurisdiction.  </w:t>
      </w:r>
    </w:p>
    <w:p w14:paraId="27CF89A5" w14:textId="1B8B7A07" w:rsidR="006B673A" w:rsidRDefault="00FC4CC5" w:rsidP="006B673A">
      <w:pPr>
        <w:pStyle w:val="Heading4"/>
      </w:pPr>
      <w:r>
        <w:t>Prefer additionally -</w:t>
      </w:r>
    </w:p>
    <w:p w14:paraId="5FE04778" w14:textId="77777777" w:rsidR="006B673A" w:rsidRPr="00004AC0" w:rsidRDefault="006B673A" w:rsidP="006B673A">
      <w:pPr>
        <w:pStyle w:val="Heading4"/>
      </w:pPr>
      <w:r>
        <w:t xml:space="preserve">1] </w:t>
      </w:r>
      <w:r w:rsidRPr="00A309E6">
        <w:rPr>
          <w:u w:val="single"/>
        </w:rPr>
        <w:t>Performativity</w:t>
      </w:r>
      <w:r>
        <w:t>- Responding to our framework concedes the validity of pragmatism since that in and of itself is a process of contestation that pragmatism would say is valuable and necessary for spaces like debate to function.</w:t>
      </w:r>
    </w:p>
    <w:p w14:paraId="3A22C034" w14:textId="77777777" w:rsidR="006B673A" w:rsidRPr="00FC576D" w:rsidRDefault="006B673A" w:rsidP="006B673A">
      <w:pPr>
        <w:pStyle w:val="Heading4"/>
        <w:rPr>
          <w:rFonts w:asciiTheme="majorHAnsi" w:hAnsiTheme="majorHAnsi" w:cstheme="majorHAnsi"/>
        </w:rPr>
      </w:pPr>
      <w:r>
        <w:rPr>
          <w:rFonts w:asciiTheme="majorHAnsi" w:hAnsiTheme="majorHAnsi" w:cstheme="majorHAnsi"/>
        </w:rPr>
        <w:t>2</w:t>
      </w:r>
      <w:r w:rsidRPr="00FC576D">
        <w:rPr>
          <w:rFonts w:asciiTheme="majorHAnsi" w:hAnsiTheme="majorHAnsi" w:cstheme="majorHAnsi"/>
        </w:rPr>
        <w:t xml:space="preserve">] </w:t>
      </w:r>
      <w:r w:rsidRPr="00FC576D">
        <w:rPr>
          <w:rFonts w:asciiTheme="majorHAnsi" w:hAnsiTheme="majorHAnsi" w:cstheme="majorHAnsi"/>
          <w:u w:val="single"/>
        </w:rPr>
        <w:t>TJFS</w:t>
      </w:r>
      <w:r w:rsidRPr="00FC576D">
        <w:rPr>
          <w:rFonts w:asciiTheme="majorHAnsi" w:hAnsiTheme="majorHAnsi" w:cstheme="majorHAnsi"/>
        </w:rPr>
        <w:t xml:space="preserve">- Frameworks should be fair/educational like any other argument. A] </w:t>
      </w:r>
      <w:r w:rsidRPr="00FC576D">
        <w:rPr>
          <w:rFonts w:asciiTheme="majorHAnsi" w:hAnsiTheme="majorHAnsi" w:cstheme="majorHAnsi"/>
          <w:u w:val="single"/>
        </w:rPr>
        <w:t>Inclusion</w:t>
      </w:r>
      <w:r w:rsidRPr="00FC576D">
        <w:rPr>
          <w:rFonts w:asciiTheme="majorHAnsi" w:hAnsiTheme="majorHAnsi" w:cstheme="majorHAnsi"/>
        </w:rPr>
        <w:t xml:space="preserve"> – Deliberation definitionally is a procedural for allowing almost any argumentation in the debate space which controls the internal link to inclusion which is an impact multiplier B] </w:t>
      </w:r>
      <w:r w:rsidRPr="00FC576D">
        <w:rPr>
          <w:rFonts w:asciiTheme="majorHAnsi" w:hAnsiTheme="majorHAnsi" w:cstheme="majorHAnsi"/>
          <w:u w:val="single"/>
        </w:rPr>
        <w:t>Resource Disparities</w:t>
      </w:r>
      <w:r w:rsidRPr="00FC576D">
        <w:rPr>
          <w:rFonts w:asciiTheme="majorHAnsi" w:hAnsiTheme="majorHAnsi" w:cstheme="majorHAnsi"/>
        </w:rPr>
        <w:t>- Discursive frameworks ensure big squads don’t have a comparative advantage since debates become about quality of arguments rather than quantity and require a higher level of analytic thinking that small schools have. C] Evaluate the debate after the 1ac and before the 1nc – prevents anxiety caused by giving speeches.</w:t>
      </w:r>
    </w:p>
    <w:p w14:paraId="62345D29" w14:textId="77777777" w:rsidR="006B673A" w:rsidRPr="00B56222" w:rsidRDefault="006B673A" w:rsidP="006B673A">
      <w:pPr>
        <w:pStyle w:val="Heading4"/>
      </w:pPr>
      <w:r>
        <w:t>3</w:t>
      </w:r>
      <w:r w:rsidRPr="003069FE">
        <w:t>]</w:t>
      </w:r>
      <w:r w:rsidRPr="003069FE">
        <w:rPr>
          <w:rFonts w:cs="Calibri"/>
        </w:rPr>
        <w:t xml:space="preserve"> </w:t>
      </w:r>
      <w:r w:rsidRPr="00F97916">
        <w:rPr>
          <w:rFonts w:cs="Calibri"/>
          <w:u w:val="single"/>
        </w:rPr>
        <w:t>Value Pluralism</w:t>
      </w:r>
      <w:r>
        <w:rPr>
          <w:rFonts w:cs="Calibri"/>
        </w:rPr>
        <w:t xml:space="preserve">- </w:t>
      </w:r>
      <w:r w:rsidRPr="00AD4023">
        <w:rPr>
          <w:rFonts w:cs="Calibri"/>
        </w:rPr>
        <w:t xml:space="preserve">Other ethical theories rely on minimalistic criteria as their foundation, our framework resolves this by using these criteria to better inform our judgments </w:t>
      </w:r>
      <w:r w:rsidRPr="00AD4023">
        <w:rPr>
          <w:rFonts w:cs="Calibri"/>
        </w:rPr>
        <w:br/>
      </w:r>
      <w:proofErr w:type="spellStart"/>
      <w:r w:rsidRPr="00AD4023">
        <w:rPr>
          <w:rFonts w:cs="Calibri"/>
        </w:rPr>
        <w:t>LaFollete</w:t>
      </w:r>
      <w:proofErr w:type="spellEnd"/>
      <w:r w:rsidRPr="00AD4023">
        <w:rPr>
          <w:rFonts w:cs="Calibri"/>
        </w:rPr>
        <w:t xml:space="preserve"> 2K </w:t>
      </w:r>
      <w:r w:rsidRPr="00AD4023">
        <w:rPr>
          <w:rFonts w:cs="Calibri"/>
        </w:rPr>
        <w:br/>
      </w:r>
      <w:r w:rsidRPr="00AD4023">
        <w:rPr>
          <w:rFonts w:cs="Calibri"/>
          <w:b w:val="0"/>
          <w:sz w:val="18"/>
        </w:rPr>
        <w:t xml:space="preserve">"Pragmatic Ethics" </w:t>
      </w:r>
      <w:hyperlink r:id="rId12" w:history="1">
        <w:r w:rsidRPr="00AD4023">
          <w:rPr>
            <w:rFonts w:cs="Calibri"/>
            <w:b w:val="0"/>
            <w:sz w:val="18"/>
          </w:rPr>
          <w:t>Hugh LaFollette</w:t>
        </w:r>
      </w:hyperlink>
      <w:r w:rsidRPr="00AD4023">
        <w:rPr>
          <w:rFonts w:cs="Calibri"/>
          <w:b w:val="0"/>
          <w:sz w:val="18"/>
        </w:rPr>
        <w:t xml:space="preserve"> In </w:t>
      </w:r>
      <w:hyperlink r:id="rId13" w:history="1">
        <w:r w:rsidRPr="00AD4023">
          <w:rPr>
            <w:rFonts w:cs="Calibri"/>
            <w:b w:val="0"/>
            <w:sz w:val="18"/>
          </w:rPr>
          <w:t>Blackwell Guide to Ethical Theory</w:t>
        </w:r>
      </w:hyperlink>
      <w:r w:rsidRPr="00AD4023">
        <w:rPr>
          <w:rFonts w:cs="Calibri"/>
          <w:b w:val="0"/>
          <w:sz w:val="18"/>
        </w:rPr>
        <w:t xml:space="preserve"> 2000. Hugh LaFollette is Marie E. and Leslie Cole Professor in Ethics at the University of South Florida St. Petersburg. He is editor-in-chief of The International Encyclopedia of Ethics</w:t>
      </w:r>
    </w:p>
    <w:p w14:paraId="0DE6D8AC" w14:textId="77777777" w:rsidR="006B673A" w:rsidRDefault="006B673A" w:rsidP="006B673A">
      <w:pPr>
        <w:rPr>
          <w:sz w:val="16"/>
          <w:szCs w:val="22"/>
        </w:rPr>
      </w:pPr>
      <w:r w:rsidRPr="004167A9">
        <w:rPr>
          <w:sz w:val="16"/>
          <w:szCs w:val="22"/>
        </w:rPr>
        <w:t xml:space="preserve">Employs </w:t>
      </w:r>
      <w:proofErr w:type="gramStart"/>
      <w:r w:rsidRPr="004167A9">
        <w:rPr>
          <w:sz w:val="16"/>
          <w:szCs w:val="22"/>
        </w:rPr>
        <w:t>criteria, but</w:t>
      </w:r>
      <w:proofErr w:type="gramEnd"/>
      <w:r w:rsidRPr="004167A9">
        <w:rPr>
          <w:sz w:val="16"/>
          <w:szCs w:val="22"/>
        </w:rPr>
        <w:t xml:space="preserve"> is not criterial The previous discussions enable us to say more precisely why pragmatists reject a criterial view of morality. Pragmatism's core contention that </w:t>
      </w:r>
      <w:r w:rsidRPr="00EE63DA">
        <w:rPr>
          <w:rStyle w:val="StyleUnderline"/>
          <w:szCs w:val="22"/>
          <w:highlight w:val="cyan"/>
        </w:rPr>
        <w:t>practice</w:t>
      </w:r>
      <w:r w:rsidRPr="004167A9">
        <w:rPr>
          <w:b/>
          <w:szCs w:val="22"/>
          <w:u w:val="single"/>
        </w:rPr>
        <w:t xml:space="preserve"> </w:t>
      </w:r>
      <w:r w:rsidRPr="004167A9">
        <w:rPr>
          <w:sz w:val="16"/>
          <w:szCs w:val="22"/>
        </w:rPr>
        <w:t xml:space="preserve">is primary in philosophy </w:t>
      </w:r>
      <w:r w:rsidRPr="00EE63DA">
        <w:rPr>
          <w:rStyle w:val="StyleUnderline"/>
          <w:szCs w:val="22"/>
          <w:highlight w:val="cyan"/>
        </w:rPr>
        <w:t>rules</w:t>
      </w:r>
      <w:r w:rsidRPr="00EE63DA">
        <w:rPr>
          <w:b/>
          <w:szCs w:val="22"/>
          <w:highlight w:val="cyan"/>
          <w:u w:val="single"/>
        </w:rPr>
        <w:t xml:space="preserve"> </w:t>
      </w:r>
      <w:r w:rsidRPr="00EE63DA">
        <w:rPr>
          <w:rStyle w:val="StyleUnderline"/>
          <w:szCs w:val="22"/>
          <w:highlight w:val="cyan"/>
        </w:rPr>
        <w:t>out</w:t>
      </w:r>
      <w:r w:rsidRPr="004167A9">
        <w:rPr>
          <w:b/>
          <w:szCs w:val="22"/>
          <w:u w:val="single"/>
        </w:rPr>
        <w:t xml:space="preserve"> </w:t>
      </w:r>
      <w:r w:rsidRPr="004167A9">
        <w:rPr>
          <w:sz w:val="16"/>
          <w:szCs w:val="22"/>
        </w:rPr>
        <w:t xml:space="preserve">the hope of logically prior </w:t>
      </w:r>
      <w:r w:rsidRPr="00EE63DA">
        <w:rPr>
          <w:rStyle w:val="StyleUnderline"/>
          <w:szCs w:val="22"/>
          <w:highlight w:val="cyan"/>
        </w:rPr>
        <w:t>criteria</w:t>
      </w:r>
      <w:r w:rsidRPr="004167A9">
        <w:rPr>
          <w:sz w:val="16"/>
          <w:szCs w:val="22"/>
        </w:rPr>
        <w:t xml:space="preserve">. Any meaningful criteria evolve from our attempt to live morally – in deciding what is the best action in the circumstances. </w:t>
      </w:r>
      <w:r w:rsidRPr="00EE63DA">
        <w:rPr>
          <w:rStyle w:val="StyleUnderline"/>
          <w:szCs w:val="22"/>
          <w:highlight w:val="cyan"/>
        </w:rPr>
        <w:t>Criteria</w:t>
      </w:r>
      <w:r w:rsidRPr="00EE63DA">
        <w:rPr>
          <w:b/>
          <w:szCs w:val="22"/>
          <w:highlight w:val="cyan"/>
          <w:u w:val="single"/>
        </w:rPr>
        <w:t xml:space="preserve"> </w:t>
      </w:r>
      <w:r w:rsidRPr="004167A9">
        <w:rPr>
          <w:sz w:val="16"/>
          <w:szCs w:val="22"/>
        </w:rPr>
        <w:t xml:space="preserve">are not discovered by pure reason, and they </w:t>
      </w:r>
      <w:r w:rsidRPr="00EE63DA">
        <w:rPr>
          <w:rStyle w:val="StyleUnderline"/>
          <w:szCs w:val="22"/>
          <w:highlight w:val="cyan"/>
        </w:rPr>
        <w:t>are</w:t>
      </w:r>
      <w:r w:rsidRPr="00EE63DA">
        <w:rPr>
          <w:b/>
          <w:szCs w:val="22"/>
          <w:highlight w:val="cyan"/>
          <w:u w:val="single"/>
        </w:rPr>
        <w:t xml:space="preserve"> </w:t>
      </w:r>
      <w:r w:rsidRPr="00EE63DA">
        <w:rPr>
          <w:rStyle w:val="StyleUnderline"/>
          <w:szCs w:val="22"/>
          <w:highlight w:val="cyan"/>
        </w:rPr>
        <w:t>not</w:t>
      </w:r>
      <w:r w:rsidRPr="00EE63DA">
        <w:rPr>
          <w:b/>
          <w:szCs w:val="22"/>
          <w:highlight w:val="cyan"/>
          <w:u w:val="single"/>
        </w:rPr>
        <w:t xml:space="preserve"> </w:t>
      </w:r>
      <w:r w:rsidRPr="00EE63DA">
        <w:rPr>
          <w:rStyle w:val="StyleUnderline"/>
          <w:szCs w:val="22"/>
          <w:highlight w:val="cyan"/>
        </w:rPr>
        <w:t>fixed</w:t>
      </w:r>
      <w:r w:rsidRPr="004167A9">
        <w:rPr>
          <w:sz w:val="16"/>
          <w:szCs w:val="22"/>
        </w:rPr>
        <w:t xml:space="preserve">. As ends of action, they are always revisable. </w:t>
      </w:r>
      <w:r w:rsidRPr="00EE63DA">
        <w:rPr>
          <w:rStyle w:val="StyleUnderline"/>
          <w:szCs w:val="22"/>
          <w:highlight w:val="cyan"/>
        </w:rPr>
        <w:t>As</w:t>
      </w:r>
      <w:r w:rsidRPr="00EE63DA">
        <w:rPr>
          <w:b/>
          <w:szCs w:val="22"/>
          <w:highlight w:val="cyan"/>
          <w:u w:val="single"/>
        </w:rPr>
        <w:t xml:space="preserve"> </w:t>
      </w:r>
      <w:r w:rsidRPr="00EE63DA">
        <w:rPr>
          <w:rStyle w:val="StyleUnderline"/>
          <w:szCs w:val="22"/>
          <w:highlight w:val="cyan"/>
        </w:rPr>
        <w:t>we</w:t>
      </w:r>
      <w:r w:rsidRPr="00EE63DA">
        <w:rPr>
          <w:b/>
          <w:szCs w:val="22"/>
          <w:highlight w:val="cyan"/>
          <w:u w:val="single"/>
        </w:rPr>
        <w:t xml:space="preserve"> </w:t>
      </w:r>
      <w:r w:rsidRPr="00EE63DA">
        <w:rPr>
          <w:rStyle w:val="StyleUnderline"/>
          <w:szCs w:val="22"/>
          <w:highlight w:val="cyan"/>
        </w:rPr>
        <w:t>obtain</w:t>
      </w:r>
      <w:r w:rsidRPr="00EE63DA">
        <w:rPr>
          <w:b/>
          <w:szCs w:val="22"/>
          <w:highlight w:val="cyan"/>
          <w:u w:val="single"/>
        </w:rPr>
        <w:t xml:space="preserve"> </w:t>
      </w:r>
      <w:r w:rsidRPr="00EE63DA">
        <w:rPr>
          <w:rStyle w:val="StyleUnderline"/>
          <w:szCs w:val="22"/>
          <w:highlight w:val="cyan"/>
        </w:rPr>
        <w:t>new</w:t>
      </w:r>
      <w:r w:rsidRPr="00EE63DA">
        <w:rPr>
          <w:b/>
          <w:szCs w:val="22"/>
          <w:highlight w:val="cyan"/>
          <w:u w:val="single"/>
        </w:rPr>
        <w:t xml:space="preserve"> </w:t>
      </w:r>
      <w:r w:rsidRPr="00EE63DA">
        <w:rPr>
          <w:rStyle w:val="StyleUnderline"/>
          <w:szCs w:val="22"/>
          <w:highlight w:val="cyan"/>
        </w:rPr>
        <w:t>evidence</w:t>
      </w:r>
      <w:r w:rsidRPr="00EE63DA">
        <w:rPr>
          <w:b/>
          <w:szCs w:val="22"/>
          <w:highlight w:val="cyan"/>
          <w:u w:val="single"/>
        </w:rPr>
        <w:t xml:space="preserve"> </w:t>
      </w:r>
      <w:r w:rsidRPr="004167A9">
        <w:rPr>
          <w:sz w:val="16"/>
          <w:szCs w:val="22"/>
        </w:rPr>
        <w:t xml:space="preserve">about ourselves and our world, and as our </w:t>
      </w:r>
      <w:proofErr w:type="gramStart"/>
      <w:r w:rsidRPr="004167A9">
        <w:rPr>
          <w:sz w:val="16"/>
          <w:szCs w:val="22"/>
        </w:rPr>
        <w:t>worlds</w:t>
      </w:r>
      <w:proofErr w:type="gramEnd"/>
      <w:r w:rsidRPr="004167A9">
        <w:rPr>
          <w:sz w:val="16"/>
          <w:szCs w:val="22"/>
        </w:rPr>
        <w:t xml:space="preserve"> changes, </w:t>
      </w:r>
      <w:r w:rsidRPr="00EE63DA">
        <w:rPr>
          <w:rStyle w:val="StyleUnderline"/>
          <w:szCs w:val="22"/>
          <w:highlight w:val="cyan"/>
        </w:rPr>
        <w:t>we</w:t>
      </w:r>
      <w:r w:rsidRPr="00EE63DA">
        <w:rPr>
          <w:b/>
          <w:szCs w:val="22"/>
          <w:highlight w:val="cyan"/>
          <w:u w:val="single"/>
        </w:rPr>
        <w:t xml:space="preserve"> </w:t>
      </w:r>
      <w:r w:rsidRPr="00EE63DA">
        <w:rPr>
          <w:rStyle w:val="StyleUnderline"/>
          <w:szCs w:val="22"/>
          <w:highlight w:val="cyan"/>
        </w:rPr>
        <w:t>find</w:t>
      </w:r>
      <w:r w:rsidRPr="00EE63DA">
        <w:rPr>
          <w:b/>
          <w:szCs w:val="22"/>
          <w:highlight w:val="cyan"/>
          <w:u w:val="single"/>
        </w:rPr>
        <w:t xml:space="preserve"> </w:t>
      </w:r>
      <w:r w:rsidRPr="004167A9">
        <w:rPr>
          <w:sz w:val="16"/>
          <w:szCs w:val="22"/>
        </w:rPr>
        <w:t xml:space="preserve">that </w:t>
      </w:r>
      <w:r w:rsidRPr="00EE63DA">
        <w:rPr>
          <w:rStyle w:val="StyleUnderline"/>
          <w:szCs w:val="22"/>
          <w:highlight w:val="cyan"/>
        </w:rPr>
        <w:t>what</w:t>
      </w:r>
      <w:r w:rsidRPr="00EE63DA">
        <w:rPr>
          <w:b/>
          <w:szCs w:val="22"/>
          <w:highlight w:val="cyan"/>
          <w:u w:val="single"/>
        </w:rPr>
        <w:t xml:space="preserve"> </w:t>
      </w:r>
      <w:r w:rsidRPr="00EE63DA">
        <w:rPr>
          <w:rStyle w:val="StyleUnderline"/>
          <w:szCs w:val="22"/>
          <w:highlight w:val="cyan"/>
        </w:rPr>
        <w:t>was</w:t>
      </w:r>
      <w:r w:rsidRPr="00EE63DA">
        <w:rPr>
          <w:b/>
          <w:szCs w:val="22"/>
          <w:highlight w:val="cyan"/>
          <w:u w:val="single"/>
        </w:rPr>
        <w:t xml:space="preserve"> </w:t>
      </w:r>
      <w:r w:rsidRPr="00EE63DA">
        <w:rPr>
          <w:rStyle w:val="StyleUnderline"/>
          <w:szCs w:val="22"/>
          <w:highlight w:val="cyan"/>
        </w:rPr>
        <w:lastRenderedPageBreak/>
        <w:t>appropriate</w:t>
      </w:r>
      <w:r w:rsidRPr="00EE63DA">
        <w:rPr>
          <w:b/>
          <w:szCs w:val="22"/>
          <w:highlight w:val="cyan"/>
          <w:u w:val="single"/>
        </w:rPr>
        <w:t xml:space="preserve"> </w:t>
      </w:r>
      <w:r w:rsidRPr="004167A9">
        <w:rPr>
          <w:sz w:val="16"/>
          <w:szCs w:val="22"/>
        </w:rPr>
        <w:t xml:space="preserve">for the old environment </w:t>
      </w:r>
      <w:r w:rsidRPr="00EE63DA">
        <w:rPr>
          <w:rStyle w:val="StyleUnderline"/>
          <w:szCs w:val="22"/>
          <w:highlight w:val="cyan"/>
        </w:rPr>
        <w:t>may</w:t>
      </w:r>
      <w:r w:rsidRPr="00EE63DA">
        <w:rPr>
          <w:b/>
          <w:szCs w:val="22"/>
          <w:highlight w:val="cyan"/>
          <w:u w:val="single"/>
        </w:rPr>
        <w:t xml:space="preserve"> </w:t>
      </w:r>
      <w:r w:rsidRPr="00EE63DA">
        <w:rPr>
          <w:rStyle w:val="StyleUnderline"/>
          <w:szCs w:val="22"/>
          <w:highlight w:val="cyan"/>
        </w:rPr>
        <w:t>not</w:t>
      </w:r>
      <w:r w:rsidRPr="00EE63DA">
        <w:rPr>
          <w:b/>
          <w:szCs w:val="22"/>
          <w:highlight w:val="cyan"/>
          <w:u w:val="single"/>
        </w:rPr>
        <w:t xml:space="preserve"> </w:t>
      </w:r>
      <w:r w:rsidRPr="00EE63DA">
        <w:rPr>
          <w:rStyle w:val="StyleUnderline"/>
          <w:szCs w:val="22"/>
          <w:highlight w:val="cyan"/>
        </w:rPr>
        <w:t>be</w:t>
      </w:r>
      <w:r w:rsidRPr="00EE63DA">
        <w:rPr>
          <w:b/>
          <w:szCs w:val="22"/>
          <w:highlight w:val="cyan"/>
          <w:u w:val="single"/>
        </w:rPr>
        <w:t xml:space="preserve"> </w:t>
      </w:r>
      <w:r w:rsidRPr="00EE63DA">
        <w:rPr>
          <w:rStyle w:val="StyleUnderline"/>
          <w:szCs w:val="22"/>
          <w:highlight w:val="cyan"/>
        </w:rPr>
        <w:t>conducive</w:t>
      </w:r>
      <w:r w:rsidRPr="00EE63DA">
        <w:rPr>
          <w:b/>
          <w:szCs w:val="22"/>
          <w:highlight w:val="cyan"/>
          <w:u w:val="single"/>
        </w:rPr>
        <w:t xml:space="preserve"> </w:t>
      </w:r>
      <w:r w:rsidRPr="00EE63DA">
        <w:rPr>
          <w:rStyle w:val="StyleUnderline"/>
          <w:szCs w:val="22"/>
          <w:highlight w:val="cyan"/>
        </w:rPr>
        <w:t>to</w:t>
      </w:r>
      <w:r w:rsidRPr="004167A9">
        <w:rPr>
          <w:sz w:val="16"/>
          <w:szCs w:val="22"/>
        </w:rPr>
        <w:t xml:space="preserve"> survival in </w:t>
      </w:r>
      <w:r w:rsidRPr="00EE63DA">
        <w:rPr>
          <w:rStyle w:val="StyleUnderline"/>
          <w:szCs w:val="22"/>
          <w:highlight w:val="cyan"/>
        </w:rPr>
        <w:t>the</w:t>
      </w:r>
      <w:r w:rsidRPr="00EE63DA">
        <w:rPr>
          <w:b/>
          <w:szCs w:val="22"/>
          <w:highlight w:val="cyan"/>
          <w:u w:val="single"/>
        </w:rPr>
        <w:t xml:space="preserve"> </w:t>
      </w:r>
      <w:r w:rsidRPr="00EE63DA">
        <w:rPr>
          <w:rStyle w:val="StyleUnderline"/>
          <w:szCs w:val="22"/>
          <w:highlight w:val="cyan"/>
        </w:rPr>
        <w:t xml:space="preserve">new </w:t>
      </w:r>
      <w:r w:rsidRPr="004167A9">
        <w:rPr>
          <w:sz w:val="16"/>
          <w:szCs w:val="22"/>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RPr="00EE63DA">
        <w:rPr>
          <w:rStyle w:val="StyleUnderline"/>
          <w:szCs w:val="22"/>
          <w:highlight w:val="cyan"/>
        </w:rPr>
        <w:t>The</w:t>
      </w:r>
      <w:r w:rsidRPr="00EE63DA">
        <w:rPr>
          <w:b/>
          <w:szCs w:val="22"/>
          <w:highlight w:val="cyan"/>
          <w:u w:val="single"/>
        </w:rPr>
        <w:t xml:space="preserve"> </w:t>
      </w:r>
      <w:r w:rsidRPr="00EE63DA">
        <w:rPr>
          <w:rStyle w:val="StyleUnderline"/>
          <w:szCs w:val="22"/>
          <w:highlight w:val="cyan"/>
        </w:rPr>
        <w:t>moral</w:t>
      </w:r>
      <w:r w:rsidRPr="00EE63DA">
        <w:rPr>
          <w:b/>
          <w:szCs w:val="22"/>
          <w:highlight w:val="cyan"/>
          <w:u w:val="single"/>
        </w:rPr>
        <w:t xml:space="preserve"> </w:t>
      </w:r>
      <w:r w:rsidRPr="00EE63DA">
        <w:rPr>
          <w:rStyle w:val="StyleUnderline"/>
          <w:szCs w:val="22"/>
          <w:highlight w:val="cyan"/>
        </w:rPr>
        <w:t>world</w:t>
      </w:r>
      <w:r w:rsidRPr="00EE63DA">
        <w:rPr>
          <w:b/>
          <w:szCs w:val="22"/>
          <w:highlight w:val="cyan"/>
          <w:u w:val="single"/>
        </w:rPr>
        <w:t xml:space="preserve"> </w:t>
      </w:r>
      <w:r w:rsidRPr="00EE63DA">
        <w:rPr>
          <w:rStyle w:val="StyleUnderline"/>
          <w:szCs w:val="22"/>
          <w:highlight w:val="cyan"/>
        </w:rPr>
        <w:t>is</w:t>
      </w:r>
      <w:r w:rsidRPr="00EE63DA">
        <w:rPr>
          <w:b/>
          <w:szCs w:val="22"/>
          <w:highlight w:val="cyan"/>
          <w:u w:val="single"/>
        </w:rPr>
        <w:t xml:space="preserve"> </w:t>
      </w:r>
      <w:r w:rsidRPr="00EE63DA">
        <w:rPr>
          <w:rStyle w:val="StyleUnderline"/>
          <w:szCs w:val="22"/>
          <w:highlight w:val="cyan"/>
        </w:rPr>
        <w:t>complex</w:t>
      </w:r>
      <w:r w:rsidRPr="00EE63DA">
        <w:rPr>
          <w:b/>
          <w:szCs w:val="22"/>
          <w:highlight w:val="cyan"/>
          <w:u w:val="single"/>
        </w:rPr>
        <w:t xml:space="preserve"> </w:t>
      </w:r>
      <w:r w:rsidRPr="00EE63DA">
        <w:rPr>
          <w:rStyle w:val="StyleUnderline"/>
          <w:szCs w:val="22"/>
          <w:highlight w:val="cyan"/>
        </w:rPr>
        <w:t>and</w:t>
      </w:r>
      <w:r w:rsidRPr="00EE63DA">
        <w:rPr>
          <w:b/>
          <w:szCs w:val="22"/>
          <w:highlight w:val="cyan"/>
          <w:u w:val="single"/>
        </w:rPr>
        <w:t xml:space="preserve"> </w:t>
      </w:r>
      <w:r w:rsidRPr="00EE63DA">
        <w:rPr>
          <w:rStyle w:val="StyleUnderline"/>
          <w:szCs w:val="22"/>
          <w:highlight w:val="cyan"/>
        </w:rPr>
        <w:t>changeable</w:t>
      </w:r>
      <w:r w:rsidRPr="00EE63DA">
        <w:rPr>
          <w:b/>
          <w:szCs w:val="22"/>
          <w:highlight w:val="cyan"/>
          <w:u w:val="single"/>
        </w:rPr>
        <w:t xml:space="preserve">. </w:t>
      </w:r>
      <w:r w:rsidRPr="00EE63DA">
        <w:rPr>
          <w:rStyle w:val="StyleUnderline"/>
          <w:szCs w:val="22"/>
          <w:highlight w:val="cyan"/>
        </w:rPr>
        <w:t>No</w:t>
      </w:r>
      <w:r w:rsidRPr="004167A9">
        <w:rPr>
          <w:sz w:val="16"/>
          <w:szCs w:val="22"/>
        </w:rPr>
        <w:t xml:space="preserve"> set of </w:t>
      </w:r>
      <w:r w:rsidRPr="00EE63DA">
        <w:rPr>
          <w:rStyle w:val="StyleUnderline"/>
          <w:szCs w:val="22"/>
          <w:highlight w:val="cyan"/>
        </w:rPr>
        <w:t>criteria</w:t>
      </w:r>
      <w:r w:rsidRPr="00EE63DA">
        <w:rPr>
          <w:b/>
          <w:szCs w:val="22"/>
          <w:highlight w:val="cyan"/>
          <w:u w:val="single"/>
        </w:rPr>
        <w:t xml:space="preserve"> </w:t>
      </w:r>
      <w:r w:rsidRPr="00EE63DA">
        <w:rPr>
          <w:rStyle w:val="StyleUnderline"/>
          <w:szCs w:val="22"/>
          <w:highlight w:val="cyan"/>
        </w:rPr>
        <w:t>could</w:t>
      </w:r>
      <w:r w:rsidRPr="00EE63DA">
        <w:rPr>
          <w:b/>
          <w:szCs w:val="22"/>
          <w:highlight w:val="cyan"/>
          <w:u w:val="single"/>
        </w:rPr>
        <w:t xml:space="preserve"> </w:t>
      </w:r>
      <w:r w:rsidRPr="00EE63DA">
        <w:rPr>
          <w:rStyle w:val="StyleUnderline"/>
          <w:szCs w:val="22"/>
          <w:highlight w:val="cyan"/>
        </w:rPr>
        <w:t>give</w:t>
      </w:r>
      <w:r w:rsidRPr="00EE63DA">
        <w:rPr>
          <w:b/>
          <w:szCs w:val="22"/>
          <w:highlight w:val="cyan"/>
          <w:u w:val="single"/>
        </w:rPr>
        <w:t xml:space="preserve"> </w:t>
      </w:r>
      <w:r w:rsidRPr="00EE63DA">
        <w:rPr>
          <w:rStyle w:val="StyleUnderline"/>
          <w:szCs w:val="22"/>
          <w:highlight w:val="cyan"/>
        </w:rPr>
        <w:t>us</w:t>
      </w:r>
      <w:r w:rsidRPr="00EE63DA">
        <w:rPr>
          <w:b/>
          <w:szCs w:val="22"/>
          <w:highlight w:val="cyan"/>
          <w:u w:val="single"/>
        </w:rPr>
        <w:t xml:space="preserve"> </w:t>
      </w:r>
      <w:r w:rsidRPr="00EE63DA">
        <w:rPr>
          <w:rStyle w:val="StyleUnderline"/>
          <w:szCs w:val="22"/>
          <w:highlight w:val="cyan"/>
        </w:rPr>
        <w:t>univocal</w:t>
      </w:r>
      <w:r w:rsidRPr="00EE63DA">
        <w:rPr>
          <w:b/>
          <w:szCs w:val="22"/>
          <w:highlight w:val="cyan"/>
          <w:u w:val="single"/>
        </w:rPr>
        <w:t xml:space="preserve"> </w:t>
      </w:r>
      <w:r w:rsidRPr="00EE63DA">
        <w:rPr>
          <w:rStyle w:val="StyleUnderline"/>
          <w:szCs w:val="22"/>
          <w:highlight w:val="cyan"/>
        </w:rPr>
        <w:t>answers</w:t>
      </w:r>
      <w:r w:rsidRPr="00EE63DA">
        <w:rPr>
          <w:b/>
          <w:szCs w:val="22"/>
          <w:highlight w:val="cyan"/>
          <w:u w:val="single"/>
        </w:rPr>
        <w:t xml:space="preserve"> </w:t>
      </w:r>
      <w:r w:rsidRPr="00EE63DA">
        <w:rPr>
          <w:rStyle w:val="StyleUnderline"/>
          <w:szCs w:val="22"/>
          <w:highlight w:val="cyan"/>
        </w:rPr>
        <w:t>about</w:t>
      </w:r>
      <w:r w:rsidRPr="00EE63DA">
        <w:rPr>
          <w:b/>
          <w:szCs w:val="22"/>
          <w:highlight w:val="cyan"/>
          <w:u w:val="single"/>
        </w:rPr>
        <w:t xml:space="preserve"> </w:t>
      </w:r>
      <w:r w:rsidRPr="00EE63DA">
        <w:rPr>
          <w:rStyle w:val="StyleUnderline"/>
          <w:szCs w:val="22"/>
          <w:highlight w:val="cyan"/>
        </w:rPr>
        <w:t>how</w:t>
      </w:r>
      <w:r w:rsidRPr="00EE63DA">
        <w:rPr>
          <w:b/>
          <w:szCs w:val="22"/>
          <w:highlight w:val="cyan"/>
          <w:u w:val="single"/>
        </w:rPr>
        <w:t xml:space="preserve"> </w:t>
      </w:r>
      <w:r w:rsidRPr="00EE63DA">
        <w:rPr>
          <w:rStyle w:val="StyleUnderline"/>
          <w:szCs w:val="22"/>
          <w:highlight w:val="cyan"/>
        </w:rPr>
        <w:t>we should behave in all circumstances</w:t>
      </w:r>
      <w:r w:rsidRPr="00EE63DA">
        <w:rPr>
          <w:b/>
          <w:szCs w:val="22"/>
          <w:highlight w:val="cyan"/>
          <w:u w:val="single"/>
        </w:rPr>
        <w:t>.</w:t>
      </w:r>
      <w:r w:rsidRPr="004167A9">
        <w:rPr>
          <w:sz w:val="16"/>
          <w:szCs w:val="22"/>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sidRPr="00EE63DA">
        <w:rPr>
          <w:rStyle w:val="StyleUnderline"/>
          <w:szCs w:val="22"/>
          <w:highlight w:val="cyan"/>
        </w:rPr>
        <w:t>as</w:t>
      </w:r>
      <w:r w:rsidRPr="004167A9">
        <w:rPr>
          <w:b/>
          <w:szCs w:val="22"/>
          <w:u w:val="single"/>
        </w:rPr>
        <w:t xml:space="preserve"> </w:t>
      </w:r>
      <w:r w:rsidRPr="004167A9">
        <w:rPr>
          <w:sz w:val="16"/>
          <w:szCs w:val="22"/>
        </w:rPr>
        <w:t xml:space="preserve">our </w:t>
      </w:r>
      <w:r w:rsidRPr="00EE63DA">
        <w:rPr>
          <w:rStyle w:val="StyleUnderline"/>
          <w:szCs w:val="22"/>
          <w:highlight w:val="cyan"/>
        </w:rPr>
        <w:t>environments</w:t>
      </w:r>
      <w:r w:rsidRPr="00EE63DA">
        <w:rPr>
          <w:b/>
          <w:szCs w:val="22"/>
          <w:highlight w:val="cyan"/>
          <w:u w:val="single"/>
        </w:rPr>
        <w:t xml:space="preserve"> </w:t>
      </w:r>
      <w:r w:rsidRPr="00EE63DA">
        <w:rPr>
          <w:rStyle w:val="StyleUnderline"/>
          <w:szCs w:val="22"/>
          <w:highlight w:val="cyan"/>
        </w:rPr>
        <w:t>change</w:t>
      </w:r>
      <w:r w:rsidRPr="004167A9">
        <w:rPr>
          <w:sz w:val="16"/>
          <w:szCs w:val="22"/>
        </w:rPr>
        <w:t xml:space="preserve">. Finally, we cannot resolve practical moral questions simply by applying criteria. We do not make personal or profession decisions by applying fixed, complete criteria. Why should we </w:t>
      </w:r>
      <w:proofErr w:type="gramStart"/>
      <w:r w:rsidRPr="004167A9">
        <w:rPr>
          <w:sz w:val="16"/>
          <w:szCs w:val="22"/>
        </w:rPr>
        <w:t>assume</w:t>
      </w:r>
      <w:proofErr w:type="gramEnd"/>
      <w:r w:rsidRPr="004167A9">
        <w:rPr>
          <w:sz w:val="16"/>
          <w:szCs w:val="22"/>
        </w:rPr>
        <w:t xml:space="preserv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w:t>
      </w:r>
      <w:proofErr w:type="gramStart"/>
      <w:r w:rsidRPr="004167A9">
        <w:rPr>
          <w:sz w:val="16"/>
          <w:szCs w:val="22"/>
        </w:rPr>
        <w:t>) .</w:t>
      </w:r>
      <w:proofErr w:type="gramEnd"/>
      <w:r w:rsidRPr="004167A9">
        <w:rPr>
          <w:sz w:val="16"/>
          <w:szCs w:val="22"/>
        </w:rPr>
        <w:t xml:space="preserve"> </w:t>
      </w:r>
      <w:r w:rsidRPr="00EE63DA">
        <w:rPr>
          <w:rStyle w:val="StyleUnderline"/>
          <w:szCs w:val="22"/>
          <w:highlight w:val="cyan"/>
        </w:rPr>
        <w:t>Pragmatic</w:t>
      </w:r>
      <w:r w:rsidRPr="00EE63DA">
        <w:rPr>
          <w:b/>
          <w:szCs w:val="22"/>
          <w:highlight w:val="cyan"/>
          <w:u w:val="single"/>
        </w:rPr>
        <w:t xml:space="preserve"> </w:t>
      </w:r>
      <w:r w:rsidRPr="00EE63DA">
        <w:rPr>
          <w:rStyle w:val="StyleUnderline"/>
          <w:szCs w:val="22"/>
          <w:highlight w:val="cyan"/>
        </w:rPr>
        <w:t>criteria</w:t>
      </w:r>
      <w:r w:rsidRPr="00EE63DA">
        <w:rPr>
          <w:b/>
          <w:szCs w:val="22"/>
          <w:highlight w:val="cyan"/>
          <w:u w:val="single"/>
        </w:rPr>
        <w:t xml:space="preserve"> </w:t>
      </w:r>
      <w:r w:rsidRPr="004167A9">
        <w:rPr>
          <w:sz w:val="16"/>
          <w:szCs w:val="22"/>
        </w:rPr>
        <w:t xml:space="preserve">are not external rules we </w:t>
      </w:r>
      <w:proofErr w:type="gramStart"/>
      <w:r w:rsidRPr="004167A9">
        <w:rPr>
          <w:sz w:val="16"/>
          <w:szCs w:val="22"/>
        </w:rPr>
        <w:t>apply, but</w:t>
      </w:r>
      <w:proofErr w:type="gramEnd"/>
      <w:r w:rsidRPr="004167A9">
        <w:rPr>
          <w:sz w:val="16"/>
          <w:szCs w:val="22"/>
        </w:rPr>
        <w:t xml:space="preserve"> </w:t>
      </w:r>
      <w:r w:rsidRPr="00EE63DA">
        <w:rPr>
          <w:rStyle w:val="StyleUnderline"/>
          <w:szCs w:val="22"/>
          <w:highlight w:val="cyan"/>
        </w:rPr>
        <w:t>are</w:t>
      </w:r>
      <w:r w:rsidRPr="00EE63DA">
        <w:rPr>
          <w:b/>
          <w:szCs w:val="22"/>
          <w:highlight w:val="cyan"/>
          <w:u w:val="single"/>
        </w:rPr>
        <w:t xml:space="preserve"> </w:t>
      </w:r>
      <w:r w:rsidRPr="00EE63DA">
        <w:rPr>
          <w:rStyle w:val="StyleUnderline"/>
          <w:szCs w:val="22"/>
          <w:highlight w:val="cyan"/>
        </w:rPr>
        <w:t>tools</w:t>
      </w:r>
      <w:r w:rsidRPr="00EE63DA">
        <w:rPr>
          <w:b/>
          <w:szCs w:val="22"/>
          <w:highlight w:val="cyan"/>
          <w:u w:val="single"/>
        </w:rPr>
        <w:t xml:space="preserve"> </w:t>
      </w:r>
      <w:r w:rsidRPr="00EE63DA">
        <w:rPr>
          <w:rStyle w:val="StyleUnderline"/>
          <w:szCs w:val="22"/>
          <w:highlight w:val="cyan"/>
        </w:rPr>
        <w:t>we</w:t>
      </w:r>
      <w:r w:rsidRPr="00EE63DA">
        <w:rPr>
          <w:b/>
          <w:szCs w:val="22"/>
          <w:highlight w:val="cyan"/>
          <w:u w:val="single"/>
        </w:rPr>
        <w:t xml:space="preserve"> </w:t>
      </w:r>
      <w:r w:rsidRPr="00EE63DA">
        <w:rPr>
          <w:rStyle w:val="StyleUnderline"/>
          <w:szCs w:val="22"/>
          <w:highlight w:val="cyan"/>
        </w:rPr>
        <w:t>use</w:t>
      </w:r>
      <w:r w:rsidRPr="00EE63DA">
        <w:rPr>
          <w:b/>
          <w:szCs w:val="22"/>
          <w:highlight w:val="cyan"/>
          <w:u w:val="single"/>
        </w:rPr>
        <w:t xml:space="preserve"> </w:t>
      </w:r>
      <w:r w:rsidRPr="00EE63DA">
        <w:rPr>
          <w:rStyle w:val="StyleUnderline"/>
          <w:szCs w:val="22"/>
          <w:highlight w:val="cyan"/>
        </w:rPr>
        <w:t>in</w:t>
      </w:r>
      <w:r w:rsidRPr="00EE63DA">
        <w:rPr>
          <w:b/>
          <w:szCs w:val="22"/>
          <w:highlight w:val="cyan"/>
          <w:u w:val="single"/>
        </w:rPr>
        <w:t xml:space="preserve"> </w:t>
      </w:r>
      <w:r w:rsidRPr="00EE63DA">
        <w:rPr>
          <w:rStyle w:val="StyleUnderline"/>
          <w:szCs w:val="22"/>
          <w:highlight w:val="cyan"/>
        </w:rPr>
        <w:t>making</w:t>
      </w:r>
      <w:r w:rsidRPr="00EE63DA">
        <w:rPr>
          <w:b/>
          <w:szCs w:val="22"/>
          <w:highlight w:val="cyan"/>
          <w:u w:val="single"/>
        </w:rPr>
        <w:t xml:space="preserve"> </w:t>
      </w:r>
      <w:r w:rsidRPr="00EE63DA">
        <w:rPr>
          <w:rStyle w:val="StyleUnderline"/>
          <w:szCs w:val="22"/>
          <w:highlight w:val="cyan"/>
        </w:rPr>
        <w:t>informed</w:t>
      </w:r>
      <w:r w:rsidRPr="00EE63DA">
        <w:rPr>
          <w:b/>
          <w:szCs w:val="22"/>
          <w:highlight w:val="cyan"/>
          <w:u w:val="single"/>
        </w:rPr>
        <w:t xml:space="preserve"> </w:t>
      </w:r>
      <w:r w:rsidRPr="00EE63DA">
        <w:rPr>
          <w:rStyle w:val="StyleUnderline"/>
          <w:szCs w:val="22"/>
          <w:highlight w:val="cyan"/>
        </w:rPr>
        <w:t>judgements</w:t>
      </w:r>
      <w:r w:rsidRPr="004167A9">
        <w:rPr>
          <w:sz w:val="16"/>
          <w:szCs w:val="22"/>
        </w:rPr>
        <w:t xml:space="preserve">. They embody learning from previous action, they express our tentative efforts to isolate morally relevant features of those actions. These </w:t>
      </w:r>
      <w:r w:rsidRPr="00EE63DA">
        <w:rPr>
          <w:rStyle w:val="StyleUnderline"/>
          <w:szCs w:val="22"/>
          <w:highlight w:val="cyan"/>
        </w:rPr>
        <w:t>emergent</w:t>
      </w:r>
      <w:r w:rsidRPr="00EE63DA">
        <w:rPr>
          <w:b/>
          <w:szCs w:val="22"/>
          <w:highlight w:val="cyan"/>
          <w:u w:val="single"/>
        </w:rPr>
        <w:t xml:space="preserve"> </w:t>
      </w:r>
      <w:r w:rsidRPr="00EE63DA">
        <w:rPr>
          <w:rStyle w:val="StyleUnderline"/>
          <w:szCs w:val="22"/>
          <w:highlight w:val="cyan"/>
        </w:rPr>
        <w:t>criteria</w:t>
      </w:r>
      <w:r w:rsidRPr="00EE63DA">
        <w:rPr>
          <w:b/>
          <w:szCs w:val="22"/>
          <w:highlight w:val="cyan"/>
          <w:u w:val="single"/>
        </w:rPr>
        <w:t xml:space="preserve"> </w:t>
      </w:r>
      <w:r w:rsidRPr="00EE63DA">
        <w:rPr>
          <w:rStyle w:val="StyleUnderline"/>
          <w:szCs w:val="22"/>
          <w:highlight w:val="cyan"/>
        </w:rPr>
        <w:t>can</w:t>
      </w:r>
      <w:r w:rsidRPr="00EE63DA">
        <w:rPr>
          <w:b/>
          <w:szCs w:val="22"/>
          <w:highlight w:val="cyan"/>
          <w:u w:val="single"/>
        </w:rPr>
        <w:t xml:space="preserve"> </w:t>
      </w:r>
      <w:r w:rsidRPr="00EE63DA">
        <w:rPr>
          <w:rStyle w:val="StyleUnderline"/>
          <w:szCs w:val="22"/>
          <w:highlight w:val="cyan"/>
        </w:rPr>
        <w:t>become</w:t>
      </w:r>
      <w:r w:rsidRPr="00EE63DA">
        <w:rPr>
          <w:b/>
          <w:szCs w:val="22"/>
          <w:highlight w:val="cyan"/>
          <w:u w:val="single"/>
        </w:rPr>
        <w:t xml:space="preserve"> </w:t>
      </w:r>
      <w:r w:rsidRPr="00EE63DA">
        <w:rPr>
          <w:rStyle w:val="StyleUnderline"/>
          <w:szCs w:val="22"/>
          <w:highlight w:val="cyan"/>
        </w:rPr>
        <w:t>integrated</w:t>
      </w:r>
      <w:r w:rsidRPr="004167A9">
        <w:rPr>
          <w:b/>
          <w:szCs w:val="22"/>
          <w:u w:val="single"/>
        </w:rPr>
        <w:t xml:space="preserve"> </w:t>
      </w:r>
      <w:r w:rsidRPr="00EE63DA">
        <w:rPr>
          <w:rStyle w:val="StyleUnderline"/>
          <w:szCs w:val="22"/>
          <w:highlight w:val="cyan"/>
        </w:rPr>
        <w:t>into our habits</w:t>
      </w:r>
      <w:r w:rsidRPr="00EE63DA">
        <w:rPr>
          <w:b/>
          <w:szCs w:val="22"/>
          <w:highlight w:val="cyan"/>
          <w:u w:val="single"/>
        </w:rPr>
        <w:t>,</w:t>
      </w:r>
      <w:r w:rsidRPr="004167A9">
        <w:rPr>
          <w:sz w:val="16"/>
          <w:szCs w:val="22"/>
        </w:rPr>
        <w:t xml:space="preserve"> thereby </w:t>
      </w:r>
      <w:r w:rsidRPr="00EE63DA">
        <w:rPr>
          <w:rStyle w:val="StyleUnderline"/>
          <w:szCs w:val="22"/>
          <w:highlight w:val="cyan"/>
        </w:rPr>
        <w:t>informing</w:t>
      </w:r>
      <w:r w:rsidRPr="004167A9">
        <w:rPr>
          <w:b/>
          <w:szCs w:val="22"/>
          <w:u w:val="single"/>
        </w:rPr>
        <w:t xml:space="preserve"> </w:t>
      </w:r>
      <w:r w:rsidRPr="004167A9">
        <w:rPr>
          <w:sz w:val="16"/>
          <w:szCs w:val="22"/>
        </w:rPr>
        <w:t xml:space="preserve">the </w:t>
      </w:r>
      <w:r w:rsidRPr="00EE63DA">
        <w:rPr>
          <w:rStyle w:val="StyleUnderline"/>
          <w:szCs w:val="22"/>
          <w:highlight w:val="cyan"/>
        </w:rPr>
        <w:t>ways</w:t>
      </w:r>
      <w:r w:rsidRPr="004167A9">
        <w:rPr>
          <w:b/>
          <w:szCs w:val="22"/>
          <w:u w:val="single"/>
        </w:rPr>
        <w:t xml:space="preserve"> </w:t>
      </w:r>
      <w:r w:rsidRPr="004167A9">
        <w:rPr>
          <w:sz w:val="16"/>
          <w:szCs w:val="22"/>
        </w:rPr>
        <w:t xml:space="preserve">that </w:t>
      </w:r>
      <w:r w:rsidRPr="00EE63DA">
        <w:rPr>
          <w:rStyle w:val="StyleUnderline"/>
          <w:szCs w:val="22"/>
          <w:highlight w:val="cyan"/>
        </w:rPr>
        <w:t>we</w:t>
      </w:r>
      <w:r w:rsidRPr="00EE63DA">
        <w:rPr>
          <w:b/>
          <w:szCs w:val="22"/>
          <w:highlight w:val="cyan"/>
          <w:u w:val="single"/>
        </w:rPr>
        <w:t xml:space="preserve"> </w:t>
      </w:r>
      <w:r w:rsidRPr="00EE63DA">
        <w:rPr>
          <w:rStyle w:val="StyleUnderline"/>
          <w:szCs w:val="22"/>
          <w:highlight w:val="cyan"/>
        </w:rPr>
        <w:t>react</w:t>
      </w:r>
      <w:r w:rsidRPr="00EE63DA">
        <w:rPr>
          <w:b/>
          <w:szCs w:val="22"/>
          <w:highlight w:val="cyan"/>
          <w:u w:val="single"/>
        </w:rPr>
        <w:t xml:space="preserve"> </w:t>
      </w:r>
      <w:r w:rsidRPr="00EE63DA">
        <w:rPr>
          <w:rStyle w:val="StyleUnderline"/>
          <w:szCs w:val="22"/>
          <w:highlight w:val="cyan"/>
        </w:rPr>
        <w:t>to</w:t>
      </w:r>
      <w:r w:rsidRPr="004167A9">
        <w:rPr>
          <w:sz w:val="16"/>
          <w:szCs w:val="22"/>
        </w:rPr>
        <w:t xml:space="preserve">, think about, and imagine </w:t>
      </w:r>
      <w:r w:rsidRPr="00EE63DA">
        <w:rPr>
          <w:rStyle w:val="StyleUnderline"/>
          <w:szCs w:val="22"/>
          <w:highlight w:val="cyan"/>
        </w:rPr>
        <w:t>our</w:t>
      </w:r>
      <w:r w:rsidRPr="00EE63DA">
        <w:rPr>
          <w:b/>
          <w:szCs w:val="22"/>
          <w:highlight w:val="cyan"/>
          <w:u w:val="single"/>
        </w:rPr>
        <w:t xml:space="preserve"> </w:t>
      </w:r>
      <w:r w:rsidRPr="00EE63DA">
        <w:rPr>
          <w:rStyle w:val="StyleUnderline"/>
          <w:szCs w:val="22"/>
          <w:highlight w:val="cyan"/>
        </w:rPr>
        <w:t>worlds</w:t>
      </w:r>
      <w:r w:rsidRPr="004167A9">
        <w:rPr>
          <w:b/>
          <w:szCs w:val="22"/>
          <w:u w:val="single"/>
        </w:rPr>
        <w:t xml:space="preserve"> </w:t>
      </w:r>
      <w:r w:rsidRPr="004167A9">
        <w:rPr>
          <w:sz w:val="16"/>
          <w:szCs w:val="22"/>
        </w:rPr>
        <w:t xml:space="preserve">and our relations to others. This explains why pragmatists think other theories can provide guidance on how to live morally. Standard moral theories err not because they offer silly moral advice, but because they misunderstand that advice. </w:t>
      </w:r>
      <w:r w:rsidRPr="00EE63DA">
        <w:rPr>
          <w:rStyle w:val="StyleUnderline"/>
          <w:szCs w:val="22"/>
          <w:highlight w:val="cyan"/>
        </w:rPr>
        <w:t>Other</w:t>
      </w:r>
      <w:r w:rsidRPr="00EE63DA">
        <w:rPr>
          <w:b/>
          <w:szCs w:val="22"/>
          <w:highlight w:val="cyan"/>
          <w:u w:val="single"/>
        </w:rPr>
        <w:t xml:space="preserve"> </w:t>
      </w:r>
      <w:r w:rsidRPr="004167A9">
        <w:rPr>
          <w:sz w:val="16"/>
          <w:szCs w:val="22"/>
        </w:rPr>
        <w:t xml:space="preserve">moral </w:t>
      </w:r>
      <w:r w:rsidRPr="00EE63DA">
        <w:rPr>
          <w:rStyle w:val="StyleUnderline"/>
          <w:szCs w:val="22"/>
          <w:highlight w:val="cyan"/>
        </w:rPr>
        <w:t>theories</w:t>
      </w:r>
      <w:r w:rsidRPr="00EE63DA">
        <w:rPr>
          <w:b/>
          <w:szCs w:val="22"/>
          <w:highlight w:val="cyan"/>
          <w:u w:val="single"/>
        </w:rPr>
        <w:t xml:space="preserve"> </w:t>
      </w:r>
      <w:r w:rsidRPr="00EE63DA">
        <w:rPr>
          <w:rStyle w:val="StyleUnderline"/>
          <w:szCs w:val="22"/>
          <w:highlight w:val="cyan"/>
        </w:rPr>
        <w:t>can</w:t>
      </w:r>
      <w:r w:rsidRPr="004167A9">
        <w:rPr>
          <w:sz w:val="16"/>
          <w:szCs w:val="22"/>
        </w:rPr>
        <w:t xml:space="preserve"> help us </w:t>
      </w:r>
      <w:r w:rsidRPr="00EE63DA">
        <w:rPr>
          <w:rStyle w:val="StyleUnderline"/>
          <w:szCs w:val="22"/>
          <w:highlight w:val="cyan"/>
        </w:rPr>
        <w:t>isolate</w:t>
      </w:r>
      <w:r w:rsidRPr="00EE63DA">
        <w:rPr>
          <w:b/>
          <w:szCs w:val="22"/>
          <w:highlight w:val="cyan"/>
          <w:u w:val="single"/>
        </w:rPr>
        <w:t xml:space="preserve"> </w:t>
      </w:r>
      <w:r w:rsidRPr="004167A9">
        <w:rPr>
          <w:sz w:val="16"/>
          <w:szCs w:val="22"/>
        </w:rPr>
        <w:t xml:space="preserve">(and habitually focus on) </w:t>
      </w:r>
      <w:r w:rsidRPr="00EE63DA">
        <w:rPr>
          <w:rStyle w:val="StyleUnderline"/>
          <w:szCs w:val="22"/>
          <w:highlight w:val="cyan"/>
        </w:rPr>
        <w:t>morally</w:t>
      </w:r>
      <w:r w:rsidRPr="00EE63DA">
        <w:rPr>
          <w:b/>
          <w:szCs w:val="22"/>
          <w:highlight w:val="cyan"/>
          <w:u w:val="single"/>
        </w:rPr>
        <w:t xml:space="preserve"> </w:t>
      </w:r>
      <w:r w:rsidRPr="00EE63DA">
        <w:rPr>
          <w:rStyle w:val="StyleUnderline"/>
          <w:szCs w:val="22"/>
          <w:highlight w:val="cyan"/>
        </w:rPr>
        <w:t>relevant</w:t>
      </w:r>
      <w:r w:rsidRPr="00EE63DA">
        <w:rPr>
          <w:b/>
          <w:szCs w:val="22"/>
          <w:highlight w:val="cyan"/>
          <w:u w:val="single"/>
        </w:rPr>
        <w:t xml:space="preserve"> </w:t>
      </w:r>
      <w:r w:rsidRPr="00EE63DA">
        <w:rPr>
          <w:rStyle w:val="StyleUnderline"/>
          <w:szCs w:val="22"/>
          <w:highlight w:val="cyan"/>
        </w:rPr>
        <w:t>features</w:t>
      </w:r>
      <w:r w:rsidRPr="00EE63DA">
        <w:rPr>
          <w:b/>
          <w:szCs w:val="22"/>
          <w:highlight w:val="cyan"/>
          <w:u w:val="single"/>
        </w:rPr>
        <w:t xml:space="preserve"> </w:t>
      </w:r>
      <w:r w:rsidRPr="004167A9">
        <w:rPr>
          <w:sz w:val="16"/>
          <w:szCs w:val="22"/>
        </w:rPr>
        <w:t xml:space="preserve">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The pragmatist absorbs these insights into her habits, and thereby shapes how she habitually responds, and how she habitually deliberates when deliberation is required. This also explains why criterial moralities tend to be minimalistic. They specify minimal sets of rules to follow </w:t>
      </w:r>
      <w:proofErr w:type="gramStart"/>
      <w:r w:rsidRPr="004167A9">
        <w:rPr>
          <w:sz w:val="16"/>
          <w:szCs w:val="22"/>
        </w:rPr>
        <w:t>in order to</w:t>
      </w:r>
      <w:proofErr w:type="gramEnd"/>
      <w:r w:rsidRPr="004167A9">
        <w:rPr>
          <w:sz w:val="16"/>
          <w:szCs w:val="22"/>
        </w:rPr>
        <w:t xml:space="preserve"> be moral. Pragmatism, on the other hand, like virtue theories, is more concerned to emphasize exemplary behavior – to use morally relevant features of action to determine the best way to behave, not the minimally tolerable way.</w:t>
      </w:r>
    </w:p>
    <w:p w14:paraId="6C12EBBD" w14:textId="77777777" w:rsidR="006B673A" w:rsidRPr="00FC576D" w:rsidRDefault="006B673A" w:rsidP="006B673A">
      <w:pPr>
        <w:pStyle w:val="Heading4"/>
        <w:rPr>
          <w:rFonts w:asciiTheme="majorHAnsi" w:hAnsiTheme="majorHAnsi" w:cstheme="majorHAnsi"/>
        </w:rPr>
      </w:pPr>
      <w:r>
        <w:rPr>
          <w:rFonts w:asciiTheme="majorHAnsi" w:hAnsiTheme="majorHAnsi" w:cstheme="majorHAnsi"/>
        </w:rPr>
        <w:t>4</w:t>
      </w:r>
      <w:r w:rsidRPr="00FC576D">
        <w:rPr>
          <w:rFonts w:asciiTheme="majorHAnsi" w:hAnsiTheme="majorHAnsi" w:cstheme="majorHAnsi"/>
        </w:rPr>
        <w:t xml:space="preserve">] Accept </w:t>
      </w:r>
      <w:proofErr w:type="spellStart"/>
      <w:r w:rsidRPr="00FC576D">
        <w:rPr>
          <w:rFonts w:asciiTheme="majorHAnsi" w:hAnsiTheme="majorHAnsi" w:cstheme="majorHAnsi"/>
        </w:rPr>
        <w:t>aff</w:t>
      </w:r>
      <w:proofErr w:type="spellEnd"/>
      <w:r w:rsidRPr="00FC576D">
        <w:rPr>
          <w:rFonts w:asciiTheme="majorHAnsi" w:hAnsiTheme="majorHAnsi" w:cstheme="majorHAnsi"/>
        </w:rPr>
        <w:t xml:space="preserve"> </w:t>
      </w:r>
      <w:proofErr w:type="spellStart"/>
      <w:r w:rsidRPr="00FC576D">
        <w:rPr>
          <w:rFonts w:asciiTheme="majorHAnsi" w:hAnsiTheme="majorHAnsi" w:cstheme="majorHAnsi"/>
        </w:rPr>
        <w:t>interps</w:t>
      </w:r>
      <w:proofErr w:type="spellEnd"/>
      <w:r w:rsidRPr="00FC576D">
        <w:rPr>
          <w:rFonts w:asciiTheme="majorHAnsi" w:hAnsiTheme="majorHAnsi" w:cstheme="majorHAnsi"/>
        </w:rPr>
        <w:t xml:space="preserve"> and definitions A] causes regress since we can infinitely debate what something means but the </w:t>
      </w:r>
      <w:proofErr w:type="spellStart"/>
      <w:r w:rsidRPr="00FC576D">
        <w:rPr>
          <w:rFonts w:asciiTheme="majorHAnsi" w:hAnsiTheme="majorHAnsi" w:cstheme="majorHAnsi"/>
        </w:rPr>
        <w:t>aff</w:t>
      </w:r>
      <w:proofErr w:type="spellEnd"/>
      <w:r w:rsidRPr="00FC576D">
        <w:rPr>
          <w:rFonts w:asciiTheme="majorHAnsi" w:hAnsiTheme="majorHAnsi" w:cstheme="majorHAnsi"/>
        </w:rPr>
        <w:t xml:space="preserve"> speaks first which means they should define it However, let me recontextualize their arguments since they can collapse for 6 minutes on something I misunderstood in the 1ar to end the round since the 2ar can’t answer. </w:t>
      </w:r>
    </w:p>
    <w:p w14:paraId="2CEAA6C6" w14:textId="77777777" w:rsidR="006B673A" w:rsidRPr="004167A9" w:rsidRDefault="006B673A" w:rsidP="006B673A">
      <w:pPr>
        <w:rPr>
          <w:sz w:val="16"/>
          <w:szCs w:val="22"/>
        </w:rPr>
      </w:pPr>
    </w:p>
    <w:p w14:paraId="410CD02C" w14:textId="77777777" w:rsidR="006B673A" w:rsidRDefault="006B673A" w:rsidP="006B673A">
      <w:pPr>
        <w:pStyle w:val="Heading4"/>
      </w:pPr>
      <w:r>
        <w:t>5</w:t>
      </w:r>
      <w:r w:rsidRPr="002A3492">
        <w:t>]</w:t>
      </w:r>
      <w:r>
        <w:t xml:space="preserve"> </w:t>
      </w:r>
      <w:r w:rsidRPr="00164C60">
        <w:rPr>
          <w:u w:val="single"/>
        </w:rPr>
        <w:t>Rule Following Paradox</w:t>
      </w:r>
      <w:r w:rsidRPr="00A73536">
        <w:t>-</w:t>
      </w:r>
      <w:r w:rsidRPr="00651C2B">
        <w:t xml:space="preserve"> </w:t>
      </w:r>
      <w:r w:rsidRPr="00651C2B">
        <w:rPr>
          <w:lang w:eastAsia="zh-CN"/>
        </w:rPr>
        <w:t xml:space="preserve">There is nothing inherent to a rule that tells us how we ought to follow it, regardless of how correct the rule is. </w:t>
      </w:r>
      <w:r w:rsidRPr="00651C2B">
        <w:t xml:space="preserve">Only </w:t>
      </w:r>
      <w:r>
        <w:t>deliberation</w:t>
      </w:r>
      <w:r w:rsidRPr="00651C2B">
        <w:t xml:space="preserve"> accounts for the diversity of interpretations of our norms. </w:t>
      </w:r>
    </w:p>
    <w:p w14:paraId="239B0473" w14:textId="77777777" w:rsidR="006B673A" w:rsidRDefault="006B673A" w:rsidP="006B673A">
      <w:pPr>
        <w:pStyle w:val="Heading4"/>
      </w:pPr>
      <w:r>
        <w:rPr>
          <w:rStyle w:val="Style13ptBold"/>
          <w:b/>
        </w:rPr>
        <w:t>6</w:t>
      </w:r>
      <w:r w:rsidRPr="003A1043">
        <w:rPr>
          <w:rStyle w:val="Style13ptBold"/>
          <w:b/>
        </w:rPr>
        <w:t>]</w:t>
      </w:r>
      <w:r>
        <w:rPr>
          <w:u w:val="single"/>
        </w:rPr>
        <w:t xml:space="preserve"> </w:t>
      </w:r>
      <w:r w:rsidRPr="00356950">
        <w:rPr>
          <w:u w:val="single"/>
        </w:rPr>
        <w:t>Resolves Skepticism</w:t>
      </w:r>
      <w:r>
        <w:t xml:space="preserve">- a) Discussion between many bodies means that moral uncertainty can be deliberated and resolved. b) Truth only makes sense in groups of people so only they can prescribe action </w:t>
      </w:r>
    </w:p>
    <w:p w14:paraId="0D0668CD" w14:textId="77777777" w:rsidR="006B673A" w:rsidRPr="00FC576D" w:rsidRDefault="006B673A" w:rsidP="006B673A">
      <w:pPr>
        <w:pStyle w:val="Heading4"/>
        <w:rPr>
          <w:rFonts w:asciiTheme="majorHAnsi" w:hAnsiTheme="majorHAnsi" w:cstheme="majorHAnsi"/>
        </w:rPr>
      </w:pPr>
      <w:r>
        <w:rPr>
          <w:rFonts w:asciiTheme="majorHAnsi" w:hAnsiTheme="majorHAnsi" w:cstheme="majorHAnsi"/>
        </w:rPr>
        <w:t>7</w:t>
      </w:r>
      <w:r w:rsidRPr="00FC576D">
        <w:rPr>
          <w:rFonts w:asciiTheme="majorHAnsi" w:hAnsiTheme="majorHAnsi" w:cstheme="majorHAnsi"/>
        </w:rPr>
        <w:t>]</w:t>
      </w:r>
      <w:r w:rsidRPr="00FC576D">
        <w:rPr>
          <w:rFonts w:asciiTheme="majorHAnsi" w:hAnsiTheme="majorHAnsi" w:cstheme="majorHAnsi"/>
          <w:u w:val="single"/>
        </w:rPr>
        <w:t xml:space="preserve"> </w:t>
      </w:r>
      <w:r w:rsidRPr="00FC576D">
        <w:rPr>
          <w:rFonts w:asciiTheme="majorHAnsi" w:hAnsiTheme="majorHAnsi" w:cstheme="majorHAnsi"/>
        </w:rPr>
        <w:t xml:space="preserve">Quantum superposition proves different ethics can exist simultaneously – </w:t>
      </w:r>
      <w:proofErr w:type="spellStart"/>
      <w:r w:rsidRPr="00FC576D">
        <w:rPr>
          <w:rFonts w:asciiTheme="majorHAnsi" w:hAnsiTheme="majorHAnsi" w:cstheme="majorHAnsi"/>
        </w:rPr>
        <w:t>prag</w:t>
      </w:r>
      <w:proofErr w:type="spellEnd"/>
      <w:r w:rsidRPr="00FC576D">
        <w:rPr>
          <w:rFonts w:asciiTheme="majorHAnsi" w:hAnsiTheme="majorHAnsi" w:cstheme="majorHAnsi"/>
        </w:rPr>
        <w:t xml:space="preserve"> is the only metric to reconcile them</w:t>
      </w:r>
    </w:p>
    <w:p w14:paraId="49EF3CB7" w14:textId="77777777" w:rsidR="006B673A" w:rsidRPr="00FC576D" w:rsidRDefault="006B673A" w:rsidP="006B673A">
      <w:pPr>
        <w:rPr>
          <w:rFonts w:asciiTheme="majorHAnsi" w:hAnsiTheme="majorHAnsi" w:cstheme="majorHAnsi"/>
        </w:rPr>
      </w:pPr>
      <w:r w:rsidRPr="00FC576D">
        <w:rPr>
          <w:rStyle w:val="Style13ptBold"/>
          <w:rFonts w:asciiTheme="majorHAnsi" w:hAnsiTheme="majorHAnsi" w:cstheme="majorHAnsi"/>
        </w:rPr>
        <w:t>MIT ’19</w:t>
      </w:r>
      <w:r w:rsidRPr="00FC576D">
        <w:rPr>
          <w:rFonts w:asciiTheme="majorHAnsi" w:hAnsiTheme="majorHAnsi" w:cstheme="majorHAnsi"/>
        </w:rPr>
        <w:t xml:space="preserve"> (Emerging Technology from the </w:t>
      </w:r>
      <w:proofErr w:type="spellStart"/>
      <w:r w:rsidRPr="00FC576D">
        <w:rPr>
          <w:rFonts w:asciiTheme="majorHAnsi" w:hAnsiTheme="majorHAnsi" w:cstheme="majorHAnsi"/>
        </w:rPr>
        <w:t>arXiv</w:t>
      </w:r>
      <w:proofErr w:type="spellEnd"/>
      <w:r w:rsidRPr="00FC576D">
        <w:rPr>
          <w:rFonts w:asciiTheme="majorHAnsi" w:hAnsiTheme="majorHAnsi" w:cstheme="majorHAnsi"/>
        </w:rPr>
        <w:t xml:space="preserve"> archive page; Covers latest ideas from blog post about </w:t>
      </w:r>
      <w:proofErr w:type="spellStart"/>
      <w:r w:rsidRPr="00FC576D">
        <w:rPr>
          <w:rFonts w:asciiTheme="majorHAnsi" w:hAnsiTheme="majorHAnsi" w:cstheme="majorHAnsi"/>
        </w:rPr>
        <w:t>arXiv</w:t>
      </w:r>
      <w:proofErr w:type="spellEnd"/>
      <w:r w:rsidRPr="00FC576D">
        <w:rPr>
          <w:rFonts w:asciiTheme="majorHAnsi" w:hAnsiTheme="majorHAnsi" w:cstheme="majorHAnsi"/>
        </w:rPr>
        <w:t xml:space="preserve">; 03/12/2019; “Emerging Technology from the </w:t>
      </w:r>
      <w:proofErr w:type="spellStart"/>
      <w:r w:rsidRPr="00FC576D">
        <w:rPr>
          <w:rFonts w:asciiTheme="majorHAnsi" w:hAnsiTheme="majorHAnsi" w:cstheme="majorHAnsi"/>
        </w:rPr>
        <w:t>arXiv</w:t>
      </w:r>
      <w:proofErr w:type="spellEnd"/>
      <w:r w:rsidRPr="00FC576D">
        <w:rPr>
          <w:rFonts w:asciiTheme="majorHAnsi" w:hAnsiTheme="majorHAnsi" w:cstheme="majorHAnsi"/>
        </w:rPr>
        <w:t xml:space="preserve"> archive page”; </w:t>
      </w:r>
      <w:hyperlink r:id="rId14" w:history="1">
        <w:r w:rsidRPr="00FC576D">
          <w:rPr>
            <w:rStyle w:val="Hyperlink"/>
            <w:rFonts w:asciiTheme="majorHAnsi" w:hAnsiTheme="majorHAnsi" w:cstheme="majorHAnsi"/>
          </w:rPr>
          <w:t>https://www.technologyreview.com/2019/03/12/136684/a-quantum-experiment-suggests-</w:t>
        </w:r>
        <w:r w:rsidRPr="00FC576D">
          <w:rPr>
            <w:rStyle w:val="Hyperlink"/>
            <w:rFonts w:asciiTheme="majorHAnsi" w:hAnsiTheme="majorHAnsi" w:cstheme="majorHAnsi"/>
          </w:rPr>
          <w:lastRenderedPageBreak/>
          <w:t>theres-no-such-thing-as-objective-reality/</w:t>
        </w:r>
      </w:hyperlink>
      <w:r w:rsidRPr="00FC576D">
        <w:rPr>
          <w:rFonts w:asciiTheme="majorHAnsi" w:hAnsiTheme="majorHAnsi" w:cstheme="majorHAnsi"/>
        </w:rPr>
        <w:t xml:space="preserve">; </w:t>
      </w:r>
      <w:r w:rsidRPr="00FC576D">
        <w:rPr>
          <w:rFonts w:asciiTheme="majorHAnsi" w:hAnsiTheme="majorHAnsi" w:cstheme="majorHAnsi"/>
          <w:i/>
        </w:rPr>
        <w:t>MIT Technology Review</w:t>
      </w:r>
      <w:r w:rsidRPr="00FC576D">
        <w:rPr>
          <w:rFonts w:asciiTheme="majorHAnsi" w:hAnsiTheme="majorHAnsi" w:cstheme="majorHAnsi"/>
        </w:rPr>
        <w:t xml:space="preserve">; accessed: 11/19/2020; </w:t>
      </w:r>
      <w:proofErr w:type="spellStart"/>
      <w:r w:rsidRPr="00FC576D">
        <w:rPr>
          <w:rFonts w:asciiTheme="majorHAnsi" w:hAnsiTheme="majorHAnsi" w:cstheme="majorHAnsi"/>
        </w:rPr>
        <w:t>MohulA</w:t>
      </w:r>
      <w:proofErr w:type="spellEnd"/>
      <w:r w:rsidRPr="00FC576D">
        <w:rPr>
          <w:rFonts w:asciiTheme="majorHAnsi" w:hAnsiTheme="majorHAnsi" w:cstheme="majorHAnsi"/>
        </w:rPr>
        <w:t>)</w:t>
      </w:r>
    </w:p>
    <w:p w14:paraId="79F913D1" w14:textId="77777777" w:rsidR="006B673A" w:rsidRPr="00FC576D" w:rsidRDefault="006B673A" w:rsidP="006B673A">
      <w:pPr>
        <w:rPr>
          <w:rFonts w:asciiTheme="majorHAnsi" w:hAnsiTheme="majorHAnsi" w:cstheme="majorHAnsi"/>
          <w:sz w:val="16"/>
        </w:rPr>
      </w:pPr>
      <w:r w:rsidRPr="00FC576D">
        <w:rPr>
          <w:rFonts w:asciiTheme="majorHAnsi" w:hAnsiTheme="majorHAnsi" w:cstheme="majorHAnsi"/>
          <w:sz w:val="16"/>
        </w:rPr>
        <w:t xml:space="preserve">Back </w:t>
      </w:r>
      <w:r w:rsidRPr="00FC576D">
        <w:rPr>
          <w:rStyle w:val="StyleUnderline"/>
          <w:rFonts w:asciiTheme="majorHAnsi" w:hAnsiTheme="majorHAnsi" w:cstheme="majorHAnsi"/>
        </w:rPr>
        <w:t>in 1961, the Nobel Prize–winning physicist Eugene Wigner outlined a thought experiment that demonstrated</w:t>
      </w:r>
      <w:r w:rsidRPr="00FC576D">
        <w:rPr>
          <w:rFonts w:asciiTheme="majorHAnsi" w:hAnsiTheme="majorHAnsi" w:cstheme="majorHAnsi"/>
          <w:sz w:val="16"/>
        </w:rPr>
        <w:t xml:space="preserve"> one of the </w:t>
      </w:r>
      <w:r w:rsidRPr="00FC576D">
        <w:rPr>
          <w:rStyle w:val="StyleUnderline"/>
          <w:rFonts w:asciiTheme="majorHAnsi" w:hAnsiTheme="majorHAnsi" w:cstheme="majorHAnsi"/>
        </w:rPr>
        <w:t xml:space="preserve">lesser-known </w:t>
      </w:r>
      <w:r w:rsidRPr="00FC576D">
        <w:rPr>
          <w:rStyle w:val="Emphasis"/>
          <w:rFonts w:asciiTheme="majorHAnsi" w:hAnsiTheme="majorHAnsi" w:cstheme="majorHAnsi"/>
        </w:rPr>
        <w:t>paradoxes of quantum mechanics</w:t>
      </w:r>
      <w:r w:rsidRPr="00FC576D">
        <w:rPr>
          <w:rFonts w:asciiTheme="majorHAnsi" w:hAnsiTheme="majorHAnsi" w:cstheme="majorHAnsi"/>
          <w:sz w:val="16"/>
        </w:rPr>
        <w:t xml:space="preserve">. The experiment shows how </w:t>
      </w:r>
      <w:r w:rsidRPr="00FC576D">
        <w:rPr>
          <w:rStyle w:val="StyleUnderline"/>
          <w:rFonts w:asciiTheme="majorHAnsi" w:hAnsiTheme="majorHAnsi" w:cstheme="majorHAnsi"/>
        </w:rPr>
        <w:t xml:space="preserve">the strange nature of the </w:t>
      </w:r>
      <w:r w:rsidRPr="00EE63DA">
        <w:rPr>
          <w:rStyle w:val="StyleUnderline"/>
          <w:rFonts w:asciiTheme="majorHAnsi" w:hAnsiTheme="majorHAnsi" w:cstheme="majorHAnsi"/>
          <w:highlight w:val="cyan"/>
        </w:rPr>
        <w:t>universe allows</w:t>
      </w:r>
      <w:r w:rsidRPr="00FC576D">
        <w:rPr>
          <w:rFonts w:asciiTheme="majorHAnsi" w:hAnsiTheme="majorHAnsi" w:cstheme="majorHAnsi"/>
          <w:sz w:val="16"/>
        </w:rPr>
        <w:t xml:space="preserve"> two </w:t>
      </w:r>
      <w:r w:rsidRPr="00EE63DA">
        <w:rPr>
          <w:rStyle w:val="Emphasis"/>
          <w:rFonts w:asciiTheme="majorHAnsi" w:hAnsiTheme="majorHAnsi" w:cstheme="majorHAnsi"/>
          <w:highlight w:val="cyan"/>
        </w:rPr>
        <w:t>observers</w:t>
      </w:r>
      <w:r w:rsidRPr="00FC576D">
        <w:rPr>
          <w:rFonts w:asciiTheme="majorHAnsi" w:hAnsiTheme="majorHAnsi" w:cstheme="majorHAnsi"/>
          <w:sz w:val="16"/>
        </w:rPr>
        <w:t>—say, Wigner and Wigner’s friend—</w:t>
      </w:r>
      <w:r w:rsidRPr="00EE63DA">
        <w:rPr>
          <w:rStyle w:val="Emphasis"/>
          <w:rFonts w:asciiTheme="majorHAnsi" w:hAnsiTheme="majorHAnsi" w:cstheme="majorHAnsi"/>
          <w:highlight w:val="cyan"/>
        </w:rPr>
        <w:t>to experience</w:t>
      </w:r>
      <w:r w:rsidRPr="00EE63DA">
        <w:rPr>
          <w:rStyle w:val="StyleUnderline"/>
          <w:rFonts w:asciiTheme="majorHAnsi" w:hAnsiTheme="majorHAnsi" w:cstheme="majorHAnsi"/>
          <w:highlight w:val="cyan"/>
        </w:rPr>
        <w:t xml:space="preserve"> </w:t>
      </w:r>
      <w:r w:rsidRPr="00EE63DA">
        <w:rPr>
          <w:rStyle w:val="Emphasis"/>
          <w:rFonts w:asciiTheme="majorHAnsi" w:hAnsiTheme="majorHAnsi" w:cstheme="majorHAnsi"/>
          <w:highlight w:val="cyan"/>
        </w:rPr>
        <w:t>different realities</w:t>
      </w:r>
      <w:r w:rsidRPr="00FC576D">
        <w:rPr>
          <w:rStyle w:val="StyleUnderline"/>
          <w:rFonts w:asciiTheme="majorHAnsi" w:hAnsiTheme="majorHAnsi" w:cstheme="majorHAnsi"/>
        </w:rPr>
        <w:t xml:space="preserve">. </w:t>
      </w:r>
      <w:r w:rsidRPr="00FC576D">
        <w:rPr>
          <w:rFonts w:asciiTheme="majorHAnsi" w:hAnsiTheme="majorHAnsi" w:cstheme="majorHAnsi"/>
          <w:sz w:val="16"/>
        </w:rPr>
        <w:t xml:space="preserve">Since then, physicists have used </w:t>
      </w:r>
      <w:r w:rsidRPr="00FC576D">
        <w:rPr>
          <w:rStyle w:val="StyleUnderline"/>
          <w:rFonts w:asciiTheme="majorHAnsi" w:hAnsiTheme="majorHAnsi" w:cstheme="majorHAnsi"/>
        </w:rPr>
        <w:t>the</w:t>
      </w:r>
      <w:r w:rsidRPr="00FC576D">
        <w:rPr>
          <w:rFonts w:asciiTheme="majorHAnsi" w:hAnsiTheme="majorHAnsi" w:cstheme="majorHAnsi"/>
          <w:sz w:val="16"/>
        </w:rPr>
        <w:t xml:space="preserve"> “Wigner’s Friend” </w:t>
      </w:r>
      <w:r w:rsidRPr="00FC576D">
        <w:rPr>
          <w:rStyle w:val="StyleUnderline"/>
          <w:rFonts w:asciiTheme="majorHAnsi" w:hAnsiTheme="majorHAnsi" w:cstheme="majorHAnsi"/>
        </w:rPr>
        <w:t>thought experiment</w:t>
      </w:r>
      <w:r w:rsidRPr="00FC576D">
        <w:rPr>
          <w:rFonts w:asciiTheme="majorHAnsi" w:hAnsiTheme="majorHAnsi" w:cstheme="majorHAnsi"/>
          <w:sz w:val="16"/>
        </w:rPr>
        <w:t xml:space="preserve"> to </w:t>
      </w:r>
      <w:r w:rsidRPr="00FC576D">
        <w:rPr>
          <w:rStyle w:val="StyleUnderline"/>
          <w:rFonts w:asciiTheme="majorHAnsi" w:hAnsiTheme="majorHAnsi" w:cstheme="majorHAnsi"/>
        </w:rPr>
        <w:t>explore the nature of measurement</w:t>
      </w:r>
      <w:r w:rsidRPr="00FC576D">
        <w:rPr>
          <w:rFonts w:asciiTheme="majorHAnsi" w:hAnsiTheme="majorHAnsi" w:cstheme="majorHAnsi"/>
          <w:sz w:val="16"/>
        </w:rPr>
        <w:t xml:space="preserve"> and to argue over whether objective facts can exist. That’s important because </w:t>
      </w:r>
      <w:r w:rsidRPr="00FC576D">
        <w:rPr>
          <w:rStyle w:val="StyleUnderline"/>
          <w:rFonts w:asciiTheme="majorHAnsi" w:hAnsiTheme="majorHAnsi" w:cstheme="majorHAnsi"/>
        </w:rPr>
        <w:t xml:space="preserve">scientists carry out experiments to establish objective facts. But if they experience different realities, the argument goes, </w:t>
      </w:r>
      <w:r w:rsidRPr="00FC576D">
        <w:rPr>
          <w:rStyle w:val="Emphasis"/>
          <w:rFonts w:asciiTheme="majorHAnsi" w:hAnsiTheme="majorHAnsi" w:cstheme="majorHAnsi"/>
        </w:rPr>
        <w:t xml:space="preserve">how can they agree on what these facts might be? </w:t>
      </w:r>
      <w:r w:rsidRPr="00FC576D">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FC576D">
        <w:rPr>
          <w:rStyle w:val="StyleUnderline"/>
          <w:rFonts w:asciiTheme="majorHAnsi" w:hAnsiTheme="majorHAnsi" w:cstheme="majorHAnsi"/>
        </w:rPr>
        <w:t>recent advances in quantum technologies</w:t>
      </w:r>
      <w:r w:rsidRPr="00FC576D">
        <w:rPr>
          <w:rFonts w:asciiTheme="majorHAnsi" w:hAnsiTheme="majorHAnsi" w:cstheme="majorHAnsi"/>
          <w:sz w:val="16"/>
        </w:rPr>
        <w:t xml:space="preserve"> have </w:t>
      </w:r>
      <w:r w:rsidRPr="00FC576D">
        <w:rPr>
          <w:rStyle w:val="StyleUnderline"/>
          <w:rFonts w:asciiTheme="majorHAnsi" w:hAnsiTheme="majorHAnsi" w:cstheme="majorHAnsi"/>
        </w:rPr>
        <w:t>made it possible to reproduce</w:t>
      </w:r>
      <w:r w:rsidRPr="00FC576D">
        <w:rPr>
          <w:rFonts w:asciiTheme="majorHAnsi" w:hAnsiTheme="majorHAnsi" w:cstheme="majorHAnsi"/>
          <w:sz w:val="16"/>
        </w:rPr>
        <w:t xml:space="preserve"> the Wigner’s Friend test in a </w:t>
      </w:r>
      <w:r w:rsidRPr="00FC576D">
        <w:rPr>
          <w:rStyle w:val="StyleUnderline"/>
          <w:rFonts w:asciiTheme="majorHAnsi" w:hAnsiTheme="majorHAnsi" w:cstheme="majorHAnsi"/>
        </w:rPr>
        <w:t>real experiment</w:t>
      </w:r>
      <w:r w:rsidRPr="00FC576D">
        <w:rPr>
          <w:rFonts w:asciiTheme="majorHAnsi" w:hAnsiTheme="majorHAnsi" w:cstheme="majorHAnsi"/>
          <w:sz w:val="16"/>
        </w:rPr>
        <w:t xml:space="preserve">. In other words, </w:t>
      </w:r>
      <w:r w:rsidRPr="00FC576D">
        <w:rPr>
          <w:rStyle w:val="Emphasis"/>
          <w:rFonts w:asciiTheme="majorHAnsi" w:hAnsiTheme="majorHAnsi" w:cstheme="majorHAnsi"/>
        </w:rPr>
        <w:t>it ought to be possible to create different realities and compare them</w:t>
      </w:r>
      <w:r w:rsidRPr="00FC576D">
        <w:rPr>
          <w:rFonts w:asciiTheme="majorHAnsi" w:hAnsiTheme="majorHAnsi" w:cstheme="majorHAnsi"/>
          <w:sz w:val="16"/>
        </w:rPr>
        <w:t xml:space="preserve"> in the lab to find out whether they can be reconciled. And today, Massimiliano </w:t>
      </w:r>
      <w:proofErr w:type="spellStart"/>
      <w:r w:rsidRPr="00FC576D">
        <w:rPr>
          <w:rFonts w:asciiTheme="majorHAnsi" w:hAnsiTheme="majorHAnsi" w:cstheme="majorHAnsi"/>
          <w:sz w:val="16"/>
        </w:rPr>
        <w:t>Proietti</w:t>
      </w:r>
      <w:proofErr w:type="spellEnd"/>
      <w:r w:rsidRPr="00FC576D">
        <w:rPr>
          <w:rFonts w:asciiTheme="majorHAnsi" w:hAnsiTheme="majorHAnsi" w:cstheme="majorHAnsi"/>
          <w:sz w:val="16"/>
        </w:rPr>
        <w:t xml:space="preserve"> at Heriot-Watt University in Edinburgh and a few colleagues say they have performed </w:t>
      </w:r>
      <w:r w:rsidRPr="00FC576D">
        <w:rPr>
          <w:rStyle w:val="StyleUnderline"/>
          <w:rFonts w:asciiTheme="majorHAnsi" w:hAnsiTheme="majorHAnsi" w:cstheme="majorHAnsi"/>
        </w:rPr>
        <w:t>this experiment</w:t>
      </w:r>
      <w:r w:rsidRPr="00FC576D">
        <w:rPr>
          <w:rFonts w:asciiTheme="majorHAnsi" w:hAnsiTheme="majorHAnsi" w:cstheme="majorHAnsi"/>
          <w:sz w:val="16"/>
        </w:rPr>
        <w:t xml:space="preserve"> for the first time: they have </w:t>
      </w:r>
      <w:r w:rsidRPr="00FC576D">
        <w:rPr>
          <w:rStyle w:val="StyleUnderline"/>
          <w:rFonts w:asciiTheme="majorHAnsi" w:hAnsiTheme="majorHAnsi" w:cstheme="majorHAnsi"/>
        </w:rPr>
        <w:t>created different realities and compared them</w:t>
      </w:r>
      <w:r w:rsidRPr="00FC576D">
        <w:rPr>
          <w:rFonts w:asciiTheme="majorHAnsi" w:hAnsiTheme="majorHAnsi" w:cstheme="majorHAnsi"/>
          <w:sz w:val="16"/>
        </w:rPr>
        <w:t>. Their conclusion is that Wigner was correct—</w:t>
      </w:r>
      <w:r w:rsidRPr="00FC576D">
        <w:rPr>
          <w:rStyle w:val="StyleUnderline"/>
          <w:rFonts w:asciiTheme="majorHAnsi" w:hAnsiTheme="majorHAnsi" w:cstheme="majorHAnsi"/>
        </w:rPr>
        <w:t xml:space="preserve">these realities can be made irreconcilable so that </w:t>
      </w:r>
      <w:r w:rsidRPr="00FC576D">
        <w:rPr>
          <w:rStyle w:val="Emphasis"/>
          <w:rFonts w:asciiTheme="majorHAnsi" w:hAnsiTheme="majorHAnsi" w:cstheme="majorHAnsi"/>
        </w:rPr>
        <w:t>it is impossible to agree on objective facts</w:t>
      </w:r>
      <w:r w:rsidRPr="00FC576D">
        <w:rPr>
          <w:rStyle w:val="StyleUnderline"/>
          <w:rFonts w:asciiTheme="majorHAnsi" w:hAnsiTheme="majorHAnsi" w:cstheme="majorHAnsi"/>
        </w:rPr>
        <w:t xml:space="preserve"> about an experiment. </w:t>
      </w:r>
      <w:r w:rsidRPr="00FC576D">
        <w:rPr>
          <w:rFonts w:asciiTheme="majorHAnsi" w:hAnsiTheme="majorHAnsi" w:cstheme="majorHAnsi"/>
          <w:sz w:val="16"/>
        </w:rPr>
        <w:t xml:space="preserve">Wigner’s original </w:t>
      </w:r>
      <w:r w:rsidRPr="00FC576D">
        <w:rPr>
          <w:rStyle w:val="StyleUnderline"/>
          <w:rFonts w:asciiTheme="majorHAnsi" w:hAnsiTheme="majorHAnsi" w:cstheme="majorHAnsi"/>
        </w:rPr>
        <w:t>thought experiment</w:t>
      </w:r>
      <w:r w:rsidRPr="00FC576D">
        <w:rPr>
          <w:rFonts w:asciiTheme="majorHAnsi" w:hAnsiTheme="majorHAnsi" w:cstheme="majorHAnsi"/>
          <w:sz w:val="16"/>
        </w:rPr>
        <w:t xml:space="preserve"> is straightforward in principle. It begins with a single polarized photon that, when measured, </w:t>
      </w:r>
      <w:r w:rsidRPr="00FC576D">
        <w:rPr>
          <w:rStyle w:val="StyleUnderline"/>
          <w:rFonts w:asciiTheme="majorHAnsi" w:hAnsiTheme="majorHAnsi" w:cstheme="majorHAnsi"/>
        </w:rPr>
        <w:t>can have either a horizontal polarization or a vertical polarization</w:t>
      </w:r>
      <w:r w:rsidRPr="00FC576D">
        <w:rPr>
          <w:rFonts w:asciiTheme="majorHAnsi" w:hAnsiTheme="majorHAnsi" w:cstheme="majorHAnsi"/>
          <w:sz w:val="16"/>
        </w:rPr>
        <w:t xml:space="preserve">. But before the measurement, </w:t>
      </w:r>
      <w:r w:rsidRPr="00EE63DA">
        <w:rPr>
          <w:rStyle w:val="StyleUnderline"/>
          <w:rFonts w:asciiTheme="majorHAnsi" w:hAnsiTheme="majorHAnsi" w:cstheme="majorHAnsi"/>
          <w:highlight w:val="cyan"/>
        </w:rPr>
        <w:t>according to</w:t>
      </w:r>
      <w:r w:rsidRPr="00FC576D">
        <w:rPr>
          <w:rStyle w:val="StyleUnderline"/>
          <w:rFonts w:asciiTheme="majorHAnsi" w:hAnsiTheme="majorHAnsi" w:cstheme="majorHAnsi"/>
        </w:rPr>
        <w:t xml:space="preserve"> the </w:t>
      </w:r>
      <w:r w:rsidRPr="00EE63DA">
        <w:rPr>
          <w:rStyle w:val="StyleUnderline"/>
          <w:rFonts w:asciiTheme="majorHAnsi" w:hAnsiTheme="majorHAnsi" w:cstheme="majorHAnsi"/>
          <w:highlight w:val="cyan"/>
        </w:rPr>
        <w:t>laws of quantum mechanics</w:t>
      </w:r>
      <w:r w:rsidRPr="00FC576D">
        <w:rPr>
          <w:rStyle w:val="StyleUnderline"/>
          <w:rFonts w:asciiTheme="majorHAnsi" w:hAnsiTheme="majorHAnsi" w:cstheme="majorHAnsi"/>
        </w:rPr>
        <w:t xml:space="preserve">, the </w:t>
      </w:r>
      <w:r w:rsidRPr="00EE63DA">
        <w:rPr>
          <w:rStyle w:val="StyleUnderline"/>
          <w:rFonts w:asciiTheme="majorHAnsi" w:hAnsiTheme="majorHAnsi" w:cstheme="majorHAnsi"/>
          <w:highlight w:val="cyan"/>
        </w:rPr>
        <w:t xml:space="preserve">photon exists in both </w:t>
      </w:r>
      <w:r w:rsidRPr="00EE63DA">
        <w:rPr>
          <w:rStyle w:val="Emphasis"/>
          <w:rFonts w:asciiTheme="majorHAnsi" w:hAnsiTheme="majorHAnsi" w:cstheme="majorHAnsi"/>
          <w:highlight w:val="cyan"/>
        </w:rPr>
        <w:t>polarization states at the same time</w:t>
      </w:r>
      <w:r w:rsidRPr="00FC576D">
        <w:rPr>
          <w:rFonts w:asciiTheme="majorHAnsi" w:hAnsiTheme="majorHAnsi" w:cstheme="majorHAnsi"/>
          <w:sz w:val="16"/>
        </w:rPr>
        <w:t>—</w:t>
      </w:r>
      <w:r w:rsidRPr="00FC576D">
        <w:rPr>
          <w:rStyle w:val="Emphasis"/>
          <w:rFonts w:asciiTheme="majorHAnsi" w:hAnsiTheme="majorHAnsi" w:cstheme="majorHAnsi"/>
        </w:rPr>
        <w:t xml:space="preserve">a so-called </w:t>
      </w:r>
      <w:r w:rsidRPr="00EE63DA">
        <w:rPr>
          <w:rStyle w:val="Emphasis"/>
          <w:rFonts w:asciiTheme="majorHAnsi" w:hAnsiTheme="majorHAnsi" w:cstheme="majorHAnsi"/>
          <w:highlight w:val="cyan"/>
        </w:rPr>
        <w:t>superposition</w:t>
      </w:r>
      <w:r w:rsidRPr="00FC576D">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FC576D">
        <w:rPr>
          <w:rStyle w:val="StyleUnderline"/>
          <w:rFonts w:asciiTheme="majorHAnsi" w:hAnsiTheme="majorHAnsi" w:cstheme="majorHAnsi"/>
        </w:rPr>
        <w:t>Wigner can even perform an experiment to determine whether this superposition exists or not</w:t>
      </w:r>
      <w:r w:rsidRPr="00FC576D">
        <w:rPr>
          <w:rFonts w:asciiTheme="majorHAnsi" w:hAnsiTheme="majorHAnsi" w:cstheme="majorHAnsi"/>
          <w:sz w:val="16"/>
        </w:rPr>
        <w:t xml:space="preserve">. </w:t>
      </w:r>
      <w:r w:rsidRPr="00FC576D">
        <w:rPr>
          <w:rStyle w:val="StyleUnderline"/>
          <w:rFonts w:asciiTheme="majorHAnsi" w:hAnsiTheme="majorHAnsi" w:cstheme="majorHAnsi"/>
        </w:rPr>
        <w:t>This</w:t>
      </w:r>
      <w:r w:rsidRPr="00FC576D">
        <w:rPr>
          <w:rFonts w:asciiTheme="majorHAnsi" w:hAnsiTheme="majorHAnsi" w:cstheme="majorHAnsi"/>
          <w:sz w:val="16"/>
        </w:rPr>
        <w:t xml:space="preserve"> is a kind of </w:t>
      </w:r>
      <w:r w:rsidRPr="00FC576D">
        <w:rPr>
          <w:rStyle w:val="StyleUnderline"/>
          <w:rFonts w:asciiTheme="majorHAnsi" w:hAnsiTheme="majorHAnsi" w:cstheme="majorHAnsi"/>
        </w:rPr>
        <w:t xml:space="preserve">interference experiment showing that the photon and the measurement are indeed in a superposition. </w:t>
      </w:r>
      <w:r w:rsidRPr="00FC576D">
        <w:rPr>
          <w:rFonts w:asciiTheme="majorHAnsi" w:hAnsiTheme="majorHAnsi" w:cstheme="majorHAnsi"/>
          <w:sz w:val="16"/>
        </w:rPr>
        <w:t xml:space="preserve">From Wigner’s point of view, </w:t>
      </w:r>
      <w:r w:rsidRPr="00FC576D">
        <w:rPr>
          <w:rStyle w:val="Emphasis"/>
          <w:rFonts w:asciiTheme="majorHAnsi" w:hAnsiTheme="majorHAnsi" w:cstheme="majorHAnsi"/>
        </w:rPr>
        <w:t>this is a “fact”—the superposition exists</w:t>
      </w:r>
      <w:r w:rsidRPr="00FC576D">
        <w:rPr>
          <w:rFonts w:asciiTheme="majorHAnsi" w:hAnsiTheme="majorHAnsi" w:cstheme="majorHAnsi"/>
          <w:sz w:val="16"/>
        </w:rPr>
        <w:t xml:space="preserve">. And this fact suggests that a </w:t>
      </w:r>
      <w:r w:rsidRPr="00FC576D">
        <w:rPr>
          <w:rStyle w:val="StyleUnderline"/>
          <w:rFonts w:asciiTheme="majorHAnsi" w:hAnsiTheme="majorHAnsi" w:cstheme="majorHAnsi"/>
        </w:rPr>
        <w:t>measurement cannot have taken place</w:t>
      </w:r>
      <w:r w:rsidRPr="00FC576D">
        <w:rPr>
          <w:rFonts w:asciiTheme="majorHAnsi" w:hAnsiTheme="majorHAnsi" w:cstheme="majorHAnsi"/>
          <w:sz w:val="16"/>
        </w:rPr>
        <w:t xml:space="preserve">. But this is in stark contrast to the point of view of </w:t>
      </w:r>
      <w:r w:rsidRPr="00FC576D">
        <w:rPr>
          <w:rStyle w:val="StyleUnderline"/>
          <w:rFonts w:asciiTheme="majorHAnsi" w:hAnsiTheme="majorHAnsi" w:cstheme="majorHAnsi"/>
        </w:rPr>
        <w:t>the friend, who has indeed measured the photon’s polarization and recorded it.</w:t>
      </w:r>
      <w:r w:rsidRPr="00FC576D">
        <w:rPr>
          <w:rFonts w:asciiTheme="majorHAnsi" w:hAnsiTheme="majorHAnsi" w:cstheme="majorHAnsi"/>
          <w:sz w:val="16"/>
        </w:rPr>
        <w:t xml:space="preserve"> The friend </w:t>
      </w:r>
      <w:r w:rsidRPr="00FC576D">
        <w:rPr>
          <w:rStyle w:val="StyleUnderline"/>
          <w:rFonts w:asciiTheme="majorHAnsi" w:hAnsiTheme="majorHAnsi" w:cstheme="majorHAnsi"/>
        </w:rPr>
        <w:t>can</w:t>
      </w:r>
      <w:r w:rsidRPr="00FC576D">
        <w:rPr>
          <w:rFonts w:asciiTheme="majorHAnsi" w:hAnsiTheme="majorHAnsi" w:cstheme="majorHAnsi"/>
          <w:sz w:val="16"/>
        </w:rPr>
        <w:t xml:space="preserve"> even </w:t>
      </w:r>
      <w:r w:rsidRPr="00FC576D">
        <w:rPr>
          <w:rStyle w:val="StyleUnderline"/>
          <w:rFonts w:asciiTheme="majorHAnsi" w:hAnsiTheme="majorHAnsi" w:cstheme="majorHAnsi"/>
        </w:rPr>
        <w:t>call</w:t>
      </w:r>
      <w:r w:rsidRPr="00FC576D">
        <w:rPr>
          <w:rFonts w:asciiTheme="majorHAnsi" w:hAnsiTheme="majorHAnsi" w:cstheme="majorHAnsi"/>
          <w:sz w:val="16"/>
        </w:rPr>
        <w:t xml:space="preserve"> Wigner </w:t>
      </w:r>
      <w:r w:rsidRPr="00FC576D">
        <w:rPr>
          <w:rStyle w:val="StyleUnderline"/>
          <w:rFonts w:asciiTheme="majorHAnsi" w:hAnsiTheme="majorHAnsi" w:cstheme="majorHAnsi"/>
        </w:rPr>
        <w:t>and say the measurement has been done</w:t>
      </w:r>
      <w:r w:rsidRPr="00FC576D">
        <w:rPr>
          <w:rFonts w:asciiTheme="majorHAnsi" w:hAnsiTheme="majorHAnsi" w:cstheme="majorHAnsi"/>
          <w:sz w:val="16"/>
        </w:rPr>
        <w:t xml:space="preserve"> (provided the outcome is not revealed). </w:t>
      </w:r>
      <w:proofErr w:type="gramStart"/>
      <w:r w:rsidRPr="00FC576D">
        <w:rPr>
          <w:rFonts w:asciiTheme="majorHAnsi" w:hAnsiTheme="majorHAnsi" w:cstheme="majorHAnsi"/>
          <w:sz w:val="16"/>
        </w:rPr>
        <w:t>So</w:t>
      </w:r>
      <w:proofErr w:type="gramEnd"/>
      <w:r w:rsidRPr="00FC576D">
        <w:rPr>
          <w:rFonts w:asciiTheme="majorHAnsi" w:hAnsiTheme="majorHAnsi" w:cstheme="majorHAnsi"/>
          <w:sz w:val="16"/>
        </w:rPr>
        <w:t xml:space="preserve"> </w:t>
      </w:r>
      <w:r w:rsidRPr="00FC576D">
        <w:rPr>
          <w:rStyle w:val="Emphasis"/>
          <w:rFonts w:asciiTheme="majorHAnsi" w:hAnsiTheme="majorHAnsi" w:cstheme="majorHAnsi"/>
        </w:rPr>
        <w:t xml:space="preserve">the </w:t>
      </w:r>
      <w:r w:rsidRPr="00EE63DA">
        <w:rPr>
          <w:rStyle w:val="Emphasis"/>
          <w:rFonts w:asciiTheme="majorHAnsi" w:hAnsiTheme="majorHAnsi" w:cstheme="majorHAnsi"/>
          <w:highlight w:val="cyan"/>
        </w:rPr>
        <w:t>two realities are at odds</w:t>
      </w:r>
      <w:r w:rsidRPr="00FC576D">
        <w:rPr>
          <w:rFonts w:asciiTheme="majorHAnsi" w:hAnsiTheme="majorHAnsi" w:cstheme="majorHAnsi"/>
          <w:sz w:val="16"/>
        </w:rPr>
        <w:t xml:space="preserve"> with each other. “</w:t>
      </w:r>
      <w:r w:rsidRPr="00FC576D">
        <w:rPr>
          <w:rStyle w:val="Emphasis"/>
          <w:rFonts w:asciiTheme="majorHAnsi" w:hAnsiTheme="majorHAnsi" w:cstheme="majorHAnsi"/>
        </w:rPr>
        <w:t>This calls into question the objective status</w:t>
      </w:r>
      <w:r w:rsidRPr="00FC576D">
        <w:rPr>
          <w:rFonts w:asciiTheme="majorHAnsi" w:hAnsiTheme="majorHAnsi" w:cstheme="majorHAnsi"/>
          <w:sz w:val="16"/>
        </w:rPr>
        <w:t xml:space="preserve"> of the facts established by the two observers,” say </w:t>
      </w:r>
      <w:proofErr w:type="spellStart"/>
      <w:r w:rsidRPr="00FC576D">
        <w:rPr>
          <w:rFonts w:asciiTheme="majorHAnsi" w:hAnsiTheme="majorHAnsi" w:cstheme="majorHAnsi"/>
          <w:sz w:val="16"/>
        </w:rPr>
        <w:t>Proietti</w:t>
      </w:r>
      <w:proofErr w:type="spellEnd"/>
      <w:r w:rsidRPr="00FC576D">
        <w:rPr>
          <w:rFonts w:asciiTheme="majorHAnsi" w:hAnsiTheme="majorHAnsi" w:cstheme="majorHAnsi"/>
          <w:sz w:val="16"/>
        </w:rPr>
        <w:t xml:space="preserve"> and co. That’s the theory, but last year </w:t>
      </w:r>
      <w:proofErr w:type="spellStart"/>
      <w:r w:rsidRPr="00FC576D">
        <w:rPr>
          <w:rFonts w:asciiTheme="majorHAnsi" w:hAnsiTheme="majorHAnsi" w:cstheme="majorHAnsi"/>
          <w:sz w:val="16"/>
        </w:rPr>
        <w:t>Caslav</w:t>
      </w:r>
      <w:proofErr w:type="spellEnd"/>
      <w:r w:rsidRPr="00FC576D">
        <w:rPr>
          <w:rFonts w:asciiTheme="majorHAnsi" w:hAnsiTheme="majorHAnsi" w:cstheme="majorHAnsi"/>
          <w:sz w:val="16"/>
        </w:rPr>
        <w:t xml:space="preserve"> </w:t>
      </w:r>
      <w:proofErr w:type="spellStart"/>
      <w:r w:rsidRPr="00FC576D">
        <w:rPr>
          <w:rFonts w:asciiTheme="majorHAnsi" w:hAnsiTheme="majorHAnsi" w:cstheme="majorHAnsi"/>
          <w:sz w:val="16"/>
        </w:rPr>
        <w:t>Brukner</w:t>
      </w:r>
      <w:proofErr w:type="spellEnd"/>
      <w:r w:rsidRPr="00FC576D">
        <w:rPr>
          <w:rFonts w:asciiTheme="majorHAnsi" w:hAnsiTheme="majorHAnsi" w:cstheme="majorHAnsi"/>
          <w:sz w:val="16"/>
        </w:rPr>
        <w:t xml:space="preserve">, at the University of Vienna in Austria, came up with a way to re-create the Wigner’s Friend experiment in the lab by means of techniques involving the entanglement of many particles at the same time. The breakthrough that </w:t>
      </w:r>
      <w:proofErr w:type="spellStart"/>
      <w:r w:rsidRPr="00FC576D">
        <w:rPr>
          <w:rFonts w:asciiTheme="majorHAnsi" w:hAnsiTheme="majorHAnsi" w:cstheme="majorHAnsi"/>
          <w:sz w:val="16"/>
        </w:rPr>
        <w:t>Proietti</w:t>
      </w:r>
      <w:proofErr w:type="spellEnd"/>
      <w:r w:rsidRPr="00FC576D">
        <w:rPr>
          <w:rFonts w:asciiTheme="majorHAnsi" w:hAnsiTheme="majorHAnsi" w:cstheme="majorHAnsi"/>
          <w:sz w:val="16"/>
        </w:rPr>
        <w:t xml:space="preserve">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FC576D">
        <w:rPr>
          <w:rStyle w:val="Emphasis"/>
          <w:rFonts w:asciiTheme="majorHAnsi" w:hAnsiTheme="majorHAnsi" w:cstheme="majorHAnsi"/>
        </w:rPr>
        <w:t>both realities can coexist even though they produce irreconcilable outcomes</w:t>
      </w:r>
      <w:r w:rsidRPr="00FC576D">
        <w:rPr>
          <w:rFonts w:asciiTheme="majorHAnsi" w:hAnsiTheme="majorHAnsi" w:cstheme="majorHAnsi"/>
          <w:sz w:val="16"/>
        </w:rPr>
        <w:t xml:space="preserve">, just as Wigner predicted. </w:t>
      </w:r>
      <w:r w:rsidRPr="00FC576D">
        <w:rPr>
          <w:rStyle w:val="StyleUnderline"/>
          <w:rFonts w:asciiTheme="majorHAnsi" w:hAnsiTheme="majorHAnsi" w:cstheme="majorHAnsi"/>
        </w:rPr>
        <w:t xml:space="preserve">That raises some fascinating questions that are forcing physicists to reconsider the nature of reality. The idea that observers can ultimately reconcile their measurements of </w:t>
      </w:r>
      <w:proofErr w:type="gramStart"/>
      <w:r w:rsidRPr="00FC576D">
        <w:rPr>
          <w:rStyle w:val="StyleUnderline"/>
          <w:rFonts w:asciiTheme="majorHAnsi" w:hAnsiTheme="majorHAnsi" w:cstheme="majorHAnsi"/>
        </w:rPr>
        <w:t>some kind of fundamental</w:t>
      </w:r>
      <w:proofErr w:type="gramEnd"/>
      <w:r w:rsidRPr="00FC576D">
        <w:rPr>
          <w:rStyle w:val="StyleUnderline"/>
          <w:rFonts w:asciiTheme="majorHAnsi" w:hAnsiTheme="majorHAnsi" w:cstheme="majorHAnsi"/>
        </w:rPr>
        <w:t xml:space="preserve"> reality is based on several assumptions</w:t>
      </w:r>
      <w:r w:rsidRPr="00FC576D">
        <w:rPr>
          <w:rFonts w:asciiTheme="majorHAnsi" w:hAnsiTheme="majorHAnsi" w:cstheme="majorHAnsi"/>
          <w:sz w:val="16"/>
        </w:rPr>
        <w:t xml:space="preserve">. </w:t>
      </w:r>
      <w:r w:rsidRPr="00FC576D">
        <w:rPr>
          <w:rStyle w:val="StyleUnderline"/>
          <w:rFonts w:asciiTheme="majorHAnsi" w:hAnsiTheme="majorHAnsi" w:cstheme="majorHAnsi"/>
        </w:rPr>
        <w:t xml:space="preserve">The first is that universal facts </w:t>
      </w:r>
      <w:proofErr w:type="gramStart"/>
      <w:r w:rsidRPr="00FC576D">
        <w:rPr>
          <w:rStyle w:val="StyleUnderline"/>
          <w:rFonts w:asciiTheme="majorHAnsi" w:hAnsiTheme="majorHAnsi" w:cstheme="majorHAnsi"/>
        </w:rPr>
        <w:t>actually exist</w:t>
      </w:r>
      <w:proofErr w:type="gramEnd"/>
      <w:r w:rsidRPr="00FC576D">
        <w:rPr>
          <w:rStyle w:val="StyleUnderline"/>
          <w:rFonts w:asciiTheme="majorHAnsi" w:hAnsiTheme="majorHAnsi" w:cstheme="majorHAnsi"/>
        </w:rPr>
        <w:t xml:space="preserve"> and that observers can agree on them. </w:t>
      </w:r>
      <w:r w:rsidRPr="00FC576D">
        <w:rPr>
          <w:rFonts w:asciiTheme="majorHAnsi" w:hAnsiTheme="majorHAnsi" w:cstheme="majorHAnsi"/>
          <w:sz w:val="16"/>
        </w:rPr>
        <w:t xml:space="preserve">But </w:t>
      </w:r>
      <w:r w:rsidRPr="00FC576D">
        <w:rPr>
          <w:rStyle w:val="Emphasis"/>
          <w:rFonts w:asciiTheme="majorHAnsi" w:hAnsiTheme="majorHAnsi" w:cstheme="majorHAnsi"/>
        </w:rPr>
        <w:t>there are other assumptions too</w:t>
      </w:r>
      <w:r w:rsidRPr="00FC576D">
        <w:rPr>
          <w:rFonts w:asciiTheme="majorHAnsi" w:hAnsiTheme="majorHAnsi" w:cstheme="majorHAnsi"/>
          <w:sz w:val="16"/>
        </w:rPr>
        <w:t xml:space="preserve">. </w:t>
      </w:r>
      <w:r w:rsidRPr="00FC576D">
        <w:rPr>
          <w:rStyle w:val="StyleUnderline"/>
          <w:rFonts w:asciiTheme="majorHAnsi" w:hAnsiTheme="majorHAnsi" w:cstheme="majorHAnsi"/>
        </w:rPr>
        <w:t>One is that observers have the freedom to make whatever observations they want</w:t>
      </w:r>
      <w:r w:rsidRPr="00FC576D">
        <w:rPr>
          <w:rFonts w:asciiTheme="majorHAnsi" w:hAnsiTheme="majorHAnsi" w:cstheme="majorHAnsi"/>
          <w:sz w:val="16"/>
        </w:rPr>
        <w:t xml:space="preserve">. </w:t>
      </w:r>
      <w:r w:rsidRPr="00FC576D">
        <w:rPr>
          <w:rStyle w:val="StyleUnderline"/>
          <w:rFonts w:asciiTheme="majorHAnsi" w:hAnsiTheme="majorHAnsi" w:cstheme="majorHAnsi"/>
        </w:rPr>
        <w:t xml:space="preserve">And another is that the choices one observer makes do not influence the choices </w:t>
      </w:r>
      <w:r w:rsidRPr="00FC576D">
        <w:rPr>
          <w:rStyle w:val="StyleUnderline"/>
          <w:rFonts w:asciiTheme="majorHAnsi" w:hAnsiTheme="majorHAnsi" w:cstheme="majorHAnsi"/>
        </w:rPr>
        <w:lastRenderedPageBreak/>
        <w:t>other observers make</w:t>
      </w:r>
      <w:r w:rsidRPr="00FC576D">
        <w:rPr>
          <w:rFonts w:asciiTheme="majorHAnsi" w:hAnsiTheme="majorHAnsi" w:cstheme="majorHAnsi"/>
          <w:sz w:val="16"/>
        </w:rPr>
        <w:t xml:space="preserve">—an assumption that physicists call locality. If there is an objective reality that everyone can agree on, then these assumptions all hold. But </w:t>
      </w:r>
      <w:proofErr w:type="spellStart"/>
      <w:r w:rsidRPr="00FC576D">
        <w:rPr>
          <w:rFonts w:asciiTheme="majorHAnsi" w:hAnsiTheme="majorHAnsi" w:cstheme="majorHAnsi"/>
          <w:sz w:val="16"/>
        </w:rPr>
        <w:t>Proietti</w:t>
      </w:r>
      <w:proofErr w:type="spellEnd"/>
      <w:r w:rsidRPr="00FC576D">
        <w:rPr>
          <w:rFonts w:asciiTheme="majorHAnsi" w:hAnsiTheme="majorHAnsi" w:cstheme="majorHAnsi"/>
          <w:sz w:val="16"/>
        </w:rPr>
        <w:t xml:space="preserve"> and </w:t>
      </w:r>
      <w:proofErr w:type="spellStart"/>
      <w:r w:rsidRPr="00FC576D">
        <w:rPr>
          <w:rFonts w:asciiTheme="majorHAnsi" w:hAnsiTheme="majorHAnsi" w:cstheme="majorHAnsi"/>
          <w:sz w:val="16"/>
        </w:rPr>
        <w:t>co’s</w:t>
      </w:r>
      <w:proofErr w:type="spellEnd"/>
      <w:r w:rsidRPr="00FC576D">
        <w:rPr>
          <w:rFonts w:asciiTheme="majorHAnsi" w:hAnsiTheme="majorHAnsi" w:cstheme="majorHAnsi"/>
          <w:sz w:val="16"/>
        </w:rPr>
        <w:t xml:space="preserve"> result suggests that </w:t>
      </w:r>
      <w:r w:rsidRPr="00EE63DA">
        <w:rPr>
          <w:rStyle w:val="Emphasis"/>
          <w:rFonts w:asciiTheme="majorHAnsi" w:hAnsiTheme="majorHAnsi" w:cstheme="majorHAnsi"/>
          <w:highlight w:val="cyan"/>
        </w:rPr>
        <w:t>objective reality does not exist</w:t>
      </w:r>
      <w:r w:rsidRPr="00FC576D">
        <w:rPr>
          <w:rFonts w:asciiTheme="majorHAnsi" w:hAnsiTheme="majorHAnsi" w:cstheme="majorHAnsi"/>
          <w:sz w:val="16"/>
        </w:rPr>
        <w:t xml:space="preserve">. In other words, the experiment suggests that </w:t>
      </w:r>
      <w:r w:rsidRPr="00FC576D">
        <w:rPr>
          <w:rStyle w:val="StyleUnderline"/>
          <w:rFonts w:asciiTheme="majorHAnsi" w:hAnsiTheme="majorHAnsi" w:cstheme="majorHAnsi"/>
        </w:rPr>
        <w:t>one or more of the assumptions—</w:t>
      </w:r>
      <w:r w:rsidRPr="00FC576D">
        <w:rPr>
          <w:rStyle w:val="Emphasis"/>
          <w:rFonts w:asciiTheme="majorHAnsi" w:hAnsiTheme="majorHAnsi" w:cstheme="majorHAnsi"/>
        </w:rPr>
        <w:t>the idea that there is a reality we can agree on</w:t>
      </w:r>
      <w:r w:rsidRPr="00FC576D">
        <w:rPr>
          <w:rStyle w:val="StyleUnderline"/>
          <w:rFonts w:asciiTheme="majorHAnsi" w:hAnsiTheme="majorHAnsi" w:cstheme="majorHAnsi"/>
        </w:rPr>
        <w:t xml:space="preserve">, the idea that we have </w:t>
      </w:r>
      <w:r w:rsidRPr="00FC576D">
        <w:rPr>
          <w:rStyle w:val="Emphasis"/>
          <w:rFonts w:asciiTheme="majorHAnsi" w:hAnsiTheme="majorHAnsi" w:cstheme="majorHAnsi"/>
        </w:rPr>
        <w:t>freedom of choice</w:t>
      </w:r>
      <w:r w:rsidRPr="00FC576D">
        <w:rPr>
          <w:rStyle w:val="StyleUnderline"/>
          <w:rFonts w:asciiTheme="majorHAnsi" w:hAnsiTheme="majorHAnsi" w:cstheme="majorHAnsi"/>
        </w:rPr>
        <w:t xml:space="preserve">, or the idea of locality—must be </w:t>
      </w:r>
      <w:r w:rsidRPr="00FC576D">
        <w:rPr>
          <w:rStyle w:val="Emphasis"/>
          <w:rFonts w:asciiTheme="majorHAnsi" w:hAnsiTheme="majorHAnsi" w:cstheme="majorHAnsi"/>
        </w:rPr>
        <w:t>wrong</w:t>
      </w:r>
      <w:r w:rsidRPr="00FC576D">
        <w:rPr>
          <w:rStyle w:val="StyleUnderline"/>
          <w:rFonts w:asciiTheme="majorHAnsi" w:hAnsiTheme="majorHAnsi" w:cstheme="majorHAnsi"/>
        </w:rPr>
        <w:t xml:space="preserve">. </w:t>
      </w:r>
      <w:r w:rsidRPr="00FC576D">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FC576D">
        <w:rPr>
          <w:rStyle w:val="StyleUnderline"/>
          <w:rFonts w:asciiTheme="majorHAnsi" w:hAnsiTheme="majorHAnsi" w:cstheme="majorHAnsi"/>
        </w:rPr>
        <w:t>The scientific method relies on facts, established through repeated measurements</w:t>
      </w:r>
      <w:r w:rsidRPr="00FC576D">
        <w:rPr>
          <w:rFonts w:asciiTheme="majorHAnsi" w:hAnsiTheme="majorHAnsi" w:cstheme="majorHAnsi"/>
          <w:sz w:val="16"/>
        </w:rPr>
        <w:t xml:space="preserve"> </w:t>
      </w:r>
      <w:r w:rsidRPr="00FC576D">
        <w:rPr>
          <w:rStyle w:val="StyleUnderline"/>
          <w:rFonts w:asciiTheme="majorHAnsi" w:hAnsiTheme="majorHAnsi" w:cstheme="majorHAnsi"/>
        </w:rPr>
        <w:t>and agreed upon universally,</w:t>
      </w:r>
      <w:r w:rsidRPr="00FC576D">
        <w:rPr>
          <w:rFonts w:asciiTheme="majorHAnsi" w:hAnsiTheme="majorHAnsi" w:cstheme="majorHAnsi"/>
          <w:sz w:val="16"/>
        </w:rPr>
        <w:t xml:space="preserve"> independently of who observed them,” say </w:t>
      </w:r>
      <w:proofErr w:type="spellStart"/>
      <w:r w:rsidRPr="00FC576D">
        <w:rPr>
          <w:rFonts w:asciiTheme="majorHAnsi" w:hAnsiTheme="majorHAnsi" w:cstheme="majorHAnsi"/>
          <w:sz w:val="16"/>
        </w:rPr>
        <w:t>Proietti</w:t>
      </w:r>
      <w:proofErr w:type="spellEnd"/>
      <w:r w:rsidRPr="00FC576D">
        <w:rPr>
          <w:rFonts w:asciiTheme="majorHAnsi" w:hAnsiTheme="majorHAnsi" w:cstheme="majorHAnsi"/>
          <w:sz w:val="16"/>
        </w:rPr>
        <w:t xml:space="preserve"> and co. And yet </w:t>
      </w:r>
      <w:r w:rsidRPr="00FC576D">
        <w:rPr>
          <w:rStyle w:val="StyleUnderline"/>
          <w:rFonts w:asciiTheme="majorHAnsi" w:hAnsiTheme="majorHAnsi" w:cstheme="majorHAnsi"/>
        </w:rPr>
        <w:t xml:space="preserve">in the same paper, they undermine this idea, perhaps fatally. </w:t>
      </w:r>
      <w:r w:rsidRPr="00FC576D">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637A22DF" w14:textId="77777777" w:rsidR="006B673A" w:rsidRPr="00FC576D" w:rsidRDefault="006B673A" w:rsidP="006B673A">
      <w:pPr>
        <w:pStyle w:val="Heading4"/>
        <w:rPr>
          <w:rFonts w:asciiTheme="majorHAnsi" w:hAnsiTheme="majorHAnsi" w:cstheme="majorHAnsi"/>
        </w:rPr>
      </w:pPr>
      <w:r>
        <w:rPr>
          <w:rFonts w:asciiTheme="majorHAnsi" w:hAnsiTheme="majorHAnsi" w:cstheme="majorHAnsi"/>
        </w:rPr>
        <w:t>8]</w:t>
      </w:r>
      <w:r w:rsidRPr="00FC576D">
        <w:rPr>
          <w:rFonts w:asciiTheme="majorHAnsi" w:hAnsiTheme="majorHAnsi" w:cstheme="majorHAnsi"/>
        </w:rPr>
        <w:t xml:space="preserve"> The role of the ballot is to determine whether the resolution is a true or false statement – answers collapse because you presume </w:t>
      </w:r>
      <w:proofErr w:type="spellStart"/>
      <w:r w:rsidRPr="00FC576D">
        <w:rPr>
          <w:rFonts w:asciiTheme="majorHAnsi" w:hAnsiTheme="majorHAnsi" w:cstheme="majorHAnsi"/>
        </w:rPr>
        <w:t>urs</w:t>
      </w:r>
      <w:proofErr w:type="spellEnd"/>
      <w:r w:rsidRPr="00FC576D">
        <w:rPr>
          <w:rFonts w:asciiTheme="majorHAnsi" w:hAnsiTheme="majorHAnsi" w:cstheme="majorHAnsi"/>
        </w:rPr>
        <w:t xml:space="preserve"> is true</w:t>
      </w:r>
    </w:p>
    <w:p w14:paraId="5F98BF38" w14:textId="77777777" w:rsidR="006B673A" w:rsidRPr="00FC576D" w:rsidRDefault="006B673A" w:rsidP="006B673A">
      <w:pPr>
        <w:pStyle w:val="Heading4"/>
        <w:rPr>
          <w:rFonts w:asciiTheme="majorHAnsi" w:hAnsiTheme="majorHAnsi" w:cstheme="majorHAnsi"/>
        </w:rPr>
      </w:pPr>
      <w:r w:rsidRPr="00FC576D">
        <w:rPr>
          <w:rFonts w:asciiTheme="majorHAnsi" w:hAnsiTheme="majorHAnsi" w:cstheme="majorHAnsi"/>
        </w:rPr>
        <w:t xml:space="preserve">A] The ballot says vote </w:t>
      </w:r>
      <w:proofErr w:type="spellStart"/>
      <w:r w:rsidRPr="00FC576D">
        <w:rPr>
          <w:rFonts w:asciiTheme="majorHAnsi" w:hAnsiTheme="majorHAnsi" w:cstheme="majorHAnsi"/>
        </w:rPr>
        <w:t>aff</w:t>
      </w:r>
      <w:proofErr w:type="spellEnd"/>
      <w:r w:rsidRPr="00FC576D">
        <w:rPr>
          <w:rFonts w:asciiTheme="majorHAnsi" w:hAnsiTheme="majorHAnsi" w:cstheme="majorHAnsi"/>
        </w:rPr>
        <w:t xml:space="preserve"> or neg based on a topic – </w:t>
      </w:r>
      <w:r w:rsidRPr="00FC576D">
        <w:rPr>
          <w:rFonts w:asciiTheme="majorHAnsi" w:eastAsia="Calibri" w:hAnsiTheme="majorHAnsi" w:cstheme="majorHAnsi"/>
          <w:color w:val="000000"/>
        </w:rPr>
        <w:t>five dictionaries</w:t>
      </w:r>
      <w:r w:rsidRPr="00FC576D">
        <w:rPr>
          <w:rFonts w:asciiTheme="majorHAnsi" w:eastAsia="Calibri" w:hAnsiTheme="majorHAnsi" w:cstheme="majorHAnsi"/>
          <w:color w:val="000000"/>
          <w:vertAlign w:val="superscript"/>
        </w:rPr>
        <w:footnoteReference w:id="1"/>
      </w:r>
      <w:r w:rsidRPr="00FC576D">
        <w:rPr>
          <w:rFonts w:asciiTheme="majorHAnsi" w:eastAsia="Calibri" w:hAnsiTheme="majorHAnsi" w:cstheme="majorHAnsi"/>
          <w:color w:val="000000"/>
        </w:rPr>
        <w:t xml:space="preserve"> define to negate as to deny the truth of and affirm</w:t>
      </w:r>
      <w:r w:rsidRPr="00FC576D">
        <w:rPr>
          <w:rFonts w:asciiTheme="majorHAnsi" w:eastAsia="Calibri" w:hAnsiTheme="majorHAnsi" w:cstheme="majorHAnsi"/>
          <w:color w:val="000000"/>
          <w:vertAlign w:val="superscript"/>
        </w:rPr>
        <w:footnoteReference w:id="2"/>
      </w:r>
      <w:r w:rsidRPr="00FC576D">
        <w:rPr>
          <w:rFonts w:asciiTheme="majorHAnsi" w:eastAsia="Calibri" w:hAnsiTheme="majorHAnsi" w:cstheme="majorHAnsi"/>
          <w:color w:val="000000"/>
        </w:rPr>
        <w:t xml:space="preserve"> as to prove true so </w:t>
      </w:r>
      <w:r w:rsidRPr="00FC576D">
        <w:rPr>
          <w:rFonts w:asciiTheme="majorHAnsi" w:hAnsiTheme="majorHAnsi" w:cstheme="majorHAnsi"/>
        </w:rPr>
        <w:t>it's constitutive and jurisdictional</w:t>
      </w:r>
    </w:p>
    <w:p w14:paraId="01ECAB01" w14:textId="77777777" w:rsidR="006B673A" w:rsidRPr="00FC576D" w:rsidRDefault="006B673A" w:rsidP="006B673A">
      <w:pPr>
        <w:pStyle w:val="Heading4"/>
        <w:rPr>
          <w:rFonts w:asciiTheme="majorHAnsi" w:hAnsiTheme="majorHAnsi" w:cstheme="majorHAnsi"/>
        </w:rPr>
      </w:pPr>
      <w:r w:rsidRPr="00FC576D">
        <w:rPr>
          <w:rFonts w:asciiTheme="majorHAnsi" w:hAnsiTheme="majorHAnsi" w:cstheme="majorHAnsi"/>
        </w:rPr>
        <w:t xml:space="preserve">B] it’s the most logical since you don’t say vote for the player who shoots the most 3 points, the better player wins since debate is a game with rules given by how there’s a winner and loser. </w:t>
      </w:r>
    </w:p>
    <w:p w14:paraId="6F68E8CD" w14:textId="77777777" w:rsidR="006B673A" w:rsidRDefault="006B673A" w:rsidP="006B673A">
      <w:pPr>
        <w:pStyle w:val="Heading4"/>
      </w:pPr>
      <w:r>
        <w:rPr>
          <w:shd w:val="clear" w:color="auto" w:fill="FFFFFF"/>
        </w:rPr>
        <w:t xml:space="preserve">9] </w:t>
      </w:r>
      <w:r w:rsidRPr="00F72822">
        <w:rPr>
          <w:shd w:val="clear" w:color="auto" w:fill="FFFFFF"/>
        </w:rPr>
        <w:t xml:space="preserve">Neg a </w:t>
      </w:r>
      <w:proofErr w:type="spellStart"/>
      <w:r w:rsidRPr="00F72822">
        <w:rPr>
          <w:shd w:val="clear" w:color="auto" w:fill="FFFFFF"/>
        </w:rPr>
        <w:t>priori’s</w:t>
      </w:r>
      <w:proofErr w:type="spellEnd"/>
      <w:r w:rsidRPr="00F72822">
        <w:rPr>
          <w:shd w:val="clear" w:color="auto" w:fill="FFFFFF"/>
        </w:rPr>
        <w:t xml:space="preserve"> do not negate </w:t>
      </w:r>
      <w:r>
        <w:rPr>
          <w:shd w:val="clear" w:color="auto" w:fill="FFFFFF"/>
        </w:rPr>
        <w:t xml:space="preserve">a) </w:t>
      </w:r>
      <w:r w:rsidRPr="00F72822">
        <w:rPr>
          <w:shd w:val="clear" w:color="auto" w:fill="FFFFFF"/>
        </w:rPr>
        <w:t>they all assume I didn’t already meet my burden after the ac</w:t>
      </w:r>
      <w:r>
        <w:rPr>
          <w:shd w:val="clear" w:color="auto" w:fill="FFFFFF"/>
        </w:rPr>
        <w:t>, b</w:t>
      </w:r>
      <w:r w:rsidRPr="00F72822">
        <w:rPr>
          <w:shd w:val="clear" w:color="auto" w:fill="FFFFFF"/>
        </w:rPr>
        <w:t xml:space="preserve">) </w:t>
      </w:r>
      <w:r w:rsidRPr="00F72822">
        <w:t>Resolved is defined as</w:t>
      </w:r>
      <w:r w:rsidRPr="00F72822">
        <w:rPr>
          <w:rStyle w:val="FootnoteReference"/>
          <w:rFonts w:cs="Calibri"/>
        </w:rPr>
        <w:footnoteReference w:id="3"/>
      </w:r>
      <w:r w:rsidRPr="00F72822">
        <w:t xml:space="preserve"> </w:t>
      </w:r>
      <w:r w:rsidRPr="00F72822">
        <w:rPr>
          <w:u w:val="single"/>
          <w:shd w:val="clear" w:color="auto" w:fill="FFFFFF"/>
        </w:rPr>
        <w:t>firm in</w:t>
      </w:r>
      <w:r w:rsidRPr="00F72822">
        <w:rPr>
          <w:shd w:val="clear" w:color="auto" w:fill="FFFFFF"/>
        </w:rPr>
        <w:t xml:space="preserve"> </w:t>
      </w:r>
      <w:r w:rsidRPr="00F72822">
        <w:rPr>
          <w:sz w:val="12"/>
          <w:szCs w:val="12"/>
          <w:shd w:val="clear" w:color="auto" w:fill="FFFFFF"/>
        </w:rPr>
        <w:t>purpose or</w:t>
      </w:r>
      <w:r w:rsidRPr="00F72822">
        <w:rPr>
          <w:shd w:val="clear" w:color="auto" w:fill="FFFFFF"/>
        </w:rPr>
        <w:t xml:space="preserve"> </w:t>
      </w:r>
      <w:r w:rsidRPr="00F72822">
        <w:rPr>
          <w:u w:val="single"/>
          <w:shd w:val="clear" w:color="auto" w:fill="FFFFFF"/>
        </w:rPr>
        <w:t xml:space="preserve">intent; determined </w:t>
      </w:r>
      <w:r w:rsidRPr="00F72822">
        <w:rPr>
          <w:shd w:val="clear" w:color="auto" w:fill="FFFFFF"/>
        </w:rPr>
        <w:t>and I’m determined</w:t>
      </w:r>
      <w:r>
        <w:rPr>
          <w:shd w:val="clear" w:color="auto" w:fill="FFFFFF"/>
        </w:rPr>
        <w:t>, c</w:t>
      </w:r>
      <w:r w:rsidRPr="00F72822">
        <w:rPr>
          <w:shd w:val="clear" w:color="auto" w:fill="FFFFFF"/>
        </w:rPr>
        <w:t xml:space="preserve">) </w:t>
      </w:r>
      <w:r w:rsidRPr="00F72822">
        <w:t xml:space="preserve">affirm means </w:t>
      </w:r>
      <w:r w:rsidRPr="00F72822">
        <w:rPr>
          <w:u w:val="single"/>
        </w:rPr>
        <w:t>to express agreement</w:t>
      </w:r>
      <w:r w:rsidRPr="00F72822">
        <w:rPr>
          <w:vertAlign w:val="superscript"/>
        </w:rPr>
        <w:footnoteReference w:id="4"/>
      </w:r>
      <w:r w:rsidRPr="00F72822">
        <w:t xml:space="preserve"> and you already know I do</w:t>
      </w:r>
      <w:r>
        <w:t xml:space="preserve">. </w:t>
      </w:r>
    </w:p>
    <w:p w14:paraId="26B7FD75" w14:textId="77777777" w:rsidR="006B673A" w:rsidRPr="00F72822" w:rsidRDefault="006B673A" w:rsidP="006B673A">
      <w:pPr>
        <w:pStyle w:val="Heading4"/>
        <w:rPr>
          <w:rFonts w:cs="Calibri"/>
        </w:rPr>
      </w:pPr>
      <w:r>
        <w:rPr>
          <w:rFonts w:cs="Calibri"/>
        </w:rPr>
        <w:t>10] Conditional Logic</w:t>
      </w:r>
    </w:p>
    <w:p w14:paraId="7B833B28" w14:textId="77777777" w:rsidR="006B673A" w:rsidRDefault="006B673A" w:rsidP="006B673A">
      <w:r w:rsidRPr="00E62FB2">
        <w:rPr>
          <w:rStyle w:val="StyleUnderline"/>
        </w:rPr>
        <w:t>SEP</w:t>
      </w:r>
      <w:r>
        <w:t xml:space="preserve"> [Stanford Encyclopedia of Philosophy.] “An Introduction to Philosophy.” Stanford University. </w:t>
      </w:r>
      <w:hyperlink r:id="rId15" w:history="1">
        <w:r>
          <w:rPr>
            <w:rStyle w:val="Hyperlink"/>
          </w:rPr>
          <w:t>https://web.stanford.edu/~bobonich/dictionary/dictionary.html</w:t>
        </w:r>
      </w:hyperlink>
      <w:r>
        <w:t xml:space="preserve"> TG </w:t>
      </w:r>
      <w:r w:rsidRPr="00A07974">
        <w:rPr>
          <w:color w:val="FFFFFF" w:themeColor="background1"/>
        </w:rPr>
        <w:t>Massa</w:t>
      </w:r>
    </w:p>
    <w:p w14:paraId="74815C92" w14:textId="77777777" w:rsidR="006B673A" w:rsidRPr="0083660B" w:rsidRDefault="006B673A" w:rsidP="006B673A">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EE63DA">
        <w:rPr>
          <w:rStyle w:val="StyleUnderline"/>
          <w:highlight w:val="cyan"/>
        </w:rPr>
        <w:t xml:space="preserve">A </w:t>
      </w:r>
      <w:proofErr w:type="gramStart"/>
      <w:r w:rsidRPr="00EE63DA">
        <w:rPr>
          <w:rStyle w:val="StyleUnderline"/>
          <w:highlight w:val="cyan"/>
        </w:rPr>
        <w:t>conditional asserts</w:t>
      </w:r>
      <w:proofErr w:type="gramEnd"/>
      <w:r w:rsidRPr="00EE63DA">
        <w:rPr>
          <w:rStyle w:val="StyleUnderline"/>
          <w:highlight w:val="cyan"/>
        </w:rPr>
        <w:t xml:space="preserve">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EE63DA">
        <w:rPr>
          <w:rStyle w:val="StyleUnderline"/>
          <w:highlight w:val="cyan"/>
        </w:rPr>
        <w:t>true antecedent and</w:t>
      </w:r>
      <w:r w:rsidRPr="0083660B">
        <w:rPr>
          <w:rStyle w:val="StyleUnderline"/>
        </w:rPr>
        <w:t xml:space="preserve"> a </w:t>
      </w:r>
      <w:r w:rsidRPr="00EE63DA">
        <w:rPr>
          <w:rStyle w:val="StyleUnderline"/>
          <w:highlight w:val="cyan"/>
        </w:rPr>
        <w:t>false consequent must be false</w:t>
      </w:r>
      <w:r w:rsidRPr="0083660B">
        <w:rPr>
          <w:rStyle w:val="StyleUnderline"/>
        </w:rPr>
        <w:t xml:space="preserve">.  </w:t>
      </w:r>
      <w:r w:rsidRPr="00EE63DA">
        <w:rPr>
          <w:rStyle w:val="StyleUnderline"/>
          <w:highlight w:val="cyan"/>
        </w:rPr>
        <w:t>For any other combination</w:t>
      </w:r>
      <w:r w:rsidRPr="0083660B">
        <w:rPr>
          <w:rStyle w:val="StyleUnderline"/>
        </w:rPr>
        <w:t xml:space="preserve"> of true and false antecedents and consequents, </w:t>
      </w:r>
      <w:r w:rsidRPr="00EE63DA">
        <w:rPr>
          <w:rStyle w:val="StyleUnderline"/>
          <w:highlight w:val="cyan"/>
        </w:rPr>
        <w:t>the conditional</w:t>
      </w:r>
      <w:r w:rsidRPr="0083660B">
        <w:rPr>
          <w:rStyle w:val="StyleUnderline"/>
        </w:rPr>
        <w:t xml:space="preserve"> </w:t>
      </w:r>
      <w:r w:rsidRPr="002F3C9D">
        <w:rPr>
          <w:rStyle w:val="StyleUnderline"/>
        </w:rPr>
        <w:t xml:space="preserve">statement </w:t>
      </w:r>
      <w:r w:rsidRPr="00EE63DA">
        <w:rPr>
          <w:rStyle w:val="StyleUnderline"/>
          <w:highlight w:val="cyan"/>
        </w:rPr>
        <w:t>is true</w:t>
      </w:r>
      <w:r w:rsidRPr="0083660B">
        <w:rPr>
          <w:rStyle w:val="StyleUnderline"/>
        </w:rPr>
        <w:t>.</w:t>
      </w:r>
    </w:p>
    <w:p w14:paraId="21C954BD" w14:textId="77777777" w:rsidR="006B673A" w:rsidRDefault="006B673A" w:rsidP="006B673A">
      <w:pPr>
        <w:pStyle w:val="Heading4"/>
      </w:pPr>
      <w:r>
        <w:lastRenderedPageBreak/>
        <w:t>11] N</w:t>
      </w:r>
      <w:r w:rsidRPr="00A40CFE">
        <w:t xml:space="preserve">eg a </w:t>
      </w:r>
      <w:proofErr w:type="spellStart"/>
      <w:r w:rsidRPr="00A40CFE">
        <w:t>priori’s</w:t>
      </w:r>
      <w:proofErr w:type="spellEnd"/>
      <w:r w:rsidRPr="00A40CFE">
        <w:t xml:space="preserve"> affirm – denying the assumptions of a statement proves it valid – the </w:t>
      </w:r>
      <w:proofErr w:type="spellStart"/>
      <w:r w:rsidRPr="00A40CFE">
        <w:t>aff</w:t>
      </w:r>
      <w:proofErr w:type="spellEnd"/>
      <w:r w:rsidRPr="00A40CFE">
        <w:t xml:space="preserve"> is a set of conditionals since the offense being true relies on the framework b) if the </w:t>
      </w:r>
      <w:proofErr w:type="spellStart"/>
      <w:r w:rsidRPr="00A40CFE">
        <w:t>aff</w:t>
      </w:r>
      <w:proofErr w:type="spellEnd"/>
      <w:r w:rsidRPr="00A40CFE">
        <w:t xml:space="preserve"> is winning, they get the ballot is a tacit ballot conditional which means denying the premise proves the conclusion that I should get the ballot.</w:t>
      </w:r>
    </w:p>
    <w:p w14:paraId="43C48856" w14:textId="77777777" w:rsidR="006B673A" w:rsidRPr="00EE63DA" w:rsidRDefault="006B673A" w:rsidP="006B673A">
      <w:pPr>
        <w:pStyle w:val="Heading4"/>
      </w:pPr>
      <w:r>
        <w:t xml:space="preserve">12] </w:t>
      </w:r>
      <w:r w:rsidRPr="00EE63DA">
        <w:t xml:space="preserve">Negating affirms because it assumes that the 1ac is a statement that is worthy of contestation which means are arguments are legitimate. </w:t>
      </w:r>
    </w:p>
    <w:p w14:paraId="65AF357D" w14:textId="77777777" w:rsidR="006B673A" w:rsidRDefault="006B673A" w:rsidP="006B673A">
      <w:pPr>
        <w:pStyle w:val="Heading4"/>
      </w:pPr>
      <w:r w:rsidRPr="00EE63DA">
        <w:t>1</w:t>
      </w:r>
      <w:r>
        <w:t>3</w:t>
      </w:r>
      <w:r w:rsidRPr="00EE63DA">
        <w:t>]</w:t>
      </w:r>
      <w:r>
        <w:rPr>
          <w:u w:val="single"/>
        </w:rPr>
        <w:t xml:space="preserve"> </w:t>
      </w:r>
      <w:r w:rsidRPr="00BB57A4">
        <w:rPr>
          <w:u w:val="single"/>
        </w:rPr>
        <w:t>Past Tense</w:t>
      </w:r>
      <w:r>
        <w:t>- ‘Resolved’ is in the past tense which means the resolution has already been priorly resolved that outweighs on time frame because it means it came first</w:t>
      </w:r>
    </w:p>
    <w:p w14:paraId="0DA3EBFB" w14:textId="77777777" w:rsidR="006B673A" w:rsidRDefault="006B673A" w:rsidP="006B673A">
      <w:pPr>
        <w:pStyle w:val="Heading4"/>
      </w:pPr>
      <w:r>
        <w:t>14] Boom – deductive explosion is true.</w:t>
      </w:r>
    </w:p>
    <w:p w14:paraId="64A0C16A" w14:textId="77777777" w:rsidR="006B673A" w:rsidRPr="007D3843" w:rsidRDefault="006B673A" w:rsidP="006B673A">
      <w:pPr>
        <w:rPr>
          <w:sz w:val="16"/>
        </w:rPr>
      </w:pPr>
      <w:proofErr w:type="spellStart"/>
      <w:r w:rsidRPr="007D3843">
        <w:rPr>
          <w:b/>
          <w:bCs/>
          <w:sz w:val="26"/>
          <w:szCs w:val="26"/>
          <w:u w:val="single"/>
        </w:rPr>
        <w:t>Wikiwand</w:t>
      </w:r>
      <w:proofErr w:type="spellEnd"/>
      <w:r w:rsidRPr="007D3843">
        <w:rPr>
          <w:sz w:val="16"/>
        </w:rPr>
        <w:t xml:space="preserve">. “Principle of Explosion.” </w:t>
      </w:r>
      <w:proofErr w:type="spellStart"/>
      <w:r w:rsidRPr="007D3843">
        <w:rPr>
          <w:sz w:val="16"/>
        </w:rPr>
        <w:t>Wikiwand</w:t>
      </w:r>
      <w:proofErr w:type="spellEnd"/>
      <w:r w:rsidRPr="007D3843">
        <w:rPr>
          <w:sz w:val="16"/>
        </w:rPr>
        <w:t xml:space="preserve">, 0AD, </w:t>
      </w:r>
      <w:hyperlink r:id="rId16" w:history="1">
        <w:r w:rsidRPr="007D3843">
          <w:rPr>
            <w:rStyle w:val="Hyperlink"/>
            <w:sz w:val="16"/>
          </w:rPr>
          <w:t>www.wikiwand.com/en/Principle_of_explosion</w:t>
        </w:r>
      </w:hyperlink>
      <w:r w:rsidRPr="007D3843">
        <w:rPr>
          <w:sz w:val="16"/>
        </w:rPr>
        <w:t>. //Massa</w:t>
      </w:r>
    </w:p>
    <w:p w14:paraId="0628F96C" w14:textId="77777777" w:rsidR="006B673A" w:rsidRPr="00732D31" w:rsidRDefault="006B673A" w:rsidP="006B673A">
      <w:r>
        <w:rPr>
          <w:noProof/>
        </w:rPr>
        <w:drawing>
          <wp:inline distT="0" distB="0" distL="0" distR="0" wp14:anchorId="7F2FA2D3" wp14:editId="61867A0D">
            <wp:extent cx="2635624" cy="1684786"/>
            <wp:effectExtent l="0" t="0" r="6350" b="4445"/>
            <wp:docPr id="2" name="Picture 2"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17"/>
                    <a:stretch>
                      <a:fillRect/>
                    </a:stretch>
                  </pic:blipFill>
                  <pic:spPr>
                    <a:xfrm>
                      <a:off x="0" y="0"/>
                      <a:ext cx="2656996" cy="1698448"/>
                    </a:xfrm>
                    <a:prstGeom prst="rect">
                      <a:avLst/>
                    </a:prstGeom>
                  </pic:spPr>
                </pic:pic>
              </a:graphicData>
            </a:graphic>
          </wp:inline>
        </w:drawing>
      </w:r>
    </w:p>
    <w:p w14:paraId="6CF545A6" w14:textId="77777777" w:rsidR="006B673A" w:rsidRDefault="006B673A" w:rsidP="006B673A">
      <w:pPr>
        <w:shd w:val="clear" w:color="auto" w:fill="FFFFFF"/>
        <w:spacing w:after="0" w:line="240" w:lineRule="auto"/>
        <w:rPr>
          <w:rFonts w:eastAsia="Times New Roman"/>
          <w:b/>
          <w:bCs/>
          <w:color w:val="000000"/>
          <w:szCs w:val="22"/>
          <w:u w:val="single"/>
        </w:rPr>
      </w:pPr>
      <w:r w:rsidRPr="00EE63DA">
        <w:rPr>
          <w:sz w:val="16"/>
          <w:szCs w:val="22"/>
        </w:rPr>
        <w:t>The</w:t>
      </w:r>
      <w:r>
        <w:rPr>
          <w:sz w:val="16"/>
          <w:szCs w:val="22"/>
        </w:rPr>
        <w:t xml:space="preserve"> </w:t>
      </w:r>
      <w:r w:rsidRPr="00EE63DA">
        <w:rPr>
          <w:sz w:val="16"/>
          <w:szCs w:val="22"/>
        </w:rPr>
        <w:t>principle of explosion</w:t>
      </w:r>
      <w:r>
        <w:rPr>
          <w:sz w:val="16"/>
          <w:szCs w:val="22"/>
        </w:rPr>
        <w:t xml:space="preserve"> </w:t>
      </w:r>
      <w:r w:rsidRPr="00EE63DA">
        <w:rPr>
          <w:sz w:val="16"/>
          <w:szCs w:val="22"/>
        </w:rPr>
        <w:t>(Latin:</w:t>
      </w:r>
      <w:r>
        <w:rPr>
          <w:sz w:val="16"/>
          <w:szCs w:val="22"/>
        </w:rPr>
        <w:t xml:space="preserve"> </w:t>
      </w:r>
      <w:r w:rsidRPr="00EE63DA">
        <w:rPr>
          <w:sz w:val="16"/>
          <w:szCs w:val="22"/>
        </w:rPr>
        <w:t xml:space="preserve">ex </w:t>
      </w:r>
      <w:proofErr w:type="spellStart"/>
      <w:r w:rsidRPr="00EE63DA">
        <w:rPr>
          <w:sz w:val="16"/>
          <w:szCs w:val="22"/>
        </w:rPr>
        <w:t>falso</w:t>
      </w:r>
      <w:proofErr w:type="spellEnd"/>
      <w:r w:rsidRPr="00EE63DA">
        <w:rPr>
          <w:sz w:val="16"/>
          <w:szCs w:val="22"/>
        </w:rPr>
        <w:t xml:space="preserve"> (sequitur) quodlibet</w:t>
      </w:r>
      <w:r>
        <w:rPr>
          <w:sz w:val="16"/>
          <w:szCs w:val="22"/>
        </w:rPr>
        <w:t xml:space="preserve"> </w:t>
      </w:r>
      <w:r w:rsidRPr="00EE63DA">
        <w:rPr>
          <w:sz w:val="16"/>
          <w:szCs w:val="22"/>
        </w:rPr>
        <w:t>(EFQ), "from falsehood, anything (follows)", or</w:t>
      </w:r>
      <w:r>
        <w:rPr>
          <w:sz w:val="16"/>
          <w:szCs w:val="22"/>
        </w:rPr>
        <w:t xml:space="preserve"> </w:t>
      </w:r>
      <w:r w:rsidRPr="00EE63DA">
        <w:rPr>
          <w:sz w:val="16"/>
          <w:szCs w:val="22"/>
        </w:rPr>
        <w:t xml:space="preserve">ex </w:t>
      </w:r>
      <w:proofErr w:type="spellStart"/>
      <w:r w:rsidRPr="00EE63DA">
        <w:rPr>
          <w:sz w:val="16"/>
          <w:szCs w:val="22"/>
        </w:rPr>
        <w:t>contradictione</w:t>
      </w:r>
      <w:proofErr w:type="spellEnd"/>
      <w:r w:rsidRPr="00EE63DA">
        <w:rPr>
          <w:sz w:val="16"/>
          <w:szCs w:val="22"/>
        </w:rPr>
        <w:t xml:space="preserve"> (sequitur) quodlibet</w:t>
      </w:r>
      <w:r>
        <w:rPr>
          <w:sz w:val="16"/>
          <w:szCs w:val="22"/>
        </w:rPr>
        <w:t xml:space="preserve"> </w:t>
      </w:r>
      <w:r w:rsidRPr="00EE63DA">
        <w:rPr>
          <w:sz w:val="16"/>
          <w:szCs w:val="22"/>
        </w:rPr>
        <w:t xml:space="preserve">(ECQ), </w:t>
      </w:r>
      <w:r w:rsidRPr="00EE63DA">
        <w:rPr>
          <w:b/>
          <w:bCs/>
          <w:szCs w:val="22"/>
          <w:u w:val="single"/>
        </w:rPr>
        <w:t>"from contradiction, anything (follows)"), or the</w:t>
      </w:r>
      <w:r>
        <w:rPr>
          <w:b/>
          <w:bCs/>
          <w:szCs w:val="22"/>
          <w:u w:val="single"/>
        </w:rPr>
        <w:t xml:space="preserve"> </w:t>
      </w:r>
      <w:r w:rsidRPr="00EE63DA">
        <w:rPr>
          <w:b/>
          <w:bCs/>
          <w:szCs w:val="22"/>
          <w:u w:val="single"/>
        </w:rPr>
        <w:t>principle of</w:t>
      </w:r>
      <w:r>
        <w:rPr>
          <w:b/>
          <w:bCs/>
          <w:szCs w:val="22"/>
          <w:u w:val="single"/>
        </w:rPr>
        <w:t xml:space="preserve"> </w:t>
      </w:r>
      <w:r w:rsidRPr="00EE63DA">
        <w:rPr>
          <w:szCs w:val="22"/>
        </w:rPr>
        <w:fldChar w:fldCharType="begin"/>
      </w:r>
      <w:r w:rsidRPr="00EE63DA">
        <w:rPr>
          <w:szCs w:val="22"/>
        </w:rPr>
        <w:instrText xml:space="preserve"> HYPERLINK "https://www.wikiwand.com/en/Pseudo-Scotus" \o "Pseudo-Scotus" </w:instrText>
      </w:r>
      <w:r w:rsidRPr="00EE63DA">
        <w:rPr>
          <w:szCs w:val="22"/>
        </w:rPr>
        <w:fldChar w:fldCharType="separate"/>
      </w:r>
      <w:r w:rsidRPr="00EE63DA">
        <w:rPr>
          <w:rStyle w:val="Hyperlink"/>
          <w:b/>
          <w:bCs/>
          <w:szCs w:val="22"/>
          <w:u w:val="single"/>
        </w:rPr>
        <w:t>Pseudo-Scotus</w:t>
      </w:r>
      <w:r w:rsidRPr="00EE63DA">
        <w:rPr>
          <w:rStyle w:val="Hyperlink"/>
          <w:b/>
          <w:bCs/>
          <w:szCs w:val="22"/>
          <w:u w:val="single"/>
        </w:rPr>
        <w:fldChar w:fldCharType="end"/>
      </w:r>
      <w:r w:rsidRPr="00EE63DA">
        <w:rPr>
          <w:sz w:val="16"/>
          <w:szCs w:val="22"/>
        </w:rPr>
        <w:t>, is the law of</w:t>
      </w:r>
      <w:r>
        <w:rPr>
          <w:sz w:val="16"/>
          <w:szCs w:val="22"/>
        </w:rPr>
        <w:t xml:space="preserve"> </w:t>
      </w:r>
      <w:hyperlink r:id="rId18" w:tooltip="Classical logic" w:history="1">
        <w:r w:rsidRPr="00EE63DA">
          <w:rPr>
            <w:rStyle w:val="Hyperlink"/>
            <w:sz w:val="16"/>
            <w:szCs w:val="22"/>
          </w:rPr>
          <w:t>classical logic</w:t>
        </w:r>
      </w:hyperlink>
      <w:r w:rsidRPr="00EE63DA">
        <w:rPr>
          <w:sz w:val="16"/>
          <w:szCs w:val="22"/>
        </w:rPr>
        <w:t>,</w:t>
      </w:r>
      <w:r>
        <w:rPr>
          <w:sz w:val="16"/>
          <w:szCs w:val="22"/>
        </w:rPr>
        <w:t xml:space="preserve"> </w:t>
      </w:r>
      <w:hyperlink r:id="rId19" w:history="1">
        <w:r w:rsidRPr="00EE63DA">
          <w:rPr>
            <w:rStyle w:val="Hyperlink"/>
            <w:sz w:val="16"/>
            <w:szCs w:val="22"/>
          </w:rPr>
          <w:t>intuitionistic logic</w:t>
        </w:r>
      </w:hyperlink>
      <w:r>
        <w:rPr>
          <w:sz w:val="16"/>
          <w:szCs w:val="22"/>
        </w:rPr>
        <w:t xml:space="preserve"> </w:t>
      </w:r>
      <w:r w:rsidRPr="00EE63DA">
        <w:rPr>
          <w:sz w:val="16"/>
          <w:szCs w:val="22"/>
        </w:rPr>
        <w:t>and similar logical systems, according to which any statement can be proven from a contradiction.</w:t>
      </w:r>
      <w:hyperlink r:id="rId20" w:anchor="citenote1" w:history="1">
        <w:r w:rsidRPr="00EE63DA">
          <w:rPr>
            <w:rStyle w:val="Hyperlink"/>
            <w:sz w:val="16"/>
            <w:szCs w:val="22"/>
          </w:rPr>
          <w:t>[1]</w:t>
        </w:r>
      </w:hyperlink>
      <w:r>
        <w:rPr>
          <w:sz w:val="16"/>
          <w:szCs w:val="22"/>
        </w:rPr>
        <w:t xml:space="preserve"> </w:t>
      </w:r>
      <w:r w:rsidRPr="00EE63DA">
        <w:rPr>
          <w:sz w:val="16"/>
          <w:szCs w:val="22"/>
        </w:rPr>
        <w:t>That is, once a contradiction has been asserted, any proposition (including their negations) can be inferred from it. This is known as</w:t>
      </w:r>
      <w:r>
        <w:rPr>
          <w:sz w:val="16"/>
          <w:szCs w:val="22"/>
        </w:rPr>
        <w:t xml:space="preserve"> </w:t>
      </w:r>
      <w:r w:rsidRPr="00EE63DA">
        <w:rPr>
          <w:b/>
          <w:bCs/>
          <w:szCs w:val="22"/>
          <w:u w:val="single"/>
        </w:rPr>
        <w:t>deductive explosion</w:t>
      </w:r>
      <w:r w:rsidRPr="00EE63DA">
        <w:rPr>
          <w:sz w:val="16"/>
          <w:szCs w:val="22"/>
        </w:rPr>
        <w:t>.</w:t>
      </w:r>
      <w:hyperlink r:id="rId21" w:anchor="citenote2" w:history="1">
        <w:r w:rsidRPr="00EE63DA">
          <w:rPr>
            <w:rStyle w:val="Hyperlink"/>
            <w:sz w:val="16"/>
            <w:szCs w:val="22"/>
          </w:rPr>
          <w:t>[2]</w:t>
        </w:r>
      </w:hyperlink>
      <w:hyperlink r:id="rId22" w:anchor="citenote3" w:history="1">
        <w:r w:rsidRPr="00EE63DA">
          <w:rPr>
            <w:rStyle w:val="Hyperlink"/>
            <w:sz w:val="16"/>
            <w:szCs w:val="22"/>
          </w:rPr>
          <w:t>[3]</w:t>
        </w:r>
      </w:hyperlink>
      <w:r>
        <w:rPr>
          <w:sz w:val="16"/>
          <w:szCs w:val="22"/>
        </w:rPr>
        <w:t xml:space="preserve"> </w:t>
      </w:r>
      <w:r w:rsidRPr="00EE63DA">
        <w:rPr>
          <w:sz w:val="16"/>
          <w:szCs w:val="22"/>
        </w:rPr>
        <w:t>The proof of this principle was first given by 12th century French philosopher</w:t>
      </w:r>
      <w:r>
        <w:rPr>
          <w:sz w:val="16"/>
          <w:szCs w:val="22"/>
        </w:rPr>
        <w:t xml:space="preserve"> </w:t>
      </w:r>
      <w:hyperlink r:id="rId23" w:history="1">
        <w:r w:rsidRPr="00EE63DA">
          <w:rPr>
            <w:rStyle w:val="Hyperlink"/>
            <w:sz w:val="16"/>
            <w:szCs w:val="22"/>
          </w:rPr>
          <w:t>William of Soissons</w:t>
        </w:r>
      </w:hyperlink>
      <w:r w:rsidRPr="00EE63DA">
        <w:rPr>
          <w:sz w:val="16"/>
          <w:szCs w:val="22"/>
        </w:rPr>
        <w:t>.</w:t>
      </w:r>
      <w:hyperlink r:id="rId24" w:anchor="citenote4" w:history="1">
        <w:r w:rsidRPr="00EE63DA">
          <w:rPr>
            <w:rStyle w:val="Hyperlink"/>
            <w:sz w:val="16"/>
            <w:szCs w:val="22"/>
          </w:rPr>
          <w:t>[4]</w:t>
        </w:r>
      </w:hyperlink>
      <w:r>
        <w:rPr>
          <w:sz w:val="16"/>
          <w:szCs w:val="22"/>
        </w:rPr>
        <w:t xml:space="preserve"> </w:t>
      </w:r>
      <w:r w:rsidRPr="00EE63DA">
        <w:rPr>
          <w:szCs w:val="22"/>
        </w:rPr>
        <w:t xml:space="preserve">As a demonstration of the principle, </w:t>
      </w:r>
      <w:r w:rsidRPr="00EE63DA">
        <w:rPr>
          <w:b/>
          <w:bCs/>
          <w:szCs w:val="22"/>
          <w:u w:val="single"/>
        </w:rPr>
        <w:t xml:space="preserve">consider two contradictory statements – </w:t>
      </w:r>
      <w:r w:rsidRPr="00EE63DA">
        <w:rPr>
          <w:b/>
          <w:bCs/>
          <w:szCs w:val="22"/>
          <w:highlight w:val="cyan"/>
          <w:u w:val="single"/>
        </w:rPr>
        <w:t>"All lemons are yellow" and "Not</w:t>
      </w:r>
      <w:r w:rsidRPr="00EE63DA">
        <w:rPr>
          <w:b/>
          <w:bCs/>
          <w:szCs w:val="22"/>
          <w:u w:val="single"/>
        </w:rPr>
        <w:t xml:space="preserve"> all lemons are yellow"</w:t>
      </w:r>
      <w:r w:rsidRPr="00EE63DA">
        <w:rPr>
          <w:szCs w:val="22"/>
        </w:rPr>
        <w:t xml:space="preserve">, and suppose that both are true. If that is the case, </w:t>
      </w:r>
      <w:r w:rsidRPr="00EE63DA">
        <w:rPr>
          <w:b/>
          <w:bCs/>
          <w:szCs w:val="22"/>
          <w:highlight w:val="cyan"/>
          <w:u w:val="single"/>
        </w:rPr>
        <w:t>anything can be proven</w:t>
      </w:r>
      <w:r w:rsidRPr="00EE63DA">
        <w:rPr>
          <w:szCs w:val="22"/>
        </w:rPr>
        <w:t xml:space="preserve">, e.g., </w:t>
      </w:r>
      <w:r w:rsidRPr="00EE63DA">
        <w:rPr>
          <w:b/>
          <w:bCs/>
          <w:szCs w:val="22"/>
          <w:u w:val="single"/>
        </w:rPr>
        <w:t xml:space="preserve">the assertion that </w:t>
      </w:r>
      <w:r w:rsidRPr="00EE63DA">
        <w:rPr>
          <w:b/>
          <w:bCs/>
          <w:szCs w:val="22"/>
          <w:highlight w:val="cyan"/>
          <w:u w:val="single"/>
        </w:rPr>
        <w:t>"unicorns exist"</w:t>
      </w:r>
      <w:r w:rsidRPr="00EE63DA">
        <w:rPr>
          <w:b/>
          <w:bCs/>
          <w:szCs w:val="22"/>
          <w:u w:val="single"/>
        </w:rPr>
        <w:t>, by using the following argument:</w:t>
      </w:r>
      <w:r>
        <w:rPr>
          <w:b/>
          <w:bCs/>
          <w:szCs w:val="22"/>
          <w:u w:val="single"/>
        </w:rPr>
        <w:t xml:space="preserve"> </w:t>
      </w:r>
      <w:r w:rsidRPr="00EE63DA">
        <w:rPr>
          <w:rFonts w:eastAsia="Times New Roman"/>
          <w:color w:val="000000"/>
          <w:szCs w:val="22"/>
        </w:rPr>
        <w:t xml:space="preserve">We know that </w:t>
      </w:r>
      <w:r w:rsidRPr="00EE63DA">
        <w:rPr>
          <w:rFonts w:eastAsia="Times New Roman"/>
          <w:b/>
          <w:bCs/>
          <w:color w:val="000000"/>
          <w:szCs w:val="22"/>
          <w:u w:val="single"/>
        </w:rPr>
        <w:t xml:space="preserve">"All </w:t>
      </w:r>
      <w:r w:rsidRPr="00EE63DA">
        <w:rPr>
          <w:rFonts w:eastAsia="Times New Roman"/>
          <w:b/>
          <w:bCs/>
          <w:color w:val="000000"/>
          <w:szCs w:val="22"/>
          <w:highlight w:val="cyan"/>
          <w:u w:val="single"/>
        </w:rPr>
        <w:t>lemons</w:t>
      </w:r>
      <w:r w:rsidRPr="00EE63DA">
        <w:rPr>
          <w:rFonts w:eastAsia="Times New Roman"/>
          <w:b/>
          <w:bCs/>
          <w:color w:val="000000"/>
          <w:szCs w:val="22"/>
          <w:u w:val="single"/>
        </w:rPr>
        <w:t xml:space="preserve"> are </w:t>
      </w:r>
      <w:r w:rsidRPr="00EE63DA">
        <w:rPr>
          <w:rFonts w:eastAsia="Times New Roman"/>
          <w:b/>
          <w:bCs/>
          <w:color w:val="000000"/>
          <w:szCs w:val="22"/>
          <w:highlight w:val="cyan"/>
          <w:u w:val="single"/>
        </w:rPr>
        <w:t>yellow</w:t>
      </w:r>
      <w:r w:rsidRPr="00EE63DA">
        <w:rPr>
          <w:rFonts w:eastAsia="Times New Roman"/>
          <w:b/>
          <w:bCs/>
          <w:color w:val="000000"/>
          <w:szCs w:val="22"/>
          <w:u w:val="single"/>
        </w:rPr>
        <w:t>"</w:t>
      </w:r>
      <w:r w:rsidRPr="00EE63DA">
        <w:rPr>
          <w:rFonts w:eastAsia="Times New Roman"/>
          <w:color w:val="000000"/>
          <w:szCs w:val="22"/>
        </w:rPr>
        <w:t xml:space="preserve">, as it </w:t>
      </w:r>
      <w:r w:rsidRPr="00EE63DA">
        <w:rPr>
          <w:rFonts w:eastAsia="Times New Roman"/>
          <w:b/>
          <w:bCs/>
          <w:color w:val="000000"/>
          <w:szCs w:val="22"/>
          <w:u w:val="single"/>
        </w:rPr>
        <w:t xml:space="preserve">has been </w:t>
      </w:r>
      <w:r w:rsidRPr="00EE63DA">
        <w:rPr>
          <w:rFonts w:eastAsia="Times New Roman"/>
          <w:b/>
          <w:bCs/>
          <w:color w:val="000000"/>
          <w:szCs w:val="22"/>
          <w:highlight w:val="cyan"/>
          <w:u w:val="single"/>
        </w:rPr>
        <w:t>assumed</w:t>
      </w:r>
      <w:r w:rsidRPr="00EE63DA">
        <w:rPr>
          <w:rFonts w:eastAsia="Times New Roman"/>
          <w:b/>
          <w:bCs/>
          <w:color w:val="000000"/>
          <w:szCs w:val="22"/>
          <w:u w:val="single"/>
        </w:rPr>
        <w:t xml:space="preserve"> to be true.</w:t>
      </w:r>
      <w:r>
        <w:rPr>
          <w:rFonts w:eastAsia="Times New Roman"/>
          <w:b/>
          <w:bCs/>
          <w:color w:val="000000"/>
          <w:szCs w:val="22"/>
          <w:u w:val="single"/>
        </w:rPr>
        <w:t xml:space="preserve"> </w:t>
      </w:r>
      <w:r w:rsidRPr="00EE63DA">
        <w:rPr>
          <w:rFonts w:eastAsia="Times New Roman"/>
          <w:b/>
          <w:bCs/>
          <w:color w:val="000000"/>
          <w:szCs w:val="22"/>
          <w:highlight w:val="cyan"/>
          <w:u w:val="single"/>
        </w:rPr>
        <w:t>Therefore</w:t>
      </w:r>
      <w:r w:rsidRPr="00EE63DA">
        <w:rPr>
          <w:rFonts w:eastAsia="Times New Roman"/>
          <w:color w:val="000000"/>
          <w:szCs w:val="22"/>
        </w:rPr>
        <w:t xml:space="preserve">, the two-part statement </w:t>
      </w:r>
      <w:r w:rsidRPr="00EE63DA">
        <w:rPr>
          <w:rFonts w:eastAsia="Times New Roman"/>
          <w:b/>
          <w:bCs/>
          <w:color w:val="000000"/>
          <w:szCs w:val="22"/>
          <w:highlight w:val="cyan"/>
          <w:u w:val="single"/>
        </w:rPr>
        <w:t>"All lemons</w:t>
      </w:r>
      <w:r w:rsidRPr="00EE63DA">
        <w:rPr>
          <w:rFonts w:eastAsia="Times New Roman"/>
          <w:b/>
          <w:bCs/>
          <w:color w:val="000000"/>
          <w:szCs w:val="22"/>
          <w:u w:val="single"/>
        </w:rPr>
        <w:t xml:space="preserve"> are </w:t>
      </w:r>
      <w:r w:rsidRPr="00EE63DA">
        <w:rPr>
          <w:rFonts w:eastAsia="Times New Roman"/>
          <w:b/>
          <w:bCs/>
          <w:color w:val="000000"/>
          <w:szCs w:val="22"/>
          <w:highlight w:val="cyan"/>
          <w:u w:val="single"/>
        </w:rPr>
        <w:t>yellow OR unicorns exist”</w:t>
      </w:r>
      <w:r w:rsidRPr="00EE63DA">
        <w:rPr>
          <w:rFonts w:eastAsia="Times New Roman"/>
          <w:b/>
          <w:bCs/>
          <w:color w:val="000000"/>
          <w:szCs w:val="22"/>
          <w:u w:val="single"/>
        </w:rPr>
        <w:t xml:space="preserve"> must also be </w:t>
      </w:r>
      <w:r w:rsidRPr="00EE63DA">
        <w:rPr>
          <w:rFonts w:eastAsia="Times New Roman"/>
          <w:b/>
          <w:bCs/>
          <w:color w:val="000000"/>
          <w:szCs w:val="22"/>
          <w:highlight w:val="cyan"/>
          <w:u w:val="single"/>
        </w:rPr>
        <w:t>true</w:t>
      </w:r>
      <w:r w:rsidRPr="00EE63DA">
        <w:rPr>
          <w:rFonts w:eastAsia="Times New Roman"/>
          <w:color w:val="000000"/>
          <w:szCs w:val="22"/>
        </w:rPr>
        <w:t>, since the first part is true.</w:t>
      </w:r>
      <w:r>
        <w:rPr>
          <w:rFonts w:eastAsia="Times New Roman"/>
          <w:color w:val="000000"/>
          <w:szCs w:val="22"/>
        </w:rPr>
        <w:t xml:space="preserve"> </w:t>
      </w:r>
      <w:r w:rsidRPr="00EE63DA">
        <w:rPr>
          <w:rFonts w:eastAsia="Times New Roman"/>
          <w:color w:val="000000"/>
          <w:szCs w:val="22"/>
        </w:rPr>
        <w:t xml:space="preserve">However, </w:t>
      </w:r>
      <w:r w:rsidRPr="00EE63DA">
        <w:rPr>
          <w:rFonts w:eastAsia="Times New Roman"/>
          <w:b/>
          <w:bCs/>
          <w:color w:val="000000"/>
          <w:szCs w:val="22"/>
          <w:highlight w:val="cyan"/>
          <w:u w:val="single"/>
        </w:rPr>
        <w:t xml:space="preserve">since </w:t>
      </w:r>
      <w:r w:rsidRPr="00EE63DA">
        <w:rPr>
          <w:rFonts w:eastAsia="Times New Roman"/>
          <w:b/>
          <w:bCs/>
          <w:color w:val="000000"/>
          <w:szCs w:val="22"/>
          <w:u w:val="single"/>
        </w:rPr>
        <w:t>we know that "Not all lemons are yellow"</w:t>
      </w:r>
      <w:r w:rsidRPr="00EE63DA">
        <w:rPr>
          <w:rFonts w:eastAsia="Times New Roman"/>
          <w:color w:val="000000"/>
          <w:szCs w:val="22"/>
        </w:rPr>
        <w:t xml:space="preserve"> (as this has been assumed), </w:t>
      </w:r>
      <w:r w:rsidRPr="00EE63DA">
        <w:rPr>
          <w:rFonts w:eastAsia="Times New Roman"/>
          <w:b/>
          <w:bCs/>
          <w:color w:val="000000"/>
          <w:szCs w:val="22"/>
          <w:highlight w:val="cyan"/>
          <w:u w:val="single"/>
        </w:rPr>
        <w:t>the first part is false</w:t>
      </w:r>
      <w:r w:rsidRPr="00EE63DA">
        <w:rPr>
          <w:rFonts w:eastAsia="Times New Roman"/>
          <w:b/>
          <w:bCs/>
          <w:color w:val="000000"/>
          <w:szCs w:val="22"/>
          <w:u w:val="single"/>
        </w:rPr>
        <w:t xml:space="preserve">, and hence </w:t>
      </w:r>
      <w:r w:rsidRPr="00EE63DA">
        <w:rPr>
          <w:rFonts w:eastAsia="Times New Roman"/>
          <w:b/>
          <w:bCs/>
          <w:color w:val="000000"/>
          <w:szCs w:val="22"/>
          <w:highlight w:val="cyan"/>
          <w:u w:val="single"/>
        </w:rPr>
        <w:t>the second</w:t>
      </w:r>
      <w:r w:rsidRPr="00EE63DA">
        <w:rPr>
          <w:rFonts w:eastAsia="Times New Roman"/>
          <w:b/>
          <w:bCs/>
          <w:color w:val="000000"/>
          <w:szCs w:val="22"/>
          <w:u w:val="single"/>
        </w:rPr>
        <w:t xml:space="preserve"> part must be </w:t>
      </w:r>
      <w:r w:rsidRPr="00EE63DA">
        <w:rPr>
          <w:rFonts w:eastAsia="Times New Roman"/>
          <w:b/>
          <w:bCs/>
          <w:color w:val="000000"/>
          <w:szCs w:val="22"/>
          <w:highlight w:val="cyan"/>
          <w:u w:val="single"/>
        </w:rPr>
        <w:t>true</w:t>
      </w:r>
      <w:r w:rsidRPr="00EE63DA">
        <w:rPr>
          <w:rFonts w:eastAsia="Times New Roman"/>
          <w:b/>
          <w:bCs/>
          <w:color w:val="000000"/>
          <w:szCs w:val="22"/>
          <w:u w:val="single"/>
        </w:rPr>
        <w:t>, i.e., unicorns exist.</w:t>
      </w:r>
    </w:p>
    <w:p w14:paraId="187DF1F6" w14:textId="77777777" w:rsidR="006B673A" w:rsidRPr="00EE63DA" w:rsidRDefault="006B673A" w:rsidP="006B673A">
      <w:pPr>
        <w:shd w:val="clear" w:color="auto" w:fill="FFFFFF"/>
        <w:spacing w:after="0" w:line="240" w:lineRule="auto"/>
        <w:rPr>
          <w:rFonts w:eastAsia="Times New Roman"/>
          <w:b/>
          <w:bCs/>
          <w:color w:val="000000"/>
          <w:szCs w:val="22"/>
          <w:u w:val="single"/>
        </w:rPr>
      </w:pPr>
    </w:p>
    <w:p w14:paraId="32B81933" w14:textId="77777777" w:rsidR="006B673A" w:rsidRPr="00FC576D" w:rsidRDefault="006B673A" w:rsidP="006B673A">
      <w:pPr>
        <w:pStyle w:val="Heading4"/>
        <w:rPr>
          <w:rFonts w:asciiTheme="majorHAnsi" w:hAnsiTheme="majorHAnsi" w:cstheme="majorHAnsi"/>
        </w:rPr>
      </w:pPr>
      <w:r>
        <w:rPr>
          <w:rFonts w:asciiTheme="majorHAnsi" w:hAnsiTheme="majorHAnsi" w:cstheme="majorHAnsi"/>
        </w:rPr>
        <w:lastRenderedPageBreak/>
        <w:t>15</w:t>
      </w:r>
      <w:r w:rsidRPr="00FC576D">
        <w:rPr>
          <w:rFonts w:asciiTheme="majorHAnsi" w:hAnsiTheme="majorHAnsi" w:cstheme="majorHAnsi"/>
        </w:rPr>
        <w:t xml:space="preserve">] </w:t>
      </w:r>
      <w:r w:rsidRPr="00FC576D">
        <w:rPr>
          <w:rFonts w:asciiTheme="majorHAnsi" w:hAnsiTheme="majorHAnsi" w:cstheme="majorHAnsi"/>
          <w:u w:val="single"/>
        </w:rPr>
        <w:t>Deliberation is procedural not substantive</w:t>
      </w:r>
      <w:r w:rsidRPr="00FC576D">
        <w:rPr>
          <w:rFonts w:asciiTheme="majorHAnsi" w:hAnsiTheme="majorHAnsi" w:cstheme="majorHAnsi"/>
        </w:rPr>
        <w:t xml:space="preserve">, which means that we are first concerned with the decision-making procedure of deliberation and then evaluation of what impacts matter most. To clarify, consequences are a </w:t>
      </w:r>
      <w:r w:rsidRPr="00FC576D">
        <w:rPr>
          <w:rFonts w:asciiTheme="majorHAnsi" w:hAnsiTheme="majorHAnsi" w:cstheme="majorHAnsi"/>
          <w:u w:val="single"/>
        </w:rPr>
        <w:t>sequencing question.</w:t>
      </w:r>
      <w:r w:rsidRPr="00FC576D">
        <w:rPr>
          <w:rFonts w:asciiTheme="majorHAnsi" w:hAnsiTheme="majorHAnsi" w:cstheme="majorHAnsi"/>
        </w:rPr>
        <w:br/>
        <w:t>Serra 2</w:t>
      </w:r>
    </w:p>
    <w:p w14:paraId="5BAB8128" w14:textId="77777777" w:rsidR="006B673A" w:rsidRPr="00FC576D" w:rsidRDefault="006B673A" w:rsidP="006B673A">
      <w:pPr>
        <w:rPr>
          <w:rFonts w:asciiTheme="majorHAnsi" w:hAnsiTheme="majorHAnsi" w:cstheme="majorHAnsi"/>
          <w:sz w:val="16"/>
          <w:szCs w:val="26"/>
        </w:rPr>
      </w:pPr>
      <w:r w:rsidRPr="00FC576D">
        <w:rPr>
          <w:rFonts w:asciiTheme="majorHAnsi" w:hAnsiTheme="majorHAnsi" w:cstheme="majorHAnsi"/>
          <w:sz w:val="16"/>
          <w:szCs w:val="26"/>
        </w:rPr>
        <w:t xml:space="preserve">BY WAY OF CONCLUSION: As LaFollette presents it, the key to understanding pragmatist ethics is that it is not an ethical theory per se, but rather it is an anthropology, a way of understanding the human being and his moral action. Therefore, pragmatist ethics </w:t>
      </w:r>
      <w:proofErr w:type="gramStart"/>
      <w:r w:rsidRPr="00FC576D">
        <w:rPr>
          <w:rFonts w:asciiTheme="majorHAnsi" w:hAnsiTheme="majorHAnsi" w:cstheme="majorHAnsi"/>
          <w:sz w:val="16"/>
          <w:szCs w:val="26"/>
        </w:rPr>
        <w:t>in reality does</w:t>
      </w:r>
      <w:proofErr w:type="gramEnd"/>
      <w:r w:rsidRPr="00FC576D">
        <w:rPr>
          <w:rFonts w:asciiTheme="majorHAnsi" w:hAnsiTheme="majorHAnsi" w:cstheme="majorHAnsi"/>
          <w:sz w:val="16"/>
          <w:szCs w:val="26"/>
        </w:rPr>
        <w:t xml:space="preserve"> not propose a new ethical theory, but rather “reconstructs” through a new prism the basic intuitions of the best ethical theories. The fundamental element on which the attention of pragmatist ethics centers is deliberation. </w:t>
      </w:r>
      <w:r w:rsidRPr="00EE63DA">
        <w:rPr>
          <w:rStyle w:val="StyleUnderline"/>
          <w:rFonts w:asciiTheme="majorHAnsi" w:hAnsiTheme="majorHAnsi" w:cstheme="majorHAnsi"/>
          <w:szCs w:val="26"/>
          <w:highlight w:val="cyan"/>
        </w:rPr>
        <w:t>Deliberation</w:t>
      </w:r>
      <w:r w:rsidRPr="00EE63DA">
        <w:rPr>
          <w:rFonts w:asciiTheme="majorHAnsi" w:hAnsiTheme="majorHAnsi" w:cstheme="majorHAnsi"/>
          <w:b/>
          <w:sz w:val="26"/>
          <w:szCs w:val="26"/>
          <w:highlight w:val="cyan"/>
          <w:u w:val="single"/>
        </w:rPr>
        <w:t xml:space="preserve"> </w:t>
      </w:r>
      <w:r w:rsidRPr="00EE63DA">
        <w:rPr>
          <w:rStyle w:val="StyleUnderline"/>
          <w:rFonts w:asciiTheme="majorHAnsi" w:hAnsiTheme="majorHAnsi" w:cstheme="majorHAnsi"/>
          <w:szCs w:val="26"/>
          <w:highlight w:val="cyan"/>
        </w:rPr>
        <w:t>is</w:t>
      </w:r>
      <w:r w:rsidRPr="00EE63DA">
        <w:rPr>
          <w:rFonts w:asciiTheme="majorHAnsi" w:hAnsiTheme="majorHAnsi" w:cstheme="majorHAnsi"/>
          <w:b/>
          <w:sz w:val="26"/>
          <w:szCs w:val="26"/>
          <w:highlight w:val="cyan"/>
          <w:u w:val="single"/>
        </w:rPr>
        <w:t xml:space="preserve"> </w:t>
      </w:r>
      <w:r w:rsidRPr="00EE63DA">
        <w:rPr>
          <w:rStyle w:val="StyleUnderline"/>
          <w:rFonts w:asciiTheme="majorHAnsi" w:hAnsiTheme="majorHAnsi" w:cstheme="majorHAnsi"/>
          <w:szCs w:val="26"/>
          <w:highlight w:val="cyan"/>
        </w:rPr>
        <w:t>not</w:t>
      </w:r>
      <w:r w:rsidRPr="00EE63DA">
        <w:rPr>
          <w:rFonts w:asciiTheme="majorHAnsi" w:hAnsiTheme="majorHAnsi" w:cstheme="majorHAnsi"/>
          <w:b/>
          <w:sz w:val="26"/>
          <w:szCs w:val="26"/>
          <w:highlight w:val="cyan"/>
          <w:u w:val="single"/>
        </w:rPr>
        <w:t xml:space="preserve"> </w:t>
      </w:r>
      <w:r w:rsidRPr="00EE63DA">
        <w:rPr>
          <w:rStyle w:val="StyleUnderline"/>
          <w:rFonts w:asciiTheme="majorHAnsi" w:hAnsiTheme="majorHAnsi" w:cstheme="majorHAnsi"/>
          <w:szCs w:val="26"/>
          <w:highlight w:val="cyan"/>
        </w:rPr>
        <w:t>directly</w:t>
      </w:r>
      <w:r w:rsidRPr="00EE63DA">
        <w:rPr>
          <w:rFonts w:asciiTheme="majorHAnsi" w:hAnsiTheme="majorHAnsi" w:cstheme="majorHAnsi"/>
          <w:b/>
          <w:sz w:val="26"/>
          <w:szCs w:val="26"/>
          <w:highlight w:val="cyan"/>
          <w:u w:val="single"/>
        </w:rPr>
        <w:t xml:space="preserve"> </w:t>
      </w:r>
      <w:r w:rsidRPr="00EE63DA">
        <w:rPr>
          <w:rStyle w:val="StyleUnderline"/>
          <w:rFonts w:asciiTheme="majorHAnsi" w:hAnsiTheme="majorHAnsi" w:cstheme="majorHAnsi"/>
          <w:szCs w:val="26"/>
          <w:highlight w:val="cyan"/>
        </w:rPr>
        <w:t>responsible for directing action,</w:t>
      </w:r>
      <w:r w:rsidRPr="00EE63DA">
        <w:rPr>
          <w:rFonts w:asciiTheme="majorHAnsi" w:hAnsiTheme="majorHAnsi" w:cstheme="majorHAnsi"/>
          <w:b/>
          <w:sz w:val="26"/>
          <w:szCs w:val="26"/>
          <w:highlight w:val="cyan"/>
          <w:u w:val="single"/>
        </w:rPr>
        <w:t xml:space="preserve"> </w:t>
      </w:r>
      <w:r w:rsidRPr="00EE63DA">
        <w:rPr>
          <w:rStyle w:val="StyleUnderline"/>
          <w:rFonts w:asciiTheme="majorHAnsi" w:hAnsiTheme="majorHAnsi" w:cstheme="majorHAnsi"/>
          <w:szCs w:val="26"/>
          <w:highlight w:val="cyan"/>
        </w:rPr>
        <w:t>but</w:t>
      </w:r>
      <w:r w:rsidRPr="00EE63DA">
        <w:rPr>
          <w:rFonts w:asciiTheme="majorHAnsi" w:hAnsiTheme="majorHAnsi" w:cstheme="majorHAnsi"/>
          <w:b/>
          <w:sz w:val="26"/>
          <w:szCs w:val="26"/>
          <w:highlight w:val="cyan"/>
          <w:u w:val="single"/>
        </w:rPr>
        <w:t xml:space="preserve"> </w:t>
      </w:r>
      <w:r w:rsidRPr="00FC576D">
        <w:rPr>
          <w:rFonts w:asciiTheme="majorHAnsi" w:hAnsiTheme="majorHAnsi" w:cstheme="majorHAnsi"/>
          <w:sz w:val="16"/>
          <w:szCs w:val="26"/>
        </w:rPr>
        <w:t xml:space="preserve">only </w:t>
      </w:r>
      <w:r w:rsidRPr="00EE63DA">
        <w:rPr>
          <w:rStyle w:val="StyleUnderline"/>
          <w:rFonts w:asciiTheme="majorHAnsi" w:hAnsiTheme="majorHAnsi" w:cstheme="majorHAnsi"/>
          <w:szCs w:val="26"/>
          <w:highlight w:val="cyan"/>
        </w:rPr>
        <w:t>does</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so</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indirectly</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by</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means of a critique of past actions, </w:t>
      </w:r>
      <w:r w:rsidRPr="00EE63DA">
        <w:rPr>
          <w:rStyle w:val="StyleUnderline"/>
          <w:rFonts w:asciiTheme="majorHAnsi" w:hAnsiTheme="majorHAnsi" w:cstheme="majorHAnsi"/>
          <w:szCs w:val="26"/>
          <w:highlight w:val="cyan"/>
        </w:rPr>
        <w:t>the</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effort</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to</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correct or </w:t>
      </w:r>
      <w:r w:rsidRPr="00EE63DA">
        <w:rPr>
          <w:rStyle w:val="StyleUnderline"/>
          <w:rFonts w:asciiTheme="majorHAnsi" w:hAnsiTheme="majorHAnsi" w:cstheme="majorHAnsi"/>
          <w:szCs w:val="26"/>
          <w:highlight w:val="cyan"/>
        </w:rPr>
        <w:t>reinforce certain habits</w:t>
      </w:r>
      <w:r w:rsidRPr="00FC576D">
        <w:rPr>
          <w:rStyle w:val="StyleUnderline"/>
          <w:rFonts w:asciiTheme="majorHAnsi" w:hAnsiTheme="majorHAnsi" w:cstheme="majorHAnsi"/>
          <w:szCs w:val="26"/>
        </w:rPr>
        <w:t xml:space="preserve"> </w:t>
      </w:r>
      <w:r w:rsidRPr="00FC576D">
        <w:rPr>
          <w:rFonts w:asciiTheme="majorHAnsi" w:hAnsiTheme="majorHAnsi" w:cstheme="majorHAnsi"/>
          <w:sz w:val="16"/>
          <w:szCs w:val="26"/>
        </w:rPr>
        <w:t xml:space="preserve">and mental experiments that each actor performs in order to determine his own future conduct, and even to determine in a general manner the way in which one wishes to live one’s life (or, what amounts to the same thing, the type of person one wishes to be). </w:t>
      </w:r>
      <w:r w:rsidRPr="00EE63DA">
        <w:rPr>
          <w:rStyle w:val="StyleUnderline"/>
          <w:rFonts w:asciiTheme="majorHAnsi" w:hAnsiTheme="majorHAnsi" w:cstheme="majorHAnsi"/>
          <w:szCs w:val="26"/>
          <w:highlight w:val="cyan"/>
        </w:rPr>
        <w:t>The</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task</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of</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a</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pragmatist</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ethics, therefore</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is</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not</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to</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provide</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final</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solutions</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but</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rather to indicate that it is </w:t>
      </w:r>
      <w:r w:rsidRPr="00EE63DA">
        <w:rPr>
          <w:rStyle w:val="StyleUnderline"/>
          <w:rFonts w:asciiTheme="majorHAnsi" w:hAnsiTheme="majorHAnsi" w:cstheme="majorHAnsi"/>
          <w:szCs w:val="26"/>
          <w:highlight w:val="cyan"/>
        </w:rPr>
        <w:t>only</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via </w:t>
      </w:r>
      <w:r w:rsidRPr="00EE63DA">
        <w:rPr>
          <w:rStyle w:val="StyleUnderline"/>
          <w:rFonts w:asciiTheme="majorHAnsi" w:hAnsiTheme="majorHAnsi" w:cstheme="majorHAnsi"/>
          <w:szCs w:val="26"/>
          <w:highlight w:val="cyan"/>
        </w:rPr>
        <w:t>the</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testing</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and</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communication</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of</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experiences</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that</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the </w:t>
      </w:r>
      <w:r w:rsidRPr="00EE63DA">
        <w:rPr>
          <w:rStyle w:val="StyleUnderline"/>
          <w:rFonts w:asciiTheme="majorHAnsi" w:hAnsiTheme="majorHAnsi" w:cstheme="majorHAnsi"/>
          <w:szCs w:val="26"/>
          <w:highlight w:val="cyan"/>
        </w:rPr>
        <w:t>superiority</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of </w:t>
      </w:r>
      <w:r w:rsidRPr="00EE63DA">
        <w:rPr>
          <w:rStyle w:val="StyleUnderline"/>
          <w:rFonts w:asciiTheme="majorHAnsi" w:hAnsiTheme="majorHAnsi" w:cstheme="majorHAnsi"/>
          <w:szCs w:val="26"/>
          <w:highlight w:val="cyan"/>
        </w:rPr>
        <w:t>one</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moral </w:t>
      </w:r>
      <w:r w:rsidRPr="00EE63DA">
        <w:rPr>
          <w:rStyle w:val="StyleUnderline"/>
          <w:rFonts w:asciiTheme="majorHAnsi" w:hAnsiTheme="majorHAnsi" w:cstheme="majorHAnsi"/>
          <w:szCs w:val="26"/>
          <w:highlight w:val="cyan"/>
        </w:rPr>
        <w:t>idea</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over another </w:t>
      </w:r>
      <w:r w:rsidRPr="00EE63DA">
        <w:rPr>
          <w:rStyle w:val="StyleUnderline"/>
          <w:rFonts w:asciiTheme="majorHAnsi" w:hAnsiTheme="majorHAnsi" w:cstheme="majorHAnsi"/>
          <w:szCs w:val="26"/>
          <w:highlight w:val="cyan"/>
        </w:rPr>
        <w:t>can be demonstrated</w:t>
      </w:r>
      <w:r w:rsidRPr="00FC576D">
        <w:rPr>
          <w:rFonts w:asciiTheme="majorHAnsi" w:hAnsiTheme="majorHAnsi" w:cstheme="majorHAnsi"/>
          <w:sz w:val="16"/>
          <w:szCs w:val="26"/>
        </w:rPr>
        <w:t xml:space="preserve">. In this sense, one of the principal missions of any given version of pragmatist ethics is to indicate some general </w:t>
      </w:r>
      <w:proofErr w:type="gramStart"/>
      <w:r w:rsidRPr="00FC576D">
        <w:rPr>
          <w:rFonts w:asciiTheme="majorHAnsi" w:hAnsiTheme="majorHAnsi" w:cstheme="majorHAnsi"/>
          <w:sz w:val="16"/>
          <w:szCs w:val="26"/>
        </w:rPr>
        <w:t>manner in which</w:t>
      </w:r>
      <w:proofErr w:type="gramEnd"/>
      <w:r w:rsidRPr="00FC576D">
        <w:rPr>
          <w:rFonts w:asciiTheme="majorHAnsi" w:hAnsiTheme="majorHAnsi" w:cstheme="majorHAnsi"/>
          <w:sz w:val="16"/>
          <w:szCs w:val="26"/>
        </w:rPr>
        <w:t xml:space="preserve"> habits can be acquired which, later, will facilitate personal deliberation – both internal and external – in the broad variety of circumstances which make up the moral life. </w:t>
      </w:r>
    </w:p>
    <w:p w14:paraId="5D86CE3F" w14:textId="77777777" w:rsidR="006B673A" w:rsidRPr="00EE63DA" w:rsidRDefault="006B673A" w:rsidP="006B673A">
      <w:pPr>
        <w:pStyle w:val="Heading3"/>
      </w:pPr>
      <w:r>
        <w:lastRenderedPageBreak/>
        <w:t>1AC - Offense</w:t>
      </w:r>
    </w:p>
    <w:p w14:paraId="17A32440" w14:textId="77777777" w:rsidR="006B673A" w:rsidRDefault="006B673A" w:rsidP="006B673A">
      <w:pPr>
        <w:pStyle w:val="Heading4"/>
      </w:pPr>
      <w:r>
        <w:t>Plan – A just government ought to recognize the unconditional right of a worker to strike.</w:t>
      </w:r>
    </w:p>
    <w:p w14:paraId="68B26B29" w14:textId="77777777" w:rsidR="006B673A" w:rsidRPr="00FC576D" w:rsidRDefault="006B673A" w:rsidP="006B673A">
      <w:pPr>
        <w:pStyle w:val="Heading4"/>
        <w:rPr>
          <w:rFonts w:asciiTheme="majorHAnsi" w:hAnsiTheme="majorHAnsi" w:cstheme="majorHAnsi"/>
        </w:rPr>
      </w:pPr>
      <w:r w:rsidRPr="00FC576D">
        <w:rPr>
          <w:rFonts w:asciiTheme="majorHAnsi" w:hAnsiTheme="majorHAnsi" w:cstheme="majorHAnsi"/>
        </w:rPr>
        <w:t xml:space="preserve">1] Destroying the right to strike takes away workers’ basic right to argumentation – the right to strike preserves contestability, </w:t>
      </w:r>
    </w:p>
    <w:p w14:paraId="1FC601C7" w14:textId="77777777" w:rsidR="006B673A" w:rsidRPr="00FC576D" w:rsidRDefault="006B673A" w:rsidP="006B673A">
      <w:pPr>
        <w:rPr>
          <w:rFonts w:asciiTheme="majorHAnsi" w:hAnsiTheme="majorHAnsi" w:cstheme="majorHAnsi"/>
        </w:rPr>
      </w:pPr>
      <w:r w:rsidRPr="00F272D8">
        <w:rPr>
          <w:rFonts w:eastAsiaTheme="majorEastAsia" w:cstheme="majorBidi"/>
          <w:b/>
          <w:bCs/>
          <w:sz w:val="26"/>
          <w:szCs w:val="26"/>
        </w:rPr>
        <w:t>Lindblom</w:t>
      </w:r>
      <w:r w:rsidRPr="00FC576D">
        <w:rPr>
          <w:rFonts w:asciiTheme="majorHAnsi" w:hAnsiTheme="majorHAnsi" w:cstheme="majorHAnsi"/>
          <w:color w:val="222222"/>
          <w:sz w:val="20"/>
          <w:szCs w:val="20"/>
          <w:shd w:val="clear" w:color="auto" w:fill="FFFFFF"/>
        </w:rPr>
        <w:t>, Lars. "Consent, contestability, and unions." </w:t>
      </w:r>
      <w:r w:rsidRPr="00FC576D">
        <w:rPr>
          <w:rFonts w:asciiTheme="majorHAnsi" w:hAnsiTheme="majorHAnsi" w:cstheme="majorHAnsi"/>
          <w:i/>
          <w:iCs/>
          <w:color w:val="222222"/>
          <w:sz w:val="20"/>
          <w:szCs w:val="20"/>
          <w:shd w:val="clear" w:color="auto" w:fill="FFFFFF"/>
        </w:rPr>
        <w:t>Business ethics quarterly</w:t>
      </w:r>
      <w:r w:rsidRPr="00FC576D">
        <w:rPr>
          <w:rFonts w:asciiTheme="majorHAnsi" w:hAnsiTheme="majorHAnsi" w:cstheme="majorHAnsi"/>
          <w:color w:val="222222"/>
          <w:sz w:val="20"/>
          <w:szCs w:val="20"/>
          <w:shd w:val="clear" w:color="auto" w:fill="FFFFFF"/>
        </w:rPr>
        <w:t> 29.2 (2019): 189-211.</w:t>
      </w:r>
    </w:p>
    <w:p w14:paraId="0A3EE8C4" w14:textId="77777777" w:rsidR="006B673A" w:rsidRPr="00F272D8" w:rsidRDefault="006B673A" w:rsidP="006B673A">
      <w:pPr>
        <w:rPr>
          <w:sz w:val="12"/>
        </w:rPr>
      </w:pPr>
      <w:r w:rsidRPr="00F272D8">
        <w:rPr>
          <w:rFonts w:asciiTheme="majorHAnsi" w:hAnsiTheme="majorHAnsi" w:cstheme="majorHAnsi"/>
          <w:sz w:val="12"/>
        </w:rPr>
        <w:t xml:space="preserve">To provide a justification of unions is to give justificatory reasons for the rights to form unions and non-discrimination of union members and the duty of good faith bargaining. Moreover, the theory we are looking for must be able to handle the problem concerning acts of employer authority that created difficulties for the consent-based theories, such as libertarianism. Let us, then, turn to how </w:t>
      </w:r>
      <w:r w:rsidRPr="00EE63DA">
        <w:rPr>
          <w:rStyle w:val="Emphasis"/>
          <w:highlight w:val="cyan"/>
        </w:rPr>
        <w:t>unions</w:t>
      </w:r>
      <w:r w:rsidRPr="00FC576D">
        <w:rPr>
          <w:rStyle w:val="Emphasis"/>
        </w:rPr>
        <w:t xml:space="preserve"> can </w:t>
      </w:r>
      <w:r w:rsidRPr="00EE63DA">
        <w:rPr>
          <w:rStyle w:val="Emphasis"/>
          <w:highlight w:val="cyan"/>
        </w:rPr>
        <w:t>implement contestability</w:t>
      </w:r>
      <w:r w:rsidRPr="00FC576D">
        <w:rPr>
          <w:rStyle w:val="Emphasis"/>
        </w:rPr>
        <w:t xml:space="preserve"> and thereby solve the problem of consent. Starting with the basis of contestation, </w:t>
      </w:r>
      <w:r w:rsidRPr="00EE63DA">
        <w:rPr>
          <w:rStyle w:val="Emphasis"/>
          <w:highlight w:val="cyan"/>
        </w:rPr>
        <w:t>the demand for transparency solves</w:t>
      </w:r>
      <w:r w:rsidRPr="00FC576D">
        <w:rPr>
          <w:rStyle w:val="Emphasis"/>
        </w:rPr>
        <w:t xml:space="preserve">, as was noted above, </w:t>
      </w:r>
      <w:r w:rsidRPr="00EE63DA">
        <w:rPr>
          <w:rStyle w:val="Emphasis"/>
          <w:highlight w:val="cyan"/>
        </w:rPr>
        <w:t>the problem of information</w:t>
      </w:r>
      <w:r w:rsidRPr="00FC576D">
        <w:rPr>
          <w:rStyle w:val="Emphasis"/>
        </w:rPr>
        <w:t>. W</w:t>
      </w:r>
      <w:r w:rsidRPr="00F272D8">
        <w:rPr>
          <w:rFonts w:asciiTheme="majorHAnsi" w:hAnsiTheme="majorHAnsi" w:cstheme="majorHAnsi"/>
          <w:sz w:val="12"/>
        </w:rPr>
        <w:t xml:space="preserve">ith transparency in place, employees will be informed about the policies and decisions that affect them. </w:t>
      </w:r>
      <w:r w:rsidRPr="00FC576D">
        <w:rPr>
          <w:rStyle w:val="StyleUnderline"/>
          <w:rFonts w:asciiTheme="majorHAnsi" w:hAnsiTheme="majorHAnsi" w:cstheme="majorHAnsi"/>
        </w:rPr>
        <w:t>This aspect of contestability demands that parties make clear the reasons that are moving them when making decisions</w:t>
      </w:r>
      <w:r w:rsidRPr="00FC576D">
        <w:rPr>
          <w:rStyle w:val="Emphasis"/>
        </w:rPr>
        <w:t xml:space="preserve">. </w:t>
      </w:r>
      <w:r w:rsidRPr="00EE63DA">
        <w:rPr>
          <w:rStyle w:val="Emphasis"/>
          <w:highlight w:val="cyan"/>
        </w:rPr>
        <w:t>This,</w:t>
      </w:r>
      <w:r w:rsidRPr="00FC576D">
        <w:rPr>
          <w:rStyle w:val="Emphasis"/>
        </w:rPr>
        <w:t xml:space="preserve"> in turn, </w:t>
      </w:r>
      <w:r w:rsidRPr="00EE63DA">
        <w:rPr>
          <w:rStyle w:val="Emphasis"/>
          <w:highlight w:val="cyan"/>
        </w:rPr>
        <w:t>underwrites some preconditions for good faith bargaining and provides a link between contestability and unions</w:t>
      </w:r>
      <w:r w:rsidRPr="00FC576D">
        <w:rPr>
          <w:rStyle w:val="Emphasis"/>
        </w:rPr>
        <w:t xml:space="preserve">. Now, it is </w:t>
      </w:r>
      <w:proofErr w:type="gramStart"/>
      <w:r w:rsidRPr="00FC576D">
        <w:rPr>
          <w:rStyle w:val="Emphasis"/>
        </w:rPr>
        <w:t>quite obvious</w:t>
      </w:r>
      <w:proofErr w:type="gramEnd"/>
      <w:r w:rsidRPr="00FC576D">
        <w:rPr>
          <w:rStyle w:val="Emphasis"/>
        </w:rPr>
        <w:t xml:space="preserve"> that there is a connection between unions and voice. Part of the purpose of a union is to enable its members to express their</w:t>
      </w:r>
      <w:r w:rsidRPr="00FC576D">
        <w:rPr>
          <w:rStyle w:val="StyleUnderline"/>
          <w:rFonts w:asciiTheme="majorHAnsi" w:hAnsiTheme="majorHAnsi" w:cstheme="majorHAnsi"/>
        </w:rPr>
        <w:t xml:space="preserve"> views or demands and to make their voices heard. The fact that a group of people, rather than an individual, expresses itself when a union speaks out makes it more probable that what is being expressed is also heard. </w:t>
      </w:r>
      <w:r w:rsidRPr="00EE63DA">
        <w:rPr>
          <w:rStyle w:val="Emphasis"/>
          <w:highlight w:val="cyan"/>
        </w:rPr>
        <w:t>If we want to get serious about voice, we should have mechanisms that implement it</w:t>
      </w:r>
      <w:r w:rsidRPr="00FC576D">
        <w:rPr>
          <w:rStyle w:val="Emphasis"/>
        </w:rPr>
        <w:t xml:space="preserve"> efficiently.</w:t>
      </w:r>
      <w:r w:rsidRPr="00FC576D">
        <w:rPr>
          <w:rStyle w:val="StyleUnderline"/>
          <w:rFonts w:asciiTheme="majorHAnsi" w:hAnsiTheme="majorHAnsi" w:cstheme="majorHAnsi"/>
        </w:rPr>
        <w:t xml:space="preserve"> Therefore, a right to form unions would seem to follow from the implementation of contestability. This indicates, furthermore</w:t>
      </w:r>
      <w:r w:rsidRPr="00F272D8">
        <w:rPr>
          <w:sz w:val="12"/>
        </w:rPr>
        <w:t xml:space="preserve">, that the right to strike should be protected as a part of the implementation of the mechanism of contestability, since such a </w:t>
      </w:r>
      <w:proofErr w:type="gramStart"/>
      <w:r w:rsidRPr="00F272D8">
        <w:rPr>
          <w:sz w:val="12"/>
        </w:rPr>
        <w:t>right safeguards</w:t>
      </w:r>
      <w:proofErr w:type="gramEnd"/>
      <w:r w:rsidRPr="00F272D8">
        <w:rPr>
          <w:sz w:val="12"/>
        </w:rPr>
        <w:t xml:space="preserve"> the possibility to make one’s voice heard.12 Moreover, discrimination of union members would undermine this mechanism for voice. If employees fear that they will be retaliated against if they speak out, they will clearly be hesitant to voice their concerns. Nondiscrimination of union members is, therefore, a demand of the ideal of contestation. These two points imply that the standard of cooperation should include a norm against the discrimination union members and respect for the right to form unions.</w:t>
      </w:r>
    </w:p>
    <w:p w14:paraId="2A7466E5" w14:textId="77777777" w:rsidR="006B673A" w:rsidRDefault="006B673A" w:rsidP="006B673A">
      <w:pPr>
        <w:pStyle w:val="Heading4"/>
        <w:rPr>
          <w:rFonts w:asciiTheme="majorHAnsi" w:hAnsiTheme="majorHAnsi" w:cstheme="majorHAnsi"/>
        </w:rPr>
      </w:pPr>
      <w:r w:rsidRPr="00FC576D">
        <w:rPr>
          <w:rFonts w:asciiTheme="majorHAnsi" w:hAnsiTheme="majorHAnsi" w:cstheme="majorHAnsi"/>
        </w:rPr>
        <w:t>2] Strikes are intrinsically tied to public forums that provide opportunities for deliberation.</w:t>
      </w:r>
      <w:r>
        <w:rPr>
          <w:rFonts w:asciiTheme="majorHAnsi" w:hAnsiTheme="majorHAnsi" w:cstheme="majorHAnsi"/>
        </w:rPr>
        <w:t xml:space="preserve"> </w:t>
      </w:r>
    </w:p>
    <w:p w14:paraId="4E9C21CD" w14:textId="77777777" w:rsidR="006B673A" w:rsidRPr="00F272D8" w:rsidRDefault="006B673A" w:rsidP="006B673A">
      <w:pPr>
        <w:pStyle w:val="Heading4"/>
      </w:pPr>
      <w:r>
        <w:t xml:space="preserve">Simms 18 </w:t>
      </w:r>
      <w:r w:rsidRPr="00F272D8">
        <w:rPr>
          <w:b w:val="0"/>
          <w:bCs w:val="0"/>
          <w:sz w:val="22"/>
          <w:szCs w:val="22"/>
        </w:rPr>
        <w:t>Melanie Simms, 3-23-2018, "Why workers go on strike," Conversation, https://theconversation.com/why-workers-go-on-strike-93815</w:t>
      </w:r>
    </w:p>
    <w:p w14:paraId="56C9A1AB" w14:textId="77777777" w:rsidR="006B673A" w:rsidRPr="00FC576D" w:rsidRDefault="006B673A" w:rsidP="006B673A">
      <w:pPr>
        <w:rPr>
          <w:rFonts w:asciiTheme="majorHAnsi" w:hAnsiTheme="majorHAnsi" w:cstheme="majorHAnsi"/>
          <w:sz w:val="16"/>
        </w:rPr>
      </w:pPr>
      <w:proofErr w:type="gramStart"/>
      <w:r w:rsidRPr="00FC576D">
        <w:rPr>
          <w:rFonts w:asciiTheme="majorHAnsi" w:hAnsiTheme="majorHAnsi" w:cstheme="majorHAnsi"/>
          <w:sz w:val="16"/>
        </w:rPr>
        <w:t>Both of these</w:t>
      </w:r>
      <w:proofErr w:type="gramEnd"/>
      <w:r w:rsidRPr="00FC576D">
        <w:rPr>
          <w:rFonts w:asciiTheme="majorHAnsi" w:hAnsiTheme="majorHAnsi" w:cstheme="majorHAnsi"/>
          <w:sz w:val="16"/>
        </w:rPr>
        <w:t xml:space="preserve"> demonstrate how a </w:t>
      </w:r>
      <w:r w:rsidRPr="00EE63DA">
        <w:rPr>
          <w:rFonts w:asciiTheme="majorHAnsi" w:hAnsiTheme="majorHAnsi" w:cstheme="majorHAnsi"/>
          <w:highlight w:val="cyan"/>
          <w:u w:val="single"/>
        </w:rPr>
        <w:t>strike</w:t>
      </w:r>
      <w:r w:rsidRPr="00FC576D">
        <w:rPr>
          <w:rFonts w:asciiTheme="majorHAnsi" w:hAnsiTheme="majorHAnsi" w:cstheme="majorHAnsi"/>
          <w:u w:val="single"/>
        </w:rPr>
        <w:t xml:space="preserve"> around a fairly technical employment issue </w:t>
      </w:r>
      <w:r w:rsidRPr="00EE63DA">
        <w:rPr>
          <w:rFonts w:asciiTheme="majorHAnsi" w:hAnsiTheme="majorHAnsi" w:cstheme="majorHAnsi"/>
          <w:highlight w:val="cyan"/>
          <w:u w:val="single"/>
        </w:rPr>
        <w:t>can develop a momentum</w:t>
      </w:r>
      <w:r w:rsidRPr="00FC576D">
        <w:rPr>
          <w:rFonts w:asciiTheme="majorHAnsi" w:hAnsiTheme="majorHAnsi" w:cstheme="majorHAnsi"/>
          <w:u w:val="single"/>
        </w:rPr>
        <w:t xml:space="preserve"> of its own </w:t>
      </w:r>
      <w:r w:rsidRPr="00EE63DA">
        <w:rPr>
          <w:rFonts w:asciiTheme="majorHAnsi" w:hAnsiTheme="majorHAnsi" w:cstheme="majorHAnsi"/>
          <w:highlight w:val="cyan"/>
          <w:u w:val="single"/>
        </w:rPr>
        <w:t>and become a catalyst for a much wider expression of dissatisfaction</w:t>
      </w:r>
      <w:r w:rsidRPr="00FC576D">
        <w:rPr>
          <w:rFonts w:asciiTheme="majorHAnsi" w:hAnsiTheme="majorHAnsi" w:cstheme="majorHAnsi"/>
          <w:sz w:val="16"/>
        </w:rPr>
        <w:t xml:space="preserve"> about the changing bargains being made. </w:t>
      </w:r>
      <w:r w:rsidRPr="00FC576D">
        <w:rPr>
          <w:rFonts w:asciiTheme="majorHAnsi" w:hAnsiTheme="majorHAnsi" w:cstheme="majorHAnsi"/>
          <w:u w:val="single"/>
        </w:rPr>
        <w:t xml:space="preserve">As with the </w:t>
      </w:r>
      <w:r w:rsidRPr="00EE63DA">
        <w:rPr>
          <w:rFonts w:asciiTheme="majorHAnsi" w:hAnsiTheme="majorHAnsi" w:cstheme="majorHAnsi"/>
          <w:highlight w:val="cyan"/>
          <w:u w:val="single"/>
        </w:rPr>
        <w:t>concerns raised by junior doctors</w:t>
      </w:r>
      <w:r w:rsidRPr="00FC576D">
        <w:rPr>
          <w:rFonts w:asciiTheme="majorHAnsi" w:hAnsiTheme="majorHAnsi" w:cstheme="majorHAnsi"/>
          <w:u w:val="single"/>
        </w:rPr>
        <w:t xml:space="preserve"> about </w:t>
      </w:r>
      <w:hyperlink r:id="rId25" w:history="1">
        <w:r w:rsidRPr="00FC576D">
          <w:rPr>
            <w:rStyle w:val="Hyperlink"/>
            <w:rFonts w:asciiTheme="majorHAnsi" w:hAnsiTheme="majorHAnsi" w:cstheme="majorHAnsi"/>
            <w:u w:val="single"/>
          </w:rPr>
          <w:t>the management of the NHS</w:t>
        </w:r>
      </w:hyperlink>
      <w:r w:rsidRPr="00FC576D">
        <w:rPr>
          <w:rFonts w:asciiTheme="majorHAnsi" w:hAnsiTheme="majorHAnsi" w:cstheme="majorHAnsi"/>
          <w:u w:val="single"/>
        </w:rPr>
        <w:t xml:space="preserve">, the higher education pension dispute </w:t>
      </w:r>
      <w:r w:rsidRPr="00EE63DA">
        <w:rPr>
          <w:rFonts w:asciiTheme="majorHAnsi" w:hAnsiTheme="majorHAnsi" w:cstheme="majorHAnsi"/>
          <w:highlight w:val="cyan"/>
          <w:u w:val="single"/>
        </w:rPr>
        <w:t>has rapidly</w:t>
      </w:r>
      <w:r w:rsidRPr="00FC576D">
        <w:rPr>
          <w:rFonts w:asciiTheme="majorHAnsi" w:hAnsiTheme="majorHAnsi" w:cstheme="majorHAnsi"/>
          <w:u w:val="single"/>
        </w:rPr>
        <w:t xml:space="preserve"> become a space in which to </w:t>
      </w:r>
      <w:r w:rsidRPr="00EE63DA">
        <w:rPr>
          <w:rFonts w:asciiTheme="majorHAnsi" w:hAnsiTheme="majorHAnsi" w:cstheme="majorHAnsi"/>
          <w:highlight w:val="cyan"/>
          <w:u w:val="single"/>
        </w:rPr>
        <w:t xml:space="preserve">question the </w:t>
      </w:r>
      <w:hyperlink r:id="rId26" w:history="1">
        <w:r w:rsidRPr="00EE63DA">
          <w:rPr>
            <w:rStyle w:val="Hyperlink"/>
            <w:rFonts w:asciiTheme="majorHAnsi" w:hAnsiTheme="majorHAnsi" w:cstheme="majorHAnsi"/>
            <w:highlight w:val="cyan"/>
            <w:u w:val="single"/>
          </w:rPr>
          <w:t>broader direction of the sector</w:t>
        </w:r>
      </w:hyperlink>
      <w:r w:rsidRPr="00FC576D">
        <w:rPr>
          <w:rFonts w:asciiTheme="majorHAnsi" w:hAnsiTheme="majorHAnsi" w:cstheme="majorHAnsi"/>
          <w:sz w:val="16"/>
        </w:rPr>
        <w:t xml:space="preserve">. In this context, emotions can run high. </w:t>
      </w:r>
      <w:r w:rsidRPr="00FC576D">
        <w:rPr>
          <w:rFonts w:asciiTheme="majorHAnsi" w:hAnsiTheme="majorHAnsi" w:cstheme="majorHAnsi"/>
          <w:u w:val="single"/>
        </w:rPr>
        <w:t xml:space="preserve">Many </w:t>
      </w:r>
      <w:r w:rsidRPr="00EE63DA">
        <w:rPr>
          <w:rFonts w:asciiTheme="majorHAnsi" w:hAnsiTheme="majorHAnsi" w:cstheme="majorHAnsi"/>
          <w:highlight w:val="cyan"/>
          <w:u w:val="single"/>
        </w:rPr>
        <w:t>relationships are strengthened</w:t>
      </w:r>
      <w:r w:rsidRPr="00FC576D">
        <w:rPr>
          <w:rFonts w:asciiTheme="majorHAnsi" w:hAnsiTheme="majorHAnsi" w:cstheme="majorHAnsi"/>
          <w:u w:val="single"/>
        </w:rPr>
        <w:t>, but some inevitably become strained</w:t>
      </w:r>
      <w:r w:rsidRPr="00FC576D">
        <w:rPr>
          <w:rFonts w:asciiTheme="majorHAnsi" w:hAnsiTheme="majorHAnsi" w:cstheme="majorHAnsi"/>
          <w:sz w:val="16"/>
        </w:rPr>
        <w:t xml:space="preserve">. </w:t>
      </w:r>
      <w:proofErr w:type="gramStart"/>
      <w:r w:rsidRPr="00FC576D">
        <w:rPr>
          <w:rFonts w:asciiTheme="majorHAnsi" w:hAnsiTheme="majorHAnsi" w:cstheme="majorHAnsi"/>
          <w:sz w:val="16"/>
        </w:rPr>
        <w:t>By definition, strikes</w:t>
      </w:r>
      <w:proofErr w:type="gramEnd"/>
      <w:r w:rsidRPr="00FC576D">
        <w:rPr>
          <w:rFonts w:asciiTheme="majorHAnsi" w:hAnsiTheme="majorHAnsi" w:cstheme="majorHAnsi"/>
          <w:sz w:val="16"/>
        </w:rPr>
        <w:t xml:space="preserve"> are not business as usual. What then becomes important, is how the</w:t>
      </w:r>
      <w:r w:rsidRPr="00FC576D">
        <w:rPr>
          <w:rFonts w:asciiTheme="majorHAnsi" w:hAnsiTheme="majorHAnsi" w:cstheme="majorHAnsi"/>
          <w:u w:val="single"/>
        </w:rPr>
        <w:t xml:space="preserve"> </w:t>
      </w:r>
      <w:r w:rsidRPr="00EE63DA">
        <w:rPr>
          <w:rFonts w:asciiTheme="majorHAnsi" w:hAnsiTheme="majorHAnsi" w:cstheme="majorHAnsi"/>
          <w:highlight w:val="cyan"/>
          <w:u w:val="single"/>
        </w:rPr>
        <w:t>parties can explicitly negotiate</w:t>
      </w:r>
      <w:r w:rsidRPr="00FC576D">
        <w:rPr>
          <w:rFonts w:asciiTheme="majorHAnsi" w:hAnsiTheme="majorHAnsi" w:cstheme="majorHAnsi"/>
          <w:u w:val="single"/>
        </w:rPr>
        <w:t xml:space="preserve"> compromises that smooth the way back to work – even if that means negotiating </w:t>
      </w:r>
      <w:r w:rsidRPr="00EE63DA">
        <w:rPr>
          <w:rFonts w:asciiTheme="majorHAnsi" w:hAnsiTheme="majorHAnsi" w:cstheme="majorHAnsi"/>
          <w:highlight w:val="cyan"/>
          <w:u w:val="single"/>
        </w:rPr>
        <w:t>a new normal</w:t>
      </w:r>
      <w:r w:rsidRPr="00FC576D">
        <w:rPr>
          <w:rFonts w:asciiTheme="majorHAnsi" w:hAnsiTheme="majorHAnsi" w:cstheme="majorHAnsi"/>
          <w:sz w:val="16"/>
        </w:rPr>
        <w:t>.</w:t>
      </w:r>
    </w:p>
    <w:p w14:paraId="104C020E" w14:textId="77777777" w:rsidR="006B673A" w:rsidRPr="00FC576D" w:rsidRDefault="006B673A" w:rsidP="006B673A">
      <w:pPr>
        <w:rPr>
          <w:rFonts w:asciiTheme="majorHAnsi" w:hAnsiTheme="majorHAnsi" w:cstheme="majorHAnsi"/>
        </w:rPr>
      </w:pPr>
    </w:p>
    <w:p w14:paraId="4EF779E6" w14:textId="77777777" w:rsidR="006B673A" w:rsidRPr="00FC576D" w:rsidRDefault="006B673A" w:rsidP="006B673A">
      <w:pPr>
        <w:rPr>
          <w:rFonts w:asciiTheme="majorHAnsi" w:hAnsiTheme="majorHAnsi" w:cstheme="majorHAnsi"/>
        </w:rPr>
      </w:pPr>
    </w:p>
    <w:p w14:paraId="070C49D8" w14:textId="77777777" w:rsidR="006B673A" w:rsidRPr="00FC576D" w:rsidRDefault="006B673A" w:rsidP="006B673A">
      <w:pPr>
        <w:rPr>
          <w:rFonts w:asciiTheme="majorHAnsi" w:hAnsiTheme="majorHAnsi" w:cstheme="majorHAnsi"/>
        </w:rPr>
      </w:pPr>
    </w:p>
    <w:p w14:paraId="7D799C69" w14:textId="77777777" w:rsidR="006B673A" w:rsidRDefault="006B673A" w:rsidP="006B673A">
      <w:pPr>
        <w:pStyle w:val="Heading3"/>
      </w:pPr>
      <w:r>
        <w:lastRenderedPageBreak/>
        <w:t xml:space="preserve">1AC – </w:t>
      </w:r>
      <w:proofErr w:type="spellStart"/>
      <w:r>
        <w:t>Underview</w:t>
      </w:r>
      <w:proofErr w:type="spellEnd"/>
    </w:p>
    <w:p w14:paraId="3D726A25" w14:textId="77777777" w:rsidR="006B673A" w:rsidRPr="00FC576D" w:rsidRDefault="006B673A" w:rsidP="006B673A">
      <w:pPr>
        <w:pStyle w:val="Heading4"/>
        <w:rPr>
          <w:rFonts w:asciiTheme="majorHAnsi" w:hAnsiTheme="majorHAnsi" w:cstheme="majorHAnsi"/>
        </w:rPr>
      </w:pPr>
      <w:r w:rsidRPr="00FC576D">
        <w:rPr>
          <w:rFonts w:asciiTheme="majorHAnsi" w:hAnsiTheme="majorHAnsi" w:cstheme="majorHAnsi"/>
        </w:rPr>
        <w:t xml:space="preserve">1] </w:t>
      </w:r>
      <w:proofErr w:type="spellStart"/>
      <w:r w:rsidRPr="00FC576D">
        <w:rPr>
          <w:rFonts w:asciiTheme="majorHAnsi" w:hAnsiTheme="majorHAnsi" w:cstheme="majorHAnsi"/>
        </w:rPr>
        <w:t>Affs</w:t>
      </w:r>
      <w:proofErr w:type="spellEnd"/>
      <w:r w:rsidRPr="00FC576D">
        <w:rPr>
          <w:rFonts w:asciiTheme="majorHAnsi" w:hAnsiTheme="majorHAnsi" w:cstheme="majorHAnsi"/>
        </w:rPr>
        <w:t xml:space="preserve"> get 1ar theory, its key to checking infinite </w:t>
      </w:r>
      <w:proofErr w:type="spellStart"/>
      <w:r w:rsidRPr="00FC576D">
        <w:rPr>
          <w:rFonts w:asciiTheme="majorHAnsi" w:hAnsiTheme="majorHAnsi" w:cstheme="majorHAnsi"/>
        </w:rPr>
        <w:t>nc</w:t>
      </w:r>
      <w:proofErr w:type="spellEnd"/>
      <w:r w:rsidRPr="00FC576D">
        <w:rPr>
          <w:rFonts w:asciiTheme="majorHAnsi" w:hAnsiTheme="majorHAnsi" w:cstheme="majorHAnsi"/>
        </w:rPr>
        <w:t xml:space="preserve"> abuse that o/w on magnitude, anything else incentivizes negs to purposely read silly positions that deter from substantive engagement, its drop the debater with no </w:t>
      </w:r>
      <w:proofErr w:type="spellStart"/>
      <w:r w:rsidRPr="00FC576D">
        <w:rPr>
          <w:rFonts w:asciiTheme="majorHAnsi" w:hAnsiTheme="majorHAnsi" w:cstheme="majorHAnsi"/>
        </w:rPr>
        <w:t>rvis</w:t>
      </w:r>
      <w:proofErr w:type="spellEnd"/>
      <w:r w:rsidRPr="00FC576D">
        <w:rPr>
          <w:rFonts w:asciiTheme="majorHAnsi" w:hAnsiTheme="majorHAnsi" w:cstheme="majorHAnsi"/>
        </w:rPr>
        <w:t xml:space="preserve">, and competing </w:t>
      </w:r>
      <w:proofErr w:type="spellStart"/>
      <w:r w:rsidRPr="00FC576D">
        <w:rPr>
          <w:rFonts w:asciiTheme="majorHAnsi" w:hAnsiTheme="majorHAnsi" w:cstheme="majorHAnsi"/>
        </w:rPr>
        <w:t>interps</w:t>
      </w:r>
      <w:proofErr w:type="spellEnd"/>
      <w:r w:rsidRPr="00FC576D">
        <w:rPr>
          <w:rFonts w:asciiTheme="majorHAnsi" w:hAnsiTheme="majorHAnsi" w:cstheme="majorHAnsi"/>
        </w:rPr>
        <w:t xml:space="preserve">, </w:t>
      </w:r>
      <w:proofErr w:type="spellStart"/>
      <w:r w:rsidRPr="00FC576D">
        <w:rPr>
          <w:rFonts w:asciiTheme="majorHAnsi" w:hAnsiTheme="majorHAnsi" w:cstheme="majorHAnsi"/>
        </w:rPr>
        <w:t>dtd</w:t>
      </w:r>
      <w:proofErr w:type="spellEnd"/>
      <w:r w:rsidRPr="00FC576D">
        <w:rPr>
          <w:rFonts w:asciiTheme="majorHAnsi" w:hAnsiTheme="majorHAnsi" w:cstheme="majorHAnsi"/>
        </w:rPr>
        <w:t xml:space="preserve"> is key to rectifying abuse because the 1ar is time crunched, reasonability is arbitrary and triggers judge intervention, and </w:t>
      </w:r>
      <w:proofErr w:type="spellStart"/>
      <w:r w:rsidRPr="00FC576D">
        <w:rPr>
          <w:rFonts w:asciiTheme="majorHAnsi" w:hAnsiTheme="majorHAnsi" w:cstheme="majorHAnsi"/>
        </w:rPr>
        <w:t>rvis</w:t>
      </w:r>
      <w:proofErr w:type="spellEnd"/>
      <w:r w:rsidRPr="00FC576D">
        <w:rPr>
          <w:rFonts w:asciiTheme="majorHAnsi" w:hAnsiTheme="majorHAnsi" w:cstheme="majorHAnsi"/>
        </w:rPr>
        <w:t xml:space="preserve"> make affirming impossible because they can collapse for 6 minutes to an </w:t>
      </w:r>
      <w:proofErr w:type="spellStart"/>
      <w:r w:rsidRPr="00FC576D">
        <w:rPr>
          <w:rFonts w:asciiTheme="majorHAnsi" w:hAnsiTheme="majorHAnsi" w:cstheme="majorHAnsi"/>
        </w:rPr>
        <w:t>rvi</w:t>
      </w:r>
      <w:proofErr w:type="spellEnd"/>
      <w:r w:rsidRPr="00FC576D">
        <w:rPr>
          <w:rFonts w:asciiTheme="majorHAnsi" w:hAnsiTheme="majorHAnsi" w:cstheme="majorHAnsi"/>
        </w:rPr>
        <w:t xml:space="preserve"> on a 1ar shell, 1ar theory o/w because the 1ar is 4 </w:t>
      </w:r>
      <w:proofErr w:type="spellStart"/>
      <w:r w:rsidRPr="00FC576D">
        <w:rPr>
          <w:rFonts w:asciiTheme="majorHAnsi" w:hAnsiTheme="majorHAnsi" w:cstheme="majorHAnsi"/>
        </w:rPr>
        <w:t>minues</w:t>
      </w:r>
      <w:proofErr w:type="spellEnd"/>
      <w:r w:rsidRPr="00FC576D">
        <w:rPr>
          <w:rFonts w:asciiTheme="majorHAnsi" w:hAnsiTheme="majorHAnsi" w:cstheme="majorHAnsi"/>
        </w:rPr>
        <w:t xml:space="preserve"> and the 1nc is 7 so </w:t>
      </w:r>
      <w:proofErr w:type="spellStart"/>
      <w:r w:rsidRPr="00FC576D">
        <w:rPr>
          <w:rFonts w:asciiTheme="majorHAnsi" w:hAnsiTheme="majorHAnsi" w:cstheme="majorHAnsi"/>
        </w:rPr>
        <w:t>theres</w:t>
      </w:r>
      <w:proofErr w:type="spellEnd"/>
      <w:r w:rsidRPr="00FC576D">
        <w:rPr>
          <w:rFonts w:asciiTheme="majorHAnsi" w:hAnsiTheme="majorHAnsi" w:cstheme="majorHAnsi"/>
        </w:rPr>
        <w:t xml:space="preserve"> more abuse if </w:t>
      </w:r>
      <w:proofErr w:type="spellStart"/>
      <w:r w:rsidRPr="00FC576D">
        <w:rPr>
          <w:rFonts w:asciiTheme="majorHAnsi" w:hAnsiTheme="majorHAnsi" w:cstheme="majorHAnsi"/>
        </w:rPr>
        <w:t>im</w:t>
      </w:r>
      <w:proofErr w:type="spellEnd"/>
      <w:r w:rsidRPr="00FC576D">
        <w:rPr>
          <w:rFonts w:asciiTheme="majorHAnsi" w:hAnsiTheme="majorHAnsi" w:cstheme="majorHAnsi"/>
        </w:rPr>
        <w:t xml:space="preserve"> willing to dedicate that time to theory, eval the theory debate after the 1ar because we both had 1 speech to read theory which is reciprocal. No 1NC contestation of paradigm issues because I would need to win 2 things, which is </w:t>
      </w:r>
      <w:proofErr w:type="spellStart"/>
      <w:r w:rsidRPr="00FC576D">
        <w:rPr>
          <w:rFonts w:asciiTheme="majorHAnsi" w:hAnsiTheme="majorHAnsi" w:cstheme="majorHAnsi"/>
        </w:rPr>
        <w:t>irreciprocal</w:t>
      </w:r>
      <w:proofErr w:type="spellEnd"/>
      <w:r w:rsidRPr="00FC576D">
        <w:rPr>
          <w:rFonts w:asciiTheme="majorHAnsi" w:hAnsiTheme="majorHAnsi" w:cstheme="majorHAnsi"/>
        </w:rPr>
        <w:t>. Evaluate theory after the 1ar is a paradigm issue because it dictates how the judge evaluates theory.</w:t>
      </w:r>
    </w:p>
    <w:p w14:paraId="695EECF9" w14:textId="77777777" w:rsidR="006B673A" w:rsidRPr="00FC576D" w:rsidRDefault="006B673A" w:rsidP="006B673A">
      <w:pPr>
        <w:pStyle w:val="Heading4"/>
        <w:rPr>
          <w:rFonts w:asciiTheme="majorHAnsi" w:hAnsiTheme="majorHAnsi" w:cstheme="majorHAnsi"/>
        </w:rPr>
      </w:pPr>
      <w:r w:rsidRPr="00FC576D">
        <w:rPr>
          <w:rFonts w:asciiTheme="majorHAnsi" w:hAnsiTheme="majorHAnsi" w:cstheme="majorHAnsi"/>
        </w:rPr>
        <w:t xml:space="preserve">2] No 2NR “I meet” arguments A] Skews theory ground because they’re each a NIB for me to winning theory which kills my ability to check abuse. </w:t>
      </w:r>
    </w:p>
    <w:p w14:paraId="79B5FCFF" w14:textId="77777777" w:rsidR="006B673A" w:rsidRPr="00FC576D" w:rsidRDefault="006B673A" w:rsidP="006B673A">
      <w:pPr>
        <w:pStyle w:val="Heading4"/>
        <w:rPr>
          <w:rFonts w:asciiTheme="majorHAnsi" w:hAnsiTheme="majorHAnsi" w:cstheme="majorHAnsi"/>
        </w:rPr>
      </w:pPr>
      <w:r w:rsidRPr="00FC576D">
        <w:rPr>
          <w:rFonts w:asciiTheme="majorHAnsi" w:hAnsiTheme="majorHAnsi" w:cstheme="majorHAnsi"/>
        </w:rPr>
        <w:t>3] No new 2n arguments, weighing, and paradigm issues. A] overloads the 2AR with a massive clarification burden B] it becomes impossible to check NC abuse if you can dump on reasons the shell doesn't matter in the 2nr</w:t>
      </w:r>
    </w:p>
    <w:p w14:paraId="55B7BC18" w14:textId="77777777" w:rsidR="006B673A" w:rsidRPr="00FC576D" w:rsidRDefault="006B673A" w:rsidP="006B673A">
      <w:pPr>
        <w:pStyle w:val="Heading4"/>
        <w:rPr>
          <w:rFonts w:asciiTheme="majorHAnsi" w:hAnsiTheme="majorHAnsi" w:cstheme="majorHAnsi"/>
        </w:rPr>
      </w:pPr>
      <w:r w:rsidRPr="00FC576D">
        <w:rPr>
          <w:rFonts w:asciiTheme="majorHAnsi" w:hAnsiTheme="majorHAnsi" w:cstheme="majorHAnsi"/>
        </w:rPr>
        <w:t xml:space="preserve">4] Check all neg </w:t>
      </w:r>
      <w:proofErr w:type="spellStart"/>
      <w:r w:rsidRPr="00FC576D">
        <w:rPr>
          <w:rFonts w:asciiTheme="majorHAnsi" w:hAnsiTheme="majorHAnsi" w:cstheme="majorHAnsi"/>
        </w:rPr>
        <w:t>interps</w:t>
      </w:r>
      <w:proofErr w:type="spellEnd"/>
      <w:r w:rsidRPr="00FC576D">
        <w:rPr>
          <w:rFonts w:asciiTheme="majorHAnsi" w:hAnsiTheme="majorHAnsi" w:cstheme="majorHAnsi"/>
        </w:rPr>
        <w:t xml:space="preserve"> and K/DA links in CX – 1) avoids infinite regress due to links and </w:t>
      </w:r>
      <w:proofErr w:type="spellStart"/>
      <w:r w:rsidRPr="00FC576D">
        <w:rPr>
          <w:rFonts w:asciiTheme="majorHAnsi" w:hAnsiTheme="majorHAnsi" w:cstheme="majorHAnsi"/>
        </w:rPr>
        <w:t>interps</w:t>
      </w:r>
      <w:proofErr w:type="spellEnd"/>
      <w:r w:rsidRPr="00FC576D">
        <w:rPr>
          <w:rFonts w:asciiTheme="majorHAnsi" w:hAnsiTheme="majorHAnsi" w:cstheme="majorHAnsi"/>
        </w:rPr>
        <w:t xml:space="preserve"> 2) otherwise </w:t>
      </w:r>
      <w:proofErr w:type="spellStart"/>
      <w:r w:rsidRPr="00FC576D">
        <w:rPr>
          <w:rFonts w:asciiTheme="majorHAnsi" w:hAnsiTheme="majorHAnsi" w:cstheme="majorHAnsi"/>
        </w:rPr>
        <w:t>reevlaute</w:t>
      </w:r>
      <w:proofErr w:type="spellEnd"/>
      <w:r w:rsidRPr="00FC576D">
        <w:rPr>
          <w:rFonts w:asciiTheme="majorHAnsi" w:hAnsiTheme="majorHAnsi" w:cstheme="majorHAnsi"/>
        </w:rPr>
        <w:t xml:space="preserve"> under the </w:t>
      </w:r>
      <w:proofErr w:type="spellStart"/>
      <w:r w:rsidRPr="00FC576D">
        <w:rPr>
          <w:rFonts w:asciiTheme="majorHAnsi" w:hAnsiTheme="majorHAnsi" w:cstheme="majorHAnsi"/>
        </w:rPr>
        <w:t>neg’s</w:t>
      </w:r>
      <w:proofErr w:type="spellEnd"/>
      <w:r w:rsidRPr="00FC576D">
        <w:rPr>
          <w:rFonts w:asciiTheme="majorHAnsi" w:hAnsiTheme="majorHAnsi" w:cstheme="majorHAnsi"/>
        </w:rPr>
        <w:t xml:space="preserve"> K 3) norms – you’d do the same with TFW</w:t>
      </w:r>
    </w:p>
    <w:p w14:paraId="04B7CF7F" w14:textId="77777777" w:rsidR="006B673A" w:rsidRPr="00FC576D" w:rsidRDefault="006B673A" w:rsidP="006B673A">
      <w:pPr>
        <w:pStyle w:val="Heading4"/>
        <w:rPr>
          <w:rFonts w:asciiTheme="majorHAnsi" w:hAnsiTheme="majorHAnsi" w:cstheme="majorHAnsi"/>
        </w:rPr>
      </w:pPr>
      <w:r w:rsidRPr="00FC576D">
        <w:rPr>
          <w:rFonts w:asciiTheme="majorHAnsi" w:eastAsia="Times New Roman" w:hAnsiTheme="majorHAnsi" w:cstheme="majorHAnsi"/>
          <w:color w:val="1A1A1A"/>
          <w:shd w:val="clear" w:color="auto" w:fill="FFFFFF"/>
        </w:rPr>
        <w:t xml:space="preserve">5] Reject neg counterinterpretations since </w:t>
      </w:r>
      <w:proofErr w:type="spellStart"/>
      <w:r w:rsidRPr="00FC576D">
        <w:rPr>
          <w:rFonts w:asciiTheme="majorHAnsi" w:hAnsiTheme="majorHAnsi" w:cstheme="majorHAnsi"/>
        </w:rPr>
        <w:t>aff</w:t>
      </w:r>
      <w:proofErr w:type="spellEnd"/>
      <w:r w:rsidRPr="00FC576D">
        <w:rPr>
          <w:rFonts w:asciiTheme="majorHAnsi" w:hAnsiTheme="majorHAnsi" w:cstheme="majorHAnsi"/>
        </w:rPr>
        <w:t xml:space="preserve"> speaks first which means they constitutively define the terms of the round, any abuse is solved for you next round which </w:t>
      </w:r>
      <w:proofErr w:type="gramStart"/>
      <w:r w:rsidRPr="00FC576D">
        <w:rPr>
          <w:rFonts w:asciiTheme="majorHAnsi" w:hAnsiTheme="majorHAnsi" w:cstheme="majorHAnsi"/>
        </w:rPr>
        <w:t>makes</w:t>
      </w:r>
      <w:proofErr w:type="gramEnd"/>
      <w:r w:rsidRPr="00FC576D">
        <w:rPr>
          <w:rFonts w:asciiTheme="majorHAnsi" w:hAnsiTheme="majorHAnsi" w:cstheme="majorHAnsi"/>
        </w:rPr>
        <w:t xml:space="preserve"> fairness a question of your ability to engage in the same practice, any other conception is incoherent since the rules are clearly defined before entering.</w:t>
      </w:r>
      <w:r>
        <w:rPr>
          <w:rFonts w:asciiTheme="majorHAnsi" w:hAnsiTheme="majorHAnsi" w:cstheme="majorHAnsi"/>
        </w:rPr>
        <w:t xml:space="preserve"> </w:t>
      </w:r>
      <w:r w:rsidRPr="00FC576D">
        <w:rPr>
          <w:rFonts w:asciiTheme="majorHAnsi" w:hAnsiTheme="majorHAnsi" w:cstheme="majorHAnsi"/>
        </w:rPr>
        <w:t xml:space="preserve">No neg analytics - I don’t have time to cover 100 </w:t>
      </w:r>
      <w:proofErr w:type="spellStart"/>
      <w:r w:rsidRPr="00FC576D">
        <w:rPr>
          <w:rFonts w:asciiTheme="majorHAnsi" w:hAnsiTheme="majorHAnsi" w:cstheme="majorHAnsi"/>
        </w:rPr>
        <w:t>blippy</w:t>
      </w:r>
      <w:proofErr w:type="spellEnd"/>
      <w:r w:rsidRPr="00FC576D">
        <w:rPr>
          <w:rFonts w:asciiTheme="majorHAnsi" w:hAnsiTheme="majorHAnsi" w:cstheme="majorHAnsi"/>
        </w:rPr>
        <w:t xml:space="preserve"> arguments in the NC since you can read 7 min of analytics and extend any of them to win. </w:t>
      </w:r>
    </w:p>
    <w:p w14:paraId="1A9FE865" w14:textId="77777777" w:rsidR="006B673A" w:rsidRPr="00FC576D" w:rsidRDefault="006B673A" w:rsidP="006B673A">
      <w:pPr>
        <w:pStyle w:val="Heading4"/>
        <w:rPr>
          <w:rFonts w:asciiTheme="majorHAnsi" w:hAnsiTheme="majorHAnsi" w:cstheme="majorHAnsi"/>
        </w:rPr>
      </w:pPr>
      <w:r w:rsidRPr="00FC576D">
        <w:rPr>
          <w:rFonts w:asciiTheme="majorHAnsi" w:hAnsiTheme="majorHAnsi" w:cstheme="majorHAnsi"/>
        </w:rPr>
        <w:t xml:space="preserve">6] The neg may not read nibs or OCIs (offensive </w:t>
      </w:r>
      <w:proofErr w:type="spellStart"/>
      <w:r w:rsidRPr="00FC576D">
        <w:rPr>
          <w:rFonts w:asciiTheme="majorHAnsi" w:hAnsiTheme="majorHAnsi" w:cstheme="majorHAnsi"/>
        </w:rPr>
        <w:t>counterinterps</w:t>
      </w:r>
      <w:proofErr w:type="spellEnd"/>
      <w:r w:rsidRPr="00FC576D">
        <w:rPr>
          <w:rFonts w:asciiTheme="majorHAnsi" w:hAnsiTheme="majorHAnsi" w:cstheme="majorHAnsi"/>
        </w:rPr>
        <w:t xml:space="preserve">) a) you can up-layer for 7 minutes that I have to answer before I even have access to offense </w:t>
      </w:r>
    </w:p>
    <w:p w14:paraId="03A33972" w14:textId="77777777" w:rsidR="006B673A" w:rsidRPr="00FC576D" w:rsidRDefault="006B673A" w:rsidP="006B673A">
      <w:pPr>
        <w:pStyle w:val="Heading4"/>
        <w:rPr>
          <w:rFonts w:asciiTheme="majorHAnsi" w:hAnsiTheme="majorHAnsi" w:cstheme="majorHAnsi"/>
        </w:rPr>
      </w:pPr>
      <w:r>
        <w:rPr>
          <w:rFonts w:asciiTheme="majorHAnsi" w:hAnsiTheme="majorHAnsi" w:cstheme="majorHAnsi"/>
        </w:rPr>
        <w:t>7</w:t>
      </w:r>
      <w:r w:rsidRPr="00FC576D">
        <w:rPr>
          <w:rFonts w:asciiTheme="majorHAnsi" w:hAnsiTheme="majorHAnsi" w:cstheme="majorHAnsi"/>
        </w:rPr>
        <w:t xml:space="preserve">] No neg arguments – skews me to answer those. Answering this </w:t>
      </w:r>
      <w:proofErr w:type="gramStart"/>
      <w:r w:rsidRPr="00FC576D">
        <w:rPr>
          <w:rFonts w:asciiTheme="majorHAnsi" w:hAnsiTheme="majorHAnsi" w:cstheme="majorHAnsi"/>
        </w:rPr>
        <w:t>triggers</w:t>
      </w:r>
      <w:proofErr w:type="gramEnd"/>
      <w:r w:rsidRPr="00FC576D">
        <w:rPr>
          <w:rFonts w:asciiTheme="majorHAnsi" w:hAnsiTheme="majorHAnsi" w:cstheme="majorHAnsi"/>
        </w:rPr>
        <w:t xml:space="preserve"> a contradiction since it relies on an analytic argument and those affirm since I spoke first and they were your fault for creating.</w:t>
      </w:r>
    </w:p>
    <w:p w14:paraId="27DF7A38" w14:textId="77777777" w:rsidR="006B673A" w:rsidRPr="00FC576D" w:rsidRDefault="006B673A" w:rsidP="006B673A">
      <w:pPr>
        <w:pStyle w:val="Heading4"/>
        <w:rPr>
          <w:rFonts w:asciiTheme="majorHAnsi" w:hAnsiTheme="majorHAnsi" w:cstheme="majorHAnsi"/>
        </w:rPr>
      </w:pPr>
      <w:r>
        <w:rPr>
          <w:rFonts w:asciiTheme="majorHAnsi" w:hAnsiTheme="majorHAnsi" w:cstheme="majorHAnsi"/>
        </w:rPr>
        <w:lastRenderedPageBreak/>
        <w:t>8</w:t>
      </w:r>
      <w:r w:rsidRPr="00FC576D">
        <w:rPr>
          <w:rFonts w:asciiTheme="majorHAnsi" w:hAnsiTheme="majorHAnsi" w:cstheme="majorHAnsi"/>
        </w:rPr>
        <w:t xml:space="preserve">] The neg may not read meta-theory – I only have time to check abuse 1 time but you can do it in the NC and 2N, up-layering my attempt means we never get to the best norm. This means reject any reason why an </w:t>
      </w:r>
      <w:proofErr w:type="spellStart"/>
      <w:r w:rsidRPr="00FC576D">
        <w:rPr>
          <w:rFonts w:asciiTheme="majorHAnsi" w:hAnsiTheme="majorHAnsi" w:cstheme="majorHAnsi"/>
        </w:rPr>
        <w:t>aff</w:t>
      </w:r>
      <w:proofErr w:type="spellEnd"/>
      <w:r w:rsidRPr="00FC576D">
        <w:rPr>
          <w:rFonts w:asciiTheme="majorHAnsi" w:hAnsiTheme="majorHAnsi" w:cstheme="majorHAnsi"/>
        </w:rPr>
        <w:t xml:space="preserve"> spike is bad since they claim </w:t>
      </w:r>
      <w:proofErr w:type="spellStart"/>
      <w:r w:rsidRPr="00FC576D">
        <w:rPr>
          <w:rFonts w:asciiTheme="majorHAnsi" w:hAnsiTheme="majorHAnsi" w:cstheme="majorHAnsi"/>
        </w:rPr>
        <w:t>aff</w:t>
      </w:r>
      <w:proofErr w:type="spellEnd"/>
      <w:r w:rsidRPr="00FC576D">
        <w:rPr>
          <w:rFonts w:asciiTheme="majorHAnsi" w:hAnsiTheme="majorHAnsi" w:cstheme="majorHAnsi"/>
        </w:rPr>
        <w:t xml:space="preserve"> theory is unfair. </w:t>
      </w:r>
    </w:p>
    <w:p w14:paraId="43608BD6" w14:textId="77777777" w:rsidR="006B673A" w:rsidRPr="00FC576D" w:rsidRDefault="006B673A" w:rsidP="006B673A">
      <w:pPr>
        <w:pStyle w:val="Heading4"/>
        <w:rPr>
          <w:rFonts w:asciiTheme="majorHAnsi" w:hAnsiTheme="majorHAnsi" w:cstheme="majorHAnsi"/>
        </w:rPr>
      </w:pPr>
      <w:r>
        <w:rPr>
          <w:rFonts w:asciiTheme="majorHAnsi" w:hAnsiTheme="majorHAnsi" w:cstheme="majorHAnsi"/>
        </w:rPr>
        <w:t>9</w:t>
      </w:r>
      <w:r w:rsidRPr="00FC576D">
        <w:rPr>
          <w:rFonts w:asciiTheme="majorHAnsi" w:hAnsiTheme="majorHAnsi" w:cstheme="majorHAnsi"/>
        </w:rPr>
        <w:t xml:space="preserve">] The neg may not read overview answers to </w:t>
      </w:r>
      <w:proofErr w:type="spellStart"/>
      <w:r w:rsidRPr="00FC576D">
        <w:rPr>
          <w:rFonts w:asciiTheme="majorHAnsi" w:hAnsiTheme="majorHAnsi" w:cstheme="majorHAnsi"/>
        </w:rPr>
        <w:t>aff</w:t>
      </w:r>
      <w:proofErr w:type="spellEnd"/>
      <w:r w:rsidRPr="00FC576D">
        <w:rPr>
          <w:rFonts w:asciiTheme="majorHAnsi" w:hAnsiTheme="majorHAnsi" w:cstheme="majorHAnsi"/>
        </w:rPr>
        <w:t xml:space="preserve"> arguments – they can up-layer all </w:t>
      </w:r>
      <w:proofErr w:type="spellStart"/>
      <w:r w:rsidRPr="00FC576D">
        <w:rPr>
          <w:rFonts w:asciiTheme="majorHAnsi" w:hAnsiTheme="majorHAnsi" w:cstheme="majorHAnsi"/>
        </w:rPr>
        <w:t>aff</w:t>
      </w:r>
      <w:proofErr w:type="spellEnd"/>
      <w:r w:rsidRPr="00FC576D">
        <w:rPr>
          <w:rFonts w:asciiTheme="majorHAnsi" w:hAnsiTheme="majorHAnsi" w:cstheme="majorHAnsi"/>
        </w:rPr>
        <w:t xml:space="preserve"> arguments for 7 minutes and the 1ar </w:t>
      </w:r>
      <w:proofErr w:type="gramStart"/>
      <w:r w:rsidRPr="00FC576D">
        <w:rPr>
          <w:rFonts w:asciiTheme="majorHAnsi" w:hAnsiTheme="majorHAnsi" w:cstheme="majorHAnsi"/>
        </w:rPr>
        <w:t>has to</w:t>
      </w:r>
      <w:proofErr w:type="gramEnd"/>
      <w:r w:rsidRPr="00FC576D">
        <w:rPr>
          <w:rFonts w:asciiTheme="majorHAnsi" w:hAnsiTheme="majorHAnsi" w:cstheme="majorHAnsi"/>
        </w:rPr>
        <w:t xml:space="preserve"> shift through it all. I have a computer virus that prevents changing font size and everything’s in an overview. </w:t>
      </w:r>
    </w:p>
    <w:p w14:paraId="69E1743F" w14:textId="77777777" w:rsidR="006B673A" w:rsidRPr="00FC576D" w:rsidRDefault="006B673A" w:rsidP="006B673A">
      <w:pPr>
        <w:pStyle w:val="Heading4"/>
        <w:rPr>
          <w:rFonts w:asciiTheme="majorHAnsi" w:hAnsiTheme="majorHAnsi" w:cstheme="majorHAnsi"/>
        </w:rPr>
      </w:pPr>
      <w:r w:rsidRPr="00FC576D">
        <w:rPr>
          <w:rFonts w:asciiTheme="majorHAnsi" w:hAnsiTheme="majorHAnsi" w:cstheme="majorHAnsi"/>
        </w:rPr>
        <w:t>1</w:t>
      </w:r>
      <w:r>
        <w:rPr>
          <w:rFonts w:asciiTheme="majorHAnsi" w:hAnsiTheme="majorHAnsi" w:cstheme="majorHAnsi"/>
        </w:rPr>
        <w:t>1</w:t>
      </w:r>
      <w:r w:rsidRPr="00FC576D">
        <w:rPr>
          <w:rFonts w:asciiTheme="majorHAnsi" w:hAnsiTheme="majorHAnsi" w:cstheme="majorHAnsi"/>
        </w:rPr>
        <w:t xml:space="preserve">] Allow new 2ar responses to </w:t>
      </w:r>
      <w:proofErr w:type="spellStart"/>
      <w:r w:rsidRPr="00FC576D">
        <w:rPr>
          <w:rFonts w:asciiTheme="majorHAnsi" w:hAnsiTheme="majorHAnsi" w:cstheme="majorHAnsi"/>
        </w:rPr>
        <w:t>nc</w:t>
      </w:r>
      <w:proofErr w:type="spellEnd"/>
      <w:r w:rsidRPr="00FC576D">
        <w:rPr>
          <w:rFonts w:asciiTheme="majorHAnsi" w:hAnsiTheme="majorHAnsi" w:cstheme="majorHAnsi"/>
        </w:rPr>
        <w:t xml:space="preserve"> arguments but not new 2n responses for reciprocity - the NC has 7 minutes of rebuttal time while I only have 4 minutes, the 2ar makes it 7-7. </w:t>
      </w:r>
    </w:p>
    <w:p w14:paraId="0935771F" w14:textId="77777777" w:rsidR="006B673A" w:rsidRPr="00FC576D" w:rsidRDefault="006B673A" w:rsidP="006B673A">
      <w:pPr>
        <w:pStyle w:val="Heading4"/>
        <w:rPr>
          <w:rFonts w:asciiTheme="majorHAnsi" w:hAnsiTheme="majorHAnsi" w:cstheme="majorHAnsi"/>
        </w:rPr>
      </w:pPr>
      <w:r w:rsidRPr="00FC576D">
        <w:rPr>
          <w:rFonts w:asciiTheme="majorHAnsi" w:hAnsiTheme="majorHAnsi" w:cstheme="majorHAnsi"/>
        </w:rPr>
        <w:t>1</w:t>
      </w:r>
      <w:r>
        <w:rPr>
          <w:rFonts w:asciiTheme="majorHAnsi" w:hAnsiTheme="majorHAnsi" w:cstheme="majorHAnsi"/>
        </w:rPr>
        <w:t>2</w:t>
      </w:r>
      <w:r w:rsidRPr="00FC576D">
        <w:rPr>
          <w:rFonts w:asciiTheme="majorHAnsi" w:hAnsiTheme="majorHAnsi" w:cstheme="majorHAnsi"/>
        </w:rPr>
        <w:t xml:space="preserve">] Theory or K indicts on spikes is drop the </w:t>
      </w:r>
      <w:proofErr w:type="spellStart"/>
      <w:r w:rsidRPr="00FC576D">
        <w:rPr>
          <w:rFonts w:asciiTheme="majorHAnsi" w:hAnsiTheme="majorHAnsi" w:cstheme="majorHAnsi"/>
        </w:rPr>
        <w:t>arg</w:t>
      </w:r>
      <w:proofErr w:type="spellEnd"/>
      <w:r w:rsidRPr="00FC576D">
        <w:rPr>
          <w:rFonts w:asciiTheme="majorHAnsi" w:hAnsiTheme="majorHAnsi" w:cstheme="majorHAnsi"/>
        </w:rPr>
        <w:t xml:space="preserve"> a] my theory paradigms are simply presented models for debate </w:t>
      </w:r>
    </w:p>
    <w:p w14:paraId="632798C1" w14:textId="77777777" w:rsidR="006B673A" w:rsidRPr="00FC576D" w:rsidRDefault="006B673A" w:rsidP="006B673A">
      <w:pPr>
        <w:pStyle w:val="Heading4"/>
        <w:rPr>
          <w:rFonts w:asciiTheme="majorHAnsi" w:hAnsiTheme="majorHAnsi" w:cstheme="majorHAnsi"/>
        </w:rPr>
      </w:pPr>
      <w:r w:rsidRPr="00FC576D">
        <w:rPr>
          <w:rFonts w:asciiTheme="majorHAnsi" w:hAnsiTheme="majorHAnsi" w:cstheme="majorHAnsi"/>
        </w:rPr>
        <w:t>1</w:t>
      </w:r>
      <w:r>
        <w:rPr>
          <w:rFonts w:asciiTheme="majorHAnsi" w:hAnsiTheme="majorHAnsi" w:cstheme="majorHAnsi"/>
        </w:rPr>
        <w:t>3</w:t>
      </w:r>
      <w:r w:rsidRPr="00FC576D">
        <w:rPr>
          <w:rFonts w:asciiTheme="majorHAnsi" w:hAnsiTheme="majorHAnsi" w:cstheme="majorHAnsi"/>
        </w:rPr>
        <w:t xml:space="preserve">] All neg </w:t>
      </w:r>
      <w:proofErr w:type="spellStart"/>
      <w:r w:rsidRPr="00FC576D">
        <w:rPr>
          <w:rFonts w:asciiTheme="majorHAnsi" w:hAnsiTheme="majorHAnsi" w:cstheme="majorHAnsi"/>
        </w:rPr>
        <w:t>interps</w:t>
      </w:r>
      <w:proofErr w:type="spellEnd"/>
      <w:r w:rsidRPr="00FC576D">
        <w:rPr>
          <w:rFonts w:asciiTheme="majorHAnsi" w:hAnsiTheme="majorHAnsi" w:cstheme="majorHAnsi"/>
        </w:rPr>
        <w:t xml:space="preserve"> are counter </w:t>
      </w:r>
      <w:proofErr w:type="spellStart"/>
      <w:r w:rsidRPr="00FC576D">
        <w:rPr>
          <w:rFonts w:asciiTheme="majorHAnsi" w:hAnsiTheme="majorHAnsi" w:cstheme="majorHAnsi"/>
        </w:rPr>
        <w:t>interps</w:t>
      </w:r>
      <w:proofErr w:type="spellEnd"/>
      <w:r w:rsidRPr="00FC576D">
        <w:rPr>
          <w:rFonts w:asciiTheme="majorHAnsi" w:hAnsiTheme="majorHAnsi" w:cstheme="majorHAnsi"/>
        </w:rPr>
        <w:t xml:space="preserve"> since the </w:t>
      </w:r>
      <w:proofErr w:type="spellStart"/>
      <w:r w:rsidRPr="00FC576D">
        <w:rPr>
          <w:rFonts w:asciiTheme="majorHAnsi" w:hAnsiTheme="majorHAnsi" w:cstheme="majorHAnsi"/>
        </w:rPr>
        <w:t>aff</w:t>
      </w:r>
      <w:proofErr w:type="spellEnd"/>
      <w:r w:rsidRPr="00FC576D">
        <w:rPr>
          <w:rFonts w:asciiTheme="majorHAnsi" w:hAnsiTheme="majorHAnsi" w:cstheme="majorHAnsi"/>
        </w:rPr>
        <w:t xml:space="preserve"> takes an implicit stance on every issue which means you need </w:t>
      </w:r>
      <w:proofErr w:type="gramStart"/>
      <w:r w:rsidRPr="00FC576D">
        <w:rPr>
          <w:rFonts w:asciiTheme="majorHAnsi" w:hAnsiTheme="majorHAnsi" w:cstheme="majorHAnsi"/>
        </w:rPr>
        <w:t>an</w:t>
      </w:r>
      <w:proofErr w:type="gramEnd"/>
      <w:r w:rsidRPr="00FC576D">
        <w:rPr>
          <w:rFonts w:asciiTheme="majorHAnsi" w:hAnsiTheme="majorHAnsi" w:cstheme="majorHAnsi"/>
        </w:rPr>
        <w:t xml:space="preserve"> </w:t>
      </w:r>
      <w:proofErr w:type="spellStart"/>
      <w:r w:rsidRPr="00FC576D">
        <w:rPr>
          <w:rFonts w:asciiTheme="majorHAnsi" w:hAnsiTheme="majorHAnsi" w:cstheme="majorHAnsi"/>
        </w:rPr>
        <w:t>rvi</w:t>
      </w:r>
      <w:proofErr w:type="spellEnd"/>
      <w:r w:rsidRPr="00FC576D">
        <w:rPr>
          <w:rFonts w:asciiTheme="majorHAnsi" w:hAnsiTheme="majorHAnsi" w:cstheme="majorHAnsi"/>
        </w:rPr>
        <w:t xml:space="preserve"> to become offensive. You should accept all </w:t>
      </w:r>
      <w:proofErr w:type="spellStart"/>
      <w:r w:rsidRPr="00FC576D">
        <w:rPr>
          <w:rFonts w:asciiTheme="majorHAnsi" w:hAnsiTheme="majorHAnsi" w:cstheme="majorHAnsi"/>
        </w:rPr>
        <w:t>aff</w:t>
      </w:r>
      <w:proofErr w:type="spellEnd"/>
      <w:r w:rsidRPr="00FC576D">
        <w:rPr>
          <w:rFonts w:asciiTheme="majorHAnsi" w:hAnsiTheme="majorHAnsi" w:cstheme="majorHAnsi"/>
        </w:rPr>
        <w:t xml:space="preserve"> </w:t>
      </w:r>
      <w:proofErr w:type="spellStart"/>
      <w:r w:rsidRPr="00FC576D">
        <w:rPr>
          <w:rFonts w:asciiTheme="majorHAnsi" w:hAnsiTheme="majorHAnsi" w:cstheme="majorHAnsi"/>
        </w:rPr>
        <w:t>interps</w:t>
      </w:r>
      <w:proofErr w:type="spellEnd"/>
      <w:r w:rsidRPr="00FC576D">
        <w:rPr>
          <w:rFonts w:asciiTheme="majorHAnsi" w:hAnsiTheme="majorHAnsi" w:cstheme="majorHAnsi"/>
        </w:rPr>
        <w:t xml:space="preserve"> and assume I meet neg theory since the </w:t>
      </w:r>
      <w:proofErr w:type="spellStart"/>
      <w:r w:rsidRPr="00FC576D">
        <w:rPr>
          <w:rFonts w:asciiTheme="majorHAnsi" w:hAnsiTheme="majorHAnsi" w:cstheme="majorHAnsi"/>
        </w:rPr>
        <w:t>aff</w:t>
      </w:r>
      <w:proofErr w:type="spellEnd"/>
      <w:r w:rsidRPr="00FC576D">
        <w:rPr>
          <w:rFonts w:asciiTheme="majorHAnsi" w:hAnsiTheme="majorHAnsi" w:cstheme="majorHAnsi"/>
        </w:rPr>
        <w:t xml:space="preserve"> speaks in the dark and I </w:t>
      </w:r>
      <w:proofErr w:type="gramStart"/>
      <w:r w:rsidRPr="00FC576D">
        <w:rPr>
          <w:rFonts w:asciiTheme="majorHAnsi" w:hAnsiTheme="majorHAnsi" w:cstheme="majorHAnsi"/>
        </w:rPr>
        <w:t>have to</w:t>
      </w:r>
      <w:proofErr w:type="gramEnd"/>
      <w:r w:rsidRPr="00FC576D">
        <w:rPr>
          <w:rFonts w:asciiTheme="majorHAnsi" w:hAnsiTheme="majorHAnsi" w:cstheme="majorHAnsi"/>
        </w:rPr>
        <w:t xml:space="preserve"> take a stance on something, you can at least react and adapt. </w:t>
      </w:r>
    </w:p>
    <w:p w14:paraId="011C22AC" w14:textId="77777777" w:rsidR="006B673A" w:rsidRDefault="006B673A" w:rsidP="006B673A">
      <w:pPr>
        <w:pStyle w:val="Heading4"/>
        <w:rPr>
          <w:rFonts w:asciiTheme="majorHAnsi" w:hAnsiTheme="majorHAnsi" w:cstheme="majorHAnsi"/>
        </w:rPr>
      </w:pPr>
      <w:r w:rsidRPr="00FC576D">
        <w:rPr>
          <w:rFonts w:asciiTheme="majorHAnsi" w:hAnsiTheme="majorHAnsi" w:cstheme="majorHAnsi"/>
        </w:rPr>
        <w:t>1</w:t>
      </w:r>
      <w:r>
        <w:rPr>
          <w:rFonts w:asciiTheme="majorHAnsi" w:hAnsiTheme="majorHAnsi" w:cstheme="majorHAnsi"/>
        </w:rPr>
        <w:t>4</w:t>
      </w:r>
      <w:r w:rsidRPr="00FC576D">
        <w:rPr>
          <w:rFonts w:asciiTheme="majorHAnsi" w:hAnsiTheme="majorHAnsi" w:cstheme="majorHAnsi"/>
        </w:rPr>
        <w:t xml:space="preserve">] If I win one layer, vote </w:t>
      </w:r>
      <w:proofErr w:type="spellStart"/>
      <w:r w:rsidRPr="00FC576D">
        <w:rPr>
          <w:rFonts w:asciiTheme="majorHAnsi" w:hAnsiTheme="majorHAnsi" w:cstheme="majorHAnsi"/>
        </w:rPr>
        <w:t>aff</w:t>
      </w:r>
      <w:proofErr w:type="spellEnd"/>
      <w:r w:rsidRPr="00FC576D">
        <w:rPr>
          <w:rFonts w:asciiTheme="majorHAnsi" w:hAnsiTheme="majorHAnsi" w:cstheme="majorHAnsi"/>
        </w:rPr>
        <w:t xml:space="preserve"> </w:t>
      </w:r>
      <w:proofErr w:type="gramStart"/>
      <w:r w:rsidRPr="00FC576D">
        <w:rPr>
          <w:rFonts w:asciiTheme="majorHAnsi" w:hAnsiTheme="majorHAnsi" w:cstheme="majorHAnsi"/>
        </w:rPr>
        <w:t>A]they</w:t>
      </w:r>
      <w:proofErr w:type="gramEnd"/>
      <w:r w:rsidRPr="00FC576D">
        <w:rPr>
          <w:rFonts w:asciiTheme="majorHAnsi" w:hAnsiTheme="majorHAnsi" w:cstheme="majorHAnsi"/>
        </w:rPr>
        <w:t xml:space="preserve"> have 7 minutes to </w:t>
      </w:r>
      <w:proofErr w:type="spellStart"/>
      <w:r w:rsidRPr="00FC576D">
        <w:rPr>
          <w:rFonts w:asciiTheme="majorHAnsi" w:hAnsiTheme="majorHAnsi" w:cstheme="majorHAnsi"/>
        </w:rPr>
        <w:t>uplayer</w:t>
      </w:r>
      <w:proofErr w:type="spellEnd"/>
      <w:r w:rsidRPr="00FC576D">
        <w:rPr>
          <w:rFonts w:asciiTheme="majorHAnsi" w:hAnsiTheme="majorHAnsi" w:cstheme="majorHAnsi"/>
        </w:rPr>
        <w:t xml:space="preserve"> and nullify my offense B] forces engagement with the </w:t>
      </w:r>
      <w:proofErr w:type="spellStart"/>
      <w:r w:rsidRPr="00FC576D">
        <w:rPr>
          <w:rFonts w:asciiTheme="majorHAnsi" w:hAnsiTheme="majorHAnsi" w:cstheme="majorHAnsi"/>
        </w:rPr>
        <w:t>aff</w:t>
      </w:r>
      <w:proofErr w:type="spellEnd"/>
      <w:r w:rsidRPr="00FC576D">
        <w:rPr>
          <w:rFonts w:asciiTheme="majorHAnsi" w:hAnsiTheme="majorHAnsi" w:cstheme="majorHAnsi"/>
        </w:rPr>
        <w:t xml:space="preserve"> since they have to defend all arguments which means they read better ones. </w:t>
      </w:r>
    </w:p>
    <w:p w14:paraId="2F6ACBF2" w14:textId="77777777" w:rsidR="006B673A" w:rsidRDefault="006B673A" w:rsidP="006B673A">
      <w:pPr>
        <w:pStyle w:val="Heading4"/>
      </w:pPr>
      <w:r w:rsidRPr="00FC576D">
        <w:rPr>
          <w:rFonts w:asciiTheme="majorHAnsi" w:hAnsiTheme="majorHAnsi" w:cstheme="majorHAnsi"/>
        </w:rPr>
        <w:t>1</w:t>
      </w:r>
      <w:r>
        <w:rPr>
          <w:rFonts w:asciiTheme="majorHAnsi" w:hAnsiTheme="majorHAnsi" w:cstheme="majorHAnsi"/>
        </w:rPr>
        <w:t>5</w:t>
      </w:r>
      <w:r w:rsidRPr="00FC576D">
        <w:rPr>
          <w:rFonts w:asciiTheme="majorHAnsi" w:hAnsiTheme="majorHAnsi" w:cstheme="majorHAnsi"/>
        </w:rPr>
        <w:t xml:space="preserve">] </w:t>
      </w:r>
      <w:r>
        <w:t xml:space="preserve">Interpretation: The negative must concede the affirmative framework if it is not morally </w:t>
      </w:r>
      <w:proofErr w:type="gramStart"/>
      <w:r>
        <w:t>repugnant</w:t>
      </w:r>
      <w:proofErr w:type="gramEnd"/>
      <w:r>
        <w:t xml:space="preserve"> and the advocacy is topical and disclosed</w:t>
      </w:r>
    </w:p>
    <w:p w14:paraId="2F1EC3E1" w14:textId="77777777" w:rsidR="006B673A" w:rsidRDefault="006B673A" w:rsidP="006B673A">
      <w:pPr>
        <w:pStyle w:val="Heading4"/>
      </w:pPr>
      <w:r>
        <w:t xml:space="preserve">Violation: they didn’t </w:t>
      </w:r>
    </w:p>
    <w:p w14:paraId="4A4D6039" w14:textId="77777777" w:rsidR="006B673A" w:rsidRDefault="006B673A" w:rsidP="006B673A">
      <w:pPr>
        <w:pStyle w:val="Heading4"/>
      </w:pPr>
      <w:r>
        <w:t>Prefer-</w:t>
      </w:r>
    </w:p>
    <w:p w14:paraId="157145DC" w14:textId="77777777" w:rsidR="006B673A" w:rsidRDefault="006B673A" w:rsidP="006B673A">
      <w:pPr>
        <w:pStyle w:val="Heading4"/>
      </w:pPr>
      <w:r>
        <w:t xml:space="preserve">A] </w:t>
      </w:r>
      <w:r w:rsidRPr="00677556">
        <w:rPr>
          <w:u w:val="single"/>
        </w:rPr>
        <w:t>Time skew</w:t>
      </w:r>
      <w:r>
        <w:t>- Winning the negative framework moots 6 minutes of 1AC offense – that outweighs on quantifiability and reversibility – I can’t get back time lost and it’s the only way to measure abuse</w:t>
      </w:r>
    </w:p>
    <w:p w14:paraId="3591CE4E" w14:textId="77777777" w:rsidR="006B673A" w:rsidRDefault="006B673A" w:rsidP="006B673A">
      <w:pPr>
        <w:pStyle w:val="Heading4"/>
      </w:pPr>
      <w:r>
        <w:t xml:space="preserve">B] </w:t>
      </w:r>
      <w:r w:rsidRPr="00677556">
        <w:rPr>
          <w:u w:val="single"/>
        </w:rPr>
        <w:t>Topic Ed</w:t>
      </w:r>
      <w:r>
        <w:t>- Every debate would just be a framework debate which means we never get access to core topic lit – that outweighs on time frame – we only have 2 months</w:t>
      </w:r>
    </w:p>
    <w:p w14:paraId="35A467D2" w14:textId="77777777" w:rsidR="006B673A" w:rsidRPr="00D61785" w:rsidRDefault="006B673A" w:rsidP="006B673A">
      <w:pPr>
        <w:pStyle w:val="Heading4"/>
      </w:pPr>
      <w:r>
        <w:t>C] DTD – deters future abuse, no RVIs – 7 min of answers to the shell is gg. CI – they have enough time to enforce a norm too.</w:t>
      </w:r>
    </w:p>
    <w:p w14:paraId="6C1ED72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32CE0" w14:textId="77777777" w:rsidR="00EC0FCA" w:rsidRDefault="00EC0FCA" w:rsidP="006B673A">
      <w:pPr>
        <w:spacing w:after="0" w:line="240" w:lineRule="auto"/>
      </w:pPr>
      <w:r>
        <w:separator/>
      </w:r>
    </w:p>
  </w:endnote>
  <w:endnote w:type="continuationSeparator" w:id="0">
    <w:p w14:paraId="6387089E" w14:textId="77777777" w:rsidR="00EC0FCA" w:rsidRDefault="00EC0FCA" w:rsidP="006B67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2C352" w14:textId="77777777" w:rsidR="00EC0FCA" w:rsidRDefault="00EC0FCA" w:rsidP="006B673A">
      <w:pPr>
        <w:spacing w:after="0" w:line="240" w:lineRule="auto"/>
      </w:pPr>
      <w:r>
        <w:separator/>
      </w:r>
    </w:p>
  </w:footnote>
  <w:footnote w:type="continuationSeparator" w:id="0">
    <w:p w14:paraId="6AC098B4" w14:textId="77777777" w:rsidR="00EC0FCA" w:rsidRDefault="00EC0FCA" w:rsidP="006B673A">
      <w:pPr>
        <w:spacing w:after="0" w:line="240" w:lineRule="auto"/>
      </w:pPr>
      <w:r>
        <w:continuationSeparator/>
      </w:r>
    </w:p>
  </w:footnote>
  <w:footnote w:id="1">
    <w:p w14:paraId="7F05393C" w14:textId="77777777" w:rsidR="006B673A" w:rsidRPr="00752E9C" w:rsidRDefault="006B673A" w:rsidP="006B673A">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06719DF3" w14:textId="77777777" w:rsidR="006B673A" w:rsidRPr="00855FDC" w:rsidRDefault="006B673A" w:rsidP="006B673A">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 w:id="3">
    <w:p w14:paraId="4FC51D29" w14:textId="77777777" w:rsidR="006B673A" w:rsidRDefault="006B673A" w:rsidP="006B673A">
      <w:pPr>
        <w:pStyle w:val="FootnoteText"/>
      </w:pPr>
      <w:r>
        <w:rPr>
          <w:rStyle w:val="FootnoteReference"/>
        </w:rPr>
        <w:footnoteRef/>
      </w:r>
      <w:r>
        <w:t xml:space="preserve"> </w:t>
      </w:r>
      <w:r w:rsidRPr="007B47BE">
        <w:t>http://www.dictionary.com/browse/resolved</w:t>
      </w:r>
    </w:p>
  </w:footnote>
  <w:footnote w:id="4">
    <w:p w14:paraId="57FC9C56" w14:textId="77777777" w:rsidR="006B673A" w:rsidRDefault="006B673A" w:rsidP="006B673A">
      <w:pPr>
        <w:pStyle w:val="FootnoteText"/>
      </w:pPr>
      <w:r>
        <w:rPr>
          <w:rStyle w:val="FootnoteReference"/>
        </w:rPr>
        <w:footnoteRef/>
      </w:r>
      <w:r>
        <w:t xml:space="preserve"> </w:t>
      </w:r>
      <w:r w:rsidRPr="00992ECB">
        <w:t>http://www.dictionary.com/browse/affirm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B673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73A"/>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0404"/>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0FC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4CC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D5AF01"/>
  <w14:defaultImageDpi w14:val="300"/>
  <w15:docId w15:val="{079332F3-1BA7-B740-AFBA-D2C03451B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B673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B67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B673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6B673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t"/>
    <w:basedOn w:val="Normal"/>
    <w:next w:val="Normal"/>
    <w:link w:val="Heading4Char"/>
    <w:uiPriority w:val="9"/>
    <w:unhideWhenUsed/>
    <w:qFormat/>
    <w:rsid w:val="006B673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B67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673A"/>
  </w:style>
  <w:style w:type="character" w:customStyle="1" w:styleId="Heading1Char">
    <w:name w:val="Heading 1 Char"/>
    <w:aliases w:val="Pocket Char"/>
    <w:basedOn w:val="DefaultParagraphFont"/>
    <w:link w:val="Heading1"/>
    <w:uiPriority w:val="9"/>
    <w:rsid w:val="006B673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B673A"/>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6B673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6B673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B673A"/>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S"/>
    <w:basedOn w:val="DefaultParagraphFont"/>
    <w:uiPriority w:val="1"/>
    <w:qFormat/>
    <w:rsid w:val="006B673A"/>
    <w:rPr>
      <w:b/>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6B673A"/>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6B673A"/>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C"/>
    <w:basedOn w:val="DefaultParagraphFont"/>
    <w:link w:val="Card"/>
    <w:uiPriority w:val="99"/>
    <w:unhideWhenUsed/>
    <w:rsid w:val="006B673A"/>
    <w:rPr>
      <w:color w:val="auto"/>
      <w:u w:val="none"/>
    </w:rPr>
  </w:style>
  <w:style w:type="paragraph" w:styleId="DocumentMap">
    <w:name w:val="Document Map"/>
    <w:basedOn w:val="Normal"/>
    <w:link w:val="DocumentMapChar"/>
    <w:uiPriority w:val="99"/>
    <w:semiHidden/>
    <w:unhideWhenUsed/>
    <w:rsid w:val="006B673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B673A"/>
    <w:rPr>
      <w:rFonts w:ascii="Lucida Grande" w:hAnsi="Lucida Grande" w:cs="Lucida Grande"/>
    </w:rPr>
  </w:style>
  <w:style w:type="paragraph" w:customStyle="1" w:styleId="textbold">
    <w:name w:val="text bold"/>
    <w:basedOn w:val="Normal"/>
    <w:link w:val="Emphasis"/>
    <w:uiPriority w:val="20"/>
    <w:qFormat/>
    <w:rsid w:val="006B673A"/>
    <w:pPr>
      <w:ind w:left="720"/>
      <w:jc w:val="both"/>
    </w:pPr>
    <w:rPr>
      <w:b/>
      <w:iCs/>
      <w:u w:val="single"/>
      <w:bdr w:val="single" w:sz="12" w:space="0" w:color="auto"/>
    </w:rPr>
  </w:style>
  <w:style w:type="paragraph" w:customStyle="1" w:styleId="Card">
    <w:name w:val="Card"/>
    <w:aliases w:val="Very Small Text,No Spacing111,Card Format,No Spacing11,No Spacing2,Read stuff,No Spacing1111"/>
    <w:basedOn w:val="Heading1"/>
    <w:link w:val="Hyperlink"/>
    <w:autoRedefine/>
    <w:uiPriority w:val="99"/>
    <w:qFormat/>
    <w:rsid w:val="006B673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6B673A"/>
    <w:rPr>
      <w:vertAlign w:val="superscript"/>
    </w:rPr>
  </w:style>
  <w:style w:type="paragraph" w:styleId="FootnoteText">
    <w:name w:val="footnote text"/>
    <w:basedOn w:val="Normal"/>
    <w:link w:val="FootnoteTextChar"/>
    <w:uiPriority w:val="99"/>
    <w:unhideWhenUsed/>
    <w:qFormat/>
    <w:rsid w:val="006B673A"/>
    <w:rPr>
      <w:sz w:val="20"/>
      <w:szCs w:val="20"/>
    </w:rPr>
  </w:style>
  <w:style w:type="character" w:customStyle="1" w:styleId="FootnoteTextChar">
    <w:name w:val="Footnote Text Char"/>
    <w:basedOn w:val="DefaultParagraphFont"/>
    <w:link w:val="FootnoteText"/>
    <w:uiPriority w:val="99"/>
    <w:rsid w:val="006B673A"/>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ughlafollette.com/papers/b-guide.htm" TargetMode="External"/><Relationship Id="rId18" Type="http://schemas.openxmlformats.org/officeDocument/2006/relationships/hyperlink" Target="https://www.wikiwand.com/en/Classical_logic" TargetMode="External"/><Relationship Id="rId26" Type="http://schemas.openxmlformats.org/officeDocument/2006/relationships/hyperlink" Target="https://theconversation.com/university-lecturer-explains-why-academics-are-striking-over-pension-cuts-93039" TargetMode="External"/><Relationship Id="rId3" Type="http://schemas.openxmlformats.org/officeDocument/2006/relationships/customXml" Target="../customXml/item3.xml"/><Relationship Id="rId21" Type="http://schemas.openxmlformats.org/officeDocument/2006/relationships/hyperlink" Target="https://www.wikiwand.com/en/Principle_of_explosion" TargetMode="External"/><Relationship Id="rId7" Type="http://schemas.openxmlformats.org/officeDocument/2006/relationships/settings" Target="settings.xml"/><Relationship Id="rId12" Type="http://schemas.openxmlformats.org/officeDocument/2006/relationships/hyperlink" Target="http://www.hughlafollette.com/index.htm" TargetMode="External"/><Relationship Id="rId17" Type="http://schemas.openxmlformats.org/officeDocument/2006/relationships/image" Target="media/image1.png"/><Relationship Id="rId25" Type="http://schemas.openxmlformats.org/officeDocument/2006/relationships/hyperlink" Target="https://www.theguardian.com/society/2016/sep/01/what-you-need-to-know-about-the-junior-doctors-strike" TargetMode="External"/><Relationship Id="rId2" Type="http://schemas.openxmlformats.org/officeDocument/2006/relationships/customXml" Target="../customXml/item2.xml"/><Relationship Id="rId16" Type="http://schemas.openxmlformats.org/officeDocument/2006/relationships/hyperlink" Target="http://www.wikiwand.com/en/Principle_of_explosion" TargetMode="External"/><Relationship Id="rId20" Type="http://schemas.openxmlformats.org/officeDocument/2006/relationships/hyperlink" Target="https://www.wikiwand.com/en/Principle_of_explos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686698/" TargetMode="External"/><Relationship Id="rId24" Type="http://schemas.openxmlformats.org/officeDocument/2006/relationships/hyperlink" Target="https://www.wikiwand.com/en/Principle_of_explosion" TargetMode="External"/><Relationship Id="rId5" Type="http://schemas.openxmlformats.org/officeDocument/2006/relationships/numbering" Target="numbering.xml"/><Relationship Id="rId15" Type="http://schemas.openxmlformats.org/officeDocument/2006/relationships/hyperlink" Target="https://web.stanford.edu/~bobonich/dictionary/dictionary.html" TargetMode="External"/><Relationship Id="rId23" Type="http://schemas.openxmlformats.org/officeDocument/2006/relationships/hyperlink" Target="https://www.wikiwand.com/en/William_of_Soissons"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wikiwand.com/en/Intuitionistic_logic"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echnologyreview.com/2019/03/12/136684/a-quantum-experiment-suggests-theres-no-such-thing-as-objective-reality/" TargetMode="External"/><Relationship Id="rId22" Type="http://schemas.openxmlformats.org/officeDocument/2006/relationships/hyperlink" Target="https://www.wikiwand.com/en/Principle_of_explosion"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11</Pages>
  <Words>5077</Words>
  <Characters>28940</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33950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2021-10-30T13:50:00Z</dcterms:created>
  <dcterms:modified xsi:type="dcterms:W3CDTF">2021-10-30T13:56:00Z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