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43595" w14:textId="7780C79F" w:rsidR="00E42E4C" w:rsidRDefault="008A4714" w:rsidP="008A4714">
      <w:pPr>
        <w:pStyle w:val="Heading1"/>
      </w:pPr>
      <w:r>
        <w:t>1A</w:t>
      </w:r>
      <w:r w:rsidR="0043257C">
        <w:t>R</w:t>
      </w:r>
    </w:p>
    <w:p w14:paraId="227717D9" w14:textId="1FF2C4FA" w:rsidR="0043257C" w:rsidRPr="0043257C" w:rsidRDefault="0043257C" w:rsidP="0043257C">
      <w:pPr>
        <w:pStyle w:val="Heading3"/>
      </w:pPr>
      <w:r>
        <w:lastRenderedPageBreak/>
        <w:t>iCJ</w:t>
      </w:r>
    </w:p>
    <w:p w14:paraId="50FE884B" w14:textId="765A5605" w:rsidR="002907A2" w:rsidRDefault="002907A2" w:rsidP="002907A2">
      <w:pPr>
        <w:pStyle w:val="Heading3"/>
        <w:spacing w:line="256" w:lineRule="auto"/>
        <w:rPr>
          <w:rFonts w:cs="Calibri"/>
          <w:sz w:val="22"/>
          <w:szCs w:val="22"/>
        </w:rPr>
      </w:pPr>
      <w:r>
        <w:rPr>
          <w:rFonts w:cs="Calibri"/>
          <w:sz w:val="26"/>
          <w:szCs w:val="26"/>
        </w:rPr>
        <w:lastRenderedPageBreak/>
        <w:t>icj</w:t>
      </w:r>
    </w:p>
    <w:p w14:paraId="4FBF98A3" w14:textId="77777777" w:rsidR="002907A2" w:rsidRDefault="002907A2" w:rsidP="002907A2">
      <w:pPr>
        <w:pStyle w:val="NormalWeb"/>
        <w:spacing w:before="40" w:beforeAutospacing="0" w:after="0" w:afterAutospacing="0"/>
        <w:rPr>
          <w:rFonts w:ascii="Calibri" w:hAnsi="Calibri" w:cs="Calibri"/>
          <w:b/>
          <w:bCs/>
          <w:color w:val="000000"/>
          <w:sz w:val="26"/>
          <w:szCs w:val="26"/>
        </w:rPr>
      </w:pPr>
      <w:r>
        <w:rPr>
          <w:rFonts w:ascii="Calibri" w:hAnsi="Calibri" w:cs="Calibri"/>
          <w:b/>
          <w:bCs/>
          <w:color w:val="000000"/>
          <w:sz w:val="26"/>
          <w:szCs w:val="26"/>
        </w:rPr>
        <w:t>Consult counterplans are a voter</w:t>
      </w:r>
    </w:p>
    <w:p w14:paraId="044F7491" w14:textId="77777777" w:rsidR="002907A2" w:rsidRDefault="002907A2" w:rsidP="002907A2">
      <w:pPr>
        <w:pStyle w:val="NormalWeb"/>
        <w:spacing w:before="40" w:beforeAutospacing="0" w:after="0" w:afterAutospacing="0"/>
        <w:rPr>
          <w:rFonts w:ascii="Calibri" w:hAnsi="Calibri" w:cs="Calibri"/>
          <w:b/>
          <w:bCs/>
          <w:color w:val="000000"/>
          <w:sz w:val="26"/>
          <w:szCs w:val="26"/>
        </w:rPr>
      </w:pPr>
      <w:r>
        <w:rPr>
          <w:rFonts w:ascii="Calibri" w:hAnsi="Calibri" w:cs="Calibri"/>
          <w:b/>
          <w:bCs/>
          <w:color w:val="000000"/>
          <w:sz w:val="26"/>
          <w:szCs w:val="26"/>
        </w:rPr>
        <w:t>1] Predictability: there are so many agents to choose from, it is impossible to research, whereas the neg always prepares for states</w:t>
      </w:r>
    </w:p>
    <w:p w14:paraId="77379FDC" w14:textId="77777777" w:rsidR="002907A2" w:rsidRDefault="002907A2" w:rsidP="002907A2">
      <w:pPr>
        <w:pStyle w:val="NormalWeb"/>
        <w:spacing w:before="40" w:beforeAutospacing="0" w:after="0" w:afterAutospacing="0"/>
        <w:rPr>
          <w:rFonts w:ascii="Calibri" w:hAnsi="Calibri" w:cs="Calibri"/>
          <w:b/>
          <w:bCs/>
          <w:color w:val="000000"/>
          <w:sz w:val="26"/>
          <w:szCs w:val="26"/>
        </w:rPr>
      </w:pPr>
      <w:r>
        <w:rPr>
          <w:rFonts w:ascii="Calibri" w:hAnsi="Calibri" w:cs="Calibri"/>
          <w:b/>
          <w:bCs/>
          <w:color w:val="000000"/>
          <w:sz w:val="26"/>
          <w:szCs w:val="26"/>
        </w:rPr>
        <w:t xml:space="preserve">2] Kills education---moots 1AC and aff research, consult CP can link to any aff every year. </w:t>
      </w:r>
    </w:p>
    <w:p w14:paraId="2BFCBC2D" w14:textId="77777777" w:rsidR="002907A2" w:rsidRDefault="002907A2" w:rsidP="002907A2">
      <w:pPr>
        <w:pStyle w:val="NormalWeb"/>
        <w:spacing w:before="40" w:beforeAutospacing="0" w:after="0" w:afterAutospacing="0"/>
        <w:rPr>
          <w:rFonts w:ascii="Calibri" w:hAnsi="Calibri" w:cs="Calibri"/>
          <w:b/>
          <w:bCs/>
          <w:color w:val="000000"/>
          <w:sz w:val="26"/>
          <w:szCs w:val="26"/>
        </w:rPr>
      </w:pPr>
      <w:r>
        <w:rPr>
          <w:rFonts w:ascii="Calibri" w:hAnsi="Calibri" w:cs="Calibri"/>
          <w:b/>
          <w:bCs/>
          <w:color w:val="000000"/>
          <w:sz w:val="26"/>
          <w:szCs w:val="26"/>
        </w:rPr>
        <w:t>3] Unfair---steals entire 1AC. Any offense we read means we’re debating against our own aff</w:t>
      </w:r>
    </w:p>
    <w:p w14:paraId="19CBCA90" w14:textId="77777777" w:rsidR="002907A2" w:rsidRDefault="002907A2" w:rsidP="002907A2">
      <w:pPr>
        <w:pStyle w:val="NormalWeb"/>
        <w:spacing w:before="40" w:beforeAutospacing="0" w:after="0" w:afterAutospacing="0"/>
        <w:rPr>
          <w:rFonts w:ascii="Calibri" w:hAnsi="Calibri" w:cs="Calibri"/>
          <w:b/>
          <w:bCs/>
          <w:color w:val="000000"/>
          <w:sz w:val="26"/>
          <w:szCs w:val="26"/>
        </w:rPr>
      </w:pPr>
      <w:r>
        <w:rPr>
          <w:rFonts w:ascii="Calibri" w:hAnsi="Calibri" w:cs="Calibri"/>
          <w:b/>
          <w:bCs/>
          <w:color w:val="000000"/>
          <w:sz w:val="26"/>
          <w:szCs w:val="26"/>
        </w:rPr>
        <w:t>Textual Compeition is bad---it kills debatibility by mooting discussion about the impacts of the plan and focusing on the plantext---they justify severance perms and intrinsic perms</w:t>
      </w:r>
    </w:p>
    <w:p w14:paraId="3A26C357" w14:textId="77777777" w:rsidR="002907A2" w:rsidRDefault="002907A2" w:rsidP="002907A2">
      <w:pPr>
        <w:pStyle w:val="Heading4"/>
        <w:spacing w:line="256" w:lineRule="auto"/>
        <w:rPr>
          <w:rFonts w:cs="Calibri"/>
        </w:rPr>
      </w:pPr>
    </w:p>
    <w:p w14:paraId="7C20AFF4" w14:textId="77777777" w:rsidR="002907A2" w:rsidRDefault="002907A2" w:rsidP="002907A2">
      <w:pPr>
        <w:pStyle w:val="Heading4"/>
        <w:spacing w:line="256" w:lineRule="auto"/>
        <w:rPr>
          <w:rFonts w:cs="Calibri"/>
        </w:rPr>
      </w:pPr>
    </w:p>
    <w:p w14:paraId="0D0B0B32" w14:textId="77777777" w:rsidR="002907A2" w:rsidRDefault="002907A2" w:rsidP="002907A2">
      <w:pPr>
        <w:pStyle w:val="Heading4"/>
        <w:spacing w:line="256" w:lineRule="auto"/>
        <w:rPr>
          <w:rFonts w:cs="Calibri"/>
        </w:rPr>
      </w:pPr>
      <w:r>
        <w:rPr>
          <w:rFonts w:cs="Calibri"/>
        </w:rPr>
        <w:t>1] Perm – Do the Aff and consult the [</w:t>
      </w:r>
      <w:r>
        <w:rPr>
          <w:rFonts w:cs="Calibri"/>
          <w:shd w:val="clear" w:color="auto" w:fill="00FF00"/>
        </w:rPr>
        <w:t>ICJ</w:t>
      </w:r>
      <w:r>
        <w:rPr>
          <w:rFonts w:cs="Calibri"/>
        </w:rPr>
        <w:t>] and do the Plan no matter what – a] solves the Net Benefit since the [</w:t>
      </w:r>
      <w:r>
        <w:rPr>
          <w:rFonts w:cs="Calibri"/>
          <w:shd w:val="clear" w:color="auto" w:fill="00FF00"/>
        </w:rPr>
        <w:t>ICJ</w:t>
      </w:r>
      <w:r>
        <w:rPr>
          <w:rFonts w:cs="Calibri"/>
        </w:rPr>
        <w:t xml:space="preserve">] </w:t>
      </w:r>
      <w:r>
        <w:rPr>
          <w:rFonts w:cs="Calibri"/>
          <w:u w:val="single"/>
        </w:rPr>
        <w:t>already says yes</w:t>
      </w:r>
      <w:r>
        <w:rPr>
          <w:rFonts w:cs="Calibri"/>
        </w:rPr>
        <w:t xml:space="preserve">, b] doesn’t sever certainty since the Perm always does the Plan, and c] CP’s that solely compete </w:t>
      </w:r>
      <w:proofErr w:type="gramStart"/>
      <w:r>
        <w:rPr>
          <w:rFonts w:cs="Calibri"/>
        </w:rPr>
        <w:t>off of</w:t>
      </w:r>
      <w:proofErr w:type="gramEnd"/>
      <w:r>
        <w:rPr>
          <w:rFonts w:cs="Calibri"/>
        </w:rPr>
        <w:t xml:space="preserve"> immediacy are a voting issue – eviscerate Aff ground by allowing “do the Plan a day later” which is unpredictable</w:t>
      </w:r>
    </w:p>
    <w:p w14:paraId="7BB931D6" w14:textId="77777777" w:rsidR="002907A2" w:rsidRDefault="002907A2" w:rsidP="002907A2">
      <w:pPr>
        <w:pStyle w:val="Heading4"/>
        <w:spacing w:line="256" w:lineRule="auto"/>
        <w:rPr>
          <w:rFonts w:cs="Calibri"/>
        </w:rPr>
      </w:pPr>
      <w:r>
        <w:rPr>
          <w:rFonts w:cs="Calibri"/>
        </w:rPr>
        <w:t xml:space="preserve">2] Perm – Do the Aff and Consult the ICJ in all other instances – solves the CP since they have no specific I/L to legitimacy – intrinsic perms about process counterplans </w:t>
      </w:r>
      <w:r>
        <w:rPr>
          <w:rFonts w:cs="Calibri"/>
          <w:u w:val="single"/>
        </w:rPr>
        <w:t>are good</w:t>
      </w:r>
      <w:r>
        <w:rPr>
          <w:rFonts w:cs="Calibri"/>
        </w:rPr>
        <w:t xml:space="preserve"> because they’re key to check super abuse Neg CP’s that are artificially competitive that auto-beat back the Perm – voter for Fairness</w:t>
      </w:r>
    </w:p>
    <w:p w14:paraId="0AB9D32F" w14:textId="77777777" w:rsidR="002907A2" w:rsidRDefault="002907A2" w:rsidP="002907A2">
      <w:pPr>
        <w:pStyle w:val="Heading4"/>
        <w:spacing w:line="256" w:lineRule="auto"/>
        <w:rPr>
          <w:rFonts w:cs="Calibri"/>
        </w:rPr>
      </w:pPr>
      <w:r>
        <w:rPr>
          <w:rFonts w:cs="Calibri"/>
        </w:rPr>
        <w:t>3] No Internal Link – no reason why ICJ ruling over Compulsory Voting is uniquely key OR that it’s key at all to legitimacy – they read one card saying they could and an impact to legitimacy</w:t>
      </w:r>
    </w:p>
    <w:p w14:paraId="15E7700B" w14:textId="77777777" w:rsidR="002907A2" w:rsidRDefault="002907A2" w:rsidP="002907A2">
      <w:pPr>
        <w:pStyle w:val="Heading4"/>
        <w:spacing w:line="256" w:lineRule="auto"/>
        <w:rPr>
          <w:rFonts w:cs="Calibri"/>
        </w:rPr>
      </w:pPr>
      <w:r>
        <w:rPr>
          <w:rFonts w:cs="Calibri"/>
        </w:rPr>
        <w:t xml:space="preserve">5] </w:t>
      </w:r>
      <w:r>
        <w:rPr>
          <w:rFonts w:cs="Calibri"/>
          <w:u w:val="single"/>
        </w:rPr>
        <w:t>Zero Solvency</w:t>
      </w:r>
      <w:r>
        <w:rPr>
          <w:rFonts w:cs="Calibri"/>
        </w:rPr>
        <w:t xml:space="preserve"> – China walks </w:t>
      </w:r>
      <w:r>
        <w:rPr>
          <w:rFonts w:cs="Calibri"/>
          <w:u w:val="single"/>
        </w:rPr>
        <w:t>all-over</w:t>
      </w:r>
      <w:r>
        <w:rPr>
          <w:rFonts w:cs="Calibri"/>
        </w:rPr>
        <w:t xml:space="preserve"> ICJ rulings.</w:t>
      </w:r>
    </w:p>
    <w:p w14:paraId="6AC211C9" w14:textId="77777777" w:rsidR="002907A2" w:rsidRDefault="002907A2" w:rsidP="002907A2">
      <w:pPr>
        <w:pStyle w:val="NormalWeb"/>
        <w:spacing w:before="0" w:beforeAutospacing="0" w:after="160" w:afterAutospacing="0" w:line="256" w:lineRule="auto"/>
        <w:rPr>
          <w:rFonts w:ascii="Calibri" w:hAnsi="Calibri" w:cs="Calibri"/>
          <w:sz w:val="22"/>
          <w:szCs w:val="22"/>
        </w:rPr>
      </w:pPr>
      <w:r>
        <w:rPr>
          <w:rFonts w:ascii="Calibri" w:hAnsi="Calibri" w:cs="Calibri"/>
          <w:b/>
          <w:bCs/>
          <w:sz w:val="26"/>
          <w:szCs w:val="26"/>
        </w:rPr>
        <w:t>Page 16</w:t>
      </w:r>
      <w:r>
        <w:rPr>
          <w:rFonts w:ascii="Calibri" w:hAnsi="Calibri" w:cs="Calibri"/>
          <w:sz w:val="22"/>
          <w:szCs w:val="22"/>
        </w:rPr>
        <w:t xml:space="preserve"> Jeremy Page 7-7-2016 "China's Defiance of International Court Has Precedent - U.S. Defiance" </w:t>
      </w:r>
      <w:hyperlink r:id="rId9" w:anchor="selection-257.0-295.283" w:history="1">
        <w:r>
          <w:rPr>
            <w:rStyle w:val="Hyperlink"/>
            <w:rFonts w:ascii="Calibri" w:hAnsi="Calibri" w:cs="Calibri"/>
            <w:sz w:val="22"/>
            <w:szCs w:val="22"/>
          </w:rPr>
          <w:t>https://archive.md/KteJ3#selection-257.0-295.283</w:t>
        </w:r>
      </w:hyperlink>
      <w:r>
        <w:rPr>
          <w:rFonts w:ascii="Calibri" w:hAnsi="Calibri" w:cs="Calibri"/>
          <w:sz w:val="22"/>
          <w:szCs w:val="22"/>
        </w:rPr>
        <w:t xml:space="preserve"> (Jeremy is China Political &amp; Diplomatic Editor in the Wall Street Journal's Beijing bureau, leading coverage of domestic politics, international relations and security. He joined the Journal in Beijing in 2010, prior to which he worked for The Times of London for eight years, first in Russia, then in India. He started out as a reporter for Reuters in China in 1997.)//Elmer </w:t>
      </w:r>
    </w:p>
    <w:p w14:paraId="32314A46" w14:textId="77777777" w:rsidR="002907A2" w:rsidRDefault="002907A2" w:rsidP="002907A2">
      <w:pPr>
        <w:pStyle w:val="NormalWeb"/>
        <w:spacing w:before="0" w:beforeAutospacing="0" w:after="160" w:afterAutospacing="0" w:line="256" w:lineRule="auto"/>
        <w:rPr>
          <w:rFonts w:ascii="Calibri" w:hAnsi="Calibri" w:cs="Calibri"/>
          <w:sz w:val="22"/>
          <w:szCs w:val="22"/>
        </w:rPr>
      </w:pPr>
      <w:r>
        <w:rPr>
          <w:rFonts w:ascii="Calibri" w:hAnsi="Calibri" w:cs="Calibri"/>
          <w:sz w:val="16"/>
          <w:szCs w:val="16"/>
        </w:rPr>
        <w:t>BEIJING—</w:t>
      </w:r>
      <w:r>
        <w:rPr>
          <w:rFonts w:ascii="Calibri" w:hAnsi="Calibri" w:cs="Calibri"/>
          <w:b/>
          <w:bCs/>
          <w:sz w:val="26"/>
          <w:szCs w:val="26"/>
          <w:u w:val="single"/>
          <w:shd w:val="clear" w:color="auto" w:fill="00FF00"/>
        </w:rPr>
        <w:t>Beijing’s determination</w:t>
      </w:r>
      <w:r>
        <w:rPr>
          <w:rFonts w:ascii="Calibri" w:hAnsi="Calibri" w:cs="Calibri"/>
          <w:sz w:val="16"/>
          <w:szCs w:val="16"/>
          <w:shd w:val="clear" w:color="auto" w:fill="00FF00"/>
        </w:rPr>
        <w:t xml:space="preserve"> </w:t>
      </w:r>
      <w:r>
        <w:rPr>
          <w:rFonts w:ascii="Calibri" w:hAnsi="Calibri" w:cs="Calibri"/>
          <w:b/>
          <w:bCs/>
          <w:sz w:val="26"/>
          <w:szCs w:val="26"/>
          <w:u w:val="single"/>
          <w:shd w:val="clear" w:color="auto" w:fill="00FF00"/>
        </w:rPr>
        <w:t>to reject</w:t>
      </w:r>
      <w:r>
        <w:rPr>
          <w:rFonts w:ascii="Calibri" w:hAnsi="Calibri" w:cs="Calibri"/>
          <w:sz w:val="16"/>
          <w:szCs w:val="16"/>
          <w:shd w:val="clear" w:color="auto" w:fill="00FF00"/>
        </w:rPr>
        <w:t xml:space="preserve"> </w:t>
      </w:r>
      <w:r>
        <w:rPr>
          <w:rFonts w:ascii="Calibri" w:hAnsi="Calibri" w:cs="Calibri"/>
          <w:sz w:val="16"/>
          <w:szCs w:val="16"/>
        </w:rPr>
        <w:t xml:space="preserve">an </w:t>
      </w:r>
      <w:r>
        <w:rPr>
          <w:rFonts w:ascii="Calibri" w:hAnsi="Calibri" w:cs="Calibri"/>
          <w:b/>
          <w:bCs/>
          <w:sz w:val="26"/>
          <w:szCs w:val="26"/>
          <w:u w:val="single"/>
          <w:bdr w:val="single" w:sz="18" w:space="0" w:color="auto" w:frame="1"/>
          <w:shd w:val="clear" w:color="auto" w:fill="00FF00"/>
        </w:rPr>
        <w:t>international tribunal’s ruling next week</w:t>
      </w:r>
      <w:r>
        <w:rPr>
          <w:rFonts w:ascii="Calibri" w:hAnsi="Calibri" w:cs="Calibri"/>
          <w:sz w:val="16"/>
          <w:szCs w:val="16"/>
          <w:shd w:val="clear" w:color="auto" w:fill="00FF00"/>
        </w:rPr>
        <w:t xml:space="preserve"> </w:t>
      </w:r>
      <w:r>
        <w:rPr>
          <w:rFonts w:ascii="Calibri" w:hAnsi="Calibri" w:cs="Calibri"/>
          <w:sz w:val="16"/>
          <w:szCs w:val="16"/>
        </w:rPr>
        <w:t xml:space="preserve">on its South China Sea claims is unusual but not unprecedented. There is one especially notable case of a powerful nation ignoring an international court’s verdict: the U.S. ANALYSIS In 1986, the International Court of Justice in The Hague ruled in favor of Nicaragua in a case the Central American nation brought against the U.S. for aiding Nicaraguan Contra rebels and mining the country’s ports in a bid to undermine its socialist government. The U.S. boycotted most of the proceedings, saying the court had no jurisdiction, and refused to observe its verdict, which granted Nicaragua an initial award of $370 million. The U.S. then used its permanent seat on the United Nations Security Council to veto resolutions demanding it observe the Nicaragua ruling, ignored </w:t>
      </w:r>
      <w:r>
        <w:rPr>
          <w:rFonts w:ascii="Calibri" w:hAnsi="Calibri" w:cs="Calibri"/>
          <w:sz w:val="16"/>
          <w:szCs w:val="16"/>
        </w:rPr>
        <w:lastRenderedPageBreak/>
        <w:t xml:space="preserve">another passed by the U.N. General Assembly, and only stopped aiding the Contras when blocked by the U.S. Congress in 1988. China’s case at the Permanent Court of Arbitration, also in The Hague, was similarly brought by a small country against its giant neighbor. The Philippines argues that China’s claims over a vast expanse of the South China Sea, which Beijing has delineated with a “nine-dash line,” violate international law. </w:t>
      </w:r>
      <w:r>
        <w:rPr>
          <w:rFonts w:ascii="Calibri" w:hAnsi="Calibri" w:cs="Calibri"/>
          <w:b/>
          <w:bCs/>
          <w:sz w:val="26"/>
          <w:szCs w:val="26"/>
          <w:u w:val="single"/>
          <w:shd w:val="clear" w:color="auto" w:fill="00FF00"/>
        </w:rPr>
        <w:t>China</w:t>
      </w:r>
      <w:r>
        <w:rPr>
          <w:rFonts w:ascii="Calibri" w:hAnsi="Calibri" w:cs="Calibri"/>
          <w:sz w:val="22"/>
          <w:szCs w:val="22"/>
          <w:u w:val="single"/>
          <w:shd w:val="clear" w:color="auto" w:fill="00FF00"/>
        </w:rPr>
        <w:t xml:space="preserve"> </w:t>
      </w:r>
      <w:r>
        <w:rPr>
          <w:rFonts w:ascii="Calibri" w:hAnsi="Calibri" w:cs="Calibri"/>
          <w:sz w:val="22"/>
          <w:szCs w:val="22"/>
          <w:u w:val="single"/>
        </w:rPr>
        <w:t xml:space="preserve">also </w:t>
      </w:r>
      <w:r>
        <w:rPr>
          <w:rFonts w:ascii="Calibri" w:hAnsi="Calibri" w:cs="Calibri"/>
          <w:b/>
          <w:bCs/>
          <w:sz w:val="26"/>
          <w:szCs w:val="26"/>
          <w:u w:val="single"/>
          <w:shd w:val="clear" w:color="auto" w:fill="00FF00"/>
        </w:rPr>
        <w:t>disputed</w:t>
      </w:r>
      <w:r>
        <w:rPr>
          <w:rFonts w:ascii="Calibri" w:hAnsi="Calibri" w:cs="Calibri"/>
          <w:sz w:val="22"/>
          <w:szCs w:val="22"/>
          <w:u w:val="single"/>
          <w:shd w:val="clear" w:color="auto" w:fill="00FF00"/>
        </w:rPr>
        <w:t xml:space="preserve"> </w:t>
      </w:r>
      <w:r>
        <w:rPr>
          <w:rFonts w:ascii="Calibri" w:hAnsi="Calibri" w:cs="Calibri"/>
          <w:sz w:val="22"/>
          <w:szCs w:val="22"/>
          <w:u w:val="single"/>
        </w:rPr>
        <w:t xml:space="preserve">the </w:t>
      </w:r>
      <w:r>
        <w:rPr>
          <w:rFonts w:ascii="Calibri" w:hAnsi="Calibri" w:cs="Calibri"/>
          <w:b/>
          <w:bCs/>
          <w:sz w:val="26"/>
          <w:szCs w:val="26"/>
          <w:u w:val="single"/>
          <w:shd w:val="clear" w:color="auto" w:fill="00FF00"/>
        </w:rPr>
        <w:t>court’s jurisdiction</w:t>
      </w:r>
      <w:r>
        <w:rPr>
          <w:rFonts w:ascii="Calibri" w:hAnsi="Calibri" w:cs="Calibri"/>
          <w:sz w:val="22"/>
          <w:szCs w:val="22"/>
          <w:u w:val="single"/>
          <w:shd w:val="clear" w:color="auto" w:fill="00FF00"/>
        </w:rPr>
        <w:t xml:space="preserve"> </w:t>
      </w:r>
      <w:r>
        <w:rPr>
          <w:rFonts w:ascii="Calibri" w:hAnsi="Calibri" w:cs="Calibri"/>
          <w:sz w:val="22"/>
          <w:szCs w:val="22"/>
          <w:u w:val="single"/>
        </w:rPr>
        <w:t xml:space="preserve">and </w:t>
      </w:r>
      <w:r>
        <w:rPr>
          <w:rFonts w:ascii="Calibri" w:hAnsi="Calibri" w:cs="Calibri"/>
          <w:b/>
          <w:bCs/>
          <w:sz w:val="26"/>
          <w:szCs w:val="26"/>
          <w:u w:val="single"/>
          <w:shd w:val="clear" w:color="auto" w:fill="00FF00"/>
        </w:rPr>
        <w:t>refused to take part in the proceedings</w:t>
      </w:r>
      <w:r>
        <w:rPr>
          <w:rFonts w:ascii="Calibri" w:hAnsi="Calibri" w:cs="Calibri"/>
          <w:sz w:val="22"/>
          <w:szCs w:val="22"/>
          <w:u w:val="single"/>
        </w:rPr>
        <w:t xml:space="preserve">. And if, as expected, the tribunal rules against China on several counts, </w:t>
      </w:r>
      <w:r>
        <w:rPr>
          <w:rFonts w:ascii="Calibri" w:hAnsi="Calibri" w:cs="Calibri"/>
          <w:b/>
          <w:bCs/>
          <w:sz w:val="26"/>
          <w:szCs w:val="26"/>
          <w:u w:val="single"/>
          <w:shd w:val="clear" w:color="auto" w:fill="00FF00"/>
        </w:rPr>
        <w:t>Beijing is expected to</w:t>
      </w:r>
      <w:r>
        <w:rPr>
          <w:rFonts w:ascii="Calibri" w:hAnsi="Calibri" w:cs="Calibri"/>
          <w:sz w:val="22"/>
          <w:szCs w:val="22"/>
          <w:u w:val="single"/>
          <w:shd w:val="clear" w:color="auto" w:fill="00FF00"/>
        </w:rPr>
        <w:t xml:space="preserve"> </w:t>
      </w:r>
      <w:r>
        <w:rPr>
          <w:rFonts w:ascii="Calibri" w:hAnsi="Calibri" w:cs="Calibri"/>
          <w:sz w:val="22"/>
          <w:szCs w:val="22"/>
          <w:u w:val="single"/>
        </w:rPr>
        <w:t xml:space="preserve">adopt an approach </w:t>
      </w:r>
      <w:proofErr w:type="gramStart"/>
      <w:r>
        <w:rPr>
          <w:rFonts w:ascii="Calibri" w:hAnsi="Calibri" w:cs="Calibri"/>
          <w:sz w:val="22"/>
          <w:szCs w:val="22"/>
          <w:u w:val="single"/>
        </w:rPr>
        <w:t>similar to</w:t>
      </w:r>
      <w:proofErr w:type="gramEnd"/>
      <w:r>
        <w:rPr>
          <w:rFonts w:ascii="Calibri" w:hAnsi="Calibri" w:cs="Calibri"/>
          <w:sz w:val="22"/>
          <w:szCs w:val="22"/>
          <w:u w:val="single"/>
        </w:rPr>
        <w:t xml:space="preserve"> that of the U.S. 30 years ago: </w:t>
      </w:r>
      <w:r>
        <w:rPr>
          <w:rFonts w:ascii="Calibri" w:hAnsi="Calibri" w:cs="Calibri"/>
          <w:b/>
          <w:bCs/>
          <w:sz w:val="26"/>
          <w:szCs w:val="26"/>
          <w:u w:val="single"/>
          <w:shd w:val="clear" w:color="auto" w:fill="00FF00"/>
        </w:rPr>
        <w:t>Ignore the ruling</w:t>
      </w:r>
      <w:r>
        <w:rPr>
          <w:rFonts w:ascii="Calibri" w:hAnsi="Calibri" w:cs="Calibri"/>
          <w:sz w:val="22"/>
          <w:szCs w:val="22"/>
          <w:u w:val="single"/>
          <w:shd w:val="clear" w:color="auto" w:fill="00FF00"/>
        </w:rPr>
        <w:t xml:space="preserve"> </w:t>
      </w:r>
      <w:r>
        <w:rPr>
          <w:rFonts w:ascii="Calibri" w:hAnsi="Calibri" w:cs="Calibri"/>
          <w:sz w:val="22"/>
          <w:szCs w:val="22"/>
          <w:u w:val="single"/>
        </w:rPr>
        <w:t>and muscle through.</w:t>
      </w:r>
    </w:p>
    <w:p w14:paraId="46E38FAA" w14:textId="77777777" w:rsidR="0043257C" w:rsidRPr="0043257C" w:rsidRDefault="0043257C" w:rsidP="0043257C"/>
    <w:p w14:paraId="4503B2D8" w14:textId="6CE6DF33" w:rsidR="0043257C" w:rsidRPr="0043257C" w:rsidRDefault="0043257C" w:rsidP="0043257C">
      <w:pPr>
        <w:pStyle w:val="Heading1"/>
      </w:pPr>
      <w:r>
        <w:lastRenderedPageBreak/>
        <w:t>1AC</w:t>
      </w:r>
    </w:p>
    <w:p w14:paraId="6FB8D095" w14:textId="35C26EE5" w:rsidR="00B241BB" w:rsidRPr="00B241BB" w:rsidRDefault="00B241BB" w:rsidP="00B241BB">
      <w:pPr>
        <w:pStyle w:val="Heading3"/>
      </w:pPr>
      <w:r>
        <w:lastRenderedPageBreak/>
        <w:t>1AC - Framework</w:t>
      </w:r>
    </w:p>
    <w:p w14:paraId="216FA1A8" w14:textId="77777777" w:rsidR="00B241BB" w:rsidRDefault="00B241BB" w:rsidP="00B241BB">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 xml:space="preserve">Presumption and permissibility affirm </w:t>
      </w:r>
    </w:p>
    <w:p w14:paraId="52997555" w14:textId="1AC0E16C" w:rsidR="00B241BB" w:rsidRPr="00FC576D" w:rsidRDefault="00B241BB" w:rsidP="00B241BB">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 xml:space="preserve">A] Statements are true before false since if I told you my name, you’d believe </w:t>
      </w:r>
      <w:proofErr w:type="gramStart"/>
      <w:r w:rsidRPr="00FC576D">
        <w:rPr>
          <w:rFonts w:asciiTheme="majorHAnsi" w:eastAsiaTheme="majorEastAsia" w:hAnsiTheme="majorHAnsi" w:cstheme="majorHAnsi"/>
          <w:b/>
          <w:bCs/>
          <w:sz w:val="26"/>
          <w:szCs w:val="26"/>
        </w:rPr>
        <w:t>me.B</w:t>
      </w:r>
      <w:proofErr w:type="gramEnd"/>
      <w:r w:rsidRPr="00FC576D">
        <w:rPr>
          <w:rFonts w:asciiTheme="majorHAnsi" w:eastAsiaTheme="majorEastAsia" w:hAnsiTheme="majorHAnsi" w:cstheme="majorHAnsi"/>
          <w:b/>
          <w:bCs/>
          <w:sz w:val="26"/>
          <w:szCs w:val="26"/>
        </w:rPr>
        <w:t xml:space="preserve">] Epistemics – we wouldn’t be able to start a strand of reasoning since we’d have to question that reason. </w:t>
      </w:r>
    </w:p>
    <w:p w14:paraId="64372CC5" w14:textId="77777777" w:rsidR="00B241BB" w:rsidRPr="004322BE" w:rsidRDefault="00B241BB" w:rsidP="00B241BB">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33BD7B2D" w14:textId="77777777" w:rsidR="00B241BB" w:rsidRPr="00FC576D" w:rsidRDefault="00B241BB" w:rsidP="00B241BB">
      <w:pPr>
        <w:pStyle w:val="Heading4"/>
        <w:rPr>
          <w:rFonts w:asciiTheme="majorHAnsi" w:hAnsiTheme="majorHAnsi" w:cstheme="majorHAnsi"/>
        </w:rPr>
      </w:pPr>
      <w:r>
        <w:rPr>
          <w:rFonts w:asciiTheme="majorHAnsi" w:hAnsiTheme="majorHAnsi" w:cstheme="majorHAnsi"/>
        </w:rPr>
        <w:t>1</w:t>
      </w:r>
      <w:r w:rsidRPr="004167A9">
        <w:rPr>
          <w:rFonts w:asciiTheme="majorHAnsi" w:hAnsiTheme="majorHAnsi" w:cstheme="majorHAnsi"/>
        </w:rPr>
        <w:t>] Empirics</w:t>
      </w:r>
      <w:r w:rsidRPr="00FC576D">
        <w:rPr>
          <w:rFonts w:asciiTheme="majorHAnsi" w:hAnsiTheme="majorHAnsi" w:cstheme="majorHAnsi"/>
        </w:rPr>
        <w:t>- Best studies prove pluralistic tendencies are inevitable</w:t>
      </w:r>
    </w:p>
    <w:p w14:paraId="072B3F9F" w14:textId="77777777" w:rsidR="00B241BB" w:rsidRPr="00FC576D" w:rsidRDefault="00B241BB" w:rsidP="00B241BB">
      <w:pPr>
        <w:rPr>
          <w:rFonts w:asciiTheme="majorHAnsi" w:hAnsiTheme="majorHAnsi" w:cstheme="majorHAnsi"/>
        </w:rPr>
      </w:pPr>
      <w:r w:rsidRPr="00FC576D">
        <w:rPr>
          <w:rStyle w:val="Style13ptBold"/>
          <w:rFonts w:asciiTheme="majorHAnsi" w:hAnsiTheme="majorHAnsi" w:cstheme="majorHAnsi"/>
        </w:rPr>
        <w:t>Polzler and Wright 19</w:t>
      </w:r>
      <w:r w:rsidRPr="00FC576D">
        <w:rPr>
          <w:rFonts w:asciiTheme="majorHAnsi" w:hAnsiTheme="majorHAnsi" w:cstheme="majorHAnsi"/>
        </w:rPr>
        <w:t xml:space="preserve">[Thomas Pölzler and Jennifer Cole Wright- “Empirical research on folk moral objectivism” </w:t>
      </w:r>
      <w:hyperlink r:id="rId10" w:history="1">
        <w:r w:rsidRPr="00FC576D">
          <w:rPr>
            <w:rStyle w:val="Hyperlink"/>
            <w:rFonts w:asciiTheme="majorHAnsi" w:hAnsiTheme="majorHAnsi" w:cstheme="majorHAnsi"/>
          </w:rPr>
          <w:t>https://www.ncbi.nlm.nih.gov/pmc/articles/PMC6686698/</w:t>
        </w:r>
      </w:hyperlink>
      <w:r w:rsidRPr="00FC576D">
        <w:rPr>
          <w:rFonts w:asciiTheme="majorHAnsi" w:hAnsiTheme="majorHAnsi" w:cstheme="majorHAnsi"/>
        </w:rPr>
        <w:t xml:space="preserve"> NCBI. Published July 5</w:t>
      </w:r>
      <w:r w:rsidRPr="00FC576D">
        <w:rPr>
          <w:rFonts w:asciiTheme="majorHAnsi" w:hAnsiTheme="majorHAnsi" w:cstheme="majorHAnsi"/>
          <w:vertAlign w:val="superscript"/>
        </w:rPr>
        <w:t>th</w:t>
      </w:r>
      <w:proofErr w:type="gramStart"/>
      <w:r w:rsidRPr="00FC576D">
        <w:rPr>
          <w:rFonts w:asciiTheme="majorHAnsi" w:hAnsiTheme="majorHAnsi" w:cstheme="majorHAnsi"/>
        </w:rPr>
        <w:t xml:space="preserve"> 2019</w:t>
      </w:r>
      <w:proofErr w:type="gramEnd"/>
      <w:r w:rsidRPr="00FC576D">
        <w:rPr>
          <w:rFonts w:asciiTheme="majorHAnsi" w:hAnsiTheme="majorHAnsi" w:cstheme="majorHAnsi"/>
        </w:rPr>
        <w:t xml:space="preserve">] Dulles AS </w:t>
      </w:r>
    </w:p>
    <w:p w14:paraId="21347B2C" w14:textId="77777777" w:rsidR="00B241BB" w:rsidRPr="00FC576D" w:rsidRDefault="00B241BB" w:rsidP="00B241BB">
      <w:pPr>
        <w:rPr>
          <w:rFonts w:asciiTheme="majorHAnsi" w:hAnsiTheme="majorHAnsi" w:cstheme="majorHAnsi"/>
          <w:sz w:val="13"/>
        </w:rPr>
      </w:pPr>
      <w:r w:rsidRPr="00B241BB">
        <w:rPr>
          <w:rFonts w:asciiTheme="majorHAnsi" w:hAnsiTheme="majorHAnsi" w:cstheme="majorHAnsi"/>
          <w:highlight w:val="cyan"/>
          <w:u w:val="single"/>
        </w:rPr>
        <w:t>Examining these studies'</w:t>
      </w:r>
      <w:r w:rsidRPr="00FC576D">
        <w:rPr>
          <w:rFonts w:asciiTheme="majorHAnsi" w:hAnsiTheme="majorHAnsi" w:cstheme="majorHAnsi"/>
          <w:sz w:val="13"/>
        </w:rPr>
        <w:t xml:space="preserve"> results more closely, however, makes it less clear whether this interpretation is appropriate (Pölzler, 2018b). Take again Goodwin and Darley's study. In this study, </w:t>
      </w:r>
      <w:r w:rsidRPr="00FC576D">
        <w:rPr>
          <w:rFonts w:asciiTheme="majorHAnsi" w:hAnsiTheme="majorHAnsi" w:cstheme="majorHAnsi"/>
          <w:u w:val="single"/>
        </w:rPr>
        <w:t>almost 30% of subjects' responses to the disagreement measure</w:t>
      </w:r>
      <w:r w:rsidRPr="00FC576D">
        <w:rPr>
          <w:rFonts w:asciiTheme="majorHAnsi" w:hAnsiTheme="majorHAnsi" w:cstheme="majorHAnsi"/>
          <w:sz w:val="13"/>
        </w:rPr>
        <w:t xml:space="preserve"> and almost </w:t>
      </w:r>
      <w:r w:rsidRPr="00FC576D">
        <w:rPr>
          <w:rFonts w:asciiTheme="majorHAnsi" w:hAnsiTheme="majorHAnsi" w:cstheme="majorHAnsi"/>
          <w:u w:val="single"/>
        </w:rPr>
        <w:t>50% of their responses to the truth‐aptness measure fell</w:t>
      </w:r>
      <w:r w:rsidRPr="00FC576D">
        <w:rPr>
          <w:rFonts w:asciiTheme="majorHAnsi" w:hAnsiTheme="majorHAnsi" w:cstheme="majorHAnsi"/>
          <w:sz w:val="13"/>
        </w:rPr>
        <w:t xml:space="preserve"> on the option that the researchers took to be indicative of subjectivism (Goodwin &amp; Darley, 2008, pp. 1347, 1351). Moreover, while </w:t>
      </w:r>
      <w:r w:rsidRPr="00B241BB">
        <w:rPr>
          <w:rFonts w:asciiTheme="majorHAnsi" w:hAnsiTheme="majorHAnsi" w:cstheme="majorHAnsi"/>
          <w:highlight w:val="cyan"/>
          <w:u w:val="single"/>
        </w:rPr>
        <w:t>some moral statements were</w:t>
      </w:r>
      <w:r w:rsidRPr="00FC576D">
        <w:rPr>
          <w:rFonts w:asciiTheme="majorHAnsi" w:hAnsiTheme="majorHAnsi" w:cstheme="majorHAnsi"/>
          <w:sz w:val="13"/>
        </w:rPr>
        <w:t xml:space="preserve"> dominantly </w:t>
      </w:r>
      <w:r w:rsidRPr="00B241BB">
        <w:rPr>
          <w:rFonts w:asciiTheme="majorHAnsi" w:hAnsiTheme="majorHAnsi" w:cstheme="majorHAnsi"/>
          <w:highlight w:val="cyan"/>
          <w:u w:val="single"/>
        </w:rPr>
        <w:t>classified as objective</w:t>
      </w:r>
      <w:r w:rsidRPr="00FC576D">
        <w:rPr>
          <w:rFonts w:asciiTheme="majorHAnsi" w:hAnsiTheme="majorHAnsi" w:cstheme="majorHAnsi"/>
          <w:sz w:val="13"/>
        </w:rPr>
        <w:t xml:space="preserve"> (e.g., the above statement about robbery), many </w:t>
      </w:r>
      <w:r w:rsidRPr="00B241BB">
        <w:rPr>
          <w:rFonts w:asciiTheme="majorHAnsi" w:hAnsiTheme="majorHAnsi" w:cstheme="majorHAnsi"/>
          <w:highlight w:val="cyan"/>
          <w:u w:val="single"/>
        </w:rPr>
        <w:t>others were</w:t>
      </w:r>
      <w:r w:rsidRPr="00FC576D">
        <w:rPr>
          <w:rFonts w:asciiTheme="majorHAnsi" w:hAnsiTheme="majorHAnsi" w:cstheme="majorHAnsi"/>
          <w:u w:val="single"/>
        </w:rPr>
        <w:t xml:space="preserve"> dominantly classified </w:t>
      </w:r>
      <w:r w:rsidRPr="00B241BB">
        <w:rPr>
          <w:rFonts w:asciiTheme="majorHAnsi" w:hAnsiTheme="majorHAnsi" w:cstheme="majorHAnsi"/>
          <w:highlight w:val="cyan"/>
          <w:u w:val="single"/>
        </w:rPr>
        <w:t>as nonobjective</w:t>
      </w:r>
      <w:r w:rsidRPr="00FC576D">
        <w:rPr>
          <w:rFonts w:asciiTheme="majorHAnsi" w:hAnsiTheme="majorHAnsi" w:cstheme="majorHAnsi"/>
          <w:sz w:val="13"/>
        </w:rPr>
        <w:t xml:space="preserve"> (e.g., the stem cell research statement). This suggests that subjects in </w:t>
      </w:r>
      <w:r w:rsidRPr="00FC576D">
        <w:rPr>
          <w:rFonts w:asciiTheme="majorHAnsi" w:hAnsiTheme="majorHAnsi" w:cstheme="majorHAnsi"/>
          <w:u w:val="single"/>
        </w:rPr>
        <w:t xml:space="preserve">Goodwin and </w:t>
      </w:r>
      <w:r w:rsidRPr="00B241BB">
        <w:rPr>
          <w:rFonts w:asciiTheme="majorHAnsi" w:hAnsiTheme="majorHAnsi" w:cstheme="majorHAnsi"/>
          <w:highlight w:val="cyan"/>
          <w:u w:val="single"/>
        </w:rPr>
        <w:t>Darley's study may have</w:t>
      </w:r>
      <w:r w:rsidRPr="00FC576D">
        <w:rPr>
          <w:rFonts w:asciiTheme="majorHAnsi" w:hAnsiTheme="majorHAnsi" w:cstheme="majorHAnsi"/>
          <w:u w:val="single"/>
        </w:rPr>
        <w:t xml:space="preserve"> </w:t>
      </w:r>
      <w:proofErr w:type="gramStart"/>
      <w:r w:rsidRPr="00FC576D">
        <w:rPr>
          <w:rFonts w:asciiTheme="majorHAnsi" w:hAnsiTheme="majorHAnsi" w:cstheme="majorHAnsi"/>
          <w:u w:val="single"/>
        </w:rPr>
        <w:t xml:space="preserve">actually </w:t>
      </w:r>
      <w:r w:rsidRPr="00B241BB">
        <w:rPr>
          <w:rFonts w:asciiTheme="majorHAnsi" w:hAnsiTheme="majorHAnsi" w:cstheme="majorHAnsi"/>
          <w:highlight w:val="cyan"/>
          <w:u w:val="single"/>
        </w:rPr>
        <w:t>favored</w:t>
      </w:r>
      <w:proofErr w:type="gramEnd"/>
      <w:r w:rsidRPr="00FC576D">
        <w:rPr>
          <w:rFonts w:asciiTheme="majorHAnsi" w:hAnsiTheme="majorHAnsi" w:cstheme="majorHAnsi"/>
          <w:sz w:val="13"/>
        </w:rPr>
        <w:t xml:space="preserve"> what Wright, Grandjean, and McWhite (2013) called </w:t>
      </w:r>
      <w:r w:rsidRPr="00B241BB">
        <w:rPr>
          <w:rStyle w:val="Emphasis"/>
          <w:rFonts w:asciiTheme="majorHAnsi" w:hAnsiTheme="majorHAnsi" w:cstheme="majorHAnsi"/>
          <w:sz w:val="20"/>
          <w:highlight w:val="cyan"/>
        </w:rPr>
        <w:t>“metaethical pluralism</w:t>
      </w:r>
      <w:r w:rsidRPr="00FC576D">
        <w:rPr>
          <w:rFonts w:asciiTheme="majorHAnsi" w:hAnsiTheme="majorHAnsi" w:cstheme="majorHAnsi"/>
          <w:sz w:val="13"/>
        </w:rPr>
        <w:t xml:space="preserve">,” i.e., they sometimes sided with objectivism and other times with nonobjectivism. </w:t>
      </w:r>
      <w:r w:rsidRPr="00B241BB">
        <w:rPr>
          <w:rFonts w:asciiTheme="majorHAnsi" w:hAnsiTheme="majorHAnsi" w:cstheme="majorHAnsi"/>
          <w:highlight w:val="cyan"/>
          <w:u w:val="single"/>
        </w:rPr>
        <w:t>More</w:t>
      </w:r>
      <w:r w:rsidRPr="00FC576D">
        <w:rPr>
          <w:rFonts w:asciiTheme="majorHAnsi" w:hAnsiTheme="majorHAnsi" w:cstheme="majorHAnsi"/>
          <w:u w:val="single"/>
        </w:rPr>
        <w:t xml:space="preserve"> recent </w:t>
      </w:r>
      <w:r w:rsidRPr="00B241BB">
        <w:rPr>
          <w:rFonts w:asciiTheme="majorHAnsi" w:hAnsiTheme="majorHAnsi" w:cstheme="majorHAnsi"/>
          <w:highlight w:val="cyan"/>
          <w:u w:val="single"/>
        </w:rPr>
        <w:t>studies have</w:t>
      </w:r>
      <w:r w:rsidRPr="00FC576D">
        <w:rPr>
          <w:rFonts w:asciiTheme="majorHAnsi" w:hAnsiTheme="majorHAnsi" w:cstheme="majorHAnsi"/>
          <w:sz w:val="13"/>
        </w:rPr>
        <w:t xml:space="preserve"> by and large </w:t>
      </w:r>
      <w:r w:rsidRPr="00B241BB">
        <w:rPr>
          <w:rFonts w:asciiTheme="majorHAnsi" w:hAnsiTheme="majorHAnsi" w:cstheme="majorHAnsi"/>
          <w:highlight w:val="cyan"/>
          <w:u w:val="single"/>
        </w:rPr>
        <w:t>confirmed</w:t>
      </w:r>
      <w:r w:rsidRPr="00FC576D">
        <w:rPr>
          <w:rFonts w:asciiTheme="majorHAnsi" w:hAnsiTheme="majorHAnsi" w:cstheme="majorHAnsi"/>
          <w:u w:val="single"/>
        </w:rPr>
        <w:t xml:space="preserve"> this</w:t>
      </w:r>
      <w:r w:rsidRPr="00FC576D">
        <w:rPr>
          <w:rFonts w:asciiTheme="majorHAnsi" w:hAnsiTheme="majorHAnsi" w:cstheme="majorHAnsi"/>
          <w:sz w:val="13"/>
        </w:rPr>
        <w:t xml:space="preserve"> hypothesis of </w:t>
      </w:r>
      <w:r w:rsidRPr="00FC576D">
        <w:rPr>
          <w:rFonts w:asciiTheme="majorHAnsi" w:hAnsiTheme="majorHAnsi" w:cstheme="majorHAnsi"/>
          <w:u w:val="single"/>
        </w:rPr>
        <w:t>folk metaethical pluralism</w:t>
      </w:r>
      <w:r w:rsidRPr="00FC576D">
        <w:rPr>
          <w:rFonts w:asciiTheme="majorHAnsi" w:hAnsiTheme="majorHAnsi" w:cstheme="majorHAnsi"/>
          <w:sz w:val="13"/>
        </w:rPr>
        <w:t xml:space="preserve">. Wright et al. (2013) and Wright, McWhite, and Grandjean (2014), for example, replicated Goodwin and Darley's results, using the exact same measures, but letting subjects classify the presented statements as moral and nonmoral themselves. </w:t>
      </w:r>
      <w:r w:rsidRPr="00B241BB">
        <w:rPr>
          <w:rFonts w:asciiTheme="majorHAnsi" w:hAnsiTheme="majorHAnsi" w:cstheme="majorHAnsi"/>
          <w:highlight w:val="cyan"/>
          <w:u w:val="single"/>
        </w:rPr>
        <w:t>Objectivity ratings for statements</w:t>
      </w:r>
      <w:r w:rsidRPr="00FC576D">
        <w:rPr>
          <w:rFonts w:asciiTheme="majorHAnsi" w:hAnsiTheme="majorHAnsi" w:cstheme="majorHAnsi"/>
          <w:sz w:val="13"/>
        </w:rPr>
        <w:t xml:space="preserve"> that were dominantly self‐classified as moral </w:t>
      </w:r>
      <w:r w:rsidRPr="00B241BB">
        <w:rPr>
          <w:rStyle w:val="Emphasis"/>
          <w:rFonts w:asciiTheme="majorHAnsi" w:hAnsiTheme="majorHAnsi" w:cstheme="majorHAnsi"/>
          <w:sz w:val="20"/>
          <w:highlight w:val="cyan"/>
        </w:rPr>
        <w:t>varied between</w:t>
      </w:r>
      <w:r w:rsidRPr="00FC576D">
        <w:rPr>
          <w:rStyle w:val="Emphasis"/>
          <w:rFonts w:asciiTheme="majorHAnsi" w:hAnsiTheme="majorHAnsi" w:cstheme="majorHAnsi"/>
          <w:sz w:val="20"/>
        </w:rPr>
        <w:t xml:space="preserve"> as little as </w:t>
      </w:r>
      <w:r w:rsidRPr="00B241BB">
        <w:rPr>
          <w:rStyle w:val="Emphasis"/>
          <w:rFonts w:asciiTheme="majorHAnsi" w:hAnsiTheme="majorHAnsi" w:cstheme="majorHAnsi"/>
          <w:sz w:val="20"/>
          <w:highlight w:val="cyan"/>
        </w:rPr>
        <w:t>5% and</w:t>
      </w:r>
      <w:r w:rsidRPr="00FC576D">
        <w:rPr>
          <w:rStyle w:val="Emphasis"/>
          <w:rFonts w:asciiTheme="majorHAnsi" w:hAnsiTheme="majorHAnsi" w:cstheme="majorHAnsi"/>
          <w:sz w:val="20"/>
        </w:rPr>
        <w:t xml:space="preserve"> as much as </w:t>
      </w:r>
      <w:r w:rsidRPr="00B241BB">
        <w:rPr>
          <w:rStyle w:val="Emphasis"/>
          <w:rFonts w:asciiTheme="majorHAnsi" w:hAnsiTheme="majorHAnsi" w:cstheme="majorHAnsi"/>
          <w:sz w:val="20"/>
          <w:highlight w:val="cyan"/>
        </w:rPr>
        <w:t>85%.</w:t>
      </w:r>
      <w:r w:rsidRPr="00FC576D">
        <w:rPr>
          <w:rFonts w:asciiTheme="majorHAnsi" w:hAnsiTheme="majorHAnsi" w:cstheme="majorHAnsi"/>
          <w:sz w:val="13"/>
        </w:rPr>
        <w:t xml:space="preserve"> </w:t>
      </w:r>
      <w:r w:rsidRPr="00FC576D">
        <w:rPr>
          <w:rFonts w:asciiTheme="majorHAnsi" w:hAnsiTheme="majorHAnsi" w:cstheme="majorHAnsi"/>
          <w:u w:val="single"/>
        </w:rPr>
        <w:t>Research based on different measures yielded high proportions of intrapersonal variation as well</w:t>
      </w:r>
      <w:r w:rsidRPr="00FC576D">
        <w:rPr>
          <w:rFonts w:asciiTheme="majorHAnsi" w:hAnsiTheme="majorHAnsi" w:cstheme="majorHAnsi"/>
          <w:sz w:val="13"/>
        </w:rPr>
        <w:t xml:space="preserve"> (e.g., Beebe, 2014; Beebe, Qiaoan, Wysocki, &amp; Endara, 2015; Beebe &amp; Sackris, 2016; Fisher, Knobe, Strickland, &amp; Keil, 2017; Goodwin &amp; Darley, 2012; Heiphetz &amp; Young, 2017; Wright, 2018; Zijlstra, forthcoming.</w:t>
      </w:r>
    </w:p>
    <w:p w14:paraId="69177B0E" w14:textId="47DE454D" w:rsidR="00B241BB" w:rsidRDefault="00B241BB" w:rsidP="00B241BB">
      <w:pPr>
        <w:pStyle w:val="Heading4"/>
        <w:rPr>
          <w:rFonts w:asciiTheme="majorHAnsi" w:hAnsiTheme="majorHAnsi" w:cstheme="majorHAnsi"/>
        </w:rPr>
      </w:pPr>
      <w:r>
        <w:rPr>
          <w:rFonts w:asciiTheme="majorHAnsi" w:hAnsiTheme="majorHAnsi" w:cstheme="majorHAnsi"/>
        </w:rPr>
        <w:t>2</w:t>
      </w:r>
      <w:r w:rsidRPr="00FC576D">
        <w:rPr>
          <w:rFonts w:asciiTheme="majorHAnsi" w:hAnsiTheme="majorHAnsi" w:cstheme="majorHAnsi"/>
        </w:rPr>
        <w:t xml:space="preserve">] </w:t>
      </w:r>
      <w:r w:rsidRPr="00FC576D">
        <w:rPr>
          <w:rFonts w:asciiTheme="majorHAnsi" w:hAnsiTheme="majorHAnsi" w:cstheme="majorHAnsi"/>
          <w:u w:val="single"/>
        </w:rPr>
        <w:t>Resolvability</w:t>
      </w:r>
      <w:r w:rsidRPr="00FC576D">
        <w:rPr>
          <w:rFonts w:asciiTheme="majorHAnsi" w:hAnsiTheme="majorHAnsi" w:cstheme="majorHAnsi"/>
        </w:rPr>
        <w:t xml:space="preserve">- Thousands of years of metaethical debates have concluded in indecisiveness so a 45-minute debate would be unable to correctly resolve nebulous ethical disputes and identify the correct theory. Resolvability outweighs on </w:t>
      </w:r>
      <w:r w:rsidRPr="00FC576D">
        <w:rPr>
          <w:rFonts w:asciiTheme="majorHAnsi" w:hAnsiTheme="majorHAnsi" w:cstheme="majorHAnsi"/>
          <w:u w:val="single"/>
        </w:rPr>
        <w:t>jurisdiction</w:t>
      </w:r>
      <w:r w:rsidRPr="00FC576D">
        <w:rPr>
          <w:rFonts w:asciiTheme="majorHAnsi" w:hAnsiTheme="majorHAnsi" w:cstheme="majorHAnsi"/>
        </w:rPr>
        <w:t xml:space="preserve"> since it’s a </w:t>
      </w:r>
      <w:r w:rsidRPr="00FC576D">
        <w:rPr>
          <w:rFonts w:asciiTheme="majorHAnsi" w:hAnsiTheme="majorHAnsi" w:cstheme="majorHAnsi"/>
          <w:u w:val="single"/>
        </w:rPr>
        <w:t>meta-constraint</w:t>
      </w:r>
      <w:r w:rsidRPr="00FC576D">
        <w:rPr>
          <w:rFonts w:asciiTheme="majorHAnsi" w:hAnsiTheme="majorHAnsi" w:cstheme="majorHAnsi"/>
        </w:rPr>
        <w:t xml:space="preserve"> on the judge’s final jurisdiction.  </w:t>
      </w:r>
    </w:p>
    <w:p w14:paraId="113DD79C" w14:textId="77777777" w:rsidR="00B241BB" w:rsidRDefault="00B241BB" w:rsidP="00B241BB">
      <w:pPr>
        <w:pStyle w:val="Heading4"/>
        <w:rPr>
          <w:rStyle w:val="Style13ptBold"/>
          <w:b/>
          <w:bCs w:val="0"/>
        </w:rPr>
      </w:pPr>
      <w:r>
        <w:t xml:space="preserve">Thus, the standard is </w:t>
      </w:r>
      <w:r w:rsidRPr="00384A33">
        <w:t xml:space="preserve">promoting </w:t>
      </w:r>
      <w:r w:rsidRPr="00937B53">
        <w:rPr>
          <w:u w:val="single"/>
        </w:rPr>
        <w:t>pragmatic deliberation</w:t>
      </w:r>
      <w:r w:rsidRPr="00384A33">
        <w:t>.</w:t>
      </w:r>
    </w:p>
    <w:p w14:paraId="351567DA" w14:textId="77777777" w:rsidR="00B241BB" w:rsidRPr="00B241BB" w:rsidRDefault="00B241BB" w:rsidP="00B241BB"/>
    <w:p w14:paraId="44D8C4B1" w14:textId="77777777" w:rsidR="00B241BB" w:rsidRDefault="00B241BB" w:rsidP="00B241BB">
      <w:pPr>
        <w:pStyle w:val="Heading4"/>
      </w:pPr>
      <w:r>
        <w:lastRenderedPageBreak/>
        <w:t>Prefer additionally -</w:t>
      </w:r>
    </w:p>
    <w:p w14:paraId="4AFE96C3" w14:textId="77777777" w:rsidR="00B241BB" w:rsidRPr="00004AC0" w:rsidRDefault="00B241BB" w:rsidP="00B241BB">
      <w:pPr>
        <w:pStyle w:val="Heading4"/>
      </w:pPr>
      <w:r>
        <w:t xml:space="preserve">1]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23EA963A" w14:textId="77777777" w:rsidR="00B241BB" w:rsidRDefault="00B241BB" w:rsidP="00B241BB">
      <w:pPr>
        <w:pStyle w:val="Heading4"/>
        <w:rPr>
          <w:rFonts w:asciiTheme="majorHAnsi" w:hAnsiTheme="majorHAnsi" w:cstheme="majorHAnsi"/>
        </w:rPr>
      </w:pPr>
      <w:r>
        <w:rPr>
          <w:rFonts w:asciiTheme="majorHAnsi" w:hAnsiTheme="majorHAnsi" w:cstheme="majorHAnsi"/>
        </w:rPr>
        <w:t>2</w:t>
      </w:r>
      <w:r w:rsidRPr="00FC576D">
        <w:rPr>
          <w:rFonts w:asciiTheme="majorHAnsi" w:hAnsiTheme="majorHAnsi" w:cstheme="majorHAnsi"/>
        </w:rPr>
        <w:t xml:space="preserve">] </w:t>
      </w:r>
      <w:r w:rsidRPr="00FC576D">
        <w:rPr>
          <w:rFonts w:asciiTheme="majorHAnsi" w:hAnsiTheme="majorHAnsi" w:cstheme="majorHAnsi"/>
          <w:u w:val="single"/>
        </w:rPr>
        <w:t>TJFS</w:t>
      </w:r>
      <w:r w:rsidRPr="00FC576D">
        <w:rPr>
          <w:rFonts w:asciiTheme="majorHAnsi" w:hAnsiTheme="majorHAnsi" w:cstheme="majorHAnsi"/>
        </w:rPr>
        <w:t xml:space="preserve">- Frameworks should be fair/educational like any other argument. </w:t>
      </w:r>
    </w:p>
    <w:p w14:paraId="7991EB4F" w14:textId="77777777" w:rsidR="00B241BB" w:rsidRPr="00FC576D" w:rsidRDefault="00B241BB" w:rsidP="00B241BB">
      <w:pPr>
        <w:pStyle w:val="Heading4"/>
        <w:rPr>
          <w:rFonts w:asciiTheme="majorHAnsi" w:hAnsiTheme="majorHAnsi" w:cstheme="majorHAnsi"/>
        </w:rPr>
      </w:pPr>
      <w:r w:rsidRPr="00FC576D">
        <w:rPr>
          <w:rFonts w:asciiTheme="majorHAnsi" w:hAnsiTheme="majorHAnsi" w:cstheme="majorHAnsi"/>
        </w:rPr>
        <w:t xml:space="preserve">A] </w:t>
      </w:r>
      <w:r w:rsidRPr="00FC576D">
        <w:rPr>
          <w:rFonts w:asciiTheme="majorHAnsi" w:hAnsiTheme="majorHAnsi" w:cstheme="majorHAnsi"/>
          <w:u w:val="single"/>
        </w:rPr>
        <w:t>Inclusion</w:t>
      </w:r>
      <w:r w:rsidRPr="00FC576D">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B] </w:t>
      </w:r>
      <w:r w:rsidRPr="00FC576D">
        <w:rPr>
          <w:rFonts w:asciiTheme="majorHAnsi" w:hAnsiTheme="majorHAnsi" w:cstheme="majorHAnsi"/>
          <w:u w:val="single"/>
        </w:rPr>
        <w:t>Resource Disparities</w:t>
      </w:r>
      <w:r w:rsidRPr="00FC576D">
        <w:rPr>
          <w:rFonts w:asciiTheme="majorHAnsi" w:hAnsiTheme="majorHAnsi" w:cstheme="majorHAnsi"/>
        </w:rPr>
        <w:t xml:space="preserve">- Discursive frameworks ensure big squads don’t have a comparative advantage since debates become about quality of arguments rather than quantity and require a higher level of analytic thinking that small schools have. </w:t>
      </w:r>
    </w:p>
    <w:p w14:paraId="6DFD3766" w14:textId="77777777" w:rsidR="00B241BB" w:rsidRPr="00B56222" w:rsidRDefault="00B241BB" w:rsidP="00B241BB">
      <w:pPr>
        <w:pStyle w:val="Heading4"/>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t xml:space="preserve">LaFollete 2K </w:t>
      </w:r>
      <w:r w:rsidRPr="00AD4023">
        <w:rPr>
          <w:rFonts w:cs="Calibri"/>
        </w:rPr>
        <w:br/>
      </w:r>
      <w:r w:rsidRPr="00AD4023">
        <w:rPr>
          <w:rFonts w:cs="Calibri"/>
          <w:b w:val="0"/>
          <w:sz w:val="18"/>
        </w:rPr>
        <w:t xml:space="preserve">"Pragmatic Ethics" </w:t>
      </w:r>
      <w:hyperlink r:id="rId11" w:history="1">
        <w:r w:rsidRPr="00AD4023">
          <w:rPr>
            <w:rFonts w:cs="Calibri"/>
            <w:b w:val="0"/>
            <w:sz w:val="18"/>
          </w:rPr>
          <w:t>Hugh LaFollette</w:t>
        </w:r>
      </w:hyperlink>
      <w:r w:rsidRPr="00AD4023">
        <w:rPr>
          <w:rFonts w:cs="Calibri"/>
          <w:b w:val="0"/>
          <w:sz w:val="18"/>
        </w:rPr>
        <w:t xml:space="preserve"> In </w:t>
      </w:r>
      <w:hyperlink r:id="rId12"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26432E15" w14:textId="77777777" w:rsidR="00B241BB" w:rsidRDefault="00B241BB" w:rsidP="00B241BB">
      <w:pPr>
        <w:rPr>
          <w:sz w:val="16"/>
          <w:szCs w:val="22"/>
        </w:rPr>
      </w:pPr>
      <w:r w:rsidRPr="004167A9">
        <w:rPr>
          <w:sz w:val="16"/>
          <w:szCs w:val="22"/>
        </w:rPr>
        <w:t xml:space="preserve">Employs </w:t>
      </w:r>
      <w:proofErr w:type="gramStart"/>
      <w:r w:rsidRPr="004167A9">
        <w:rPr>
          <w:sz w:val="16"/>
          <w:szCs w:val="22"/>
        </w:rPr>
        <w:t>criteria, but</w:t>
      </w:r>
      <w:proofErr w:type="gramEnd"/>
      <w:r w:rsidRPr="004167A9">
        <w:rPr>
          <w:sz w:val="16"/>
          <w:szCs w:val="22"/>
        </w:rPr>
        <w:t xml:space="preserve"> is not criterial The previous discussions enable us to say more precisely why pragmatists reject a criterial view of morality. Pragmatism's core contention that </w:t>
      </w:r>
      <w:r w:rsidRPr="00B241BB">
        <w:rPr>
          <w:rStyle w:val="StyleUnderline"/>
          <w:szCs w:val="22"/>
          <w:highlight w:val="cyan"/>
        </w:rPr>
        <w:t>practice</w:t>
      </w:r>
      <w:r w:rsidRPr="004167A9">
        <w:rPr>
          <w:b/>
          <w:szCs w:val="22"/>
          <w:u w:val="single"/>
        </w:rPr>
        <w:t xml:space="preserve"> </w:t>
      </w:r>
      <w:r w:rsidRPr="004167A9">
        <w:rPr>
          <w:sz w:val="16"/>
          <w:szCs w:val="22"/>
        </w:rPr>
        <w:t xml:space="preserve">is primary in philosophy </w:t>
      </w:r>
      <w:r w:rsidRPr="00B241BB">
        <w:rPr>
          <w:rStyle w:val="StyleUnderline"/>
          <w:szCs w:val="22"/>
          <w:highlight w:val="cyan"/>
        </w:rPr>
        <w:t>rules</w:t>
      </w:r>
      <w:r w:rsidRPr="00B241BB">
        <w:rPr>
          <w:b/>
          <w:szCs w:val="22"/>
          <w:highlight w:val="cyan"/>
          <w:u w:val="single"/>
        </w:rPr>
        <w:t xml:space="preserve"> </w:t>
      </w:r>
      <w:r w:rsidRPr="00B241BB">
        <w:rPr>
          <w:rStyle w:val="StyleUnderline"/>
          <w:szCs w:val="22"/>
          <w:highlight w:val="cyan"/>
        </w:rPr>
        <w:t>out</w:t>
      </w:r>
      <w:r w:rsidRPr="004167A9">
        <w:rPr>
          <w:b/>
          <w:szCs w:val="22"/>
          <w:u w:val="single"/>
        </w:rPr>
        <w:t xml:space="preserve"> </w:t>
      </w:r>
      <w:r w:rsidRPr="004167A9">
        <w:rPr>
          <w:sz w:val="16"/>
          <w:szCs w:val="22"/>
        </w:rPr>
        <w:t xml:space="preserve">the hope of logically prior </w:t>
      </w:r>
      <w:r w:rsidRPr="00B241BB">
        <w:rPr>
          <w:rStyle w:val="StyleUnderline"/>
          <w:szCs w:val="22"/>
          <w:highlight w:val="cyan"/>
        </w:rPr>
        <w:t>criteria</w:t>
      </w:r>
      <w:r w:rsidRPr="004167A9">
        <w:rPr>
          <w:sz w:val="16"/>
          <w:szCs w:val="22"/>
        </w:rPr>
        <w:t xml:space="preserve">. Any meaningful criteria evolve from our attempt to live morally – in deciding what is the best action in the circumstances. </w:t>
      </w:r>
      <w:r w:rsidRPr="00B241BB">
        <w:rPr>
          <w:rStyle w:val="StyleUnderline"/>
          <w:szCs w:val="22"/>
          <w:highlight w:val="cyan"/>
        </w:rPr>
        <w:t>Criteria</w:t>
      </w:r>
      <w:r w:rsidRPr="00B241BB">
        <w:rPr>
          <w:b/>
          <w:szCs w:val="22"/>
          <w:highlight w:val="cyan"/>
          <w:u w:val="single"/>
        </w:rPr>
        <w:t xml:space="preserve"> </w:t>
      </w:r>
      <w:r w:rsidRPr="004167A9">
        <w:rPr>
          <w:sz w:val="16"/>
          <w:szCs w:val="22"/>
        </w:rPr>
        <w:t xml:space="preserve">are not discovered by pure reason, and they </w:t>
      </w:r>
      <w:r w:rsidRPr="00B241BB">
        <w:rPr>
          <w:rStyle w:val="StyleUnderline"/>
          <w:szCs w:val="22"/>
          <w:highlight w:val="cyan"/>
        </w:rPr>
        <w:t>are</w:t>
      </w:r>
      <w:r w:rsidRPr="00B241BB">
        <w:rPr>
          <w:b/>
          <w:szCs w:val="22"/>
          <w:highlight w:val="cyan"/>
          <w:u w:val="single"/>
        </w:rPr>
        <w:t xml:space="preserve"> </w:t>
      </w:r>
      <w:r w:rsidRPr="00B241BB">
        <w:rPr>
          <w:rStyle w:val="StyleUnderline"/>
          <w:szCs w:val="22"/>
          <w:highlight w:val="cyan"/>
        </w:rPr>
        <w:t>not</w:t>
      </w:r>
      <w:r w:rsidRPr="00B241BB">
        <w:rPr>
          <w:b/>
          <w:szCs w:val="22"/>
          <w:highlight w:val="cyan"/>
          <w:u w:val="single"/>
        </w:rPr>
        <w:t xml:space="preserve"> </w:t>
      </w:r>
      <w:r w:rsidRPr="00B241BB">
        <w:rPr>
          <w:rStyle w:val="StyleUnderline"/>
          <w:szCs w:val="22"/>
          <w:highlight w:val="cyan"/>
        </w:rPr>
        <w:t>fixed</w:t>
      </w:r>
      <w:r w:rsidRPr="004167A9">
        <w:rPr>
          <w:sz w:val="16"/>
          <w:szCs w:val="22"/>
        </w:rPr>
        <w:t xml:space="preserve">. As ends of action, they are always revisable. </w:t>
      </w:r>
      <w:r w:rsidRPr="00B241BB">
        <w:rPr>
          <w:rStyle w:val="StyleUnderline"/>
          <w:szCs w:val="22"/>
          <w:highlight w:val="cyan"/>
        </w:rPr>
        <w:t>As</w:t>
      </w:r>
      <w:r w:rsidRPr="00B241BB">
        <w:rPr>
          <w:b/>
          <w:szCs w:val="22"/>
          <w:highlight w:val="cyan"/>
          <w:u w:val="single"/>
        </w:rPr>
        <w:t xml:space="preserve"> </w:t>
      </w:r>
      <w:r w:rsidRPr="00B241BB">
        <w:rPr>
          <w:rStyle w:val="StyleUnderline"/>
          <w:szCs w:val="22"/>
          <w:highlight w:val="cyan"/>
        </w:rPr>
        <w:t>we</w:t>
      </w:r>
      <w:r w:rsidRPr="00B241BB">
        <w:rPr>
          <w:b/>
          <w:szCs w:val="22"/>
          <w:highlight w:val="cyan"/>
          <w:u w:val="single"/>
        </w:rPr>
        <w:t xml:space="preserve"> </w:t>
      </w:r>
      <w:r w:rsidRPr="00B241BB">
        <w:rPr>
          <w:rStyle w:val="StyleUnderline"/>
          <w:szCs w:val="22"/>
          <w:highlight w:val="cyan"/>
        </w:rPr>
        <w:t>obtain</w:t>
      </w:r>
      <w:r w:rsidRPr="00B241BB">
        <w:rPr>
          <w:b/>
          <w:szCs w:val="22"/>
          <w:highlight w:val="cyan"/>
          <w:u w:val="single"/>
        </w:rPr>
        <w:t xml:space="preserve"> </w:t>
      </w:r>
      <w:r w:rsidRPr="00B241BB">
        <w:rPr>
          <w:rStyle w:val="StyleUnderline"/>
          <w:szCs w:val="22"/>
          <w:highlight w:val="cyan"/>
        </w:rPr>
        <w:t>new</w:t>
      </w:r>
      <w:r w:rsidRPr="00B241BB">
        <w:rPr>
          <w:b/>
          <w:szCs w:val="22"/>
          <w:highlight w:val="cyan"/>
          <w:u w:val="single"/>
        </w:rPr>
        <w:t xml:space="preserve"> </w:t>
      </w:r>
      <w:r w:rsidRPr="00B241BB">
        <w:rPr>
          <w:rStyle w:val="StyleUnderline"/>
          <w:szCs w:val="22"/>
          <w:highlight w:val="cyan"/>
        </w:rPr>
        <w:t>evidence</w:t>
      </w:r>
      <w:r w:rsidRPr="00B241BB">
        <w:rPr>
          <w:b/>
          <w:szCs w:val="22"/>
          <w:highlight w:val="cyan"/>
          <w:u w:val="single"/>
        </w:rPr>
        <w:t xml:space="preserve"> </w:t>
      </w:r>
      <w:r w:rsidRPr="004167A9">
        <w:rPr>
          <w:sz w:val="16"/>
          <w:szCs w:val="22"/>
        </w:rPr>
        <w:t xml:space="preserve">about ourselves and our world, and as our </w:t>
      </w:r>
      <w:proofErr w:type="gramStart"/>
      <w:r w:rsidRPr="004167A9">
        <w:rPr>
          <w:sz w:val="16"/>
          <w:szCs w:val="22"/>
        </w:rPr>
        <w:t>worlds</w:t>
      </w:r>
      <w:proofErr w:type="gramEnd"/>
      <w:r w:rsidRPr="004167A9">
        <w:rPr>
          <w:sz w:val="16"/>
          <w:szCs w:val="22"/>
        </w:rPr>
        <w:t xml:space="preserve"> changes, </w:t>
      </w:r>
      <w:r w:rsidRPr="00B241BB">
        <w:rPr>
          <w:rStyle w:val="StyleUnderline"/>
          <w:szCs w:val="22"/>
          <w:highlight w:val="cyan"/>
        </w:rPr>
        <w:t>we</w:t>
      </w:r>
      <w:r w:rsidRPr="00B241BB">
        <w:rPr>
          <w:b/>
          <w:szCs w:val="22"/>
          <w:highlight w:val="cyan"/>
          <w:u w:val="single"/>
        </w:rPr>
        <w:t xml:space="preserve"> </w:t>
      </w:r>
      <w:r w:rsidRPr="00B241BB">
        <w:rPr>
          <w:rStyle w:val="StyleUnderline"/>
          <w:szCs w:val="22"/>
          <w:highlight w:val="cyan"/>
        </w:rPr>
        <w:t>find</w:t>
      </w:r>
      <w:r w:rsidRPr="00B241BB">
        <w:rPr>
          <w:b/>
          <w:szCs w:val="22"/>
          <w:highlight w:val="cyan"/>
          <w:u w:val="single"/>
        </w:rPr>
        <w:t xml:space="preserve"> </w:t>
      </w:r>
      <w:r w:rsidRPr="004167A9">
        <w:rPr>
          <w:sz w:val="16"/>
          <w:szCs w:val="22"/>
        </w:rPr>
        <w:t xml:space="preserve">that </w:t>
      </w:r>
      <w:r w:rsidRPr="00B241BB">
        <w:rPr>
          <w:rStyle w:val="StyleUnderline"/>
          <w:szCs w:val="22"/>
          <w:highlight w:val="cyan"/>
        </w:rPr>
        <w:t>what</w:t>
      </w:r>
      <w:r w:rsidRPr="00B241BB">
        <w:rPr>
          <w:b/>
          <w:szCs w:val="22"/>
          <w:highlight w:val="cyan"/>
          <w:u w:val="single"/>
        </w:rPr>
        <w:t xml:space="preserve"> </w:t>
      </w:r>
      <w:r w:rsidRPr="00B241BB">
        <w:rPr>
          <w:rStyle w:val="StyleUnderline"/>
          <w:szCs w:val="22"/>
          <w:highlight w:val="cyan"/>
        </w:rPr>
        <w:t>was</w:t>
      </w:r>
      <w:r w:rsidRPr="00B241BB">
        <w:rPr>
          <w:b/>
          <w:szCs w:val="22"/>
          <w:highlight w:val="cyan"/>
          <w:u w:val="single"/>
        </w:rPr>
        <w:t xml:space="preserve"> </w:t>
      </w:r>
      <w:r w:rsidRPr="00B241BB">
        <w:rPr>
          <w:rStyle w:val="StyleUnderline"/>
          <w:szCs w:val="22"/>
          <w:highlight w:val="cyan"/>
        </w:rPr>
        <w:t>appropriate</w:t>
      </w:r>
      <w:r w:rsidRPr="00B241BB">
        <w:rPr>
          <w:b/>
          <w:szCs w:val="22"/>
          <w:highlight w:val="cyan"/>
          <w:u w:val="single"/>
        </w:rPr>
        <w:t xml:space="preserve"> </w:t>
      </w:r>
      <w:r w:rsidRPr="004167A9">
        <w:rPr>
          <w:sz w:val="16"/>
          <w:szCs w:val="22"/>
        </w:rPr>
        <w:t xml:space="preserve">for the old environment </w:t>
      </w:r>
      <w:r w:rsidRPr="00B241BB">
        <w:rPr>
          <w:rStyle w:val="StyleUnderline"/>
          <w:szCs w:val="22"/>
          <w:highlight w:val="cyan"/>
        </w:rPr>
        <w:t>may</w:t>
      </w:r>
      <w:r w:rsidRPr="00B241BB">
        <w:rPr>
          <w:b/>
          <w:szCs w:val="22"/>
          <w:highlight w:val="cyan"/>
          <w:u w:val="single"/>
        </w:rPr>
        <w:t xml:space="preserve"> </w:t>
      </w:r>
      <w:r w:rsidRPr="00B241BB">
        <w:rPr>
          <w:rStyle w:val="StyleUnderline"/>
          <w:szCs w:val="22"/>
          <w:highlight w:val="cyan"/>
        </w:rPr>
        <w:t>not</w:t>
      </w:r>
      <w:r w:rsidRPr="00B241BB">
        <w:rPr>
          <w:b/>
          <w:szCs w:val="22"/>
          <w:highlight w:val="cyan"/>
          <w:u w:val="single"/>
        </w:rPr>
        <w:t xml:space="preserve"> </w:t>
      </w:r>
      <w:r w:rsidRPr="00B241BB">
        <w:rPr>
          <w:rStyle w:val="StyleUnderline"/>
          <w:szCs w:val="22"/>
          <w:highlight w:val="cyan"/>
        </w:rPr>
        <w:t>be</w:t>
      </w:r>
      <w:r w:rsidRPr="00B241BB">
        <w:rPr>
          <w:b/>
          <w:szCs w:val="22"/>
          <w:highlight w:val="cyan"/>
          <w:u w:val="single"/>
        </w:rPr>
        <w:t xml:space="preserve"> </w:t>
      </w:r>
      <w:r w:rsidRPr="00B241BB">
        <w:rPr>
          <w:rStyle w:val="StyleUnderline"/>
          <w:szCs w:val="22"/>
          <w:highlight w:val="cyan"/>
        </w:rPr>
        <w:t>conducive</w:t>
      </w:r>
      <w:r w:rsidRPr="00B241BB">
        <w:rPr>
          <w:b/>
          <w:szCs w:val="22"/>
          <w:highlight w:val="cyan"/>
          <w:u w:val="single"/>
        </w:rPr>
        <w:t xml:space="preserve"> </w:t>
      </w:r>
      <w:r w:rsidRPr="00B241BB">
        <w:rPr>
          <w:rStyle w:val="StyleUnderline"/>
          <w:szCs w:val="22"/>
          <w:highlight w:val="cyan"/>
        </w:rPr>
        <w:t>to</w:t>
      </w:r>
      <w:r w:rsidRPr="004167A9">
        <w:rPr>
          <w:sz w:val="16"/>
          <w:szCs w:val="22"/>
        </w:rPr>
        <w:t xml:space="preserve"> survival in </w:t>
      </w:r>
      <w:r w:rsidRPr="00B241BB">
        <w:rPr>
          <w:rStyle w:val="StyleUnderline"/>
          <w:szCs w:val="22"/>
          <w:highlight w:val="cyan"/>
        </w:rPr>
        <w:t>the</w:t>
      </w:r>
      <w:r w:rsidRPr="00B241BB">
        <w:rPr>
          <w:b/>
          <w:szCs w:val="22"/>
          <w:highlight w:val="cyan"/>
          <w:u w:val="single"/>
        </w:rPr>
        <w:t xml:space="preserve"> </w:t>
      </w:r>
      <w:r w:rsidRPr="00B241BB">
        <w:rPr>
          <w:rStyle w:val="StyleUnderline"/>
          <w:szCs w:val="22"/>
          <w:highlight w:val="cyan"/>
        </w:rPr>
        <w:t xml:space="preserve">new </w:t>
      </w:r>
      <w:r w:rsidRPr="004167A9">
        <w:rPr>
          <w:sz w:val="16"/>
          <w:szCs w:val="22"/>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B241BB">
        <w:rPr>
          <w:rStyle w:val="StyleUnderline"/>
          <w:szCs w:val="22"/>
          <w:highlight w:val="cyan"/>
        </w:rPr>
        <w:t>The</w:t>
      </w:r>
      <w:r w:rsidRPr="00B241BB">
        <w:rPr>
          <w:b/>
          <w:szCs w:val="22"/>
          <w:highlight w:val="cyan"/>
          <w:u w:val="single"/>
        </w:rPr>
        <w:t xml:space="preserve"> </w:t>
      </w:r>
      <w:r w:rsidRPr="00B241BB">
        <w:rPr>
          <w:rStyle w:val="StyleUnderline"/>
          <w:szCs w:val="22"/>
          <w:highlight w:val="cyan"/>
        </w:rPr>
        <w:t>moral</w:t>
      </w:r>
      <w:r w:rsidRPr="00B241BB">
        <w:rPr>
          <w:b/>
          <w:szCs w:val="22"/>
          <w:highlight w:val="cyan"/>
          <w:u w:val="single"/>
        </w:rPr>
        <w:t xml:space="preserve"> </w:t>
      </w:r>
      <w:r w:rsidRPr="00B241BB">
        <w:rPr>
          <w:rStyle w:val="StyleUnderline"/>
          <w:szCs w:val="22"/>
          <w:highlight w:val="cyan"/>
        </w:rPr>
        <w:t>world</w:t>
      </w:r>
      <w:r w:rsidRPr="00B241BB">
        <w:rPr>
          <w:b/>
          <w:szCs w:val="22"/>
          <w:highlight w:val="cyan"/>
          <w:u w:val="single"/>
        </w:rPr>
        <w:t xml:space="preserve"> </w:t>
      </w:r>
      <w:r w:rsidRPr="00B241BB">
        <w:rPr>
          <w:rStyle w:val="StyleUnderline"/>
          <w:szCs w:val="22"/>
          <w:highlight w:val="cyan"/>
        </w:rPr>
        <w:t>is</w:t>
      </w:r>
      <w:r w:rsidRPr="00B241BB">
        <w:rPr>
          <w:b/>
          <w:szCs w:val="22"/>
          <w:highlight w:val="cyan"/>
          <w:u w:val="single"/>
        </w:rPr>
        <w:t xml:space="preserve"> </w:t>
      </w:r>
      <w:r w:rsidRPr="00B241BB">
        <w:rPr>
          <w:rStyle w:val="StyleUnderline"/>
          <w:szCs w:val="22"/>
          <w:highlight w:val="cyan"/>
        </w:rPr>
        <w:t>complex</w:t>
      </w:r>
      <w:r w:rsidRPr="00B241BB">
        <w:rPr>
          <w:b/>
          <w:szCs w:val="22"/>
          <w:highlight w:val="cyan"/>
          <w:u w:val="single"/>
        </w:rPr>
        <w:t xml:space="preserve"> </w:t>
      </w:r>
      <w:r w:rsidRPr="00B241BB">
        <w:rPr>
          <w:rStyle w:val="StyleUnderline"/>
          <w:szCs w:val="22"/>
          <w:highlight w:val="cyan"/>
        </w:rPr>
        <w:t>and</w:t>
      </w:r>
      <w:r w:rsidRPr="00B241BB">
        <w:rPr>
          <w:b/>
          <w:szCs w:val="22"/>
          <w:highlight w:val="cyan"/>
          <w:u w:val="single"/>
        </w:rPr>
        <w:t xml:space="preserve"> </w:t>
      </w:r>
      <w:r w:rsidRPr="00B241BB">
        <w:rPr>
          <w:rStyle w:val="StyleUnderline"/>
          <w:szCs w:val="22"/>
          <w:highlight w:val="cyan"/>
        </w:rPr>
        <w:t>changeable</w:t>
      </w:r>
      <w:r w:rsidRPr="00B241BB">
        <w:rPr>
          <w:b/>
          <w:szCs w:val="22"/>
          <w:highlight w:val="cyan"/>
          <w:u w:val="single"/>
        </w:rPr>
        <w:t xml:space="preserve">. </w:t>
      </w:r>
      <w:r w:rsidRPr="00B241BB">
        <w:rPr>
          <w:rStyle w:val="StyleUnderline"/>
          <w:szCs w:val="22"/>
          <w:highlight w:val="cyan"/>
        </w:rPr>
        <w:t>No</w:t>
      </w:r>
      <w:r w:rsidRPr="004167A9">
        <w:rPr>
          <w:sz w:val="16"/>
          <w:szCs w:val="22"/>
        </w:rPr>
        <w:t xml:space="preserve"> set of </w:t>
      </w:r>
      <w:r w:rsidRPr="00B241BB">
        <w:rPr>
          <w:rStyle w:val="StyleUnderline"/>
          <w:szCs w:val="22"/>
          <w:highlight w:val="cyan"/>
        </w:rPr>
        <w:t>criteria</w:t>
      </w:r>
      <w:r w:rsidRPr="00B241BB">
        <w:rPr>
          <w:b/>
          <w:szCs w:val="22"/>
          <w:highlight w:val="cyan"/>
          <w:u w:val="single"/>
        </w:rPr>
        <w:t xml:space="preserve"> </w:t>
      </w:r>
      <w:r w:rsidRPr="00B241BB">
        <w:rPr>
          <w:rStyle w:val="StyleUnderline"/>
          <w:szCs w:val="22"/>
          <w:highlight w:val="cyan"/>
        </w:rPr>
        <w:t>could</w:t>
      </w:r>
      <w:r w:rsidRPr="00B241BB">
        <w:rPr>
          <w:b/>
          <w:szCs w:val="22"/>
          <w:highlight w:val="cyan"/>
          <w:u w:val="single"/>
        </w:rPr>
        <w:t xml:space="preserve"> </w:t>
      </w:r>
      <w:r w:rsidRPr="00B241BB">
        <w:rPr>
          <w:rStyle w:val="StyleUnderline"/>
          <w:szCs w:val="22"/>
          <w:highlight w:val="cyan"/>
        </w:rPr>
        <w:t>give</w:t>
      </w:r>
      <w:r w:rsidRPr="00B241BB">
        <w:rPr>
          <w:b/>
          <w:szCs w:val="22"/>
          <w:highlight w:val="cyan"/>
          <w:u w:val="single"/>
        </w:rPr>
        <w:t xml:space="preserve"> </w:t>
      </w:r>
      <w:r w:rsidRPr="00B241BB">
        <w:rPr>
          <w:rStyle w:val="StyleUnderline"/>
          <w:szCs w:val="22"/>
          <w:highlight w:val="cyan"/>
        </w:rPr>
        <w:t>us</w:t>
      </w:r>
      <w:r w:rsidRPr="00B241BB">
        <w:rPr>
          <w:b/>
          <w:szCs w:val="22"/>
          <w:highlight w:val="cyan"/>
          <w:u w:val="single"/>
        </w:rPr>
        <w:t xml:space="preserve"> </w:t>
      </w:r>
      <w:r w:rsidRPr="00B241BB">
        <w:rPr>
          <w:rStyle w:val="StyleUnderline"/>
          <w:szCs w:val="22"/>
          <w:highlight w:val="cyan"/>
        </w:rPr>
        <w:t>univocal</w:t>
      </w:r>
      <w:r w:rsidRPr="00B241BB">
        <w:rPr>
          <w:b/>
          <w:szCs w:val="22"/>
          <w:highlight w:val="cyan"/>
          <w:u w:val="single"/>
        </w:rPr>
        <w:t xml:space="preserve"> </w:t>
      </w:r>
      <w:r w:rsidRPr="00B241BB">
        <w:rPr>
          <w:rStyle w:val="StyleUnderline"/>
          <w:szCs w:val="22"/>
          <w:highlight w:val="cyan"/>
        </w:rPr>
        <w:t>answers</w:t>
      </w:r>
      <w:r w:rsidRPr="00B241BB">
        <w:rPr>
          <w:b/>
          <w:szCs w:val="22"/>
          <w:highlight w:val="cyan"/>
          <w:u w:val="single"/>
        </w:rPr>
        <w:t xml:space="preserve"> </w:t>
      </w:r>
      <w:r w:rsidRPr="00B241BB">
        <w:rPr>
          <w:rStyle w:val="StyleUnderline"/>
          <w:szCs w:val="22"/>
          <w:highlight w:val="cyan"/>
        </w:rPr>
        <w:t>about</w:t>
      </w:r>
      <w:r w:rsidRPr="00B241BB">
        <w:rPr>
          <w:b/>
          <w:szCs w:val="22"/>
          <w:highlight w:val="cyan"/>
          <w:u w:val="single"/>
        </w:rPr>
        <w:t xml:space="preserve"> </w:t>
      </w:r>
      <w:r w:rsidRPr="00B241BB">
        <w:rPr>
          <w:rStyle w:val="StyleUnderline"/>
          <w:szCs w:val="22"/>
          <w:highlight w:val="cyan"/>
        </w:rPr>
        <w:t>how</w:t>
      </w:r>
      <w:r w:rsidRPr="00B241BB">
        <w:rPr>
          <w:b/>
          <w:szCs w:val="22"/>
          <w:highlight w:val="cyan"/>
          <w:u w:val="single"/>
        </w:rPr>
        <w:t xml:space="preserve"> </w:t>
      </w:r>
      <w:r w:rsidRPr="00B241BB">
        <w:rPr>
          <w:rStyle w:val="StyleUnderline"/>
          <w:szCs w:val="22"/>
          <w:highlight w:val="cyan"/>
        </w:rPr>
        <w:t>we should behave in all circumstances</w:t>
      </w:r>
      <w:r w:rsidRPr="00B241BB">
        <w:rPr>
          <w:b/>
          <w:szCs w:val="22"/>
          <w:highlight w:val="cyan"/>
          <w:u w:val="single"/>
        </w:rPr>
        <w:t>.</w:t>
      </w:r>
      <w:r w:rsidRPr="004167A9">
        <w:rPr>
          <w:sz w:val="16"/>
          <w:szCs w:val="22"/>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B241BB">
        <w:rPr>
          <w:rStyle w:val="StyleUnderline"/>
          <w:szCs w:val="22"/>
          <w:highlight w:val="cyan"/>
        </w:rPr>
        <w:t>as</w:t>
      </w:r>
      <w:r w:rsidRPr="004167A9">
        <w:rPr>
          <w:b/>
          <w:szCs w:val="22"/>
          <w:u w:val="single"/>
        </w:rPr>
        <w:t xml:space="preserve"> </w:t>
      </w:r>
      <w:r w:rsidRPr="004167A9">
        <w:rPr>
          <w:sz w:val="16"/>
          <w:szCs w:val="22"/>
        </w:rPr>
        <w:t xml:space="preserve">our </w:t>
      </w:r>
      <w:r w:rsidRPr="00B241BB">
        <w:rPr>
          <w:rStyle w:val="StyleUnderline"/>
          <w:szCs w:val="22"/>
          <w:highlight w:val="cyan"/>
        </w:rPr>
        <w:t>environments</w:t>
      </w:r>
      <w:r w:rsidRPr="00B241BB">
        <w:rPr>
          <w:b/>
          <w:szCs w:val="22"/>
          <w:highlight w:val="cyan"/>
          <w:u w:val="single"/>
        </w:rPr>
        <w:t xml:space="preserve"> </w:t>
      </w:r>
      <w:r w:rsidRPr="00B241BB">
        <w:rPr>
          <w:rStyle w:val="StyleUnderline"/>
          <w:szCs w:val="22"/>
          <w:highlight w:val="cyan"/>
        </w:rPr>
        <w:t>change</w:t>
      </w:r>
      <w:r w:rsidRPr="004167A9">
        <w:rPr>
          <w:sz w:val="16"/>
          <w:szCs w:val="22"/>
        </w:rPr>
        <w:t xml:space="preserve">. Finally, we cannot resolve practical moral questions simply by applying criteria. We do not make personal or profession decisions by applying fixed, complete criteria. Why should we </w:t>
      </w:r>
      <w:proofErr w:type="gramStart"/>
      <w:r w:rsidRPr="004167A9">
        <w:rPr>
          <w:sz w:val="16"/>
          <w:szCs w:val="22"/>
        </w:rPr>
        <w:t>assume</w:t>
      </w:r>
      <w:proofErr w:type="gramEnd"/>
      <w:r w:rsidRPr="004167A9">
        <w:rPr>
          <w:sz w:val="16"/>
          <w:szCs w:val="22"/>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4167A9">
        <w:rPr>
          <w:sz w:val="16"/>
          <w:szCs w:val="22"/>
        </w:rPr>
        <w:t>) .</w:t>
      </w:r>
      <w:proofErr w:type="gramEnd"/>
      <w:r w:rsidRPr="004167A9">
        <w:rPr>
          <w:sz w:val="16"/>
          <w:szCs w:val="22"/>
        </w:rPr>
        <w:t xml:space="preserve"> </w:t>
      </w:r>
      <w:r w:rsidRPr="00B241BB">
        <w:rPr>
          <w:rStyle w:val="StyleUnderline"/>
          <w:szCs w:val="22"/>
          <w:highlight w:val="cyan"/>
        </w:rPr>
        <w:t>Pragmatic</w:t>
      </w:r>
      <w:r w:rsidRPr="00B241BB">
        <w:rPr>
          <w:b/>
          <w:szCs w:val="22"/>
          <w:highlight w:val="cyan"/>
          <w:u w:val="single"/>
        </w:rPr>
        <w:t xml:space="preserve"> </w:t>
      </w:r>
      <w:r w:rsidRPr="00B241BB">
        <w:rPr>
          <w:rStyle w:val="StyleUnderline"/>
          <w:szCs w:val="22"/>
          <w:highlight w:val="cyan"/>
        </w:rPr>
        <w:t>criteria</w:t>
      </w:r>
      <w:r w:rsidRPr="00B241BB">
        <w:rPr>
          <w:b/>
          <w:szCs w:val="22"/>
          <w:highlight w:val="cyan"/>
          <w:u w:val="single"/>
        </w:rPr>
        <w:t xml:space="preserve"> </w:t>
      </w:r>
      <w:r w:rsidRPr="004167A9">
        <w:rPr>
          <w:sz w:val="16"/>
          <w:szCs w:val="22"/>
        </w:rPr>
        <w:t xml:space="preserve">are not external rules we </w:t>
      </w:r>
      <w:proofErr w:type="gramStart"/>
      <w:r w:rsidRPr="004167A9">
        <w:rPr>
          <w:sz w:val="16"/>
          <w:szCs w:val="22"/>
        </w:rPr>
        <w:t>apply, but</w:t>
      </w:r>
      <w:proofErr w:type="gramEnd"/>
      <w:r w:rsidRPr="004167A9">
        <w:rPr>
          <w:sz w:val="16"/>
          <w:szCs w:val="22"/>
        </w:rPr>
        <w:t xml:space="preserve"> </w:t>
      </w:r>
      <w:r w:rsidRPr="00B241BB">
        <w:rPr>
          <w:rStyle w:val="StyleUnderline"/>
          <w:szCs w:val="22"/>
          <w:highlight w:val="cyan"/>
        </w:rPr>
        <w:t>are</w:t>
      </w:r>
      <w:r w:rsidRPr="00B241BB">
        <w:rPr>
          <w:b/>
          <w:szCs w:val="22"/>
          <w:highlight w:val="cyan"/>
          <w:u w:val="single"/>
        </w:rPr>
        <w:t xml:space="preserve"> </w:t>
      </w:r>
      <w:r w:rsidRPr="00B241BB">
        <w:rPr>
          <w:rStyle w:val="StyleUnderline"/>
          <w:szCs w:val="22"/>
          <w:highlight w:val="cyan"/>
        </w:rPr>
        <w:t>tools</w:t>
      </w:r>
      <w:r w:rsidRPr="00B241BB">
        <w:rPr>
          <w:b/>
          <w:szCs w:val="22"/>
          <w:highlight w:val="cyan"/>
          <w:u w:val="single"/>
        </w:rPr>
        <w:t xml:space="preserve"> </w:t>
      </w:r>
      <w:r w:rsidRPr="00B241BB">
        <w:rPr>
          <w:rStyle w:val="StyleUnderline"/>
          <w:szCs w:val="22"/>
          <w:highlight w:val="cyan"/>
        </w:rPr>
        <w:t>we</w:t>
      </w:r>
      <w:r w:rsidRPr="00B241BB">
        <w:rPr>
          <w:b/>
          <w:szCs w:val="22"/>
          <w:highlight w:val="cyan"/>
          <w:u w:val="single"/>
        </w:rPr>
        <w:t xml:space="preserve"> </w:t>
      </w:r>
      <w:r w:rsidRPr="00B241BB">
        <w:rPr>
          <w:rStyle w:val="StyleUnderline"/>
          <w:szCs w:val="22"/>
          <w:highlight w:val="cyan"/>
        </w:rPr>
        <w:t>use</w:t>
      </w:r>
      <w:r w:rsidRPr="00B241BB">
        <w:rPr>
          <w:b/>
          <w:szCs w:val="22"/>
          <w:highlight w:val="cyan"/>
          <w:u w:val="single"/>
        </w:rPr>
        <w:t xml:space="preserve"> </w:t>
      </w:r>
      <w:r w:rsidRPr="00B241BB">
        <w:rPr>
          <w:rStyle w:val="StyleUnderline"/>
          <w:szCs w:val="22"/>
          <w:highlight w:val="cyan"/>
        </w:rPr>
        <w:t>in</w:t>
      </w:r>
      <w:r w:rsidRPr="00B241BB">
        <w:rPr>
          <w:b/>
          <w:szCs w:val="22"/>
          <w:highlight w:val="cyan"/>
          <w:u w:val="single"/>
        </w:rPr>
        <w:t xml:space="preserve"> </w:t>
      </w:r>
      <w:r w:rsidRPr="00B241BB">
        <w:rPr>
          <w:rStyle w:val="StyleUnderline"/>
          <w:szCs w:val="22"/>
          <w:highlight w:val="cyan"/>
        </w:rPr>
        <w:t>making</w:t>
      </w:r>
      <w:r w:rsidRPr="00B241BB">
        <w:rPr>
          <w:b/>
          <w:szCs w:val="22"/>
          <w:highlight w:val="cyan"/>
          <w:u w:val="single"/>
        </w:rPr>
        <w:t xml:space="preserve"> </w:t>
      </w:r>
      <w:r w:rsidRPr="00B241BB">
        <w:rPr>
          <w:rStyle w:val="StyleUnderline"/>
          <w:szCs w:val="22"/>
          <w:highlight w:val="cyan"/>
        </w:rPr>
        <w:t>informed</w:t>
      </w:r>
      <w:r w:rsidRPr="00B241BB">
        <w:rPr>
          <w:b/>
          <w:szCs w:val="22"/>
          <w:highlight w:val="cyan"/>
          <w:u w:val="single"/>
        </w:rPr>
        <w:t xml:space="preserve"> </w:t>
      </w:r>
      <w:r w:rsidRPr="00B241BB">
        <w:rPr>
          <w:rStyle w:val="StyleUnderline"/>
          <w:szCs w:val="22"/>
          <w:highlight w:val="cyan"/>
        </w:rPr>
        <w:t>judgements</w:t>
      </w:r>
      <w:r w:rsidRPr="004167A9">
        <w:rPr>
          <w:sz w:val="16"/>
          <w:szCs w:val="22"/>
        </w:rPr>
        <w:t xml:space="preserve">. They embody learning from previous action, they express our tentative efforts to isolate morally relevant features of those actions. These </w:t>
      </w:r>
      <w:r w:rsidRPr="00B241BB">
        <w:rPr>
          <w:rStyle w:val="StyleUnderline"/>
          <w:szCs w:val="22"/>
          <w:highlight w:val="cyan"/>
        </w:rPr>
        <w:t>emergent</w:t>
      </w:r>
      <w:r w:rsidRPr="00B241BB">
        <w:rPr>
          <w:b/>
          <w:szCs w:val="22"/>
          <w:highlight w:val="cyan"/>
          <w:u w:val="single"/>
        </w:rPr>
        <w:t xml:space="preserve"> </w:t>
      </w:r>
      <w:r w:rsidRPr="00B241BB">
        <w:rPr>
          <w:rStyle w:val="StyleUnderline"/>
          <w:szCs w:val="22"/>
          <w:highlight w:val="cyan"/>
        </w:rPr>
        <w:t>criteria</w:t>
      </w:r>
      <w:r w:rsidRPr="00B241BB">
        <w:rPr>
          <w:b/>
          <w:szCs w:val="22"/>
          <w:highlight w:val="cyan"/>
          <w:u w:val="single"/>
        </w:rPr>
        <w:t xml:space="preserve"> </w:t>
      </w:r>
      <w:r w:rsidRPr="00B241BB">
        <w:rPr>
          <w:rStyle w:val="StyleUnderline"/>
          <w:szCs w:val="22"/>
          <w:highlight w:val="cyan"/>
        </w:rPr>
        <w:t>can</w:t>
      </w:r>
      <w:r w:rsidRPr="00B241BB">
        <w:rPr>
          <w:b/>
          <w:szCs w:val="22"/>
          <w:highlight w:val="cyan"/>
          <w:u w:val="single"/>
        </w:rPr>
        <w:t xml:space="preserve"> </w:t>
      </w:r>
      <w:r w:rsidRPr="00B241BB">
        <w:rPr>
          <w:rStyle w:val="StyleUnderline"/>
          <w:szCs w:val="22"/>
          <w:highlight w:val="cyan"/>
        </w:rPr>
        <w:t>become</w:t>
      </w:r>
      <w:r w:rsidRPr="00B241BB">
        <w:rPr>
          <w:b/>
          <w:szCs w:val="22"/>
          <w:highlight w:val="cyan"/>
          <w:u w:val="single"/>
        </w:rPr>
        <w:t xml:space="preserve"> </w:t>
      </w:r>
      <w:r w:rsidRPr="00B241BB">
        <w:rPr>
          <w:rStyle w:val="StyleUnderline"/>
          <w:szCs w:val="22"/>
          <w:highlight w:val="cyan"/>
        </w:rPr>
        <w:t>integrated</w:t>
      </w:r>
      <w:r w:rsidRPr="004167A9">
        <w:rPr>
          <w:b/>
          <w:szCs w:val="22"/>
          <w:u w:val="single"/>
        </w:rPr>
        <w:t xml:space="preserve"> </w:t>
      </w:r>
      <w:r w:rsidRPr="00B241BB">
        <w:rPr>
          <w:rStyle w:val="StyleUnderline"/>
          <w:szCs w:val="22"/>
          <w:highlight w:val="cyan"/>
        </w:rPr>
        <w:t>into our habits</w:t>
      </w:r>
      <w:r w:rsidRPr="00B241BB">
        <w:rPr>
          <w:b/>
          <w:szCs w:val="22"/>
          <w:highlight w:val="cyan"/>
          <w:u w:val="single"/>
        </w:rPr>
        <w:t>,</w:t>
      </w:r>
      <w:r w:rsidRPr="004167A9">
        <w:rPr>
          <w:sz w:val="16"/>
          <w:szCs w:val="22"/>
        </w:rPr>
        <w:t xml:space="preserve"> thereby </w:t>
      </w:r>
      <w:r w:rsidRPr="00B241BB">
        <w:rPr>
          <w:rStyle w:val="StyleUnderline"/>
          <w:szCs w:val="22"/>
          <w:highlight w:val="cyan"/>
        </w:rPr>
        <w:t>informing</w:t>
      </w:r>
      <w:r w:rsidRPr="004167A9">
        <w:rPr>
          <w:b/>
          <w:szCs w:val="22"/>
          <w:u w:val="single"/>
        </w:rPr>
        <w:t xml:space="preserve"> </w:t>
      </w:r>
      <w:r w:rsidRPr="004167A9">
        <w:rPr>
          <w:sz w:val="16"/>
          <w:szCs w:val="22"/>
        </w:rPr>
        <w:t xml:space="preserve">the </w:t>
      </w:r>
      <w:r w:rsidRPr="00B241BB">
        <w:rPr>
          <w:rStyle w:val="StyleUnderline"/>
          <w:szCs w:val="22"/>
          <w:highlight w:val="cyan"/>
        </w:rPr>
        <w:t>ways</w:t>
      </w:r>
      <w:r w:rsidRPr="004167A9">
        <w:rPr>
          <w:b/>
          <w:szCs w:val="22"/>
          <w:u w:val="single"/>
        </w:rPr>
        <w:t xml:space="preserve"> </w:t>
      </w:r>
      <w:r w:rsidRPr="004167A9">
        <w:rPr>
          <w:sz w:val="16"/>
          <w:szCs w:val="22"/>
        </w:rPr>
        <w:t xml:space="preserve">that </w:t>
      </w:r>
      <w:r w:rsidRPr="00B241BB">
        <w:rPr>
          <w:rStyle w:val="StyleUnderline"/>
          <w:szCs w:val="22"/>
          <w:highlight w:val="cyan"/>
        </w:rPr>
        <w:t>we</w:t>
      </w:r>
      <w:r w:rsidRPr="00B241BB">
        <w:rPr>
          <w:b/>
          <w:szCs w:val="22"/>
          <w:highlight w:val="cyan"/>
          <w:u w:val="single"/>
        </w:rPr>
        <w:t xml:space="preserve"> </w:t>
      </w:r>
      <w:r w:rsidRPr="00B241BB">
        <w:rPr>
          <w:rStyle w:val="StyleUnderline"/>
          <w:szCs w:val="22"/>
          <w:highlight w:val="cyan"/>
        </w:rPr>
        <w:t>react</w:t>
      </w:r>
      <w:r w:rsidRPr="00B241BB">
        <w:rPr>
          <w:b/>
          <w:szCs w:val="22"/>
          <w:highlight w:val="cyan"/>
          <w:u w:val="single"/>
        </w:rPr>
        <w:t xml:space="preserve"> </w:t>
      </w:r>
      <w:r w:rsidRPr="00B241BB">
        <w:rPr>
          <w:rStyle w:val="StyleUnderline"/>
          <w:szCs w:val="22"/>
          <w:highlight w:val="cyan"/>
        </w:rPr>
        <w:t>to</w:t>
      </w:r>
      <w:r w:rsidRPr="004167A9">
        <w:rPr>
          <w:sz w:val="16"/>
          <w:szCs w:val="22"/>
        </w:rPr>
        <w:t xml:space="preserve">, think about, and imagine </w:t>
      </w:r>
      <w:r w:rsidRPr="00B241BB">
        <w:rPr>
          <w:rStyle w:val="StyleUnderline"/>
          <w:szCs w:val="22"/>
          <w:highlight w:val="cyan"/>
        </w:rPr>
        <w:t>our</w:t>
      </w:r>
      <w:r w:rsidRPr="00B241BB">
        <w:rPr>
          <w:b/>
          <w:szCs w:val="22"/>
          <w:highlight w:val="cyan"/>
          <w:u w:val="single"/>
        </w:rPr>
        <w:t xml:space="preserve"> </w:t>
      </w:r>
      <w:r w:rsidRPr="00B241BB">
        <w:rPr>
          <w:rStyle w:val="StyleUnderline"/>
          <w:szCs w:val="22"/>
          <w:highlight w:val="cyan"/>
        </w:rPr>
        <w:t>worlds</w:t>
      </w:r>
      <w:r w:rsidRPr="004167A9">
        <w:rPr>
          <w:b/>
          <w:szCs w:val="22"/>
          <w:u w:val="single"/>
        </w:rPr>
        <w:t xml:space="preserve"> </w:t>
      </w:r>
      <w:r w:rsidRPr="004167A9">
        <w:rPr>
          <w:sz w:val="16"/>
          <w:szCs w:val="22"/>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B241BB">
        <w:rPr>
          <w:rStyle w:val="StyleUnderline"/>
          <w:szCs w:val="22"/>
          <w:highlight w:val="cyan"/>
        </w:rPr>
        <w:t>Other</w:t>
      </w:r>
      <w:r w:rsidRPr="00B241BB">
        <w:rPr>
          <w:b/>
          <w:szCs w:val="22"/>
          <w:highlight w:val="cyan"/>
          <w:u w:val="single"/>
        </w:rPr>
        <w:t xml:space="preserve"> </w:t>
      </w:r>
      <w:r w:rsidRPr="004167A9">
        <w:rPr>
          <w:sz w:val="16"/>
          <w:szCs w:val="22"/>
        </w:rPr>
        <w:t xml:space="preserve">moral </w:t>
      </w:r>
      <w:r w:rsidRPr="00B241BB">
        <w:rPr>
          <w:rStyle w:val="StyleUnderline"/>
          <w:szCs w:val="22"/>
          <w:highlight w:val="cyan"/>
        </w:rPr>
        <w:t>theories</w:t>
      </w:r>
      <w:r w:rsidRPr="00B241BB">
        <w:rPr>
          <w:b/>
          <w:szCs w:val="22"/>
          <w:highlight w:val="cyan"/>
          <w:u w:val="single"/>
        </w:rPr>
        <w:t xml:space="preserve"> </w:t>
      </w:r>
      <w:r w:rsidRPr="00B241BB">
        <w:rPr>
          <w:rStyle w:val="StyleUnderline"/>
          <w:szCs w:val="22"/>
          <w:highlight w:val="cyan"/>
        </w:rPr>
        <w:t>can</w:t>
      </w:r>
      <w:r w:rsidRPr="004167A9">
        <w:rPr>
          <w:sz w:val="16"/>
          <w:szCs w:val="22"/>
        </w:rPr>
        <w:t xml:space="preserve"> help us </w:t>
      </w:r>
      <w:r w:rsidRPr="00B241BB">
        <w:rPr>
          <w:rStyle w:val="StyleUnderline"/>
          <w:szCs w:val="22"/>
          <w:highlight w:val="cyan"/>
        </w:rPr>
        <w:t>isolate</w:t>
      </w:r>
      <w:r w:rsidRPr="00B241BB">
        <w:rPr>
          <w:b/>
          <w:szCs w:val="22"/>
          <w:highlight w:val="cyan"/>
          <w:u w:val="single"/>
        </w:rPr>
        <w:t xml:space="preserve"> </w:t>
      </w:r>
      <w:r w:rsidRPr="004167A9">
        <w:rPr>
          <w:sz w:val="16"/>
          <w:szCs w:val="22"/>
        </w:rPr>
        <w:t xml:space="preserve">(and habitually focus on) </w:t>
      </w:r>
      <w:r w:rsidRPr="00B241BB">
        <w:rPr>
          <w:rStyle w:val="StyleUnderline"/>
          <w:szCs w:val="22"/>
          <w:highlight w:val="cyan"/>
        </w:rPr>
        <w:t>morally</w:t>
      </w:r>
      <w:r w:rsidRPr="00B241BB">
        <w:rPr>
          <w:b/>
          <w:szCs w:val="22"/>
          <w:highlight w:val="cyan"/>
          <w:u w:val="single"/>
        </w:rPr>
        <w:t xml:space="preserve"> </w:t>
      </w:r>
      <w:r w:rsidRPr="00B241BB">
        <w:rPr>
          <w:rStyle w:val="StyleUnderline"/>
          <w:szCs w:val="22"/>
          <w:highlight w:val="cyan"/>
        </w:rPr>
        <w:t>relevant</w:t>
      </w:r>
      <w:r w:rsidRPr="00B241BB">
        <w:rPr>
          <w:b/>
          <w:szCs w:val="22"/>
          <w:highlight w:val="cyan"/>
          <w:u w:val="single"/>
        </w:rPr>
        <w:t xml:space="preserve"> </w:t>
      </w:r>
      <w:r w:rsidRPr="00B241BB">
        <w:rPr>
          <w:rStyle w:val="StyleUnderline"/>
          <w:szCs w:val="22"/>
          <w:highlight w:val="cyan"/>
        </w:rPr>
        <w:t>features</w:t>
      </w:r>
      <w:r w:rsidRPr="00B241BB">
        <w:rPr>
          <w:b/>
          <w:szCs w:val="22"/>
          <w:highlight w:val="cyan"/>
          <w:u w:val="single"/>
        </w:rPr>
        <w:t xml:space="preserve"> </w:t>
      </w:r>
      <w:r w:rsidRPr="004167A9">
        <w:rPr>
          <w:sz w:val="16"/>
          <w:szCs w:val="22"/>
        </w:rPr>
        <w:t xml:space="preserve">of action. And pragmatists take help wherever they can get it. Utilitarianism does not provide an algorithm for deciding how to act, but it shapes habits to help </w:t>
      </w:r>
      <w:r w:rsidRPr="004167A9">
        <w:rPr>
          <w:sz w:val="16"/>
          <w:szCs w:val="22"/>
        </w:rPr>
        <w:lastRenderedPageBreak/>
        <w:t xml:space="preserve">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The pragmatist absorbs these insights into her habits, and thereby shapes how she habitually responds, and how she habitually deliberates when deliberation is required. This also explains why criterial moralities tend to be minimalistic. They specify minimal sets of rules to follow </w:t>
      </w:r>
      <w:proofErr w:type="gramStart"/>
      <w:r w:rsidRPr="004167A9">
        <w:rPr>
          <w:sz w:val="16"/>
          <w:szCs w:val="22"/>
        </w:rPr>
        <w:t>in order to</w:t>
      </w:r>
      <w:proofErr w:type="gramEnd"/>
      <w:r w:rsidRPr="004167A9">
        <w:rPr>
          <w:sz w:val="16"/>
          <w:szCs w:val="22"/>
        </w:rPr>
        <w:t xml:space="preserve"> be moral. Pragmatism, on the other hand, like virtue theories, is more concerned to emphasize exemplary behavior – to use morally relevant features of action to determine the best way to behave, not the minimally tolerable way.</w:t>
      </w:r>
    </w:p>
    <w:p w14:paraId="038EECF4" w14:textId="34C41A69" w:rsidR="00B241BB" w:rsidRPr="00FC576D" w:rsidRDefault="00B241BB" w:rsidP="00B241BB">
      <w:pPr>
        <w:pStyle w:val="Heading4"/>
        <w:rPr>
          <w:rFonts w:asciiTheme="majorHAnsi" w:hAnsiTheme="majorHAnsi" w:cstheme="majorHAnsi"/>
        </w:rPr>
      </w:pPr>
      <w:r>
        <w:t>4</w:t>
      </w:r>
      <w:r w:rsidRPr="00FC576D">
        <w:rPr>
          <w:rFonts w:asciiTheme="majorHAnsi" w:hAnsiTheme="majorHAnsi" w:cstheme="majorHAnsi"/>
        </w:rPr>
        <w:t>]</w:t>
      </w:r>
      <w:r w:rsidRPr="00FC576D">
        <w:rPr>
          <w:rFonts w:asciiTheme="majorHAnsi" w:hAnsiTheme="majorHAnsi" w:cstheme="majorHAnsi"/>
          <w:u w:val="single"/>
        </w:rPr>
        <w:t xml:space="preserve"> </w:t>
      </w:r>
      <w:r w:rsidRPr="00FC576D">
        <w:rPr>
          <w:rFonts w:asciiTheme="majorHAnsi" w:hAnsiTheme="majorHAnsi" w:cstheme="majorHAnsi"/>
        </w:rPr>
        <w:t>Quantum superposition proves different ethics can exist simultaneously – prag is the only metric to reconcile them</w:t>
      </w:r>
    </w:p>
    <w:p w14:paraId="1D250849" w14:textId="77777777" w:rsidR="00B241BB" w:rsidRPr="00FC576D" w:rsidRDefault="00B241BB" w:rsidP="00B241BB">
      <w:pPr>
        <w:rPr>
          <w:rFonts w:asciiTheme="majorHAnsi" w:hAnsiTheme="majorHAnsi" w:cstheme="majorHAnsi"/>
        </w:rPr>
      </w:pPr>
      <w:r w:rsidRPr="00FC576D">
        <w:rPr>
          <w:rStyle w:val="Style13ptBold"/>
          <w:rFonts w:asciiTheme="majorHAnsi" w:hAnsiTheme="majorHAnsi" w:cstheme="majorHAnsi"/>
        </w:rPr>
        <w:t>MIT ’19</w:t>
      </w:r>
      <w:r w:rsidRPr="00FC576D">
        <w:rPr>
          <w:rFonts w:asciiTheme="majorHAnsi" w:hAnsiTheme="majorHAnsi" w:cstheme="majorHAnsi"/>
        </w:rPr>
        <w:t xml:space="preserve"> (Emerging Technology from the arXiv archive page; Covers latest ideas from blog post about arXiv; 03/12/2019; “Emerging Technology from the arXiv archive page”; </w:t>
      </w:r>
      <w:hyperlink r:id="rId13" w:history="1">
        <w:r w:rsidRPr="00FC576D">
          <w:rPr>
            <w:rStyle w:val="Hyperlink"/>
            <w:rFonts w:asciiTheme="majorHAnsi" w:hAnsiTheme="majorHAnsi" w:cstheme="majorHAnsi"/>
          </w:rPr>
          <w:t>https://www.technologyreview.com/2019/03/12/136684/a-quantum-experiment-suggests-theres-no-such-thing-as-objective-reality/</w:t>
        </w:r>
      </w:hyperlink>
      <w:r w:rsidRPr="00FC576D">
        <w:rPr>
          <w:rFonts w:asciiTheme="majorHAnsi" w:hAnsiTheme="majorHAnsi" w:cstheme="majorHAnsi"/>
        </w:rPr>
        <w:t xml:space="preserve">; </w:t>
      </w:r>
      <w:r w:rsidRPr="00FC576D">
        <w:rPr>
          <w:rFonts w:asciiTheme="majorHAnsi" w:hAnsiTheme="majorHAnsi" w:cstheme="majorHAnsi"/>
          <w:i/>
        </w:rPr>
        <w:t>MIT Technology Review</w:t>
      </w:r>
      <w:r w:rsidRPr="00FC576D">
        <w:rPr>
          <w:rFonts w:asciiTheme="majorHAnsi" w:hAnsiTheme="majorHAnsi" w:cstheme="majorHAnsi"/>
        </w:rPr>
        <w:t>; accessed: 11/19/2020; MohulA)</w:t>
      </w:r>
    </w:p>
    <w:p w14:paraId="30BBA27A" w14:textId="77777777" w:rsidR="00B241BB" w:rsidRPr="00FC576D" w:rsidRDefault="00B241BB" w:rsidP="00B241BB">
      <w:pPr>
        <w:rPr>
          <w:rFonts w:asciiTheme="majorHAnsi" w:hAnsiTheme="majorHAnsi" w:cstheme="majorHAnsi"/>
          <w:sz w:val="16"/>
        </w:rPr>
      </w:pPr>
      <w:r w:rsidRPr="00FC576D">
        <w:rPr>
          <w:rFonts w:asciiTheme="majorHAnsi" w:hAnsiTheme="majorHAnsi" w:cstheme="majorHAnsi"/>
          <w:sz w:val="16"/>
        </w:rPr>
        <w:t xml:space="preserve">Back </w:t>
      </w:r>
      <w:r w:rsidRPr="00FC576D">
        <w:rPr>
          <w:rStyle w:val="StyleUnderline"/>
          <w:rFonts w:asciiTheme="majorHAnsi" w:hAnsiTheme="majorHAnsi" w:cstheme="majorHAnsi"/>
        </w:rPr>
        <w:t>in 1961, the Nobel Prize–winning physicist Eugene Wigner outlined a thought experiment that demonstrated</w:t>
      </w:r>
      <w:r w:rsidRPr="00FC576D">
        <w:rPr>
          <w:rFonts w:asciiTheme="majorHAnsi" w:hAnsiTheme="majorHAnsi" w:cstheme="majorHAnsi"/>
          <w:sz w:val="16"/>
        </w:rPr>
        <w:t xml:space="preserve"> one of the </w:t>
      </w:r>
      <w:r w:rsidRPr="00FC576D">
        <w:rPr>
          <w:rStyle w:val="StyleUnderline"/>
          <w:rFonts w:asciiTheme="majorHAnsi" w:hAnsiTheme="majorHAnsi" w:cstheme="majorHAnsi"/>
        </w:rPr>
        <w:t xml:space="preserve">lesser-known </w:t>
      </w:r>
      <w:r w:rsidRPr="00FC576D">
        <w:rPr>
          <w:rStyle w:val="Emphasis"/>
          <w:rFonts w:asciiTheme="majorHAnsi" w:hAnsiTheme="majorHAnsi" w:cstheme="majorHAnsi"/>
        </w:rPr>
        <w:t>paradoxes of quantum mechanics</w:t>
      </w:r>
      <w:r w:rsidRPr="00FC576D">
        <w:rPr>
          <w:rFonts w:asciiTheme="majorHAnsi" w:hAnsiTheme="majorHAnsi" w:cstheme="majorHAnsi"/>
          <w:sz w:val="16"/>
        </w:rPr>
        <w:t xml:space="preserve">. The experiment shows how </w:t>
      </w:r>
      <w:r w:rsidRPr="00FC576D">
        <w:rPr>
          <w:rStyle w:val="StyleUnderline"/>
          <w:rFonts w:asciiTheme="majorHAnsi" w:hAnsiTheme="majorHAnsi" w:cstheme="majorHAnsi"/>
        </w:rPr>
        <w:t xml:space="preserve">the strange nature of the </w:t>
      </w:r>
      <w:r w:rsidRPr="00B241BB">
        <w:rPr>
          <w:rStyle w:val="StyleUnderline"/>
          <w:rFonts w:asciiTheme="majorHAnsi" w:hAnsiTheme="majorHAnsi" w:cstheme="majorHAnsi"/>
          <w:highlight w:val="cyan"/>
        </w:rPr>
        <w:t>universe allows</w:t>
      </w:r>
      <w:r w:rsidRPr="00FC576D">
        <w:rPr>
          <w:rFonts w:asciiTheme="majorHAnsi" w:hAnsiTheme="majorHAnsi" w:cstheme="majorHAnsi"/>
          <w:sz w:val="16"/>
        </w:rPr>
        <w:t xml:space="preserve"> two </w:t>
      </w:r>
      <w:r w:rsidRPr="00B241BB">
        <w:rPr>
          <w:rStyle w:val="Emphasis"/>
          <w:rFonts w:asciiTheme="majorHAnsi" w:hAnsiTheme="majorHAnsi" w:cstheme="majorHAnsi"/>
          <w:highlight w:val="cyan"/>
        </w:rPr>
        <w:t>observers</w:t>
      </w:r>
      <w:r w:rsidRPr="00FC576D">
        <w:rPr>
          <w:rFonts w:asciiTheme="majorHAnsi" w:hAnsiTheme="majorHAnsi" w:cstheme="majorHAnsi"/>
          <w:sz w:val="16"/>
        </w:rPr>
        <w:t>—say, Wigner and Wigner’s friend—</w:t>
      </w:r>
      <w:r w:rsidRPr="00B241BB">
        <w:rPr>
          <w:rStyle w:val="Emphasis"/>
          <w:rFonts w:asciiTheme="majorHAnsi" w:hAnsiTheme="majorHAnsi" w:cstheme="majorHAnsi"/>
          <w:highlight w:val="cyan"/>
        </w:rPr>
        <w:t>to experience</w:t>
      </w:r>
      <w:r w:rsidRPr="00B241BB">
        <w:rPr>
          <w:rStyle w:val="StyleUnderline"/>
          <w:rFonts w:asciiTheme="majorHAnsi" w:hAnsiTheme="majorHAnsi" w:cstheme="majorHAnsi"/>
          <w:highlight w:val="cyan"/>
        </w:rPr>
        <w:t xml:space="preserve"> </w:t>
      </w:r>
      <w:r w:rsidRPr="00B241BB">
        <w:rPr>
          <w:rStyle w:val="Emphasis"/>
          <w:rFonts w:asciiTheme="majorHAnsi" w:hAnsiTheme="majorHAnsi" w:cstheme="majorHAnsi"/>
          <w:highlight w:val="cyan"/>
        </w:rPr>
        <w:t>different realities</w:t>
      </w:r>
      <w:r w:rsidRPr="00FC576D">
        <w:rPr>
          <w:rStyle w:val="StyleUnderline"/>
          <w:rFonts w:asciiTheme="majorHAnsi" w:hAnsiTheme="majorHAnsi" w:cstheme="majorHAnsi"/>
        </w:rPr>
        <w:t xml:space="preserve">. </w:t>
      </w:r>
      <w:r w:rsidRPr="00FC576D">
        <w:rPr>
          <w:rFonts w:asciiTheme="majorHAnsi" w:hAnsiTheme="majorHAnsi" w:cstheme="majorHAnsi"/>
          <w:sz w:val="16"/>
        </w:rPr>
        <w:t xml:space="preserve">Since then, physicists have used </w:t>
      </w:r>
      <w:r w:rsidRPr="00FC576D">
        <w:rPr>
          <w:rStyle w:val="StyleUnderline"/>
          <w:rFonts w:asciiTheme="majorHAnsi" w:hAnsiTheme="majorHAnsi" w:cstheme="majorHAnsi"/>
        </w:rPr>
        <w:t>the</w:t>
      </w:r>
      <w:r w:rsidRPr="00FC576D">
        <w:rPr>
          <w:rFonts w:asciiTheme="majorHAnsi" w:hAnsiTheme="majorHAnsi" w:cstheme="majorHAnsi"/>
          <w:sz w:val="16"/>
        </w:rPr>
        <w:t xml:space="preserve"> “Wigner’s Friend”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to </w:t>
      </w:r>
      <w:r w:rsidRPr="00FC576D">
        <w:rPr>
          <w:rStyle w:val="StyleUnderline"/>
          <w:rFonts w:asciiTheme="majorHAnsi" w:hAnsiTheme="majorHAnsi" w:cstheme="majorHAnsi"/>
        </w:rPr>
        <w:t>explore the nature of measurement</w:t>
      </w:r>
      <w:r w:rsidRPr="00FC576D">
        <w:rPr>
          <w:rFonts w:asciiTheme="majorHAnsi" w:hAnsiTheme="majorHAnsi" w:cstheme="majorHAnsi"/>
          <w:sz w:val="16"/>
        </w:rPr>
        <w:t xml:space="preserve"> and to argue over whether objective facts can exist. That’s important because </w:t>
      </w:r>
      <w:r w:rsidRPr="00FC576D">
        <w:rPr>
          <w:rStyle w:val="StyleUnderline"/>
          <w:rFonts w:asciiTheme="majorHAnsi" w:hAnsiTheme="majorHAnsi" w:cstheme="majorHAnsi"/>
        </w:rPr>
        <w:t xml:space="preserve">scientists carry out experiments to establish objective facts. But if they experience different realities, the argument goes, </w:t>
      </w:r>
      <w:r w:rsidRPr="00FC576D">
        <w:rPr>
          <w:rStyle w:val="Emphasis"/>
          <w:rFonts w:asciiTheme="majorHAnsi" w:hAnsiTheme="majorHAnsi" w:cstheme="majorHAnsi"/>
        </w:rPr>
        <w:t xml:space="preserve">how can they agree on what these facts might be? </w:t>
      </w:r>
      <w:r w:rsidRPr="00FC576D">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FC576D">
        <w:rPr>
          <w:rStyle w:val="StyleUnderline"/>
          <w:rFonts w:asciiTheme="majorHAnsi" w:hAnsiTheme="majorHAnsi" w:cstheme="majorHAnsi"/>
        </w:rPr>
        <w:t>recent advances in quantum technologies</w:t>
      </w:r>
      <w:r w:rsidRPr="00FC576D">
        <w:rPr>
          <w:rFonts w:asciiTheme="majorHAnsi" w:hAnsiTheme="majorHAnsi" w:cstheme="majorHAnsi"/>
          <w:sz w:val="16"/>
        </w:rPr>
        <w:t xml:space="preserve"> have </w:t>
      </w:r>
      <w:r w:rsidRPr="00FC576D">
        <w:rPr>
          <w:rStyle w:val="StyleUnderline"/>
          <w:rFonts w:asciiTheme="majorHAnsi" w:hAnsiTheme="majorHAnsi" w:cstheme="majorHAnsi"/>
        </w:rPr>
        <w:t>made it possible to reproduce</w:t>
      </w:r>
      <w:r w:rsidRPr="00FC576D">
        <w:rPr>
          <w:rFonts w:asciiTheme="majorHAnsi" w:hAnsiTheme="majorHAnsi" w:cstheme="majorHAnsi"/>
          <w:sz w:val="16"/>
        </w:rPr>
        <w:t xml:space="preserve"> the Wigner’s Friend test in a </w:t>
      </w:r>
      <w:r w:rsidRPr="00FC576D">
        <w:rPr>
          <w:rStyle w:val="StyleUnderline"/>
          <w:rFonts w:asciiTheme="majorHAnsi" w:hAnsiTheme="majorHAnsi" w:cstheme="majorHAnsi"/>
        </w:rPr>
        <w:t>real experiment</w:t>
      </w:r>
      <w:r w:rsidRPr="00FC576D">
        <w:rPr>
          <w:rFonts w:asciiTheme="majorHAnsi" w:hAnsiTheme="majorHAnsi" w:cstheme="majorHAnsi"/>
          <w:sz w:val="16"/>
        </w:rPr>
        <w:t xml:space="preserve">. In other words, </w:t>
      </w:r>
      <w:r w:rsidRPr="00FC576D">
        <w:rPr>
          <w:rStyle w:val="Emphasis"/>
          <w:rFonts w:asciiTheme="majorHAnsi" w:hAnsiTheme="majorHAnsi" w:cstheme="majorHAnsi"/>
        </w:rPr>
        <w:t>it ought to be possible to create different realities and compare them</w:t>
      </w:r>
      <w:r w:rsidRPr="00FC576D">
        <w:rPr>
          <w:rFonts w:asciiTheme="majorHAnsi" w:hAnsiTheme="majorHAnsi" w:cstheme="majorHAnsi"/>
          <w:sz w:val="16"/>
        </w:rPr>
        <w:t xml:space="preserve"> in the lab to find out whether they can be reconciled. And today, Massimiliano Proietti at Heriot-Watt University in Edinburgh and a few colleagues say they have performed </w:t>
      </w:r>
      <w:r w:rsidRPr="00FC576D">
        <w:rPr>
          <w:rStyle w:val="StyleUnderline"/>
          <w:rFonts w:asciiTheme="majorHAnsi" w:hAnsiTheme="majorHAnsi" w:cstheme="majorHAnsi"/>
        </w:rPr>
        <w:t>this experiment</w:t>
      </w:r>
      <w:r w:rsidRPr="00FC576D">
        <w:rPr>
          <w:rFonts w:asciiTheme="majorHAnsi" w:hAnsiTheme="majorHAnsi" w:cstheme="majorHAnsi"/>
          <w:sz w:val="16"/>
        </w:rPr>
        <w:t xml:space="preserve"> for the first time: they have </w:t>
      </w:r>
      <w:r w:rsidRPr="00FC576D">
        <w:rPr>
          <w:rStyle w:val="StyleUnderline"/>
          <w:rFonts w:asciiTheme="majorHAnsi" w:hAnsiTheme="majorHAnsi" w:cstheme="majorHAnsi"/>
        </w:rPr>
        <w:t>created different realities and compared them</w:t>
      </w:r>
      <w:r w:rsidRPr="00FC576D">
        <w:rPr>
          <w:rFonts w:asciiTheme="majorHAnsi" w:hAnsiTheme="majorHAnsi" w:cstheme="majorHAnsi"/>
          <w:sz w:val="16"/>
        </w:rPr>
        <w:t>. Their conclusion is that Wigner was correct—</w:t>
      </w:r>
      <w:r w:rsidRPr="00FC576D">
        <w:rPr>
          <w:rStyle w:val="StyleUnderline"/>
          <w:rFonts w:asciiTheme="majorHAnsi" w:hAnsiTheme="majorHAnsi" w:cstheme="majorHAnsi"/>
        </w:rPr>
        <w:t xml:space="preserve">these realities can be made irreconcilable so that </w:t>
      </w:r>
      <w:r w:rsidRPr="00FC576D">
        <w:rPr>
          <w:rStyle w:val="Emphasis"/>
          <w:rFonts w:asciiTheme="majorHAnsi" w:hAnsiTheme="majorHAnsi" w:cstheme="majorHAnsi"/>
        </w:rPr>
        <w:t>it is impossible to agree on objective facts</w:t>
      </w:r>
      <w:r w:rsidRPr="00FC576D">
        <w:rPr>
          <w:rStyle w:val="StyleUnderline"/>
          <w:rFonts w:asciiTheme="majorHAnsi" w:hAnsiTheme="majorHAnsi" w:cstheme="majorHAnsi"/>
        </w:rPr>
        <w:t xml:space="preserve"> about an experiment. </w:t>
      </w:r>
      <w:r w:rsidRPr="00FC576D">
        <w:rPr>
          <w:rFonts w:asciiTheme="majorHAnsi" w:hAnsiTheme="majorHAnsi" w:cstheme="majorHAnsi"/>
          <w:sz w:val="16"/>
        </w:rPr>
        <w:t xml:space="preserve">Wigner’s original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is straightforward in principle. It begins with a single polarized photon that, when measured, </w:t>
      </w:r>
      <w:r w:rsidRPr="00FC576D">
        <w:rPr>
          <w:rStyle w:val="StyleUnderline"/>
          <w:rFonts w:asciiTheme="majorHAnsi" w:hAnsiTheme="majorHAnsi" w:cstheme="majorHAnsi"/>
        </w:rPr>
        <w:t>can have either a horizontal polarization or a vertical polarization</w:t>
      </w:r>
      <w:r w:rsidRPr="00FC576D">
        <w:rPr>
          <w:rFonts w:asciiTheme="majorHAnsi" w:hAnsiTheme="majorHAnsi" w:cstheme="majorHAnsi"/>
          <w:sz w:val="16"/>
        </w:rPr>
        <w:t xml:space="preserve">. But before the measurement, </w:t>
      </w:r>
      <w:r w:rsidRPr="00B241BB">
        <w:rPr>
          <w:rStyle w:val="StyleUnderline"/>
          <w:rFonts w:asciiTheme="majorHAnsi" w:hAnsiTheme="majorHAnsi" w:cstheme="majorHAnsi"/>
          <w:highlight w:val="cyan"/>
        </w:rPr>
        <w:t>according to</w:t>
      </w:r>
      <w:r w:rsidRPr="00FC576D">
        <w:rPr>
          <w:rStyle w:val="StyleUnderline"/>
          <w:rFonts w:asciiTheme="majorHAnsi" w:hAnsiTheme="majorHAnsi" w:cstheme="majorHAnsi"/>
        </w:rPr>
        <w:t xml:space="preserve"> the </w:t>
      </w:r>
      <w:r w:rsidRPr="00B241BB">
        <w:rPr>
          <w:rStyle w:val="StyleUnderline"/>
          <w:rFonts w:asciiTheme="majorHAnsi" w:hAnsiTheme="majorHAnsi" w:cstheme="majorHAnsi"/>
          <w:highlight w:val="cyan"/>
        </w:rPr>
        <w:t>laws of quantum mechanics</w:t>
      </w:r>
      <w:r w:rsidRPr="00FC576D">
        <w:rPr>
          <w:rStyle w:val="StyleUnderline"/>
          <w:rFonts w:asciiTheme="majorHAnsi" w:hAnsiTheme="majorHAnsi" w:cstheme="majorHAnsi"/>
        </w:rPr>
        <w:t xml:space="preserve">, the </w:t>
      </w:r>
      <w:r w:rsidRPr="00B241BB">
        <w:rPr>
          <w:rStyle w:val="StyleUnderline"/>
          <w:rFonts w:asciiTheme="majorHAnsi" w:hAnsiTheme="majorHAnsi" w:cstheme="majorHAnsi"/>
          <w:highlight w:val="cyan"/>
        </w:rPr>
        <w:t xml:space="preserve">photon exists in both </w:t>
      </w:r>
      <w:r w:rsidRPr="00B241BB">
        <w:rPr>
          <w:rStyle w:val="Emphasis"/>
          <w:rFonts w:asciiTheme="majorHAnsi" w:hAnsiTheme="majorHAnsi" w:cstheme="majorHAnsi"/>
          <w:highlight w:val="cyan"/>
        </w:rPr>
        <w:t>polarization states at the same time</w:t>
      </w:r>
      <w:r w:rsidRPr="00FC576D">
        <w:rPr>
          <w:rFonts w:asciiTheme="majorHAnsi" w:hAnsiTheme="majorHAnsi" w:cstheme="majorHAnsi"/>
          <w:sz w:val="16"/>
        </w:rPr>
        <w:t>—</w:t>
      </w:r>
      <w:r w:rsidRPr="00FC576D">
        <w:rPr>
          <w:rStyle w:val="Emphasis"/>
          <w:rFonts w:asciiTheme="majorHAnsi" w:hAnsiTheme="majorHAnsi" w:cstheme="majorHAnsi"/>
        </w:rPr>
        <w:t xml:space="preserve">a so-called </w:t>
      </w:r>
      <w:r w:rsidRPr="00B241BB">
        <w:rPr>
          <w:rStyle w:val="Emphasis"/>
          <w:rFonts w:asciiTheme="majorHAnsi" w:hAnsiTheme="majorHAnsi" w:cstheme="majorHAnsi"/>
          <w:highlight w:val="cyan"/>
        </w:rPr>
        <w:t>superposition</w:t>
      </w:r>
      <w:r w:rsidRPr="00FC576D">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FC576D">
        <w:rPr>
          <w:rStyle w:val="StyleUnderline"/>
          <w:rFonts w:asciiTheme="majorHAnsi" w:hAnsiTheme="majorHAnsi" w:cstheme="majorHAnsi"/>
        </w:rPr>
        <w:t>Wigner can even perform an experiment to determine whether this superposition exists or not</w:t>
      </w:r>
      <w:r w:rsidRPr="00FC576D">
        <w:rPr>
          <w:rFonts w:asciiTheme="majorHAnsi" w:hAnsiTheme="majorHAnsi" w:cstheme="majorHAnsi"/>
          <w:sz w:val="16"/>
        </w:rPr>
        <w:t xml:space="preserve">. </w:t>
      </w:r>
      <w:r w:rsidRPr="00FC576D">
        <w:rPr>
          <w:rStyle w:val="StyleUnderline"/>
          <w:rFonts w:asciiTheme="majorHAnsi" w:hAnsiTheme="majorHAnsi" w:cstheme="majorHAnsi"/>
        </w:rPr>
        <w:t>This</w:t>
      </w:r>
      <w:r w:rsidRPr="00FC576D">
        <w:rPr>
          <w:rFonts w:asciiTheme="majorHAnsi" w:hAnsiTheme="majorHAnsi" w:cstheme="majorHAnsi"/>
          <w:sz w:val="16"/>
        </w:rPr>
        <w:t xml:space="preserve"> is a kind of </w:t>
      </w:r>
      <w:r w:rsidRPr="00FC576D">
        <w:rPr>
          <w:rStyle w:val="StyleUnderline"/>
          <w:rFonts w:asciiTheme="majorHAnsi" w:hAnsiTheme="majorHAnsi" w:cstheme="majorHAnsi"/>
        </w:rPr>
        <w:t xml:space="preserve">interference experiment showing that the photon and the measurement are indeed in a superposition. </w:t>
      </w:r>
      <w:r w:rsidRPr="00FC576D">
        <w:rPr>
          <w:rFonts w:asciiTheme="majorHAnsi" w:hAnsiTheme="majorHAnsi" w:cstheme="majorHAnsi"/>
          <w:sz w:val="16"/>
        </w:rPr>
        <w:t xml:space="preserve">From Wigner’s point of view, </w:t>
      </w:r>
      <w:r w:rsidRPr="00FC576D">
        <w:rPr>
          <w:rStyle w:val="Emphasis"/>
          <w:rFonts w:asciiTheme="majorHAnsi" w:hAnsiTheme="majorHAnsi" w:cstheme="majorHAnsi"/>
        </w:rPr>
        <w:t>this is a “fact”—the superposition exists</w:t>
      </w:r>
      <w:r w:rsidRPr="00FC576D">
        <w:rPr>
          <w:rFonts w:asciiTheme="majorHAnsi" w:hAnsiTheme="majorHAnsi" w:cstheme="majorHAnsi"/>
          <w:sz w:val="16"/>
        </w:rPr>
        <w:t xml:space="preserve">. And this fact suggests that a </w:t>
      </w:r>
      <w:r w:rsidRPr="00FC576D">
        <w:rPr>
          <w:rStyle w:val="StyleUnderline"/>
          <w:rFonts w:asciiTheme="majorHAnsi" w:hAnsiTheme="majorHAnsi" w:cstheme="majorHAnsi"/>
        </w:rPr>
        <w:t>measurement cannot have taken place</w:t>
      </w:r>
      <w:r w:rsidRPr="00FC576D">
        <w:rPr>
          <w:rFonts w:asciiTheme="majorHAnsi" w:hAnsiTheme="majorHAnsi" w:cstheme="majorHAnsi"/>
          <w:sz w:val="16"/>
        </w:rPr>
        <w:t xml:space="preserve">. But this is in stark contrast to the point of view of </w:t>
      </w:r>
      <w:r w:rsidRPr="00FC576D">
        <w:rPr>
          <w:rStyle w:val="StyleUnderline"/>
          <w:rFonts w:asciiTheme="majorHAnsi" w:hAnsiTheme="majorHAnsi" w:cstheme="majorHAnsi"/>
        </w:rPr>
        <w:t>the friend, who has indeed measured the photon’s polarization and recorded it.</w:t>
      </w:r>
      <w:r w:rsidRPr="00FC576D">
        <w:rPr>
          <w:rFonts w:asciiTheme="majorHAnsi" w:hAnsiTheme="majorHAnsi" w:cstheme="majorHAnsi"/>
          <w:sz w:val="16"/>
        </w:rPr>
        <w:t xml:space="preserve"> The friend </w:t>
      </w:r>
      <w:r w:rsidRPr="00FC576D">
        <w:rPr>
          <w:rStyle w:val="StyleUnderline"/>
          <w:rFonts w:asciiTheme="majorHAnsi" w:hAnsiTheme="majorHAnsi" w:cstheme="majorHAnsi"/>
        </w:rPr>
        <w:t>can</w:t>
      </w:r>
      <w:r w:rsidRPr="00FC576D">
        <w:rPr>
          <w:rFonts w:asciiTheme="majorHAnsi" w:hAnsiTheme="majorHAnsi" w:cstheme="majorHAnsi"/>
          <w:sz w:val="16"/>
        </w:rPr>
        <w:t xml:space="preserve"> even </w:t>
      </w:r>
      <w:r w:rsidRPr="00FC576D">
        <w:rPr>
          <w:rStyle w:val="StyleUnderline"/>
          <w:rFonts w:asciiTheme="majorHAnsi" w:hAnsiTheme="majorHAnsi" w:cstheme="majorHAnsi"/>
        </w:rPr>
        <w:t>call</w:t>
      </w:r>
      <w:r w:rsidRPr="00FC576D">
        <w:rPr>
          <w:rFonts w:asciiTheme="majorHAnsi" w:hAnsiTheme="majorHAnsi" w:cstheme="majorHAnsi"/>
          <w:sz w:val="16"/>
        </w:rPr>
        <w:t xml:space="preserve"> Wigner </w:t>
      </w:r>
      <w:r w:rsidRPr="00FC576D">
        <w:rPr>
          <w:rStyle w:val="StyleUnderline"/>
          <w:rFonts w:asciiTheme="majorHAnsi" w:hAnsiTheme="majorHAnsi" w:cstheme="majorHAnsi"/>
        </w:rPr>
        <w:t>and say the measurement has been done</w:t>
      </w:r>
      <w:r w:rsidRPr="00FC576D">
        <w:rPr>
          <w:rFonts w:asciiTheme="majorHAnsi" w:hAnsiTheme="majorHAnsi" w:cstheme="majorHAnsi"/>
          <w:sz w:val="16"/>
        </w:rPr>
        <w:t xml:space="preserve"> (provided the outcome is not revealed). </w:t>
      </w:r>
      <w:proofErr w:type="gramStart"/>
      <w:r w:rsidRPr="00FC576D">
        <w:rPr>
          <w:rFonts w:asciiTheme="majorHAnsi" w:hAnsiTheme="majorHAnsi" w:cstheme="majorHAnsi"/>
          <w:sz w:val="16"/>
        </w:rPr>
        <w:t>So</w:t>
      </w:r>
      <w:proofErr w:type="gramEnd"/>
      <w:r w:rsidRPr="00FC576D">
        <w:rPr>
          <w:rFonts w:asciiTheme="majorHAnsi" w:hAnsiTheme="majorHAnsi" w:cstheme="majorHAnsi"/>
          <w:sz w:val="16"/>
        </w:rPr>
        <w:t xml:space="preserve"> </w:t>
      </w:r>
      <w:r w:rsidRPr="00FC576D">
        <w:rPr>
          <w:rStyle w:val="Emphasis"/>
          <w:rFonts w:asciiTheme="majorHAnsi" w:hAnsiTheme="majorHAnsi" w:cstheme="majorHAnsi"/>
        </w:rPr>
        <w:t xml:space="preserve">the </w:t>
      </w:r>
      <w:r w:rsidRPr="00B241BB">
        <w:rPr>
          <w:rStyle w:val="Emphasis"/>
          <w:rFonts w:asciiTheme="majorHAnsi" w:hAnsiTheme="majorHAnsi" w:cstheme="majorHAnsi"/>
          <w:highlight w:val="cyan"/>
        </w:rPr>
        <w:t>two realities are at odds</w:t>
      </w:r>
      <w:r w:rsidRPr="00FC576D">
        <w:rPr>
          <w:rFonts w:asciiTheme="majorHAnsi" w:hAnsiTheme="majorHAnsi" w:cstheme="majorHAnsi"/>
          <w:sz w:val="16"/>
        </w:rPr>
        <w:t xml:space="preserve"> with each other. “</w:t>
      </w:r>
      <w:r w:rsidRPr="00FC576D">
        <w:rPr>
          <w:rStyle w:val="Emphasis"/>
          <w:rFonts w:asciiTheme="majorHAnsi" w:hAnsiTheme="majorHAnsi" w:cstheme="majorHAnsi"/>
        </w:rPr>
        <w:t>This calls into question the objective status</w:t>
      </w:r>
      <w:r w:rsidRPr="00FC576D">
        <w:rPr>
          <w:rFonts w:asciiTheme="majorHAnsi" w:hAnsiTheme="majorHAnsi" w:cstheme="majorHAnsi"/>
          <w:sz w:val="16"/>
        </w:rPr>
        <w:t xml:space="preserve"> of the facts established by the two observers,” say Proietti and co. That’s the </w:t>
      </w:r>
      <w:r w:rsidRPr="00FC576D">
        <w:rPr>
          <w:rFonts w:asciiTheme="majorHAnsi" w:hAnsiTheme="majorHAnsi" w:cstheme="majorHAnsi"/>
          <w:sz w:val="16"/>
        </w:rPr>
        <w:lastRenderedPageBreak/>
        <w:t xml:space="preserve">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FC576D">
        <w:rPr>
          <w:rStyle w:val="Emphasis"/>
          <w:rFonts w:asciiTheme="majorHAnsi" w:hAnsiTheme="majorHAnsi" w:cstheme="majorHAnsi"/>
        </w:rPr>
        <w:t>both realities can coexist even though they produce irreconcilable outcomes</w:t>
      </w:r>
      <w:r w:rsidRPr="00FC576D">
        <w:rPr>
          <w:rFonts w:asciiTheme="majorHAnsi" w:hAnsiTheme="majorHAnsi" w:cstheme="majorHAnsi"/>
          <w:sz w:val="16"/>
        </w:rPr>
        <w:t xml:space="preserve">, just as Wigner predicted. </w:t>
      </w:r>
      <w:r w:rsidRPr="00FC576D">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FC576D">
        <w:rPr>
          <w:rStyle w:val="StyleUnderline"/>
          <w:rFonts w:asciiTheme="majorHAnsi" w:hAnsiTheme="majorHAnsi" w:cstheme="majorHAnsi"/>
        </w:rPr>
        <w:t>some kind of fundamental</w:t>
      </w:r>
      <w:proofErr w:type="gramEnd"/>
      <w:r w:rsidRPr="00FC576D">
        <w:rPr>
          <w:rStyle w:val="StyleUnderline"/>
          <w:rFonts w:asciiTheme="majorHAnsi" w:hAnsiTheme="majorHAnsi" w:cstheme="majorHAnsi"/>
        </w:rPr>
        <w:t xml:space="preserve"> reality is based on several assumptions</w:t>
      </w:r>
      <w:r w:rsidRPr="00FC576D">
        <w:rPr>
          <w:rFonts w:asciiTheme="majorHAnsi" w:hAnsiTheme="majorHAnsi" w:cstheme="majorHAnsi"/>
          <w:sz w:val="16"/>
        </w:rPr>
        <w:t xml:space="preserve">. </w:t>
      </w:r>
      <w:r w:rsidRPr="00FC576D">
        <w:rPr>
          <w:rStyle w:val="StyleUnderline"/>
          <w:rFonts w:asciiTheme="majorHAnsi" w:hAnsiTheme="majorHAnsi" w:cstheme="majorHAnsi"/>
        </w:rPr>
        <w:t xml:space="preserve">The first is that universal facts </w:t>
      </w:r>
      <w:proofErr w:type="gramStart"/>
      <w:r w:rsidRPr="00FC576D">
        <w:rPr>
          <w:rStyle w:val="StyleUnderline"/>
          <w:rFonts w:asciiTheme="majorHAnsi" w:hAnsiTheme="majorHAnsi" w:cstheme="majorHAnsi"/>
        </w:rPr>
        <w:t>actually exist</w:t>
      </w:r>
      <w:proofErr w:type="gramEnd"/>
      <w:r w:rsidRPr="00FC576D">
        <w:rPr>
          <w:rStyle w:val="StyleUnderline"/>
          <w:rFonts w:asciiTheme="majorHAnsi" w:hAnsiTheme="majorHAnsi" w:cstheme="majorHAnsi"/>
        </w:rPr>
        <w:t xml:space="preserve"> and that observers can agree on them. </w:t>
      </w:r>
      <w:r w:rsidRPr="00FC576D">
        <w:rPr>
          <w:rFonts w:asciiTheme="majorHAnsi" w:hAnsiTheme="majorHAnsi" w:cstheme="majorHAnsi"/>
          <w:sz w:val="16"/>
        </w:rPr>
        <w:t xml:space="preserve">But </w:t>
      </w:r>
      <w:r w:rsidRPr="00FC576D">
        <w:rPr>
          <w:rStyle w:val="Emphasis"/>
          <w:rFonts w:asciiTheme="majorHAnsi" w:hAnsiTheme="majorHAnsi" w:cstheme="majorHAnsi"/>
        </w:rPr>
        <w:t>there are other assumptions too</w:t>
      </w:r>
      <w:r w:rsidRPr="00FC576D">
        <w:rPr>
          <w:rFonts w:asciiTheme="majorHAnsi" w:hAnsiTheme="majorHAnsi" w:cstheme="majorHAnsi"/>
          <w:sz w:val="16"/>
        </w:rPr>
        <w:t xml:space="preserve">. </w:t>
      </w:r>
      <w:r w:rsidRPr="00FC576D">
        <w:rPr>
          <w:rStyle w:val="StyleUnderline"/>
          <w:rFonts w:asciiTheme="majorHAnsi" w:hAnsiTheme="majorHAnsi" w:cstheme="majorHAnsi"/>
        </w:rPr>
        <w:t>One is that observers have the freedom to make whatever observations they want</w:t>
      </w:r>
      <w:r w:rsidRPr="00FC576D">
        <w:rPr>
          <w:rFonts w:asciiTheme="majorHAnsi" w:hAnsiTheme="majorHAnsi" w:cstheme="majorHAnsi"/>
          <w:sz w:val="16"/>
        </w:rPr>
        <w:t xml:space="preserve">. </w:t>
      </w:r>
      <w:r w:rsidRPr="00FC576D">
        <w:rPr>
          <w:rStyle w:val="StyleUnderline"/>
          <w:rFonts w:asciiTheme="majorHAnsi" w:hAnsiTheme="majorHAnsi" w:cstheme="majorHAnsi"/>
        </w:rPr>
        <w:t>And another is that the choices one observer makes do not influence the choices other observers make</w:t>
      </w:r>
      <w:r w:rsidRPr="00FC576D">
        <w:rPr>
          <w:rFonts w:asciiTheme="majorHAnsi" w:hAnsiTheme="majorHAnsi" w:cstheme="majorHAnsi"/>
          <w:sz w:val="16"/>
        </w:rPr>
        <w:t xml:space="preserve">—an assumption that physicists call locality. If there is an objective reality that everyone can agree on, then these assumptions all hold. But Proietti and co’s result suggests that </w:t>
      </w:r>
      <w:r w:rsidRPr="00B241BB">
        <w:rPr>
          <w:rStyle w:val="Emphasis"/>
          <w:rFonts w:asciiTheme="majorHAnsi" w:hAnsiTheme="majorHAnsi" w:cstheme="majorHAnsi"/>
          <w:highlight w:val="cyan"/>
        </w:rPr>
        <w:t>objective reality does not exist</w:t>
      </w:r>
      <w:r w:rsidRPr="00FC576D">
        <w:rPr>
          <w:rFonts w:asciiTheme="majorHAnsi" w:hAnsiTheme="majorHAnsi" w:cstheme="majorHAnsi"/>
          <w:sz w:val="16"/>
        </w:rPr>
        <w:t xml:space="preserve">. In other words, the experiment suggests that </w:t>
      </w:r>
      <w:r w:rsidRPr="00FC576D">
        <w:rPr>
          <w:rStyle w:val="StyleUnderline"/>
          <w:rFonts w:asciiTheme="majorHAnsi" w:hAnsiTheme="majorHAnsi" w:cstheme="majorHAnsi"/>
        </w:rPr>
        <w:t>one or more of the assumptions—</w:t>
      </w:r>
      <w:r w:rsidRPr="00FC576D">
        <w:rPr>
          <w:rStyle w:val="Emphasis"/>
          <w:rFonts w:asciiTheme="majorHAnsi" w:hAnsiTheme="majorHAnsi" w:cstheme="majorHAnsi"/>
        </w:rPr>
        <w:t>the idea that there is a reality we can agree on</w:t>
      </w:r>
      <w:r w:rsidRPr="00FC576D">
        <w:rPr>
          <w:rStyle w:val="StyleUnderline"/>
          <w:rFonts w:asciiTheme="majorHAnsi" w:hAnsiTheme="majorHAnsi" w:cstheme="majorHAnsi"/>
        </w:rPr>
        <w:t xml:space="preserve">, the idea that we have </w:t>
      </w:r>
      <w:r w:rsidRPr="00FC576D">
        <w:rPr>
          <w:rStyle w:val="Emphasis"/>
          <w:rFonts w:asciiTheme="majorHAnsi" w:hAnsiTheme="majorHAnsi" w:cstheme="majorHAnsi"/>
        </w:rPr>
        <w:t>freedom of choice</w:t>
      </w:r>
      <w:r w:rsidRPr="00FC576D">
        <w:rPr>
          <w:rStyle w:val="StyleUnderline"/>
          <w:rFonts w:asciiTheme="majorHAnsi" w:hAnsiTheme="majorHAnsi" w:cstheme="majorHAnsi"/>
        </w:rPr>
        <w:t xml:space="preserve">, or the idea of locality—must be </w:t>
      </w:r>
      <w:r w:rsidRPr="00FC576D">
        <w:rPr>
          <w:rStyle w:val="Emphasis"/>
          <w:rFonts w:asciiTheme="majorHAnsi" w:hAnsiTheme="majorHAnsi" w:cstheme="majorHAnsi"/>
        </w:rPr>
        <w:t>wrong</w:t>
      </w:r>
      <w:r w:rsidRPr="00FC576D">
        <w:rPr>
          <w:rStyle w:val="StyleUnderline"/>
          <w:rFonts w:asciiTheme="majorHAnsi" w:hAnsiTheme="majorHAnsi" w:cstheme="majorHAnsi"/>
        </w:rPr>
        <w:t xml:space="preserve">. </w:t>
      </w:r>
      <w:r w:rsidRPr="00FC576D">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FC576D">
        <w:rPr>
          <w:rStyle w:val="StyleUnderline"/>
          <w:rFonts w:asciiTheme="majorHAnsi" w:hAnsiTheme="majorHAnsi" w:cstheme="majorHAnsi"/>
        </w:rPr>
        <w:t>The scientific method relies on facts, established through repeated measurements</w:t>
      </w:r>
      <w:r w:rsidRPr="00FC576D">
        <w:rPr>
          <w:rFonts w:asciiTheme="majorHAnsi" w:hAnsiTheme="majorHAnsi" w:cstheme="majorHAnsi"/>
          <w:sz w:val="16"/>
        </w:rPr>
        <w:t xml:space="preserve"> </w:t>
      </w:r>
      <w:r w:rsidRPr="00FC576D">
        <w:rPr>
          <w:rStyle w:val="StyleUnderline"/>
          <w:rFonts w:asciiTheme="majorHAnsi" w:hAnsiTheme="majorHAnsi" w:cstheme="majorHAnsi"/>
        </w:rPr>
        <w:t>and agreed upon universally,</w:t>
      </w:r>
      <w:r w:rsidRPr="00FC576D">
        <w:rPr>
          <w:rFonts w:asciiTheme="majorHAnsi" w:hAnsiTheme="majorHAnsi" w:cstheme="majorHAnsi"/>
          <w:sz w:val="16"/>
        </w:rPr>
        <w:t xml:space="preserve"> independently of who observed them,” say Proietti and co. And yet </w:t>
      </w:r>
      <w:r w:rsidRPr="00FC576D">
        <w:rPr>
          <w:rStyle w:val="StyleUnderline"/>
          <w:rFonts w:asciiTheme="majorHAnsi" w:hAnsiTheme="majorHAnsi" w:cstheme="majorHAnsi"/>
        </w:rPr>
        <w:t xml:space="preserve">in the same paper, they undermine this idea, perhaps fatally. </w:t>
      </w:r>
      <w:r w:rsidRPr="00FC576D">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2954E083" w14:textId="4E83D8B8" w:rsidR="00B241BB" w:rsidRPr="0065012C" w:rsidRDefault="00B241BB" w:rsidP="00B241BB">
      <w:pPr>
        <w:pStyle w:val="Heading4"/>
      </w:pPr>
      <w:r>
        <w:t>5</w:t>
      </w:r>
      <w:r w:rsidRPr="0065012C">
        <w:t xml:space="preserve">] Social relations are </w:t>
      </w:r>
      <w:r w:rsidRPr="0065012C">
        <w:rPr>
          <w:u w:val="single"/>
        </w:rPr>
        <w:t>dynamic</w:t>
      </w:r>
      <w:r w:rsidRPr="0065012C">
        <w:t xml:space="preserve"> and constantly being </w:t>
      </w:r>
      <w:r w:rsidRPr="0065012C">
        <w:rPr>
          <w:u w:val="single"/>
        </w:rPr>
        <w:t>decentered</w:t>
      </w:r>
      <w:r w:rsidRPr="0065012C">
        <w:t xml:space="preserve"> from normative systems of knowledge; only pragmatism’s understanding of </w:t>
      </w:r>
      <w:r w:rsidRPr="0065012C">
        <w:rPr>
          <w:u w:val="single"/>
        </w:rPr>
        <w:t>interactive knowledge production</w:t>
      </w:r>
      <w:r w:rsidRPr="0065012C">
        <w:t xml:space="preserve"> can mitigate entrenched violence.</w:t>
      </w:r>
    </w:p>
    <w:p w14:paraId="3835D24A" w14:textId="77777777" w:rsidR="00B241BB" w:rsidRPr="0065012C" w:rsidRDefault="00B241BB" w:rsidP="00B241BB">
      <w:r w:rsidRPr="00304B80">
        <w:rPr>
          <w:rStyle w:val="Style13ptBold"/>
        </w:rPr>
        <w:t>Kadlec 8</w:t>
      </w:r>
      <w:r w:rsidRPr="0065012C">
        <w:t>, Alison. "Critical pragmatism and deliberative democracy." Theoria 55.117 (2008): 54-80. (</w:t>
      </w:r>
      <w:proofErr w:type="gramStart"/>
      <w:r w:rsidRPr="0065012C">
        <w:t>doctorate</w:t>
      </w:r>
      <w:proofErr w:type="gramEnd"/>
      <w:r w:rsidRPr="0065012C">
        <w:t xml:space="preserve"> in political science from the University of Minnesota and bachelor's degrees from Michigan State University in political theory, constitutional democracy and English literature.)//Dulles AS</w:t>
      </w:r>
    </w:p>
    <w:p w14:paraId="03D12C6A" w14:textId="77777777" w:rsidR="00B241BB" w:rsidRPr="009F329C" w:rsidRDefault="00B241BB" w:rsidP="00B241BB">
      <w:pPr>
        <w:rPr>
          <w:sz w:val="16"/>
          <w:szCs w:val="16"/>
        </w:rPr>
      </w:pPr>
      <w:r w:rsidRPr="0065012C">
        <w:rPr>
          <w:u w:val="single"/>
        </w:rPr>
        <w:t>Social Intelligence: The Critical Potential Lived Experience</w:t>
      </w:r>
      <w:r w:rsidRPr="009F329C">
        <w:rPr>
          <w:sz w:val="16"/>
          <w:szCs w:val="16"/>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65012C">
        <w:rPr>
          <w:u w:val="single"/>
        </w:rPr>
        <w:t xml:space="preserve">Because Dewey's notion of </w:t>
      </w:r>
      <w:r w:rsidRPr="00B241BB">
        <w:rPr>
          <w:highlight w:val="cyan"/>
          <w:u w:val="single"/>
        </w:rPr>
        <w:t xml:space="preserve">experience is </w:t>
      </w:r>
      <w:r w:rsidRPr="00B241BB">
        <w:rPr>
          <w:b/>
          <w:bCs/>
          <w:highlight w:val="cyan"/>
          <w:u w:val="single"/>
          <w:bdr w:val="single" w:sz="4" w:space="0" w:color="auto"/>
        </w:rPr>
        <w:t>social, active, and educative,</w:t>
      </w:r>
      <w:r w:rsidRPr="00B241BB">
        <w:rPr>
          <w:highlight w:val="cyan"/>
          <w:u w:val="single"/>
        </w:rPr>
        <w:t xml:space="preserve"> </w:t>
      </w:r>
      <w:r w:rsidRPr="0065012C">
        <w:rPr>
          <w:u w:val="single"/>
        </w:rPr>
        <w:t xml:space="preserve">what he calls the </w:t>
      </w:r>
      <w:r w:rsidRPr="00B241BB">
        <w:rPr>
          <w:highlight w:val="cyan"/>
          <w:u w:val="single"/>
        </w:rPr>
        <w:t>'experiential continuum'</w:t>
      </w:r>
      <w:r w:rsidRPr="0065012C">
        <w:rPr>
          <w:u w:val="single"/>
        </w:rPr>
        <w:t xml:space="preserve"> is the process by which we are best able to develop social intelligence. </w:t>
      </w:r>
      <w:r w:rsidRPr="009F329C">
        <w:rPr>
          <w:sz w:val="16"/>
          <w:szCs w:val="16"/>
        </w:rPr>
        <w:t xml:space="preserve">The 'experiential continuum' is characterised by our enduring and undergoing the consequences of our actions, and intelligence is to be understood as the self-conscious and ongoing process of adjusting our attitudes in light of these consequences.25 In The Public and Its </w:t>
      </w:r>
      <w:proofErr w:type="gramStart"/>
      <w:r w:rsidRPr="009F329C">
        <w:rPr>
          <w:sz w:val="16"/>
          <w:szCs w:val="16"/>
        </w:rPr>
        <w:t>Problems ,</w:t>
      </w:r>
      <w:proofErr w:type="gramEnd"/>
      <w:r w:rsidRPr="009F329C">
        <w:rPr>
          <w:sz w:val="16"/>
          <w:szCs w:val="16"/>
        </w:rPr>
        <w:t xml:space="preserve">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65012C">
        <w:rPr>
          <w:u w:val="single"/>
        </w:rPr>
        <w:t xml:space="preserve">declaration that 'ultimate moral motives and forces are nothing more nor less than social intelligence the power of observing and comprehending social situations and social power </w:t>
      </w:r>
      <w:r w:rsidRPr="0065012C">
        <w:rPr>
          <w:u w:val="single"/>
        </w:rPr>
        <w:lastRenderedPageBreak/>
        <w:t>trained capacities of control at work in the service of social interest and aims'</w:t>
      </w:r>
      <w:r w:rsidRPr="009F329C">
        <w:rPr>
          <w:sz w:val="16"/>
          <w:szCs w:val="16"/>
        </w:rPr>
        <w:t xml:space="preserve">.27 Dewey's unflagging faith in </w:t>
      </w:r>
      <w:r w:rsidRPr="00B241BB">
        <w:rPr>
          <w:highlight w:val="cyan"/>
          <w:u w:val="single"/>
        </w:rPr>
        <w:t>the transformative potential of social intelligence</w:t>
      </w:r>
      <w:r w:rsidRPr="009F329C">
        <w:rPr>
          <w:sz w:val="16"/>
          <w:szCs w:val="16"/>
        </w:rPr>
        <w:t xml:space="preserve"> </w:t>
      </w:r>
      <w:r w:rsidRPr="00B241BB">
        <w:rPr>
          <w:highlight w:val="cyan"/>
          <w:u w:val="single"/>
        </w:rPr>
        <w:t>intrinsic to democracy</w:t>
      </w:r>
      <w:r w:rsidRPr="009F329C">
        <w:rPr>
          <w:sz w:val="16"/>
          <w:szCs w:val="16"/>
        </w:rPr>
        <w:t xml:space="preserve"> </w:t>
      </w:r>
      <w:r w:rsidRPr="0065012C">
        <w:rPr>
          <w:u w:val="single"/>
        </w:rPr>
        <w:t xml:space="preserve">as a way of life </w:t>
      </w:r>
      <w:r w:rsidRPr="00B241BB">
        <w:rPr>
          <w:b/>
          <w:bCs/>
          <w:highlight w:val="cyan"/>
          <w:u w:val="single"/>
        </w:rPr>
        <w:t>is not Utopian</w:t>
      </w:r>
      <w:r w:rsidRPr="0065012C">
        <w:rPr>
          <w:u w:val="single"/>
        </w:rPr>
        <w:t xml:space="preserve">, nor is it based on a belief that all problems are finally solvable. Rather, </w:t>
      </w:r>
      <w:r w:rsidRPr="00B241BB">
        <w:rPr>
          <w:highlight w:val="cyan"/>
          <w:u w:val="single"/>
        </w:rPr>
        <w:t xml:space="preserve">it expresses a moral commitment </w:t>
      </w:r>
      <w:r w:rsidRPr="0065012C">
        <w:rPr>
          <w:u w:val="single"/>
        </w:rPr>
        <w:t xml:space="preserve">that suggests </w:t>
      </w:r>
      <w:r w:rsidRPr="00B241BB">
        <w:rPr>
          <w:highlight w:val="cyan"/>
          <w:u w:val="single"/>
        </w:rPr>
        <w:t xml:space="preserve">that a working </w:t>
      </w:r>
      <w:r w:rsidRPr="0065012C">
        <w:rPr>
          <w:u w:val="single"/>
        </w:rPr>
        <w:t xml:space="preserve">faith in </w:t>
      </w:r>
      <w:r w:rsidRPr="00B241BB">
        <w:rPr>
          <w:highlight w:val="cyan"/>
          <w:u w:val="single"/>
        </w:rPr>
        <w:t xml:space="preserve">social intelligence is our best shot at crafting </w:t>
      </w:r>
      <w:r w:rsidRPr="0065012C">
        <w:rPr>
          <w:u w:val="single"/>
        </w:rPr>
        <w:t xml:space="preserve">habits and </w:t>
      </w:r>
      <w:r w:rsidRPr="00B241BB">
        <w:rPr>
          <w:highlight w:val="cyan"/>
          <w:u w:val="single"/>
        </w:rPr>
        <w:t xml:space="preserve">institutions that will further </w:t>
      </w:r>
      <w:r w:rsidRPr="0065012C">
        <w:rPr>
          <w:u w:val="single"/>
        </w:rPr>
        <w:t xml:space="preserve">encourage us to identify </w:t>
      </w:r>
      <w:r w:rsidRPr="00B241BB">
        <w:rPr>
          <w:b/>
          <w:bCs/>
          <w:highlight w:val="cyan"/>
          <w:u w:val="single"/>
        </w:rPr>
        <w:t xml:space="preserve">new opportunities for </w:t>
      </w:r>
      <w:r w:rsidRPr="0065012C">
        <w:rPr>
          <w:b/>
          <w:bCs/>
          <w:u w:val="single"/>
        </w:rPr>
        <w:t xml:space="preserve">the expansion of our </w:t>
      </w:r>
      <w:r w:rsidRPr="00B241BB">
        <w:rPr>
          <w:b/>
          <w:bCs/>
          <w:highlight w:val="cyan"/>
          <w:u w:val="single"/>
        </w:rPr>
        <w:t>capacities</w:t>
      </w:r>
      <w:r w:rsidRPr="00B241BB">
        <w:rPr>
          <w:highlight w:val="cyan"/>
          <w:u w:val="single"/>
        </w:rPr>
        <w:t xml:space="preserve"> </w:t>
      </w:r>
      <w:r w:rsidRPr="0065012C">
        <w:rPr>
          <w:u w:val="single"/>
        </w:rPr>
        <w:t>moving forward</w:t>
      </w:r>
      <w:r w:rsidRPr="009F329C">
        <w:rPr>
          <w:sz w:val="16"/>
          <w:szCs w:val="16"/>
        </w:rPr>
        <w:t xml:space="preserve">. </w:t>
      </w:r>
      <w:r w:rsidRPr="0065012C">
        <w:rPr>
          <w:u w:val="single"/>
        </w:rPr>
        <w:t>The upshot here is that democracy as a way of life means, above all, that we stop thinking of democracy as a thing and start thinking about it as a way.</w:t>
      </w:r>
      <w:r w:rsidRPr="009F329C">
        <w:rPr>
          <w:sz w:val="16"/>
          <w:szCs w:val="16"/>
        </w:rPr>
        <w:t xml:space="preserve"> Democracy is belief in the ability of human experience to generate the aims and methods by which further experience will grow in ordered richness</w:t>
      </w:r>
      <w:proofErr w:type="gramStart"/>
      <w:r w:rsidRPr="009F329C">
        <w:rPr>
          <w:sz w:val="16"/>
          <w:szCs w:val="16"/>
        </w:rPr>
        <w:t>. . . .</w:t>
      </w:r>
      <w:proofErr w:type="gramEnd"/>
      <w:r w:rsidRPr="009F329C">
        <w:rPr>
          <w:sz w:val="16"/>
          <w:szCs w:val="16"/>
        </w:rPr>
        <w:t xml:space="preserve"> </w:t>
      </w:r>
      <w:r w:rsidRPr="0065012C">
        <w:rPr>
          <w:u w:val="single"/>
        </w:rPr>
        <w:t xml:space="preserve">Democracy is the faith that </w:t>
      </w:r>
      <w:r w:rsidRPr="00B241BB">
        <w:rPr>
          <w:highlight w:val="cyan"/>
          <w:u w:val="single"/>
        </w:rPr>
        <w:t xml:space="preserve">the process of experience is more important than any </w:t>
      </w:r>
      <w:r w:rsidRPr="0065012C">
        <w:rPr>
          <w:u w:val="single"/>
        </w:rPr>
        <w:t xml:space="preserve">special </w:t>
      </w:r>
      <w:r w:rsidRPr="00B241BB">
        <w:rPr>
          <w:highlight w:val="cyan"/>
          <w:u w:val="single"/>
        </w:rPr>
        <w:t xml:space="preserve">result </w:t>
      </w:r>
      <w:r w:rsidRPr="0065012C">
        <w:rPr>
          <w:u w:val="single"/>
        </w:rPr>
        <w:t xml:space="preserve">attained, so that the special results achieved are of ultimate value only as they are used to enrich and order the ongoing process. </w:t>
      </w:r>
      <w:r w:rsidRPr="009F329C">
        <w:rPr>
          <w:sz w:val="16"/>
          <w:szCs w:val="16"/>
        </w:rPr>
        <w:t xml:space="preserve">Since the process of </w:t>
      </w:r>
      <w:r w:rsidRPr="00B241BB">
        <w:rPr>
          <w:highlight w:val="cyan"/>
          <w:u w:val="single"/>
        </w:rPr>
        <w:t>experience</w:t>
      </w:r>
      <w:r w:rsidRPr="009F329C">
        <w:rPr>
          <w:sz w:val="16"/>
          <w:szCs w:val="16"/>
        </w:rPr>
        <w:t xml:space="preserve"> </w:t>
      </w:r>
      <w:r w:rsidRPr="00B241BB">
        <w:rPr>
          <w:highlight w:val="cyan"/>
          <w:u w:val="single"/>
        </w:rPr>
        <w:t>is</w:t>
      </w:r>
      <w:r w:rsidRPr="009F329C">
        <w:rPr>
          <w:sz w:val="16"/>
          <w:szCs w:val="16"/>
        </w:rPr>
        <w:t xml:space="preserve"> </w:t>
      </w:r>
      <w:r w:rsidRPr="0065012C">
        <w:rPr>
          <w:u w:val="single"/>
        </w:rPr>
        <w:t xml:space="preserve">capable of being </w:t>
      </w:r>
      <w:r w:rsidRPr="00B241BB">
        <w:rPr>
          <w:b/>
          <w:bCs/>
          <w:highlight w:val="cyan"/>
          <w:u w:val="single"/>
        </w:rPr>
        <w:t>educative</w:t>
      </w:r>
      <w:r w:rsidRPr="0065012C">
        <w:rPr>
          <w:u w:val="single"/>
        </w:rPr>
        <w:t>, faith in democracy is all one with faith in experience and education.</w:t>
      </w:r>
      <w:r w:rsidRPr="009F329C">
        <w:rPr>
          <w:sz w:val="16"/>
          <w:szCs w:val="16"/>
        </w:rPr>
        <w:t xml:space="preserve"> All ends and values that are cut off from the ongoing process become arrests and fixations. They strive to fixate what has been gained instead of using it to open the road and point the way to new and better experiences.</w:t>
      </w:r>
      <w:r w:rsidRPr="0065012C">
        <w:rPr>
          <w:u w:val="single"/>
        </w:rPr>
        <w:t xml:space="preserve">28 On this account, </w:t>
      </w:r>
      <w:r w:rsidRPr="00B241BB">
        <w:rPr>
          <w:highlight w:val="cyan"/>
          <w:u w:val="single"/>
        </w:rPr>
        <w:t xml:space="preserve">social intelligence is </w:t>
      </w:r>
      <w:r w:rsidRPr="0065012C">
        <w:rPr>
          <w:u w:val="single"/>
        </w:rPr>
        <w:t xml:space="preserve">not a possession, it is a </w:t>
      </w:r>
      <w:r w:rsidRPr="00B241BB">
        <w:rPr>
          <w:highlight w:val="cyan"/>
          <w:u w:val="single"/>
        </w:rPr>
        <w:t>de-centred and</w:t>
      </w:r>
      <w:r w:rsidRPr="0065012C">
        <w:rPr>
          <w:u w:val="single"/>
        </w:rPr>
        <w:t xml:space="preserve"> educative process of ordering </w:t>
      </w:r>
      <w:r w:rsidRPr="00B241BB">
        <w:rPr>
          <w:highlight w:val="cyan"/>
          <w:u w:val="single"/>
        </w:rPr>
        <w:t xml:space="preserve">our </w:t>
      </w:r>
      <w:r w:rsidRPr="00B241BB">
        <w:rPr>
          <w:b/>
          <w:bCs/>
          <w:highlight w:val="cyan"/>
          <w:u w:val="single"/>
        </w:rPr>
        <w:t>experiences</w:t>
      </w:r>
      <w:r w:rsidRPr="00B241BB">
        <w:rPr>
          <w:highlight w:val="cyan"/>
          <w:u w:val="single"/>
        </w:rPr>
        <w:t xml:space="preserve"> through manifold </w:t>
      </w:r>
      <w:r w:rsidRPr="00B241BB">
        <w:rPr>
          <w:b/>
          <w:bCs/>
          <w:highlight w:val="cyan"/>
          <w:u w:val="single"/>
        </w:rPr>
        <w:t>communication</w:t>
      </w:r>
      <w:r w:rsidRPr="009F329C">
        <w:rPr>
          <w:sz w:val="16"/>
          <w:szCs w:val="16"/>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w:t>
      </w:r>
      <w:proofErr w:type="gramStart"/>
      <w:r w:rsidRPr="009F329C">
        <w:rPr>
          <w:sz w:val="16"/>
          <w:szCs w:val="16"/>
        </w:rPr>
        <w:t>In</w:t>
      </w:r>
      <w:proofErr w:type="gramEnd"/>
      <w:r w:rsidRPr="009F329C">
        <w:rPr>
          <w:sz w:val="16"/>
          <w:szCs w:val="16"/>
        </w:rPr>
        <w:t xml:space="preserve"> turn, the 'proper conditions' for social intelligence then are those that increase our ability to perceive the complex shared consequences of our choices and practices. Intelligence is social in pragmatism because it requires the development of both firstand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B241BB">
        <w:rPr>
          <w:highlight w:val="cyan"/>
          <w:u w:val="single"/>
        </w:rPr>
        <w:t>We are not passive receivers</w:t>
      </w:r>
      <w:r w:rsidRPr="009F329C">
        <w:rPr>
          <w:sz w:val="16"/>
          <w:szCs w:val="16"/>
        </w:rPr>
        <w:t xml:space="preserve"> </w:t>
      </w:r>
      <w:r w:rsidRPr="0065012C">
        <w:rPr>
          <w:u w:val="single"/>
        </w:rPr>
        <w:t xml:space="preserve">of information, </w:t>
      </w:r>
      <w:r w:rsidRPr="00B241BB">
        <w:rPr>
          <w:b/>
          <w:bCs/>
          <w:highlight w:val="cyan"/>
          <w:u w:val="single"/>
          <w:bdr w:val="single" w:sz="4" w:space="0" w:color="auto"/>
        </w:rPr>
        <w:t>but dynamic interactors</w:t>
      </w:r>
      <w:r w:rsidRPr="0065012C">
        <w:rPr>
          <w:u w:val="single"/>
        </w:rPr>
        <w:t xml:space="preserve">, and therefore intelligence is intrinsically communicative. Free inquiry is the engine of social intelligence, which is in turn based on our willingness to have our firstorder </w:t>
      </w:r>
      <w:r w:rsidRPr="00B241BB">
        <w:rPr>
          <w:highlight w:val="cyan"/>
          <w:u w:val="single"/>
        </w:rPr>
        <w:t xml:space="preserve">attitudes adjusted </w:t>
      </w:r>
      <w:r w:rsidRPr="0065012C">
        <w:rPr>
          <w:u w:val="single"/>
        </w:rPr>
        <w:t>in light of our second-order attitudes</w:t>
      </w:r>
      <w:r w:rsidRPr="009F329C">
        <w:rPr>
          <w:sz w:val="16"/>
          <w:szCs w:val="16"/>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w:t>
      </w:r>
      <w:proofErr w:type="gramStart"/>
      <w:r w:rsidRPr="009F329C">
        <w:rPr>
          <w:sz w:val="16"/>
          <w:szCs w:val="16"/>
        </w:rPr>
        <w:t>ever richer</w:t>
      </w:r>
      <w:proofErr w:type="gramEnd"/>
      <w:r w:rsidRPr="009F329C">
        <w:rPr>
          <w:sz w:val="16"/>
          <w:szCs w:val="16"/>
        </w:rPr>
        <w:t xml:space="preserve"> context for the ongoing development of our ability to perceive the relationship between our beliefs, practices, and institutions. By taking a principal focus on increasing our ability for evermore sophisticated perception of the consequences of our habits of thought and action, we will be better </w:t>
      </w:r>
      <w:r w:rsidRPr="0065012C">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9F329C">
        <w:rPr>
          <w:sz w:val="16"/>
          <w:szCs w:val="16"/>
        </w:rPr>
        <w:t xml:space="preserve">. Turning back to the challenges leveled by radical democratic theorists, we can begin to see the opportunities made possible by critical pragmatism. </w:t>
      </w:r>
      <w:r w:rsidRPr="0065012C">
        <w:rPr>
          <w:u w:val="single"/>
        </w:rPr>
        <w:t xml:space="preserve">Tapping into the </w:t>
      </w:r>
      <w:r w:rsidRPr="00B241BB">
        <w:rPr>
          <w:highlight w:val="cyan"/>
          <w:u w:val="single"/>
        </w:rPr>
        <w:t>critical potential of</w:t>
      </w:r>
      <w:r w:rsidRPr="0065012C">
        <w:rPr>
          <w:u w:val="single"/>
        </w:rPr>
        <w:t xml:space="preserve"> lived </w:t>
      </w:r>
      <w:r w:rsidRPr="00B241BB">
        <w:rPr>
          <w:highlight w:val="cyan"/>
          <w:u w:val="single"/>
        </w:rPr>
        <w:t xml:space="preserve">experience </w:t>
      </w:r>
      <w:r w:rsidRPr="0065012C">
        <w:rPr>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B241BB">
        <w:rPr>
          <w:highlight w:val="cyan"/>
          <w:u w:val="single"/>
        </w:rPr>
        <w:t xml:space="preserve">there are </w:t>
      </w:r>
      <w:r w:rsidRPr="0065012C">
        <w:rPr>
          <w:u w:val="single"/>
        </w:rPr>
        <w:t xml:space="preserve">always </w:t>
      </w:r>
      <w:r w:rsidRPr="00B241BB">
        <w:rPr>
          <w:highlight w:val="cyan"/>
          <w:u w:val="single"/>
        </w:rPr>
        <w:t xml:space="preserve">new opportunities to exploit cracks </w:t>
      </w:r>
      <w:r w:rsidRPr="0065012C">
        <w:rPr>
          <w:u w:val="single"/>
        </w:rPr>
        <w:t xml:space="preserve">and fissures </w:t>
      </w:r>
      <w:r w:rsidRPr="00B241BB">
        <w:rPr>
          <w:highlight w:val="cyan"/>
          <w:u w:val="single"/>
        </w:rPr>
        <w:t xml:space="preserve">in </w:t>
      </w:r>
      <w:r w:rsidRPr="0065012C">
        <w:rPr>
          <w:u w:val="single"/>
        </w:rPr>
        <w:t xml:space="preserve">various structurally </w:t>
      </w:r>
      <w:r w:rsidRPr="00B241BB">
        <w:rPr>
          <w:b/>
          <w:bCs/>
          <w:highlight w:val="cyan"/>
          <w:u w:val="single"/>
        </w:rPr>
        <w:t>entrenched forms of power</w:t>
      </w:r>
      <w:r w:rsidRPr="0065012C">
        <w:rPr>
          <w:u w:val="single"/>
        </w:rPr>
        <w:t xml:space="preserve">. Second, </w:t>
      </w:r>
      <w:r w:rsidRPr="00B241BB">
        <w:rPr>
          <w:highlight w:val="cyan"/>
          <w:u w:val="single"/>
        </w:rPr>
        <w:t xml:space="preserve">the </w:t>
      </w:r>
      <w:r w:rsidRPr="0065012C">
        <w:rPr>
          <w:u w:val="single"/>
        </w:rPr>
        <w:t xml:space="preserve">essentially complexity and </w:t>
      </w:r>
      <w:r w:rsidRPr="00B241BB">
        <w:rPr>
          <w:highlight w:val="cyan"/>
          <w:u w:val="single"/>
        </w:rPr>
        <w:t xml:space="preserve">flux of our world is </w:t>
      </w:r>
      <w:r w:rsidRPr="0065012C">
        <w:rPr>
          <w:u w:val="single"/>
        </w:rPr>
        <w:t xml:space="preserve">always </w:t>
      </w:r>
      <w:r w:rsidRPr="00B241BB">
        <w:rPr>
          <w:b/>
          <w:bCs/>
          <w:highlight w:val="cyan"/>
          <w:u w:val="single"/>
        </w:rPr>
        <w:t>producing new opportunities for transformative resistance</w:t>
      </w:r>
      <w:r w:rsidRPr="00B241BB">
        <w:rPr>
          <w:highlight w:val="cyan"/>
          <w:u w:val="single"/>
        </w:rPr>
        <w:t xml:space="preserve"> </w:t>
      </w:r>
      <w:r w:rsidRPr="0065012C">
        <w:rPr>
          <w:u w:val="single"/>
        </w:rPr>
        <w:t>and for the development of more creative approaches to meaningful deliberation</w:t>
      </w:r>
      <w:r w:rsidRPr="009F329C">
        <w:rPr>
          <w:sz w:val="16"/>
          <w:szCs w:val="16"/>
        </w:rPr>
        <w:t xml:space="preserve">. Critical pragmatism pivots on the notion </w:t>
      </w:r>
      <w:r w:rsidRPr="0065012C">
        <w:rPr>
          <w:u w:val="single"/>
        </w:rPr>
        <w:t xml:space="preserve">that </w:t>
      </w:r>
      <w:r w:rsidRPr="00B241BB">
        <w:rPr>
          <w:highlight w:val="cyan"/>
          <w:u w:val="single"/>
        </w:rPr>
        <w:t xml:space="preserve">under </w:t>
      </w:r>
      <w:r w:rsidRPr="0065012C">
        <w:rPr>
          <w:u w:val="single"/>
        </w:rPr>
        <w:t xml:space="preserve">such </w:t>
      </w:r>
      <w:r w:rsidRPr="00B241BB">
        <w:rPr>
          <w:highlight w:val="cyan"/>
          <w:u w:val="single"/>
        </w:rPr>
        <w:t xml:space="preserve">conditions </w:t>
      </w:r>
      <w:r w:rsidRPr="0065012C">
        <w:rPr>
          <w:u w:val="single"/>
        </w:rPr>
        <w:t xml:space="preserve">what </w:t>
      </w:r>
      <w:r w:rsidRPr="00B241BB">
        <w:rPr>
          <w:highlight w:val="cyan"/>
          <w:u w:val="single"/>
        </w:rPr>
        <w:t xml:space="preserve">we </w:t>
      </w:r>
      <w:r w:rsidRPr="0065012C">
        <w:rPr>
          <w:u w:val="single"/>
        </w:rPr>
        <w:t xml:space="preserve">most </w:t>
      </w:r>
      <w:r w:rsidRPr="00B241BB">
        <w:rPr>
          <w:highlight w:val="cyan"/>
          <w:u w:val="single"/>
        </w:rPr>
        <w:t xml:space="preserve">need </w:t>
      </w:r>
      <w:r w:rsidRPr="0065012C">
        <w:rPr>
          <w:u w:val="single"/>
        </w:rPr>
        <w:t xml:space="preserve">are </w:t>
      </w:r>
      <w:r w:rsidRPr="00B241BB">
        <w:rPr>
          <w:highlight w:val="cyan"/>
          <w:u w:val="single"/>
        </w:rPr>
        <w:t xml:space="preserve">not fixed </w:t>
      </w:r>
      <w:r w:rsidRPr="0065012C">
        <w:rPr>
          <w:u w:val="single"/>
        </w:rPr>
        <w:t xml:space="preserve">and static </w:t>
      </w:r>
      <w:r w:rsidRPr="00B241BB">
        <w:rPr>
          <w:highlight w:val="cyan"/>
          <w:u w:val="single"/>
        </w:rPr>
        <w:t>foundations</w:t>
      </w:r>
      <w:r w:rsidRPr="0065012C">
        <w:rPr>
          <w:u w:val="single"/>
        </w:rPr>
        <w:t xml:space="preserve">, we need </w:t>
      </w:r>
      <w:r w:rsidRPr="00B241BB">
        <w:rPr>
          <w:highlight w:val="cyan"/>
          <w:u w:val="single"/>
        </w:rPr>
        <w:t xml:space="preserve">the flexible habits of </w:t>
      </w:r>
      <w:r w:rsidRPr="0065012C">
        <w:rPr>
          <w:u w:val="single"/>
        </w:rPr>
        <w:t xml:space="preserve">inquiry and </w:t>
      </w:r>
      <w:r w:rsidRPr="00B241BB">
        <w:rPr>
          <w:b/>
          <w:bCs/>
          <w:highlight w:val="cyan"/>
          <w:u w:val="single"/>
        </w:rPr>
        <w:t>communication</w:t>
      </w:r>
      <w:r w:rsidRPr="00B241BB">
        <w:rPr>
          <w:highlight w:val="cyan"/>
          <w:u w:val="single"/>
        </w:rPr>
        <w:t xml:space="preserve"> </w:t>
      </w:r>
      <w:r w:rsidRPr="0065012C">
        <w:rPr>
          <w:u w:val="single"/>
        </w:rPr>
        <w:t>that make it possible to both identify pernicious obstacles to deliberation and to challenge, circumvent, or neutralise their impact.</w:t>
      </w:r>
      <w:r w:rsidRPr="009F329C">
        <w:rPr>
          <w:sz w:val="16"/>
          <w:szCs w:val="16"/>
        </w:rPr>
        <w:t xml:space="preserve"> </w:t>
      </w:r>
    </w:p>
    <w:p w14:paraId="0AA19595" w14:textId="1B766F49" w:rsidR="00B241BB" w:rsidRPr="00C932F4" w:rsidRDefault="00B241BB" w:rsidP="00B241BB">
      <w:pPr>
        <w:pStyle w:val="Heading4"/>
        <w:rPr>
          <w:rFonts w:cs="Calibri"/>
        </w:rPr>
      </w:pPr>
      <w:r>
        <w:rPr>
          <w:rFonts w:cs="Calibri"/>
        </w:rPr>
        <w:lastRenderedPageBreak/>
        <w:t>6</w:t>
      </w:r>
      <w:r w:rsidRPr="00B71CEA">
        <w:rPr>
          <w:rFonts w:cs="Calibri"/>
        </w:rPr>
        <w:t xml:space="preserve">] </w:t>
      </w:r>
      <w:r w:rsidRPr="00B71CEA">
        <w:rPr>
          <w:rFonts w:cs="Calibri"/>
          <w:u w:val="single"/>
        </w:rPr>
        <w:t>Materiality</w:t>
      </w:r>
      <w:r w:rsidRPr="00B71CEA">
        <w:rPr>
          <w:rFonts w:cs="Calibri"/>
        </w:rPr>
        <w:t>-</w:t>
      </w:r>
      <w:r w:rsidRPr="00C932F4">
        <w:rPr>
          <w:rFonts w:cs="Calibri"/>
        </w:rPr>
        <w:t xml:space="preserve"> Our framework moves away from abstraction and understands knowledge as changing </w:t>
      </w:r>
      <w:proofErr w:type="gramStart"/>
      <w:r w:rsidRPr="00C932F4">
        <w:rPr>
          <w:rFonts w:cs="Calibri"/>
        </w:rPr>
        <w:t>in order to</w:t>
      </w:r>
      <w:proofErr w:type="gramEnd"/>
      <w:r w:rsidRPr="00C932F4">
        <w:rPr>
          <w:rFonts w:cs="Calibri"/>
        </w:rPr>
        <w:t xml:space="preserve"> base social change and revision of ideas.</w:t>
      </w:r>
      <w:r w:rsidRPr="00C932F4">
        <w:rPr>
          <w:rFonts w:cs="Calibri"/>
        </w:rPr>
        <w:br/>
        <w:t>Glaude 7’</w:t>
      </w:r>
      <w:r w:rsidRPr="00C932F4">
        <w:rPr>
          <w:rFonts w:cs="Calibri"/>
        </w:rPr>
        <w:br/>
      </w:r>
      <w:r w:rsidRPr="00C932F4">
        <w:rPr>
          <w:rFonts w:cs="Calibri"/>
          <w:b w:val="0"/>
          <w:sz w:val="21"/>
          <w:szCs w:val="21"/>
        </w:rPr>
        <w:t xml:space="preserve">Eddie S. (Eddie S. Glaude Jr. is the chair of the Center for African-American Studies and the William S. Tod Professor of Religion and African-American Studies at Princeton University.) In a Shade of </w:t>
      </w:r>
      <w:proofErr w:type="gramStart"/>
      <w:r w:rsidRPr="00C932F4">
        <w:rPr>
          <w:rFonts w:cs="Calibri"/>
          <w:b w:val="0"/>
          <w:sz w:val="21"/>
          <w:szCs w:val="21"/>
        </w:rPr>
        <w:t>Blue :</w:t>
      </w:r>
      <w:proofErr w:type="gramEnd"/>
      <w:r w:rsidRPr="00C932F4">
        <w:rPr>
          <w:rFonts w:cs="Calibri"/>
          <w:b w:val="0"/>
          <w:sz w:val="21"/>
          <w:szCs w:val="21"/>
        </w:rPr>
        <w:t xml:space="preserve"> Pragmatism and the Politics of Black America. University of Chicago Press, 2007. EBSCOhost. (5-7) Bracketed for grammer. Dulles AS</w:t>
      </w:r>
    </w:p>
    <w:p w14:paraId="73F43C02" w14:textId="77777777" w:rsidR="00B241BB" w:rsidRPr="00C932F4" w:rsidRDefault="00B241BB" w:rsidP="00B241BB">
      <w:pPr>
        <w:rPr>
          <w:sz w:val="16"/>
          <w:szCs w:val="26"/>
        </w:rPr>
      </w:pPr>
      <w:r w:rsidRPr="00C932F4">
        <w:rPr>
          <w:sz w:val="16"/>
          <w:szCs w:val="26"/>
        </w:rPr>
        <w:t xml:space="preserve">In a Shade of Blue is my contribution to the tradition I have just sketched. My aim is to think through some of the more pressing conceptual problems confronting African American political life, and I do so as a Deweyan prag-matist. I should say a bit about what I mean by this self-description. John Dewey thought of philosophy as a form of cultural and social criticism. He held the view that </w:t>
      </w:r>
      <w:r w:rsidRPr="00B241BB">
        <w:rPr>
          <w:rStyle w:val="StyleUnderline"/>
          <w:szCs w:val="26"/>
          <w:highlight w:val="cyan"/>
        </w:rPr>
        <w:t>philosophy</w:t>
      </w:r>
      <w:r w:rsidRPr="00C932F4">
        <w:rPr>
          <w:sz w:val="16"/>
          <w:szCs w:val="26"/>
        </w:rPr>
        <w:t xml:space="preserve">, properly understood as a mode of wis-dom, ought to aid us in our efforts to overcome problematic situations and worrisome circumstances. The principal charge of the philosopher, then, </w:t>
      </w:r>
      <w:r w:rsidRPr="00B241BB">
        <w:rPr>
          <w:rStyle w:val="StyleUnderline"/>
          <w:szCs w:val="26"/>
          <w:highlight w:val="cyan"/>
        </w:rPr>
        <w:t>is to deal with the problems of human beings</w:t>
      </w:r>
      <w:r w:rsidRPr="00C932F4">
        <w:rPr>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Dewey, by contrast, understands </w:t>
      </w:r>
      <w:r w:rsidRPr="00B241BB">
        <w:rPr>
          <w:rStyle w:val="StyleUnderline"/>
          <w:szCs w:val="26"/>
          <w:highlight w:val="cyan"/>
        </w:rPr>
        <w:t>knowledge</w:t>
      </w:r>
      <w:r w:rsidRPr="00C932F4">
        <w:rPr>
          <w:rStyle w:val="StyleUnderline"/>
          <w:szCs w:val="26"/>
          <w:u w:val="none"/>
        </w:rPr>
        <w:t xml:space="preserve"> </w:t>
      </w:r>
      <w:r w:rsidRPr="00C932F4">
        <w:rPr>
          <w:sz w:val="16"/>
          <w:szCs w:val="26"/>
        </w:rPr>
        <w:t xml:space="preserve">to be </w:t>
      </w:r>
      <w:r w:rsidRPr="00B241BB">
        <w:rPr>
          <w:rStyle w:val="StyleUnderline"/>
          <w:szCs w:val="26"/>
          <w:highlight w:val="cyan"/>
        </w:rPr>
        <w:t>the</w:t>
      </w:r>
      <w:r w:rsidRPr="00B241BB">
        <w:rPr>
          <w:b/>
          <w:sz w:val="26"/>
          <w:szCs w:val="26"/>
          <w:highlight w:val="cyan"/>
          <w:u w:val="single"/>
        </w:rPr>
        <w:t xml:space="preserve"> </w:t>
      </w:r>
      <w:r w:rsidRPr="00B241BB">
        <w:rPr>
          <w:rStyle w:val="StyleUnderline"/>
          <w:szCs w:val="26"/>
          <w:highlight w:val="cyan"/>
        </w:rPr>
        <w:t>fruit</w:t>
      </w:r>
      <w:r w:rsidRPr="00B241BB">
        <w:rPr>
          <w:b/>
          <w:sz w:val="26"/>
          <w:szCs w:val="26"/>
          <w:highlight w:val="cyan"/>
          <w:u w:val="single"/>
        </w:rPr>
        <w:t xml:space="preserve"> </w:t>
      </w:r>
      <w:r w:rsidRPr="00B241BB">
        <w:rPr>
          <w:rStyle w:val="StyleUnderline"/>
          <w:szCs w:val="26"/>
          <w:highlight w:val="cyan"/>
        </w:rPr>
        <w:t>of our undertakings</w:t>
      </w:r>
      <w:r w:rsidRPr="00B241BB">
        <w:rPr>
          <w:b/>
          <w:sz w:val="26"/>
          <w:szCs w:val="26"/>
          <w:highlight w:val="cyan"/>
          <w:u w:val="single"/>
        </w:rPr>
        <w:t xml:space="preserve"> </w:t>
      </w:r>
      <w:r w:rsidRPr="00B241BB">
        <w:rPr>
          <w:rStyle w:val="StyleUnderline"/>
          <w:szCs w:val="26"/>
          <w:highlight w:val="cyan"/>
        </w:rPr>
        <w:t xml:space="preserve">as we seek “the enrichment of our immediate experience through </w:t>
      </w:r>
      <w:r w:rsidRPr="00B241BB">
        <w:rPr>
          <w:b/>
          <w:sz w:val="26"/>
          <w:szCs w:val="26"/>
          <w:highlight w:val="cyan"/>
          <w:u w:val="single"/>
        </w:rPr>
        <w:t>the</w:t>
      </w:r>
      <w:r w:rsidRPr="00B241BB">
        <w:rPr>
          <w:rStyle w:val="StyleUnderline"/>
          <w:szCs w:val="26"/>
          <w:highlight w:val="cyan"/>
        </w:rPr>
        <w:t xml:space="preserve"> control over action</w:t>
      </w:r>
      <w:r w:rsidRPr="00C932F4">
        <w:rPr>
          <w:sz w:val="16"/>
          <w:szCs w:val="26"/>
        </w:rPr>
        <w:t xml:space="preserve"> it exercises.”11He insists that </w:t>
      </w:r>
      <w:r w:rsidRPr="00B241BB">
        <w:rPr>
          <w:rStyle w:val="StyleUnderline"/>
          <w:szCs w:val="26"/>
          <w:highlight w:val="cyan"/>
        </w:rPr>
        <w:t>we turn our attention</w:t>
      </w:r>
      <w:r w:rsidRPr="00C932F4">
        <w:rPr>
          <w:sz w:val="16"/>
          <w:szCs w:val="26"/>
        </w:rPr>
        <w:t xml:space="preserve"> from supposed givens </w:t>
      </w:r>
      <w:r w:rsidRPr="00B241BB">
        <w:rPr>
          <w:rStyle w:val="StyleUnderline"/>
          <w:szCs w:val="26"/>
          <w:highlight w:val="cyan"/>
        </w:rPr>
        <w:t>to</w:t>
      </w:r>
      <w:r w:rsidRPr="00C932F4">
        <w:rPr>
          <w:rStyle w:val="StyleUnderline"/>
          <w:szCs w:val="26"/>
        </w:rPr>
        <w:t xml:space="preserve"> actual consequences</w:t>
      </w:r>
      <w:r w:rsidRPr="00C932F4">
        <w:rPr>
          <w:sz w:val="16"/>
          <w:szCs w:val="26"/>
        </w:rPr>
        <w:t xml:space="preserve">, </w:t>
      </w:r>
      <w:r w:rsidRPr="00B241BB">
        <w:rPr>
          <w:rStyle w:val="StyleUnderline"/>
          <w:szCs w:val="26"/>
          <w:highlight w:val="cyan"/>
        </w:rPr>
        <w:t>pursuing</w:t>
      </w:r>
      <w:r w:rsidRPr="00B241BB">
        <w:rPr>
          <w:b/>
          <w:sz w:val="26"/>
          <w:szCs w:val="26"/>
          <w:highlight w:val="cyan"/>
          <w:u w:val="single"/>
        </w:rPr>
        <w:t xml:space="preserve"> </w:t>
      </w:r>
      <w:r w:rsidRPr="00B241BB">
        <w:rPr>
          <w:rStyle w:val="StyleUnderline"/>
          <w:szCs w:val="26"/>
          <w:highlight w:val="cyan"/>
        </w:rPr>
        <w:t>a future</w:t>
      </w:r>
      <w:r w:rsidRPr="00C932F4">
        <w:rPr>
          <w:sz w:val="16"/>
          <w:szCs w:val="26"/>
        </w:rPr>
        <w:t xml:space="preserve"> fundamentally </w:t>
      </w:r>
      <w:r w:rsidRPr="00B241BB">
        <w:rPr>
          <w:rStyle w:val="StyleUnderline"/>
          <w:szCs w:val="26"/>
          <w:highlight w:val="cyan"/>
        </w:rPr>
        <w:t>grounded in values shaped by experience</w:t>
      </w:r>
      <w:r w:rsidRPr="00C932F4">
        <w:rPr>
          <w:sz w:val="16"/>
          <w:szCs w:val="26"/>
        </w:rPr>
        <w:t xml:space="preserve"> and realized in our actions. This view makes clear the experimental function of knowledge. Dewey emphasized that knowledge entails efforts to control and select future experience and that we are always </w:t>
      </w:r>
      <w:proofErr w:type="gramStart"/>
      <w:r w:rsidRPr="00C932F4">
        <w:rPr>
          <w:sz w:val="16"/>
          <w:szCs w:val="26"/>
        </w:rPr>
        <w:t>con-fronted</w:t>
      </w:r>
      <w:proofErr w:type="gramEnd"/>
      <w:r w:rsidRPr="00C932F4">
        <w:rPr>
          <w:sz w:val="16"/>
          <w:szCs w:val="26"/>
        </w:rPr>
        <w:t xml:space="preserve"> with the possibility of error when we act. </w:t>
      </w:r>
      <w:r w:rsidRPr="00B241BB">
        <w:rPr>
          <w:rStyle w:val="StyleUnderline"/>
          <w:szCs w:val="26"/>
          <w:highlight w:val="cyan"/>
        </w:rPr>
        <w:t>We</w:t>
      </w:r>
      <w:r w:rsidRPr="00C932F4">
        <w:rPr>
          <w:sz w:val="16"/>
          <w:szCs w:val="26"/>
        </w:rPr>
        <w:t xml:space="preserve"> experiment or </w:t>
      </w:r>
      <w:r w:rsidRPr="00B241BB">
        <w:rPr>
          <w:rStyle w:val="StyleUnderline"/>
          <w:szCs w:val="26"/>
          <w:highlight w:val="cyan"/>
        </w:rPr>
        <w:t>tinker</w:t>
      </w:r>
      <w:r w:rsidRPr="00B241BB">
        <w:rPr>
          <w:b/>
          <w:sz w:val="26"/>
          <w:szCs w:val="26"/>
          <w:highlight w:val="cyan"/>
          <w:u w:val="single"/>
        </w:rPr>
        <w:t xml:space="preserve">, </w:t>
      </w:r>
      <w:r w:rsidRPr="00B241BB">
        <w:rPr>
          <w:rStyle w:val="StyleUnderline"/>
          <w:szCs w:val="26"/>
          <w:highlight w:val="cyan"/>
        </w:rPr>
        <w:t>with</w:t>
      </w:r>
      <w:r w:rsidRPr="00B241BB">
        <w:rPr>
          <w:b/>
          <w:sz w:val="26"/>
          <w:szCs w:val="26"/>
          <w:highlight w:val="cyan"/>
          <w:u w:val="single"/>
        </w:rPr>
        <w:t xml:space="preserve"> </w:t>
      </w:r>
      <w:r w:rsidRPr="00B241BB">
        <w:rPr>
          <w:rStyle w:val="StyleUnderline"/>
          <w:szCs w:val="26"/>
          <w:highlight w:val="cyan"/>
        </w:rPr>
        <w:t>the understanding that all facts are fallible</w:t>
      </w:r>
      <w:r w:rsidRPr="00C932F4">
        <w:rPr>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B241BB">
        <w:rPr>
          <w:rStyle w:val="StyleUnderline"/>
          <w:szCs w:val="26"/>
          <w:highlight w:val="cyan"/>
        </w:rPr>
        <w:t>solidarity</w:t>
      </w:r>
      <w:r w:rsidRPr="00B241BB">
        <w:rPr>
          <w:b/>
          <w:sz w:val="26"/>
          <w:szCs w:val="26"/>
          <w:highlight w:val="cyan"/>
          <w:u w:val="single"/>
        </w:rPr>
        <w:t xml:space="preserve"> </w:t>
      </w:r>
      <w:r w:rsidRPr="00B241BB">
        <w:rPr>
          <w:rStyle w:val="StyleUnderline"/>
          <w:szCs w:val="26"/>
          <w:highlight w:val="cyan"/>
        </w:rPr>
        <w:t>captures</w:t>
      </w:r>
      <w:r w:rsidRPr="00C932F4">
        <w:rPr>
          <w:sz w:val="16"/>
          <w:szCs w:val="26"/>
        </w:rPr>
        <w:t xml:space="preserve"> the associational and cooperative dimensions of Dewey’s thinking. Dewey conceives of his </w:t>
      </w:r>
      <w:r w:rsidRPr="00B241BB">
        <w:rPr>
          <w:rStyle w:val="StyleUnderline"/>
          <w:szCs w:val="26"/>
          <w:highlight w:val="cyan"/>
        </w:rPr>
        <w:t>pragmatism as “an instrument of social improvement</w:t>
      </w:r>
      <w:r w:rsidRPr="00C932F4">
        <w:rPr>
          <w:rStyle w:val="StyleUnderline"/>
          <w:szCs w:val="26"/>
        </w:rPr>
        <w:t>”</w:t>
      </w:r>
      <w:r w:rsidRPr="00C932F4">
        <w:rPr>
          <w:sz w:val="16"/>
          <w:szCs w:val="26"/>
        </w:rPr>
        <w:t xml:space="preserve"> aimed principally at expanding democratic </w:t>
      </w:r>
      <w:r w:rsidRPr="00B241BB">
        <w:rPr>
          <w:b/>
          <w:sz w:val="26"/>
          <w:szCs w:val="26"/>
          <w:highlight w:val="cyan"/>
          <w:u w:val="single"/>
        </w:rPr>
        <w:t>life</w:t>
      </w:r>
      <w:r w:rsidRPr="00C932F4">
        <w:rPr>
          <w:b/>
          <w:sz w:val="16"/>
          <w:szCs w:val="26"/>
        </w:rPr>
        <w:t xml:space="preserve"> </w:t>
      </w:r>
      <w:r w:rsidRPr="00B241BB">
        <w:rPr>
          <w:rStyle w:val="StyleUnderline"/>
          <w:szCs w:val="26"/>
          <w:highlight w:val="cyan"/>
        </w:rPr>
        <w:t>and</w:t>
      </w:r>
      <w:r w:rsidRPr="00B241BB">
        <w:rPr>
          <w:b/>
          <w:sz w:val="26"/>
          <w:szCs w:val="26"/>
          <w:highlight w:val="cyan"/>
          <w:u w:val="single"/>
        </w:rPr>
        <w:t xml:space="preserve"> </w:t>
      </w:r>
      <w:r w:rsidRPr="00B241BB">
        <w:rPr>
          <w:rStyle w:val="StyleUnderline"/>
          <w:szCs w:val="26"/>
          <w:highlight w:val="cyan"/>
        </w:rPr>
        <w:t>broadening</w:t>
      </w:r>
      <w:r w:rsidRPr="00B241BB">
        <w:rPr>
          <w:b/>
          <w:sz w:val="26"/>
          <w:szCs w:val="26"/>
          <w:highlight w:val="cyan"/>
          <w:u w:val="single"/>
        </w:rPr>
        <w:t xml:space="preserve"> </w:t>
      </w:r>
      <w:r w:rsidRPr="00B241BB">
        <w:rPr>
          <w:rStyle w:val="StyleUnderline"/>
          <w:szCs w:val="26"/>
          <w:highlight w:val="cyan"/>
        </w:rPr>
        <w:t>the</w:t>
      </w:r>
      <w:r w:rsidRPr="00B241BB">
        <w:rPr>
          <w:b/>
          <w:sz w:val="26"/>
          <w:szCs w:val="26"/>
          <w:highlight w:val="cyan"/>
          <w:u w:val="single"/>
        </w:rPr>
        <w:t xml:space="preserve"> </w:t>
      </w:r>
      <w:r w:rsidRPr="00B241BB">
        <w:rPr>
          <w:rStyle w:val="StyleUnderline"/>
          <w:szCs w:val="26"/>
          <w:highlight w:val="cyan"/>
        </w:rPr>
        <w:t>ground of individual self-development</w:t>
      </w:r>
      <w:r w:rsidRPr="00B241BB">
        <w:rPr>
          <w:b/>
          <w:sz w:val="26"/>
          <w:szCs w:val="26"/>
          <w:highlight w:val="cyan"/>
          <w:u w:val="single"/>
        </w:rPr>
        <w:t>.</w:t>
      </w:r>
      <w:r w:rsidRPr="00C932F4">
        <w:rPr>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B241BB">
        <w:rPr>
          <w:rStyle w:val="StyleUnderline"/>
          <w:szCs w:val="26"/>
          <w:highlight w:val="cyan"/>
        </w:rPr>
        <w:t>and</w:t>
      </w:r>
      <w:r w:rsidRPr="00C932F4">
        <w:rPr>
          <w:sz w:val="16"/>
          <w:szCs w:val="26"/>
        </w:rPr>
        <w:t xml:space="preserve"> one’s community. The formation of the democratic character so important to our form of associated living involves, then, </w:t>
      </w:r>
      <w:r w:rsidRPr="00B241BB">
        <w:rPr>
          <w:rStyle w:val="StyleUnderline"/>
          <w:szCs w:val="26"/>
          <w:highlight w:val="cyan"/>
        </w:rPr>
        <w:t xml:space="preserve">a </w:t>
      </w:r>
      <w:r w:rsidRPr="00C932F4">
        <w:rPr>
          <w:sz w:val="16"/>
          <w:szCs w:val="26"/>
        </w:rPr>
        <w:t>caring</w:t>
      </w:r>
      <w:r w:rsidRPr="00C932F4">
        <w:rPr>
          <w:rStyle w:val="StyleUnderline"/>
          <w:szCs w:val="26"/>
        </w:rPr>
        <w:t xml:space="preserve"> </w:t>
      </w:r>
      <w:r w:rsidRPr="00B241BB">
        <w:rPr>
          <w:rStyle w:val="StyleUnderline"/>
          <w:szCs w:val="26"/>
          <w:highlight w:val="cyan"/>
        </w:rPr>
        <w:t>disposition toward the plight of our fellows</w:t>
      </w:r>
      <w:r w:rsidRPr="00C932F4">
        <w:rPr>
          <w:sz w:val="16"/>
          <w:szCs w:val="26"/>
        </w:rPr>
        <w:t xml:space="preserve"> and a watchful concern for the well-being of our democratic life.</w:t>
      </w:r>
    </w:p>
    <w:p w14:paraId="7BAF127B" w14:textId="47B191E0" w:rsidR="00B241BB" w:rsidRPr="00FC576D" w:rsidRDefault="00B241BB" w:rsidP="00B241BB">
      <w:pPr>
        <w:pStyle w:val="Heading4"/>
        <w:rPr>
          <w:rFonts w:asciiTheme="majorHAnsi" w:hAnsiTheme="majorHAnsi" w:cstheme="majorHAnsi"/>
        </w:rPr>
      </w:pPr>
      <w:r>
        <w:rPr>
          <w:rFonts w:asciiTheme="majorHAnsi" w:hAnsiTheme="majorHAnsi" w:cstheme="majorHAnsi"/>
        </w:rPr>
        <w:t>7</w:t>
      </w:r>
      <w:r w:rsidRPr="00BC718A">
        <w:rPr>
          <w:rFonts w:asciiTheme="majorHAnsi" w:hAnsiTheme="majorHAnsi" w:cstheme="majorHAnsi"/>
        </w:rPr>
        <w:t>]</w:t>
      </w:r>
      <w:r>
        <w:rPr>
          <w:rFonts w:asciiTheme="majorHAnsi" w:hAnsiTheme="majorHAnsi" w:cstheme="majorHAnsi"/>
          <w:u w:val="single"/>
        </w:rPr>
        <w:t xml:space="preserve"> </w:t>
      </w:r>
      <w:r w:rsidRPr="00FC576D">
        <w:rPr>
          <w:rFonts w:asciiTheme="majorHAnsi" w:hAnsiTheme="majorHAnsi" w:cstheme="majorHAnsi"/>
          <w:u w:val="single"/>
        </w:rPr>
        <w:t>Deliberation is procedural not substantive</w:t>
      </w:r>
      <w:r w:rsidRPr="00FC576D">
        <w:rPr>
          <w:rFonts w:asciiTheme="majorHAnsi" w:hAnsiTheme="majorHAnsi" w:cstheme="majorHAnsi"/>
        </w:rPr>
        <w:t xml:space="preserve">, which means that we are first concerned with the decision-making procedure of deliberation and then evaluation of what impacts matter most. To clarify, consequences are a </w:t>
      </w:r>
      <w:r w:rsidRPr="00FC576D">
        <w:rPr>
          <w:rFonts w:asciiTheme="majorHAnsi" w:hAnsiTheme="majorHAnsi" w:cstheme="majorHAnsi"/>
          <w:u w:val="single"/>
        </w:rPr>
        <w:t>sequencing question.</w:t>
      </w:r>
      <w:r w:rsidRPr="00FC576D">
        <w:rPr>
          <w:rFonts w:asciiTheme="majorHAnsi" w:hAnsiTheme="majorHAnsi" w:cstheme="majorHAnsi"/>
        </w:rPr>
        <w:br/>
        <w:t>Serra 2</w:t>
      </w:r>
    </w:p>
    <w:p w14:paraId="0664FF55" w14:textId="77777777" w:rsidR="00B241BB" w:rsidRPr="00FC576D" w:rsidRDefault="00B241BB" w:rsidP="00B241BB">
      <w:pPr>
        <w:rPr>
          <w:rFonts w:asciiTheme="majorHAnsi" w:hAnsiTheme="majorHAnsi" w:cstheme="majorHAnsi"/>
          <w:sz w:val="16"/>
          <w:szCs w:val="26"/>
        </w:rPr>
      </w:pPr>
      <w:r w:rsidRPr="00FC576D">
        <w:rPr>
          <w:rFonts w:asciiTheme="majorHAnsi" w:hAnsiTheme="majorHAnsi" w:cstheme="majorHAnsi"/>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w:t>
      </w:r>
      <w:proofErr w:type="gramStart"/>
      <w:r w:rsidRPr="00FC576D">
        <w:rPr>
          <w:rFonts w:asciiTheme="majorHAnsi" w:hAnsiTheme="majorHAnsi" w:cstheme="majorHAnsi"/>
          <w:sz w:val="16"/>
          <w:szCs w:val="26"/>
        </w:rPr>
        <w:t>in reality does</w:t>
      </w:r>
      <w:proofErr w:type="gramEnd"/>
      <w:r w:rsidRPr="00FC576D">
        <w:rPr>
          <w:rFonts w:asciiTheme="majorHAnsi" w:hAnsiTheme="majorHAnsi" w:cstheme="majorHAnsi"/>
          <w:sz w:val="16"/>
          <w:szCs w:val="26"/>
        </w:rPr>
        <w:t xml:space="preserve"> not propose a new ethical theory, but rather “reconstructs” through a new prism the basic intuitions of the best ethical theories. The fundamental element on which the attention of pragmatist ethics centers is deliberation. </w:t>
      </w:r>
      <w:r w:rsidRPr="00B241BB">
        <w:rPr>
          <w:rStyle w:val="StyleUnderline"/>
          <w:rFonts w:asciiTheme="majorHAnsi" w:hAnsiTheme="majorHAnsi" w:cstheme="majorHAnsi"/>
          <w:szCs w:val="26"/>
          <w:highlight w:val="cyan"/>
        </w:rPr>
        <w:t>Deliberation</w:t>
      </w:r>
      <w:r w:rsidRPr="00B241BB">
        <w:rPr>
          <w:rFonts w:asciiTheme="majorHAnsi" w:hAnsiTheme="majorHAnsi" w:cstheme="majorHAnsi"/>
          <w:b/>
          <w:sz w:val="26"/>
          <w:szCs w:val="26"/>
          <w:highlight w:val="cyan"/>
          <w:u w:val="single"/>
        </w:rPr>
        <w:t xml:space="preserve"> </w:t>
      </w:r>
      <w:r w:rsidRPr="00B241BB">
        <w:rPr>
          <w:rStyle w:val="StyleUnderline"/>
          <w:rFonts w:asciiTheme="majorHAnsi" w:hAnsiTheme="majorHAnsi" w:cstheme="majorHAnsi"/>
          <w:szCs w:val="26"/>
          <w:highlight w:val="cyan"/>
        </w:rPr>
        <w:t>is</w:t>
      </w:r>
      <w:r w:rsidRPr="00B241BB">
        <w:rPr>
          <w:rFonts w:asciiTheme="majorHAnsi" w:hAnsiTheme="majorHAnsi" w:cstheme="majorHAnsi"/>
          <w:b/>
          <w:sz w:val="26"/>
          <w:szCs w:val="26"/>
          <w:highlight w:val="cyan"/>
          <w:u w:val="single"/>
        </w:rPr>
        <w:t xml:space="preserve"> </w:t>
      </w:r>
      <w:r w:rsidRPr="00B241BB">
        <w:rPr>
          <w:rStyle w:val="StyleUnderline"/>
          <w:rFonts w:asciiTheme="majorHAnsi" w:hAnsiTheme="majorHAnsi" w:cstheme="majorHAnsi"/>
          <w:szCs w:val="26"/>
          <w:highlight w:val="cyan"/>
        </w:rPr>
        <w:t>not</w:t>
      </w:r>
      <w:r w:rsidRPr="00B241BB">
        <w:rPr>
          <w:rFonts w:asciiTheme="majorHAnsi" w:hAnsiTheme="majorHAnsi" w:cstheme="majorHAnsi"/>
          <w:b/>
          <w:sz w:val="26"/>
          <w:szCs w:val="26"/>
          <w:highlight w:val="cyan"/>
          <w:u w:val="single"/>
        </w:rPr>
        <w:t xml:space="preserve"> </w:t>
      </w:r>
      <w:r w:rsidRPr="00B241BB">
        <w:rPr>
          <w:rStyle w:val="StyleUnderline"/>
          <w:rFonts w:asciiTheme="majorHAnsi" w:hAnsiTheme="majorHAnsi" w:cstheme="majorHAnsi"/>
          <w:szCs w:val="26"/>
          <w:highlight w:val="cyan"/>
        </w:rPr>
        <w:t>directly</w:t>
      </w:r>
      <w:r w:rsidRPr="00B241BB">
        <w:rPr>
          <w:rFonts w:asciiTheme="majorHAnsi" w:hAnsiTheme="majorHAnsi" w:cstheme="majorHAnsi"/>
          <w:b/>
          <w:sz w:val="26"/>
          <w:szCs w:val="26"/>
          <w:highlight w:val="cyan"/>
          <w:u w:val="single"/>
        </w:rPr>
        <w:t xml:space="preserve"> </w:t>
      </w:r>
      <w:r w:rsidRPr="00B241BB">
        <w:rPr>
          <w:rStyle w:val="StyleUnderline"/>
          <w:rFonts w:asciiTheme="majorHAnsi" w:hAnsiTheme="majorHAnsi" w:cstheme="majorHAnsi"/>
          <w:szCs w:val="26"/>
          <w:highlight w:val="cyan"/>
        </w:rPr>
        <w:t>responsible for directing action,</w:t>
      </w:r>
      <w:r w:rsidRPr="00B241BB">
        <w:rPr>
          <w:rFonts w:asciiTheme="majorHAnsi" w:hAnsiTheme="majorHAnsi" w:cstheme="majorHAnsi"/>
          <w:b/>
          <w:sz w:val="26"/>
          <w:szCs w:val="26"/>
          <w:highlight w:val="cyan"/>
          <w:u w:val="single"/>
        </w:rPr>
        <w:t xml:space="preserve"> </w:t>
      </w:r>
      <w:r w:rsidRPr="00B241BB">
        <w:rPr>
          <w:rStyle w:val="StyleUnderline"/>
          <w:rFonts w:asciiTheme="majorHAnsi" w:hAnsiTheme="majorHAnsi" w:cstheme="majorHAnsi"/>
          <w:szCs w:val="26"/>
          <w:highlight w:val="cyan"/>
        </w:rPr>
        <w:t>but</w:t>
      </w:r>
      <w:r w:rsidRPr="00B241BB">
        <w:rPr>
          <w:rFonts w:asciiTheme="majorHAnsi" w:hAnsiTheme="majorHAnsi" w:cstheme="majorHAnsi"/>
          <w:b/>
          <w:sz w:val="26"/>
          <w:szCs w:val="26"/>
          <w:highlight w:val="cyan"/>
          <w:u w:val="single"/>
        </w:rPr>
        <w:t xml:space="preserve"> </w:t>
      </w:r>
      <w:r w:rsidRPr="00FC576D">
        <w:rPr>
          <w:rFonts w:asciiTheme="majorHAnsi" w:hAnsiTheme="majorHAnsi" w:cstheme="majorHAnsi"/>
          <w:sz w:val="16"/>
          <w:szCs w:val="26"/>
        </w:rPr>
        <w:t xml:space="preserve">only </w:t>
      </w:r>
      <w:r w:rsidRPr="00B241BB">
        <w:rPr>
          <w:rStyle w:val="StyleUnderline"/>
          <w:rFonts w:asciiTheme="majorHAnsi" w:hAnsiTheme="majorHAnsi" w:cstheme="majorHAnsi"/>
          <w:szCs w:val="26"/>
          <w:highlight w:val="cyan"/>
        </w:rPr>
        <w:t>does</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so</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indirectly</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by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means of a critique of past actions, </w:t>
      </w:r>
      <w:r w:rsidRPr="00B241BB">
        <w:rPr>
          <w:rStyle w:val="StyleUnderline"/>
          <w:rFonts w:asciiTheme="majorHAnsi" w:hAnsiTheme="majorHAnsi" w:cstheme="majorHAnsi"/>
          <w:szCs w:val="26"/>
          <w:highlight w:val="cyan"/>
        </w:rPr>
        <w:lastRenderedPageBreak/>
        <w:t>the</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effort</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to</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correct or </w:t>
      </w:r>
      <w:r w:rsidRPr="00B241BB">
        <w:rPr>
          <w:rStyle w:val="StyleUnderline"/>
          <w:rFonts w:asciiTheme="majorHAnsi" w:hAnsiTheme="majorHAnsi" w:cstheme="majorHAnsi"/>
          <w:szCs w:val="26"/>
          <w:highlight w:val="cyan"/>
        </w:rPr>
        <w:t>reinforce certain habits</w:t>
      </w:r>
      <w:r w:rsidRPr="00FC576D">
        <w:rPr>
          <w:rStyle w:val="StyleUnderline"/>
          <w:rFonts w:asciiTheme="majorHAnsi" w:hAnsiTheme="majorHAnsi" w:cstheme="majorHAnsi"/>
          <w:szCs w:val="26"/>
        </w:rPr>
        <w:t xml:space="preserve"> </w:t>
      </w:r>
      <w:r w:rsidRPr="00FC576D">
        <w:rPr>
          <w:rFonts w:asciiTheme="majorHAnsi" w:hAnsiTheme="majorHAnsi" w:cstheme="majorHAnsi"/>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B241BB">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task</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of</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a</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pragmatist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ethics, therefore</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is</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not</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to</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provide</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final</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solutions</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but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rather to indicate that it is </w:t>
      </w:r>
      <w:r w:rsidRPr="00B241BB">
        <w:rPr>
          <w:rStyle w:val="StyleUnderline"/>
          <w:rFonts w:asciiTheme="majorHAnsi" w:hAnsiTheme="majorHAnsi" w:cstheme="majorHAnsi"/>
          <w:szCs w:val="26"/>
          <w:highlight w:val="cyan"/>
        </w:rPr>
        <w:t>only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via </w:t>
      </w:r>
      <w:r w:rsidRPr="00B241BB">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testing</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and</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communication</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of</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experiences</w:t>
      </w:r>
      <w:r w:rsidRPr="00FC576D">
        <w:rPr>
          <w:rFonts w:asciiTheme="majorHAnsi" w:hAnsiTheme="majorHAnsi" w:cstheme="majorHAnsi"/>
          <w:b/>
          <w:sz w:val="16"/>
          <w:szCs w:val="26"/>
        </w:rPr>
        <w:t xml:space="preserve"> </w:t>
      </w:r>
      <w:r w:rsidRPr="00B241BB">
        <w:rPr>
          <w:rStyle w:val="StyleUnderline"/>
          <w:rFonts w:asciiTheme="majorHAnsi" w:hAnsiTheme="majorHAnsi" w:cstheme="majorHAnsi"/>
          <w:szCs w:val="26"/>
          <w:highlight w:val="cyan"/>
        </w:rPr>
        <w:t>that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the </w:t>
      </w:r>
      <w:r w:rsidRPr="00B241BB">
        <w:rPr>
          <w:rStyle w:val="StyleUnderline"/>
          <w:rFonts w:asciiTheme="majorHAnsi" w:hAnsiTheme="majorHAnsi" w:cstheme="majorHAnsi"/>
          <w:szCs w:val="26"/>
          <w:highlight w:val="cyan"/>
        </w:rPr>
        <w:t>superiority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of </w:t>
      </w:r>
      <w:r w:rsidRPr="00B241BB">
        <w:rPr>
          <w:rStyle w:val="StyleUnderline"/>
          <w:rFonts w:asciiTheme="majorHAnsi" w:hAnsiTheme="majorHAnsi" w:cstheme="majorHAnsi"/>
          <w:szCs w:val="26"/>
          <w:highlight w:val="cyan"/>
        </w:rPr>
        <w:t>one</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moral </w:t>
      </w:r>
      <w:r w:rsidRPr="00B241BB">
        <w:rPr>
          <w:rStyle w:val="StyleUnderline"/>
          <w:rFonts w:asciiTheme="majorHAnsi" w:hAnsiTheme="majorHAnsi" w:cstheme="majorHAnsi"/>
          <w:szCs w:val="26"/>
          <w:highlight w:val="cyan"/>
        </w:rPr>
        <w:t>idea</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over another </w:t>
      </w:r>
      <w:r w:rsidRPr="00B241BB">
        <w:rPr>
          <w:rStyle w:val="StyleUnderline"/>
          <w:rFonts w:asciiTheme="majorHAnsi" w:hAnsiTheme="majorHAnsi" w:cstheme="majorHAnsi"/>
          <w:szCs w:val="26"/>
          <w:highlight w:val="cyan"/>
        </w:rPr>
        <w:t>can be demonstrated</w:t>
      </w:r>
      <w:r w:rsidRPr="00FC576D">
        <w:rPr>
          <w:rFonts w:asciiTheme="majorHAnsi" w:hAnsiTheme="majorHAnsi" w:cstheme="majorHAnsi"/>
          <w:sz w:val="16"/>
          <w:szCs w:val="26"/>
        </w:rPr>
        <w:t xml:space="preserve">. In this sense, one of the principal missions of any given version of pragmatist ethics is to indicate some general </w:t>
      </w:r>
      <w:proofErr w:type="gramStart"/>
      <w:r w:rsidRPr="00FC576D">
        <w:rPr>
          <w:rFonts w:asciiTheme="majorHAnsi" w:hAnsiTheme="majorHAnsi" w:cstheme="majorHAnsi"/>
          <w:sz w:val="16"/>
          <w:szCs w:val="26"/>
        </w:rPr>
        <w:t>manner in which</w:t>
      </w:r>
      <w:proofErr w:type="gramEnd"/>
      <w:r w:rsidRPr="00FC576D">
        <w:rPr>
          <w:rFonts w:asciiTheme="majorHAnsi" w:hAnsiTheme="majorHAnsi" w:cstheme="majorHAnsi"/>
          <w:sz w:val="16"/>
          <w:szCs w:val="26"/>
        </w:rPr>
        <w:t xml:space="preserve"> habits can be acquired which, later, will facilitate personal deliberation – both internal and external – in the broad variety of circumstances which make up the moral life. </w:t>
      </w:r>
    </w:p>
    <w:p w14:paraId="6BA42316" w14:textId="77777777" w:rsidR="00B241BB" w:rsidRPr="00243027" w:rsidRDefault="00B241BB" w:rsidP="00B241BB">
      <w:pPr>
        <w:rPr>
          <w:rFonts w:asciiTheme="majorHAnsi" w:hAnsiTheme="majorHAnsi" w:cstheme="majorHAnsi"/>
        </w:rPr>
      </w:pPr>
    </w:p>
    <w:p w14:paraId="12E30093" w14:textId="77777777" w:rsidR="00B241BB" w:rsidRPr="00FC576D" w:rsidRDefault="00B241BB" w:rsidP="00B241BB">
      <w:pPr>
        <w:pStyle w:val="Heading3"/>
        <w:rPr>
          <w:rFonts w:asciiTheme="majorHAnsi" w:hAnsiTheme="majorHAnsi" w:cstheme="majorHAnsi"/>
        </w:rPr>
      </w:pPr>
      <w:r w:rsidRPr="00FC576D">
        <w:rPr>
          <w:rFonts w:asciiTheme="majorHAnsi" w:hAnsiTheme="majorHAnsi" w:cstheme="majorHAnsi"/>
        </w:rPr>
        <w:lastRenderedPageBreak/>
        <w:t>1AC – Offense</w:t>
      </w:r>
    </w:p>
    <w:p w14:paraId="2999CB5D" w14:textId="0DE612AC" w:rsidR="00B241BB" w:rsidRDefault="00B241BB" w:rsidP="00B241BB">
      <w:pPr>
        <w:pStyle w:val="Heading4"/>
      </w:pPr>
      <w:r>
        <w:t xml:space="preserve">Plan – </w:t>
      </w:r>
      <w:r>
        <w:t xml:space="preserve">A just government of </w:t>
      </w:r>
      <w:r>
        <w:t xml:space="preserve">The People’s Republic of China ought to </w:t>
      </w:r>
      <w:r w:rsidRPr="007A4168">
        <w:t>recognize an unconditional right of workers to strike.</w:t>
      </w:r>
    </w:p>
    <w:p w14:paraId="643A6191" w14:textId="77777777" w:rsidR="00B241BB" w:rsidRPr="007A4168" w:rsidRDefault="00B241BB" w:rsidP="00B241BB">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2EBDEC31" w14:textId="77777777" w:rsidR="00B241BB" w:rsidRPr="00A44704" w:rsidRDefault="00B241BB" w:rsidP="00B241BB">
      <w:r w:rsidRPr="00A44704">
        <w:rPr>
          <w:rStyle w:val="Style13ptBold"/>
        </w:rPr>
        <w:t>Dongfang 11</w:t>
      </w:r>
      <w:r>
        <w:t xml:space="preserve"> </w:t>
      </w:r>
      <w:r w:rsidRPr="00A44704">
        <w:t>Han Dongfang 4-6-2011 "Liberate China's Workers"</w:t>
      </w:r>
      <w:r>
        <w:t xml:space="preserve"> </w:t>
      </w:r>
      <w:hyperlink r:id="rId14"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4E671917" w14:textId="32C3F6D4" w:rsidR="00B241BB" w:rsidRPr="00B241BB" w:rsidRDefault="00B241BB" w:rsidP="00B241BB">
      <w:pPr>
        <w:rPr>
          <w:sz w:val="16"/>
          <w:szCs w:val="22"/>
        </w:rPr>
      </w:pPr>
      <w:r w:rsidRPr="00B241BB">
        <w:rPr>
          <w:sz w:val="16"/>
          <w:szCs w:val="22"/>
        </w:rPr>
        <w:t xml:space="preserve">HONG KONG — </w:t>
      </w:r>
      <w:r w:rsidRPr="00B241BB">
        <w:rPr>
          <w:b/>
          <w:szCs w:val="22"/>
          <w:highlight w:val="cyan"/>
          <w:u w:val="single"/>
          <w:bdr w:val="single" w:sz="18" w:space="0" w:color="auto"/>
        </w:rPr>
        <w:t>There is no legal right to strike in China</w:t>
      </w:r>
      <w:r w:rsidRPr="00B241BB">
        <w:rPr>
          <w:szCs w:val="22"/>
          <w:u w:val="single"/>
        </w:rPr>
        <w:t>, but there are strikes every day. Factory workers, hotel employees, teachers and taxi drivers regularly withdraw their labor and demand a better deal from their employer</w:t>
      </w:r>
      <w:r w:rsidRPr="00B241BB">
        <w:rPr>
          <w:sz w:val="16"/>
          <w:szCs w:val="22"/>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B241BB">
        <w:rPr>
          <w:szCs w:val="22"/>
          <w:u w:val="single"/>
        </w:rPr>
        <w:t>But China effectively abandoned Communism and embraced capitalism many years ago.</w:t>
      </w:r>
      <w:r w:rsidRPr="00B241BB">
        <w:rPr>
          <w:sz w:val="16"/>
          <w:szCs w:val="22"/>
        </w:rPr>
        <w:t xml:space="preserve"> And in a capitalist economy, strikes are a fact of life. Chinese scholars, </w:t>
      </w:r>
      <w:r w:rsidRPr="00B241BB">
        <w:rPr>
          <w:szCs w:val="22"/>
          <w:u w:val="single"/>
        </w:rPr>
        <w:t xml:space="preserve">government </w:t>
      </w:r>
      <w:r w:rsidRPr="00B241BB">
        <w:rPr>
          <w:b/>
          <w:szCs w:val="22"/>
          <w:highlight w:val="cyan"/>
          <w:u w:val="single"/>
        </w:rPr>
        <w:t>officials</w:t>
      </w:r>
      <w:r w:rsidRPr="00B241BB">
        <w:rPr>
          <w:szCs w:val="22"/>
          <w:highlight w:val="cyan"/>
          <w:u w:val="single"/>
        </w:rPr>
        <w:t xml:space="preserve"> </w:t>
      </w:r>
      <w:r w:rsidRPr="00B241BB">
        <w:rPr>
          <w:szCs w:val="22"/>
          <w:u w:val="single"/>
        </w:rPr>
        <w:t xml:space="preserve">and even some businessmen have long recognized this fact and have </w:t>
      </w:r>
      <w:r w:rsidRPr="00B241BB">
        <w:rPr>
          <w:b/>
          <w:szCs w:val="22"/>
          <w:highlight w:val="cyan"/>
          <w:u w:val="single"/>
        </w:rPr>
        <w:t>called for the</w:t>
      </w:r>
      <w:r w:rsidRPr="00B241BB">
        <w:rPr>
          <w:szCs w:val="22"/>
          <w:highlight w:val="cyan"/>
          <w:u w:val="single"/>
        </w:rPr>
        <w:t xml:space="preserve"> </w:t>
      </w:r>
      <w:r w:rsidRPr="00B241BB">
        <w:rPr>
          <w:b/>
          <w:szCs w:val="22"/>
          <w:highlight w:val="cyan"/>
          <w:u w:val="single"/>
        </w:rPr>
        <w:t>restoration of the right to strike</w:t>
      </w:r>
      <w:r w:rsidRPr="00B241BB">
        <w:rPr>
          <w:szCs w:val="22"/>
          <w:u w:val="single"/>
        </w:rPr>
        <w:t xml:space="preserve">, </w:t>
      </w:r>
      <w:r w:rsidRPr="00B241BB">
        <w:rPr>
          <w:b/>
          <w:bCs/>
          <w:szCs w:val="22"/>
          <w:u w:val="single"/>
        </w:rPr>
        <w:t>which was removed from the Constitution of the People’s Republic of China in 1982</w:t>
      </w:r>
      <w:r w:rsidRPr="00B241BB">
        <w:rPr>
          <w:sz w:val="16"/>
          <w:szCs w:val="22"/>
        </w:rPr>
        <w:t xml:space="preserve">. </w:t>
      </w:r>
      <w:r w:rsidRPr="00B241BB">
        <w:rPr>
          <w:b/>
          <w:bCs/>
          <w:szCs w:val="22"/>
          <w:u w:val="single"/>
        </w:rPr>
        <w:t>Deng Xiaoping feared that the economic reforms he was introducing would lead to labor unrest.</w:t>
      </w:r>
      <w:r w:rsidRPr="00B241BB">
        <w:rPr>
          <w:sz w:val="16"/>
          <w:szCs w:val="22"/>
        </w:rPr>
        <w:t xml:space="preserve"> Although Deng and his successors were able to quiet labor unrest and strike action for a while, </w:t>
      </w:r>
      <w:r w:rsidRPr="00B241BB">
        <w:rPr>
          <w:szCs w:val="22"/>
          <w:u w:val="single"/>
        </w:rPr>
        <w:t>the trend over the last five years or so has been clear. As the business leader Zeng Qinghong noted recently, the number of strikes is increasing every year.</w:t>
      </w:r>
      <w:r w:rsidRPr="00B241BB">
        <w:rPr>
          <w:sz w:val="16"/>
          <w:szCs w:val="22"/>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B241BB">
        <w:rPr>
          <w:szCs w:val="22"/>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B241BB">
        <w:rPr>
          <w:sz w:val="16"/>
          <w:szCs w:val="22"/>
        </w:rPr>
        <w:t xml:space="preserve">. I agree with Mr. Zeng on this point and would like to take his argument one step further. </w:t>
      </w:r>
      <w:r w:rsidRPr="00B241BB">
        <w:rPr>
          <w:szCs w:val="22"/>
          <w:u w:val="single"/>
        </w:rPr>
        <w:t xml:space="preserve">The </w:t>
      </w:r>
      <w:r w:rsidRPr="00B241BB">
        <w:rPr>
          <w:b/>
          <w:szCs w:val="22"/>
          <w:highlight w:val="cyan"/>
          <w:u w:val="single"/>
        </w:rPr>
        <w:t>right to strike</w:t>
      </w:r>
      <w:r w:rsidRPr="00B241BB">
        <w:rPr>
          <w:szCs w:val="22"/>
          <w:highlight w:val="cyan"/>
          <w:u w:val="single"/>
        </w:rPr>
        <w:t xml:space="preserve"> </w:t>
      </w:r>
      <w:r w:rsidRPr="00B241BB">
        <w:rPr>
          <w:b/>
          <w:szCs w:val="22"/>
          <w:highlight w:val="cyan"/>
          <w:u w:val="single"/>
        </w:rPr>
        <w:t>is</w:t>
      </w:r>
      <w:r w:rsidRPr="00B241BB">
        <w:rPr>
          <w:szCs w:val="22"/>
          <w:highlight w:val="cyan"/>
          <w:u w:val="single"/>
        </w:rPr>
        <w:t xml:space="preserve"> </w:t>
      </w:r>
      <w:r w:rsidRPr="00B241BB">
        <w:rPr>
          <w:szCs w:val="22"/>
          <w:u w:val="single"/>
        </w:rPr>
        <w:t xml:space="preserve">clearly important, but the most vital and fundamental right of workers is </w:t>
      </w:r>
      <w:r w:rsidRPr="00B241BB">
        <w:rPr>
          <w:b/>
          <w:szCs w:val="22"/>
          <w:highlight w:val="cyan"/>
          <w:u w:val="single"/>
        </w:rPr>
        <w:t>the right to collective bargaining</w:t>
      </w:r>
      <w:r w:rsidRPr="00B241BB">
        <w:rPr>
          <w:szCs w:val="22"/>
          <w:u w:val="single"/>
        </w:rPr>
        <w:t xml:space="preserve">. After all, </w:t>
      </w:r>
      <w:r w:rsidRPr="00B241BB">
        <w:rPr>
          <w:b/>
          <w:szCs w:val="22"/>
          <w:highlight w:val="cyan"/>
          <w:u w:val="single"/>
        </w:rPr>
        <w:t>why do workers go out on strike</w:t>
      </w:r>
      <w:r w:rsidRPr="00B241BB">
        <w:rPr>
          <w:szCs w:val="22"/>
          <w:u w:val="single"/>
        </w:rPr>
        <w:t xml:space="preserve">? Very simply, they go on strike </w:t>
      </w:r>
      <w:r w:rsidRPr="00B241BB">
        <w:rPr>
          <w:b/>
          <w:szCs w:val="22"/>
          <w:highlight w:val="cyan"/>
          <w:u w:val="single"/>
        </w:rPr>
        <w:t>for higher pay and better working conditions</w:t>
      </w:r>
      <w:r w:rsidRPr="00B241BB">
        <w:rPr>
          <w:szCs w:val="22"/>
          <w:u w:val="single"/>
        </w:rPr>
        <w:t xml:space="preserve">. </w:t>
      </w:r>
      <w:r w:rsidRPr="00B241BB">
        <w:rPr>
          <w:b/>
          <w:szCs w:val="22"/>
          <w:highlight w:val="cyan"/>
          <w:u w:val="single"/>
          <w:bdr w:val="single" w:sz="18" w:space="0" w:color="auto"/>
        </w:rPr>
        <w:t xml:space="preserve">The strike is not an end </w:t>
      </w:r>
      <w:proofErr w:type="gramStart"/>
      <w:r w:rsidRPr="00B241BB">
        <w:rPr>
          <w:b/>
          <w:szCs w:val="22"/>
          <w:highlight w:val="cyan"/>
          <w:u w:val="single"/>
          <w:bdr w:val="single" w:sz="18" w:space="0" w:color="auto"/>
        </w:rPr>
        <w:t>in itself but</w:t>
      </w:r>
      <w:proofErr w:type="gramEnd"/>
      <w:r w:rsidRPr="00B241BB">
        <w:rPr>
          <w:b/>
          <w:szCs w:val="22"/>
          <w:highlight w:val="cyan"/>
          <w:u w:val="single"/>
          <w:bdr w:val="single" w:sz="18" w:space="0" w:color="auto"/>
        </w:rPr>
        <w:t xml:space="preserve"> is part of a bargaining process. </w:t>
      </w:r>
      <w:r w:rsidRPr="00B241BB">
        <w:rPr>
          <w:szCs w:val="22"/>
          <w:u w:val="single"/>
        </w:rPr>
        <w:t xml:space="preserve">And </w:t>
      </w:r>
      <w:r w:rsidRPr="00B241BB">
        <w:rPr>
          <w:b/>
          <w:szCs w:val="22"/>
          <w:highlight w:val="cyan"/>
          <w:u w:val="single"/>
        </w:rPr>
        <w:t>if the collective bargaining process were more effective</w:t>
      </w:r>
      <w:r w:rsidRPr="00B241BB">
        <w:rPr>
          <w:szCs w:val="22"/>
          <w:u w:val="single"/>
        </w:rPr>
        <w:t xml:space="preserve">, in many cases, </w:t>
      </w:r>
      <w:r w:rsidRPr="00B241BB">
        <w:rPr>
          <w:b/>
          <w:szCs w:val="22"/>
          <w:highlight w:val="cyan"/>
          <w:u w:val="single"/>
        </w:rPr>
        <w:t>workers would not need to go out on strike at all</w:t>
      </w:r>
      <w:r w:rsidRPr="00B241BB">
        <w:rPr>
          <w:szCs w:val="22"/>
          <w:u w:val="single"/>
        </w:rPr>
        <w:t>. If you talk to factory workers, most will tell you they would rather not go on strike if they can avoid it. Indeed, most only go on strike because they have no alternative</w:t>
      </w:r>
      <w:r w:rsidRPr="00B241BB">
        <w:rPr>
          <w:sz w:val="16"/>
          <w:szCs w:val="22"/>
        </w:rPr>
        <w:t xml:space="preserve">. </w:t>
      </w:r>
      <w:r w:rsidRPr="00B241BB">
        <w:rPr>
          <w:b/>
          <w:bCs/>
          <w:szCs w:val="22"/>
          <w:highlight w:val="cyan"/>
          <w:u w:val="single"/>
        </w:rPr>
        <w:t xml:space="preserve">China’s workers want </w:t>
      </w:r>
      <w:r w:rsidRPr="00B241BB">
        <w:rPr>
          <w:b/>
          <w:bCs/>
          <w:szCs w:val="22"/>
          <w:u w:val="single"/>
        </w:rPr>
        <w:t>and need an alternative</w:t>
      </w:r>
      <w:r w:rsidRPr="00B241BB">
        <w:rPr>
          <w:sz w:val="16"/>
          <w:szCs w:val="22"/>
        </w:rPr>
        <w:t xml:space="preserve">. </w:t>
      </w:r>
      <w:r w:rsidRPr="00B241BB">
        <w:rPr>
          <w:szCs w:val="22"/>
          <w:u w:val="single"/>
        </w:rPr>
        <w:t xml:space="preserve">They want </w:t>
      </w:r>
      <w:r w:rsidRPr="00B241BB">
        <w:rPr>
          <w:b/>
          <w:szCs w:val="22"/>
          <w:highlight w:val="cyan"/>
          <w:u w:val="single"/>
        </w:rPr>
        <w:t>a system</w:t>
      </w:r>
      <w:r w:rsidRPr="00B241BB">
        <w:rPr>
          <w:szCs w:val="22"/>
          <w:highlight w:val="cyan"/>
          <w:u w:val="single"/>
        </w:rPr>
        <w:t xml:space="preserve"> </w:t>
      </w:r>
      <w:r w:rsidRPr="00B241BB">
        <w:rPr>
          <w:szCs w:val="22"/>
          <w:u w:val="single"/>
        </w:rPr>
        <w:t xml:space="preserve">in </w:t>
      </w:r>
      <w:r w:rsidRPr="00B241BB">
        <w:rPr>
          <w:b/>
          <w:szCs w:val="22"/>
          <w:highlight w:val="cyan"/>
          <w:u w:val="single"/>
        </w:rPr>
        <w:t>which they can raise their demands</w:t>
      </w:r>
      <w:r w:rsidRPr="00B241BB">
        <w:rPr>
          <w:szCs w:val="22"/>
          <w:highlight w:val="cyan"/>
          <w:u w:val="single"/>
        </w:rPr>
        <w:t xml:space="preserve"> </w:t>
      </w:r>
      <w:r w:rsidRPr="00B241BB">
        <w:rPr>
          <w:szCs w:val="22"/>
          <w:u w:val="single"/>
        </w:rPr>
        <w:t xml:space="preserve">for higher pay and discuss those demands </w:t>
      </w:r>
      <w:r w:rsidRPr="00B241BB">
        <w:rPr>
          <w:b/>
          <w:szCs w:val="22"/>
          <w:highlight w:val="cyan"/>
          <w:u w:val="single"/>
        </w:rPr>
        <w:t>in</w:t>
      </w:r>
      <w:r w:rsidRPr="00B241BB">
        <w:rPr>
          <w:szCs w:val="22"/>
          <w:highlight w:val="cyan"/>
          <w:u w:val="single"/>
        </w:rPr>
        <w:t xml:space="preserve"> </w:t>
      </w:r>
      <w:r w:rsidRPr="00B241BB">
        <w:rPr>
          <w:szCs w:val="22"/>
          <w:u w:val="single"/>
        </w:rPr>
        <w:t xml:space="preserve">peaceful, </w:t>
      </w:r>
      <w:proofErr w:type="gramStart"/>
      <w:r w:rsidRPr="00B241BB">
        <w:rPr>
          <w:b/>
          <w:szCs w:val="22"/>
          <w:highlight w:val="cyan"/>
          <w:u w:val="single"/>
        </w:rPr>
        <w:t>equal</w:t>
      </w:r>
      <w:proofErr w:type="gramEnd"/>
      <w:r w:rsidRPr="00B241BB">
        <w:rPr>
          <w:b/>
          <w:szCs w:val="22"/>
          <w:highlight w:val="cyan"/>
          <w:u w:val="single"/>
        </w:rPr>
        <w:t xml:space="preserve"> and constructive negotiations</w:t>
      </w:r>
      <w:r w:rsidRPr="00B241BB">
        <w:rPr>
          <w:szCs w:val="22"/>
          <w:highlight w:val="cyan"/>
          <w:u w:val="single"/>
        </w:rPr>
        <w:t xml:space="preserve"> </w:t>
      </w:r>
      <w:r w:rsidRPr="00B241BB">
        <w:rPr>
          <w:szCs w:val="22"/>
          <w:u w:val="single"/>
        </w:rPr>
        <w:t xml:space="preserve">with management. </w:t>
      </w:r>
      <w:r w:rsidRPr="00B241BB">
        <w:rPr>
          <w:b/>
          <w:szCs w:val="22"/>
          <w:highlight w:val="cyan"/>
          <w:u w:val="single"/>
        </w:rPr>
        <w:t>If workers can achieve their goals through peaceful collective bargaining</w:t>
      </w:r>
      <w:r w:rsidRPr="00B241BB">
        <w:rPr>
          <w:b/>
          <w:szCs w:val="22"/>
          <w:highlight w:val="cyan"/>
          <w:u w:val="single"/>
          <w:bdr w:val="single" w:sz="18" w:space="0" w:color="auto"/>
        </w:rPr>
        <w:t>, in the long run there will be fewer strikes</w:t>
      </w:r>
      <w:r w:rsidRPr="00B241BB">
        <w:rPr>
          <w:szCs w:val="22"/>
          <w:u w:val="single"/>
        </w:rPr>
        <w:t xml:space="preserve">, workers will be better </w:t>
      </w:r>
      <w:proofErr w:type="gramStart"/>
      <w:r w:rsidRPr="00B241BB">
        <w:rPr>
          <w:szCs w:val="22"/>
          <w:u w:val="single"/>
        </w:rPr>
        <w:t>paid</w:t>
      </w:r>
      <w:proofErr w:type="gramEnd"/>
      <w:r w:rsidRPr="00B241BB">
        <w:rPr>
          <w:szCs w:val="22"/>
          <w:u w:val="single"/>
        </w:rPr>
        <w:t xml:space="preserve"> and labor relations will be vastly improved.</w:t>
      </w:r>
      <w:r w:rsidRPr="00B241BB">
        <w:rPr>
          <w:sz w:val="16"/>
          <w:szCs w:val="22"/>
        </w:rPr>
        <w:t xml:space="preserve"> We also </w:t>
      </w:r>
      <w:proofErr w:type="gramStart"/>
      <w:r w:rsidRPr="00B241BB">
        <w:rPr>
          <w:sz w:val="16"/>
          <w:szCs w:val="22"/>
        </w:rPr>
        <w:t>have to</w:t>
      </w:r>
      <w:proofErr w:type="gramEnd"/>
      <w:r w:rsidRPr="00B241BB">
        <w:rPr>
          <w:sz w:val="16"/>
          <w:szCs w:val="22"/>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B241BB">
        <w:rPr>
          <w:sz w:val="16"/>
          <w:szCs w:val="22"/>
        </w:rPr>
        <w:t>reality</w:t>
      </w:r>
      <w:proofErr w:type="gramEnd"/>
      <w:r w:rsidRPr="00B241BB">
        <w:rPr>
          <w:sz w:val="16"/>
          <w:szCs w:val="22"/>
        </w:rPr>
        <w:t xml:space="preserve"> they have to apply to the police for permission, and of course very few of those applications are granted. Likewise, if workers </w:t>
      </w:r>
      <w:proofErr w:type="gramStart"/>
      <w:r w:rsidRPr="00B241BB">
        <w:rPr>
          <w:sz w:val="16"/>
          <w:szCs w:val="22"/>
        </w:rPr>
        <w:t>have to</w:t>
      </w:r>
      <w:proofErr w:type="gramEnd"/>
      <w:r w:rsidRPr="00B241BB">
        <w:rPr>
          <w:sz w:val="16"/>
          <w:szCs w:val="22"/>
        </w:rPr>
        <w:t xml:space="preserve"> apply to the authorities before they can go on strike, the right to strike will become meaningless. Moreover, the number of strikes would not </w:t>
      </w:r>
      <w:r w:rsidRPr="00B241BB">
        <w:rPr>
          <w:sz w:val="16"/>
          <w:szCs w:val="22"/>
        </w:rPr>
        <w:lastRenderedPageBreak/>
        <w:t xml:space="preserve">be reduced because workers would continue to go out on strike regardless and labor relations will deteriorate even further. </w:t>
      </w:r>
      <w:r w:rsidRPr="00B241BB">
        <w:rPr>
          <w:szCs w:val="22"/>
          <w:u w:val="single"/>
        </w:rPr>
        <w:t xml:space="preserve">On the other hand, if the </w:t>
      </w:r>
      <w:r w:rsidRPr="00B241BB">
        <w:rPr>
          <w:b/>
          <w:szCs w:val="22"/>
          <w:highlight w:val="cyan"/>
          <w:u w:val="single"/>
        </w:rPr>
        <w:t>right to strike</w:t>
      </w:r>
      <w:r w:rsidRPr="00B241BB">
        <w:rPr>
          <w:szCs w:val="22"/>
          <w:highlight w:val="cyan"/>
          <w:u w:val="single"/>
        </w:rPr>
        <w:t xml:space="preserve"> </w:t>
      </w:r>
      <w:r w:rsidRPr="00B241BB">
        <w:rPr>
          <w:szCs w:val="22"/>
          <w:u w:val="single"/>
        </w:rPr>
        <w:t xml:space="preserve">is framed in a way that </w:t>
      </w:r>
      <w:r w:rsidRPr="00B241BB">
        <w:rPr>
          <w:b/>
          <w:szCs w:val="22"/>
          <w:highlight w:val="cyan"/>
          <w:u w:val="single"/>
        </w:rPr>
        <w:t>can</w:t>
      </w:r>
      <w:r w:rsidRPr="00B241BB">
        <w:rPr>
          <w:szCs w:val="22"/>
          <w:highlight w:val="cyan"/>
          <w:u w:val="single"/>
        </w:rPr>
        <w:t xml:space="preserve"> </w:t>
      </w:r>
      <w:r w:rsidRPr="00B241BB">
        <w:rPr>
          <w:b/>
          <w:szCs w:val="22"/>
          <w:highlight w:val="cyan"/>
          <w:u w:val="single"/>
        </w:rPr>
        <w:t>liberate workers</w:t>
      </w:r>
      <w:r w:rsidRPr="00B241BB">
        <w:rPr>
          <w:szCs w:val="22"/>
          <w:highlight w:val="cyan"/>
          <w:u w:val="single"/>
        </w:rPr>
        <w:t xml:space="preserve"> </w:t>
      </w:r>
      <w:r w:rsidRPr="00B241BB">
        <w:rPr>
          <w:szCs w:val="22"/>
          <w:u w:val="single"/>
        </w:rPr>
        <w:t xml:space="preserve">and </w:t>
      </w:r>
      <w:r w:rsidRPr="00B241BB">
        <w:rPr>
          <w:b/>
          <w:szCs w:val="22"/>
          <w:highlight w:val="cyan"/>
          <w:u w:val="single"/>
        </w:rPr>
        <w:t>encourage</w:t>
      </w:r>
      <w:r w:rsidRPr="00B241BB">
        <w:rPr>
          <w:szCs w:val="22"/>
          <w:highlight w:val="cyan"/>
          <w:u w:val="single"/>
        </w:rPr>
        <w:t xml:space="preserve"> </w:t>
      </w:r>
      <w:r w:rsidRPr="00B241BB">
        <w:rPr>
          <w:b/>
          <w:szCs w:val="22"/>
          <w:highlight w:val="cyan"/>
          <w:u w:val="single"/>
        </w:rPr>
        <w:t>and empower them to engage in collective bargaining</w:t>
      </w:r>
      <w:r w:rsidRPr="00B241BB">
        <w:rPr>
          <w:szCs w:val="22"/>
          <w:u w:val="single"/>
        </w:rPr>
        <w:t xml:space="preserve">, </w:t>
      </w:r>
      <w:r w:rsidRPr="00B241BB">
        <w:rPr>
          <w:b/>
          <w:szCs w:val="22"/>
          <w:highlight w:val="cyan"/>
          <w:u w:val="single"/>
        </w:rPr>
        <w:t>safe</w:t>
      </w:r>
      <w:r w:rsidRPr="00B241BB">
        <w:rPr>
          <w:szCs w:val="22"/>
          <w:highlight w:val="cyan"/>
          <w:u w:val="single"/>
        </w:rPr>
        <w:t xml:space="preserve"> </w:t>
      </w:r>
      <w:r w:rsidRPr="00B241BB">
        <w:rPr>
          <w:b/>
          <w:szCs w:val="22"/>
          <w:highlight w:val="cyan"/>
          <w:u w:val="single"/>
        </w:rPr>
        <w:t xml:space="preserve">in the knowledge that they have a powerful weapon that can be </w:t>
      </w:r>
      <w:proofErr w:type="gramStart"/>
      <w:r w:rsidRPr="00B241BB">
        <w:rPr>
          <w:b/>
          <w:szCs w:val="22"/>
          <w:highlight w:val="cyan"/>
          <w:u w:val="single"/>
        </w:rPr>
        <w:t>deployed</w:t>
      </w:r>
      <w:proofErr w:type="gramEnd"/>
      <w:r w:rsidRPr="00B241BB">
        <w:rPr>
          <w:b/>
          <w:szCs w:val="22"/>
          <w:highlight w:val="cyan"/>
          <w:u w:val="single"/>
        </w:rPr>
        <w:t xml:space="preserve"> if necessary, </w:t>
      </w:r>
      <w:r w:rsidRPr="00B241BB">
        <w:rPr>
          <w:b/>
          <w:szCs w:val="22"/>
          <w:highlight w:val="cyan"/>
          <w:u w:val="single"/>
          <w:bdr w:val="single" w:sz="18" w:space="0" w:color="auto"/>
        </w:rPr>
        <w:t>labor relations will be enhanced</w:t>
      </w:r>
      <w:r w:rsidRPr="00B241BB">
        <w:rPr>
          <w:szCs w:val="22"/>
          <w:highlight w:val="cyan"/>
          <w:u w:val="single"/>
        </w:rPr>
        <w:t xml:space="preserve"> </w:t>
      </w:r>
      <w:r w:rsidRPr="00B241BB">
        <w:rPr>
          <w:szCs w:val="22"/>
          <w:u w:val="single"/>
        </w:rPr>
        <w:t>and the number of strikes might actually decrease</w:t>
      </w:r>
      <w:r w:rsidRPr="00B241BB">
        <w:rPr>
          <w:sz w:val="16"/>
          <w:szCs w:val="22"/>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B241BB">
        <w:rPr>
          <w:szCs w:val="22"/>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B241BB">
        <w:rPr>
          <w:sz w:val="16"/>
          <w:szCs w:val="22"/>
        </w:rPr>
        <w:t xml:space="preserve"> If such a system can be implemented in </w:t>
      </w:r>
      <w:proofErr w:type="gramStart"/>
      <w:r w:rsidRPr="00B241BB">
        <w:rPr>
          <w:sz w:val="16"/>
          <w:szCs w:val="22"/>
        </w:rPr>
        <w:t>China</w:t>
      </w:r>
      <w:proofErr w:type="gramEnd"/>
      <w:r w:rsidRPr="00B241BB">
        <w:rPr>
          <w:sz w:val="16"/>
          <w:szCs w:val="22"/>
        </w:rPr>
        <w:t xml:space="preserve"> it would obviously benefit workers but </w:t>
      </w:r>
      <w:r w:rsidRPr="00B241BB">
        <w:rPr>
          <w:szCs w:val="22"/>
          <w:u w:val="single"/>
        </w:rPr>
        <w:t xml:space="preserve">it would also </w:t>
      </w:r>
      <w:r w:rsidRPr="00B241BB">
        <w:rPr>
          <w:b/>
          <w:szCs w:val="22"/>
          <w:highlight w:val="cyan"/>
          <w:u w:val="single"/>
        </w:rPr>
        <w:t xml:space="preserve">benefit employers </w:t>
      </w:r>
      <w:r w:rsidRPr="00B241BB">
        <w:rPr>
          <w:szCs w:val="22"/>
          <w:u w:val="single"/>
        </w:rPr>
        <w:t xml:space="preserve">like Mr. Zeng who are </w:t>
      </w:r>
      <w:r w:rsidRPr="00B241BB">
        <w:rPr>
          <w:b/>
          <w:szCs w:val="22"/>
          <w:highlight w:val="cyan"/>
          <w:u w:val="single"/>
        </w:rPr>
        <w:t>concerned</w:t>
      </w:r>
      <w:r w:rsidRPr="00B241BB">
        <w:rPr>
          <w:szCs w:val="22"/>
          <w:highlight w:val="cyan"/>
          <w:u w:val="single"/>
        </w:rPr>
        <w:t xml:space="preserve"> </w:t>
      </w:r>
      <w:r w:rsidRPr="00B241BB">
        <w:rPr>
          <w:b/>
          <w:szCs w:val="22"/>
          <w:highlight w:val="cyan"/>
          <w:u w:val="single"/>
        </w:rPr>
        <w:t>about</w:t>
      </w:r>
      <w:r w:rsidRPr="00B241BB">
        <w:rPr>
          <w:szCs w:val="22"/>
          <w:highlight w:val="cyan"/>
          <w:u w:val="single"/>
        </w:rPr>
        <w:t xml:space="preserve"> </w:t>
      </w:r>
      <w:r w:rsidRPr="00B241BB">
        <w:rPr>
          <w:b/>
          <w:szCs w:val="22"/>
          <w:highlight w:val="cyan"/>
          <w:u w:val="single"/>
          <w:bdr w:val="single" w:sz="18" w:space="0" w:color="auto"/>
        </w:rPr>
        <w:t xml:space="preserve">high worker turnover and the loss of production through strike action. </w:t>
      </w:r>
      <w:r w:rsidRPr="00B241BB">
        <w:rPr>
          <w:sz w:val="16"/>
          <w:szCs w:val="22"/>
        </w:rPr>
        <w:t xml:space="preserve">Crucially, it is also in the interest of the Chinese government to introduce collective bargaining. The authorities may be nervous about handing power to the </w:t>
      </w:r>
      <w:proofErr w:type="gramStart"/>
      <w:r w:rsidRPr="00B241BB">
        <w:rPr>
          <w:sz w:val="16"/>
          <w:szCs w:val="22"/>
        </w:rPr>
        <w:t>workers</w:t>
      </w:r>
      <w:proofErr w:type="gramEnd"/>
      <w:r w:rsidRPr="00B241BB">
        <w:rPr>
          <w:sz w:val="16"/>
          <w:szCs w:val="22"/>
        </w:rPr>
        <w:t xml:space="preserve"> but they should bear in mind that by doing so they would aid the development of more harmonious labor relations, which could lead to the Communist Party’s goal of creating a more prosperous, stable and harmonious society.</w:t>
      </w:r>
    </w:p>
    <w:p w14:paraId="0C1B7EF6" w14:textId="77777777" w:rsidR="00B241BB" w:rsidRPr="00FC576D" w:rsidRDefault="00B241BB" w:rsidP="00B241BB">
      <w:pPr>
        <w:pStyle w:val="Heading4"/>
        <w:rPr>
          <w:rFonts w:asciiTheme="majorHAnsi" w:hAnsiTheme="majorHAnsi" w:cstheme="majorHAnsi"/>
        </w:rPr>
      </w:pPr>
      <w:r w:rsidRPr="00FC576D">
        <w:rPr>
          <w:rFonts w:asciiTheme="majorHAnsi" w:hAnsiTheme="majorHAnsi" w:cstheme="majorHAnsi"/>
        </w:rPr>
        <w:t xml:space="preserve">1] Destroying the right to strike takes away workers’ basic right to argumentation – the right to strike preserves contestability, </w:t>
      </w:r>
    </w:p>
    <w:p w14:paraId="15E2647C" w14:textId="77777777" w:rsidR="00B241BB" w:rsidRPr="00FC576D" w:rsidRDefault="00B241BB" w:rsidP="00B241BB">
      <w:pPr>
        <w:rPr>
          <w:rFonts w:asciiTheme="majorHAnsi" w:hAnsiTheme="majorHAnsi" w:cstheme="majorHAnsi"/>
        </w:rPr>
      </w:pPr>
      <w:r w:rsidRPr="00F272D8">
        <w:rPr>
          <w:rFonts w:eastAsiaTheme="majorEastAsia" w:cstheme="majorBidi"/>
          <w:b/>
          <w:bCs/>
          <w:sz w:val="26"/>
          <w:szCs w:val="26"/>
        </w:rPr>
        <w:t>Lindblom</w:t>
      </w:r>
      <w:r w:rsidRPr="00FC576D">
        <w:rPr>
          <w:rFonts w:asciiTheme="majorHAnsi" w:hAnsiTheme="majorHAnsi" w:cstheme="majorHAnsi"/>
          <w:color w:val="222222"/>
          <w:sz w:val="20"/>
          <w:szCs w:val="20"/>
          <w:shd w:val="clear" w:color="auto" w:fill="FFFFFF"/>
        </w:rPr>
        <w:t>, Lars. "Consent, contestability, and unions." </w:t>
      </w:r>
      <w:r w:rsidRPr="00FC576D">
        <w:rPr>
          <w:rFonts w:asciiTheme="majorHAnsi" w:hAnsiTheme="majorHAnsi" w:cstheme="majorHAnsi"/>
          <w:i/>
          <w:iCs/>
          <w:color w:val="222222"/>
          <w:sz w:val="20"/>
          <w:szCs w:val="20"/>
          <w:shd w:val="clear" w:color="auto" w:fill="FFFFFF"/>
        </w:rPr>
        <w:t>Business ethics quarterly</w:t>
      </w:r>
      <w:r w:rsidRPr="00FC576D">
        <w:rPr>
          <w:rFonts w:asciiTheme="majorHAnsi" w:hAnsiTheme="majorHAnsi" w:cstheme="majorHAnsi"/>
          <w:color w:val="222222"/>
          <w:sz w:val="20"/>
          <w:szCs w:val="20"/>
          <w:shd w:val="clear" w:color="auto" w:fill="FFFFFF"/>
        </w:rPr>
        <w:t> 29.2 (2019): 189-211.</w:t>
      </w:r>
    </w:p>
    <w:p w14:paraId="2935969B" w14:textId="77777777" w:rsidR="00B241BB" w:rsidRPr="00F272D8" w:rsidRDefault="00B241BB" w:rsidP="00B241BB">
      <w:pPr>
        <w:rPr>
          <w:sz w:val="12"/>
        </w:rPr>
      </w:pPr>
      <w:r w:rsidRPr="00F272D8">
        <w:rPr>
          <w:rFonts w:asciiTheme="majorHAnsi" w:hAnsiTheme="majorHAnsi" w:cstheme="majorHAnsi"/>
          <w:sz w:val="12"/>
        </w:rPr>
        <w:t xml:space="preserve">To provide a justification of unions is to give justificatory reasons for the rights to form unions and non-discrimination of union members and the duty of good faith bargaining. Moreover, the theory we are looking for must be able to handle the problem concerning acts of employer authority that created difficulties for the consent-based theories, such as libertarianism. Let us, then, turn to how </w:t>
      </w:r>
      <w:r w:rsidRPr="00B241BB">
        <w:rPr>
          <w:rStyle w:val="Emphasis"/>
          <w:highlight w:val="cyan"/>
        </w:rPr>
        <w:t>unions</w:t>
      </w:r>
      <w:r w:rsidRPr="00FC576D">
        <w:rPr>
          <w:rStyle w:val="Emphasis"/>
        </w:rPr>
        <w:t xml:space="preserve"> can </w:t>
      </w:r>
      <w:r w:rsidRPr="00B241BB">
        <w:rPr>
          <w:rStyle w:val="Emphasis"/>
          <w:highlight w:val="cyan"/>
        </w:rPr>
        <w:t>implement contestability</w:t>
      </w:r>
      <w:r w:rsidRPr="00FC576D">
        <w:rPr>
          <w:rStyle w:val="Emphasis"/>
        </w:rPr>
        <w:t xml:space="preserve"> and thereby solve the problem of consent. Starting with the basis of contestation, </w:t>
      </w:r>
      <w:r w:rsidRPr="00B241BB">
        <w:rPr>
          <w:rStyle w:val="Emphasis"/>
          <w:highlight w:val="cyan"/>
        </w:rPr>
        <w:t>the demand for transparency solves</w:t>
      </w:r>
      <w:r w:rsidRPr="00FC576D">
        <w:rPr>
          <w:rStyle w:val="Emphasis"/>
        </w:rPr>
        <w:t xml:space="preserve">, as was noted above, </w:t>
      </w:r>
      <w:r w:rsidRPr="00B241BB">
        <w:rPr>
          <w:rStyle w:val="Emphasis"/>
          <w:highlight w:val="cyan"/>
        </w:rPr>
        <w:t>the problem of information</w:t>
      </w:r>
      <w:r w:rsidRPr="00FC576D">
        <w:rPr>
          <w:rStyle w:val="Emphasis"/>
        </w:rPr>
        <w:t>. W</w:t>
      </w:r>
      <w:r w:rsidRPr="00F272D8">
        <w:rPr>
          <w:rFonts w:asciiTheme="majorHAnsi" w:hAnsiTheme="majorHAnsi" w:cstheme="majorHAnsi"/>
          <w:sz w:val="12"/>
        </w:rPr>
        <w:t xml:space="preserve">ith transparency in place, employees will be informed about the policies and decisions that affect them. </w:t>
      </w:r>
      <w:r w:rsidRPr="00FC576D">
        <w:rPr>
          <w:rStyle w:val="StyleUnderline"/>
          <w:rFonts w:asciiTheme="majorHAnsi" w:hAnsiTheme="majorHAnsi" w:cstheme="majorHAnsi"/>
        </w:rPr>
        <w:t>This aspect of contestability demands that parties make clear the reasons that are moving them when making decisions</w:t>
      </w:r>
      <w:r w:rsidRPr="00FC576D">
        <w:rPr>
          <w:rStyle w:val="Emphasis"/>
        </w:rPr>
        <w:t xml:space="preserve">. </w:t>
      </w:r>
      <w:r w:rsidRPr="00B241BB">
        <w:rPr>
          <w:rStyle w:val="Emphasis"/>
          <w:highlight w:val="cyan"/>
        </w:rPr>
        <w:t>This,</w:t>
      </w:r>
      <w:r w:rsidRPr="00FC576D">
        <w:rPr>
          <w:rStyle w:val="Emphasis"/>
        </w:rPr>
        <w:t xml:space="preserve"> in turn, </w:t>
      </w:r>
      <w:r w:rsidRPr="00B241BB">
        <w:rPr>
          <w:rStyle w:val="Emphasis"/>
          <w:highlight w:val="cyan"/>
        </w:rPr>
        <w:t>underwrites some preconditions for good faith bargaining and provides a link between contestability and unions</w:t>
      </w:r>
      <w:r w:rsidRPr="00FC576D">
        <w:rPr>
          <w:rStyle w:val="Emphasis"/>
        </w:rPr>
        <w:t xml:space="preserve">. Now, it is </w:t>
      </w:r>
      <w:proofErr w:type="gramStart"/>
      <w:r w:rsidRPr="00FC576D">
        <w:rPr>
          <w:rStyle w:val="Emphasis"/>
        </w:rPr>
        <w:t>quite obvious</w:t>
      </w:r>
      <w:proofErr w:type="gramEnd"/>
      <w:r w:rsidRPr="00FC576D">
        <w:rPr>
          <w:rStyle w:val="Emphasis"/>
        </w:rPr>
        <w:t xml:space="preserve"> that there is a connection between unions and voice. Part of the purpose of a union is to enable its members to express their</w:t>
      </w:r>
      <w:r w:rsidRPr="00FC576D">
        <w:rPr>
          <w:rStyle w:val="StyleUnderline"/>
          <w:rFonts w:asciiTheme="majorHAnsi" w:hAnsiTheme="majorHAnsi" w:cstheme="majorHAnsi"/>
        </w:rPr>
        <w:t xml:space="preserve"> views or demands and to make their voices heard. The fact that a group of people, rather than an individual, expresses itself when a union speaks out makes it more probable that what is being expressed is also heard. </w:t>
      </w:r>
      <w:r w:rsidRPr="00B241BB">
        <w:rPr>
          <w:rStyle w:val="Emphasis"/>
          <w:highlight w:val="cyan"/>
        </w:rPr>
        <w:t>If we want to get serious about voice, we should have mechanisms that implement it</w:t>
      </w:r>
      <w:r w:rsidRPr="00FC576D">
        <w:rPr>
          <w:rStyle w:val="Emphasis"/>
        </w:rPr>
        <w:t xml:space="preserve"> efficiently.</w:t>
      </w:r>
      <w:r w:rsidRPr="00FC576D">
        <w:rPr>
          <w:rStyle w:val="StyleUnderline"/>
          <w:rFonts w:asciiTheme="majorHAnsi" w:hAnsiTheme="majorHAnsi" w:cstheme="majorHAnsi"/>
        </w:rPr>
        <w:t xml:space="preserve"> Therefore, a right to form unions would seem to follow from the implementation of contestability. This indicates, furthermore</w:t>
      </w:r>
      <w:r w:rsidRPr="00F272D8">
        <w:rPr>
          <w:sz w:val="12"/>
        </w:rPr>
        <w:t xml:space="preserve">, that the right to strike should be protected as a part of the implementation of the mechanism of contestability, since such a </w:t>
      </w:r>
      <w:proofErr w:type="gramStart"/>
      <w:r w:rsidRPr="00F272D8">
        <w:rPr>
          <w:sz w:val="12"/>
        </w:rPr>
        <w:t>right safeguards</w:t>
      </w:r>
      <w:proofErr w:type="gramEnd"/>
      <w:r w:rsidRPr="00F272D8">
        <w:rPr>
          <w:sz w:val="12"/>
        </w:rPr>
        <w:t xml:space="preserve"> the possibility to make one’s voice heard.12 Moreover, discrimination of union members would undermine this mechanism for voice. If employees fear that they will be retaliated against if they speak out, they will clearly be hesitant to voice their concerns. Nondiscrimination of union members is, therefore, a demand of the ideal of contestation. These two points imply that the standard of cooperation should include a norm against the discrimination union members and respect for the right to form unions.</w:t>
      </w:r>
    </w:p>
    <w:p w14:paraId="07DF7C92" w14:textId="77777777" w:rsidR="00B241BB" w:rsidRDefault="00B241BB" w:rsidP="00B241BB">
      <w:pPr>
        <w:pStyle w:val="Heading4"/>
        <w:rPr>
          <w:rFonts w:asciiTheme="majorHAnsi" w:hAnsiTheme="majorHAnsi" w:cstheme="majorHAnsi"/>
        </w:rPr>
      </w:pPr>
      <w:r w:rsidRPr="00FC576D">
        <w:rPr>
          <w:rFonts w:asciiTheme="majorHAnsi" w:hAnsiTheme="majorHAnsi" w:cstheme="majorHAnsi"/>
        </w:rPr>
        <w:t>2] Strikes are intrinsically tied to public forums that provide opportunities for deliberation.</w:t>
      </w:r>
      <w:r>
        <w:rPr>
          <w:rFonts w:asciiTheme="majorHAnsi" w:hAnsiTheme="majorHAnsi" w:cstheme="majorHAnsi"/>
        </w:rPr>
        <w:t xml:space="preserve"> </w:t>
      </w:r>
    </w:p>
    <w:p w14:paraId="23BAB2B9" w14:textId="77777777" w:rsidR="00B241BB" w:rsidRPr="006201EB" w:rsidRDefault="00B241BB" w:rsidP="00B241BB">
      <w:r w:rsidRPr="006201EB">
        <w:rPr>
          <w:rFonts w:eastAsiaTheme="majorEastAsia" w:cstheme="majorBidi"/>
          <w:b/>
          <w:bCs/>
          <w:sz w:val="26"/>
          <w:szCs w:val="26"/>
        </w:rPr>
        <w:t>Simm 18</w:t>
      </w:r>
      <w:r w:rsidRPr="006201EB">
        <w:t xml:space="preserve"> Melanie Simms, 3-23-2018, "Why workers go on strike," Conversation, https://theconversation.com/why-workers-go-on-strike-93815</w:t>
      </w:r>
    </w:p>
    <w:p w14:paraId="4C673A33" w14:textId="77777777" w:rsidR="00B241BB" w:rsidRPr="00FC576D" w:rsidRDefault="00B241BB" w:rsidP="00B241BB">
      <w:pPr>
        <w:rPr>
          <w:rFonts w:asciiTheme="majorHAnsi" w:hAnsiTheme="majorHAnsi" w:cstheme="majorHAnsi"/>
          <w:sz w:val="16"/>
        </w:rPr>
      </w:pPr>
      <w:proofErr w:type="gramStart"/>
      <w:r w:rsidRPr="00FC576D">
        <w:rPr>
          <w:rFonts w:asciiTheme="majorHAnsi" w:hAnsiTheme="majorHAnsi" w:cstheme="majorHAnsi"/>
          <w:sz w:val="16"/>
        </w:rPr>
        <w:lastRenderedPageBreak/>
        <w:t>Both of these</w:t>
      </w:r>
      <w:proofErr w:type="gramEnd"/>
      <w:r w:rsidRPr="00FC576D">
        <w:rPr>
          <w:rFonts w:asciiTheme="majorHAnsi" w:hAnsiTheme="majorHAnsi" w:cstheme="majorHAnsi"/>
          <w:sz w:val="16"/>
        </w:rPr>
        <w:t xml:space="preserve"> demonstrate how a </w:t>
      </w:r>
      <w:r w:rsidRPr="00B241BB">
        <w:rPr>
          <w:rFonts w:asciiTheme="majorHAnsi" w:hAnsiTheme="majorHAnsi" w:cstheme="majorHAnsi"/>
          <w:highlight w:val="cyan"/>
          <w:u w:val="single"/>
        </w:rPr>
        <w:t>strike</w:t>
      </w:r>
      <w:r w:rsidRPr="00FC576D">
        <w:rPr>
          <w:rFonts w:asciiTheme="majorHAnsi" w:hAnsiTheme="majorHAnsi" w:cstheme="majorHAnsi"/>
          <w:u w:val="single"/>
        </w:rPr>
        <w:t xml:space="preserve"> around a fairly technical employment issue </w:t>
      </w:r>
      <w:r w:rsidRPr="00B241BB">
        <w:rPr>
          <w:rFonts w:asciiTheme="majorHAnsi" w:hAnsiTheme="majorHAnsi" w:cstheme="majorHAnsi"/>
          <w:highlight w:val="cyan"/>
          <w:u w:val="single"/>
        </w:rPr>
        <w:t>can develop a momentum</w:t>
      </w:r>
      <w:r w:rsidRPr="00FC576D">
        <w:rPr>
          <w:rFonts w:asciiTheme="majorHAnsi" w:hAnsiTheme="majorHAnsi" w:cstheme="majorHAnsi"/>
          <w:u w:val="single"/>
        </w:rPr>
        <w:t xml:space="preserve"> of its own </w:t>
      </w:r>
      <w:r w:rsidRPr="00B241BB">
        <w:rPr>
          <w:rFonts w:asciiTheme="majorHAnsi" w:hAnsiTheme="majorHAnsi" w:cstheme="majorHAnsi"/>
          <w:highlight w:val="cyan"/>
          <w:u w:val="single"/>
        </w:rPr>
        <w:t>and become a catalyst for a much wider expression of dissatisfaction</w:t>
      </w:r>
      <w:r w:rsidRPr="00FC576D">
        <w:rPr>
          <w:rFonts w:asciiTheme="majorHAnsi" w:hAnsiTheme="majorHAnsi" w:cstheme="majorHAnsi"/>
          <w:sz w:val="16"/>
        </w:rPr>
        <w:t xml:space="preserve"> about the changing bargains being made. </w:t>
      </w:r>
      <w:r w:rsidRPr="00FC576D">
        <w:rPr>
          <w:rFonts w:asciiTheme="majorHAnsi" w:hAnsiTheme="majorHAnsi" w:cstheme="majorHAnsi"/>
          <w:u w:val="single"/>
        </w:rPr>
        <w:t xml:space="preserve">As with the </w:t>
      </w:r>
      <w:r w:rsidRPr="00B241BB">
        <w:rPr>
          <w:rFonts w:asciiTheme="majorHAnsi" w:hAnsiTheme="majorHAnsi" w:cstheme="majorHAnsi"/>
          <w:highlight w:val="cyan"/>
          <w:u w:val="single"/>
        </w:rPr>
        <w:t>concerns raised by junior doctors</w:t>
      </w:r>
      <w:r w:rsidRPr="00FC576D">
        <w:rPr>
          <w:rFonts w:asciiTheme="majorHAnsi" w:hAnsiTheme="majorHAnsi" w:cstheme="majorHAnsi"/>
          <w:u w:val="single"/>
        </w:rPr>
        <w:t xml:space="preserve"> about </w:t>
      </w:r>
      <w:hyperlink r:id="rId15" w:history="1">
        <w:r w:rsidRPr="00FC576D">
          <w:rPr>
            <w:rStyle w:val="Hyperlink"/>
            <w:rFonts w:asciiTheme="majorHAnsi" w:hAnsiTheme="majorHAnsi" w:cstheme="majorHAnsi"/>
            <w:u w:val="single"/>
          </w:rPr>
          <w:t>the management of the NHS</w:t>
        </w:r>
      </w:hyperlink>
      <w:r w:rsidRPr="00FC576D">
        <w:rPr>
          <w:rFonts w:asciiTheme="majorHAnsi" w:hAnsiTheme="majorHAnsi" w:cstheme="majorHAnsi"/>
          <w:u w:val="single"/>
        </w:rPr>
        <w:t xml:space="preserve">, the higher education pension dispute </w:t>
      </w:r>
      <w:r w:rsidRPr="00B241BB">
        <w:rPr>
          <w:rFonts w:asciiTheme="majorHAnsi" w:hAnsiTheme="majorHAnsi" w:cstheme="majorHAnsi"/>
          <w:highlight w:val="cyan"/>
          <w:u w:val="single"/>
        </w:rPr>
        <w:t>has rapidly</w:t>
      </w:r>
      <w:r w:rsidRPr="00FC576D">
        <w:rPr>
          <w:rFonts w:asciiTheme="majorHAnsi" w:hAnsiTheme="majorHAnsi" w:cstheme="majorHAnsi"/>
          <w:u w:val="single"/>
        </w:rPr>
        <w:t xml:space="preserve"> become a space in which to </w:t>
      </w:r>
      <w:r w:rsidRPr="00B241BB">
        <w:rPr>
          <w:rFonts w:asciiTheme="majorHAnsi" w:hAnsiTheme="majorHAnsi" w:cstheme="majorHAnsi"/>
          <w:highlight w:val="cyan"/>
          <w:u w:val="single"/>
        </w:rPr>
        <w:t xml:space="preserve">question the </w:t>
      </w:r>
      <w:hyperlink r:id="rId16" w:history="1">
        <w:r w:rsidRPr="00B241BB">
          <w:rPr>
            <w:rStyle w:val="Hyperlink"/>
            <w:rFonts w:asciiTheme="majorHAnsi" w:hAnsiTheme="majorHAnsi" w:cstheme="majorHAnsi"/>
            <w:highlight w:val="cyan"/>
            <w:u w:val="single"/>
          </w:rPr>
          <w:t>broader direction of the sector</w:t>
        </w:r>
      </w:hyperlink>
      <w:r w:rsidRPr="00FC576D">
        <w:rPr>
          <w:rFonts w:asciiTheme="majorHAnsi" w:hAnsiTheme="majorHAnsi" w:cstheme="majorHAnsi"/>
          <w:sz w:val="16"/>
        </w:rPr>
        <w:t xml:space="preserve">. In this context, emotions can run high. </w:t>
      </w:r>
      <w:r w:rsidRPr="00FC576D">
        <w:rPr>
          <w:rFonts w:asciiTheme="majorHAnsi" w:hAnsiTheme="majorHAnsi" w:cstheme="majorHAnsi"/>
          <w:u w:val="single"/>
        </w:rPr>
        <w:t xml:space="preserve">Many </w:t>
      </w:r>
      <w:r w:rsidRPr="00B241BB">
        <w:rPr>
          <w:rFonts w:asciiTheme="majorHAnsi" w:hAnsiTheme="majorHAnsi" w:cstheme="majorHAnsi"/>
          <w:highlight w:val="cyan"/>
          <w:u w:val="single"/>
        </w:rPr>
        <w:t>relationships are strengthened</w:t>
      </w:r>
      <w:r w:rsidRPr="00FC576D">
        <w:rPr>
          <w:rFonts w:asciiTheme="majorHAnsi" w:hAnsiTheme="majorHAnsi" w:cstheme="majorHAnsi"/>
          <w:u w:val="single"/>
        </w:rPr>
        <w:t>, but some inevitably become strained</w:t>
      </w:r>
      <w:r w:rsidRPr="00FC576D">
        <w:rPr>
          <w:rFonts w:asciiTheme="majorHAnsi" w:hAnsiTheme="majorHAnsi" w:cstheme="majorHAnsi"/>
          <w:sz w:val="16"/>
        </w:rPr>
        <w:t xml:space="preserve">. </w:t>
      </w:r>
      <w:proofErr w:type="gramStart"/>
      <w:r w:rsidRPr="00FC576D">
        <w:rPr>
          <w:rFonts w:asciiTheme="majorHAnsi" w:hAnsiTheme="majorHAnsi" w:cstheme="majorHAnsi"/>
          <w:sz w:val="16"/>
        </w:rPr>
        <w:t>By definition, strikes</w:t>
      </w:r>
      <w:proofErr w:type="gramEnd"/>
      <w:r w:rsidRPr="00FC576D">
        <w:rPr>
          <w:rFonts w:asciiTheme="majorHAnsi" w:hAnsiTheme="majorHAnsi" w:cstheme="majorHAnsi"/>
          <w:sz w:val="16"/>
        </w:rPr>
        <w:t xml:space="preserve"> are not business as usual. What then becomes important, is how the</w:t>
      </w:r>
      <w:r w:rsidRPr="00FC576D">
        <w:rPr>
          <w:rFonts w:asciiTheme="majorHAnsi" w:hAnsiTheme="majorHAnsi" w:cstheme="majorHAnsi"/>
          <w:u w:val="single"/>
        </w:rPr>
        <w:t xml:space="preserve"> </w:t>
      </w:r>
      <w:r w:rsidRPr="00B241BB">
        <w:rPr>
          <w:rFonts w:asciiTheme="majorHAnsi" w:hAnsiTheme="majorHAnsi" w:cstheme="majorHAnsi"/>
          <w:highlight w:val="cyan"/>
          <w:u w:val="single"/>
        </w:rPr>
        <w:t>parties can explicitly negotiate</w:t>
      </w:r>
      <w:r w:rsidRPr="00FC576D">
        <w:rPr>
          <w:rFonts w:asciiTheme="majorHAnsi" w:hAnsiTheme="majorHAnsi" w:cstheme="majorHAnsi"/>
          <w:u w:val="single"/>
        </w:rPr>
        <w:t xml:space="preserve"> compromises that smooth the way back to work – even if that means negotiating </w:t>
      </w:r>
      <w:r w:rsidRPr="00B241BB">
        <w:rPr>
          <w:rFonts w:asciiTheme="majorHAnsi" w:hAnsiTheme="majorHAnsi" w:cstheme="majorHAnsi"/>
          <w:highlight w:val="cyan"/>
          <w:u w:val="single"/>
        </w:rPr>
        <w:t>a new normal</w:t>
      </w:r>
      <w:r w:rsidRPr="00FC576D">
        <w:rPr>
          <w:rFonts w:asciiTheme="majorHAnsi" w:hAnsiTheme="majorHAnsi" w:cstheme="majorHAnsi"/>
          <w:sz w:val="16"/>
        </w:rPr>
        <w:t>.</w:t>
      </w:r>
    </w:p>
    <w:p w14:paraId="2F308BF2" w14:textId="77777777" w:rsidR="00B241BB" w:rsidRPr="00FC576D" w:rsidRDefault="00B241BB" w:rsidP="00B241BB">
      <w:pPr>
        <w:rPr>
          <w:rFonts w:asciiTheme="majorHAnsi" w:hAnsiTheme="majorHAnsi" w:cstheme="majorHAnsi"/>
        </w:rPr>
      </w:pPr>
    </w:p>
    <w:p w14:paraId="0419C807" w14:textId="11F74E77" w:rsidR="00B241BB" w:rsidRDefault="00B241BB" w:rsidP="00B241BB">
      <w:pPr>
        <w:pStyle w:val="Heading3"/>
      </w:pPr>
      <w:r>
        <w:lastRenderedPageBreak/>
        <w:t>1AC – Underview</w:t>
      </w:r>
    </w:p>
    <w:p w14:paraId="5A537C38" w14:textId="77777777" w:rsidR="00B241BB" w:rsidRDefault="00B241BB" w:rsidP="00B241BB">
      <w:pPr>
        <w:pStyle w:val="Heading4"/>
      </w:pPr>
      <w:r>
        <w:t xml:space="preserve">1] 1AR theory is legit – anything else means </w:t>
      </w:r>
      <w:r w:rsidRPr="002E7A36">
        <w:rPr>
          <w:u w:val="single"/>
        </w:rPr>
        <w:t xml:space="preserve">infinite abuse </w:t>
      </w:r>
      <w:r>
        <w:t xml:space="preserve">– drop the debater, competing interps, no rvis–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p>
    <w:p w14:paraId="5602060A" w14:textId="529BA125" w:rsidR="00B241BB" w:rsidRDefault="00B241BB" w:rsidP="00B241BB">
      <w:pPr>
        <w:pStyle w:val="Heading3"/>
      </w:pPr>
      <w:r>
        <w:lastRenderedPageBreak/>
        <w:t xml:space="preserve">1AC – Advantage </w:t>
      </w:r>
    </w:p>
    <w:p w14:paraId="188F127E" w14:textId="77777777" w:rsidR="00B241BB" w:rsidRPr="007A7A2D" w:rsidRDefault="00B241BB" w:rsidP="00B241BB">
      <w:pPr>
        <w:pStyle w:val="Heading4"/>
      </w:pPr>
      <w:r>
        <w:t xml:space="preserve">Lack of Chinese Right to Strike </w:t>
      </w:r>
      <w:r>
        <w:rPr>
          <w:u w:val="single"/>
        </w:rPr>
        <w:t>devastates</w:t>
      </w:r>
      <w:r>
        <w:t xml:space="preserve"> Collective Bargaining – undermines any legal leverage for Strikes.</w:t>
      </w:r>
    </w:p>
    <w:p w14:paraId="43C52D90" w14:textId="77777777" w:rsidR="00B241BB" w:rsidRPr="00DE1165" w:rsidRDefault="00B241BB" w:rsidP="00B241BB">
      <w:r w:rsidRPr="00DE1165">
        <w:rPr>
          <w:rStyle w:val="Style13ptBold"/>
        </w:rPr>
        <w:t>Friedman 17</w:t>
      </w:r>
      <w:r>
        <w:t xml:space="preserve"> </w:t>
      </w:r>
      <w:r w:rsidRPr="00DE1165">
        <w:t>Eli Friedman 4-20-2017 "Collective Bargaining in China is Dead: The Situation is Excellent"</w:t>
      </w:r>
      <w:r>
        <w:t xml:space="preserve"> </w:t>
      </w:r>
      <w:hyperlink r:id="rId17"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7E71B338" w14:textId="77777777" w:rsidR="00B241BB" w:rsidRPr="00B241BB" w:rsidRDefault="00B241BB" w:rsidP="00B241BB">
      <w:pPr>
        <w:rPr>
          <w:sz w:val="16"/>
          <w:szCs w:val="22"/>
        </w:rPr>
      </w:pPr>
      <w:r w:rsidRPr="00B241BB">
        <w:rPr>
          <w:sz w:val="16"/>
          <w:szCs w:val="22"/>
        </w:rPr>
        <w:t xml:space="preserve">For many years reform-oriented labour activists and scholars working in China have seen </w:t>
      </w:r>
      <w:r w:rsidRPr="00B241BB">
        <w:rPr>
          <w:b/>
          <w:szCs w:val="22"/>
          <w:highlight w:val="cyan"/>
          <w:u w:val="single"/>
        </w:rPr>
        <w:t>collective bargaining</w:t>
      </w:r>
      <w:r w:rsidRPr="00B241BB">
        <w:rPr>
          <w:szCs w:val="22"/>
          <w:highlight w:val="cyan"/>
          <w:u w:val="single"/>
        </w:rPr>
        <w:t xml:space="preserve"> </w:t>
      </w:r>
      <w:r w:rsidRPr="00B241BB">
        <w:rPr>
          <w:szCs w:val="22"/>
          <w:u w:val="single"/>
        </w:rPr>
        <w:t xml:space="preserve">as the </w:t>
      </w:r>
      <w:r w:rsidRPr="00B241BB">
        <w:rPr>
          <w:b/>
          <w:szCs w:val="22"/>
          <w:highlight w:val="cyan"/>
          <w:u w:val="single"/>
        </w:rPr>
        <w:t xml:space="preserve">cure for </w:t>
      </w:r>
      <w:r w:rsidRPr="00B241BB">
        <w:rPr>
          <w:szCs w:val="22"/>
          <w:u w:val="single"/>
        </w:rPr>
        <w:t xml:space="preserve">the </w:t>
      </w:r>
      <w:r w:rsidRPr="00B241BB">
        <w:rPr>
          <w:b/>
          <w:szCs w:val="22"/>
          <w:highlight w:val="cyan"/>
          <w:u w:val="single"/>
          <w:bdr w:val="single" w:sz="18" w:space="0" w:color="auto"/>
        </w:rPr>
        <w:t>country’s severe labour problems</w:t>
      </w:r>
      <w:r w:rsidRPr="00B241BB">
        <w:rPr>
          <w:sz w:val="16"/>
          <w:szCs w:val="22"/>
        </w:rPr>
        <w:t xml:space="preserve">. The logic underlying this was often unstated, but straightforward: </w:t>
      </w:r>
      <w:r w:rsidRPr="00B241BB">
        <w:rPr>
          <w:szCs w:val="22"/>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B241BB">
        <w:rPr>
          <w:sz w:val="16"/>
          <w:szCs w:val="22"/>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B241BB">
        <w:rPr>
          <w:szCs w:val="22"/>
          <w:u w:val="single"/>
        </w:rPr>
        <w:t xml:space="preserve">The </w:t>
      </w:r>
      <w:r w:rsidRPr="00B241BB">
        <w:rPr>
          <w:b/>
          <w:szCs w:val="22"/>
          <w:highlight w:val="cyan"/>
          <w:u w:val="single"/>
        </w:rPr>
        <w:t>challenges to institutionalising</w:t>
      </w:r>
      <w:r w:rsidRPr="00B241BB">
        <w:rPr>
          <w:szCs w:val="22"/>
          <w:highlight w:val="cyan"/>
          <w:u w:val="single"/>
        </w:rPr>
        <w:t xml:space="preserve"> </w:t>
      </w:r>
      <w:r w:rsidRPr="00B241BB">
        <w:rPr>
          <w:szCs w:val="22"/>
          <w:u w:val="single"/>
        </w:rPr>
        <w:t xml:space="preserve">a robust </w:t>
      </w:r>
      <w:r w:rsidRPr="00B241BB">
        <w:rPr>
          <w:b/>
          <w:szCs w:val="22"/>
          <w:highlight w:val="cyan"/>
          <w:u w:val="single"/>
        </w:rPr>
        <w:t>collective bargaining</w:t>
      </w:r>
      <w:r w:rsidRPr="00B241BB">
        <w:rPr>
          <w:szCs w:val="22"/>
          <w:highlight w:val="cyan"/>
          <w:u w:val="single"/>
        </w:rPr>
        <w:t xml:space="preserve"> </w:t>
      </w:r>
      <w:r w:rsidRPr="00B241BB">
        <w:rPr>
          <w:szCs w:val="22"/>
          <w:u w:val="single"/>
        </w:rPr>
        <w:t xml:space="preserve">system </w:t>
      </w:r>
      <w:r w:rsidRPr="00B241BB">
        <w:rPr>
          <w:b/>
          <w:szCs w:val="22"/>
          <w:highlight w:val="cyan"/>
          <w:u w:val="single"/>
        </w:rPr>
        <w:t>in</w:t>
      </w:r>
      <w:r w:rsidRPr="00B241BB">
        <w:rPr>
          <w:szCs w:val="22"/>
          <w:highlight w:val="cyan"/>
          <w:u w:val="single"/>
        </w:rPr>
        <w:t xml:space="preserve"> </w:t>
      </w:r>
      <w:r w:rsidRPr="00B241BB">
        <w:rPr>
          <w:szCs w:val="22"/>
          <w:u w:val="single"/>
        </w:rPr>
        <w:t xml:space="preserve">the People’s Republic of </w:t>
      </w:r>
      <w:r w:rsidRPr="00B241BB">
        <w:rPr>
          <w:b/>
          <w:szCs w:val="22"/>
          <w:highlight w:val="cyan"/>
          <w:u w:val="single"/>
        </w:rPr>
        <w:t>China</w:t>
      </w:r>
      <w:r w:rsidRPr="00B241BB">
        <w:rPr>
          <w:szCs w:val="22"/>
          <w:highlight w:val="cyan"/>
          <w:u w:val="single"/>
        </w:rPr>
        <w:t xml:space="preserve"> </w:t>
      </w:r>
      <w:r w:rsidRPr="00B241BB">
        <w:rPr>
          <w:szCs w:val="22"/>
          <w:u w:val="single"/>
        </w:rPr>
        <w:t xml:space="preserve">(PRC) </w:t>
      </w:r>
      <w:r w:rsidRPr="00B241BB">
        <w:rPr>
          <w:b/>
          <w:szCs w:val="22"/>
          <w:highlight w:val="cyan"/>
          <w:u w:val="single"/>
        </w:rPr>
        <w:t>have</w:t>
      </w:r>
      <w:r w:rsidRPr="00B241BB">
        <w:rPr>
          <w:szCs w:val="22"/>
          <w:highlight w:val="cyan"/>
          <w:u w:val="single"/>
        </w:rPr>
        <w:t xml:space="preserve"> </w:t>
      </w:r>
      <w:r w:rsidRPr="00B241BB">
        <w:rPr>
          <w:szCs w:val="22"/>
          <w:u w:val="single"/>
        </w:rPr>
        <w:t xml:space="preserve">always </w:t>
      </w:r>
      <w:r w:rsidRPr="00B241BB">
        <w:rPr>
          <w:b/>
          <w:szCs w:val="22"/>
          <w:highlight w:val="cyan"/>
          <w:u w:val="single"/>
        </w:rPr>
        <w:t>been profound</w:t>
      </w:r>
      <w:r w:rsidRPr="00B241BB">
        <w:rPr>
          <w:szCs w:val="22"/>
          <w:u w:val="single"/>
        </w:rPr>
        <w:t xml:space="preserve">. </w:t>
      </w:r>
      <w:r w:rsidRPr="00B241BB">
        <w:rPr>
          <w:b/>
          <w:szCs w:val="22"/>
          <w:highlight w:val="cyan"/>
          <w:u w:val="single"/>
        </w:rPr>
        <w:t>Fundamental</w:t>
      </w:r>
      <w:r w:rsidRPr="00B241BB">
        <w:rPr>
          <w:szCs w:val="22"/>
          <w:highlight w:val="cyan"/>
          <w:u w:val="single"/>
        </w:rPr>
        <w:t xml:space="preserve"> </w:t>
      </w:r>
      <w:r w:rsidRPr="00B241BB">
        <w:rPr>
          <w:szCs w:val="22"/>
          <w:u w:val="single"/>
        </w:rPr>
        <w:t xml:space="preserve">to labour relations theory </w:t>
      </w:r>
      <w:r w:rsidRPr="00B241BB">
        <w:rPr>
          <w:b/>
          <w:szCs w:val="22"/>
          <w:highlight w:val="cyan"/>
          <w:u w:val="single"/>
        </w:rPr>
        <w:t>is</w:t>
      </w:r>
      <w:r w:rsidRPr="00B241BB">
        <w:rPr>
          <w:szCs w:val="22"/>
          <w:highlight w:val="cyan"/>
          <w:u w:val="single"/>
        </w:rPr>
        <w:t xml:space="preserve"> </w:t>
      </w:r>
      <w:r w:rsidRPr="00B241BB">
        <w:rPr>
          <w:szCs w:val="22"/>
          <w:u w:val="single"/>
        </w:rPr>
        <w:t xml:space="preserve">that collective bargaining rights must be accompanied by the </w:t>
      </w:r>
      <w:r w:rsidRPr="00B241BB">
        <w:rPr>
          <w:b/>
          <w:szCs w:val="22"/>
          <w:highlight w:val="cyan"/>
          <w:u w:val="single"/>
          <w:bdr w:val="single" w:sz="18" w:space="0" w:color="auto"/>
        </w:rPr>
        <w:t>right to strike</w:t>
      </w:r>
      <w:r w:rsidRPr="00B241BB">
        <w:rPr>
          <w:sz w:val="16"/>
          <w:szCs w:val="22"/>
          <w:highlight w:val="cyan"/>
        </w:rPr>
        <w:t xml:space="preserve"> </w:t>
      </w:r>
      <w:r w:rsidRPr="00B241BB">
        <w:rPr>
          <w:sz w:val="16"/>
          <w:szCs w:val="22"/>
        </w:rPr>
        <w:t>and freedom of association—</w:t>
      </w:r>
      <w:r w:rsidRPr="00B241BB">
        <w:rPr>
          <w:b/>
          <w:szCs w:val="22"/>
          <w:highlight w:val="cyan"/>
          <w:u w:val="single"/>
        </w:rPr>
        <w:t>capital</w:t>
      </w:r>
      <w:r w:rsidRPr="00B241BB">
        <w:rPr>
          <w:sz w:val="16"/>
          <w:szCs w:val="22"/>
          <w:highlight w:val="cyan"/>
        </w:rPr>
        <w:t xml:space="preserve"> </w:t>
      </w:r>
      <w:r w:rsidRPr="00B241BB">
        <w:rPr>
          <w:b/>
          <w:szCs w:val="22"/>
          <w:highlight w:val="cyan"/>
          <w:u w:val="single"/>
        </w:rPr>
        <w:t xml:space="preserve">has no reason to take workers seriously without </w:t>
      </w:r>
      <w:r w:rsidRPr="00B241BB">
        <w:rPr>
          <w:b/>
          <w:szCs w:val="22"/>
          <w:highlight w:val="cyan"/>
          <w:u w:val="single"/>
          <w:bdr w:val="single" w:sz="18" w:space="0" w:color="auto"/>
        </w:rPr>
        <w:t>labour possessing some coercive power</w:t>
      </w:r>
      <w:r w:rsidRPr="00B241BB">
        <w:rPr>
          <w:sz w:val="16"/>
          <w:szCs w:val="22"/>
        </w:rPr>
        <w:t xml:space="preserve">. But </w:t>
      </w:r>
      <w:r w:rsidRPr="00B241BB">
        <w:rPr>
          <w:szCs w:val="22"/>
          <w:u w:val="single"/>
        </w:rPr>
        <w:t>independent unions have long been an anathema to the Communist Party</w:t>
      </w:r>
      <w:r w:rsidRPr="00B241BB">
        <w:rPr>
          <w:sz w:val="16"/>
          <w:szCs w:val="22"/>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B241BB">
        <w:rPr>
          <w:b/>
          <w:bCs/>
          <w:szCs w:val="22"/>
          <w:u w:val="single"/>
        </w:rPr>
        <w:t>was Deng Xiaoping who removed it from the constitution just as private capital began pouring into China in the early 1980</w:t>
      </w:r>
      <w:r w:rsidRPr="00B241BB">
        <w:rPr>
          <w:sz w:val="16"/>
          <w:szCs w:val="22"/>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B241BB">
        <w:rPr>
          <w:szCs w:val="22"/>
          <w:u w:val="single"/>
        </w:rPr>
        <w:t>Many assumed that the state would eventually decide that worker insurgency was exacting too high a cost, and that serious labour reforms were therefore necessary.</w:t>
      </w:r>
      <w:r w:rsidRPr="00B241BB">
        <w:rPr>
          <w:sz w:val="16"/>
          <w:szCs w:val="22"/>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B241BB">
        <w:rPr>
          <w:b/>
          <w:bCs/>
          <w:szCs w:val="22"/>
          <w:highlight w:val="cyan"/>
          <w:u w:val="single"/>
        </w:rPr>
        <w:t>collective bargaining in China</w:t>
      </w:r>
      <w:r w:rsidRPr="00B241BB">
        <w:rPr>
          <w:szCs w:val="22"/>
          <w:highlight w:val="cyan"/>
          <w:u w:val="single"/>
        </w:rPr>
        <w:t xml:space="preserve"> </w:t>
      </w:r>
      <w:r w:rsidRPr="00B241BB">
        <w:rPr>
          <w:b/>
          <w:bCs/>
          <w:szCs w:val="22"/>
          <w:highlight w:val="cyan"/>
          <w:u w:val="single"/>
          <w:bdr w:val="single" w:sz="18" w:space="0" w:color="auto"/>
        </w:rPr>
        <w:t>has been woefully inadequate</w:t>
      </w:r>
      <w:r w:rsidRPr="00B241BB">
        <w:rPr>
          <w:szCs w:val="22"/>
          <w:u w:val="single"/>
        </w:rPr>
        <w:t>.</w:t>
      </w:r>
      <w:r w:rsidRPr="00B241BB">
        <w:rPr>
          <w:sz w:val="16"/>
          <w:szCs w:val="22"/>
        </w:rPr>
        <w:t xml:space="preserve"> The state and the ACFTU have been very cautious about controlling workers’ </w:t>
      </w:r>
      <w:proofErr w:type="gramStart"/>
      <w:r w:rsidRPr="00B241BB">
        <w:rPr>
          <w:sz w:val="16"/>
          <w:szCs w:val="22"/>
        </w:rPr>
        <w:t>aspirations, and</w:t>
      </w:r>
      <w:proofErr w:type="gramEnd"/>
      <w:r w:rsidRPr="00B241BB">
        <w:rPr>
          <w:sz w:val="16"/>
          <w:szCs w:val="22"/>
        </w:rPr>
        <w:t xml:space="preserve"> have insisted on the fundamental harmony of interests between labour and capital. </w:t>
      </w:r>
      <w:r w:rsidRPr="00B241BB">
        <w:rPr>
          <w:szCs w:val="22"/>
          <w:u w:val="single"/>
        </w:rPr>
        <w:t xml:space="preserve">Experiments with bargaining have been almost </w:t>
      </w:r>
      <w:r w:rsidRPr="00B241BB">
        <w:rPr>
          <w:b/>
          <w:szCs w:val="22"/>
          <w:highlight w:val="cyan"/>
          <w:u w:val="single"/>
        </w:rPr>
        <w:t>exclusively restricted to single enterprises</w:t>
      </w:r>
      <w:r w:rsidRPr="00B241BB">
        <w:rPr>
          <w:szCs w:val="22"/>
          <w:u w:val="single"/>
        </w:rPr>
        <w:t xml:space="preserve">, thereby preventing workers from constituting cross-workplace ties. The overwhelming majority of collective contracts are </w:t>
      </w:r>
      <w:r w:rsidRPr="00B241BB">
        <w:rPr>
          <w:b/>
          <w:szCs w:val="22"/>
          <w:highlight w:val="cyan"/>
          <w:u w:val="single"/>
        </w:rPr>
        <w:t>formulaic</w:t>
      </w:r>
      <w:r w:rsidRPr="00B241BB">
        <w:rPr>
          <w:szCs w:val="22"/>
          <w:u w:val="single"/>
        </w:rPr>
        <w:t xml:space="preserve">: </w:t>
      </w:r>
      <w:r w:rsidRPr="00B241BB">
        <w:rPr>
          <w:b/>
          <w:szCs w:val="22"/>
          <w:highlight w:val="cyan"/>
          <w:u w:val="single"/>
        </w:rPr>
        <w:t>actual bargaining rarely occurs</w:t>
      </w:r>
      <w:r w:rsidRPr="00B241BB">
        <w:rPr>
          <w:szCs w:val="22"/>
          <w:u w:val="single"/>
        </w:rPr>
        <w:t xml:space="preserve">, and </w:t>
      </w:r>
      <w:r w:rsidRPr="00B241BB">
        <w:rPr>
          <w:b/>
          <w:szCs w:val="22"/>
          <w:highlight w:val="cyan"/>
          <w:u w:val="single"/>
        </w:rPr>
        <w:t>enforcement is</w:t>
      </w:r>
      <w:r w:rsidRPr="00B241BB">
        <w:rPr>
          <w:szCs w:val="22"/>
          <w:highlight w:val="cyan"/>
          <w:u w:val="single"/>
        </w:rPr>
        <w:t xml:space="preserve"> </w:t>
      </w:r>
      <w:r w:rsidRPr="00B241BB">
        <w:rPr>
          <w:szCs w:val="22"/>
          <w:u w:val="single"/>
        </w:rPr>
        <w:t xml:space="preserve">largely </w:t>
      </w:r>
      <w:r w:rsidRPr="00B241BB">
        <w:rPr>
          <w:b/>
          <w:szCs w:val="22"/>
          <w:highlight w:val="cyan"/>
          <w:u w:val="single"/>
        </w:rPr>
        <w:t>non-existent</w:t>
      </w:r>
      <w:r w:rsidRPr="00B241BB">
        <w:rPr>
          <w:sz w:val="16"/>
          <w:szCs w:val="22"/>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B241BB">
        <w:rPr>
          <w:szCs w:val="22"/>
          <w:u w:val="single"/>
        </w:rPr>
        <w:t>The Death of Collective Bargaining under Xi Even these timid efforts have been smothered in recent years, as the central government has turned in a markedly anti-worker direction under Xi Jinping.</w:t>
      </w:r>
      <w:r w:rsidRPr="00B241BB">
        <w:rPr>
          <w:sz w:val="16"/>
          <w:szCs w:val="22"/>
        </w:rPr>
        <w:t xml:space="preserve"> </w:t>
      </w:r>
      <w:r w:rsidRPr="00B241BB">
        <w:rPr>
          <w:szCs w:val="22"/>
          <w:u w:val="single"/>
        </w:rPr>
        <w:t xml:space="preserve">There was </w:t>
      </w:r>
      <w:proofErr w:type="gramStart"/>
      <w:r w:rsidRPr="00B241BB">
        <w:rPr>
          <w:szCs w:val="22"/>
          <w:u w:val="single"/>
        </w:rPr>
        <w:t>a brief moment</w:t>
      </w:r>
      <w:proofErr w:type="gramEnd"/>
      <w:r w:rsidRPr="00B241BB">
        <w:rPr>
          <w:szCs w:val="22"/>
          <w:u w:val="single"/>
        </w:rPr>
        <w:t xml:space="preserve"> in 2010 when discussion about the right to strike emerged from hushed whispers into the public discourse</w:t>
      </w:r>
      <w:r w:rsidRPr="00B241BB">
        <w:rPr>
          <w:sz w:val="16"/>
          <w:szCs w:val="22"/>
        </w:rPr>
        <w:t xml:space="preserve">. But </w:t>
      </w:r>
      <w:r w:rsidRPr="00B241BB">
        <w:rPr>
          <w:sz w:val="16"/>
          <w:szCs w:val="22"/>
        </w:rPr>
        <w:lastRenderedPageBreak/>
        <w:t xml:space="preserve">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B241BB">
        <w:rPr>
          <w:szCs w:val="22"/>
          <w:u w:val="single"/>
        </w:rPr>
        <w:t>Labour NGOs in Guangzhou were subjected to a brutal crackdown in December 2015, with the government specifically targeting those groups that had been helping workers to engage in collective negotiations to resolve strikes.</w:t>
      </w:r>
      <w:r w:rsidRPr="00B241BB">
        <w:rPr>
          <w:sz w:val="16"/>
          <w:szCs w:val="22"/>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B241BB">
        <w:rPr>
          <w:szCs w:val="22"/>
          <w:u w:val="single"/>
        </w:rPr>
        <w:t>Collective bargaining is not dead in the sense that it will disappear from China’s labour-capital relations.</w:t>
      </w:r>
      <w:r w:rsidRPr="00B241BB">
        <w:rPr>
          <w:sz w:val="16"/>
          <w:szCs w:val="22"/>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B241BB">
        <w:rPr>
          <w:sz w:val="16"/>
          <w:szCs w:val="22"/>
        </w:rPr>
        <w:t>absolutely worth</w:t>
      </w:r>
      <w:proofErr w:type="gramEnd"/>
      <w:r w:rsidRPr="00B241BB">
        <w:rPr>
          <w:sz w:val="16"/>
          <w:szCs w:val="22"/>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B241BB">
        <w:rPr>
          <w:szCs w:val="22"/>
          <w:u w:val="single"/>
        </w:rPr>
        <w:t xml:space="preserve">What then might Chinese workers and allied intellectuals and activists aim for? At the risk of stating the obvious, </w:t>
      </w:r>
      <w:r w:rsidRPr="00B241BB">
        <w:rPr>
          <w:b/>
          <w:szCs w:val="22"/>
          <w:highlight w:val="cyan"/>
          <w:u w:val="single"/>
          <w:bdr w:val="single" w:sz="18" w:space="0" w:color="auto"/>
        </w:rPr>
        <w:t>the working class needs more power</w:t>
      </w:r>
      <w:r w:rsidRPr="00B241BB">
        <w:rPr>
          <w:szCs w:val="22"/>
          <w:u w:val="single"/>
        </w:rPr>
        <w:t xml:space="preserve">. </w:t>
      </w:r>
      <w:r w:rsidRPr="00B241BB">
        <w:rPr>
          <w:sz w:val="16"/>
          <w:szCs w:val="22"/>
        </w:rPr>
        <w:t xml:space="preserve">The question is, how to foster proletarian power in the face of a highly competent authoritarian state that views organised workers as an existential threat? </w:t>
      </w:r>
      <w:r w:rsidRPr="00B241BB">
        <w:rPr>
          <w:szCs w:val="22"/>
          <w:u w:val="single"/>
        </w:rPr>
        <w:t>In the absence of independent organisations, the only option is an intensification of already widespread worker insurgency</w:t>
      </w:r>
      <w:r w:rsidRPr="00B241BB">
        <w:rPr>
          <w:sz w:val="16"/>
          <w:szCs w:val="22"/>
        </w:rPr>
        <w:t xml:space="preserve">. The more wildcat strikes, mass direct action, and worker riots, the more the state and capital will be forced to take worker grievances seriously. </w:t>
      </w:r>
      <w:proofErr w:type="gramStart"/>
      <w:r w:rsidRPr="00B241BB">
        <w:rPr>
          <w:sz w:val="16"/>
          <w:szCs w:val="22"/>
        </w:rPr>
        <w:t>Of course</w:t>
      </w:r>
      <w:proofErr w:type="gramEnd"/>
      <w:r w:rsidRPr="00B241BB">
        <w:rPr>
          <w:sz w:val="16"/>
          <w:szCs w:val="22"/>
        </w:rPr>
        <w:t xml:space="preserve"> such forms of collective action come at great risk for workers, and many have already paid a high price. In any </w:t>
      </w:r>
      <w:proofErr w:type="gramStart"/>
      <w:r w:rsidRPr="00B241BB">
        <w:rPr>
          <w:sz w:val="16"/>
          <w:szCs w:val="22"/>
        </w:rPr>
        <w:t>particular case</w:t>
      </w:r>
      <w:proofErr w:type="gramEnd"/>
      <w:r w:rsidRPr="00B241BB">
        <w:rPr>
          <w:sz w:val="16"/>
          <w:szCs w:val="22"/>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6AF5573D" w14:textId="77777777" w:rsidR="00B241BB" w:rsidRDefault="00B241BB" w:rsidP="00B241BB">
      <w:pPr>
        <w:pStyle w:val="Heading4"/>
      </w:pPr>
      <w:r>
        <w:t xml:space="preserve">Any credible union power is </w:t>
      </w:r>
      <w:r>
        <w:rPr>
          <w:u w:val="single"/>
        </w:rPr>
        <w:t>under-cut</w:t>
      </w:r>
      <w:r>
        <w:t xml:space="preserve"> by detentions of labor activists.</w:t>
      </w:r>
    </w:p>
    <w:p w14:paraId="6120AE94" w14:textId="77777777" w:rsidR="00B241BB" w:rsidRPr="00FC7D85" w:rsidRDefault="00B241BB" w:rsidP="00B241BB">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1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3DD64180" w14:textId="77777777" w:rsidR="00B241BB" w:rsidRPr="00B241BB" w:rsidRDefault="00B241BB" w:rsidP="00B241BB">
      <w:pPr>
        <w:rPr>
          <w:sz w:val="16"/>
          <w:szCs w:val="22"/>
        </w:rPr>
      </w:pPr>
      <w:r w:rsidRPr="00B241BB">
        <w:rPr>
          <w:b/>
          <w:szCs w:val="22"/>
          <w:highlight w:val="cyan"/>
          <w:u w:val="single"/>
        </w:rPr>
        <w:t>Authorities</w:t>
      </w:r>
      <w:r w:rsidRPr="00B241BB">
        <w:rPr>
          <w:szCs w:val="22"/>
          <w:highlight w:val="cyan"/>
          <w:u w:val="single"/>
        </w:rPr>
        <w:t xml:space="preserve"> </w:t>
      </w:r>
      <w:r w:rsidRPr="00B241BB">
        <w:rPr>
          <w:szCs w:val="22"/>
          <w:u w:val="single"/>
        </w:rPr>
        <w:t xml:space="preserve">in Shenzhen city, Guangdong province, </w:t>
      </w:r>
      <w:r w:rsidRPr="00B241BB">
        <w:rPr>
          <w:b/>
          <w:szCs w:val="22"/>
          <w:highlight w:val="cyan"/>
          <w:u w:val="single"/>
        </w:rPr>
        <w:t>detained</w:t>
      </w:r>
      <w:r w:rsidRPr="00B241BB">
        <w:rPr>
          <w:szCs w:val="22"/>
          <w:highlight w:val="cyan"/>
          <w:u w:val="single"/>
        </w:rPr>
        <w:t xml:space="preserve"> </w:t>
      </w:r>
      <w:r w:rsidRPr="00B241BB">
        <w:rPr>
          <w:szCs w:val="22"/>
          <w:u w:val="single"/>
        </w:rPr>
        <w:t xml:space="preserve">migrant worker and </w:t>
      </w:r>
      <w:r w:rsidRPr="00B241BB">
        <w:rPr>
          <w:b/>
          <w:szCs w:val="22"/>
          <w:highlight w:val="cyan"/>
          <w:u w:val="single"/>
        </w:rPr>
        <w:t>labor representative</w:t>
      </w:r>
      <w:r w:rsidRPr="00B241BB">
        <w:rPr>
          <w:szCs w:val="22"/>
          <w:u w:val="single"/>
        </w:rPr>
        <w:t xml:space="preserve"> Wu Guijun in May 2013 reportedly </w:t>
      </w:r>
      <w:r w:rsidRPr="00B241BB">
        <w:rPr>
          <w:b/>
          <w:szCs w:val="22"/>
          <w:highlight w:val="cyan"/>
          <w:u w:val="single"/>
          <w:bdr w:val="single" w:sz="18" w:space="0" w:color="auto"/>
        </w:rPr>
        <w:t>for participating in a peaceful labor protest</w:t>
      </w:r>
      <w:r w:rsidRPr="00B241BB">
        <w:rPr>
          <w:szCs w:val="22"/>
          <w:u w:val="single"/>
        </w:rPr>
        <w:t>. Prior to his detention, Wu was one of seven elected labor representatives involved in collective bargaining with his employer</w:t>
      </w:r>
      <w:r w:rsidRPr="00B241BB">
        <w:rPr>
          <w:sz w:val="16"/>
          <w:szCs w:val="22"/>
        </w:rPr>
        <w:t xml:space="preserve">. Labor advocates have condemned Wu’s detention and expressed concern that he has been held for an extended </w:t>
      </w:r>
      <w:proofErr w:type="gramStart"/>
      <w:r w:rsidRPr="00B241BB">
        <w:rPr>
          <w:sz w:val="16"/>
          <w:szCs w:val="22"/>
        </w:rPr>
        <w:t>period of time</w:t>
      </w:r>
      <w:proofErr w:type="gramEnd"/>
      <w:r w:rsidRPr="00B241BB">
        <w:rPr>
          <w:sz w:val="16"/>
          <w:szCs w:val="22"/>
        </w:rPr>
        <w:t xml:space="preserve"> without being formally indicted.  </w:t>
      </w:r>
      <w:r w:rsidRPr="00B241BB">
        <w:rPr>
          <w:szCs w:val="22"/>
          <w:u w:val="single"/>
        </w:rPr>
        <w:t xml:space="preserve">Wu’s case </w:t>
      </w:r>
      <w:r w:rsidRPr="00B241BB">
        <w:rPr>
          <w:b/>
          <w:szCs w:val="22"/>
          <w:highlight w:val="cyan"/>
          <w:u w:val="single"/>
        </w:rPr>
        <w:t>illustrates</w:t>
      </w:r>
      <w:r w:rsidRPr="00B241BB">
        <w:rPr>
          <w:szCs w:val="22"/>
          <w:highlight w:val="cyan"/>
          <w:u w:val="single"/>
        </w:rPr>
        <w:t xml:space="preserve"> </w:t>
      </w:r>
      <w:r w:rsidRPr="00B241BB">
        <w:rPr>
          <w:szCs w:val="22"/>
          <w:u w:val="single"/>
        </w:rPr>
        <w:t xml:space="preserve">the </w:t>
      </w:r>
      <w:r w:rsidRPr="00B241BB">
        <w:rPr>
          <w:b/>
          <w:szCs w:val="22"/>
          <w:highlight w:val="cyan"/>
          <w:u w:val="single"/>
        </w:rPr>
        <w:t>challenges</w:t>
      </w:r>
      <w:r w:rsidRPr="00B241BB">
        <w:rPr>
          <w:szCs w:val="22"/>
          <w:highlight w:val="cyan"/>
          <w:u w:val="single"/>
        </w:rPr>
        <w:t xml:space="preserve"> </w:t>
      </w:r>
      <w:r w:rsidRPr="00B241BB">
        <w:rPr>
          <w:b/>
          <w:szCs w:val="22"/>
          <w:highlight w:val="cyan"/>
          <w:u w:val="single"/>
          <w:bdr w:val="single" w:sz="18" w:space="0" w:color="auto"/>
        </w:rPr>
        <w:t>Chinese workers face engaging in collective bargaining</w:t>
      </w:r>
      <w:r w:rsidRPr="00B241BB">
        <w:rPr>
          <w:szCs w:val="22"/>
          <w:highlight w:val="cyan"/>
          <w:u w:val="single"/>
        </w:rPr>
        <w:t xml:space="preserve"> </w:t>
      </w:r>
      <w:r w:rsidRPr="00B241BB">
        <w:rPr>
          <w:szCs w:val="22"/>
          <w:u w:val="single"/>
        </w:rPr>
        <w:t>to resolve workplace grievances</w:t>
      </w:r>
      <w:r w:rsidRPr="00B241BB">
        <w:rPr>
          <w:sz w:val="16"/>
          <w:szCs w:val="22"/>
        </w:rPr>
        <w:t>. On May 23, 2013, public security officials in Bao’an district, Shenzhen city, Guangdong province, detained migrant worker Wu Guijun, after he reportedly participated in a local Bao’an labor protest.[1</w:t>
      </w:r>
      <w:proofErr w:type="gramStart"/>
      <w:r w:rsidRPr="00B241BB">
        <w:rPr>
          <w:sz w:val="16"/>
          <w:szCs w:val="22"/>
        </w:rPr>
        <w:t>]  Employed</w:t>
      </w:r>
      <w:proofErr w:type="gramEnd"/>
      <w:r w:rsidRPr="00B241BB">
        <w:rPr>
          <w:sz w:val="16"/>
          <w:szCs w:val="22"/>
        </w:rPr>
        <w:t xml:space="preserve"> at the Diweixin manufacturing factory (“Diweixin”) in Bao’an, Wu was one of seven elected labor representatives negotiating with factory management on a resolution to a near month-long labor dispute.  </w:t>
      </w:r>
      <w:r w:rsidRPr="00B241BB">
        <w:rPr>
          <w:szCs w:val="22"/>
          <w:u w:val="single"/>
        </w:rPr>
        <w:t>Workers staged a public protest after management failed to agree to collective bargaining demands, including worker compensation for a proposed factory closure</w:t>
      </w:r>
      <w:r w:rsidRPr="00B241BB">
        <w:rPr>
          <w:sz w:val="16"/>
          <w:szCs w:val="22"/>
        </w:rPr>
        <w:t xml:space="preserve">.  As a result of the protest, authorities </w:t>
      </w:r>
      <w:r w:rsidRPr="00B241BB">
        <w:rPr>
          <w:b/>
          <w:szCs w:val="22"/>
          <w:highlight w:val="cyan"/>
          <w:u w:val="single"/>
        </w:rPr>
        <w:t>detained</w:t>
      </w:r>
      <w:r w:rsidRPr="00B241BB">
        <w:rPr>
          <w:sz w:val="16"/>
          <w:szCs w:val="22"/>
          <w:highlight w:val="cyan"/>
        </w:rPr>
        <w:t xml:space="preserve"> </w:t>
      </w:r>
      <w:proofErr w:type="gramStart"/>
      <w:r w:rsidRPr="00B241BB">
        <w:rPr>
          <w:sz w:val="16"/>
          <w:szCs w:val="22"/>
        </w:rPr>
        <w:t>a number of</w:t>
      </w:r>
      <w:proofErr w:type="gramEnd"/>
      <w:r w:rsidRPr="00B241BB">
        <w:rPr>
          <w:sz w:val="16"/>
          <w:szCs w:val="22"/>
        </w:rPr>
        <w:t xml:space="preserve"> protesters, including Wu.  According to his lawyer, </w:t>
      </w:r>
      <w:r w:rsidRPr="00B241BB">
        <w:rPr>
          <w:szCs w:val="22"/>
          <w:u w:val="single"/>
        </w:rPr>
        <w:t xml:space="preserve">Wu now faces possible criminal prosecution </w:t>
      </w:r>
      <w:r w:rsidRPr="00B241BB">
        <w:rPr>
          <w:b/>
          <w:szCs w:val="22"/>
          <w:highlight w:val="cyan"/>
          <w:u w:val="single"/>
        </w:rPr>
        <w:t>for</w:t>
      </w:r>
      <w:r w:rsidRPr="00B241BB">
        <w:rPr>
          <w:szCs w:val="22"/>
          <w:highlight w:val="cyan"/>
          <w:u w:val="single"/>
        </w:rPr>
        <w:t xml:space="preserve"> </w:t>
      </w:r>
      <w:r w:rsidRPr="00B241BB">
        <w:rPr>
          <w:szCs w:val="22"/>
          <w:u w:val="single"/>
        </w:rPr>
        <w:t xml:space="preserve">“gathering a crowd to </w:t>
      </w:r>
      <w:r w:rsidRPr="00B241BB">
        <w:rPr>
          <w:b/>
          <w:szCs w:val="22"/>
          <w:highlight w:val="cyan"/>
          <w:u w:val="single"/>
          <w:bdr w:val="single" w:sz="18" w:space="0" w:color="auto"/>
        </w:rPr>
        <w:t>disrupt social order</w:t>
      </w:r>
      <w:r w:rsidRPr="00B241BB">
        <w:rPr>
          <w:szCs w:val="22"/>
          <w:u w:val="single"/>
        </w:rPr>
        <w:t xml:space="preserve">,” a crime punishable by three to </w:t>
      </w:r>
      <w:r w:rsidRPr="00B241BB">
        <w:rPr>
          <w:szCs w:val="22"/>
          <w:u w:val="single"/>
        </w:rPr>
        <w:lastRenderedPageBreak/>
        <w:t>seven years’ imprisonment under Article 290 of the PRC Criminal Law.[2]</w:t>
      </w:r>
      <w:r w:rsidRPr="00B241BB">
        <w:rPr>
          <w:sz w:val="16"/>
          <w:szCs w:val="22"/>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B241BB">
        <w:rPr>
          <w:szCs w:val="22"/>
          <w:u w:val="single"/>
        </w:rPr>
        <w:t xml:space="preserve">Signatories stressed that “Wu and other </w:t>
      </w:r>
      <w:r w:rsidRPr="00B241BB">
        <w:rPr>
          <w:b/>
          <w:bCs/>
          <w:szCs w:val="22"/>
          <w:highlight w:val="cyan"/>
          <w:u w:val="single"/>
        </w:rPr>
        <w:t>worker</w:t>
      </w:r>
      <w:r w:rsidRPr="00B241BB">
        <w:rPr>
          <w:b/>
          <w:szCs w:val="22"/>
          <w:highlight w:val="cyan"/>
          <w:u w:val="single"/>
        </w:rPr>
        <w:t xml:space="preserve"> leaders</w:t>
      </w:r>
      <w:r w:rsidRPr="00B241BB">
        <w:rPr>
          <w:szCs w:val="22"/>
          <w:u w:val="single"/>
        </w:rPr>
        <w:t xml:space="preserve"> were </w:t>
      </w:r>
      <w:r w:rsidRPr="00B241BB">
        <w:rPr>
          <w:b/>
          <w:szCs w:val="22"/>
          <w:highlight w:val="cyan"/>
          <w:u w:val="single"/>
        </w:rPr>
        <w:t>alone in their struggle</w:t>
      </w:r>
      <w:r w:rsidRPr="00B241BB">
        <w:rPr>
          <w:szCs w:val="22"/>
          <w:highlight w:val="cyan"/>
          <w:u w:val="single"/>
        </w:rPr>
        <w:t xml:space="preserve"> </w:t>
      </w:r>
      <w:r w:rsidRPr="00B241BB">
        <w:rPr>
          <w:szCs w:val="22"/>
          <w:u w:val="single"/>
        </w:rPr>
        <w:t>without receiving support from the trade union,” and called on authorities to “</w:t>
      </w:r>
      <w:r w:rsidRPr="00B241BB">
        <w:rPr>
          <w:b/>
          <w:szCs w:val="22"/>
          <w:highlight w:val="cyan"/>
          <w:u w:val="single"/>
          <w:bdr w:val="single" w:sz="18" w:space="0" w:color="auto"/>
        </w:rPr>
        <w:t>defend the worker’s right to strike</w:t>
      </w:r>
      <w:r w:rsidRPr="00B241BB">
        <w:rPr>
          <w:szCs w:val="22"/>
          <w:u w:val="single"/>
        </w:rPr>
        <w:t xml:space="preserve">” and release Wu. In a September 11, 2013, open letter to the Shenzhen Federation of Trade Unions, Wu’s coworkers called his </w:t>
      </w:r>
      <w:r w:rsidRPr="00B241BB">
        <w:rPr>
          <w:b/>
          <w:szCs w:val="22"/>
          <w:highlight w:val="cyan"/>
          <w:u w:val="single"/>
        </w:rPr>
        <w:t>detention</w:t>
      </w:r>
      <w:r w:rsidRPr="00B241BB">
        <w:rPr>
          <w:szCs w:val="22"/>
          <w:highlight w:val="cyan"/>
          <w:u w:val="single"/>
        </w:rPr>
        <w:t xml:space="preserve"> </w:t>
      </w:r>
      <w:r w:rsidRPr="00B241BB">
        <w:rPr>
          <w:szCs w:val="22"/>
          <w:u w:val="single"/>
        </w:rPr>
        <w:t>a “</w:t>
      </w:r>
      <w:r w:rsidRPr="00B241BB">
        <w:rPr>
          <w:b/>
          <w:szCs w:val="22"/>
          <w:highlight w:val="cyan"/>
          <w:u w:val="single"/>
        </w:rPr>
        <w:t>bad precedent</w:t>
      </w:r>
      <w:r w:rsidRPr="00B241BB">
        <w:rPr>
          <w:szCs w:val="22"/>
          <w:u w:val="single"/>
        </w:rPr>
        <w:t xml:space="preserve">” that would </w:t>
      </w:r>
      <w:r w:rsidRPr="00B241BB">
        <w:rPr>
          <w:b/>
          <w:szCs w:val="22"/>
          <w:highlight w:val="cyan"/>
          <w:u w:val="single"/>
        </w:rPr>
        <w:t>cause</w:t>
      </w:r>
      <w:r w:rsidRPr="00B241BB">
        <w:rPr>
          <w:szCs w:val="22"/>
          <w:highlight w:val="cyan"/>
          <w:u w:val="single"/>
        </w:rPr>
        <w:t xml:space="preserve"> </w:t>
      </w:r>
      <w:r w:rsidRPr="00B241BB">
        <w:rPr>
          <w:szCs w:val="22"/>
          <w:u w:val="single"/>
        </w:rPr>
        <w:t>“</w:t>
      </w:r>
      <w:r w:rsidRPr="00B241BB">
        <w:rPr>
          <w:b/>
          <w:szCs w:val="22"/>
          <w:highlight w:val="cyan"/>
          <w:u w:val="single"/>
        </w:rPr>
        <w:t>workers striking in the future [to face] the risk of prosecution</w:t>
      </w:r>
      <w:proofErr w:type="gramStart"/>
      <w:r w:rsidRPr="00B241BB">
        <w:rPr>
          <w:b/>
          <w:szCs w:val="22"/>
          <w:highlight w:val="cyan"/>
          <w:u w:val="single"/>
        </w:rPr>
        <w:t>.”</w:t>
      </w:r>
      <w:r w:rsidRPr="00B241BB">
        <w:rPr>
          <w:szCs w:val="22"/>
          <w:u w:val="single"/>
        </w:rPr>
        <w:t>[</w:t>
      </w:r>
      <w:proofErr w:type="gramEnd"/>
      <w:r w:rsidRPr="00B241BB">
        <w:rPr>
          <w:szCs w:val="22"/>
          <w:u w:val="single"/>
        </w:rPr>
        <w:t>11]  According to the letter, such a situation would “</w:t>
      </w:r>
      <w:r w:rsidRPr="00B241BB">
        <w:rPr>
          <w:b/>
          <w:szCs w:val="22"/>
          <w:highlight w:val="cyan"/>
          <w:u w:val="single"/>
        </w:rPr>
        <w:t>intensify social contradictions and influence social harmony</w:t>
      </w:r>
      <w:r w:rsidRPr="00B241BB">
        <w:rPr>
          <w:szCs w:val="22"/>
          <w:u w:val="single"/>
        </w:rPr>
        <w:t>.”</w:t>
      </w:r>
      <w:r w:rsidRPr="00B241BB">
        <w:rPr>
          <w:sz w:val="16"/>
          <w:szCs w:val="22"/>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B241BB">
        <w:rPr>
          <w:szCs w:val="22"/>
          <w:u w:val="single"/>
        </w:rPr>
        <w:t>a general lack of autonomy and genuine worker representation in enterprise-level unions continues to limit ACFTU-led collective bargaining</w:t>
      </w:r>
      <w:r w:rsidRPr="00B241BB">
        <w:rPr>
          <w:sz w:val="16"/>
          <w:szCs w:val="22"/>
        </w:rPr>
        <w:t xml:space="preserve">.[13]  According to Wan Xiangdong, a professor and deputy director of the labor research and service center at Sun Yat-sen University in Guangdong, </w:t>
      </w:r>
      <w:r w:rsidRPr="00B241BB">
        <w:rPr>
          <w:b/>
          <w:szCs w:val="22"/>
          <w:highlight w:val="cyan"/>
          <w:u w:val="single"/>
        </w:rPr>
        <w:t>government</w:t>
      </w:r>
      <w:r w:rsidRPr="00B241BB">
        <w:rPr>
          <w:szCs w:val="22"/>
          <w:highlight w:val="cyan"/>
          <w:u w:val="single"/>
        </w:rPr>
        <w:t xml:space="preserve"> </w:t>
      </w:r>
      <w:r w:rsidRPr="00B241BB">
        <w:rPr>
          <w:szCs w:val="22"/>
          <w:u w:val="single"/>
        </w:rPr>
        <w:t xml:space="preserve">and local trade union </w:t>
      </w:r>
      <w:r w:rsidRPr="00B241BB">
        <w:rPr>
          <w:b/>
          <w:szCs w:val="22"/>
          <w:highlight w:val="cyan"/>
          <w:u w:val="single"/>
        </w:rPr>
        <w:t>officials</w:t>
      </w:r>
      <w:r w:rsidRPr="00B241BB">
        <w:rPr>
          <w:szCs w:val="22"/>
          <w:highlight w:val="cyan"/>
          <w:u w:val="single"/>
        </w:rPr>
        <w:t xml:space="preserve"> </w:t>
      </w:r>
      <w:r w:rsidRPr="00B241BB">
        <w:rPr>
          <w:b/>
          <w:szCs w:val="22"/>
          <w:highlight w:val="cyan"/>
          <w:u w:val="single"/>
        </w:rPr>
        <w:t>continue to approach labor disputes through the perspective of maintaining social stability</w:t>
      </w:r>
      <w:r w:rsidRPr="00B241BB">
        <w:rPr>
          <w:szCs w:val="22"/>
          <w:highlight w:val="cyan"/>
          <w:u w:val="single"/>
        </w:rPr>
        <w:t xml:space="preserve"> </w:t>
      </w:r>
      <w:r w:rsidRPr="00B241BB">
        <w:rPr>
          <w:szCs w:val="22"/>
          <w:u w:val="single"/>
        </w:rPr>
        <w:t xml:space="preserve">and protecting against economic losses, </w:t>
      </w:r>
      <w:r w:rsidRPr="00B241BB">
        <w:rPr>
          <w:b/>
          <w:szCs w:val="22"/>
          <w:highlight w:val="cyan"/>
          <w:u w:val="single"/>
        </w:rPr>
        <w:t>which places workers at a marked disadvantage</w:t>
      </w:r>
      <w:r w:rsidRPr="00B241BB">
        <w:rPr>
          <w:szCs w:val="22"/>
          <w:u w:val="single"/>
        </w:rPr>
        <w:t>.[14] Wu’s case also highlights the risk workers face by engaging in collective bargaining without trade unions.</w:t>
      </w:r>
      <w:r w:rsidRPr="00B241BB">
        <w:rPr>
          <w:sz w:val="16"/>
          <w:szCs w:val="22"/>
        </w:rPr>
        <w:t xml:space="preserve"> A December 7, 2012, China Labour Bulletin report, indicated that labor representatives “have suffered reprisals after taking part in collective bargaining with management,” including forced resignations, firings, and detention.[15]  </w:t>
      </w:r>
      <w:r w:rsidRPr="00B241BB">
        <w:rPr>
          <w:szCs w:val="22"/>
          <w:u w:val="single"/>
        </w:rPr>
        <w:t xml:space="preserve">The report notes that despite some successful cases of worker-led collective bargaining, a </w:t>
      </w:r>
      <w:r w:rsidRPr="00B241BB">
        <w:rPr>
          <w:b/>
          <w:szCs w:val="22"/>
          <w:highlight w:val="cyan"/>
          <w:u w:val="single"/>
        </w:rPr>
        <w:t>lack</w:t>
      </w:r>
      <w:r w:rsidRPr="00B241BB">
        <w:rPr>
          <w:szCs w:val="22"/>
          <w:highlight w:val="cyan"/>
          <w:u w:val="single"/>
        </w:rPr>
        <w:t xml:space="preserve"> </w:t>
      </w:r>
      <w:r w:rsidRPr="00B241BB">
        <w:rPr>
          <w:b/>
          <w:szCs w:val="22"/>
          <w:highlight w:val="cyan"/>
          <w:u w:val="single"/>
        </w:rPr>
        <w:t>of</w:t>
      </w:r>
      <w:r w:rsidRPr="00B241BB">
        <w:rPr>
          <w:szCs w:val="22"/>
          <w:highlight w:val="cyan"/>
          <w:u w:val="single"/>
        </w:rPr>
        <w:t xml:space="preserve"> </w:t>
      </w:r>
      <w:r w:rsidRPr="00B241BB">
        <w:rPr>
          <w:szCs w:val="22"/>
          <w:u w:val="single"/>
        </w:rPr>
        <w:t xml:space="preserve">“any </w:t>
      </w:r>
      <w:r w:rsidRPr="00B241BB">
        <w:rPr>
          <w:b/>
          <w:szCs w:val="22"/>
          <w:highlight w:val="cyan"/>
          <w:u w:val="single"/>
        </w:rPr>
        <w:t>clear defined legal protection</w:t>
      </w:r>
      <w:r w:rsidRPr="00B241BB">
        <w:rPr>
          <w:szCs w:val="22"/>
          <w:u w:val="single"/>
        </w:rPr>
        <w:t xml:space="preserve">” for labor representatives </w:t>
      </w:r>
      <w:r w:rsidRPr="00B241BB">
        <w:rPr>
          <w:b/>
          <w:szCs w:val="22"/>
          <w:highlight w:val="cyan"/>
          <w:u w:val="single"/>
        </w:rPr>
        <w:t>makes them susceptible to retaliation</w:t>
      </w:r>
      <w:r w:rsidRPr="00B241BB">
        <w:rPr>
          <w:szCs w:val="22"/>
          <w:u w:val="single"/>
        </w:rPr>
        <w:t>, necessitating “protection from both the law and a fully functioning trade union.”</w:t>
      </w:r>
      <w:r w:rsidRPr="00B241BB">
        <w:rPr>
          <w:sz w:val="16"/>
          <w:szCs w:val="22"/>
        </w:rPr>
        <w:t xml:space="preserve"> As a member of the International Labor Organization (ILO), China is obligated to respect, promote, and realize the principles of freedom of association and the “effective recognition” of the right to collective bargaining.[16]</w:t>
      </w:r>
    </w:p>
    <w:p w14:paraId="5F9BAE41" w14:textId="77777777" w:rsidR="00B241BB" w:rsidRDefault="00B241BB" w:rsidP="00B241BB">
      <w:pPr>
        <w:pStyle w:val="Heading4"/>
      </w:pPr>
      <w:r>
        <w:t>Two Internal Links to Soft Power:</w:t>
      </w:r>
    </w:p>
    <w:p w14:paraId="7278DCE3" w14:textId="77777777" w:rsidR="00B241BB" w:rsidRDefault="00B241BB" w:rsidP="00B241BB">
      <w:pPr>
        <w:pStyle w:val="Heading4"/>
      </w:pPr>
      <w:r>
        <w:t xml:space="preserve">1] </w:t>
      </w:r>
      <w:r>
        <w:rPr>
          <w:u w:val="single"/>
        </w:rPr>
        <w:t>Economy</w:t>
      </w:r>
      <w:r>
        <w:t xml:space="preserve"> – Right to Strike </w:t>
      </w:r>
      <w:r>
        <w:rPr>
          <w:u w:val="single"/>
        </w:rPr>
        <w:t>re-balances</w:t>
      </w:r>
      <w:r>
        <w:t xml:space="preserve"> China’s Economy. </w:t>
      </w:r>
    </w:p>
    <w:p w14:paraId="21BED22C" w14:textId="77777777" w:rsidR="00B241BB" w:rsidRDefault="00B241BB" w:rsidP="00B241BB">
      <w:r w:rsidRPr="00A44704">
        <w:rPr>
          <w:rStyle w:val="Style13ptBold"/>
        </w:rPr>
        <w:t>Roberts 10</w:t>
      </w:r>
      <w:r>
        <w:t xml:space="preserve"> </w:t>
      </w:r>
      <w:r w:rsidRPr="00A44704">
        <w:t>Dexter Roberts 8-5-2010 "Is the Right to Strike Coming to China"</w:t>
      </w:r>
      <w:r>
        <w:t xml:space="preserve"> </w:t>
      </w:r>
      <w:hyperlink r:id="rId19" w:history="1">
        <w:r w:rsidRPr="00227C9E">
          <w:rPr>
            <w:rStyle w:val="Hyperlink"/>
          </w:rPr>
          <w:t>https://archive.md/hjNI7</w:t>
        </w:r>
      </w:hyperlink>
      <w:r>
        <w:t xml:space="preserve"> (Editor at Bloomberg)//Elmer</w:t>
      </w:r>
    </w:p>
    <w:p w14:paraId="3091B66E" w14:textId="77777777" w:rsidR="00B241BB" w:rsidRPr="00B241BB" w:rsidRDefault="00B241BB" w:rsidP="00B241BB">
      <w:pPr>
        <w:rPr>
          <w:sz w:val="16"/>
          <w:szCs w:val="22"/>
        </w:rPr>
      </w:pPr>
      <w:r w:rsidRPr="00B241BB">
        <w:rPr>
          <w:sz w:val="16"/>
          <w:szCs w:val="22"/>
        </w:rPr>
        <w:t xml:space="preserve">The name gives no hint of the revolutionary changes afoot for mainland workers. </w:t>
      </w:r>
      <w:r w:rsidRPr="00B241BB">
        <w:rPr>
          <w:szCs w:val="22"/>
          <w:u w:val="single"/>
        </w:rPr>
        <w:t xml:space="preserve">Yet the </w:t>
      </w:r>
      <w:r w:rsidRPr="00B241BB">
        <w:rPr>
          <w:b/>
          <w:szCs w:val="22"/>
          <w:highlight w:val="cyan"/>
          <w:u w:val="single"/>
        </w:rPr>
        <w:t>proposed Regulations</w:t>
      </w:r>
      <w:r w:rsidRPr="00B241BB">
        <w:rPr>
          <w:szCs w:val="22"/>
          <w:highlight w:val="cyan"/>
          <w:u w:val="single"/>
        </w:rPr>
        <w:t xml:space="preserve"> </w:t>
      </w:r>
      <w:r w:rsidRPr="00B241BB">
        <w:rPr>
          <w:szCs w:val="22"/>
          <w:u w:val="single"/>
        </w:rPr>
        <w:t xml:space="preserve">on the Democratic Management of Enterprises, now being debated by the Guangdong Provincial </w:t>
      </w:r>
      <w:r w:rsidRPr="00B241BB">
        <w:rPr>
          <w:szCs w:val="22"/>
          <w:u w:val="single"/>
        </w:rPr>
        <w:lastRenderedPageBreak/>
        <w:t xml:space="preserve">People's Congress, </w:t>
      </w:r>
      <w:r w:rsidRPr="00B241BB">
        <w:rPr>
          <w:b/>
          <w:szCs w:val="22"/>
          <w:highlight w:val="cyan"/>
          <w:u w:val="single"/>
        </w:rPr>
        <w:t>could give Chinese labor the ultimate</w:t>
      </w:r>
      <w:r w:rsidRPr="00B241BB">
        <w:rPr>
          <w:szCs w:val="22"/>
          <w:u w:val="single"/>
        </w:rPr>
        <w:t>—and until now taboo—</w:t>
      </w:r>
      <w:r w:rsidRPr="00B241BB">
        <w:rPr>
          <w:b/>
          <w:szCs w:val="22"/>
          <w:highlight w:val="cyan"/>
          <w:u w:val="single"/>
        </w:rPr>
        <w:t>bargaining tool</w:t>
      </w:r>
      <w:r w:rsidRPr="00B241BB">
        <w:rPr>
          <w:szCs w:val="22"/>
          <w:u w:val="single"/>
        </w:rPr>
        <w:t xml:space="preserve">: </w:t>
      </w:r>
      <w:r w:rsidRPr="00B241BB">
        <w:rPr>
          <w:b/>
          <w:szCs w:val="22"/>
          <w:highlight w:val="cyan"/>
          <w:u w:val="single"/>
          <w:bdr w:val="single" w:sz="18" w:space="0" w:color="auto"/>
        </w:rPr>
        <w:t>an officially sanctioned right to strike</w:t>
      </w:r>
      <w:r w:rsidRPr="00B241BB">
        <w:rPr>
          <w:sz w:val="16"/>
          <w:szCs w:val="22"/>
        </w:rPr>
        <w:t>. "</w:t>
      </w:r>
      <w:r w:rsidRPr="00B241BB">
        <w:rPr>
          <w:szCs w:val="22"/>
          <w:u w:val="single"/>
        </w:rPr>
        <w:t>This has been a no-go area in China for decades,</w:t>
      </w:r>
      <w:r w:rsidRPr="00B241BB">
        <w:rPr>
          <w:sz w:val="16"/>
          <w:szCs w:val="22"/>
        </w:rPr>
        <w:t xml:space="preserve">" says Robin Munro, deputy director at the Hong Kong-based China Labour Bulletin. </w:t>
      </w:r>
      <w:r w:rsidRPr="00B241BB">
        <w:rPr>
          <w:szCs w:val="22"/>
          <w:u w:val="single"/>
        </w:rPr>
        <w:t xml:space="preserve">All </w:t>
      </w:r>
      <w:r w:rsidRPr="00B241BB">
        <w:rPr>
          <w:b/>
          <w:szCs w:val="22"/>
          <w:highlight w:val="cyan"/>
          <w:u w:val="single"/>
        </w:rPr>
        <w:t>Chinese workers</w:t>
      </w:r>
      <w:r w:rsidRPr="00B241BB">
        <w:rPr>
          <w:szCs w:val="22"/>
          <w:highlight w:val="cyan"/>
          <w:u w:val="single"/>
        </w:rPr>
        <w:t xml:space="preserve"> </w:t>
      </w:r>
      <w:r w:rsidRPr="00B241BB">
        <w:rPr>
          <w:szCs w:val="22"/>
          <w:u w:val="single"/>
        </w:rPr>
        <w:t xml:space="preserve">belong to one </w:t>
      </w:r>
      <w:r w:rsidRPr="00B241BB">
        <w:rPr>
          <w:b/>
          <w:szCs w:val="22"/>
          <w:highlight w:val="cyan"/>
          <w:u w:val="single"/>
        </w:rPr>
        <w:t>union</w:t>
      </w:r>
      <w:r w:rsidRPr="00B241BB">
        <w:rPr>
          <w:szCs w:val="22"/>
          <w:u w:val="single"/>
        </w:rPr>
        <w:t xml:space="preserve">, but it </w:t>
      </w:r>
      <w:r w:rsidRPr="00B241BB">
        <w:rPr>
          <w:b/>
          <w:szCs w:val="22"/>
          <w:highlight w:val="cyan"/>
          <w:u w:val="single"/>
          <w:bdr w:val="single" w:sz="18" w:space="0" w:color="auto"/>
        </w:rPr>
        <w:t>wields little power</w:t>
      </w:r>
      <w:r w:rsidRPr="00B241BB">
        <w:rPr>
          <w:szCs w:val="22"/>
          <w:u w:val="single"/>
        </w:rPr>
        <w:t xml:space="preserve">. </w:t>
      </w:r>
      <w:r w:rsidRPr="00B241BB">
        <w:rPr>
          <w:sz w:val="16"/>
          <w:szCs w:val="22"/>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B241BB">
        <w:rPr>
          <w:szCs w:val="22"/>
          <w:u w:val="single"/>
        </w:rPr>
        <w:t>The proposed law is seen by many activists and researchers as a trial balloon before a possible national rollout.</w:t>
      </w:r>
      <w:r w:rsidRPr="00B241BB">
        <w:rPr>
          <w:sz w:val="16"/>
          <w:szCs w:val="22"/>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B241BB">
        <w:rPr>
          <w:szCs w:val="22"/>
          <w:u w:val="single"/>
        </w:rPr>
        <w:t>For six decades, picketing and disrupting production have been illegal and subject to harsh punishment</w:t>
      </w:r>
      <w:r w:rsidRPr="00B241BB">
        <w:rPr>
          <w:sz w:val="16"/>
          <w:szCs w:val="22"/>
        </w:rPr>
        <w:t xml:space="preserve">. Under the Guangdong proposal, </w:t>
      </w:r>
      <w:proofErr w:type="gramStart"/>
      <w:r w:rsidRPr="00B241BB">
        <w:rPr>
          <w:szCs w:val="22"/>
          <w:u w:val="single"/>
        </w:rPr>
        <w:t>as long as</w:t>
      </w:r>
      <w:proofErr w:type="gramEnd"/>
      <w:r w:rsidRPr="00B241BB">
        <w:rPr>
          <w:szCs w:val="22"/>
          <w:u w:val="single"/>
        </w:rPr>
        <w:t xml:space="preserve"> workers first try negotiating and refrain from violence, they're allowed to strike</w:t>
      </w:r>
      <w:r w:rsidRPr="00B241BB">
        <w:rPr>
          <w:sz w:val="16"/>
          <w:szCs w:val="22"/>
        </w:rPr>
        <w:t>. Though the draft could still get watered down, the fact that officials are even considering legalizing strikes signals a sea change. The party's moves are an attempt to recognize—and regulate—what is already happening. "</w:t>
      </w:r>
      <w:r w:rsidRPr="00B241BB">
        <w:rPr>
          <w:szCs w:val="22"/>
          <w:u w:val="single"/>
        </w:rPr>
        <w:t>Every month there are hundreds of strikes</w:t>
      </w:r>
      <w:r w:rsidRPr="00B241BB">
        <w:rPr>
          <w:sz w:val="16"/>
          <w:szCs w:val="22"/>
        </w:rPr>
        <w:t xml:space="preserve">," says Chang Kai, a labor relations professor at Renmin University of China who advised the Honda workers. "What the government is concerned about is whether it can control these strikes or not." </w:t>
      </w:r>
      <w:r w:rsidRPr="00B241BB">
        <w:rPr>
          <w:b/>
          <w:szCs w:val="22"/>
          <w:highlight w:val="cyan"/>
          <w:u w:val="single"/>
        </w:rPr>
        <w:t>Formalizing workers' rights</w:t>
      </w:r>
      <w:r w:rsidRPr="00B241BB">
        <w:rPr>
          <w:sz w:val="16"/>
          <w:szCs w:val="22"/>
          <w:highlight w:val="cyan"/>
        </w:rPr>
        <w:t xml:space="preserve"> </w:t>
      </w:r>
      <w:r w:rsidRPr="00B241BB">
        <w:rPr>
          <w:b/>
          <w:szCs w:val="22"/>
          <w:highlight w:val="cyan"/>
          <w:u w:val="single"/>
        </w:rPr>
        <w:t>could</w:t>
      </w:r>
      <w:r w:rsidRPr="00B241BB">
        <w:rPr>
          <w:sz w:val="16"/>
          <w:szCs w:val="22"/>
          <w:highlight w:val="cyan"/>
        </w:rPr>
        <w:t xml:space="preserve"> </w:t>
      </w:r>
      <w:r w:rsidRPr="00B241BB">
        <w:rPr>
          <w:sz w:val="16"/>
          <w:szCs w:val="22"/>
        </w:rPr>
        <w:t xml:space="preserve">also advance </w:t>
      </w:r>
      <w:r w:rsidRPr="00B241BB">
        <w:rPr>
          <w:b/>
          <w:szCs w:val="22"/>
          <w:highlight w:val="cyan"/>
          <w:u w:val="single"/>
          <w:bdr w:val="single" w:sz="18" w:space="0" w:color="auto"/>
        </w:rPr>
        <w:t>China's goal of rebalancing the economy</w:t>
      </w:r>
      <w:r w:rsidRPr="00B241BB">
        <w:rPr>
          <w:sz w:val="16"/>
          <w:szCs w:val="22"/>
        </w:rPr>
        <w:t xml:space="preserve">. "There is a </w:t>
      </w:r>
      <w:r w:rsidRPr="00B241BB">
        <w:rPr>
          <w:b/>
          <w:szCs w:val="22"/>
          <w:highlight w:val="cyan"/>
          <w:u w:val="single"/>
        </w:rPr>
        <w:t>new emphasis on how to reduce the wage gap</w:t>
      </w:r>
      <w:r w:rsidRPr="00B241BB">
        <w:rPr>
          <w:sz w:val="16"/>
          <w:szCs w:val="22"/>
          <w:highlight w:val="cyan"/>
        </w:rPr>
        <w:t xml:space="preserve"> </w:t>
      </w:r>
      <w:r w:rsidRPr="00B241BB">
        <w:rPr>
          <w:b/>
          <w:szCs w:val="22"/>
          <w:highlight w:val="cyan"/>
          <w:u w:val="single"/>
        </w:rPr>
        <w:t>and get consumers to spend more</w:t>
      </w:r>
      <w:r w:rsidRPr="00B241BB">
        <w:rPr>
          <w:sz w:val="16"/>
          <w:szCs w:val="22"/>
        </w:rPr>
        <w:t>," says Chang-Hee Lee, an industrial relations expert at the International Labour Organization's Beijing office. "</w:t>
      </w:r>
      <w:r w:rsidRPr="00B241BB">
        <w:rPr>
          <w:szCs w:val="22"/>
          <w:u w:val="single"/>
        </w:rPr>
        <w:t xml:space="preserve">This is </w:t>
      </w:r>
      <w:r w:rsidRPr="00B241BB">
        <w:rPr>
          <w:b/>
          <w:szCs w:val="22"/>
          <w:highlight w:val="cyan"/>
          <w:u w:val="single"/>
        </w:rPr>
        <w:t>not</w:t>
      </w:r>
      <w:r w:rsidRPr="00B241BB">
        <w:rPr>
          <w:szCs w:val="22"/>
          <w:highlight w:val="cyan"/>
          <w:u w:val="single"/>
        </w:rPr>
        <w:t xml:space="preserve"> </w:t>
      </w:r>
      <w:r w:rsidRPr="00B241BB">
        <w:rPr>
          <w:szCs w:val="22"/>
          <w:u w:val="single"/>
        </w:rPr>
        <w:t xml:space="preserve">very </w:t>
      </w:r>
      <w:r w:rsidRPr="00B241BB">
        <w:rPr>
          <w:b/>
          <w:szCs w:val="22"/>
          <w:highlight w:val="cyan"/>
          <w:u w:val="single"/>
        </w:rPr>
        <w:t>easy</w:t>
      </w:r>
      <w:r w:rsidRPr="00B241BB">
        <w:rPr>
          <w:szCs w:val="22"/>
          <w:highlight w:val="cyan"/>
          <w:u w:val="single"/>
        </w:rPr>
        <w:t xml:space="preserve"> </w:t>
      </w:r>
      <w:r w:rsidRPr="00B241BB">
        <w:rPr>
          <w:szCs w:val="22"/>
          <w:u w:val="single"/>
        </w:rPr>
        <w:t xml:space="preserve">to accomplish </w:t>
      </w:r>
      <w:r w:rsidRPr="00B241BB">
        <w:rPr>
          <w:b/>
          <w:szCs w:val="22"/>
          <w:highlight w:val="cyan"/>
          <w:u w:val="single"/>
        </w:rPr>
        <w:t>unless</w:t>
      </w:r>
      <w:r w:rsidRPr="00B241BB">
        <w:rPr>
          <w:szCs w:val="22"/>
          <w:highlight w:val="cyan"/>
          <w:u w:val="single"/>
        </w:rPr>
        <w:t xml:space="preserve"> </w:t>
      </w:r>
      <w:r w:rsidRPr="00B241BB">
        <w:rPr>
          <w:b/>
          <w:szCs w:val="22"/>
          <w:highlight w:val="cyan"/>
          <w:u w:val="single"/>
        </w:rPr>
        <w:t>workers have more bargaining power</w:t>
      </w:r>
      <w:r w:rsidRPr="00B241BB">
        <w:rPr>
          <w:sz w:val="16"/>
          <w:szCs w:val="22"/>
        </w:rPr>
        <w:t xml:space="preserve">." </w:t>
      </w:r>
      <w:r w:rsidRPr="00B241BB">
        <w:rPr>
          <w:szCs w:val="22"/>
          <w:u w:val="single"/>
        </w:rPr>
        <w:t>The bottom line: A proposed law being debated in Guangdong could greatly strengthen the bargaining power of Chinese workers</w:t>
      </w:r>
      <w:r w:rsidRPr="00B241BB">
        <w:rPr>
          <w:sz w:val="16"/>
          <w:szCs w:val="22"/>
        </w:rPr>
        <w:t>.</w:t>
      </w:r>
    </w:p>
    <w:p w14:paraId="611068A2" w14:textId="77777777" w:rsidR="00B241BB" w:rsidRDefault="00B241BB" w:rsidP="00B241BB">
      <w:pPr>
        <w:pStyle w:val="Heading4"/>
      </w:pPr>
      <w:r>
        <w:t xml:space="preserve">Enhanced Unions and Labor Reforms key to </w:t>
      </w:r>
      <w:r>
        <w:rPr>
          <w:u w:val="single"/>
        </w:rPr>
        <w:t>sustained</w:t>
      </w:r>
      <w:r>
        <w:t xml:space="preserve"> Chinese Economic Growth.</w:t>
      </w:r>
    </w:p>
    <w:p w14:paraId="4D8B046A" w14:textId="77777777" w:rsidR="00B241BB" w:rsidRPr="00A415B4" w:rsidRDefault="00B241BB" w:rsidP="00B241BB">
      <w:r w:rsidRPr="00A415B4">
        <w:rPr>
          <w:rStyle w:val="Style13ptBold"/>
        </w:rPr>
        <w:t>Haack 21</w:t>
      </w:r>
      <w:r>
        <w:t xml:space="preserve"> </w:t>
      </w:r>
      <w:r w:rsidRPr="00A415B4">
        <w:t>Michael Haack 2-13-2021 "Could Biden Make US-China Trade Better for Workers?"</w:t>
      </w:r>
      <w:r>
        <w:t xml:space="preserve"> </w:t>
      </w:r>
      <w:hyperlink r:id="rId2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6935301F" w14:textId="77777777" w:rsidR="00B241BB" w:rsidRPr="00B241BB" w:rsidRDefault="00B241BB" w:rsidP="00B241BB">
      <w:pPr>
        <w:rPr>
          <w:szCs w:val="22"/>
          <w:u w:val="single"/>
        </w:rPr>
      </w:pPr>
      <w:r w:rsidRPr="00B241BB">
        <w:rPr>
          <w:sz w:val="16"/>
          <w:szCs w:val="22"/>
        </w:rPr>
        <w:t xml:space="preserve">Meanwhile, </w:t>
      </w:r>
      <w:r w:rsidRPr="00B241BB">
        <w:rPr>
          <w:b/>
          <w:szCs w:val="22"/>
          <w:highlight w:val="cyan"/>
          <w:u w:val="single"/>
        </w:rPr>
        <w:t>even as China grows, its wealth</w:t>
      </w:r>
      <w:r w:rsidRPr="00B241BB">
        <w:rPr>
          <w:szCs w:val="22"/>
          <w:highlight w:val="cyan"/>
          <w:u w:val="single"/>
        </w:rPr>
        <w:t xml:space="preserve"> </w:t>
      </w:r>
      <w:r w:rsidRPr="00B241BB">
        <w:rPr>
          <w:b/>
          <w:szCs w:val="22"/>
          <w:highlight w:val="cyan"/>
          <w:u w:val="single"/>
        </w:rPr>
        <w:t>remains</w:t>
      </w:r>
      <w:r w:rsidRPr="00B241BB">
        <w:rPr>
          <w:szCs w:val="22"/>
          <w:highlight w:val="cyan"/>
          <w:u w:val="single"/>
        </w:rPr>
        <w:t xml:space="preserve"> </w:t>
      </w:r>
      <w:r w:rsidRPr="00B241BB">
        <w:rPr>
          <w:szCs w:val="22"/>
          <w:u w:val="single"/>
        </w:rPr>
        <w:t xml:space="preserve">largely </w:t>
      </w:r>
      <w:r w:rsidRPr="00B241BB">
        <w:rPr>
          <w:b/>
          <w:szCs w:val="22"/>
          <w:highlight w:val="cyan"/>
          <w:u w:val="single"/>
        </w:rPr>
        <w:t>with companies and the government</w:t>
      </w:r>
      <w:r w:rsidRPr="00B241BB">
        <w:rPr>
          <w:szCs w:val="22"/>
          <w:u w:val="single"/>
        </w:rPr>
        <w:t xml:space="preserve">. </w:t>
      </w:r>
      <w:r w:rsidRPr="00B241BB">
        <w:rPr>
          <w:b/>
          <w:szCs w:val="22"/>
          <w:highlight w:val="cyan"/>
          <w:u w:val="single"/>
        </w:rPr>
        <w:t>Individual households capture only around 40 percent</w:t>
      </w:r>
      <w:r w:rsidRPr="00B241BB">
        <w:rPr>
          <w:szCs w:val="22"/>
          <w:highlight w:val="cyan"/>
          <w:u w:val="single"/>
        </w:rPr>
        <w:t xml:space="preserve"> </w:t>
      </w:r>
      <w:r w:rsidRPr="00B241BB">
        <w:rPr>
          <w:szCs w:val="22"/>
          <w:u w:val="single"/>
        </w:rPr>
        <w:t xml:space="preserve">of China’s GDP compared to around 70 percent in the United States. </w:t>
      </w:r>
      <w:r w:rsidRPr="00B241BB">
        <w:rPr>
          <w:b/>
          <w:szCs w:val="22"/>
          <w:highlight w:val="cyan"/>
          <w:u w:val="single"/>
        </w:rPr>
        <w:t>Inequality has soared</w:t>
      </w:r>
      <w:r w:rsidRPr="00B241BB">
        <w:rPr>
          <w:szCs w:val="22"/>
          <w:u w:val="single"/>
        </w:rPr>
        <w:t xml:space="preserve">. China’s official </w:t>
      </w:r>
      <w:r w:rsidRPr="00B241BB">
        <w:rPr>
          <w:b/>
          <w:bCs/>
          <w:szCs w:val="22"/>
          <w:u w:val="single"/>
        </w:rPr>
        <w:t xml:space="preserve">Gini coefficient is at </w:t>
      </w:r>
      <w:proofErr w:type="gramStart"/>
      <w:r w:rsidRPr="00B241BB">
        <w:rPr>
          <w:b/>
          <w:bCs/>
          <w:szCs w:val="22"/>
          <w:u w:val="single"/>
        </w:rPr>
        <w:t>0.47  (</w:t>
      </w:r>
      <w:proofErr w:type="gramEnd"/>
      <w:r w:rsidRPr="00B241BB">
        <w:rPr>
          <w:b/>
          <w:bCs/>
          <w:szCs w:val="22"/>
          <w:u w:val="single"/>
        </w:rPr>
        <w:t>independent analyses put the number considerably higher) compared to 0.39 in the U.S</w:t>
      </w:r>
      <w:r w:rsidRPr="00B241BB">
        <w:rPr>
          <w:szCs w:val="22"/>
          <w:u w:val="single"/>
        </w:rPr>
        <w:t>. “</w:t>
      </w:r>
      <w:r w:rsidRPr="00B241BB">
        <w:rPr>
          <w:b/>
          <w:szCs w:val="22"/>
          <w:highlight w:val="cyan"/>
          <w:u w:val="single"/>
        </w:rPr>
        <w:t>Chinese workers</w:t>
      </w:r>
      <w:r w:rsidRPr="00B241BB">
        <w:rPr>
          <w:szCs w:val="22"/>
          <w:highlight w:val="cyan"/>
          <w:u w:val="single"/>
        </w:rPr>
        <w:t xml:space="preserve"> </w:t>
      </w:r>
      <w:r w:rsidRPr="00B241BB">
        <w:rPr>
          <w:szCs w:val="22"/>
          <w:u w:val="single"/>
        </w:rPr>
        <w:t xml:space="preserve">are </w:t>
      </w:r>
      <w:r w:rsidRPr="00B241BB">
        <w:rPr>
          <w:b/>
          <w:szCs w:val="22"/>
          <w:highlight w:val="cyan"/>
          <w:u w:val="single"/>
        </w:rPr>
        <w:t>underpaid</w:t>
      </w:r>
      <w:r w:rsidRPr="00B241BB">
        <w:rPr>
          <w:szCs w:val="22"/>
          <w:highlight w:val="cyan"/>
          <w:u w:val="single"/>
        </w:rPr>
        <w:t xml:space="preserve"> </w:t>
      </w:r>
      <w:r w:rsidRPr="00B241BB">
        <w:rPr>
          <w:szCs w:val="22"/>
          <w:u w:val="single"/>
        </w:rPr>
        <w:t xml:space="preserve">and overtaxed, so they </w:t>
      </w:r>
      <w:r w:rsidRPr="00B241BB">
        <w:rPr>
          <w:b/>
          <w:szCs w:val="22"/>
          <w:highlight w:val="cyan"/>
          <w:u w:val="single"/>
        </w:rPr>
        <w:t>can’t</w:t>
      </w:r>
      <w:r w:rsidRPr="00B241BB">
        <w:rPr>
          <w:szCs w:val="22"/>
          <w:highlight w:val="cyan"/>
          <w:u w:val="single"/>
        </w:rPr>
        <w:t xml:space="preserve"> </w:t>
      </w:r>
      <w:r w:rsidRPr="00B241BB">
        <w:rPr>
          <w:szCs w:val="22"/>
          <w:u w:val="single"/>
        </w:rPr>
        <w:t xml:space="preserve">afford to </w:t>
      </w:r>
      <w:r w:rsidRPr="00B241BB">
        <w:rPr>
          <w:b/>
          <w:szCs w:val="22"/>
          <w:highlight w:val="cyan"/>
          <w:u w:val="single"/>
        </w:rPr>
        <w:t>spend as much</w:t>
      </w:r>
      <w:r w:rsidRPr="00B241BB">
        <w:rPr>
          <w:szCs w:val="22"/>
          <w:highlight w:val="cyan"/>
          <w:u w:val="single"/>
        </w:rPr>
        <w:t xml:space="preserve"> </w:t>
      </w:r>
      <w:r w:rsidRPr="00B241BB">
        <w:rPr>
          <w:szCs w:val="22"/>
          <w:u w:val="single"/>
        </w:rPr>
        <w:t xml:space="preserve">on goods and services,” said Mathew Klein of Barron’s. “The result is that Chinese businesses systematically generate a </w:t>
      </w:r>
      <w:r w:rsidRPr="00B241BB">
        <w:rPr>
          <w:b/>
          <w:szCs w:val="22"/>
          <w:highlight w:val="cyan"/>
          <w:u w:val="single"/>
        </w:rPr>
        <w:t>surplus</w:t>
      </w:r>
      <w:r w:rsidRPr="00B241BB">
        <w:rPr>
          <w:szCs w:val="22"/>
          <w:highlight w:val="cyan"/>
          <w:u w:val="single"/>
        </w:rPr>
        <w:t xml:space="preserve"> </w:t>
      </w:r>
      <w:r w:rsidRPr="00B241BB">
        <w:rPr>
          <w:szCs w:val="22"/>
          <w:u w:val="single"/>
        </w:rPr>
        <w:t xml:space="preserve">of goods that gets </w:t>
      </w:r>
      <w:r w:rsidRPr="00B241BB">
        <w:rPr>
          <w:b/>
          <w:szCs w:val="22"/>
          <w:highlight w:val="cyan"/>
          <w:u w:val="single"/>
        </w:rPr>
        <w:t>dumped</w:t>
      </w:r>
      <w:r w:rsidRPr="00B241BB">
        <w:rPr>
          <w:szCs w:val="22"/>
          <w:highlight w:val="cyan"/>
          <w:u w:val="single"/>
        </w:rPr>
        <w:t xml:space="preserve"> </w:t>
      </w:r>
      <w:r w:rsidRPr="00B241BB">
        <w:rPr>
          <w:b/>
          <w:szCs w:val="22"/>
          <w:highlight w:val="cyan"/>
          <w:u w:val="single"/>
        </w:rPr>
        <w:t>on the rest of the world</w:t>
      </w:r>
      <w:r w:rsidRPr="00B241BB">
        <w:rPr>
          <w:szCs w:val="22"/>
          <w:u w:val="single"/>
        </w:rPr>
        <w:t xml:space="preserve">, which in turn </w:t>
      </w:r>
      <w:r w:rsidRPr="00B241BB">
        <w:rPr>
          <w:b/>
          <w:szCs w:val="22"/>
          <w:highlight w:val="cyan"/>
          <w:u w:val="single"/>
        </w:rPr>
        <w:t>leads to</w:t>
      </w:r>
      <w:r w:rsidRPr="00B241BB">
        <w:rPr>
          <w:szCs w:val="22"/>
          <w:highlight w:val="cyan"/>
          <w:u w:val="single"/>
        </w:rPr>
        <w:t xml:space="preserve"> </w:t>
      </w:r>
      <w:r w:rsidRPr="00B241BB">
        <w:rPr>
          <w:szCs w:val="22"/>
          <w:u w:val="single"/>
        </w:rPr>
        <w:t xml:space="preserve">some combination of </w:t>
      </w:r>
      <w:r w:rsidRPr="00B241BB">
        <w:rPr>
          <w:b/>
          <w:szCs w:val="22"/>
          <w:highlight w:val="cyan"/>
          <w:u w:val="single"/>
          <w:bdr w:val="single" w:sz="18" w:space="0" w:color="auto"/>
        </w:rPr>
        <w:t>deindustrialization and rising indebtedness</w:t>
      </w:r>
      <w:r w:rsidRPr="00B241BB">
        <w:rPr>
          <w:szCs w:val="22"/>
          <w:u w:val="single"/>
        </w:rPr>
        <w:t>.”</w:t>
      </w:r>
      <w:r w:rsidRPr="00B241BB">
        <w:rPr>
          <w:sz w:val="16"/>
          <w:szCs w:val="22"/>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B241BB">
        <w:rPr>
          <w:szCs w:val="22"/>
          <w:u w:val="single"/>
        </w:rPr>
        <w:t xml:space="preserve">making </w:t>
      </w:r>
      <w:r w:rsidRPr="00B241BB">
        <w:rPr>
          <w:b/>
          <w:szCs w:val="22"/>
          <w:highlight w:val="cyan"/>
          <w:u w:val="single"/>
        </w:rPr>
        <w:t xml:space="preserve">domestic consumption </w:t>
      </w:r>
      <w:r w:rsidRPr="00B241BB">
        <w:rPr>
          <w:szCs w:val="22"/>
          <w:u w:val="single"/>
        </w:rPr>
        <w:t xml:space="preserve">the </w:t>
      </w:r>
      <w:r w:rsidRPr="00B241BB">
        <w:rPr>
          <w:b/>
          <w:szCs w:val="22"/>
          <w:highlight w:val="cyan"/>
          <w:u w:val="single"/>
        </w:rPr>
        <w:t>main driver of</w:t>
      </w:r>
      <w:r w:rsidRPr="00B241BB">
        <w:rPr>
          <w:szCs w:val="22"/>
          <w:highlight w:val="cyan"/>
          <w:u w:val="single"/>
        </w:rPr>
        <w:t xml:space="preserve"> </w:t>
      </w:r>
      <w:r w:rsidRPr="00B241BB">
        <w:rPr>
          <w:szCs w:val="22"/>
          <w:u w:val="single"/>
        </w:rPr>
        <w:t xml:space="preserve">its </w:t>
      </w:r>
      <w:r w:rsidRPr="00B241BB">
        <w:rPr>
          <w:b/>
          <w:szCs w:val="22"/>
          <w:highlight w:val="cyan"/>
          <w:u w:val="single"/>
        </w:rPr>
        <w:t>growth</w:t>
      </w:r>
      <w:r w:rsidRPr="00B241BB">
        <w:rPr>
          <w:szCs w:val="22"/>
          <w:u w:val="single"/>
        </w:rPr>
        <w:t>” is the priority for China</w:t>
      </w:r>
      <w:r w:rsidRPr="00B241BB">
        <w:rPr>
          <w:sz w:val="16"/>
          <w:szCs w:val="22"/>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B241BB">
        <w:rPr>
          <w:sz w:val="16"/>
          <w:szCs w:val="22"/>
        </w:rPr>
        <w:t>2020</w:t>
      </w:r>
      <w:proofErr w:type="gramEnd"/>
      <w:r w:rsidRPr="00B241BB">
        <w:rPr>
          <w:sz w:val="16"/>
          <w:szCs w:val="22"/>
        </w:rPr>
        <w:t xml:space="preserve"> China removed the caps on foreign ownership of </w:t>
      </w:r>
      <w:r w:rsidRPr="00B241BB">
        <w:rPr>
          <w:sz w:val="16"/>
          <w:szCs w:val="22"/>
        </w:rPr>
        <w:lastRenderedPageBreak/>
        <w:t xml:space="preserve">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B241BB">
        <w:rPr>
          <w:sz w:val="16"/>
          <w:szCs w:val="22"/>
        </w:rPr>
        <w:t>January,</w:t>
      </w:r>
      <w:proofErr w:type="gramEnd"/>
      <w:r w:rsidRPr="00B241BB">
        <w:rPr>
          <w:sz w:val="16"/>
          <w:szCs w:val="22"/>
        </w:rPr>
        <w:t xml:space="preserve">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w:t>
      </w:r>
      <w:proofErr w:type="gramStart"/>
      <w:r w:rsidRPr="00B241BB">
        <w:rPr>
          <w:sz w:val="16"/>
          <w:szCs w:val="22"/>
        </w:rPr>
        <w:t>In order to</w:t>
      </w:r>
      <w:proofErr w:type="gramEnd"/>
      <w:r w:rsidRPr="00B241BB">
        <w:rPr>
          <w:sz w:val="16"/>
          <w:szCs w:val="22"/>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B241BB">
        <w:rPr>
          <w:sz w:val="16"/>
          <w:szCs w:val="22"/>
        </w:rPr>
        <w:t>hour, or</w:t>
      </w:r>
      <w:proofErr w:type="gramEnd"/>
      <w:r w:rsidRPr="00B241BB">
        <w:rPr>
          <w:sz w:val="16"/>
          <w:szCs w:val="22"/>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B241BB">
        <w:rPr>
          <w:szCs w:val="22"/>
          <w:u w:val="single"/>
        </w:rPr>
        <w:t>A Worker-First Approach to China Like Vietnam, China’s industrial sector faced a wave of strikes in the 2000s and 2010s</w:t>
      </w:r>
      <w:r w:rsidRPr="00B241BB">
        <w:rPr>
          <w:sz w:val="16"/>
          <w:szCs w:val="22"/>
        </w:rPr>
        <w:t xml:space="preserve">. In China, just as in Vietnam, reformers in the country’s single party-controlled union federation began to experiment with collective bargaining, especially in the manufacturing hub of Guangdong province. </w:t>
      </w:r>
      <w:r w:rsidRPr="00B241BB">
        <w:rPr>
          <w:szCs w:val="22"/>
          <w:u w:val="single"/>
        </w:rPr>
        <w:t>Talk about instituting a “right to strike” emerged amidst a strike wave in 2010.</w:t>
      </w:r>
      <w:r w:rsidRPr="00B241BB">
        <w:rPr>
          <w:sz w:val="16"/>
          <w:szCs w:val="22"/>
        </w:rPr>
        <w:t xml:space="preserve"> Then came 2013. Xi Jinping took the reins of the Communist Party and set out to remake China and the </w:t>
      </w:r>
      <w:r w:rsidRPr="00B241BB">
        <w:rPr>
          <w:b/>
          <w:szCs w:val="22"/>
          <w:highlight w:val="cyan"/>
          <w:u w:val="single"/>
        </w:rPr>
        <w:t>crackdowns began</w:t>
      </w:r>
      <w:r w:rsidRPr="00B241BB">
        <w:rPr>
          <w:sz w:val="16"/>
          <w:szCs w:val="22"/>
        </w:rPr>
        <w:t xml:space="preserve">. </w:t>
      </w:r>
      <w:r w:rsidRPr="00B241BB">
        <w:rPr>
          <w:b/>
          <w:szCs w:val="22"/>
          <w:highlight w:val="cyan"/>
          <w:u w:val="single"/>
        </w:rPr>
        <w:t>Labor NGOs</w:t>
      </w:r>
      <w:r w:rsidRPr="00B241BB">
        <w:rPr>
          <w:sz w:val="16"/>
          <w:szCs w:val="22"/>
        </w:rPr>
        <w:t xml:space="preserve">, labor studies professors, progressive labor lawyers, and even Marxist students have been </w:t>
      </w:r>
      <w:r w:rsidRPr="00B241BB">
        <w:rPr>
          <w:b/>
          <w:szCs w:val="22"/>
          <w:highlight w:val="cyan"/>
          <w:u w:val="single"/>
        </w:rPr>
        <w:t>shut down</w:t>
      </w:r>
      <w:r w:rsidRPr="00B241BB">
        <w:rPr>
          <w:sz w:val="16"/>
          <w:szCs w:val="22"/>
        </w:rPr>
        <w:t xml:space="preserve">, </w:t>
      </w:r>
      <w:proofErr w:type="gramStart"/>
      <w:r w:rsidRPr="00B241BB">
        <w:rPr>
          <w:sz w:val="16"/>
          <w:szCs w:val="22"/>
        </w:rPr>
        <w:t>arrested</w:t>
      </w:r>
      <w:proofErr w:type="gramEnd"/>
      <w:r w:rsidRPr="00B241BB">
        <w:rPr>
          <w:sz w:val="16"/>
          <w:szCs w:val="22"/>
        </w:rPr>
        <w:t xml:space="preserve"> or otherwise silenced. “Although China enacted a series of </w:t>
      </w:r>
      <w:r w:rsidRPr="00B241BB">
        <w:rPr>
          <w:b/>
          <w:szCs w:val="22"/>
          <w:highlight w:val="cyan"/>
          <w:u w:val="single"/>
        </w:rPr>
        <w:t>pro-worker laws</w:t>
      </w:r>
      <w:r w:rsidRPr="00B241BB">
        <w:rPr>
          <w:sz w:val="16"/>
          <w:szCs w:val="22"/>
          <w:highlight w:val="cyan"/>
        </w:rPr>
        <w:t xml:space="preserve"> </w:t>
      </w:r>
      <w:r w:rsidRPr="00B241BB">
        <w:rPr>
          <w:sz w:val="16"/>
          <w:szCs w:val="22"/>
        </w:rPr>
        <w:t xml:space="preserve">in the late 2000s, many of these provisions </w:t>
      </w:r>
      <w:r w:rsidRPr="00B241BB">
        <w:rPr>
          <w:b/>
          <w:szCs w:val="22"/>
          <w:highlight w:val="cyan"/>
          <w:u w:val="single"/>
          <w:bdr w:val="single" w:sz="18" w:space="0" w:color="auto"/>
        </w:rPr>
        <w:t>are poorly implemented</w:t>
      </w:r>
      <w:r w:rsidRPr="00B241BB">
        <w:rPr>
          <w:sz w:val="16"/>
          <w:szCs w:val="22"/>
        </w:rPr>
        <w:t>,” said Eli Friedman, professor at Cornell University (</w:t>
      </w:r>
      <w:r w:rsidRPr="00B241BB">
        <w:rPr>
          <w:szCs w:val="22"/>
          <w:u w:val="single"/>
        </w:rPr>
        <w:t xml:space="preserve">Disclosure: Eli Friedman is one of the author’s supervisors at the China Labor Translation Project).  “As has been the case in countless other countries, </w:t>
      </w:r>
      <w:r w:rsidRPr="00B241BB">
        <w:rPr>
          <w:b/>
          <w:szCs w:val="22"/>
          <w:highlight w:val="cyan"/>
          <w:u w:val="single"/>
        </w:rPr>
        <w:t>China would</w:t>
      </w:r>
      <w:r w:rsidRPr="00B241BB">
        <w:rPr>
          <w:szCs w:val="22"/>
          <w:highlight w:val="cyan"/>
          <w:u w:val="single"/>
        </w:rPr>
        <w:t xml:space="preserve"> </w:t>
      </w:r>
      <w:r w:rsidRPr="00B241BB">
        <w:rPr>
          <w:szCs w:val="22"/>
          <w:u w:val="single"/>
        </w:rPr>
        <w:t xml:space="preserve">likely </w:t>
      </w:r>
      <w:r w:rsidRPr="00B241BB">
        <w:rPr>
          <w:b/>
          <w:szCs w:val="22"/>
          <w:highlight w:val="cyan"/>
          <w:u w:val="single"/>
        </w:rPr>
        <w:t>experience reduced inequality and greater domestic consumption</w:t>
      </w:r>
      <w:r w:rsidRPr="00B241BB">
        <w:rPr>
          <w:szCs w:val="22"/>
          <w:highlight w:val="cyan"/>
          <w:u w:val="single"/>
        </w:rPr>
        <w:t xml:space="preserve"> </w:t>
      </w:r>
      <w:r w:rsidRPr="00B241BB">
        <w:rPr>
          <w:b/>
          <w:szCs w:val="22"/>
          <w:highlight w:val="cyan"/>
          <w:u w:val="single"/>
          <w:bdr w:val="single" w:sz="18" w:space="0" w:color="auto"/>
        </w:rPr>
        <w:t xml:space="preserve">if independent trade unions were allowed to flourish </w:t>
      </w:r>
      <w:r w:rsidRPr="00B241BB">
        <w:rPr>
          <w:szCs w:val="22"/>
          <w:u w:val="single"/>
        </w:rPr>
        <w:t>— thus advancing their own stated policy aims.”</w:t>
      </w:r>
    </w:p>
    <w:p w14:paraId="3883F865" w14:textId="77777777" w:rsidR="00B241BB" w:rsidRDefault="00B241BB" w:rsidP="00B241BB">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39DCFA15" w14:textId="77777777" w:rsidR="00B241BB" w:rsidRPr="007A7A2D" w:rsidRDefault="00B241BB" w:rsidP="00B241BB">
      <w:r w:rsidRPr="00417E8E">
        <w:rPr>
          <w:rStyle w:val="Style13ptBold"/>
        </w:rPr>
        <w:t>Albert 18</w:t>
      </w:r>
      <w:r>
        <w:t xml:space="preserve"> </w:t>
      </w:r>
      <w:r w:rsidRPr="00417E8E">
        <w:t>Eleanor Albert 2-9-2018 "China’s Big Bet on Soft Power"</w:t>
      </w:r>
      <w:r>
        <w:t xml:space="preserve"> </w:t>
      </w:r>
      <w:hyperlink r:id="rId21"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6D72C4BA" w14:textId="77777777" w:rsidR="00B241BB" w:rsidRPr="00B241BB" w:rsidRDefault="00B241BB" w:rsidP="00B241BB">
      <w:pPr>
        <w:rPr>
          <w:sz w:val="16"/>
          <w:szCs w:val="22"/>
        </w:rPr>
      </w:pPr>
      <w:r w:rsidRPr="00B241BB">
        <w:rPr>
          <w:b/>
          <w:szCs w:val="22"/>
          <w:highlight w:val="cyan"/>
          <w:u w:val="single"/>
        </w:rPr>
        <w:t>China is</w:t>
      </w:r>
      <w:r w:rsidRPr="00B241BB">
        <w:rPr>
          <w:szCs w:val="22"/>
          <w:highlight w:val="cyan"/>
          <w:u w:val="single"/>
        </w:rPr>
        <w:t xml:space="preserve"> </w:t>
      </w:r>
      <w:r w:rsidRPr="00B241BB">
        <w:rPr>
          <w:szCs w:val="22"/>
          <w:u w:val="single"/>
        </w:rPr>
        <w:t xml:space="preserve">a powerful international actor as the </w:t>
      </w:r>
      <w:r w:rsidRPr="00B241BB">
        <w:rPr>
          <w:b/>
          <w:szCs w:val="22"/>
          <w:highlight w:val="cyan"/>
          <w:u w:val="single"/>
        </w:rPr>
        <w:t>world’s</w:t>
      </w:r>
      <w:r w:rsidRPr="00B241BB">
        <w:rPr>
          <w:szCs w:val="22"/>
          <w:highlight w:val="cyan"/>
          <w:u w:val="single"/>
        </w:rPr>
        <w:t xml:space="preserve"> </w:t>
      </w:r>
      <w:r w:rsidRPr="00B241BB">
        <w:rPr>
          <w:szCs w:val="22"/>
          <w:u w:val="single"/>
        </w:rPr>
        <w:t xml:space="preserve">most populous country and its </w:t>
      </w:r>
      <w:r w:rsidRPr="00B241BB">
        <w:rPr>
          <w:b/>
          <w:szCs w:val="22"/>
          <w:highlight w:val="cyan"/>
          <w:u w:val="single"/>
        </w:rPr>
        <w:t>second-largest economy</w:t>
      </w:r>
      <w:r w:rsidRPr="00B241BB">
        <w:rPr>
          <w:sz w:val="16"/>
          <w:szCs w:val="22"/>
        </w:rPr>
        <w:t xml:space="preserve">. The country also invests significantly in modernizing its military. </w:t>
      </w:r>
      <w:r w:rsidRPr="00B241BB">
        <w:rPr>
          <w:szCs w:val="22"/>
          <w:u w:val="single"/>
        </w:rPr>
        <w:t xml:space="preserve">With signs that the United States will retreat from a leadership role under the Trump administration, </w:t>
      </w:r>
      <w:r w:rsidRPr="00B241BB">
        <w:rPr>
          <w:b/>
          <w:szCs w:val="22"/>
          <w:highlight w:val="cyan"/>
          <w:u w:val="single"/>
        </w:rPr>
        <w:t>China</w:t>
      </w:r>
      <w:r w:rsidRPr="00B241BB">
        <w:rPr>
          <w:szCs w:val="22"/>
          <w:highlight w:val="cyan"/>
          <w:u w:val="single"/>
        </w:rPr>
        <w:t xml:space="preserve"> </w:t>
      </w:r>
      <w:r w:rsidRPr="00B241BB">
        <w:rPr>
          <w:szCs w:val="22"/>
          <w:u w:val="single"/>
        </w:rPr>
        <w:t xml:space="preserve">has </w:t>
      </w:r>
      <w:r w:rsidRPr="00B241BB">
        <w:rPr>
          <w:b/>
          <w:szCs w:val="22"/>
          <w:highlight w:val="cyan"/>
          <w:u w:val="single"/>
        </w:rPr>
        <w:t xml:space="preserve">positioned </w:t>
      </w:r>
      <w:r w:rsidRPr="00B241BB">
        <w:rPr>
          <w:b/>
          <w:szCs w:val="22"/>
          <w:highlight w:val="cyan"/>
          <w:u w:val="single"/>
        </w:rPr>
        <w:lastRenderedPageBreak/>
        <w:t xml:space="preserve">itself as a champion of </w:t>
      </w:r>
      <w:r w:rsidRPr="00B241BB">
        <w:rPr>
          <w:b/>
          <w:szCs w:val="22"/>
          <w:highlight w:val="cyan"/>
          <w:u w:val="single"/>
          <w:bdr w:val="single" w:sz="18" w:space="0" w:color="auto"/>
        </w:rPr>
        <w:t>globalization and economic integration</w:t>
      </w:r>
      <w:r w:rsidRPr="00B241BB">
        <w:rPr>
          <w:szCs w:val="22"/>
          <w:u w:val="single"/>
        </w:rPr>
        <w:t xml:space="preserve">, perhaps </w:t>
      </w:r>
      <w:r w:rsidRPr="00B241BB">
        <w:rPr>
          <w:b/>
          <w:szCs w:val="22"/>
          <w:highlight w:val="cyan"/>
          <w:u w:val="single"/>
        </w:rPr>
        <w:t>signaling</w:t>
      </w:r>
      <w:r w:rsidRPr="00B241BB">
        <w:rPr>
          <w:szCs w:val="22"/>
          <w:highlight w:val="cyan"/>
          <w:u w:val="single"/>
        </w:rPr>
        <w:t xml:space="preserve"> </w:t>
      </w:r>
      <w:r w:rsidRPr="00B241BB">
        <w:rPr>
          <w:szCs w:val="22"/>
          <w:u w:val="single"/>
        </w:rPr>
        <w:t xml:space="preserve">a </w:t>
      </w:r>
      <w:r w:rsidRPr="00B241BB">
        <w:rPr>
          <w:b/>
          <w:szCs w:val="22"/>
          <w:highlight w:val="cyan"/>
          <w:u w:val="single"/>
        </w:rPr>
        <w:t xml:space="preserve">desire to step in as a greater </w:t>
      </w:r>
      <w:r w:rsidRPr="00B241BB">
        <w:rPr>
          <w:szCs w:val="22"/>
          <w:u w:val="single"/>
        </w:rPr>
        <w:t xml:space="preserve">international </w:t>
      </w:r>
      <w:r w:rsidRPr="00B241BB">
        <w:rPr>
          <w:b/>
          <w:szCs w:val="22"/>
          <w:highlight w:val="cyan"/>
          <w:u w:val="single"/>
        </w:rPr>
        <w:t>leader</w:t>
      </w:r>
      <w:r w:rsidRPr="00B241BB">
        <w:rPr>
          <w:szCs w:val="22"/>
          <w:u w:val="single"/>
        </w:rPr>
        <w:t xml:space="preserve">. It is doing this </w:t>
      </w:r>
      <w:r w:rsidRPr="00B241BB">
        <w:rPr>
          <w:b/>
          <w:szCs w:val="22"/>
          <w:highlight w:val="cyan"/>
          <w:u w:val="single"/>
          <w:bdr w:val="single" w:sz="18" w:space="0" w:color="auto"/>
        </w:rPr>
        <w:t>by doubling down on soft power</w:t>
      </w:r>
      <w:r w:rsidRPr="00B241BB">
        <w:rPr>
          <w:szCs w:val="22"/>
          <w:u w:val="single"/>
        </w:rPr>
        <w:t>, a measure of a country’s international attractiveness and its ability to influence other countries and publics</w:t>
      </w:r>
      <w:r w:rsidRPr="00B241BB">
        <w:rPr>
          <w:sz w:val="16"/>
          <w:szCs w:val="22"/>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B241BB">
        <w:rPr>
          <w:szCs w:val="22"/>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B241BB">
        <w:rPr>
          <w:sz w:val="16"/>
          <w:szCs w:val="22"/>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B241BB">
        <w:rPr>
          <w:szCs w:val="22"/>
          <w:u w:val="single"/>
        </w:rPr>
        <w:t xml:space="preserve">Soft power, a term coined by Harvard University scholar Joseph S. Nye Jr. in 1990, is </w:t>
      </w:r>
      <w:proofErr w:type="gramStart"/>
      <w:r w:rsidRPr="00B241BB">
        <w:rPr>
          <w:szCs w:val="22"/>
          <w:u w:val="single"/>
        </w:rPr>
        <w:t>the means by which</w:t>
      </w:r>
      <w:proofErr w:type="gramEnd"/>
      <w:r w:rsidRPr="00B241BB">
        <w:rPr>
          <w:szCs w:val="22"/>
          <w:u w:val="single"/>
        </w:rPr>
        <w:t xml:space="preserve"> a country gets other countries to “want what it wants</w:t>
      </w:r>
      <w:r w:rsidRPr="00B241BB">
        <w:rPr>
          <w:sz w:val="16"/>
          <w:szCs w:val="22"/>
        </w:rPr>
        <w:t xml:space="preserve">.” Nye emphasized that </w:t>
      </w:r>
      <w:r w:rsidRPr="00B241BB">
        <w:rPr>
          <w:b/>
          <w:szCs w:val="22"/>
          <w:highlight w:val="cyan"/>
          <w:u w:val="single"/>
        </w:rPr>
        <w:t>a country’s perceived legitimacy</w:t>
      </w:r>
      <w:r w:rsidRPr="00B241BB">
        <w:rPr>
          <w:sz w:val="16"/>
          <w:szCs w:val="22"/>
        </w:rPr>
        <w:t xml:space="preserve">, attractiveness of ideology and culture, and societal norms </w:t>
      </w:r>
      <w:r w:rsidRPr="00B241BB">
        <w:rPr>
          <w:b/>
          <w:szCs w:val="22"/>
          <w:highlight w:val="cyan"/>
          <w:u w:val="single"/>
        </w:rPr>
        <w:t>play</w:t>
      </w:r>
      <w:r w:rsidRPr="00B241BB">
        <w:rPr>
          <w:sz w:val="16"/>
          <w:szCs w:val="22"/>
          <w:highlight w:val="cyan"/>
        </w:rPr>
        <w:t xml:space="preserve"> </w:t>
      </w:r>
      <w:r w:rsidRPr="00B241BB">
        <w:rPr>
          <w:sz w:val="16"/>
          <w:szCs w:val="22"/>
        </w:rPr>
        <w:t xml:space="preserve">an </w:t>
      </w:r>
      <w:r w:rsidRPr="00B241BB">
        <w:rPr>
          <w:b/>
          <w:szCs w:val="22"/>
          <w:highlight w:val="cyan"/>
          <w:u w:val="single"/>
        </w:rPr>
        <w:t xml:space="preserve">important role in shaping international politics. </w:t>
      </w:r>
      <w:r w:rsidRPr="00B241BB">
        <w:rPr>
          <w:sz w:val="16"/>
          <w:szCs w:val="22"/>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B241BB">
        <w:rPr>
          <w:szCs w:val="22"/>
          <w:u w:val="single"/>
        </w:rPr>
        <w:t xml:space="preserve">What are its </w:t>
      </w:r>
      <w:r w:rsidRPr="00B241BB">
        <w:rPr>
          <w:b/>
          <w:bCs/>
          <w:szCs w:val="22"/>
          <w:highlight w:val="cyan"/>
          <w:u w:val="single"/>
        </w:rPr>
        <w:t>soft power tools</w:t>
      </w:r>
      <w:r w:rsidRPr="00B241BB">
        <w:rPr>
          <w:szCs w:val="22"/>
          <w:u w:val="single"/>
        </w:rPr>
        <w:t xml:space="preserve">? China is attempting to export </w:t>
      </w:r>
      <w:r w:rsidRPr="00B241BB">
        <w:rPr>
          <w:b/>
          <w:bCs/>
          <w:szCs w:val="22"/>
          <w:highlight w:val="cyan"/>
          <w:u w:val="single"/>
        </w:rPr>
        <w:t>its approach to development</w:t>
      </w:r>
      <w:r w:rsidRPr="00B241BB">
        <w:rPr>
          <w:szCs w:val="22"/>
          <w:u w:val="single"/>
        </w:rPr>
        <w:t xml:space="preserve">, which has lifted hundreds of millions of its people </w:t>
      </w:r>
      <w:r w:rsidRPr="00B241BB">
        <w:rPr>
          <w:b/>
          <w:bCs/>
          <w:szCs w:val="22"/>
          <w:highlight w:val="cyan"/>
          <w:u w:val="single"/>
          <w:bdr w:val="single" w:sz="18" w:space="0" w:color="auto"/>
        </w:rPr>
        <w:t>out of poverty</w:t>
      </w:r>
      <w:r w:rsidRPr="00B241BB">
        <w:rPr>
          <w:sz w:val="16"/>
          <w:szCs w:val="22"/>
        </w:rPr>
        <w:t xml:space="preserve">. </w:t>
      </w:r>
      <w:r w:rsidRPr="00B241BB">
        <w:rPr>
          <w:szCs w:val="22"/>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B241BB">
        <w:rPr>
          <w:sz w:val="16"/>
          <w:szCs w:val="22"/>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B241BB">
        <w:rPr>
          <w:sz w:val="16"/>
          <w:szCs w:val="22"/>
        </w:rPr>
        <w:t>A number of</w:t>
      </w:r>
      <w:proofErr w:type="gramEnd"/>
      <w:r w:rsidRPr="00B241BB">
        <w:rPr>
          <w:sz w:val="16"/>
          <w:szCs w:val="22"/>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B241BB">
        <w:rPr>
          <w:sz w:val="16"/>
          <w:szCs w:val="22"/>
        </w:rPr>
        <w:t>The majority of</w:t>
      </w:r>
      <w:proofErr w:type="gramEnd"/>
      <w:r w:rsidRPr="00B241BB">
        <w:rPr>
          <w:sz w:val="16"/>
          <w:szCs w:val="22"/>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t>
      </w:r>
      <w:r w:rsidRPr="00B241BB">
        <w:rPr>
          <w:sz w:val="16"/>
          <w:szCs w:val="22"/>
        </w:rPr>
        <w:lastRenderedPageBreak/>
        <w:t xml:space="preserve">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B241BB">
        <w:rPr>
          <w:b/>
          <w:szCs w:val="22"/>
          <w:highlight w:val="cyan"/>
          <w:u w:val="single"/>
        </w:rPr>
        <w:t>China’s neighbors and partners</w:t>
      </w:r>
      <w:r w:rsidRPr="00B241BB">
        <w:rPr>
          <w:sz w:val="16"/>
          <w:szCs w:val="22"/>
          <w:highlight w:val="cyan"/>
        </w:rPr>
        <w:t xml:space="preserve"> </w:t>
      </w:r>
      <w:r w:rsidRPr="00B241BB">
        <w:rPr>
          <w:sz w:val="16"/>
          <w:szCs w:val="22"/>
        </w:rPr>
        <w:t xml:space="preserve">have so far </w:t>
      </w:r>
      <w:r w:rsidRPr="00B241BB">
        <w:rPr>
          <w:b/>
          <w:szCs w:val="22"/>
          <w:highlight w:val="cyan"/>
          <w:u w:val="single"/>
        </w:rPr>
        <w:t>responded by taking a cautious approach</w:t>
      </w:r>
      <w:r w:rsidRPr="00B241BB">
        <w:rPr>
          <w:sz w:val="16"/>
          <w:szCs w:val="22"/>
          <w:highlight w:val="cyan"/>
        </w:rPr>
        <w:t xml:space="preserve"> </w:t>
      </w:r>
      <w:r w:rsidRPr="00B241BB">
        <w:rPr>
          <w:sz w:val="16"/>
          <w:szCs w:val="22"/>
        </w:rPr>
        <w:t xml:space="preserve">[PDF]. </w:t>
      </w:r>
      <w:r w:rsidRPr="00B241BB">
        <w:rPr>
          <w:szCs w:val="22"/>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B241BB">
        <w:rPr>
          <w:sz w:val="16"/>
          <w:szCs w:val="22"/>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B241BB">
        <w:rPr>
          <w:szCs w:val="22"/>
          <w:u w:val="single"/>
        </w:rPr>
        <w:t>In spite of</w:t>
      </w:r>
      <w:proofErr w:type="gramEnd"/>
      <w:r w:rsidRPr="00B241BB">
        <w:rPr>
          <w:szCs w:val="22"/>
          <w:u w:val="single"/>
        </w:rPr>
        <w:t xml:space="preserve"> the risks, </w:t>
      </w:r>
      <w:r w:rsidRPr="00B241BB">
        <w:rPr>
          <w:b/>
          <w:szCs w:val="22"/>
          <w:highlight w:val="cyan"/>
          <w:u w:val="single"/>
        </w:rPr>
        <w:t>regional actors are</w:t>
      </w:r>
      <w:r w:rsidRPr="00B241BB">
        <w:rPr>
          <w:szCs w:val="22"/>
          <w:highlight w:val="cyan"/>
          <w:u w:val="single"/>
        </w:rPr>
        <w:t xml:space="preserve"> </w:t>
      </w:r>
      <w:r w:rsidRPr="00B241BB">
        <w:rPr>
          <w:szCs w:val="22"/>
          <w:u w:val="single"/>
        </w:rPr>
        <w:t xml:space="preserve">often </w:t>
      </w:r>
      <w:r w:rsidRPr="00B241BB">
        <w:rPr>
          <w:b/>
          <w:szCs w:val="22"/>
          <w:highlight w:val="cyan"/>
          <w:u w:val="single"/>
        </w:rPr>
        <w:t>induced by short-term</w:t>
      </w:r>
      <w:r w:rsidRPr="00B241BB">
        <w:rPr>
          <w:szCs w:val="22"/>
          <w:highlight w:val="cyan"/>
          <w:u w:val="single"/>
        </w:rPr>
        <w:t xml:space="preserve"> </w:t>
      </w:r>
      <w:r w:rsidRPr="00B241BB">
        <w:rPr>
          <w:b/>
          <w:szCs w:val="22"/>
          <w:highlight w:val="cyan"/>
          <w:u w:val="single"/>
        </w:rPr>
        <w:t>economic benefits</w:t>
      </w:r>
      <w:r w:rsidRPr="00B241BB">
        <w:rPr>
          <w:szCs w:val="22"/>
          <w:highlight w:val="cyan"/>
          <w:u w:val="single"/>
        </w:rPr>
        <w:t xml:space="preserve"> </w:t>
      </w:r>
      <w:r w:rsidRPr="00B241BB">
        <w:rPr>
          <w:szCs w:val="22"/>
          <w:u w:val="single"/>
        </w:rPr>
        <w:t xml:space="preserve">needed to fuel growth, though they </w:t>
      </w:r>
      <w:r w:rsidRPr="00B241BB">
        <w:rPr>
          <w:b/>
          <w:szCs w:val="22"/>
          <w:highlight w:val="cyan"/>
          <w:u w:val="single"/>
        </w:rPr>
        <w:t>remain guarded about bending to Beijing’s strategic preferences</w:t>
      </w:r>
      <w:r w:rsidRPr="00B241BB">
        <w:rPr>
          <w:szCs w:val="22"/>
          <w:u w:val="single"/>
        </w:rPr>
        <w:t>.</w:t>
      </w:r>
      <w:r w:rsidRPr="00B241BB">
        <w:rPr>
          <w:sz w:val="16"/>
          <w:szCs w:val="22"/>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w:t>
      </w:r>
      <w:proofErr w:type="gramStart"/>
      <w:r w:rsidRPr="00B241BB">
        <w:rPr>
          <w:sz w:val="16"/>
          <w:szCs w:val="22"/>
        </w:rPr>
        <w:t>the majority of</w:t>
      </w:r>
      <w:proofErr w:type="gramEnd"/>
      <w:r w:rsidRPr="00B241BB">
        <w:rPr>
          <w:sz w:val="16"/>
          <w:szCs w:val="22"/>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w:t>
      </w:r>
      <w:r w:rsidRPr="00B241BB">
        <w:rPr>
          <w:sz w:val="16"/>
          <w:szCs w:val="22"/>
        </w:rPr>
        <w:lastRenderedPageBreak/>
        <w:t xml:space="preserve">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B241BB">
        <w:rPr>
          <w:b/>
          <w:szCs w:val="22"/>
          <w:highlight w:val="cyan"/>
          <w:u w:val="single"/>
        </w:rPr>
        <w:t>China’s soft power</w:t>
      </w:r>
      <w:r w:rsidRPr="00B241BB">
        <w:rPr>
          <w:sz w:val="16"/>
          <w:szCs w:val="22"/>
          <w:highlight w:val="cyan"/>
        </w:rPr>
        <w:t xml:space="preserve"> </w:t>
      </w:r>
      <w:r w:rsidRPr="00B241BB">
        <w:rPr>
          <w:sz w:val="16"/>
          <w:szCs w:val="22"/>
        </w:rPr>
        <w:t xml:space="preserve">campaign is </w:t>
      </w:r>
      <w:r w:rsidRPr="00B241BB">
        <w:rPr>
          <w:b/>
          <w:szCs w:val="22"/>
          <w:highlight w:val="cyan"/>
          <w:u w:val="single"/>
        </w:rPr>
        <w:t>limited by the dissonance between</w:t>
      </w:r>
      <w:r w:rsidRPr="00B241BB">
        <w:rPr>
          <w:sz w:val="16"/>
          <w:szCs w:val="22"/>
          <w:highlight w:val="cyan"/>
        </w:rPr>
        <w:t xml:space="preserve"> </w:t>
      </w:r>
      <w:r w:rsidRPr="00B241BB">
        <w:rPr>
          <w:sz w:val="16"/>
          <w:szCs w:val="22"/>
        </w:rPr>
        <w:t xml:space="preserve">the </w:t>
      </w:r>
      <w:r w:rsidRPr="00B241BB">
        <w:rPr>
          <w:b/>
          <w:szCs w:val="22"/>
          <w:highlight w:val="cyan"/>
          <w:u w:val="single"/>
        </w:rPr>
        <w:t>image</w:t>
      </w:r>
      <w:r w:rsidRPr="00B241BB">
        <w:rPr>
          <w:sz w:val="16"/>
          <w:szCs w:val="22"/>
          <w:highlight w:val="cyan"/>
        </w:rPr>
        <w:t xml:space="preserve"> </w:t>
      </w:r>
      <w:r w:rsidRPr="00B241BB">
        <w:rPr>
          <w:sz w:val="16"/>
          <w:szCs w:val="22"/>
        </w:rPr>
        <w:t xml:space="preserve">that </w:t>
      </w:r>
      <w:r w:rsidRPr="00B241BB">
        <w:rPr>
          <w:b/>
          <w:szCs w:val="22"/>
          <w:highlight w:val="cyan"/>
          <w:u w:val="single"/>
        </w:rPr>
        <w:t>China aspires to project and the country’s actions</w:t>
      </w:r>
      <w:r w:rsidRPr="00B241BB">
        <w:rPr>
          <w:sz w:val="16"/>
          <w:szCs w:val="22"/>
        </w:rPr>
        <w:t xml:space="preserve">, experts say. Rising nationalism, assertiveness vis-à-vis territorial disputes, </w:t>
      </w:r>
      <w:r w:rsidRPr="00B241BB">
        <w:rPr>
          <w:b/>
          <w:szCs w:val="22"/>
          <w:highlight w:val="cyan"/>
          <w:u w:val="single"/>
        </w:rPr>
        <w:t>crackdowns</w:t>
      </w:r>
      <w:r w:rsidRPr="00B241BB">
        <w:rPr>
          <w:sz w:val="16"/>
          <w:szCs w:val="22"/>
          <w:highlight w:val="cyan"/>
        </w:rPr>
        <w:t xml:space="preserve"> </w:t>
      </w:r>
      <w:r w:rsidRPr="00B241BB">
        <w:rPr>
          <w:sz w:val="16"/>
          <w:szCs w:val="22"/>
        </w:rPr>
        <w:t xml:space="preserve">on nongovernmental organizations, censorship of domestic and international media, limits to the entry of foreign ideals, </w:t>
      </w:r>
      <w:r w:rsidRPr="00B241BB">
        <w:rPr>
          <w:b/>
          <w:szCs w:val="22"/>
          <w:highlight w:val="cyan"/>
          <w:u w:val="single"/>
        </w:rPr>
        <w:t>and political repression constrain China’s soft power</w:t>
      </w:r>
      <w:r w:rsidRPr="00B241BB">
        <w:rPr>
          <w:sz w:val="16"/>
          <w:szCs w:val="22"/>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B241BB">
        <w:rPr>
          <w:szCs w:val="22"/>
          <w:u w:val="single"/>
        </w:rPr>
        <w:t xml:space="preserve">Ultimately, </w:t>
      </w:r>
      <w:r w:rsidRPr="00B241BB">
        <w:rPr>
          <w:b/>
          <w:szCs w:val="22"/>
          <w:highlight w:val="cyan"/>
          <w:u w:val="single"/>
        </w:rPr>
        <w:t>China’s</w:t>
      </w:r>
      <w:r w:rsidRPr="00B241BB">
        <w:rPr>
          <w:szCs w:val="22"/>
          <w:highlight w:val="cyan"/>
          <w:u w:val="single"/>
        </w:rPr>
        <w:t xml:space="preserve"> </w:t>
      </w:r>
      <w:r w:rsidRPr="00B241BB">
        <w:rPr>
          <w:szCs w:val="22"/>
          <w:u w:val="single"/>
        </w:rPr>
        <w:t xml:space="preserve">tightening </w:t>
      </w:r>
      <w:r w:rsidRPr="00B241BB">
        <w:rPr>
          <w:b/>
          <w:szCs w:val="22"/>
          <w:highlight w:val="cyan"/>
          <w:u w:val="single"/>
        </w:rPr>
        <w:t>authoritarian</w:t>
      </w:r>
      <w:r w:rsidRPr="00B241BB">
        <w:rPr>
          <w:szCs w:val="22"/>
          <w:highlight w:val="cyan"/>
          <w:u w:val="single"/>
        </w:rPr>
        <w:t xml:space="preserve"> </w:t>
      </w:r>
      <w:r w:rsidRPr="00B241BB">
        <w:rPr>
          <w:szCs w:val="22"/>
          <w:u w:val="single"/>
        </w:rPr>
        <w:t xml:space="preserve">political </w:t>
      </w:r>
      <w:r w:rsidRPr="00B241BB">
        <w:rPr>
          <w:b/>
          <w:szCs w:val="22"/>
          <w:highlight w:val="cyan"/>
          <w:u w:val="single"/>
        </w:rPr>
        <w:t>system</w:t>
      </w:r>
      <w:r w:rsidRPr="00B241BB">
        <w:rPr>
          <w:szCs w:val="22"/>
          <w:highlight w:val="cyan"/>
          <w:u w:val="single"/>
        </w:rPr>
        <w:t xml:space="preserve"> </w:t>
      </w:r>
      <w:r w:rsidRPr="00B241BB">
        <w:rPr>
          <w:szCs w:val="22"/>
          <w:u w:val="single"/>
        </w:rPr>
        <w:t xml:space="preserve">is the </w:t>
      </w:r>
      <w:r w:rsidRPr="00B241BB">
        <w:rPr>
          <w:b/>
          <w:szCs w:val="22"/>
          <w:highlight w:val="cyan"/>
          <w:u w:val="single"/>
        </w:rPr>
        <w:t>biggest obstacle</w:t>
      </w:r>
      <w:r w:rsidRPr="00B241BB">
        <w:rPr>
          <w:szCs w:val="22"/>
          <w:highlight w:val="cyan"/>
          <w:u w:val="single"/>
        </w:rPr>
        <w:t xml:space="preserve"> </w:t>
      </w:r>
      <w:r w:rsidRPr="00B241BB">
        <w:rPr>
          <w:szCs w:val="22"/>
          <w:u w:val="single"/>
        </w:rPr>
        <w:t>to the positive image the country and government yearn for.</w:t>
      </w:r>
      <w:r w:rsidRPr="00B241BB">
        <w:rPr>
          <w:sz w:val="16"/>
          <w:szCs w:val="22"/>
        </w:rPr>
        <w:t xml:space="preserve"> “</w:t>
      </w:r>
      <w:r w:rsidRPr="00B241BB">
        <w:rPr>
          <w:szCs w:val="22"/>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B241BB">
        <w:rPr>
          <w:b/>
          <w:szCs w:val="22"/>
          <w:highlight w:val="cyan"/>
          <w:u w:val="single"/>
        </w:rPr>
        <w:t>China will find it hard to win</w:t>
      </w:r>
      <w:r w:rsidRPr="00B241BB">
        <w:rPr>
          <w:szCs w:val="22"/>
          <w:u w:val="single"/>
        </w:rPr>
        <w:t xml:space="preserve"> friends and </w:t>
      </w:r>
      <w:r w:rsidRPr="00B241BB">
        <w:rPr>
          <w:b/>
          <w:szCs w:val="22"/>
          <w:highlight w:val="cyan"/>
          <w:u w:val="single"/>
        </w:rPr>
        <w:t>influence</w:t>
      </w:r>
      <w:r w:rsidRPr="00B241BB">
        <w:rPr>
          <w:szCs w:val="22"/>
          <w:highlight w:val="cyan"/>
          <w:u w:val="single"/>
        </w:rPr>
        <w:t xml:space="preserve"> </w:t>
      </w:r>
      <w:r w:rsidRPr="00B241BB">
        <w:rPr>
          <w:szCs w:val="22"/>
          <w:u w:val="single"/>
        </w:rPr>
        <w:t xml:space="preserve">nations so long </w:t>
      </w:r>
      <w:r w:rsidRPr="00B241BB">
        <w:rPr>
          <w:b/>
          <w:szCs w:val="22"/>
          <w:highlight w:val="cyan"/>
          <w:u w:val="single"/>
          <w:bdr w:val="single" w:sz="18" w:space="0" w:color="auto"/>
        </w:rPr>
        <w:t>as it muzzles its best advocates</w:t>
      </w:r>
      <w:r w:rsidRPr="00B241BB">
        <w:rPr>
          <w:szCs w:val="22"/>
          <w:u w:val="single"/>
        </w:rPr>
        <w:t>,” writes the Economist.</w:t>
      </w:r>
    </w:p>
    <w:p w14:paraId="3346E3BD" w14:textId="77777777" w:rsidR="00B241BB" w:rsidRPr="00B241BB" w:rsidRDefault="00B241BB" w:rsidP="00B241BB"/>
    <w:sectPr w:rsidR="00B241BB" w:rsidRPr="00B241B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47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7A2"/>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57C"/>
    <w:rsid w:val="004348DC"/>
    <w:rsid w:val="00434921"/>
    <w:rsid w:val="00434A4A"/>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3D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714"/>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1BB"/>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4633FA"/>
  <w14:defaultImageDpi w14:val="300"/>
  <w15:docId w15:val="{39B7FA9C-BD43-EF4A-B0CF-636373757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471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A47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47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8A47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8A47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47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4714"/>
  </w:style>
  <w:style w:type="character" w:customStyle="1" w:styleId="Heading1Char">
    <w:name w:val="Heading 1 Char"/>
    <w:aliases w:val="Pocket Char"/>
    <w:basedOn w:val="DefaultParagraphFont"/>
    <w:link w:val="Heading1"/>
    <w:uiPriority w:val="9"/>
    <w:rsid w:val="008A47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4714"/>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8A471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8A47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4714"/>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S"/>
    <w:basedOn w:val="DefaultParagraphFont"/>
    <w:uiPriority w:val="1"/>
    <w:qFormat/>
    <w:rsid w:val="008A4714"/>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8A471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8A4714"/>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C"/>
    <w:basedOn w:val="DefaultParagraphFont"/>
    <w:link w:val="Card"/>
    <w:uiPriority w:val="99"/>
    <w:unhideWhenUsed/>
    <w:rsid w:val="008A4714"/>
    <w:rPr>
      <w:color w:val="auto"/>
      <w:u w:val="none"/>
    </w:rPr>
  </w:style>
  <w:style w:type="paragraph" w:styleId="DocumentMap">
    <w:name w:val="Document Map"/>
    <w:basedOn w:val="Normal"/>
    <w:link w:val="DocumentMapChar"/>
    <w:uiPriority w:val="99"/>
    <w:semiHidden/>
    <w:unhideWhenUsed/>
    <w:rsid w:val="008A47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4714"/>
    <w:rPr>
      <w:rFonts w:ascii="Lucida Grande" w:hAnsi="Lucida Grande" w:cs="Lucida Grande"/>
    </w:rPr>
  </w:style>
  <w:style w:type="paragraph" w:customStyle="1" w:styleId="textbold">
    <w:name w:val="text bold"/>
    <w:basedOn w:val="Normal"/>
    <w:link w:val="Emphasis"/>
    <w:uiPriority w:val="20"/>
    <w:qFormat/>
    <w:rsid w:val="00B241BB"/>
    <w:pPr>
      <w:ind w:left="720"/>
      <w:jc w:val="both"/>
    </w:pPr>
    <w:rPr>
      <w:b/>
      <w:iCs/>
      <w:u w:val="single"/>
      <w:bdr w:val="single" w:sz="12" w:space="0" w:color="auto"/>
    </w:rPr>
  </w:style>
  <w:style w:type="paragraph" w:customStyle="1" w:styleId="Card">
    <w:name w:val="Card"/>
    <w:aliases w:val="Very Small Text,No Spacing111,Card Format,No Spacing11,No Spacing2,Read stuff,No Spacing1111"/>
    <w:basedOn w:val="Heading1"/>
    <w:link w:val="Hyperlink"/>
    <w:autoRedefine/>
    <w:uiPriority w:val="99"/>
    <w:qFormat/>
    <w:rsid w:val="00B241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43257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36940">
      <w:bodyDiv w:val="1"/>
      <w:marLeft w:val="0"/>
      <w:marRight w:val="0"/>
      <w:marTop w:val="0"/>
      <w:marBottom w:val="0"/>
      <w:divBdr>
        <w:top w:val="none" w:sz="0" w:space="0" w:color="auto"/>
        <w:left w:val="none" w:sz="0" w:space="0" w:color="auto"/>
        <w:bottom w:val="none" w:sz="0" w:space="0" w:color="auto"/>
        <w:right w:val="none" w:sz="0" w:space="0" w:color="auto"/>
      </w:divBdr>
    </w:div>
    <w:div w:id="16324446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19/03/12/136684/a-quantum-experiment-suggests-theres-no-such-thing-as-objective-reality/" TargetMode="External"/><Relationship Id="rId18" Type="http://schemas.openxmlformats.org/officeDocument/2006/relationships/hyperlink" Target="https://www.cecc.gov/publications/commission-analysis/detention-of-labor-representative-highlights-challenges-for" TargetMode="External"/><Relationship Id="rId3" Type="http://schemas.openxmlformats.org/officeDocument/2006/relationships/customXml" Target="../customXml/item3.xml"/><Relationship Id="rId21" Type="http://schemas.openxmlformats.org/officeDocument/2006/relationships/hyperlink" Target="https://www.cfr.org/backgrounder/chinas-big-bet-soft-power" TargetMode="External"/><Relationship Id="rId7" Type="http://schemas.openxmlformats.org/officeDocument/2006/relationships/settings" Target="settings.xml"/><Relationship Id="rId12" Type="http://schemas.openxmlformats.org/officeDocument/2006/relationships/hyperlink" Target="http://www.hughlafollette.com/papers/b-guide.htm" TargetMode="External"/><Relationship Id="rId17" Type="http://schemas.openxmlformats.org/officeDocument/2006/relationships/hyperlink" Target="https://www.chinoiresie.info/collective-bargaining-in-china-is-dead-the-situation-is-excellent/" TargetMode="External"/><Relationship Id="rId2" Type="http://schemas.openxmlformats.org/officeDocument/2006/relationships/customXml" Target="../customXml/item2.xml"/><Relationship Id="rId16" Type="http://schemas.openxmlformats.org/officeDocument/2006/relationships/hyperlink" Target="https://theconversation.com/university-lecturer-explains-why-academics-are-striking-over-pension-cuts-93039" TargetMode="External"/><Relationship Id="rId20" Type="http://schemas.openxmlformats.org/officeDocument/2006/relationships/hyperlink" Target="https://thediplomat.com/2021/02/could-biden-make-us-china-trade-better-for-work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ghlafollette.com/index.htm" TargetMode="External"/><Relationship Id="rId5" Type="http://schemas.openxmlformats.org/officeDocument/2006/relationships/numbering" Target="numbering.xml"/><Relationship Id="rId15" Type="http://schemas.openxmlformats.org/officeDocument/2006/relationships/hyperlink" Target="https://www.theguardian.com/society/2016/sep/01/what-you-need-to-know-about-the-junior-doctors-strike" TargetMode="External"/><Relationship Id="rId23" Type="http://schemas.openxmlformats.org/officeDocument/2006/relationships/theme" Target="theme/theme1.xml"/><Relationship Id="rId10" Type="http://schemas.openxmlformats.org/officeDocument/2006/relationships/hyperlink" Target="https://www.ncbi.nlm.nih.gov/pmc/articles/PMC6686698/" TargetMode="External"/><Relationship Id="rId19" Type="http://schemas.openxmlformats.org/officeDocument/2006/relationships/hyperlink" Target="https://archive.md/hjNI7" TargetMode="External"/><Relationship Id="rId4" Type="http://schemas.openxmlformats.org/officeDocument/2006/relationships/customXml" Target="../customXml/item4.xml"/><Relationship Id="rId9" Type="http://schemas.openxmlformats.org/officeDocument/2006/relationships/hyperlink" Target="https://archive.md/KteJ3" TargetMode="External"/><Relationship Id="rId14" Type="http://schemas.openxmlformats.org/officeDocument/2006/relationships/hyperlink" Target="https://archive.md/7RvDG"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24</Pages>
  <Words>12128</Words>
  <Characters>69131</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81097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2021-11-06T14:37:00Z</dcterms:created>
  <dcterms:modified xsi:type="dcterms:W3CDTF">2021-11-06T15:34:00Z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