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1C163" w14:textId="6066D838" w:rsidR="00F8395C" w:rsidRDefault="00F8395C" w:rsidP="00F8395C">
      <w:pPr>
        <w:pStyle w:val="Heading1"/>
      </w:pPr>
      <w:r>
        <w:t>1AC</w:t>
      </w:r>
    </w:p>
    <w:p w14:paraId="18FDE368" w14:textId="4B9C8471" w:rsidR="00F8395C" w:rsidRDefault="00F8395C" w:rsidP="00F8395C">
      <w:pPr>
        <w:pStyle w:val="Heading3"/>
      </w:pPr>
      <w:r>
        <w:t>1AC – Framework</w:t>
      </w:r>
    </w:p>
    <w:p w14:paraId="5F09B9BD" w14:textId="77777777" w:rsidR="00F8395C" w:rsidRDefault="00F8395C" w:rsidP="00F8395C">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132760E7" w14:textId="77777777" w:rsidR="00F8395C" w:rsidRPr="00FC576D" w:rsidRDefault="00F8395C" w:rsidP="00F8395C">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68BD3E34" w14:textId="77777777" w:rsidR="00F8395C" w:rsidRPr="004322BE" w:rsidRDefault="00F8395C" w:rsidP="00F8395C">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3F084B40" w14:textId="77777777" w:rsidR="00F8395C" w:rsidRPr="00FC576D" w:rsidRDefault="00F8395C" w:rsidP="00F8395C">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3C3BA17B" w14:textId="77777777" w:rsidR="00F8395C" w:rsidRPr="00FC576D" w:rsidRDefault="00F8395C" w:rsidP="00F8395C">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11"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56AEAD3F" w14:textId="77777777" w:rsidR="00F8395C" w:rsidRPr="00FC576D" w:rsidRDefault="00F8395C" w:rsidP="00F8395C">
      <w:pPr>
        <w:rPr>
          <w:rFonts w:asciiTheme="majorHAnsi" w:hAnsiTheme="majorHAnsi" w:cstheme="majorHAnsi"/>
          <w:sz w:val="13"/>
        </w:rPr>
      </w:pPr>
      <w:r w:rsidRPr="00B71CE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B71CE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B71CE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B71CE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B71CE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B71CE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B71CEA">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B71CE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B71CE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B71CE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B71CE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B71CE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B71CE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B71CE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B71CE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06392142" w14:textId="6B416217" w:rsidR="00F8395C" w:rsidRDefault="00F8395C" w:rsidP="00F8395C">
      <w:pPr>
        <w:pStyle w:val="Heading4"/>
        <w:rPr>
          <w:rStyle w:val="Style13ptBold"/>
          <w:b/>
          <w:bCs w:val="0"/>
        </w:rPr>
      </w:pPr>
      <w:r>
        <w:t xml:space="preserve">Thus, the standard is </w:t>
      </w:r>
      <w:r w:rsidRPr="00384A33">
        <w:t xml:space="preserve">promoting </w:t>
      </w:r>
      <w:r w:rsidRPr="00937B53">
        <w:rPr>
          <w:u w:val="single"/>
        </w:rPr>
        <w:t>pragmatic deliberation</w:t>
      </w:r>
      <w:r w:rsidRPr="00384A33">
        <w:t>.</w:t>
      </w:r>
    </w:p>
    <w:p w14:paraId="56ABE78A" w14:textId="77777777" w:rsidR="00F8395C" w:rsidRPr="00FC576D" w:rsidRDefault="00F8395C" w:rsidP="00F8395C">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1BDE8C73" w14:textId="77777777" w:rsidR="00F8395C" w:rsidRDefault="00F8395C" w:rsidP="00F8395C">
      <w:pPr>
        <w:pStyle w:val="Heading4"/>
      </w:pPr>
      <w:r>
        <w:t>Prefer additionally -</w:t>
      </w:r>
    </w:p>
    <w:p w14:paraId="43BEE028" w14:textId="77777777" w:rsidR="00F8395C" w:rsidRPr="00004AC0" w:rsidRDefault="00F8395C" w:rsidP="00F8395C">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0CAA4A35" w14:textId="77777777" w:rsidR="00F8395C" w:rsidRDefault="00F8395C" w:rsidP="00F8395C">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62706471" w14:textId="506E5C94" w:rsidR="00F8395C" w:rsidRPr="00FC576D" w:rsidRDefault="00F8395C" w:rsidP="00F8395C">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0CCA1DCB" w14:textId="77777777" w:rsidR="00F8395C" w:rsidRPr="00B56222" w:rsidRDefault="00F8395C" w:rsidP="00F8395C">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12" w:history="1">
        <w:r w:rsidRPr="00AD4023">
          <w:rPr>
            <w:rFonts w:cs="Calibri"/>
            <w:b w:val="0"/>
            <w:sz w:val="18"/>
          </w:rPr>
          <w:t>Hugh LaFollette</w:t>
        </w:r>
      </w:hyperlink>
      <w:r w:rsidRPr="00AD4023">
        <w:rPr>
          <w:rFonts w:cs="Calibri"/>
          <w:b w:val="0"/>
          <w:sz w:val="18"/>
        </w:rPr>
        <w:t xml:space="preserve"> In </w:t>
      </w:r>
      <w:hyperlink r:id="rId13"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40E5A6F3" w14:textId="77777777" w:rsidR="00F8395C" w:rsidRDefault="00F8395C" w:rsidP="00F8395C">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B71CE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B71CEA">
        <w:rPr>
          <w:rStyle w:val="StyleUnderline"/>
          <w:szCs w:val="22"/>
          <w:highlight w:val="cyan"/>
        </w:rPr>
        <w:t>rules</w:t>
      </w:r>
      <w:r w:rsidRPr="00B71CEA">
        <w:rPr>
          <w:b/>
          <w:szCs w:val="22"/>
          <w:highlight w:val="cyan"/>
          <w:u w:val="single"/>
        </w:rPr>
        <w:t xml:space="preserve"> </w:t>
      </w:r>
      <w:r w:rsidRPr="00B71CE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B71CE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discovered by pure reason, and they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fixed</w:t>
      </w:r>
      <w:r w:rsidRPr="004167A9">
        <w:rPr>
          <w:sz w:val="16"/>
          <w:szCs w:val="22"/>
        </w:rPr>
        <w:t xml:space="preserve">. As ends of action, they are always revisable. </w:t>
      </w:r>
      <w:r w:rsidRPr="00B71CEA">
        <w:rPr>
          <w:rStyle w:val="StyleUnderline"/>
          <w:szCs w:val="22"/>
          <w:highlight w:val="cyan"/>
        </w:rPr>
        <w:t>As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obtain</w:t>
      </w:r>
      <w:r w:rsidRPr="00B71CEA">
        <w:rPr>
          <w:b/>
          <w:szCs w:val="22"/>
          <w:highlight w:val="cyan"/>
          <w:u w:val="single"/>
        </w:rPr>
        <w:t xml:space="preserve"> </w:t>
      </w:r>
      <w:r w:rsidRPr="00B71CEA">
        <w:rPr>
          <w:rStyle w:val="StyleUnderline"/>
          <w:szCs w:val="22"/>
          <w:highlight w:val="cyan"/>
        </w:rPr>
        <w:t>new</w:t>
      </w:r>
      <w:r w:rsidRPr="00B71CEA">
        <w:rPr>
          <w:b/>
          <w:szCs w:val="22"/>
          <w:highlight w:val="cyan"/>
          <w:u w:val="single"/>
        </w:rPr>
        <w:t xml:space="preserve"> </w:t>
      </w:r>
      <w:r w:rsidRPr="00B71CEA">
        <w:rPr>
          <w:rStyle w:val="StyleUnderline"/>
          <w:szCs w:val="22"/>
          <w:highlight w:val="cyan"/>
        </w:rPr>
        <w:t>evidence</w:t>
      </w:r>
      <w:r w:rsidRPr="00B71CEA">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find</w:t>
      </w:r>
      <w:r w:rsidRPr="00B71CEA">
        <w:rPr>
          <w:b/>
          <w:szCs w:val="22"/>
          <w:highlight w:val="cyan"/>
          <w:u w:val="single"/>
        </w:rPr>
        <w:t xml:space="preserve"> </w:t>
      </w:r>
      <w:r w:rsidRPr="004167A9">
        <w:rPr>
          <w:sz w:val="16"/>
          <w:szCs w:val="22"/>
        </w:rPr>
        <w:t xml:space="preserve">that </w:t>
      </w:r>
      <w:r w:rsidRPr="00B71CEA">
        <w:rPr>
          <w:rStyle w:val="StyleUnderline"/>
          <w:szCs w:val="22"/>
          <w:highlight w:val="cyan"/>
        </w:rPr>
        <w:t>what</w:t>
      </w:r>
      <w:r w:rsidRPr="00B71CEA">
        <w:rPr>
          <w:b/>
          <w:szCs w:val="22"/>
          <w:highlight w:val="cyan"/>
          <w:u w:val="single"/>
        </w:rPr>
        <w:t xml:space="preserve"> </w:t>
      </w:r>
      <w:r w:rsidRPr="00B71CEA">
        <w:rPr>
          <w:rStyle w:val="StyleUnderline"/>
          <w:szCs w:val="22"/>
          <w:highlight w:val="cyan"/>
        </w:rPr>
        <w:t>was</w:t>
      </w:r>
      <w:r w:rsidRPr="00B71CEA">
        <w:rPr>
          <w:b/>
          <w:szCs w:val="22"/>
          <w:highlight w:val="cyan"/>
          <w:u w:val="single"/>
        </w:rPr>
        <w:t xml:space="preserve"> </w:t>
      </w:r>
      <w:r w:rsidRPr="00B71CEA">
        <w:rPr>
          <w:rStyle w:val="StyleUnderline"/>
          <w:szCs w:val="22"/>
          <w:highlight w:val="cyan"/>
        </w:rPr>
        <w:t>appropriate</w:t>
      </w:r>
      <w:r w:rsidRPr="00B71CEA">
        <w:rPr>
          <w:b/>
          <w:szCs w:val="22"/>
          <w:highlight w:val="cyan"/>
          <w:u w:val="single"/>
        </w:rPr>
        <w:t xml:space="preserve"> </w:t>
      </w:r>
      <w:r w:rsidRPr="004167A9">
        <w:rPr>
          <w:sz w:val="16"/>
          <w:szCs w:val="22"/>
        </w:rPr>
        <w:t xml:space="preserve">for the old environment </w:t>
      </w:r>
      <w:r w:rsidRPr="00B71CEA">
        <w:rPr>
          <w:rStyle w:val="StyleUnderline"/>
          <w:szCs w:val="22"/>
          <w:highlight w:val="cyan"/>
        </w:rPr>
        <w:t>may</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be</w:t>
      </w:r>
      <w:r w:rsidRPr="00B71CEA">
        <w:rPr>
          <w:b/>
          <w:szCs w:val="22"/>
          <w:highlight w:val="cyan"/>
          <w:u w:val="single"/>
        </w:rPr>
        <w:t xml:space="preserve"> </w:t>
      </w:r>
      <w:r w:rsidRPr="00B71CEA">
        <w:rPr>
          <w:rStyle w:val="StyleUnderline"/>
          <w:szCs w:val="22"/>
          <w:highlight w:val="cyan"/>
        </w:rPr>
        <w:t>conducive</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survival in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moral</w:t>
      </w:r>
      <w:r w:rsidRPr="00B71CEA">
        <w:rPr>
          <w:b/>
          <w:szCs w:val="22"/>
          <w:highlight w:val="cyan"/>
          <w:u w:val="single"/>
        </w:rPr>
        <w:t xml:space="preserve"> </w:t>
      </w:r>
      <w:r w:rsidRPr="00B71CEA">
        <w:rPr>
          <w:rStyle w:val="StyleUnderline"/>
          <w:szCs w:val="22"/>
          <w:highlight w:val="cyan"/>
        </w:rPr>
        <w:t>world</w:t>
      </w:r>
      <w:r w:rsidRPr="00B71CEA">
        <w:rPr>
          <w:b/>
          <w:szCs w:val="22"/>
          <w:highlight w:val="cyan"/>
          <w:u w:val="single"/>
        </w:rPr>
        <w:t xml:space="preserve"> </w:t>
      </w:r>
      <w:r w:rsidRPr="00B71CEA">
        <w:rPr>
          <w:rStyle w:val="StyleUnderline"/>
          <w:szCs w:val="22"/>
          <w:highlight w:val="cyan"/>
        </w:rPr>
        <w:t>is</w:t>
      </w:r>
      <w:r w:rsidRPr="00B71CEA">
        <w:rPr>
          <w:b/>
          <w:szCs w:val="22"/>
          <w:highlight w:val="cyan"/>
          <w:u w:val="single"/>
        </w:rPr>
        <w:t xml:space="preserve"> </w:t>
      </w:r>
      <w:r w:rsidRPr="00B71CEA">
        <w:rPr>
          <w:rStyle w:val="StyleUnderline"/>
          <w:szCs w:val="22"/>
          <w:highlight w:val="cyan"/>
        </w:rPr>
        <w:t>complex</w:t>
      </w:r>
      <w:r w:rsidRPr="00B71CEA">
        <w:rPr>
          <w:b/>
          <w:szCs w:val="22"/>
          <w:highlight w:val="cyan"/>
          <w:u w:val="single"/>
        </w:rPr>
        <w:t xml:space="preserve"> </w:t>
      </w:r>
      <w:r w:rsidRPr="00B71CEA">
        <w:rPr>
          <w:rStyle w:val="StyleUnderline"/>
          <w:szCs w:val="22"/>
          <w:highlight w:val="cyan"/>
        </w:rPr>
        <w:t>and</w:t>
      </w:r>
      <w:r w:rsidRPr="00B71CEA">
        <w:rPr>
          <w:b/>
          <w:szCs w:val="22"/>
          <w:highlight w:val="cyan"/>
          <w:u w:val="single"/>
        </w:rPr>
        <w:t xml:space="preserve"> </w:t>
      </w:r>
      <w:r w:rsidRPr="00B71CEA">
        <w:rPr>
          <w:rStyle w:val="StyleUnderline"/>
          <w:szCs w:val="22"/>
          <w:highlight w:val="cyan"/>
        </w:rPr>
        <w:t>changeable</w:t>
      </w:r>
      <w:r w:rsidRPr="00B71CEA">
        <w:rPr>
          <w:b/>
          <w:szCs w:val="22"/>
          <w:highlight w:val="cyan"/>
          <w:u w:val="single"/>
        </w:rPr>
        <w:t xml:space="preserve">. </w:t>
      </w:r>
      <w:r w:rsidRPr="00B71CEA">
        <w:rPr>
          <w:rStyle w:val="StyleUnderline"/>
          <w:szCs w:val="22"/>
          <w:highlight w:val="cyan"/>
        </w:rPr>
        <w:t>No</w:t>
      </w:r>
      <w:r w:rsidRPr="004167A9">
        <w:rPr>
          <w:sz w:val="16"/>
          <w:szCs w:val="22"/>
        </w:rPr>
        <w:t xml:space="preserve"> set of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could</w:t>
      </w:r>
      <w:r w:rsidRPr="00B71CEA">
        <w:rPr>
          <w:b/>
          <w:szCs w:val="22"/>
          <w:highlight w:val="cyan"/>
          <w:u w:val="single"/>
        </w:rPr>
        <w:t xml:space="preserve"> </w:t>
      </w:r>
      <w:r w:rsidRPr="00B71CEA">
        <w:rPr>
          <w:rStyle w:val="StyleUnderline"/>
          <w:szCs w:val="22"/>
          <w:highlight w:val="cyan"/>
        </w:rPr>
        <w:t>give</w:t>
      </w:r>
      <w:r w:rsidRPr="00B71CEA">
        <w:rPr>
          <w:b/>
          <w:szCs w:val="22"/>
          <w:highlight w:val="cyan"/>
          <w:u w:val="single"/>
        </w:rPr>
        <w:t xml:space="preserve"> </w:t>
      </w:r>
      <w:r w:rsidRPr="00B71CEA">
        <w:rPr>
          <w:rStyle w:val="StyleUnderline"/>
          <w:szCs w:val="22"/>
          <w:highlight w:val="cyan"/>
        </w:rPr>
        <w:t>us</w:t>
      </w:r>
      <w:r w:rsidRPr="00B71CEA">
        <w:rPr>
          <w:b/>
          <w:szCs w:val="22"/>
          <w:highlight w:val="cyan"/>
          <w:u w:val="single"/>
        </w:rPr>
        <w:t xml:space="preserve"> </w:t>
      </w:r>
      <w:r w:rsidRPr="00B71CEA">
        <w:rPr>
          <w:rStyle w:val="StyleUnderline"/>
          <w:szCs w:val="22"/>
          <w:highlight w:val="cyan"/>
        </w:rPr>
        <w:t>univocal</w:t>
      </w:r>
      <w:r w:rsidRPr="00B71CEA">
        <w:rPr>
          <w:b/>
          <w:szCs w:val="22"/>
          <w:highlight w:val="cyan"/>
          <w:u w:val="single"/>
        </w:rPr>
        <w:t xml:space="preserve"> </w:t>
      </w:r>
      <w:r w:rsidRPr="00B71CEA">
        <w:rPr>
          <w:rStyle w:val="StyleUnderline"/>
          <w:szCs w:val="22"/>
          <w:highlight w:val="cyan"/>
        </w:rPr>
        <w:t>answers</w:t>
      </w:r>
      <w:r w:rsidRPr="00B71CEA">
        <w:rPr>
          <w:b/>
          <w:szCs w:val="22"/>
          <w:highlight w:val="cyan"/>
          <w:u w:val="single"/>
        </w:rPr>
        <w:t xml:space="preserve"> </w:t>
      </w:r>
      <w:r w:rsidRPr="00B71CEA">
        <w:rPr>
          <w:rStyle w:val="StyleUnderline"/>
          <w:szCs w:val="22"/>
          <w:highlight w:val="cyan"/>
        </w:rPr>
        <w:t>about</w:t>
      </w:r>
      <w:r w:rsidRPr="00B71CEA">
        <w:rPr>
          <w:b/>
          <w:szCs w:val="22"/>
          <w:highlight w:val="cyan"/>
          <w:u w:val="single"/>
        </w:rPr>
        <w:t xml:space="preserve"> </w:t>
      </w:r>
      <w:r w:rsidRPr="00B71CEA">
        <w:rPr>
          <w:rStyle w:val="StyleUnderline"/>
          <w:szCs w:val="22"/>
          <w:highlight w:val="cyan"/>
        </w:rPr>
        <w:t>how</w:t>
      </w:r>
      <w:r w:rsidRPr="00B71CEA">
        <w:rPr>
          <w:b/>
          <w:szCs w:val="22"/>
          <w:highlight w:val="cyan"/>
          <w:u w:val="single"/>
        </w:rPr>
        <w:t xml:space="preserve"> </w:t>
      </w:r>
      <w:r w:rsidRPr="00B71CEA">
        <w:rPr>
          <w:rStyle w:val="StyleUnderline"/>
          <w:szCs w:val="22"/>
          <w:highlight w:val="cyan"/>
        </w:rPr>
        <w:t>we should behave in all circumstances</w:t>
      </w:r>
      <w:r w:rsidRPr="00B71CE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71CEA">
        <w:rPr>
          <w:rStyle w:val="StyleUnderline"/>
          <w:szCs w:val="22"/>
          <w:highlight w:val="cyan"/>
        </w:rPr>
        <w:t>as</w:t>
      </w:r>
      <w:r w:rsidRPr="004167A9">
        <w:rPr>
          <w:b/>
          <w:szCs w:val="22"/>
          <w:u w:val="single"/>
        </w:rPr>
        <w:t xml:space="preserve"> </w:t>
      </w:r>
      <w:r w:rsidRPr="004167A9">
        <w:rPr>
          <w:sz w:val="16"/>
          <w:szCs w:val="22"/>
        </w:rPr>
        <w:t xml:space="preserve">our </w:t>
      </w:r>
      <w:r w:rsidRPr="00B71CEA">
        <w:rPr>
          <w:rStyle w:val="StyleUnderline"/>
          <w:szCs w:val="22"/>
          <w:highlight w:val="cyan"/>
        </w:rPr>
        <w:t>environments</w:t>
      </w:r>
      <w:r w:rsidRPr="00B71CEA">
        <w:rPr>
          <w:b/>
          <w:szCs w:val="22"/>
          <w:highlight w:val="cyan"/>
          <w:u w:val="single"/>
        </w:rPr>
        <w:t xml:space="preserve"> </w:t>
      </w:r>
      <w:r w:rsidRPr="00B71CE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B71CEA">
        <w:rPr>
          <w:rStyle w:val="StyleUnderline"/>
          <w:szCs w:val="22"/>
          <w:highlight w:val="cyan"/>
        </w:rPr>
        <w:t>Pragmatic</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tools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use</w:t>
      </w:r>
      <w:r w:rsidRPr="00B71CEA">
        <w:rPr>
          <w:b/>
          <w:szCs w:val="22"/>
          <w:highlight w:val="cyan"/>
          <w:u w:val="single"/>
        </w:rPr>
        <w:t xml:space="preserve"> </w:t>
      </w:r>
      <w:r w:rsidRPr="00B71CEA">
        <w:rPr>
          <w:rStyle w:val="StyleUnderline"/>
          <w:szCs w:val="22"/>
          <w:highlight w:val="cyan"/>
        </w:rPr>
        <w:t>in</w:t>
      </w:r>
      <w:r w:rsidRPr="00B71CEA">
        <w:rPr>
          <w:b/>
          <w:szCs w:val="22"/>
          <w:highlight w:val="cyan"/>
          <w:u w:val="single"/>
        </w:rPr>
        <w:t xml:space="preserve"> </w:t>
      </w:r>
      <w:r w:rsidRPr="00B71CEA">
        <w:rPr>
          <w:rStyle w:val="StyleUnderline"/>
          <w:szCs w:val="22"/>
          <w:highlight w:val="cyan"/>
        </w:rPr>
        <w:t>making</w:t>
      </w:r>
      <w:r w:rsidRPr="00B71CEA">
        <w:rPr>
          <w:b/>
          <w:szCs w:val="22"/>
          <w:highlight w:val="cyan"/>
          <w:u w:val="single"/>
        </w:rPr>
        <w:t xml:space="preserve"> </w:t>
      </w:r>
      <w:r w:rsidRPr="00B71CEA">
        <w:rPr>
          <w:rStyle w:val="StyleUnderline"/>
          <w:szCs w:val="22"/>
          <w:highlight w:val="cyan"/>
        </w:rPr>
        <w:t>informed</w:t>
      </w:r>
      <w:r w:rsidRPr="00B71CEA">
        <w:rPr>
          <w:b/>
          <w:szCs w:val="22"/>
          <w:highlight w:val="cyan"/>
          <w:u w:val="single"/>
        </w:rPr>
        <w:t xml:space="preserve"> </w:t>
      </w:r>
      <w:r w:rsidRPr="00B71CE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B71CEA">
        <w:rPr>
          <w:rStyle w:val="StyleUnderline"/>
          <w:szCs w:val="22"/>
          <w:highlight w:val="cyan"/>
        </w:rPr>
        <w:t>emergent</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can</w:t>
      </w:r>
      <w:r w:rsidRPr="00B71CEA">
        <w:rPr>
          <w:b/>
          <w:szCs w:val="22"/>
          <w:highlight w:val="cyan"/>
          <w:u w:val="single"/>
        </w:rPr>
        <w:t xml:space="preserve"> </w:t>
      </w:r>
      <w:r w:rsidRPr="00B71CEA">
        <w:rPr>
          <w:rStyle w:val="StyleUnderline"/>
          <w:szCs w:val="22"/>
          <w:highlight w:val="cyan"/>
        </w:rPr>
        <w:t>become</w:t>
      </w:r>
      <w:r w:rsidRPr="00B71CEA">
        <w:rPr>
          <w:b/>
          <w:szCs w:val="22"/>
          <w:highlight w:val="cyan"/>
          <w:u w:val="single"/>
        </w:rPr>
        <w:t xml:space="preserve"> </w:t>
      </w:r>
      <w:r w:rsidRPr="00B71CEA">
        <w:rPr>
          <w:rStyle w:val="StyleUnderline"/>
          <w:szCs w:val="22"/>
          <w:highlight w:val="cyan"/>
        </w:rPr>
        <w:t>integrated</w:t>
      </w:r>
      <w:r w:rsidRPr="004167A9">
        <w:rPr>
          <w:b/>
          <w:szCs w:val="22"/>
          <w:u w:val="single"/>
        </w:rPr>
        <w:t xml:space="preserve"> </w:t>
      </w:r>
      <w:r w:rsidRPr="00B71CEA">
        <w:rPr>
          <w:rStyle w:val="StyleUnderline"/>
          <w:szCs w:val="22"/>
          <w:highlight w:val="cyan"/>
        </w:rPr>
        <w:t>into our habits</w:t>
      </w:r>
      <w:r w:rsidRPr="00B71CEA">
        <w:rPr>
          <w:b/>
          <w:szCs w:val="22"/>
          <w:highlight w:val="cyan"/>
          <w:u w:val="single"/>
        </w:rPr>
        <w:t>,</w:t>
      </w:r>
      <w:r w:rsidRPr="004167A9">
        <w:rPr>
          <w:sz w:val="16"/>
          <w:szCs w:val="22"/>
        </w:rPr>
        <w:t xml:space="preserve"> thereby </w:t>
      </w:r>
      <w:r w:rsidRPr="00B71CEA">
        <w:rPr>
          <w:rStyle w:val="StyleUnderline"/>
          <w:szCs w:val="22"/>
          <w:highlight w:val="cyan"/>
        </w:rPr>
        <w:t>informing</w:t>
      </w:r>
      <w:r w:rsidRPr="004167A9">
        <w:rPr>
          <w:b/>
          <w:szCs w:val="22"/>
          <w:u w:val="single"/>
        </w:rPr>
        <w:t xml:space="preserve"> </w:t>
      </w:r>
      <w:r w:rsidRPr="004167A9">
        <w:rPr>
          <w:sz w:val="16"/>
          <w:szCs w:val="22"/>
        </w:rPr>
        <w:t xml:space="preserve">the </w:t>
      </w:r>
      <w:r w:rsidRPr="00B71CEA">
        <w:rPr>
          <w:rStyle w:val="StyleUnderline"/>
          <w:szCs w:val="22"/>
          <w:highlight w:val="cyan"/>
        </w:rPr>
        <w:t>ways</w:t>
      </w:r>
      <w:r w:rsidRPr="004167A9">
        <w:rPr>
          <w:b/>
          <w:szCs w:val="22"/>
          <w:u w:val="single"/>
        </w:rPr>
        <w:t xml:space="preserve"> </w:t>
      </w:r>
      <w:r w:rsidRPr="004167A9">
        <w:rPr>
          <w:sz w:val="16"/>
          <w:szCs w:val="22"/>
        </w:rPr>
        <w:t xml:space="preserve">that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react</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think about, and imagine </w:t>
      </w:r>
      <w:r w:rsidRPr="00B71CEA">
        <w:rPr>
          <w:rStyle w:val="StyleUnderline"/>
          <w:szCs w:val="22"/>
          <w:highlight w:val="cyan"/>
        </w:rPr>
        <w:t>our</w:t>
      </w:r>
      <w:r w:rsidRPr="00B71CEA">
        <w:rPr>
          <w:b/>
          <w:szCs w:val="22"/>
          <w:highlight w:val="cyan"/>
          <w:u w:val="single"/>
        </w:rPr>
        <w:t xml:space="preserve"> </w:t>
      </w:r>
      <w:r w:rsidRPr="00B71CE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B71CEA">
        <w:rPr>
          <w:rStyle w:val="StyleUnderline"/>
          <w:szCs w:val="22"/>
          <w:highlight w:val="cyan"/>
        </w:rPr>
        <w:t>Other</w:t>
      </w:r>
      <w:r w:rsidRPr="00B71CEA">
        <w:rPr>
          <w:b/>
          <w:szCs w:val="22"/>
          <w:highlight w:val="cyan"/>
          <w:u w:val="single"/>
        </w:rPr>
        <w:t xml:space="preserve"> </w:t>
      </w:r>
      <w:r w:rsidRPr="004167A9">
        <w:rPr>
          <w:sz w:val="16"/>
          <w:szCs w:val="22"/>
        </w:rPr>
        <w:t xml:space="preserve">moral </w:t>
      </w:r>
      <w:r w:rsidRPr="00B71CEA">
        <w:rPr>
          <w:rStyle w:val="StyleUnderline"/>
          <w:szCs w:val="22"/>
          <w:highlight w:val="cyan"/>
        </w:rPr>
        <w:t>theories</w:t>
      </w:r>
      <w:r w:rsidRPr="00B71CEA">
        <w:rPr>
          <w:b/>
          <w:szCs w:val="22"/>
          <w:highlight w:val="cyan"/>
          <w:u w:val="single"/>
        </w:rPr>
        <w:t xml:space="preserve"> </w:t>
      </w:r>
      <w:r w:rsidRPr="00B71CEA">
        <w:rPr>
          <w:rStyle w:val="StyleUnderline"/>
          <w:szCs w:val="22"/>
          <w:highlight w:val="cyan"/>
        </w:rPr>
        <w:t>can</w:t>
      </w:r>
      <w:r w:rsidRPr="004167A9">
        <w:rPr>
          <w:sz w:val="16"/>
          <w:szCs w:val="22"/>
        </w:rPr>
        <w:t xml:space="preserve"> help us </w:t>
      </w:r>
      <w:r w:rsidRPr="00B71CEA">
        <w:rPr>
          <w:rStyle w:val="StyleUnderline"/>
          <w:szCs w:val="22"/>
          <w:highlight w:val="cyan"/>
        </w:rPr>
        <w:t>isolate</w:t>
      </w:r>
      <w:r w:rsidRPr="00B71CEA">
        <w:rPr>
          <w:b/>
          <w:szCs w:val="22"/>
          <w:highlight w:val="cyan"/>
          <w:u w:val="single"/>
        </w:rPr>
        <w:t xml:space="preserve"> </w:t>
      </w:r>
      <w:r w:rsidRPr="004167A9">
        <w:rPr>
          <w:sz w:val="16"/>
          <w:szCs w:val="22"/>
        </w:rPr>
        <w:t xml:space="preserve">(and habitually focus on) </w:t>
      </w:r>
      <w:r w:rsidRPr="00B71CEA">
        <w:rPr>
          <w:rStyle w:val="StyleUnderline"/>
          <w:szCs w:val="22"/>
          <w:highlight w:val="cyan"/>
        </w:rPr>
        <w:t>morally</w:t>
      </w:r>
      <w:r w:rsidRPr="00B71CEA">
        <w:rPr>
          <w:b/>
          <w:szCs w:val="22"/>
          <w:highlight w:val="cyan"/>
          <w:u w:val="single"/>
        </w:rPr>
        <w:t xml:space="preserve"> </w:t>
      </w:r>
      <w:r w:rsidRPr="00B71CEA">
        <w:rPr>
          <w:rStyle w:val="StyleUnderline"/>
          <w:szCs w:val="22"/>
          <w:highlight w:val="cyan"/>
        </w:rPr>
        <w:t>relevant</w:t>
      </w:r>
      <w:r w:rsidRPr="00B71CEA">
        <w:rPr>
          <w:b/>
          <w:szCs w:val="22"/>
          <w:highlight w:val="cyan"/>
          <w:u w:val="single"/>
        </w:rPr>
        <w:t xml:space="preserve"> </w:t>
      </w:r>
      <w:r w:rsidRPr="00B71CEA">
        <w:rPr>
          <w:rStyle w:val="StyleUnderline"/>
          <w:szCs w:val="22"/>
          <w:highlight w:val="cyan"/>
        </w:rPr>
        <w:t>features</w:t>
      </w:r>
      <w:r w:rsidRPr="00B71CEA">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2431AE7D" w14:textId="4225BC86" w:rsidR="00F8395C" w:rsidRDefault="00F8395C" w:rsidP="00F8395C">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r>
        <w:t>Vote for me after the 1ac and before the 1nc – key to letting me eat dinner early and spend time with family.</w:t>
      </w:r>
    </w:p>
    <w:p w14:paraId="20FFB945" w14:textId="77777777" w:rsidR="00F8395C" w:rsidRDefault="00F8395C" w:rsidP="00F8395C">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w:t>
      </w:r>
    </w:p>
    <w:p w14:paraId="0D7346F7" w14:textId="77777777" w:rsidR="00F8395C" w:rsidRDefault="00F8395C" w:rsidP="00F8395C">
      <w:pPr>
        <w:pStyle w:val="Heading4"/>
      </w:pPr>
      <w:r>
        <w:t xml:space="preserve">A] Discussion between many bodies means that moral uncertainty can be deliberated and resolved. </w:t>
      </w:r>
    </w:p>
    <w:p w14:paraId="1A761C5E" w14:textId="77777777" w:rsidR="00F8395C" w:rsidRDefault="00F8395C" w:rsidP="00F8395C">
      <w:pPr>
        <w:pStyle w:val="Heading4"/>
      </w:pPr>
      <w:r>
        <w:t xml:space="preserve">B] Truth only makes sense in groups of people so only they can prescribe action </w:t>
      </w:r>
    </w:p>
    <w:p w14:paraId="402B0330" w14:textId="77777777" w:rsidR="00F8395C" w:rsidRPr="00FC576D" w:rsidRDefault="00F8395C" w:rsidP="00F8395C">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 xml:space="preserve">Quantum superposition proves different ethics can exist simultaneously – </w:t>
      </w:r>
      <w:proofErr w:type="spellStart"/>
      <w:r w:rsidRPr="00FC576D">
        <w:rPr>
          <w:rFonts w:asciiTheme="majorHAnsi" w:hAnsiTheme="majorHAnsi" w:cstheme="majorHAnsi"/>
        </w:rPr>
        <w:t>prag</w:t>
      </w:r>
      <w:proofErr w:type="spellEnd"/>
      <w:r w:rsidRPr="00FC576D">
        <w:rPr>
          <w:rFonts w:asciiTheme="majorHAnsi" w:hAnsiTheme="majorHAnsi" w:cstheme="majorHAnsi"/>
        </w:rPr>
        <w:t xml:space="preserve"> is the only metric to reconcile them</w:t>
      </w:r>
    </w:p>
    <w:p w14:paraId="4D261563" w14:textId="77777777" w:rsidR="00F8395C" w:rsidRPr="00FC576D" w:rsidRDefault="00F8395C" w:rsidP="00F8395C">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Covers latest ideas from blog post about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03/12/2019;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w:t>
      </w:r>
      <w:hyperlink r:id="rId14"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xml:space="preserve">; accessed: 11/19/2020; </w:t>
      </w:r>
      <w:proofErr w:type="spellStart"/>
      <w:r w:rsidRPr="00FC576D">
        <w:rPr>
          <w:rFonts w:asciiTheme="majorHAnsi" w:hAnsiTheme="majorHAnsi" w:cstheme="majorHAnsi"/>
        </w:rPr>
        <w:t>MohulA</w:t>
      </w:r>
      <w:proofErr w:type="spellEnd"/>
      <w:r w:rsidRPr="00FC576D">
        <w:rPr>
          <w:rFonts w:asciiTheme="majorHAnsi" w:hAnsiTheme="majorHAnsi" w:cstheme="majorHAnsi"/>
        </w:rPr>
        <w:t>)</w:t>
      </w:r>
    </w:p>
    <w:p w14:paraId="490F65B5" w14:textId="77777777" w:rsidR="00F8395C" w:rsidRPr="00FC576D" w:rsidRDefault="00F8395C" w:rsidP="00F8395C">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B71CEA">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B71CEA">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B71CEA">
        <w:rPr>
          <w:rStyle w:val="Emphasis"/>
          <w:rFonts w:asciiTheme="majorHAnsi" w:hAnsiTheme="majorHAnsi" w:cstheme="majorHAnsi"/>
          <w:highlight w:val="cyan"/>
        </w:rPr>
        <w:t>to experience</w:t>
      </w:r>
      <w:r w:rsidRPr="00B71CEA">
        <w:rPr>
          <w:rStyle w:val="StyleUnderline"/>
          <w:rFonts w:asciiTheme="majorHAnsi" w:hAnsiTheme="majorHAnsi" w:cstheme="majorHAnsi"/>
          <w:highlight w:val="cyan"/>
        </w:rPr>
        <w:t xml:space="preserve"> </w:t>
      </w:r>
      <w:r w:rsidRPr="00B71CEA">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B71CEA">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 xml:space="preserve">photon exists in both </w:t>
      </w:r>
      <w:r w:rsidRPr="00B71CEA">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B71CEA">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w:t>
      </w:r>
      <w:proofErr w:type="gramStart"/>
      <w:r w:rsidRPr="00FC576D">
        <w:rPr>
          <w:rFonts w:asciiTheme="majorHAnsi" w:hAnsiTheme="majorHAnsi" w:cstheme="majorHAnsi"/>
          <w:sz w:val="16"/>
        </w:rPr>
        <w:t>So</w:t>
      </w:r>
      <w:proofErr w:type="gramEnd"/>
      <w:r w:rsidRPr="00FC576D">
        <w:rPr>
          <w:rFonts w:asciiTheme="majorHAnsi" w:hAnsiTheme="majorHAnsi" w:cstheme="majorHAnsi"/>
          <w:sz w:val="16"/>
        </w:rPr>
        <w:t xml:space="preserve"> </w:t>
      </w:r>
      <w:r w:rsidRPr="00FC576D">
        <w:rPr>
          <w:rStyle w:val="Emphasis"/>
          <w:rFonts w:asciiTheme="majorHAnsi" w:hAnsiTheme="majorHAnsi" w:cstheme="majorHAnsi"/>
        </w:rPr>
        <w:t xml:space="preserve">the </w:t>
      </w:r>
      <w:r w:rsidRPr="00B71CEA">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That’s the theory, but last year </w:t>
      </w:r>
      <w:proofErr w:type="spellStart"/>
      <w:r w:rsidRPr="00FC576D">
        <w:rPr>
          <w:rFonts w:asciiTheme="majorHAnsi" w:hAnsiTheme="majorHAnsi" w:cstheme="majorHAnsi"/>
          <w:sz w:val="16"/>
        </w:rPr>
        <w:t>Caslav</w:t>
      </w:r>
      <w:proofErr w:type="spellEnd"/>
      <w:r w:rsidRPr="00FC576D">
        <w:rPr>
          <w:rFonts w:asciiTheme="majorHAnsi" w:hAnsiTheme="majorHAnsi" w:cstheme="majorHAnsi"/>
          <w:sz w:val="16"/>
        </w:rPr>
        <w:t xml:space="preserve"> </w:t>
      </w:r>
      <w:proofErr w:type="spellStart"/>
      <w:r w:rsidRPr="00FC576D">
        <w:rPr>
          <w:rFonts w:asciiTheme="majorHAnsi" w:hAnsiTheme="majorHAnsi" w:cstheme="majorHAnsi"/>
          <w:sz w:val="16"/>
        </w:rPr>
        <w:t>Brukner</w:t>
      </w:r>
      <w:proofErr w:type="spellEnd"/>
      <w:r w:rsidRPr="00FC576D">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FC576D">
        <w:rPr>
          <w:rStyle w:val="StyleUnderline"/>
          <w:rFonts w:asciiTheme="majorHAnsi" w:hAnsiTheme="majorHAnsi" w:cstheme="majorHAnsi"/>
        </w:rPr>
        <w:t>some kind of fundamental</w:t>
      </w:r>
      <w:proofErr w:type="gramEnd"/>
      <w:r w:rsidRPr="00FC576D">
        <w:rPr>
          <w:rStyle w:val="StyleUnderline"/>
          <w:rFonts w:asciiTheme="majorHAnsi" w:hAnsiTheme="majorHAnsi" w:cstheme="majorHAnsi"/>
        </w:rPr>
        <w:t xml:space="preserve">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w:t>
      </w:r>
      <w:proofErr w:type="gramStart"/>
      <w:r w:rsidRPr="00FC576D">
        <w:rPr>
          <w:rStyle w:val="StyleUnderline"/>
          <w:rFonts w:asciiTheme="majorHAnsi" w:hAnsiTheme="majorHAnsi" w:cstheme="majorHAnsi"/>
        </w:rPr>
        <w:t>actually exist</w:t>
      </w:r>
      <w:proofErr w:type="gramEnd"/>
      <w:r w:rsidRPr="00FC576D">
        <w:rPr>
          <w:rStyle w:val="StyleUnderline"/>
          <w:rFonts w:asciiTheme="majorHAnsi" w:hAnsiTheme="majorHAnsi" w:cstheme="majorHAnsi"/>
        </w:rPr>
        <w:t xml:space="preserve">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w:t>
      </w:r>
      <w:proofErr w:type="spellStart"/>
      <w:r w:rsidRPr="00FC576D">
        <w:rPr>
          <w:rFonts w:asciiTheme="majorHAnsi" w:hAnsiTheme="majorHAnsi" w:cstheme="majorHAnsi"/>
          <w:sz w:val="16"/>
        </w:rPr>
        <w:t>co’s</w:t>
      </w:r>
      <w:proofErr w:type="spellEnd"/>
      <w:r w:rsidRPr="00FC576D">
        <w:rPr>
          <w:rFonts w:asciiTheme="majorHAnsi" w:hAnsiTheme="majorHAnsi" w:cstheme="majorHAnsi"/>
          <w:sz w:val="16"/>
        </w:rPr>
        <w:t xml:space="preserve"> result suggests that </w:t>
      </w:r>
      <w:r w:rsidRPr="00B71CEA">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6EBDBC6C" w14:textId="77777777" w:rsidR="00F8395C" w:rsidRPr="0065012C" w:rsidRDefault="00F8395C" w:rsidP="00F8395C">
      <w:pPr>
        <w:pStyle w:val="Heading4"/>
      </w:pPr>
      <w:r>
        <w:t>8</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7FF27C1C" w14:textId="77777777" w:rsidR="00F8395C" w:rsidRPr="0065012C" w:rsidRDefault="00F8395C" w:rsidP="00F8395C">
      <w:r w:rsidRPr="00304B80">
        <w:rPr>
          <w:rStyle w:val="Style13ptBold"/>
        </w:rPr>
        <w:t>Kadlec 8</w:t>
      </w:r>
      <w:r w:rsidRPr="0065012C">
        <w:t>, Alison. "Critical pragmatism and deliberative democracy." </w:t>
      </w:r>
      <w:proofErr w:type="spellStart"/>
      <w:r w:rsidRPr="0065012C">
        <w:t>Theoria</w:t>
      </w:r>
      <w:proofErr w:type="spellEnd"/>
      <w:r w:rsidRPr="0065012C">
        <w:t> 55.117 (2008): 54-80. (</w:t>
      </w:r>
      <w:proofErr w:type="gramStart"/>
      <w:r w:rsidRPr="0065012C">
        <w:t>doctorate</w:t>
      </w:r>
      <w:proofErr w:type="gramEnd"/>
      <w:r w:rsidRPr="0065012C">
        <w:t xml:space="preserve"> in political science from the University of Minnesota and bachelor's degrees from Michigan State University in political theory, constitutional democracy and English literature.)//Dulles AS</w:t>
      </w:r>
    </w:p>
    <w:p w14:paraId="14902833" w14:textId="77777777" w:rsidR="00F8395C" w:rsidRPr="009F329C" w:rsidRDefault="00F8395C" w:rsidP="00F8395C">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5012C">
        <w:rPr>
          <w:u w:val="single"/>
        </w:rPr>
        <w:t xml:space="preserve">Because Dewey's notion of </w:t>
      </w:r>
      <w:r w:rsidRPr="00B71CEA">
        <w:rPr>
          <w:highlight w:val="cyan"/>
          <w:u w:val="single"/>
        </w:rPr>
        <w:t xml:space="preserve">experience is </w:t>
      </w:r>
      <w:r w:rsidRPr="00B71CEA">
        <w:rPr>
          <w:b/>
          <w:bCs/>
          <w:highlight w:val="cyan"/>
          <w:u w:val="single"/>
          <w:bdr w:val="single" w:sz="4" w:space="0" w:color="auto"/>
        </w:rPr>
        <w:t>social, active, and educative,</w:t>
      </w:r>
      <w:r w:rsidRPr="00B71CEA">
        <w:rPr>
          <w:highlight w:val="cyan"/>
          <w:u w:val="single"/>
        </w:rPr>
        <w:t xml:space="preserve"> </w:t>
      </w:r>
      <w:r w:rsidRPr="0065012C">
        <w:rPr>
          <w:u w:val="single"/>
        </w:rPr>
        <w:t xml:space="preserve">what he calls the </w:t>
      </w:r>
      <w:r w:rsidRPr="00B71CEA">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w:t>
      </w:r>
      <w:proofErr w:type="spellStart"/>
      <w:r w:rsidRPr="009F329C">
        <w:rPr>
          <w:sz w:val="16"/>
          <w:szCs w:val="16"/>
        </w:rPr>
        <w:t>characterised</w:t>
      </w:r>
      <w:proofErr w:type="spellEnd"/>
      <w:r w:rsidRPr="009F329C">
        <w:rPr>
          <w:sz w:val="16"/>
          <w:szCs w:val="16"/>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9F329C">
        <w:rPr>
          <w:sz w:val="16"/>
          <w:szCs w:val="16"/>
        </w:rPr>
        <w:t>Problems ,</w:t>
      </w:r>
      <w:proofErr w:type="gramEnd"/>
      <w:r w:rsidRPr="009F329C">
        <w:rPr>
          <w:sz w:val="16"/>
          <w:szCs w:val="16"/>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F329C">
        <w:rPr>
          <w:sz w:val="16"/>
          <w:szCs w:val="16"/>
        </w:rPr>
        <w:t xml:space="preserve">.27 Dewey's unflagging faith in </w:t>
      </w:r>
      <w:r w:rsidRPr="00B71CEA">
        <w:rPr>
          <w:highlight w:val="cyan"/>
          <w:u w:val="single"/>
        </w:rPr>
        <w:t>the transformative potential of social intelligence</w:t>
      </w:r>
      <w:r w:rsidRPr="009F329C">
        <w:rPr>
          <w:sz w:val="16"/>
          <w:szCs w:val="16"/>
        </w:rPr>
        <w:t xml:space="preserve"> </w:t>
      </w:r>
      <w:r w:rsidRPr="00B71CEA">
        <w:rPr>
          <w:highlight w:val="cyan"/>
          <w:u w:val="single"/>
        </w:rPr>
        <w:t>intrinsic to democracy</w:t>
      </w:r>
      <w:r w:rsidRPr="009F329C">
        <w:rPr>
          <w:sz w:val="16"/>
          <w:szCs w:val="16"/>
        </w:rPr>
        <w:t xml:space="preserve"> </w:t>
      </w:r>
      <w:r w:rsidRPr="0065012C">
        <w:rPr>
          <w:u w:val="single"/>
        </w:rPr>
        <w:t xml:space="preserve">as a way of life </w:t>
      </w:r>
      <w:r w:rsidRPr="00B71CEA">
        <w:rPr>
          <w:b/>
          <w:bCs/>
          <w:highlight w:val="cyan"/>
          <w:u w:val="single"/>
        </w:rPr>
        <w:t>is not Utopian</w:t>
      </w:r>
      <w:r w:rsidRPr="0065012C">
        <w:rPr>
          <w:u w:val="single"/>
        </w:rPr>
        <w:t xml:space="preserve">, nor is it based on a belief that all problems are finally solvable. Rather, </w:t>
      </w:r>
      <w:r w:rsidRPr="00B71CEA">
        <w:rPr>
          <w:highlight w:val="cyan"/>
          <w:u w:val="single"/>
        </w:rPr>
        <w:t xml:space="preserve">it expresses a moral commitment </w:t>
      </w:r>
      <w:r w:rsidRPr="0065012C">
        <w:rPr>
          <w:u w:val="single"/>
        </w:rPr>
        <w:t xml:space="preserve">that suggests </w:t>
      </w:r>
      <w:r w:rsidRPr="00B71CEA">
        <w:rPr>
          <w:highlight w:val="cyan"/>
          <w:u w:val="single"/>
        </w:rPr>
        <w:t xml:space="preserve">that a working </w:t>
      </w:r>
      <w:r w:rsidRPr="0065012C">
        <w:rPr>
          <w:u w:val="single"/>
        </w:rPr>
        <w:t xml:space="preserve">faith in </w:t>
      </w:r>
      <w:r w:rsidRPr="00B71CEA">
        <w:rPr>
          <w:highlight w:val="cyan"/>
          <w:u w:val="single"/>
        </w:rPr>
        <w:t xml:space="preserve">social intelligence is our best shot at crafting </w:t>
      </w:r>
      <w:r w:rsidRPr="0065012C">
        <w:rPr>
          <w:u w:val="single"/>
        </w:rPr>
        <w:t xml:space="preserve">habits and </w:t>
      </w:r>
      <w:r w:rsidRPr="00B71CEA">
        <w:rPr>
          <w:highlight w:val="cyan"/>
          <w:u w:val="single"/>
        </w:rPr>
        <w:t xml:space="preserve">institutions that will further </w:t>
      </w:r>
      <w:r w:rsidRPr="0065012C">
        <w:rPr>
          <w:u w:val="single"/>
        </w:rPr>
        <w:t xml:space="preserve">encourage us to identify </w:t>
      </w:r>
      <w:r w:rsidRPr="00B71CEA">
        <w:rPr>
          <w:b/>
          <w:bCs/>
          <w:highlight w:val="cyan"/>
          <w:u w:val="single"/>
        </w:rPr>
        <w:t xml:space="preserve">new opportunities for </w:t>
      </w:r>
      <w:r w:rsidRPr="0065012C">
        <w:rPr>
          <w:b/>
          <w:bCs/>
          <w:u w:val="single"/>
        </w:rPr>
        <w:t xml:space="preserve">the expansion of our </w:t>
      </w:r>
      <w:r w:rsidRPr="00B71CEA">
        <w:rPr>
          <w:b/>
          <w:bCs/>
          <w:highlight w:val="cyan"/>
          <w:u w:val="single"/>
        </w:rPr>
        <w:t>capacities</w:t>
      </w:r>
      <w:r w:rsidRPr="00B71CEA">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w:t>
      </w:r>
      <w:proofErr w:type="gramStart"/>
      <w:r w:rsidRPr="009F329C">
        <w:rPr>
          <w:sz w:val="16"/>
          <w:szCs w:val="16"/>
        </w:rPr>
        <w:t>. . . .</w:t>
      </w:r>
      <w:proofErr w:type="gramEnd"/>
      <w:r w:rsidRPr="009F329C">
        <w:rPr>
          <w:sz w:val="16"/>
          <w:szCs w:val="16"/>
        </w:rPr>
        <w:t xml:space="preserve"> </w:t>
      </w:r>
      <w:r w:rsidRPr="0065012C">
        <w:rPr>
          <w:u w:val="single"/>
        </w:rPr>
        <w:t xml:space="preserve">Democracy is the faith that </w:t>
      </w:r>
      <w:r w:rsidRPr="00B71CEA">
        <w:rPr>
          <w:highlight w:val="cyan"/>
          <w:u w:val="single"/>
        </w:rPr>
        <w:t xml:space="preserve">the process of experience is more important than any </w:t>
      </w:r>
      <w:r w:rsidRPr="0065012C">
        <w:rPr>
          <w:u w:val="single"/>
        </w:rPr>
        <w:t xml:space="preserve">special </w:t>
      </w:r>
      <w:r w:rsidRPr="00B71CEA">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B71CEA">
        <w:rPr>
          <w:highlight w:val="cyan"/>
          <w:u w:val="single"/>
        </w:rPr>
        <w:t>experience</w:t>
      </w:r>
      <w:r w:rsidRPr="009F329C">
        <w:rPr>
          <w:sz w:val="16"/>
          <w:szCs w:val="16"/>
        </w:rPr>
        <w:t xml:space="preserve"> </w:t>
      </w:r>
      <w:r w:rsidRPr="00B71CEA">
        <w:rPr>
          <w:highlight w:val="cyan"/>
          <w:u w:val="single"/>
        </w:rPr>
        <w:t>is</w:t>
      </w:r>
      <w:r w:rsidRPr="009F329C">
        <w:rPr>
          <w:sz w:val="16"/>
          <w:szCs w:val="16"/>
        </w:rPr>
        <w:t xml:space="preserve"> </w:t>
      </w:r>
      <w:r w:rsidRPr="0065012C">
        <w:rPr>
          <w:u w:val="single"/>
        </w:rPr>
        <w:t xml:space="preserve">capable of being </w:t>
      </w:r>
      <w:r w:rsidRPr="00B71CEA">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B71CEA">
        <w:rPr>
          <w:highlight w:val="cyan"/>
          <w:u w:val="single"/>
        </w:rPr>
        <w:t xml:space="preserve">social intelligence is </w:t>
      </w:r>
      <w:r w:rsidRPr="0065012C">
        <w:rPr>
          <w:u w:val="single"/>
        </w:rPr>
        <w:t xml:space="preserve">not a possession, it is a </w:t>
      </w:r>
      <w:r w:rsidRPr="00B71CEA">
        <w:rPr>
          <w:highlight w:val="cyan"/>
          <w:u w:val="single"/>
        </w:rPr>
        <w:t>de-</w:t>
      </w:r>
      <w:proofErr w:type="spellStart"/>
      <w:r w:rsidRPr="00B71CEA">
        <w:rPr>
          <w:highlight w:val="cyan"/>
          <w:u w:val="single"/>
        </w:rPr>
        <w:t>centred</w:t>
      </w:r>
      <w:proofErr w:type="spellEnd"/>
      <w:r w:rsidRPr="00B71CEA">
        <w:rPr>
          <w:highlight w:val="cyan"/>
          <w:u w:val="single"/>
        </w:rPr>
        <w:t xml:space="preserve"> and</w:t>
      </w:r>
      <w:r w:rsidRPr="0065012C">
        <w:rPr>
          <w:u w:val="single"/>
        </w:rPr>
        <w:t xml:space="preserve"> educative process of ordering </w:t>
      </w:r>
      <w:r w:rsidRPr="00B71CEA">
        <w:rPr>
          <w:highlight w:val="cyan"/>
          <w:u w:val="single"/>
        </w:rPr>
        <w:t xml:space="preserve">our </w:t>
      </w:r>
      <w:r w:rsidRPr="00B71CEA">
        <w:rPr>
          <w:b/>
          <w:bCs/>
          <w:highlight w:val="cyan"/>
          <w:u w:val="single"/>
        </w:rPr>
        <w:t>experiences</w:t>
      </w:r>
      <w:r w:rsidRPr="00B71CEA">
        <w:rPr>
          <w:highlight w:val="cyan"/>
          <w:u w:val="single"/>
        </w:rPr>
        <w:t xml:space="preserve"> through manifold </w:t>
      </w:r>
      <w:r w:rsidRPr="00B71CEA">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9F329C">
        <w:rPr>
          <w:sz w:val="16"/>
          <w:szCs w:val="16"/>
        </w:rPr>
        <w:t>In</w:t>
      </w:r>
      <w:proofErr w:type="gramEnd"/>
      <w:r w:rsidRPr="009F329C">
        <w:rPr>
          <w:sz w:val="16"/>
          <w:szCs w:val="16"/>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9F329C">
        <w:rPr>
          <w:sz w:val="16"/>
          <w:szCs w:val="16"/>
        </w:rPr>
        <w:t>firstand</w:t>
      </w:r>
      <w:proofErr w:type="spellEnd"/>
      <w:r w:rsidRPr="009F329C">
        <w:rPr>
          <w:sz w:val="16"/>
          <w:szCs w:val="16"/>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B71CEA">
        <w:rPr>
          <w:highlight w:val="cyan"/>
          <w:u w:val="single"/>
        </w:rPr>
        <w:t>We are not passive receivers</w:t>
      </w:r>
      <w:r w:rsidRPr="009F329C">
        <w:rPr>
          <w:sz w:val="16"/>
          <w:szCs w:val="16"/>
        </w:rPr>
        <w:t xml:space="preserve"> </w:t>
      </w:r>
      <w:r w:rsidRPr="0065012C">
        <w:rPr>
          <w:u w:val="single"/>
        </w:rPr>
        <w:t xml:space="preserve">of information, </w:t>
      </w:r>
      <w:r w:rsidRPr="00B71CEA">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w:t>
      </w:r>
      <w:proofErr w:type="spellStart"/>
      <w:r w:rsidRPr="0065012C">
        <w:rPr>
          <w:u w:val="single"/>
        </w:rPr>
        <w:t>firstorder</w:t>
      </w:r>
      <w:proofErr w:type="spellEnd"/>
      <w:r w:rsidRPr="0065012C">
        <w:rPr>
          <w:u w:val="single"/>
        </w:rPr>
        <w:t xml:space="preserve"> </w:t>
      </w:r>
      <w:r w:rsidRPr="00B71CEA">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9F329C">
        <w:rPr>
          <w:sz w:val="16"/>
          <w:szCs w:val="16"/>
        </w:rPr>
        <w:t>ever richer</w:t>
      </w:r>
      <w:proofErr w:type="gramEnd"/>
      <w:r w:rsidRPr="009F329C">
        <w:rPr>
          <w:sz w:val="16"/>
          <w:szCs w:val="16"/>
        </w:rPr>
        <w:t xml:space="preserve"> context for the ongoing development of our ability to perceive the relationship between our beliefs, practices, and institutions. By taking a principal focus on increasing our ability for </w:t>
      </w:r>
      <w:proofErr w:type="spellStart"/>
      <w:r w:rsidRPr="009F329C">
        <w:rPr>
          <w:sz w:val="16"/>
          <w:szCs w:val="16"/>
        </w:rPr>
        <w:t>evermore</w:t>
      </w:r>
      <w:proofErr w:type="spellEnd"/>
      <w:r w:rsidRPr="009F329C">
        <w:rPr>
          <w:sz w:val="16"/>
          <w:szCs w:val="16"/>
        </w:rPr>
        <w:t xml:space="preserv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B71CEA">
        <w:rPr>
          <w:highlight w:val="cyan"/>
          <w:u w:val="single"/>
        </w:rPr>
        <w:t>critical potential of</w:t>
      </w:r>
      <w:r w:rsidRPr="0065012C">
        <w:rPr>
          <w:u w:val="single"/>
        </w:rPr>
        <w:t xml:space="preserve"> lived </w:t>
      </w:r>
      <w:r w:rsidRPr="00B71CEA">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B71CEA">
        <w:rPr>
          <w:highlight w:val="cyan"/>
          <w:u w:val="single"/>
        </w:rPr>
        <w:t xml:space="preserve">there are </w:t>
      </w:r>
      <w:r w:rsidRPr="0065012C">
        <w:rPr>
          <w:u w:val="single"/>
        </w:rPr>
        <w:t xml:space="preserve">always </w:t>
      </w:r>
      <w:r w:rsidRPr="00B71CEA">
        <w:rPr>
          <w:highlight w:val="cyan"/>
          <w:u w:val="single"/>
        </w:rPr>
        <w:t xml:space="preserve">new opportunities to exploit cracks </w:t>
      </w:r>
      <w:r w:rsidRPr="0065012C">
        <w:rPr>
          <w:u w:val="single"/>
        </w:rPr>
        <w:t xml:space="preserve">and fissures </w:t>
      </w:r>
      <w:r w:rsidRPr="00B71CEA">
        <w:rPr>
          <w:highlight w:val="cyan"/>
          <w:u w:val="single"/>
        </w:rPr>
        <w:t xml:space="preserve">in </w:t>
      </w:r>
      <w:r w:rsidRPr="0065012C">
        <w:rPr>
          <w:u w:val="single"/>
        </w:rPr>
        <w:t xml:space="preserve">various structurally </w:t>
      </w:r>
      <w:r w:rsidRPr="00B71CEA">
        <w:rPr>
          <w:b/>
          <w:bCs/>
          <w:highlight w:val="cyan"/>
          <w:u w:val="single"/>
        </w:rPr>
        <w:t>entrenched forms of power</w:t>
      </w:r>
      <w:r w:rsidRPr="0065012C">
        <w:rPr>
          <w:u w:val="single"/>
        </w:rPr>
        <w:t xml:space="preserve">. Second, </w:t>
      </w:r>
      <w:r w:rsidRPr="00B71CEA">
        <w:rPr>
          <w:highlight w:val="cyan"/>
          <w:u w:val="single"/>
        </w:rPr>
        <w:t xml:space="preserve">the </w:t>
      </w:r>
      <w:r w:rsidRPr="0065012C">
        <w:rPr>
          <w:u w:val="single"/>
        </w:rPr>
        <w:t xml:space="preserve">essentially complexity and </w:t>
      </w:r>
      <w:r w:rsidRPr="00B71CEA">
        <w:rPr>
          <w:highlight w:val="cyan"/>
          <w:u w:val="single"/>
        </w:rPr>
        <w:t xml:space="preserve">flux of our world is </w:t>
      </w:r>
      <w:r w:rsidRPr="0065012C">
        <w:rPr>
          <w:u w:val="single"/>
        </w:rPr>
        <w:t xml:space="preserve">always </w:t>
      </w:r>
      <w:r w:rsidRPr="00B71CEA">
        <w:rPr>
          <w:b/>
          <w:bCs/>
          <w:highlight w:val="cyan"/>
          <w:u w:val="single"/>
        </w:rPr>
        <w:t>producing new opportunities for transformative resistance</w:t>
      </w:r>
      <w:r w:rsidRPr="00B71CEA">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B71CEA">
        <w:rPr>
          <w:highlight w:val="cyan"/>
          <w:u w:val="single"/>
        </w:rPr>
        <w:t xml:space="preserve">under </w:t>
      </w:r>
      <w:r w:rsidRPr="0065012C">
        <w:rPr>
          <w:u w:val="single"/>
        </w:rPr>
        <w:t xml:space="preserve">such </w:t>
      </w:r>
      <w:r w:rsidRPr="00B71CEA">
        <w:rPr>
          <w:highlight w:val="cyan"/>
          <w:u w:val="single"/>
        </w:rPr>
        <w:t xml:space="preserve">conditions </w:t>
      </w:r>
      <w:r w:rsidRPr="0065012C">
        <w:rPr>
          <w:u w:val="single"/>
        </w:rPr>
        <w:t xml:space="preserve">what </w:t>
      </w:r>
      <w:r w:rsidRPr="00B71CEA">
        <w:rPr>
          <w:highlight w:val="cyan"/>
          <w:u w:val="single"/>
        </w:rPr>
        <w:t xml:space="preserve">we </w:t>
      </w:r>
      <w:r w:rsidRPr="0065012C">
        <w:rPr>
          <w:u w:val="single"/>
        </w:rPr>
        <w:t xml:space="preserve">most </w:t>
      </w:r>
      <w:r w:rsidRPr="00B71CEA">
        <w:rPr>
          <w:highlight w:val="cyan"/>
          <w:u w:val="single"/>
        </w:rPr>
        <w:t xml:space="preserve">need </w:t>
      </w:r>
      <w:r w:rsidRPr="0065012C">
        <w:rPr>
          <w:u w:val="single"/>
        </w:rPr>
        <w:t xml:space="preserve">are </w:t>
      </w:r>
      <w:r w:rsidRPr="00B71CEA">
        <w:rPr>
          <w:highlight w:val="cyan"/>
          <w:u w:val="single"/>
        </w:rPr>
        <w:t xml:space="preserve">not fixed </w:t>
      </w:r>
      <w:r w:rsidRPr="0065012C">
        <w:rPr>
          <w:u w:val="single"/>
        </w:rPr>
        <w:t xml:space="preserve">and static </w:t>
      </w:r>
      <w:r w:rsidRPr="00B71CEA">
        <w:rPr>
          <w:highlight w:val="cyan"/>
          <w:u w:val="single"/>
        </w:rPr>
        <w:t>foundations</w:t>
      </w:r>
      <w:r w:rsidRPr="0065012C">
        <w:rPr>
          <w:u w:val="single"/>
        </w:rPr>
        <w:t xml:space="preserve">, we need </w:t>
      </w:r>
      <w:r w:rsidRPr="00B71CEA">
        <w:rPr>
          <w:highlight w:val="cyan"/>
          <w:u w:val="single"/>
        </w:rPr>
        <w:t xml:space="preserve">the flexible habits of </w:t>
      </w:r>
      <w:r w:rsidRPr="0065012C">
        <w:rPr>
          <w:u w:val="single"/>
        </w:rPr>
        <w:t xml:space="preserve">inquiry and </w:t>
      </w:r>
      <w:r w:rsidRPr="00B71CEA">
        <w:rPr>
          <w:b/>
          <w:bCs/>
          <w:highlight w:val="cyan"/>
          <w:u w:val="single"/>
        </w:rPr>
        <w:t>communication</w:t>
      </w:r>
      <w:r w:rsidRPr="00B71CEA">
        <w:rPr>
          <w:highlight w:val="cyan"/>
          <w:u w:val="single"/>
        </w:rPr>
        <w:t xml:space="preserve"> </w:t>
      </w:r>
      <w:r w:rsidRPr="0065012C">
        <w:rPr>
          <w:u w:val="single"/>
        </w:rPr>
        <w:t xml:space="preserve">that make it possible to both identify pernicious obstacles to deliberation and to challenge, circumvent, or </w:t>
      </w:r>
      <w:proofErr w:type="spellStart"/>
      <w:r w:rsidRPr="0065012C">
        <w:rPr>
          <w:u w:val="single"/>
        </w:rPr>
        <w:t>neutralise</w:t>
      </w:r>
      <w:proofErr w:type="spellEnd"/>
      <w:r w:rsidRPr="0065012C">
        <w:rPr>
          <w:u w:val="single"/>
        </w:rPr>
        <w:t xml:space="preserve"> their impact.</w:t>
      </w:r>
      <w:r w:rsidRPr="009F329C">
        <w:rPr>
          <w:sz w:val="16"/>
          <w:szCs w:val="16"/>
        </w:rPr>
        <w:t xml:space="preserve"> </w:t>
      </w:r>
    </w:p>
    <w:p w14:paraId="7962E0E6" w14:textId="77777777" w:rsidR="00F8395C" w:rsidRPr="00C932F4" w:rsidRDefault="00F8395C" w:rsidP="00F8395C">
      <w:pPr>
        <w:pStyle w:val="Heading4"/>
        <w:rPr>
          <w:rFonts w:cs="Calibri"/>
        </w:rPr>
      </w:pPr>
      <w:r w:rsidRPr="00B71CEA">
        <w:rPr>
          <w:rFonts w:cs="Calibri"/>
        </w:rPr>
        <w:t xml:space="preserve">9]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w:t>
      </w:r>
      <w:proofErr w:type="gramStart"/>
      <w:r w:rsidRPr="00C932F4">
        <w:rPr>
          <w:rFonts w:cs="Calibri"/>
        </w:rPr>
        <w:t>in order to</w:t>
      </w:r>
      <w:proofErr w:type="gramEnd"/>
      <w:r w:rsidRPr="00C932F4">
        <w:rPr>
          <w:rFonts w:cs="Calibri"/>
        </w:rPr>
        <w:t xml:space="preserve">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 Bracketed for </w:t>
      </w:r>
      <w:proofErr w:type="spellStart"/>
      <w:r w:rsidRPr="00C932F4">
        <w:rPr>
          <w:rFonts w:cs="Calibri"/>
          <w:b w:val="0"/>
          <w:sz w:val="21"/>
          <w:szCs w:val="21"/>
        </w:rPr>
        <w:t>grammer</w:t>
      </w:r>
      <w:proofErr w:type="spellEnd"/>
      <w:r w:rsidRPr="00C932F4">
        <w:rPr>
          <w:rFonts w:cs="Calibri"/>
          <w:b w:val="0"/>
          <w:sz w:val="21"/>
          <w:szCs w:val="21"/>
        </w:rPr>
        <w:t>. Dulles AS</w:t>
      </w:r>
    </w:p>
    <w:p w14:paraId="615AD67B" w14:textId="77777777" w:rsidR="00F8395C" w:rsidRPr="00C932F4" w:rsidRDefault="00F8395C" w:rsidP="00F8395C">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932F4">
        <w:rPr>
          <w:sz w:val="16"/>
          <w:szCs w:val="26"/>
        </w:rPr>
        <w:t>prag-matist</w:t>
      </w:r>
      <w:proofErr w:type="spellEnd"/>
      <w:r w:rsidRPr="00C932F4">
        <w:rPr>
          <w:sz w:val="16"/>
          <w:szCs w:val="26"/>
        </w:rPr>
        <w:t xml:space="preserve">. I should say a bit about what I mean by this self-description. John Dewey thought of philosophy as a form of cultural and social criticism. He held the view that </w:t>
      </w:r>
      <w:r w:rsidRPr="00EA5DD8">
        <w:rPr>
          <w:rStyle w:val="StyleUnderline"/>
          <w:szCs w:val="26"/>
          <w:highlight w:val="cyan"/>
        </w:rPr>
        <w:t>philosophy</w:t>
      </w:r>
      <w:r w:rsidRPr="00C932F4">
        <w:rPr>
          <w:sz w:val="16"/>
          <w:szCs w:val="26"/>
        </w:rPr>
        <w:t>, properly understood as a mode of wis-</w:t>
      </w:r>
      <w:proofErr w:type="spellStart"/>
      <w:r w:rsidRPr="00C932F4">
        <w:rPr>
          <w:sz w:val="16"/>
          <w:szCs w:val="26"/>
        </w:rPr>
        <w:t>dom</w:t>
      </w:r>
      <w:proofErr w:type="spellEnd"/>
      <w:r w:rsidRPr="00C932F4">
        <w:rPr>
          <w:sz w:val="16"/>
          <w:szCs w:val="26"/>
        </w:rPr>
        <w:t xml:space="preserve">, ought to aid us in our efforts to overcome problematic situations and worrisome circumstances. The principal charge of the philosopher, then, </w:t>
      </w:r>
      <w:r w:rsidRPr="00EA5DD8">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932F4">
        <w:rPr>
          <w:sz w:val="16"/>
          <w:szCs w:val="26"/>
        </w:rPr>
        <w:t>Antifoundationalism</w:t>
      </w:r>
      <w:proofErr w:type="spellEnd"/>
      <w:r w:rsidRPr="00C932F4">
        <w:rPr>
          <w:sz w:val="16"/>
          <w:szCs w:val="26"/>
        </w:rPr>
        <w:t xml:space="preserve">, of course, is the rejection of foundations of knowledge that are beyond question. Dewey, by contrast, understands </w:t>
      </w:r>
      <w:r w:rsidRPr="00EA5DD8">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fruit</w:t>
      </w:r>
      <w:r w:rsidRPr="00EA5DD8">
        <w:rPr>
          <w:b/>
          <w:sz w:val="26"/>
          <w:szCs w:val="26"/>
          <w:highlight w:val="cyan"/>
          <w:u w:val="single"/>
        </w:rPr>
        <w:t xml:space="preserve"> </w:t>
      </w:r>
      <w:r w:rsidRPr="00EA5DD8">
        <w:rPr>
          <w:rStyle w:val="StyleUnderline"/>
          <w:szCs w:val="26"/>
          <w:highlight w:val="cyan"/>
        </w:rPr>
        <w:t>of our undertakings</w:t>
      </w:r>
      <w:r w:rsidRPr="00EA5DD8">
        <w:rPr>
          <w:b/>
          <w:sz w:val="26"/>
          <w:szCs w:val="26"/>
          <w:highlight w:val="cyan"/>
          <w:u w:val="single"/>
        </w:rPr>
        <w:t xml:space="preserve"> </w:t>
      </w:r>
      <w:r w:rsidRPr="00EA5DD8">
        <w:rPr>
          <w:rStyle w:val="StyleUnderline"/>
          <w:szCs w:val="26"/>
          <w:highlight w:val="cyan"/>
        </w:rPr>
        <w:t xml:space="preserve">as we seek “the enrichment of our immediate experience through </w:t>
      </w:r>
      <w:r w:rsidRPr="00EA5DD8">
        <w:rPr>
          <w:b/>
          <w:sz w:val="26"/>
          <w:szCs w:val="26"/>
          <w:highlight w:val="cyan"/>
          <w:u w:val="single"/>
        </w:rPr>
        <w:t>the</w:t>
      </w:r>
      <w:r w:rsidRPr="00EA5DD8">
        <w:rPr>
          <w:rStyle w:val="StyleUnderline"/>
          <w:szCs w:val="26"/>
          <w:highlight w:val="cyan"/>
        </w:rPr>
        <w:t xml:space="preserve"> control over action</w:t>
      </w:r>
      <w:r w:rsidRPr="00C932F4">
        <w:rPr>
          <w:sz w:val="16"/>
          <w:szCs w:val="26"/>
        </w:rPr>
        <w:t xml:space="preserve"> it exercises.”11He insists that </w:t>
      </w:r>
      <w:r w:rsidRPr="00EA5DD8">
        <w:rPr>
          <w:rStyle w:val="StyleUnderline"/>
          <w:szCs w:val="26"/>
          <w:highlight w:val="cyan"/>
        </w:rPr>
        <w:t>we turn our attention</w:t>
      </w:r>
      <w:r w:rsidRPr="00C932F4">
        <w:rPr>
          <w:sz w:val="16"/>
          <w:szCs w:val="26"/>
        </w:rPr>
        <w:t xml:space="preserve"> from supposed givens </w:t>
      </w:r>
      <w:r w:rsidRPr="00EA5DD8">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EA5DD8">
        <w:rPr>
          <w:rStyle w:val="StyleUnderline"/>
          <w:szCs w:val="26"/>
          <w:highlight w:val="cyan"/>
        </w:rPr>
        <w:t>pursuing</w:t>
      </w:r>
      <w:r w:rsidRPr="00EA5DD8">
        <w:rPr>
          <w:b/>
          <w:sz w:val="26"/>
          <w:szCs w:val="26"/>
          <w:highlight w:val="cyan"/>
          <w:u w:val="single"/>
        </w:rPr>
        <w:t xml:space="preserve"> </w:t>
      </w:r>
      <w:r w:rsidRPr="00EA5DD8">
        <w:rPr>
          <w:rStyle w:val="StyleUnderline"/>
          <w:szCs w:val="26"/>
          <w:highlight w:val="cyan"/>
        </w:rPr>
        <w:t>a future</w:t>
      </w:r>
      <w:r w:rsidRPr="00C932F4">
        <w:rPr>
          <w:sz w:val="16"/>
          <w:szCs w:val="26"/>
        </w:rPr>
        <w:t xml:space="preserve"> fundamentally </w:t>
      </w:r>
      <w:r w:rsidRPr="00EA5DD8">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932F4">
        <w:rPr>
          <w:sz w:val="16"/>
          <w:szCs w:val="26"/>
        </w:rPr>
        <w:t>con-fronted</w:t>
      </w:r>
      <w:proofErr w:type="gramEnd"/>
      <w:r w:rsidRPr="00C932F4">
        <w:rPr>
          <w:sz w:val="16"/>
          <w:szCs w:val="26"/>
        </w:rPr>
        <w:t xml:space="preserve"> with the possibility of error when we act. </w:t>
      </w:r>
      <w:r w:rsidRPr="00EA5DD8">
        <w:rPr>
          <w:rStyle w:val="StyleUnderline"/>
          <w:szCs w:val="26"/>
          <w:highlight w:val="cyan"/>
        </w:rPr>
        <w:t>We</w:t>
      </w:r>
      <w:r w:rsidRPr="00C932F4">
        <w:rPr>
          <w:sz w:val="16"/>
          <w:szCs w:val="26"/>
        </w:rPr>
        <w:t xml:space="preserve"> experiment or </w:t>
      </w:r>
      <w:r w:rsidRPr="00EA5DD8">
        <w:rPr>
          <w:rStyle w:val="StyleUnderline"/>
          <w:szCs w:val="26"/>
          <w:highlight w:val="cyan"/>
        </w:rPr>
        <w:t>tinker</w:t>
      </w:r>
      <w:r w:rsidRPr="00EA5DD8">
        <w:rPr>
          <w:b/>
          <w:sz w:val="26"/>
          <w:szCs w:val="26"/>
          <w:highlight w:val="cyan"/>
          <w:u w:val="single"/>
        </w:rPr>
        <w:t xml:space="preserve">, </w:t>
      </w:r>
      <w:r w:rsidRPr="00EA5DD8">
        <w:rPr>
          <w:rStyle w:val="StyleUnderline"/>
          <w:szCs w:val="26"/>
          <w:highlight w:val="cyan"/>
        </w:rPr>
        <w:t>with</w:t>
      </w:r>
      <w:r w:rsidRPr="00EA5DD8">
        <w:rPr>
          <w:b/>
          <w:sz w:val="26"/>
          <w:szCs w:val="26"/>
          <w:highlight w:val="cyan"/>
          <w:u w:val="single"/>
        </w:rPr>
        <w:t xml:space="preserve"> </w:t>
      </w:r>
      <w:r w:rsidRPr="00EA5DD8">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A5DD8">
        <w:rPr>
          <w:rStyle w:val="StyleUnderline"/>
          <w:szCs w:val="26"/>
          <w:highlight w:val="cyan"/>
        </w:rPr>
        <w:t>solidarity</w:t>
      </w:r>
      <w:r w:rsidRPr="00EA5DD8">
        <w:rPr>
          <w:b/>
          <w:sz w:val="26"/>
          <w:szCs w:val="26"/>
          <w:highlight w:val="cyan"/>
          <w:u w:val="single"/>
        </w:rPr>
        <w:t xml:space="preserve"> </w:t>
      </w:r>
      <w:r w:rsidRPr="00EA5DD8">
        <w:rPr>
          <w:rStyle w:val="StyleUnderline"/>
          <w:szCs w:val="26"/>
          <w:highlight w:val="cyan"/>
        </w:rPr>
        <w:t>captures</w:t>
      </w:r>
      <w:r w:rsidRPr="00C932F4">
        <w:rPr>
          <w:sz w:val="16"/>
          <w:szCs w:val="26"/>
        </w:rPr>
        <w:t xml:space="preserve"> the associational and cooperative dimensions of Dewey’s thinking. Dewey conceives of his </w:t>
      </w:r>
      <w:r w:rsidRPr="00EA5DD8">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A5DD8">
        <w:rPr>
          <w:b/>
          <w:sz w:val="26"/>
          <w:szCs w:val="26"/>
          <w:highlight w:val="cyan"/>
          <w:u w:val="single"/>
        </w:rPr>
        <w:t>life</w:t>
      </w:r>
      <w:r w:rsidRPr="00C932F4">
        <w:rPr>
          <w:b/>
          <w:sz w:val="16"/>
          <w:szCs w:val="26"/>
        </w:rPr>
        <w:t xml:space="preserve"> </w:t>
      </w:r>
      <w:r w:rsidRPr="00EA5DD8">
        <w:rPr>
          <w:rStyle w:val="StyleUnderline"/>
          <w:szCs w:val="26"/>
          <w:highlight w:val="cyan"/>
        </w:rPr>
        <w:t>and</w:t>
      </w:r>
      <w:r w:rsidRPr="00EA5DD8">
        <w:rPr>
          <w:b/>
          <w:sz w:val="26"/>
          <w:szCs w:val="26"/>
          <w:highlight w:val="cyan"/>
          <w:u w:val="single"/>
        </w:rPr>
        <w:t xml:space="preserve"> </w:t>
      </w:r>
      <w:r w:rsidRPr="00EA5DD8">
        <w:rPr>
          <w:rStyle w:val="StyleUnderline"/>
          <w:szCs w:val="26"/>
          <w:highlight w:val="cyan"/>
        </w:rPr>
        <w:t>broadening</w:t>
      </w:r>
      <w:r w:rsidRPr="00EA5DD8">
        <w:rPr>
          <w:b/>
          <w:sz w:val="26"/>
          <w:szCs w:val="26"/>
          <w:highlight w:val="cyan"/>
          <w:u w:val="single"/>
        </w:rPr>
        <w:t xml:space="preserv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ground of individual self-development</w:t>
      </w:r>
      <w:r w:rsidRPr="00EA5DD8">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A5DD8">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EA5DD8">
        <w:rPr>
          <w:rStyle w:val="StyleUnderline"/>
          <w:szCs w:val="26"/>
          <w:highlight w:val="cyan"/>
        </w:rPr>
        <w:t xml:space="preserve">a </w:t>
      </w:r>
      <w:r w:rsidRPr="00C932F4">
        <w:rPr>
          <w:sz w:val="16"/>
          <w:szCs w:val="26"/>
        </w:rPr>
        <w:t>caring</w:t>
      </w:r>
      <w:r w:rsidRPr="00C932F4">
        <w:rPr>
          <w:rStyle w:val="StyleUnderline"/>
          <w:szCs w:val="26"/>
        </w:rPr>
        <w:t xml:space="preserve"> </w:t>
      </w:r>
      <w:r w:rsidRPr="00EA5DD8">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52D03C3F" w14:textId="1CE8D228" w:rsidR="00BC718A" w:rsidRPr="00FC576D" w:rsidRDefault="00BC718A" w:rsidP="00BC718A">
      <w:pPr>
        <w:pStyle w:val="Heading4"/>
        <w:rPr>
          <w:rFonts w:asciiTheme="majorHAnsi" w:hAnsiTheme="majorHAnsi" w:cstheme="majorHAnsi"/>
        </w:rPr>
      </w:pPr>
      <w:r w:rsidRPr="00BC718A">
        <w:rPr>
          <w:rFonts w:asciiTheme="majorHAnsi" w:hAnsiTheme="majorHAnsi" w:cstheme="majorHAnsi"/>
        </w:rPr>
        <w:t>10]</w:t>
      </w:r>
      <w:r>
        <w:rPr>
          <w:rFonts w:asciiTheme="majorHAnsi" w:hAnsiTheme="majorHAnsi" w:cstheme="majorHAnsi"/>
          <w:u w:val="single"/>
        </w:rPr>
        <w:t xml:space="preserve"> </w:t>
      </w:r>
      <w:r w:rsidRPr="00FC576D">
        <w:rPr>
          <w:rFonts w:asciiTheme="majorHAnsi" w:hAnsiTheme="majorHAnsi" w:cstheme="majorHAnsi"/>
          <w:u w:val="single"/>
        </w:rPr>
        <w:t>Deliberation is procedural not substantive</w:t>
      </w:r>
      <w:r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FC576D">
        <w:rPr>
          <w:rFonts w:asciiTheme="majorHAnsi" w:hAnsiTheme="majorHAnsi" w:cstheme="majorHAnsi"/>
          <w:u w:val="single"/>
        </w:rPr>
        <w:t>sequencing question.</w:t>
      </w:r>
      <w:r w:rsidRPr="00FC576D">
        <w:rPr>
          <w:rFonts w:asciiTheme="majorHAnsi" w:hAnsiTheme="majorHAnsi" w:cstheme="majorHAnsi"/>
        </w:rPr>
        <w:br/>
        <w:t>Serra 2</w:t>
      </w:r>
    </w:p>
    <w:p w14:paraId="19A42BA2" w14:textId="77777777" w:rsidR="00BC718A" w:rsidRPr="00FC576D" w:rsidRDefault="00BC718A" w:rsidP="00BC718A">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FC576D">
        <w:rPr>
          <w:rFonts w:asciiTheme="majorHAnsi" w:hAnsiTheme="majorHAnsi" w:cstheme="majorHAnsi"/>
          <w:sz w:val="16"/>
          <w:szCs w:val="26"/>
        </w:rPr>
        <w:t>in reality does</w:t>
      </w:r>
      <w:proofErr w:type="gramEnd"/>
      <w:r w:rsidRPr="00FC576D">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FC576D">
        <w:rPr>
          <w:rStyle w:val="StyleUnderline"/>
          <w:rFonts w:asciiTheme="majorHAnsi" w:hAnsiTheme="majorHAnsi" w:cstheme="majorHAnsi"/>
          <w:szCs w:val="26"/>
          <w:highlight w:val="cyan"/>
        </w:rPr>
        <w:t>Deliberation</w:t>
      </w:r>
      <w:r w:rsidRPr="00FC576D">
        <w:rPr>
          <w:rFonts w:asciiTheme="majorHAnsi" w:hAnsiTheme="majorHAnsi" w:cstheme="majorHAnsi"/>
          <w:b/>
          <w:sz w:val="26"/>
          <w:szCs w:val="26"/>
          <w:highlight w:val="cyan"/>
          <w:u w:val="single"/>
        </w:rPr>
        <w:t xml:space="preserve"> </w:t>
      </w:r>
      <w:r w:rsidRPr="00FC576D">
        <w:rPr>
          <w:rStyle w:val="StyleUnderline"/>
          <w:rFonts w:asciiTheme="majorHAnsi" w:hAnsiTheme="majorHAnsi" w:cstheme="majorHAnsi"/>
          <w:szCs w:val="26"/>
          <w:highlight w:val="cyan"/>
        </w:rPr>
        <w:t>is</w:t>
      </w:r>
      <w:r w:rsidRPr="00FC576D">
        <w:rPr>
          <w:rFonts w:asciiTheme="majorHAnsi" w:hAnsiTheme="majorHAnsi" w:cstheme="majorHAnsi"/>
          <w:b/>
          <w:sz w:val="26"/>
          <w:szCs w:val="26"/>
          <w:highlight w:val="cyan"/>
          <w:u w:val="single"/>
        </w:rPr>
        <w:t xml:space="preserve"> </w:t>
      </w:r>
      <w:r w:rsidRPr="00FC576D">
        <w:rPr>
          <w:rStyle w:val="StyleUnderline"/>
          <w:rFonts w:asciiTheme="majorHAnsi" w:hAnsiTheme="majorHAnsi" w:cstheme="majorHAnsi"/>
          <w:szCs w:val="26"/>
          <w:highlight w:val="cyan"/>
        </w:rPr>
        <w:t>not</w:t>
      </w:r>
      <w:r w:rsidRPr="00FC576D">
        <w:rPr>
          <w:rFonts w:asciiTheme="majorHAnsi" w:hAnsiTheme="majorHAnsi" w:cstheme="majorHAnsi"/>
          <w:b/>
          <w:sz w:val="26"/>
          <w:szCs w:val="26"/>
          <w:highlight w:val="cyan"/>
          <w:u w:val="single"/>
        </w:rPr>
        <w:t xml:space="preserve"> </w:t>
      </w:r>
      <w:r w:rsidRPr="00FC576D">
        <w:rPr>
          <w:rStyle w:val="StyleUnderline"/>
          <w:rFonts w:asciiTheme="majorHAnsi" w:hAnsiTheme="majorHAnsi" w:cstheme="majorHAnsi"/>
          <w:szCs w:val="26"/>
          <w:highlight w:val="cyan"/>
        </w:rPr>
        <w:t>directly</w:t>
      </w:r>
      <w:r w:rsidRPr="00FC576D">
        <w:rPr>
          <w:rFonts w:asciiTheme="majorHAnsi" w:hAnsiTheme="majorHAnsi" w:cstheme="majorHAnsi"/>
          <w:b/>
          <w:sz w:val="26"/>
          <w:szCs w:val="26"/>
          <w:highlight w:val="cyan"/>
          <w:u w:val="single"/>
        </w:rPr>
        <w:t xml:space="preserve"> </w:t>
      </w:r>
      <w:r w:rsidRPr="00FC576D">
        <w:rPr>
          <w:rStyle w:val="StyleUnderline"/>
          <w:rFonts w:asciiTheme="majorHAnsi" w:hAnsiTheme="majorHAnsi" w:cstheme="majorHAnsi"/>
          <w:szCs w:val="26"/>
          <w:highlight w:val="cyan"/>
        </w:rPr>
        <w:t>responsible for directing action,</w:t>
      </w:r>
      <w:r w:rsidRPr="00FC576D">
        <w:rPr>
          <w:rFonts w:asciiTheme="majorHAnsi" w:hAnsiTheme="majorHAnsi" w:cstheme="majorHAnsi"/>
          <w:b/>
          <w:sz w:val="26"/>
          <w:szCs w:val="26"/>
          <w:highlight w:val="cyan"/>
          <w:u w:val="single"/>
        </w:rPr>
        <w:t xml:space="preserve"> </w:t>
      </w:r>
      <w:r w:rsidRPr="00FC576D">
        <w:rPr>
          <w:rStyle w:val="StyleUnderline"/>
          <w:rFonts w:asciiTheme="majorHAnsi" w:hAnsiTheme="majorHAnsi" w:cstheme="majorHAnsi"/>
          <w:szCs w:val="26"/>
          <w:highlight w:val="cyan"/>
        </w:rPr>
        <w:t>but</w:t>
      </w:r>
      <w:r w:rsidRPr="00FC576D">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FC576D">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FC576D">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FC576D">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FC576D">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FC576D">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FC576D">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FC576D">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FC576D">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FC576D">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FC576D">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FC576D">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FC576D">
        <w:rPr>
          <w:rFonts w:asciiTheme="majorHAnsi" w:hAnsiTheme="majorHAnsi" w:cstheme="majorHAnsi"/>
          <w:sz w:val="16"/>
          <w:szCs w:val="26"/>
        </w:rPr>
        <w:t>manner in which</w:t>
      </w:r>
      <w:proofErr w:type="gramEnd"/>
      <w:r w:rsidRPr="00FC576D">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74E3217E" w14:textId="77777777" w:rsidR="00F8395C" w:rsidRPr="00243027" w:rsidRDefault="00F8395C" w:rsidP="00F8395C">
      <w:pPr>
        <w:rPr>
          <w:rFonts w:asciiTheme="majorHAnsi" w:hAnsiTheme="majorHAnsi" w:cstheme="majorHAnsi"/>
        </w:rPr>
      </w:pPr>
    </w:p>
    <w:p w14:paraId="4888E5CB" w14:textId="77777777" w:rsidR="00F8395C" w:rsidRPr="00FC576D" w:rsidRDefault="00F8395C" w:rsidP="00F8395C">
      <w:pPr>
        <w:pStyle w:val="Heading3"/>
        <w:rPr>
          <w:rFonts w:asciiTheme="majorHAnsi" w:hAnsiTheme="majorHAnsi" w:cstheme="majorHAnsi"/>
        </w:rPr>
      </w:pPr>
      <w:r w:rsidRPr="00FC576D">
        <w:rPr>
          <w:rFonts w:asciiTheme="majorHAnsi" w:hAnsiTheme="majorHAnsi" w:cstheme="majorHAnsi"/>
        </w:rPr>
        <w:t>1AC – Offense</w:t>
      </w:r>
    </w:p>
    <w:p w14:paraId="46E482E0" w14:textId="77777777" w:rsidR="00F8395C" w:rsidRDefault="00F8395C" w:rsidP="00F8395C">
      <w:pPr>
        <w:pStyle w:val="Heading4"/>
      </w:pPr>
      <w:r>
        <w:t xml:space="preserve">Plan – The People’s Republic of China ought to </w:t>
      </w:r>
      <w:r w:rsidRPr="007A4168">
        <w:t>recognize an unconditional right of workers to strike.</w:t>
      </w:r>
    </w:p>
    <w:p w14:paraId="477D94F4" w14:textId="77777777" w:rsidR="00F8395C" w:rsidRPr="00FC576D" w:rsidRDefault="00F8395C" w:rsidP="00F8395C">
      <w:pPr>
        <w:pStyle w:val="Heading4"/>
        <w:rPr>
          <w:rFonts w:asciiTheme="majorHAnsi" w:hAnsiTheme="majorHAnsi" w:cstheme="majorHAnsi"/>
        </w:rPr>
      </w:pPr>
      <w:r w:rsidRPr="00FC576D">
        <w:rPr>
          <w:rFonts w:asciiTheme="majorHAnsi" w:hAnsiTheme="majorHAnsi" w:cstheme="majorHAnsi"/>
        </w:rPr>
        <w:t xml:space="preserve">1] Destroying the right to strike takes away workers’ basic right to argumentation – the right to strike preserves contestability, </w:t>
      </w:r>
    </w:p>
    <w:p w14:paraId="37C83CB8" w14:textId="77777777" w:rsidR="00F8395C" w:rsidRPr="00FC576D" w:rsidRDefault="00F8395C" w:rsidP="00F8395C">
      <w:pPr>
        <w:rPr>
          <w:rFonts w:asciiTheme="majorHAnsi" w:hAnsiTheme="majorHAnsi" w:cstheme="majorHAnsi"/>
        </w:rPr>
      </w:pPr>
      <w:r w:rsidRPr="00F272D8">
        <w:rPr>
          <w:rFonts w:eastAsiaTheme="majorEastAsia" w:cstheme="majorBidi"/>
          <w:b/>
          <w:bCs/>
          <w:sz w:val="26"/>
          <w:szCs w:val="26"/>
        </w:rPr>
        <w:t>Lindblom</w:t>
      </w:r>
      <w:r w:rsidRPr="00FC576D">
        <w:rPr>
          <w:rFonts w:asciiTheme="majorHAnsi" w:hAnsiTheme="majorHAnsi" w:cstheme="majorHAnsi"/>
          <w:color w:val="222222"/>
          <w:sz w:val="20"/>
          <w:szCs w:val="20"/>
          <w:shd w:val="clear" w:color="auto" w:fill="FFFFFF"/>
        </w:rPr>
        <w:t>, Lars. "Consent, contestability, and unions." </w:t>
      </w:r>
      <w:r w:rsidRPr="00FC576D">
        <w:rPr>
          <w:rFonts w:asciiTheme="majorHAnsi" w:hAnsiTheme="majorHAnsi" w:cstheme="majorHAnsi"/>
          <w:i/>
          <w:iCs/>
          <w:color w:val="222222"/>
          <w:sz w:val="20"/>
          <w:szCs w:val="20"/>
          <w:shd w:val="clear" w:color="auto" w:fill="FFFFFF"/>
        </w:rPr>
        <w:t>Business ethics quarterly</w:t>
      </w:r>
      <w:r w:rsidRPr="00FC576D">
        <w:rPr>
          <w:rFonts w:asciiTheme="majorHAnsi" w:hAnsiTheme="majorHAnsi" w:cstheme="majorHAnsi"/>
          <w:color w:val="222222"/>
          <w:sz w:val="20"/>
          <w:szCs w:val="20"/>
          <w:shd w:val="clear" w:color="auto" w:fill="FFFFFF"/>
        </w:rPr>
        <w:t> 29.2 (2019): 189-211.</w:t>
      </w:r>
    </w:p>
    <w:p w14:paraId="17CE1DC9" w14:textId="77777777" w:rsidR="00F8395C" w:rsidRPr="00F272D8" w:rsidRDefault="00F8395C" w:rsidP="00F8395C">
      <w:pPr>
        <w:rPr>
          <w:sz w:val="12"/>
        </w:rPr>
      </w:pPr>
      <w:r w:rsidRPr="00F272D8">
        <w:rPr>
          <w:rFonts w:asciiTheme="majorHAnsi" w:hAnsiTheme="majorHAnsi" w:cstheme="majorHAnsi"/>
          <w:sz w:val="12"/>
        </w:rPr>
        <w:t xml:space="preserve">To provide a justification of unions is to give justificatory reasons for the rights to form unions and non-discrimination of union members and the duty of good faith bargaining. Moreover, the theory we are looking for must be able to handle the problem concerning acts of employer authority that created difficulties for the consent-based theories, such as libertarianism. Let us, then, turn to how </w:t>
      </w:r>
      <w:r w:rsidRPr="00B71CEA">
        <w:rPr>
          <w:rStyle w:val="Emphasis"/>
          <w:highlight w:val="cyan"/>
        </w:rPr>
        <w:t>unions</w:t>
      </w:r>
      <w:r w:rsidRPr="00FC576D">
        <w:rPr>
          <w:rStyle w:val="Emphasis"/>
        </w:rPr>
        <w:t xml:space="preserve"> can </w:t>
      </w:r>
      <w:r w:rsidRPr="00B71CEA">
        <w:rPr>
          <w:rStyle w:val="Emphasis"/>
          <w:highlight w:val="cyan"/>
        </w:rPr>
        <w:t>implement contestability</w:t>
      </w:r>
      <w:r w:rsidRPr="00FC576D">
        <w:rPr>
          <w:rStyle w:val="Emphasis"/>
        </w:rPr>
        <w:t xml:space="preserve"> and thereby solve the problem of consent. Starting with the basis of contestation, </w:t>
      </w:r>
      <w:r w:rsidRPr="00B71CEA">
        <w:rPr>
          <w:rStyle w:val="Emphasis"/>
          <w:highlight w:val="cyan"/>
        </w:rPr>
        <w:t>the demand for transparency solves</w:t>
      </w:r>
      <w:r w:rsidRPr="00FC576D">
        <w:rPr>
          <w:rStyle w:val="Emphasis"/>
        </w:rPr>
        <w:t xml:space="preserve">, as was noted above, </w:t>
      </w:r>
      <w:r w:rsidRPr="00B71CEA">
        <w:rPr>
          <w:rStyle w:val="Emphasis"/>
          <w:highlight w:val="cyan"/>
        </w:rPr>
        <w:t>the problem of information</w:t>
      </w:r>
      <w:r w:rsidRPr="00FC576D">
        <w:rPr>
          <w:rStyle w:val="Emphasis"/>
        </w:rPr>
        <w:t>. W</w:t>
      </w:r>
      <w:r w:rsidRPr="00F272D8">
        <w:rPr>
          <w:rFonts w:asciiTheme="majorHAnsi" w:hAnsiTheme="majorHAnsi" w:cstheme="majorHAnsi"/>
          <w:sz w:val="12"/>
        </w:rPr>
        <w:t xml:space="preserve">ith transparency in place, employees will be informed about the policies and decisions that affect them. </w:t>
      </w:r>
      <w:r w:rsidRPr="00FC576D">
        <w:rPr>
          <w:rStyle w:val="StyleUnderline"/>
          <w:rFonts w:asciiTheme="majorHAnsi" w:hAnsiTheme="majorHAnsi" w:cstheme="majorHAnsi"/>
        </w:rPr>
        <w:t>This aspect of contestability demands that parties make clear the reasons that are moving them when making decisions</w:t>
      </w:r>
      <w:r w:rsidRPr="00FC576D">
        <w:rPr>
          <w:rStyle w:val="Emphasis"/>
        </w:rPr>
        <w:t xml:space="preserve">. </w:t>
      </w:r>
      <w:r w:rsidRPr="00B71CEA">
        <w:rPr>
          <w:rStyle w:val="Emphasis"/>
          <w:highlight w:val="cyan"/>
        </w:rPr>
        <w:t>This,</w:t>
      </w:r>
      <w:r w:rsidRPr="00FC576D">
        <w:rPr>
          <w:rStyle w:val="Emphasis"/>
        </w:rPr>
        <w:t xml:space="preserve"> in turn, </w:t>
      </w:r>
      <w:r w:rsidRPr="00B71CEA">
        <w:rPr>
          <w:rStyle w:val="Emphasis"/>
          <w:highlight w:val="cyan"/>
        </w:rPr>
        <w:t>underwrites some preconditions for good faith bargaining and provides a link between contestability and unions</w:t>
      </w:r>
      <w:r w:rsidRPr="00FC576D">
        <w:rPr>
          <w:rStyle w:val="Emphasis"/>
        </w:rPr>
        <w:t xml:space="preserve">. Now, it is </w:t>
      </w:r>
      <w:proofErr w:type="gramStart"/>
      <w:r w:rsidRPr="00FC576D">
        <w:rPr>
          <w:rStyle w:val="Emphasis"/>
        </w:rPr>
        <w:t>quite obvious</w:t>
      </w:r>
      <w:proofErr w:type="gramEnd"/>
      <w:r w:rsidRPr="00FC576D">
        <w:rPr>
          <w:rStyle w:val="Emphasis"/>
        </w:rPr>
        <w:t xml:space="preserve"> that there is a connection between unions and voice. Part of the purpose of a union is to enable its members to express their</w:t>
      </w:r>
      <w:r w:rsidRPr="00FC576D">
        <w:rPr>
          <w:rStyle w:val="StyleUnderline"/>
          <w:rFonts w:asciiTheme="majorHAnsi" w:hAnsiTheme="majorHAnsi" w:cstheme="majorHAnsi"/>
        </w:rPr>
        <w:t xml:space="preserve"> views or demands and to make their voices heard. The fact that a group of people, rather than an individual, expresses itself when a union speaks out makes it more probable that what is being expressed is also heard. </w:t>
      </w:r>
      <w:r w:rsidRPr="00B71CEA">
        <w:rPr>
          <w:rStyle w:val="Emphasis"/>
          <w:highlight w:val="cyan"/>
        </w:rPr>
        <w:t>If we want to get serious about voice, we should have mechanisms that implement it</w:t>
      </w:r>
      <w:r w:rsidRPr="00FC576D">
        <w:rPr>
          <w:rStyle w:val="Emphasis"/>
        </w:rPr>
        <w:t xml:space="preserve"> efficiently.</w:t>
      </w:r>
      <w:r w:rsidRPr="00FC576D">
        <w:rPr>
          <w:rStyle w:val="StyleUnderline"/>
          <w:rFonts w:asciiTheme="majorHAnsi" w:hAnsiTheme="majorHAnsi" w:cstheme="majorHAnsi"/>
        </w:rPr>
        <w:t xml:space="preserve"> Therefore, a right to form unions would seem to follow from the implementation of contestability. This indicates, furthermore</w:t>
      </w:r>
      <w:r w:rsidRPr="00F272D8">
        <w:rPr>
          <w:sz w:val="12"/>
        </w:rPr>
        <w:t xml:space="preserve">, that the right to strike should be protected as a part of the implementation of the mechanism of contestability, since such a </w:t>
      </w:r>
      <w:proofErr w:type="gramStart"/>
      <w:r w:rsidRPr="00F272D8">
        <w:rPr>
          <w:sz w:val="12"/>
        </w:rPr>
        <w:t>right safeguards</w:t>
      </w:r>
      <w:proofErr w:type="gramEnd"/>
      <w:r w:rsidRPr="00F272D8">
        <w:rPr>
          <w:sz w:val="12"/>
        </w:rPr>
        <w:t xml:space="preserve"> the possibility to make one’s voice heard.12 Moreover, discrimination of union members would undermine this mechanism for voice. If employees fear that they will be retaliated against if they speak out, they will clearly be hesitant to voice their concerns. Nondiscrimination of union members is, therefore, a demand of the ideal of contestation. These two points imply that the standard of cooperation should include a norm against the discrimination union members and respect for the right to form unions.</w:t>
      </w:r>
    </w:p>
    <w:p w14:paraId="595971AC" w14:textId="77777777" w:rsidR="00F8395C" w:rsidRDefault="00F8395C" w:rsidP="00F8395C">
      <w:pPr>
        <w:pStyle w:val="Heading4"/>
        <w:rPr>
          <w:rFonts w:asciiTheme="majorHAnsi" w:hAnsiTheme="majorHAnsi" w:cstheme="majorHAnsi"/>
        </w:rPr>
      </w:pPr>
      <w:r w:rsidRPr="00FC576D">
        <w:rPr>
          <w:rFonts w:asciiTheme="majorHAnsi" w:hAnsiTheme="majorHAnsi" w:cstheme="majorHAnsi"/>
        </w:rPr>
        <w:t>2] Strikes are intrinsically tied to public forums that provide opportunities for deliberation.</w:t>
      </w:r>
      <w:r>
        <w:rPr>
          <w:rFonts w:asciiTheme="majorHAnsi" w:hAnsiTheme="majorHAnsi" w:cstheme="majorHAnsi"/>
        </w:rPr>
        <w:t xml:space="preserve"> </w:t>
      </w:r>
    </w:p>
    <w:p w14:paraId="576AC287" w14:textId="77777777" w:rsidR="00F8395C" w:rsidRPr="006201EB" w:rsidRDefault="00F8395C" w:rsidP="00F8395C">
      <w:proofErr w:type="spellStart"/>
      <w:r w:rsidRPr="006201EB">
        <w:rPr>
          <w:rFonts w:eastAsiaTheme="majorEastAsia" w:cstheme="majorBidi"/>
          <w:b/>
          <w:bCs/>
          <w:sz w:val="26"/>
          <w:szCs w:val="26"/>
        </w:rPr>
        <w:t>Simm</w:t>
      </w:r>
      <w:proofErr w:type="spellEnd"/>
      <w:r w:rsidRPr="006201EB">
        <w:rPr>
          <w:rFonts w:eastAsiaTheme="majorEastAsia" w:cstheme="majorBidi"/>
          <w:b/>
          <w:bCs/>
          <w:sz w:val="26"/>
          <w:szCs w:val="26"/>
        </w:rPr>
        <w:t xml:space="preserve"> 18</w:t>
      </w:r>
      <w:r w:rsidRPr="006201EB">
        <w:t xml:space="preserve"> Melanie Simms, 3-23-2018, "Why workers go on strike," Conversation, https://theconversation.com/why-workers-go-on-strike-93815</w:t>
      </w:r>
    </w:p>
    <w:p w14:paraId="35B5963A" w14:textId="77777777" w:rsidR="00F8395C" w:rsidRPr="00FC576D" w:rsidRDefault="00F8395C" w:rsidP="00F8395C">
      <w:pPr>
        <w:rPr>
          <w:rFonts w:asciiTheme="majorHAnsi" w:hAnsiTheme="majorHAnsi" w:cstheme="majorHAnsi"/>
          <w:sz w:val="16"/>
        </w:rPr>
      </w:pPr>
      <w:proofErr w:type="gramStart"/>
      <w:r w:rsidRPr="00FC576D">
        <w:rPr>
          <w:rFonts w:asciiTheme="majorHAnsi" w:hAnsiTheme="majorHAnsi" w:cstheme="majorHAnsi"/>
          <w:sz w:val="16"/>
        </w:rPr>
        <w:t>Both of these</w:t>
      </w:r>
      <w:proofErr w:type="gramEnd"/>
      <w:r w:rsidRPr="00FC576D">
        <w:rPr>
          <w:rFonts w:asciiTheme="majorHAnsi" w:hAnsiTheme="majorHAnsi" w:cstheme="majorHAnsi"/>
          <w:sz w:val="16"/>
        </w:rPr>
        <w:t xml:space="preserve"> demonstrate how a </w:t>
      </w:r>
      <w:r w:rsidRPr="00B71CEA">
        <w:rPr>
          <w:rFonts w:asciiTheme="majorHAnsi" w:hAnsiTheme="majorHAnsi" w:cstheme="majorHAnsi"/>
          <w:highlight w:val="cyan"/>
          <w:u w:val="single"/>
        </w:rPr>
        <w:t>strike</w:t>
      </w:r>
      <w:r w:rsidRPr="00FC576D">
        <w:rPr>
          <w:rFonts w:asciiTheme="majorHAnsi" w:hAnsiTheme="majorHAnsi" w:cstheme="majorHAnsi"/>
          <w:u w:val="single"/>
        </w:rPr>
        <w:t xml:space="preserve"> around a fairly technical employment issue </w:t>
      </w:r>
      <w:r w:rsidRPr="00B71CEA">
        <w:rPr>
          <w:rFonts w:asciiTheme="majorHAnsi" w:hAnsiTheme="majorHAnsi" w:cstheme="majorHAnsi"/>
          <w:highlight w:val="cyan"/>
          <w:u w:val="single"/>
        </w:rPr>
        <w:t>can develop a momentum</w:t>
      </w:r>
      <w:r w:rsidRPr="00FC576D">
        <w:rPr>
          <w:rFonts w:asciiTheme="majorHAnsi" w:hAnsiTheme="majorHAnsi" w:cstheme="majorHAnsi"/>
          <w:u w:val="single"/>
        </w:rPr>
        <w:t xml:space="preserve"> of its own </w:t>
      </w:r>
      <w:r w:rsidRPr="00B71CEA">
        <w:rPr>
          <w:rFonts w:asciiTheme="majorHAnsi" w:hAnsiTheme="majorHAnsi" w:cstheme="majorHAnsi"/>
          <w:highlight w:val="cyan"/>
          <w:u w:val="single"/>
        </w:rPr>
        <w:t>and become a catalyst for a much wider expression of dissatisfaction</w:t>
      </w:r>
      <w:r w:rsidRPr="00FC576D">
        <w:rPr>
          <w:rFonts w:asciiTheme="majorHAnsi" w:hAnsiTheme="majorHAnsi" w:cstheme="majorHAnsi"/>
          <w:sz w:val="16"/>
        </w:rPr>
        <w:t xml:space="preserve"> about the changing bargains being made. </w:t>
      </w:r>
      <w:r w:rsidRPr="00FC576D">
        <w:rPr>
          <w:rFonts w:asciiTheme="majorHAnsi" w:hAnsiTheme="majorHAnsi" w:cstheme="majorHAnsi"/>
          <w:u w:val="single"/>
        </w:rPr>
        <w:t xml:space="preserve">As with the </w:t>
      </w:r>
      <w:r w:rsidRPr="00B71CEA">
        <w:rPr>
          <w:rFonts w:asciiTheme="majorHAnsi" w:hAnsiTheme="majorHAnsi" w:cstheme="majorHAnsi"/>
          <w:highlight w:val="cyan"/>
          <w:u w:val="single"/>
        </w:rPr>
        <w:t>concerns raised by junior doctors</w:t>
      </w:r>
      <w:r w:rsidRPr="00FC576D">
        <w:rPr>
          <w:rFonts w:asciiTheme="majorHAnsi" w:hAnsiTheme="majorHAnsi" w:cstheme="majorHAnsi"/>
          <w:u w:val="single"/>
        </w:rPr>
        <w:t xml:space="preserve"> about </w:t>
      </w:r>
      <w:hyperlink r:id="rId15" w:history="1">
        <w:r w:rsidRPr="00FC576D">
          <w:rPr>
            <w:rStyle w:val="Hyperlink"/>
            <w:rFonts w:asciiTheme="majorHAnsi" w:hAnsiTheme="majorHAnsi" w:cstheme="majorHAnsi"/>
            <w:u w:val="single"/>
          </w:rPr>
          <w:t>the management of the NHS</w:t>
        </w:r>
      </w:hyperlink>
      <w:r w:rsidRPr="00FC576D">
        <w:rPr>
          <w:rFonts w:asciiTheme="majorHAnsi" w:hAnsiTheme="majorHAnsi" w:cstheme="majorHAnsi"/>
          <w:u w:val="single"/>
        </w:rPr>
        <w:t xml:space="preserve">, the higher education pension dispute </w:t>
      </w:r>
      <w:r w:rsidRPr="00B71CEA">
        <w:rPr>
          <w:rFonts w:asciiTheme="majorHAnsi" w:hAnsiTheme="majorHAnsi" w:cstheme="majorHAnsi"/>
          <w:highlight w:val="cyan"/>
          <w:u w:val="single"/>
        </w:rPr>
        <w:t>has rapidly</w:t>
      </w:r>
      <w:r w:rsidRPr="00FC576D">
        <w:rPr>
          <w:rFonts w:asciiTheme="majorHAnsi" w:hAnsiTheme="majorHAnsi" w:cstheme="majorHAnsi"/>
          <w:u w:val="single"/>
        </w:rPr>
        <w:t xml:space="preserve"> become a space in which to </w:t>
      </w:r>
      <w:r w:rsidRPr="00B71CEA">
        <w:rPr>
          <w:rFonts w:asciiTheme="majorHAnsi" w:hAnsiTheme="majorHAnsi" w:cstheme="majorHAnsi"/>
          <w:highlight w:val="cyan"/>
          <w:u w:val="single"/>
        </w:rPr>
        <w:t xml:space="preserve">question the </w:t>
      </w:r>
      <w:hyperlink r:id="rId16" w:history="1">
        <w:r w:rsidRPr="00B71CEA">
          <w:rPr>
            <w:rStyle w:val="Hyperlink"/>
            <w:rFonts w:asciiTheme="majorHAnsi" w:hAnsiTheme="majorHAnsi" w:cstheme="majorHAnsi"/>
            <w:highlight w:val="cyan"/>
            <w:u w:val="single"/>
          </w:rPr>
          <w:t>broader direction of the sector</w:t>
        </w:r>
      </w:hyperlink>
      <w:r w:rsidRPr="00FC576D">
        <w:rPr>
          <w:rFonts w:asciiTheme="majorHAnsi" w:hAnsiTheme="majorHAnsi" w:cstheme="majorHAnsi"/>
          <w:sz w:val="16"/>
        </w:rPr>
        <w:t xml:space="preserve">. In this context, emotions can run high. </w:t>
      </w:r>
      <w:r w:rsidRPr="00FC576D">
        <w:rPr>
          <w:rFonts w:asciiTheme="majorHAnsi" w:hAnsiTheme="majorHAnsi" w:cstheme="majorHAnsi"/>
          <w:u w:val="single"/>
        </w:rPr>
        <w:t xml:space="preserve">Many </w:t>
      </w:r>
      <w:r w:rsidRPr="00B71CEA">
        <w:rPr>
          <w:rFonts w:asciiTheme="majorHAnsi" w:hAnsiTheme="majorHAnsi" w:cstheme="majorHAnsi"/>
          <w:highlight w:val="cyan"/>
          <w:u w:val="single"/>
        </w:rPr>
        <w:t>relationships are strengthened</w:t>
      </w:r>
      <w:r w:rsidRPr="00FC576D">
        <w:rPr>
          <w:rFonts w:asciiTheme="majorHAnsi" w:hAnsiTheme="majorHAnsi" w:cstheme="majorHAnsi"/>
          <w:u w:val="single"/>
        </w:rPr>
        <w:t>, but some inevitably become strained</w:t>
      </w:r>
      <w:r w:rsidRPr="00FC576D">
        <w:rPr>
          <w:rFonts w:asciiTheme="majorHAnsi" w:hAnsiTheme="majorHAnsi" w:cstheme="majorHAnsi"/>
          <w:sz w:val="16"/>
        </w:rPr>
        <w:t xml:space="preserve">. </w:t>
      </w:r>
      <w:proofErr w:type="gramStart"/>
      <w:r w:rsidRPr="00FC576D">
        <w:rPr>
          <w:rFonts w:asciiTheme="majorHAnsi" w:hAnsiTheme="majorHAnsi" w:cstheme="majorHAnsi"/>
          <w:sz w:val="16"/>
        </w:rPr>
        <w:t>By definition, strikes</w:t>
      </w:r>
      <w:proofErr w:type="gramEnd"/>
      <w:r w:rsidRPr="00FC576D">
        <w:rPr>
          <w:rFonts w:asciiTheme="majorHAnsi" w:hAnsiTheme="majorHAnsi" w:cstheme="majorHAnsi"/>
          <w:sz w:val="16"/>
        </w:rPr>
        <w:t xml:space="preserve"> are not business as usual. What then becomes important, is how the</w:t>
      </w:r>
      <w:r w:rsidRPr="00FC576D">
        <w:rPr>
          <w:rFonts w:asciiTheme="majorHAnsi" w:hAnsiTheme="majorHAnsi" w:cstheme="majorHAnsi"/>
          <w:u w:val="single"/>
        </w:rPr>
        <w:t xml:space="preserve"> </w:t>
      </w:r>
      <w:r w:rsidRPr="00B71CEA">
        <w:rPr>
          <w:rFonts w:asciiTheme="majorHAnsi" w:hAnsiTheme="majorHAnsi" w:cstheme="majorHAnsi"/>
          <w:highlight w:val="cyan"/>
          <w:u w:val="single"/>
        </w:rPr>
        <w:t>parties can explicitly negotiate</w:t>
      </w:r>
      <w:r w:rsidRPr="00FC576D">
        <w:rPr>
          <w:rFonts w:asciiTheme="majorHAnsi" w:hAnsiTheme="majorHAnsi" w:cstheme="majorHAnsi"/>
          <w:u w:val="single"/>
        </w:rPr>
        <w:t xml:space="preserve"> compromises that smooth the way back to work – even if that means negotiating </w:t>
      </w:r>
      <w:r w:rsidRPr="00B71CEA">
        <w:rPr>
          <w:rFonts w:asciiTheme="majorHAnsi" w:hAnsiTheme="majorHAnsi" w:cstheme="majorHAnsi"/>
          <w:highlight w:val="cyan"/>
          <w:u w:val="single"/>
        </w:rPr>
        <w:t>a new normal</w:t>
      </w:r>
      <w:r w:rsidRPr="00FC576D">
        <w:rPr>
          <w:rFonts w:asciiTheme="majorHAnsi" w:hAnsiTheme="majorHAnsi" w:cstheme="majorHAnsi"/>
          <w:sz w:val="16"/>
        </w:rPr>
        <w:t>.</w:t>
      </w:r>
    </w:p>
    <w:p w14:paraId="1250F91A" w14:textId="77777777" w:rsidR="00F8395C" w:rsidRPr="00FC576D" w:rsidRDefault="00F8395C" w:rsidP="00F8395C">
      <w:pPr>
        <w:rPr>
          <w:rFonts w:asciiTheme="majorHAnsi" w:hAnsiTheme="majorHAnsi" w:cstheme="majorHAnsi"/>
        </w:rPr>
      </w:pPr>
    </w:p>
    <w:p w14:paraId="47711F9B" w14:textId="77777777" w:rsidR="00F8395C" w:rsidRPr="00243027" w:rsidRDefault="00F8395C" w:rsidP="00F8395C">
      <w:pPr>
        <w:pStyle w:val="Heading3"/>
        <w:rPr>
          <w:rFonts w:asciiTheme="majorHAnsi" w:hAnsiTheme="majorHAnsi" w:cstheme="majorHAnsi"/>
        </w:rPr>
      </w:pPr>
      <w:r w:rsidRPr="00243027">
        <w:rPr>
          <w:rFonts w:asciiTheme="majorHAnsi" w:hAnsiTheme="majorHAnsi" w:cstheme="majorHAnsi"/>
        </w:rPr>
        <w:t xml:space="preserve">1AC – </w:t>
      </w:r>
      <w:proofErr w:type="spellStart"/>
      <w:r w:rsidRPr="00243027">
        <w:rPr>
          <w:rFonts w:asciiTheme="majorHAnsi" w:hAnsiTheme="majorHAnsi" w:cstheme="majorHAnsi"/>
        </w:rPr>
        <w:t>Underview</w:t>
      </w:r>
      <w:proofErr w:type="spellEnd"/>
    </w:p>
    <w:p w14:paraId="2D1C291B" w14:textId="00F75B76" w:rsidR="00F8395C" w:rsidRPr="00C2324A" w:rsidRDefault="00F8395C" w:rsidP="00F8395C">
      <w:pPr>
        <w:pStyle w:val="Heading4"/>
      </w:pPr>
      <w:r>
        <w:rPr>
          <w:iCs/>
          <w:szCs w:val="22"/>
        </w:rPr>
        <w:t>1</w:t>
      </w:r>
      <w:r>
        <w:rPr>
          <w:iCs/>
          <w:szCs w:val="22"/>
        </w:rPr>
        <w:t xml:space="preserve">] </w:t>
      </w:r>
      <w:r w:rsidRPr="00147A2A">
        <w:rPr>
          <w:iCs/>
          <w:szCs w:val="22"/>
        </w:rPr>
        <w:t xml:space="preserve">AFF theory is no RVI, Drop the debater, competing </w:t>
      </w:r>
      <w:proofErr w:type="spellStart"/>
      <w:r w:rsidRPr="00147A2A">
        <w:rPr>
          <w:iCs/>
          <w:szCs w:val="22"/>
        </w:rPr>
        <w:t>interps</w:t>
      </w:r>
      <w:proofErr w:type="spellEnd"/>
      <w:r w:rsidRPr="00147A2A">
        <w:rPr>
          <w:iCs/>
          <w:szCs w:val="22"/>
        </w:rPr>
        <w:t xml:space="preserve">, under an </w:t>
      </w:r>
      <w:proofErr w:type="spellStart"/>
      <w:r w:rsidRPr="00147A2A">
        <w:rPr>
          <w:iCs/>
          <w:szCs w:val="22"/>
        </w:rPr>
        <w:t>interp</w:t>
      </w:r>
      <w:proofErr w:type="spellEnd"/>
      <w:r w:rsidRPr="00147A2A">
        <w:rPr>
          <w:iCs/>
          <w:szCs w:val="22"/>
        </w:rPr>
        <w:t xml:space="preserve"> that </w:t>
      </w:r>
      <w:proofErr w:type="spellStart"/>
      <w:r w:rsidRPr="00147A2A">
        <w:rPr>
          <w:iCs/>
          <w:szCs w:val="22"/>
        </w:rPr>
        <w:t>aff</w:t>
      </w:r>
      <w:proofErr w:type="spellEnd"/>
      <w:r w:rsidRPr="00147A2A">
        <w:rPr>
          <w:iCs/>
          <w:szCs w:val="22"/>
        </w:rPr>
        <w:t xml:space="preserve"> theory is legit a) infinite abuse since otherwise it would be impossible to check NC abuse b) it would justify the </w:t>
      </w:r>
      <w:proofErr w:type="spellStart"/>
      <w:r w:rsidRPr="00147A2A">
        <w:rPr>
          <w:iCs/>
          <w:szCs w:val="22"/>
        </w:rPr>
        <w:t>aff</w:t>
      </w:r>
      <w:proofErr w:type="spellEnd"/>
      <w:r w:rsidRPr="00147A2A">
        <w:rPr>
          <w:iCs/>
          <w:szCs w:val="22"/>
        </w:rPr>
        <w:t xml:space="preserve"> never getting to read theory which is a reciprocity issue</w:t>
      </w:r>
      <w:r>
        <w:rPr>
          <w:iCs/>
          <w:szCs w:val="22"/>
        </w:rPr>
        <w:t xml:space="preserve"> c) Time crunched 1ar means it becomes impossible to justify paradigm issues and win the shell</w:t>
      </w:r>
      <w:r w:rsidRPr="00147A2A">
        <w:rPr>
          <w:iCs/>
          <w:szCs w:val="22"/>
        </w:rPr>
        <w:t xml:space="preserve">. </w:t>
      </w:r>
      <w:proofErr w:type="gramStart"/>
      <w:r w:rsidRPr="00147A2A">
        <w:rPr>
          <w:iCs/>
          <w:szCs w:val="22"/>
        </w:rPr>
        <w:t>And,</w:t>
      </w:r>
      <w:proofErr w:type="gramEnd"/>
      <w:r w:rsidRPr="00147A2A">
        <w:rPr>
          <w:iCs/>
          <w:szCs w:val="22"/>
        </w:rPr>
        <w:t xml:space="preserve"> reject theory on spikes since it would be a contradiction since they indict each other, but prefer mine since they are lexically prior. </w:t>
      </w:r>
      <w:r>
        <w:rPr>
          <w:iCs/>
          <w:szCs w:val="22"/>
        </w:rPr>
        <w:t xml:space="preserve">Evaluate theory after the 1ar so we both get one speech. </w:t>
      </w:r>
      <w:r>
        <w:rPr>
          <w:iCs/>
          <w:szCs w:val="22"/>
        </w:rPr>
        <w:t>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r>
        <w:t xml:space="preserve"> </w:t>
      </w:r>
    </w:p>
    <w:p w14:paraId="2C61C8B3" w14:textId="2A2097F1" w:rsidR="00F8395C" w:rsidRPr="006C77B7" w:rsidRDefault="00F8395C" w:rsidP="00F8395C">
      <w:pPr>
        <w:pStyle w:val="Heading4"/>
      </w:pPr>
      <w:r>
        <w:t xml:space="preserve">2] </w:t>
      </w:r>
      <w:r w:rsidRPr="006C77B7">
        <w:t xml:space="preserve">All K’s must defend a concrete policy alternative a) Critical ed: Policy alts are better for your </w:t>
      </w:r>
      <w:proofErr w:type="spellStart"/>
      <w:r w:rsidRPr="006C77B7">
        <w:t>kritik</w:t>
      </w:r>
      <w:proofErr w:type="spellEnd"/>
      <w:r w:rsidRPr="006C77B7">
        <w:t xml:space="preserve">, it allows us the ability to engage in productive discussions rather than endless critic of each other’s reps without solutions </w:t>
      </w:r>
    </w:p>
    <w:p w14:paraId="3E5D5757" w14:textId="3F71B0AC" w:rsidR="00F8395C" w:rsidRPr="00C66911" w:rsidRDefault="00F8395C" w:rsidP="00F8395C">
      <w:pPr>
        <w:pStyle w:val="Heading4"/>
      </w:pPr>
      <w:r w:rsidRPr="039A1CE3">
        <w:t xml:space="preserve">3] Reject recontextualizations of fairness a) contradictions – my fairness arguments would indict yours but yours would indict mine which means prefer the </w:t>
      </w:r>
      <w:proofErr w:type="spellStart"/>
      <w:r w:rsidRPr="039A1CE3">
        <w:t>aff</w:t>
      </w:r>
      <w:proofErr w:type="spellEnd"/>
      <w:r w:rsidRPr="039A1CE3">
        <w:t xml:space="preserve"> on sequencing </w:t>
      </w:r>
    </w:p>
    <w:p w14:paraId="1379BB93" w14:textId="5FEEF278" w:rsidR="00F8395C" w:rsidRPr="001B091F" w:rsidRDefault="00F8395C" w:rsidP="00F8395C">
      <w:pPr>
        <w:pStyle w:val="Heading4"/>
      </w:pPr>
      <w:r>
        <w:t>4</w:t>
      </w:r>
      <w:r>
        <w:t xml:space="preserve">] Reject arguments predicated on ontology or being </w:t>
      </w:r>
      <w:r w:rsidRPr="001B091F">
        <w:t>a)</w:t>
      </w:r>
      <w:r>
        <w:t xml:space="preserve"> </w:t>
      </w:r>
      <w:proofErr w:type="spellStart"/>
      <w:r w:rsidRPr="001B091F">
        <w:t>self defeating</w:t>
      </w:r>
      <w:proofErr w:type="spellEnd"/>
      <w:r w:rsidRPr="001B091F">
        <w:t xml:space="preserve"> - your impact matters arbitrarily based on our temporal position since the first time it happened you’d say we don't care about the acti</w:t>
      </w:r>
      <w:r>
        <w:t xml:space="preserve">on since it wasn’t yet history </w:t>
      </w:r>
      <w:r w:rsidRPr="001B091F">
        <w:t xml:space="preserve">b) </w:t>
      </w:r>
      <w:r>
        <w:t>ontology</w:t>
      </w:r>
      <w:r w:rsidRPr="001B091F">
        <w:t xml:space="preserve"> </w:t>
      </w:r>
      <w:r>
        <w:t xml:space="preserve">means you bite the K too – </w:t>
      </w:r>
      <w:r w:rsidRPr="001B091F">
        <w:t>words have been used for racism, computers have been used for blackmail</w:t>
      </w:r>
      <w:r>
        <w:t xml:space="preserve"> which is an infinite perf con c) descriptive subjectivity means it is impossible to engage since the offense only flows one way </w:t>
      </w:r>
    </w:p>
    <w:p w14:paraId="401DAAA1" w14:textId="6415ADDB" w:rsidR="00F8395C" w:rsidRDefault="00F8395C" w:rsidP="00F8395C">
      <w:pPr>
        <w:pStyle w:val="Heading4"/>
      </w:pPr>
      <w:r>
        <w:t>5</w:t>
      </w:r>
      <w:r>
        <w:t xml:space="preserve">] </w:t>
      </w:r>
      <w:r w:rsidRPr="00C64464">
        <w:t xml:space="preserve">To defend a counter-advocacy that isn’t the </w:t>
      </w:r>
      <w:proofErr w:type="spellStart"/>
      <w:r w:rsidRPr="00C64464">
        <w:t>squo</w:t>
      </w:r>
      <w:proofErr w:type="spellEnd"/>
      <w:r w:rsidRPr="00C64464">
        <w:t xml:space="preserve"> the neg must prove that if we don’t do the </w:t>
      </w:r>
      <w:proofErr w:type="spellStart"/>
      <w:r w:rsidRPr="00C64464">
        <w:t>aff</w:t>
      </w:r>
      <w:proofErr w:type="spellEnd"/>
      <w:r w:rsidRPr="00C64464">
        <w:t xml:space="preserve">, we’ll do their advocacy. For example, if Professor Procrastinate is asked to write a review that he’s best qualified to </w:t>
      </w:r>
      <w:proofErr w:type="gramStart"/>
      <w:r w:rsidRPr="00C64464">
        <w:t>write, but</w:t>
      </w:r>
      <w:proofErr w:type="gramEnd"/>
      <w:r w:rsidRPr="00C64464">
        <w:t xml:space="preserve"> knows that if he says “yes” he’ll never actually complete the review, he ought to say no since this is better than the actual alternative.</w:t>
      </w:r>
      <w:r w:rsidR="00BC718A">
        <w:t xml:space="preserve"> No neg analytics – I don’t have time to cover 7 mins of </w:t>
      </w:r>
      <w:proofErr w:type="spellStart"/>
      <w:r w:rsidR="00BC718A">
        <w:t>blippy</w:t>
      </w:r>
      <w:proofErr w:type="spellEnd"/>
      <w:r w:rsidR="00BC718A">
        <w:t xml:space="preserve"> arguments.</w:t>
      </w:r>
    </w:p>
    <w:p w14:paraId="0E5A59A7" w14:textId="77DBEEDB" w:rsidR="00F8395C" w:rsidRDefault="00F8395C" w:rsidP="00F8395C">
      <w:pPr>
        <w:pStyle w:val="Heading4"/>
      </w:pPr>
      <w:r>
        <w:t xml:space="preserve">6] </w:t>
      </w:r>
      <w:r>
        <w:t xml:space="preserve">Interpretation: The negative must concede the affirmative framework if it is not morally </w:t>
      </w:r>
      <w:proofErr w:type="gramStart"/>
      <w:r>
        <w:t>repugnant</w:t>
      </w:r>
      <w:proofErr w:type="gramEnd"/>
      <w:r>
        <w:t xml:space="preserve"> and the advocacy is topical and disclosed</w:t>
      </w:r>
    </w:p>
    <w:p w14:paraId="3B2E0D45" w14:textId="77777777" w:rsidR="00F8395C" w:rsidRDefault="00F8395C" w:rsidP="00F8395C">
      <w:pPr>
        <w:pStyle w:val="Heading4"/>
      </w:pPr>
      <w:r>
        <w:t xml:space="preserve">Violation: they didn’t </w:t>
      </w:r>
    </w:p>
    <w:p w14:paraId="70BFF358" w14:textId="77777777" w:rsidR="00F8395C" w:rsidRDefault="00F8395C" w:rsidP="00F8395C">
      <w:pPr>
        <w:pStyle w:val="Heading4"/>
      </w:pPr>
      <w:r>
        <w:t>Prefer-</w:t>
      </w:r>
    </w:p>
    <w:p w14:paraId="0EE76AA9" w14:textId="5352DFEF" w:rsidR="00F8395C" w:rsidRDefault="00F8395C" w:rsidP="00F8395C">
      <w:pPr>
        <w:pStyle w:val="Heading4"/>
      </w:pPr>
      <w:r>
        <w:t>A</w:t>
      </w:r>
      <w:r>
        <w:t xml:space="preserve">] </w:t>
      </w:r>
      <w:r w:rsidRPr="00677556">
        <w:rPr>
          <w:u w:val="single"/>
        </w:rPr>
        <w:t>Time skew</w:t>
      </w:r>
      <w:r>
        <w:t>- Winning the negative framework moots 6 minutes of 1AC offense – that outweighs on quantifiability and reversibility – I can’t get back time lost and it’s the only way to measure abuse</w:t>
      </w:r>
    </w:p>
    <w:p w14:paraId="427186AE" w14:textId="2F685414" w:rsidR="00F8395C" w:rsidRDefault="00F8395C" w:rsidP="00F8395C">
      <w:pPr>
        <w:pStyle w:val="Heading4"/>
      </w:pPr>
      <w:r>
        <w:t>B</w:t>
      </w:r>
      <w:r>
        <w:t xml:space="preserve">] </w:t>
      </w:r>
      <w:r w:rsidRPr="00677556">
        <w:rPr>
          <w:u w:val="single"/>
        </w:rPr>
        <w:t>Topic Ed</w:t>
      </w:r>
      <w:r>
        <w:t>- Every debate would just be a framework debate which means we never get access to core topic lit – that outweighs on time frame – we only have 2 months</w:t>
      </w:r>
    </w:p>
    <w:p w14:paraId="6D2E0122" w14:textId="27955FD6" w:rsidR="00BC718A" w:rsidRDefault="00BC718A" w:rsidP="00BC718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 xml:space="preserve">] If I win one layer, vote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w:t>
      </w:r>
      <w:proofErr w:type="gramStart"/>
      <w:r w:rsidRPr="00FC576D">
        <w:rPr>
          <w:rFonts w:asciiTheme="majorHAnsi" w:hAnsiTheme="majorHAnsi" w:cstheme="majorHAnsi"/>
        </w:rPr>
        <w:t>A]they</w:t>
      </w:r>
      <w:proofErr w:type="gramEnd"/>
      <w:r w:rsidRPr="00FC576D">
        <w:rPr>
          <w:rFonts w:asciiTheme="majorHAnsi" w:hAnsiTheme="majorHAnsi" w:cstheme="majorHAnsi"/>
        </w:rPr>
        <w:t xml:space="preserve"> have 7 minutes to </w:t>
      </w:r>
      <w:proofErr w:type="spellStart"/>
      <w:r w:rsidRPr="00FC576D">
        <w:rPr>
          <w:rFonts w:asciiTheme="majorHAnsi" w:hAnsiTheme="majorHAnsi" w:cstheme="majorHAnsi"/>
        </w:rPr>
        <w:t>uplayer</w:t>
      </w:r>
      <w:proofErr w:type="spellEnd"/>
      <w:r w:rsidRPr="00FC576D">
        <w:rPr>
          <w:rFonts w:asciiTheme="majorHAnsi" w:hAnsiTheme="majorHAnsi" w:cstheme="majorHAnsi"/>
        </w:rPr>
        <w:t xml:space="preserve"> and nullify my offense B] forces engagement with the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since they have to defend all arguments which means they read better ones. </w:t>
      </w:r>
    </w:p>
    <w:p w14:paraId="18489D9A" w14:textId="77777777" w:rsidR="00F8395C" w:rsidRPr="00677556" w:rsidRDefault="00F8395C" w:rsidP="00F8395C"/>
    <w:p w14:paraId="3C331285" w14:textId="77777777" w:rsidR="00F8395C" w:rsidRPr="00F8395C" w:rsidRDefault="00F8395C" w:rsidP="00F8395C"/>
    <w:p w14:paraId="596ED047" w14:textId="77777777" w:rsidR="00F8395C" w:rsidRDefault="00F8395C" w:rsidP="00F8395C">
      <w:pPr>
        <w:pStyle w:val="Heading3"/>
      </w:pPr>
      <w:r>
        <w:t>1AC – Advantage</w:t>
      </w:r>
    </w:p>
    <w:p w14:paraId="0B3920F8" w14:textId="77777777" w:rsidR="00F8395C" w:rsidRPr="007A7A2D" w:rsidRDefault="00F8395C" w:rsidP="00F8395C">
      <w:pPr>
        <w:pStyle w:val="Heading4"/>
      </w:pPr>
      <w:r>
        <w:t xml:space="preserve">Lack of Chinese Right to Strike </w:t>
      </w:r>
      <w:r>
        <w:rPr>
          <w:u w:val="single"/>
        </w:rPr>
        <w:t>devastates</w:t>
      </w:r>
      <w:r>
        <w:t xml:space="preserve"> Collective Bargaining – undermines any legal leverage for Strikes.</w:t>
      </w:r>
    </w:p>
    <w:p w14:paraId="29B27029" w14:textId="77777777" w:rsidR="00F8395C" w:rsidRPr="00DE1165" w:rsidRDefault="00F8395C" w:rsidP="00F8395C">
      <w:r w:rsidRPr="00DE1165">
        <w:rPr>
          <w:rStyle w:val="Style13ptBold"/>
        </w:rPr>
        <w:t>Friedman 17</w:t>
      </w:r>
      <w:r>
        <w:t xml:space="preserve"> </w:t>
      </w:r>
      <w:r w:rsidRPr="00DE1165">
        <w:t>Eli Friedman 4-20-2017 "Collective Bargaining in China is Dead: The Situation is Excellent"</w:t>
      </w:r>
      <w:r>
        <w:t xml:space="preserve"> </w:t>
      </w:r>
      <w:hyperlink r:id="rId17"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3D8592DC" w14:textId="77777777" w:rsidR="00F8395C" w:rsidRPr="006201EB" w:rsidRDefault="00F8395C" w:rsidP="00F8395C">
      <w:pPr>
        <w:rPr>
          <w:sz w:val="16"/>
          <w:szCs w:val="22"/>
        </w:rPr>
      </w:pPr>
      <w:r w:rsidRPr="006201EB">
        <w:rPr>
          <w:sz w:val="16"/>
          <w:szCs w:val="22"/>
        </w:rPr>
        <w:t xml:space="preserve">For many years reform-oriented </w:t>
      </w:r>
      <w:proofErr w:type="spellStart"/>
      <w:r w:rsidRPr="006201EB">
        <w:rPr>
          <w:sz w:val="16"/>
          <w:szCs w:val="22"/>
        </w:rPr>
        <w:t>labour</w:t>
      </w:r>
      <w:proofErr w:type="spellEnd"/>
      <w:r w:rsidRPr="006201EB">
        <w:rPr>
          <w:sz w:val="16"/>
          <w:szCs w:val="22"/>
        </w:rPr>
        <w:t xml:space="preserve"> activists and scholars working in China have seen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as the </w:t>
      </w:r>
      <w:r w:rsidRPr="006201EB">
        <w:rPr>
          <w:b/>
          <w:szCs w:val="22"/>
          <w:highlight w:val="cyan"/>
          <w:u w:val="single"/>
        </w:rPr>
        <w:t xml:space="preserve">cure for </w:t>
      </w:r>
      <w:r w:rsidRPr="006201EB">
        <w:rPr>
          <w:szCs w:val="22"/>
          <w:u w:val="single"/>
        </w:rPr>
        <w:t xml:space="preserve">the </w:t>
      </w:r>
      <w:r w:rsidRPr="006201EB">
        <w:rPr>
          <w:b/>
          <w:szCs w:val="22"/>
          <w:highlight w:val="cyan"/>
          <w:u w:val="single"/>
          <w:bdr w:val="single" w:sz="18" w:space="0" w:color="auto"/>
        </w:rPr>
        <w:t xml:space="preserve">country’s severe </w:t>
      </w:r>
      <w:proofErr w:type="spellStart"/>
      <w:r w:rsidRPr="006201EB">
        <w:rPr>
          <w:b/>
          <w:szCs w:val="22"/>
          <w:highlight w:val="cyan"/>
          <w:u w:val="single"/>
          <w:bdr w:val="single" w:sz="18" w:space="0" w:color="auto"/>
        </w:rPr>
        <w:t>labour</w:t>
      </w:r>
      <w:proofErr w:type="spellEnd"/>
      <w:r w:rsidRPr="006201EB">
        <w:rPr>
          <w:b/>
          <w:szCs w:val="22"/>
          <w:highlight w:val="cyan"/>
          <w:u w:val="single"/>
          <w:bdr w:val="single" w:sz="18" w:space="0" w:color="auto"/>
        </w:rPr>
        <w:t xml:space="preserve"> problems</w:t>
      </w:r>
      <w:r w:rsidRPr="006201EB">
        <w:rPr>
          <w:sz w:val="16"/>
          <w:szCs w:val="22"/>
        </w:rPr>
        <w:t xml:space="preserve">. The logic underlying this was often unstated, but straightforward: </w:t>
      </w:r>
      <w:r w:rsidRPr="006201EB">
        <w:rPr>
          <w:szCs w:val="22"/>
          <w:u w:val="single"/>
        </w:rPr>
        <w:t xml:space="preserve">collective bargaining was crucial for twentieth century </w:t>
      </w:r>
      <w:proofErr w:type="spellStart"/>
      <w:r w:rsidRPr="006201EB">
        <w:rPr>
          <w:szCs w:val="22"/>
          <w:u w:val="single"/>
        </w:rPr>
        <w:t>labour</w:t>
      </w:r>
      <w:proofErr w:type="spellEnd"/>
      <w:r w:rsidRPr="006201EB">
        <w:rPr>
          <w:szCs w:val="22"/>
          <w:u w:val="single"/>
        </w:rPr>
        <w:t xml:space="preserve"> movements in capitalist countries in giving workers a voice and creating a more equitable social distribution of wealth. With growing levels of </w:t>
      </w:r>
      <w:proofErr w:type="spellStart"/>
      <w:r w:rsidRPr="006201EB">
        <w:rPr>
          <w:szCs w:val="22"/>
          <w:u w:val="single"/>
        </w:rPr>
        <w:t>labour</w:t>
      </w:r>
      <w:proofErr w:type="spellEnd"/>
      <w:r w:rsidRPr="006201EB">
        <w:rPr>
          <w:szCs w:val="22"/>
          <w:u w:val="single"/>
        </w:rPr>
        <w:t xml:space="preserve"> unrest in China over the past twenty years, collective bargaining seemed like a logical next step</w:t>
      </w:r>
      <w:r w:rsidRPr="006201EB">
        <w:rPr>
          <w:sz w:val="16"/>
          <w:szCs w:val="22"/>
        </w:rPr>
        <w:t xml:space="preserve">. Hopeful reformers—both within the official unions as well as </w:t>
      </w:r>
      <w:proofErr w:type="spellStart"/>
      <w:r w:rsidRPr="006201EB">
        <w:rPr>
          <w:sz w:val="16"/>
          <w:szCs w:val="22"/>
        </w:rPr>
        <w:t>labour</w:t>
      </w:r>
      <w:proofErr w:type="spellEnd"/>
      <w:r w:rsidRPr="006201EB">
        <w:rPr>
          <w:sz w:val="16"/>
          <w:szCs w:val="22"/>
        </w:rPr>
        <w:t xml:space="preserve"> NGO activists and academics—envisioned </w:t>
      </w:r>
      <w:proofErr w:type="spellStart"/>
      <w:r w:rsidRPr="006201EB">
        <w:rPr>
          <w:sz w:val="16"/>
          <w:szCs w:val="22"/>
        </w:rPr>
        <w:t>rationalised</w:t>
      </w:r>
      <w:proofErr w:type="spellEnd"/>
      <w:r w:rsidRPr="006201EB">
        <w:rPr>
          <w:sz w:val="16"/>
          <w:szCs w:val="22"/>
        </w:rPr>
        <w:t xml:space="preserve">, </w:t>
      </w:r>
      <w:proofErr w:type="spellStart"/>
      <w:r w:rsidRPr="006201EB">
        <w:rPr>
          <w:sz w:val="16"/>
          <w:szCs w:val="22"/>
        </w:rPr>
        <w:t>legalised</w:t>
      </w:r>
      <w:proofErr w:type="spellEnd"/>
      <w:r w:rsidRPr="006201EB">
        <w:rPr>
          <w:sz w:val="16"/>
          <w:szCs w:val="22"/>
        </w:rPr>
        <w:t xml:space="preserve"> bargaining between </w:t>
      </w:r>
      <w:proofErr w:type="spellStart"/>
      <w:r w:rsidRPr="006201EB">
        <w:rPr>
          <w:sz w:val="16"/>
          <w:szCs w:val="22"/>
        </w:rPr>
        <w:t>labour</w:t>
      </w:r>
      <w:proofErr w:type="spellEnd"/>
      <w:r w:rsidRPr="006201EB">
        <w:rPr>
          <w:sz w:val="16"/>
          <w:szCs w:val="22"/>
        </w:rPr>
        <w:t xml:space="preserve"> and capital as a central pillar in the construction of a more just workplace and society. </w:t>
      </w:r>
      <w:r w:rsidRPr="006201EB">
        <w:rPr>
          <w:szCs w:val="22"/>
          <w:u w:val="single"/>
        </w:rPr>
        <w:t xml:space="preserve">The </w:t>
      </w:r>
      <w:r w:rsidRPr="006201EB">
        <w:rPr>
          <w:b/>
          <w:szCs w:val="22"/>
          <w:highlight w:val="cyan"/>
          <w:u w:val="single"/>
        </w:rPr>
        <w:t xml:space="preserve">challenges to </w:t>
      </w:r>
      <w:proofErr w:type="spellStart"/>
      <w:r w:rsidRPr="006201EB">
        <w:rPr>
          <w:b/>
          <w:szCs w:val="22"/>
          <w:highlight w:val="cyan"/>
          <w:u w:val="single"/>
        </w:rPr>
        <w:t>institutionalising</w:t>
      </w:r>
      <w:proofErr w:type="spellEnd"/>
      <w:r w:rsidRPr="006201EB">
        <w:rPr>
          <w:szCs w:val="22"/>
          <w:highlight w:val="cyan"/>
          <w:u w:val="single"/>
        </w:rPr>
        <w:t xml:space="preserve"> </w:t>
      </w:r>
      <w:r w:rsidRPr="006201EB">
        <w:rPr>
          <w:szCs w:val="22"/>
          <w:u w:val="single"/>
        </w:rPr>
        <w:t xml:space="preserve">a robust </w:t>
      </w:r>
      <w:r w:rsidRPr="006201EB">
        <w:rPr>
          <w:b/>
          <w:szCs w:val="22"/>
          <w:highlight w:val="cyan"/>
          <w:u w:val="single"/>
        </w:rPr>
        <w:t>collective bargaining</w:t>
      </w:r>
      <w:r w:rsidRPr="006201EB">
        <w:rPr>
          <w:szCs w:val="22"/>
          <w:highlight w:val="cyan"/>
          <w:u w:val="single"/>
        </w:rPr>
        <w:t xml:space="preserve"> </w:t>
      </w:r>
      <w:r w:rsidRPr="006201EB">
        <w:rPr>
          <w:szCs w:val="22"/>
          <w:u w:val="single"/>
        </w:rPr>
        <w:t xml:space="preserve">system </w:t>
      </w:r>
      <w:r w:rsidRPr="006201EB">
        <w:rPr>
          <w:b/>
          <w:szCs w:val="22"/>
          <w:highlight w:val="cyan"/>
          <w:u w:val="single"/>
        </w:rPr>
        <w:t>in</w:t>
      </w:r>
      <w:r w:rsidRPr="006201EB">
        <w:rPr>
          <w:szCs w:val="22"/>
          <w:highlight w:val="cyan"/>
          <w:u w:val="single"/>
        </w:rPr>
        <w:t xml:space="preserve"> </w:t>
      </w:r>
      <w:r w:rsidRPr="006201EB">
        <w:rPr>
          <w:szCs w:val="22"/>
          <w:u w:val="single"/>
        </w:rPr>
        <w:t xml:space="preserve">the People’s Republic of </w:t>
      </w:r>
      <w:r w:rsidRPr="006201EB">
        <w:rPr>
          <w:b/>
          <w:szCs w:val="22"/>
          <w:highlight w:val="cyan"/>
          <w:u w:val="single"/>
        </w:rPr>
        <w:t>China</w:t>
      </w:r>
      <w:r w:rsidRPr="006201EB">
        <w:rPr>
          <w:szCs w:val="22"/>
          <w:highlight w:val="cyan"/>
          <w:u w:val="single"/>
        </w:rPr>
        <w:t xml:space="preserve"> </w:t>
      </w:r>
      <w:r w:rsidRPr="006201EB">
        <w:rPr>
          <w:szCs w:val="22"/>
          <w:u w:val="single"/>
        </w:rPr>
        <w:t xml:space="preserve">(PRC) </w:t>
      </w:r>
      <w:r w:rsidRPr="006201EB">
        <w:rPr>
          <w:b/>
          <w:szCs w:val="22"/>
          <w:highlight w:val="cyan"/>
          <w:u w:val="single"/>
        </w:rPr>
        <w:t>have</w:t>
      </w:r>
      <w:r w:rsidRPr="006201EB">
        <w:rPr>
          <w:szCs w:val="22"/>
          <w:highlight w:val="cyan"/>
          <w:u w:val="single"/>
        </w:rPr>
        <w:t xml:space="preserve"> </w:t>
      </w:r>
      <w:r w:rsidRPr="006201EB">
        <w:rPr>
          <w:szCs w:val="22"/>
          <w:u w:val="single"/>
        </w:rPr>
        <w:t xml:space="preserve">always </w:t>
      </w:r>
      <w:r w:rsidRPr="006201EB">
        <w:rPr>
          <w:b/>
          <w:szCs w:val="22"/>
          <w:highlight w:val="cyan"/>
          <w:u w:val="single"/>
        </w:rPr>
        <w:t>been profound</w:t>
      </w:r>
      <w:r w:rsidRPr="006201EB">
        <w:rPr>
          <w:szCs w:val="22"/>
          <w:u w:val="single"/>
        </w:rPr>
        <w:t xml:space="preserve">. </w:t>
      </w:r>
      <w:r w:rsidRPr="006201EB">
        <w:rPr>
          <w:b/>
          <w:szCs w:val="22"/>
          <w:highlight w:val="cyan"/>
          <w:u w:val="single"/>
        </w:rPr>
        <w:t>Fundamental</w:t>
      </w:r>
      <w:r w:rsidRPr="006201EB">
        <w:rPr>
          <w:szCs w:val="22"/>
          <w:highlight w:val="cyan"/>
          <w:u w:val="single"/>
        </w:rPr>
        <w:t xml:space="preserve"> </w:t>
      </w:r>
      <w:r w:rsidRPr="006201EB">
        <w:rPr>
          <w:szCs w:val="22"/>
          <w:u w:val="single"/>
        </w:rPr>
        <w:t xml:space="preserve">to </w:t>
      </w:r>
      <w:proofErr w:type="spellStart"/>
      <w:r w:rsidRPr="006201EB">
        <w:rPr>
          <w:szCs w:val="22"/>
          <w:u w:val="single"/>
        </w:rPr>
        <w:t>labour</w:t>
      </w:r>
      <w:proofErr w:type="spellEnd"/>
      <w:r w:rsidRPr="006201EB">
        <w:rPr>
          <w:szCs w:val="22"/>
          <w:u w:val="single"/>
        </w:rPr>
        <w:t xml:space="preserve"> relations theory </w:t>
      </w:r>
      <w:r w:rsidRPr="006201EB">
        <w:rPr>
          <w:b/>
          <w:szCs w:val="22"/>
          <w:highlight w:val="cyan"/>
          <w:u w:val="single"/>
        </w:rPr>
        <w:t>is</w:t>
      </w:r>
      <w:r w:rsidRPr="006201EB">
        <w:rPr>
          <w:szCs w:val="22"/>
          <w:highlight w:val="cyan"/>
          <w:u w:val="single"/>
        </w:rPr>
        <w:t xml:space="preserve"> </w:t>
      </w:r>
      <w:r w:rsidRPr="006201EB">
        <w:rPr>
          <w:szCs w:val="22"/>
          <w:u w:val="single"/>
        </w:rPr>
        <w:t xml:space="preserve">that collective bargaining rights must be accompanied by the </w:t>
      </w:r>
      <w:r w:rsidRPr="006201EB">
        <w:rPr>
          <w:b/>
          <w:szCs w:val="22"/>
          <w:highlight w:val="cyan"/>
          <w:u w:val="single"/>
          <w:bdr w:val="single" w:sz="18" w:space="0" w:color="auto"/>
        </w:rPr>
        <w:t>right to strike</w:t>
      </w:r>
      <w:r w:rsidRPr="006201EB">
        <w:rPr>
          <w:sz w:val="16"/>
          <w:szCs w:val="22"/>
          <w:highlight w:val="cyan"/>
        </w:rPr>
        <w:t xml:space="preserve"> </w:t>
      </w:r>
      <w:r w:rsidRPr="006201EB">
        <w:rPr>
          <w:sz w:val="16"/>
          <w:szCs w:val="22"/>
        </w:rPr>
        <w:t>and freedom of association—</w:t>
      </w:r>
      <w:r w:rsidRPr="006201EB">
        <w:rPr>
          <w:b/>
          <w:szCs w:val="22"/>
          <w:highlight w:val="cyan"/>
          <w:u w:val="single"/>
        </w:rPr>
        <w:t>capital</w:t>
      </w:r>
      <w:r w:rsidRPr="006201EB">
        <w:rPr>
          <w:sz w:val="16"/>
          <w:szCs w:val="22"/>
          <w:highlight w:val="cyan"/>
        </w:rPr>
        <w:t xml:space="preserve"> </w:t>
      </w:r>
      <w:r w:rsidRPr="006201EB">
        <w:rPr>
          <w:b/>
          <w:szCs w:val="22"/>
          <w:highlight w:val="cyan"/>
          <w:u w:val="single"/>
        </w:rPr>
        <w:t xml:space="preserve">has no reason to take workers seriously without </w:t>
      </w:r>
      <w:proofErr w:type="spellStart"/>
      <w:r w:rsidRPr="006201EB">
        <w:rPr>
          <w:b/>
          <w:szCs w:val="22"/>
          <w:highlight w:val="cyan"/>
          <w:u w:val="single"/>
          <w:bdr w:val="single" w:sz="18" w:space="0" w:color="auto"/>
        </w:rPr>
        <w:t>labour</w:t>
      </w:r>
      <w:proofErr w:type="spellEnd"/>
      <w:r w:rsidRPr="006201EB">
        <w:rPr>
          <w:b/>
          <w:szCs w:val="22"/>
          <w:highlight w:val="cyan"/>
          <w:u w:val="single"/>
          <w:bdr w:val="single" w:sz="18" w:space="0" w:color="auto"/>
        </w:rPr>
        <w:t xml:space="preserve"> possessing some coercive power</w:t>
      </w:r>
      <w:r w:rsidRPr="006201EB">
        <w:rPr>
          <w:sz w:val="16"/>
          <w:szCs w:val="22"/>
        </w:rPr>
        <w:t xml:space="preserve">. But </w:t>
      </w:r>
      <w:r w:rsidRPr="006201EB">
        <w:rPr>
          <w:szCs w:val="22"/>
          <w:u w:val="single"/>
        </w:rPr>
        <w:t>independent unions have long been an anathema to the Communist Party</w:t>
      </w:r>
      <w:r w:rsidRPr="006201EB">
        <w:rPr>
          <w:sz w:val="16"/>
          <w:szCs w:val="22"/>
        </w:rPr>
        <w:t xml:space="preserve">. From the Lai </w:t>
      </w:r>
      <w:proofErr w:type="spellStart"/>
      <w:r w:rsidRPr="006201EB">
        <w:rPr>
          <w:sz w:val="16"/>
          <w:szCs w:val="22"/>
        </w:rPr>
        <w:t>Ruoyu</w:t>
      </w:r>
      <w:proofErr w:type="spellEnd"/>
      <w:r w:rsidRPr="006201EB">
        <w:rPr>
          <w:sz w:val="16"/>
          <w:szCs w:val="22"/>
        </w:rPr>
        <w:t xml:space="preserve"> debacle of the 1950s to the crushing of the Beijing Workers Autonomous Federation in 1989, the Party has made it clear time and again that independent worker </w:t>
      </w:r>
      <w:proofErr w:type="spellStart"/>
      <w:r w:rsidRPr="006201EB">
        <w:rPr>
          <w:sz w:val="16"/>
          <w:szCs w:val="22"/>
        </w:rPr>
        <w:t>organisations</w:t>
      </w:r>
      <w:proofErr w:type="spellEnd"/>
      <w:r w:rsidRPr="006201EB">
        <w:rPr>
          <w:sz w:val="16"/>
          <w:szCs w:val="22"/>
        </w:rPr>
        <w:t xml:space="preserve"> are forbidden. Although workers have never enjoyed the right to strike in practice, the right was formally included in the Chinese constitutions of 1975 and 1978. It </w:t>
      </w:r>
      <w:r w:rsidRPr="006201EB">
        <w:rPr>
          <w:b/>
          <w:bCs/>
          <w:szCs w:val="22"/>
          <w:u w:val="single"/>
        </w:rPr>
        <w:t>was Deng Xiaoping who removed it from the constitution just as private capital began pouring into China in the early 1980</w:t>
      </w:r>
      <w:r w:rsidRPr="006201EB">
        <w:rPr>
          <w:sz w:val="16"/>
          <w:szCs w:val="22"/>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6201EB">
        <w:rPr>
          <w:szCs w:val="22"/>
          <w:u w:val="single"/>
        </w:rPr>
        <w:t xml:space="preserve">Many assumed that the state would eventually decide that worker insurgency was exacting too high a cost, and that serious </w:t>
      </w:r>
      <w:proofErr w:type="spellStart"/>
      <w:r w:rsidRPr="006201EB">
        <w:rPr>
          <w:szCs w:val="22"/>
          <w:u w:val="single"/>
        </w:rPr>
        <w:t>labour</w:t>
      </w:r>
      <w:proofErr w:type="spellEnd"/>
      <w:r w:rsidRPr="006201EB">
        <w:rPr>
          <w:szCs w:val="22"/>
          <w:u w:val="single"/>
        </w:rPr>
        <w:t xml:space="preserve"> reforms were therefore necessary.</w:t>
      </w:r>
      <w:r w:rsidRPr="006201EB">
        <w:rPr>
          <w:sz w:val="16"/>
          <w:szCs w:val="22"/>
        </w:rPr>
        <w:t xml:space="preserve"> And indeed, beginning in the late 2000s the ACFTU made collective negotiations (</w:t>
      </w:r>
      <w:proofErr w:type="spellStart"/>
      <w:r w:rsidRPr="006201EB">
        <w:rPr>
          <w:sz w:val="16"/>
          <w:szCs w:val="22"/>
        </w:rPr>
        <w:t>xieshang</w:t>
      </w:r>
      <w:proofErr w:type="spellEnd"/>
      <w:r w:rsidRPr="006201EB">
        <w:rPr>
          <w:sz w:val="16"/>
          <w:szCs w:val="22"/>
        </w:rPr>
        <w:t>)—rather than the more antagonistic sounding ‘bargaining’ (</w:t>
      </w:r>
      <w:proofErr w:type="spellStart"/>
      <w:r w:rsidRPr="006201EB">
        <w:rPr>
          <w:sz w:val="16"/>
          <w:szCs w:val="22"/>
        </w:rPr>
        <w:t>tanpan</w:t>
      </w:r>
      <w:proofErr w:type="spellEnd"/>
      <w:r w:rsidRPr="006201EB">
        <w:rPr>
          <w:sz w:val="16"/>
          <w:szCs w:val="22"/>
        </w:rPr>
        <w:t xml:space="preserve">)—a high priority, investing time and resources into expanding the coverage of collective contracts. At its best, </w:t>
      </w:r>
      <w:r w:rsidRPr="006201EB">
        <w:rPr>
          <w:b/>
          <w:bCs/>
          <w:szCs w:val="22"/>
          <w:highlight w:val="cyan"/>
          <w:u w:val="single"/>
        </w:rPr>
        <w:t>collective bargaining in China</w:t>
      </w:r>
      <w:r w:rsidRPr="006201EB">
        <w:rPr>
          <w:szCs w:val="22"/>
          <w:highlight w:val="cyan"/>
          <w:u w:val="single"/>
        </w:rPr>
        <w:t xml:space="preserve"> </w:t>
      </w:r>
      <w:r w:rsidRPr="006201EB">
        <w:rPr>
          <w:b/>
          <w:bCs/>
          <w:szCs w:val="22"/>
          <w:highlight w:val="cyan"/>
          <w:u w:val="single"/>
          <w:bdr w:val="single" w:sz="18" w:space="0" w:color="auto"/>
        </w:rPr>
        <w:t>has been woefully inadequate</w:t>
      </w:r>
      <w:r w:rsidRPr="006201EB">
        <w:rPr>
          <w:szCs w:val="22"/>
          <w:u w:val="single"/>
        </w:rPr>
        <w:t>.</w:t>
      </w:r>
      <w:r w:rsidRPr="006201EB">
        <w:rPr>
          <w:sz w:val="16"/>
          <w:szCs w:val="22"/>
        </w:rPr>
        <w:t xml:space="preserve"> The state and the ACFTU have been very cautious about controlling workers’ </w:t>
      </w:r>
      <w:proofErr w:type="gramStart"/>
      <w:r w:rsidRPr="006201EB">
        <w:rPr>
          <w:sz w:val="16"/>
          <w:szCs w:val="22"/>
        </w:rPr>
        <w:t>aspirations, and</w:t>
      </w:r>
      <w:proofErr w:type="gramEnd"/>
      <w:r w:rsidRPr="006201EB">
        <w:rPr>
          <w:sz w:val="16"/>
          <w:szCs w:val="22"/>
        </w:rPr>
        <w:t xml:space="preserve"> have insisted on the fundamental harmony of interests between </w:t>
      </w:r>
      <w:proofErr w:type="spellStart"/>
      <w:r w:rsidRPr="006201EB">
        <w:rPr>
          <w:sz w:val="16"/>
          <w:szCs w:val="22"/>
        </w:rPr>
        <w:t>labour</w:t>
      </w:r>
      <w:proofErr w:type="spellEnd"/>
      <w:r w:rsidRPr="006201EB">
        <w:rPr>
          <w:sz w:val="16"/>
          <w:szCs w:val="22"/>
        </w:rPr>
        <w:t xml:space="preserve"> and capital. </w:t>
      </w:r>
      <w:r w:rsidRPr="006201EB">
        <w:rPr>
          <w:szCs w:val="22"/>
          <w:u w:val="single"/>
        </w:rPr>
        <w:t xml:space="preserve">Experiments with bargaining have been almost </w:t>
      </w:r>
      <w:r w:rsidRPr="006201EB">
        <w:rPr>
          <w:b/>
          <w:szCs w:val="22"/>
          <w:highlight w:val="cyan"/>
          <w:u w:val="single"/>
        </w:rPr>
        <w:t>exclusively restricted to single enterprises</w:t>
      </w:r>
      <w:r w:rsidRPr="006201EB">
        <w:rPr>
          <w:szCs w:val="22"/>
          <w:u w:val="single"/>
        </w:rPr>
        <w:t xml:space="preserve">, thereby preventing workers from constituting cross-workplace ties. The overwhelming majority of collective contracts are </w:t>
      </w:r>
      <w:r w:rsidRPr="006201EB">
        <w:rPr>
          <w:b/>
          <w:szCs w:val="22"/>
          <w:highlight w:val="cyan"/>
          <w:u w:val="single"/>
        </w:rPr>
        <w:t>formulaic</w:t>
      </w:r>
      <w:r w:rsidRPr="006201EB">
        <w:rPr>
          <w:szCs w:val="22"/>
          <w:u w:val="single"/>
        </w:rPr>
        <w:t xml:space="preserve">: </w:t>
      </w:r>
      <w:r w:rsidRPr="006201EB">
        <w:rPr>
          <w:b/>
          <w:szCs w:val="22"/>
          <w:highlight w:val="cyan"/>
          <w:u w:val="single"/>
        </w:rPr>
        <w:t>actual bargaining rarely occurs</w:t>
      </w:r>
      <w:r w:rsidRPr="006201EB">
        <w:rPr>
          <w:szCs w:val="22"/>
          <w:u w:val="single"/>
        </w:rPr>
        <w:t xml:space="preserve">, and </w:t>
      </w:r>
      <w:r w:rsidRPr="006201EB">
        <w:rPr>
          <w:b/>
          <w:szCs w:val="22"/>
          <w:highlight w:val="cyan"/>
          <w:u w:val="single"/>
        </w:rPr>
        <w:t>enforcement is</w:t>
      </w:r>
      <w:r w:rsidRPr="006201EB">
        <w:rPr>
          <w:szCs w:val="22"/>
          <w:highlight w:val="cyan"/>
          <w:u w:val="single"/>
        </w:rPr>
        <w:t xml:space="preserve"> </w:t>
      </w:r>
      <w:r w:rsidRPr="006201EB">
        <w:rPr>
          <w:szCs w:val="22"/>
          <w:u w:val="single"/>
        </w:rPr>
        <w:t xml:space="preserve">largely </w:t>
      </w:r>
      <w:r w:rsidRPr="006201EB">
        <w:rPr>
          <w:b/>
          <w:szCs w:val="22"/>
          <w:highlight w:val="cyan"/>
          <w:u w:val="single"/>
        </w:rPr>
        <w:t>non-existent</w:t>
      </w:r>
      <w:r w:rsidRPr="006201EB">
        <w:rPr>
          <w:sz w:val="16"/>
          <w:szCs w:val="22"/>
        </w:rPr>
        <w:t xml:space="preserve">. The few shining examples where employers have made real compromises during collective bargaining have followed autonomously </w:t>
      </w:r>
      <w:proofErr w:type="spellStart"/>
      <w:r w:rsidRPr="006201EB">
        <w:rPr>
          <w:sz w:val="16"/>
          <w:szCs w:val="22"/>
        </w:rPr>
        <w:t>organised</w:t>
      </w:r>
      <w:proofErr w:type="spellEnd"/>
      <w:r w:rsidRPr="006201EB">
        <w:rPr>
          <w:sz w:val="16"/>
          <w:szCs w:val="22"/>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6201EB">
        <w:rPr>
          <w:szCs w:val="22"/>
          <w:u w:val="single"/>
        </w:rPr>
        <w:t>The Death of Collective Bargaining under Xi Even these timid efforts have been smothered in recent years, as the central government has turned in a markedly anti-worker direction under Xi Jinping.</w:t>
      </w:r>
      <w:r w:rsidRPr="006201EB">
        <w:rPr>
          <w:sz w:val="16"/>
          <w:szCs w:val="22"/>
        </w:rPr>
        <w:t xml:space="preserve"> </w:t>
      </w:r>
      <w:r w:rsidRPr="006201EB">
        <w:rPr>
          <w:szCs w:val="22"/>
          <w:u w:val="single"/>
        </w:rPr>
        <w:t xml:space="preserve">There was </w:t>
      </w:r>
      <w:proofErr w:type="gramStart"/>
      <w:r w:rsidRPr="006201EB">
        <w:rPr>
          <w:szCs w:val="22"/>
          <w:u w:val="single"/>
        </w:rPr>
        <w:t>a brief moment</w:t>
      </w:r>
      <w:proofErr w:type="gramEnd"/>
      <w:r w:rsidRPr="006201EB">
        <w:rPr>
          <w:szCs w:val="22"/>
          <w:u w:val="single"/>
        </w:rPr>
        <w:t xml:space="preserve"> in 2010 when discussion about the right to strike emerged from hushed whispers into the public discourse</w:t>
      </w:r>
      <w:r w:rsidRPr="006201EB">
        <w:rPr>
          <w:sz w:val="16"/>
          <w:szCs w:val="22"/>
        </w:rPr>
        <w:t xml:space="preserve">. But this opening was ephemeral, and union reformers in Guangdong who had pushed gentle reforms in the mid-late 2000s were replaced with typical Party apparatchiks. The country’s pre-eminent </w:t>
      </w:r>
      <w:proofErr w:type="spellStart"/>
      <w:r w:rsidRPr="006201EB">
        <w:rPr>
          <w:sz w:val="16"/>
          <w:szCs w:val="22"/>
        </w:rPr>
        <w:t>centre</w:t>
      </w:r>
      <w:proofErr w:type="spellEnd"/>
      <w:r w:rsidRPr="006201EB">
        <w:rPr>
          <w:sz w:val="16"/>
          <w:szCs w:val="22"/>
        </w:rPr>
        <w:t xml:space="preserve"> for </w:t>
      </w:r>
      <w:proofErr w:type="spellStart"/>
      <w:r w:rsidRPr="006201EB">
        <w:rPr>
          <w:sz w:val="16"/>
          <w:szCs w:val="22"/>
        </w:rPr>
        <w:t>labour</w:t>
      </w:r>
      <w:proofErr w:type="spellEnd"/>
      <w:r w:rsidRPr="006201EB">
        <w:rPr>
          <w:sz w:val="16"/>
          <w:szCs w:val="22"/>
        </w:rPr>
        <w:t xml:space="preserve"> studies at Sun </w:t>
      </w:r>
      <w:proofErr w:type="spellStart"/>
      <w:r w:rsidRPr="006201EB">
        <w:rPr>
          <w:sz w:val="16"/>
          <w:szCs w:val="22"/>
        </w:rPr>
        <w:t>Yat-sen</w:t>
      </w:r>
      <w:proofErr w:type="spellEnd"/>
      <w:r w:rsidRPr="006201EB">
        <w:rPr>
          <w:sz w:val="16"/>
          <w:szCs w:val="22"/>
        </w:rPr>
        <w:t xml:space="preserve"> University in Guangzhou was shuttered. The academic study of employment has now been left almost entirely to business schools, as the government has stymied further expansion of </w:t>
      </w:r>
      <w:proofErr w:type="spellStart"/>
      <w:r w:rsidRPr="006201EB">
        <w:rPr>
          <w:sz w:val="16"/>
          <w:szCs w:val="22"/>
        </w:rPr>
        <w:t>labour</w:t>
      </w:r>
      <w:proofErr w:type="spellEnd"/>
      <w:r w:rsidRPr="006201EB">
        <w:rPr>
          <w:sz w:val="16"/>
          <w:szCs w:val="22"/>
        </w:rPr>
        <w:t xml:space="preserve"> relations programs. </w:t>
      </w:r>
      <w:proofErr w:type="spellStart"/>
      <w:r w:rsidRPr="006201EB">
        <w:rPr>
          <w:szCs w:val="22"/>
          <w:u w:val="single"/>
        </w:rPr>
        <w:t>Labour</w:t>
      </w:r>
      <w:proofErr w:type="spellEnd"/>
      <w:r w:rsidRPr="006201EB">
        <w:rPr>
          <w:szCs w:val="22"/>
          <w:u w:val="single"/>
        </w:rPr>
        <w:t xml:space="preserve"> NGOs in Guangzhou were subjected to a brutal crackdown in December 2015, with the government specifically targeting those groups that had been helping workers to engage in collective negotiations to resolve strikes.</w:t>
      </w:r>
      <w:r w:rsidRPr="006201EB">
        <w:rPr>
          <w:sz w:val="16"/>
          <w:szCs w:val="22"/>
        </w:rPr>
        <w:t xml:space="preserve"> And the ACFTU has seemingly given up on advancing collective negotiations altogether. The Chairman of the ACFTU Li </w:t>
      </w:r>
      <w:proofErr w:type="spellStart"/>
      <w:r w:rsidRPr="006201EB">
        <w:rPr>
          <w:sz w:val="16"/>
          <w:szCs w:val="22"/>
        </w:rPr>
        <w:t>Jianguo</w:t>
      </w:r>
      <w:proofErr w:type="spellEnd"/>
      <w:r w:rsidRPr="006201EB">
        <w:rPr>
          <w:sz w:val="16"/>
          <w:szCs w:val="22"/>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6201EB">
        <w:rPr>
          <w:szCs w:val="22"/>
          <w:u w:val="single"/>
        </w:rPr>
        <w:t xml:space="preserve">Collective bargaining is not dead in the sense that it will disappear from China’s </w:t>
      </w:r>
      <w:proofErr w:type="spellStart"/>
      <w:r w:rsidRPr="006201EB">
        <w:rPr>
          <w:szCs w:val="22"/>
          <w:u w:val="single"/>
        </w:rPr>
        <w:t>labour</w:t>
      </w:r>
      <w:proofErr w:type="spellEnd"/>
      <w:r w:rsidRPr="006201EB">
        <w:rPr>
          <w:szCs w:val="22"/>
          <w:u w:val="single"/>
        </w:rPr>
        <w:t>-capital relations.</w:t>
      </w:r>
      <w:r w:rsidRPr="006201EB">
        <w:rPr>
          <w:sz w:val="16"/>
          <w:szCs w:val="22"/>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6201EB">
        <w:rPr>
          <w:sz w:val="16"/>
          <w:szCs w:val="22"/>
        </w:rPr>
        <w:t>absolutely worth</w:t>
      </w:r>
      <w:proofErr w:type="gramEnd"/>
      <w:r w:rsidRPr="006201EB">
        <w:rPr>
          <w:sz w:val="16"/>
          <w:szCs w:val="22"/>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6201EB">
        <w:rPr>
          <w:szCs w:val="22"/>
          <w:u w:val="single"/>
        </w:rPr>
        <w:t xml:space="preserve">What then might Chinese workers and allied intellectuals and activists aim for? At the risk of stating the obvious, </w:t>
      </w:r>
      <w:r w:rsidRPr="006201EB">
        <w:rPr>
          <w:b/>
          <w:szCs w:val="22"/>
          <w:highlight w:val="cyan"/>
          <w:u w:val="single"/>
          <w:bdr w:val="single" w:sz="18" w:space="0" w:color="auto"/>
        </w:rPr>
        <w:t>the working class needs more power</w:t>
      </w:r>
      <w:r w:rsidRPr="006201EB">
        <w:rPr>
          <w:szCs w:val="22"/>
          <w:u w:val="single"/>
        </w:rPr>
        <w:t xml:space="preserve">. </w:t>
      </w:r>
      <w:r w:rsidRPr="006201EB">
        <w:rPr>
          <w:sz w:val="16"/>
          <w:szCs w:val="22"/>
        </w:rPr>
        <w:t xml:space="preserve">The question is, how to foster proletarian power in the face of a highly competent authoritarian state that views </w:t>
      </w:r>
      <w:proofErr w:type="spellStart"/>
      <w:r w:rsidRPr="006201EB">
        <w:rPr>
          <w:sz w:val="16"/>
          <w:szCs w:val="22"/>
        </w:rPr>
        <w:t>organised</w:t>
      </w:r>
      <w:proofErr w:type="spellEnd"/>
      <w:r w:rsidRPr="006201EB">
        <w:rPr>
          <w:sz w:val="16"/>
          <w:szCs w:val="22"/>
        </w:rPr>
        <w:t xml:space="preserve"> workers as an existential threat? </w:t>
      </w:r>
      <w:r w:rsidRPr="006201EB">
        <w:rPr>
          <w:szCs w:val="22"/>
          <w:u w:val="single"/>
        </w:rPr>
        <w:t xml:space="preserve">In the absence of independent </w:t>
      </w:r>
      <w:proofErr w:type="spellStart"/>
      <w:r w:rsidRPr="006201EB">
        <w:rPr>
          <w:szCs w:val="22"/>
          <w:u w:val="single"/>
        </w:rPr>
        <w:t>organisations</w:t>
      </w:r>
      <w:proofErr w:type="spellEnd"/>
      <w:r w:rsidRPr="006201EB">
        <w:rPr>
          <w:szCs w:val="22"/>
          <w:u w:val="single"/>
        </w:rPr>
        <w:t>, the only option is an intensification of already widespread worker insurgency</w:t>
      </w:r>
      <w:r w:rsidRPr="006201EB">
        <w:rPr>
          <w:sz w:val="16"/>
          <w:szCs w:val="22"/>
        </w:rPr>
        <w:t xml:space="preserve">. The more wildcat strikes, mass direct action, and worker riots, the more the state and capital will be forced to take worker grievances seriously. </w:t>
      </w:r>
      <w:proofErr w:type="gramStart"/>
      <w:r w:rsidRPr="006201EB">
        <w:rPr>
          <w:sz w:val="16"/>
          <w:szCs w:val="22"/>
        </w:rPr>
        <w:t>Of course</w:t>
      </w:r>
      <w:proofErr w:type="gramEnd"/>
      <w:r w:rsidRPr="006201EB">
        <w:rPr>
          <w:sz w:val="16"/>
          <w:szCs w:val="22"/>
        </w:rPr>
        <w:t xml:space="preserve"> such forms of collective action come at great risk for workers, and many have already paid a high price. In any </w:t>
      </w:r>
      <w:proofErr w:type="gramStart"/>
      <w:r w:rsidRPr="006201EB">
        <w:rPr>
          <w:sz w:val="16"/>
          <w:szCs w:val="22"/>
        </w:rPr>
        <w:t>particular case</w:t>
      </w:r>
      <w:proofErr w:type="gramEnd"/>
      <w:r w:rsidRPr="006201EB">
        <w:rPr>
          <w:sz w:val="16"/>
          <w:szCs w:val="22"/>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85FE414" w14:textId="77777777" w:rsidR="00F8395C" w:rsidRDefault="00F8395C" w:rsidP="00F8395C">
      <w:pPr>
        <w:pStyle w:val="Heading4"/>
      </w:pPr>
      <w:r>
        <w:rPr>
          <w:u w:val="single"/>
        </w:rPr>
        <w:t>Hong Kong</w:t>
      </w:r>
      <w:r>
        <w:t xml:space="preserve"> – China’s exploiting lack of Strike Protection to </w:t>
      </w:r>
      <w:r>
        <w:rPr>
          <w:u w:val="single"/>
        </w:rPr>
        <w:t>dismantle</w:t>
      </w:r>
      <w:r>
        <w:t xml:space="preserve"> and </w:t>
      </w:r>
      <w:r>
        <w:rPr>
          <w:u w:val="single"/>
        </w:rPr>
        <w:t>de-power</w:t>
      </w:r>
      <w:r>
        <w:t xml:space="preserve"> Hong Kong’s unions.</w:t>
      </w:r>
    </w:p>
    <w:p w14:paraId="21BDAB29" w14:textId="77777777" w:rsidR="00F8395C" w:rsidRPr="00417E8E" w:rsidRDefault="00F8395C" w:rsidP="00F8395C">
      <w:r w:rsidRPr="00E078BC">
        <w:rPr>
          <w:rStyle w:val="Style13ptBold"/>
        </w:rPr>
        <w:t>Wang 21</w:t>
      </w:r>
      <w:r>
        <w:t xml:space="preserve"> </w:t>
      </w:r>
      <w:r w:rsidRPr="00417E8E">
        <w:t>Maya Wang 9-22-2021 "China Is Dismantling Hong Kong’s Unions"</w:t>
      </w:r>
      <w:r>
        <w:t xml:space="preserve"> </w:t>
      </w:r>
      <w:hyperlink r:id="rId18" w:history="1">
        <w:r w:rsidRPr="00227C9E">
          <w:rPr>
            <w:rStyle w:val="Hyperlink"/>
          </w:rPr>
          <w:t>https://www.hrw.org/news/2021/09/22/china-dismantling-hong-kongs-unions#</w:t>
        </w:r>
      </w:hyperlink>
      <w:r>
        <w:t xml:space="preserve"> (China Senior Researcher for Human Rights Watch)//Elmer </w:t>
      </w:r>
    </w:p>
    <w:p w14:paraId="045BF9D9" w14:textId="77777777" w:rsidR="00F8395C" w:rsidRPr="006201EB" w:rsidRDefault="00F8395C" w:rsidP="00F8395C">
      <w:pPr>
        <w:rPr>
          <w:sz w:val="16"/>
          <w:szCs w:val="22"/>
        </w:rPr>
      </w:pPr>
      <w:r w:rsidRPr="006201EB">
        <w:rPr>
          <w:b/>
          <w:szCs w:val="22"/>
          <w:highlight w:val="cyan"/>
          <w:u w:val="single"/>
        </w:rPr>
        <w:t>Chinese state</w:t>
      </w:r>
      <w:r w:rsidRPr="006201EB">
        <w:rPr>
          <w:sz w:val="16"/>
          <w:szCs w:val="22"/>
          <w:highlight w:val="cyan"/>
        </w:rPr>
        <w:t xml:space="preserve"> </w:t>
      </w:r>
      <w:r w:rsidRPr="006201EB">
        <w:rPr>
          <w:sz w:val="16"/>
          <w:szCs w:val="22"/>
        </w:rPr>
        <w:t xml:space="preserve">media outlets are </w:t>
      </w:r>
      <w:r w:rsidRPr="006201EB">
        <w:rPr>
          <w:b/>
          <w:szCs w:val="22"/>
          <w:highlight w:val="cyan"/>
          <w:u w:val="single"/>
        </w:rPr>
        <w:t>railing against</w:t>
      </w:r>
      <w:r w:rsidRPr="006201EB">
        <w:rPr>
          <w:sz w:val="16"/>
          <w:szCs w:val="22"/>
          <w:highlight w:val="cyan"/>
        </w:rPr>
        <w:t xml:space="preserve"> </w:t>
      </w:r>
      <w:r w:rsidRPr="006201EB">
        <w:rPr>
          <w:b/>
          <w:szCs w:val="22"/>
          <w:highlight w:val="cyan"/>
          <w:u w:val="single"/>
        </w:rPr>
        <w:t>groups</w:t>
      </w:r>
      <w:r w:rsidRPr="006201EB">
        <w:rPr>
          <w:sz w:val="16"/>
          <w:szCs w:val="22"/>
          <w:highlight w:val="cyan"/>
        </w:rPr>
        <w:t xml:space="preserve"> </w:t>
      </w:r>
      <w:r w:rsidRPr="006201EB">
        <w:rPr>
          <w:b/>
          <w:szCs w:val="22"/>
          <w:highlight w:val="cyan"/>
          <w:u w:val="single"/>
        </w:rPr>
        <w:t>they claim</w:t>
      </w:r>
      <w:r w:rsidRPr="006201EB">
        <w:rPr>
          <w:sz w:val="16"/>
          <w:szCs w:val="22"/>
          <w:highlight w:val="cyan"/>
        </w:rPr>
        <w:t xml:space="preserve"> </w:t>
      </w:r>
      <w:r w:rsidRPr="006201EB">
        <w:rPr>
          <w:sz w:val="16"/>
          <w:szCs w:val="22"/>
        </w:rPr>
        <w:t xml:space="preserve">are </w:t>
      </w:r>
      <w:r w:rsidRPr="006201EB">
        <w:rPr>
          <w:b/>
          <w:szCs w:val="22"/>
          <w:highlight w:val="cyan"/>
          <w:u w:val="single"/>
        </w:rPr>
        <w:t xml:space="preserve">involved in </w:t>
      </w:r>
      <w:r w:rsidRPr="006201EB">
        <w:rPr>
          <w:sz w:val="16"/>
          <w:szCs w:val="22"/>
        </w:rPr>
        <w:t xml:space="preserve">money laundering, inciting </w:t>
      </w:r>
      <w:r w:rsidRPr="006201EB">
        <w:rPr>
          <w:b/>
          <w:szCs w:val="22"/>
          <w:highlight w:val="cyan"/>
          <w:u w:val="single"/>
        </w:rPr>
        <w:t>riots</w:t>
      </w:r>
      <w:r w:rsidRPr="006201EB">
        <w:rPr>
          <w:sz w:val="16"/>
          <w:szCs w:val="22"/>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6201EB">
        <w:rPr>
          <w:szCs w:val="22"/>
          <w:u w:val="single"/>
        </w:rPr>
        <w:t xml:space="preserve">. But no: The pro-Beijing press is talking about </w:t>
      </w:r>
      <w:r w:rsidRPr="006201EB">
        <w:rPr>
          <w:b/>
          <w:szCs w:val="22"/>
          <w:highlight w:val="cyan"/>
          <w:u w:val="single"/>
          <w:bdr w:val="single" w:sz="18" w:space="0" w:color="auto"/>
        </w:rPr>
        <w:t>Hong Kong labor unions</w:t>
      </w:r>
      <w:r w:rsidRPr="006201EB">
        <w:rPr>
          <w:szCs w:val="22"/>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6201EB">
        <w:rPr>
          <w:sz w:val="16"/>
          <w:szCs w:val="22"/>
        </w:rPr>
        <w:t xml:space="preserve">s. Often, after Beijing spotlights people in its papers, </w:t>
      </w:r>
      <w:r w:rsidRPr="006201EB">
        <w:rPr>
          <w:b/>
          <w:szCs w:val="22"/>
          <w:highlight w:val="cyan"/>
          <w:u w:val="single"/>
        </w:rPr>
        <w:t>Hong Kong police swoop</w:t>
      </w:r>
      <w:r w:rsidRPr="006201EB">
        <w:rPr>
          <w:szCs w:val="22"/>
          <w:highlight w:val="cyan"/>
          <w:u w:val="single"/>
        </w:rPr>
        <w:t xml:space="preserve"> </w:t>
      </w:r>
      <w:r w:rsidRPr="006201EB">
        <w:rPr>
          <w:szCs w:val="22"/>
          <w:u w:val="single"/>
        </w:rPr>
        <w:t xml:space="preserve">into action. </w:t>
      </w:r>
      <w:r w:rsidRPr="006201EB">
        <w:rPr>
          <w:b/>
          <w:szCs w:val="22"/>
          <w:highlight w:val="cyan"/>
          <w:u w:val="single"/>
        </w:rPr>
        <w:t>Fearing</w:t>
      </w:r>
      <w:r w:rsidRPr="006201EB">
        <w:rPr>
          <w:szCs w:val="22"/>
          <w:highlight w:val="cyan"/>
          <w:u w:val="single"/>
        </w:rPr>
        <w:t xml:space="preserve"> </w:t>
      </w:r>
      <w:r w:rsidRPr="006201EB">
        <w:rPr>
          <w:szCs w:val="22"/>
          <w:u w:val="single"/>
        </w:rPr>
        <w:t xml:space="preserve">investigation and </w:t>
      </w:r>
      <w:r w:rsidRPr="006201EB">
        <w:rPr>
          <w:b/>
          <w:szCs w:val="22"/>
          <w:highlight w:val="cyan"/>
          <w:u w:val="single"/>
        </w:rPr>
        <w:t>arrests</w:t>
      </w:r>
      <w:r w:rsidRPr="006201EB">
        <w:rPr>
          <w:szCs w:val="22"/>
          <w:u w:val="single"/>
        </w:rPr>
        <w:t xml:space="preserve">, many civic groups—the </w:t>
      </w:r>
      <w:r w:rsidRPr="006201EB">
        <w:rPr>
          <w:b/>
          <w:szCs w:val="22"/>
          <w:highlight w:val="cyan"/>
          <w:u w:val="single"/>
        </w:rPr>
        <w:t>teachers’ union and</w:t>
      </w:r>
      <w:r w:rsidRPr="006201EB">
        <w:rPr>
          <w:szCs w:val="22"/>
          <w:highlight w:val="cyan"/>
          <w:u w:val="single"/>
        </w:rPr>
        <w:t xml:space="preserve"> </w:t>
      </w:r>
      <w:r w:rsidRPr="006201EB">
        <w:rPr>
          <w:szCs w:val="22"/>
          <w:u w:val="single"/>
        </w:rPr>
        <w:t xml:space="preserve">now the city’s second-largest labor union, the </w:t>
      </w:r>
      <w:r w:rsidRPr="006201EB">
        <w:rPr>
          <w:b/>
          <w:szCs w:val="22"/>
          <w:highlight w:val="cyan"/>
          <w:u w:val="single"/>
        </w:rPr>
        <w:t>HKCTU</w:t>
      </w:r>
      <w:r w:rsidRPr="006201EB">
        <w:rPr>
          <w:szCs w:val="22"/>
          <w:u w:val="single"/>
        </w:rPr>
        <w:t xml:space="preserve">—have </w:t>
      </w:r>
      <w:r w:rsidRPr="006201EB">
        <w:rPr>
          <w:b/>
          <w:szCs w:val="22"/>
          <w:highlight w:val="cyan"/>
          <w:u w:val="single"/>
          <w:bdr w:val="single" w:sz="18" w:space="0" w:color="auto"/>
        </w:rPr>
        <w:t>opted to disband</w:t>
      </w:r>
      <w:r w:rsidRPr="006201EB">
        <w:rPr>
          <w:szCs w:val="22"/>
          <w:u w:val="single"/>
        </w:rPr>
        <w:t>. International attention to Beijing’s repression in Hong Kong has focused on widely recognized figures like the charismatic young protest leader Joshua Wong or the Apple Daily tycoon Jimmy Lai</w:t>
      </w:r>
      <w:r w:rsidRPr="006201EB">
        <w:rPr>
          <w:sz w:val="16"/>
          <w:szCs w:val="22"/>
        </w:rPr>
        <w:t xml:space="preserve">. But too few </w:t>
      </w:r>
      <w:proofErr w:type="gramStart"/>
      <w:r w:rsidRPr="006201EB">
        <w:rPr>
          <w:sz w:val="16"/>
          <w:szCs w:val="22"/>
        </w:rPr>
        <w:t>outside</w:t>
      </w:r>
      <w:proofErr w:type="gramEnd"/>
      <w:r w:rsidRPr="006201EB">
        <w:rPr>
          <w:sz w:val="16"/>
          <w:szCs w:val="22"/>
        </w:rPr>
        <w:t xml:space="preserve"> of Hong Kong realize that </w:t>
      </w:r>
      <w:r w:rsidRPr="006201EB">
        <w:rPr>
          <w:b/>
          <w:szCs w:val="22"/>
          <w:highlight w:val="cyan"/>
          <w:u w:val="single"/>
        </w:rPr>
        <w:t xml:space="preserve">China is </w:t>
      </w:r>
      <w:r w:rsidRPr="006201EB">
        <w:rPr>
          <w:sz w:val="16"/>
          <w:szCs w:val="22"/>
        </w:rPr>
        <w:t xml:space="preserve">also </w:t>
      </w:r>
      <w:r w:rsidRPr="006201EB">
        <w:rPr>
          <w:b/>
          <w:szCs w:val="22"/>
          <w:highlight w:val="cyan"/>
          <w:u w:val="single"/>
        </w:rPr>
        <w:t>dismantling</w:t>
      </w:r>
      <w:r w:rsidRPr="006201EB">
        <w:rPr>
          <w:sz w:val="16"/>
          <w:szCs w:val="22"/>
          <w:highlight w:val="cyan"/>
        </w:rPr>
        <w:t xml:space="preserve"> </w:t>
      </w:r>
      <w:r w:rsidRPr="006201EB">
        <w:rPr>
          <w:sz w:val="16"/>
          <w:szCs w:val="22"/>
        </w:rPr>
        <w:t xml:space="preserve">the city’s </w:t>
      </w:r>
      <w:r w:rsidRPr="006201EB">
        <w:rPr>
          <w:b/>
          <w:szCs w:val="22"/>
          <w:highlight w:val="cyan"/>
          <w:u w:val="single"/>
        </w:rPr>
        <w:t>unions and detaining unionists</w:t>
      </w:r>
      <w:r w:rsidRPr="006201EB">
        <w:rPr>
          <w:sz w:val="16"/>
          <w:szCs w:val="22"/>
        </w:rPr>
        <w:t xml:space="preserve">, </w:t>
      </w:r>
      <w:r w:rsidRPr="006201EB">
        <w:rPr>
          <w:b/>
          <w:szCs w:val="22"/>
          <w:highlight w:val="cyan"/>
          <w:u w:val="single"/>
          <w:bdr w:val="single" w:sz="18" w:space="0" w:color="auto"/>
        </w:rPr>
        <w:t xml:space="preserve">a backbone of civil society. </w:t>
      </w:r>
      <w:r w:rsidRPr="006201EB">
        <w:rPr>
          <w:b/>
          <w:szCs w:val="22"/>
          <w:highlight w:val="cyan"/>
          <w:u w:val="single"/>
        </w:rPr>
        <w:t>Fighting for labor rights</w:t>
      </w:r>
      <w:r w:rsidRPr="006201EB">
        <w:rPr>
          <w:szCs w:val="22"/>
          <w:highlight w:val="cyan"/>
          <w:u w:val="single"/>
        </w:rPr>
        <w:t xml:space="preserve"> </w:t>
      </w:r>
      <w:r w:rsidRPr="006201EB">
        <w:rPr>
          <w:szCs w:val="22"/>
          <w:u w:val="single"/>
        </w:rPr>
        <w:t>has always been a slog in a city known for hyper-</w:t>
      </w:r>
      <w:proofErr w:type="gramStart"/>
      <w:r w:rsidRPr="006201EB">
        <w:rPr>
          <w:szCs w:val="22"/>
          <w:u w:val="single"/>
        </w:rPr>
        <w:t>capitalism, but</w:t>
      </w:r>
      <w:proofErr w:type="gramEnd"/>
      <w:r w:rsidRPr="006201EB">
        <w:rPr>
          <w:szCs w:val="22"/>
          <w:u w:val="single"/>
        </w:rPr>
        <w:t xml:space="preserve"> doing so </w:t>
      </w:r>
      <w:r w:rsidRPr="006201EB">
        <w:rPr>
          <w:b/>
          <w:szCs w:val="22"/>
          <w:highlight w:val="cyan"/>
          <w:u w:val="single"/>
        </w:rPr>
        <w:t>now is downright perilous.</w:t>
      </w:r>
      <w:r w:rsidRPr="006201EB">
        <w:rPr>
          <w:szCs w:val="22"/>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6201EB">
        <w:rPr>
          <w:sz w:val="16"/>
          <w:szCs w:val="22"/>
        </w:rPr>
        <w:t>For decades, labor unionists like Lee Cheuk-</w:t>
      </w:r>
      <w:proofErr w:type="spellStart"/>
      <w:r w:rsidRPr="006201EB">
        <w:rPr>
          <w:sz w:val="16"/>
          <w:szCs w:val="22"/>
        </w:rPr>
        <w:t>yan</w:t>
      </w:r>
      <w:proofErr w:type="spellEnd"/>
      <w:r w:rsidRPr="006201EB">
        <w:rPr>
          <w:sz w:val="16"/>
          <w:szCs w:val="22"/>
        </w:rPr>
        <w:t xml:space="preserve">, the former head of HKCTU, organized strikes and camped out at factories to demand that employers negotiate with their workers—acts considered rather “radical” by the public in the 1980s. </w:t>
      </w:r>
      <w:r w:rsidRPr="006201EB">
        <w:rPr>
          <w:szCs w:val="22"/>
          <w:u w:val="single"/>
        </w:rPr>
        <w:t xml:space="preserve">Knowing that the lack of </w:t>
      </w:r>
      <w:r w:rsidRPr="006201EB">
        <w:rPr>
          <w:b/>
          <w:szCs w:val="22"/>
          <w:highlight w:val="cyan"/>
          <w:u w:val="single"/>
        </w:rPr>
        <w:t>democracy and</w:t>
      </w:r>
      <w:r w:rsidRPr="006201EB">
        <w:rPr>
          <w:szCs w:val="22"/>
          <w:highlight w:val="cyan"/>
          <w:u w:val="single"/>
        </w:rPr>
        <w:t xml:space="preserve"> </w:t>
      </w:r>
      <w:r w:rsidRPr="006201EB">
        <w:rPr>
          <w:szCs w:val="22"/>
          <w:u w:val="single"/>
        </w:rPr>
        <w:t xml:space="preserve">the </w:t>
      </w:r>
      <w:r w:rsidRPr="006201EB">
        <w:rPr>
          <w:b/>
          <w:szCs w:val="22"/>
          <w:highlight w:val="cyan"/>
          <w:u w:val="single"/>
        </w:rPr>
        <w:t>exploitation of workers are intimately linked</w:t>
      </w:r>
      <w:r w:rsidRPr="006201EB">
        <w:rPr>
          <w:szCs w:val="22"/>
          <w:u w:val="single"/>
        </w:rPr>
        <w:t>, the teachers’ union and the HKCTU participated in electoral politics</w:t>
      </w:r>
      <w:r w:rsidRPr="006201EB">
        <w:rPr>
          <w:sz w:val="16"/>
          <w:szCs w:val="22"/>
        </w:rPr>
        <w:t xml:space="preserve">. Lee was an elected legislator for over 20 years, until 2016. Hong Kong’s labor movement gained momentum during the 2019 protests, in which two in seven Hong </w:t>
      </w:r>
      <w:proofErr w:type="spellStart"/>
      <w:r w:rsidRPr="006201EB">
        <w:rPr>
          <w:sz w:val="16"/>
          <w:szCs w:val="22"/>
        </w:rPr>
        <w:t>Kongers</w:t>
      </w:r>
      <w:proofErr w:type="spellEnd"/>
      <w:r w:rsidRPr="006201EB">
        <w:rPr>
          <w:sz w:val="16"/>
          <w:szCs w:val="22"/>
        </w:rPr>
        <w:t xml:space="preserve"> participated. Citywide strikes became more broadly accepted. People from various professions—ranging from hairstylists to accountants—formed nearly 4,000 new unions. </w:t>
      </w:r>
      <w:r w:rsidRPr="006201EB">
        <w:rPr>
          <w:szCs w:val="22"/>
          <w:u w:val="single"/>
        </w:rPr>
        <w:t>The Chinese government knows the power of grassroots organizing and doubtlessly sees the developments in Hong Kong as threatening</w:t>
      </w:r>
      <w:r w:rsidRPr="006201EB">
        <w:rPr>
          <w:sz w:val="16"/>
          <w:szCs w:val="22"/>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6201EB">
        <w:rPr>
          <w:szCs w:val="22"/>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6201EB">
        <w:rPr>
          <w:sz w:val="16"/>
          <w:szCs w:val="22"/>
        </w:rPr>
        <w:t xml:space="preserve">.” Beijing-controlled unions—such as the Hong Kong Federation of Education Workers—are poised to claim the mantle of workers’ sole representatives in the city, much like their counterparts in China. The </w:t>
      </w:r>
      <w:r w:rsidRPr="006201EB">
        <w:rPr>
          <w:b/>
          <w:szCs w:val="22"/>
          <w:highlight w:val="cyan"/>
          <w:u w:val="single"/>
        </w:rPr>
        <w:t>demise of Hong Kong’s unions</w:t>
      </w:r>
      <w:r w:rsidRPr="006201EB">
        <w:rPr>
          <w:sz w:val="16"/>
          <w:szCs w:val="22"/>
          <w:highlight w:val="cyan"/>
        </w:rPr>
        <w:t xml:space="preserve"> </w:t>
      </w:r>
      <w:r w:rsidRPr="006201EB">
        <w:rPr>
          <w:sz w:val="16"/>
          <w:szCs w:val="22"/>
        </w:rPr>
        <w:t xml:space="preserve">is not just a loss for the territory. </w:t>
      </w:r>
      <w:r w:rsidRPr="006201EB">
        <w:rPr>
          <w:szCs w:val="22"/>
          <w:u w:val="single"/>
        </w:rPr>
        <w:t xml:space="preserve">These unions have </w:t>
      </w:r>
      <w:r w:rsidRPr="006201EB">
        <w:rPr>
          <w:b/>
          <w:szCs w:val="22"/>
          <w:highlight w:val="cyan"/>
          <w:u w:val="single"/>
        </w:rPr>
        <w:t>long been part of</w:t>
      </w:r>
      <w:r w:rsidRPr="006201EB">
        <w:rPr>
          <w:szCs w:val="22"/>
          <w:highlight w:val="cyan"/>
          <w:u w:val="single"/>
        </w:rPr>
        <w:t xml:space="preserve"> </w:t>
      </w:r>
      <w:r w:rsidRPr="006201EB">
        <w:rPr>
          <w:b/>
          <w:szCs w:val="22"/>
          <w:highlight w:val="cyan"/>
          <w:u w:val="single"/>
        </w:rPr>
        <w:t xml:space="preserve">overlapping communities of labor organizations that </w:t>
      </w:r>
      <w:r w:rsidRPr="006201EB">
        <w:rPr>
          <w:b/>
          <w:szCs w:val="22"/>
          <w:highlight w:val="cyan"/>
          <w:u w:val="single"/>
          <w:bdr w:val="single" w:sz="18" w:space="0" w:color="auto"/>
        </w:rPr>
        <w:t>promote workers’ rights and democracy in China and Asia</w:t>
      </w:r>
      <w:r w:rsidRPr="006201EB">
        <w:rPr>
          <w:szCs w:val="22"/>
          <w:u w:val="single"/>
          <w:bdr w:val="single" w:sz="18" w:space="0" w:color="auto"/>
        </w:rPr>
        <w:t>.</w:t>
      </w:r>
      <w:r w:rsidRPr="006201EB">
        <w:rPr>
          <w:szCs w:val="22"/>
          <w:u w:val="single"/>
        </w:rPr>
        <w:t xml:space="preserve"> </w:t>
      </w:r>
      <w:r w:rsidRPr="006201EB">
        <w:rPr>
          <w:b/>
          <w:szCs w:val="22"/>
          <w:highlight w:val="cyan"/>
          <w:u w:val="single"/>
        </w:rPr>
        <w:t>With</w:t>
      </w:r>
      <w:r w:rsidRPr="006201EB">
        <w:rPr>
          <w:szCs w:val="22"/>
          <w:highlight w:val="cyan"/>
          <w:u w:val="single"/>
        </w:rPr>
        <w:t xml:space="preserve"> </w:t>
      </w:r>
      <w:r w:rsidRPr="006201EB">
        <w:rPr>
          <w:szCs w:val="22"/>
          <w:u w:val="single"/>
        </w:rPr>
        <w:t xml:space="preserve">the Chinese government also </w:t>
      </w:r>
      <w:r w:rsidRPr="006201EB">
        <w:rPr>
          <w:b/>
          <w:szCs w:val="22"/>
          <w:highlight w:val="cyan"/>
          <w:u w:val="single"/>
        </w:rPr>
        <w:t>cracking down on labor</w:t>
      </w:r>
      <w:r w:rsidRPr="006201EB">
        <w:rPr>
          <w:szCs w:val="22"/>
          <w:highlight w:val="cyan"/>
          <w:u w:val="single"/>
        </w:rPr>
        <w:t xml:space="preserve"> </w:t>
      </w:r>
      <w:r w:rsidRPr="006201EB">
        <w:rPr>
          <w:szCs w:val="22"/>
          <w:u w:val="single"/>
        </w:rPr>
        <w:t xml:space="preserve">rights </w:t>
      </w:r>
      <w:r w:rsidRPr="006201EB">
        <w:rPr>
          <w:b/>
          <w:szCs w:val="22"/>
          <w:highlight w:val="cyan"/>
          <w:u w:val="single"/>
        </w:rPr>
        <w:t>groups in mainland China</w:t>
      </w:r>
      <w:r w:rsidRPr="006201EB">
        <w:rPr>
          <w:szCs w:val="22"/>
          <w:u w:val="single"/>
        </w:rPr>
        <w:t xml:space="preserve">, </w:t>
      </w:r>
      <w:r w:rsidRPr="006201EB">
        <w:rPr>
          <w:b/>
          <w:szCs w:val="22"/>
          <w:highlight w:val="cyan"/>
          <w:u w:val="single"/>
          <w:bdr w:val="single" w:sz="18" w:space="0" w:color="auto"/>
        </w:rPr>
        <w:t xml:space="preserve">a valuable window is being lost </w:t>
      </w:r>
      <w:r w:rsidRPr="006201EB">
        <w:rPr>
          <w:szCs w:val="22"/>
          <w:u w:val="single"/>
        </w:rPr>
        <w:t>into the plight of workers amid a global supply chain heavily dependent on China-made products</w:t>
      </w:r>
      <w:r w:rsidRPr="006201EB">
        <w:rPr>
          <w:sz w:val="16"/>
          <w:szCs w:val="22"/>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578CA4EA" w14:textId="77777777" w:rsidR="00F8395C" w:rsidRDefault="00F8395C" w:rsidP="00F8395C">
      <w:pPr>
        <w:pStyle w:val="Heading4"/>
      </w:pPr>
      <w:r>
        <w:t xml:space="preserve">Aggressive Hong Kong policy </w:t>
      </w:r>
      <w:r>
        <w:rPr>
          <w:u w:val="single"/>
        </w:rPr>
        <w:t>undermines</w:t>
      </w:r>
      <w:r>
        <w:t xml:space="preserve"> China’s soft power.</w:t>
      </w:r>
    </w:p>
    <w:p w14:paraId="499F8FDB" w14:textId="77777777" w:rsidR="00F8395C" w:rsidRPr="00E078BC" w:rsidRDefault="00F8395C" w:rsidP="00F8395C">
      <w:r w:rsidRPr="00E078BC">
        <w:rPr>
          <w:rStyle w:val="Style13ptBold"/>
        </w:rPr>
        <w:t>Yuan 19</w:t>
      </w:r>
      <w:r>
        <w:t xml:space="preserve"> </w:t>
      </w:r>
      <w:r w:rsidRPr="00E078BC">
        <w:t xml:space="preserve">Li Yuan 8-20-2019 "China's Soft-Power Fail: Condemning Hong Kong's Protests" </w:t>
      </w:r>
      <w:hyperlink r:id="rId19" w:anchor="selection-311.0-311.7" w:history="1">
        <w:r w:rsidRPr="00227C9E">
          <w:rPr>
            <w:rStyle w:val="Hyperlink"/>
          </w:rPr>
          <w:t>https://archive.md/NcYnR#selection-311.0-311.7</w:t>
        </w:r>
      </w:hyperlink>
      <w:r>
        <w:t xml:space="preserve"> (</w:t>
      </w:r>
      <w:r w:rsidRPr="00E078BC">
        <w:t xml:space="preserve">writes the New </w:t>
      </w:r>
      <w:proofErr w:type="spellStart"/>
      <w:r w:rsidRPr="00E078BC">
        <w:t>New</w:t>
      </w:r>
      <w:proofErr w:type="spellEnd"/>
      <w:r w:rsidRPr="00E078BC">
        <w:t xml:space="preserve"> World column for The New York Times, which focuses on the intersection of technology, business and politics in China and across Asia.</w:t>
      </w:r>
      <w:r>
        <w:t xml:space="preserve">)//Elmer </w:t>
      </w:r>
    </w:p>
    <w:p w14:paraId="095E9F27" w14:textId="77777777" w:rsidR="00F8395C" w:rsidRPr="006201EB" w:rsidRDefault="00F8395C" w:rsidP="00F8395C">
      <w:pPr>
        <w:rPr>
          <w:sz w:val="14"/>
          <w:szCs w:val="22"/>
        </w:rPr>
      </w:pPr>
      <w:r w:rsidRPr="006201EB">
        <w:rPr>
          <w:sz w:val="14"/>
          <w:szCs w:val="22"/>
        </w:rPr>
        <w:t xml:space="preserve">Images of masked thugs massing in Hong Kong’s streets. </w:t>
      </w:r>
      <w:r w:rsidRPr="006201EB">
        <w:rPr>
          <w:szCs w:val="22"/>
          <w:u w:val="single"/>
        </w:rPr>
        <w:t>Unproven allegations that protesters are being led by the C.I.A. Comparisons between activists and Nazis.</w:t>
      </w:r>
      <w:r w:rsidRPr="006201EB">
        <w:rPr>
          <w:sz w:val="14"/>
          <w:szCs w:val="22"/>
        </w:rPr>
        <w:t xml:space="preserve"> As protests continue to roil Hong Kong’s streets, </w:t>
      </w:r>
      <w:r w:rsidRPr="006201EB">
        <w:rPr>
          <w:b/>
          <w:szCs w:val="22"/>
          <w:highlight w:val="cyan"/>
          <w:u w:val="single"/>
        </w:rPr>
        <w:t>China’s state-led propaganda</w:t>
      </w:r>
      <w:r w:rsidRPr="006201EB">
        <w:rPr>
          <w:szCs w:val="22"/>
          <w:highlight w:val="cyan"/>
          <w:u w:val="single"/>
        </w:rPr>
        <w:t xml:space="preserve"> </w:t>
      </w:r>
      <w:r w:rsidRPr="006201EB">
        <w:rPr>
          <w:szCs w:val="22"/>
          <w:u w:val="single"/>
        </w:rPr>
        <w:t xml:space="preserve">machine has gone into overdrive </w:t>
      </w:r>
      <w:r w:rsidRPr="006201EB">
        <w:rPr>
          <w:b/>
          <w:szCs w:val="22"/>
          <w:highlight w:val="cyan"/>
          <w:u w:val="single"/>
        </w:rPr>
        <w:t>to persuade the world</w:t>
      </w:r>
      <w:r w:rsidRPr="006201EB">
        <w:rPr>
          <w:szCs w:val="22"/>
          <w:highlight w:val="cyan"/>
          <w:u w:val="single"/>
        </w:rPr>
        <w:t xml:space="preserve"> </w:t>
      </w:r>
      <w:r w:rsidRPr="006201EB">
        <w:rPr>
          <w:b/>
          <w:szCs w:val="22"/>
          <w:highlight w:val="cyan"/>
          <w:u w:val="single"/>
        </w:rPr>
        <w:t>that</w:t>
      </w:r>
      <w:r w:rsidRPr="006201EB">
        <w:rPr>
          <w:szCs w:val="22"/>
          <w:highlight w:val="cyan"/>
          <w:u w:val="single"/>
        </w:rPr>
        <w:t xml:space="preserve"> </w:t>
      </w:r>
      <w:r w:rsidRPr="006201EB">
        <w:rPr>
          <w:b/>
          <w:szCs w:val="22"/>
          <w:highlight w:val="cyan"/>
          <w:u w:val="single"/>
        </w:rPr>
        <w:t>radical Hong Kong protesters have put the city in peril</w:t>
      </w:r>
      <w:r w:rsidRPr="006201EB">
        <w:rPr>
          <w:szCs w:val="22"/>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6201EB">
        <w:rPr>
          <w:sz w:val="14"/>
          <w:szCs w:val="22"/>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w:t>
      </w:r>
      <w:proofErr w:type="gramStart"/>
      <w:r w:rsidRPr="006201EB">
        <w:rPr>
          <w:sz w:val="14"/>
          <w:szCs w:val="22"/>
        </w:rPr>
        <w:t>officials</w:t>
      </w:r>
      <w:proofErr w:type="gramEnd"/>
      <w:r w:rsidRPr="006201EB">
        <w:rPr>
          <w:sz w:val="14"/>
          <w:szCs w:val="22"/>
        </w:rPr>
        <w:t xml:space="preserve"> news agency, have used promoted tweets to put their own spin on Hong Kong’s turmoil. Instead of making China’s case, </w:t>
      </w:r>
      <w:r w:rsidRPr="006201EB">
        <w:rPr>
          <w:b/>
          <w:szCs w:val="22"/>
          <w:highlight w:val="cyan"/>
          <w:u w:val="single"/>
        </w:rPr>
        <w:t>Beijing’s</w:t>
      </w:r>
      <w:r w:rsidRPr="006201EB">
        <w:rPr>
          <w:sz w:val="14"/>
          <w:szCs w:val="22"/>
          <w:highlight w:val="cyan"/>
        </w:rPr>
        <w:t xml:space="preserve"> </w:t>
      </w:r>
      <w:r w:rsidRPr="006201EB">
        <w:rPr>
          <w:sz w:val="14"/>
          <w:szCs w:val="22"/>
        </w:rPr>
        <w:t xml:space="preserve">ham-handed international </w:t>
      </w:r>
      <w:r w:rsidRPr="006201EB">
        <w:rPr>
          <w:b/>
          <w:szCs w:val="22"/>
          <w:highlight w:val="cyan"/>
          <w:u w:val="single"/>
        </w:rPr>
        <w:t>efforts</w:t>
      </w:r>
      <w:r w:rsidRPr="006201EB">
        <w:rPr>
          <w:sz w:val="14"/>
          <w:szCs w:val="22"/>
          <w:highlight w:val="cyan"/>
        </w:rPr>
        <w:t xml:space="preserve"> </w:t>
      </w:r>
      <w:r w:rsidRPr="006201EB">
        <w:rPr>
          <w:b/>
          <w:szCs w:val="22"/>
          <w:highlight w:val="cyan"/>
          <w:u w:val="single"/>
        </w:rPr>
        <w:t>have</w:t>
      </w:r>
      <w:r w:rsidRPr="006201EB">
        <w:rPr>
          <w:sz w:val="14"/>
          <w:szCs w:val="22"/>
          <w:highlight w:val="cyan"/>
        </w:rPr>
        <w:t xml:space="preserve"> </w:t>
      </w:r>
      <w:r w:rsidRPr="006201EB">
        <w:rPr>
          <w:sz w:val="14"/>
          <w:szCs w:val="22"/>
        </w:rPr>
        <w:t xml:space="preserve">simply </w:t>
      </w:r>
      <w:r w:rsidRPr="006201EB">
        <w:rPr>
          <w:b/>
          <w:szCs w:val="22"/>
          <w:highlight w:val="cyan"/>
          <w:u w:val="single"/>
        </w:rPr>
        <w:t>underscored</w:t>
      </w:r>
      <w:r w:rsidRPr="006201EB">
        <w:rPr>
          <w:sz w:val="14"/>
          <w:szCs w:val="22"/>
          <w:highlight w:val="cyan"/>
        </w:rPr>
        <w:t xml:space="preserve"> </w:t>
      </w:r>
      <w:r w:rsidRPr="006201EB">
        <w:rPr>
          <w:sz w:val="14"/>
          <w:szCs w:val="22"/>
        </w:rPr>
        <w:t xml:space="preserve">Beijing’s inability to sway world public opinion. Call it </w:t>
      </w:r>
      <w:r w:rsidRPr="006201EB">
        <w:rPr>
          <w:b/>
          <w:szCs w:val="22"/>
          <w:highlight w:val="cyan"/>
          <w:u w:val="single"/>
          <w:bdr w:val="single" w:sz="18" w:space="0" w:color="auto"/>
        </w:rPr>
        <w:t>a failure of Chinese “soft power</w:t>
      </w:r>
      <w:r w:rsidRPr="006201EB">
        <w:rPr>
          <w:sz w:val="14"/>
          <w:szCs w:val="22"/>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w:t>
      </w:r>
      <w:proofErr w:type="gramStart"/>
      <w:r w:rsidRPr="006201EB">
        <w:rPr>
          <w:sz w:val="14"/>
          <w:szCs w:val="22"/>
        </w:rPr>
        <w:t>Canada</w:t>
      </w:r>
      <w:proofErr w:type="gramEnd"/>
      <w:r w:rsidRPr="006201EB">
        <w:rPr>
          <w:sz w:val="14"/>
          <w:szCs w:val="22"/>
        </w:rPr>
        <w:t xml:space="preserve">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6201EB">
        <w:rPr>
          <w:szCs w:val="22"/>
          <w:u w:val="single"/>
        </w:rPr>
        <w:t xml:space="preserve">China’s hard power tactics may ultimately work in Hong Kong, though so far protesters appear unbowed by threats of a crackdown. </w:t>
      </w:r>
      <w:r w:rsidRPr="006201EB">
        <w:rPr>
          <w:sz w:val="14"/>
          <w:szCs w:val="22"/>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w:t>
      </w:r>
      <w:proofErr w:type="gramStart"/>
      <w:r w:rsidRPr="006201EB">
        <w:rPr>
          <w:sz w:val="14"/>
          <w:szCs w:val="22"/>
        </w:rPr>
        <w:t>you?/</w:t>
      </w:r>
      <w:proofErr w:type="gramEnd"/>
      <w:r w:rsidRPr="006201EB">
        <w:rPr>
          <w:sz w:val="14"/>
          <w:szCs w:val="22"/>
        </w:rPr>
        <w:t xml:space="preserve">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6201EB">
        <w:rPr>
          <w:b/>
          <w:bCs/>
          <w:szCs w:val="22"/>
          <w:highlight w:val="cyan"/>
          <w:u w:val="single"/>
        </w:rPr>
        <w:t>China</w:t>
      </w:r>
      <w:r w:rsidRPr="006201EB">
        <w:rPr>
          <w:szCs w:val="22"/>
          <w:highlight w:val="cyan"/>
          <w:u w:val="single"/>
        </w:rPr>
        <w:t xml:space="preserve"> </w:t>
      </w:r>
      <w:r w:rsidRPr="006201EB">
        <w:rPr>
          <w:szCs w:val="22"/>
          <w:u w:val="single"/>
        </w:rPr>
        <w:t xml:space="preserve">could use some of that soft power about now. Its </w:t>
      </w:r>
      <w:r w:rsidRPr="006201EB">
        <w:rPr>
          <w:b/>
          <w:bCs/>
          <w:szCs w:val="22"/>
          <w:highlight w:val="cyan"/>
          <w:u w:val="single"/>
          <w:bdr w:val="single" w:sz="18" w:space="0" w:color="auto"/>
        </w:rPr>
        <w:t>credibility and legitimacy are under assault</w:t>
      </w:r>
      <w:r w:rsidRPr="006201EB">
        <w:rPr>
          <w:szCs w:val="22"/>
          <w:highlight w:val="cyan"/>
          <w:u w:val="single"/>
        </w:rPr>
        <w:t xml:space="preserve"> </w:t>
      </w:r>
      <w:r w:rsidRPr="006201EB">
        <w:rPr>
          <w:szCs w:val="22"/>
          <w:u w:val="single"/>
        </w:rPr>
        <w:t>in Washington and elsewhere as China hawks rise in prominence. Under Xi Jinping, China’s top leader, China has come up with a wide range of initiatives to woo the world with its ideals and its wallet.</w:t>
      </w:r>
      <w:r w:rsidRPr="006201EB">
        <w:rPr>
          <w:sz w:val="14"/>
          <w:szCs w:val="22"/>
        </w:rPr>
        <w:t xml:space="preserve"> The “</w:t>
      </w:r>
      <w:r w:rsidRPr="006201EB">
        <w:rPr>
          <w:b/>
          <w:szCs w:val="22"/>
          <w:highlight w:val="cyan"/>
          <w:u w:val="single"/>
        </w:rPr>
        <w:t>China Dream</w:t>
      </w:r>
      <w:r w:rsidRPr="006201EB">
        <w:rPr>
          <w:szCs w:val="22"/>
          <w:u w:val="single"/>
        </w:rPr>
        <w:t xml:space="preserve">” </w:t>
      </w:r>
      <w:r w:rsidRPr="006201EB">
        <w:rPr>
          <w:b/>
          <w:szCs w:val="22"/>
          <w:highlight w:val="cyan"/>
          <w:u w:val="single"/>
        </w:rPr>
        <w:t>envisions</w:t>
      </w:r>
      <w:r w:rsidRPr="006201EB">
        <w:rPr>
          <w:szCs w:val="22"/>
          <w:highlight w:val="cyan"/>
          <w:u w:val="single"/>
        </w:rPr>
        <w:t xml:space="preserve"> </w:t>
      </w:r>
      <w:r w:rsidRPr="006201EB">
        <w:rPr>
          <w:szCs w:val="22"/>
          <w:u w:val="single"/>
        </w:rPr>
        <w:t xml:space="preserve">a </w:t>
      </w:r>
      <w:r w:rsidRPr="006201EB">
        <w:rPr>
          <w:b/>
          <w:szCs w:val="22"/>
          <w:highlight w:val="cyan"/>
          <w:u w:val="single"/>
        </w:rPr>
        <w:t>peaceful world</w:t>
      </w:r>
      <w:r w:rsidRPr="006201EB">
        <w:rPr>
          <w:szCs w:val="22"/>
          <w:highlight w:val="cyan"/>
          <w:u w:val="single"/>
        </w:rPr>
        <w:t xml:space="preserve"> </w:t>
      </w:r>
      <w:r w:rsidRPr="006201EB">
        <w:rPr>
          <w:szCs w:val="22"/>
          <w:u w:val="single"/>
        </w:rPr>
        <w:t xml:space="preserve">in </w:t>
      </w:r>
      <w:r w:rsidRPr="006201EB">
        <w:rPr>
          <w:b/>
          <w:szCs w:val="22"/>
          <w:highlight w:val="cyan"/>
          <w:u w:val="single"/>
        </w:rPr>
        <w:t>which</w:t>
      </w:r>
      <w:r w:rsidRPr="006201EB">
        <w:rPr>
          <w:szCs w:val="22"/>
          <w:highlight w:val="cyan"/>
          <w:u w:val="single"/>
        </w:rPr>
        <w:t xml:space="preserve"> </w:t>
      </w:r>
      <w:r w:rsidRPr="006201EB">
        <w:rPr>
          <w:b/>
          <w:szCs w:val="22"/>
          <w:highlight w:val="cyan"/>
          <w:u w:val="single"/>
          <w:bdr w:val="single" w:sz="18" w:space="0" w:color="auto"/>
        </w:rPr>
        <w:t>China plays a leading role</w:t>
      </w:r>
      <w:r w:rsidRPr="006201EB">
        <w:rPr>
          <w:sz w:val="14"/>
          <w:szCs w:val="22"/>
        </w:rPr>
        <w:t xml:space="preserve">. Projects like the Belt and Road Initiative and the Asian Infrastructure Investment Bank are intended to show the benefits of China’s growing wealth. “It is easy to dismiss such talk as ‘slogan diplomacy,’” wrote David </w:t>
      </w:r>
      <w:proofErr w:type="spellStart"/>
      <w:r w:rsidRPr="006201EB">
        <w:rPr>
          <w:sz w:val="14"/>
          <w:szCs w:val="22"/>
        </w:rPr>
        <w:t>Shambaugh</w:t>
      </w:r>
      <w:proofErr w:type="spellEnd"/>
      <w:r w:rsidRPr="006201EB">
        <w:rPr>
          <w:sz w:val="14"/>
          <w:szCs w:val="22"/>
        </w:rPr>
        <w:t xml:space="preserve"> of the George Washington University in 2015. “But Beijing nonetheless attaches great importance to it</w:t>
      </w:r>
      <w:r w:rsidRPr="006201EB">
        <w:rPr>
          <w:szCs w:val="22"/>
          <w:u w:val="single"/>
        </w:rPr>
        <w:t>.” “We should increase China’s soft power, give a good Chinese narrative, and better communicate China’s messages to the world,” Mr. Xi said not long after he took power in 2013</w:t>
      </w:r>
      <w:r w:rsidRPr="006201EB">
        <w:rPr>
          <w:sz w:val="14"/>
          <w:szCs w:val="22"/>
        </w:rPr>
        <w:t xml:space="preserve">. In his most important media policy speech in 2016, Mr. Xi instructed the top official media organizations to learn to tell compelling Chinese stories and build flagship foreign-language media outlets with global influences. Xinhua, CCTV, Global </w:t>
      </w:r>
      <w:proofErr w:type="gramStart"/>
      <w:r w:rsidRPr="006201EB">
        <w:rPr>
          <w:sz w:val="14"/>
          <w:szCs w:val="22"/>
        </w:rPr>
        <w:t>Times</w:t>
      </w:r>
      <w:proofErr w:type="gramEnd"/>
      <w:r w:rsidRPr="006201EB">
        <w:rPr>
          <w:sz w:val="14"/>
          <w:szCs w:val="22"/>
        </w:rPr>
        <w:t xml:space="preserve"> and the rest have built up their presence in the United States and elsewhere. They have also taken to the very same social media </w:t>
      </w:r>
      <w:r w:rsidRPr="006201EB">
        <w:rPr>
          <w:sz w:val="14"/>
        </w:rPr>
        <w:t xml:space="preserve">outlets </w:t>
      </w:r>
      <w:proofErr w:type="gramStart"/>
      <w:r w:rsidRPr="006201EB">
        <w:rPr>
          <w:sz w:val="14"/>
        </w:rPr>
        <w:t>like</w:t>
      </w:r>
      <w:proofErr w:type="gramEnd"/>
      <w:r w:rsidRPr="006201EB">
        <w:rPr>
          <w:sz w:val="14"/>
        </w:rPr>
        <w:t xml:space="preserve"> Facebook and Twitter that Beijing blocks at home. Some accounts have amassed followers of over 10 million. However, the Hong Kong protests have suggested that Beijing still knows hard power much better than soft. Instead of offering a competing narrative of a Hong Kong that could prosper under Chinese rule, it has instead made itself look like a bully. Though troops haven’t crossed the border, images distributed around the world by Chinese media outlets show heavily armed personnel preparing for urban conflict.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w:t>
      </w:r>
      <w:r w:rsidRPr="006201EB">
        <w:rPr>
          <w:sz w:val="14"/>
          <w:szCs w:val="22"/>
        </w:rPr>
        <w:t xml:space="preserve"> up with nationalistic fervor that they are using software to bypass Chinese censors to log into Facebook, </w:t>
      </w:r>
      <w:proofErr w:type="gramStart"/>
      <w:r w:rsidRPr="006201EB">
        <w:rPr>
          <w:sz w:val="14"/>
          <w:szCs w:val="22"/>
        </w:rPr>
        <w:t>Twitter</w:t>
      </w:r>
      <w:proofErr w:type="gramEnd"/>
      <w:r w:rsidRPr="006201EB">
        <w:rPr>
          <w:sz w:val="14"/>
          <w:szCs w:val="22"/>
        </w:rPr>
        <w:t xml:space="preserve">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6201EB">
        <w:rPr>
          <w:b/>
          <w:bCs/>
          <w:szCs w:val="22"/>
          <w:u w:val="single"/>
        </w:rPr>
        <w:t>undermines Beijing more than it helps</w:t>
      </w:r>
      <w:r w:rsidRPr="006201EB">
        <w:rPr>
          <w:sz w:val="14"/>
          <w:szCs w:val="22"/>
        </w:rPr>
        <w:t xml:space="preserve">. The post quotes a rewritten version of the poem by Martin </w:t>
      </w:r>
      <w:proofErr w:type="spellStart"/>
      <w:r w:rsidRPr="006201EB">
        <w:rPr>
          <w:sz w:val="14"/>
          <w:szCs w:val="22"/>
        </w:rPr>
        <w:t>Niemöller</w:t>
      </w:r>
      <w:proofErr w:type="spellEnd"/>
      <w:r w:rsidRPr="006201EB">
        <w:rPr>
          <w:sz w:val="14"/>
          <w:szCs w:val="22"/>
        </w:rPr>
        <w:t xml:space="preserve">, the church leader who opposed Hitler, which ends with, “Then they came for me — and there was no one left to speak for me.” The People’s Daily version compares the persecution of Jews, </w:t>
      </w:r>
      <w:proofErr w:type="gramStart"/>
      <w:r w:rsidRPr="006201EB">
        <w:rPr>
          <w:sz w:val="14"/>
          <w:szCs w:val="22"/>
        </w:rPr>
        <w:t>socialists</w:t>
      </w:r>
      <w:proofErr w:type="gramEnd"/>
      <w:r w:rsidRPr="006201EB">
        <w:rPr>
          <w:sz w:val="14"/>
          <w:szCs w:val="22"/>
        </w:rPr>
        <w:t xml:space="preserve">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0E0C3F70" w14:textId="77777777" w:rsidR="00F8395C" w:rsidRDefault="00F8395C" w:rsidP="00F8395C">
      <w:pPr>
        <w:pStyle w:val="Heading4"/>
      </w:pPr>
      <w:r>
        <w:t xml:space="preserve">Chinese leadership solves existential threats. </w:t>
      </w:r>
    </w:p>
    <w:p w14:paraId="06EA5BDF" w14:textId="77777777" w:rsidR="00F8395C" w:rsidRPr="0032464D" w:rsidRDefault="00F8395C" w:rsidP="00F8395C">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20" w:history="1">
        <w:r w:rsidRPr="0032464D">
          <w:rPr>
            <w:rStyle w:val="Hyperlink"/>
          </w:rPr>
          <w:t>http://www.caifc.org.cn/en/content.aspx?id=4491</w:t>
        </w:r>
      </w:hyperlink>
    </w:p>
    <w:p w14:paraId="67D3259E" w14:textId="77777777" w:rsidR="00F8395C" w:rsidRPr="006201EB" w:rsidRDefault="00F8395C" w:rsidP="00F8395C">
      <w:pPr>
        <w:rPr>
          <w:rStyle w:val="StyleUnderline"/>
          <w:b w:val="0"/>
          <w:bCs/>
          <w:szCs w:val="22"/>
        </w:rPr>
      </w:pPr>
      <w:r w:rsidRPr="006201EB">
        <w:rPr>
          <w:sz w:val="14"/>
          <w:szCs w:val="22"/>
        </w:rPr>
        <w:t xml:space="preserve">As the world is in a period of great development, transformation and adjustment, the international power comparison is undergoing profound changes, global governance is </w:t>
      </w:r>
      <w:proofErr w:type="gramStart"/>
      <w:r w:rsidRPr="006201EB">
        <w:rPr>
          <w:sz w:val="14"/>
          <w:szCs w:val="22"/>
        </w:rPr>
        <w:t>reshuffling</w:t>
      </w:r>
      <w:proofErr w:type="gramEnd"/>
      <w:r w:rsidRPr="006201EB">
        <w:rPr>
          <w:sz w:val="14"/>
          <w:szCs w:val="22"/>
        </w:rPr>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6201EB">
        <w:rPr>
          <w:rStyle w:val="Emphasis"/>
          <w:szCs w:val="22"/>
        </w:rPr>
        <w:t>The “</w:t>
      </w:r>
      <w:r w:rsidRPr="006201EB">
        <w:rPr>
          <w:rStyle w:val="Emphasis"/>
          <w:szCs w:val="22"/>
          <w:highlight w:val="cyan"/>
        </w:rPr>
        <w:t>shortcomings” of the existing global governance system are prominent</w:t>
      </w:r>
      <w:r w:rsidRPr="006201EB">
        <w:rPr>
          <w:rStyle w:val="Emphasis"/>
          <w:szCs w:val="22"/>
        </w:rPr>
        <w:t xml:space="preserve">, </w:t>
      </w:r>
      <w:r w:rsidRPr="006201EB">
        <w:rPr>
          <w:rStyle w:val="Emphasis"/>
          <w:szCs w:val="22"/>
          <w:highlight w:val="cyan"/>
        </w:rPr>
        <w:t>which can hardly ensure</w:t>
      </w:r>
      <w:r w:rsidRPr="006201EB">
        <w:rPr>
          <w:rStyle w:val="Emphasis"/>
          <w:szCs w:val="22"/>
        </w:rPr>
        <w:t xml:space="preserve"> global </w:t>
      </w:r>
      <w:r w:rsidRPr="006201EB">
        <w:rPr>
          <w:rStyle w:val="Emphasis"/>
          <w:szCs w:val="22"/>
          <w:highlight w:val="cyan"/>
        </w:rPr>
        <w:t>development</w:t>
      </w:r>
      <w:r w:rsidRPr="006201EB">
        <w:rPr>
          <w:rStyle w:val="Emphasis"/>
          <w:szCs w:val="22"/>
        </w:rPr>
        <w:t xml:space="preserve">. First, the </w:t>
      </w:r>
      <w:r w:rsidRPr="006201EB">
        <w:rPr>
          <w:rStyle w:val="Emphasis"/>
          <w:szCs w:val="22"/>
          <w:highlight w:val="cyan"/>
        </w:rPr>
        <w:t>traditional dominant forces are seriously imbalanced</w:t>
      </w:r>
      <w:r w:rsidRPr="006201EB">
        <w:rPr>
          <w:rStyle w:val="StyleUnderline"/>
          <w:i/>
          <w:szCs w:val="22"/>
        </w:rPr>
        <w:t>.</w:t>
      </w:r>
      <w:r w:rsidRPr="006201EB">
        <w:rPr>
          <w:rStyle w:val="StyleUnderline"/>
          <w:szCs w:val="22"/>
        </w:rPr>
        <w:t xml:space="preserve"> The US and Europe</w:t>
      </w:r>
      <w:r w:rsidRPr="006201EB">
        <w:rPr>
          <w:sz w:val="14"/>
          <w:szCs w:val="22"/>
        </w:rPr>
        <w:t xml:space="preserve"> that used to dominate the global governance system </w:t>
      </w:r>
      <w:r w:rsidRPr="006201EB">
        <w:rPr>
          <w:rStyle w:val="StyleUnderline"/>
          <w:szCs w:val="22"/>
        </w:rPr>
        <w:t>have been beset with structural problems</w:t>
      </w:r>
      <w:r w:rsidRPr="006201EB">
        <w:rPr>
          <w:sz w:val="14"/>
          <w:szCs w:val="22"/>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6201EB">
        <w:rPr>
          <w:sz w:val="14"/>
          <w:szCs w:val="22"/>
        </w:rPr>
        <w:t>lagging behind</w:t>
      </w:r>
      <w:proofErr w:type="gramEnd"/>
      <w:r w:rsidRPr="006201EB">
        <w:rPr>
          <w:sz w:val="14"/>
          <w:szCs w:val="22"/>
        </w:rPr>
        <w:t xml:space="preserve">. Over the years of development, the strength of emerging economies has increased dramatically, which has substantially upset the international power structure, as the developing countries </w:t>
      </w:r>
      <w:proofErr w:type="gramStart"/>
      <w:r w:rsidRPr="006201EB">
        <w:rPr>
          <w:sz w:val="14"/>
          <w:szCs w:val="22"/>
        </w:rPr>
        <w:t>as a whole have</w:t>
      </w:r>
      <w:proofErr w:type="gramEnd"/>
      <w:r w:rsidRPr="006201EB">
        <w:rPr>
          <w:sz w:val="14"/>
          <w:szCs w:val="22"/>
        </w:rPr>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6201EB">
        <w:rPr>
          <w:rStyle w:val="Emphasis"/>
          <w:szCs w:val="22"/>
        </w:rPr>
        <w:t xml:space="preserve">the </w:t>
      </w:r>
      <w:r w:rsidRPr="006201EB">
        <w:rPr>
          <w:rStyle w:val="Emphasis"/>
          <w:szCs w:val="22"/>
          <w:highlight w:val="cyan"/>
        </w:rPr>
        <w:t>traditional</w:t>
      </w:r>
      <w:r w:rsidRPr="006201EB">
        <w:rPr>
          <w:rStyle w:val="Emphasis"/>
          <w:szCs w:val="22"/>
        </w:rPr>
        <w:t xml:space="preserve"> governance </w:t>
      </w:r>
      <w:r w:rsidRPr="006201EB">
        <w:rPr>
          <w:rStyle w:val="Emphasis"/>
          <w:szCs w:val="22"/>
          <w:highlight w:val="cyan"/>
        </w:rPr>
        <w:t>mechanisms such as the World Bank, IMF</w:t>
      </w:r>
      <w:r w:rsidRPr="006201EB">
        <w:rPr>
          <w:rStyle w:val="Emphasis"/>
          <w:szCs w:val="22"/>
        </w:rPr>
        <w:t xml:space="preserve"> and G7 </w:t>
      </w:r>
      <w:r w:rsidRPr="006201EB">
        <w:rPr>
          <w:rStyle w:val="Emphasis"/>
          <w:szCs w:val="22"/>
          <w:highlight w:val="cyan"/>
        </w:rPr>
        <w:t>failed to reflect the demand of the new pattern</w:t>
      </w:r>
      <w:r w:rsidRPr="006201EB">
        <w:rPr>
          <w:rStyle w:val="Emphasis"/>
          <w:szCs w:val="22"/>
        </w:rPr>
        <w:t xml:space="preserve">, </w:t>
      </w:r>
      <w:r w:rsidRPr="006201EB">
        <w:rPr>
          <w:rStyle w:val="Emphasis"/>
          <w:szCs w:val="22"/>
          <w:highlight w:val="cyan"/>
        </w:rPr>
        <w:t>in addition to their lack of representation</w:t>
      </w:r>
      <w:r w:rsidRPr="006201EB">
        <w:rPr>
          <w:rStyle w:val="Emphasis"/>
          <w:szCs w:val="22"/>
        </w:rPr>
        <w:t xml:space="preserve"> and inclusiveness. </w:t>
      </w:r>
      <w:r w:rsidRPr="006201EB">
        <w:rPr>
          <w:rStyle w:val="StyleUnderline"/>
          <w:szCs w:val="22"/>
        </w:rPr>
        <w:t>Third, the global governance rules are developing in a fragmented way, with governance deficits existing in some key areas.</w:t>
      </w:r>
      <w:r w:rsidRPr="006201EB">
        <w:rPr>
          <w:sz w:val="14"/>
          <w:szCs w:val="22"/>
        </w:rPr>
        <w:t xml:space="preserve"> With the diversification and in-depth integration of international interests, the domain of global governance has </w:t>
      </w:r>
      <w:r w:rsidRPr="006201EB">
        <w:rPr>
          <w:sz w:val="14"/>
        </w:rPr>
        <w:t xml:space="preserve">continued to expand, with actors multiplying by folds and action intentions becoming complicated. As relevant efforts are usually temporary and limited to specific partners or issues, global governance driven by requests of “diversified governance” lacks systematic and comprehensive solutions. Since the beginning of this year, there have been risks of running into an acephalous state in such key areas as global economic governance and climate change. Such emerging issues as nuclear security and international terrorism have suffered injustice because of power politics. The governance areas in deficit, such as cyber security, polar </w:t>
      </w:r>
      <w:proofErr w:type="gramStart"/>
      <w:r w:rsidRPr="006201EB">
        <w:rPr>
          <w:sz w:val="14"/>
        </w:rPr>
        <w:t>region</w:t>
      </w:r>
      <w:proofErr w:type="gramEnd"/>
      <w:r w:rsidRPr="006201EB">
        <w:rPr>
          <w:sz w:val="14"/>
        </w:rPr>
        <w:t xml:space="preserve"> and oceans, have “reversely forced” certain countries and organizations to respond hastily. All of these have made the global governance system trapped in a dilemma and call urgently for a clear direction of advancement. 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6201EB">
        <w:rPr>
          <w:sz w:val="14"/>
        </w:rPr>
        <w:t>transformation</w:t>
      </w:r>
      <w:proofErr w:type="gramEnd"/>
      <w:r w:rsidRPr="006201EB">
        <w:rPr>
          <w:sz w:val="14"/>
        </w:rPr>
        <w:t xml:space="preserve"> </w:t>
      </w:r>
      <w:r w:rsidRPr="006201EB">
        <w:rPr>
          <w:sz w:val="14"/>
          <w:szCs w:val="22"/>
        </w:rPr>
        <w:t xml:space="preserve">and obsessed with economic despair and political dejection. Although the developing countries as represented by China acknowledge the positive role played by the post-war international order in safeguarding peace, boosting </w:t>
      </w:r>
      <w:proofErr w:type="gramStart"/>
      <w:r w:rsidRPr="006201EB">
        <w:rPr>
          <w:sz w:val="14"/>
          <w:szCs w:val="22"/>
        </w:rPr>
        <w:t>prosperity</w:t>
      </w:r>
      <w:proofErr w:type="gramEnd"/>
      <w:r w:rsidRPr="006201EB">
        <w:rPr>
          <w:sz w:val="14"/>
          <w:szCs w:val="22"/>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6201EB">
        <w:rPr>
          <w:sz w:val="14"/>
          <w:szCs w:val="22"/>
        </w:rPr>
        <w:t>things</w:t>
      </w:r>
      <w:proofErr w:type="gramEnd"/>
      <w:r w:rsidRPr="006201EB">
        <w:rPr>
          <w:sz w:val="14"/>
          <w:szCs w:val="22"/>
        </w:rPr>
        <w:t xml:space="preserve"> silently. Nevertheless, </w:t>
      </w:r>
      <w:r w:rsidRPr="006201EB">
        <w:rPr>
          <w:rStyle w:val="StyleUnderline"/>
          <w:szCs w:val="22"/>
        </w:rPr>
        <w:t xml:space="preserve">in the existing international system guided by the </w:t>
      </w:r>
      <w:r w:rsidRPr="006201EB">
        <w:rPr>
          <w:rStyle w:val="StyleUnderline"/>
          <w:szCs w:val="22"/>
          <w:highlight w:val="cyan"/>
        </w:rPr>
        <w:t>“Western-Centrism</w:t>
      </w:r>
      <w:r w:rsidRPr="006201EB">
        <w:rPr>
          <w:rStyle w:val="StyleUnderline"/>
          <w:szCs w:val="22"/>
        </w:rPr>
        <w:t xml:space="preserve">”, the Western civilization has always had the self-righteous superiority, conflicting with the interests and mentality of other </w:t>
      </w:r>
      <w:proofErr w:type="gramStart"/>
      <w:r w:rsidRPr="006201EB">
        <w:rPr>
          <w:rStyle w:val="StyleUnderline"/>
          <w:szCs w:val="22"/>
        </w:rPr>
        <w:t>countries</w:t>
      </w:r>
      <w:proofErr w:type="gramEnd"/>
      <w:r w:rsidRPr="006201EB">
        <w:rPr>
          <w:rStyle w:val="StyleUnderline"/>
          <w:szCs w:val="22"/>
        </w:rPr>
        <w:t xml:space="preserve"> and having failed to find the path to co-existing peacefully and harmoniously with other </w:t>
      </w:r>
      <w:r w:rsidRPr="006201EB">
        <w:rPr>
          <w:rStyle w:val="StyleUnderline"/>
          <w:i/>
          <w:szCs w:val="22"/>
        </w:rPr>
        <w:t>civilizations</w:t>
      </w:r>
      <w:r w:rsidRPr="006201EB">
        <w:rPr>
          <w:i/>
          <w:iCs/>
          <w:sz w:val="14"/>
          <w:szCs w:val="22"/>
        </w:rPr>
        <w:t xml:space="preserve">. </w:t>
      </w:r>
      <w:proofErr w:type="gramStart"/>
      <w:r w:rsidRPr="006201EB">
        <w:rPr>
          <w:rStyle w:val="Emphasis"/>
          <w:szCs w:val="22"/>
        </w:rPr>
        <w:t>So</w:t>
      </w:r>
      <w:proofErr w:type="gramEnd"/>
      <w:r w:rsidRPr="006201EB">
        <w:rPr>
          <w:rStyle w:val="Emphasis"/>
          <w:szCs w:val="22"/>
        </w:rPr>
        <w:t xml:space="preserve"> to speak, </w:t>
      </w:r>
      <w:r w:rsidRPr="006201EB">
        <w:rPr>
          <w:rStyle w:val="Emphasis"/>
          <w:szCs w:val="22"/>
          <w:highlight w:val="cyan"/>
        </w:rPr>
        <w:t>many problems of today</w:t>
      </w:r>
      <w:r w:rsidRPr="006201EB">
        <w:rPr>
          <w:rStyle w:val="Emphasis"/>
          <w:szCs w:val="22"/>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6201EB">
        <w:rPr>
          <w:rStyle w:val="Emphasis"/>
          <w:szCs w:val="22"/>
          <w:highlight w:val="cyan"/>
        </w:rPr>
        <w:t>can be directly attributed to lack of exchanges, communication and integration among civilizations</w:t>
      </w:r>
      <w:r w:rsidRPr="006201EB">
        <w:rPr>
          <w:rStyle w:val="Emphasis"/>
          <w:szCs w:val="22"/>
        </w:rPr>
        <w:t xml:space="preserve">. </w:t>
      </w:r>
      <w:r w:rsidRPr="006201EB">
        <w:rPr>
          <w:sz w:val="14"/>
          <w:szCs w:val="22"/>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6201EB">
        <w:rPr>
          <w:sz w:val="14"/>
          <w:szCs w:val="22"/>
        </w:rPr>
        <w:t>counter-balance</w:t>
      </w:r>
      <w:proofErr w:type="gramEnd"/>
      <w:r w:rsidRPr="006201EB">
        <w:rPr>
          <w:sz w:val="14"/>
          <w:szCs w:val="22"/>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6201EB">
        <w:rPr>
          <w:rStyle w:val="StyleUnderline"/>
          <w:szCs w:val="22"/>
          <w:highlight w:val="cyan"/>
        </w:rPr>
        <w:t>China will rebalance the</w:t>
      </w:r>
      <w:r w:rsidRPr="006201EB">
        <w:rPr>
          <w:rStyle w:val="StyleUnderline"/>
          <w:szCs w:val="22"/>
        </w:rPr>
        <w:t xml:space="preserve"> international </w:t>
      </w:r>
      <w:r w:rsidRPr="006201EB">
        <w:rPr>
          <w:rStyle w:val="StyleUnderline"/>
          <w:szCs w:val="22"/>
          <w:highlight w:val="cyan"/>
        </w:rPr>
        <w:t>pattern from a more inclusive civilization perspective</w:t>
      </w:r>
      <w:r w:rsidRPr="006201EB">
        <w:rPr>
          <w:rStyle w:val="StyleUnderline"/>
          <w:szCs w:val="22"/>
        </w:rPr>
        <w:t xml:space="preserve"> and with more far-sighted strategic mindset, or at least correct the bisected or predominated world order </w:t>
      </w:r>
      <w:proofErr w:type="gramStart"/>
      <w:r w:rsidRPr="006201EB">
        <w:rPr>
          <w:rStyle w:val="StyleUnderline"/>
          <w:szCs w:val="22"/>
        </w:rPr>
        <w:t>so as to</w:t>
      </w:r>
      <w:proofErr w:type="gramEnd"/>
      <w:r w:rsidRPr="006201EB">
        <w:rPr>
          <w:rStyle w:val="StyleUnderline"/>
          <w:szCs w:val="22"/>
        </w:rPr>
        <w:t xml:space="preserve"> promote the parallel development of the Eastern and Western civilizations through mutual learning, integration and encouragement. </w:t>
      </w:r>
      <w:r w:rsidRPr="006201EB">
        <w:rPr>
          <w:sz w:val="14"/>
          <w:szCs w:val="22"/>
        </w:rPr>
        <w:t xml:space="preserve">D. To Pass on China’s Confidence. Only a short while ago, some Western countries had called for “China’s responsibility” and made it an inhibition to “regulate” China’s development orientation. </w:t>
      </w:r>
      <w:r w:rsidRPr="006201EB">
        <w:rPr>
          <w:rStyle w:val="StyleUnderline"/>
          <w:szCs w:val="22"/>
        </w:rPr>
        <w:t xml:space="preserve">Today, </w:t>
      </w:r>
      <w:r w:rsidRPr="006201EB">
        <w:rPr>
          <w:rStyle w:val="StyleUnderline"/>
          <w:szCs w:val="22"/>
          <w:highlight w:val="cyan"/>
        </w:rPr>
        <w:t xml:space="preserve">China has </w:t>
      </w:r>
      <w:r w:rsidRPr="006201EB">
        <w:rPr>
          <w:rStyle w:val="StyleUnderline"/>
          <w:bCs/>
          <w:szCs w:val="22"/>
          <w:highlight w:val="cyan"/>
          <w:bdr w:val="single" w:sz="4" w:space="0" w:color="auto"/>
        </w:rPr>
        <w:t>become a source of stability</w:t>
      </w:r>
      <w:r w:rsidRPr="006201EB">
        <w:rPr>
          <w:rStyle w:val="StyleUnderline"/>
          <w:szCs w:val="22"/>
          <w:highlight w:val="cyan"/>
        </w:rPr>
        <w:t xml:space="preserve"> </w:t>
      </w:r>
      <w:r w:rsidRPr="006201EB">
        <w:rPr>
          <w:rStyle w:val="StyleUnderline"/>
          <w:szCs w:val="22"/>
        </w:rPr>
        <w:t>in an international situation full of uncertainties. Over the past 5 years, China has made outstanding contributions to the recovery of world economy under relatively great pressure of its own economic downturn.</w:t>
      </w:r>
      <w:r w:rsidRPr="006201EB">
        <w:rPr>
          <w:sz w:val="14"/>
          <w:szCs w:val="22"/>
        </w:rPr>
        <w:t xml:space="preserve"> </w:t>
      </w:r>
      <w:r w:rsidRPr="006201EB">
        <w:rPr>
          <w:rStyle w:val="StyleUnderline"/>
          <w:szCs w:val="22"/>
        </w:rPr>
        <w:t xml:space="preserve">Encouraged by the “four confidences”, the whole of the Chinese society has </w:t>
      </w:r>
      <w:r w:rsidRPr="006201EB">
        <w:rPr>
          <w:rStyle w:val="StyleUnderline"/>
          <w:szCs w:val="22"/>
          <w:highlight w:val="cyan"/>
        </w:rPr>
        <w:t xml:space="preserve">burst out innovation vitality </w:t>
      </w:r>
      <w:r w:rsidRPr="006201EB">
        <w:rPr>
          <w:rStyle w:val="StyleUnderline"/>
          <w:szCs w:val="22"/>
        </w:rPr>
        <w:t>and produced innovation achievements</w:t>
      </w:r>
      <w:r w:rsidRPr="006201EB">
        <w:rPr>
          <w:sz w:val="14"/>
          <w:szCs w:val="22"/>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6201EB">
        <w:rPr>
          <w:sz w:val="14"/>
          <w:szCs w:val="22"/>
        </w:rPr>
        <w:t>style</w:t>
      </w:r>
      <w:proofErr w:type="gramEnd"/>
      <w:r w:rsidRPr="006201EB">
        <w:rPr>
          <w:sz w:val="14"/>
          <w:szCs w:val="22"/>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6201EB">
        <w:rPr>
          <w:rStyle w:val="StyleUnderline"/>
          <w:szCs w:val="22"/>
        </w:rPr>
        <w:t>the Chinese solution is more practical and intimate to people as well as</w:t>
      </w:r>
      <w:r w:rsidRPr="006201EB">
        <w:rPr>
          <w:rStyle w:val="StyleUnderline"/>
          <w:szCs w:val="22"/>
          <w:highlight w:val="cyan"/>
        </w:rPr>
        <w:t xml:space="preserve"> emphasizes inclusive cooperation</w:t>
      </w:r>
      <w:r w:rsidRPr="006201EB">
        <w:rPr>
          <w:rStyle w:val="StyleUnderline"/>
          <w:szCs w:val="22"/>
        </w:rPr>
        <w:t xml:space="preserve">, as China is full of confidence to break the monopoly of the Western model on global development, “offering mankind a Chinese solution to explore a better social system”, and “providing a </w:t>
      </w:r>
      <w:proofErr w:type="gramStart"/>
      <w:r w:rsidRPr="006201EB">
        <w:rPr>
          <w:rStyle w:val="StyleUnderline"/>
          <w:szCs w:val="22"/>
        </w:rPr>
        <w:t>brand new</w:t>
      </w:r>
      <w:proofErr w:type="gramEnd"/>
      <w:r w:rsidRPr="006201EB">
        <w:rPr>
          <w:rStyle w:val="StyleUnderline"/>
          <w:szCs w:val="22"/>
        </w:rPr>
        <w:t xml:space="preserve"> option for the nations and peoples who are hoping both to speed up development and maintain independence”.</w:t>
      </w:r>
      <w:r w:rsidRPr="006201EB">
        <w:rPr>
          <w:sz w:val="14"/>
          <w:szCs w:val="22"/>
        </w:rPr>
        <w:t xml:space="preserve"> </w:t>
      </w:r>
      <w:proofErr w:type="spellStart"/>
      <w:r w:rsidRPr="006201EB">
        <w:rPr>
          <w:sz w:val="14"/>
          <w:szCs w:val="22"/>
        </w:rPr>
        <w:t>II.Path</w:t>
      </w:r>
      <w:proofErr w:type="spellEnd"/>
      <w:r w:rsidRPr="006201EB">
        <w:rPr>
          <w:sz w:val="14"/>
          <w:szCs w:val="22"/>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6201EB">
        <w:rPr>
          <w:rStyle w:val="StyleUnderline"/>
          <w:szCs w:val="22"/>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6201EB">
        <w:rPr>
          <w:sz w:val="14"/>
          <w:szCs w:val="22"/>
        </w:rPr>
        <w:t>B. To Supplement and Perfect the Global Governance System</w:t>
      </w:r>
      <w:r w:rsidRPr="006201EB">
        <w:rPr>
          <w:rStyle w:val="StyleUnderline"/>
          <w:szCs w:val="22"/>
        </w:rPr>
        <w:t xml:space="preserve">. </w:t>
      </w:r>
      <w:r w:rsidRPr="006201EB">
        <w:rPr>
          <w:rStyle w:val="StyleUnderline"/>
          <w:bCs/>
          <w:szCs w:val="22"/>
        </w:rPr>
        <w:t xml:space="preserve">Currently, the international political practice in global governance is mostly problem-driven without creating a set of relatively independent, </w:t>
      </w:r>
      <w:proofErr w:type="gramStart"/>
      <w:r w:rsidRPr="006201EB">
        <w:rPr>
          <w:rStyle w:val="StyleUnderline"/>
          <w:bCs/>
          <w:szCs w:val="22"/>
        </w:rPr>
        <w:t>centralized</w:t>
      </w:r>
      <w:proofErr w:type="gramEnd"/>
      <w:r w:rsidRPr="006201EB">
        <w:rPr>
          <w:rStyle w:val="StyleUnderline"/>
          <w:bCs/>
          <w:szCs w:val="22"/>
        </w:rPr>
        <w:t xml:space="preserve"> and integral power structures, resulting in the existing global governance </w:t>
      </w:r>
      <w:proofErr w:type="spellStart"/>
      <w:r w:rsidRPr="006201EB">
        <w:rPr>
          <w:rStyle w:val="StyleUnderline"/>
          <w:bCs/>
          <w:szCs w:val="22"/>
        </w:rPr>
        <w:t>systemcharacterized</w:t>
      </w:r>
      <w:proofErr w:type="spellEnd"/>
      <w:r w:rsidRPr="006201EB">
        <w:rPr>
          <w:rStyle w:val="StyleUnderline"/>
          <w:bCs/>
          <w:szCs w:val="22"/>
        </w:rPr>
        <w:t xml:space="preserve"> as both extensive and unbalanced</w:t>
      </w:r>
      <w:r w:rsidRPr="006201EB">
        <w:rPr>
          <w:b/>
          <w:bCs/>
          <w:sz w:val="14"/>
          <w:szCs w:val="22"/>
        </w:rPr>
        <w:t>.</w:t>
      </w:r>
      <w:r w:rsidRPr="006201EB">
        <w:rPr>
          <w:sz w:val="14"/>
          <w:szCs w:val="22"/>
        </w:rPr>
        <w:t xml:space="preserve"> </w:t>
      </w:r>
      <w:r w:rsidRPr="006201EB">
        <w:rPr>
          <w:rStyle w:val="StyleUnderline"/>
          <w:szCs w:val="22"/>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6201EB">
        <w:rPr>
          <w:rStyle w:val="StyleUnderline"/>
          <w:szCs w:val="22"/>
          <w:highlight w:val="cyan"/>
        </w:rPr>
        <w:t xml:space="preserve">China is </w:t>
      </w:r>
      <w:r w:rsidRPr="006201EB">
        <w:rPr>
          <w:rStyle w:val="StyleUnderline"/>
          <w:szCs w:val="22"/>
        </w:rPr>
        <w:t xml:space="preserve">actively </w:t>
      </w:r>
      <w:r w:rsidRPr="006201EB">
        <w:rPr>
          <w:rStyle w:val="StyleUnderline"/>
          <w:szCs w:val="22"/>
          <w:highlight w:val="cyan"/>
        </w:rPr>
        <w:t xml:space="preserve">promoting </w:t>
      </w:r>
      <w:r w:rsidRPr="006201EB">
        <w:rPr>
          <w:rStyle w:val="StyleUnderline"/>
          <w:szCs w:val="22"/>
        </w:rPr>
        <w:t xml:space="preserve">the transforming process of such recently emerged </w:t>
      </w:r>
      <w:r w:rsidRPr="006201EB">
        <w:rPr>
          <w:rStyle w:val="StyleUnderline"/>
          <w:szCs w:val="22"/>
          <w:highlight w:val="cyan"/>
        </w:rPr>
        <w:t xml:space="preserve">international mechanisms </w:t>
      </w:r>
      <w:r w:rsidRPr="006201EB">
        <w:rPr>
          <w:rStyle w:val="StyleUnderline"/>
          <w:szCs w:val="22"/>
        </w:rPr>
        <w:t>as G20, BRICS and SCO</w:t>
      </w:r>
      <w:r w:rsidRPr="006201EB">
        <w:rPr>
          <w:sz w:val="14"/>
          <w:szCs w:val="22"/>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6201EB">
        <w:rPr>
          <w:sz w:val="14"/>
          <w:szCs w:val="22"/>
        </w:rPr>
        <w:t>Boao</w:t>
      </w:r>
      <w:proofErr w:type="spellEnd"/>
      <w:r w:rsidRPr="006201EB">
        <w:rPr>
          <w:sz w:val="14"/>
          <w:szCs w:val="22"/>
        </w:rPr>
        <w:t xml:space="preserve"> Forum for Asia, CICA and multilateral security dialog mechanisms led by ASEAN </w:t>
      </w:r>
      <w:proofErr w:type="gramStart"/>
      <w:r w:rsidRPr="006201EB">
        <w:rPr>
          <w:sz w:val="14"/>
          <w:szCs w:val="22"/>
        </w:rPr>
        <w:t>so as to</w:t>
      </w:r>
      <w:proofErr w:type="gramEnd"/>
      <w:r w:rsidRPr="006201EB">
        <w:rPr>
          <w:sz w:val="14"/>
          <w:szCs w:val="22"/>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6201EB">
        <w:rPr>
          <w:rStyle w:val="Emphasis"/>
          <w:szCs w:val="22"/>
        </w:rPr>
        <w:t xml:space="preserve">Thus, in leading the transformation of the global governance system, China has not overthrown the existing systems and started all over </w:t>
      </w:r>
      <w:proofErr w:type="gramStart"/>
      <w:r w:rsidRPr="006201EB">
        <w:rPr>
          <w:rStyle w:val="Emphasis"/>
          <w:szCs w:val="22"/>
        </w:rPr>
        <w:t>again, but</w:t>
      </w:r>
      <w:proofErr w:type="gramEnd"/>
      <w:r w:rsidRPr="006201EB">
        <w:rPr>
          <w:rStyle w:val="Emphasis"/>
          <w:szCs w:val="22"/>
        </w:rPr>
        <w:t xml:space="preserve"> been engaged in innovating and perfecting; </w:t>
      </w:r>
      <w:r w:rsidRPr="006201EB">
        <w:rPr>
          <w:rStyle w:val="Emphasis"/>
          <w:szCs w:val="22"/>
          <w:highlight w:val="cyan"/>
        </w:rPr>
        <w:t>China has proactively undertaken international responsibilities</w:t>
      </w:r>
      <w:r w:rsidRPr="006201EB">
        <w:rPr>
          <w:rStyle w:val="Emphasis"/>
          <w:szCs w:val="22"/>
        </w:rPr>
        <w:t>, but has to do everything in its power and act according to its ability.</w:t>
      </w:r>
      <w:r w:rsidRPr="006201EB">
        <w:rPr>
          <w:sz w:val="14"/>
          <w:szCs w:val="22"/>
        </w:rPr>
        <w:t xml:space="preserve"> C. To Reform the Global Governance Rules. </w:t>
      </w:r>
      <w:r w:rsidRPr="006201EB">
        <w:rPr>
          <w:rStyle w:val="StyleUnderline"/>
          <w:szCs w:val="22"/>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6201EB">
        <w:rPr>
          <w:sz w:val="14"/>
          <w:szCs w:val="22"/>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6201EB">
        <w:rPr>
          <w:sz w:val="14"/>
          <w:szCs w:val="22"/>
        </w:rPr>
        <w:t>With regard to</w:t>
      </w:r>
      <w:proofErr w:type="gramEnd"/>
      <w:r w:rsidRPr="006201EB">
        <w:rPr>
          <w:sz w:val="14"/>
          <w:szCs w:val="22"/>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6201EB">
        <w:rPr>
          <w:sz w:val="14"/>
          <w:szCs w:val="22"/>
        </w:rPr>
        <w:t>construction</w:t>
      </w:r>
      <w:proofErr w:type="gramEnd"/>
      <w:r w:rsidRPr="006201EB">
        <w:rPr>
          <w:sz w:val="14"/>
          <w:szCs w:val="22"/>
        </w:rPr>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6201EB">
        <w:rPr>
          <w:rStyle w:val="Emphasis"/>
          <w:szCs w:val="22"/>
        </w:rPr>
        <w:t xml:space="preserve">China has also proposed international public security views on </w:t>
      </w:r>
      <w:r w:rsidRPr="006201EB">
        <w:rPr>
          <w:rStyle w:val="Emphasis"/>
          <w:szCs w:val="22"/>
          <w:highlight w:val="cyan"/>
          <w:bdr w:val="single" w:sz="4" w:space="0" w:color="auto"/>
        </w:rPr>
        <w:t xml:space="preserve">nuclear security, maritime </w:t>
      </w:r>
      <w:proofErr w:type="gramStart"/>
      <w:r w:rsidRPr="006201EB">
        <w:rPr>
          <w:rStyle w:val="Emphasis"/>
          <w:szCs w:val="22"/>
          <w:highlight w:val="cyan"/>
          <w:bdr w:val="single" w:sz="4" w:space="0" w:color="auto"/>
        </w:rPr>
        <w:t>cooperation</w:t>
      </w:r>
      <w:proofErr w:type="gramEnd"/>
      <w:r w:rsidRPr="006201EB">
        <w:rPr>
          <w:rStyle w:val="Emphasis"/>
          <w:szCs w:val="22"/>
          <w:highlight w:val="cyan"/>
          <w:bdr w:val="single" w:sz="4" w:space="0" w:color="auto"/>
        </w:rPr>
        <w:t xml:space="preserve"> and cyber space order</w:t>
      </w:r>
      <w:r w:rsidRPr="006201EB">
        <w:rPr>
          <w:rStyle w:val="Emphasis"/>
          <w:szCs w:val="22"/>
        </w:rPr>
        <w:t>, calling for efforts to make the global village into a “grand stage for seeking common development” rather than a “wrestling arena”; we cannot “set up a stage here, while pulling away a prop there”, but “complement each other to put on a grand show”</w:t>
      </w:r>
      <w:r w:rsidRPr="006201EB">
        <w:rPr>
          <w:sz w:val="14"/>
          <w:szCs w:val="22"/>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6201EB">
        <w:rPr>
          <w:sz w:val="14"/>
          <w:szCs w:val="22"/>
        </w:rPr>
        <w:t>theseplatforms</w:t>
      </w:r>
      <w:proofErr w:type="spellEnd"/>
      <w:r w:rsidRPr="006201EB">
        <w:rPr>
          <w:sz w:val="14"/>
          <w:szCs w:val="22"/>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6201EB">
        <w:rPr>
          <w:rStyle w:val="StyleUnderline"/>
          <w:szCs w:val="22"/>
        </w:rPr>
        <w:t xml:space="preserve">As the biggest developing country and </w:t>
      </w:r>
      <w:proofErr w:type="gramStart"/>
      <w:r w:rsidRPr="006201EB">
        <w:rPr>
          <w:rStyle w:val="StyleUnderline"/>
          <w:szCs w:val="22"/>
        </w:rPr>
        <w:t>fast growing</w:t>
      </w:r>
      <w:proofErr w:type="gramEnd"/>
      <w:r w:rsidRPr="006201EB">
        <w:rPr>
          <w:rStyle w:val="StyleUnderline"/>
          <w:szCs w:val="22"/>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6201EB">
        <w:rPr>
          <w:rStyle w:val="StyleUnderline"/>
          <w:bCs/>
          <w:szCs w:val="22"/>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6201EB">
        <w:rPr>
          <w:rStyle w:val="StyleUnderline"/>
          <w:bCs/>
          <w:szCs w:val="22"/>
          <w:highlight w:val="cyan"/>
        </w:rPr>
        <w:t xml:space="preserve">helping </w:t>
      </w:r>
      <w:r w:rsidRPr="006201EB">
        <w:rPr>
          <w:rStyle w:val="StyleUnderline"/>
          <w:bCs/>
          <w:szCs w:val="22"/>
        </w:rPr>
        <w:t xml:space="preserve">other developing countries to </w:t>
      </w:r>
      <w:r w:rsidRPr="006201EB">
        <w:rPr>
          <w:rStyle w:val="StyleUnderline"/>
          <w:bCs/>
          <w:szCs w:val="22"/>
          <w:highlight w:val="cyan"/>
        </w:rPr>
        <w:t xml:space="preserve">respond to </w:t>
      </w:r>
      <w:r w:rsidRPr="006201EB">
        <w:rPr>
          <w:rStyle w:val="StyleUnderline"/>
          <w:bCs/>
          <w:szCs w:val="22"/>
        </w:rPr>
        <w:t xml:space="preserve">such challenges as </w:t>
      </w:r>
      <w:r w:rsidRPr="006201EB">
        <w:rPr>
          <w:rStyle w:val="StyleUnderline"/>
          <w:bCs/>
          <w:szCs w:val="22"/>
          <w:highlight w:val="cyan"/>
        </w:rPr>
        <w:t>famine</w:t>
      </w:r>
      <w:r w:rsidRPr="006201EB">
        <w:rPr>
          <w:rStyle w:val="StyleUnderline"/>
          <w:bCs/>
          <w:szCs w:val="22"/>
        </w:rPr>
        <w:t xml:space="preserve">, </w:t>
      </w:r>
      <w:r w:rsidRPr="006201EB">
        <w:rPr>
          <w:rStyle w:val="StyleUnderline"/>
          <w:bCs/>
          <w:szCs w:val="22"/>
          <w:highlight w:val="cyan"/>
        </w:rPr>
        <w:t>refugees</w:t>
      </w:r>
      <w:r w:rsidRPr="006201EB">
        <w:rPr>
          <w:rStyle w:val="StyleUnderline"/>
          <w:bCs/>
          <w:szCs w:val="22"/>
        </w:rPr>
        <w:t>, climate change and public hygiene by debt forgiveness and assistance.</w:t>
      </w:r>
    </w:p>
    <w:p w14:paraId="1FFFFFC8" w14:textId="77777777" w:rsidR="00F8395C" w:rsidRPr="00F8395C" w:rsidRDefault="00F8395C" w:rsidP="00F8395C"/>
    <w:sectPr w:rsidR="00F8395C" w:rsidRPr="00F8395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A2775" w14:textId="77777777" w:rsidR="00022349" w:rsidRDefault="00022349" w:rsidP="00F8395C">
      <w:pPr>
        <w:spacing w:after="0" w:line="240" w:lineRule="auto"/>
      </w:pPr>
      <w:r>
        <w:separator/>
      </w:r>
    </w:p>
  </w:endnote>
  <w:endnote w:type="continuationSeparator" w:id="0">
    <w:p w14:paraId="11F48445" w14:textId="77777777" w:rsidR="00022349" w:rsidRDefault="00022349" w:rsidP="00F83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F30E6" w14:textId="77777777" w:rsidR="00022349" w:rsidRDefault="00022349" w:rsidP="00F8395C">
      <w:pPr>
        <w:spacing w:after="0" w:line="240" w:lineRule="auto"/>
      </w:pPr>
      <w:r>
        <w:separator/>
      </w:r>
    </w:p>
  </w:footnote>
  <w:footnote w:type="continuationSeparator" w:id="0">
    <w:p w14:paraId="4716ABEA" w14:textId="77777777" w:rsidR="00022349" w:rsidRDefault="00022349" w:rsidP="00F839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0436"/>
    <w:rsid w:val="000029E3"/>
    <w:rsid w:val="000029E8"/>
    <w:rsid w:val="00004225"/>
    <w:rsid w:val="000066CA"/>
    <w:rsid w:val="00007264"/>
    <w:rsid w:val="000076A9"/>
    <w:rsid w:val="00014FAD"/>
    <w:rsid w:val="00015D2A"/>
    <w:rsid w:val="0002234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3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34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18A"/>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8395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2CF58"/>
  <w14:defaultImageDpi w14:val="300"/>
  <w15:docId w15:val="{4F43B1C5-FCA9-CB44-AAC9-13FFCF2E5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39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0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04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5404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5404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0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436"/>
  </w:style>
  <w:style w:type="character" w:customStyle="1" w:styleId="Heading1Char">
    <w:name w:val="Heading 1 Char"/>
    <w:aliases w:val="Pocket Char"/>
    <w:basedOn w:val="DefaultParagraphFont"/>
    <w:link w:val="Heading1"/>
    <w:uiPriority w:val="9"/>
    <w:rsid w:val="005404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043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5404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5404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0436"/>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540436"/>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54043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4043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540436"/>
    <w:rPr>
      <w:color w:val="auto"/>
      <w:u w:val="none"/>
    </w:rPr>
  </w:style>
  <w:style w:type="paragraph" w:styleId="DocumentMap">
    <w:name w:val="Document Map"/>
    <w:basedOn w:val="Normal"/>
    <w:link w:val="DocumentMapChar"/>
    <w:uiPriority w:val="99"/>
    <w:semiHidden/>
    <w:unhideWhenUsed/>
    <w:rsid w:val="005404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0436"/>
    <w:rPr>
      <w:rFonts w:ascii="Lucida Grande" w:hAnsi="Lucida Grande" w:cs="Lucida Grande"/>
    </w:rPr>
  </w:style>
  <w:style w:type="paragraph" w:customStyle="1" w:styleId="textbold">
    <w:name w:val="text bold"/>
    <w:basedOn w:val="Normal"/>
    <w:link w:val="Emphasis"/>
    <w:uiPriority w:val="20"/>
    <w:qFormat/>
    <w:rsid w:val="00F8395C"/>
    <w:pPr>
      <w:ind w:left="720"/>
      <w:jc w:val="both"/>
    </w:pPr>
    <w:rPr>
      <w:b/>
      <w:iCs/>
      <w:u w:val="single"/>
      <w:bdr w:val="single" w:sz="12" w:space="0" w:color="auto"/>
    </w:rPr>
  </w:style>
  <w:style w:type="paragraph" w:customStyle="1" w:styleId="Card">
    <w:name w:val="Card"/>
    <w:aliases w:val="Very Small Text,No Spacing111,Card Format,No Spacing11,No Spacing2,Read stuff,No Spacing1111"/>
    <w:basedOn w:val="Heading1"/>
    <w:link w:val="Hyperlink"/>
    <w:autoRedefine/>
    <w:uiPriority w:val="99"/>
    <w:qFormat/>
    <w:rsid w:val="00F839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8395C"/>
    <w:rPr>
      <w:vertAlign w:val="superscript"/>
    </w:rPr>
  </w:style>
  <w:style w:type="paragraph" w:styleId="FootnoteText">
    <w:name w:val="footnote text"/>
    <w:basedOn w:val="Normal"/>
    <w:link w:val="FootnoteTextChar"/>
    <w:uiPriority w:val="99"/>
    <w:unhideWhenUsed/>
    <w:qFormat/>
    <w:rsid w:val="00F8395C"/>
    <w:rPr>
      <w:sz w:val="20"/>
      <w:szCs w:val="20"/>
    </w:rPr>
  </w:style>
  <w:style w:type="character" w:customStyle="1" w:styleId="FootnoteTextChar">
    <w:name w:val="Footnote Text Char"/>
    <w:basedOn w:val="DefaultParagraphFont"/>
    <w:link w:val="FootnoteText"/>
    <w:uiPriority w:val="99"/>
    <w:rsid w:val="00F8395C"/>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www.hrw.org/news/2021/09/22/china-dismantling-hong-kongs-union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www.chinoiresie.info/collective-bargaining-in-china-is-dead-the-situation-is-excellent/" TargetMode="External"/><Relationship Id="rId2" Type="http://schemas.openxmlformats.org/officeDocument/2006/relationships/customXml" Target="../customXml/item2.xml"/><Relationship Id="rId16" Type="http://schemas.openxmlformats.org/officeDocument/2006/relationships/hyperlink" Target="https://theconversation.com/university-lecturer-explains-why-academics-are-striking-over-pension-cuts-93039" TargetMode="External"/><Relationship Id="rId20" Type="http://schemas.openxmlformats.org/officeDocument/2006/relationships/hyperlink" Target="http://www.caifc.org.cn/en/content.aspx?id=449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theguardian.com/society/2016/sep/01/what-you-need-to-know-about-the-junior-doctors-strike" TargetMode="External"/><Relationship Id="rId10" Type="http://schemas.openxmlformats.org/officeDocument/2006/relationships/endnotes" Target="endnotes.xml"/><Relationship Id="rId19" Type="http://schemas.openxmlformats.org/officeDocument/2006/relationships/hyperlink" Target="https://archive.md/NcYn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nologyreview.com/2019/03/12/136684/a-quantum-experiment-suggests-theres-no-such-thing-as-objective-realit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11489</Words>
  <Characters>65491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2021-11-05T22:05:00Z</dcterms:created>
  <dcterms:modified xsi:type="dcterms:W3CDTF">2021-11-05T22:05:00Z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