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6627" w14:textId="2F164A5C" w:rsidR="00A95652" w:rsidRDefault="0073515B" w:rsidP="0073515B">
      <w:pPr>
        <w:pStyle w:val="Heading2"/>
      </w:pPr>
      <w:r>
        <w:t>1NC</w:t>
      </w:r>
    </w:p>
    <w:p w14:paraId="052F7707" w14:textId="29DFA1F3" w:rsidR="0073515B" w:rsidRDefault="0073515B" w:rsidP="0073515B">
      <w:pPr>
        <w:pStyle w:val="Heading3"/>
      </w:pPr>
      <w:r>
        <w:t>1NC---OFF</w:t>
      </w:r>
    </w:p>
    <w:p w14:paraId="151EBBF7" w14:textId="41106C65" w:rsidR="00991BED" w:rsidRDefault="00C936FE" w:rsidP="00C936FE">
      <w:pPr>
        <w:pStyle w:val="Heading4"/>
      </w:pPr>
      <w:r>
        <w:t xml:space="preserve">1] </w:t>
      </w:r>
      <w:proofErr w:type="spellStart"/>
      <w:r w:rsidRPr="002B1040">
        <w:rPr>
          <w:u w:val="single"/>
        </w:rPr>
        <w:t>Interp</w:t>
      </w:r>
      <w:proofErr w:type="spellEnd"/>
      <w:r>
        <w:t xml:space="preserve"> – </w:t>
      </w:r>
      <w:r w:rsidR="00991BED">
        <w:t>Affirmatives may not garner offense external to the resolution</w:t>
      </w:r>
    </w:p>
    <w:p w14:paraId="610F20C8" w14:textId="079909EF" w:rsidR="00C936FE" w:rsidRDefault="00C936FE" w:rsidP="00C936FE">
      <w:pPr>
        <w:pStyle w:val="Heading4"/>
      </w:pPr>
      <w:r>
        <w:t xml:space="preserve">Unjust refers to a </w:t>
      </w:r>
      <w:r>
        <w:rPr>
          <w:u w:val="single"/>
        </w:rPr>
        <w:t>negative action</w:t>
      </w:r>
      <w:r>
        <w:t xml:space="preserve"> – it means </w:t>
      </w:r>
      <w:r>
        <w:rPr>
          <w:u w:val="single"/>
        </w:rPr>
        <w:t>contrary</w:t>
      </w:r>
      <w:r>
        <w:t>.</w:t>
      </w:r>
    </w:p>
    <w:p w14:paraId="1C6986BB" w14:textId="77777777" w:rsidR="00C936FE" w:rsidRPr="00D92843" w:rsidRDefault="00C936FE" w:rsidP="00C936FE">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176277E5" w14:textId="0DA24DFF" w:rsidR="00C936FE" w:rsidRDefault="00C936FE" w:rsidP="00C936FE">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05DDA54" w14:textId="77777777" w:rsidR="00991BED" w:rsidRPr="000E26F9" w:rsidRDefault="00991BED" w:rsidP="00991BED">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0B8DA5A8" w14:textId="77777777" w:rsidR="00991BED" w:rsidRPr="000E26F9" w:rsidRDefault="00991BED" w:rsidP="00991BED">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2696F09A" w14:textId="55E56883" w:rsidR="00991BED" w:rsidRDefault="00991BED" w:rsidP="00C936FE">
      <w:pPr>
        <w:rPr>
          <w:sz w:val="16"/>
        </w:rPr>
      </w:pPr>
      <w:r w:rsidRPr="000E26F9">
        <w:rPr>
          <w:sz w:val="16"/>
        </w:rPr>
        <w:t>4</w:t>
      </w:r>
      <w:r w:rsidRPr="000E26F9">
        <w:rPr>
          <w:u w:val="single"/>
        </w:rPr>
        <w:t xml:space="preserve">. </w:t>
      </w:r>
      <w:r w:rsidRPr="006326AA">
        <w:rPr>
          <w:rStyle w:val="Emphasis"/>
          <w:highlight w:val="green"/>
        </w:rPr>
        <w:t>Interpreting</w:t>
      </w:r>
      <w:r w:rsidRPr="000E26F9">
        <w:rPr>
          <w:u w:val="single"/>
        </w:rPr>
        <w:t xml:space="preserve"> Article VI of the </w:t>
      </w:r>
      <w:r w:rsidRPr="006326AA">
        <w:rPr>
          <w:rStyle w:val="Emphasis"/>
          <w:highlight w:val="green"/>
        </w:rPr>
        <w:t>O</w:t>
      </w:r>
      <w:r w:rsidRPr="000E26F9">
        <w:rPr>
          <w:u w:val="single"/>
        </w:rPr>
        <w:t xml:space="preserve">uter </w:t>
      </w:r>
      <w:r w:rsidRPr="006326AA">
        <w:rPr>
          <w:rStyle w:val="Emphasis"/>
          <w:highlight w:val="green"/>
        </w:rPr>
        <w:t>S</w:t>
      </w:r>
      <w:r w:rsidRPr="000E26F9">
        <w:rPr>
          <w:u w:val="single"/>
        </w:rPr>
        <w:t xml:space="preserve">pace </w:t>
      </w:r>
      <w:r w:rsidRPr="006326AA">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6326AA">
        <w:rPr>
          <w:rStyle w:val="Emphasis"/>
          <w:highlight w:val="green"/>
        </w:rPr>
        <w:t>private actors</w:t>
      </w:r>
      <w:r w:rsidRPr="006326AA">
        <w:rPr>
          <w:highlight w:val="green"/>
          <w:u w:val="single"/>
        </w:rPr>
        <w:t xml:space="preserve"> </w:t>
      </w:r>
      <w:r w:rsidRPr="000E26F9">
        <w:rPr>
          <w:u w:val="single"/>
        </w:rPr>
        <w:t>(... "</w:t>
      </w:r>
      <w:r w:rsidRPr="006326AA">
        <w:rPr>
          <w:rStyle w:val="Emphasis"/>
          <w:highlight w:val="green"/>
        </w:rPr>
        <w:t>or</w:t>
      </w:r>
      <w:r w:rsidRPr="006326AA">
        <w:rPr>
          <w:highlight w:val="green"/>
          <w:u w:val="single"/>
        </w:rPr>
        <w:t xml:space="preserve"> </w:t>
      </w:r>
      <w:r w:rsidRPr="000E26F9">
        <w:rPr>
          <w:u w:val="single"/>
        </w:rPr>
        <w:t xml:space="preserve">by </w:t>
      </w:r>
      <w:r w:rsidRPr="006326AA">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79E5C5E" w14:textId="232D68A3" w:rsidR="00C936FE" w:rsidRPr="003915B7" w:rsidRDefault="00C936FE" w:rsidP="00C936FE">
      <w:pPr>
        <w:pStyle w:val="Heading4"/>
      </w:pPr>
      <w:r>
        <w:t xml:space="preserve">2] </w:t>
      </w:r>
      <w:r>
        <w:rPr>
          <w:u w:val="single"/>
        </w:rPr>
        <w:t>Violation</w:t>
      </w:r>
      <w:r>
        <w:t xml:space="preserve"> – </w:t>
      </w:r>
      <w:r w:rsidR="00991BED">
        <w:t xml:space="preserve">a] </w:t>
      </w:r>
      <w:r>
        <w:t xml:space="preserve">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r w:rsidR="00991BED">
        <w:t>B] the 1AC Goehring evidence advocates for shared ownership between the public and private</w:t>
      </w:r>
    </w:p>
    <w:p w14:paraId="514A4343" w14:textId="77777777" w:rsidR="00C936FE" w:rsidRDefault="00C936FE" w:rsidP="00C936FE">
      <w:pPr>
        <w:pStyle w:val="Heading4"/>
      </w:pPr>
      <w:r>
        <w:t xml:space="preserve">3] </w:t>
      </w:r>
      <w:r>
        <w:rPr>
          <w:u w:val="single"/>
        </w:rPr>
        <w:t>Standards</w:t>
      </w:r>
      <w:r>
        <w:t xml:space="preserve"> – </w:t>
      </w:r>
    </w:p>
    <w:p w14:paraId="29033543" w14:textId="77777777" w:rsidR="00C936FE" w:rsidRPr="003915B7" w:rsidRDefault="00C936FE" w:rsidP="00C936FE">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7B1F0F99" w14:textId="77777777" w:rsidR="00C936FE" w:rsidRDefault="00C936FE" w:rsidP="00C936FE">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71A64CA0" w14:textId="6569D9ED" w:rsidR="00C936FE" w:rsidRPr="000E3034" w:rsidRDefault="00C936FE" w:rsidP="00C936FE">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rsidR="00991BED">
        <w:t>2nd</w:t>
      </w:r>
      <w:r w:rsidRPr="000E3034">
        <w:t xml:space="preserve"> Advantage - both of which are voters for Limits and Predictability</w:t>
      </w:r>
    </w:p>
    <w:p w14:paraId="13D693A2" w14:textId="77777777" w:rsidR="00C936FE" w:rsidRPr="003915B7" w:rsidRDefault="00C936FE" w:rsidP="00C936FE">
      <w:pPr>
        <w:pStyle w:val="Heading4"/>
      </w:pPr>
      <w:r>
        <w:t xml:space="preserve">4] </w:t>
      </w:r>
      <w:r>
        <w:rPr>
          <w:u w:val="single"/>
        </w:rPr>
        <w:t>TVA</w:t>
      </w:r>
      <w:r>
        <w:t xml:space="preserve"> – just defend that space appropriation is bad.</w:t>
      </w:r>
    </w:p>
    <w:p w14:paraId="29EA6AEB" w14:textId="77777777" w:rsidR="00C936FE" w:rsidRDefault="00C936FE" w:rsidP="00C936FE">
      <w:pPr>
        <w:pStyle w:val="Heading4"/>
      </w:pPr>
      <w:r>
        <w:t xml:space="preserve">a] Topicality is </w:t>
      </w:r>
      <w:r>
        <w:rPr>
          <w:u w:val="single"/>
        </w:rPr>
        <w:t>Drop the Debater</w:t>
      </w:r>
      <w:r>
        <w:t xml:space="preserve"> – it’s a fundamental baseline for debate-ability.</w:t>
      </w:r>
    </w:p>
    <w:p w14:paraId="211494A3" w14:textId="77777777" w:rsidR="00C936FE" w:rsidRDefault="00C936FE" w:rsidP="00C936F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354A373" w14:textId="122EDC33" w:rsidR="00C936FE" w:rsidRPr="00C936FE" w:rsidRDefault="00C936FE" w:rsidP="00C936F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EF83457" w14:textId="5E5D0A39" w:rsidR="0073515B" w:rsidRDefault="0073515B" w:rsidP="0073515B">
      <w:pPr>
        <w:pStyle w:val="Heading3"/>
      </w:pPr>
      <w:r>
        <w:t>1NC---OFF</w:t>
      </w:r>
    </w:p>
    <w:p w14:paraId="5EA09E56" w14:textId="77777777" w:rsidR="00C936FE" w:rsidRPr="00174C0D" w:rsidRDefault="00C936FE" w:rsidP="00C936FE">
      <w:pPr>
        <w:pStyle w:val="Heading4"/>
      </w:pPr>
      <w:r>
        <w:t>Xi’s regime is stable now, but its success depends on strong growth and private sector development.</w:t>
      </w:r>
    </w:p>
    <w:p w14:paraId="52E738F6" w14:textId="77777777" w:rsidR="00C936FE" w:rsidRPr="00C43880" w:rsidRDefault="00C936FE" w:rsidP="00C936FE">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0B81088B" w14:textId="77777777" w:rsidR="00C936FE" w:rsidRPr="00607D72" w:rsidRDefault="00C936FE" w:rsidP="00C936F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031616F" w14:textId="77777777" w:rsidR="00C936FE" w:rsidRPr="00607D72" w:rsidRDefault="00C936FE" w:rsidP="00C936FE">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173CE38" w14:textId="77777777" w:rsidR="00C936FE" w:rsidRDefault="00C936FE" w:rsidP="00C936F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2BB0D97" w14:textId="77777777" w:rsidR="00C936FE" w:rsidRDefault="00C936FE" w:rsidP="00C936FE">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D052C21" w14:textId="77777777" w:rsidR="00C936FE" w:rsidRDefault="00C936FE" w:rsidP="00C936F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6A7AB265" w14:textId="77777777" w:rsidR="00C936FE" w:rsidRPr="00BC42E1" w:rsidRDefault="00C936FE" w:rsidP="00C936F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01AC6AE" w14:textId="77777777" w:rsidR="00C936FE" w:rsidRPr="00473116" w:rsidRDefault="00C936FE" w:rsidP="00C936F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E44A99A" w14:textId="77777777" w:rsidR="00C936FE" w:rsidRPr="00761F18" w:rsidRDefault="00C936FE" w:rsidP="00C936FE">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B2B28C0" w14:textId="77777777" w:rsidR="00C936FE" w:rsidRPr="00BC42E1" w:rsidRDefault="00C936FE" w:rsidP="00C936F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1C731A1" w14:textId="77777777" w:rsidR="00C936FE" w:rsidRPr="00BC42E1" w:rsidRDefault="00C936FE" w:rsidP="00C936F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1C7CC32" w14:textId="77777777" w:rsidR="00C936FE" w:rsidRPr="00BC42E1" w:rsidRDefault="00C936FE" w:rsidP="00C936FE">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8F18AC8" w14:textId="77777777" w:rsidR="00C936FE" w:rsidRPr="00BC42E1" w:rsidRDefault="00C936FE" w:rsidP="00C936F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565F4B8" w14:textId="77777777" w:rsidR="00C936FE" w:rsidRPr="00761F18" w:rsidRDefault="00C936FE" w:rsidP="00C936F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36A1D6B" w14:textId="77777777" w:rsidR="00C936FE" w:rsidRPr="00BC42E1" w:rsidRDefault="00C936FE" w:rsidP="00C936F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8F78555" w14:textId="77777777" w:rsidR="00C936FE" w:rsidRPr="00BE438B" w:rsidRDefault="00C936FE" w:rsidP="00C936FE">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AC30A8F" w14:textId="77777777" w:rsidR="00C936FE" w:rsidRPr="006D6491" w:rsidRDefault="00C936FE" w:rsidP="00C936FE">
      <w:r w:rsidRPr="006D6491">
        <w:t>Making friends</w:t>
      </w:r>
    </w:p>
    <w:p w14:paraId="3778F361" w14:textId="77777777" w:rsidR="00C936FE" w:rsidRPr="00BC42E1" w:rsidRDefault="00C936FE" w:rsidP="00C936FE">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361DAB80" w14:textId="77777777" w:rsidR="00C936FE" w:rsidRPr="000834BA" w:rsidRDefault="00C936FE" w:rsidP="00C936F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2B49307B" w14:textId="77777777" w:rsidR="00C936FE" w:rsidRPr="00BC42E1" w:rsidRDefault="00C936FE" w:rsidP="00C936F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31D5B680" w14:textId="77777777" w:rsidR="00C936FE" w:rsidRPr="00FF5CF0" w:rsidRDefault="00C936FE" w:rsidP="00C936F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EC721D7" w14:textId="77777777" w:rsidR="00C936FE" w:rsidRDefault="00C936FE" w:rsidP="00C936FE">
      <w:pPr>
        <w:pStyle w:val="Heading4"/>
      </w:pPr>
      <w:r>
        <w:t>Shifts in regime perception threatens CCP’s legitimacy from nationalist hardliners</w:t>
      </w:r>
    </w:p>
    <w:p w14:paraId="686A3109" w14:textId="77777777" w:rsidR="00C936FE" w:rsidRPr="00F82438" w:rsidRDefault="00C936FE" w:rsidP="00C936F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CE810E4" w14:textId="77777777" w:rsidR="00C936FE" w:rsidRPr="00F64DA8" w:rsidRDefault="00C936FE" w:rsidP="00C936FE">
      <w:pPr>
        <w:rPr>
          <w:sz w:val="16"/>
          <w:szCs w:val="24"/>
        </w:rPr>
      </w:pPr>
      <w:r w:rsidRPr="00B6331F">
        <w:rPr>
          <w:rStyle w:val="StyleUnderline"/>
          <w:szCs w:val="24"/>
        </w:rPr>
        <w:t>Public support</w:t>
      </w:r>
      <w:r w:rsidRPr="00F64DA8">
        <w:rPr>
          <w:sz w:val="16"/>
          <w:szCs w:val="24"/>
        </w:rPr>
        <w:t>—or the appearance of it—</w:t>
      </w:r>
      <w:r w:rsidRPr="00B6331F">
        <w:rPr>
          <w:rStyle w:val="StyleUnderline"/>
          <w:szCs w:val="24"/>
        </w:rPr>
        <w:t>matters to many autocracies.</w:t>
      </w:r>
      <w:r w:rsidRPr="00F64DA8">
        <w:rPr>
          <w:sz w:val="16"/>
          <w:szCs w:val="24"/>
        </w:rPr>
        <w:t xml:space="preserve"> As </w:t>
      </w:r>
      <w:proofErr w:type="spellStart"/>
      <w:r w:rsidRPr="00F64DA8">
        <w:rPr>
          <w:sz w:val="16"/>
          <w:szCs w:val="24"/>
        </w:rPr>
        <w:t>Ithiel</w:t>
      </w:r>
      <w:proofErr w:type="spellEnd"/>
      <w:r w:rsidRPr="00F64DA8">
        <w:rPr>
          <w:sz w:val="16"/>
          <w:szCs w:val="24"/>
        </w:rPr>
        <w:t xml:space="preserve"> de Sola Pool writes, </w:t>
      </w:r>
      <w:r w:rsidRPr="00B6331F">
        <w:rPr>
          <w:rStyle w:val="StyleUnderline"/>
          <w:szCs w:val="24"/>
        </w:rPr>
        <w:t>modern dictatorships are “</w:t>
      </w:r>
      <w:r w:rsidRPr="00B6331F">
        <w:rPr>
          <w:rStyle w:val="Emphasis"/>
          <w:szCs w:val="24"/>
        </w:rPr>
        <w:t>highly conscious of public opinion</w:t>
      </w:r>
      <w:r w:rsidRPr="00B6331F">
        <w:rPr>
          <w:rStyle w:val="StyleUnderline"/>
          <w:szCs w:val="24"/>
        </w:rPr>
        <w:t xml:space="preserve"> and </w:t>
      </w:r>
      <w:r w:rsidRPr="00F64DA8">
        <w:rPr>
          <w:rStyle w:val="Emphasis"/>
          <w:szCs w:val="24"/>
        </w:rPr>
        <w:t>make major efforts to affect it</w:t>
      </w:r>
      <w:r w:rsidRPr="00F64DA8">
        <w:rPr>
          <w:rStyle w:val="StyleUnderline"/>
          <w:szCs w:val="24"/>
        </w:rPr>
        <w:t>.”</w:t>
      </w:r>
      <w:r w:rsidRPr="00F64DA8">
        <w:rPr>
          <w:szCs w:val="24"/>
          <w:u w:val="single"/>
        </w:rPr>
        <w:t xml:space="preserve">6 </w:t>
      </w:r>
      <w:r w:rsidRPr="00F64DA8">
        <w:rPr>
          <w:rStyle w:val="StyleUnderline"/>
          <w:szCs w:val="24"/>
        </w:rPr>
        <w:t>Mao</w:t>
      </w:r>
      <w:r w:rsidRPr="00F64DA8">
        <w:rPr>
          <w:szCs w:val="24"/>
          <w:u w:val="single"/>
        </w:rPr>
        <w:t xml:space="preserve"> Zedong </w:t>
      </w:r>
      <w:r w:rsidRPr="00F64DA8">
        <w:rPr>
          <w:rStyle w:val="StyleUnderline"/>
          <w:szCs w:val="24"/>
        </w:rPr>
        <w:t>told</w:t>
      </w:r>
      <w:r w:rsidRPr="00F64DA8">
        <w:rPr>
          <w:szCs w:val="24"/>
          <w:u w:val="single"/>
        </w:rPr>
        <w:t xml:space="preserve"> his </w:t>
      </w:r>
      <w:r w:rsidRPr="00F64DA8">
        <w:rPr>
          <w:rStyle w:val="StyleUnderline"/>
          <w:szCs w:val="24"/>
        </w:rPr>
        <w:t>comrades: “When you make revolution, you must first manage public opinion.”</w:t>
      </w:r>
      <w:r w:rsidRPr="00F64DA8">
        <w:rPr>
          <w:szCs w:val="24"/>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szCs w:val="24"/>
        </w:rPr>
        <w:t xml:space="preserve"> ouster often weigh heavily on autocrats seeking to maximize their tenure in office.</w:t>
      </w:r>
      <w:r w:rsidRPr="00F64DA8">
        <w:rPr>
          <w:sz w:val="16"/>
          <w:szCs w:val="24"/>
        </w:rPr>
        <w:t xml:space="preserve"> Considering the harsh consequences that authoritarian elites face if pushed out of office, </w:t>
      </w:r>
      <w:r w:rsidRPr="00F64DA8">
        <w:rPr>
          <w:rStyle w:val="Emphasis"/>
          <w:szCs w:val="24"/>
          <w:highlight w:val="green"/>
        </w:rPr>
        <w:t>even a small increase</w:t>
      </w:r>
      <w:r w:rsidRPr="00F64DA8">
        <w:rPr>
          <w:rStyle w:val="StyleUnderline"/>
          <w:szCs w:val="24"/>
          <w:highlight w:val="green"/>
        </w:rPr>
        <w:t xml:space="preserve"> in</w:t>
      </w:r>
      <w:r w:rsidRPr="00B6331F">
        <w:rPr>
          <w:rStyle w:val="StyleUnderline"/>
          <w:szCs w:val="24"/>
        </w:rPr>
        <w:t xml:space="preserve"> the </w:t>
      </w:r>
      <w:r w:rsidRPr="00F64DA8">
        <w:rPr>
          <w:rStyle w:val="StyleUnderline"/>
          <w:szCs w:val="24"/>
          <w:highlight w:val="green"/>
        </w:rPr>
        <w:t>probability of ouster could alter</w:t>
      </w:r>
      <w:r w:rsidRPr="00B6331F">
        <w:rPr>
          <w:rStyle w:val="StyleUnderline"/>
          <w:szCs w:val="24"/>
        </w:rPr>
        <w:t xml:space="preserve"> authoritarian </w:t>
      </w:r>
      <w:r w:rsidRPr="00F64DA8">
        <w:rPr>
          <w:rStyle w:val="StyleUnderline"/>
          <w:b/>
          <w:bCs/>
          <w:szCs w:val="24"/>
          <w:highlight w:val="green"/>
        </w:rPr>
        <w:t>incentives in international crises</w:t>
      </w:r>
      <w:r w:rsidRPr="00F64DA8">
        <w:rPr>
          <w:rStyle w:val="StyleUnderline"/>
          <w:szCs w:val="24"/>
          <w:highlight w:val="green"/>
        </w:rPr>
        <w:t>.</w:t>
      </w:r>
      <w:r w:rsidRPr="00F64DA8">
        <w:rPr>
          <w:sz w:val="16"/>
          <w:szCs w:val="24"/>
        </w:rPr>
        <w:t xml:space="preserve">9 A </w:t>
      </w:r>
      <w:r w:rsidRPr="00F64DA8">
        <w:rPr>
          <w:rStyle w:val="Emphasis"/>
          <w:szCs w:val="24"/>
          <w:highlight w:val="green"/>
        </w:rPr>
        <w:t>history of nationalist uprisings</w:t>
      </w:r>
      <w:r w:rsidRPr="00F64DA8">
        <w:rPr>
          <w:rStyle w:val="StyleUnderline"/>
          <w:szCs w:val="24"/>
          <w:highlight w:val="green"/>
        </w:rPr>
        <w:t xml:space="preserve"> make</w:t>
      </w:r>
      <w:r w:rsidRPr="00B6331F">
        <w:rPr>
          <w:rStyle w:val="StyleUnderline"/>
          <w:szCs w:val="24"/>
        </w:rPr>
        <w:t xml:space="preserve"> </w:t>
      </w:r>
      <w:r w:rsidRPr="00F64DA8">
        <w:rPr>
          <w:rStyle w:val="StyleUnderline"/>
          <w:szCs w:val="24"/>
          <w:highlight w:val="green"/>
        </w:rPr>
        <w:t>Chinese</w:t>
      </w:r>
      <w:r w:rsidRPr="00B6331F">
        <w:rPr>
          <w:rStyle w:val="StyleUnderline"/>
          <w:szCs w:val="24"/>
        </w:rPr>
        <w:t xml:space="preserve"> citizens and leaders especially </w:t>
      </w:r>
      <w:r w:rsidRPr="00F64DA8">
        <w:rPr>
          <w:rStyle w:val="StyleUnderline"/>
          <w:szCs w:val="24"/>
          <w:highlight w:val="green"/>
        </w:rPr>
        <w:t>aware of</w:t>
      </w:r>
      <w:r w:rsidRPr="00B6331F">
        <w:rPr>
          <w:rStyle w:val="StyleUnderline"/>
          <w:szCs w:val="24"/>
        </w:rPr>
        <w:t xml:space="preserve"> the </w:t>
      </w:r>
      <w:r w:rsidRPr="00F64DA8">
        <w:rPr>
          <w:rStyle w:val="StyleUnderline"/>
          <w:szCs w:val="24"/>
          <w:highlight w:val="green"/>
        </w:rPr>
        <w:t xml:space="preserve">linkage between </w:t>
      </w:r>
      <w:r w:rsidRPr="00F64DA8">
        <w:rPr>
          <w:rStyle w:val="Emphasis"/>
          <w:szCs w:val="24"/>
          <w:highlight w:val="green"/>
        </w:rPr>
        <w:t>international disputes</w:t>
      </w:r>
      <w:r w:rsidRPr="00F64DA8">
        <w:rPr>
          <w:rStyle w:val="StyleUnderline"/>
          <w:szCs w:val="24"/>
          <w:highlight w:val="green"/>
        </w:rPr>
        <w:t xml:space="preserve"> and </w:t>
      </w:r>
      <w:r w:rsidRPr="00F64DA8">
        <w:rPr>
          <w:rStyle w:val="Emphasis"/>
          <w:szCs w:val="24"/>
          <w:highlight w:val="green"/>
        </w:rPr>
        <w:t>domestic unrest</w:t>
      </w:r>
      <w:r w:rsidRPr="00F64DA8">
        <w:rPr>
          <w:rStyle w:val="StyleUnderline"/>
          <w:szCs w:val="24"/>
          <w:highlight w:val="green"/>
        </w:rPr>
        <w:t>.</w:t>
      </w:r>
      <w:r w:rsidRPr="00F64DA8">
        <w:rPr>
          <w:sz w:val="16"/>
          <w:szCs w:val="24"/>
        </w:rPr>
        <w:t xml:space="preserve"> The </w:t>
      </w:r>
      <w:r w:rsidRPr="00B6331F">
        <w:rPr>
          <w:rStyle w:val="StyleUnderline"/>
          <w:szCs w:val="24"/>
        </w:rPr>
        <w:t xml:space="preserve">weakness of the PRC’s predecessor in defending Chinese sovereignty </w:t>
      </w:r>
      <w:r w:rsidRPr="00F64DA8">
        <w:rPr>
          <w:sz w:val="16"/>
          <w:szCs w:val="24"/>
        </w:rPr>
        <w:t xml:space="preserve">at the Paris Peace Conference in 1919 </w:t>
      </w:r>
      <w:r w:rsidRPr="00B6331F">
        <w:rPr>
          <w:rStyle w:val="StyleUnderline"/>
          <w:szCs w:val="24"/>
        </w:rPr>
        <w:t>galvanized protests and a general strike, forcing the government to sack three officials</w:t>
      </w:r>
      <w:r w:rsidRPr="00F64DA8">
        <w:rPr>
          <w:sz w:val="16"/>
          <w:szCs w:val="24"/>
        </w:rPr>
        <w:t xml:space="preserve"> and reject the Treaty of Versailles, which awarded territories in China to Japan. </w:t>
      </w:r>
      <w:r w:rsidRPr="00F64DA8">
        <w:rPr>
          <w:szCs w:val="24"/>
          <w:u w:val="single"/>
        </w:rPr>
        <w:t xml:space="preserve">These </w:t>
      </w:r>
      <w:r w:rsidRPr="00F64DA8">
        <w:rPr>
          <w:rStyle w:val="Emphasis"/>
          <w:szCs w:val="24"/>
        </w:rPr>
        <w:t>precedents</w:t>
      </w:r>
      <w:r w:rsidRPr="00F64DA8">
        <w:rPr>
          <w:szCs w:val="24"/>
          <w:u w:val="single"/>
        </w:rPr>
        <w:t xml:space="preserve"> have </w:t>
      </w:r>
      <w:r w:rsidRPr="00F64DA8">
        <w:rPr>
          <w:rStyle w:val="StyleUnderline"/>
          <w:szCs w:val="24"/>
        </w:rPr>
        <w:t>made Chinese officials particularly sensitive to the appearance of hewing to public opinion.</w:t>
      </w:r>
      <w:r w:rsidRPr="00F64DA8">
        <w:rPr>
          <w:szCs w:val="24"/>
          <w:u w:val="single"/>
        </w:rPr>
        <w:t xml:space="preserve"> As the People’s Daily chief editor wrote: “History and reality have shown us that </w:t>
      </w:r>
      <w:r w:rsidRPr="00F64DA8">
        <w:rPr>
          <w:rStyle w:val="Emphasis"/>
          <w:szCs w:val="24"/>
        </w:rPr>
        <w:t>public opinion and regime safety are inseparable</w:t>
      </w:r>
      <w:r w:rsidRPr="00F64DA8">
        <w:rPr>
          <w:szCs w:val="24"/>
          <w:u w:val="single"/>
        </w:rPr>
        <w:t>.”10 One Chinese scholar even claimed: “the Chinese government probably knows the public’s opinion better and reacts to it more directly than even the U.S. government.”11</w:t>
      </w:r>
    </w:p>
    <w:p w14:paraId="7DDCE6DF" w14:textId="77777777" w:rsidR="00C936FE" w:rsidRDefault="00C936FE" w:rsidP="00C936FE">
      <w:pPr>
        <w:pStyle w:val="Heading4"/>
      </w:pPr>
      <w:r>
        <w:t xml:space="preserve">Xi will launch diversionary war to domestic backlash – escalates in </w:t>
      </w:r>
      <w:r w:rsidRPr="00B4266E">
        <w:rPr>
          <w:u w:val="single"/>
        </w:rPr>
        <w:t>multiple hotspots</w:t>
      </w:r>
      <w:r w:rsidRPr="00B4266E">
        <w:t xml:space="preserve"> </w:t>
      </w:r>
    </w:p>
    <w:p w14:paraId="1E91F65E" w14:textId="77777777" w:rsidR="00C936FE" w:rsidRPr="009521F3" w:rsidRDefault="00C936FE" w:rsidP="00C936F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0A549A4" w14:textId="77777777" w:rsidR="00C936FE" w:rsidRPr="009243AC" w:rsidRDefault="00C936FE" w:rsidP="00C936F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006FC15" w14:textId="77777777" w:rsidR="00C936FE" w:rsidRDefault="00C936FE" w:rsidP="00C936FE">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670193DC" w14:textId="77777777" w:rsidR="00C936FE" w:rsidRPr="007D7E20" w:rsidRDefault="00C936FE" w:rsidP="00C936FE">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25E16E2" w14:textId="7F58F9D8" w:rsidR="00C936FE" w:rsidRPr="00C936FE" w:rsidRDefault="00C936FE" w:rsidP="00C936FE">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EE5FC26" w14:textId="1375CBA8" w:rsidR="0073515B" w:rsidRDefault="0073515B" w:rsidP="0073515B">
      <w:pPr>
        <w:pStyle w:val="Heading3"/>
      </w:pPr>
      <w:r>
        <w:t>1NC---OFF</w:t>
      </w:r>
    </w:p>
    <w:p w14:paraId="6DB8EDA9" w14:textId="77777777" w:rsidR="00C936FE" w:rsidRDefault="00C936FE" w:rsidP="00C936FE">
      <w:pPr>
        <w:pStyle w:val="Heading4"/>
      </w:pPr>
      <w:r>
        <w:t>Counterplan text: The United Nations office for outer space affairs ought to adopt a system of market share liability in regard to the creation of debris in outer space by private entities in accordance with Munoz-</w:t>
      </w:r>
      <w:proofErr w:type="spellStart"/>
      <w:r>
        <w:t>Patchen</w:t>
      </w:r>
      <w:proofErr w:type="spellEnd"/>
      <w:r>
        <w:t xml:space="preserve"> 18</w:t>
      </w:r>
    </w:p>
    <w:p w14:paraId="6A825691" w14:textId="77777777" w:rsidR="00C936FE" w:rsidRDefault="00C936FE" w:rsidP="00C936FE">
      <w:pPr>
        <w:pStyle w:val="Heading4"/>
      </w:pPr>
      <w:r>
        <w:t>The Counterplan incentivizes proportional debris clean up while deterring future debris creation</w:t>
      </w:r>
    </w:p>
    <w:p w14:paraId="253FE15A" w14:textId="77777777" w:rsidR="00C936FE" w:rsidRDefault="00C936FE" w:rsidP="00C936FE">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17"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224E30DE" w14:textId="77777777" w:rsidR="00C936FE" w:rsidRPr="00710FA4" w:rsidRDefault="00C936FE" w:rsidP="00C936FE">
      <w:pPr>
        <w:rPr>
          <w:rStyle w:val="StyleUnderline"/>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2CB58054" w14:textId="342B113A" w:rsidR="00C936FE" w:rsidRDefault="00E25B84" w:rsidP="00E25B84">
      <w:pPr>
        <w:pStyle w:val="Heading3"/>
      </w:pPr>
      <w:r>
        <w:t>1NC---OFF</w:t>
      </w:r>
    </w:p>
    <w:p w14:paraId="14F33649" w14:textId="749BCC98" w:rsidR="00E25B84" w:rsidRDefault="009C019E" w:rsidP="00E25B84">
      <w:pPr>
        <w:pStyle w:val="Heading4"/>
      </w:pPr>
      <w:proofErr w:type="gramStart"/>
      <w:r>
        <w:t>Constellations</w:t>
      </w:r>
      <w:r w:rsidR="00E25B84">
        <w:t xml:space="preserve">  key</w:t>
      </w:r>
      <w:proofErr w:type="gramEnd"/>
      <w:r w:rsidR="00E25B84">
        <w:t xml:space="preserve"> to </w:t>
      </w:r>
      <w:r w:rsidR="00E25B84">
        <w:rPr>
          <w:u w:val="single"/>
        </w:rPr>
        <w:t>Precision Ag</w:t>
      </w:r>
      <w:r w:rsidR="00E25B84">
        <w:t xml:space="preserve"> – key to food sustainability and increasing food supply to account for exponential population growth. </w:t>
      </w:r>
    </w:p>
    <w:p w14:paraId="51764717" w14:textId="77777777" w:rsidR="00E25B84" w:rsidRPr="00E07505" w:rsidRDefault="00E25B84" w:rsidP="00E25B84">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8" w:history="1">
        <w:r w:rsidRPr="005C484B">
          <w:rPr>
            <w:rStyle w:val="Hyperlink"/>
          </w:rPr>
          <w:t>https://www.greensightag.com/logbook/can-starlink-save-the-world-by-connecting-farms/</w:t>
        </w:r>
      </w:hyperlink>
      <w:r>
        <w:t xml:space="preserve"> (Data Management Consulting Firm)//Elmer </w:t>
      </w:r>
    </w:p>
    <w:p w14:paraId="41921C84" w14:textId="77777777" w:rsidR="00E25B84" w:rsidRPr="00511499" w:rsidRDefault="00E25B84" w:rsidP="00E25B84">
      <w:pPr>
        <w:rPr>
          <w:sz w:val="16"/>
        </w:rPr>
      </w:pPr>
      <w:proofErr w:type="spellStart"/>
      <w:r w:rsidRPr="00511499">
        <w:rPr>
          <w:sz w:val="16"/>
        </w:rPr>
        <w:t>GreenSight</w:t>
      </w:r>
      <w:proofErr w:type="spellEnd"/>
      <w:r w:rsidRPr="00511499">
        <w:rPr>
          <w:sz w:val="16"/>
        </w:rPr>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r w:rsidRPr="00CF5A50">
        <w:rPr>
          <w:rStyle w:val="Emphasis"/>
          <w:highlight w:val="green"/>
        </w:rPr>
        <w:t>have to</w:t>
      </w:r>
      <w:r w:rsidRPr="00CF5A50">
        <w:rPr>
          <w:rStyle w:val="StyleUnderline"/>
          <w:highlight w:val="green"/>
        </w:rPr>
        <w:t xml:space="preserve"> </w:t>
      </w:r>
      <w:r w:rsidRPr="003A3B72">
        <w:rPr>
          <w:rStyle w:val="StyleUnderline"/>
        </w:rPr>
        <w:t xml:space="preserve">be able to </w:t>
      </w:r>
      <w:r w:rsidRPr="00CF5A50">
        <w:rPr>
          <w:rStyle w:val="Emphasis"/>
          <w:highlight w:val="green"/>
        </w:rPr>
        <w:t xml:space="preserve">integrate with connected robotic sprayers, </w:t>
      </w:r>
      <w:proofErr w:type="gramStart"/>
      <w:r w:rsidRPr="00CF5A50">
        <w:rPr>
          <w:rStyle w:val="Emphasis"/>
          <w:highlight w:val="green"/>
        </w:rPr>
        <w:t>harvesters</w:t>
      </w:r>
      <w:proofErr w:type="gramEnd"/>
      <w:r w:rsidRPr="00CF5A50">
        <w:rPr>
          <w:rStyle w:val="Emphasis"/>
          <w:highlight w:val="green"/>
        </w:rPr>
        <w:t xml:space="preserve">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1D5CC1A8" w14:textId="77777777" w:rsidR="00E25B84" w:rsidRDefault="00E25B84" w:rsidP="00E25B84">
      <w:pPr>
        <w:pStyle w:val="Heading4"/>
      </w:pPr>
      <w:r>
        <w:t xml:space="preserve">Food Insecurity goes </w:t>
      </w:r>
      <w:r>
        <w:rPr>
          <w:u w:val="single"/>
        </w:rPr>
        <w:t>nuclear</w:t>
      </w:r>
      <w:r>
        <w:t xml:space="preserve"> – escalates </w:t>
      </w:r>
      <w:r>
        <w:rPr>
          <w:u w:val="single"/>
        </w:rPr>
        <w:t>multiple hotspots</w:t>
      </w:r>
      <w:r>
        <w:t>.</w:t>
      </w:r>
    </w:p>
    <w:p w14:paraId="0A7E0B5F" w14:textId="77777777" w:rsidR="00E25B84" w:rsidRPr="00E07505" w:rsidRDefault="00E25B84" w:rsidP="00E25B84">
      <w:r w:rsidRPr="00E07505">
        <w:rPr>
          <w:rStyle w:val="Style13ptBold"/>
        </w:rPr>
        <w:t>Cribb 19</w:t>
      </w:r>
      <w:r>
        <w:t xml:space="preserve"> Julian Cribb 8-23-2019 “Food or War</w:t>
      </w:r>
      <w:r w:rsidRPr="00E07505">
        <w:t xml:space="preserve">” </w:t>
      </w:r>
      <w:hyperlink r:id="rId19"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2912ACFF" w14:textId="64FCB4A6" w:rsidR="00C936FE" w:rsidRPr="00E25B84" w:rsidRDefault="00E25B84" w:rsidP="00C936FE">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004D07C" w14:textId="1FBAA2D8" w:rsidR="0073515B" w:rsidRDefault="0073515B" w:rsidP="0073515B">
      <w:pPr>
        <w:pStyle w:val="Heading2"/>
      </w:pPr>
      <w:r>
        <w:t>Case</w:t>
      </w:r>
    </w:p>
    <w:p w14:paraId="0864D6F3" w14:textId="2C524ECF" w:rsidR="0073515B" w:rsidRDefault="0073515B" w:rsidP="0073515B">
      <w:pPr>
        <w:pStyle w:val="Heading3"/>
      </w:pPr>
      <w:r>
        <w:t>1NC---</w:t>
      </w:r>
      <w:proofErr w:type="spellStart"/>
      <w:r>
        <w:t>Underview</w:t>
      </w:r>
      <w:proofErr w:type="spellEnd"/>
    </w:p>
    <w:p w14:paraId="6CA63184" w14:textId="18AFA32A" w:rsidR="0073515B" w:rsidRDefault="0073515B" w:rsidP="0073515B">
      <w:r>
        <w:t>Don’t arbitrarily reject our positions force them to indict our internal links that’s the only way to preserve clash and prevent judge intervention</w:t>
      </w:r>
    </w:p>
    <w:p w14:paraId="25134EC3" w14:textId="5E51C067" w:rsidR="0073515B" w:rsidRDefault="00C936FE" w:rsidP="0073515B">
      <w:r>
        <w:t xml:space="preserve">No reason why their impacts don’t link but ours do – all their scenarios are extinction </w:t>
      </w:r>
      <w:proofErr w:type="gramStart"/>
      <w:r>
        <w:t>impacts</w:t>
      </w:r>
      <w:proofErr w:type="gramEnd"/>
      <w:r>
        <w:t xml:space="preserve"> and they haven’t won defense on ours</w:t>
      </w:r>
    </w:p>
    <w:p w14:paraId="7AE571A1" w14:textId="61DFD860" w:rsidR="00C936FE" w:rsidRPr="0073515B" w:rsidRDefault="00C936FE" w:rsidP="0073515B">
      <w:r>
        <w:t>Our authors are all qualified and have done in depth research on outer space which means you should prefer them over analytics from a high schooler</w:t>
      </w:r>
    </w:p>
    <w:p w14:paraId="5605F589" w14:textId="5E420681" w:rsidR="0073515B" w:rsidRDefault="0073515B" w:rsidP="0073515B">
      <w:pPr>
        <w:pStyle w:val="Heading3"/>
      </w:pPr>
      <w:r>
        <w:t>1NC---AT: Advantage 1</w:t>
      </w:r>
    </w:p>
    <w:p w14:paraId="7921BDD7" w14:textId="07D84651" w:rsidR="00E25B84" w:rsidRPr="00B036CD" w:rsidRDefault="00E25B84" w:rsidP="00E25B8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E7CE2E2" w14:textId="77777777" w:rsidR="00E25B84" w:rsidRPr="00FE4F08" w:rsidRDefault="00E25B84" w:rsidP="00E25B84">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818C2A8" w14:textId="77777777" w:rsidR="00E25B84" w:rsidRPr="00FE4F08" w:rsidRDefault="00E25B84" w:rsidP="00E25B84">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28F0769B" w14:textId="77777777" w:rsidR="00E25B84" w:rsidRPr="005F2223" w:rsidRDefault="00E25B84" w:rsidP="00E25B84">
      <w:pPr>
        <w:pStyle w:val="Heading4"/>
        <w:rPr>
          <w:u w:val="single"/>
        </w:rPr>
      </w:pPr>
      <w:r>
        <w:t xml:space="preserve">Low risk of collisions – it’s </w:t>
      </w:r>
      <w:r>
        <w:rPr>
          <w:u w:val="single"/>
        </w:rPr>
        <w:t>overhyped</w:t>
      </w:r>
    </w:p>
    <w:p w14:paraId="2C02EE67" w14:textId="77777777" w:rsidR="00E25B84" w:rsidRPr="005F2223" w:rsidRDefault="00E25B84" w:rsidP="00E25B84">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0780B3F2" w14:textId="77777777" w:rsidR="00E25B84" w:rsidRPr="00FE4F08" w:rsidRDefault="00E25B84" w:rsidP="00E25B84">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almost all</w:t>
      </w:r>
      <w:r w:rsidRPr="00DD25A4">
        <w:rPr>
          <w:rStyle w:val="TitleChar"/>
        </w:rPr>
        <w:t xml:space="preserve"> of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DD25A4">
        <w:rPr>
          <w:rStyle w:val="TitleChar"/>
        </w:rPr>
        <w:t xml:space="preserve">Space </w:t>
      </w:r>
      <w:r w:rsidRPr="00CF5A50">
        <w:rPr>
          <w:rStyle w:val="TitleChar"/>
          <w:highlight w:val="green"/>
        </w:rPr>
        <w:t>debris</w:t>
      </w:r>
      <w:r w:rsidRPr="00DD25A4">
        <w:rPr>
          <w:rStyle w:val="TitleChar"/>
        </w:rPr>
        <w:t xml:space="preserve"> and collision risk </w:t>
      </w:r>
      <w:r w:rsidRPr="00CF5A50">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CF5A50">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CF5A50">
        <w:rPr>
          <w:rStyle w:val="TitleChar"/>
          <w:highlight w:val="green"/>
        </w:rPr>
        <w:t xml:space="preserve">space is </w:t>
      </w:r>
      <w:proofErr w:type="gramStart"/>
      <w:r w:rsidRPr="00CF5A50">
        <w:rPr>
          <w:rStyle w:val="Emphasis"/>
          <w:highlight w:val="green"/>
        </w:rPr>
        <w:t>empty</w:t>
      </w:r>
      <w:proofErr w:type="gramEnd"/>
      <w:r w:rsidRPr="00CF5A50">
        <w:rPr>
          <w:rStyle w:val="TitleChar"/>
          <w:highlight w:val="green"/>
        </w:rPr>
        <w:t xml:space="preserve"> and</w:t>
      </w:r>
      <w:r w:rsidRPr="00DD25A4">
        <w:rPr>
          <w:rStyle w:val="TitleChar"/>
        </w:rPr>
        <w:t xml:space="preserve"> it is </w:t>
      </w:r>
      <w:r w:rsidRPr="00CF5A50">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CF5A50">
        <w:rPr>
          <w:rStyle w:val="Emphasis"/>
          <w:highlight w:val="green"/>
        </w:rPr>
        <w:t>one half a degree</w:t>
      </w:r>
      <w:r w:rsidRPr="00DD25A4">
        <w:rPr>
          <w:rStyle w:val="TitleChar"/>
        </w:rPr>
        <w:t xml:space="preserve"> of Earth longitude </w:t>
      </w:r>
      <w:r w:rsidRPr="00CF5A50">
        <w:rPr>
          <w:rStyle w:val="TitleChar"/>
          <w:highlight w:val="green"/>
        </w:rPr>
        <w:t>is</w:t>
      </w:r>
      <w:r w:rsidRPr="00DD25A4">
        <w:rPr>
          <w:rStyle w:val="TitleChar"/>
        </w:rPr>
        <w:t xml:space="preserve"> almost </w:t>
      </w:r>
      <w:r w:rsidRPr="00CF5A50">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CF5A50">
        <w:rPr>
          <w:rStyle w:val="Emphasis"/>
          <w:highlight w:val="green"/>
        </w:rPr>
        <w:t>we don’t</w:t>
      </w:r>
      <w:r w:rsidRPr="00FA158C">
        <w:rPr>
          <w:sz w:val="16"/>
        </w:rPr>
        <w:t xml:space="preserve"> intentionally </w:t>
      </w:r>
      <w:r w:rsidRPr="00CF5A50">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CF5A50">
        <w:rPr>
          <w:rStyle w:val="Emphasis"/>
          <w:highlight w:val="green"/>
        </w:rPr>
        <w:t xml:space="preserve">nothing gets in the way of orbiting </w:t>
      </w:r>
      <w:proofErr w:type="gramStart"/>
      <w:r w:rsidRPr="00CF5A50">
        <w:rPr>
          <w:rStyle w:val="Emphasis"/>
          <w:highlight w:val="green"/>
        </w:rPr>
        <w:t>objects</w:t>
      </w:r>
      <w:proofErr w:type="gramEnd"/>
      <w:r w:rsidRPr="00FA158C">
        <w:rPr>
          <w:sz w:val="16"/>
        </w:rPr>
        <w:t xml:space="preserve"> </w:t>
      </w:r>
      <w:r w:rsidRPr="00CF5A50">
        <w:rPr>
          <w:rStyle w:val="TitleChar"/>
          <w:highlight w:val="green"/>
        </w:rPr>
        <w:t>and</w:t>
      </w:r>
      <w:r w:rsidRPr="00DD25A4">
        <w:rPr>
          <w:rStyle w:val="TitleChar"/>
        </w:rPr>
        <w:t xml:space="preserve"> </w:t>
      </w:r>
      <w:r w:rsidRPr="00CF5A50">
        <w:rPr>
          <w:rStyle w:val="Emphasis"/>
          <w:highlight w:val="green"/>
        </w:rPr>
        <w:t>they behave</w:t>
      </w:r>
      <w:r w:rsidRPr="00DD25A4">
        <w:rPr>
          <w:rStyle w:val="Emphasis"/>
        </w:rPr>
        <w:t xml:space="preserve"> quite </w:t>
      </w:r>
      <w:r w:rsidRPr="00CF5A50">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CF5A50">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CF5A50">
        <w:rPr>
          <w:rStyle w:val="Emphasis"/>
          <w:highlight w:val="green"/>
        </w:rPr>
        <w:t>hundreds</w:t>
      </w:r>
      <w:r w:rsidRPr="00CF5A50">
        <w:rPr>
          <w:rStyle w:val="TitleChar"/>
          <w:highlight w:val="green"/>
        </w:rPr>
        <w:t xml:space="preserve"> of</w:t>
      </w:r>
      <w:r w:rsidRPr="00DD25A4">
        <w:rPr>
          <w:rStyle w:val="TitleChar"/>
        </w:rPr>
        <w:t xml:space="preserve"> telecommunications </w:t>
      </w:r>
      <w:r w:rsidRPr="00CF5A50">
        <w:rPr>
          <w:rStyle w:val="TitleChar"/>
          <w:highlight w:val="green"/>
        </w:rPr>
        <w:t xml:space="preserve">satellites, </w:t>
      </w:r>
      <w:r w:rsidRPr="00CF5A50">
        <w:rPr>
          <w:rStyle w:val="Emphasis"/>
          <w:highlight w:val="green"/>
        </w:rPr>
        <w:t>1,300 functioning satellites</w:t>
      </w:r>
      <w:r w:rsidRPr="00FA158C">
        <w:rPr>
          <w:sz w:val="16"/>
        </w:rPr>
        <w:t xml:space="preserve"> </w:t>
      </w:r>
      <w:r w:rsidRPr="00DD25A4">
        <w:rPr>
          <w:rStyle w:val="TitleChar"/>
        </w:rPr>
        <w:t xml:space="preserve">on orbit today, </w:t>
      </w:r>
      <w:r w:rsidRPr="00CF5A50">
        <w:rPr>
          <w:rStyle w:val="Emphasis"/>
          <w:highlight w:val="green"/>
        </w:rPr>
        <w:t>half a million</w:t>
      </w:r>
      <w:r w:rsidRPr="00DD25A4">
        <w:rPr>
          <w:rStyle w:val="TitleChar"/>
        </w:rPr>
        <w:t xml:space="preserve"> total </w:t>
      </w:r>
      <w:r w:rsidRPr="00CF5A50">
        <w:rPr>
          <w:rStyle w:val="TitleChar"/>
          <w:highlight w:val="green"/>
        </w:rPr>
        <w:t>objects</w:t>
      </w:r>
      <w:r w:rsidRPr="00DD25A4">
        <w:rPr>
          <w:rStyle w:val="TitleChar"/>
        </w:rPr>
        <w:t xml:space="preserve"> in space larger than a marble, </w:t>
      </w:r>
      <w:r w:rsidRPr="00CF5A50">
        <w:rPr>
          <w:rStyle w:val="TitleChar"/>
          <w:highlight w:val="green"/>
        </w:rPr>
        <w:t xml:space="preserve">and </w:t>
      </w:r>
      <w:r w:rsidRPr="00CF5A50">
        <w:rPr>
          <w:rStyle w:val="Emphasis"/>
          <w:highlight w:val="green"/>
        </w:rPr>
        <w:t>fewer than 15</w:t>
      </w:r>
      <w:r w:rsidRPr="00DD25A4">
        <w:rPr>
          <w:rStyle w:val="Emphasis"/>
        </w:rPr>
        <w:t xml:space="preserve"> known </w:t>
      </w:r>
      <w:r w:rsidRPr="00CF5A50">
        <w:rPr>
          <w:rStyle w:val="Emphasis"/>
          <w:highlight w:val="green"/>
        </w:rPr>
        <w:t>collisions</w:t>
      </w:r>
      <w:r w:rsidRPr="00FA158C">
        <w:rPr>
          <w:sz w:val="16"/>
        </w:rPr>
        <w:t xml:space="preserve">. </w:t>
      </w:r>
      <w:r w:rsidRPr="00CF5A50">
        <w:rPr>
          <w:rStyle w:val="Emphasis"/>
          <w:highlight w:val="green"/>
        </w:rPr>
        <w:t>Why</w:t>
      </w:r>
      <w:r w:rsidRPr="00FA158C">
        <w:rPr>
          <w:sz w:val="16"/>
        </w:rPr>
        <w:t xml:space="preserve"> do people </w:t>
      </w:r>
      <w:r w:rsidRPr="00CF5A50">
        <w:rPr>
          <w:rStyle w:val="Emphasis"/>
          <w:highlight w:val="green"/>
        </w:rPr>
        <w:t>worry</w:t>
      </w:r>
      <w:r w:rsidRPr="00DD25A4">
        <w:rPr>
          <w:rStyle w:val="Emphasis"/>
        </w:rPr>
        <w:t>?</w:t>
      </w:r>
    </w:p>
    <w:p w14:paraId="6F840C2D" w14:textId="77777777" w:rsidR="00E25B84" w:rsidRDefault="00E25B84" w:rsidP="00E25B84">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7D3FC34" w14:textId="77777777" w:rsidR="00E25B84" w:rsidRPr="00550AE7" w:rsidRDefault="00E25B84" w:rsidP="00E25B84">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6006B51" w14:textId="7555B745" w:rsidR="00E25B84" w:rsidRDefault="00E25B84" w:rsidP="00E25B84">
      <w:pPr>
        <w:rPr>
          <w:sz w:val="16"/>
        </w:rPr>
      </w:pPr>
      <w:r w:rsidRPr="00CF5A50">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CF5A50">
        <w:rPr>
          <w:rStyle w:val="Emphasis"/>
          <w:highlight w:val="green"/>
        </w:rPr>
        <w:t xml:space="preserve">uncertainty </w:t>
      </w:r>
      <w:r w:rsidRPr="00A613CC">
        <w:rPr>
          <w:rStyle w:val="Emphasis"/>
        </w:rPr>
        <w:t xml:space="preserve">will be </w:t>
      </w:r>
      <w:r w:rsidRPr="00CF5A50">
        <w:rPr>
          <w:rStyle w:val="Emphasis"/>
          <w:highlight w:val="green"/>
        </w:rPr>
        <w:t>compounded</w:t>
      </w:r>
      <w:r w:rsidRPr="00BF1081">
        <w:rPr>
          <w:rStyle w:val="StyleUnderline"/>
        </w:rPr>
        <w:t xml:space="preserve"> when potential conflict extends to the space and cyber domains, where </w:t>
      </w:r>
      <w:r w:rsidRPr="00CF5A50">
        <w:rPr>
          <w:rStyle w:val="Emphasis"/>
          <w:highlight w:val="green"/>
        </w:rPr>
        <w:t>weapon effectiveness is</w:t>
      </w:r>
      <w:r w:rsidRPr="00A613CC">
        <w:rPr>
          <w:rStyle w:val="Emphasis"/>
        </w:rPr>
        <w:t xml:space="preserve"> largely </w:t>
      </w:r>
      <w:r w:rsidRPr="00CF5A50">
        <w:rPr>
          <w:rStyle w:val="Emphasis"/>
          <w:highlight w:val="green"/>
        </w:rPr>
        <w:t>untested</w:t>
      </w:r>
      <w:r w:rsidRPr="00BF1081">
        <w:rPr>
          <w:rStyle w:val="StyleUnderline"/>
        </w:rPr>
        <w:t xml:space="preserve"> and uncertain, </w:t>
      </w:r>
      <w:r w:rsidRPr="00BF1081">
        <w:rPr>
          <w:rStyle w:val="Emphasis"/>
        </w:rPr>
        <w:t xml:space="preserve">infrastructure </w:t>
      </w:r>
      <w:r w:rsidRPr="00CF5A50">
        <w:rPr>
          <w:rStyle w:val="Emphasis"/>
          <w:highlight w:val="green"/>
        </w:rPr>
        <w:t>interdependencies</w:t>
      </w:r>
      <w:r w:rsidRPr="00CF5A50">
        <w:rPr>
          <w:rStyle w:val="StyleUnderline"/>
          <w:highlight w:val="green"/>
        </w:rPr>
        <w:t xml:space="preserve"> </w:t>
      </w:r>
      <w:r w:rsidRPr="00A613CC">
        <w:rPr>
          <w:rStyle w:val="StyleUnderline"/>
        </w:rPr>
        <w:t xml:space="preserve">are </w:t>
      </w:r>
      <w:r w:rsidRPr="00CF5A50">
        <w:rPr>
          <w:rStyle w:val="StyleUnderline"/>
          <w:highlight w:val="green"/>
        </w:rPr>
        <w:t xml:space="preserve">unclear, and </w:t>
      </w:r>
      <w:r w:rsidRPr="00CF5A50">
        <w:rPr>
          <w:rStyle w:val="Emphasis"/>
          <w:highlight w:val="green"/>
        </w:rPr>
        <w:t xml:space="preserve">damaging </w:t>
      </w:r>
      <w:r w:rsidRPr="00A613CC">
        <w:rPr>
          <w:rStyle w:val="Emphasis"/>
        </w:rPr>
        <w:t xml:space="preserve">an </w:t>
      </w:r>
      <w:r w:rsidRPr="00CF5A50">
        <w:rPr>
          <w:rStyle w:val="Emphasis"/>
          <w:highlight w:val="green"/>
        </w:rPr>
        <w:t xml:space="preserve">adversary could </w:t>
      </w:r>
      <w:r w:rsidRPr="00A613CC">
        <w:rPr>
          <w:rStyle w:val="Emphasis"/>
        </w:rPr>
        <w:t xml:space="preserve">also </w:t>
      </w:r>
      <w:r w:rsidRPr="00CF5A50">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CF5A50">
        <w:rPr>
          <w:rStyle w:val="Emphasis"/>
          <w:highlight w:val="green"/>
        </w:rPr>
        <w:t xml:space="preserve">no country </w:t>
      </w:r>
      <w:r w:rsidRPr="00A613CC">
        <w:rPr>
          <w:rStyle w:val="Emphasis"/>
        </w:rPr>
        <w:t xml:space="preserve">will likely </w:t>
      </w:r>
      <w:r w:rsidRPr="00CF5A50">
        <w:rPr>
          <w:rStyle w:val="Emphasis"/>
          <w:highlight w:val="green"/>
        </w:rPr>
        <w:t xml:space="preserve">want to gamble </w:t>
      </w:r>
      <w:r w:rsidRPr="00A613CC">
        <w:rPr>
          <w:rStyle w:val="Emphasis"/>
        </w:rPr>
        <w:t xml:space="preserve">its </w:t>
      </w:r>
      <w:r w:rsidRPr="00CF5A50">
        <w:rPr>
          <w:rStyle w:val="Emphasis"/>
          <w:highlight w:val="green"/>
        </w:rPr>
        <w:t xml:space="preserve">well-being in </w:t>
      </w:r>
      <w:r w:rsidRPr="00A613CC">
        <w:rPr>
          <w:rStyle w:val="Emphasis"/>
        </w:rPr>
        <w:t xml:space="preserve">a </w:t>
      </w:r>
      <w:r w:rsidRPr="00B32CB5">
        <w:rPr>
          <w:rStyle w:val="Emphasis"/>
        </w:rPr>
        <w:t xml:space="preserve">“single </w:t>
      </w:r>
      <w:r w:rsidRPr="00CF5A50">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CF5A50">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CF5A50">
        <w:rPr>
          <w:rStyle w:val="StyleUnderline"/>
          <w:highlight w:val="green"/>
        </w:rPr>
        <w:t xml:space="preserve">with </w:t>
      </w:r>
      <w:r w:rsidRPr="00CF5A50">
        <w:rPr>
          <w:rStyle w:val="Emphasis"/>
          <w:highlight w:val="green"/>
        </w:rPr>
        <w:t>risk aversion and worst-case assessments</w:t>
      </w:r>
      <w:r w:rsidRPr="00CF5A50">
        <w:rPr>
          <w:rStyle w:val="StyleUnderline"/>
          <w:highlight w:val="green"/>
        </w:rPr>
        <w:t xml:space="preserve">, </w:t>
      </w:r>
      <w:r w:rsidRPr="00A613CC">
        <w:rPr>
          <w:rStyle w:val="StyleUnderline"/>
        </w:rPr>
        <w:t xml:space="preserve">could </w:t>
      </w:r>
      <w:r w:rsidRPr="00CF5A50">
        <w:rPr>
          <w:rStyle w:val="StyleUnderline"/>
          <w:highlight w:val="green"/>
        </w:rPr>
        <w:t>lead</w:t>
      </w:r>
      <w:r w:rsidRPr="00A613CC">
        <w:rPr>
          <w:rStyle w:val="StyleUnderline"/>
        </w:rPr>
        <w:t xml:space="preserve"> space </w:t>
      </w:r>
      <w:r w:rsidRPr="00CF5A50">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CF5A50">
        <w:rPr>
          <w:rStyle w:val="Emphasis"/>
          <w:highlight w:val="green"/>
        </w:rPr>
        <w:t xml:space="preserve">restrained by </w:t>
      </w:r>
      <w:r w:rsidRPr="00A613CC">
        <w:rPr>
          <w:rStyle w:val="Emphasis"/>
        </w:rPr>
        <w:t xml:space="preserve">its </w:t>
      </w:r>
      <w:r w:rsidRPr="00CF5A50">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CF5A50">
        <w:rPr>
          <w:rStyle w:val="Emphasis"/>
          <w:highlight w:val="green"/>
        </w:rPr>
        <w:t>risk aversion</w:t>
      </w:r>
      <w:r w:rsidRPr="00B32CB5">
        <w:rPr>
          <w:rStyle w:val="Emphasis"/>
        </w:rPr>
        <w:t xml:space="preserve"> are present and </w:t>
      </w:r>
      <w:r w:rsidRPr="00CF5A50">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CF5A50">
        <w:rPr>
          <w:rStyle w:val="Emphasis"/>
          <w:highlight w:val="green"/>
        </w:rPr>
        <w:t xml:space="preserve">adversary is </w:t>
      </w:r>
      <w:r w:rsidRPr="00A613CC">
        <w:rPr>
          <w:rStyle w:val="Emphasis"/>
        </w:rPr>
        <w:t xml:space="preserve">more likely to be </w:t>
      </w:r>
      <w:r w:rsidRPr="00CF5A50">
        <w:rPr>
          <w:rStyle w:val="Emphasis"/>
          <w:highlight w:val="green"/>
        </w:rPr>
        <w:t>conservative</w:t>
      </w:r>
      <w:r w:rsidRPr="00CF5A50">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CF5A50">
        <w:rPr>
          <w:rStyle w:val="StyleUnderline"/>
          <w:highlight w:val="green"/>
        </w:rPr>
        <w:t xml:space="preserve">capabilities, </w:t>
      </w:r>
      <w:r w:rsidRPr="00A613CC">
        <w:rPr>
          <w:rStyle w:val="StyleUnderline"/>
        </w:rPr>
        <w:t xml:space="preserve">while </w:t>
      </w:r>
      <w:r w:rsidRPr="00CF5A50">
        <w:rPr>
          <w:rStyle w:val="StyleUnderline"/>
          <w:highlight w:val="green"/>
        </w:rPr>
        <w:t xml:space="preserve">more </w:t>
      </w:r>
      <w:r w:rsidRPr="00CF5A50">
        <w:rPr>
          <w:rStyle w:val="Emphasis"/>
          <w:highlight w:val="green"/>
        </w:rPr>
        <w:t xml:space="preserve">generously assessing </w:t>
      </w:r>
      <w:r w:rsidRPr="00A613CC">
        <w:rPr>
          <w:rStyle w:val="Emphasis"/>
        </w:rPr>
        <w:t xml:space="preserve">the capabilities of </w:t>
      </w:r>
      <w:r w:rsidRPr="00CF5A50">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CF5A50">
        <w:rPr>
          <w:rStyle w:val="StyleUnderline"/>
          <w:highlight w:val="green"/>
        </w:rPr>
        <w:t xml:space="preserve">each </w:t>
      </w:r>
      <w:r w:rsidRPr="00A613CC">
        <w:rPr>
          <w:rStyle w:val="StyleUnderline"/>
        </w:rPr>
        <w:t xml:space="preserve">may </w:t>
      </w:r>
      <w:r w:rsidRPr="00CF5A50">
        <w:rPr>
          <w:rStyle w:val="StyleUnderline"/>
          <w:highlight w:val="green"/>
        </w:rPr>
        <w:t xml:space="preserve">be </w:t>
      </w:r>
      <w:r w:rsidRPr="00CF5A50">
        <w:rPr>
          <w:rStyle w:val="Emphasis"/>
          <w:highlight w:val="green"/>
        </w:rPr>
        <w:t xml:space="preserve">deterred </w:t>
      </w:r>
      <w:r w:rsidRPr="00A613CC">
        <w:rPr>
          <w:rStyle w:val="Emphasis"/>
        </w:rPr>
        <w:t xml:space="preserve">from </w:t>
      </w:r>
      <w:r w:rsidRPr="00CF5A50">
        <w:rPr>
          <w:rStyle w:val="Emphasis"/>
          <w:highlight w:val="green"/>
        </w:rPr>
        <w:t xml:space="preserve">initiating </w:t>
      </w:r>
      <w:r w:rsidRPr="00A613CC">
        <w:rPr>
          <w:rStyle w:val="Emphasis"/>
        </w:rPr>
        <w:t xml:space="preserve">an attack </w:t>
      </w:r>
      <w:r w:rsidRPr="00CF5A50">
        <w:rPr>
          <w:rStyle w:val="Emphasis"/>
          <w:highlight w:val="green"/>
        </w:rPr>
        <w:t xml:space="preserve">by </w:t>
      </w:r>
      <w:r w:rsidRPr="00A613CC">
        <w:rPr>
          <w:rStyle w:val="Emphasis"/>
        </w:rPr>
        <w:t xml:space="preserve">its </w:t>
      </w:r>
      <w:r w:rsidRPr="00CF5A50">
        <w:rPr>
          <w:rStyle w:val="Emphasis"/>
          <w:highlight w:val="green"/>
        </w:rPr>
        <w:t xml:space="preserve">unwillingness </w:t>
      </w:r>
      <w:r w:rsidRPr="00A613CC">
        <w:rPr>
          <w:rStyle w:val="Emphasis"/>
        </w:rPr>
        <w:t xml:space="preserve">to </w:t>
      </w:r>
      <w:r w:rsidRPr="00CF5A50">
        <w:rPr>
          <w:rStyle w:val="Emphasis"/>
          <w:highlight w:val="green"/>
        </w:rPr>
        <w:t xml:space="preserve">accept </w:t>
      </w:r>
      <w:r w:rsidRPr="00A613CC">
        <w:rPr>
          <w:rStyle w:val="Emphasis"/>
        </w:rPr>
        <w:t xml:space="preserve">the necessary </w:t>
      </w:r>
      <w:r w:rsidRPr="00CF5A50">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CF5A50">
        <w:rPr>
          <w:rStyle w:val="Emphasis"/>
          <w:highlight w:val="green"/>
        </w:rPr>
        <w:t>anxiety</w:t>
      </w:r>
      <w:r w:rsidRPr="00A613CC">
        <w:rPr>
          <w:rStyle w:val="Emphasis"/>
        </w:rPr>
        <w:t xml:space="preserve"> that </w:t>
      </w:r>
      <w:r w:rsidRPr="00CF5A50">
        <w:rPr>
          <w:rStyle w:val="Emphasis"/>
          <w:highlight w:val="green"/>
        </w:rPr>
        <w:t xml:space="preserve">if </w:t>
      </w:r>
      <w:r w:rsidRPr="00A613CC">
        <w:rPr>
          <w:rStyle w:val="Emphasis"/>
        </w:rPr>
        <w:t xml:space="preserve">an attack were </w:t>
      </w:r>
      <w:r w:rsidRPr="00CF5A50">
        <w:rPr>
          <w:rStyle w:val="Emphasis"/>
          <w:highlight w:val="green"/>
        </w:rPr>
        <w:t xml:space="preserve">less successful than planned, </w:t>
      </w:r>
      <w:r w:rsidRPr="00A613CC">
        <w:rPr>
          <w:rStyle w:val="Emphasis"/>
        </w:rPr>
        <w:t xml:space="preserve">a highly </w:t>
      </w:r>
      <w:r w:rsidRPr="00CF5A50">
        <w:rPr>
          <w:rStyle w:val="Emphasis"/>
          <w:highlight w:val="green"/>
        </w:rPr>
        <w:t xml:space="preserve">aggrieved and powerful adversary </w:t>
      </w:r>
      <w:r w:rsidRPr="00A613CC">
        <w:rPr>
          <w:rStyle w:val="Emphasis"/>
        </w:rPr>
        <w:t xml:space="preserve">could </w:t>
      </w:r>
      <w:r w:rsidRPr="00CF5A50">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CF5A50">
        <w:rPr>
          <w:rStyle w:val="Emphasis"/>
          <w:highlight w:val="green"/>
        </w:rPr>
        <w:t xml:space="preserve">mutual uncertainty </w:t>
      </w:r>
      <w:r w:rsidRPr="00A613CC">
        <w:rPr>
          <w:rStyle w:val="Emphasis"/>
        </w:rPr>
        <w:t xml:space="preserve">would ultimately be </w:t>
      </w:r>
      <w:r w:rsidRPr="00CF5A50">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A033CE6" w14:textId="77777777" w:rsidR="00E25B84" w:rsidRPr="00147FA8" w:rsidRDefault="00E25B84" w:rsidP="00E25B84">
      <w:pPr>
        <w:pStyle w:val="Heading4"/>
      </w:pPr>
      <w:r w:rsidRPr="00147FA8">
        <w:t>Solar flares will end satellites inevitably – no defense</w:t>
      </w:r>
    </w:p>
    <w:p w14:paraId="49443286" w14:textId="77777777" w:rsidR="00E25B84" w:rsidRPr="00147FA8" w:rsidRDefault="00E25B84" w:rsidP="00E25B84">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CF5A50">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7464CC6C" w14:textId="06EED758" w:rsidR="00E25B84" w:rsidRPr="00E25B84" w:rsidRDefault="00E25B84" w:rsidP="00E25B84">
      <w:pPr>
        <w:rPr>
          <w:sz w:val="16"/>
        </w:rPr>
      </w:pPr>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outages for a number of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01A65AF9" w14:textId="77777777" w:rsidR="00E25B84" w:rsidRPr="00B77C83" w:rsidRDefault="00E25B84" w:rsidP="00E25B84">
      <w:pPr>
        <w:pStyle w:val="Heading4"/>
        <w:rPr>
          <w:rFonts w:cs="Calibri"/>
        </w:rPr>
      </w:pPr>
      <w:r w:rsidRPr="00B77C83">
        <w:rPr>
          <w:rFonts w:cs="Calibri"/>
        </w:rPr>
        <w:t>Interdependence checks space war.</w:t>
      </w:r>
    </w:p>
    <w:p w14:paraId="65FCA8F8" w14:textId="77777777" w:rsidR="00E25B84" w:rsidRDefault="00E25B84" w:rsidP="00E25B84">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0" w:history="1">
        <w:r w:rsidRPr="0042714D">
          <w:rPr>
            <w:rStyle w:val="Hyperlink"/>
          </w:rPr>
          <w:t>https://www.thecipherbrief.com/article/5-reasons-%E2%80%9Cspace-war%E2%80%9D-isn%E2%80%99t-scary-it-sounds</w:t>
        </w:r>
      </w:hyperlink>
      <w:r w:rsidRPr="0042714D">
        <w:t>] recut Adam</w:t>
      </w:r>
    </w:p>
    <w:p w14:paraId="28EB19DF" w14:textId="77777777" w:rsidR="00E25B84" w:rsidRPr="0042714D" w:rsidRDefault="00E25B84" w:rsidP="00E25B84">
      <w:pPr>
        <w:pStyle w:val="ListParagraph"/>
        <w:numPr>
          <w:ilvl w:val="0"/>
          <w:numId w:val="12"/>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5E4C54E7" w14:textId="77777777" w:rsidR="00E25B84" w:rsidRPr="00B77C83" w:rsidRDefault="00E25B84" w:rsidP="00E25B84">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31621A67" w14:textId="77777777" w:rsidR="00E25B84" w:rsidRPr="00B77C83" w:rsidRDefault="00E25B84" w:rsidP="00E25B84">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1B9BBE42" w14:textId="77777777" w:rsidR="00E25B84" w:rsidRPr="00B77C83" w:rsidRDefault="00E25B84" w:rsidP="00E25B84">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40DE9F7A" w14:textId="77777777" w:rsidR="00E25B84" w:rsidRPr="00B77C83" w:rsidRDefault="00E25B84" w:rsidP="00E25B84">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3798D952" w14:textId="77777777" w:rsidR="00E25B84" w:rsidRPr="00B77C83" w:rsidRDefault="00E25B84" w:rsidP="00E25B84">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7DD5FBFF" w14:textId="77777777" w:rsidR="00E25B84" w:rsidRPr="00B77C83" w:rsidRDefault="00E25B84" w:rsidP="00E25B84">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15316458" w14:textId="77777777" w:rsidR="00E25B84" w:rsidRPr="00E25B84" w:rsidRDefault="00E25B84" w:rsidP="00E25B84">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58657D6A" w14:textId="6905008F" w:rsidR="0073515B" w:rsidRDefault="0073515B" w:rsidP="0073515B">
      <w:pPr>
        <w:pStyle w:val="Heading3"/>
      </w:pPr>
      <w:r>
        <w:t>1NC---Cap Good</w:t>
      </w:r>
    </w:p>
    <w:p w14:paraId="4B0BB03C" w14:textId="77777777" w:rsidR="00E25B84" w:rsidRPr="00DA5E52" w:rsidRDefault="00E25B84" w:rsidP="00E25B84">
      <w:pPr>
        <w:pStyle w:val="Heading4"/>
        <w:rPr>
          <w:rFonts w:asciiTheme="minorHAnsi" w:hAnsiTheme="minorHAnsi" w:cstheme="minorHAnsi"/>
        </w:rPr>
      </w:pPr>
      <w:bookmarkStart w:id="0" w:name="_Hlk46928886"/>
      <w:r w:rsidRPr="00DA5E52">
        <w:rPr>
          <w:rFonts w:asciiTheme="minorHAnsi" w:hAnsiTheme="minorHAnsi" w:cstheme="minorHAnsi"/>
        </w:rPr>
        <w:t>Warming isn’t existential</w:t>
      </w:r>
      <w:r w:rsidRPr="00DA5E52">
        <w:rPr>
          <w:rFonts w:asciiTheme="minorHAnsi" w:hAnsiTheme="minorHAnsi" w:cstheme="minorHAnsi"/>
          <w:b w:val="0"/>
        </w:rPr>
        <w:t>---new studies.</w:t>
      </w:r>
    </w:p>
    <w:p w14:paraId="1A74DE0B" w14:textId="77777777" w:rsidR="00E25B84" w:rsidRPr="00DA5E52" w:rsidRDefault="00E25B84" w:rsidP="00E25B84">
      <w:pPr>
        <w:rPr>
          <w:rFonts w:asciiTheme="minorHAnsi" w:hAnsiTheme="minorHAnsi" w:cstheme="minorHAnsi"/>
          <w:sz w:val="20"/>
          <w:szCs w:val="20"/>
        </w:rPr>
      </w:pPr>
      <w:r w:rsidRPr="00DA5E52">
        <w:rPr>
          <w:rStyle w:val="Style13ptBold"/>
          <w:rFonts w:asciiTheme="minorHAnsi" w:hAnsiTheme="minorHAnsi" w:cstheme="minorHAnsi"/>
        </w:rPr>
        <w:t xml:space="preserve">Nordhaus </w:t>
      </w:r>
      <w:r w:rsidRPr="00DA5E52">
        <w:rPr>
          <w:rStyle w:val="Style13ptBold"/>
          <w:rFonts w:asciiTheme="minorHAnsi" w:hAnsiTheme="minorHAnsi" w:cstheme="minorHAnsi"/>
          <w:sz w:val="24"/>
          <w:szCs w:val="20"/>
        </w:rPr>
        <w:t>20.</w:t>
      </w:r>
      <w:r w:rsidRPr="00DA5E52">
        <w:rPr>
          <w:rFonts w:asciiTheme="minorHAnsi" w:hAnsiTheme="minorHAnsi" w:cstheme="minorHAnsi"/>
        </w:rPr>
        <w:t xml:space="preserve"> </w:t>
      </w:r>
      <w:r w:rsidRPr="00DA5E52">
        <w:rPr>
          <w:rFonts w:asciiTheme="minorHAnsi" w:hAnsiTheme="minorHAnsi" w:cstheme="minorHAnsi"/>
          <w:sz w:val="20"/>
          <w:szCs w:val="20"/>
        </w:rPr>
        <w:t>Ted Nordhaus, an American author, environmental policy expert, and the director of research at The Breakthrough Institute, citing new climate change forecasts. [Ignore the Fake Climate Debate, 1-23-2020, https://www.wsj.com/articles/ignore-the-fake-climate-debate-11579795816]//BPS</w:t>
      </w:r>
    </w:p>
    <w:p w14:paraId="3C7057EB" w14:textId="40C3502A" w:rsidR="00E25B84" w:rsidRPr="00E25B84" w:rsidRDefault="00E25B84" w:rsidP="00E25B84">
      <w:pPr>
        <w:rPr>
          <w:rFonts w:asciiTheme="minorHAnsi" w:hAnsiTheme="minorHAnsi" w:cstheme="minorHAnsi"/>
          <w:sz w:val="14"/>
        </w:rPr>
      </w:pPr>
      <w:r w:rsidRPr="00DA5E52">
        <w:rPr>
          <w:rStyle w:val="StyleUnderline"/>
          <w:rFonts w:asciiTheme="minorHAnsi" w:hAnsiTheme="minorHAnsi" w:cstheme="minorHAnsi"/>
        </w:rPr>
        <w:t>Beyond</w:t>
      </w:r>
      <w:r w:rsidRPr="00DA5E52">
        <w:rPr>
          <w:rFonts w:asciiTheme="minorHAnsi" w:hAnsiTheme="minorHAnsi" w:cstheme="minorHAnsi"/>
          <w:sz w:val="14"/>
        </w:rPr>
        <w:t xml:space="preserve"> the </w:t>
      </w:r>
      <w:r w:rsidRPr="00DA5E52">
        <w:rPr>
          <w:rStyle w:val="StyleUnderline"/>
          <w:rFonts w:asciiTheme="minorHAnsi" w:hAnsiTheme="minorHAnsi" w:cstheme="minorHAnsi"/>
        </w:rPr>
        <w:t>headlines and social media</w:t>
      </w:r>
      <w:r w:rsidRPr="00DA5E52">
        <w:rPr>
          <w:rFonts w:asciiTheme="minorHAnsi" w:hAnsiTheme="minorHAnsi" w:cstheme="minorHAnsi"/>
          <w:sz w:val="14"/>
        </w:rPr>
        <w:t xml:space="preserve">, where Greta Thunberg, Donald Trump and the online armies of climate </w:t>
      </w:r>
      <w:r w:rsidRPr="00DA5E52">
        <w:rPr>
          <w:rStyle w:val="StyleUnderline"/>
          <w:rFonts w:asciiTheme="minorHAnsi" w:hAnsiTheme="minorHAnsi" w:cstheme="minorHAnsi"/>
        </w:rPr>
        <w:t>“alarmists” and “deniers”</w:t>
      </w:r>
      <w:r w:rsidRPr="00DA5E52">
        <w:rPr>
          <w:rFonts w:asciiTheme="minorHAnsi" w:hAnsiTheme="minorHAnsi" w:cstheme="minorHAnsi"/>
          <w:sz w:val="14"/>
        </w:rPr>
        <w:t xml:space="preserve"> do battle, </w:t>
      </w:r>
      <w:r w:rsidRPr="00DA5E52">
        <w:rPr>
          <w:rStyle w:val="StyleUnderline"/>
          <w:rFonts w:asciiTheme="minorHAnsi" w:hAnsiTheme="minorHAnsi" w:cstheme="minorHAnsi"/>
        </w:rPr>
        <w:t xml:space="preserve">there is </w:t>
      </w:r>
      <w:r w:rsidRPr="00DA5E52">
        <w:rPr>
          <w:rStyle w:val="Emphasis"/>
          <w:rFonts w:asciiTheme="minorHAnsi" w:hAnsiTheme="minorHAnsi" w:cstheme="minorHAnsi"/>
        </w:rPr>
        <w:t xml:space="preserve">a real </w:t>
      </w:r>
      <w:r w:rsidRPr="00F532F6">
        <w:rPr>
          <w:rStyle w:val="Emphasis"/>
          <w:rFonts w:asciiTheme="minorHAnsi" w:hAnsiTheme="minorHAnsi" w:cstheme="minorHAnsi"/>
          <w:highlight w:val="cyan"/>
        </w:rPr>
        <w:t>climate debate</w:t>
      </w:r>
      <w:r w:rsidRPr="00DA5E52">
        <w:rPr>
          <w:rFonts w:asciiTheme="minorHAnsi" w:hAnsiTheme="minorHAnsi" w:cstheme="minorHAnsi"/>
          <w:sz w:val="14"/>
        </w:rPr>
        <w:t xml:space="preserve"> bubbling along </w:t>
      </w:r>
      <w:r w:rsidRPr="00F532F6">
        <w:rPr>
          <w:rStyle w:val="StyleUnderline"/>
          <w:rFonts w:asciiTheme="minorHAnsi" w:hAnsiTheme="minorHAnsi" w:cstheme="minorHAnsi"/>
          <w:highlight w:val="cyan"/>
        </w:rPr>
        <w:t xml:space="preserve">in </w:t>
      </w:r>
      <w:r w:rsidRPr="00F532F6">
        <w:rPr>
          <w:rStyle w:val="Emphasis"/>
          <w:rFonts w:asciiTheme="minorHAnsi" w:hAnsiTheme="minorHAnsi" w:cstheme="minorHAnsi"/>
          <w:highlight w:val="cyan"/>
        </w:rPr>
        <w:t>scientific journals</w:t>
      </w:r>
      <w:r w:rsidRPr="00DA5E52">
        <w:rPr>
          <w:rFonts w:asciiTheme="minorHAnsi" w:hAnsiTheme="minorHAnsi" w:cstheme="minorHAnsi"/>
          <w:sz w:val="14"/>
        </w:rPr>
        <w:t xml:space="preserve">, conferences and, occasionally, even in the halls of Congress. </w:t>
      </w:r>
      <w:r w:rsidRPr="00DA5E52">
        <w:rPr>
          <w:rStyle w:val="StyleUnderline"/>
          <w:rFonts w:asciiTheme="minorHAnsi" w:hAnsiTheme="minorHAnsi" w:cstheme="minorHAnsi"/>
        </w:rPr>
        <w:t xml:space="preserve">It </w:t>
      </w:r>
      <w:r w:rsidRPr="00F532F6">
        <w:rPr>
          <w:rStyle w:val="StyleUnderline"/>
          <w:rFonts w:asciiTheme="minorHAnsi" w:hAnsiTheme="minorHAnsi" w:cstheme="minorHAnsi"/>
          <w:highlight w:val="cyan"/>
        </w:rPr>
        <w:t>gets</w:t>
      </w:r>
      <w:r w:rsidRPr="00DA5E52">
        <w:rPr>
          <w:rFonts w:asciiTheme="minorHAnsi" w:hAnsiTheme="minorHAnsi" w:cstheme="minorHAnsi"/>
          <w:sz w:val="14"/>
        </w:rPr>
        <w:t xml:space="preserve"> a lot </w:t>
      </w:r>
      <w:r w:rsidRPr="00F532F6">
        <w:rPr>
          <w:rStyle w:val="StyleUnderline"/>
          <w:rFonts w:asciiTheme="minorHAnsi" w:hAnsiTheme="minorHAnsi" w:cstheme="minorHAnsi"/>
          <w:highlight w:val="cyan"/>
        </w:rPr>
        <w:t>less attention</w:t>
      </w:r>
      <w:r w:rsidRPr="00DA5E52">
        <w:rPr>
          <w:rFonts w:asciiTheme="minorHAnsi" w:hAnsiTheme="minorHAnsi" w:cstheme="minorHAnsi"/>
          <w:sz w:val="1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DA5E52">
        <w:rPr>
          <w:rFonts w:asciiTheme="minorHAnsi" w:hAnsiTheme="minorHAnsi" w:cstheme="minorHAnsi"/>
          <w:sz w:val="14"/>
        </w:rPr>
        <w:t>large-scale</w:t>
      </w:r>
      <w:proofErr w:type="gramEnd"/>
      <w:r w:rsidRPr="00DA5E52">
        <w:rPr>
          <w:rFonts w:asciiTheme="minorHAnsi" w:hAnsiTheme="minorHAnsi" w:cstheme="minorHAnsi"/>
          <w:sz w:val="14"/>
        </w:rPr>
        <w:t xml:space="preserve"> and poorly understood transformations of the climate system. But </w:t>
      </w:r>
      <w:r w:rsidRPr="00DA5E52">
        <w:rPr>
          <w:rStyle w:val="Emphasis"/>
          <w:rFonts w:asciiTheme="minorHAnsi" w:hAnsiTheme="minorHAnsi" w:cstheme="minorHAnsi"/>
        </w:rPr>
        <w:t>most pessimists</w:t>
      </w:r>
      <w:r w:rsidRPr="00DA5E52">
        <w:rPr>
          <w:rStyle w:val="StyleUnderline"/>
          <w:rFonts w:asciiTheme="minorHAnsi" w:hAnsiTheme="minorHAnsi" w:cstheme="minorHAnsi"/>
        </w:rPr>
        <w:t xml:space="preserve"> do not believe</w:t>
      </w:r>
      <w:r w:rsidRPr="00DA5E52">
        <w:rPr>
          <w:rFonts w:asciiTheme="minorHAnsi" w:hAnsiTheme="minorHAnsi" w:cstheme="minorHAnsi"/>
          <w:sz w:val="14"/>
        </w:rPr>
        <w:t xml:space="preserve"> that </w:t>
      </w:r>
      <w:r w:rsidRPr="00DA5E52">
        <w:rPr>
          <w:rStyle w:val="Emphasis"/>
          <w:rFonts w:asciiTheme="minorHAnsi" w:hAnsiTheme="minorHAnsi" w:cstheme="minorHAnsi"/>
        </w:rPr>
        <w:t>runaway climate change</w:t>
      </w:r>
      <w:r w:rsidRPr="00DA5E52">
        <w:rPr>
          <w:rStyle w:val="StyleUnderline"/>
          <w:rFonts w:asciiTheme="minorHAnsi" w:hAnsiTheme="minorHAnsi" w:cstheme="minorHAnsi"/>
        </w:rPr>
        <w:t xml:space="preserve"> or </w:t>
      </w:r>
      <w:r w:rsidRPr="00DA5E52">
        <w:rPr>
          <w:rStyle w:val="Emphasis"/>
          <w:rFonts w:asciiTheme="minorHAnsi" w:hAnsiTheme="minorHAnsi" w:cstheme="minorHAnsi"/>
        </w:rPr>
        <w:t>a hothouse earth</w:t>
      </w:r>
      <w:r w:rsidRPr="00DA5E52">
        <w:rPr>
          <w:rStyle w:val="StyleUnderline"/>
          <w:rFonts w:asciiTheme="minorHAnsi" w:hAnsiTheme="minorHAnsi" w:cstheme="minorHAnsi"/>
        </w:rPr>
        <w:t xml:space="preserve"> are plausible scenarios, </w:t>
      </w:r>
      <w:r w:rsidRPr="00DA5E52">
        <w:rPr>
          <w:rStyle w:val="Emphasis"/>
          <w:rFonts w:asciiTheme="minorHAnsi" w:hAnsiTheme="minorHAnsi" w:cstheme="minorHAnsi"/>
        </w:rPr>
        <w:t>much less</w:t>
      </w:r>
      <w:r w:rsidRPr="00DA5E52">
        <w:rPr>
          <w:rStyle w:val="StyleUnderline"/>
          <w:rFonts w:asciiTheme="minorHAnsi" w:hAnsiTheme="minorHAnsi" w:cstheme="minorHAnsi"/>
        </w:rPr>
        <w:t xml:space="preserve"> that </w:t>
      </w:r>
      <w:r w:rsidRPr="00DA5E52">
        <w:rPr>
          <w:rStyle w:val="Emphasis"/>
          <w:rFonts w:asciiTheme="minorHAnsi" w:hAnsiTheme="minorHAnsi" w:cstheme="minorHAnsi"/>
        </w:rPr>
        <w:t>human extinction</w:t>
      </w:r>
      <w:r w:rsidRPr="00DA5E52">
        <w:rPr>
          <w:rStyle w:val="StyleUnderline"/>
          <w:rFonts w:asciiTheme="minorHAnsi" w:hAnsiTheme="minorHAnsi" w:cstheme="minorHAnsi"/>
        </w:rPr>
        <w:t xml:space="preserve"> is imminent</w:t>
      </w:r>
      <w:r w:rsidRPr="00DA5E52">
        <w:rPr>
          <w:rFonts w:asciiTheme="minorHAnsi" w:hAnsiTheme="minorHAnsi" w:cstheme="minorHAnsi"/>
          <w:sz w:val="1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DA5E52">
        <w:rPr>
          <w:rStyle w:val="Emphasis"/>
          <w:rFonts w:asciiTheme="minorHAnsi" w:hAnsiTheme="minorHAnsi" w:cstheme="minorHAnsi"/>
        </w:rPr>
        <w:t>A richer world</w:t>
      </w:r>
      <w:r w:rsidRPr="00DA5E52">
        <w:rPr>
          <w:rStyle w:val="StyleUnderline"/>
          <w:rFonts w:asciiTheme="minorHAnsi" w:hAnsiTheme="minorHAnsi" w:cstheme="minorHAnsi"/>
        </w:rPr>
        <w:t xml:space="preserve"> will</w:t>
      </w:r>
      <w:r w:rsidRPr="00DA5E52">
        <w:rPr>
          <w:rFonts w:asciiTheme="minorHAnsi" w:hAnsiTheme="minorHAnsi" w:cstheme="minorHAnsi"/>
          <w:sz w:val="14"/>
        </w:rPr>
        <w:t xml:space="preserve"> also likely </w:t>
      </w:r>
      <w:r w:rsidRPr="00DA5E52">
        <w:rPr>
          <w:rStyle w:val="StyleUnderline"/>
          <w:rFonts w:asciiTheme="minorHAnsi" w:hAnsiTheme="minorHAnsi" w:cstheme="minorHAnsi"/>
        </w:rPr>
        <w:t xml:space="preserve">be </w:t>
      </w:r>
      <w:r w:rsidRPr="00F532F6">
        <w:rPr>
          <w:rStyle w:val="Emphasis"/>
          <w:rFonts w:asciiTheme="minorHAnsi" w:hAnsiTheme="minorHAnsi" w:cstheme="minorHAnsi"/>
          <w:highlight w:val="cyan"/>
        </w:rPr>
        <w:t>more tech</w:t>
      </w:r>
      <w:r w:rsidRPr="00DA5E52">
        <w:rPr>
          <w:rStyle w:val="Emphasis"/>
          <w:rFonts w:asciiTheme="minorHAnsi" w:hAnsiTheme="minorHAnsi" w:cstheme="minorHAnsi"/>
        </w:rPr>
        <w:t>nologically advanced</w:t>
      </w:r>
      <w:r w:rsidRPr="00DA5E52">
        <w:rPr>
          <w:rStyle w:val="StyleUnderline"/>
          <w:rFonts w:asciiTheme="minorHAnsi" w:hAnsiTheme="minorHAnsi" w:cstheme="minorHAnsi"/>
        </w:rPr>
        <w:t xml:space="preserve">, which </w:t>
      </w:r>
      <w:r w:rsidRPr="00F532F6">
        <w:rPr>
          <w:rStyle w:val="StyleUnderline"/>
          <w:rFonts w:asciiTheme="minorHAnsi" w:hAnsiTheme="minorHAnsi" w:cstheme="minorHAnsi"/>
          <w:highlight w:val="cyan"/>
        </w:rPr>
        <w:t>means</w:t>
      </w:r>
      <w:r w:rsidRPr="00DA5E52">
        <w:rPr>
          <w:rFonts w:asciiTheme="minorHAnsi" w:hAnsiTheme="minorHAnsi" w:cstheme="minorHAnsi"/>
          <w:sz w:val="14"/>
        </w:rPr>
        <w:t xml:space="preserve"> that </w:t>
      </w:r>
      <w:r w:rsidRPr="00DA5E52">
        <w:rPr>
          <w:rStyle w:val="StyleUnderline"/>
          <w:rFonts w:asciiTheme="minorHAnsi" w:hAnsiTheme="minorHAnsi" w:cstheme="minorHAnsi"/>
        </w:rPr>
        <w:t>energy</w:t>
      </w:r>
      <w:r w:rsidRPr="00DA5E52">
        <w:rPr>
          <w:rFonts w:asciiTheme="minorHAnsi" w:hAnsiTheme="minorHAnsi" w:cstheme="minorHAnsi"/>
          <w:sz w:val="14"/>
        </w:rPr>
        <w:t xml:space="preserve"> consumption </w:t>
      </w:r>
      <w:r w:rsidRPr="00DA5E52">
        <w:rPr>
          <w:rStyle w:val="StyleUnderline"/>
          <w:rFonts w:asciiTheme="minorHAnsi" w:hAnsiTheme="minorHAnsi" w:cstheme="minorHAnsi"/>
        </w:rPr>
        <w:t xml:space="preserve">should be </w:t>
      </w:r>
      <w:r w:rsidRPr="00F532F6">
        <w:rPr>
          <w:rStyle w:val="Emphasis"/>
          <w:rFonts w:asciiTheme="minorHAnsi" w:hAnsiTheme="minorHAnsi" w:cstheme="minorHAnsi"/>
          <w:highlight w:val="cyan"/>
        </w:rPr>
        <w:t>less carbon-intensive</w:t>
      </w:r>
      <w:r w:rsidRPr="00DA5E52">
        <w:rPr>
          <w:rFonts w:asciiTheme="minorHAnsi" w:hAnsiTheme="minorHAnsi" w:cstheme="minorHAnsi"/>
          <w:sz w:val="1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F532F6">
        <w:rPr>
          <w:rStyle w:val="StyleUnderline"/>
          <w:rFonts w:asciiTheme="minorHAnsi" w:hAnsiTheme="minorHAnsi" w:cstheme="minorHAnsi"/>
          <w:highlight w:val="cyan"/>
        </w:rPr>
        <w:t>New research</w:t>
      </w:r>
      <w:r w:rsidRPr="00DA5E52">
        <w:rPr>
          <w:rFonts w:asciiTheme="minorHAnsi" w:hAnsiTheme="minorHAnsi" w:cstheme="minorHAnsi"/>
          <w:sz w:val="14"/>
        </w:rPr>
        <w:t xml:space="preserve"> published in the journal Global Environmental Change </w:t>
      </w:r>
      <w:r w:rsidRPr="00F532F6">
        <w:rPr>
          <w:rStyle w:val="StyleUnderline"/>
          <w:rFonts w:asciiTheme="minorHAnsi" w:hAnsiTheme="minorHAnsi" w:cstheme="minorHAnsi"/>
          <w:highlight w:val="cyan"/>
        </w:rPr>
        <w:t>finds</w:t>
      </w:r>
      <w:r w:rsidRPr="00DA5E52">
        <w:rPr>
          <w:rFonts w:asciiTheme="minorHAnsi" w:hAnsiTheme="minorHAnsi" w:cstheme="minorHAnsi"/>
          <w:sz w:val="14"/>
        </w:rPr>
        <w:t xml:space="preserve"> that </w:t>
      </w:r>
      <w:r w:rsidRPr="00DA5E52">
        <w:rPr>
          <w:rStyle w:val="Emphasis"/>
          <w:rFonts w:asciiTheme="minorHAnsi" w:hAnsiTheme="minorHAnsi" w:cstheme="minorHAnsi"/>
        </w:rPr>
        <w:t xml:space="preserve">global </w:t>
      </w:r>
      <w:r w:rsidRPr="00F532F6">
        <w:rPr>
          <w:rStyle w:val="Emphasis"/>
          <w:rFonts w:asciiTheme="minorHAnsi" w:hAnsiTheme="minorHAnsi" w:cstheme="minorHAnsi"/>
          <w:highlight w:val="cyan"/>
        </w:rPr>
        <w:t>econ</w:t>
      </w:r>
      <w:r w:rsidRPr="00DA5E52">
        <w:rPr>
          <w:rStyle w:val="Emphasis"/>
          <w:rFonts w:asciiTheme="minorHAnsi" w:hAnsiTheme="minorHAnsi" w:cstheme="minorHAnsi"/>
        </w:rPr>
        <w:t xml:space="preserve">omic </w:t>
      </w:r>
      <w:r w:rsidRPr="00F532F6">
        <w:rPr>
          <w:rStyle w:val="Emphasis"/>
          <w:rFonts w:asciiTheme="minorHAnsi" w:hAnsiTheme="minorHAnsi" w:cstheme="minorHAnsi"/>
          <w:highlight w:val="cyan"/>
        </w:rPr>
        <w:t>growth</w:t>
      </w:r>
      <w:r w:rsidRPr="00DA5E52">
        <w:rPr>
          <w:rFonts w:asciiTheme="minorHAnsi" w:hAnsiTheme="minorHAnsi" w:cstheme="minorHAnsi"/>
          <w:sz w:val="14"/>
        </w:rPr>
        <w:t xml:space="preserve"> over the last decade </w:t>
      </w:r>
      <w:r w:rsidRPr="00DA5E52">
        <w:rPr>
          <w:rStyle w:val="StyleUnderline"/>
          <w:rFonts w:asciiTheme="minorHAnsi" w:hAnsiTheme="minorHAnsi" w:cstheme="minorHAnsi"/>
        </w:rPr>
        <w:t xml:space="preserve">has </w:t>
      </w:r>
      <w:r w:rsidRPr="00F532F6">
        <w:rPr>
          <w:rStyle w:val="Emphasis"/>
          <w:rFonts w:asciiTheme="minorHAnsi" w:hAnsiTheme="minorHAnsi" w:cstheme="minorHAnsi"/>
          <w:highlight w:val="cyan"/>
        </w:rPr>
        <w:t>reduced</w:t>
      </w:r>
      <w:r w:rsidRPr="00F532F6">
        <w:rPr>
          <w:rStyle w:val="StyleUnderline"/>
          <w:rFonts w:asciiTheme="minorHAnsi" w:hAnsiTheme="minorHAnsi" w:cstheme="minorHAnsi"/>
          <w:highlight w:val="cyan"/>
        </w:rPr>
        <w:t xml:space="preserve"> climate mortality by </w:t>
      </w:r>
      <w:r w:rsidRPr="00F532F6">
        <w:rPr>
          <w:rStyle w:val="Emphasis"/>
          <w:rFonts w:asciiTheme="minorHAnsi" w:hAnsiTheme="minorHAnsi" w:cstheme="minorHAnsi"/>
          <w:highlight w:val="cyan"/>
        </w:rPr>
        <w:t>a factor of five</w:t>
      </w:r>
      <w:r w:rsidRPr="00DA5E52">
        <w:rPr>
          <w:rFonts w:asciiTheme="minorHAnsi" w:hAnsiTheme="minorHAnsi" w:cstheme="minorHAnsi"/>
          <w:sz w:val="14"/>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DA5E52">
        <w:rPr>
          <w:rFonts w:asciiTheme="minorHAnsi" w:hAnsiTheme="minorHAnsi" w:cstheme="minorHAnsi"/>
          <w:sz w:val="14"/>
        </w:rPr>
        <w:t>Fani</w:t>
      </w:r>
      <w:proofErr w:type="spellEnd"/>
      <w:r w:rsidRPr="00DA5E52">
        <w:rPr>
          <w:rFonts w:asciiTheme="minorHAnsi" w:hAnsiTheme="minorHAnsi" w:cstheme="minorHAnsi"/>
          <w:sz w:val="14"/>
        </w:rPr>
        <w:t xml:space="preserve"> killed just five people. “Poor nations are most vulnerable to a changing climate. The fastest way to reduce that vulnerability is through economic development.” </w:t>
      </w:r>
      <w:proofErr w:type="gramStart"/>
      <w:r w:rsidRPr="00DA5E52">
        <w:rPr>
          <w:rFonts w:asciiTheme="minorHAnsi" w:hAnsiTheme="minorHAnsi" w:cstheme="minorHAnsi"/>
          <w:sz w:val="14"/>
        </w:rPr>
        <w:t>So</w:t>
      </w:r>
      <w:proofErr w:type="gramEnd"/>
      <w:r w:rsidRPr="00DA5E52">
        <w:rPr>
          <w:rFonts w:asciiTheme="minorHAnsi" w:hAnsiTheme="minorHAnsi" w:cstheme="minorHAnsi"/>
          <w:sz w:val="1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A5E52">
        <w:rPr>
          <w:rStyle w:val="Emphasis"/>
          <w:rFonts w:asciiTheme="minorHAnsi" w:hAnsiTheme="minorHAnsi" w:cstheme="minorHAnsi"/>
        </w:rPr>
        <w:t>recent forecasts</w:t>
      </w:r>
      <w:r w:rsidRPr="00DA5E52">
        <w:rPr>
          <w:rFonts w:asciiTheme="minorHAnsi" w:hAnsiTheme="minorHAnsi" w:cstheme="minorHAnsi"/>
          <w:sz w:val="14"/>
        </w:rPr>
        <w:t xml:space="preserve"> also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many of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worst-case</w:t>
      </w:r>
      <w:r w:rsidRPr="00DA5E52">
        <w:rPr>
          <w:rStyle w:val="Emphasis"/>
          <w:rFonts w:asciiTheme="minorHAnsi" w:hAnsiTheme="minorHAnsi" w:cstheme="minorHAnsi"/>
        </w:rPr>
        <w:t xml:space="preserve"> climate </w:t>
      </w:r>
      <w:r w:rsidRPr="00F532F6">
        <w:rPr>
          <w:rStyle w:val="Emphasis"/>
          <w:rFonts w:asciiTheme="minorHAnsi" w:hAnsiTheme="minorHAnsi" w:cstheme="minorHAnsi"/>
          <w:highlight w:val="cyan"/>
        </w:rPr>
        <w:t>scenarios</w:t>
      </w:r>
      <w:r w:rsidRPr="00DA5E52">
        <w:rPr>
          <w:rFonts w:asciiTheme="minorHAnsi" w:hAnsiTheme="minorHAnsi" w:cstheme="minorHAnsi"/>
          <w:sz w:val="14"/>
        </w:rPr>
        <w:t xml:space="preserve"> produced in the last decade, which assumed unbounded economic growth and fossil-fuel development, </w:t>
      </w:r>
      <w:r w:rsidRPr="00F532F6">
        <w:rPr>
          <w:rStyle w:val="StyleUnderline"/>
          <w:rFonts w:asciiTheme="minorHAnsi" w:hAnsiTheme="minorHAnsi" w:cstheme="minorHAnsi"/>
          <w:highlight w:val="cyan"/>
        </w:rPr>
        <w:t>are</w:t>
      </w:r>
      <w:r w:rsidRPr="00DA5E52">
        <w:rPr>
          <w:rFonts w:asciiTheme="minorHAnsi" w:hAnsiTheme="minorHAnsi" w:cstheme="minorHAnsi"/>
          <w:sz w:val="14"/>
        </w:rPr>
        <w:t xml:space="preserve"> also </w:t>
      </w:r>
      <w:r w:rsidRPr="00DA5E52">
        <w:rPr>
          <w:rStyle w:val="Emphasis"/>
          <w:rFonts w:asciiTheme="minorHAnsi" w:hAnsiTheme="minorHAnsi" w:cstheme="minorHAnsi"/>
        </w:rPr>
        <w:t xml:space="preserve">very </w:t>
      </w:r>
      <w:r w:rsidRPr="00F532F6">
        <w:rPr>
          <w:rStyle w:val="Emphasis"/>
          <w:rFonts w:asciiTheme="minorHAnsi" w:hAnsiTheme="minorHAnsi" w:cstheme="minorHAnsi"/>
          <w:highlight w:val="cyan"/>
        </w:rPr>
        <w:t>unlikely</w:t>
      </w:r>
      <w:r w:rsidRPr="00DA5E52">
        <w:rPr>
          <w:rStyle w:val="StyleUnderline"/>
          <w:rFonts w:asciiTheme="minorHAnsi" w:hAnsiTheme="minorHAnsi" w:cstheme="minorHAnsi"/>
        </w:rPr>
        <w:t xml:space="preserve">. There is </w:t>
      </w:r>
      <w:r w:rsidRPr="00DA5E52">
        <w:rPr>
          <w:rStyle w:val="Emphasis"/>
          <w:rFonts w:asciiTheme="minorHAnsi" w:hAnsiTheme="minorHAnsi" w:cstheme="minorHAnsi"/>
        </w:rPr>
        <w:t>still substantial uncertainty</w:t>
      </w:r>
      <w:r w:rsidRPr="00DA5E52">
        <w:rPr>
          <w:rStyle w:val="StyleUnderline"/>
          <w:rFonts w:asciiTheme="minorHAnsi" w:hAnsiTheme="minorHAnsi" w:cstheme="minorHAnsi"/>
        </w:rPr>
        <w:t xml:space="preserve"> about</w:t>
      </w:r>
      <w:r w:rsidRPr="00DA5E52">
        <w:rPr>
          <w:rFonts w:asciiTheme="minorHAnsi" w:hAnsiTheme="minorHAnsi" w:cstheme="minorHAnsi"/>
          <w:sz w:val="14"/>
        </w:rPr>
        <w:t xml:space="preserve"> how sensitive global </w:t>
      </w:r>
      <w:r w:rsidRPr="00DA5E52">
        <w:rPr>
          <w:rStyle w:val="StyleUnderline"/>
          <w:rFonts w:asciiTheme="minorHAnsi" w:hAnsiTheme="minorHAnsi" w:cstheme="minorHAnsi"/>
        </w:rPr>
        <w:t>temperatures</w:t>
      </w:r>
      <w:r w:rsidRPr="00DA5E52">
        <w:rPr>
          <w:rFonts w:asciiTheme="minorHAnsi" w:hAnsiTheme="minorHAnsi" w:cstheme="minorHAnsi"/>
          <w:sz w:val="14"/>
        </w:rPr>
        <w:t xml:space="preserve"> will be to higher emissions over the long-term. But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best estimates</w:t>
      </w:r>
      <w:r w:rsidRPr="00DA5E52">
        <w:rPr>
          <w:rFonts w:asciiTheme="minorHAnsi" w:hAnsiTheme="minorHAnsi" w:cstheme="minorHAnsi"/>
          <w:sz w:val="14"/>
        </w:rPr>
        <w:t xml:space="preserve"> now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w:t>
      </w:r>
      <w:r w:rsidRPr="00DA5E52">
        <w:rPr>
          <w:rStyle w:val="StyleUnderline"/>
          <w:rFonts w:asciiTheme="minorHAnsi" w:hAnsiTheme="minorHAnsi" w:cstheme="minorHAnsi"/>
        </w:rPr>
        <w:t xml:space="preserve">the world is </w:t>
      </w:r>
      <w:r w:rsidRPr="00F532F6">
        <w:rPr>
          <w:rStyle w:val="StyleUnderline"/>
          <w:rFonts w:asciiTheme="minorHAnsi" w:hAnsiTheme="minorHAnsi" w:cstheme="minorHAnsi"/>
          <w:highlight w:val="cyan"/>
        </w:rPr>
        <w:t xml:space="preserve">on track for </w:t>
      </w:r>
      <w:r w:rsidRPr="00F532F6">
        <w:rPr>
          <w:rStyle w:val="Emphasis"/>
          <w:rFonts w:asciiTheme="minorHAnsi" w:hAnsiTheme="minorHAnsi" w:cstheme="minorHAnsi"/>
          <w:highlight w:val="cyan"/>
        </w:rPr>
        <w:t xml:space="preserve">3 degrees </w:t>
      </w:r>
      <w:r w:rsidRPr="00DA5E52">
        <w:rPr>
          <w:rStyle w:val="Emphasis"/>
          <w:rFonts w:asciiTheme="minorHAnsi" w:hAnsiTheme="minorHAnsi" w:cstheme="minorHAnsi"/>
        </w:rPr>
        <w:t>of warming</w:t>
      </w:r>
      <w:r w:rsidRPr="00DA5E52">
        <w:rPr>
          <w:rFonts w:asciiTheme="minorHAnsi" w:hAnsiTheme="minorHAnsi" w:cstheme="minorHAnsi"/>
          <w:sz w:val="14"/>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DA5E52">
        <w:rPr>
          <w:rStyle w:val="StyleUnderline"/>
          <w:rFonts w:asciiTheme="minorHAnsi" w:hAnsiTheme="minorHAnsi" w:cstheme="minorHAnsi"/>
        </w:rPr>
        <w:t>energy intensity</w:t>
      </w:r>
      <w:r w:rsidRPr="00DA5E52">
        <w:rPr>
          <w:rFonts w:asciiTheme="minorHAnsi" w:hAnsiTheme="minorHAnsi" w:cstheme="minorHAnsi"/>
          <w:sz w:val="14"/>
        </w:rPr>
        <w:t xml:space="preserve"> of the global economy </w:t>
      </w:r>
      <w:r w:rsidRPr="00DA5E52">
        <w:rPr>
          <w:rStyle w:val="StyleUnderline"/>
          <w:rFonts w:asciiTheme="minorHAnsi" w:hAnsiTheme="minorHAnsi" w:cstheme="minorHAnsi"/>
        </w:rPr>
        <w:t xml:space="preserve">continues to fall. </w:t>
      </w:r>
      <w:r w:rsidRPr="00F532F6">
        <w:rPr>
          <w:rStyle w:val="StyleUnderline"/>
          <w:rFonts w:asciiTheme="minorHAnsi" w:hAnsiTheme="minorHAnsi" w:cstheme="minorHAnsi"/>
          <w:highlight w:val="cyan"/>
        </w:rPr>
        <w:t>Lower-carbon natural gas</w:t>
      </w:r>
      <w:r w:rsidRPr="00DA5E52">
        <w:rPr>
          <w:rFonts w:asciiTheme="minorHAnsi" w:hAnsiTheme="minorHAnsi" w:cstheme="minorHAnsi"/>
          <w:sz w:val="14"/>
        </w:rPr>
        <w:t xml:space="preserve"> has </w:t>
      </w:r>
      <w:r w:rsidRPr="00DA5E52">
        <w:rPr>
          <w:rStyle w:val="StyleUnderline"/>
          <w:rFonts w:asciiTheme="minorHAnsi" w:hAnsiTheme="minorHAnsi" w:cstheme="minorHAnsi"/>
        </w:rPr>
        <w:t>displaced coal</w:t>
      </w:r>
      <w:r w:rsidRPr="00DA5E52">
        <w:rPr>
          <w:rFonts w:asciiTheme="minorHAnsi" w:hAnsiTheme="minorHAnsi" w:cstheme="minorHAnsi"/>
          <w:sz w:val="14"/>
        </w:rPr>
        <w:t xml:space="preserve"> as the primary source of new fossil energy. The </w:t>
      </w:r>
      <w:r w:rsidRPr="00DA5E52">
        <w:rPr>
          <w:rStyle w:val="StyleUnderline"/>
          <w:rFonts w:asciiTheme="minorHAnsi" w:hAnsiTheme="minorHAnsi" w:cstheme="minorHAnsi"/>
        </w:rPr>
        <w:t xml:space="preserve">falling cost of </w:t>
      </w:r>
      <w:r w:rsidRPr="00F532F6">
        <w:rPr>
          <w:rStyle w:val="StyleUnderline"/>
          <w:rFonts w:asciiTheme="minorHAnsi" w:hAnsiTheme="minorHAnsi" w:cstheme="minorHAnsi"/>
          <w:highlight w:val="cyan"/>
        </w:rPr>
        <w:t xml:space="preserve">wind </w:t>
      </w:r>
      <w:r w:rsidRPr="00DA5E52">
        <w:rPr>
          <w:rStyle w:val="StyleUnderline"/>
          <w:rFonts w:asciiTheme="minorHAnsi" w:hAnsiTheme="minorHAnsi" w:cstheme="minorHAnsi"/>
        </w:rPr>
        <w:t xml:space="preserve">and </w:t>
      </w:r>
      <w:r w:rsidRPr="00F532F6">
        <w:rPr>
          <w:rStyle w:val="StyleUnderline"/>
          <w:rFonts w:asciiTheme="minorHAnsi" w:hAnsiTheme="minorHAnsi" w:cstheme="minorHAnsi"/>
          <w:highlight w:val="cyan"/>
        </w:rPr>
        <w:t>solar</w:t>
      </w:r>
      <w:r w:rsidRPr="00DA5E52">
        <w:rPr>
          <w:rStyle w:val="StyleUnderline"/>
          <w:rFonts w:asciiTheme="minorHAnsi" w:hAnsiTheme="minorHAnsi" w:cstheme="minorHAnsi"/>
        </w:rPr>
        <w:t xml:space="preserve"> energy</w:t>
      </w:r>
      <w:r w:rsidRPr="00DA5E52">
        <w:rPr>
          <w:rFonts w:asciiTheme="minorHAnsi" w:hAnsiTheme="minorHAnsi" w:cstheme="minorHAnsi"/>
          <w:sz w:val="14"/>
        </w:rPr>
        <w:t xml:space="preserve"> has begun to </w:t>
      </w:r>
      <w:r w:rsidRPr="00DA5E52">
        <w:rPr>
          <w:rStyle w:val="StyleUnderline"/>
          <w:rFonts w:asciiTheme="minorHAnsi" w:hAnsiTheme="minorHAnsi" w:cstheme="minorHAnsi"/>
        </w:rPr>
        <w:t>have an effect on</w:t>
      </w:r>
      <w:r w:rsidRPr="00DA5E52">
        <w:rPr>
          <w:rFonts w:asciiTheme="minorHAnsi" w:hAnsiTheme="minorHAnsi" w:cstheme="minorHAnsi"/>
          <w:sz w:val="14"/>
        </w:rPr>
        <w:t xml:space="preserve"> the growth of </w:t>
      </w:r>
      <w:r w:rsidRPr="00DA5E52">
        <w:rPr>
          <w:rStyle w:val="StyleUnderline"/>
          <w:rFonts w:asciiTheme="minorHAnsi" w:hAnsiTheme="minorHAnsi" w:cstheme="minorHAnsi"/>
        </w:rPr>
        <w:t xml:space="preserve">fossil fuels. </w:t>
      </w:r>
      <w:r w:rsidRPr="00F532F6">
        <w:rPr>
          <w:rStyle w:val="StyleUnderline"/>
          <w:rFonts w:asciiTheme="minorHAnsi" w:hAnsiTheme="minorHAnsi" w:cstheme="minorHAnsi"/>
          <w:highlight w:val="cyan"/>
        </w:rPr>
        <w:t>Even nuc</w:t>
      </w:r>
      <w:r w:rsidRPr="00DA5E52">
        <w:rPr>
          <w:rStyle w:val="StyleUnderline"/>
          <w:rFonts w:asciiTheme="minorHAnsi" w:hAnsiTheme="minorHAnsi" w:cstheme="minorHAnsi"/>
        </w:rPr>
        <w:t xml:space="preserve">lear </w:t>
      </w:r>
      <w:r w:rsidRPr="00F532F6">
        <w:rPr>
          <w:rStyle w:val="StyleUnderline"/>
          <w:rFonts w:asciiTheme="minorHAnsi" w:hAnsiTheme="minorHAnsi" w:cstheme="minorHAnsi"/>
          <w:highlight w:val="cyan"/>
        </w:rPr>
        <w:t>energy</w:t>
      </w:r>
      <w:r w:rsidRPr="00DA5E52">
        <w:rPr>
          <w:rFonts w:asciiTheme="minorHAnsi" w:hAnsiTheme="minorHAnsi" w:cstheme="minorHAnsi"/>
          <w:sz w:val="14"/>
        </w:rPr>
        <w:t xml:space="preserve"> has </w:t>
      </w:r>
      <w:r w:rsidRPr="00F532F6">
        <w:rPr>
          <w:rStyle w:val="StyleUnderline"/>
          <w:rFonts w:asciiTheme="minorHAnsi" w:hAnsiTheme="minorHAnsi" w:cstheme="minorHAnsi"/>
          <w:highlight w:val="cyan"/>
        </w:rPr>
        <w:t>made</w:t>
      </w:r>
      <w:r w:rsidRPr="00DA5E52">
        <w:rPr>
          <w:rStyle w:val="StyleUnderline"/>
          <w:rFonts w:asciiTheme="minorHAnsi" w:hAnsiTheme="minorHAnsi" w:cstheme="minorHAnsi"/>
        </w:rPr>
        <w:t xml:space="preserve"> a modest </w:t>
      </w:r>
      <w:r w:rsidRPr="00F532F6">
        <w:rPr>
          <w:rStyle w:val="StyleUnderline"/>
          <w:rFonts w:asciiTheme="minorHAnsi" w:hAnsiTheme="minorHAnsi" w:cstheme="minorHAnsi"/>
          <w:highlight w:val="cyan"/>
        </w:rPr>
        <w:t>comeback</w:t>
      </w:r>
      <w:r w:rsidRPr="00DA5E52">
        <w:rPr>
          <w:rFonts w:asciiTheme="minorHAnsi" w:hAnsiTheme="minorHAnsi" w:cstheme="minorHAnsi"/>
          <w:sz w:val="14"/>
        </w:rPr>
        <w:t xml:space="preserve"> in Asia.</w:t>
      </w:r>
      <w:bookmarkEnd w:id="0"/>
    </w:p>
    <w:p w14:paraId="5384D0F4" w14:textId="4DAB372B" w:rsidR="0073515B" w:rsidRPr="00F02C4C" w:rsidRDefault="0073515B" w:rsidP="0073515B">
      <w:pPr>
        <w:pStyle w:val="Heading4"/>
      </w:pPr>
      <w:r w:rsidRPr="00F02C4C">
        <w:t>Cap sustainable---profit motive drives tech innovation, makes resources infinite</w:t>
      </w:r>
      <w:r>
        <w:t>---it’s the only way to solve environmental collapse</w:t>
      </w:r>
    </w:p>
    <w:p w14:paraId="2950FF34" w14:textId="77777777" w:rsidR="0073515B" w:rsidRDefault="0073515B" w:rsidP="0073515B">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852297">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32881AAD" w14:textId="5E8B01BF" w:rsidR="0073515B" w:rsidRDefault="0073515B" w:rsidP="0073515B">
      <w:pPr>
        <w:rPr>
          <w:sz w:val="16"/>
        </w:rPr>
      </w:pPr>
      <w:r w:rsidRPr="00890FBD">
        <w:rPr>
          <w:rStyle w:val="StyleUnderline"/>
          <w:highlight w:val="green"/>
        </w:rPr>
        <w:t>As</w:t>
      </w:r>
      <w:r w:rsidRPr="00E55B21">
        <w:rPr>
          <w:rStyle w:val="StyleUnderline"/>
        </w:rPr>
        <w:t xml:space="preserve"> today’s </w:t>
      </w:r>
      <w:r w:rsidRPr="00890FBD">
        <w:rPr>
          <w:rStyle w:val="StyleUnderline"/>
          <w:highlight w:val="green"/>
        </w:rPr>
        <w:t xml:space="preserve">poor countries </w:t>
      </w:r>
      <w:r w:rsidRPr="00890FBD">
        <w:rPr>
          <w:rStyle w:val="Emphasis"/>
          <w:highlight w:val="green"/>
        </w:rPr>
        <w:t>get richer</w:t>
      </w:r>
      <w:r w:rsidRPr="00E55B21">
        <w:rPr>
          <w:rStyle w:val="StyleUnderline"/>
        </w:rPr>
        <w:t xml:space="preserve">, their </w:t>
      </w:r>
      <w:r w:rsidRPr="00890FBD">
        <w:rPr>
          <w:rStyle w:val="StyleUnderline"/>
          <w:highlight w:val="green"/>
        </w:rPr>
        <w:t>institutions</w:t>
      </w:r>
      <w:r w:rsidRPr="00E55B21">
        <w:rPr>
          <w:rStyle w:val="StyleUnderline"/>
        </w:rPr>
        <w:t xml:space="preserve"> will </w:t>
      </w:r>
      <w:proofErr w:type="gramStart"/>
      <w:r w:rsidRPr="00890FBD">
        <w:rPr>
          <w:rStyle w:val="Emphasis"/>
          <w:highlight w:val="green"/>
        </w:rPr>
        <w:t>improve</w:t>
      </w:r>
      <w:proofErr w:type="gramEnd"/>
      <w:r w:rsidRPr="00E55B21">
        <w:rPr>
          <w:rStyle w:val="StyleUnderline"/>
        </w:rPr>
        <w:t xml:space="preserve"> and most will eventually go through</w:t>
      </w:r>
      <w:r w:rsidRPr="008F5FDF">
        <w:rPr>
          <w:sz w:val="16"/>
        </w:rPr>
        <w:t xml:space="preserve"> what Ricardo Hausmann calls "</w:t>
      </w:r>
      <w:r w:rsidRPr="00E55B21">
        <w:rPr>
          <w:rStyle w:val="StyleUnderline"/>
        </w:rPr>
        <w:t xml:space="preserve">the </w:t>
      </w:r>
      <w:r w:rsidRPr="006755E0">
        <w:rPr>
          <w:rStyle w:val="Emphasis"/>
        </w:rPr>
        <w:t>capitalist makeover of production</w:t>
      </w:r>
      <w:r w:rsidRPr="008F5FDF">
        <w:rPr>
          <w:sz w:val="16"/>
        </w:rPr>
        <w:t xml:space="preserve">." </w:t>
      </w:r>
      <w:r w:rsidRPr="00E55B21">
        <w:rPr>
          <w:rStyle w:val="StyleUnderline"/>
        </w:rPr>
        <w:t xml:space="preserve">This makeover </w:t>
      </w:r>
      <w:r w:rsidRPr="006755E0">
        <w:rPr>
          <w:rStyle w:val="Emphasis"/>
        </w:rPr>
        <w:t>doesn't enslave people</w:t>
      </w:r>
      <w:r w:rsidRPr="00E55B21">
        <w:rPr>
          <w:rStyle w:val="StyleUnderline"/>
        </w:rPr>
        <w:t xml:space="preserve">, </w:t>
      </w:r>
      <w:r w:rsidRPr="006755E0">
        <w:rPr>
          <w:rStyle w:val="Emphasis"/>
        </w:rPr>
        <w:t>nor</w:t>
      </w:r>
      <w:r w:rsidRPr="00E55B21">
        <w:rPr>
          <w:rStyle w:val="StyleUnderline"/>
        </w:rPr>
        <w:t xml:space="preserve"> does it </w:t>
      </w:r>
      <w:r w:rsidRPr="006755E0">
        <w:rPr>
          <w:rStyle w:val="Emphasis"/>
        </w:rPr>
        <w:t>befoul the earth</w:t>
      </w:r>
      <w:r w:rsidRPr="008F5FDF">
        <w:rPr>
          <w:sz w:val="16"/>
        </w:rPr>
        <w:t>.</w:t>
      </w:r>
      <w:r>
        <w:rPr>
          <w:sz w:val="16"/>
        </w:rPr>
        <w:t xml:space="preserve"> </w:t>
      </w:r>
      <w:r w:rsidRPr="00E55B21">
        <w:rPr>
          <w:rStyle w:val="StyleUnderline"/>
        </w:rPr>
        <w:t xml:space="preserve">As today’s poor get richer, </w:t>
      </w:r>
      <w:r w:rsidRPr="006755E0">
        <w:rPr>
          <w:rStyle w:val="StyleUnderline"/>
        </w:rPr>
        <w:t xml:space="preserve">they'll consume </w:t>
      </w:r>
      <w:r w:rsidRPr="006755E0">
        <w:rPr>
          <w:rStyle w:val="Emphasis"/>
        </w:rPr>
        <w:t>more</w:t>
      </w:r>
      <w:r w:rsidRPr="00E55B21">
        <w:rPr>
          <w:rStyle w:val="StyleUnderline"/>
        </w:rPr>
        <w:t xml:space="preserve">, but they'll also </w:t>
      </w:r>
      <w:r w:rsidRPr="0047601C">
        <w:rPr>
          <w:rStyle w:val="StyleUnderline"/>
        </w:rPr>
        <w:t>consume</w:t>
      </w:r>
      <w:r w:rsidRPr="00E55B21">
        <w:rPr>
          <w:rStyle w:val="StyleUnderline"/>
        </w:rPr>
        <w:t xml:space="preserve"> </w:t>
      </w:r>
      <w:r w:rsidRPr="006755E0">
        <w:rPr>
          <w:rStyle w:val="Emphasis"/>
        </w:rPr>
        <w:t xml:space="preserve">much </w:t>
      </w:r>
      <w:r w:rsidRPr="0047601C">
        <w:rPr>
          <w:rStyle w:val="Emphasis"/>
        </w:rPr>
        <w:t>differently</w:t>
      </w:r>
      <w:r w:rsidRPr="008F5FDF">
        <w:rPr>
          <w:sz w:val="16"/>
        </w:rPr>
        <w:t xml:space="preserve"> from earlier generations. </w:t>
      </w:r>
      <w:r w:rsidRPr="00E55B21">
        <w:rPr>
          <w:rStyle w:val="StyleUnderline"/>
        </w:rPr>
        <w:t xml:space="preserve">They </w:t>
      </w:r>
      <w:r w:rsidRPr="006755E0">
        <w:rPr>
          <w:rStyle w:val="Emphasis"/>
        </w:rPr>
        <w:t>won't read physical newspapers</w:t>
      </w:r>
      <w:r w:rsidRPr="00E55B21">
        <w:rPr>
          <w:rStyle w:val="StyleUnderline"/>
        </w:rPr>
        <w:t xml:space="preserve"> and </w:t>
      </w:r>
      <w:r w:rsidRPr="006755E0">
        <w:rPr>
          <w:rStyle w:val="Emphasis"/>
        </w:rPr>
        <w:t>magazines</w:t>
      </w:r>
      <w:r w:rsidRPr="00E55B21">
        <w:rPr>
          <w:rStyle w:val="StyleUnderline"/>
        </w:rPr>
        <w:t xml:space="preserve">. They'll get a </w:t>
      </w:r>
      <w:r w:rsidRPr="006755E0">
        <w:rPr>
          <w:rStyle w:val="Emphasis"/>
        </w:rPr>
        <w:t>great deal</w:t>
      </w:r>
      <w:r w:rsidRPr="00E55B21">
        <w:rPr>
          <w:rStyle w:val="StyleUnderline"/>
        </w:rPr>
        <w:t xml:space="preserve"> of their power </w:t>
      </w:r>
      <w:r w:rsidRPr="0047601C">
        <w:rPr>
          <w:rStyle w:val="StyleUnderline"/>
        </w:rPr>
        <w:t xml:space="preserve">from </w:t>
      </w:r>
      <w:r w:rsidRPr="0047601C">
        <w:rPr>
          <w:rStyle w:val="Emphasis"/>
        </w:rPr>
        <w:t>renewables</w:t>
      </w:r>
      <w:r w:rsidRPr="0047601C">
        <w:rPr>
          <w:rStyle w:val="StyleUnderline"/>
        </w:rPr>
        <w:t xml:space="preserve"> </w:t>
      </w:r>
      <w:r w:rsidRPr="00585283">
        <w:rPr>
          <w:rStyle w:val="StyleUnderline"/>
        </w:rPr>
        <w:t>and</w:t>
      </w:r>
      <w:r w:rsidRPr="008F5FDF">
        <w:rPr>
          <w:sz w:val="16"/>
        </w:rPr>
        <w:t xml:space="preserve"> (one hopes) </w:t>
      </w:r>
      <w:r w:rsidRPr="006755E0">
        <w:rPr>
          <w:rStyle w:val="Emphasis"/>
        </w:rPr>
        <w:t>nuclear</w:t>
      </w:r>
      <w:r w:rsidRPr="00E55B21">
        <w:rPr>
          <w:rStyle w:val="StyleUnderline"/>
        </w:rPr>
        <w:t xml:space="preserve"> because these energy sources will be the </w:t>
      </w:r>
      <w:r w:rsidRPr="006755E0">
        <w:rPr>
          <w:rStyle w:val="Emphasis"/>
        </w:rPr>
        <w:t>cheapest</w:t>
      </w:r>
      <w:r w:rsidRPr="008F5FDF">
        <w:rPr>
          <w:sz w:val="16"/>
        </w:rPr>
        <w:t xml:space="preserve">. They’ll live in cities, as we saw in chapter 12; in fact, they already are. </w:t>
      </w:r>
      <w:r w:rsidRPr="00E55B21">
        <w:rPr>
          <w:rStyle w:val="StyleUnderline"/>
        </w:rPr>
        <w:t xml:space="preserve">They'll be </w:t>
      </w:r>
      <w:r w:rsidRPr="006755E0">
        <w:rPr>
          <w:rStyle w:val="Emphasis"/>
        </w:rPr>
        <w:t>less likely to own cars</w:t>
      </w:r>
      <w:r w:rsidRPr="008F5FDF">
        <w:rPr>
          <w:sz w:val="16"/>
        </w:rPr>
        <w:t xml:space="preserve"> because a variety of transportation options will be only a few taps away. Most important, </w:t>
      </w:r>
      <w:r w:rsidRPr="00E55B21">
        <w:rPr>
          <w:rStyle w:val="StyleUnderline"/>
        </w:rPr>
        <w:t xml:space="preserve">they'll come up with ideas that </w:t>
      </w:r>
      <w:r w:rsidRPr="006755E0">
        <w:rPr>
          <w:rStyle w:val="Emphasis"/>
        </w:rPr>
        <w:t>keep the growth going</w:t>
      </w:r>
      <w:r w:rsidRPr="00E55B21">
        <w:rPr>
          <w:rStyle w:val="StyleUnderline"/>
        </w:rPr>
        <w:t xml:space="preserve">, and that benefit both </w:t>
      </w:r>
      <w:r w:rsidRPr="006755E0">
        <w:rPr>
          <w:rStyle w:val="Emphasis"/>
        </w:rPr>
        <w:t>humanity</w:t>
      </w:r>
      <w:r w:rsidRPr="00E55B21">
        <w:rPr>
          <w:rStyle w:val="StyleUnderline"/>
        </w:rPr>
        <w:t xml:space="preserve"> and the </w:t>
      </w:r>
      <w:r w:rsidRPr="006755E0">
        <w:rPr>
          <w:rStyle w:val="Emphasis"/>
        </w:rPr>
        <w:t>planet</w:t>
      </w:r>
      <w:r w:rsidRPr="00E55B21">
        <w:rPr>
          <w:rStyle w:val="StyleUnderline"/>
        </w:rPr>
        <w:t xml:space="preserve"> we live on</w:t>
      </w:r>
      <w:r w:rsidRPr="008F5FDF">
        <w:rPr>
          <w:sz w:val="16"/>
        </w:rPr>
        <w:t>.</w:t>
      </w:r>
      <w:r>
        <w:rPr>
          <w:sz w:val="16"/>
        </w:rPr>
        <w:t xml:space="preserve"> </w:t>
      </w:r>
      <w:r w:rsidRPr="008F5FDF">
        <w:rPr>
          <w:sz w:val="16"/>
        </w:rPr>
        <w:t xml:space="preserve">Predicting exactly how technological progress will unfold is much like predicting the weather: feasible in the short term, but impossible over a longer time. </w:t>
      </w:r>
      <w:r w:rsidRPr="00E55B21">
        <w:rPr>
          <w:rStyle w:val="StyleUnderline"/>
        </w:rPr>
        <w:t>Great uncertainty and complexity prevent precise forecasts about</w:t>
      </w:r>
      <w:r w:rsidRPr="008F5FDF">
        <w:rPr>
          <w:sz w:val="16"/>
        </w:rPr>
        <w:t xml:space="preserve">, for example, the </w:t>
      </w:r>
      <w:r w:rsidRPr="006755E0">
        <w:rPr>
          <w:rStyle w:val="Emphasis"/>
        </w:rPr>
        <w:t>computing devices</w:t>
      </w:r>
      <w:r w:rsidRPr="008F5FDF">
        <w:rPr>
          <w:sz w:val="16"/>
        </w:rPr>
        <w:t xml:space="preserve"> we’ll be using thirty years from now </w:t>
      </w:r>
      <w:r w:rsidRPr="00E55B21">
        <w:rPr>
          <w:rStyle w:val="StyleUnderline"/>
        </w:rPr>
        <w:t xml:space="preserve">or the dominant types of </w:t>
      </w:r>
      <w:r w:rsidRPr="00890FBD">
        <w:rPr>
          <w:rStyle w:val="Emphasis"/>
          <w:highlight w:val="green"/>
        </w:rPr>
        <w:t>a</w:t>
      </w:r>
      <w:r w:rsidRPr="008F5FDF">
        <w:rPr>
          <w:sz w:val="16"/>
        </w:rPr>
        <w:t xml:space="preserve">rtificial </w:t>
      </w:r>
      <w:r w:rsidRPr="00890FBD">
        <w:rPr>
          <w:rStyle w:val="Emphasis"/>
          <w:highlight w:val="green"/>
        </w:rPr>
        <w:t>i</w:t>
      </w:r>
      <w:r w:rsidRPr="008F5FDF">
        <w:rPr>
          <w:sz w:val="16"/>
        </w:rPr>
        <w:t>ntelligence in 2050 and beyond.</w:t>
      </w:r>
      <w:r>
        <w:rPr>
          <w:sz w:val="16"/>
        </w:rPr>
        <w:t xml:space="preserve"> </w:t>
      </w:r>
      <w:r w:rsidRPr="00E55B21">
        <w:rPr>
          <w:rStyle w:val="StyleUnderline"/>
        </w:rPr>
        <w:t>But</w:t>
      </w:r>
      <w:r w:rsidRPr="008F5FDF">
        <w:rPr>
          <w:sz w:val="16"/>
        </w:rPr>
        <w:t xml:space="preserve"> even though we can't predict the weather long term, </w:t>
      </w:r>
      <w:r w:rsidRPr="00E55B21">
        <w:rPr>
          <w:rStyle w:val="StyleUnderline"/>
        </w:rPr>
        <w:t xml:space="preserve">we can </w:t>
      </w:r>
      <w:r w:rsidRPr="00890FBD">
        <w:rPr>
          <w:rStyle w:val="Emphasis"/>
          <w:highlight w:val="green"/>
        </w:rPr>
        <w:t>accurately forecast</w:t>
      </w:r>
      <w:r w:rsidRPr="008F5FDF">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890FBD">
        <w:rPr>
          <w:rStyle w:val="StyleUnderline"/>
          <w:highlight w:val="green"/>
        </w:rPr>
        <w:t>the "</w:t>
      </w:r>
      <w:r w:rsidRPr="00890FBD">
        <w:rPr>
          <w:rStyle w:val="Emphasis"/>
          <w:highlight w:val="green"/>
        </w:rPr>
        <w:t>climate</w:t>
      </w:r>
      <w:r w:rsidRPr="00E55B21">
        <w:rPr>
          <w:rStyle w:val="StyleUnderline"/>
        </w:rPr>
        <w:t xml:space="preserve">" of future technological progress by starting from the knowledge that it will be </w:t>
      </w:r>
      <w:r w:rsidRPr="006755E0">
        <w:rPr>
          <w:rStyle w:val="Emphasis"/>
        </w:rPr>
        <w:t>heavily applied</w:t>
      </w:r>
      <w:r w:rsidRPr="00E55B21">
        <w:rPr>
          <w:rStyle w:val="StyleUnderline"/>
        </w:rPr>
        <w:t xml:space="preserve"> in the areas where it can </w:t>
      </w:r>
      <w:r w:rsidRPr="006755E0">
        <w:rPr>
          <w:rStyle w:val="Emphasis"/>
        </w:rPr>
        <w:t>affect capitalism the most</w:t>
      </w:r>
      <w:r w:rsidRPr="00E55B21">
        <w:rPr>
          <w:rStyle w:val="StyleUnderline"/>
        </w:rPr>
        <w:t xml:space="preserve">. As we've seen </w:t>
      </w:r>
      <w:r w:rsidRPr="006755E0">
        <w:rPr>
          <w:rStyle w:val="Emphasis"/>
        </w:rPr>
        <w:t>over</w:t>
      </w:r>
      <w:r w:rsidRPr="00E55B21">
        <w:rPr>
          <w:rStyle w:val="StyleUnderline"/>
        </w:rPr>
        <w:t xml:space="preserve"> and </w:t>
      </w:r>
      <w:r w:rsidRPr="006755E0">
        <w:rPr>
          <w:rStyle w:val="Emphasis"/>
        </w:rPr>
        <w:t>over</w:t>
      </w:r>
      <w:r w:rsidRPr="00E55B21">
        <w:rPr>
          <w:rStyle w:val="StyleUnderline"/>
        </w:rPr>
        <w:t xml:space="preserve">, tech progress supplies opportunities to </w:t>
      </w:r>
      <w:r w:rsidRPr="006755E0">
        <w:rPr>
          <w:rStyle w:val="Emphasis"/>
        </w:rPr>
        <w:t>trim costs</w:t>
      </w:r>
      <w:r w:rsidRPr="00E55B21">
        <w:rPr>
          <w:rStyle w:val="StyleUnderline"/>
        </w:rPr>
        <w:t xml:space="preserve"> (and </w:t>
      </w:r>
      <w:r w:rsidRPr="006755E0">
        <w:rPr>
          <w:rStyle w:val="Emphasis"/>
        </w:rPr>
        <w:t>improve performance</w:t>
      </w:r>
      <w:r w:rsidRPr="00E55B21">
        <w:rPr>
          <w:rStyle w:val="StyleUnderline"/>
        </w:rPr>
        <w:t xml:space="preserve">) via </w:t>
      </w:r>
      <w:r w:rsidRPr="006755E0">
        <w:rPr>
          <w:rStyle w:val="Emphasis"/>
        </w:rPr>
        <w:t>dematerialization</w:t>
      </w:r>
      <w:r w:rsidRPr="00E55B21">
        <w:rPr>
          <w:rStyle w:val="StyleUnderline"/>
        </w:rPr>
        <w:t xml:space="preserve">, and capitalism </w:t>
      </w:r>
      <w:r w:rsidRPr="006755E0">
        <w:rPr>
          <w:rStyle w:val="Emphasis"/>
        </w:rPr>
        <w:t>provides the motive</w:t>
      </w:r>
      <w:r w:rsidRPr="00E55B21">
        <w:rPr>
          <w:rStyle w:val="StyleUnderline"/>
        </w:rPr>
        <w:t xml:space="preserve"> to do so</w:t>
      </w:r>
      <w:r w:rsidRPr="008F5FDF">
        <w:rPr>
          <w:sz w:val="16"/>
        </w:rPr>
        <w:t>.</w:t>
      </w:r>
      <w:r>
        <w:rPr>
          <w:sz w:val="16"/>
        </w:rPr>
        <w:t xml:space="preserve"> </w:t>
      </w:r>
      <w:r w:rsidRPr="008F5FDF">
        <w:rPr>
          <w:sz w:val="16"/>
        </w:rPr>
        <w:t xml:space="preserve">As a result, </w:t>
      </w:r>
      <w:r w:rsidRPr="00E55B21">
        <w:rPr>
          <w:rStyle w:val="StyleUnderline"/>
        </w:rPr>
        <w:t>the Second Enlightenment</w:t>
      </w:r>
      <w:r w:rsidRPr="008F5FDF">
        <w:rPr>
          <w:sz w:val="16"/>
        </w:rPr>
        <w:t xml:space="preserve"> will continue as we move deeper into the twenty-first century. I'm confident that it </w:t>
      </w:r>
      <w:r w:rsidRPr="00E55B21">
        <w:rPr>
          <w:rStyle w:val="StyleUnderline"/>
        </w:rPr>
        <w:t xml:space="preserve">will </w:t>
      </w:r>
      <w:r w:rsidRPr="006755E0">
        <w:rPr>
          <w:rStyle w:val="Emphasis"/>
        </w:rPr>
        <w:t>accelerate</w:t>
      </w:r>
      <w:r w:rsidRPr="00E55B21">
        <w:rPr>
          <w:rStyle w:val="StyleUnderline"/>
        </w:rPr>
        <w:t xml:space="preserve"> as digital technologies </w:t>
      </w:r>
      <w:r w:rsidRPr="006755E0">
        <w:rPr>
          <w:rStyle w:val="Emphasis"/>
        </w:rPr>
        <w:t>continue to improve</w:t>
      </w:r>
      <w:r w:rsidRPr="00E55B21">
        <w:rPr>
          <w:rStyle w:val="StyleUnderline"/>
        </w:rPr>
        <w:t xml:space="preserve"> and </w:t>
      </w:r>
      <w:r w:rsidRPr="006755E0">
        <w:rPr>
          <w:rStyle w:val="Emphasis"/>
        </w:rPr>
        <w:t>multiply</w:t>
      </w:r>
      <w:r w:rsidRPr="00E55B21">
        <w:rPr>
          <w:rStyle w:val="StyleUnderline"/>
        </w:rPr>
        <w:t xml:space="preserve"> and global competition </w:t>
      </w:r>
      <w:r w:rsidRPr="006755E0">
        <w:rPr>
          <w:rStyle w:val="Emphasis"/>
        </w:rPr>
        <w:t>continues to increase</w:t>
      </w:r>
      <w:r w:rsidRPr="008F5FDF">
        <w:rPr>
          <w:sz w:val="16"/>
        </w:rPr>
        <w:t>. We’ll see some of the most striking examples of slim, swap, evaporate, and optimize in exactly the places where the opportunities are biggest. Here are a few broad predictions, spanning humanity's biggest industries.</w:t>
      </w:r>
      <w:r>
        <w:rPr>
          <w:sz w:val="16"/>
        </w:rPr>
        <w:t xml:space="preserve"> </w:t>
      </w:r>
      <w:r w:rsidRPr="008F5FDF">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E55B21">
        <w:rPr>
          <w:rStyle w:val="StyleUnderline"/>
        </w:rPr>
        <w:t xml:space="preserve">As </w:t>
      </w:r>
      <w:r w:rsidRPr="00890FBD">
        <w:rPr>
          <w:rStyle w:val="Emphasis"/>
          <w:highlight w:val="green"/>
        </w:rPr>
        <w:t>3-D printing</w:t>
      </w:r>
      <w:r w:rsidRPr="006755E0">
        <w:rPr>
          <w:rStyle w:val="Emphasis"/>
        </w:rPr>
        <w:t xml:space="preserve"> improves</w:t>
      </w:r>
      <w:r w:rsidRPr="00E55B21">
        <w:rPr>
          <w:rStyle w:val="StyleUnderline"/>
        </w:rPr>
        <w:t xml:space="preserve"> and </w:t>
      </w:r>
      <w:r w:rsidRPr="006755E0">
        <w:rPr>
          <w:rStyle w:val="Emphasis"/>
        </w:rPr>
        <w:t>becomes cheaper</w:t>
      </w:r>
      <w:r w:rsidRPr="00E55B21">
        <w:rPr>
          <w:rStyle w:val="StyleUnderline"/>
        </w:rPr>
        <w:t>, it will spread to</w:t>
      </w:r>
      <w:r w:rsidRPr="008F5FDF">
        <w:rPr>
          <w:sz w:val="16"/>
        </w:rPr>
        <w:t xml:space="preserve"> automobile engine blocks, manifolds and other complicated arrangements of pipes, airplane struts and wings, and </w:t>
      </w:r>
      <w:r w:rsidRPr="006755E0">
        <w:rPr>
          <w:rStyle w:val="Emphasis"/>
        </w:rPr>
        <w:t>countless other parts</w:t>
      </w:r>
      <w:r w:rsidRPr="00E55B21">
        <w:rPr>
          <w:rStyle w:val="StyleUnderline"/>
        </w:rPr>
        <w:t xml:space="preserve">. Because 3-D printing </w:t>
      </w:r>
      <w:r w:rsidRPr="00890FBD">
        <w:rPr>
          <w:rStyle w:val="StyleUnderline"/>
          <w:highlight w:val="green"/>
        </w:rPr>
        <w:t>generates</w:t>
      </w:r>
      <w:r w:rsidRPr="00E55B21">
        <w:rPr>
          <w:rStyle w:val="StyleUnderline"/>
        </w:rPr>
        <w:t xml:space="preserve"> </w:t>
      </w:r>
      <w:r w:rsidRPr="006755E0">
        <w:rPr>
          <w:rStyle w:val="Emphasis"/>
        </w:rPr>
        <w:t xml:space="preserve">virtually </w:t>
      </w:r>
      <w:r w:rsidRPr="00890FBD">
        <w:rPr>
          <w:rStyle w:val="Emphasis"/>
          <w:highlight w:val="green"/>
        </w:rPr>
        <w:t>no waste</w:t>
      </w:r>
      <w:r w:rsidRPr="00E55B21">
        <w:rPr>
          <w:rStyle w:val="StyleUnderline"/>
        </w:rPr>
        <w:t xml:space="preserve"> and doesn't require </w:t>
      </w:r>
      <w:r w:rsidRPr="006755E0">
        <w:rPr>
          <w:rStyle w:val="Emphasis"/>
        </w:rPr>
        <w:t>massive molds</w:t>
      </w:r>
      <w:r w:rsidRPr="00E55B21">
        <w:rPr>
          <w:rStyle w:val="StyleUnderline"/>
        </w:rPr>
        <w:t xml:space="preserve">, it </w:t>
      </w:r>
      <w:r w:rsidRPr="006755E0">
        <w:rPr>
          <w:rStyle w:val="Emphasis"/>
        </w:rPr>
        <w:t>accelerates dematerialization</w:t>
      </w:r>
      <w:r w:rsidRPr="008F5FDF">
        <w:rPr>
          <w:sz w:val="16"/>
        </w:rPr>
        <w:t>.</w:t>
      </w:r>
      <w:r>
        <w:rPr>
          <w:sz w:val="16"/>
        </w:rPr>
        <w:t xml:space="preserve"> </w:t>
      </w:r>
      <w:r w:rsidRPr="00E55B21">
        <w:rPr>
          <w:rStyle w:val="StyleUnderline"/>
        </w:rPr>
        <w:t xml:space="preserve">We'll also be building things out of </w:t>
      </w:r>
      <w:r w:rsidRPr="006755E0">
        <w:rPr>
          <w:rStyle w:val="Emphasis"/>
        </w:rPr>
        <w:t>very different materials</w:t>
      </w:r>
      <w:r w:rsidRPr="008F5FDF">
        <w:rPr>
          <w:sz w:val="16"/>
        </w:rPr>
        <w:t xml:space="preserve"> from what we're using today. </w:t>
      </w:r>
      <w:r w:rsidRPr="00E55B21">
        <w:rPr>
          <w:rStyle w:val="StyleUnderline"/>
        </w:rPr>
        <w:t xml:space="preserve">We're </w:t>
      </w:r>
      <w:r w:rsidRPr="006755E0">
        <w:rPr>
          <w:rStyle w:val="Emphasis"/>
        </w:rPr>
        <w:t>rapidly improving</w:t>
      </w:r>
      <w:r w:rsidRPr="00E55B21">
        <w:rPr>
          <w:rStyle w:val="StyleUnderline"/>
        </w:rPr>
        <w:t xml:space="preserve"> our ability to use </w:t>
      </w:r>
      <w:r w:rsidRPr="00890FBD">
        <w:rPr>
          <w:rStyle w:val="Emphasis"/>
          <w:highlight w:val="green"/>
        </w:rPr>
        <w:t>machine learning</w:t>
      </w:r>
      <w:r w:rsidRPr="00E55B21">
        <w:rPr>
          <w:rStyle w:val="StyleUnderline"/>
        </w:rPr>
        <w:t xml:space="preserve"> and </w:t>
      </w:r>
      <w:r w:rsidRPr="006755E0">
        <w:rPr>
          <w:rStyle w:val="Emphasis"/>
        </w:rPr>
        <w:t>massive amounts of computing power</w:t>
      </w:r>
      <w:r w:rsidRPr="00E55B21">
        <w:rPr>
          <w:rStyle w:val="StyleUnderline"/>
        </w:rPr>
        <w:t xml:space="preserve"> to screen the huge number of molecules available in the world. Well use this ability to </w:t>
      </w:r>
      <w:r w:rsidRPr="00890FBD">
        <w:rPr>
          <w:rStyle w:val="StyleUnderline"/>
          <w:highlight w:val="green"/>
        </w:rPr>
        <w:t>determine</w:t>
      </w:r>
      <w:r w:rsidRPr="00E55B21">
        <w:rPr>
          <w:rStyle w:val="StyleUnderline"/>
        </w:rPr>
        <w:t xml:space="preserve"> </w:t>
      </w:r>
      <w:r w:rsidRPr="006755E0">
        <w:rPr>
          <w:rStyle w:val="Emphasis"/>
        </w:rPr>
        <w:t xml:space="preserve">which </w:t>
      </w:r>
      <w:r w:rsidRPr="00890FBD">
        <w:rPr>
          <w:rStyle w:val="Emphasis"/>
          <w:highlight w:val="green"/>
        </w:rPr>
        <w:t>substances</w:t>
      </w:r>
      <w:r w:rsidRPr="006755E0">
        <w:rPr>
          <w:rStyle w:val="Emphasis"/>
        </w:rPr>
        <w:t xml:space="preserve"> would be best</w:t>
      </w:r>
      <w:r w:rsidRPr="00E55B21">
        <w:rPr>
          <w:rStyle w:val="StyleUnderline"/>
        </w:rPr>
        <w:t xml:space="preserve"> </w:t>
      </w:r>
      <w:r w:rsidRPr="005F7DFA">
        <w:rPr>
          <w:rStyle w:val="StyleUnderline"/>
        </w:rPr>
        <w:t>for making</w:t>
      </w:r>
      <w:r w:rsidRPr="00E55B21">
        <w:rPr>
          <w:rStyle w:val="StyleUnderline"/>
        </w:rPr>
        <w:t xml:space="preserve"> </w:t>
      </w:r>
      <w:r w:rsidRPr="006755E0">
        <w:rPr>
          <w:rStyle w:val="Emphasis"/>
        </w:rPr>
        <w:t xml:space="preserve">flexible </w:t>
      </w:r>
      <w:r w:rsidRPr="005F7DFA">
        <w:rPr>
          <w:rStyle w:val="Emphasis"/>
        </w:rPr>
        <w:t>solar panels</w:t>
      </w:r>
      <w:r w:rsidRPr="00E55B21">
        <w:rPr>
          <w:rStyle w:val="StyleUnderline"/>
        </w:rPr>
        <w:t xml:space="preserve">, </w:t>
      </w:r>
      <w:r w:rsidRPr="006755E0">
        <w:rPr>
          <w:rStyle w:val="Emphasis"/>
        </w:rPr>
        <w:t xml:space="preserve">more efficient </w:t>
      </w:r>
      <w:r w:rsidRPr="005F7DFA">
        <w:rPr>
          <w:rStyle w:val="Emphasis"/>
        </w:rPr>
        <w:t>batteries</w:t>
      </w:r>
      <w:r w:rsidRPr="005F7DFA">
        <w:rPr>
          <w:rStyle w:val="StyleUnderline"/>
        </w:rPr>
        <w:t>,</w:t>
      </w:r>
      <w:r w:rsidRPr="00E55B21">
        <w:rPr>
          <w:rStyle w:val="StyleUnderline"/>
        </w:rPr>
        <w:t xml:space="preserve"> and </w:t>
      </w:r>
      <w:r w:rsidRPr="006755E0">
        <w:rPr>
          <w:rStyle w:val="Emphasis"/>
        </w:rPr>
        <w:t>other important equipment</w:t>
      </w:r>
      <w:r w:rsidRPr="00E55B21">
        <w:rPr>
          <w:rStyle w:val="StyleUnderline"/>
        </w:rPr>
        <w:t xml:space="preserve">. Our search for the right materials to use has so far been </w:t>
      </w:r>
      <w:r w:rsidRPr="006755E0">
        <w:rPr>
          <w:rStyle w:val="Emphasis"/>
        </w:rPr>
        <w:t>slow</w:t>
      </w:r>
      <w:r w:rsidRPr="00E55B21">
        <w:rPr>
          <w:rStyle w:val="StyleUnderline"/>
        </w:rPr>
        <w:t xml:space="preserve"> and </w:t>
      </w:r>
      <w:r w:rsidRPr="006755E0">
        <w:rPr>
          <w:rStyle w:val="Emphasis"/>
        </w:rPr>
        <w:t>laborious</w:t>
      </w:r>
      <w:r w:rsidRPr="00E55B21">
        <w:rPr>
          <w:rStyle w:val="StyleUnderline"/>
        </w:rPr>
        <w:t xml:space="preserve">. That's </w:t>
      </w:r>
      <w:r w:rsidRPr="006755E0">
        <w:rPr>
          <w:rStyle w:val="Emphasis"/>
        </w:rPr>
        <w:t>about to change</w:t>
      </w:r>
      <w:r w:rsidRPr="008F5FDF">
        <w:rPr>
          <w:sz w:val="16"/>
        </w:rPr>
        <w:t>.</w:t>
      </w:r>
      <w:r>
        <w:rPr>
          <w:sz w:val="16"/>
        </w:rPr>
        <w:t xml:space="preserve"> </w:t>
      </w:r>
      <w:r w:rsidRPr="00E55B21">
        <w:rPr>
          <w:rStyle w:val="StyleUnderline"/>
        </w:rPr>
        <w:t xml:space="preserve">So is our ability to </w:t>
      </w:r>
      <w:r w:rsidRPr="006755E0">
        <w:rPr>
          <w:rStyle w:val="Emphasis"/>
        </w:rPr>
        <w:t>understand nature's proteins</w:t>
      </w:r>
      <w:r w:rsidRPr="00E55B21">
        <w:rPr>
          <w:rStyle w:val="StyleUnderline"/>
        </w:rPr>
        <w:t xml:space="preserve">, and to </w:t>
      </w:r>
      <w:r w:rsidRPr="006755E0">
        <w:rPr>
          <w:rStyle w:val="Emphasis"/>
        </w:rPr>
        <w:t>generate new ones</w:t>
      </w:r>
      <w:r w:rsidRPr="008F5FDF">
        <w:rPr>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6755E0">
        <w:rPr>
          <w:rStyle w:val="Emphasis"/>
        </w:rPr>
        <w:t>digital tools</w:t>
      </w:r>
      <w:r w:rsidRPr="008F5FDF">
        <w:rPr>
          <w:sz w:val="16"/>
        </w:rPr>
        <w:t xml:space="preserve">, we're learning quickly. In 2018, as part of a contest, the </w:t>
      </w:r>
      <w:proofErr w:type="spellStart"/>
      <w:r w:rsidRPr="008F5FDF">
        <w:rPr>
          <w:sz w:val="16"/>
        </w:rPr>
        <w:t>AlphaFold</w:t>
      </w:r>
      <w:proofErr w:type="spellEnd"/>
      <w:r w:rsidRPr="008F5FDF">
        <w:rPr>
          <w:sz w:val="16"/>
        </w:rPr>
        <w:t xml:space="preserve"> software developed by Google DeepMind correctly guessed the structure of twenty-five out of forty-three proteins it was shown; the second-place finisher </w:t>
      </w:r>
      <w:proofErr w:type="gramStart"/>
      <w:r w:rsidRPr="008F5FDF">
        <w:rPr>
          <w:sz w:val="16"/>
        </w:rPr>
        <w:t>guessed correctly</w:t>
      </w:r>
      <w:proofErr w:type="gramEnd"/>
      <w:r w:rsidRPr="008F5FDF">
        <w:rPr>
          <w:sz w:val="16"/>
        </w:rPr>
        <w:t xml:space="preserve"> three times. DeepMind cofounder </w:t>
      </w:r>
      <w:proofErr w:type="spellStart"/>
      <w:r w:rsidRPr="008F5FDF">
        <w:rPr>
          <w:sz w:val="16"/>
        </w:rPr>
        <w:t>Demis</w:t>
      </w:r>
      <w:proofErr w:type="spellEnd"/>
      <w:r w:rsidRPr="008F5FDF">
        <w:rPr>
          <w:sz w:val="16"/>
        </w:rPr>
        <w:t xml:space="preserve"> Hassabis says, "We [haven't] solved the protein-folding problem, this is just a first step... but we have a good </w:t>
      </w:r>
      <w:proofErr w:type="gramStart"/>
      <w:r w:rsidRPr="008F5FDF">
        <w:rPr>
          <w:sz w:val="16"/>
        </w:rPr>
        <w:t>system</w:t>
      </w:r>
      <w:proofErr w:type="gramEnd"/>
      <w:r w:rsidRPr="008F5FDF">
        <w:rPr>
          <w:sz w:val="16"/>
        </w:rPr>
        <w:t xml:space="preserve"> and we have a ton of ideas we haven't implemented yet." As these good ideas accumulate, they </w:t>
      </w:r>
      <w:r w:rsidRPr="00E55B21">
        <w:rPr>
          <w:rStyle w:val="StyleUnderline"/>
        </w:rPr>
        <w:t>might</w:t>
      </w:r>
      <w:r w:rsidRPr="008F5FDF">
        <w:rPr>
          <w:sz w:val="16"/>
        </w:rPr>
        <w:t xml:space="preserve"> well </w:t>
      </w:r>
      <w:r w:rsidRPr="00E55B21">
        <w:rPr>
          <w:rStyle w:val="StyleUnderline"/>
        </w:rPr>
        <w:t xml:space="preserve">let us make </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p</w:t>
      </w:r>
      <w:r w:rsidRPr="00171198">
        <w:rPr>
          <w:rStyle w:val="Emphasis"/>
          <w:rFonts w:ascii="Tempus Sans ITC" w:hAnsi="Tempus Sans ITC"/>
          <w:color w:val="FF0000"/>
          <w:sz w:val="30"/>
          <w:szCs w:val="30"/>
        </w:rPr>
        <w:t>i</w:t>
      </w:r>
      <w:r w:rsidRPr="00171198">
        <w:rPr>
          <w:rStyle w:val="Emphasis"/>
          <w:rFonts w:ascii="Tempus Sans ITC" w:hAnsi="Tempus Sans ITC"/>
          <w:color w:val="0000FF"/>
          <w:sz w:val="30"/>
          <w:szCs w:val="30"/>
        </w:rPr>
        <w:t>d</w:t>
      </w:r>
      <w:r w:rsidRPr="00171198">
        <w:rPr>
          <w:rStyle w:val="Emphasis"/>
          <w:rFonts w:ascii="Tempus Sans ITC" w:hAnsi="Tempus Sans ITC"/>
          <w:color w:val="FF0000"/>
          <w:sz w:val="30"/>
          <w:szCs w:val="30"/>
        </w:rPr>
        <w:t>e</w:t>
      </w:r>
      <w:r w:rsidRPr="00171198">
        <w:rPr>
          <w:rStyle w:val="Emphasis"/>
          <w:rFonts w:ascii="Tempus Sans ITC" w:hAnsi="Tempus Sans ITC"/>
          <w:color w:val="0000FF"/>
          <w:sz w:val="30"/>
          <w:szCs w:val="30"/>
        </w:rPr>
        <w:t>r</w:t>
      </w:r>
      <w:r w:rsidRPr="008F5FDF">
        <w:rPr>
          <w:rStyle w:val="Emphasis"/>
          <w:rFonts w:ascii="Tempus Sans ITC" w:hAnsi="Tempus Sans ITC"/>
          <w:sz w:val="30"/>
          <w:szCs w:val="30"/>
        </w:rPr>
        <w:t>-</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t</w:t>
      </w:r>
      <w:r w:rsidRPr="00171198">
        <w:rPr>
          <w:rStyle w:val="Emphasis"/>
          <w:rFonts w:ascii="Tempus Sans ITC" w:hAnsi="Tempus Sans ITC"/>
          <w:color w:val="FF0000"/>
          <w:sz w:val="30"/>
          <w:szCs w:val="30"/>
        </w:rPr>
        <w:t>r</w:t>
      </w:r>
      <w:r w:rsidRPr="00171198">
        <w:rPr>
          <w:rStyle w:val="Emphasis"/>
          <w:rFonts w:ascii="Tempus Sans ITC" w:hAnsi="Tempus Sans ITC"/>
          <w:color w:val="0000FF"/>
          <w:sz w:val="30"/>
          <w:szCs w:val="30"/>
        </w:rPr>
        <w:t>e</w:t>
      </w:r>
      <w:r w:rsidRPr="00171198">
        <w:rPr>
          <w:rStyle w:val="Emphasis"/>
          <w:rFonts w:ascii="Tempus Sans ITC" w:hAnsi="Tempus Sans ITC"/>
          <w:color w:val="FF0000"/>
          <w:sz w:val="30"/>
          <w:szCs w:val="30"/>
        </w:rPr>
        <w:t>n</w:t>
      </w:r>
      <w:r w:rsidRPr="00171198">
        <w:rPr>
          <w:rStyle w:val="Emphasis"/>
          <w:rFonts w:ascii="Tempus Sans ITC" w:hAnsi="Tempus Sans ITC"/>
          <w:color w:val="0000FF"/>
          <w:sz w:val="30"/>
          <w:szCs w:val="30"/>
        </w:rPr>
        <w:t>g</w:t>
      </w:r>
      <w:r w:rsidRPr="00171198">
        <w:rPr>
          <w:rStyle w:val="Emphasis"/>
          <w:rFonts w:ascii="Tempus Sans ITC" w:hAnsi="Tempus Sans ITC"/>
          <w:color w:val="FF0000"/>
          <w:sz w:val="30"/>
          <w:szCs w:val="30"/>
        </w:rPr>
        <w:t>t</w:t>
      </w:r>
      <w:r w:rsidRPr="00171198">
        <w:rPr>
          <w:rStyle w:val="Emphasis"/>
          <w:rFonts w:ascii="Tempus Sans ITC" w:hAnsi="Tempus Sans ITC"/>
          <w:color w:val="0000FF"/>
          <w:sz w:val="30"/>
          <w:szCs w:val="30"/>
        </w:rPr>
        <w:t>h</w:t>
      </w:r>
      <w:r w:rsidRPr="00E55B21">
        <w:rPr>
          <w:rStyle w:val="StyleUnderline"/>
        </w:rPr>
        <w:t xml:space="preserve"> materials</w:t>
      </w:r>
      <w:r w:rsidRPr="008F5FDF">
        <w:rPr>
          <w:sz w:val="16"/>
        </w:rPr>
        <w:t>.</w:t>
      </w:r>
      <w:r>
        <w:rPr>
          <w:sz w:val="16"/>
        </w:rPr>
        <w:t xml:space="preserve"> </w:t>
      </w:r>
      <w:r w:rsidRPr="008F5FDF">
        <w:rPr>
          <w:sz w:val="16"/>
        </w:rPr>
        <w:t xml:space="preserve">Energy. </w:t>
      </w:r>
      <w:r w:rsidRPr="00E55B21">
        <w:rPr>
          <w:rStyle w:val="StyleUnderline"/>
        </w:rPr>
        <w:t xml:space="preserve">One of humanity's </w:t>
      </w:r>
      <w:r w:rsidRPr="006755E0">
        <w:rPr>
          <w:rStyle w:val="Emphasis"/>
        </w:rPr>
        <w:t>most urgent tasks</w:t>
      </w:r>
      <w:r w:rsidRPr="008F5FDF">
        <w:rPr>
          <w:sz w:val="16"/>
        </w:rPr>
        <w:t xml:space="preserve"> in the twenty-first century </w:t>
      </w:r>
      <w:r w:rsidRPr="00E55B21">
        <w:rPr>
          <w:rStyle w:val="StyleUnderline"/>
        </w:rPr>
        <w:t xml:space="preserve">is </w:t>
      </w:r>
      <w:r w:rsidRPr="00890FBD">
        <w:rPr>
          <w:rStyle w:val="StyleUnderline"/>
          <w:highlight w:val="green"/>
        </w:rPr>
        <w:t xml:space="preserve">to </w:t>
      </w:r>
      <w:r w:rsidRPr="00890FBD">
        <w:rPr>
          <w:rStyle w:val="Emphasis"/>
          <w:highlight w:val="green"/>
        </w:rPr>
        <w:t>reduce</w:t>
      </w:r>
      <w:r w:rsidRPr="006755E0">
        <w:rPr>
          <w:rStyle w:val="Emphasis"/>
        </w:rPr>
        <w:t xml:space="preserve"> greenhouse gas </w:t>
      </w:r>
      <w:r w:rsidRPr="00890FBD">
        <w:rPr>
          <w:rStyle w:val="Emphasis"/>
          <w:highlight w:val="green"/>
        </w:rPr>
        <w:t>emissions</w:t>
      </w:r>
      <w:r w:rsidRPr="00E55B21">
        <w:rPr>
          <w:rStyle w:val="StyleUnderline"/>
        </w:rPr>
        <w:t xml:space="preserve">. Two ways to do this are to become </w:t>
      </w:r>
      <w:r w:rsidRPr="00890FBD">
        <w:rPr>
          <w:rStyle w:val="Emphasis"/>
          <w:highlight w:val="green"/>
        </w:rPr>
        <w:t>more efficient</w:t>
      </w:r>
      <w:r w:rsidRPr="00E55B21">
        <w:rPr>
          <w:rStyle w:val="StyleUnderline"/>
        </w:rPr>
        <w:t xml:space="preserve"> in using </w:t>
      </w:r>
      <w:r w:rsidRPr="00890FBD">
        <w:rPr>
          <w:rStyle w:val="StyleUnderline"/>
          <w:highlight w:val="green"/>
        </w:rPr>
        <w:t>energy and</w:t>
      </w:r>
      <w:r w:rsidRPr="00E55B21">
        <w:rPr>
          <w:rStyle w:val="StyleUnderline"/>
        </w:rPr>
        <w:t xml:space="preserve">, when generating it, to </w:t>
      </w:r>
      <w:r w:rsidRPr="00890FBD">
        <w:rPr>
          <w:rStyle w:val="Emphasis"/>
          <w:highlight w:val="green"/>
        </w:rPr>
        <w:t>shift away</w:t>
      </w:r>
      <w:r w:rsidRPr="00E55B21">
        <w:rPr>
          <w:rStyle w:val="StyleUnderline"/>
        </w:rPr>
        <w:t xml:space="preserve"> from carbon-emitting fossil fuels. </w:t>
      </w:r>
      <w:r w:rsidRPr="00890FBD">
        <w:rPr>
          <w:rStyle w:val="StyleUnderline"/>
          <w:highlight w:val="green"/>
        </w:rPr>
        <w:t>Digital tools</w:t>
      </w:r>
      <w:r w:rsidRPr="00E55B21">
        <w:rPr>
          <w:rStyle w:val="StyleUnderline"/>
        </w:rPr>
        <w:t xml:space="preserve"> will </w:t>
      </w:r>
      <w:r w:rsidRPr="006755E0">
        <w:rPr>
          <w:rStyle w:val="Emphasis"/>
        </w:rPr>
        <w:t>help greatly</w:t>
      </w:r>
      <w:r w:rsidRPr="00E55B21">
        <w:rPr>
          <w:rStyle w:val="StyleUnderline"/>
        </w:rPr>
        <w:t xml:space="preserve"> with both</w:t>
      </w:r>
      <w:r w:rsidRPr="008F5FDF">
        <w:rPr>
          <w:sz w:val="16"/>
        </w:rPr>
        <w:t>.</w:t>
      </w:r>
      <w:r>
        <w:rPr>
          <w:sz w:val="16"/>
        </w:rPr>
        <w:t xml:space="preserve"> </w:t>
      </w:r>
      <w:r w:rsidRPr="006755E0">
        <w:rPr>
          <w:rStyle w:val="Emphasis"/>
        </w:rPr>
        <w:t>Several groups have recently shown</w:t>
      </w:r>
      <w:r w:rsidRPr="00E55B21">
        <w:rPr>
          <w:rStyle w:val="StyleUnderline"/>
        </w:rPr>
        <w:t xml:space="preserve"> that they can combine machine learning and other techniques to </w:t>
      </w:r>
      <w:r w:rsidRPr="00890FBD">
        <w:rPr>
          <w:rStyle w:val="Emphasis"/>
          <w:highlight w:val="green"/>
        </w:rPr>
        <w:t>increase</w:t>
      </w:r>
      <w:r w:rsidRPr="006755E0">
        <w:rPr>
          <w:rStyle w:val="Emphasis"/>
        </w:rPr>
        <w:t xml:space="preserve"> the energy </w:t>
      </w:r>
      <w:r w:rsidRPr="00890FBD">
        <w:rPr>
          <w:rStyle w:val="Emphasis"/>
          <w:highlight w:val="green"/>
        </w:rPr>
        <w:t>efficiency</w:t>
      </w:r>
      <w:r w:rsidRPr="00890FBD">
        <w:rPr>
          <w:rStyle w:val="StyleUnderline"/>
          <w:highlight w:val="green"/>
        </w:rPr>
        <w:t xml:space="preserve"> </w:t>
      </w:r>
      <w:r w:rsidRPr="00065627">
        <w:rPr>
          <w:rStyle w:val="StyleUnderline"/>
        </w:rPr>
        <w:t>of data centers</w:t>
      </w:r>
      <w:r w:rsidRPr="00E55B21">
        <w:rPr>
          <w:rStyle w:val="StyleUnderline"/>
        </w:rPr>
        <w:t xml:space="preserve"> by as much as </w:t>
      </w:r>
      <w:r w:rsidRPr="006755E0">
        <w:rPr>
          <w:rStyle w:val="Emphasis"/>
        </w:rPr>
        <w:t>30 percent</w:t>
      </w:r>
      <w:r w:rsidRPr="008F5FDF">
        <w:rPr>
          <w:sz w:val="16"/>
        </w:rPr>
        <w:t xml:space="preserve">. This large improvement matters for two reasons. First, </w:t>
      </w:r>
      <w:r w:rsidRPr="00E55B21">
        <w:rPr>
          <w:rStyle w:val="StyleUnderline"/>
        </w:rPr>
        <w:t xml:space="preserve">data centers are </w:t>
      </w:r>
      <w:r w:rsidRPr="006755E0">
        <w:rPr>
          <w:rStyle w:val="Emphasis"/>
        </w:rPr>
        <w:t>heavy users</w:t>
      </w:r>
      <w:r w:rsidRPr="00E55B21">
        <w:rPr>
          <w:rStyle w:val="StyleUnderline"/>
        </w:rPr>
        <w:t xml:space="preserve"> of energy</w:t>
      </w:r>
      <w:r w:rsidRPr="008F5FDF">
        <w:rPr>
          <w:sz w:val="16"/>
        </w:rPr>
        <w:t xml:space="preserve">, accounting for about 1 percent of global electricity demand. </w:t>
      </w:r>
      <w:proofErr w:type="gramStart"/>
      <w:r w:rsidRPr="008F5FDF">
        <w:rPr>
          <w:sz w:val="16"/>
        </w:rPr>
        <w:t>So</w:t>
      </w:r>
      <w:proofErr w:type="gramEnd"/>
      <w:r w:rsidRPr="008F5FDF">
        <w:rPr>
          <w:sz w:val="16"/>
        </w:rPr>
        <w:t xml:space="preserve"> efficiencies in these facilities help. Second, and more important, </w:t>
      </w:r>
      <w:r w:rsidRPr="00E55B21">
        <w:rPr>
          <w:rStyle w:val="StyleUnderline"/>
        </w:rPr>
        <w:t xml:space="preserve">these gains </w:t>
      </w:r>
      <w:r w:rsidRPr="000B3B37">
        <w:rPr>
          <w:rStyle w:val="StyleUnderline"/>
        </w:rPr>
        <w:t xml:space="preserve">indicate </w:t>
      </w:r>
      <w:r w:rsidRPr="000B3B37">
        <w:rPr>
          <w:rStyle w:val="Emphasis"/>
        </w:rPr>
        <w:t>how much</w:t>
      </w:r>
      <w:r w:rsidRPr="000B3B37">
        <w:rPr>
          <w:rStyle w:val="StyleUnderline"/>
        </w:rPr>
        <w:t xml:space="preserve"> the energy use of </w:t>
      </w:r>
      <w:r w:rsidRPr="000B3B37">
        <w:rPr>
          <w:rStyle w:val="Emphasis"/>
        </w:rPr>
        <w:t>all our other complicated infrastructures</w:t>
      </w:r>
      <w:r w:rsidRPr="000B3B37">
        <w:rPr>
          <w:rStyle w:val="StyleUnderline"/>
        </w:rPr>
        <w:t xml:space="preserve">— everything from </w:t>
      </w:r>
      <w:r w:rsidRPr="000B3B37">
        <w:rPr>
          <w:rStyle w:val="Emphasis"/>
        </w:rPr>
        <w:t>electricity grids</w:t>
      </w:r>
      <w:r w:rsidRPr="000B3B37">
        <w:rPr>
          <w:rStyle w:val="StyleUnderline"/>
        </w:rPr>
        <w:t xml:space="preserve"> to </w:t>
      </w:r>
      <w:r w:rsidRPr="000B3B37">
        <w:rPr>
          <w:rStyle w:val="Emphasis"/>
        </w:rPr>
        <w:t>chemical plants</w:t>
      </w:r>
      <w:r w:rsidRPr="000B3B37">
        <w:rPr>
          <w:rStyle w:val="StyleUnderline"/>
        </w:rPr>
        <w:t xml:space="preserve"> to </w:t>
      </w:r>
      <w:r w:rsidRPr="000B3B37">
        <w:rPr>
          <w:rStyle w:val="Emphasis"/>
        </w:rPr>
        <w:t>steel mills</w:t>
      </w:r>
      <w:r w:rsidRPr="000B3B37">
        <w:rPr>
          <w:rStyle w:val="StyleUnderline"/>
        </w:rPr>
        <w:t xml:space="preserve">—can be </w:t>
      </w:r>
      <w:r w:rsidRPr="000B3B37">
        <w:rPr>
          <w:rStyle w:val="Emphasis"/>
        </w:rPr>
        <w:t>trimmed</w:t>
      </w:r>
      <w:r w:rsidRPr="000B3B37">
        <w:rPr>
          <w:rStyle w:val="StyleUnderline"/>
        </w:rPr>
        <w:t xml:space="preserve">. All are a </w:t>
      </w:r>
      <w:r w:rsidRPr="000B3B37">
        <w:rPr>
          <w:rStyle w:val="Emphasis"/>
        </w:rPr>
        <w:t>great deal less energy efficient</w:t>
      </w:r>
      <w:r w:rsidRPr="000B3B37">
        <w:rPr>
          <w:rStyle w:val="StyleUnderline"/>
        </w:rPr>
        <w:t xml:space="preserve"> than they could be. We have both </w:t>
      </w:r>
      <w:r w:rsidRPr="000B3B37">
        <w:rPr>
          <w:rStyle w:val="Emphasis"/>
        </w:rPr>
        <w:t>ample opportunity</w:t>
      </w:r>
      <w:r w:rsidRPr="000B3B37">
        <w:rPr>
          <w:rStyle w:val="StyleUnderline"/>
        </w:rPr>
        <w:t xml:space="preserve"> and </w:t>
      </w:r>
      <w:r w:rsidRPr="000B3B37">
        <w:rPr>
          <w:rStyle w:val="Emphasis"/>
        </w:rPr>
        <w:t>ample incentive</w:t>
      </w:r>
      <w:r w:rsidRPr="000B3B37">
        <w:rPr>
          <w:rStyle w:val="StyleUnderline"/>
        </w:rPr>
        <w:t xml:space="preserve"> now to improve them. Both </w:t>
      </w:r>
      <w:r w:rsidRPr="000B3B37">
        <w:rPr>
          <w:rStyle w:val="Emphasis"/>
        </w:rPr>
        <w:t>wind</w:t>
      </w:r>
      <w:r w:rsidRPr="000B3B37">
        <w:rPr>
          <w:rStyle w:val="StyleUnderline"/>
        </w:rPr>
        <w:t xml:space="preserve"> and </w:t>
      </w:r>
      <w:r w:rsidRPr="000B3B37">
        <w:rPr>
          <w:rStyle w:val="Emphasis"/>
        </w:rPr>
        <w:t>solar power</w:t>
      </w:r>
      <w:r w:rsidRPr="000B3B37">
        <w:rPr>
          <w:rStyle w:val="StyleUnderline"/>
        </w:rPr>
        <w:t xml:space="preserve"> are</w:t>
      </w:r>
      <w:r w:rsidRPr="00E55B21">
        <w:rPr>
          <w:rStyle w:val="StyleUnderline"/>
        </w:rPr>
        <w:t xml:space="preserve"> becoming </w:t>
      </w:r>
      <w:r w:rsidRPr="006755E0">
        <w:rPr>
          <w:rStyle w:val="Emphasis"/>
        </w:rPr>
        <w:t>much cheaper</w:t>
      </w:r>
      <w:r w:rsidRPr="008F5FDF">
        <w:rPr>
          <w:sz w:val="16"/>
        </w:rPr>
        <w:t xml:space="preserve">, so much so that </w:t>
      </w:r>
      <w:r w:rsidRPr="00E55B21">
        <w:rPr>
          <w:rStyle w:val="StyleUnderline"/>
        </w:rPr>
        <w:t xml:space="preserve">in </w:t>
      </w:r>
      <w:r w:rsidRPr="006755E0">
        <w:rPr>
          <w:rStyle w:val="Emphasis"/>
        </w:rPr>
        <w:t>many parts of the world</w:t>
      </w:r>
      <w:r w:rsidRPr="00E55B21">
        <w:rPr>
          <w:rStyle w:val="StyleUnderline"/>
        </w:rPr>
        <w:t xml:space="preserve"> they're now the </w:t>
      </w:r>
      <w:r w:rsidRPr="006755E0">
        <w:rPr>
          <w:rStyle w:val="Emphasis"/>
        </w:rPr>
        <w:t>most cost-effective options</w:t>
      </w:r>
      <w:r w:rsidRPr="008F5FDF">
        <w:rPr>
          <w:sz w:val="16"/>
        </w:rPr>
        <w:t xml:space="preserve">, even without government subsidies, for new electrical generators. These energy sources use virtually no resources once they're up and running and generate no greenhouse gases; </w:t>
      </w:r>
      <w:r w:rsidRPr="00E55B21">
        <w:rPr>
          <w:rStyle w:val="StyleUnderline"/>
        </w:rPr>
        <w:t xml:space="preserve">they're among the </w:t>
      </w:r>
      <w:r w:rsidRPr="006755E0">
        <w:rPr>
          <w:rStyle w:val="Emphasis"/>
        </w:rPr>
        <w:t xml:space="preserve">world </w:t>
      </w:r>
      <w:r w:rsidRPr="00890FBD">
        <w:rPr>
          <w:rStyle w:val="Emphasis"/>
          <w:highlight w:val="green"/>
        </w:rPr>
        <w:t>champions</w:t>
      </w:r>
      <w:r w:rsidRPr="00890FBD">
        <w:rPr>
          <w:rStyle w:val="StyleUnderline"/>
          <w:highlight w:val="green"/>
        </w:rPr>
        <w:t xml:space="preserve"> of dematerialization</w:t>
      </w:r>
      <w:r w:rsidRPr="00E55B21">
        <w:rPr>
          <w:rStyle w:val="StyleUnderline"/>
        </w:rPr>
        <w:t>.</w:t>
      </w:r>
      <w:r>
        <w:rPr>
          <w:rStyle w:val="StyleUnderline"/>
        </w:rPr>
        <w:t xml:space="preserve"> </w:t>
      </w:r>
      <w:r w:rsidRPr="00E55B21">
        <w:rPr>
          <w:rStyle w:val="StyleUnderline"/>
        </w:rPr>
        <w:t xml:space="preserve">In the decades to come they might well be </w:t>
      </w:r>
      <w:r w:rsidRPr="00890FBD">
        <w:rPr>
          <w:rStyle w:val="StyleUnderline"/>
          <w:highlight w:val="green"/>
        </w:rPr>
        <w:t xml:space="preserve">joined by </w:t>
      </w:r>
      <w:r w:rsidRPr="00890FBD">
        <w:rPr>
          <w:rStyle w:val="Emphasis"/>
          <w:highlight w:val="green"/>
        </w:rPr>
        <w:t>nuclear fusion</w:t>
      </w:r>
      <w:r w:rsidRPr="008F5FDF">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6755E0">
        <w:rPr>
          <w:rStyle w:val="Emphasis"/>
        </w:rPr>
        <w:t>massive improvements</w:t>
      </w:r>
      <w:r w:rsidRPr="00E55B21">
        <w:rPr>
          <w:rStyle w:val="StyleUnderline"/>
        </w:rPr>
        <w:t xml:space="preserve"> in sensors and computing power are boosting hope that fusion power might truly be </w:t>
      </w:r>
      <w:r w:rsidRPr="006755E0">
        <w:rPr>
          <w:rStyle w:val="Emphasis"/>
        </w:rPr>
        <w:t>only a generation away</w:t>
      </w:r>
      <w:r w:rsidRPr="008F5FDF">
        <w:rPr>
          <w:sz w:val="16"/>
        </w:rPr>
        <w:t>.</w:t>
      </w:r>
      <w:r>
        <w:rPr>
          <w:sz w:val="16"/>
        </w:rPr>
        <w:t xml:space="preserve"> </w:t>
      </w:r>
    </w:p>
    <w:p w14:paraId="3FDCC89D" w14:textId="77777777" w:rsidR="0073515B" w:rsidRPr="00BC1C70" w:rsidRDefault="0073515B" w:rsidP="0073515B">
      <w:pPr>
        <w:pStyle w:val="Heading4"/>
        <w:rPr>
          <w:rStyle w:val="StyleUnderline"/>
          <w:sz w:val="26"/>
          <w:u w:val="none"/>
        </w:rPr>
      </w:pPr>
      <w:r>
        <w:t>G</w:t>
      </w:r>
      <w:r w:rsidRPr="00C03F2D">
        <w:t xml:space="preserve">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w:t>
      </w:r>
      <w:r>
        <w:t>.</w:t>
      </w:r>
    </w:p>
    <w:p w14:paraId="140916F7" w14:textId="77777777" w:rsidR="0073515B" w:rsidRPr="00C03F2D" w:rsidRDefault="0073515B" w:rsidP="0073515B">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15CEF6BF" w14:textId="374FA832" w:rsidR="0073515B" w:rsidRPr="0073515B" w:rsidRDefault="0073515B" w:rsidP="0073515B">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890FBD">
        <w:rPr>
          <w:rStyle w:val="StyleUnderline"/>
          <w:highlight w:val="green"/>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890FBD">
        <w:rPr>
          <w:rStyle w:val="StyleUnderline"/>
          <w:highlight w:val="green"/>
        </w:rPr>
        <w:t>gussies up</w:t>
      </w:r>
      <w:r w:rsidRPr="00C03F2D">
        <w:rPr>
          <w:rStyle w:val="StyleUnderline"/>
        </w:rPr>
        <w:t xml:space="preserve"> </w:t>
      </w:r>
      <w:r w:rsidRPr="00C03F2D">
        <w:rPr>
          <w:rStyle w:val="Emphasis"/>
        </w:rPr>
        <w:t xml:space="preserve">old-fashioned </w:t>
      </w:r>
      <w:r w:rsidRPr="00890FBD">
        <w:rPr>
          <w:rStyle w:val="Emphasis"/>
          <w:highlight w:val="green"/>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how does the U.S. do with regard to</w:t>
      </w:r>
      <w:r w:rsidRPr="00C03F2D">
        <w:rPr>
          <w:sz w:val="16"/>
        </w:rPr>
        <w:t xml:space="preserve"> their </w:t>
      </w:r>
      <w:r w:rsidRPr="00C03F2D">
        <w:rPr>
          <w:rStyle w:val="StyleUnderline"/>
        </w:rPr>
        <w:t>biophysical boundaries and social outcomes</w:t>
      </w:r>
      <w:r w:rsidRPr="00C03F2D">
        <w:rPr>
          <w:sz w:val="16"/>
        </w:rPr>
        <w:t xml:space="preserve"> measures? We </w:t>
      </w:r>
      <w:r w:rsidRPr="00890FBD">
        <w:rPr>
          <w:rStyle w:val="StyleUnderline"/>
          <w:highlight w:val="green"/>
        </w:rPr>
        <w:t xml:space="preserve">Americans </w:t>
      </w:r>
      <w:r w:rsidRPr="00890FBD">
        <w:rPr>
          <w:rStyle w:val="Emphasis"/>
          <w:highlight w:val="green"/>
        </w:rPr>
        <w:t>transgress all</w:t>
      </w:r>
      <w:r w:rsidRPr="00C03F2D">
        <w:rPr>
          <w:rStyle w:val="Emphasis"/>
        </w:rPr>
        <w:t xml:space="preserve"> seven</w:t>
      </w:r>
      <w:r w:rsidRPr="00C03F2D">
        <w:rPr>
          <w:rStyle w:val="StyleUnderline"/>
        </w:rPr>
        <w:t xml:space="preserve"> of the biophysical </w:t>
      </w:r>
      <w:r w:rsidRPr="00890FBD">
        <w:rPr>
          <w:rStyle w:val="StyleUnderline"/>
          <w:highlight w:val="green"/>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890FBD">
        <w:rPr>
          <w:rStyle w:val="StyleUnderline"/>
          <w:highlight w:val="green"/>
        </w:rPr>
        <w:t xml:space="preserve">one </w:t>
      </w:r>
      <w:r w:rsidRPr="00890FBD">
        <w:rPr>
          <w:rStyle w:val="Emphasis"/>
          <w:highlight w:val="green"/>
        </w:rPr>
        <w:t>paragon</w:t>
      </w:r>
      <w:r w:rsidRPr="00C03F2D">
        <w:rPr>
          <w:rStyle w:val="Emphasis"/>
        </w:rPr>
        <w:t xml:space="preserve"> of sustainability</w:t>
      </w:r>
      <w:r w:rsidRPr="00C03F2D">
        <w:rPr>
          <w:rStyle w:val="StyleUnderline"/>
        </w:rPr>
        <w:t>—</w:t>
      </w:r>
      <w:r w:rsidRPr="00890FBD">
        <w:rPr>
          <w:rStyle w:val="StyleUnderline"/>
          <w:highlight w:val="green"/>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890FBD">
        <w:rPr>
          <w:rStyle w:val="StyleUnderline"/>
          <w:highlight w:val="green"/>
        </w:rPr>
        <w:t xml:space="preserve">performs </w:t>
      </w:r>
      <w:r w:rsidRPr="00890FBD">
        <w:rPr>
          <w:rStyle w:val="Emphasis"/>
          <w:highlight w:val="green"/>
        </w:rPr>
        <w:t>abysmally</w:t>
      </w:r>
      <w:r w:rsidRPr="00890FBD">
        <w:rPr>
          <w:rStyle w:val="StyleUnderline"/>
          <w:highlight w:val="green"/>
        </w:rPr>
        <w:t xml:space="preserve"> on all</w:t>
      </w:r>
      <w:r w:rsidRPr="00C03F2D">
        <w:rPr>
          <w:rStyle w:val="StyleUnderline"/>
        </w:rPr>
        <w:t xml:space="preserve"> 11 social </w:t>
      </w:r>
      <w:r w:rsidRPr="00890FBD">
        <w:rPr>
          <w:rStyle w:val="StyleUnderline"/>
          <w:highlight w:val="green"/>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890FBD">
        <w:rPr>
          <w:rStyle w:val="StyleUnderline"/>
          <w:highlight w:val="green"/>
        </w:rPr>
        <w:t>"Countries with higher</w:t>
      </w:r>
      <w:r w:rsidRPr="00C03F2D">
        <w:rPr>
          <w:rStyle w:val="StyleUnderline"/>
        </w:rPr>
        <w:t xml:space="preserve"> levels of </w:t>
      </w:r>
      <w:r w:rsidRPr="00890FBD">
        <w:rPr>
          <w:rStyle w:val="Emphasis"/>
          <w:highlight w:val="green"/>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890FBD">
        <w:rPr>
          <w:rStyle w:val="StyleUnderline"/>
          <w:highlight w:val="green"/>
        </w:rPr>
        <w:t>transgress</w:t>
      </w:r>
      <w:r w:rsidRPr="00C03F2D">
        <w:rPr>
          <w:sz w:val="16"/>
        </w:rPr>
        <w:t xml:space="preserve"> more </w:t>
      </w:r>
      <w:r w:rsidRPr="00C03F2D">
        <w:rPr>
          <w:rStyle w:val="StyleUnderline"/>
        </w:rPr>
        <w:t xml:space="preserve">biophysical </w:t>
      </w:r>
      <w:r w:rsidRPr="00890FBD">
        <w:rPr>
          <w:rStyle w:val="StyleUnderline"/>
          <w:highlight w:val="green"/>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890FBD">
        <w:rPr>
          <w:rStyle w:val="Emphasis"/>
          <w:highlight w:val="green"/>
        </w:rPr>
        <w:t>ingenuity</w:t>
      </w:r>
      <w:r w:rsidRPr="00C03F2D">
        <w:rPr>
          <w:rStyle w:val="StyleUnderline"/>
        </w:rPr>
        <w:t xml:space="preserve"> unleashed </w:t>
      </w:r>
      <w:r w:rsidRPr="00890FBD">
        <w:rPr>
          <w:rStyle w:val="StyleUnderline"/>
          <w:highlight w:val="green"/>
        </w:rPr>
        <w:t>in markets is</w:t>
      </w:r>
      <w:r w:rsidRPr="00C03F2D">
        <w:rPr>
          <w:sz w:val="16"/>
        </w:rPr>
        <w:t xml:space="preserve"> already </w:t>
      </w:r>
      <w:r w:rsidRPr="00C03F2D">
        <w:rPr>
          <w:rStyle w:val="StyleUnderline"/>
        </w:rPr>
        <w:t xml:space="preserve">well on the way toward </w:t>
      </w:r>
      <w:r w:rsidRPr="00890FBD">
        <w:rPr>
          <w:rStyle w:val="StyleUnderline"/>
          <w:highlight w:val="green"/>
        </w:rPr>
        <w:t>making</w:t>
      </w:r>
      <w:r w:rsidRPr="00C03F2D">
        <w:rPr>
          <w:sz w:val="16"/>
        </w:rPr>
        <w:t xml:space="preserve"> their </w:t>
      </w:r>
      <w:r w:rsidRPr="00C03F2D">
        <w:rPr>
          <w:rStyle w:val="StyleUnderline"/>
        </w:rPr>
        <w:t xml:space="preserve">supposed planetary </w:t>
      </w:r>
      <w:r w:rsidRPr="00890FBD">
        <w:rPr>
          <w:rStyle w:val="StyleUnderline"/>
          <w:highlight w:val="green"/>
        </w:rPr>
        <w:t xml:space="preserve">boundaries </w:t>
      </w:r>
      <w:r w:rsidRPr="00890FBD">
        <w:rPr>
          <w:rStyle w:val="Emphasis"/>
          <w:highlight w:val="green"/>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890FBD">
        <w:rPr>
          <w:rStyle w:val="Emphasis"/>
          <w:highlight w:val="green"/>
        </w:rPr>
        <w:t>energy</w:t>
      </w:r>
      <w:r w:rsidRPr="00C03F2D">
        <w:rPr>
          <w:rStyle w:val="StyleUnderline"/>
        </w:rPr>
        <w:t xml:space="preserve"> technologies say</w:t>
      </w:r>
      <w:r w:rsidRPr="00C03F2D">
        <w:rPr>
          <w:sz w:val="16"/>
        </w:rPr>
        <w:t xml:space="preserve"> that their </w:t>
      </w:r>
      <w:r w:rsidRPr="00890FBD">
        <w:rPr>
          <w:rStyle w:val="StyleUnderline"/>
          <w:highlight w:val="green"/>
        </w:rPr>
        <w:t>costs</w:t>
      </w:r>
      <w:r w:rsidRPr="00C03F2D">
        <w:rPr>
          <w:rStyle w:val="StyleUnderline"/>
        </w:rPr>
        <w:t xml:space="preserve"> are already or </w:t>
      </w:r>
      <w:r w:rsidRPr="00890FBD">
        <w:rPr>
          <w:rStyle w:val="StyleUnderline"/>
          <w:highlight w:val="green"/>
        </w:rPr>
        <w:t>will</w:t>
      </w:r>
      <w:r w:rsidRPr="00C03F2D">
        <w:rPr>
          <w:sz w:val="16"/>
        </w:rPr>
        <w:t xml:space="preserve"> soon </w:t>
      </w:r>
      <w:r w:rsidRPr="00890FBD">
        <w:rPr>
          <w:rStyle w:val="StyleUnderline"/>
          <w:highlight w:val="green"/>
        </w:rPr>
        <w:t xml:space="preserve">be </w:t>
      </w:r>
      <w:r w:rsidRPr="00890FBD">
        <w:rPr>
          <w:rStyle w:val="Emphasis"/>
          <w:highlight w:val="green"/>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890FBD">
        <w:rPr>
          <w:rStyle w:val="StyleUnderline"/>
          <w:highlight w:val="green"/>
        </w:rPr>
        <w:t>reactors</w:t>
      </w:r>
      <w:r w:rsidRPr="00C03F2D">
        <w:rPr>
          <w:sz w:val="16"/>
        </w:rPr>
        <w:t xml:space="preserve"> similarly </w:t>
      </w:r>
      <w:r w:rsidRPr="00C03F2D">
        <w:rPr>
          <w:rStyle w:val="StyleUnderline"/>
        </w:rPr>
        <w:t xml:space="preserve">argue that they can </w:t>
      </w:r>
      <w:r w:rsidRPr="00890FBD">
        <w:rPr>
          <w:rStyle w:val="StyleUnderline"/>
          <w:highlight w:val="green"/>
        </w:rPr>
        <w:t xml:space="preserve">supply </w:t>
      </w:r>
      <w:r w:rsidRPr="00890FBD">
        <w:rPr>
          <w:rStyle w:val="Emphasis"/>
          <w:highlight w:val="green"/>
        </w:rPr>
        <w:t>all</w:t>
      </w:r>
      <w:r w:rsidRPr="00C03F2D">
        <w:rPr>
          <w:rStyle w:val="Emphasis"/>
        </w:rPr>
        <w:t xml:space="preserve"> of the </w:t>
      </w:r>
      <w:r w:rsidRPr="00890FBD">
        <w:rPr>
          <w:rStyle w:val="Emphasis"/>
          <w:highlight w:val="green"/>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890FBD">
        <w:rPr>
          <w:rStyle w:val="StyleUnderline"/>
          <w:highlight w:val="green"/>
        </w:rPr>
        <w:t xml:space="preserve">Peak phosphorus is </w:t>
      </w:r>
      <w:r w:rsidRPr="00890FBD">
        <w:rPr>
          <w:rStyle w:val="Emphasis"/>
          <w:highlight w:val="green"/>
        </w:rPr>
        <w:t>not at hand</w:t>
      </w:r>
      <w:r w:rsidRPr="00C03F2D">
        <w:rPr>
          <w:sz w:val="16"/>
        </w:rPr>
        <w:t xml:space="preserve">. The U.S. Geological Survey (USGS) reports that </w:t>
      </w:r>
      <w:r w:rsidRPr="00C03F2D">
        <w:rPr>
          <w:rStyle w:val="StyleUnderline"/>
        </w:rPr>
        <w:t xml:space="preserve">at current rates of mining, the world's known </w:t>
      </w:r>
      <w:r w:rsidRPr="00890FBD">
        <w:rPr>
          <w:rStyle w:val="StyleUnderline"/>
          <w:highlight w:val="green"/>
        </w:rPr>
        <w:t>reserves</w:t>
      </w:r>
      <w:r w:rsidRPr="00C03F2D">
        <w:rPr>
          <w:rStyle w:val="StyleUnderline"/>
        </w:rPr>
        <w:t xml:space="preserve"> will </w:t>
      </w:r>
      <w:r w:rsidRPr="00890FBD">
        <w:rPr>
          <w:rStyle w:val="StyleUnderline"/>
          <w:highlight w:val="green"/>
        </w:rPr>
        <w:t xml:space="preserve">last </w:t>
      </w:r>
      <w:r w:rsidRPr="00890FBD">
        <w:rPr>
          <w:rStyle w:val="Emphasis"/>
          <w:highlight w:val="green"/>
        </w:rPr>
        <w:t>266</w:t>
      </w:r>
      <w:r w:rsidRPr="00C03F2D">
        <w:rPr>
          <w:rStyle w:val="Emphasis"/>
        </w:rPr>
        <w:t xml:space="preserve"> years</w:t>
      </w:r>
      <w:r w:rsidRPr="00C03F2D">
        <w:rPr>
          <w:rStyle w:val="StyleUnderline"/>
        </w:rPr>
        <w:t xml:space="preserve">. </w:t>
      </w:r>
      <w:r w:rsidRPr="00890FBD">
        <w:rPr>
          <w:rStyle w:val="StyleUnderline"/>
          <w:highlight w:val="green"/>
        </w:rPr>
        <w:t>The</w:t>
      </w:r>
      <w:r w:rsidRPr="00C03F2D">
        <w:rPr>
          <w:rStyle w:val="StyleUnderline"/>
        </w:rPr>
        <w:t xml:space="preserve"> estimated </w:t>
      </w:r>
      <w:r w:rsidRPr="00890FBD">
        <w:rPr>
          <w:rStyle w:val="Emphasis"/>
          <w:highlight w:val="green"/>
        </w:rPr>
        <w:t>total</w:t>
      </w:r>
      <w:r w:rsidRPr="00C03F2D">
        <w:rPr>
          <w:rStyle w:val="Emphasis"/>
        </w:rPr>
        <w:t xml:space="preserve"> resources</w:t>
      </w:r>
      <w:r w:rsidRPr="00C03F2D">
        <w:rPr>
          <w:rStyle w:val="StyleUnderline"/>
        </w:rPr>
        <w:t xml:space="preserve"> of phosphate rock would last </w:t>
      </w:r>
      <w:r w:rsidRPr="00890FBD">
        <w:rPr>
          <w:rStyle w:val="Emphasis"/>
          <w:highlight w:val="green"/>
        </w:rPr>
        <w:t>over 1,140</w:t>
      </w:r>
      <w:r w:rsidRPr="00C03F2D">
        <w:rPr>
          <w:rStyle w:val="Emphasis"/>
        </w:rPr>
        <w:t xml:space="preserve"> years</w:t>
      </w:r>
      <w:r w:rsidRPr="00C03F2D">
        <w:rPr>
          <w:rStyle w:val="StyleUnderline"/>
        </w:rPr>
        <w:t xml:space="preserve">. </w:t>
      </w:r>
      <w:r w:rsidRPr="00890FBD">
        <w:rPr>
          <w:rStyle w:val="StyleUnderline"/>
          <w:highlight w:val="green"/>
        </w:rPr>
        <w:t>"There are no</w:t>
      </w:r>
      <w:r w:rsidRPr="00C03F2D">
        <w:rPr>
          <w:rStyle w:val="StyleUnderline"/>
        </w:rPr>
        <w:t xml:space="preserve"> </w:t>
      </w:r>
      <w:r w:rsidRPr="00C03F2D">
        <w:rPr>
          <w:rStyle w:val="Emphasis"/>
        </w:rPr>
        <w:t xml:space="preserve">imminent </w:t>
      </w:r>
      <w:r w:rsidRPr="00890FBD">
        <w:rPr>
          <w:rStyle w:val="Emphasis"/>
          <w:highlight w:val="green"/>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890FBD">
        <w:rPr>
          <w:rStyle w:val="Emphasis"/>
          <w:highlight w:val="green"/>
        </w:rPr>
        <w:t>crops</w:t>
      </w:r>
      <w:r w:rsidRPr="00C03F2D">
        <w:rPr>
          <w:rStyle w:val="StyleUnderline"/>
        </w:rPr>
        <w:t xml:space="preserve"> with traits that enable them to </w:t>
      </w:r>
      <w:r w:rsidRPr="00890FBD">
        <w:rPr>
          <w:rStyle w:val="StyleUnderline"/>
          <w:highlight w:val="green"/>
        </w:rPr>
        <w:t xml:space="preserve">use less while </w:t>
      </w:r>
      <w:r w:rsidRPr="00890FBD">
        <w:rPr>
          <w:rStyle w:val="Emphasis"/>
          <w:highlight w:val="green"/>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890FBD">
        <w:rPr>
          <w:rStyle w:val="Emphasis"/>
          <w:highlight w:val="green"/>
        </w:rPr>
        <w:t>biotech</w:t>
      </w:r>
      <w:r w:rsidRPr="00C03F2D">
        <w:rPr>
          <w:rStyle w:val="Emphasis"/>
        </w:rPr>
        <w:t>nology</w:t>
      </w:r>
      <w:r w:rsidRPr="00C03F2D">
        <w:rPr>
          <w:rStyle w:val="StyleUnderline"/>
        </w:rPr>
        <w:t xml:space="preserve"> to </w:t>
      </w:r>
      <w:r w:rsidRPr="00890FBD">
        <w:rPr>
          <w:rStyle w:val="StyleUnderline"/>
          <w:highlight w:val="green"/>
        </w:rPr>
        <w:t>create</w:t>
      </w:r>
      <w:r w:rsidRPr="00C03F2D">
        <w:rPr>
          <w:rStyle w:val="StyleUnderline"/>
        </w:rPr>
        <w:t xml:space="preserve"> nitrogen-</w:t>
      </w:r>
      <w:r w:rsidRPr="00890FBD">
        <w:rPr>
          <w:rStyle w:val="Emphasis"/>
          <w:highlight w:val="green"/>
        </w:rPr>
        <w:t>efficient</w:t>
      </w:r>
      <w:r w:rsidRPr="00C03F2D">
        <w:rPr>
          <w:rStyle w:val="Emphasis"/>
        </w:rPr>
        <w:t xml:space="preserve"> varieties</w:t>
      </w:r>
      <w:r w:rsidRPr="00C03F2D">
        <w:rPr>
          <w:rStyle w:val="StyleUnderline"/>
        </w:rPr>
        <w:t xml:space="preserve"> of </w:t>
      </w:r>
      <w:r w:rsidRPr="00890FBD">
        <w:rPr>
          <w:rStyle w:val="StyleUnderline"/>
          <w:highlight w:val="green"/>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890FBD">
        <w:rPr>
          <w:rStyle w:val="Emphasis"/>
          <w:highlight w:val="green"/>
        </w:rPr>
        <w:t>drought</w:t>
      </w:r>
      <w:r w:rsidRPr="00C03F2D">
        <w:rPr>
          <w:rStyle w:val="Emphasis"/>
        </w:rPr>
        <w:t>-resistant</w:t>
      </w:r>
      <w:r w:rsidRPr="00C03F2D">
        <w:rPr>
          <w:rStyle w:val="StyleUnderline"/>
        </w:rPr>
        <w:t xml:space="preserve"> </w:t>
      </w:r>
      <w:r w:rsidRPr="00890FBD">
        <w:rPr>
          <w:rStyle w:val="StyleUnderline"/>
          <w:highlight w:val="green"/>
        </w:rPr>
        <w:t xml:space="preserve">and </w:t>
      </w:r>
      <w:r w:rsidRPr="00890FBD">
        <w:rPr>
          <w:rStyle w:val="Emphasis"/>
          <w:highlight w:val="green"/>
        </w:rPr>
        <w:t>saline-tolerant</w:t>
      </w:r>
      <w:r w:rsidRPr="00890FBD">
        <w:rPr>
          <w:rStyle w:val="StyleUnderline"/>
          <w:highlight w:val="green"/>
        </w:rPr>
        <w:t xml:space="preserve"> crops</w:t>
      </w:r>
      <w:r w:rsidRPr="00C03F2D">
        <w:rPr>
          <w:rStyle w:val="StyleUnderline"/>
        </w:rPr>
        <w:t xml:space="preserve"> will help</w:t>
      </w:r>
      <w:r w:rsidRPr="00C03F2D">
        <w:rPr>
          <w:sz w:val="16"/>
        </w:rPr>
        <w:t xml:space="preserve"> with that. Hectares per capita? </w:t>
      </w:r>
      <w:r w:rsidRPr="00890FBD">
        <w:rPr>
          <w:rStyle w:val="StyleUnderline"/>
          <w:highlight w:val="green"/>
        </w:rPr>
        <w:t>Humanity</w:t>
      </w:r>
      <w:r w:rsidRPr="00C03F2D">
        <w:rPr>
          <w:sz w:val="16"/>
        </w:rPr>
        <w:t xml:space="preserve"> has probably </w:t>
      </w:r>
      <w:r w:rsidRPr="00C03F2D">
        <w:rPr>
          <w:rStyle w:val="Emphasis"/>
        </w:rPr>
        <w:t xml:space="preserve">already </w:t>
      </w:r>
      <w:r w:rsidRPr="00890FBD">
        <w:rPr>
          <w:rStyle w:val="Emphasis"/>
          <w:highlight w:val="green"/>
        </w:rPr>
        <w:t>reached</w:t>
      </w:r>
      <w:r w:rsidRPr="00890FBD">
        <w:rPr>
          <w:rStyle w:val="StyleUnderline"/>
          <w:highlight w:val="green"/>
        </w:rPr>
        <w:t xml:space="preserve"> peak farmland, and</w:t>
      </w:r>
      <w:r w:rsidRPr="00C03F2D">
        <w:rPr>
          <w:rStyle w:val="StyleUnderline"/>
        </w:rPr>
        <w:t xml:space="preserve"> nearly </w:t>
      </w:r>
      <w:r w:rsidRPr="00890FBD">
        <w:rPr>
          <w:rStyle w:val="Emphasis"/>
          <w:highlight w:val="green"/>
        </w:rPr>
        <w:t>400 million hectares</w:t>
      </w:r>
      <w:r w:rsidRPr="00890FBD">
        <w:rPr>
          <w:rStyle w:val="StyleUnderline"/>
          <w:highlight w:val="green"/>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890FBD">
        <w:rPr>
          <w:rStyle w:val="StyleUnderline"/>
          <w:highlight w:val="green"/>
        </w:rPr>
        <w:t xml:space="preserve">farming will be </w:t>
      </w:r>
      <w:r w:rsidRPr="00890FBD">
        <w:rPr>
          <w:rStyle w:val="Emphasis"/>
          <w:highlight w:val="green"/>
        </w:rPr>
        <w:t>replaced</w:t>
      </w:r>
      <w:r w:rsidRPr="00890FBD">
        <w:rPr>
          <w:rStyle w:val="StyleUnderline"/>
          <w:highlight w:val="green"/>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890FBD">
        <w:rPr>
          <w:rStyle w:val="StyleUnderline"/>
          <w:highlight w:val="green"/>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890FBD">
        <w:rPr>
          <w:rStyle w:val="StyleUnderline"/>
          <w:highlight w:val="green"/>
        </w:rPr>
        <w:t>The price system is a</w:t>
      </w:r>
      <w:r w:rsidRPr="00C03F2D">
        <w:rPr>
          <w:rStyle w:val="StyleUnderline"/>
        </w:rPr>
        <w:t xml:space="preserve"> </w:t>
      </w:r>
      <w:r w:rsidRPr="00C03F2D">
        <w:rPr>
          <w:rStyle w:val="Emphasis"/>
        </w:rPr>
        <w:t xml:space="preserve">superb </w:t>
      </w:r>
      <w:r w:rsidRPr="00890FBD">
        <w:rPr>
          <w:rStyle w:val="Emphasis"/>
          <w:highlight w:val="green"/>
        </w:rPr>
        <w:t>mechanism</w:t>
      </w:r>
      <w:r w:rsidRPr="00890FBD">
        <w:rPr>
          <w:rStyle w:val="StyleUnderline"/>
          <w:highlight w:val="green"/>
        </w:rPr>
        <w:t xml:space="preserve"> for</w:t>
      </w:r>
      <w:r w:rsidRPr="00C03F2D">
        <w:rPr>
          <w:rStyle w:val="StyleUnderline"/>
        </w:rPr>
        <w:t xml:space="preserve"> encouraging </w:t>
      </w:r>
      <w:r w:rsidRPr="00890FBD">
        <w:rPr>
          <w:rStyle w:val="StyleUnderline"/>
          <w:highlight w:val="green"/>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with</w:t>
      </w:r>
      <w:r w:rsidRPr="00C03F2D">
        <w:rPr>
          <w:sz w:val="16"/>
        </w:rPr>
        <w:t xml:space="preserve"> regard to </w:t>
      </w:r>
      <w:r w:rsidRPr="00C03F2D">
        <w:rPr>
          <w:rStyle w:val="StyleUnderline"/>
        </w:rPr>
        <w:t xml:space="preserve">how to achieve those goals. </w:t>
      </w:r>
      <w:r w:rsidRPr="00C03F2D">
        <w:rPr>
          <w:rStyle w:val="Emphasis"/>
        </w:rPr>
        <w:t xml:space="preserve">Economic </w:t>
      </w:r>
      <w:r w:rsidRPr="00890FBD">
        <w:rPr>
          <w:rStyle w:val="Emphasis"/>
          <w:highlight w:val="green"/>
        </w:rPr>
        <w:t>growth</w:t>
      </w:r>
      <w:r w:rsidRPr="00890FBD">
        <w:rPr>
          <w:rStyle w:val="StyleUnderline"/>
          <w:highlight w:val="green"/>
        </w:rPr>
        <w:t xml:space="preserve"> provides</w:t>
      </w:r>
      <w:r w:rsidRPr="00C03F2D">
        <w:rPr>
          <w:sz w:val="16"/>
        </w:rPr>
        <w:t xml:space="preserve"> the wealth and </w:t>
      </w:r>
      <w:r w:rsidRPr="00890FBD">
        <w:rPr>
          <w:rStyle w:val="StyleUnderline"/>
          <w:highlight w:val="green"/>
        </w:rPr>
        <w:t>tech</w:t>
      </w:r>
      <w:r w:rsidRPr="00C03F2D">
        <w:rPr>
          <w:rStyle w:val="StyleUnderline"/>
        </w:rPr>
        <w:t>nologies</w:t>
      </w:r>
      <w:r w:rsidRPr="00C03F2D">
        <w:rPr>
          <w:sz w:val="16"/>
        </w:rPr>
        <w:t xml:space="preserve"> needed </w:t>
      </w:r>
      <w:r w:rsidRPr="00890FBD">
        <w:rPr>
          <w:rStyle w:val="StyleUnderline"/>
          <w:highlight w:val="green"/>
        </w:rPr>
        <w:t>to lift</w:t>
      </w:r>
      <w:r w:rsidRPr="00C03F2D">
        <w:rPr>
          <w:rStyle w:val="StyleUnderline"/>
        </w:rPr>
        <w:t xml:space="preserve"> people </w:t>
      </w:r>
      <w:r w:rsidRPr="00890FBD">
        <w:rPr>
          <w:rStyle w:val="StyleUnderline"/>
          <w:highlight w:val="green"/>
        </w:rPr>
        <w:t xml:space="preserve">from </w:t>
      </w:r>
      <w:r w:rsidRPr="00890FBD">
        <w:rPr>
          <w:rStyle w:val="Emphasis"/>
          <w:highlight w:val="green"/>
        </w:rPr>
        <w:t>poverty</w:t>
      </w:r>
      <w:r w:rsidRPr="00890FBD">
        <w:rPr>
          <w:rStyle w:val="StyleUnderline"/>
          <w:highlight w:val="green"/>
        </w:rPr>
        <w:t xml:space="preserve"> while</w:t>
      </w:r>
      <w:r w:rsidRPr="00C03F2D">
        <w:rPr>
          <w:sz w:val="16"/>
        </w:rPr>
        <w:t xml:space="preserve"> simultaneously </w:t>
      </w:r>
      <w:r w:rsidRPr="00890FBD">
        <w:rPr>
          <w:rStyle w:val="Emphasis"/>
          <w:highlight w:val="green"/>
        </w:rPr>
        <w:t>lightening</w:t>
      </w:r>
      <w:r w:rsidRPr="00C03F2D">
        <w:rPr>
          <w:rStyle w:val="Emphasis"/>
        </w:rPr>
        <w:t xml:space="preserve"> humanity's </w:t>
      </w:r>
      <w:r w:rsidRPr="00890FBD">
        <w:rPr>
          <w:rStyle w:val="Emphasis"/>
          <w:highlight w:val="green"/>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890FBD">
        <w:rPr>
          <w:rStyle w:val="StyleUnderline"/>
          <w:highlight w:val="green"/>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890FBD">
        <w:rPr>
          <w:rStyle w:val="StyleUnderline"/>
          <w:highlight w:val="green"/>
        </w:rPr>
        <w:t xml:space="preserve">need </w:t>
      </w:r>
      <w:r w:rsidRPr="00890FBD">
        <w:rPr>
          <w:rStyle w:val="Emphasis"/>
          <w:highlight w:val="green"/>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0CCBCF18" w14:textId="77777777" w:rsidR="00E25B84" w:rsidRDefault="00E25B84" w:rsidP="00E25B84">
      <w:pPr>
        <w:pStyle w:val="Heading4"/>
      </w:pPr>
      <w:r>
        <w:t xml:space="preserve">Space </w:t>
      </w:r>
      <w:r w:rsidRPr="007D3E9F">
        <w:t>solves sustainability</w:t>
      </w:r>
    </w:p>
    <w:p w14:paraId="01D47096" w14:textId="77777777" w:rsidR="00E25B84" w:rsidRDefault="00E25B84" w:rsidP="00E25B84">
      <w:r>
        <w:t xml:space="preserve">Robin G. </w:t>
      </w:r>
      <w:r w:rsidRPr="002B5574">
        <w:rPr>
          <w:rStyle w:val="Style13ptBold"/>
        </w:rPr>
        <w:t>Andrews 19</w:t>
      </w:r>
      <w:r>
        <w:t>, doctor of experimental volcanology, freelance science journalist, 9/6/19, “Can Spaceflight Save the Planet?” https://www.scientificamerican.com/article/can-spaceflight-save-the-planet/</w:t>
      </w:r>
    </w:p>
    <w:p w14:paraId="4DEFEC0E" w14:textId="77777777" w:rsidR="00E25B84" w:rsidRPr="008F7753" w:rsidRDefault="00E25B84" w:rsidP="00E25B84">
      <w:r w:rsidRPr="004959EB">
        <w:rPr>
          <w:rStyle w:val="StyleUnderline"/>
        </w:rPr>
        <w:t xml:space="preserve">The planet is </w:t>
      </w:r>
      <w:r w:rsidRPr="00414FED">
        <w:rPr>
          <w:rStyle w:val="Emphasis"/>
          <w:highlight w:val="yellow"/>
        </w:rPr>
        <w:t>warming</w:t>
      </w:r>
      <w:r w:rsidRPr="008F7753">
        <w:t xml:space="preserve">, the </w:t>
      </w:r>
      <w:r w:rsidRPr="00414FED">
        <w:rPr>
          <w:rStyle w:val="StyleUnderline"/>
          <w:highlight w:val="yellow"/>
        </w:rPr>
        <w:t>oceans</w:t>
      </w:r>
      <w:r w:rsidRPr="004959EB">
        <w:rPr>
          <w:rStyle w:val="StyleUnderline"/>
        </w:rPr>
        <w:t xml:space="preserve"> are </w:t>
      </w:r>
      <w:r w:rsidRPr="00414FED">
        <w:rPr>
          <w:rStyle w:val="Emphasis"/>
          <w:highlight w:val="yellow"/>
        </w:rPr>
        <w:t>acidifying</w:t>
      </w:r>
      <w:r w:rsidRPr="008F7753">
        <w:t xml:space="preserve">, </w:t>
      </w:r>
      <w:r w:rsidRPr="008F7753">
        <w:rPr>
          <w:rStyle w:val="StyleUnderline"/>
        </w:rPr>
        <w:t>the Amazon is burning down</w:t>
      </w:r>
      <w:r w:rsidRPr="008F7753">
        <w:t xml:space="preserve">, </w:t>
      </w:r>
      <w:r w:rsidRPr="004959EB">
        <w:rPr>
          <w:rStyle w:val="StyleUnderline"/>
        </w:rPr>
        <w:t>and plastic is snowing on the Arctic.</w:t>
      </w:r>
      <w:r w:rsidRPr="008F7753">
        <w:t xml:space="preserve"> </w:t>
      </w:r>
      <w:r w:rsidRPr="004959EB">
        <w:rPr>
          <w:rStyle w:val="StyleUnderline"/>
        </w:rPr>
        <w:t xml:space="preserve">Humanity’s </w:t>
      </w:r>
      <w:r w:rsidRPr="00414FED">
        <w:rPr>
          <w:rStyle w:val="StyleUnderline"/>
          <w:highlight w:val="yellow"/>
        </w:rPr>
        <w:t>environmental devastation is</w:t>
      </w:r>
      <w:r w:rsidRPr="004959EB">
        <w:rPr>
          <w:rStyle w:val="StyleUnderline"/>
        </w:rPr>
        <w:t xml:space="preserve"> so </w:t>
      </w:r>
      <w:r w:rsidRPr="00414FED">
        <w:rPr>
          <w:rStyle w:val="Emphasis"/>
          <w:highlight w:val="yellow"/>
        </w:rPr>
        <w:t>severe</w:t>
      </w:r>
      <w:r w:rsidRPr="008F7753">
        <w:t xml:space="preserve">, experts say, </w:t>
      </w:r>
      <w:r w:rsidRPr="004959EB">
        <w:rPr>
          <w:rStyle w:val="StyleUnderline"/>
        </w:rPr>
        <w:t>that a global-scale ecological catastrophe is already underway</w:t>
      </w:r>
      <w:r w:rsidRPr="008F7753">
        <w:t>.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w:t>
      </w:r>
    </w:p>
    <w:p w14:paraId="083FAC75" w14:textId="77777777" w:rsidR="00E25B84" w:rsidRPr="00F33C63" w:rsidRDefault="00E25B84" w:rsidP="00E25B84">
      <w:pPr>
        <w:rPr>
          <w:rStyle w:val="StyleUnderline"/>
        </w:rPr>
      </w:pPr>
      <w:r w:rsidRPr="00414FED">
        <w:rPr>
          <w:rStyle w:val="Emphasis"/>
          <w:highlight w:val="yellow"/>
        </w:rPr>
        <w:t>Spaceflight</w:t>
      </w:r>
      <w:r w:rsidRPr="008F7753">
        <w:t xml:space="preserve">, however, </w:t>
      </w:r>
      <w:r w:rsidRPr="00414FED">
        <w:rPr>
          <w:rStyle w:val="StyleUnderline"/>
          <w:highlight w:val="yellow"/>
        </w:rPr>
        <w:t>has</w:t>
      </w:r>
      <w:r w:rsidRPr="008F7753">
        <w:t xml:space="preserve"> the </w:t>
      </w:r>
      <w:r w:rsidRPr="00414FED">
        <w:rPr>
          <w:rStyle w:val="StyleUnderline"/>
          <w:highlight w:val="yellow"/>
        </w:rPr>
        <w:t>potential to be</w:t>
      </w:r>
      <w:r w:rsidRPr="00414FED">
        <w:rPr>
          <w:highlight w:val="yellow"/>
        </w:rPr>
        <w:t xml:space="preserve"> </w:t>
      </w:r>
      <w:r w:rsidRPr="00414FED">
        <w:rPr>
          <w:rStyle w:val="Emphasis"/>
          <w:highlight w:val="yellow"/>
        </w:rPr>
        <w:t>more than</w:t>
      </w:r>
      <w:r w:rsidRPr="000347E6">
        <w:rPr>
          <w:rStyle w:val="Emphasis"/>
        </w:rPr>
        <w:t xml:space="preserve"> just </w:t>
      </w:r>
      <w:r w:rsidRPr="00414FED">
        <w:rPr>
          <w:rStyle w:val="Emphasis"/>
          <w:highlight w:val="yellow"/>
        </w:rPr>
        <w:t>a planetary escape hatch for</w:t>
      </w:r>
      <w:r w:rsidRPr="000347E6">
        <w:rPr>
          <w:rStyle w:val="Emphasis"/>
        </w:rPr>
        <w:t xml:space="preserve"> </w:t>
      </w:r>
      <w:r w:rsidRPr="006203B9">
        <w:rPr>
          <w:rStyle w:val="Emphasis"/>
        </w:rPr>
        <w:t xml:space="preserve">eccentric </w:t>
      </w:r>
      <w:r w:rsidRPr="00414FED">
        <w:rPr>
          <w:rStyle w:val="Emphasis"/>
          <w:highlight w:val="yellow"/>
        </w:rPr>
        <w:t>billionaires</w:t>
      </w:r>
      <w:r w:rsidRPr="008F7753">
        <w:t xml:space="preserve">. </w:t>
      </w:r>
      <w:r w:rsidRPr="006203B9">
        <w:rPr>
          <w:rStyle w:val="StyleUnderline"/>
        </w:rPr>
        <w:t>Whether in today’s Earth-orbiting spacecraft or the outposts that may someday be built on the moon and Mars, to exist beyond Earth, we must somehow replicate all of our planet’s life-giving essentials off-world</w:t>
      </w:r>
      <w:r w:rsidRPr="00F33C63">
        <w:rPr>
          <w:rStyle w:val="StyleUnderline"/>
        </w:rPr>
        <w:t>.</w:t>
      </w:r>
      <w:r w:rsidRPr="008F7753">
        <w:t xml:space="preserve"> </w:t>
      </w:r>
      <w:r w:rsidRPr="00414FED">
        <w:rPr>
          <w:rStyle w:val="StyleUnderline"/>
          <w:highlight w:val="yellow"/>
        </w:rPr>
        <w:t>Tech</w:t>
      </w:r>
      <w:r w:rsidRPr="00F33C63">
        <w:rPr>
          <w:rStyle w:val="StyleUnderline"/>
        </w:rPr>
        <w:t xml:space="preserve">nologies </w:t>
      </w:r>
      <w:r w:rsidRPr="00414FED">
        <w:rPr>
          <w:rStyle w:val="StyleUnderline"/>
          <w:highlight w:val="yellow"/>
        </w:rPr>
        <w:t>that recycle</w:t>
      </w:r>
      <w:r w:rsidRPr="00F33C63">
        <w:rPr>
          <w:rStyle w:val="StyleUnderline"/>
        </w:rPr>
        <w:t xml:space="preserve"> practically </w:t>
      </w:r>
      <w:r w:rsidRPr="00414FED">
        <w:rPr>
          <w:rStyle w:val="Emphasis"/>
          <w:highlight w:val="yellow"/>
        </w:rPr>
        <w:t>everything</w:t>
      </w:r>
      <w:r w:rsidRPr="00F33C63">
        <w:rPr>
          <w:rStyle w:val="StyleUnderline"/>
        </w:rPr>
        <w:t>—</w:t>
      </w:r>
      <w:r w:rsidRPr="00414FED">
        <w:rPr>
          <w:rStyle w:val="StyleUnderline"/>
          <w:highlight w:val="yellow"/>
        </w:rPr>
        <w:t xml:space="preserve">that make water, </w:t>
      </w:r>
      <w:proofErr w:type="gramStart"/>
      <w:r w:rsidRPr="00414FED">
        <w:rPr>
          <w:rStyle w:val="StyleUnderline"/>
          <w:highlight w:val="yellow"/>
        </w:rPr>
        <w:t>air</w:t>
      </w:r>
      <w:proofErr w:type="gramEnd"/>
      <w:r w:rsidRPr="00414FED">
        <w:rPr>
          <w:rStyle w:val="StyleUnderline"/>
          <w:highlight w:val="yellow"/>
        </w:rPr>
        <w:t xml:space="preserve"> and food</w:t>
      </w:r>
      <w:r w:rsidRPr="00F33C63">
        <w:rPr>
          <w:rStyle w:val="StyleUnderline"/>
        </w:rPr>
        <w:t xml:space="preserve"> as </w:t>
      </w:r>
      <w:r w:rsidRPr="00414FED">
        <w:rPr>
          <w:rStyle w:val="Emphasis"/>
          <w:highlight w:val="yellow"/>
        </w:rPr>
        <w:t>renewable</w:t>
      </w:r>
      <w:r w:rsidRPr="00F33C63">
        <w:rPr>
          <w:rStyle w:val="StyleUnderline"/>
        </w:rPr>
        <w:t xml:space="preserve"> and self-sustaining as possible—</w:t>
      </w:r>
      <w:r w:rsidRPr="00414FED">
        <w:rPr>
          <w:rStyle w:val="StyleUnderline"/>
          <w:highlight w:val="yellow"/>
        </w:rPr>
        <w:t xml:space="preserve">are </w:t>
      </w:r>
      <w:r w:rsidRPr="00414FED">
        <w:rPr>
          <w:rStyle w:val="Emphasis"/>
          <w:highlight w:val="yellow"/>
        </w:rPr>
        <w:t>essential</w:t>
      </w:r>
      <w:r w:rsidRPr="00414FED">
        <w:rPr>
          <w:rStyle w:val="StyleUnderline"/>
          <w:highlight w:val="yellow"/>
        </w:rPr>
        <w:t xml:space="preserve"> for</w:t>
      </w:r>
      <w:r w:rsidRPr="00F33C63">
        <w:rPr>
          <w:rStyle w:val="StyleUnderline"/>
        </w:rPr>
        <w:t xml:space="preserve"> current and future human </w:t>
      </w:r>
      <w:r w:rsidRPr="00414FED">
        <w:rPr>
          <w:rStyle w:val="StyleUnderline"/>
          <w:highlight w:val="yellow"/>
        </w:rPr>
        <w:t>spaceflight</w:t>
      </w:r>
      <w:r w:rsidRPr="00F33C63">
        <w:rPr>
          <w:rStyle w:val="StyleUnderline"/>
        </w:rPr>
        <w:t>.</w:t>
      </w:r>
    </w:p>
    <w:p w14:paraId="0DC7C70B" w14:textId="77777777" w:rsidR="00E25B84" w:rsidRPr="008F7753" w:rsidRDefault="00E25B84" w:rsidP="00E25B84">
      <w:r w:rsidRPr="008F7753">
        <w:t>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p>
    <w:p w14:paraId="442BAFDC" w14:textId="77777777" w:rsidR="00E25B84" w:rsidRPr="008F7753" w:rsidRDefault="00E25B84" w:rsidP="00E25B84">
      <w:r w:rsidRPr="008F7753">
        <w:t>TIN CAN AGRICULTURE</w:t>
      </w:r>
    </w:p>
    <w:p w14:paraId="5B0673F8" w14:textId="77777777" w:rsidR="00E25B84" w:rsidRPr="008F7753" w:rsidRDefault="00E25B84" w:rsidP="00E25B84">
      <w:r w:rsidRPr="006203B9">
        <w:rPr>
          <w:rStyle w:val="StyleUnderline"/>
        </w:rPr>
        <w:t>Astronauts need technological innovations to survive in space</w:t>
      </w:r>
      <w:r w:rsidRPr="008F7753">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agency is pursuing sustainable architecture on the lunar surface as early as 2028—the sort requiring technology to provide long-term, regenerating caches of food, </w:t>
      </w:r>
      <w:proofErr w:type="gramStart"/>
      <w:r w:rsidRPr="008F7753">
        <w:t>air</w:t>
      </w:r>
      <w:proofErr w:type="gramEnd"/>
      <w:r w:rsidRPr="008F7753">
        <w:t xml:space="preserve"> and water.</w:t>
      </w:r>
    </w:p>
    <w:p w14:paraId="219BE443" w14:textId="77777777" w:rsidR="00E25B84" w:rsidRPr="008F7753" w:rsidRDefault="00E25B84" w:rsidP="00E25B84">
      <w:r w:rsidRPr="001B3785">
        <w:rPr>
          <w:rStyle w:val="StyleUnderline"/>
        </w:rPr>
        <w:t>Some of this tech may not remain in space</w:t>
      </w:r>
      <w:r w:rsidRPr="008F7753">
        <w:t xml:space="preserve">. After all, </w:t>
      </w:r>
      <w:r w:rsidRPr="00CF000D">
        <w:rPr>
          <w:rStyle w:val="StyleUnderline"/>
        </w:rPr>
        <w:t xml:space="preserve">a surprising number of </w:t>
      </w:r>
      <w:r w:rsidRPr="00414FED">
        <w:rPr>
          <w:rStyle w:val="StyleUnderline"/>
          <w:highlight w:val="yellow"/>
        </w:rPr>
        <w:t>inventions</w:t>
      </w:r>
      <w:r w:rsidRPr="00CF000D">
        <w:rPr>
          <w:rStyle w:val="StyleUnderline"/>
        </w:rPr>
        <w:t xml:space="preserve"> funded or designed by space agencies </w:t>
      </w:r>
      <w:r w:rsidRPr="00414FED">
        <w:rPr>
          <w:rStyle w:val="StyleUnderline"/>
          <w:highlight w:val="yellow"/>
        </w:rPr>
        <w:t>have been transferred to the commercial sector</w:t>
      </w:r>
      <w:r w:rsidRPr="008F7753">
        <w:t xml:space="preserve">. </w:t>
      </w:r>
      <w:r w:rsidRPr="00CF000D">
        <w:rPr>
          <w:rStyle w:val="StyleUnderline"/>
        </w:rPr>
        <w:t xml:space="preserve">These include several </w:t>
      </w:r>
      <w:r w:rsidRPr="00CF000D">
        <w:rPr>
          <w:rStyle w:val="Emphasis"/>
        </w:rPr>
        <w:t>ecology-focused projects</w:t>
      </w:r>
      <w:r w:rsidRPr="008F7753">
        <w:t>, including one to make sustainable oil and another that uses LED color combinations, or “light recipes,” to trigger different styles of crop growth.</w:t>
      </w:r>
    </w:p>
    <w:p w14:paraId="749098C8" w14:textId="77777777" w:rsidR="00E25B84" w:rsidRPr="008F7753" w:rsidRDefault="00E25B84" w:rsidP="00E25B84">
      <w:r w:rsidRPr="00951AC3">
        <w:rPr>
          <w:rStyle w:val="StyleUnderline"/>
        </w:rPr>
        <w:t>Growing crops in space is anything but trivial.</w:t>
      </w:r>
      <w:r w:rsidRPr="008F7753">
        <w:t xml:space="preserve"> But, says </w:t>
      </w:r>
      <w:proofErr w:type="spellStart"/>
      <w:r w:rsidRPr="008F7753">
        <w:t>Gioia</w:t>
      </w:r>
      <w:proofErr w:type="spellEnd"/>
      <w:r w:rsidRPr="008F7753">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w:t>
      </w:r>
    </w:p>
    <w:p w14:paraId="6A422491" w14:textId="77777777" w:rsidR="00E25B84" w:rsidRPr="008F7753" w:rsidRDefault="00E25B84" w:rsidP="00E25B84">
      <w:r w:rsidRPr="008F7753">
        <w:t xml:space="preserve">NASA has also worked with </w:t>
      </w:r>
      <w:proofErr w:type="spellStart"/>
      <w:r w:rsidRPr="008F7753">
        <w:t>Florikan</w:t>
      </w:r>
      <w:proofErr w:type="spellEnd"/>
      <w:r w:rsidRPr="008F7753">
        <w:t>,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w:t>
      </w:r>
    </w:p>
    <w:p w14:paraId="0681CEE2" w14:textId="77777777" w:rsidR="00E25B84" w:rsidRPr="008F7753" w:rsidRDefault="00E25B84" w:rsidP="00E25B84">
      <w:r w:rsidRPr="00DB0DFC">
        <w:rPr>
          <w:rStyle w:val="StyleUnderline"/>
        </w:rPr>
        <w:t>Some eco-friendly innovations result from NASA simply trying to be environmentally responsible</w:t>
      </w:r>
      <w:r w:rsidRPr="008F7753">
        <w:t xml:space="preserve">, says Daniel Lockney, who oversees the agency’s technology transfer efforts. Building spacefaring equipment on Earth is a dirty business, with fuels, paints, </w:t>
      </w:r>
      <w:proofErr w:type="gramStart"/>
      <w:r w:rsidRPr="008F7753">
        <w:t>solvents</w:t>
      </w:r>
      <w:proofErr w:type="gramEnd"/>
      <w:r w:rsidRPr="008F7753">
        <w:t xml:space="preserve">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w:t>
      </w:r>
    </w:p>
    <w:p w14:paraId="3CEA5F69" w14:textId="77777777" w:rsidR="00E25B84" w:rsidRPr="008F7753" w:rsidRDefault="00E25B84" w:rsidP="00E25B84">
      <w:r w:rsidRPr="008F7753">
        <w:t>A supply of potable water is also paramount for both spacefarers and surface dwellers. And water pollution happens to contribute to the deaths of millions every year, so any tech that could help nix that tragedy would be welcome.</w:t>
      </w:r>
    </w:p>
    <w:p w14:paraId="065B188A" w14:textId="77777777" w:rsidR="00E25B84" w:rsidRPr="008F7753" w:rsidRDefault="00E25B84" w:rsidP="00E25B84">
      <w:r w:rsidRPr="008F7753">
        <w:t>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w:t>
      </w:r>
    </w:p>
    <w:p w14:paraId="6FC90DFE" w14:textId="77777777" w:rsidR="00E25B84" w:rsidRPr="008F7753" w:rsidRDefault="00E25B84" w:rsidP="00E25B84">
      <w:r w:rsidRPr="008F7753">
        <w:t>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w:t>
      </w:r>
    </w:p>
    <w:p w14:paraId="0F2ABB64" w14:textId="77777777" w:rsidR="00E25B84" w:rsidRPr="008F7753" w:rsidRDefault="00E25B84" w:rsidP="00E25B84">
      <w:r w:rsidRPr="008F7753">
        <w:t>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w:t>
      </w:r>
    </w:p>
    <w:p w14:paraId="7563B761" w14:textId="77777777" w:rsidR="00E25B84" w:rsidRPr="00CE05E4" w:rsidRDefault="00E25B84" w:rsidP="00E25B84">
      <w:pPr>
        <w:rPr>
          <w:rStyle w:val="StyleUnderline"/>
        </w:rPr>
      </w:pPr>
      <w:r w:rsidRPr="008F7753">
        <w:t xml:space="preserve">Although on a far larger scale and with somewhat different operational requirements, </w:t>
      </w:r>
      <w:r w:rsidRPr="00414FED">
        <w:rPr>
          <w:rStyle w:val="Emphasis"/>
          <w:highlight w:val="yellow"/>
        </w:rPr>
        <w:t>carbon-capture</w:t>
      </w:r>
      <w:r w:rsidRPr="00CE05E4">
        <w:rPr>
          <w:rStyle w:val="Emphasis"/>
        </w:rPr>
        <w:t xml:space="preserve"> systems</w:t>
      </w:r>
      <w:r w:rsidRPr="008F7753">
        <w:t xml:space="preserve"> </w:t>
      </w:r>
      <w:r w:rsidRPr="00414FED">
        <w:rPr>
          <w:rStyle w:val="StyleUnderline"/>
          <w:highlight w:val="yellow"/>
        </w:rPr>
        <w:t>are</w:t>
      </w:r>
      <w:r w:rsidRPr="008F7753">
        <w:t xml:space="preserve"> probably </w:t>
      </w:r>
      <w:r w:rsidRPr="00414FED">
        <w:rPr>
          <w:rStyle w:val="StyleUnderline"/>
          <w:highlight w:val="yellow"/>
        </w:rPr>
        <w:t>needed on Earth</w:t>
      </w:r>
      <w:r w:rsidRPr="008F7753">
        <w:t xml:space="preserve"> as part of a larger mix to slow down the pace of climate change. </w:t>
      </w:r>
      <w:r w:rsidRPr="00414FED">
        <w:rPr>
          <w:rStyle w:val="StyleUnderline"/>
          <w:highlight w:val="yellow"/>
        </w:rPr>
        <w:t>Tech</w:t>
      </w:r>
      <w:r w:rsidRPr="00CE05E4">
        <w:rPr>
          <w:rStyle w:val="StyleUnderline"/>
        </w:rPr>
        <w:t xml:space="preserve">nology developed </w:t>
      </w:r>
      <w:r w:rsidRPr="00414FED">
        <w:rPr>
          <w:rStyle w:val="StyleUnderline"/>
          <w:highlight w:val="yellow"/>
        </w:rPr>
        <w:t>for use in orbit may inform plans</w:t>
      </w:r>
      <w:r w:rsidRPr="00CE05E4">
        <w:rPr>
          <w:rStyle w:val="StyleUnderline"/>
        </w:rPr>
        <w:t xml:space="preserve"> to do the same on our planet.</w:t>
      </w:r>
    </w:p>
    <w:p w14:paraId="0D7EEC18" w14:textId="77777777" w:rsidR="00E25B84" w:rsidRPr="008F7753" w:rsidRDefault="00E25B84" w:rsidP="00E25B84">
      <w:r w:rsidRPr="008F7753">
        <w:t>SERENDIPITOUS SPIN-OFFS</w:t>
      </w:r>
    </w:p>
    <w:p w14:paraId="5933FEE7" w14:textId="77777777" w:rsidR="00E25B84" w:rsidRPr="008F7753" w:rsidRDefault="00E25B84" w:rsidP="00E25B84">
      <w:r w:rsidRPr="00414FED">
        <w:rPr>
          <w:rStyle w:val="Emphasis"/>
          <w:highlight w:val="yellow"/>
        </w:rPr>
        <w:t>Not leaving</w:t>
      </w:r>
      <w:r w:rsidRPr="008F7753">
        <w:rPr>
          <w:rStyle w:val="Emphasis"/>
        </w:rPr>
        <w:t xml:space="preserve"> anything to </w:t>
      </w:r>
      <w:r w:rsidRPr="00414FED">
        <w:rPr>
          <w:rStyle w:val="Emphasis"/>
          <w:highlight w:val="yellow"/>
        </w:rPr>
        <w:t>waste</w:t>
      </w:r>
      <w:r w:rsidRPr="00414FED">
        <w:rPr>
          <w:highlight w:val="yellow"/>
        </w:rPr>
        <w:t xml:space="preserve"> </w:t>
      </w:r>
      <w:r w:rsidRPr="00414FED">
        <w:rPr>
          <w:rStyle w:val="StyleUnderline"/>
          <w:highlight w:val="yellow"/>
        </w:rPr>
        <w:t xml:space="preserve">is the </w:t>
      </w:r>
      <w:r w:rsidRPr="00414FED">
        <w:rPr>
          <w:rStyle w:val="Emphasis"/>
          <w:highlight w:val="yellow"/>
        </w:rPr>
        <w:t>underlying principle</w:t>
      </w:r>
      <w:r w:rsidRPr="008F7753">
        <w:rPr>
          <w:rStyle w:val="StyleUnderline"/>
        </w:rPr>
        <w:t xml:space="preserve"> of many of these innovations</w:t>
      </w:r>
      <w:r w:rsidRPr="008F7753">
        <w:t xml:space="preserve">. </w:t>
      </w:r>
      <w:r w:rsidRPr="008F7753">
        <w:rPr>
          <w:rStyle w:val="StyleUnderline"/>
        </w:rPr>
        <w:t>In space</w:t>
      </w:r>
      <w:r w:rsidRPr="008F7753">
        <w:t xml:space="preserve">, Massa says, </w:t>
      </w:r>
      <w:r w:rsidRPr="008F7753">
        <w:rPr>
          <w:rStyle w:val="StyleUnderline"/>
        </w:rPr>
        <w:t>waste must be seen as a resource, not something to mindlessly discard</w:t>
      </w:r>
      <w:r w:rsidRPr="008F7753">
        <w:t>.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w:t>
      </w:r>
    </w:p>
    <w:p w14:paraId="3AC6C7DF" w14:textId="77777777" w:rsidR="00E25B84" w:rsidRPr="008F7753" w:rsidRDefault="00E25B84" w:rsidP="00E25B84">
      <w:r w:rsidRPr="008F7753">
        <w:t>The Micro Ecological Life Support System Alternative (</w:t>
      </w:r>
      <w:proofErr w:type="spellStart"/>
      <w:r w:rsidRPr="008F7753">
        <w:t>MELiSSA</w:t>
      </w:r>
      <w:proofErr w:type="spellEnd"/>
      <w:r w:rsidRPr="008F7753">
        <w:t>) project strongly abides by that ideal. Featuring a constantly tweaked “pilot plant” test facility in Barcelona, the target of this ESA-led endeavor is to create a self-sustaining, biologically driven closed-loop life-support system.</w:t>
      </w:r>
    </w:p>
    <w:p w14:paraId="76EE9BB0" w14:textId="77777777" w:rsidR="00E25B84" w:rsidRPr="008F7753" w:rsidRDefault="00E25B84" w:rsidP="00E25B84">
      <w:r w:rsidRPr="008F7753">
        <w:t xml:space="preserve">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w:t>
      </w:r>
      <w:proofErr w:type="spellStart"/>
      <w:r w:rsidRPr="008F7753">
        <w:t>MELiSSA</w:t>
      </w:r>
      <w:proofErr w:type="spellEnd"/>
      <w:r w:rsidRPr="008F7753">
        <w:t>-derived experiments, such as the photosynthesis-powered oxygen- and edible-biomass-making ARTEMISS, are being flown up to the ISS to see how they fare.</w:t>
      </w:r>
    </w:p>
    <w:p w14:paraId="3AD79B6F" w14:textId="77777777" w:rsidR="00E25B84" w:rsidRPr="008F7753" w:rsidRDefault="00E25B84" w:rsidP="00E25B84">
      <w:r w:rsidRPr="008F7753">
        <w:t xml:space="preserve">The project, started in 1989, is intended to mature into a system capable of sustaining a human crew on a long-duration interplanetary voyage by the mid-2020s. In the meantime, its spin-offs are already showing promise, says Christophe </w:t>
      </w:r>
      <w:proofErr w:type="spellStart"/>
      <w:r w:rsidRPr="008F7753">
        <w:t>Lasseur</w:t>
      </w:r>
      <w:proofErr w:type="spellEnd"/>
      <w:r w:rsidRPr="008F7753">
        <w:t xml:space="preserve">, head of </w:t>
      </w:r>
      <w:proofErr w:type="spellStart"/>
      <w:r w:rsidRPr="008F7753">
        <w:t>MELiSSA</w:t>
      </w:r>
      <w:proofErr w:type="spellEnd"/>
      <w:r w:rsidRPr="008F7753">
        <w:t xml:space="preserve"> at ESA. For instance, its urine-recycling tech could eventually be deployed in remote places and disaster sites to provide potable water in a cost-effective manner, with minimal environmental impact, obviating the need for porting in supplies of clean water from far afield.</w:t>
      </w:r>
    </w:p>
    <w:p w14:paraId="7C72CBC2" w14:textId="77777777" w:rsidR="00E25B84" w:rsidRPr="008F7753" w:rsidRDefault="00E25B84" w:rsidP="00E25B84">
      <w:r w:rsidRPr="008F7753">
        <w:t xml:space="preserve">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w:t>
      </w:r>
      <w:proofErr w:type="spellStart"/>
      <w:r w:rsidRPr="008F7753">
        <w:t>MELiSSA</w:t>
      </w:r>
      <w:proofErr w:type="spellEnd"/>
      <w:r w:rsidRPr="008F7753">
        <w:t xml:space="preserve"> is considered to be a 50-year effort.</w:t>
      </w:r>
    </w:p>
    <w:p w14:paraId="5AFFDAE5" w14:textId="77777777" w:rsidR="00E25B84" w:rsidRPr="008F7753" w:rsidRDefault="00E25B84" w:rsidP="00E25B84">
      <w:r w:rsidRPr="008F7753">
        <w:t>Patience is certainly a virtue. “There’s a serendipity to it,” Lockney says. “Just like we know that water is wet, we know that investment in these new missions will yield inventions that are of benefit to all of humankind.”</w:t>
      </w:r>
    </w:p>
    <w:p w14:paraId="247D6221" w14:textId="77777777" w:rsidR="00E25B84" w:rsidRPr="008F7753" w:rsidRDefault="00E25B84" w:rsidP="00E25B84">
      <w:r w:rsidRPr="008F7753">
        <w:t xml:space="preserve">If anything, </w:t>
      </w:r>
      <w:r w:rsidRPr="00CD72E2">
        <w:rPr>
          <w:rStyle w:val="StyleUnderline"/>
        </w:rPr>
        <w:t>these innovations underline why investment in basic R&amp;D can be so worthwhile</w:t>
      </w:r>
      <w:r w:rsidRPr="008F7753">
        <w:t>. “The really cool thing about science is that you really don’t know what’s going to come out of it,” Marvel says. After all, no one thought the World Wide Web would come out of the same journey that led to the Large Hadron Collider.</w:t>
      </w:r>
    </w:p>
    <w:p w14:paraId="792A44C8" w14:textId="77777777" w:rsidR="00E25B84" w:rsidRPr="008F7753" w:rsidRDefault="00E25B84" w:rsidP="00E25B84">
      <w:r w:rsidRPr="008F7753">
        <w:t xml:space="preserve">Lengthy engineering timescales and unpredictability aside, </w:t>
      </w:r>
      <w:r w:rsidRPr="00414FED">
        <w:rPr>
          <w:rStyle w:val="StyleUnderline"/>
          <w:highlight w:val="yellow"/>
        </w:rPr>
        <w:t>spaceflight</w:t>
      </w:r>
      <w:r w:rsidRPr="008F7753">
        <w:rPr>
          <w:rStyle w:val="StyleUnderline"/>
        </w:rPr>
        <w:t xml:space="preserve"> has </w:t>
      </w:r>
      <w:r w:rsidRPr="00414FED">
        <w:rPr>
          <w:rStyle w:val="Emphasis"/>
          <w:highlight w:val="yellow"/>
        </w:rPr>
        <w:t>already</w:t>
      </w:r>
      <w:r w:rsidRPr="00414FED">
        <w:rPr>
          <w:rStyle w:val="StyleUnderline"/>
          <w:highlight w:val="yellow"/>
        </w:rPr>
        <w:t xml:space="preserve"> resulted in</w:t>
      </w:r>
      <w:r w:rsidRPr="008F7753">
        <w:rPr>
          <w:rStyle w:val="StyleUnderline"/>
        </w:rPr>
        <w:t xml:space="preserve"> a range of </w:t>
      </w:r>
      <w:r w:rsidRPr="00414FED">
        <w:rPr>
          <w:rStyle w:val="StyleUnderline"/>
          <w:highlight w:val="yellow"/>
        </w:rPr>
        <w:t>effective</w:t>
      </w:r>
      <w:r w:rsidRPr="008F7753">
        <w:t xml:space="preserve"> (if not game-changing) </w:t>
      </w:r>
      <w:r w:rsidRPr="00414FED">
        <w:rPr>
          <w:rStyle w:val="StyleUnderline"/>
          <w:highlight w:val="yellow"/>
        </w:rPr>
        <w:t>eco</w:t>
      </w:r>
      <w:r w:rsidRPr="008F7753">
        <w:rPr>
          <w:rStyle w:val="StyleUnderline"/>
        </w:rPr>
        <w:t>-friendly by-</w:t>
      </w:r>
      <w:r w:rsidRPr="00414FED">
        <w:rPr>
          <w:rStyle w:val="StyleUnderline"/>
          <w:highlight w:val="yellow"/>
        </w:rPr>
        <w:t>products for consumers</w:t>
      </w:r>
      <w:r w:rsidRPr="008F7753">
        <w:t>. So why do they remain so relatively unknown? Chad Anderson, CEO of venture capitalist group Space Angels, suspects that it partially comes down to poor marketing.</w:t>
      </w:r>
    </w:p>
    <w:p w14:paraId="659DA0B8" w14:textId="77777777" w:rsidR="00E25B84" w:rsidRPr="0047553B" w:rsidRDefault="00E25B84" w:rsidP="00E25B84">
      <w:r w:rsidRPr="008F7753">
        <w:rPr>
          <w:rStyle w:val="StyleUnderline"/>
        </w:rPr>
        <w:t xml:space="preserve">Technology transfer from space-related </w:t>
      </w:r>
      <w:r w:rsidRPr="00414FED">
        <w:rPr>
          <w:rStyle w:val="StyleUnderline"/>
          <w:highlight w:val="yellow"/>
        </w:rPr>
        <w:t>R&amp;D</w:t>
      </w:r>
      <w:r w:rsidRPr="008F7753">
        <w:t xml:space="preserve">, Anderson says, </w:t>
      </w:r>
      <w:r w:rsidRPr="008F7753">
        <w:rPr>
          <w:rStyle w:val="StyleUnderline"/>
        </w:rPr>
        <w:t xml:space="preserve">has </w:t>
      </w:r>
      <w:r w:rsidRPr="00414FED">
        <w:rPr>
          <w:rStyle w:val="StyleUnderline"/>
          <w:highlight w:val="yellow"/>
        </w:rPr>
        <w:t>sparked</w:t>
      </w:r>
      <w:r w:rsidRPr="008F7753">
        <w:rPr>
          <w:rStyle w:val="StyleUnderline"/>
        </w:rPr>
        <w:t xml:space="preserve"> significant </w:t>
      </w:r>
      <w:r w:rsidRPr="00414FED">
        <w:rPr>
          <w:rStyle w:val="StyleUnderline"/>
          <w:highlight w:val="yellow"/>
        </w:rPr>
        <w:t>innovations</w:t>
      </w:r>
      <w:r w:rsidRPr="008F7753">
        <w:rPr>
          <w:rStyle w:val="StyleUnderline"/>
        </w:rPr>
        <w:t xml:space="preserve"> not only in eco-friendly products but also </w:t>
      </w:r>
      <w:r w:rsidRPr="00414FED">
        <w:rPr>
          <w:rStyle w:val="StyleUnderline"/>
          <w:highlight w:val="yellow"/>
        </w:rPr>
        <w:t>in</w:t>
      </w:r>
      <w:r w:rsidRPr="008F7753">
        <w:rPr>
          <w:rStyle w:val="StyleUnderline"/>
        </w:rPr>
        <w:t xml:space="preserve"> the broader fields of transportation, </w:t>
      </w:r>
      <w:r w:rsidRPr="00414FED">
        <w:rPr>
          <w:rStyle w:val="Emphasis"/>
          <w:highlight w:val="yellow"/>
        </w:rPr>
        <w:t>health care</w:t>
      </w:r>
      <w:r w:rsidRPr="008F7753">
        <w:rPr>
          <w:rStyle w:val="StyleUnderline"/>
        </w:rPr>
        <w:t xml:space="preserve"> and communications.</w:t>
      </w:r>
      <w:r w:rsidRPr="008F7753">
        <w:t xml:space="preserve"> The problem is that space agencies are not effectively communicating such success stories to the general public. “Space companies are notoriously bad at talking about what they are doing,” Anderson says.</w:t>
      </w:r>
    </w:p>
    <w:p w14:paraId="24E9E437" w14:textId="7FE941A4" w:rsidR="0073515B" w:rsidRPr="00B27BEF" w:rsidRDefault="0073515B" w:rsidP="0073515B">
      <w:pPr>
        <w:pStyle w:val="Heading4"/>
      </w:pPr>
      <w:r w:rsidRPr="00B27BEF">
        <w:t>Cap solves war</w:t>
      </w:r>
      <w:r>
        <w:t xml:space="preserve"> – </w:t>
      </w:r>
      <w:r w:rsidRPr="00B27BEF">
        <w:t>liberal order good and won’t collapse</w:t>
      </w:r>
    </w:p>
    <w:p w14:paraId="3BE4E946" w14:textId="77777777" w:rsidR="0073515B" w:rsidRPr="00B27BEF" w:rsidRDefault="0073515B" w:rsidP="0073515B">
      <w:r w:rsidRPr="00B27BEF">
        <w:t xml:space="preserve">Michael </w:t>
      </w:r>
      <w:proofErr w:type="spellStart"/>
      <w:r w:rsidRPr="00562A70">
        <w:rPr>
          <w:rStyle w:val="Style13ptBold"/>
        </w:rPr>
        <w:t>Mousseau</w:t>
      </w:r>
      <w:proofErr w:type="spellEnd"/>
      <w:r w:rsidRPr="00562A70">
        <w:rPr>
          <w:rStyle w:val="Style13ptBold"/>
        </w:rPr>
        <w:t xml:space="preserve"> 19</w:t>
      </w:r>
      <w:r w:rsidRPr="00B27BEF">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57D5ED5B" w14:textId="77777777" w:rsidR="0073515B" w:rsidRPr="0062475F" w:rsidRDefault="0073515B" w:rsidP="0073515B">
      <w:pPr>
        <w:rPr>
          <w:sz w:val="16"/>
        </w:rPr>
      </w:pPr>
      <w:r w:rsidRPr="0062475F">
        <w:rPr>
          <w:sz w:val="16"/>
        </w:rPr>
        <w:t>If my argument is correct</w:t>
      </w:r>
      <w:r w:rsidRPr="00562A70">
        <w:rPr>
          <w:rStyle w:val="StyleUnderline"/>
        </w:rPr>
        <w:t>, the world is on the cusp of tremendous change</w:t>
      </w:r>
      <w:r w:rsidRPr="0062475F">
        <w:rPr>
          <w:sz w:val="16"/>
        </w:rPr>
        <w:t>: across the globe</w:t>
      </w:r>
      <w:r w:rsidRPr="00562A70">
        <w:rPr>
          <w:rStyle w:val="StyleUnderline"/>
        </w:rPr>
        <w:t xml:space="preserve">, </w:t>
      </w:r>
      <w:proofErr w:type="spellStart"/>
      <w:r w:rsidRPr="00414FED">
        <w:rPr>
          <w:rStyle w:val="StyleUnderline"/>
          <w:highlight w:val="yellow"/>
        </w:rPr>
        <w:t>contractualism</w:t>
      </w:r>
      <w:proofErr w:type="spellEnd"/>
      <w:r w:rsidRPr="00562A70">
        <w:rPr>
          <w:rStyle w:val="StyleUnderline"/>
        </w:rPr>
        <w:t xml:space="preserve"> </w:t>
      </w:r>
      <w:r w:rsidRPr="00414FED">
        <w:rPr>
          <w:rStyle w:val="StyleUnderline"/>
          <w:highlight w:val="yellow"/>
        </w:rPr>
        <w:t>is</w:t>
      </w:r>
      <w:r w:rsidRPr="00562A70">
        <w:rPr>
          <w:rStyle w:val="StyleUnderline"/>
        </w:rPr>
        <w:t xml:space="preserve"> </w:t>
      </w:r>
      <w:r w:rsidRPr="00414FED">
        <w:rPr>
          <w:rStyle w:val="StyleUnderline"/>
          <w:highlight w:val="yellow"/>
        </w:rPr>
        <w:t>overtaking status-personalism</w:t>
      </w:r>
      <w:r w:rsidRPr="0062475F">
        <w:rPr>
          <w:sz w:val="16"/>
        </w:rPr>
        <w:t xml:space="preserve"> and, in so doing, </w:t>
      </w:r>
      <w:r w:rsidRPr="00414FED">
        <w:rPr>
          <w:rStyle w:val="StyleUnderline"/>
          <w:highlight w:val="yellow"/>
        </w:rPr>
        <w:t>launching an era of peace</w:t>
      </w:r>
      <w:r w:rsidRPr="0062475F">
        <w:rPr>
          <w:rStyle w:val="Style13ptBold"/>
          <w:sz w:val="16"/>
        </w:rPr>
        <w:t xml:space="preserve"> </w:t>
      </w:r>
      <w:r w:rsidRPr="00562A70">
        <w:rPr>
          <w:rStyle w:val="StyleUnderline"/>
        </w:rPr>
        <w:t>and prosperity</w:t>
      </w:r>
      <w:r w:rsidRPr="0062475F">
        <w:rPr>
          <w:sz w:val="16"/>
        </w:rPr>
        <w:t xml:space="preserve">. </w:t>
      </w:r>
      <w:r w:rsidRPr="00414FED">
        <w:rPr>
          <w:rStyle w:val="StyleUnderline"/>
          <w:highlight w:val="yellow"/>
        </w:rPr>
        <w:t>This conclusion is reached without</w:t>
      </w:r>
      <w:r w:rsidRPr="0062475F">
        <w:rPr>
          <w:sz w:val="16"/>
        </w:rPr>
        <w:t xml:space="preserve"> any monotonic or </w:t>
      </w:r>
      <w:r w:rsidRPr="00414FED">
        <w:rPr>
          <w:rStyle w:val="Emphasis"/>
          <w:highlight w:val="yellow"/>
        </w:rPr>
        <w:t>teleological assumptions</w:t>
      </w:r>
      <w:r w:rsidRPr="0062475F">
        <w:rPr>
          <w:sz w:val="16"/>
        </w:rPr>
        <w:t xml:space="preserve">: anything that collapses the </w:t>
      </w:r>
      <w:proofErr w:type="spellStart"/>
      <w:r w:rsidRPr="0062475F">
        <w:rPr>
          <w:sz w:val="16"/>
        </w:rPr>
        <w:t>contractualist</w:t>
      </w:r>
      <w:proofErr w:type="spellEnd"/>
      <w:r w:rsidRPr="0062475F">
        <w:rPr>
          <w:sz w:val="16"/>
        </w:rPr>
        <w:t xml:space="preserve"> economies for a generation or two would stop or reverse this trend.81 All else being equal, the </w:t>
      </w:r>
      <w:proofErr w:type="spellStart"/>
      <w:r w:rsidRPr="0062475F">
        <w:rPr>
          <w:sz w:val="16"/>
        </w:rPr>
        <w:t>contractualist</w:t>
      </w:r>
      <w:proofErr w:type="spellEnd"/>
      <w:r w:rsidRPr="0062475F">
        <w:rPr>
          <w:sz w:val="16"/>
        </w:rPr>
        <w:t xml:space="preserve"> hegemony has made the odds of unit-level change from a status to a </w:t>
      </w:r>
      <w:proofErr w:type="spellStart"/>
      <w:r w:rsidRPr="0062475F">
        <w:rPr>
          <w:sz w:val="16"/>
        </w:rPr>
        <w:t>contractualist</w:t>
      </w:r>
      <w:proofErr w:type="spellEnd"/>
      <w:r w:rsidRPr="0062475F">
        <w:rPr>
          <w:sz w:val="16"/>
        </w:rPr>
        <w:t xml:space="preserve"> economy more likely than the reverse. At the start of the twentieth century, only the United States had a </w:t>
      </w:r>
      <w:proofErr w:type="spellStart"/>
      <w:r w:rsidRPr="0062475F">
        <w:rPr>
          <w:sz w:val="16"/>
        </w:rPr>
        <w:t>contractualist</w:t>
      </w:r>
      <w:proofErr w:type="spellEnd"/>
      <w:r w:rsidRPr="0062475F">
        <w:rPr>
          <w:sz w:val="16"/>
        </w:rPr>
        <w:t xml:space="preserve"> economy; by the end, at least thirty-five states were contractualist.82 The Westphalian system has never been as conducive to transitions to </w:t>
      </w:r>
      <w:proofErr w:type="spellStart"/>
      <w:r w:rsidRPr="0062475F">
        <w:rPr>
          <w:sz w:val="16"/>
        </w:rPr>
        <w:t>contractualist</w:t>
      </w:r>
      <w:proofErr w:type="spellEnd"/>
      <w:r w:rsidRPr="0062475F">
        <w:rPr>
          <w:sz w:val="16"/>
        </w:rPr>
        <w:t xml:space="preserve"> economies as it has been under the </w:t>
      </w:r>
      <w:proofErr w:type="spellStart"/>
      <w:r w:rsidRPr="00414FED">
        <w:rPr>
          <w:rStyle w:val="Emphasis"/>
          <w:highlight w:val="yellow"/>
        </w:rPr>
        <w:t>contractualist</w:t>
      </w:r>
      <w:proofErr w:type="spellEnd"/>
      <w:r w:rsidRPr="00414FED">
        <w:rPr>
          <w:rStyle w:val="Emphasis"/>
          <w:highlight w:val="yellow"/>
        </w:rPr>
        <w:t xml:space="preserve"> hegemony</w:t>
      </w:r>
      <w:r w:rsidRPr="0062475F">
        <w:rPr>
          <w:sz w:val="16"/>
        </w:rPr>
        <w:t xml:space="preserve">, which </w:t>
      </w:r>
      <w:r w:rsidRPr="00414FED">
        <w:rPr>
          <w:rStyle w:val="StyleUnderline"/>
          <w:highlight w:val="yellow"/>
        </w:rPr>
        <w:t>prohibits</w:t>
      </w:r>
      <w:r w:rsidRPr="00306016">
        <w:rPr>
          <w:rStyle w:val="StyleUnderline"/>
        </w:rPr>
        <w:t xml:space="preserve"> states from starting </w:t>
      </w:r>
      <w:r w:rsidRPr="00414FED">
        <w:rPr>
          <w:rStyle w:val="StyleUnderline"/>
          <w:highlight w:val="yellow"/>
        </w:rPr>
        <w:t>wars for</w:t>
      </w:r>
      <w:r w:rsidRPr="0062475F">
        <w:rPr>
          <w:sz w:val="16"/>
        </w:rPr>
        <w:t xml:space="preserve"> </w:t>
      </w:r>
      <w:r w:rsidRPr="00B27BEF">
        <w:rPr>
          <w:rStyle w:val="Emphasis"/>
        </w:rPr>
        <w:t>booty</w:t>
      </w:r>
      <w:r w:rsidRPr="0062475F">
        <w:rPr>
          <w:sz w:val="16"/>
        </w:rPr>
        <w:t xml:space="preserve">, </w:t>
      </w:r>
      <w:r w:rsidRPr="00414FED">
        <w:rPr>
          <w:rStyle w:val="Emphasis"/>
          <w:highlight w:val="yellow"/>
        </w:rPr>
        <w:t>debt collection</w:t>
      </w:r>
      <w:r w:rsidRPr="0062475F">
        <w:rPr>
          <w:sz w:val="16"/>
        </w:rPr>
        <w:t xml:space="preserve">, </w:t>
      </w:r>
      <w:r w:rsidRPr="00414FED">
        <w:rPr>
          <w:rStyle w:val="StyleUnderline"/>
          <w:highlight w:val="yellow"/>
        </w:rPr>
        <w:t>or</w:t>
      </w:r>
      <w:r w:rsidRPr="0062475F">
        <w:rPr>
          <w:rStyle w:val="Style13ptBold"/>
          <w:sz w:val="16"/>
          <w:highlight w:val="yellow"/>
        </w:rPr>
        <w:t xml:space="preserve"> </w:t>
      </w:r>
      <w:r w:rsidRPr="00414FED">
        <w:rPr>
          <w:rStyle w:val="Emphasis"/>
          <w:highlight w:val="yellow"/>
        </w:rPr>
        <w:t>territory</w:t>
      </w:r>
      <w:r w:rsidRPr="0062475F">
        <w:rPr>
          <w:sz w:val="16"/>
        </w:rPr>
        <w:t xml:space="preserve">. Nor has the world ever had such widespread access to capital, mobility, and equity in trade as it has had since the </w:t>
      </w:r>
      <w:proofErr w:type="spellStart"/>
      <w:r w:rsidRPr="0062475F">
        <w:rPr>
          <w:sz w:val="16"/>
        </w:rPr>
        <w:t>contractualist</w:t>
      </w:r>
      <w:proofErr w:type="spellEnd"/>
      <w:r w:rsidRPr="0062475F">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62475F">
        <w:rPr>
          <w:sz w:val="16"/>
        </w:rPr>
        <w:t>contractualist</w:t>
      </w:r>
      <w:proofErr w:type="spellEnd"/>
      <w:r w:rsidRPr="0062475F">
        <w:rPr>
          <w:sz w:val="16"/>
        </w:rPr>
        <w:t xml:space="preserve"> hegemony emerged as largely unchallenged. In this way, system change toward </w:t>
      </w:r>
      <w:proofErr w:type="spellStart"/>
      <w:r w:rsidRPr="0062475F">
        <w:rPr>
          <w:sz w:val="16"/>
        </w:rPr>
        <w:t>contractualist</w:t>
      </w:r>
      <w:proofErr w:type="spellEnd"/>
      <w:r w:rsidRPr="0062475F">
        <w:rPr>
          <w:sz w:val="16"/>
        </w:rPr>
        <w:t xml:space="preserve"> hegemony within the anarchic order, rooted in unit-level change, ultimately promotes more unit-level change toward a </w:t>
      </w:r>
      <w:proofErr w:type="spellStart"/>
      <w:r w:rsidRPr="0062475F">
        <w:rPr>
          <w:sz w:val="16"/>
        </w:rPr>
        <w:t>contractualist</w:t>
      </w:r>
      <w:proofErr w:type="spellEnd"/>
      <w:r w:rsidRPr="0062475F">
        <w:rPr>
          <w:sz w:val="16"/>
        </w:rPr>
        <w:t xml:space="preserve"> world.</w:t>
      </w:r>
    </w:p>
    <w:p w14:paraId="44FFAE79" w14:textId="77777777" w:rsidR="0073515B" w:rsidRPr="00B27BEF" w:rsidRDefault="0073515B" w:rsidP="0073515B">
      <w:pPr>
        <w:rPr>
          <w:rStyle w:val="Emphasis"/>
        </w:rPr>
      </w:pPr>
      <w:r w:rsidRPr="00414FED">
        <w:rPr>
          <w:rStyle w:val="Emphasis"/>
          <w:highlight w:val="yellow"/>
        </w:rPr>
        <w:t>Reports of the Demise of the</w:t>
      </w:r>
      <w:r w:rsidRPr="00B27BEF">
        <w:rPr>
          <w:rStyle w:val="Emphasis"/>
        </w:rPr>
        <w:t xml:space="preserve"> Liberal </w:t>
      </w:r>
      <w:r w:rsidRPr="00414FED">
        <w:rPr>
          <w:rStyle w:val="Emphasis"/>
          <w:highlight w:val="yellow"/>
        </w:rPr>
        <w:t>Order Are</w:t>
      </w:r>
      <w:r w:rsidRPr="00B27BEF">
        <w:rPr>
          <w:rStyle w:val="Emphasis"/>
        </w:rPr>
        <w:t xml:space="preserve"> Greatly </w:t>
      </w:r>
      <w:r w:rsidRPr="00414FED">
        <w:rPr>
          <w:rStyle w:val="Emphasis"/>
          <w:highlight w:val="yellow"/>
        </w:rPr>
        <w:t>Exaggerated</w:t>
      </w:r>
    </w:p>
    <w:p w14:paraId="1FD53FCF" w14:textId="77777777" w:rsidR="0073515B" w:rsidRPr="0062475F" w:rsidRDefault="0073515B" w:rsidP="0073515B">
      <w:pPr>
        <w:rPr>
          <w:sz w:val="16"/>
        </w:rPr>
      </w:pPr>
      <w:r w:rsidRPr="0062475F">
        <w:rPr>
          <w:sz w:val="16"/>
        </w:rPr>
        <w:t xml:space="preserve">I have argued that </w:t>
      </w:r>
      <w:r w:rsidRPr="00306016">
        <w:rPr>
          <w:rStyle w:val="StyleUnderline"/>
        </w:rPr>
        <w:t xml:space="preserve">the liberal global order is on the rise; </w:t>
      </w:r>
      <w:proofErr w:type="gramStart"/>
      <w:r w:rsidRPr="00306016">
        <w:rPr>
          <w:rStyle w:val="StyleUnderline"/>
        </w:rPr>
        <w:t>yet,</w:t>
      </w:r>
      <w:proofErr w:type="gramEnd"/>
      <w:r w:rsidRPr="00306016">
        <w:rPr>
          <w:rStyle w:val="StyleUnderline"/>
        </w:rPr>
        <w:t xml:space="preserve"> liberal values around the world seem to be in retreat. In recent years, two </w:t>
      </w:r>
      <w:proofErr w:type="spellStart"/>
      <w:r w:rsidRPr="00306016">
        <w:rPr>
          <w:rStyle w:val="StyleUnderline"/>
        </w:rPr>
        <w:t>contractualist</w:t>
      </w:r>
      <w:proofErr w:type="spellEnd"/>
      <w:r w:rsidRPr="00306016">
        <w:rPr>
          <w:rStyle w:val="StyleUnderline"/>
        </w:rPr>
        <w:t xml:space="preserve"> states with populist governments—Hungary and Poland—have begun to embrace anti-immigrant and anti-globalization positions. In the United States</w:t>
      </w:r>
      <w:r w:rsidRPr="0062475F">
        <w:rPr>
          <w:sz w:val="16"/>
        </w:rPr>
        <w:t xml:space="preserve">, President Donald </w:t>
      </w:r>
      <w:r w:rsidRPr="00306016">
        <w:rPr>
          <w:rStyle w:val="StyleUnderline"/>
        </w:rPr>
        <w:t xml:space="preserve">Trump appears to favor status values such as power, rank, and loyalty over </w:t>
      </w:r>
      <w:proofErr w:type="spellStart"/>
      <w:r w:rsidRPr="00306016">
        <w:rPr>
          <w:rStyle w:val="StyleUnderline"/>
        </w:rPr>
        <w:t>contractualist</w:t>
      </w:r>
      <w:proofErr w:type="spellEnd"/>
      <w:r w:rsidRPr="00306016">
        <w:rPr>
          <w:rStyle w:val="StyleUnderline"/>
        </w:rPr>
        <w:t xml:space="preserve"> values such as equity and respect for the rule of law</w:t>
      </w:r>
      <w:r w:rsidRPr="0062475F">
        <w:rPr>
          <w:sz w:val="16"/>
        </w:rPr>
        <w:t xml:space="preserve">. In foreign policy, Trump does not seem to share </w:t>
      </w:r>
      <w:proofErr w:type="spellStart"/>
      <w:r w:rsidRPr="0062475F">
        <w:rPr>
          <w:sz w:val="16"/>
        </w:rPr>
        <w:t>contractualists</w:t>
      </w:r>
      <w:proofErr w:type="spellEnd"/>
      <w:r w:rsidRPr="0062475F">
        <w:rPr>
          <w:sz w:val="16"/>
        </w:rPr>
        <w:t>' opposition to Russia's efforts to sow chaos, and he sees trade in terms of winners and losers.</w:t>
      </w:r>
    </w:p>
    <w:p w14:paraId="52FDB899" w14:textId="77777777" w:rsidR="0073515B" w:rsidRPr="0062475F" w:rsidRDefault="0073515B" w:rsidP="0073515B">
      <w:pPr>
        <w:rPr>
          <w:sz w:val="16"/>
        </w:rPr>
      </w:pPr>
      <w:r w:rsidRPr="0062475F">
        <w:rPr>
          <w:sz w:val="16"/>
        </w:rPr>
        <w:t xml:space="preserve">Reports of the demise of the liberal order, however, are greatly exaggerated. </w:t>
      </w:r>
      <w:r w:rsidRPr="00306016">
        <w:rPr>
          <w:rStyle w:val="StyleUnderline"/>
        </w:rPr>
        <w:t xml:space="preserve">First, Hungary and Poland are newly </w:t>
      </w:r>
      <w:proofErr w:type="spellStart"/>
      <w:r w:rsidRPr="00306016">
        <w:rPr>
          <w:rStyle w:val="StyleUnderline"/>
        </w:rPr>
        <w:t>contractualist</w:t>
      </w:r>
      <w:proofErr w:type="spellEnd"/>
      <w:r w:rsidRPr="00306016">
        <w:rPr>
          <w:rStyle w:val="StyleUnderline"/>
        </w:rPr>
        <w:t xml:space="preserve"> states. The sociological nature of economic norms theory means that </w:t>
      </w:r>
      <w:proofErr w:type="spellStart"/>
      <w:r w:rsidRPr="00306016">
        <w:rPr>
          <w:rStyle w:val="StyleUnderline"/>
        </w:rPr>
        <w:t>contractualist</w:t>
      </w:r>
      <w:proofErr w:type="spellEnd"/>
      <w:r w:rsidRPr="00306016">
        <w:rPr>
          <w:rStyle w:val="StyleUnderline"/>
        </w:rPr>
        <w:t xml:space="preserve"> values should be more firmly rooted in older </w:t>
      </w:r>
      <w:proofErr w:type="spellStart"/>
      <w:r w:rsidRPr="00306016">
        <w:rPr>
          <w:rStyle w:val="StyleUnderline"/>
        </w:rPr>
        <w:t>contractualist</w:t>
      </w:r>
      <w:proofErr w:type="spellEnd"/>
      <w:r w:rsidRPr="00306016">
        <w:rPr>
          <w:rStyle w:val="StyleUnderline"/>
        </w:rPr>
        <w:t xml:space="preserve"> societies than in newer ones. This is corroborated with the natural experiment of Germany: in 1962 West Germany embraced </w:t>
      </w:r>
      <w:proofErr w:type="spellStart"/>
      <w:r w:rsidRPr="00306016">
        <w:rPr>
          <w:rStyle w:val="StyleUnderline"/>
        </w:rPr>
        <w:t>contractualism</w:t>
      </w:r>
      <w:proofErr w:type="spellEnd"/>
      <w:r w:rsidRPr="00306016">
        <w:rPr>
          <w:rStyle w:val="StyleUnderline"/>
        </w:rPr>
        <w:t xml:space="preserve"> (see table 1), but it was only after 1991 that East Germany could have become </w:t>
      </w:r>
      <w:proofErr w:type="spellStart"/>
      <w:r w:rsidRPr="00306016">
        <w:rPr>
          <w:rStyle w:val="StyleUnderline"/>
        </w:rPr>
        <w:t>contractualist</w:t>
      </w:r>
      <w:proofErr w:type="spellEnd"/>
      <w:r w:rsidRPr="00306016">
        <w:rPr>
          <w:rStyle w:val="StyleUnderline"/>
        </w:rPr>
        <w:t>, when massive investments from the Federal Republic caused incomes in the marketplace to become higher than incomes obtainable from status relationships. Today, Germany's populist movement is concentrated in the eastern part of the country and is largely nonexistent in the western part</w:t>
      </w:r>
      <w:r w:rsidRPr="0062475F">
        <w:rPr>
          <w:sz w:val="16"/>
        </w:rPr>
        <w:t xml:space="preserve">,83 which corroborates the expectation that some newly </w:t>
      </w:r>
      <w:proofErr w:type="spellStart"/>
      <w:r w:rsidRPr="0062475F">
        <w:rPr>
          <w:sz w:val="16"/>
        </w:rPr>
        <w:t>contractualist</w:t>
      </w:r>
      <w:proofErr w:type="spellEnd"/>
      <w:r w:rsidRPr="0062475F">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6A9F9B99" w14:textId="77777777" w:rsidR="0073515B" w:rsidRPr="0062475F" w:rsidRDefault="0073515B" w:rsidP="0073515B">
      <w:pPr>
        <w:rPr>
          <w:rStyle w:val="Style13ptBold"/>
          <w:sz w:val="16"/>
        </w:rPr>
      </w:pPr>
      <w:r w:rsidRPr="0062475F">
        <w:rPr>
          <w:sz w:val="16"/>
        </w:rPr>
        <w:t xml:space="preserve">Second, the </w:t>
      </w:r>
      <w:r w:rsidRPr="00414FED">
        <w:rPr>
          <w:rStyle w:val="StyleUnderline"/>
          <w:highlight w:val="yellow"/>
        </w:rPr>
        <w:t>electorates in most</w:t>
      </w:r>
      <w:r w:rsidRPr="00306016">
        <w:rPr>
          <w:rStyle w:val="StyleUnderline"/>
        </w:rPr>
        <w:t xml:space="preserve"> of the thirty-five </w:t>
      </w:r>
      <w:proofErr w:type="spellStart"/>
      <w:r w:rsidRPr="00306016">
        <w:rPr>
          <w:rStyle w:val="StyleUnderline"/>
        </w:rPr>
        <w:t>contractualist</w:t>
      </w:r>
      <w:proofErr w:type="spellEnd"/>
      <w:r w:rsidRPr="00306016">
        <w:rPr>
          <w:rStyle w:val="StyleUnderline"/>
        </w:rPr>
        <w:t xml:space="preserve"> </w:t>
      </w:r>
      <w:r w:rsidRPr="00414FED">
        <w:rPr>
          <w:rStyle w:val="StyleUnderline"/>
          <w:highlight w:val="yellow"/>
        </w:rPr>
        <w:t>states</w:t>
      </w:r>
      <w:r w:rsidRPr="00306016">
        <w:rPr>
          <w:rStyle w:val="StyleUnderline"/>
        </w:rPr>
        <w:t xml:space="preserve"> listed in table 1 in 2010 </w:t>
      </w:r>
      <w:r w:rsidRPr="00414FED">
        <w:rPr>
          <w:rStyle w:val="StyleUnderline"/>
          <w:highlight w:val="yellow"/>
        </w:rPr>
        <w:t>have not experienced</w:t>
      </w:r>
      <w:r w:rsidRPr="00306016">
        <w:rPr>
          <w:rStyle w:val="StyleUnderline"/>
        </w:rPr>
        <w:t xml:space="preserve"> substantial increases in </w:t>
      </w:r>
      <w:r w:rsidRPr="00414FED">
        <w:rPr>
          <w:rStyle w:val="StyleUnderline"/>
          <w:highlight w:val="yellow"/>
        </w:rPr>
        <w:t>populist sentiment</w:t>
      </w:r>
      <w:r w:rsidRPr="0062475F">
        <w:rPr>
          <w:rStyle w:val="Style13ptBold"/>
          <w:sz w:val="16"/>
        </w:rPr>
        <w:t>.</w:t>
      </w:r>
      <w:r w:rsidRPr="0062475F">
        <w:rPr>
          <w:sz w:val="16"/>
        </w:rPr>
        <w:t xml:space="preserve"> Italy's Five Star movement is often called populist but largely because of its anti-immigrant stance. Although an embrace of immigrants would seem consistent with </w:t>
      </w:r>
      <w:proofErr w:type="spellStart"/>
      <w:r w:rsidRPr="0062475F">
        <w:rPr>
          <w:sz w:val="16"/>
        </w:rPr>
        <w:t>contractualist</w:t>
      </w:r>
      <w:proofErr w:type="spellEnd"/>
      <w:r w:rsidRPr="0062475F">
        <w:rPr>
          <w:sz w:val="16"/>
        </w:rPr>
        <w:t xml:space="preserve"> values, opposition to large numbers of immigrants is arguably a rational response to what is essentially a huge external shock that has intensified in recent years. </w:t>
      </w:r>
      <w:r w:rsidRPr="00306016">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306016">
        <w:rPr>
          <w:rStyle w:val="StyleUnderline"/>
        </w:rPr>
        <w:t>contractualist</w:t>
      </w:r>
      <w:proofErr w:type="spellEnd"/>
      <w:r w:rsidRPr="00306016">
        <w:rPr>
          <w:rStyle w:val="StyleUnderline"/>
        </w:rPr>
        <w:t xml:space="preserve"> values.</w:t>
      </w:r>
    </w:p>
    <w:p w14:paraId="08212A81" w14:textId="77777777" w:rsidR="0073515B" w:rsidRPr="0062475F" w:rsidRDefault="0073515B" w:rsidP="0073515B">
      <w:pPr>
        <w:rPr>
          <w:rStyle w:val="Style13ptBold"/>
          <w:sz w:val="16"/>
        </w:rPr>
      </w:pPr>
      <w:r w:rsidRPr="0062475F">
        <w:rPr>
          <w:sz w:val="16"/>
        </w:rPr>
        <w:t xml:space="preserve">Third, </w:t>
      </w:r>
      <w:r w:rsidRPr="00414FED">
        <w:rPr>
          <w:rStyle w:val="StyleUnderline"/>
          <w:highlight w:val="yellow"/>
        </w:rPr>
        <w:t>the strength of institutions</w:t>
      </w:r>
      <w:r w:rsidRPr="00306016">
        <w:rPr>
          <w:rStyle w:val="StyleUnderline"/>
        </w:rPr>
        <w:t xml:space="preserve"> far </w:t>
      </w:r>
      <w:r w:rsidRPr="00414FED">
        <w:rPr>
          <w:rStyle w:val="StyleUnderline"/>
          <w:highlight w:val="yellow"/>
        </w:rPr>
        <w:t>exceeds</w:t>
      </w:r>
      <w:r w:rsidRPr="00306016">
        <w:rPr>
          <w:rStyle w:val="StyleUnderline"/>
        </w:rPr>
        <w:t xml:space="preserve"> that of </w:t>
      </w:r>
      <w:r w:rsidRPr="00414FED">
        <w:rPr>
          <w:rStyle w:val="StyleUnderline"/>
          <w:highlight w:val="yellow"/>
        </w:rPr>
        <w:t>any one person</w:t>
      </w:r>
      <w:r w:rsidRPr="00306016">
        <w:rPr>
          <w:rStyle w:val="StyleUnderline"/>
        </w:rPr>
        <w:t xml:space="preserve">, </w:t>
      </w:r>
      <w:r w:rsidRPr="00414FED">
        <w:rPr>
          <w:rStyle w:val="StyleUnderline"/>
          <w:highlight w:val="yellow"/>
        </w:rPr>
        <w:t>including the president</w:t>
      </w:r>
      <w:r w:rsidRPr="00306016">
        <w:rPr>
          <w:rStyle w:val="StyleUnderline"/>
        </w:rPr>
        <w:t xml:space="preserve"> of the United States. Liberal values and institutions are rooted in </w:t>
      </w:r>
      <w:proofErr w:type="spellStart"/>
      <w:r w:rsidRPr="00306016">
        <w:rPr>
          <w:rStyle w:val="StyleUnderline"/>
        </w:rPr>
        <w:t>contractualist</w:t>
      </w:r>
      <w:proofErr w:type="spellEnd"/>
      <w:r w:rsidRPr="00306016">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306016">
        <w:rPr>
          <w:rStyle w:val="StyleUnderline"/>
        </w:rPr>
        <w:t>contractualist</w:t>
      </w:r>
      <w:proofErr w:type="spellEnd"/>
      <w:r w:rsidRPr="00306016">
        <w:rPr>
          <w:rStyle w:val="StyleUnderline"/>
        </w:rPr>
        <w:t xml:space="preserve"> values and institutions.84</w:t>
      </w:r>
    </w:p>
    <w:p w14:paraId="7B685C3E" w14:textId="77777777" w:rsidR="0073515B" w:rsidRPr="0062475F" w:rsidRDefault="0073515B" w:rsidP="0073515B">
      <w:pPr>
        <w:rPr>
          <w:sz w:val="16"/>
          <w:szCs w:val="16"/>
        </w:rPr>
      </w:pPr>
      <w:r w:rsidRPr="0062475F">
        <w:rPr>
          <w:sz w:val="16"/>
          <w:szCs w:val="16"/>
        </w:rPr>
        <w:t xml:space="preserve">In economic norms theory, the only way the United States' </w:t>
      </w:r>
      <w:proofErr w:type="spellStart"/>
      <w:r w:rsidRPr="0062475F">
        <w:rPr>
          <w:sz w:val="16"/>
          <w:szCs w:val="16"/>
        </w:rPr>
        <w:t>contractualist</w:t>
      </w:r>
      <w:proofErr w:type="spellEnd"/>
      <w:r w:rsidRPr="0062475F">
        <w:rPr>
          <w:sz w:val="16"/>
          <w:szCs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62475F">
        <w:rPr>
          <w:sz w:val="16"/>
          <w:szCs w:val="16"/>
        </w:rPr>
        <w:t>contractualist</w:t>
      </w:r>
      <w:proofErr w:type="spellEnd"/>
      <w:r w:rsidRPr="0062475F">
        <w:rPr>
          <w:sz w:val="16"/>
          <w:szCs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62475F">
        <w:rPr>
          <w:sz w:val="16"/>
          <w:szCs w:val="16"/>
        </w:rPr>
        <w:t>rentierism</w:t>
      </w:r>
      <w:proofErr w:type="spellEnd"/>
      <w:r w:rsidRPr="0062475F">
        <w:rPr>
          <w:sz w:val="16"/>
          <w:szCs w:val="16"/>
        </w:rPr>
        <w:t xml:space="preserve"> could precipitate a change in U.S. values if it results in a retraction of the market substantial enough that newer generations began to obtain higher wages in newfound status networks than in the marketplace.</w:t>
      </w:r>
    </w:p>
    <w:p w14:paraId="6DA7BE5E" w14:textId="77777777" w:rsidR="0073515B" w:rsidRPr="0062475F" w:rsidRDefault="0073515B" w:rsidP="0073515B">
      <w:pPr>
        <w:rPr>
          <w:sz w:val="16"/>
        </w:rPr>
      </w:pPr>
      <w:r w:rsidRPr="0062475F">
        <w:rPr>
          <w:sz w:val="16"/>
        </w:rPr>
        <w:t xml:space="preserve">In this way, </w:t>
      </w:r>
      <w:r w:rsidRPr="00414FED">
        <w:rPr>
          <w:rStyle w:val="StyleUnderline"/>
          <w:highlight w:val="yellow"/>
        </w:rPr>
        <w:t>the Trump phenomenon</w:t>
      </w:r>
      <w:r w:rsidRPr="0062475F">
        <w:rPr>
          <w:sz w:val="16"/>
        </w:rPr>
        <w:t xml:space="preserve"> may reflect a pathology in U.S. governing institutions; but at least so far, it arguably </w:t>
      </w:r>
      <w:r w:rsidRPr="00414FED">
        <w:rPr>
          <w:rStyle w:val="StyleUnderline"/>
          <w:highlight w:val="yellow"/>
        </w:rPr>
        <w:t>has not</w:t>
      </w:r>
      <w:r w:rsidRPr="00306016">
        <w:rPr>
          <w:rStyle w:val="StyleUnderline"/>
        </w:rPr>
        <w:t xml:space="preserve"> </w:t>
      </w:r>
      <w:r w:rsidRPr="00414FED">
        <w:rPr>
          <w:rStyle w:val="StyleUnderline"/>
          <w:highlight w:val="yellow"/>
        </w:rPr>
        <w:t>extended to the</w:t>
      </w:r>
      <w:r w:rsidRPr="00306016">
        <w:rPr>
          <w:rStyle w:val="StyleUnderline"/>
        </w:rPr>
        <w:t xml:space="preserve"> American </w:t>
      </w:r>
      <w:r w:rsidRPr="00414FED">
        <w:rPr>
          <w:rStyle w:val="StyleUnderline"/>
          <w:highlight w:val="yellow"/>
        </w:rPr>
        <w:t>people</w:t>
      </w:r>
      <w:r w:rsidRPr="0062475F">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w:t>
      </w:r>
      <w:proofErr w:type="spellStart"/>
      <w:r w:rsidRPr="0062475F">
        <w:rPr>
          <w:sz w:val="16"/>
        </w:rPr>
        <w:t>contractualist</w:t>
      </w:r>
      <w:proofErr w:type="spellEnd"/>
      <w:r w:rsidRPr="0062475F">
        <w:rPr>
          <w:sz w:val="16"/>
        </w:rPr>
        <w:t xml:space="preserve">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w:t>
      </w:r>
    </w:p>
    <w:p w14:paraId="573F0220" w14:textId="77777777" w:rsidR="0073515B" w:rsidRPr="0062475F" w:rsidRDefault="0073515B" w:rsidP="0073515B">
      <w:pPr>
        <w:rPr>
          <w:sz w:val="16"/>
          <w:szCs w:val="16"/>
        </w:rPr>
      </w:pPr>
      <w:r w:rsidRPr="0062475F">
        <w:rPr>
          <w:sz w:val="16"/>
          <w:szCs w:val="16"/>
        </w:rPr>
        <w:t xml:space="preserve">Fourth, even if the U.S. economy were to collapse and the United States became an axial or a status power, the combined economic might of all the other </w:t>
      </w:r>
      <w:proofErr w:type="spellStart"/>
      <w:r w:rsidRPr="0062475F">
        <w:rPr>
          <w:sz w:val="16"/>
          <w:szCs w:val="16"/>
        </w:rPr>
        <w:t>contractualist</w:t>
      </w:r>
      <w:proofErr w:type="spellEnd"/>
      <w:r w:rsidRPr="0062475F">
        <w:rPr>
          <w:sz w:val="16"/>
          <w:szCs w:val="16"/>
        </w:rPr>
        <w:t xml:space="preserve"> countries in the world is nearly twice that of the United States. The soft power of the United States in world politics lies not in its power to persuade, but in it being the largest of the </w:t>
      </w:r>
      <w:proofErr w:type="spellStart"/>
      <w:r w:rsidRPr="0062475F">
        <w:rPr>
          <w:sz w:val="16"/>
          <w:szCs w:val="16"/>
        </w:rPr>
        <w:t>contractualist</w:t>
      </w:r>
      <w:proofErr w:type="spellEnd"/>
      <w:r w:rsidRPr="0062475F">
        <w:rPr>
          <w:sz w:val="16"/>
          <w:szCs w:val="16"/>
        </w:rPr>
        <w:t xml:space="preserve"> states, and in its willingness to provide the public good of global security since the collapse of the pound sterling in late 1946. If the United States withdrew from its leadership role, the remaining </w:t>
      </w:r>
      <w:proofErr w:type="spellStart"/>
      <w:r w:rsidRPr="0062475F">
        <w:rPr>
          <w:sz w:val="16"/>
          <w:szCs w:val="16"/>
        </w:rPr>
        <w:t>contractualist</w:t>
      </w:r>
      <w:proofErr w:type="spellEnd"/>
      <w:r w:rsidRPr="0062475F">
        <w:rPr>
          <w:sz w:val="16"/>
          <w:szCs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274167B5" w14:textId="0BCA4C39" w:rsidR="0073515B" w:rsidRDefault="0073515B" w:rsidP="0073515B">
      <w:pPr>
        <w:rPr>
          <w:rStyle w:val="StyleUnderline"/>
        </w:rPr>
      </w:pPr>
      <w:r w:rsidRPr="0062475F">
        <w:rPr>
          <w:sz w:val="16"/>
        </w:rPr>
        <w:t xml:space="preserve">Fifth, current events need to be viewed within a larger context. Fernand Braudel pinpoints the rise of the modern world economy as starting around the year 1450 in northwestern Europe.86 The first </w:t>
      </w:r>
      <w:proofErr w:type="spellStart"/>
      <w:r w:rsidRPr="0062475F">
        <w:rPr>
          <w:sz w:val="16"/>
        </w:rPr>
        <w:t>contractualist</w:t>
      </w:r>
      <w:proofErr w:type="spellEnd"/>
      <w:r w:rsidRPr="0062475F">
        <w:rPr>
          <w:sz w:val="16"/>
        </w:rPr>
        <w:t xml:space="preserve"> economy emerged more than two centuries ago. Since then, </w:t>
      </w:r>
      <w:proofErr w:type="spellStart"/>
      <w:r w:rsidRPr="0062475F">
        <w:rPr>
          <w:sz w:val="16"/>
        </w:rPr>
        <w:t>contractualist</w:t>
      </w:r>
      <w:proofErr w:type="spellEnd"/>
      <w:r w:rsidRPr="0062475F">
        <w:rPr>
          <w:sz w:val="16"/>
        </w:rPr>
        <w:t xml:space="preserve"> states have confronted numerous shocks and threats to their systems, including the American Civil War, the Great Depression, two world wars, and the Cold War. </w:t>
      </w:r>
      <w:r w:rsidRPr="00306016">
        <w:rPr>
          <w:rStyle w:val="StyleUnderline"/>
        </w:rPr>
        <w:t xml:space="preserve">The present </w:t>
      </w:r>
      <w:r w:rsidRPr="00414FED">
        <w:rPr>
          <w:rStyle w:val="StyleUnderline"/>
          <w:highlight w:val="yellow"/>
        </w:rPr>
        <w:t>populist mini-wave</w:t>
      </w:r>
      <w:r w:rsidRPr="00306016">
        <w:rPr>
          <w:rStyle w:val="StyleUnderline"/>
        </w:rPr>
        <w:t xml:space="preserve"> and pathologies in U.S. democracy </w:t>
      </w:r>
      <w:r w:rsidRPr="00414FED">
        <w:rPr>
          <w:rStyle w:val="StyleUnderline"/>
          <w:highlight w:val="yellow"/>
        </w:rPr>
        <w:t>are</w:t>
      </w:r>
      <w:r w:rsidRPr="00306016">
        <w:rPr>
          <w:rStyle w:val="StyleUnderline"/>
        </w:rPr>
        <w:t xml:space="preserve"> mere </w:t>
      </w:r>
      <w:r w:rsidRPr="00414FED">
        <w:rPr>
          <w:rStyle w:val="StyleUnderline"/>
          <w:highlight w:val="yellow"/>
        </w:rPr>
        <w:t>trifling episodes in a larger</w:t>
      </w:r>
      <w:r w:rsidRPr="00306016">
        <w:rPr>
          <w:rStyle w:val="StyleUnderline"/>
        </w:rPr>
        <w:t xml:space="preserve"> historical </w:t>
      </w:r>
      <w:r w:rsidRPr="00414FED">
        <w:rPr>
          <w:rStyle w:val="StyleUnderline"/>
          <w:highlight w:val="yellow"/>
        </w:rPr>
        <w:t>frame</w:t>
      </w:r>
      <w:r w:rsidRPr="00306016">
        <w:rPr>
          <w:rStyle w:val="StyleUnderline"/>
        </w:rPr>
        <w:t>.</w:t>
      </w:r>
    </w:p>
    <w:p w14:paraId="6ADADE74" w14:textId="6994E75F" w:rsidR="00ED387E" w:rsidRDefault="00ED387E" w:rsidP="0073515B">
      <w:pPr>
        <w:rPr>
          <w:rStyle w:val="StyleUnderline"/>
        </w:rPr>
      </w:pPr>
    </w:p>
    <w:p w14:paraId="107D229F" w14:textId="77777777" w:rsidR="00ED387E" w:rsidRPr="0062475F" w:rsidRDefault="00ED387E" w:rsidP="0073515B">
      <w:pPr>
        <w:rPr>
          <w:rStyle w:val="Style13ptBold"/>
          <w:sz w:val="16"/>
        </w:rPr>
      </w:pPr>
    </w:p>
    <w:p w14:paraId="13345BAE" w14:textId="77777777" w:rsidR="0073515B" w:rsidRPr="0062475F" w:rsidRDefault="0073515B" w:rsidP="0073515B">
      <w:pPr>
        <w:rPr>
          <w:sz w:val="16"/>
          <w:szCs w:val="16"/>
        </w:rPr>
      </w:pPr>
      <w:r w:rsidRPr="0062475F">
        <w:rPr>
          <w:sz w:val="16"/>
          <w:szCs w:val="16"/>
        </w:rPr>
        <w:t>Conclusion</w:t>
      </w:r>
    </w:p>
    <w:p w14:paraId="5AADDC47" w14:textId="77777777" w:rsidR="0073515B" w:rsidRPr="0062475F" w:rsidRDefault="0073515B" w:rsidP="0073515B">
      <w:pPr>
        <w:rPr>
          <w:sz w:val="16"/>
        </w:rPr>
      </w:pPr>
      <w:r w:rsidRPr="0062475F">
        <w:rPr>
          <w:sz w:val="16"/>
        </w:rPr>
        <w:t xml:space="preserve">This article has introduced a new liberal theory of global politics and argues that </w:t>
      </w:r>
      <w:r w:rsidRPr="00306016">
        <w:rPr>
          <w:rStyle w:val="StyleUnderline"/>
        </w:rPr>
        <w:t xml:space="preserve">global alignments are rooted in factors internal to states: </w:t>
      </w:r>
      <w:r w:rsidRPr="00414FED">
        <w:rPr>
          <w:rStyle w:val="StyleUnderline"/>
          <w:highlight w:val="yellow"/>
        </w:rPr>
        <w:t>status states want expansion</w:t>
      </w:r>
      <w:r w:rsidRPr="00306016">
        <w:rPr>
          <w:rStyle w:val="StyleUnderline"/>
        </w:rPr>
        <w:t xml:space="preserve"> and disorder wherever they lack control; </w:t>
      </w:r>
      <w:proofErr w:type="spellStart"/>
      <w:r w:rsidRPr="00414FED">
        <w:rPr>
          <w:rStyle w:val="StyleUnderline"/>
          <w:highlight w:val="yellow"/>
        </w:rPr>
        <w:t>contractualist</w:t>
      </w:r>
      <w:proofErr w:type="spellEnd"/>
      <w:r w:rsidRPr="00414FED">
        <w:rPr>
          <w:rStyle w:val="StyleUnderline"/>
          <w:highlight w:val="yellow"/>
        </w:rPr>
        <w:t xml:space="preserve"> states</w:t>
      </w:r>
      <w:r w:rsidRPr="00306016">
        <w:rPr>
          <w:rStyle w:val="StyleUnderline"/>
        </w:rPr>
        <w:t xml:space="preserve"> </w:t>
      </w:r>
      <w:r w:rsidRPr="00414FED">
        <w:rPr>
          <w:rStyle w:val="StyleUnderline"/>
          <w:highlight w:val="yellow"/>
        </w:rPr>
        <w:t>want</w:t>
      </w:r>
      <w:r w:rsidRPr="0062475F">
        <w:rPr>
          <w:sz w:val="16"/>
        </w:rPr>
        <w:t xml:space="preserve"> universal </w:t>
      </w:r>
      <w:r w:rsidRPr="00414FED">
        <w:rPr>
          <w:rStyle w:val="StyleUnderline"/>
          <w:highlight w:val="yellow"/>
        </w:rPr>
        <w:t>stability</w:t>
      </w:r>
      <w:r w:rsidRPr="00306016">
        <w:rPr>
          <w:rStyle w:val="StyleUnderline"/>
        </w:rPr>
        <w:t xml:space="preserve"> and order </w:t>
      </w:r>
      <w:r w:rsidRPr="00414FED">
        <w:rPr>
          <w:rStyle w:val="StyleUnderline"/>
          <w:highlight w:val="yellow"/>
        </w:rPr>
        <w:t>based on</w:t>
      </w:r>
      <w:r w:rsidRPr="00306016">
        <w:rPr>
          <w:rStyle w:val="StyleUnderline"/>
        </w:rPr>
        <w:t xml:space="preserve"> the principle of </w:t>
      </w:r>
      <w:r w:rsidRPr="00414FED">
        <w:rPr>
          <w:rStyle w:val="StyleUnderline"/>
          <w:highlight w:val="yellow"/>
        </w:rPr>
        <w:t>self-determination</w:t>
      </w:r>
      <w:r w:rsidRPr="00306016">
        <w:rPr>
          <w:rStyle w:val="StyleUnderline"/>
        </w:rPr>
        <w:t xml:space="preserve"> for all states</w:t>
      </w:r>
      <w:r w:rsidRPr="0062475F">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62475F">
        <w:rPr>
          <w:sz w:val="16"/>
        </w:rPr>
        <w:t>qualifi</w:t>
      </w:r>
      <w:proofErr w:type="spellEnd"/>
      <w:r w:rsidRPr="0062475F">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62475F">
        <w:rPr>
          <w:sz w:val="16"/>
        </w:rPr>
        <w:t>ever reduced</w:t>
      </w:r>
      <w:proofErr w:type="gramEnd"/>
      <w:r w:rsidRPr="0062475F">
        <w:rPr>
          <w:sz w:val="16"/>
        </w:rPr>
        <w:t xml:space="preserve"> role in global politics.</w:t>
      </w:r>
    </w:p>
    <w:p w14:paraId="5AE8873A" w14:textId="77777777" w:rsidR="0073515B" w:rsidRPr="0062475F" w:rsidRDefault="0073515B" w:rsidP="0073515B">
      <w:pPr>
        <w:rPr>
          <w:sz w:val="16"/>
        </w:rPr>
      </w:pPr>
      <w:r w:rsidRPr="0062475F">
        <w:rPr>
          <w:sz w:val="16"/>
        </w:rPr>
        <w:t xml:space="preserve">My analyses of most states from 1946 to 2010 corroborate the prediction of a liberal global hierarchy managed by a natural alliance of states with </w:t>
      </w:r>
      <w:proofErr w:type="spellStart"/>
      <w:r w:rsidRPr="0062475F">
        <w:rPr>
          <w:sz w:val="16"/>
        </w:rPr>
        <w:t>contractualist</w:t>
      </w:r>
      <w:proofErr w:type="spellEnd"/>
      <w:r w:rsidRPr="0062475F">
        <w:rPr>
          <w:sz w:val="16"/>
        </w:rPr>
        <w:t xml:space="preserve"> economies. </w:t>
      </w:r>
      <w:r w:rsidRPr="00306016">
        <w:rPr>
          <w:rStyle w:val="StyleUnderline"/>
        </w:rPr>
        <w:t xml:space="preserve">States with </w:t>
      </w:r>
      <w:proofErr w:type="spellStart"/>
      <w:r w:rsidRPr="00306016">
        <w:rPr>
          <w:rStyle w:val="StyleUnderline"/>
        </w:rPr>
        <w:t>contractualist</w:t>
      </w:r>
      <w:proofErr w:type="spellEnd"/>
      <w:r w:rsidRPr="00306016">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62475F">
        <w:rPr>
          <w:sz w:val="16"/>
        </w:rPr>
        <w:t xml:space="preserve"> Among states with status and insular economies, in contrast, major powers and those with greater capability are more likely to balance the </w:t>
      </w:r>
      <w:proofErr w:type="spellStart"/>
      <w:r w:rsidRPr="0062475F">
        <w:rPr>
          <w:sz w:val="16"/>
        </w:rPr>
        <w:t>contractualist</w:t>
      </w:r>
      <w:proofErr w:type="spellEnd"/>
      <w:r w:rsidRPr="0062475F">
        <w:rPr>
          <w:sz w:val="16"/>
        </w:rPr>
        <w:t xml:space="preserve"> hegemony, which they fear. Meanwhile, minor powers and those with less capability are more likely to bandwagon with it, which they fear less than they do the status major powers.</w:t>
      </w:r>
    </w:p>
    <w:p w14:paraId="2598AA71" w14:textId="77777777" w:rsidR="0073515B" w:rsidRPr="0062475F" w:rsidRDefault="0073515B" w:rsidP="0073515B">
      <w:pPr>
        <w:rPr>
          <w:sz w:val="16"/>
        </w:rPr>
      </w:pPr>
      <w:r w:rsidRPr="0062475F">
        <w:rPr>
          <w:sz w:val="16"/>
        </w:rPr>
        <w:t xml:space="preserve">Additionally, </w:t>
      </w:r>
      <w:r w:rsidRPr="00306016">
        <w:rPr>
          <w:rStyle w:val="StyleUnderline"/>
        </w:rPr>
        <w:t>the theory</w:t>
      </w:r>
      <w:r w:rsidRPr="0062475F">
        <w:rPr>
          <w:sz w:val="16"/>
        </w:rPr>
        <w:t xml:space="preserve"> provides an explanation for a large number of observed facts in international politics. It </w:t>
      </w:r>
      <w:r w:rsidRPr="00306016">
        <w:rPr>
          <w:rStyle w:val="StyleUnderline"/>
        </w:rPr>
        <w:t>can explain the decline of war</w:t>
      </w:r>
      <w:r w:rsidRPr="0062475F">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62475F">
        <w:rPr>
          <w:sz w:val="16"/>
        </w:rPr>
        <w:t>theirwars</w:t>
      </w:r>
      <w:proofErr w:type="spellEnd"/>
      <w:r w:rsidRPr="0062475F">
        <w:rPr>
          <w:sz w:val="16"/>
        </w:rPr>
        <w:t>;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6CCF79E1" w14:textId="77777777" w:rsidR="0073515B" w:rsidRPr="0062475F" w:rsidRDefault="0073515B" w:rsidP="0073515B">
      <w:pPr>
        <w:rPr>
          <w:rStyle w:val="Style13ptBold"/>
          <w:sz w:val="16"/>
        </w:rPr>
      </w:pPr>
      <w:r w:rsidRPr="0062475F">
        <w:rPr>
          <w:sz w:val="16"/>
        </w:rPr>
        <w:t xml:space="preserve">If the theory is right, </w:t>
      </w:r>
      <w:r w:rsidRPr="00414FED">
        <w:rPr>
          <w:rStyle w:val="StyleUnderline"/>
          <w:highlight w:val="yellow"/>
        </w:rPr>
        <w:t>war is becoming obsolete</w:t>
      </w:r>
      <w:r w:rsidRPr="00306016">
        <w:rPr>
          <w:rStyle w:val="StyleUnderline"/>
        </w:rPr>
        <w:t>, and not for reasons supposed in most international relations theorizing</w:t>
      </w:r>
      <w:r w:rsidRPr="0062475F">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62475F">
        <w:rPr>
          <w:sz w:val="16"/>
        </w:rPr>
        <w:t>Contractualist</w:t>
      </w:r>
      <w:proofErr w:type="spellEnd"/>
      <w:r w:rsidRPr="0062475F">
        <w:rPr>
          <w:sz w:val="16"/>
        </w:rPr>
        <w:t xml:space="preserve"> economies are not the only explanation for these factors, but they are a cause of democratic consolidation, foreign policy preferences for equitable trade, and international organization. </w:t>
      </w:r>
      <w:r w:rsidRPr="00414FED">
        <w:rPr>
          <w:rStyle w:val="StyleUnderline"/>
          <w:highlight w:val="yellow"/>
        </w:rPr>
        <w:t>Leaders</w:t>
      </w:r>
      <w:r w:rsidRPr="00306016">
        <w:rPr>
          <w:rStyle w:val="StyleUnderline"/>
        </w:rPr>
        <w:t xml:space="preserve"> of </w:t>
      </w:r>
      <w:proofErr w:type="spellStart"/>
      <w:r w:rsidRPr="00306016">
        <w:rPr>
          <w:rStyle w:val="StyleUnderline"/>
        </w:rPr>
        <w:t>contractualist</w:t>
      </w:r>
      <w:proofErr w:type="spellEnd"/>
      <w:r w:rsidRPr="00306016">
        <w:rPr>
          <w:rStyle w:val="StyleUnderline"/>
        </w:rPr>
        <w:t xml:space="preserve"> states </w:t>
      </w:r>
      <w:r w:rsidRPr="00414FED">
        <w:rPr>
          <w:rStyle w:val="StyleUnderline"/>
          <w:highlight w:val="yellow"/>
        </w:rPr>
        <w:t>assess threats based</w:t>
      </w:r>
      <w:r w:rsidRPr="00306016">
        <w:rPr>
          <w:rStyle w:val="StyleUnderline"/>
        </w:rPr>
        <w:t xml:space="preserve"> not </w:t>
      </w:r>
      <w:r w:rsidRPr="00414FED">
        <w:rPr>
          <w:rStyle w:val="StyleUnderline"/>
          <w:highlight w:val="yellow"/>
        </w:rPr>
        <w:t>on</w:t>
      </w:r>
      <w:r w:rsidRPr="00306016">
        <w:rPr>
          <w:rStyle w:val="StyleUnderline"/>
        </w:rPr>
        <w:t xml:space="preserve"> their images of other states' regime types, economic types, or their capabilities, but on their </w:t>
      </w:r>
      <w:r w:rsidRPr="00414FED">
        <w:rPr>
          <w:rStyle w:val="StyleUnderline"/>
          <w:highlight w:val="yellow"/>
        </w:rPr>
        <w:t>behavior</w:t>
      </w:r>
      <w:r w:rsidRPr="0062475F">
        <w:rPr>
          <w:rStyle w:val="Style13ptBold"/>
          <w:sz w:val="16"/>
        </w:rPr>
        <w:t>.</w:t>
      </w:r>
    </w:p>
    <w:p w14:paraId="6E839BDB" w14:textId="77777777" w:rsidR="0073515B" w:rsidRPr="0062475F" w:rsidRDefault="0073515B" w:rsidP="0073515B">
      <w:pPr>
        <w:rPr>
          <w:sz w:val="16"/>
          <w:szCs w:val="16"/>
        </w:rPr>
      </w:pPr>
      <w:r w:rsidRPr="0062475F">
        <w:rPr>
          <w:sz w:val="16"/>
          <w:szCs w:val="16"/>
        </w:rPr>
        <w:t>What economic norms theory cannot explain is the triggering environmental and political origins of economic change. Although the theory predicts systemic effects (</w:t>
      </w:r>
      <w:proofErr w:type="spellStart"/>
      <w:r w:rsidRPr="0062475F">
        <w:rPr>
          <w:sz w:val="16"/>
          <w:szCs w:val="16"/>
        </w:rPr>
        <w:t>contractualist</w:t>
      </w:r>
      <w:proofErr w:type="spellEnd"/>
      <w:r w:rsidRPr="0062475F">
        <w:rPr>
          <w:sz w:val="16"/>
          <w:szCs w:val="16"/>
        </w:rPr>
        <w:t xml:space="preserve"> hegemony) on unit-level change (national transitions toward </w:t>
      </w:r>
      <w:proofErr w:type="spellStart"/>
      <w:r w:rsidRPr="0062475F">
        <w:rPr>
          <w:sz w:val="16"/>
          <w:szCs w:val="16"/>
        </w:rPr>
        <w:t>contractualist</w:t>
      </w:r>
      <w:proofErr w:type="spellEnd"/>
      <w:r w:rsidRPr="0062475F">
        <w:rPr>
          <w:sz w:val="16"/>
          <w:szCs w:val="16"/>
        </w:rPr>
        <w:t xml:space="preserve"> economies), it cannot predict when and where leaders of status and axial states might seek to support the market; when and where </w:t>
      </w:r>
      <w:proofErr w:type="spellStart"/>
      <w:r w:rsidRPr="0062475F">
        <w:rPr>
          <w:sz w:val="16"/>
          <w:szCs w:val="16"/>
        </w:rPr>
        <w:t>contractualist</w:t>
      </w:r>
      <w:proofErr w:type="spellEnd"/>
      <w:r w:rsidRPr="0062475F">
        <w:rPr>
          <w:sz w:val="16"/>
          <w:szCs w:val="16"/>
        </w:rPr>
        <w:t xml:space="preserve"> economies will emerge; or when and where systemic effects will result in changes in the units. The theory treats economic change largely exogenously.91</w:t>
      </w:r>
    </w:p>
    <w:p w14:paraId="49FF08C9" w14:textId="77777777" w:rsidR="0073515B" w:rsidRPr="0062475F" w:rsidRDefault="0073515B" w:rsidP="0073515B">
      <w:pPr>
        <w:rPr>
          <w:sz w:val="16"/>
          <w:szCs w:val="16"/>
        </w:rPr>
      </w:pPr>
      <w:r w:rsidRPr="0062475F">
        <w:rPr>
          <w:sz w:val="16"/>
          <w:szCs w:val="16"/>
        </w:rPr>
        <w:t xml:space="preserve">Thus, the theory cannot predict what China will do in the future, because it is impossible to know whether it will become a </w:t>
      </w:r>
      <w:proofErr w:type="spellStart"/>
      <w:r w:rsidRPr="0062475F">
        <w:rPr>
          <w:sz w:val="16"/>
          <w:szCs w:val="16"/>
        </w:rPr>
        <w:t>contractualist</w:t>
      </w:r>
      <w:proofErr w:type="spellEnd"/>
      <w:r w:rsidRPr="0062475F">
        <w:rPr>
          <w:sz w:val="16"/>
          <w:szCs w:val="16"/>
        </w:rPr>
        <w:t xml:space="preserve"> power. The theory can predict, however, that conflict with China is not inevitable, and that it can be avoided if the </w:t>
      </w:r>
      <w:proofErr w:type="spellStart"/>
      <w:r w:rsidRPr="0062475F">
        <w:rPr>
          <w:sz w:val="16"/>
          <w:szCs w:val="16"/>
        </w:rPr>
        <w:t>contractualist</w:t>
      </w:r>
      <w:proofErr w:type="spellEnd"/>
      <w:r w:rsidRPr="0062475F">
        <w:rPr>
          <w:sz w:val="16"/>
          <w:szCs w:val="16"/>
        </w:rPr>
        <w:t xml:space="preserve"> powers do not confuse China's mercantilist pursuits with incipient revisionism, and if they grasp that China's leadership increasingly has interests in the global market order. If China transitions to a </w:t>
      </w:r>
      <w:proofErr w:type="spellStart"/>
      <w:r w:rsidRPr="0062475F">
        <w:rPr>
          <w:sz w:val="16"/>
          <w:szCs w:val="16"/>
        </w:rPr>
        <w:t>contractualist</w:t>
      </w:r>
      <w:proofErr w:type="spellEnd"/>
      <w:r w:rsidRPr="0062475F">
        <w:rPr>
          <w:sz w:val="16"/>
          <w:szCs w:val="16"/>
        </w:rPr>
        <w:t xml:space="preserve"> economy—and such a prospect is likely if current trends continue—the proportion of people in the </w:t>
      </w:r>
      <w:proofErr w:type="spellStart"/>
      <w:r w:rsidRPr="0062475F">
        <w:rPr>
          <w:sz w:val="16"/>
          <w:szCs w:val="16"/>
        </w:rPr>
        <w:t>contractualist</w:t>
      </w:r>
      <w:proofErr w:type="spellEnd"/>
      <w:r w:rsidRPr="0062475F">
        <w:rPr>
          <w:sz w:val="16"/>
          <w:szCs w:val="16"/>
        </w:rPr>
        <w:t xml:space="preserve"> mind-set worldwide will more than double, from 16 percent to 35 percent. This would greatly increase the speed of the trajectory toward peace, as long as the planet can ecologically sustain the </w:t>
      </w:r>
      <w:proofErr w:type="spellStart"/>
      <w:r w:rsidRPr="0062475F">
        <w:rPr>
          <w:sz w:val="16"/>
          <w:szCs w:val="16"/>
        </w:rPr>
        <w:t>contractualist</w:t>
      </w:r>
      <w:proofErr w:type="spellEnd"/>
      <w:r w:rsidRPr="0062475F">
        <w:rPr>
          <w:sz w:val="16"/>
          <w:szCs w:val="16"/>
        </w:rPr>
        <w:t xml:space="preserve"> economies' high levels of productivity.</w:t>
      </w:r>
    </w:p>
    <w:p w14:paraId="5800D3F8" w14:textId="77777777" w:rsidR="0073515B" w:rsidRPr="0062475F" w:rsidRDefault="0073515B" w:rsidP="0073515B">
      <w:pPr>
        <w:rPr>
          <w:sz w:val="16"/>
          <w:szCs w:val="16"/>
        </w:rPr>
      </w:pPr>
      <w:r w:rsidRPr="0062475F">
        <w:rPr>
          <w:sz w:val="16"/>
          <w:szCs w:val="16"/>
        </w:rPr>
        <w:t xml:space="preserve">Russia, in contrast, is the natural enemy of the </w:t>
      </w:r>
      <w:proofErr w:type="spellStart"/>
      <w:r w:rsidRPr="0062475F">
        <w:rPr>
          <w:sz w:val="16"/>
          <w:szCs w:val="16"/>
        </w:rPr>
        <w:t>contractualist</w:t>
      </w:r>
      <w:proofErr w:type="spellEnd"/>
      <w:r w:rsidRPr="0062475F">
        <w:rPr>
          <w:sz w:val="16"/>
          <w:szCs w:val="16"/>
        </w:rPr>
        <w:t xml:space="preserve"> hegemony: its status economy encourages the sowing of chaos anywhere Russia lacks control, putting it in direct opposition to the </w:t>
      </w:r>
      <w:proofErr w:type="spellStart"/>
      <w:r w:rsidRPr="0062475F">
        <w:rPr>
          <w:sz w:val="16"/>
          <w:szCs w:val="16"/>
        </w:rPr>
        <w:t>contractualists</w:t>
      </w:r>
      <w:proofErr w:type="spellEnd"/>
      <w:r w:rsidRPr="0062475F">
        <w:rPr>
          <w:sz w:val="16"/>
          <w:szCs w:val="16"/>
        </w:rPr>
        <w:t xml:space="preserve">' interest in order. Russia has a substantial nuclear arsenal, but this does not diminish the overwhelming might of the </w:t>
      </w:r>
      <w:proofErr w:type="spellStart"/>
      <w:r w:rsidRPr="0062475F">
        <w:rPr>
          <w:sz w:val="16"/>
          <w:szCs w:val="16"/>
        </w:rPr>
        <w:t>contractualist</w:t>
      </w:r>
      <w:proofErr w:type="spellEnd"/>
      <w:r w:rsidRPr="0062475F">
        <w:rPr>
          <w:sz w:val="16"/>
          <w:szCs w:val="16"/>
        </w:rPr>
        <w:t xml:space="preserve"> hegemony, because nuclear weapons can be used rationally only to deter attacks. </w:t>
      </w:r>
      <w:proofErr w:type="spellStart"/>
      <w:r w:rsidRPr="0062475F">
        <w:rPr>
          <w:sz w:val="16"/>
          <w:szCs w:val="16"/>
        </w:rPr>
        <w:t>Contractualist</w:t>
      </w:r>
      <w:proofErr w:type="spellEnd"/>
      <w:r w:rsidRPr="0062475F">
        <w:rPr>
          <w:sz w:val="16"/>
          <w:szCs w:val="16"/>
        </w:rPr>
        <w:t xml:space="preserve"> states do not attack states to make them </w:t>
      </w:r>
      <w:proofErr w:type="spellStart"/>
      <w:r w:rsidRPr="0062475F">
        <w:rPr>
          <w:sz w:val="16"/>
          <w:szCs w:val="16"/>
        </w:rPr>
        <w:t>contractualist</w:t>
      </w:r>
      <w:proofErr w:type="spellEnd"/>
      <w:r w:rsidRPr="0062475F">
        <w:rPr>
          <w:sz w:val="16"/>
          <w:szCs w:val="16"/>
        </w:rPr>
        <w:t>, so Russia's deterrent capability has no effect on the power of this hegemony and the trajectory of peace.</w:t>
      </w:r>
    </w:p>
    <w:p w14:paraId="32D0BFD7" w14:textId="77777777" w:rsidR="0073515B" w:rsidRDefault="0073515B" w:rsidP="0073515B">
      <w:pPr>
        <w:rPr>
          <w:rStyle w:val="Style13ptBold"/>
          <w:sz w:val="16"/>
        </w:rPr>
      </w:pPr>
      <w:r w:rsidRPr="00306016">
        <w:rPr>
          <w:rStyle w:val="StyleUnderline"/>
        </w:rPr>
        <w:t xml:space="preserve">Since the defeat of the Axis powers in 1945, an alliance of </w:t>
      </w:r>
      <w:proofErr w:type="spellStart"/>
      <w:r w:rsidRPr="00306016">
        <w:rPr>
          <w:rStyle w:val="StyleUnderline"/>
        </w:rPr>
        <w:t>contractualist</w:t>
      </w:r>
      <w:proofErr w:type="spellEnd"/>
      <w:r w:rsidRPr="00306016">
        <w:rPr>
          <w:rStyle w:val="StyleUnderline"/>
        </w:rPr>
        <w:t xml:space="preserve"> states has sought to impose a global order based on the principle of self-determination—a principle that applies to all states, large and small</w:t>
      </w:r>
      <w:r w:rsidRPr="0062475F">
        <w:rPr>
          <w:sz w:val="16"/>
        </w:rPr>
        <w:t xml:space="preserve">. This global order is increasing the odds of states transitioning from status to </w:t>
      </w:r>
      <w:proofErr w:type="spellStart"/>
      <w:r w:rsidRPr="0062475F">
        <w:rPr>
          <w:sz w:val="16"/>
        </w:rPr>
        <w:t>contractualist</w:t>
      </w:r>
      <w:proofErr w:type="spellEnd"/>
      <w:r w:rsidRPr="0062475F">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62475F">
        <w:rPr>
          <w:sz w:val="16"/>
        </w:rPr>
        <w:t>contractualist</w:t>
      </w:r>
      <w:proofErr w:type="spellEnd"/>
      <w:r w:rsidRPr="0062475F">
        <w:rPr>
          <w:sz w:val="16"/>
        </w:rPr>
        <w:t xml:space="preserve"> hegemony in the mid-twentieth century. This article has argued that no status power could ever overtake the combined might of this hegemony. Thus, barring some dark force that brings about a collapse of the global economy, </w:t>
      </w:r>
      <w:r w:rsidRPr="00414FED">
        <w:rPr>
          <w:rStyle w:val="StyleUnderline"/>
          <w:highlight w:val="yellow"/>
        </w:rPr>
        <w:t>the world is</w:t>
      </w:r>
      <w:r w:rsidRPr="00306016">
        <w:rPr>
          <w:rStyle w:val="StyleUnderline"/>
        </w:rPr>
        <w:t xml:space="preserve"> now </w:t>
      </w:r>
      <w:r w:rsidRPr="00414FED">
        <w:rPr>
          <w:rStyle w:val="StyleUnderline"/>
          <w:highlight w:val="yellow"/>
        </w:rPr>
        <w:t>in the endgame</w:t>
      </w:r>
      <w:r w:rsidRPr="00306016">
        <w:rPr>
          <w:rStyle w:val="StyleUnderline"/>
        </w:rPr>
        <w:t xml:space="preserve"> </w:t>
      </w:r>
      <w:r w:rsidRPr="00414FED">
        <w:rPr>
          <w:rStyle w:val="StyleUnderline"/>
          <w:highlight w:val="yellow"/>
        </w:rPr>
        <w:t>of</w:t>
      </w:r>
      <w:r w:rsidRPr="00306016">
        <w:rPr>
          <w:rStyle w:val="StyleUnderline"/>
        </w:rPr>
        <w:t xml:space="preserve"> a five-century-long trajectory toward </w:t>
      </w:r>
      <w:r w:rsidRPr="00414FED">
        <w:rPr>
          <w:rStyle w:val="StyleUnderline"/>
          <w:highlight w:val="yellow"/>
        </w:rPr>
        <w:t>permanent peace</w:t>
      </w:r>
      <w:r w:rsidRPr="00306016">
        <w:rPr>
          <w:rStyle w:val="StyleUnderline"/>
        </w:rPr>
        <w:t xml:space="preserve"> and prosperity</w:t>
      </w:r>
      <w:r w:rsidRPr="0062475F">
        <w:rPr>
          <w:rStyle w:val="Style13ptBold"/>
          <w:sz w:val="16"/>
        </w:rPr>
        <w:t>.</w:t>
      </w:r>
    </w:p>
    <w:p w14:paraId="0901B89E" w14:textId="77777777" w:rsidR="0073515B" w:rsidRPr="0073515B" w:rsidRDefault="0073515B" w:rsidP="0073515B"/>
    <w:sectPr w:rsidR="0073515B" w:rsidRPr="007351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461332883584"/>
    <w:docVar w:name="VerbatimVersion" w:val="5.1"/>
  </w:docVars>
  <w:rsids>
    <w:rsidRoot w:val="0073515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2922"/>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3515B"/>
    <w:rsid w:val="00766EA0"/>
    <w:rsid w:val="007A2226"/>
    <w:rsid w:val="007F5B66"/>
    <w:rsid w:val="00823A1C"/>
    <w:rsid w:val="00845B9D"/>
    <w:rsid w:val="00860984"/>
    <w:rsid w:val="008B3ECB"/>
    <w:rsid w:val="008B4E85"/>
    <w:rsid w:val="008C1B2E"/>
    <w:rsid w:val="0091627E"/>
    <w:rsid w:val="0097032B"/>
    <w:rsid w:val="00991BED"/>
    <w:rsid w:val="009C019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6FE"/>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25B84"/>
    <w:rsid w:val="00E33DFE"/>
    <w:rsid w:val="00E5262C"/>
    <w:rsid w:val="00EC7DC4"/>
    <w:rsid w:val="00ED30CF"/>
    <w:rsid w:val="00ED387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9D426"/>
  <w15:chartTrackingRefBased/>
  <w15:docId w15:val="{20BEDEF8-CF42-495E-BC5F-A459F05C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15B"/>
    <w:rPr>
      <w:rFonts w:ascii="Calibri" w:hAnsi="Calibri" w:cs="Calibri"/>
      <w:sz w:val="24"/>
    </w:rPr>
  </w:style>
  <w:style w:type="paragraph" w:styleId="Heading1">
    <w:name w:val="heading 1"/>
    <w:aliases w:val="Pocket"/>
    <w:basedOn w:val="Normal"/>
    <w:next w:val="Normal"/>
    <w:link w:val="Heading1Char"/>
    <w:qFormat/>
    <w:rsid w:val="007351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1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51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G,No Spacing1121,CD - Cite,ta,TA,T, Ch,No Spacing111111,Card,Ta"/>
    <w:basedOn w:val="Normal"/>
    <w:next w:val="Normal"/>
    <w:link w:val="Heading4Char"/>
    <w:uiPriority w:val="3"/>
    <w:unhideWhenUsed/>
    <w:qFormat/>
    <w:rsid w:val="007351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51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15B"/>
  </w:style>
  <w:style w:type="character" w:customStyle="1" w:styleId="Heading1Char">
    <w:name w:val="Heading 1 Char"/>
    <w:aliases w:val="Pocket Char"/>
    <w:basedOn w:val="DefaultParagraphFont"/>
    <w:link w:val="Heading1"/>
    <w:rsid w:val="007351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51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51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73515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73515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3515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73515B"/>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C,TAG "/>
    <w:basedOn w:val="DefaultParagraphFont"/>
    <w:link w:val="NoSpacing"/>
    <w:uiPriority w:val="99"/>
    <w:unhideWhenUsed/>
    <w:rsid w:val="0073515B"/>
    <w:rPr>
      <w:color w:val="auto"/>
      <w:u w:val="none"/>
    </w:rPr>
  </w:style>
  <w:style w:type="character" w:styleId="FollowedHyperlink">
    <w:name w:val="FollowedHyperlink"/>
    <w:basedOn w:val="DefaultParagraphFont"/>
    <w:uiPriority w:val="99"/>
    <w:semiHidden/>
    <w:unhideWhenUsed/>
    <w:rsid w:val="0073515B"/>
    <w:rPr>
      <w:color w:val="auto"/>
      <w:u w:val="none"/>
    </w:rPr>
  </w:style>
  <w:style w:type="paragraph" w:customStyle="1" w:styleId="textbold">
    <w:name w:val="text bold"/>
    <w:basedOn w:val="Normal"/>
    <w:link w:val="Emphasis"/>
    <w:autoRedefine/>
    <w:uiPriority w:val="7"/>
    <w:qFormat/>
    <w:rsid w:val="0073515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936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C936FE"/>
    <w:pPr>
      <w:ind w:left="720"/>
      <w:contextualSpacing/>
    </w:pPr>
  </w:style>
  <w:style w:type="paragraph" w:styleId="Title">
    <w:name w:val="Title"/>
    <w:aliases w:val="Cites and Cards,UNDERLINE,Bold Underlined,title,Block Heading,Read This"/>
    <w:basedOn w:val="Normal"/>
    <w:link w:val="TitleChar"/>
    <w:uiPriority w:val="6"/>
    <w:qFormat/>
    <w:rsid w:val="00E25B8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25B84"/>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www.greensightag.com/logbook/can-starlink-save-the-world-by-connecting-farm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www.semanticscholar.org/paper/Regulating-the-Space-Commons%3A-Treating-Space-Debris-Munoz-Patchen/607eff0141f48332a69ae8c5a3301d871057a4fa"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thecipherbrief.com/article/5-reasons-%E2%80%9Cspace-war%E2%80%9D-isn%E2%80%99t-scary-it-sounds"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s://www.cambridge.org/core/books/abs/food-or-war/hotspots-for-food-conflict-in-the-twentyfirst-century/1CD674412E09B8E6F325C9C0A0A6778A"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23212</Words>
  <Characters>132312</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2022-01-14T16:23:00Z</dcterms:created>
  <dcterms:modified xsi:type="dcterms:W3CDTF">2022-01-14T17:11:00Z</dcterms:modified>
</cp:coreProperties>
</file>