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95D0" w14:textId="09F5AF95" w:rsidR="0039233B" w:rsidRDefault="0039233B" w:rsidP="0039233B">
      <w:pPr>
        <w:pStyle w:val="Heading2"/>
      </w:pPr>
      <w:bookmarkStart w:id="0" w:name="_Hlk86655766"/>
      <w:r>
        <w:t>1NC</w:t>
      </w:r>
    </w:p>
    <w:p w14:paraId="21FC7DF5" w14:textId="5B3BB864" w:rsidR="0039233B" w:rsidRDefault="0039233B" w:rsidP="0039233B">
      <w:pPr>
        <w:pStyle w:val="Heading3"/>
      </w:pPr>
      <w:r>
        <w:t>1NC---CP</w:t>
      </w:r>
    </w:p>
    <w:p w14:paraId="787C1E98" w14:textId="77777777" w:rsidR="0037005E" w:rsidRDefault="0037005E" w:rsidP="0037005E">
      <w:pPr>
        <w:pStyle w:val="Heading4"/>
      </w:pPr>
      <w:r>
        <w:t xml:space="preserve">Text – States should </w:t>
      </w:r>
    </w:p>
    <w:p w14:paraId="3BD3358E" w14:textId="1D5D500C" w:rsidR="0037005E" w:rsidRPr="00AF42CC" w:rsidRDefault="0037005E" w:rsidP="00AF42CC">
      <w:pPr>
        <w:pStyle w:val="ListParagraph"/>
        <w:numPr>
          <w:ilvl w:val="0"/>
          <w:numId w:val="16"/>
        </w:numPr>
      </w:pPr>
      <w:r w:rsidRPr="00AF42CC">
        <w:t xml:space="preserve">implement cooperative active debris removal measures aimed at mitigating debris from mega-constellations. </w:t>
      </w:r>
    </w:p>
    <w:p w14:paraId="5767097F" w14:textId="1199A22B" w:rsidR="0037005E" w:rsidRPr="00AF42CC" w:rsidRDefault="0037005E" w:rsidP="00AF42CC">
      <w:pPr>
        <w:pStyle w:val="ListParagraph"/>
        <w:numPr>
          <w:ilvl w:val="0"/>
          <w:numId w:val="16"/>
        </w:numPr>
      </w:pPr>
      <w:r w:rsidRPr="00AF42CC">
        <w:t>cooperate on the development of a cloud-based infrastructure system between private and public entities with the purpose of advancing overall cyber security and create a protected mandatory reporting system for government contractors and critical infrastructure employees</w:t>
      </w:r>
    </w:p>
    <w:p w14:paraId="1E639D9E" w14:textId="3FCB15C0" w:rsidR="00AF42CC" w:rsidRPr="00AF42CC" w:rsidRDefault="00AF42CC" w:rsidP="00AF42CC">
      <w:pPr>
        <w:pStyle w:val="ListParagraph"/>
        <w:numPr>
          <w:ilvl w:val="0"/>
          <w:numId w:val="16"/>
        </w:numPr>
      </w:pPr>
      <w:r w:rsidRPr="00AF42CC">
        <w:t>dismantle their antisatellite weapon systems</w:t>
      </w:r>
      <w:r w:rsidR="00DD235B">
        <w:t xml:space="preserve"> and stop all development of space weapons</w:t>
      </w:r>
    </w:p>
    <w:p w14:paraId="6C8187B8" w14:textId="365AEAEA" w:rsidR="00AF42CC" w:rsidRPr="00AF42CC" w:rsidRDefault="00AF42CC" w:rsidP="00AF42CC">
      <w:pPr>
        <w:pStyle w:val="ListParagraph"/>
        <w:numPr>
          <w:ilvl w:val="0"/>
          <w:numId w:val="16"/>
        </w:numPr>
      </w:pPr>
      <w:r w:rsidRPr="00AF42CC">
        <w:t>adopt a system of market share liability in regard to the creation of debris in outer space by private entities in accordance with Munoz-</w:t>
      </w:r>
      <w:proofErr w:type="spellStart"/>
      <w:r w:rsidRPr="00AF42CC">
        <w:t>Patchen</w:t>
      </w:r>
      <w:proofErr w:type="spellEnd"/>
      <w:r w:rsidRPr="00AF42CC">
        <w:t xml:space="preserve"> 18</w:t>
      </w:r>
    </w:p>
    <w:p w14:paraId="26E42122" w14:textId="5F49D4EA" w:rsidR="0037005E" w:rsidRDefault="00447AE2" w:rsidP="0037005E">
      <w:pPr>
        <w:pStyle w:val="Heading4"/>
      </w:pPr>
      <w:r>
        <w:t>1</w:t>
      </w:r>
      <w:r w:rsidRPr="00447AE2">
        <w:rPr>
          <w:vertAlign w:val="superscript"/>
        </w:rPr>
        <w:t>st</w:t>
      </w:r>
      <w:r>
        <w:t xml:space="preserve"> plank</w:t>
      </w:r>
      <w:r w:rsidR="0037005E">
        <w:t xml:space="preserve"> solves Cyber-Attacks.</w:t>
      </w:r>
    </w:p>
    <w:p w14:paraId="18D7E095" w14:textId="77777777" w:rsidR="0037005E" w:rsidRPr="003730FC" w:rsidRDefault="0037005E" w:rsidP="0037005E">
      <w:proofErr w:type="spellStart"/>
      <w:r w:rsidRPr="003730FC">
        <w:rPr>
          <w:rFonts w:eastAsiaTheme="majorEastAsia" w:cstheme="majorBidi"/>
          <w:b/>
          <w:iCs/>
          <w:sz w:val="26"/>
        </w:rPr>
        <w:t>Robertl</w:t>
      </w:r>
      <w:proofErr w:type="spellEnd"/>
      <w:r w:rsidRPr="003730FC">
        <w:rPr>
          <w:rFonts w:eastAsiaTheme="majorEastAsia" w:cstheme="majorBidi"/>
          <w:b/>
          <w:iCs/>
          <w:sz w:val="26"/>
        </w:rPr>
        <w:t xml:space="preserve"> and </w:t>
      </w:r>
      <w:proofErr w:type="spellStart"/>
      <w:r w:rsidRPr="003730FC">
        <w:rPr>
          <w:rFonts w:eastAsiaTheme="majorEastAsia" w:cstheme="majorBidi"/>
          <w:b/>
          <w:iCs/>
          <w:sz w:val="26"/>
        </w:rPr>
        <w:t>Vocl</w:t>
      </w:r>
      <w:proofErr w:type="spellEnd"/>
      <w:r w:rsidRPr="003730FC">
        <w:rPr>
          <w:rFonts w:eastAsiaTheme="majorEastAsia" w:cstheme="majorBidi"/>
          <w:b/>
          <w:iCs/>
          <w:sz w:val="26"/>
        </w:rPr>
        <w:t> 21</w:t>
      </w:r>
      <w:r w:rsidRPr="003730FC">
        <w:t xml:space="preserve"> [Christopher </w:t>
      </w:r>
      <w:proofErr w:type="spellStart"/>
      <w:r w:rsidRPr="003730FC">
        <w:t>Robertl</w:t>
      </w:r>
      <w:proofErr w:type="spellEnd"/>
      <w:r w:rsidRPr="003730FC">
        <w:t xml:space="preserve"> and Vince </w:t>
      </w:r>
      <w:proofErr w:type="spellStart"/>
      <w:r w:rsidRPr="003730FC">
        <w:t>Vocl</w:t>
      </w:r>
      <w:proofErr w:type="spellEnd"/>
      <w:r>
        <w:t>. Christopher is the</w:t>
      </w:r>
      <w:r w:rsidRPr="003730FC">
        <w:t xml:space="preserve"> Senior Vice President</w:t>
      </w:r>
      <w:r>
        <w:t xml:space="preserve"> of</w:t>
      </w:r>
      <w:r w:rsidRPr="003730FC">
        <w:t xml:space="preserve"> Cyber Intelligence and Supply Chain Security Policy</w:t>
      </w:r>
      <w:r>
        <w:t xml:space="preserve"> at the</w:t>
      </w:r>
      <w:r w:rsidRPr="003730FC">
        <w:t xml:space="preserve"> U.S. Chamber of Commerce</w:t>
      </w:r>
      <w:r>
        <w:t xml:space="preserve">. </w:t>
      </w:r>
      <w:r w:rsidRPr="003730FC">
        <w:t xml:space="preserve">Vince </w:t>
      </w:r>
      <w:proofErr w:type="spellStart"/>
      <w:r w:rsidRPr="003730FC">
        <w:t>Voc</w:t>
      </w:r>
      <w:r>
        <w:t>I</w:t>
      </w:r>
      <w:proofErr w:type="spellEnd"/>
      <w:r>
        <w:t xml:space="preserve"> is the</w:t>
      </w:r>
      <w:r w:rsidRPr="003730FC">
        <w:t xml:space="preserve"> Executive Director Cyber Policy and Operations</w:t>
      </w:r>
      <w:r>
        <w:t xml:space="preserve"> at the</w:t>
      </w:r>
      <w:r w:rsidRPr="003730FC">
        <w:t xml:space="preserve"> U.S. Chamber of Commerce</w:t>
      </w:r>
      <w:r>
        <w:t>.</w:t>
      </w:r>
      <w:r w:rsidRPr="003730FC">
        <w:t xml:space="preserve"> 5-14-2021, accessed on 8-8-2021, U.S. Chamber of Commerce, "4 Ways U.S. Government Leaders Can Protect IP and Personal Data", </w:t>
      </w:r>
      <w:hyperlink r:id="rId6" w:history="1">
        <w:r w:rsidRPr="003730FC">
          <w:rPr>
            <w:rStyle w:val="Hyperlink"/>
          </w:rPr>
          <w:t>https://www.uschamber.com/on-demand/cybersecurity/how-can-the-government-help-protect-intellectual-property-and-personal-data</w:t>
        </w:r>
      </w:hyperlink>
      <w:r w:rsidRPr="003730FC">
        <w:t>] Adam</w:t>
      </w:r>
    </w:p>
    <w:p w14:paraId="2CCF75B1" w14:textId="77777777" w:rsidR="0037005E" w:rsidRPr="00D3073A" w:rsidRDefault="0037005E" w:rsidP="0037005E">
      <w:r w:rsidRPr="00D3073A">
        <w:t xml:space="preserve">During the past several months, U.S. </w:t>
      </w:r>
      <w:r w:rsidRPr="00D3073A">
        <w:rPr>
          <w:rStyle w:val="StyleUnderline"/>
        </w:rPr>
        <w:t>adversaries</w:t>
      </w:r>
      <w:r w:rsidRPr="00D3073A">
        <w:t xml:space="preserve"> have </w:t>
      </w:r>
      <w:r w:rsidRPr="00D3073A">
        <w:rPr>
          <w:rStyle w:val="StyleUnderline"/>
        </w:rPr>
        <w:t>carried out significant cyber-enabled espionage campaigns</w:t>
      </w:r>
      <w:r w:rsidRPr="00D3073A">
        <w:t xml:space="preserve">, impacting a wide range of public and private sector targets. With our nation’s cybersecurity at risk, government leaders have quickly turned to </w:t>
      </w:r>
      <w:r w:rsidRPr="00D3073A">
        <w:rPr>
          <w:rStyle w:val="StyleUnderline"/>
        </w:rPr>
        <w:t>legislative solutions to protect our intellectual property</w:t>
      </w:r>
      <w:r w:rsidRPr="00D3073A">
        <w:t xml:space="preserve"> and personal data.</w:t>
      </w:r>
    </w:p>
    <w:p w14:paraId="2DE2DEAB" w14:textId="77777777" w:rsidR="0037005E" w:rsidRPr="00D3073A" w:rsidRDefault="0037005E" w:rsidP="0037005E">
      <w:pPr>
        <w:rPr>
          <w:rStyle w:val="StyleUnderline"/>
        </w:rPr>
      </w:pPr>
      <w:r w:rsidRPr="00556012">
        <w:rPr>
          <w:rStyle w:val="StyleUnderline"/>
          <w:highlight w:val="cyan"/>
        </w:rPr>
        <w:t>Protected Mandatory Reporting</w:t>
      </w:r>
      <w:r w:rsidRPr="00D3073A">
        <w:rPr>
          <w:rStyle w:val="StyleUnderline"/>
        </w:rPr>
        <w:t xml:space="preserve"> Can Help </w:t>
      </w:r>
      <w:r w:rsidRPr="00556012">
        <w:rPr>
          <w:rStyle w:val="StyleUnderline"/>
          <w:highlight w:val="cyan"/>
        </w:rPr>
        <w:t>Thwart</w:t>
      </w:r>
      <w:r w:rsidRPr="00D3073A">
        <w:rPr>
          <w:rStyle w:val="StyleUnderline"/>
        </w:rPr>
        <w:t xml:space="preserve"> Increasingly Sophisticated </w:t>
      </w:r>
      <w:r w:rsidRPr="00556012">
        <w:rPr>
          <w:rStyle w:val="StyleUnderline"/>
          <w:highlight w:val="cyan"/>
        </w:rPr>
        <w:t>Cyberattacks</w:t>
      </w:r>
    </w:p>
    <w:p w14:paraId="73851804" w14:textId="77777777" w:rsidR="0037005E" w:rsidRPr="00D3073A" w:rsidRDefault="0037005E" w:rsidP="0037005E">
      <w:r w:rsidRPr="00D3073A">
        <w:t>Since the </w:t>
      </w:r>
      <w:hyperlink r:id="rId7" w:anchor=":~:text=of%20Mass%20Destruction-,Cybersecurity%20Information%20Sharing%20Act%20of%202015%20Procedures%20and%20Guidance,indicators%20with%20the%20Federal%20Government." w:history="1">
        <w:r w:rsidRPr="00D3073A">
          <w:rPr>
            <w:rStyle w:val="StyleUnderline"/>
          </w:rPr>
          <w:t>Cybersecurity Information Sharing Act of 2015</w:t>
        </w:r>
      </w:hyperlink>
      <w:r w:rsidRPr="00D3073A">
        <w:t xml:space="preserve"> was passed, companies facing data breaches have been encouraged to share this information with the U.S. government. Yet </w:t>
      </w:r>
      <w:r w:rsidRPr="00556012">
        <w:rPr>
          <w:rStyle w:val="StyleUnderline"/>
          <w:highlight w:val="cyan"/>
        </w:rPr>
        <w:t>cyberattacks</w:t>
      </w:r>
      <w:r w:rsidRPr="00D3073A">
        <w:rPr>
          <w:rStyle w:val="StyleUnderline"/>
        </w:rPr>
        <w:t xml:space="preserve"> have only become </w:t>
      </w:r>
      <w:r w:rsidRPr="00556012">
        <w:rPr>
          <w:rStyle w:val="StyleUnderline"/>
          <w:highlight w:val="cyan"/>
        </w:rPr>
        <w:t>more sophisticated</w:t>
      </w:r>
      <w:r w:rsidRPr="00D3073A">
        <w:rPr>
          <w:rStyle w:val="StyleUnderline"/>
        </w:rPr>
        <w:t xml:space="preserve"> since then</w:t>
      </w:r>
      <w:r w:rsidRPr="00D3073A">
        <w:t>, according to </w:t>
      </w:r>
      <w:hyperlink r:id="rId8" w:history="1">
        <w:r w:rsidRPr="00D3073A">
          <w:rPr>
            <w:rStyle w:val="Hyperlink"/>
          </w:rPr>
          <w:t>Sen. Mark Warner</w:t>
        </w:r>
      </w:hyperlink>
      <w:r w:rsidRPr="00D3073A">
        <w:t>, chairman of the Senate Select Committee on Intelligence.</w:t>
      </w:r>
    </w:p>
    <w:p w14:paraId="53F73FBF" w14:textId="77777777" w:rsidR="0037005E" w:rsidRPr="00D3073A" w:rsidRDefault="0037005E" w:rsidP="0037005E">
      <w:r w:rsidRPr="00D3073A">
        <w:t xml:space="preserve">“There is an evolving belief that </w:t>
      </w:r>
      <w:r w:rsidRPr="00D3073A">
        <w:rPr>
          <w:rStyle w:val="StyleUnderline"/>
        </w:rPr>
        <w:t>the 2015 structure</w:t>
      </w:r>
      <w:r w:rsidRPr="00D3073A">
        <w:t xml:space="preserve">, </w:t>
      </w:r>
      <w:r w:rsidRPr="00D3073A">
        <w:rPr>
          <w:rStyle w:val="StyleUnderline"/>
        </w:rPr>
        <w:t xml:space="preserve">on a voluntary basis, is not giving us the level of comprehensive security that we need,” </w:t>
      </w:r>
      <w:r w:rsidRPr="00D3073A">
        <w:t>said Warner. “The bad guys, when they’re focused, they’re going to have a fairly high probability of getting in.”</w:t>
      </w:r>
    </w:p>
    <w:p w14:paraId="4F556A9D" w14:textId="77777777" w:rsidR="0037005E" w:rsidRPr="00D3073A" w:rsidRDefault="0037005E" w:rsidP="0037005E">
      <w:pPr>
        <w:rPr>
          <w:rStyle w:val="StyleUnderline"/>
        </w:rPr>
      </w:pPr>
      <w:r w:rsidRPr="00D3073A">
        <w:t xml:space="preserve">In response, the Committee on Intelligence is </w:t>
      </w:r>
      <w:r w:rsidRPr="00D3073A">
        <w:rPr>
          <w:rStyle w:val="StyleUnderline"/>
        </w:rPr>
        <w:t>working on a bipartisan level to create</w:t>
      </w:r>
      <w:r w:rsidRPr="00D3073A">
        <w:t xml:space="preserve"> a structure that would </w:t>
      </w:r>
      <w:r w:rsidRPr="00D3073A">
        <w:rPr>
          <w:rStyle w:val="StyleUnderline"/>
        </w:rPr>
        <w:t>mandate reporting for government contractors and critical infrastructure employees.</w:t>
      </w:r>
    </w:p>
    <w:p w14:paraId="1AE7D5EA" w14:textId="77777777" w:rsidR="0037005E" w:rsidRPr="00D3073A" w:rsidRDefault="0037005E" w:rsidP="0037005E">
      <w:r w:rsidRPr="00D3073A">
        <w:t xml:space="preserve">“Some of the privacy and other kinds of counter-incentives don’t take place,” Sen. Warner noted, </w:t>
      </w:r>
      <w:r w:rsidRPr="00D3073A">
        <w:rPr>
          <w:rStyle w:val="StyleUnderline"/>
        </w:rPr>
        <w:t xml:space="preserve">adding that affected </w:t>
      </w:r>
      <w:r w:rsidRPr="00556012">
        <w:rPr>
          <w:rStyle w:val="StyleUnderline"/>
          <w:highlight w:val="cyan"/>
        </w:rPr>
        <w:t>companies</w:t>
      </w:r>
      <w:r w:rsidRPr="00D3073A">
        <w:rPr>
          <w:rStyle w:val="StyleUnderline"/>
        </w:rPr>
        <w:t xml:space="preserve"> would </w:t>
      </w:r>
      <w:r w:rsidRPr="00556012">
        <w:rPr>
          <w:rStyle w:val="StyleUnderline"/>
          <w:highlight w:val="cyan"/>
        </w:rPr>
        <w:t>have</w:t>
      </w:r>
      <w:r w:rsidRPr="00D3073A">
        <w:rPr>
          <w:rStyle w:val="StyleUnderline"/>
        </w:rPr>
        <w:t xml:space="preserve"> limited </w:t>
      </w:r>
      <w:r w:rsidRPr="00556012">
        <w:rPr>
          <w:rStyle w:val="StyleUnderline"/>
          <w:highlight w:val="cyan"/>
        </w:rPr>
        <w:t>immunity and</w:t>
      </w:r>
      <w:r w:rsidRPr="00D3073A">
        <w:rPr>
          <w:rStyle w:val="StyleUnderline"/>
        </w:rPr>
        <w:t xml:space="preserve"> </w:t>
      </w:r>
      <w:r w:rsidRPr="00556012">
        <w:rPr>
          <w:rStyle w:val="StyleUnderline"/>
          <w:highlight w:val="cyan"/>
        </w:rPr>
        <w:t>anonymized</w:t>
      </w:r>
      <w:r w:rsidRPr="00D3073A">
        <w:rPr>
          <w:rStyle w:val="StyleUnderline"/>
        </w:rPr>
        <w:t xml:space="preserve"> information</w:t>
      </w:r>
      <w:r w:rsidRPr="00D3073A">
        <w:t>. “</w:t>
      </w:r>
      <w:r w:rsidRPr="00D3073A">
        <w:rPr>
          <w:rStyle w:val="StyleUnderline"/>
        </w:rPr>
        <w:t xml:space="preserve">We can pulse the overall system in a way that will </w:t>
      </w:r>
      <w:r w:rsidRPr="00556012">
        <w:rPr>
          <w:rStyle w:val="StyleUnderline"/>
          <w:highlight w:val="cyan"/>
        </w:rPr>
        <w:t>allow</w:t>
      </w:r>
      <w:r w:rsidRPr="00D3073A">
        <w:rPr>
          <w:rStyle w:val="StyleUnderline"/>
        </w:rPr>
        <w:t xml:space="preserve"> [the] public sector and private sector </w:t>
      </w:r>
      <w:r w:rsidRPr="00556012">
        <w:rPr>
          <w:rStyle w:val="StyleUnderline"/>
          <w:highlight w:val="cyan"/>
        </w:rPr>
        <w:t>to respond in a</w:t>
      </w:r>
      <w:r w:rsidRPr="00D3073A">
        <w:rPr>
          <w:rStyle w:val="StyleUnderline"/>
        </w:rPr>
        <w:t xml:space="preserve"> more </w:t>
      </w:r>
      <w:r w:rsidRPr="00556012">
        <w:rPr>
          <w:rStyle w:val="StyleUnderline"/>
          <w:highlight w:val="cyan"/>
        </w:rPr>
        <w:t>comprehensive</w:t>
      </w:r>
      <w:r w:rsidRPr="00D3073A">
        <w:rPr>
          <w:rStyle w:val="StyleUnderline"/>
        </w:rPr>
        <w:t xml:space="preserve"> </w:t>
      </w:r>
      <w:r w:rsidRPr="00556012">
        <w:rPr>
          <w:rStyle w:val="StyleUnderline"/>
          <w:highlight w:val="cyan"/>
        </w:rPr>
        <w:t>way</w:t>
      </w:r>
      <w:r w:rsidRPr="00D3073A">
        <w:rPr>
          <w:rStyle w:val="StyleUnderline"/>
        </w:rPr>
        <w:t>.”</w:t>
      </w:r>
    </w:p>
    <w:p w14:paraId="4B06336B" w14:textId="77777777" w:rsidR="0037005E" w:rsidRPr="00D3073A" w:rsidRDefault="0037005E" w:rsidP="0037005E">
      <w:r w:rsidRPr="00D3073A">
        <w:t xml:space="preserve">The U.S. Seeks to Work </w:t>
      </w:r>
      <w:proofErr w:type="gramStart"/>
      <w:r w:rsidRPr="00D3073A">
        <w:t>With</w:t>
      </w:r>
      <w:proofErr w:type="gramEnd"/>
      <w:r w:rsidRPr="00D3073A">
        <w:t xml:space="preserve"> Its Allies to Establish Cyber Incident Notification Systems</w:t>
      </w:r>
    </w:p>
    <w:p w14:paraId="47EF7FAA" w14:textId="77777777" w:rsidR="0037005E" w:rsidRPr="00D3073A" w:rsidRDefault="0037005E" w:rsidP="0037005E">
      <w:pPr>
        <w:rPr>
          <w:rStyle w:val="StyleUnderline"/>
        </w:rPr>
      </w:pPr>
      <w:r w:rsidRPr="00D3073A">
        <w:t xml:space="preserve">After creating a limited mandatory reporting system in the country, Warner hopes that the U.S. can work with its </w:t>
      </w:r>
      <w:r w:rsidRPr="00556012">
        <w:rPr>
          <w:rStyle w:val="StyleUnderline"/>
          <w:highlight w:val="cyan"/>
        </w:rPr>
        <w:t>allies</w:t>
      </w:r>
      <w:r w:rsidRPr="00D3073A">
        <w:t xml:space="preserve"> to </w:t>
      </w:r>
      <w:r w:rsidRPr="00556012">
        <w:rPr>
          <w:rStyle w:val="StyleUnderline"/>
          <w:highlight w:val="cyan"/>
        </w:rPr>
        <w:t xml:space="preserve">establish </w:t>
      </w:r>
      <w:r w:rsidRPr="00D3073A">
        <w:rPr>
          <w:rStyle w:val="StyleUnderline"/>
        </w:rPr>
        <w:t xml:space="preserve">similar </w:t>
      </w:r>
      <w:r w:rsidRPr="00556012">
        <w:rPr>
          <w:rStyle w:val="StyleUnderline"/>
          <w:highlight w:val="cyan"/>
        </w:rPr>
        <w:t>notification systems</w:t>
      </w:r>
      <w:r w:rsidRPr="00D3073A">
        <w:rPr>
          <w:rStyle w:val="StyleUnderline"/>
        </w:rPr>
        <w:t xml:space="preserve"> as well as </w:t>
      </w:r>
      <w:r w:rsidRPr="00AF42CC">
        <w:rPr>
          <w:rStyle w:val="StyleUnderline"/>
          <w:highlight w:val="cyan"/>
        </w:rPr>
        <w:t>multilateral</w:t>
      </w:r>
      <w:r w:rsidRPr="00D3073A">
        <w:rPr>
          <w:rStyle w:val="StyleUnderline"/>
        </w:rPr>
        <w:t xml:space="preserve"> </w:t>
      </w:r>
      <w:r w:rsidRPr="00AF42CC">
        <w:rPr>
          <w:rStyle w:val="StyleUnderline"/>
          <w:highlight w:val="cyan"/>
        </w:rPr>
        <w:t>cyber</w:t>
      </w:r>
      <w:r w:rsidRPr="00D3073A">
        <w:rPr>
          <w:rStyle w:val="StyleUnderline"/>
        </w:rPr>
        <w:t xml:space="preserve"> </w:t>
      </w:r>
      <w:r w:rsidRPr="00AF42CC">
        <w:rPr>
          <w:rStyle w:val="StyleUnderline"/>
          <w:highlight w:val="cyan"/>
        </w:rPr>
        <w:t>norms</w:t>
      </w:r>
      <w:r w:rsidRPr="00D3073A">
        <w:rPr>
          <w:rStyle w:val="StyleUnderline"/>
        </w:rPr>
        <w:t>.</w:t>
      </w:r>
    </w:p>
    <w:p w14:paraId="4A0176E5" w14:textId="77777777" w:rsidR="0037005E" w:rsidRPr="00D3073A" w:rsidRDefault="0037005E" w:rsidP="0037005E">
      <w:r w:rsidRPr="00D3073A">
        <w:t>“</w:t>
      </w:r>
      <w:r w:rsidRPr="00D3073A">
        <w:rPr>
          <w:rStyle w:val="StyleUnderline"/>
        </w:rPr>
        <w:t xml:space="preserve">If our adversaries violate these norms and we can </w:t>
      </w:r>
      <w:r w:rsidRPr="00AF42CC">
        <w:rPr>
          <w:rStyle w:val="StyleUnderline"/>
          <w:highlight w:val="cyan"/>
        </w:rPr>
        <w:t>find</w:t>
      </w:r>
      <w:r w:rsidRPr="00D3073A">
        <w:rPr>
          <w:rStyle w:val="StyleUnderline"/>
        </w:rPr>
        <w:t xml:space="preserve"> </w:t>
      </w:r>
      <w:r w:rsidRPr="00AF42CC">
        <w:rPr>
          <w:rStyle w:val="StyleUnderline"/>
          <w:highlight w:val="cyan"/>
        </w:rPr>
        <w:t>appropriate</w:t>
      </w:r>
      <w:r w:rsidRPr="00D3073A">
        <w:rPr>
          <w:rStyle w:val="StyleUnderline"/>
        </w:rPr>
        <w:t xml:space="preserve"> </w:t>
      </w:r>
      <w:r w:rsidRPr="00AF42CC">
        <w:rPr>
          <w:rStyle w:val="StyleUnderline"/>
          <w:highlight w:val="cyan"/>
        </w:rPr>
        <w:t>attribution</w:t>
      </w:r>
      <w:r w:rsidRPr="00D3073A">
        <w:t xml:space="preserve">, there will be consequences to their actions,” Warner explained. “Our </w:t>
      </w:r>
      <w:r w:rsidRPr="00D3073A">
        <w:rPr>
          <w:rStyle w:val="StyleUnderline"/>
        </w:rPr>
        <w:t>failure to have norms [and] a more robust notification system</w:t>
      </w:r>
      <w:r w:rsidRPr="00D3073A">
        <w:t xml:space="preserve"> in existence … has </w:t>
      </w:r>
      <w:r w:rsidRPr="00D3073A">
        <w:rPr>
          <w:rStyle w:val="StyleUnderline"/>
        </w:rPr>
        <w:t>allowed</w:t>
      </w:r>
      <w:r w:rsidRPr="00D3073A">
        <w:t xml:space="preserve">, in many ways, </w:t>
      </w:r>
      <w:r w:rsidRPr="00D3073A">
        <w:rPr>
          <w:rStyle w:val="StyleUnderline"/>
        </w:rPr>
        <w:t>Russia and China to launch cyberattacks</w:t>
      </w:r>
      <w:r w:rsidRPr="00D3073A">
        <w:t xml:space="preserve"> with virtual impunity.”</w:t>
      </w:r>
    </w:p>
    <w:p w14:paraId="353B1CBD" w14:textId="77777777" w:rsidR="0037005E" w:rsidRPr="00D3073A" w:rsidRDefault="0037005E" w:rsidP="0037005E">
      <w:r w:rsidRPr="00D3073A">
        <w:t xml:space="preserve">“This is a problem of </w:t>
      </w:r>
      <w:r w:rsidRPr="00D3073A">
        <w:rPr>
          <w:rStyle w:val="StyleUnderline"/>
        </w:rPr>
        <w:t>protecting intellectual property</w:t>
      </w:r>
      <w:r w:rsidRPr="00D3073A">
        <w:t xml:space="preserve"> … [and] personal information,” he continued. “As long as we can provide that level of limited immunity with anonymity so that those reports are then not made public, I think we can earn industry support.”</w:t>
      </w:r>
    </w:p>
    <w:p w14:paraId="37CA4791" w14:textId="77777777" w:rsidR="0037005E" w:rsidRPr="00D3073A" w:rsidRDefault="0037005E" w:rsidP="0037005E">
      <w:r w:rsidRPr="00D3073A">
        <w:t>The U.S. Cyberspace Solarium Commission Outlines Priorities for 2021</w:t>
      </w:r>
    </w:p>
    <w:p w14:paraId="66285566" w14:textId="77777777" w:rsidR="0037005E" w:rsidRPr="00D3073A" w:rsidRDefault="0037005E" w:rsidP="0037005E">
      <w:r w:rsidRPr="00D3073A">
        <w:t>In 2019, the U.S. Cyberspace Solarium Commission was chartered to manage cyber risk and significant cyber events at home and abroad. With several of the Commission’s recommendations being codified into law in 2020, this year has seen a renewed focus in engaging the private sector.</w:t>
      </w:r>
    </w:p>
    <w:p w14:paraId="34610E16" w14:textId="77777777" w:rsidR="0037005E" w:rsidRPr="00D3073A" w:rsidRDefault="0037005E" w:rsidP="0037005E">
      <w:r w:rsidRPr="00D3073A">
        <w:t xml:space="preserve">“We’re looking at ways that [we] can get to </w:t>
      </w:r>
      <w:r w:rsidRPr="00D3073A">
        <w:rPr>
          <w:rStyle w:val="StyleUnderline"/>
        </w:rPr>
        <w:t xml:space="preserve">a common </w:t>
      </w:r>
      <w:r w:rsidRPr="00556012">
        <w:rPr>
          <w:rStyle w:val="StyleUnderline"/>
          <w:highlight w:val="cyan"/>
        </w:rPr>
        <w:t>cloud-based</w:t>
      </w:r>
      <w:r w:rsidRPr="00D3073A">
        <w:rPr>
          <w:rStyle w:val="StyleUnderline"/>
        </w:rPr>
        <w:t xml:space="preserve"> </w:t>
      </w:r>
      <w:r w:rsidRPr="00556012">
        <w:rPr>
          <w:rStyle w:val="StyleUnderline"/>
          <w:highlight w:val="cyan"/>
        </w:rPr>
        <w:t>environment</w:t>
      </w:r>
      <w:r w:rsidRPr="00D3073A">
        <w:rPr>
          <w:rStyle w:val="StyleUnderline"/>
        </w:rPr>
        <w:t xml:space="preserve"> </w:t>
      </w:r>
      <w:r w:rsidRPr="00556012">
        <w:rPr>
          <w:rStyle w:val="StyleUnderline"/>
          <w:highlight w:val="cyan"/>
        </w:rPr>
        <w:t>between federal</w:t>
      </w:r>
      <w:r w:rsidRPr="00D3073A">
        <w:rPr>
          <w:rStyle w:val="StyleUnderline"/>
        </w:rPr>
        <w:t xml:space="preserve"> government </w:t>
      </w:r>
      <w:r w:rsidRPr="00556012">
        <w:rPr>
          <w:rStyle w:val="StyleUnderline"/>
          <w:highlight w:val="cyan"/>
        </w:rPr>
        <w:t>agencies</w:t>
      </w:r>
      <w:r w:rsidRPr="00D3073A">
        <w:rPr>
          <w:rStyle w:val="StyleUnderline"/>
        </w:rPr>
        <w:t xml:space="preserve">, state, local, tribal, territorial </w:t>
      </w:r>
      <w:r w:rsidRPr="00556012">
        <w:rPr>
          <w:rStyle w:val="StyleUnderline"/>
          <w:highlight w:val="cyan"/>
        </w:rPr>
        <w:t>and</w:t>
      </w:r>
      <w:r w:rsidRPr="00D3073A">
        <w:rPr>
          <w:rStyle w:val="StyleUnderline"/>
        </w:rPr>
        <w:t xml:space="preserve"> the </w:t>
      </w:r>
      <w:r w:rsidRPr="00556012">
        <w:rPr>
          <w:rStyle w:val="StyleUnderline"/>
          <w:highlight w:val="cyan"/>
        </w:rPr>
        <w:t>private</w:t>
      </w:r>
      <w:r w:rsidRPr="00D3073A">
        <w:rPr>
          <w:rStyle w:val="StyleUnderline"/>
        </w:rPr>
        <w:t xml:space="preserve"> sector</w:t>
      </w:r>
      <w:r w:rsidRPr="00D3073A">
        <w:t>, basically to get common visibility,” said Solarium commissioner </w:t>
      </w:r>
      <w:hyperlink r:id="rId9" w:history="1">
        <w:r w:rsidRPr="00D3073A">
          <w:rPr>
            <w:rStyle w:val="Hyperlink"/>
          </w:rPr>
          <w:t xml:space="preserve">Frank J. </w:t>
        </w:r>
        <w:proofErr w:type="spellStart"/>
        <w:r w:rsidRPr="00D3073A">
          <w:rPr>
            <w:rStyle w:val="Hyperlink"/>
          </w:rPr>
          <w:t>Cilluffo</w:t>
        </w:r>
        <w:proofErr w:type="spellEnd"/>
      </w:hyperlink>
      <w:r w:rsidRPr="00D3073A">
        <w:t>.</w:t>
      </w:r>
    </w:p>
    <w:p w14:paraId="0A662847" w14:textId="77777777" w:rsidR="0037005E" w:rsidRPr="00D3073A" w:rsidRDefault="0037005E" w:rsidP="0037005E">
      <w:r w:rsidRPr="00D3073A">
        <w:t xml:space="preserve">“We’re also going to be zeroing in on what we’re </w:t>
      </w:r>
      <w:r w:rsidRPr="00D3073A">
        <w:rPr>
          <w:rStyle w:val="StyleUnderline"/>
        </w:rPr>
        <w:t>calling SICI (systemically important critical infrastructure</w:t>
      </w:r>
      <w:r w:rsidRPr="00D3073A">
        <w:t xml:space="preserve">) ... which will basically </w:t>
      </w:r>
      <w:proofErr w:type="gramStart"/>
      <w:r w:rsidRPr="00D3073A">
        <w:t>hone in on</w:t>
      </w:r>
      <w:proofErr w:type="gramEnd"/>
      <w:r w:rsidRPr="00D3073A">
        <w:t xml:space="preserve"> the most critical of our critical infrastructures, our lifeline sectors, and establish a set of … benefits and burdens to truly get to that partnership between the public and private sector,” </w:t>
      </w:r>
      <w:proofErr w:type="spellStart"/>
      <w:r w:rsidRPr="00D3073A">
        <w:t>Cilluffo</w:t>
      </w:r>
      <w:proofErr w:type="spellEnd"/>
      <w:r w:rsidRPr="00D3073A">
        <w:t xml:space="preserve"> added.</w:t>
      </w:r>
    </w:p>
    <w:p w14:paraId="0C23EDCF" w14:textId="77777777" w:rsidR="0037005E" w:rsidRPr="00D3073A" w:rsidRDefault="0037005E" w:rsidP="0037005E">
      <w:r w:rsidRPr="00D3073A">
        <w:t>Public and Private Sector Collaboration Is Crucial to Cybersecurity Advancement</w:t>
      </w:r>
    </w:p>
    <w:p w14:paraId="5966D2A6" w14:textId="77777777" w:rsidR="0037005E" w:rsidRPr="00D3073A" w:rsidRDefault="0037005E" w:rsidP="0037005E">
      <w:r w:rsidRPr="00D3073A">
        <w:t xml:space="preserve">“We want to </w:t>
      </w:r>
      <w:r w:rsidRPr="00D3073A">
        <w:rPr>
          <w:rStyle w:val="StyleUnderline"/>
        </w:rPr>
        <w:t>make sure that</w:t>
      </w:r>
      <w:r w:rsidRPr="00D3073A">
        <w:t xml:space="preserve"> at the end of the day, our </w:t>
      </w:r>
      <w:r w:rsidRPr="00D3073A">
        <w:rPr>
          <w:rStyle w:val="StyleUnderline"/>
        </w:rPr>
        <w:t>companies, our national security agencies and our citizens</w:t>
      </w:r>
      <w:r w:rsidRPr="00D3073A">
        <w:t xml:space="preserve"> as a whole </w:t>
      </w:r>
      <w:r w:rsidRPr="00D3073A">
        <w:rPr>
          <w:rStyle w:val="StyleUnderline"/>
        </w:rPr>
        <w:t>are</w:t>
      </w:r>
      <w:r w:rsidRPr="00D3073A">
        <w:t xml:space="preserve"> </w:t>
      </w:r>
      <w:r w:rsidRPr="00556012">
        <w:rPr>
          <w:rStyle w:val="StyleUnderline"/>
          <w:highlight w:val="cyan"/>
        </w:rPr>
        <w:t>enhancing</w:t>
      </w:r>
      <w:r w:rsidRPr="00D3073A">
        <w:rPr>
          <w:rStyle w:val="StyleUnderline"/>
        </w:rPr>
        <w:t xml:space="preserve"> their </w:t>
      </w:r>
      <w:r w:rsidRPr="00556012">
        <w:rPr>
          <w:rStyle w:val="StyleUnderline"/>
          <w:highlight w:val="cyan"/>
        </w:rPr>
        <w:t>overall cybersecurity</w:t>
      </w:r>
      <w:r w:rsidRPr="00D3073A">
        <w:rPr>
          <w:rStyle w:val="StyleUnderline"/>
        </w:rPr>
        <w:t xml:space="preserve"> efforts</w:t>
      </w:r>
      <w:r w:rsidRPr="00D3073A">
        <w:t xml:space="preserve">,” stated </w:t>
      </w:r>
      <w:proofErr w:type="spellStart"/>
      <w:r w:rsidRPr="00D3073A">
        <w:t>Cilluffo</w:t>
      </w:r>
      <w:proofErr w:type="spellEnd"/>
      <w:r w:rsidRPr="00D3073A">
        <w:t>. “The bottom line is, we need to follow up our ideas with the resources.”</w:t>
      </w:r>
    </w:p>
    <w:p w14:paraId="58AC09D6" w14:textId="77777777" w:rsidR="0037005E" w:rsidRPr="00D3073A" w:rsidRDefault="0037005E" w:rsidP="0037005E">
      <w:r w:rsidRPr="00D3073A">
        <w:t>“This is not going to be accomplished through Washington alone,” he stressed. “The private sector needs a front-row seat at his table and ultimately will be most critical to any success going forward.”</w:t>
      </w:r>
    </w:p>
    <w:p w14:paraId="5B024748" w14:textId="77777777" w:rsidR="0037005E" w:rsidRPr="00D3073A" w:rsidRDefault="0037005E" w:rsidP="0037005E">
      <w:hyperlink r:id="rId10" w:history="1">
        <w:r w:rsidRPr="00D3073A">
          <w:rPr>
            <w:rStyle w:val="Hyperlink"/>
          </w:rPr>
          <w:t>Mark Montgomery</w:t>
        </w:r>
      </w:hyperlink>
      <w:r w:rsidRPr="00D3073A">
        <w:t xml:space="preserve">, executive director of the Cyberspace Solarium Commission, agreed that </w:t>
      </w:r>
      <w:r w:rsidRPr="00556012">
        <w:rPr>
          <w:rStyle w:val="StyleUnderline"/>
          <w:highlight w:val="cyan"/>
        </w:rPr>
        <w:t>partnership</w:t>
      </w:r>
      <w:r w:rsidRPr="00362A1C">
        <w:rPr>
          <w:rStyle w:val="StyleUnderline"/>
        </w:rPr>
        <w:t xml:space="preserve"> between the public and private sectors would be </w:t>
      </w:r>
      <w:r w:rsidRPr="00556012">
        <w:rPr>
          <w:rStyle w:val="StyleUnderline"/>
          <w:highlight w:val="cyan"/>
        </w:rPr>
        <w:t>crucial for success</w:t>
      </w:r>
      <w:r w:rsidRPr="00D3073A">
        <w:t xml:space="preserve"> in 2021.</w:t>
      </w:r>
    </w:p>
    <w:p w14:paraId="2D398AFF" w14:textId="0048B283" w:rsidR="0037005E" w:rsidRPr="0037005E" w:rsidRDefault="0037005E" w:rsidP="0037005E">
      <w:r w:rsidRPr="00D3073A">
        <w:t xml:space="preserve">“We actually </w:t>
      </w:r>
      <w:r w:rsidRPr="00D3073A">
        <w:rPr>
          <w:rStyle w:val="StyleUnderline"/>
        </w:rPr>
        <w:t xml:space="preserve">have to build, pay for and </w:t>
      </w:r>
      <w:r w:rsidRPr="00556012">
        <w:rPr>
          <w:rStyle w:val="StyleUnderline"/>
          <w:highlight w:val="cyan"/>
        </w:rPr>
        <w:t>establish infrastructure for collaboration</w:t>
      </w:r>
      <w:r w:rsidRPr="00D3073A">
        <w:t>,” Montgomery noted. “Once you do that, the companies will see that their equities are protected … and their opinions matter, and then we’ll get things done.”</w:t>
      </w:r>
    </w:p>
    <w:p w14:paraId="72804550" w14:textId="3567F21C" w:rsidR="0037005E" w:rsidRDefault="00447AE2" w:rsidP="0037005E">
      <w:pPr>
        <w:pStyle w:val="Heading4"/>
      </w:pPr>
      <w:r>
        <w:t>2</w:t>
      </w:r>
      <w:proofErr w:type="gramStart"/>
      <w:r w:rsidRPr="00447AE2">
        <w:rPr>
          <w:vertAlign w:val="superscript"/>
        </w:rPr>
        <w:t>nd</w:t>
      </w:r>
      <w:r>
        <w:t xml:space="preserve"> </w:t>
      </w:r>
      <w:r w:rsidR="0037005E">
        <w:t xml:space="preserve"> solves</w:t>
      </w:r>
      <w:proofErr w:type="gramEnd"/>
      <w:r w:rsidR="0037005E">
        <w:t xml:space="preserve"> for Mega-constellation Impacts.</w:t>
      </w:r>
    </w:p>
    <w:p w14:paraId="3DF00F17" w14:textId="77777777" w:rsidR="0037005E" w:rsidRPr="00A23E34" w:rsidRDefault="0037005E" w:rsidP="0037005E">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3D7FB71A" w14:textId="6FBFF2DC" w:rsidR="0037005E" w:rsidRDefault="0037005E" w:rsidP="0037005E">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14:paraId="31D4E832" w14:textId="44856C9C" w:rsidR="00447AE2" w:rsidRPr="00447AE2" w:rsidRDefault="00447AE2" w:rsidP="00447AE2">
      <w:pPr>
        <w:pStyle w:val="Heading4"/>
      </w:pPr>
      <w:r w:rsidRPr="00447AE2">
        <w:t xml:space="preserve">3rd plank solves </w:t>
      </w:r>
      <w:r w:rsidR="00DD235B">
        <w:t xml:space="preserve">second advantage – states won’t posses </w:t>
      </w:r>
      <w:proofErr w:type="spellStart"/>
      <w:r w:rsidR="00DD235B">
        <w:t>asat</w:t>
      </w:r>
      <w:proofErr w:type="spellEnd"/>
      <w:r w:rsidR="00DD235B">
        <w:t xml:space="preserve"> capability to escalate</w:t>
      </w:r>
    </w:p>
    <w:p w14:paraId="45F83653" w14:textId="4EB5070B" w:rsidR="00AF42CC" w:rsidRDefault="00AF42CC" w:rsidP="00AF42CC">
      <w:pPr>
        <w:pStyle w:val="Heading4"/>
      </w:pPr>
      <w:r>
        <w:t>4</w:t>
      </w:r>
      <w:r w:rsidRPr="00AF42CC">
        <w:rPr>
          <w:vertAlign w:val="superscript"/>
        </w:rPr>
        <w:t>th</w:t>
      </w:r>
      <w:r>
        <w:t xml:space="preserve"> plank incentivizes sustainable use of space</w:t>
      </w:r>
    </w:p>
    <w:p w14:paraId="5E48F806" w14:textId="77777777" w:rsidR="00AF42CC" w:rsidRDefault="00AF42CC" w:rsidP="00AF42CC">
      <w:r w:rsidRPr="00705AEB">
        <w:rPr>
          <w:rFonts w:eastAsiaTheme="majorEastAsia" w:cstheme="majorBidi"/>
          <w:b/>
          <w:bCs/>
          <w:sz w:val="26"/>
          <w:szCs w:val="26"/>
        </w:rPr>
        <w:t>Munoz-</w:t>
      </w:r>
      <w:proofErr w:type="spellStart"/>
      <w:r w:rsidRPr="00705AEB">
        <w:rPr>
          <w:rFonts w:eastAsiaTheme="majorEastAsia" w:cstheme="majorBidi"/>
          <w:b/>
          <w:bCs/>
          <w:sz w:val="26"/>
          <w:szCs w:val="26"/>
        </w:rPr>
        <w:t>Patchen</w:t>
      </w:r>
      <w:proofErr w:type="spellEnd"/>
      <w:r w:rsidRPr="00705AEB">
        <w:rPr>
          <w:rFonts w:eastAsiaTheme="majorEastAsia" w:cstheme="majorBidi"/>
          <w:b/>
          <w:bCs/>
          <w:sz w:val="26"/>
          <w:szCs w:val="26"/>
        </w:rPr>
        <w:t> 18</w:t>
      </w:r>
      <w:r w:rsidRPr="00705AEB">
        <w:t> [Chelsea Munoz-</w:t>
      </w:r>
      <w:proofErr w:type="spellStart"/>
      <w:r w:rsidRPr="00705AEB">
        <w:t>Patchen</w:t>
      </w:r>
      <w:proofErr w:type="spellEnd"/>
      <w:r w:rsidRPr="00705AEB">
        <w:t>, Chelsea Muñoz-</w:t>
      </w:r>
      <w:proofErr w:type="spellStart"/>
      <w:r w:rsidRPr="00705AEB">
        <w:t>Patchen</w:t>
      </w:r>
      <w:proofErr w:type="spellEnd"/>
      <w:r w:rsidRPr="00705AEB">
        <w:t xml:space="preserve"> is an associate in the Houston office of Latham &amp; Watkins.</w:t>
      </w:r>
      <w:r>
        <w:t xml:space="preserve"> </w:t>
      </w:r>
      <w:r w:rsidRPr="00705AEB">
        <w:t>While attending University of Chicago Law School, Ms. Muñoz-</w:t>
      </w:r>
      <w:proofErr w:type="spellStart"/>
      <w:r w:rsidRPr="00705AEB">
        <w:t>Patchen</w:t>
      </w:r>
      <w:proofErr w:type="spellEnd"/>
      <w:r w:rsidRPr="00705AEB">
        <w:t xml:space="preserve"> was an articles editor for The Chicago Journal of International Law. Her research on regulating space debris was published in 2018. Ms. Muñoz-</w:t>
      </w:r>
      <w:proofErr w:type="spellStart"/>
      <w:r w:rsidRPr="00705AEB">
        <w:t>Patchen</w:t>
      </w:r>
      <w:proofErr w:type="spellEnd"/>
      <w:r w:rsidRPr="00705AEB">
        <w:t xml:space="preserve"> served as a research assistant for Professors Daniel Abebe and Jonathan Masur, focusing on intellectual property and constitutional law in the US and Ethiopia.</w:t>
      </w:r>
      <w:r>
        <w:t xml:space="preserve"> </w:t>
      </w:r>
      <w:r w:rsidRPr="00705AEB">
        <w:t>Prior to law school, Ms. Muñoz-</w:t>
      </w:r>
      <w:proofErr w:type="spellStart"/>
      <w:r w:rsidRPr="00705AEB">
        <w:t>Patchen</w:t>
      </w:r>
      <w:proofErr w:type="spellEnd"/>
      <w:r w:rsidRPr="00705AEB">
        <w:t xml:space="preserve"> earned her BA and BS in Geography from Arizona State University. As a graduate student, she studied political ecology and people’s relationship to urban nature, and taught Introduction to Physical Geography labs. 7-1-2018, </w:t>
      </w:r>
      <w:proofErr w:type="spellStart"/>
      <w:r w:rsidRPr="00705AEB">
        <w:t>Semanticscholar</w:t>
      </w:r>
      <w:proofErr w:type="spellEnd"/>
      <w:r w:rsidRPr="00705AEB">
        <w:t xml:space="preserve">, "Regulating the Space Commons: Treating Space Debris as Abandoned Property in Violation of the Outer Space Treaty | Semantic Scholar", </w:t>
      </w:r>
      <w:hyperlink r:id="rId11"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305FF145" w14:textId="77777777" w:rsidR="00AF42CC" w:rsidRPr="00675EB6" w:rsidRDefault="00AF42CC" w:rsidP="00AF42CC">
      <w:pPr>
        <w:pStyle w:val="ListParagraph"/>
        <w:numPr>
          <w:ilvl w:val="0"/>
          <w:numId w:val="12"/>
        </w:numPr>
        <w:rPr>
          <w:rStyle w:val="StyleUnderline"/>
        </w:rPr>
      </w:pPr>
      <w:r>
        <w:rPr>
          <w:rStyle w:val="StyleUnderline"/>
        </w:rPr>
        <w:t>solves global commons</w:t>
      </w:r>
    </w:p>
    <w:p w14:paraId="0929ED1E" w14:textId="635EF0E0" w:rsidR="0037005E" w:rsidRPr="00AF42CC" w:rsidRDefault="00AF42CC" w:rsidP="0037005E">
      <w:pPr>
        <w:rPr>
          <w:rStyle w:val="Emphasis"/>
          <w:b w:val="0"/>
          <w:iCs w:val="0"/>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w:t>
      </w:r>
      <w:proofErr w:type="spellStart"/>
      <w:r w:rsidRPr="009F3695">
        <w:t>Sindell</w:t>
      </w:r>
      <w:proofErr w:type="spellEnd"/>
      <w:r w:rsidRPr="009F3695">
        <w:t xml:space="preserve"> v. Abbott </w:t>
      </w:r>
      <w:proofErr w:type="spellStart"/>
      <w:r w:rsidRPr="009F3695">
        <w:t>Labororatories</w:t>
      </w:r>
      <w:proofErr w:type="spellEnd"/>
      <w:r w:rsidRPr="009F3695">
        <w:t xml:space="preserve">. 157 In </w:t>
      </w:r>
      <w:proofErr w:type="spellStart"/>
      <w:r w:rsidRPr="009F3695">
        <w:t>Sindell</w:t>
      </w:r>
      <w:proofErr w:type="spellEnd"/>
      <w:r w:rsidRPr="009F3695">
        <w:t xml:space="preserve">,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so as </w:t>
      </w:r>
      <w:r w:rsidRPr="00675EB6">
        <w:rPr>
          <w:rStyle w:val="StyleUnderline"/>
          <w:highlight w:val="cyan"/>
        </w:rPr>
        <w:t>to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proofErr w:type="spellStart"/>
      <w:r w:rsidRPr="00675EB6">
        <w:rPr>
          <w:rStyle w:val="StyleUnderline"/>
          <w:highlight w:val="cyan"/>
        </w:rPr>
        <w:t>SecretaryGeneral</w:t>
      </w:r>
      <w:proofErr w:type="spellEnd"/>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082D64E7" w14:textId="77777777" w:rsidR="0037005E" w:rsidRDefault="0037005E" w:rsidP="0037005E">
      <w:pPr>
        <w:pStyle w:val="Heading3"/>
      </w:pPr>
      <w:r>
        <w:t>1NC---OFF</w:t>
      </w:r>
    </w:p>
    <w:p w14:paraId="50849941" w14:textId="77777777" w:rsidR="0037005E" w:rsidRDefault="0037005E" w:rsidP="0037005E">
      <w:pPr>
        <w:pStyle w:val="Heading4"/>
      </w:pPr>
      <w:proofErr w:type="spellStart"/>
      <w:r>
        <w:t>Starlink</w:t>
      </w:r>
      <w:proofErr w:type="spellEnd"/>
      <w:r>
        <w:t xml:space="preserve"> Mega-Constellations generates </w:t>
      </w:r>
      <w:r>
        <w:rPr>
          <w:u w:val="single"/>
        </w:rPr>
        <w:t>next-level</w:t>
      </w:r>
      <w:r>
        <w:t xml:space="preserve"> advanced Weather Forecasting. </w:t>
      </w:r>
    </w:p>
    <w:p w14:paraId="09F83A51" w14:textId="77777777" w:rsidR="0037005E" w:rsidRPr="000E77C2" w:rsidRDefault="0037005E" w:rsidP="0037005E">
      <w:r w:rsidRPr="000E77C2">
        <w:rPr>
          <w:rStyle w:val="Style13ptBold"/>
        </w:rPr>
        <w:t>Erwin 20</w:t>
      </w:r>
      <w:r>
        <w:t xml:space="preserve"> </w:t>
      </w:r>
      <w:r w:rsidRPr="000E77C2">
        <w:t>Sandra Erwin 10-14-2020 "SpaceX to explore ways to provide weather data to U.S. military"</w:t>
      </w:r>
      <w:r>
        <w:t xml:space="preserve"> </w:t>
      </w:r>
      <w:hyperlink r:id="rId12" w:history="1">
        <w:r w:rsidRPr="005C484B">
          <w:rPr>
            <w:rStyle w:val="Hyperlink"/>
          </w:rPr>
          <w:t>https://spacenews.com/spacex-to-explore-ways-to-provide-weather-data-to-u-s-military/</w:t>
        </w:r>
      </w:hyperlink>
      <w:r>
        <w:t xml:space="preserve"> (</w:t>
      </w:r>
      <w:r w:rsidRPr="000E77C2">
        <w:t xml:space="preserve">Sandra Erwin writes about military space programs, policy, technology and the industry that supports this sector. She has covered the military, the Pentagon, </w:t>
      </w:r>
      <w:proofErr w:type="gramStart"/>
      <w:r w:rsidRPr="000E77C2">
        <w:t>Congress</w:t>
      </w:r>
      <w:proofErr w:type="gramEnd"/>
      <w:r w:rsidRPr="000E77C2">
        <w:t xml:space="preserve"> and the defense industry for nearly two decades as editor of NDIA’s National Defense Magazine and Pentagon correspondent for Real Clear Defense.</w:t>
      </w:r>
      <w:r>
        <w:t xml:space="preserve">)//Elmer </w:t>
      </w:r>
    </w:p>
    <w:p w14:paraId="12E1F7E4" w14:textId="77777777" w:rsidR="0037005E" w:rsidRPr="000A34F0" w:rsidRDefault="0037005E" w:rsidP="0037005E">
      <w:pPr>
        <w:rPr>
          <w:sz w:val="16"/>
        </w:rPr>
      </w:pPr>
      <w:r w:rsidRPr="00CB5CE3">
        <w:rPr>
          <w:rStyle w:val="StyleUnderline"/>
        </w:rPr>
        <w:t xml:space="preserve">The $2 million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w:t>
      </w:r>
      <w:r w:rsidRPr="000A34F0">
        <w:rPr>
          <w:sz w:val="16"/>
        </w:rPr>
        <w:t xml:space="preserve"> WASHINGTON — </w:t>
      </w:r>
      <w:r w:rsidRPr="000A34F0">
        <w:rPr>
          <w:rStyle w:val="Emphasis"/>
          <w:highlight w:val="green"/>
        </w:rPr>
        <w:t>SpaceX</w:t>
      </w:r>
      <w:r w:rsidRPr="000A34F0">
        <w:rPr>
          <w:rStyle w:val="StyleUnderline"/>
          <w:highlight w:val="green"/>
        </w:rPr>
        <w:t xml:space="preserve"> </w:t>
      </w:r>
      <w:r w:rsidRPr="00CB5CE3">
        <w:rPr>
          <w:rStyle w:val="StyleUnderline"/>
        </w:rPr>
        <w:t xml:space="preserve">is </w:t>
      </w:r>
      <w:r w:rsidRPr="000A34F0">
        <w:rPr>
          <w:rStyle w:val="Emphasis"/>
          <w:highlight w:val="green"/>
        </w:rPr>
        <w:t>looking</w:t>
      </w:r>
      <w:r w:rsidRPr="000A34F0">
        <w:rPr>
          <w:rStyle w:val="StyleUnderline"/>
          <w:highlight w:val="green"/>
        </w:rPr>
        <w:t xml:space="preserve"> </w:t>
      </w:r>
      <w:r w:rsidRPr="00CB5CE3">
        <w:rPr>
          <w:rStyle w:val="StyleUnderline"/>
        </w:rPr>
        <w:t xml:space="preserve">at </w:t>
      </w:r>
      <w:r w:rsidRPr="000A34F0">
        <w:rPr>
          <w:rStyle w:val="Emphasis"/>
          <w:highlight w:val="green"/>
        </w:rPr>
        <w:t>ways</w:t>
      </w:r>
      <w:r w:rsidRPr="000A34F0">
        <w:rPr>
          <w:rStyle w:val="StyleUnderline"/>
          <w:highlight w:val="green"/>
        </w:rPr>
        <w:t xml:space="preserve"> </w:t>
      </w:r>
      <w:r w:rsidRPr="00CB5CE3">
        <w:rPr>
          <w:rStyle w:val="StyleUnderline"/>
        </w:rPr>
        <w:t xml:space="preserve">it could </w:t>
      </w:r>
      <w:r w:rsidRPr="000A34F0">
        <w:rPr>
          <w:rStyle w:val="Emphasis"/>
          <w:highlight w:val="green"/>
          <w:bdr w:val="single" w:sz="18" w:space="0" w:color="auto"/>
        </w:rPr>
        <w:t>provide weather data</w:t>
      </w:r>
      <w:r w:rsidRPr="000A34F0">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rPr>
          <w:sz w:val="16"/>
        </w:rPr>
        <w:t xml:space="preserve"> Charlotte Gerhart, chief of the Space and Missile Systems Center Production Corps Low Earth Orbit Division, said in a statement to </w:t>
      </w:r>
      <w:proofErr w:type="spellStart"/>
      <w:r w:rsidRPr="000A34F0">
        <w:rPr>
          <w:sz w:val="16"/>
        </w:rPr>
        <w:t>SpaceNews</w:t>
      </w:r>
      <w:proofErr w:type="spellEnd"/>
      <w:r w:rsidRPr="000A34F0">
        <w:rPr>
          <w:sz w:val="16"/>
        </w:rPr>
        <w:t xml:space="preserve"> that SpaceX received the contract in July from SMC’s Space Enterprise Consortium. </w:t>
      </w:r>
      <w:r w:rsidRPr="00CB5CE3">
        <w:rPr>
          <w:rStyle w:val="StyleUnderline"/>
        </w:rPr>
        <w:t xml:space="preserve">The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 said Gerhart</w:t>
      </w:r>
      <w:r w:rsidRPr="000A34F0">
        <w:rPr>
          <w:sz w:val="16"/>
        </w:rPr>
        <w:t xml:space="preserve">. SpaceX did not respond to questions from </w:t>
      </w:r>
      <w:proofErr w:type="spellStart"/>
      <w:r w:rsidRPr="000A34F0">
        <w:rPr>
          <w:sz w:val="16"/>
        </w:rPr>
        <w:t>SpaceNews</w:t>
      </w:r>
      <w:proofErr w:type="spellEnd"/>
      <w:r w:rsidRPr="000A34F0">
        <w:rPr>
          <w:sz w:val="16"/>
        </w:rPr>
        <w:t xml:space="preserve"> on how the company would leverage the </w:t>
      </w:r>
      <w:proofErr w:type="spellStart"/>
      <w:r w:rsidRPr="000A34F0">
        <w:rPr>
          <w:sz w:val="16"/>
        </w:rPr>
        <w:t>Starlink</w:t>
      </w:r>
      <w:proofErr w:type="spellEnd"/>
      <w:r w:rsidRPr="000A34F0">
        <w:rPr>
          <w:sz w:val="16"/>
        </w:rPr>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0A34F0">
        <w:rPr>
          <w:rStyle w:val="Emphasis"/>
          <w:highlight w:val="green"/>
        </w:rPr>
        <w:t>goal remains to provide</w:t>
      </w:r>
      <w:r w:rsidRPr="000A34F0">
        <w:rPr>
          <w:rStyle w:val="StyleUnderline"/>
          <w:highlight w:val="green"/>
        </w:rPr>
        <w:t xml:space="preserve"> </w:t>
      </w:r>
      <w:r w:rsidRPr="00CB5CE3">
        <w:rPr>
          <w:rStyle w:val="StyleUnderline"/>
        </w:rPr>
        <w:t xml:space="preserve">a more </w:t>
      </w:r>
      <w:r w:rsidRPr="000A34F0">
        <w:rPr>
          <w:rStyle w:val="Emphasis"/>
          <w:highlight w:val="green"/>
          <w:bdr w:val="single" w:sz="18" w:space="0" w:color="auto"/>
        </w:rPr>
        <w:t>resilient and higher refresh capability, enhancing global terrestrial weather capability</w:t>
      </w:r>
      <w:r w:rsidRPr="00CB5CE3">
        <w:rPr>
          <w:rStyle w:val="StyleUnderline"/>
        </w:rPr>
        <w:t xml:space="preserve">,” said Gerhart. </w:t>
      </w:r>
      <w:r w:rsidRPr="000A34F0">
        <w:rPr>
          <w:sz w:val="16"/>
        </w:rPr>
        <w:t xml:space="preserve">The </w:t>
      </w:r>
      <w:proofErr w:type="spellStart"/>
      <w:r w:rsidRPr="000A34F0">
        <w:rPr>
          <w:sz w:val="16"/>
        </w:rPr>
        <w:t>SpEC</w:t>
      </w:r>
      <w:proofErr w:type="spellEnd"/>
      <w:r w:rsidRPr="000A34F0">
        <w:rPr>
          <w:sz w:val="16"/>
        </w:rPr>
        <w:t xml:space="preserve"> consortium was created in 2017 to attract commercial space businesses to work with the military. The contracts awarded by </w:t>
      </w:r>
      <w:proofErr w:type="spellStart"/>
      <w:r w:rsidRPr="000A34F0">
        <w:rPr>
          <w:sz w:val="16"/>
        </w:rPr>
        <w:t>SpEC</w:t>
      </w:r>
      <w:proofErr w:type="spellEnd"/>
      <w:r w:rsidRPr="000A34F0">
        <w:rPr>
          <w:sz w:val="16"/>
        </w:rPr>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0A34F0">
        <w:rPr>
          <w:sz w:val="16"/>
        </w:rPr>
        <w:t>SpEC</w:t>
      </w:r>
      <w:proofErr w:type="spellEnd"/>
      <w:r w:rsidRPr="000A34F0">
        <w:rPr>
          <w:sz w:val="16"/>
        </w:rPr>
        <w:t xml:space="preserve"> said in an email to members. </w:t>
      </w:r>
      <w:r w:rsidRPr="00CB5CE3">
        <w:rPr>
          <w:rStyle w:val="StyleUnderline"/>
        </w:rPr>
        <w:t xml:space="preserve">The EO/IR EWS program is </w:t>
      </w:r>
      <w:r w:rsidRPr="000A34F0">
        <w:rPr>
          <w:rStyle w:val="Emphasis"/>
          <w:highlight w:val="green"/>
        </w:rPr>
        <w:t>looking at</w:t>
      </w:r>
      <w:r w:rsidRPr="000A34F0">
        <w:rPr>
          <w:rStyle w:val="StyleUnderline"/>
          <w:highlight w:val="green"/>
        </w:rPr>
        <w:t xml:space="preserve"> </w:t>
      </w:r>
      <w:r w:rsidRPr="00CB5CE3">
        <w:rPr>
          <w:rStyle w:val="StyleUnderline"/>
        </w:rPr>
        <w:t xml:space="preserve">a </w:t>
      </w:r>
      <w:r w:rsidRPr="000A34F0">
        <w:rPr>
          <w:rStyle w:val="Emphasis"/>
          <w:highlight w:val="green"/>
        </w:rPr>
        <w:t>future</w:t>
      </w:r>
      <w:r w:rsidRPr="000A34F0">
        <w:rPr>
          <w:rStyle w:val="StyleUnderline"/>
          <w:highlight w:val="green"/>
        </w:rPr>
        <w:t xml:space="preserve"> </w:t>
      </w:r>
      <w:r w:rsidRPr="000A34F0">
        <w:rPr>
          <w:rStyle w:val="Emphasis"/>
          <w:highlight w:val="green"/>
        </w:rPr>
        <w:t>proliferated</w:t>
      </w:r>
      <w:r w:rsidRPr="000A34F0">
        <w:rPr>
          <w:rStyle w:val="StyleUnderline"/>
          <w:highlight w:val="green"/>
        </w:rPr>
        <w:t xml:space="preserve"> </w:t>
      </w:r>
      <w:r w:rsidRPr="000A34F0">
        <w:rPr>
          <w:rStyle w:val="Emphasis"/>
          <w:highlight w:val="green"/>
        </w:rPr>
        <w:t>l</w:t>
      </w:r>
      <w:r w:rsidRPr="00CB5CE3">
        <w:rPr>
          <w:rStyle w:val="StyleUnderline"/>
        </w:rPr>
        <w:t>ow-</w:t>
      </w:r>
      <w:r w:rsidRPr="000A34F0">
        <w:rPr>
          <w:rStyle w:val="Emphasis"/>
          <w:highlight w:val="green"/>
        </w:rPr>
        <w:t>E</w:t>
      </w:r>
      <w:r w:rsidRPr="00CB5CE3">
        <w:rPr>
          <w:rStyle w:val="StyleUnderline"/>
        </w:rPr>
        <w:t xml:space="preserve">arth </w:t>
      </w:r>
      <w:r w:rsidRPr="000A34F0">
        <w:rPr>
          <w:rStyle w:val="Emphasis"/>
          <w:highlight w:val="green"/>
        </w:rPr>
        <w:t>o</w:t>
      </w:r>
      <w:r w:rsidRPr="00CB5CE3">
        <w:rPr>
          <w:rStyle w:val="StyleUnderline"/>
        </w:rPr>
        <w:t xml:space="preserve">rbit </w:t>
      </w:r>
      <w:r w:rsidRPr="000A34F0">
        <w:rPr>
          <w:rStyle w:val="Emphasis"/>
          <w:highlight w:val="green"/>
        </w:rPr>
        <w:t>constellation</w:t>
      </w:r>
      <w:r w:rsidRPr="000A34F0">
        <w:rPr>
          <w:rStyle w:val="StyleUnderline"/>
          <w:highlight w:val="green"/>
        </w:rPr>
        <w:t xml:space="preserve"> </w:t>
      </w:r>
      <w:r w:rsidRPr="000A34F0">
        <w:rPr>
          <w:rStyle w:val="Emphasis"/>
          <w:highlight w:val="green"/>
          <w:bdr w:val="single" w:sz="18" w:space="0" w:color="auto"/>
        </w:rPr>
        <w:t>to focus on cloud characterization and theater weather imagery</w:t>
      </w:r>
      <w:r w:rsidRPr="000A34F0">
        <w:rPr>
          <w:rStyle w:val="StyleUnderline"/>
          <w:highlight w:val="green"/>
        </w:rPr>
        <w:t xml:space="preserve"> </w:t>
      </w:r>
      <w:r w:rsidRPr="00CB5CE3">
        <w:rPr>
          <w:rStyle w:val="StyleUnderline"/>
        </w:rPr>
        <w:t xml:space="preserve">that could be </w:t>
      </w:r>
      <w:r w:rsidRPr="000A34F0">
        <w:rPr>
          <w:rStyle w:val="Emphasis"/>
          <w:highlight w:val="green"/>
        </w:rPr>
        <w:t>supplemented by commercial services</w:t>
      </w:r>
      <w:r w:rsidRPr="00CB5CE3">
        <w:rPr>
          <w:rStyle w:val="StyleUnderline"/>
        </w:rPr>
        <w:t xml:space="preserve">. SpaceX’s contract is for the “weather data as a service system architecture exploration phase,” said </w:t>
      </w:r>
      <w:proofErr w:type="spellStart"/>
      <w:r w:rsidRPr="00CB5CE3">
        <w:rPr>
          <w:rStyle w:val="StyleUnderline"/>
        </w:rPr>
        <w:t>SpEC.</w:t>
      </w:r>
      <w:proofErr w:type="spellEnd"/>
      <w:r w:rsidRPr="00CB5CE3">
        <w:rPr>
          <w:rStyle w:val="StyleUnderline"/>
        </w:rPr>
        <w:t xml:space="preserve"> Industry sources speculated that </w:t>
      </w:r>
      <w:r w:rsidRPr="000A34F0">
        <w:rPr>
          <w:rStyle w:val="Emphasis"/>
          <w:highlight w:val="green"/>
        </w:rPr>
        <w:t>SpaceX could</w:t>
      </w:r>
      <w:r w:rsidRPr="000A34F0">
        <w:rPr>
          <w:rStyle w:val="StyleUnderline"/>
          <w:highlight w:val="green"/>
        </w:rPr>
        <w:t xml:space="preserve"> </w:t>
      </w:r>
      <w:r w:rsidRPr="000A34F0">
        <w:rPr>
          <w:rStyle w:val="Emphasis"/>
          <w:highlight w:val="green"/>
        </w:rPr>
        <w:t>provide</w:t>
      </w:r>
      <w:r w:rsidRPr="000A34F0">
        <w:rPr>
          <w:rStyle w:val="StyleUnderline"/>
          <w:highlight w:val="green"/>
        </w:rPr>
        <w:t xml:space="preserve"> </w:t>
      </w:r>
      <w:r w:rsidRPr="00CB5CE3">
        <w:rPr>
          <w:rStyle w:val="StyleUnderline"/>
        </w:rPr>
        <w:t xml:space="preserve">weather </w:t>
      </w:r>
      <w:r w:rsidRPr="000A34F0">
        <w:rPr>
          <w:rStyle w:val="Emphasis"/>
          <w:highlight w:val="green"/>
        </w:rPr>
        <w:t>data collected by sensors</w:t>
      </w:r>
      <w:r w:rsidRPr="000A34F0">
        <w:rPr>
          <w:rStyle w:val="StyleUnderline"/>
          <w:highlight w:val="green"/>
        </w:rPr>
        <w:t xml:space="preserve"> </w:t>
      </w:r>
      <w:r w:rsidRPr="000A34F0">
        <w:rPr>
          <w:rStyle w:val="Emphasis"/>
          <w:highlight w:val="green"/>
          <w:bdr w:val="single" w:sz="18" w:space="0" w:color="auto"/>
        </w:rPr>
        <w:t xml:space="preserve">hosted on its own </w:t>
      </w:r>
      <w:proofErr w:type="spellStart"/>
      <w:r w:rsidRPr="000A34F0">
        <w:rPr>
          <w:rStyle w:val="Emphasis"/>
          <w:highlight w:val="green"/>
          <w:bdr w:val="single" w:sz="18" w:space="0" w:color="auto"/>
        </w:rPr>
        <w:t>Starlink</w:t>
      </w:r>
      <w:proofErr w:type="spellEnd"/>
      <w:r w:rsidRPr="000A34F0">
        <w:rPr>
          <w:rStyle w:val="Emphasis"/>
          <w:highlight w:val="green"/>
          <w:bdr w:val="single" w:sz="18" w:space="0" w:color="auto"/>
        </w:rPr>
        <w:t xml:space="preserve"> satellites</w:t>
      </w:r>
      <w:r w:rsidRPr="00CB5CE3">
        <w:rPr>
          <w:rStyle w:val="StyleUnderline"/>
        </w:rPr>
        <w:t xml:space="preserve">, </w:t>
      </w:r>
      <w:r w:rsidRPr="000A34F0">
        <w:rPr>
          <w:rStyle w:val="Emphasis"/>
          <w:highlight w:val="green"/>
        </w:rPr>
        <w:t>or</w:t>
      </w:r>
      <w:r w:rsidRPr="000A34F0">
        <w:rPr>
          <w:rStyle w:val="StyleUnderline"/>
          <w:highlight w:val="green"/>
        </w:rPr>
        <w:t xml:space="preserve"> </w:t>
      </w:r>
      <w:r w:rsidRPr="00CB5CE3">
        <w:rPr>
          <w:rStyle w:val="StyleUnderline"/>
        </w:rPr>
        <w:t xml:space="preserve">it could team </w:t>
      </w:r>
      <w:proofErr w:type="gramStart"/>
      <w:r w:rsidRPr="00CB5CE3">
        <w:rPr>
          <w:rStyle w:val="StyleUnderline"/>
        </w:rPr>
        <w:t>with  a</w:t>
      </w:r>
      <w:proofErr w:type="gramEnd"/>
      <w:r w:rsidRPr="00CB5CE3">
        <w:rPr>
          <w:rStyle w:val="StyleUnderline"/>
        </w:rPr>
        <w:t xml:space="preserve"> weather data services company and </w:t>
      </w:r>
      <w:r w:rsidRPr="000A34F0">
        <w:rPr>
          <w:rStyle w:val="Emphasis"/>
          <w:highlight w:val="green"/>
        </w:rPr>
        <w:t xml:space="preserve">use </w:t>
      </w:r>
      <w:proofErr w:type="spellStart"/>
      <w:r w:rsidRPr="000A34F0">
        <w:rPr>
          <w:rStyle w:val="Emphasis"/>
          <w:highlight w:val="green"/>
        </w:rPr>
        <w:t>Starlink</w:t>
      </w:r>
      <w:proofErr w:type="spellEnd"/>
      <w:r w:rsidRPr="000A34F0">
        <w:rPr>
          <w:rStyle w:val="Emphasis"/>
          <w:highlight w:val="green"/>
        </w:rPr>
        <w:t xml:space="preserve"> to distribute the data</w:t>
      </w:r>
      <w:r w:rsidRPr="000A34F0">
        <w:rPr>
          <w:rStyle w:val="StyleUnderline"/>
          <w:highlight w:val="green"/>
        </w:rPr>
        <w:t xml:space="preserve"> </w:t>
      </w:r>
      <w:r w:rsidRPr="00CB5CE3">
        <w:rPr>
          <w:rStyle w:val="StyleUnderline"/>
        </w:rPr>
        <w:t>to customers</w:t>
      </w:r>
      <w:r w:rsidRPr="000A34F0">
        <w:rPr>
          <w:sz w:val="16"/>
        </w:rPr>
        <w:t xml:space="preserve">. One executive </w:t>
      </w:r>
      <w:r w:rsidRPr="00CB5CE3">
        <w:rPr>
          <w:rStyle w:val="StyleUnderline"/>
        </w:rPr>
        <w:t xml:space="preserve">noted that both the U.S. military and the National Oceanic and Atmospheric Administration have </w:t>
      </w:r>
      <w:r w:rsidRPr="000A34F0">
        <w:rPr>
          <w:rStyle w:val="Emphasis"/>
          <w:highlight w:val="green"/>
        </w:rPr>
        <w:t>growing demands for data</w:t>
      </w:r>
      <w:r w:rsidRPr="000A34F0">
        <w:rPr>
          <w:rStyle w:val="StyleUnderline"/>
          <w:highlight w:val="green"/>
        </w:rPr>
        <w:t xml:space="preserve"> </w:t>
      </w:r>
      <w:r w:rsidRPr="00CB5CE3">
        <w:rPr>
          <w:rStyle w:val="StyleUnderline"/>
        </w:rPr>
        <w:t xml:space="preserve">that can be </w:t>
      </w:r>
      <w:r w:rsidRPr="000A34F0">
        <w:rPr>
          <w:rStyle w:val="Emphasis"/>
          <w:highlight w:val="green"/>
        </w:rPr>
        <w:t xml:space="preserve">provided at relatively low cost from companies that operate </w:t>
      </w:r>
      <w:r w:rsidRPr="000A34F0">
        <w:rPr>
          <w:rStyle w:val="Emphasis"/>
          <w:highlight w:val="green"/>
          <w:bdr w:val="single" w:sz="18" w:space="0" w:color="auto"/>
        </w:rPr>
        <w:t>proliferated LEO systems</w:t>
      </w:r>
      <w:r w:rsidRPr="00CB5CE3">
        <w:rPr>
          <w:rStyle w:val="StyleUnderline"/>
        </w:rPr>
        <w:t>.</w:t>
      </w:r>
    </w:p>
    <w:p w14:paraId="01EF9DBB" w14:textId="77777777" w:rsidR="0037005E" w:rsidRDefault="0037005E" w:rsidP="0037005E">
      <w:pPr>
        <w:pStyle w:val="Heading4"/>
      </w:pPr>
      <w:r>
        <w:t xml:space="preserve">Advanced Weather Forecasting </w:t>
      </w:r>
      <w:r>
        <w:rPr>
          <w:u w:val="single"/>
        </w:rPr>
        <w:t>solves</w:t>
      </w:r>
      <w:r>
        <w:t xml:space="preserve"> Climate Change. </w:t>
      </w:r>
    </w:p>
    <w:p w14:paraId="6082AF60" w14:textId="77777777" w:rsidR="0037005E" w:rsidRPr="00326AC1" w:rsidRDefault="0037005E" w:rsidP="0037005E">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13"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108EE8AC" w14:textId="77777777" w:rsidR="0037005E" w:rsidRPr="00D27BAD" w:rsidRDefault="0037005E" w:rsidP="0037005E">
      <w:pPr>
        <w:rPr>
          <w:sz w:val="16"/>
        </w:rPr>
      </w:pPr>
      <w:r w:rsidRPr="000A34F0">
        <w:rPr>
          <w:rStyle w:val="Emphasis"/>
          <w:highlight w:val="green"/>
        </w:rPr>
        <w:t>Humankind</w:t>
      </w:r>
      <w:r w:rsidRPr="000A34F0">
        <w:rPr>
          <w:rStyle w:val="StyleUnderline"/>
          <w:highlight w:val="green"/>
        </w:rPr>
        <w:t xml:space="preserve"> </w:t>
      </w:r>
      <w:r w:rsidRPr="00CF5A50">
        <w:rPr>
          <w:rStyle w:val="StyleUnderline"/>
        </w:rPr>
        <w:t xml:space="preserve">is in the </w:t>
      </w:r>
      <w:r w:rsidRPr="000A34F0">
        <w:rPr>
          <w:rStyle w:val="Emphasis"/>
          <w:highlight w:val="green"/>
        </w:rPr>
        <w:t>midst of a climate crisis</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0A34F0">
        <w:rPr>
          <w:rStyle w:val="Emphasis"/>
          <w:highlight w:val="green"/>
          <w:bdr w:val="single" w:sz="18" w:space="0" w:color="auto"/>
        </w:rPr>
        <w:t>several ways weather monitoring can help solve</w:t>
      </w:r>
      <w:r w:rsidRPr="000A34F0">
        <w:rPr>
          <w:rStyle w:val="Emphasis"/>
          <w:highlight w:val="green"/>
        </w:rPr>
        <w:t xml:space="preserve"> </w:t>
      </w:r>
      <w:r w:rsidRPr="00CF5A50">
        <w:rPr>
          <w:rStyle w:val="StyleUnderline"/>
        </w:rPr>
        <w:t xml:space="preserve">the climate crisis, </w:t>
      </w:r>
      <w:r w:rsidRPr="008C7EED">
        <w:rPr>
          <w:rStyle w:val="Emphasis"/>
          <w:highlight w:val="green"/>
        </w:rPr>
        <w:t>from lowing</w:t>
      </w:r>
      <w:r w:rsidRPr="008C7EED">
        <w:rPr>
          <w:rStyle w:val="StyleUnderline"/>
          <w:highlight w:val="green"/>
        </w:rPr>
        <w:t xml:space="preserve"> </w:t>
      </w:r>
      <w:r w:rsidRPr="00CF5A50">
        <w:rPr>
          <w:rStyle w:val="StyleUnderline"/>
        </w:rPr>
        <w:t xml:space="preserve">transportation </w:t>
      </w:r>
      <w:r w:rsidRPr="008C7EED">
        <w:rPr>
          <w:rStyle w:val="Emphasis"/>
          <w:highlight w:val="green"/>
        </w:rPr>
        <w:t>emissions</w:t>
      </w:r>
      <w:r w:rsidRPr="008C7EED">
        <w:rPr>
          <w:rStyle w:val="StyleUnderline"/>
          <w:highlight w:val="green"/>
        </w:rPr>
        <w:t xml:space="preserve"> </w:t>
      </w:r>
      <w:r w:rsidRPr="008C7EED">
        <w:rPr>
          <w:rStyle w:val="Emphasis"/>
          <w:highlight w:val="green"/>
        </w:rPr>
        <w:t>to</w:t>
      </w:r>
      <w:r w:rsidRPr="008C7EED">
        <w:rPr>
          <w:rStyle w:val="StyleUnderline"/>
          <w:highlight w:val="green"/>
        </w:rPr>
        <w:t xml:space="preserve"> </w:t>
      </w:r>
      <w:r w:rsidRPr="008C7EED">
        <w:rPr>
          <w:rStyle w:val="Emphasis"/>
          <w:highlight w:val="green"/>
        </w:rPr>
        <w:t>pinpointing</w:t>
      </w:r>
      <w:r w:rsidRPr="008C7EED">
        <w:rPr>
          <w:rStyle w:val="StyleUnderline"/>
          <w:highlight w:val="green"/>
        </w:rPr>
        <w:t xml:space="preserve"> </w:t>
      </w:r>
      <w:r w:rsidRPr="008C7EED">
        <w:rPr>
          <w:rStyle w:val="Emphasis"/>
          <w:highlight w:val="green"/>
        </w:rPr>
        <w:t>extreme weather events</w:t>
      </w:r>
      <w:r w:rsidRPr="008C7EED">
        <w:rPr>
          <w:rStyle w:val="StyleUnderline"/>
          <w:highlight w:val="green"/>
        </w:rPr>
        <w:t xml:space="preserve"> </w:t>
      </w:r>
      <w:r w:rsidRPr="00CF5A50">
        <w:rPr>
          <w:rStyle w:val="StyleUnderline"/>
        </w:rPr>
        <w:t>such as wildfires and extraordinary variations in temperature</w:t>
      </w:r>
      <w:r w:rsidRPr="00D27BAD">
        <w:rPr>
          <w:sz w:val="16"/>
        </w:rPr>
        <w:t xml:space="preserve">. </w:t>
      </w:r>
      <w:r w:rsidRPr="00CF5A50">
        <w:rPr>
          <w:rStyle w:val="StyleUnderline"/>
        </w:rPr>
        <w:t xml:space="preserve">Tackling Emissions </w:t>
      </w:r>
      <w:r w:rsidRPr="008C7EED">
        <w:rPr>
          <w:rStyle w:val="Emphasis"/>
        </w:rPr>
        <w:t xml:space="preserve">Global </w:t>
      </w:r>
      <w:r w:rsidRPr="00D27BAD">
        <w:rPr>
          <w:rStyle w:val="Emphasis"/>
          <w:highlight w:val="green"/>
        </w:rPr>
        <w:t xml:space="preserve">travel and shipping contribute significantly to </w:t>
      </w:r>
      <w:r w:rsidRPr="008C7EED">
        <w:rPr>
          <w:rStyle w:val="Emphasis"/>
        </w:rPr>
        <w:t xml:space="preserve">global </w:t>
      </w:r>
      <w:r w:rsidRPr="00D27BAD">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carbon dioxide emissions, with international flights in 2019 producing 915 million tons of the gas. </w:t>
      </w:r>
      <w:r w:rsidRPr="00D27BAD">
        <w:rPr>
          <w:rStyle w:val="Emphasis"/>
          <w:highlight w:val="green"/>
        </w:rPr>
        <w:t>Weather forecasting</w:t>
      </w:r>
      <w:r w:rsidRPr="00CF5A50">
        <w:rPr>
          <w:rStyle w:val="StyleUnderline"/>
        </w:rPr>
        <w:t xml:space="preserve"> technology </w:t>
      </w:r>
      <w:r w:rsidRPr="00D27BAD">
        <w:rPr>
          <w:rStyle w:val="Emphasis"/>
          <w:highlight w:val="green"/>
        </w:rPr>
        <w:t>providing</w:t>
      </w:r>
      <w:r w:rsidRPr="00D27BAD">
        <w:rPr>
          <w:rStyle w:val="StyleUnderline"/>
          <w:highlight w:val="green"/>
        </w:rPr>
        <w:t xml:space="preserve"> </w:t>
      </w:r>
      <w:r w:rsidRPr="00CF5A50">
        <w:rPr>
          <w:rStyle w:val="StyleUnderline"/>
        </w:rPr>
        <w:t xml:space="preserve">accurate, </w:t>
      </w:r>
      <w:r w:rsidRPr="00D27BAD">
        <w:rPr>
          <w:rStyle w:val="Emphasis"/>
          <w:highlight w:val="green"/>
        </w:rPr>
        <w:t>real-time data</w:t>
      </w:r>
      <w:r w:rsidRPr="00D27BAD">
        <w:rPr>
          <w:rStyle w:val="StyleUnderline"/>
          <w:highlight w:val="green"/>
        </w:rPr>
        <w:t xml:space="preserve"> </w:t>
      </w:r>
      <w:r w:rsidRPr="00CF5A50">
        <w:rPr>
          <w:rStyle w:val="StyleUnderline"/>
        </w:rPr>
        <w:t xml:space="preserve">on meteorological conditions </w:t>
      </w:r>
      <w:r w:rsidRPr="00D27BAD">
        <w:rPr>
          <w:rStyle w:val="Emphasis"/>
          <w:highlight w:val="green"/>
        </w:rPr>
        <w:t>can help airlines</w:t>
      </w:r>
      <w:r w:rsidRPr="00D27BAD">
        <w:rPr>
          <w:rStyle w:val="StyleUnderline"/>
          <w:highlight w:val="green"/>
        </w:rPr>
        <w:t xml:space="preserve"> </w:t>
      </w:r>
      <w:r w:rsidRPr="00D27BAD">
        <w:rPr>
          <w:rStyle w:val="Emphasis"/>
          <w:highlight w:val="green"/>
        </w:rPr>
        <w:t>adjust</w:t>
      </w:r>
      <w:r w:rsidRPr="00D27BAD">
        <w:rPr>
          <w:rStyle w:val="StyleUnderline"/>
          <w:highlight w:val="green"/>
        </w:rPr>
        <w:t xml:space="preserve"> </w:t>
      </w:r>
      <w:r w:rsidRPr="00D27BAD">
        <w:rPr>
          <w:rStyle w:val="Emphasis"/>
          <w:highlight w:val="green"/>
        </w:rPr>
        <w:t>routes</w:t>
      </w:r>
      <w:r w:rsidRPr="00D27BAD">
        <w:rPr>
          <w:rStyle w:val="StyleUnderline"/>
          <w:highlight w:val="green"/>
        </w:rPr>
        <w:t xml:space="preserve"> </w:t>
      </w:r>
      <w:r w:rsidRPr="00D27BAD">
        <w:rPr>
          <w:rStyle w:val="Emphasis"/>
          <w:highlight w:val="green"/>
        </w:rPr>
        <w:t>to</w:t>
      </w:r>
      <w:r w:rsidRPr="00D27BAD">
        <w:rPr>
          <w:rStyle w:val="StyleUnderline"/>
          <w:highlight w:val="green"/>
        </w:rPr>
        <w:t xml:space="preserve"> </w:t>
      </w:r>
      <w:r w:rsidRPr="00D27BAD">
        <w:rPr>
          <w:rStyle w:val="Emphasis"/>
          <w:highlight w:val="green"/>
        </w:rPr>
        <w:t>avoid headwinds or take advantage of favorable winds</w:t>
      </w:r>
      <w:r w:rsidRPr="00CF5A50">
        <w:rPr>
          <w:rStyle w:val="StyleUnderline"/>
        </w:rPr>
        <w:t xml:space="preserve">, both of </w:t>
      </w:r>
      <w:r w:rsidRPr="00D27BAD">
        <w:rPr>
          <w:rStyle w:val="Emphasis"/>
          <w:highlight w:val="green"/>
        </w:rPr>
        <w:t>which can</w:t>
      </w:r>
      <w:r w:rsidRPr="00D27BAD">
        <w:rPr>
          <w:rStyle w:val="StyleUnderline"/>
          <w:highlight w:val="green"/>
        </w:rPr>
        <w:t xml:space="preserve"> </w:t>
      </w:r>
      <w:r w:rsidRPr="00CF5A50">
        <w:rPr>
          <w:rStyle w:val="StyleUnderline"/>
        </w:rPr>
        <w:t xml:space="preserve">help </w:t>
      </w:r>
      <w:r w:rsidRPr="00D27BAD">
        <w:rPr>
          <w:rStyle w:val="Emphasis"/>
          <w:highlight w:val="green"/>
          <w:bdr w:val="single" w:sz="18" w:space="0" w:color="auto"/>
        </w:rPr>
        <w:t>reduce fuel consumption and emissions</w:t>
      </w:r>
      <w:r w:rsidRPr="00D27BAD">
        <w:rPr>
          <w:sz w:val="16"/>
        </w:rPr>
        <w:t xml:space="preserve">. </w:t>
      </w:r>
      <w:r w:rsidRPr="00CF5A50">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D27BAD">
        <w:rPr>
          <w:sz w:val="16"/>
        </w:rPr>
        <w:t xml:space="preserve"> states </w:t>
      </w:r>
      <w:proofErr w:type="spellStart"/>
      <w:r w:rsidRPr="00D27BAD">
        <w:rPr>
          <w:sz w:val="16"/>
        </w:rPr>
        <w:t>Renny</w:t>
      </w:r>
      <w:proofErr w:type="spellEnd"/>
      <w:r w:rsidRPr="00D27BAD">
        <w:rPr>
          <w:sz w:val="16"/>
        </w:rPr>
        <w:t xml:space="preserve"> </w:t>
      </w:r>
      <w:proofErr w:type="spellStart"/>
      <w:r w:rsidRPr="00D27BAD">
        <w:rPr>
          <w:sz w:val="16"/>
        </w:rPr>
        <w:t>Vandewege</w:t>
      </w:r>
      <w:proofErr w:type="spellEnd"/>
      <w:r w:rsidRPr="00D27BAD">
        <w:rPr>
          <w:sz w:val="16"/>
        </w:rPr>
        <w:t xml:space="preserve">, Vice President of Weather Operations at DTN, a company providing decision support tools and forecast insights across many sectors. </w:t>
      </w:r>
      <w:r w:rsidRPr="00CF5A50">
        <w:rPr>
          <w:rStyle w:val="StyleUnderline"/>
        </w:rPr>
        <w:t xml:space="preserve">Shipping discharges a large and growing source of noxious </w:t>
      </w:r>
      <w:proofErr w:type="gramStart"/>
      <w:r w:rsidRPr="00CF5A50">
        <w:rPr>
          <w:rStyle w:val="StyleUnderline"/>
        </w:rPr>
        <w:t>gas</w:t>
      </w:r>
      <w:proofErr w:type="gramEnd"/>
      <w:r w:rsidRPr="00CF5A50">
        <w:rPr>
          <w:rStyle w:val="StyleUnderline"/>
        </w:rPr>
        <w:t xml:space="preserve"> but the sector has the potential to drastically cut emissions through </w:t>
      </w:r>
      <w:r w:rsidRPr="00D27BAD">
        <w:rPr>
          <w:rStyle w:val="Emphasis"/>
          <w:highlight w:val="green"/>
        </w:rPr>
        <w:t>fuel-saving techniques</w:t>
      </w:r>
      <w:r w:rsidRPr="00CF5A50">
        <w:rPr>
          <w:rStyle w:val="StyleUnderline"/>
        </w:rPr>
        <w:t xml:space="preserve">. Among the most promising is </w:t>
      </w:r>
      <w:r w:rsidRPr="00D27BAD">
        <w:rPr>
          <w:rStyle w:val="Emphasis"/>
          <w:highlight w:val="green"/>
        </w:rPr>
        <w:t>weather routing</w:t>
      </w:r>
      <w:r w:rsidRPr="00CF5A50">
        <w:rPr>
          <w:rStyle w:val="StyleUnderline"/>
        </w:rPr>
        <w:t xml:space="preserve">. “Using weather information and analytics can help mitigate risks today caused by climate change and can also reduce emissions further reducing future impacts”, explains </w:t>
      </w:r>
      <w:proofErr w:type="spellStart"/>
      <w:r w:rsidRPr="00CF5A50">
        <w:rPr>
          <w:rStyle w:val="StyleUnderline"/>
        </w:rPr>
        <w:t>Vandewege</w:t>
      </w:r>
      <w:proofErr w:type="spellEnd"/>
      <w:r w:rsidRPr="00CF5A50">
        <w:rPr>
          <w:rStyle w:val="StyleUnderline"/>
        </w:rPr>
        <w:t xml:space="preserve">, a former director of the Broadcast Meteorology Program at Mississippi State University. Weather </w:t>
      </w:r>
      <w:r w:rsidRPr="00D27BAD">
        <w:rPr>
          <w:rStyle w:val="Emphasis"/>
          <w:highlight w:val="green"/>
        </w:rPr>
        <w:t>analytics can optimize routes</w:t>
      </w:r>
      <w:r w:rsidRPr="00D27BAD">
        <w:rPr>
          <w:rStyle w:val="StyleUnderline"/>
          <w:highlight w:val="green"/>
        </w:rPr>
        <w:t xml:space="preserve"> </w:t>
      </w:r>
      <w:r w:rsidRPr="00CF5A50">
        <w:rPr>
          <w:rStyle w:val="StyleUnderline"/>
        </w:rPr>
        <w:t>and “</w:t>
      </w:r>
      <w:r w:rsidRPr="00D27BAD">
        <w:rPr>
          <w:rStyle w:val="Emphasis"/>
          <w:highlight w:val="green"/>
        </w:rPr>
        <w:t>reduce emissions up to 4% and</w:t>
      </w:r>
      <w:r w:rsidRPr="00D27BAD">
        <w:rPr>
          <w:rStyle w:val="StyleUnderline"/>
          <w:highlight w:val="green"/>
        </w:rPr>
        <w:t xml:space="preserve"> </w:t>
      </w:r>
      <w:r w:rsidRPr="00CF5A50">
        <w:rPr>
          <w:rStyle w:val="StyleUnderline"/>
        </w:rPr>
        <w:t xml:space="preserve">reduce </w:t>
      </w:r>
      <w:r w:rsidRPr="00D27BAD">
        <w:rPr>
          <w:rStyle w:val="Emphasis"/>
          <w:highlight w:val="green"/>
        </w:rPr>
        <w:t>fuel consumption up to 10%</w:t>
      </w:r>
      <w:r w:rsidRPr="00CF5A50">
        <w:rPr>
          <w:rStyle w:val="StyleUnderline"/>
        </w:rPr>
        <w:t xml:space="preserve">, depending on the type of vessel, the season, and the conditions,” states </w:t>
      </w:r>
      <w:proofErr w:type="spellStart"/>
      <w:r w:rsidRPr="00CF5A50">
        <w:rPr>
          <w:rStyle w:val="StyleUnderline"/>
        </w:rPr>
        <w:t>Vandewege</w:t>
      </w:r>
      <w:proofErr w:type="spellEnd"/>
      <w:r w:rsidRPr="00CF5A50">
        <w:rPr>
          <w:rStyle w:val="StyleUnderline"/>
        </w:rPr>
        <w:t>. “If there’s bad weather ahead, sophisticated algorithms that use information about the ship and its capabilities and the weather effects on that specific ship can make numerous calculations and provide optimal route alternatives for the mariner.</w:t>
      </w:r>
      <w:r w:rsidRPr="00D27BAD">
        <w:rPr>
          <w:sz w:val="16"/>
        </w:rPr>
        <w:t xml:space="preserve">” Extreme Weather Events </w:t>
      </w:r>
      <w:r w:rsidRPr="00CF5A50">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D27BAD">
        <w:rPr>
          <w:sz w:val="16"/>
        </w:rPr>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D27BAD">
        <w:rPr>
          <w:sz w:val="16"/>
        </w:rPr>
        <w:t>Vendewege</w:t>
      </w:r>
      <w:proofErr w:type="spellEnd"/>
      <w:r w:rsidRPr="00D27BAD">
        <w:rPr>
          <w:sz w:val="16"/>
        </w:rPr>
        <w:t>. “</w:t>
      </w:r>
      <w:r w:rsidRPr="00CF5A50">
        <w:rPr>
          <w:rStyle w:val="StyleUnderline"/>
        </w:rPr>
        <w:t>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a means of artificial intelligence, can also be used in conjunction with current forecasting methods to predicts heat waves or cold snaps</w:t>
      </w:r>
      <w:r w:rsidRPr="00D27BAD">
        <w:rPr>
          <w:sz w:val="16"/>
        </w:rPr>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D27BAD">
        <w:rPr>
          <w:rStyle w:val="Emphasis"/>
          <w:highlight w:val="green"/>
        </w:rPr>
        <w:t>High-tech weather forecasting technology can help</w:t>
      </w:r>
      <w:r w:rsidRPr="00D27BAD">
        <w:rPr>
          <w:rStyle w:val="StyleUnderline"/>
          <w:highlight w:val="green"/>
        </w:rPr>
        <w:t xml:space="preserve"> </w:t>
      </w:r>
      <w:r w:rsidRPr="00CF5A50">
        <w:rPr>
          <w:rStyle w:val="StyleUnderline"/>
        </w:rPr>
        <w:t xml:space="preserve">in the fight against climate change by monitoring meteorological conditions to </w:t>
      </w:r>
      <w:r w:rsidRPr="00D27BAD">
        <w:rPr>
          <w:rStyle w:val="Emphasis"/>
          <w:highlight w:val="green"/>
        </w:rPr>
        <w:t>aid decision making</w:t>
      </w:r>
      <w:r w:rsidRPr="00CF5A50">
        <w:rPr>
          <w:rStyle w:val="StyleUnderline"/>
        </w:rPr>
        <w:t xml:space="preserve">, whether that be in the aviation or shipping industry, </w:t>
      </w:r>
      <w:r w:rsidRPr="00D27BAD">
        <w:rPr>
          <w:rStyle w:val="Emphasis"/>
          <w:highlight w:val="green"/>
        </w:rPr>
        <w:t>or</w:t>
      </w:r>
      <w:r w:rsidRPr="00CF5A50">
        <w:rPr>
          <w:rStyle w:val="StyleUnderline"/>
        </w:rPr>
        <w:t xml:space="preserve"> by helping us </w:t>
      </w:r>
      <w:r w:rsidRPr="00D27BAD">
        <w:rPr>
          <w:rStyle w:val="Emphasis"/>
          <w:highlight w:val="green"/>
        </w:rPr>
        <w:t>understand</w:t>
      </w:r>
      <w:r w:rsidRPr="00D27BAD">
        <w:rPr>
          <w:rStyle w:val="StyleUnderline"/>
          <w:highlight w:val="green"/>
        </w:rPr>
        <w:t xml:space="preserve"> </w:t>
      </w:r>
      <w:r w:rsidRPr="00CF5A50">
        <w:rPr>
          <w:rStyle w:val="StyleUnderline"/>
        </w:rPr>
        <w:t xml:space="preserve">and predict </w:t>
      </w:r>
      <w:r w:rsidRPr="00D27BAD">
        <w:rPr>
          <w:rStyle w:val="Emphasis"/>
          <w:highlight w:val="green"/>
        </w:rPr>
        <w:t>natural hazards and disasters,</w:t>
      </w:r>
      <w:r w:rsidRPr="00CF5A50">
        <w:rPr>
          <w:rStyle w:val="StyleUnderline"/>
        </w:rPr>
        <w:t xml:space="preserve"> allowing us to reduce the risk of adverse events – and the costs, environmental, </w:t>
      </w:r>
      <w:proofErr w:type="gramStart"/>
      <w:r w:rsidRPr="00CF5A50">
        <w:rPr>
          <w:rStyle w:val="StyleUnderline"/>
        </w:rPr>
        <w:t>economic</w:t>
      </w:r>
      <w:proofErr w:type="gramEnd"/>
      <w:r w:rsidRPr="00CF5A50">
        <w:rPr>
          <w:rStyle w:val="StyleUnderline"/>
        </w:rPr>
        <w:t xml:space="preserve"> or otherwise.</w:t>
      </w:r>
    </w:p>
    <w:p w14:paraId="5580BD17" w14:textId="77777777" w:rsidR="0037005E" w:rsidRDefault="0037005E" w:rsidP="0037005E">
      <w:pPr>
        <w:pStyle w:val="Heading4"/>
        <w:rPr>
          <w:rFonts w:cs="Times New Roman"/>
        </w:rPr>
      </w:pPr>
      <w:r>
        <w:rPr>
          <w:rFonts w:cs="Times New Roman"/>
        </w:rPr>
        <w:t>Warming causes Extinction</w:t>
      </w:r>
    </w:p>
    <w:p w14:paraId="46E2F472" w14:textId="77777777" w:rsidR="0037005E" w:rsidRPr="00601C82" w:rsidRDefault="0037005E" w:rsidP="0037005E">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BC89222" w14:textId="73EFAC7F" w:rsidR="0037005E" w:rsidRDefault="0037005E" w:rsidP="0037005E">
      <w:pPr>
        <w:rPr>
          <w:rFonts w:asciiTheme="minorHAnsi" w:hAnsiTheme="minorHAnsi" w:cstheme="minorHAnsi"/>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Cs w:val="24"/>
          <w:u w:val="single"/>
        </w:rPr>
        <w:t>However, the three remaining boundaries (</w:t>
      </w:r>
      <w:r w:rsidRPr="00CF5A50">
        <w:rPr>
          <w:rFonts w:asciiTheme="minorHAnsi" w:hAnsiTheme="minorHAnsi" w:cstheme="minorHAnsi"/>
          <w:b/>
          <w:szCs w:val="24"/>
          <w:highlight w:val="green"/>
          <w:u w:val="single"/>
        </w:rPr>
        <w:t>climate</w:t>
      </w:r>
      <w:r w:rsidRPr="00D5251F">
        <w:rPr>
          <w:rFonts w:asciiTheme="minorHAnsi" w:hAnsiTheme="minorHAnsi" w:cstheme="minorHAnsi"/>
          <w:b/>
          <w:szCs w:val="24"/>
          <w:u w:val="single"/>
        </w:rPr>
        <w:t xml:space="preserve"> </w:t>
      </w:r>
      <w:r w:rsidRPr="00CF5A50">
        <w:rPr>
          <w:rFonts w:asciiTheme="minorHAnsi" w:hAnsiTheme="minorHAnsi" w:cstheme="minorHAnsi"/>
          <w:b/>
          <w:szCs w:val="24"/>
          <w:highlight w:val="green"/>
          <w:u w:val="single"/>
        </w:rPr>
        <w:t>change</w:t>
      </w:r>
      <w:r w:rsidRPr="00D5251F">
        <w:rPr>
          <w:rFonts w:asciiTheme="minorHAnsi" w:hAnsiTheme="minorHAnsi" w:cstheme="minorHAnsi"/>
          <w:szCs w:val="24"/>
          <w:u w:val="single"/>
        </w:rPr>
        <w:t xml:space="preserve">, global </w:t>
      </w:r>
      <w:r w:rsidRPr="00CF5A50">
        <w:rPr>
          <w:rFonts w:asciiTheme="minorHAnsi" w:hAnsiTheme="minorHAnsi" w:cstheme="minorHAnsi"/>
          <w:b/>
          <w:szCs w:val="24"/>
          <w:highlight w:val="green"/>
          <w:u w:val="single"/>
        </w:rPr>
        <w:t>freshwater</w:t>
      </w:r>
      <w:r w:rsidRPr="00CF5A50">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cycle, </w:t>
      </w:r>
      <w:r w:rsidRPr="00CF5A50">
        <w:rPr>
          <w:rFonts w:asciiTheme="minorHAnsi" w:hAnsiTheme="minorHAnsi" w:cstheme="minorHAnsi"/>
          <w:b/>
          <w:szCs w:val="24"/>
          <w:highlight w:val="green"/>
          <w:u w:val="single"/>
        </w:rPr>
        <w:t>and</w:t>
      </w:r>
      <w:r w:rsidRPr="00D5251F">
        <w:rPr>
          <w:rFonts w:asciiTheme="minorHAnsi" w:hAnsiTheme="minorHAnsi" w:cstheme="minorHAnsi"/>
          <w:szCs w:val="24"/>
          <w:u w:val="single"/>
        </w:rPr>
        <w:t xml:space="preserve"> ocean </w:t>
      </w:r>
      <w:r w:rsidRPr="00CF5A50">
        <w:rPr>
          <w:rFonts w:asciiTheme="minorHAnsi" w:hAnsiTheme="minorHAnsi" w:cstheme="minorHAnsi"/>
          <w:b/>
          <w:szCs w:val="24"/>
          <w:highlight w:val="green"/>
          <w:u w:val="single"/>
        </w:rPr>
        <w:t>acidification</w:t>
      </w:r>
      <w:r w:rsidRPr="00D5251F">
        <w:rPr>
          <w:rFonts w:asciiTheme="minorHAnsi" w:hAnsiTheme="minorHAnsi" w:cstheme="minorHAnsi"/>
          <w:szCs w:val="24"/>
          <w:u w:val="single"/>
        </w:rPr>
        <w:t xml:space="preserve">) do </w:t>
      </w:r>
      <w:r w:rsidRPr="00CF5A50">
        <w:rPr>
          <w:rFonts w:asciiTheme="minorHAnsi" w:hAnsiTheme="minorHAnsi" w:cstheme="minorHAnsi"/>
          <w:b/>
          <w:szCs w:val="24"/>
          <w:highlight w:val="green"/>
          <w:u w:val="single"/>
          <w:bdr w:val="single" w:sz="18" w:space="0" w:color="auto"/>
        </w:rPr>
        <w:t>pose existential risks</w:t>
      </w:r>
      <w:r w:rsidRPr="00D5251F">
        <w:rPr>
          <w:rFonts w:asciiTheme="minorHAnsi" w:hAnsiTheme="minorHAnsi" w:cstheme="minorHAnsi"/>
          <w:szCs w:val="24"/>
          <w:u w:val="single"/>
        </w:rPr>
        <w:t xml:space="preserve">. </w:t>
      </w:r>
      <w:r w:rsidRPr="00CF5A50">
        <w:rPr>
          <w:rFonts w:asciiTheme="minorHAnsi" w:hAnsiTheme="minorHAnsi" w:cstheme="minorHAnsi"/>
          <w:szCs w:val="24"/>
          <w:highlight w:val="green"/>
          <w:u w:val="single"/>
        </w:rPr>
        <w:t>This is</w:t>
      </w:r>
      <w:r w:rsidRPr="00D5251F">
        <w:rPr>
          <w:rFonts w:asciiTheme="minorHAnsi" w:hAnsiTheme="minorHAnsi" w:cstheme="minorHAnsi"/>
          <w:szCs w:val="24"/>
          <w:u w:val="single"/>
        </w:rPr>
        <w:t xml:space="preserve"> </w:t>
      </w:r>
      <w:r w:rsidRPr="00CF5A50">
        <w:rPr>
          <w:rFonts w:asciiTheme="minorHAnsi" w:hAnsiTheme="minorHAnsi" w:cstheme="minorHAnsi"/>
          <w:b/>
          <w:szCs w:val="24"/>
          <w:highlight w:val="green"/>
          <w:u w:val="single"/>
        </w:rPr>
        <w:t>because of</w:t>
      </w:r>
      <w:r w:rsidRPr="00D5251F">
        <w:rPr>
          <w:rFonts w:asciiTheme="minorHAnsi" w:hAnsiTheme="minorHAnsi" w:cstheme="minorHAnsi"/>
          <w:szCs w:val="24"/>
          <w:u w:val="single"/>
        </w:rPr>
        <w:t xml:space="preserve"> intrinsic </w:t>
      </w:r>
      <w:r w:rsidRPr="00CF5A50">
        <w:rPr>
          <w:rFonts w:asciiTheme="minorHAnsi" w:hAnsiTheme="minorHAnsi" w:cstheme="minorHAnsi"/>
          <w:b/>
          <w:szCs w:val="24"/>
          <w:highlight w:val="green"/>
          <w:u w:val="single"/>
        </w:rPr>
        <w:t>positive feedback loops</w:t>
      </w:r>
      <w:r w:rsidRPr="00D5251F">
        <w:rPr>
          <w:rFonts w:asciiTheme="minorHAnsi" w:hAnsiTheme="minorHAnsi" w:cstheme="minorHAnsi"/>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F5A50">
        <w:rPr>
          <w:rFonts w:asciiTheme="minorHAnsi" w:hAnsiTheme="minorHAnsi" w:cstheme="minorHAnsi"/>
          <w:b/>
          <w:szCs w:val="24"/>
          <w:highlight w:val="green"/>
          <w:u w:val="single"/>
        </w:rPr>
        <w:t>directly connected to</w:t>
      </w:r>
      <w:r w:rsidRPr="00D5251F">
        <w:rPr>
          <w:rFonts w:asciiTheme="minorHAnsi" w:hAnsiTheme="minorHAnsi" w:cstheme="minorHAnsi"/>
          <w:b/>
          <w:szCs w:val="24"/>
          <w:u w:val="single"/>
        </w:rPr>
        <w:t xml:space="preserve"> </w:t>
      </w:r>
      <w:r w:rsidRPr="00D5251F">
        <w:rPr>
          <w:rFonts w:asciiTheme="minorHAnsi" w:hAnsiTheme="minorHAnsi" w:cstheme="minorHAnsi"/>
          <w:szCs w:val="24"/>
          <w:u w:val="single"/>
        </w:rPr>
        <w:t xml:space="preserve">the provision of </w:t>
      </w:r>
      <w:r w:rsidRPr="00CF5A50">
        <w:rPr>
          <w:rFonts w:asciiTheme="minorHAnsi" w:hAnsiTheme="minorHAnsi" w:cstheme="minorHAnsi"/>
          <w:b/>
          <w:szCs w:val="24"/>
          <w:highlight w:val="green"/>
          <w:u w:val="single"/>
        </w:rPr>
        <w:t>food and water</w:t>
      </w:r>
      <w:r w:rsidRPr="00D5251F">
        <w:rPr>
          <w:rFonts w:asciiTheme="minorHAnsi" w:hAnsiTheme="minorHAnsi" w:cstheme="minorHAnsi"/>
          <w:szCs w:val="24"/>
          <w:u w:val="single"/>
        </w:rPr>
        <w:t xml:space="preserve">, and </w:t>
      </w:r>
      <w:r w:rsidRPr="00CF5A50">
        <w:rPr>
          <w:rFonts w:asciiTheme="minorHAnsi" w:hAnsiTheme="minorHAnsi" w:cstheme="minorHAnsi"/>
          <w:b/>
          <w:szCs w:val="24"/>
          <w:highlight w:val="green"/>
          <w:u w:val="single"/>
        </w:rPr>
        <w:t>shortages</w:t>
      </w:r>
      <w:r w:rsidRPr="00D5251F">
        <w:rPr>
          <w:rFonts w:asciiTheme="minorHAnsi" w:hAnsiTheme="minorHAnsi" w:cstheme="minorHAnsi"/>
          <w:szCs w:val="24"/>
          <w:u w:val="single"/>
        </w:rPr>
        <w:t xml:space="preserve"> of food and water can </w:t>
      </w:r>
      <w:r w:rsidRPr="00CF5A50">
        <w:rPr>
          <w:rFonts w:asciiTheme="minorHAnsi" w:hAnsiTheme="minorHAnsi" w:cstheme="minorHAnsi"/>
          <w:b/>
          <w:szCs w:val="24"/>
          <w:highlight w:val="green"/>
          <w:u w:val="single"/>
        </w:rPr>
        <w:t>create conflict</w:t>
      </w:r>
      <w:r w:rsidRPr="00D5251F">
        <w:rPr>
          <w:rFonts w:asciiTheme="minorHAnsi" w:hAnsiTheme="minorHAnsi" w:cstheme="minorHAnsi"/>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CF5A50">
        <w:rPr>
          <w:rFonts w:asciiTheme="minorHAnsi" w:hAnsiTheme="minorHAnsi" w:cstheme="minorHAnsi"/>
          <w:b/>
          <w:szCs w:val="24"/>
          <w:highlight w:val="green"/>
          <w:u w:val="single"/>
        </w:rPr>
        <w:t>Ample clean water</w:t>
      </w:r>
      <w:r w:rsidRPr="00D5251F">
        <w:rPr>
          <w:rFonts w:asciiTheme="minorHAnsi" w:hAnsiTheme="minorHAnsi" w:cstheme="minorHAnsi"/>
          <w:szCs w:val="24"/>
          <w:u w:val="single"/>
        </w:rPr>
        <w:t xml:space="preserve"> is not a luxury—it </w:t>
      </w:r>
      <w:r w:rsidRPr="00CF5A50">
        <w:rPr>
          <w:rFonts w:asciiTheme="minorHAnsi" w:hAnsiTheme="minorHAnsi" w:cstheme="minorHAnsi"/>
          <w:b/>
          <w:szCs w:val="24"/>
          <w:highlight w:val="green"/>
          <w:u w:val="single"/>
        </w:rPr>
        <w:t>is essential for human survival</w:t>
      </w:r>
      <w:r w:rsidRPr="00D5251F">
        <w:rPr>
          <w:rFonts w:asciiTheme="minorHAnsi" w:hAnsiTheme="minorHAnsi" w:cstheme="minorHAnsi"/>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szCs w:val="24"/>
        </w:rPr>
        <w:t>rarity, but</w:t>
      </w:r>
      <w:proofErr w:type="gramEnd"/>
      <w:r w:rsidRPr="00D5251F">
        <w:rPr>
          <w:rFonts w:asciiTheme="minorHAnsi" w:hAnsiTheme="minorHAnsi" w:cstheme="minorHAnsi"/>
          <w:sz w:val="16"/>
          <w:szCs w:val="24"/>
        </w:rPr>
        <w:t xml:space="preserve"> are exactly the manifestations of climate change that we must get better at anticipating (</w:t>
      </w:r>
      <w:proofErr w:type="spellStart"/>
      <w:r w:rsidRPr="00D5251F">
        <w:rPr>
          <w:rFonts w:asciiTheme="minorHAnsi" w:hAnsiTheme="minorHAnsi" w:cstheme="minorHAnsi"/>
          <w:sz w:val="16"/>
          <w:szCs w:val="24"/>
        </w:rPr>
        <w:t>Diffenbaugh</w:t>
      </w:r>
      <w:proofErr w:type="spellEnd"/>
      <w:r w:rsidRPr="00D5251F">
        <w:rPr>
          <w:rFonts w:asciiTheme="minorHAnsi" w:hAnsiTheme="minorHAnsi" w:cstheme="minorHAnsi"/>
          <w:sz w:val="16"/>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Cs w:val="24"/>
          <w:u w:val="single"/>
        </w:rPr>
        <w:t xml:space="preserve">The combination of positive feedback loops and societal inertia is fertile ground for global environmental catastrophes </w:t>
      </w:r>
      <w:r w:rsidRPr="00CF5A50">
        <w:rPr>
          <w:rFonts w:asciiTheme="minorHAnsi" w:hAnsiTheme="minorHAnsi" w:cstheme="minorHAnsi"/>
          <w:b/>
          <w:szCs w:val="24"/>
          <w:highlight w:val="green"/>
          <w:u w:val="single"/>
        </w:rPr>
        <w:t>Humans</w:t>
      </w:r>
      <w:r w:rsidRPr="00D5251F">
        <w:rPr>
          <w:rFonts w:asciiTheme="minorHAnsi" w:hAnsiTheme="minorHAnsi" w:cstheme="minorHAnsi"/>
          <w:szCs w:val="24"/>
          <w:u w:val="single"/>
        </w:rPr>
        <w:t xml:space="preserve"> are remarkably </w:t>
      </w:r>
      <w:proofErr w:type="gramStart"/>
      <w:r w:rsidRPr="00D5251F">
        <w:rPr>
          <w:rFonts w:asciiTheme="minorHAnsi" w:hAnsiTheme="minorHAnsi" w:cstheme="minorHAnsi"/>
          <w:szCs w:val="24"/>
          <w:u w:val="single"/>
        </w:rPr>
        <w:t>ingenious, and</w:t>
      </w:r>
      <w:proofErr w:type="gramEnd"/>
      <w:r w:rsidRPr="00D5251F">
        <w:rPr>
          <w:rFonts w:asciiTheme="minorHAnsi" w:hAnsiTheme="minorHAnsi" w:cstheme="minorHAnsi"/>
          <w:szCs w:val="24"/>
          <w:u w:val="single"/>
        </w:rPr>
        <w:t xml:space="preserve"> </w:t>
      </w:r>
      <w:r w:rsidRPr="00CF5A50">
        <w:rPr>
          <w:rFonts w:asciiTheme="minorHAnsi" w:hAnsiTheme="minorHAnsi" w:cstheme="minorHAnsi"/>
          <w:b/>
          <w:szCs w:val="24"/>
          <w:highlight w:val="green"/>
          <w:u w:val="single"/>
        </w:rPr>
        <w:t>have adapted</w:t>
      </w:r>
      <w:r w:rsidRPr="00D5251F">
        <w:rPr>
          <w:rFonts w:asciiTheme="minorHAnsi" w:hAnsiTheme="minorHAnsi" w:cstheme="minorHAnsi"/>
          <w:szCs w:val="24"/>
          <w:u w:val="single"/>
        </w:rPr>
        <w:t xml:space="preserve"> to crises </w:t>
      </w:r>
      <w:r w:rsidRPr="00CF5A50">
        <w:rPr>
          <w:rFonts w:asciiTheme="minorHAnsi" w:hAnsiTheme="minorHAnsi" w:cstheme="minorHAnsi"/>
          <w:b/>
          <w:szCs w:val="24"/>
          <w:highlight w:val="green"/>
          <w:u w:val="single"/>
        </w:rPr>
        <w:t>throughout</w:t>
      </w:r>
      <w:r w:rsidRPr="00CF5A50">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their </w:t>
      </w:r>
      <w:r w:rsidRPr="00CF5A50">
        <w:rPr>
          <w:rFonts w:asciiTheme="minorHAnsi" w:hAnsiTheme="minorHAnsi" w:cstheme="minorHAnsi"/>
          <w:b/>
          <w:szCs w:val="24"/>
          <w:highlight w:val="green"/>
          <w:u w:val="single"/>
        </w:rPr>
        <w:t>history</w:t>
      </w:r>
      <w:r w:rsidRPr="00D5251F">
        <w:rPr>
          <w:rFonts w:asciiTheme="minorHAnsi" w:hAnsiTheme="minorHAnsi" w:cstheme="minorHAnsi"/>
          <w:szCs w:val="24"/>
          <w:u w:val="single"/>
        </w:rPr>
        <w:t xml:space="preserve">. Our doom has been repeatedly predicted, only to be averted by innovation (Ridley, 2011). </w:t>
      </w:r>
      <w:r w:rsidRPr="00CF5A50">
        <w:rPr>
          <w:rFonts w:asciiTheme="minorHAnsi" w:hAnsiTheme="minorHAnsi" w:cstheme="minorHAnsi"/>
          <w:b/>
          <w:szCs w:val="24"/>
          <w:highlight w:val="green"/>
          <w:u w:val="single"/>
        </w:rPr>
        <w:t>However</w:t>
      </w:r>
      <w:r w:rsidRPr="00D5251F">
        <w:rPr>
          <w:rFonts w:asciiTheme="minorHAnsi" w:hAnsiTheme="minorHAnsi" w:cstheme="minorHAnsi"/>
          <w:szCs w:val="24"/>
          <w:u w:val="single"/>
        </w:rPr>
        <w:t xml:space="preserve">, the many </w:t>
      </w:r>
      <w:r w:rsidRPr="00CF5A50">
        <w:rPr>
          <w:rFonts w:asciiTheme="minorHAnsi" w:hAnsiTheme="minorHAnsi" w:cstheme="minorHAnsi"/>
          <w:b/>
          <w:szCs w:val="24"/>
          <w:highlight w:val="green"/>
          <w:u w:val="single"/>
        </w:rPr>
        <w:t>stories</w:t>
      </w:r>
      <w:r w:rsidRPr="00CF5A50">
        <w:rPr>
          <w:rFonts w:asciiTheme="minorHAnsi" w:hAnsiTheme="minorHAnsi" w:cstheme="minorHAnsi"/>
          <w:szCs w:val="24"/>
          <w:highlight w:val="green"/>
          <w:u w:val="single"/>
        </w:rPr>
        <w:t xml:space="preserve"> </w:t>
      </w:r>
      <w:r w:rsidRPr="00CF5A50">
        <w:rPr>
          <w:rFonts w:asciiTheme="minorHAnsi" w:hAnsiTheme="minorHAnsi" w:cstheme="minorHAnsi"/>
          <w:b/>
          <w:szCs w:val="24"/>
          <w:highlight w:val="green"/>
          <w:u w:val="single"/>
        </w:rPr>
        <w:t>of</w:t>
      </w:r>
      <w:r w:rsidRPr="00D5251F">
        <w:rPr>
          <w:rFonts w:asciiTheme="minorHAnsi" w:hAnsiTheme="minorHAnsi" w:cstheme="minorHAnsi"/>
          <w:szCs w:val="24"/>
          <w:u w:val="single"/>
        </w:rPr>
        <w:t xml:space="preserve"> human ingenuity </w:t>
      </w:r>
      <w:r w:rsidRPr="00CF5A50">
        <w:rPr>
          <w:rFonts w:asciiTheme="minorHAnsi" w:hAnsiTheme="minorHAnsi" w:cstheme="minorHAnsi"/>
          <w:b/>
          <w:szCs w:val="24"/>
          <w:highlight w:val="green"/>
          <w:u w:val="single"/>
        </w:rPr>
        <w:t>successfully</w:t>
      </w:r>
      <w:r w:rsidRPr="00CF5A50">
        <w:rPr>
          <w:rFonts w:asciiTheme="minorHAnsi" w:hAnsiTheme="minorHAnsi" w:cstheme="minorHAnsi"/>
          <w:szCs w:val="24"/>
          <w:highlight w:val="green"/>
          <w:u w:val="single"/>
        </w:rPr>
        <w:t xml:space="preserve"> </w:t>
      </w:r>
      <w:r w:rsidRPr="00CF5A50">
        <w:rPr>
          <w:rFonts w:asciiTheme="minorHAnsi" w:hAnsiTheme="minorHAnsi" w:cstheme="minorHAnsi"/>
          <w:b/>
          <w:szCs w:val="24"/>
          <w:highlight w:val="green"/>
          <w:u w:val="single"/>
        </w:rPr>
        <w:t>addressing</w:t>
      </w:r>
      <w:r w:rsidRPr="00CF5A50">
        <w:rPr>
          <w:rFonts w:asciiTheme="minorHAnsi" w:hAnsiTheme="minorHAnsi" w:cstheme="minorHAnsi"/>
          <w:szCs w:val="24"/>
          <w:highlight w:val="green"/>
          <w:u w:val="single"/>
        </w:rPr>
        <w:t xml:space="preserve"> </w:t>
      </w:r>
      <w:r w:rsidRPr="00CF5A50">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xml:space="preserve"> such as global famine or extreme air pollution </w:t>
      </w:r>
      <w:r w:rsidRPr="00CF5A50">
        <w:rPr>
          <w:rFonts w:asciiTheme="minorHAnsi" w:hAnsiTheme="minorHAnsi" w:cstheme="minorHAnsi"/>
          <w:b/>
          <w:szCs w:val="24"/>
          <w:highlight w:val="green"/>
          <w:u w:val="single"/>
        </w:rPr>
        <w:t>represent</w:t>
      </w:r>
      <w:r w:rsidRPr="00D5251F">
        <w:rPr>
          <w:rFonts w:asciiTheme="minorHAnsi" w:hAnsiTheme="minorHAnsi" w:cstheme="minorHAnsi"/>
          <w:szCs w:val="24"/>
          <w:u w:val="single"/>
        </w:rPr>
        <w:t xml:space="preserve"> environmental </w:t>
      </w:r>
      <w:r w:rsidRPr="00CF5A50">
        <w:rPr>
          <w:rFonts w:asciiTheme="minorHAnsi" w:hAnsiTheme="minorHAnsi" w:cstheme="minorHAnsi"/>
          <w:szCs w:val="24"/>
          <w:highlight w:val="green"/>
          <w:u w:val="single"/>
        </w:rPr>
        <w:t>c</w:t>
      </w:r>
      <w:r w:rsidRPr="00CF5A50">
        <w:rPr>
          <w:rFonts w:asciiTheme="minorHAnsi" w:hAnsiTheme="minorHAnsi" w:cstheme="minorHAnsi"/>
          <w:b/>
          <w:szCs w:val="24"/>
          <w:highlight w:val="green"/>
          <w:u w:val="single"/>
        </w:rPr>
        <w:t>hallenges that are</w:t>
      </w:r>
      <w:r w:rsidRPr="00CF5A50">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largely </w:t>
      </w:r>
      <w:r w:rsidRPr="00CF5A50">
        <w:rPr>
          <w:rFonts w:asciiTheme="minorHAnsi" w:hAnsiTheme="minorHAnsi" w:cstheme="minorHAnsi"/>
          <w:b/>
          <w:szCs w:val="24"/>
          <w:highlight w:val="green"/>
          <w:u w:val="single"/>
        </w:rPr>
        <w:t>linear</w:t>
      </w:r>
      <w:r w:rsidRPr="00CF5A50">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have immediate consequences, </w:t>
      </w:r>
      <w:r w:rsidRPr="00CF5A50">
        <w:rPr>
          <w:rFonts w:asciiTheme="minorHAnsi" w:hAnsiTheme="minorHAnsi" w:cstheme="minorHAnsi"/>
          <w:b/>
          <w:szCs w:val="24"/>
          <w:highlight w:val="green"/>
          <w:u w:val="single"/>
        </w:rPr>
        <w:t>and operate without positive feedbacks</w:t>
      </w:r>
      <w:r w:rsidRPr="00D5251F">
        <w:rPr>
          <w:rFonts w:asciiTheme="minorHAnsi" w:hAnsiTheme="minorHAnsi" w:cstheme="minorHAnsi"/>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w:t>
      </w:r>
      <w:proofErr w:type="gramStart"/>
      <w:r w:rsidRPr="00D5251F">
        <w:rPr>
          <w:rFonts w:asciiTheme="minorHAnsi" w:hAnsiTheme="minorHAnsi" w:cstheme="minorHAnsi"/>
          <w:sz w:val="16"/>
          <w:szCs w:val="24"/>
        </w:rPr>
        <w:t>fact</w:t>
      </w:r>
      <w:proofErr w:type="gramEnd"/>
      <w:r w:rsidRPr="00D5251F">
        <w:rPr>
          <w:rFonts w:asciiTheme="minorHAnsi" w:hAnsiTheme="minorHAnsi" w:cstheme="minorHAnsi"/>
          <w:sz w:val="16"/>
          <w:szCs w:val="2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szCs w:val="24"/>
        </w:rPr>
        <w:t>a negative feedback of society</w:t>
      </w:r>
      <w:proofErr w:type="gramEnd"/>
      <w:r w:rsidRPr="00D5251F">
        <w:rPr>
          <w:rFonts w:asciiTheme="minorHAnsi" w:hAnsiTheme="minorHAnsi" w:cstheme="minorHAnsi"/>
          <w:sz w:val="16"/>
          <w:szCs w:val="24"/>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w:t>
      </w:r>
      <w:proofErr w:type="gramStart"/>
      <w:r w:rsidRPr="00D5251F">
        <w:rPr>
          <w:rFonts w:asciiTheme="minorHAnsi" w:hAnsiTheme="minorHAnsi" w:cstheme="minorHAnsi"/>
          <w:sz w:val="16"/>
          <w:szCs w:val="24"/>
        </w:rPr>
        <w:t>are</w:t>
      </w:r>
      <w:proofErr w:type="gramEnd"/>
      <w:r w:rsidRPr="00D5251F">
        <w:rPr>
          <w:rFonts w:asciiTheme="minorHAnsi" w:hAnsiTheme="minorHAnsi" w:cstheme="minorHAnsi"/>
          <w:sz w:val="16"/>
          <w:szCs w:val="24"/>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Cs w:val="24"/>
          <w:u w:val="single"/>
        </w:rPr>
        <w:t xml:space="preserve">/). Secondly, unlike past environmental challenges, </w:t>
      </w:r>
      <w:r w:rsidRPr="00D5251F">
        <w:rPr>
          <w:rFonts w:asciiTheme="minorHAnsi" w:hAnsiTheme="minorHAnsi" w:cstheme="minorHAnsi"/>
          <w:b/>
          <w:bCs/>
          <w:szCs w:val="24"/>
          <w:u w:val="single"/>
        </w:rPr>
        <w:t>the Earth’s climate system is rife with positive feedback loops</w:t>
      </w:r>
      <w:r w:rsidRPr="00D5251F">
        <w:rPr>
          <w:rFonts w:asciiTheme="minorHAnsi" w:hAnsiTheme="minorHAnsi" w:cstheme="minorHAnsi"/>
          <w:szCs w:val="24"/>
          <w:u w:val="single"/>
        </w:rPr>
        <w:t xml:space="preserve">. In particular, as CO2 increases and the climate warms, that </w:t>
      </w:r>
      <w:r w:rsidRPr="00D5251F">
        <w:rPr>
          <w:rFonts w:asciiTheme="minorHAnsi" w:hAnsiTheme="minorHAnsi" w:cstheme="minorHAnsi"/>
          <w:b/>
          <w:bCs/>
          <w:szCs w:val="24"/>
          <w:u w:val="single"/>
        </w:rPr>
        <w:t>very warming can cause more CO2 release</w:t>
      </w:r>
      <w:r w:rsidRPr="00D5251F">
        <w:rPr>
          <w:rFonts w:asciiTheme="minorHAnsi" w:hAnsiTheme="minorHAnsi" w:cstheme="minorHAnsi"/>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w:t>
      </w:r>
      <w:proofErr w:type="spellStart"/>
      <w:r w:rsidRPr="00D5251F">
        <w:rPr>
          <w:rFonts w:asciiTheme="minorHAnsi" w:hAnsiTheme="minorHAnsi" w:cstheme="minorHAnsi"/>
          <w:sz w:val="16"/>
          <w:szCs w:val="24"/>
        </w:rPr>
        <w:t>Hajima</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w:t>
      </w:r>
      <w:proofErr w:type="spellStart"/>
      <w:r w:rsidRPr="00D5251F">
        <w:rPr>
          <w:rFonts w:asciiTheme="minorHAnsi" w:hAnsiTheme="minorHAnsi" w:cstheme="minorHAnsi"/>
          <w:sz w:val="16"/>
          <w:szCs w:val="24"/>
        </w:rPr>
        <w:t>Knutti</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Rugenstein</w:t>
      </w:r>
      <w:proofErr w:type="spellEnd"/>
      <w:r w:rsidRPr="00D5251F">
        <w:rPr>
          <w:rFonts w:asciiTheme="minorHAnsi" w:hAnsiTheme="minorHAnsi" w:cstheme="minorHAnsi"/>
          <w:sz w:val="16"/>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Stone, &amp; Quirk, 1975). To top it off, overgrazing depletes the soil, leading to augmented vegetation loss (</w:t>
      </w:r>
      <w:proofErr w:type="spellStart"/>
      <w:r w:rsidRPr="00D5251F">
        <w:rPr>
          <w:rFonts w:asciiTheme="minorHAnsi" w:hAnsiTheme="minorHAnsi" w:cstheme="minorHAnsi"/>
          <w:sz w:val="16"/>
          <w:szCs w:val="24"/>
        </w:rPr>
        <w:t>Anderies</w:t>
      </w:r>
      <w:proofErr w:type="spellEnd"/>
      <w:r w:rsidRPr="00D5251F">
        <w:rPr>
          <w:rFonts w:asciiTheme="minorHAnsi" w:hAnsiTheme="minorHAnsi" w:cstheme="minorHAnsi"/>
          <w:sz w:val="16"/>
          <w:szCs w:val="24"/>
        </w:rPr>
        <w:t xml:space="preserve">, Janssen, &amp; Walker, 2002). Climate change often also increases the risk of forest fires, as a result of higher temperatures and persistent drought conditions. The expectation is that </w:t>
      </w:r>
      <w:r w:rsidRPr="00CF5A50">
        <w:rPr>
          <w:rFonts w:asciiTheme="minorHAnsi" w:hAnsiTheme="minorHAnsi" w:cstheme="minorHAnsi"/>
          <w:b/>
          <w:szCs w:val="24"/>
          <w:highlight w:val="green"/>
          <w:u w:val="single"/>
        </w:rPr>
        <w:t>forest fires will become more</w:t>
      </w:r>
      <w:r w:rsidRPr="00D5251F">
        <w:rPr>
          <w:rFonts w:asciiTheme="minorHAnsi" w:hAnsiTheme="minorHAnsi" w:cstheme="minorHAnsi"/>
          <w:b/>
          <w:szCs w:val="24"/>
          <w:u w:val="single"/>
        </w:rPr>
        <w:t xml:space="preserve"> </w:t>
      </w:r>
      <w:r w:rsidRPr="00CF5A50">
        <w:rPr>
          <w:rFonts w:asciiTheme="minorHAnsi" w:hAnsiTheme="minorHAnsi" w:cstheme="minorHAnsi"/>
          <w:b/>
          <w:szCs w:val="24"/>
          <w:highlight w:val="green"/>
          <w:u w:val="single"/>
        </w:rPr>
        <w:t>frequent</w:t>
      </w:r>
      <w:r w:rsidRPr="00D5251F">
        <w:rPr>
          <w:rFonts w:asciiTheme="minorHAnsi" w:hAnsiTheme="minorHAnsi" w:cstheme="minorHAnsi"/>
          <w:sz w:val="16"/>
          <w:szCs w:val="24"/>
        </w:rPr>
        <w:t xml:space="preserve"> and severe with climate warming and drought (</w:t>
      </w:r>
      <w:proofErr w:type="spellStart"/>
      <w:r w:rsidRPr="00D5251F">
        <w:rPr>
          <w:rFonts w:asciiTheme="minorHAnsi" w:hAnsiTheme="minorHAnsi" w:cstheme="minorHAnsi"/>
          <w:sz w:val="16"/>
          <w:szCs w:val="24"/>
        </w:rPr>
        <w:t>Scholze</w:t>
      </w:r>
      <w:proofErr w:type="spellEnd"/>
      <w:r w:rsidRPr="00D5251F">
        <w:rPr>
          <w:rFonts w:asciiTheme="minorHAnsi" w:hAnsiTheme="minorHAnsi" w:cstheme="minorHAnsi"/>
          <w:sz w:val="16"/>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Cs w:val="24"/>
          <w:u w:val="single"/>
        </w:rPr>
        <w:t xml:space="preserve">This </w:t>
      </w:r>
      <w:r w:rsidRPr="00CF5A50">
        <w:rPr>
          <w:rFonts w:asciiTheme="minorHAnsi" w:hAnsiTheme="minorHAnsi" w:cstheme="minorHAnsi"/>
          <w:b/>
          <w:szCs w:val="24"/>
          <w:highlight w:val="green"/>
          <w:u w:val="single"/>
        </w:rPr>
        <w:t>catastrophic fire</w:t>
      </w:r>
      <w:r w:rsidRPr="00D5251F">
        <w:rPr>
          <w:rFonts w:asciiTheme="minorHAnsi" w:hAnsiTheme="minorHAnsi" w:cstheme="minorHAnsi"/>
          <w:szCs w:val="24"/>
          <w:u w:val="single"/>
        </w:rPr>
        <w:t xml:space="preserve"> embodies the sorts of positive feedbacks and interacting factors that </w:t>
      </w:r>
      <w:r w:rsidRPr="00CF5A50">
        <w:rPr>
          <w:rFonts w:asciiTheme="minorHAnsi" w:hAnsiTheme="minorHAnsi" w:cstheme="minorHAnsi"/>
          <w:b/>
          <w:szCs w:val="24"/>
          <w:highlight w:val="green"/>
          <w:u w:val="single"/>
        </w:rPr>
        <w:t>could catch humanity off-guard and produce a</w:t>
      </w:r>
      <w:r w:rsidRPr="00CF5A50">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true </w:t>
      </w:r>
      <w:r w:rsidRPr="00CF5A50">
        <w:rPr>
          <w:rFonts w:asciiTheme="minorHAnsi" w:hAnsiTheme="minorHAnsi" w:cstheme="minorHAnsi"/>
          <w:b/>
          <w:szCs w:val="24"/>
          <w:highlight w:val="green"/>
          <w:u w:val="single"/>
        </w:rPr>
        <w:t>apocalyptic event.</w:t>
      </w:r>
      <w:r w:rsidRPr="00CF5A50">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w:t>
      </w:r>
      <w:proofErr w:type="gramStart"/>
      <w:r w:rsidRPr="00D5251F">
        <w:rPr>
          <w:rFonts w:asciiTheme="minorHAnsi" w:hAnsiTheme="minorHAnsi" w:cstheme="minorHAnsi"/>
          <w:sz w:val="16"/>
          <w:szCs w:val="24"/>
        </w:rPr>
        <w:t>Of course</w:t>
      </w:r>
      <w:proofErr w:type="gramEnd"/>
      <w:r w:rsidRPr="00D5251F">
        <w:rPr>
          <w:rFonts w:asciiTheme="minorHAnsi" w:hAnsiTheme="minorHAnsi" w:cstheme="minorHAnsi"/>
          <w:sz w:val="16"/>
          <w:szCs w:val="24"/>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szCs w:val="24"/>
        </w:rPr>
        <w:t>Wetherald</w:t>
      </w:r>
      <w:proofErr w:type="spellEnd"/>
      <w:r w:rsidRPr="00D5251F">
        <w:rPr>
          <w:rFonts w:asciiTheme="minorHAnsi" w:hAnsiTheme="minorHAnsi" w:cstheme="minorHAnsi"/>
          <w:sz w:val="16"/>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Cs w:val="24"/>
          <w:u w:val="single"/>
        </w:rPr>
        <w:t xml:space="preserve">The key lesson from the long list of potentially positive feedbacks and their interactions is that </w:t>
      </w:r>
      <w:r w:rsidRPr="00CF5A50">
        <w:rPr>
          <w:rFonts w:asciiTheme="minorHAnsi" w:hAnsiTheme="minorHAnsi" w:cstheme="minorHAnsi"/>
          <w:b/>
          <w:szCs w:val="24"/>
          <w:highlight w:val="green"/>
          <w:u w:val="single"/>
        </w:rPr>
        <w:t>runaway climate change,</w:t>
      </w:r>
      <w:r w:rsidRPr="00D5251F">
        <w:rPr>
          <w:rFonts w:asciiTheme="minorHAnsi" w:hAnsiTheme="minorHAnsi" w:cstheme="minorHAnsi"/>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Cs w:val="24"/>
          <w:u w:val="single"/>
        </w:rPr>
        <w:t xml:space="preserve"> However, this list is not </w:t>
      </w:r>
      <w:proofErr w:type="gramStart"/>
      <w:r w:rsidRPr="00D5251F">
        <w:rPr>
          <w:rFonts w:asciiTheme="minorHAnsi" w:hAnsiTheme="minorHAnsi" w:cstheme="minorHAnsi"/>
          <w:szCs w:val="24"/>
          <w:u w:val="single"/>
        </w:rPr>
        <w:t>exhaustive</w:t>
      </w:r>
      <w:proofErr w:type="gramEnd"/>
      <w:r w:rsidRPr="00D5251F">
        <w:rPr>
          <w:rFonts w:asciiTheme="minorHAnsi" w:hAnsiTheme="minorHAnsi" w:cstheme="minorHAnsi"/>
          <w:szCs w:val="24"/>
          <w:u w:val="single"/>
        </w:rPr>
        <w:t xml:space="preserve"> and the possibility of undiscovered positive feedbacks </w:t>
      </w:r>
      <w:r w:rsidRPr="00CF5A50">
        <w:rPr>
          <w:rFonts w:asciiTheme="minorHAnsi" w:hAnsiTheme="minorHAnsi" w:cstheme="minorHAnsi"/>
          <w:b/>
          <w:szCs w:val="24"/>
          <w:highlight w:val="green"/>
          <w:u w:val="single"/>
        </w:rPr>
        <w:t>portends</w:t>
      </w:r>
      <w:r w:rsidRPr="00D5251F">
        <w:rPr>
          <w:rFonts w:asciiTheme="minorHAnsi" w:hAnsiTheme="minorHAnsi" w:cstheme="minorHAnsi"/>
          <w:szCs w:val="24"/>
          <w:u w:val="single"/>
        </w:rPr>
        <w:t xml:space="preserve"> even greater </w:t>
      </w:r>
      <w:r w:rsidRPr="00CF5A50">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CB9713B" w14:textId="081AEE17" w:rsidR="0055448C" w:rsidRPr="0055448C" w:rsidRDefault="0055448C" w:rsidP="0055448C">
      <w:pPr>
        <w:pStyle w:val="Heading4"/>
      </w:pPr>
      <w:r w:rsidRPr="0055448C">
        <w:t xml:space="preserve">The 1ac </w:t>
      </w:r>
      <w:proofErr w:type="spellStart"/>
      <w:r w:rsidRPr="0055448C">
        <w:t>ogutu</w:t>
      </w:r>
      <w:proofErr w:type="spellEnd"/>
      <w:r w:rsidRPr="0055448C">
        <w:t xml:space="preserve"> evidence is inconclusive at best and isn’t an indict to the da since we don’t need everyone having access to satellites just a limited number of climate scientists</w:t>
      </w:r>
    </w:p>
    <w:p w14:paraId="11F9D642" w14:textId="00E9BCCC" w:rsidR="0039233B" w:rsidRDefault="0039233B" w:rsidP="0039233B">
      <w:pPr>
        <w:pStyle w:val="Heading3"/>
      </w:pPr>
      <w:r>
        <w:t>1NC---CP</w:t>
      </w:r>
    </w:p>
    <w:p w14:paraId="389D6257" w14:textId="77777777" w:rsidR="0039233B" w:rsidRDefault="0039233B" w:rsidP="0039233B">
      <w:pPr>
        <w:pStyle w:val="Heading4"/>
      </w:pPr>
      <w:r>
        <w:t>States should</w:t>
      </w:r>
    </w:p>
    <w:p w14:paraId="08D27E92" w14:textId="77777777" w:rsidR="0039233B" w:rsidRPr="002D5F2F" w:rsidRDefault="0039233B" w:rsidP="0039233B">
      <w:pPr>
        <w:pStyle w:val="Heading4"/>
        <w:numPr>
          <w:ilvl w:val="0"/>
          <w:numId w:val="11"/>
        </w:numPr>
      </w:pPr>
      <w:r w:rsidRPr="002D5F2F">
        <w:t xml:space="preserve">Develop and deploy dust loaded counter bombs at all likely targets </w:t>
      </w:r>
      <w:r>
        <w:t xml:space="preserve">of a nuclear strike </w:t>
      </w:r>
    </w:p>
    <w:p w14:paraId="0E4E6E26" w14:textId="737CB9FC" w:rsidR="0039233B" w:rsidRPr="002D5F2F" w:rsidRDefault="0039233B" w:rsidP="0039233B">
      <w:pPr>
        <w:pStyle w:val="Heading4"/>
        <w:numPr>
          <w:ilvl w:val="0"/>
          <w:numId w:val="11"/>
        </w:numPr>
      </w:pPr>
      <w:r w:rsidRPr="002D5F2F">
        <w:t>Implement nuclear blast shielding, as described by the McCarthy evidence, in all major cities</w:t>
      </w:r>
    </w:p>
    <w:p w14:paraId="71E469BD" w14:textId="77777777" w:rsidR="0039233B" w:rsidRDefault="0039233B" w:rsidP="0039233B">
      <w:pPr>
        <w:pStyle w:val="Heading4"/>
        <w:numPr>
          <w:ilvl w:val="0"/>
          <w:numId w:val="11"/>
        </w:numPr>
      </w:pPr>
      <w:r w:rsidRPr="002D5F2F">
        <w:t>substantially increase funding for, and globally advocate for, other countries to implement</w:t>
      </w:r>
      <w:r>
        <w:t xml:space="preserve"> nuclear blast shielding dikes in major cities </w:t>
      </w:r>
    </w:p>
    <w:p w14:paraId="7F523560" w14:textId="77777777" w:rsidR="0039233B" w:rsidRPr="001725BA" w:rsidRDefault="0039233B" w:rsidP="0039233B">
      <w:pPr>
        <w:pStyle w:val="Heading4"/>
      </w:pPr>
      <w:r>
        <w:t xml:space="preserve">Blast shielding prevents firestorms </w:t>
      </w:r>
    </w:p>
    <w:p w14:paraId="0FD69B04" w14:textId="77777777" w:rsidR="0039233B" w:rsidRPr="001725BA" w:rsidRDefault="0039233B" w:rsidP="0039233B">
      <w:r w:rsidRPr="001725BA">
        <w:rPr>
          <w:b/>
          <w:bCs/>
          <w:szCs w:val="24"/>
        </w:rPr>
        <w:t>McCarthy 6</w:t>
      </w:r>
      <w:r w:rsidRPr="001725BA">
        <w:rPr>
          <w:szCs w:val="24"/>
        </w:rPr>
        <w:t xml:space="preserve"> </w:t>
      </w:r>
      <w:r>
        <w:t xml:space="preserve">[Will McCarthy, Member of the Advisory Board @ The Lifeboat Foundation, </w:t>
      </w:r>
      <w:proofErr w:type="gramStart"/>
      <w:r>
        <w:t>a</w:t>
      </w:r>
      <w:proofErr w:type="gramEnd"/>
      <w:r>
        <w:t xml:space="preserve"> NGO dedicated to studying existential risk, “</w:t>
      </w:r>
      <w:r w:rsidRPr="001725BA">
        <w:t>Crash Test Cities: Protecting Against Nuclear Blasts and Other Disasters</w:t>
      </w:r>
      <w:r>
        <w:t xml:space="preserve">”, </w:t>
      </w:r>
      <w:hyperlink r:id="rId14" w:history="1">
        <w:r w:rsidRPr="00D704FB">
          <w:rPr>
            <w:rStyle w:val="Hyperlink"/>
          </w:rPr>
          <w:t>https://lifeboat.com/ex/crash.test.cities</w:t>
        </w:r>
      </w:hyperlink>
      <w:r>
        <w:t>, 2006, imp]</w:t>
      </w:r>
    </w:p>
    <w:p w14:paraId="370594BD" w14:textId="77777777" w:rsidR="0039233B" w:rsidRPr="001725BA" w:rsidRDefault="0039233B" w:rsidP="0039233B">
      <w:pPr>
        <w:rPr>
          <w:sz w:val="16"/>
        </w:rPr>
      </w:pPr>
      <w:r w:rsidRPr="001725BA">
        <w:rPr>
          <w:sz w:val="16"/>
        </w:rPr>
        <w:t xml:space="preserve">A good place to start is with an evacuation and shelter plan, coupled to an effective emergency warning system. The lack of these in South Asia is, I’m sure, a major contributor to the death toll there. For sudden disasters like earthquakes, where advance warning is problematic, we can beef up our science to improve forecasting and toughen our building standards to reduce the dangers of collapse and falling debris. But </w:t>
      </w:r>
      <w:r w:rsidRPr="00F62B67">
        <w:rPr>
          <w:highlight w:val="cyan"/>
          <w:u w:val="single"/>
        </w:rPr>
        <w:t>what about</w:t>
      </w:r>
      <w:r w:rsidRPr="001725BA">
        <w:rPr>
          <w:u w:val="single"/>
        </w:rPr>
        <w:t xml:space="preserve"> that quickest and most </w:t>
      </w:r>
      <w:r w:rsidRPr="00F62B67">
        <w:rPr>
          <w:highlight w:val="cyan"/>
          <w:u w:val="single"/>
        </w:rPr>
        <w:t>devastating</w:t>
      </w:r>
      <w:r w:rsidRPr="001725BA">
        <w:rPr>
          <w:u w:val="single"/>
        </w:rPr>
        <w:t xml:space="preserve"> of </w:t>
      </w:r>
      <w:r w:rsidRPr="00F62B67">
        <w:rPr>
          <w:highlight w:val="cyan"/>
          <w:u w:val="single"/>
        </w:rPr>
        <w:t>disasters</w:t>
      </w:r>
      <w:r w:rsidRPr="001725BA">
        <w:rPr>
          <w:u w:val="single"/>
        </w:rPr>
        <w:t xml:space="preserve">, where a microsecond is </w:t>
      </w:r>
      <w:r w:rsidRPr="00F62B67">
        <w:rPr>
          <w:highlight w:val="cyan"/>
          <w:u w:val="single"/>
        </w:rPr>
        <w:t>enough to hurl a city into flaming</w:t>
      </w:r>
      <w:r w:rsidRPr="001725BA">
        <w:rPr>
          <w:u w:val="single"/>
        </w:rPr>
        <w:t xml:space="preserve"> </w:t>
      </w:r>
      <w:r w:rsidRPr="00F62B67">
        <w:rPr>
          <w:highlight w:val="cyan"/>
          <w:u w:val="single"/>
        </w:rPr>
        <w:t>ruin</w:t>
      </w:r>
      <w:r w:rsidRPr="001725BA">
        <w:rPr>
          <w:u w:val="single"/>
        </w:rPr>
        <w:t>?</w:t>
      </w:r>
      <w:r w:rsidRPr="001725BA">
        <w:rPr>
          <w:sz w:val="16"/>
        </w:rPr>
        <w:t xml:space="preserve"> </w:t>
      </w:r>
      <w:r w:rsidRPr="00F62B67">
        <w:rPr>
          <w:u w:val="single"/>
        </w:rPr>
        <w:t xml:space="preserve">What about </w:t>
      </w:r>
      <w:r w:rsidRPr="001725BA">
        <w:rPr>
          <w:highlight w:val="cyan"/>
          <w:u w:val="single"/>
        </w:rPr>
        <w:t>a nuke</w:t>
      </w:r>
      <w:r w:rsidRPr="00F62B67">
        <w:rPr>
          <w:u w:val="single"/>
        </w:rPr>
        <w:t>?</w:t>
      </w:r>
      <w:r w:rsidRPr="001725BA">
        <w:rPr>
          <w:u w:val="single"/>
        </w:rPr>
        <w:t xml:space="preserve"> </w:t>
      </w:r>
      <w:r w:rsidRPr="001725BA">
        <w:rPr>
          <w:highlight w:val="cyan"/>
          <w:u w:val="single"/>
        </w:rPr>
        <w:t>Are we helpless</w:t>
      </w:r>
      <w:r w:rsidRPr="001725BA">
        <w:rPr>
          <w:u w:val="single"/>
        </w:rPr>
        <w:t xml:space="preserve"> before such Promethean might? Thankfully, </w:t>
      </w:r>
      <w:r w:rsidRPr="001725BA">
        <w:rPr>
          <w:highlight w:val="cyan"/>
          <w:u w:val="single"/>
        </w:rPr>
        <w:t>no</w:t>
      </w:r>
      <w:r w:rsidRPr="001725BA">
        <w:rPr>
          <w:u w:val="single"/>
        </w:rPr>
        <w:t xml:space="preserve"> — </w:t>
      </w:r>
      <w:r w:rsidRPr="001725BA">
        <w:rPr>
          <w:highlight w:val="cyan"/>
          <w:u w:val="single"/>
        </w:rPr>
        <w:t>the answer may be as simple as building a wall</w:t>
      </w:r>
      <w:r w:rsidRPr="001725BA">
        <w:rPr>
          <w:u w:val="single"/>
        </w:rPr>
        <w:t>.</w:t>
      </w:r>
      <w:bookmarkStart w:id="1" w:name="deflecting"/>
      <w:bookmarkEnd w:id="1"/>
    </w:p>
    <w:p w14:paraId="6C27D78C" w14:textId="77777777" w:rsidR="0039233B" w:rsidRPr="001725BA" w:rsidRDefault="0039233B" w:rsidP="0039233B">
      <w:pPr>
        <w:rPr>
          <w:sz w:val="16"/>
          <w:szCs w:val="16"/>
        </w:rPr>
      </w:pPr>
      <w:r w:rsidRPr="001725BA">
        <w:rPr>
          <w:sz w:val="16"/>
          <w:szCs w:val="16"/>
        </w:rPr>
        <w:t>Deflecting the Inevitable</w:t>
      </w:r>
    </w:p>
    <w:p w14:paraId="4F84FB3D" w14:textId="77777777" w:rsidR="0039233B" w:rsidRPr="002D5F2F" w:rsidRDefault="0039233B" w:rsidP="0039233B">
      <w:pPr>
        <w:rPr>
          <w:sz w:val="16"/>
        </w:rPr>
      </w:pPr>
      <w:r w:rsidRPr="001725BA">
        <w:rPr>
          <w:u w:val="single"/>
        </w:rPr>
        <w:t xml:space="preserve">Well, OK, more like a berm or a dike. Imagine it with me, all right? </w:t>
      </w:r>
      <w:r w:rsidRPr="001725BA">
        <w:rPr>
          <w:highlight w:val="cyan"/>
          <w:u w:val="single"/>
        </w:rPr>
        <w:t>With a slope of 45 degrees</w:t>
      </w:r>
      <w:r w:rsidRPr="001725BA">
        <w:rPr>
          <w:u w:val="single"/>
        </w:rPr>
        <w:t>, it’d be climbable by pedestrians and even cars</w:t>
      </w:r>
      <w:r w:rsidRPr="001725BA">
        <w:rPr>
          <w:sz w:val="16"/>
        </w:rPr>
        <w:t xml:space="preserve">. Like a dam, it would be made of earth and rock, possibly sealed in reinforced concrete. </w:t>
      </w:r>
      <w:r w:rsidRPr="00E7113E">
        <w:rPr>
          <w:highlight w:val="cyan"/>
          <w:u w:val="single"/>
        </w:rPr>
        <w:t>A heavy structure</w:t>
      </w:r>
      <w:r w:rsidRPr="00F62B67">
        <w:rPr>
          <w:u w:val="single"/>
        </w:rPr>
        <w:t xml:space="preserve"> like that </w:t>
      </w:r>
      <w:r w:rsidRPr="00E7113E">
        <w:rPr>
          <w:highlight w:val="cyan"/>
          <w:u w:val="single"/>
        </w:rPr>
        <w:t>could take a lot of pounding</w:t>
      </w:r>
      <w:r w:rsidRPr="00F62B67">
        <w:rPr>
          <w:u w:val="single"/>
        </w:rPr>
        <w:t xml:space="preserve"> and still hold together. More importantly, </w:t>
      </w:r>
      <w:r w:rsidRPr="00E7113E">
        <w:rPr>
          <w:highlight w:val="cyan"/>
          <w:u w:val="single"/>
        </w:rPr>
        <w:t>it would deflect shockw</w:t>
      </w:r>
      <w:r w:rsidRPr="001725BA">
        <w:rPr>
          <w:highlight w:val="cyan"/>
          <w:u w:val="single"/>
        </w:rPr>
        <w:t>aves</w:t>
      </w:r>
      <w:r w:rsidRPr="00F62B67">
        <w:rPr>
          <w:u w:val="single"/>
        </w:rPr>
        <w:t xml:space="preserve"> and shrapnel</w:t>
      </w:r>
      <w:r w:rsidRPr="001725BA">
        <w:rPr>
          <w:sz w:val="16"/>
        </w:rPr>
        <w:t xml:space="preserve">. </w:t>
      </w:r>
      <w:r w:rsidRPr="00E7113E">
        <w:rPr>
          <w:szCs w:val="32"/>
          <w:highlight w:val="cyan"/>
          <w:u w:val="single"/>
        </w:rPr>
        <w:t>Imagine the difference between a firecracker closed inside your hand and one sitting in a bowl that directs the main force of the blast upward</w:t>
      </w:r>
      <w:r w:rsidRPr="001725BA">
        <w:rPr>
          <w:sz w:val="16"/>
        </w:rPr>
        <w:t>. Which one will hurt you less?</w:t>
      </w:r>
    </w:p>
    <w:bookmarkEnd w:id="0"/>
    <w:p w14:paraId="3BA723DC" w14:textId="77777777" w:rsidR="0039233B" w:rsidRDefault="0039233B" w:rsidP="0039233B">
      <w:pPr>
        <w:pStyle w:val="Heading4"/>
      </w:pPr>
      <w:r>
        <w:t xml:space="preserve">Dust bombs counter nuclear winter  </w:t>
      </w:r>
    </w:p>
    <w:p w14:paraId="16177A74" w14:textId="77777777" w:rsidR="0039233B" w:rsidRPr="00EE2D72" w:rsidRDefault="0039233B" w:rsidP="0039233B">
      <w:r w:rsidRPr="00EE2D72">
        <w:rPr>
          <w:b/>
          <w:bCs/>
          <w:szCs w:val="24"/>
        </w:rPr>
        <w:t>Tripathi 20</w:t>
      </w:r>
      <w:r w:rsidRPr="00EE2D72">
        <w:rPr>
          <w:szCs w:val="24"/>
        </w:rPr>
        <w:t xml:space="preserve"> </w:t>
      </w:r>
      <w:r>
        <w:t>[</w:t>
      </w:r>
      <w:hyperlink r:id="rId15" w:tgtFrame="_blank" w:history="1">
        <w:r w:rsidRPr="00EE2D72">
          <w:rPr>
            <w:rStyle w:val="Hyperlink"/>
          </w:rPr>
          <w:t>Shibu Tripathi</w:t>
        </w:r>
      </w:hyperlink>
      <w:r>
        <w:t xml:space="preserve">, </w:t>
      </w:r>
      <w:r w:rsidRPr="00EE2D72">
        <w:t>“A Cool Bomb: How an Indian mathematician aims to limit nuclear blast impact”</w:t>
      </w:r>
      <w:r>
        <w:t xml:space="preserve">,  </w:t>
      </w:r>
      <w:hyperlink r:id="rId16" w:history="1">
        <w:r w:rsidRPr="00CD5F76">
          <w:rPr>
            <w:rStyle w:val="Hyperlink"/>
          </w:rPr>
          <w:t>https://www.business-standard.com/article/current-affairs/a-cool-bomb-how-an-indian-mathematician-dr-meera-chadha-aims-to-limit-nuclear-blast-impact-120101900345_1.html</w:t>
        </w:r>
      </w:hyperlink>
      <w:r w:rsidRPr="00EE2D72">
        <w:t>, 10/19/20, imp]</w:t>
      </w:r>
    </w:p>
    <w:p w14:paraId="1DC16B37" w14:textId="77777777" w:rsidR="0039233B" w:rsidRPr="00EE2D72" w:rsidRDefault="0039233B" w:rsidP="0039233B">
      <w:pPr>
        <w:rPr>
          <w:sz w:val="16"/>
        </w:rPr>
      </w:pPr>
      <w:r w:rsidRPr="00EE2D72">
        <w:rPr>
          <w:sz w:val="16"/>
        </w:rPr>
        <w:t>Former president Dr A P J Abdul Kalam was once asked: "</w:t>
      </w:r>
      <w:r w:rsidRPr="00EE2D72">
        <w:rPr>
          <w:u w:val="single"/>
        </w:rPr>
        <w:t xml:space="preserve">Can </w:t>
      </w:r>
      <w:r w:rsidRPr="00E3591B">
        <w:rPr>
          <w:highlight w:val="cyan"/>
          <w:u w:val="single"/>
        </w:rPr>
        <w:t>science create a ‘Cool Bomb’ to</w:t>
      </w:r>
      <w:r w:rsidRPr="00E3591B">
        <w:rPr>
          <w:u w:val="single"/>
        </w:rPr>
        <w:t xml:space="preserve"> defuse</w:t>
      </w:r>
      <w:r w:rsidRPr="00EE2D72">
        <w:rPr>
          <w:u w:val="single"/>
        </w:rPr>
        <w:t xml:space="preserve"> or </w:t>
      </w:r>
      <w:r w:rsidRPr="00E3591B">
        <w:rPr>
          <w:highlight w:val="cyan"/>
          <w:u w:val="single"/>
        </w:rPr>
        <w:t>deactivate</w:t>
      </w:r>
      <w:r w:rsidRPr="00EE2D72">
        <w:rPr>
          <w:u w:val="single"/>
        </w:rPr>
        <w:t xml:space="preserve"> </w:t>
      </w:r>
      <w:r w:rsidRPr="00E3591B">
        <w:rPr>
          <w:highlight w:val="cyan"/>
          <w:u w:val="single"/>
        </w:rPr>
        <w:t>the</w:t>
      </w:r>
      <w:r w:rsidRPr="00EE2D72">
        <w:rPr>
          <w:u w:val="single"/>
        </w:rPr>
        <w:t xml:space="preserve"> deadly </w:t>
      </w:r>
      <w:r w:rsidRPr="00E3591B">
        <w:rPr>
          <w:highlight w:val="cyan"/>
          <w:u w:val="single"/>
        </w:rPr>
        <w:t>atom bomb</w:t>
      </w:r>
      <w:r w:rsidRPr="00EE2D72">
        <w:rPr>
          <w:u w:val="single"/>
        </w:rPr>
        <w:t>?</w:t>
      </w:r>
      <w:r w:rsidRPr="00EE2D72">
        <w:rPr>
          <w:sz w:val="16"/>
        </w:rPr>
        <w:t xml:space="preserve">" Years later, </w:t>
      </w:r>
      <w:r w:rsidRPr="00EE2D72">
        <w:rPr>
          <w:u w:val="single"/>
        </w:rPr>
        <w:t>India now seems to be taking the first steps in that direction,</w:t>
      </w:r>
      <w:r w:rsidRPr="00EE2D72">
        <w:rPr>
          <w:sz w:val="16"/>
        </w:rPr>
        <w:t xml:space="preserve"> with a new research indicating that </w:t>
      </w:r>
      <w:r w:rsidRPr="00E3591B">
        <w:rPr>
          <w:highlight w:val="cyan"/>
          <w:u w:val="single"/>
        </w:rPr>
        <w:t xml:space="preserve">dust particles could help </w:t>
      </w:r>
      <w:proofErr w:type="spellStart"/>
      <w:r w:rsidRPr="00E3591B">
        <w:rPr>
          <w:highlight w:val="cyan"/>
          <w:u w:val="single"/>
        </w:rPr>
        <w:t>minimise</w:t>
      </w:r>
      <w:proofErr w:type="spellEnd"/>
      <w:r w:rsidRPr="00EE2D72">
        <w:rPr>
          <w:u w:val="single"/>
        </w:rPr>
        <w:t xml:space="preserve"> the damage caused by </w:t>
      </w:r>
      <w:r w:rsidRPr="00E3591B">
        <w:rPr>
          <w:highlight w:val="cyan"/>
          <w:u w:val="single"/>
        </w:rPr>
        <w:t>a </w:t>
      </w:r>
      <w:hyperlink r:id="rId17" w:tgtFrame="_blank" w:history="1">
        <w:r w:rsidRPr="00E3591B">
          <w:rPr>
            <w:rStyle w:val="Hyperlink"/>
            <w:highlight w:val="cyan"/>
            <w:u w:val="single"/>
          </w:rPr>
          <w:t>nuclear </w:t>
        </w:r>
      </w:hyperlink>
      <w:r w:rsidRPr="00E3591B">
        <w:rPr>
          <w:highlight w:val="cyan"/>
          <w:u w:val="single"/>
        </w:rPr>
        <w:t>blast.</w:t>
      </w:r>
    </w:p>
    <w:p w14:paraId="203AE3DD" w14:textId="77777777" w:rsidR="0039233B" w:rsidRPr="00EE2D72" w:rsidRDefault="0039233B" w:rsidP="0039233B">
      <w:pPr>
        <w:rPr>
          <w:sz w:val="16"/>
          <w:szCs w:val="16"/>
        </w:rPr>
      </w:pPr>
      <w:r w:rsidRPr="00EE2D72">
        <w:rPr>
          <w:sz w:val="16"/>
          <w:szCs w:val="16"/>
        </w:rPr>
        <w:t>Ever since the US dropped atom bombs on Japan’s Hiroshima and Nagasaki, killing hundreds of thousands to end the World War-II, physicists the world over have been exploring ways to reduce the impact of </w:t>
      </w:r>
      <w:hyperlink r:id="rId18" w:tgtFrame="_blank" w:history="1">
        <w:r w:rsidRPr="00EE2D72">
          <w:rPr>
            <w:rStyle w:val="Hyperlink"/>
            <w:sz w:val="16"/>
            <w:szCs w:val="16"/>
          </w:rPr>
          <w:t>nuclear </w:t>
        </w:r>
      </w:hyperlink>
      <w:r w:rsidRPr="00EE2D72">
        <w:rPr>
          <w:sz w:val="16"/>
          <w:szCs w:val="16"/>
        </w:rPr>
        <w:t>bombs. An Indian mathematician seems to have taken a leap in this direction.</w:t>
      </w:r>
    </w:p>
    <w:p w14:paraId="0E4468AF" w14:textId="77777777" w:rsidR="0039233B" w:rsidRPr="00EE2D72" w:rsidRDefault="0039233B" w:rsidP="0039233B">
      <w:pPr>
        <w:rPr>
          <w:u w:val="single"/>
        </w:rPr>
      </w:pPr>
      <w:r w:rsidRPr="004F6C32">
        <w:rPr>
          <w:highlight w:val="cyan"/>
          <w:u w:val="single"/>
        </w:rPr>
        <w:t>Dr</w:t>
      </w:r>
      <w:r w:rsidRPr="00EE2D72">
        <w:rPr>
          <w:u w:val="single"/>
        </w:rPr>
        <w:t xml:space="preserve"> Meera </w:t>
      </w:r>
      <w:r w:rsidRPr="004F6C32">
        <w:rPr>
          <w:highlight w:val="cyan"/>
          <w:u w:val="single"/>
        </w:rPr>
        <w:t>Chadha</w:t>
      </w:r>
      <w:r w:rsidRPr="00EE2D72">
        <w:rPr>
          <w:u w:val="single"/>
        </w:rPr>
        <w:t xml:space="preserve"> </w:t>
      </w:r>
      <w:r w:rsidRPr="004F6C32">
        <w:rPr>
          <w:highlight w:val="cyan"/>
          <w:u w:val="single"/>
        </w:rPr>
        <w:t>of the</w:t>
      </w:r>
      <w:r w:rsidRPr="00EE2D72">
        <w:rPr>
          <w:u w:val="single"/>
        </w:rPr>
        <w:t xml:space="preserve"> Netaji Subhas </w:t>
      </w:r>
      <w:r w:rsidRPr="004F6C32">
        <w:rPr>
          <w:highlight w:val="cyan"/>
          <w:u w:val="single"/>
        </w:rPr>
        <w:t>Institute of Technology</w:t>
      </w:r>
      <w:r w:rsidRPr="00EE2D72">
        <w:rPr>
          <w:sz w:val="16"/>
        </w:rPr>
        <w:t xml:space="preserve"> in New Delhi has </w:t>
      </w:r>
      <w:r w:rsidRPr="004F6C32">
        <w:rPr>
          <w:szCs w:val="32"/>
          <w:highlight w:val="cyan"/>
          <w:u w:val="single"/>
        </w:rPr>
        <w:t>found</w:t>
      </w:r>
      <w:r w:rsidRPr="004F6C32">
        <w:rPr>
          <w:szCs w:val="32"/>
        </w:rPr>
        <w:t xml:space="preserve"> </w:t>
      </w:r>
      <w:r w:rsidRPr="004F6C32">
        <w:rPr>
          <w:highlight w:val="cyan"/>
          <w:u w:val="single"/>
        </w:rPr>
        <w:t>that</w:t>
      </w:r>
      <w:r w:rsidRPr="00EE2D72">
        <w:rPr>
          <w:u w:val="single"/>
        </w:rPr>
        <w:t xml:space="preserve"> the deadly effects of a </w:t>
      </w:r>
      <w:hyperlink r:id="rId19" w:tgtFrame="_blank" w:history="1">
        <w:r w:rsidRPr="00EE2D72">
          <w:rPr>
            <w:rStyle w:val="Hyperlink"/>
            <w:u w:val="single"/>
          </w:rPr>
          <w:t>nuclear </w:t>
        </w:r>
      </w:hyperlink>
      <w:r w:rsidRPr="00EE2D72">
        <w:rPr>
          <w:u w:val="single"/>
        </w:rPr>
        <w:t>blast can be partially mitigated or reduced with the help of dust particles</w:t>
      </w:r>
      <w:r w:rsidRPr="00EE2D72">
        <w:rPr>
          <w:sz w:val="16"/>
        </w:rPr>
        <w:t xml:space="preserve">. This mathematical model, first published in The Royal Society Publishing in June and in the Journal of the Physical Society of Japan in August this year, has deduced that </w:t>
      </w:r>
      <w:r w:rsidRPr="00EE2D72">
        <w:rPr>
          <w:u w:val="single"/>
        </w:rPr>
        <w:t xml:space="preserve">the energy </w:t>
      </w:r>
      <w:proofErr w:type="gramStart"/>
      <w:r w:rsidRPr="00EE2D72">
        <w:rPr>
          <w:u w:val="single"/>
        </w:rPr>
        <w:t>released</w:t>
      </w:r>
      <w:proofErr w:type="gramEnd"/>
      <w:r w:rsidRPr="00EE2D72">
        <w:rPr>
          <w:u w:val="single"/>
        </w:rPr>
        <w:t xml:space="preserve"> and the damage radius of a nuclear blast decreases with time as dust parameters in the system increase.</w:t>
      </w:r>
    </w:p>
    <w:p w14:paraId="7170BB6B" w14:textId="77777777" w:rsidR="0039233B" w:rsidRDefault="0039233B" w:rsidP="0039233B">
      <w:pPr>
        <w:rPr>
          <w:sz w:val="16"/>
        </w:rPr>
      </w:pPr>
      <w:r w:rsidRPr="00EE2D72">
        <w:rPr>
          <w:sz w:val="16"/>
        </w:rPr>
        <w:t xml:space="preserve">The research was an attempt to approximate the reduction in the damage radius and the peak pressure in the nuclear blast waves with the addition of dust particles. Researchers found that </w:t>
      </w:r>
      <w:r w:rsidRPr="00E3591B">
        <w:rPr>
          <w:highlight w:val="cyan"/>
          <w:u w:val="single"/>
        </w:rPr>
        <w:t>high temperatures</w:t>
      </w:r>
      <w:r w:rsidRPr="00EE2D72">
        <w:rPr>
          <w:u w:val="single"/>
        </w:rPr>
        <w:t xml:space="preserve"> in the vicinity of the blast </w:t>
      </w:r>
      <w:r w:rsidRPr="00E3591B">
        <w:rPr>
          <w:highlight w:val="cyan"/>
          <w:u w:val="single"/>
        </w:rPr>
        <w:t>heat up dust particles</w:t>
      </w:r>
      <w:r w:rsidRPr="00EE2D72">
        <w:rPr>
          <w:u w:val="single"/>
        </w:rPr>
        <w:t xml:space="preserve">, and </w:t>
      </w:r>
      <w:r w:rsidRPr="00E3591B">
        <w:rPr>
          <w:highlight w:val="cyan"/>
          <w:u w:val="single"/>
        </w:rPr>
        <w:t>a part of the energy of the gas is consumed</w:t>
      </w:r>
      <w:r w:rsidRPr="00EE2D72">
        <w:rPr>
          <w:u w:val="single"/>
        </w:rPr>
        <w:t xml:space="preserve"> in the process, resulting in a </w:t>
      </w:r>
      <w:r w:rsidRPr="00E3591B">
        <w:rPr>
          <w:highlight w:val="cyan"/>
          <w:u w:val="single"/>
        </w:rPr>
        <w:t>lowering</w:t>
      </w:r>
      <w:r w:rsidRPr="00EE2D72">
        <w:rPr>
          <w:u w:val="single"/>
        </w:rPr>
        <w:t xml:space="preserve"> of </w:t>
      </w:r>
      <w:r w:rsidRPr="00E3591B">
        <w:rPr>
          <w:highlight w:val="cyan"/>
          <w:u w:val="single"/>
        </w:rPr>
        <w:t>temperature</w:t>
      </w:r>
      <w:r w:rsidRPr="00EE2D72">
        <w:rPr>
          <w:u w:val="single"/>
        </w:rPr>
        <w:t xml:space="preserve"> and pressure of the gas</w:t>
      </w:r>
      <w:r w:rsidRPr="00EE2D72">
        <w:rPr>
          <w:sz w:val="16"/>
        </w:rPr>
        <w:t>. So, "</w:t>
      </w:r>
      <w:r w:rsidRPr="00EE2D72">
        <w:rPr>
          <w:u w:val="single"/>
        </w:rPr>
        <w:t xml:space="preserve">the addition of dust results in decreasing the mixture’s compressibility and increases the mixture’s inertia </w:t>
      </w:r>
      <w:r w:rsidRPr="00E3591B">
        <w:rPr>
          <w:highlight w:val="cyan"/>
          <w:u w:val="single"/>
        </w:rPr>
        <w:t>which</w:t>
      </w:r>
      <w:r w:rsidRPr="00EE2D72">
        <w:rPr>
          <w:u w:val="single"/>
        </w:rPr>
        <w:t xml:space="preserve"> ultimately c</w:t>
      </w:r>
      <w:r w:rsidRPr="00E3591B">
        <w:rPr>
          <w:highlight w:val="cyan"/>
          <w:u w:val="single"/>
        </w:rPr>
        <w:t>auses the reduction in the blast radius</w:t>
      </w:r>
      <w:r w:rsidRPr="00EE2D72">
        <w:rPr>
          <w:u w:val="single"/>
        </w:rPr>
        <w:t xml:space="preserve"> and peak pressures</w:t>
      </w:r>
      <w:r w:rsidRPr="00EE2D72">
        <w:rPr>
          <w:sz w:val="16"/>
        </w:rPr>
        <w:t>," the paper published in the Journal of The Physical Society of Japan stated.</w:t>
      </w:r>
    </w:p>
    <w:p w14:paraId="0CD2DA68" w14:textId="77777777" w:rsidR="0039233B" w:rsidRDefault="0039233B" w:rsidP="0039233B">
      <w:pPr>
        <w:pStyle w:val="Heading4"/>
      </w:pPr>
      <w:r>
        <w:t xml:space="preserve">They solve </w:t>
      </w:r>
    </w:p>
    <w:p w14:paraId="101175DE" w14:textId="77777777" w:rsidR="0039233B" w:rsidRPr="00E3591B" w:rsidRDefault="0039233B" w:rsidP="0039233B">
      <w:r w:rsidRPr="00EE2D72">
        <w:rPr>
          <w:b/>
          <w:bCs/>
          <w:szCs w:val="24"/>
        </w:rPr>
        <w:t>Tripathi 20</w:t>
      </w:r>
      <w:r w:rsidRPr="00EE2D72">
        <w:rPr>
          <w:szCs w:val="24"/>
        </w:rPr>
        <w:t xml:space="preserve"> </w:t>
      </w:r>
      <w:r>
        <w:t>[</w:t>
      </w:r>
      <w:hyperlink r:id="rId20" w:tgtFrame="_blank" w:history="1">
        <w:r w:rsidRPr="00EE2D72">
          <w:rPr>
            <w:rStyle w:val="Hyperlink"/>
          </w:rPr>
          <w:t>Shibu Tripathi</w:t>
        </w:r>
      </w:hyperlink>
      <w:r>
        <w:t xml:space="preserve">, </w:t>
      </w:r>
      <w:r w:rsidRPr="00EE2D72">
        <w:t>“A Cool Bomb: How an Indian mathematician aims to limit nuclear blast impact”</w:t>
      </w:r>
      <w:r>
        <w:t xml:space="preserve">,  </w:t>
      </w:r>
      <w:hyperlink r:id="rId21" w:history="1">
        <w:r w:rsidRPr="00CD5F76">
          <w:rPr>
            <w:rStyle w:val="Hyperlink"/>
          </w:rPr>
          <w:t>https://www.business-standard.com/article/current-affairs/a-cool-bomb-how-an-indian-mathematician-dr-meera-chadha-aims-to-limit-nuclear-blast-impact-120101900345_1.html</w:t>
        </w:r>
      </w:hyperlink>
      <w:r w:rsidRPr="00EE2D72">
        <w:t>, 10/19/20, imp]</w:t>
      </w:r>
    </w:p>
    <w:p w14:paraId="08E36DF7" w14:textId="062B7DE1" w:rsidR="0039233B" w:rsidRDefault="0039233B" w:rsidP="0039233B">
      <w:pPr>
        <w:rPr>
          <w:u w:val="single"/>
        </w:rPr>
      </w:pPr>
      <w:r>
        <w:rPr>
          <w:highlight w:val="cyan"/>
          <w:u w:val="single"/>
        </w:rPr>
        <w:t>“</w:t>
      </w:r>
      <w:proofErr w:type="gramStart"/>
      <w:r w:rsidRPr="00E3591B">
        <w:rPr>
          <w:highlight w:val="cyan"/>
          <w:u w:val="single"/>
        </w:rPr>
        <w:t>cool</w:t>
      </w:r>
      <w:proofErr w:type="gramEnd"/>
      <w:r w:rsidRPr="00E3591B">
        <w:rPr>
          <w:highlight w:val="cyan"/>
          <w:u w:val="single"/>
        </w:rPr>
        <w:t xml:space="preserve"> bomb’ can</w:t>
      </w:r>
      <w:r w:rsidRPr="00E3591B">
        <w:rPr>
          <w:u w:val="single"/>
        </w:rPr>
        <w:t xml:space="preserve"> act as a deterrent to nuclear warfare as it can </w:t>
      </w:r>
      <w:r w:rsidRPr="00E3591B">
        <w:rPr>
          <w:highlight w:val="cyan"/>
          <w:u w:val="single"/>
        </w:rPr>
        <w:t>be</w:t>
      </w:r>
      <w:r w:rsidRPr="00E3591B">
        <w:rPr>
          <w:u w:val="single"/>
        </w:rPr>
        <w:t xml:space="preserve"> concurrently </w:t>
      </w:r>
      <w:r w:rsidRPr="00E3591B">
        <w:rPr>
          <w:highlight w:val="cyan"/>
          <w:u w:val="single"/>
        </w:rPr>
        <w:t>used in two forms</w:t>
      </w:r>
      <w:r w:rsidRPr="00E3591B">
        <w:t xml:space="preserve">. Dr Chadha elaborated that </w:t>
      </w:r>
      <w:r w:rsidRPr="00E3591B">
        <w:rPr>
          <w:u w:val="single"/>
        </w:rPr>
        <w:t xml:space="preserve">such </w:t>
      </w:r>
      <w:r w:rsidRPr="00E3591B">
        <w:rPr>
          <w:highlight w:val="cyan"/>
          <w:u w:val="single"/>
        </w:rPr>
        <w:t>material could</w:t>
      </w:r>
      <w:r w:rsidRPr="00E3591B">
        <w:rPr>
          <w:u w:val="single"/>
        </w:rPr>
        <w:t xml:space="preserve"> first </w:t>
      </w:r>
      <w:r w:rsidRPr="00E3591B">
        <w:rPr>
          <w:highlight w:val="cyan"/>
          <w:u w:val="single"/>
        </w:rPr>
        <w:t>be placed around high value</w:t>
      </w:r>
      <w:r w:rsidRPr="00E3591B">
        <w:rPr>
          <w:u w:val="single"/>
        </w:rPr>
        <w:t xml:space="preserve"> and strategic </w:t>
      </w:r>
      <w:r w:rsidRPr="00E3591B">
        <w:rPr>
          <w:highlight w:val="cyan"/>
          <w:u w:val="single"/>
        </w:rPr>
        <w:t>targets</w:t>
      </w:r>
      <w:r w:rsidRPr="00E3591B">
        <w:t xml:space="preserve">. And then these </w:t>
      </w:r>
      <w:r w:rsidRPr="00E3591B">
        <w:rPr>
          <w:highlight w:val="cyan"/>
          <w:u w:val="single"/>
        </w:rPr>
        <w:t>cool bombs could be launched at anticipated points of impact of incoming attacks</w:t>
      </w:r>
      <w:r w:rsidRPr="00E3591B">
        <w:rPr>
          <w:u w:val="single"/>
        </w:rPr>
        <w:t xml:space="preserve"> to </w:t>
      </w:r>
      <w:proofErr w:type="spellStart"/>
      <w:r w:rsidRPr="00E3591B">
        <w:rPr>
          <w:u w:val="single"/>
        </w:rPr>
        <w:t>minimise</w:t>
      </w:r>
      <w:proofErr w:type="spellEnd"/>
      <w:r w:rsidRPr="00E3591B">
        <w:rPr>
          <w:u w:val="single"/>
        </w:rPr>
        <w:t xml:space="preserve"> the blast range.</w:t>
      </w:r>
    </w:p>
    <w:p w14:paraId="53399ACD" w14:textId="2B50F109" w:rsidR="0039233B" w:rsidRPr="007D3EBD" w:rsidRDefault="0039233B" w:rsidP="0039233B">
      <w:pPr>
        <w:pStyle w:val="Heading2"/>
      </w:pPr>
      <w:r>
        <w:t>Case</w:t>
      </w:r>
    </w:p>
    <w:p w14:paraId="49FF883A" w14:textId="77777777" w:rsidR="006062A3" w:rsidRDefault="006062A3" w:rsidP="006062A3">
      <w:pPr>
        <w:pStyle w:val="Heading3"/>
      </w:pPr>
      <w:r>
        <w:t>1NC---Hedge</w:t>
      </w:r>
    </w:p>
    <w:p w14:paraId="6B19FC4F" w14:textId="77777777" w:rsidR="006062A3" w:rsidRDefault="006062A3" w:rsidP="006062A3">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5EF1661F" w14:textId="77777777" w:rsidR="006062A3" w:rsidRPr="00106853" w:rsidRDefault="006062A3" w:rsidP="006062A3">
      <w:pPr>
        <w:pStyle w:val="Heading4"/>
      </w:pPr>
      <w:r>
        <w:t xml:space="preserve">Infinite abuse claims are wrong- A] </w:t>
      </w:r>
      <w:r w:rsidRPr="00970CF9">
        <w:rPr>
          <w:u w:val="single"/>
        </w:rPr>
        <w:t>Spikes solve</w:t>
      </w:r>
      <w:r>
        <w:t>-you can just preempt paradigms in the 1AC B] Functional limits- 1nc is only 7 minutes long</w:t>
      </w:r>
    </w:p>
    <w:p w14:paraId="6DE7A42D" w14:textId="77777777" w:rsidR="006062A3" w:rsidRDefault="006062A3" w:rsidP="006062A3">
      <w:pPr>
        <w:pStyle w:val="Heading4"/>
      </w:pPr>
      <w:r w:rsidRPr="00970CF9">
        <w:rPr>
          <w:u w:val="single"/>
        </w:rPr>
        <w:t xml:space="preserve">Neg abuse outweighs </w:t>
      </w:r>
      <w:proofErr w:type="spellStart"/>
      <w:r w:rsidRPr="00970CF9">
        <w:rPr>
          <w:u w:val="single"/>
        </w:rPr>
        <w:t>Aff</w:t>
      </w:r>
      <w:proofErr w:type="spellEnd"/>
      <w:r w:rsidRPr="00970CF9">
        <w:rPr>
          <w:u w:val="single"/>
        </w:rPr>
        <w:t xml:space="preserve">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6A924848" w14:textId="77777777" w:rsidR="006062A3" w:rsidRPr="00970CF9" w:rsidRDefault="006062A3" w:rsidP="006062A3">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08EBEEC4" w14:textId="77777777" w:rsidR="006062A3" w:rsidRPr="00970CF9" w:rsidRDefault="006062A3" w:rsidP="006062A3">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5E338B4D" w14:textId="77777777" w:rsidR="006062A3" w:rsidRDefault="006062A3" w:rsidP="006062A3">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7A73E85A" w14:textId="77777777" w:rsidR="006062A3" w:rsidRPr="00447AE2" w:rsidRDefault="006062A3" w:rsidP="006062A3">
      <w:pPr>
        <w:pStyle w:val="Heading4"/>
      </w:pPr>
      <w:r>
        <w:t>Evaluate 1AR Voting issues after the 2NR</w:t>
      </w:r>
      <w:proofErr w:type="gramStart"/>
      <w:r>
        <w:t>-  It’s</w:t>
      </w:r>
      <w:proofErr w:type="gramEnd"/>
      <w:r>
        <w:t xml:space="preserve"> key to reciprocity since it means we both get 1 speech each instead of them getting a 2ar to blow them up</w:t>
      </w:r>
    </w:p>
    <w:p w14:paraId="63F49A0A" w14:textId="77777777" w:rsidR="0039233B" w:rsidRDefault="0039233B" w:rsidP="0039233B">
      <w:pPr>
        <w:pStyle w:val="Heading3"/>
      </w:pPr>
      <w:r>
        <w:t>1NC---Turn</w:t>
      </w:r>
    </w:p>
    <w:p w14:paraId="273AA25A" w14:textId="3C58809D" w:rsidR="0055448C" w:rsidRDefault="0055448C" w:rsidP="0039233B">
      <w:pPr>
        <w:pStyle w:val="Heading4"/>
        <w:rPr>
          <w:rFonts w:asciiTheme="minorHAnsi" w:hAnsiTheme="minorHAnsi" w:cstheme="minorHAnsi"/>
        </w:rPr>
      </w:pPr>
      <w:bookmarkStart w:id="2" w:name="_Hlk92982518"/>
      <w:r>
        <w:rPr>
          <w:rFonts w:asciiTheme="minorHAnsi" w:hAnsiTheme="minorHAnsi" w:cstheme="minorHAnsi"/>
        </w:rPr>
        <w:t xml:space="preserve">Hold a line from the 1AC </w:t>
      </w:r>
      <w:proofErr w:type="spellStart"/>
      <w:r>
        <w:rPr>
          <w:rFonts w:asciiTheme="minorHAnsi" w:hAnsiTheme="minorHAnsi" w:cstheme="minorHAnsi"/>
        </w:rPr>
        <w:t>ev</w:t>
      </w:r>
      <w:proofErr w:type="spellEnd"/>
      <w:r>
        <w:rPr>
          <w:rFonts w:asciiTheme="minorHAnsi" w:hAnsiTheme="minorHAnsi" w:cstheme="minorHAnsi"/>
        </w:rPr>
        <w:t xml:space="preserve"> to 1ar and 2ar spin this Edwards evidence just puts a laundry list of random impacts with 0 explanation for how nuclear war would drop the earth by 12 degrees and even less warrants for how any of these other scenarios happen</w:t>
      </w:r>
      <w:r w:rsidR="00193C74">
        <w:rPr>
          <w:rFonts w:asciiTheme="minorHAnsi" w:hAnsiTheme="minorHAnsi" w:cstheme="minorHAnsi"/>
        </w:rPr>
        <w:t xml:space="preserve"> – force them to actually justify the studies in their cards </w:t>
      </w:r>
    </w:p>
    <w:bookmarkEnd w:id="2"/>
    <w:p w14:paraId="09F373FB" w14:textId="0C2CA174" w:rsidR="0039233B" w:rsidRPr="00780BC1" w:rsidRDefault="0039233B" w:rsidP="0039233B">
      <w:pPr>
        <w:pStyle w:val="Heading4"/>
        <w:rPr>
          <w:rFonts w:asciiTheme="minorHAnsi" w:eastAsia="Times New Roman" w:hAnsiTheme="minorHAnsi" w:cstheme="minorHAnsi"/>
          <w:sz w:val="8"/>
          <w:szCs w:val="16"/>
        </w:rPr>
      </w:pPr>
      <w:r w:rsidRPr="00780BC1">
        <w:rPr>
          <w:rFonts w:asciiTheme="minorHAnsi" w:hAnsiTheme="minorHAnsi" w:cstheme="minorHAnsi"/>
        </w:rPr>
        <w:t xml:space="preserve">Rigorous climate simulations prove that </w:t>
      </w:r>
      <w:r w:rsidRPr="00780BC1">
        <w:rPr>
          <w:rFonts w:asciiTheme="minorHAnsi" w:hAnsiTheme="minorHAnsi" w:cstheme="minorHAnsi"/>
          <w:u w:val="single"/>
        </w:rPr>
        <w:t xml:space="preserve">hydrophilic black </w:t>
      </w:r>
      <w:r>
        <w:rPr>
          <w:rFonts w:asciiTheme="minorHAnsi" w:hAnsiTheme="minorHAnsi" w:cstheme="minorHAnsi"/>
          <w:u w:val="single"/>
        </w:rPr>
        <w:t>carbon</w:t>
      </w:r>
      <w:r w:rsidRPr="00331ABB">
        <w:rPr>
          <w:rFonts w:asciiTheme="minorHAnsi" w:hAnsiTheme="minorHAnsi" w:cstheme="minorHAnsi"/>
        </w:rPr>
        <w:t xml:space="preserve"> </w:t>
      </w:r>
      <w:r w:rsidRPr="00780BC1">
        <w:rPr>
          <w:rFonts w:asciiTheme="minorHAnsi" w:hAnsiTheme="minorHAnsi" w:cstheme="minorHAnsi"/>
        </w:rPr>
        <w:t xml:space="preserve">results in a </w:t>
      </w:r>
      <w:r w:rsidRPr="00780BC1">
        <w:rPr>
          <w:rFonts w:asciiTheme="minorHAnsi" w:hAnsiTheme="minorHAnsi" w:cstheme="minorHAnsi"/>
          <w:u w:val="single"/>
        </w:rPr>
        <w:t>rainout effect</w:t>
      </w:r>
      <w:r w:rsidRPr="00780BC1">
        <w:rPr>
          <w:rFonts w:asciiTheme="minorHAnsi" w:hAnsiTheme="minorHAnsi" w:cstheme="minorHAnsi"/>
        </w:rPr>
        <w:t xml:space="preserve"> that quickly reverses nuclear cooling</w:t>
      </w:r>
    </w:p>
    <w:p w14:paraId="5BB52BF7" w14:textId="77777777" w:rsidR="0039233B" w:rsidRPr="002C12B5" w:rsidRDefault="0039233B" w:rsidP="0039233B">
      <w:r w:rsidRPr="002C12B5">
        <w:rPr>
          <w:b/>
          <w:bCs/>
          <w:szCs w:val="24"/>
        </w:rPr>
        <w:t>Reisner et al. 18</w:t>
      </w:r>
      <w:r w:rsidRPr="002C12B5">
        <w:rPr>
          <w:szCs w:val="24"/>
        </w:rPr>
        <w:t xml:space="preserve"> </w:t>
      </w:r>
      <w:r w:rsidRPr="00EF7A68">
        <w:rPr>
          <w:sz w:val="18"/>
          <w:szCs w:val="18"/>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EF7A68">
        <w:rPr>
          <w:sz w:val="18"/>
          <w:szCs w:val="18"/>
        </w:rPr>
        <w:t>Eunmo</w:t>
      </w:r>
      <w:proofErr w:type="spellEnd"/>
      <w:r w:rsidRPr="00EF7A68">
        <w:rPr>
          <w:sz w:val="18"/>
          <w:szCs w:val="18"/>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EF7A68">
        <w:rPr>
          <w:sz w:val="18"/>
          <w:szCs w:val="18"/>
        </w:rPr>
        <w:t>Hunke</w:t>
      </w:r>
      <w:proofErr w:type="spellEnd"/>
      <w:r w:rsidRPr="00EF7A68">
        <w:rPr>
          <w:sz w:val="18"/>
          <w:szCs w:val="18"/>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EF7A68">
        <w:rPr>
          <w:sz w:val="18"/>
          <w:szCs w:val="18"/>
        </w:rPr>
        <w:t>exchange:An</w:t>
      </w:r>
      <w:proofErr w:type="spellEnd"/>
      <w:proofErr w:type="gramEnd"/>
      <w:r w:rsidRPr="00EF7A68">
        <w:rPr>
          <w:sz w:val="18"/>
          <w:szCs w:val="18"/>
        </w:rPr>
        <w:t xml:space="preserve"> improved assessment based on detailed source calculations”. 3/16/18. DOA: 7/13/19. </w:t>
      </w:r>
      <w:hyperlink r:id="rId22" w:history="1">
        <w:r w:rsidRPr="00EF7A68">
          <w:rPr>
            <w:rStyle w:val="Hyperlink"/>
            <w:sz w:val="18"/>
            <w:szCs w:val="18"/>
          </w:rPr>
          <w:t>https://agupubs.onlinelibrary.wiley.com/doi/full/10.1002/2017JD027331</w:t>
        </w:r>
      </w:hyperlink>
      <w:r w:rsidRPr="00EF7A68">
        <w:rPr>
          <w:sz w:val="18"/>
          <w:szCs w:val="18"/>
        </w:rPr>
        <w:t>)</w:t>
      </w:r>
    </w:p>
    <w:p w14:paraId="50647D05" w14:textId="77777777" w:rsidR="0039233B" w:rsidRPr="00780BC1" w:rsidRDefault="0039233B" w:rsidP="0039233B">
      <w:pPr>
        <w:pStyle w:val="NormalWeb"/>
        <w:spacing w:before="0" w:beforeAutospacing="0" w:after="160" w:afterAutospacing="0"/>
        <w:rPr>
          <w:rFonts w:asciiTheme="minorHAnsi" w:hAnsiTheme="minorHAnsi" w:cstheme="minorHAnsi"/>
        </w:rPr>
      </w:pPr>
      <w:r w:rsidRPr="00780BC1">
        <w:rPr>
          <w:rFonts w:asciiTheme="minorHAnsi" w:hAnsiTheme="minorHAnsi" w:cstheme="minorHAnsi"/>
          <w:color w:val="000000"/>
          <w:sz w:val="16"/>
          <w:szCs w:val="16"/>
        </w:rPr>
        <w:t>*BC = Black Carbon</w:t>
      </w:r>
    </w:p>
    <w:p w14:paraId="3A1CFDF0" w14:textId="77777777" w:rsidR="0039233B" w:rsidRDefault="0039233B" w:rsidP="0039233B">
      <w:pPr>
        <w:rPr>
          <w:rFonts w:asciiTheme="minorHAnsi" w:hAnsiTheme="minorHAnsi" w:cstheme="minorHAnsi"/>
          <w:b/>
          <w:bCs/>
          <w:color w:val="000000"/>
          <w:u w:val="single"/>
        </w:rPr>
      </w:pPr>
      <w:r w:rsidRPr="00780BC1">
        <w:rPr>
          <w:rFonts w:asciiTheme="minorHAnsi" w:hAnsiTheme="minorHAnsi" w:cstheme="minorHAnsi"/>
          <w:color w:val="000000"/>
          <w:u w:val="single"/>
        </w:rPr>
        <w:t xml:space="preserve">The no-rubble simulation produces </w:t>
      </w:r>
      <w:r w:rsidRPr="00780BC1">
        <w:rPr>
          <w:rFonts w:asciiTheme="minorHAnsi" w:hAnsiTheme="minorHAnsi" w:cstheme="minorHAnsi"/>
          <w:color w:val="000000"/>
          <w:sz w:val="8"/>
          <w:szCs w:val="16"/>
        </w:rPr>
        <w:t xml:space="preserve">a </w:t>
      </w:r>
      <w:r w:rsidRPr="00780BC1">
        <w:rPr>
          <w:rFonts w:asciiTheme="minorHAnsi" w:hAnsiTheme="minorHAnsi" w:cstheme="minorHAnsi"/>
          <w:color w:val="000000"/>
          <w:u w:val="single"/>
        </w:rPr>
        <w:t>significantly more intense fire</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with more </w:t>
      </w:r>
      <w:r w:rsidRPr="00780BC1">
        <w:rPr>
          <w:rFonts w:asciiTheme="minorHAnsi" w:hAnsiTheme="minorHAnsi" w:cstheme="minorHAnsi"/>
          <w:color w:val="000000"/>
          <w:sz w:val="8"/>
          <w:szCs w:val="16"/>
        </w:rPr>
        <w:t xml:space="preserve">fire </w:t>
      </w:r>
      <w:r w:rsidRPr="00780BC1">
        <w:rPr>
          <w:rFonts w:asciiTheme="minorHAnsi" w:hAnsiTheme="minorHAnsi" w:cstheme="minorHAnsi"/>
          <w:color w:val="000000"/>
          <w:u w:val="single"/>
        </w:rPr>
        <w:t>spread</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and </w:t>
      </w:r>
      <w:r w:rsidRPr="00780BC1">
        <w:rPr>
          <w:rFonts w:asciiTheme="minorHAnsi" w:hAnsiTheme="minorHAnsi" w:cstheme="minorHAnsi"/>
          <w:color w:val="000000"/>
          <w:sz w:val="8"/>
          <w:szCs w:val="16"/>
        </w:rPr>
        <w:t xml:space="preserve">consequently </w:t>
      </w:r>
      <w:r w:rsidRPr="00780BC1">
        <w:rPr>
          <w:rFonts w:asciiTheme="minorHAnsi" w:hAnsiTheme="minorHAnsi" w:cstheme="minorHAnsi"/>
          <w:color w:val="000000"/>
          <w:u w:val="single"/>
        </w:rPr>
        <w:t>a significantly stronger plume with larger amounts of BC reaching into the upper atmosphere</w:t>
      </w:r>
      <w:r w:rsidRPr="00780BC1">
        <w:rPr>
          <w:rFonts w:asciiTheme="minorHAnsi" w:hAnsiTheme="minorHAnsi" w:cstheme="minorHAnsi"/>
          <w:color w:val="000000"/>
          <w:sz w:val="8"/>
          <w:szCs w:val="16"/>
        </w:rPr>
        <w:t xml:space="preserve"> than the simulation with rubble, illustrated in Figure 5. </w:t>
      </w:r>
      <w:r w:rsidRPr="00780BC1">
        <w:rPr>
          <w:rFonts w:asciiTheme="minorHAnsi" w:hAnsiTheme="minorHAnsi" w:cstheme="minorHAnsi"/>
          <w:color w:val="000000"/>
          <w:u w:val="single"/>
        </w:rPr>
        <w:t xml:space="preserve">While the no-rubble simulation </w:t>
      </w:r>
      <w:r w:rsidRPr="00780BC1">
        <w:rPr>
          <w:rFonts w:asciiTheme="minorHAnsi" w:hAnsiTheme="minorHAnsi" w:cstheme="minorHAnsi"/>
          <w:b/>
          <w:bCs/>
          <w:color w:val="000000"/>
          <w:u w:val="single"/>
        </w:rPr>
        <w:t xml:space="preserve">represents </w:t>
      </w:r>
      <w:r w:rsidRPr="00536082">
        <w:rPr>
          <w:rFonts w:asciiTheme="minorHAnsi" w:hAnsiTheme="minorHAnsi" w:cstheme="minorHAnsi"/>
          <w:b/>
          <w:bCs/>
          <w:color w:val="000000"/>
          <w:highlight w:val="cyan"/>
          <w:u w:val="single"/>
          <w:shd w:val="clear" w:color="auto" w:fill="FFFF00"/>
        </w:rPr>
        <w:t>the worst-case scenario</w:t>
      </w:r>
      <w:r w:rsidRPr="00780BC1">
        <w:rPr>
          <w:rFonts w:asciiTheme="minorHAnsi" w:hAnsiTheme="minorHAnsi" w:cstheme="minorHAnsi"/>
          <w:color w:val="000000"/>
          <w:u w:val="single"/>
        </w:rPr>
        <w:t xml:space="preserve"> involving vigorous fire activity</w:t>
      </w:r>
      <w:r w:rsidRPr="00780BC1">
        <w:rPr>
          <w:rFonts w:asciiTheme="minorHAnsi" w:hAnsiTheme="minorHAnsi" w:cstheme="minorHAnsi"/>
          <w:color w:val="000000"/>
          <w:sz w:val="8"/>
          <w:szCs w:val="16"/>
        </w:rPr>
        <w:t xml:space="preserve">, </w:t>
      </w:r>
      <w:r w:rsidRPr="00536082">
        <w:rPr>
          <w:rFonts w:asciiTheme="minorHAnsi" w:hAnsiTheme="minorHAnsi" w:cstheme="minorHAnsi"/>
          <w:b/>
          <w:bCs/>
          <w:color w:val="000000"/>
          <w:highlight w:val="cyan"/>
          <w:u w:val="single"/>
          <w:shd w:val="clear" w:color="auto" w:fill="FFFF00"/>
        </w:rPr>
        <w:t>only a relatively small amount of carbon makes its way into the stratosphere</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w:t>
      </w:r>
      <w:r w:rsidRPr="00780BC1">
        <w:rPr>
          <w:rFonts w:asciiTheme="minorHAnsi" w:hAnsiTheme="minorHAnsi" w:cstheme="minorHAnsi"/>
          <w:b/>
          <w:bCs/>
          <w:sz w:val="28"/>
          <w:szCs w:val="28"/>
          <w:u w:val="single"/>
        </w:rPr>
        <w:t>a nuclear weapon</w:t>
      </w:r>
      <w:r w:rsidRPr="00780BC1">
        <w:rPr>
          <w:rFonts w:asciiTheme="minorHAnsi" w:hAnsiTheme="minorHAnsi" w:cstheme="minorHAnsi"/>
          <w:color w:val="000000"/>
          <w:sz w:val="8"/>
          <w:szCs w:val="16"/>
        </w:rPr>
        <w:t xml:space="preserve"> fluence can effectively ignite a large area of fuel producing an impressive atmospheric response. Figure 6 shows </w:t>
      </w:r>
      <w:r w:rsidRPr="00780BC1">
        <w:rPr>
          <w:rFonts w:asciiTheme="minorHAnsi" w:hAnsiTheme="minorHAnsi" w:cstheme="minorHAnsi"/>
          <w:color w:val="000000"/>
          <w:u w:val="single"/>
        </w:rPr>
        <w:t>vertical profiles of BC</w:t>
      </w:r>
      <w:r w:rsidRPr="00780BC1">
        <w:rPr>
          <w:rFonts w:asciiTheme="minorHAnsi" w:hAnsiTheme="minorHAnsi" w:cstheme="minorHAnsi"/>
          <w:color w:val="000000"/>
          <w:sz w:val="8"/>
          <w:szCs w:val="16"/>
        </w:rPr>
        <w:t xml:space="preserve"> multiplied by 100 (number of cities involved in the exchange) from the two simulations. The total amount of BC produced is in line with previous estimates (about 3.69 </w:t>
      </w:r>
      <w:proofErr w:type="spellStart"/>
      <w:r w:rsidRPr="00780BC1">
        <w:rPr>
          <w:rFonts w:asciiTheme="minorHAnsi" w:hAnsiTheme="minorHAnsi" w:cstheme="minorHAnsi"/>
          <w:color w:val="000000"/>
          <w:sz w:val="8"/>
          <w:szCs w:val="16"/>
        </w:rPr>
        <w:t>Tg</w:t>
      </w:r>
      <w:proofErr w:type="spellEnd"/>
      <w:r w:rsidRPr="00780BC1">
        <w:rPr>
          <w:rFonts w:asciiTheme="minorHAnsi" w:hAnsiTheme="minorHAnsi" w:cstheme="minorHAnsi"/>
          <w:color w:val="000000"/>
          <w:sz w:val="8"/>
          <w:szCs w:val="16"/>
        </w:rPr>
        <w:t xml:space="preserve"> from no-rubble simulation); however, the majority of BC </w:t>
      </w:r>
      <w:r w:rsidRPr="00780BC1">
        <w:rPr>
          <w:rFonts w:asciiTheme="minorHAnsi" w:hAnsiTheme="minorHAnsi" w:cstheme="minorHAnsi"/>
          <w:color w:val="000000"/>
          <w:u w:val="single"/>
        </w:rPr>
        <w:t>reside</w:t>
      </w:r>
      <w:r w:rsidRPr="00780BC1">
        <w:rPr>
          <w:rFonts w:asciiTheme="minorHAnsi" w:hAnsiTheme="minorHAnsi" w:cstheme="minorHAnsi"/>
          <w:color w:val="000000"/>
          <w:sz w:val="8"/>
          <w:szCs w:val="16"/>
        </w:rPr>
        <w:t xml:space="preserve">s </w:t>
      </w:r>
      <w:r w:rsidRPr="00780BC1">
        <w:rPr>
          <w:rFonts w:asciiTheme="minorHAnsi" w:hAnsiTheme="minorHAnsi" w:cstheme="minorHAnsi"/>
          <w:b/>
          <w:bCs/>
          <w:color w:val="000000"/>
          <w:u w:val="single"/>
        </w:rPr>
        <w:t>below the stratosphere</w:t>
      </w:r>
      <w:r w:rsidRPr="00780BC1">
        <w:rPr>
          <w:rFonts w:asciiTheme="minorHAnsi" w:hAnsiTheme="minorHAnsi" w:cstheme="minorHAnsi"/>
          <w:color w:val="000000"/>
          <w:sz w:val="8"/>
          <w:szCs w:val="16"/>
        </w:rPr>
        <w:t xml:space="preserve"> (3.46 </w:t>
      </w:r>
      <w:proofErr w:type="spellStart"/>
      <w:r w:rsidRPr="00780BC1">
        <w:rPr>
          <w:rFonts w:asciiTheme="minorHAnsi" w:hAnsiTheme="minorHAnsi" w:cstheme="minorHAnsi"/>
          <w:color w:val="000000"/>
          <w:sz w:val="8"/>
          <w:szCs w:val="16"/>
        </w:rPr>
        <w:t>Tg</w:t>
      </w:r>
      <w:proofErr w:type="spellEnd"/>
      <w:r w:rsidRPr="00780BC1">
        <w:rPr>
          <w:rFonts w:asciiTheme="minorHAnsi" w:hAnsiTheme="minorHAnsi" w:cstheme="minorHAnsi"/>
          <w:color w:val="000000"/>
          <w:sz w:val="8"/>
          <w:szCs w:val="16"/>
        </w:rPr>
        <w:t xml:space="preserve"> below 12 km) </w:t>
      </w:r>
      <w:r w:rsidRPr="00780BC1">
        <w:rPr>
          <w:rFonts w:asciiTheme="minorHAnsi" w:hAnsiTheme="minorHAnsi" w:cstheme="minorHAnsi"/>
          <w:color w:val="000000"/>
          <w:u w:val="single"/>
        </w:rPr>
        <w:t xml:space="preserve">and can be </w:t>
      </w:r>
      <w:r w:rsidRPr="00780BC1">
        <w:rPr>
          <w:rFonts w:asciiTheme="minorHAnsi" w:hAnsiTheme="minorHAnsi" w:cstheme="minorHAnsi"/>
          <w:b/>
          <w:bCs/>
          <w:color w:val="000000"/>
          <w:u w:val="single"/>
        </w:rPr>
        <w:t>readily impacted by scavenging from precipitation</w:t>
      </w:r>
      <w:r w:rsidRPr="00780BC1">
        <w:rPr>
          <w:rFonts w:asciiTheme="minorHAnsi" w:hAnsiTheme="minorHAnsi" w:cstheme="minorHAnsi"/>
          <w:color w:val="000000"/>
          <w:u w:val="single"/>
        </w:rPr>
        <w:t xml:space="preserve"> either via pyro-cumulonimbus produced by the fire itself</w:t>
      </w:r>
      <w:r w:rsidRPr="00780BC1">
        <w:rPr>
          <w:rFonts w:asciiTheme="minorHAnsi" w:hAnsiTheme="minorHAnsi" w:cstheme="minorHAnsi"/>
          <w:color w:val="000000"/>
          <w:sz w:val="8"/>
          <w:szCs w:val="16"/>
        </w:rPr>
        <w:t xml:space="preserve"> (not modeled) </w:t>
      </w:r>
      <w:r w:rsidRPr="00780BC1">
        <w:rPr>
          <w:rFonts w:asciiTheme="minorHAnsi" w:hAnsiTheme="minorHAnsi" w:cstheme="minorHAnsi"/>
          <w:color w:val="000000"/>
          <w:u w:val="single"/>
        </w:rPr>
        <w:t>or other synoptic weather systems</w:t>
      </w:r>
      <w:r w:rsidRPr="00780BC1">
        <w:rPr>
          <w:rFonts w:asciiTheme="minorHAnsi" w:hAnsiTheme="minorHAnsi" w:cstheme="minorHAnsi"/>
          <w:color w:val="000000"/>
          <w:sz w:val="8"/>
          <w:szCs w:val="16"/>
        </w:rPr>
        <w:t xml:space="preserve">. While the impact on climate of these more realistic profiles will be explored in the next section, it should be mentioned that </w:t>
      </w:r>
      <w:r w:rsidRPr="00331ABB">
        <w:rPr>
          <w:rFonts w:asciiTheme="minorHAnsi" w:hAnsiTheme="minorHAnsi" w:cstheme="minorHAnsi"/>
          <w:b/>
          <w:bCs/>
          <w:color w:val="000000"/>
          <w:highlight w:val="cyan"/>
          <w:u w:val="single"/>
          <w:shd w:val="clear" w:color="auto" w:fill="FFFF00"/>
        </w:rPr>
        <w:t>these estimates are</w:t>
      </w:r>
      <w:r w:rsidRPr="00780BC1">
        <w:rPr>
          <w:rFonts w:asciiTheme="minorHAnsi" w:hAnsiTheme="minorHAnsi" w:cstheme="minorHAnsi"/>
          <w:color w:val="000000"/>
          <w:sz w:val="8"/>
          <w:szCs w:val="16"/>
        </w:rPr>
        <w:t xml:space="preserve"> still </w:t>
      </w:r>
      <w:r w:rsidRPr="00331ABB">
        <w:rPr>
          <w:rFonts w:asciiTheme="minorHAnsi" w:hAnsiTheme="minorHAnsi" w:cstheme="minorHAnsi"/>
          <w:b/>
          <w:bCs/>
          <w:color w:val="000000"/>
          <w:highlight w:val="cyan"/>
          <w:u w:val="single"/>
          <w:shd w:val="clear" w:color="auto" w:fill="FFFF00"/>
        </w:rPr>
        <w:t>at the high end</w:t>
      </w:r>
      <w:r w:rsidRPr="00331ABB">
        <w:rPr>
          <w:rFonts w:asciiTheme="minorHAnsi" w:hAnsiTheme="minorHAnsi" w:cstheme="minorHAnsi"/>
          <w:color w:val="000000"/>
          <w:highlight w:val="cyan"/>
          <w:u w:val="single"/>
        </w:rPr>
        <w:t xml:space="preserve">, </w:t>
      </w:r>
      <w:r w:rsidRPr="00331ABB">
        <w:rPr>
          <w:rFonts w:asciiTheme="minorHAnsi" w:hAnsiTheme="minorHAnsi" w:cstheme="minorHAnsi"/>
          <w:color w:val="000000"/>
          <w:highlight w:val="cyan"/>
          <w:u w:val="single"/>
          <w:shd w:val="clear" w:color="auto" w:fill="FFFF00"/>
        </w:rPr>
        <w:t>considering the inherent simplifications</w:t>
      </w:r>
      <w:r w:rsidRPr="00780BC1">
        <w:rPr>
          <w:rFonts w:asciiTheme="minorHAnsi" w:hAnsiTheme="minorHAnsi" w:cstheme="minorHAnsi"/>
          <w:color w:val="000000"/>
          <w:u w:val="single"/>
        </w:rPr>
        <w:t xml:space="preserve"> in the combustion model </w:t>
      </w:r>
      <w:r w:rsidRPr="00331ABB">
        <w:rPr>
          <w:rFonts w:asciiTheme="minorHAnsi" w:hAnsiTheme="minorHAnsi" w:cstheme="minorHAnsi"/>
          <w:color w:val="000000"/>
          <w:highlight w:val="cyan"/>
          <w:u w:val="single"/>
          <w:shd w:val="clear" w:color="auto" w:fill="FFFF00"/>
        </w:rPr>
        <w:t xml:space="preserve">that lead to </w:t>
      </w:r>
      <w:r w:rsidRPr="00331ABB">
        <w:rPr>
          <w:rFonts w:asciiTheme="minorHAnsi" w:hAnsiTheme="minorHAnsi" w:cstheme="minorHAnsi"/>
          <w:b/>
          <w:bCs/>
          <w:color w:val="000000"/>
          <w:highlight w:val="cyan"/>
          <w:u w:val="single"/>
          <w:shd w:val="clear" w:color="auto" w:fill="FFFF00"/>
        </w:rPr>
        <w:t>overestimating BC production</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3.3 Climate Results </w:t>
      </w:r>
      <w:r w:rsidRPr="00780BC1">
        <w:rPr>
          <w:rFonts w:asciiTheme="minorHAnsi" w:hAnsiTheme="minorHAnsi" w:cstheme="minorHAnsi"/>
          <w:color w:val="000000"/>
          <w:u w:val="single"/>
        </w:rPr>
        <w:t xml:space="preserve">Long-term </w:t>
      </w:r>
      <w:r w:rsidRPr="00331ABB">
        <w:rPr>
          <w:rFonts w:asciiTheme="minorHAnsi" w:hAnsiTheme="minorHAnsi" w:cstheme="minorHAnsi"/>
          <w:color w:val="000000"/>
          <w:highlight w:val="cyan"/>
          <w:u w:val="single"/>
          <w:shd w:val="clear" w:color="auto" w:fill="FFFF00"/>
        </w:rPr>
        <w:t>climatic effects</w:t>
      </w:r>
      <w:r w:rsidRPr="00780BC1">
        <w:rPr>
          <w:rFonts w:asciiTheme="minorHAnsi" w:hAnsiTheme="minorHAnsi" w:cstheme="minorHAnsi"/>
          <w:color w:val="000000"/>
          <w:u w:val="single"/>
        </w:rPr>
        <w:t xml:space="preserve"> critically </w:t>
      </w:r>
      <w:r w:rsidRPr="00331ABB">
        <w:rPr>
          <w:rFonts w:asciiTheme="minorHAnsi" w:hAnsiTheme="minorHAnsi" w:cstheme="minorHAnsi"/>
          <w:color w:val="000000"/>
          <w:highlight w:val="cyan"/>
          <w:u w:val="single"/>
          <w:shd w:val="clear" w:color="auto" w:fill="FFFF00"/>
        </w:rPr>
        <w:t>depend on</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the</w:t>
      </w:r>
      <w:r w:rsidRPr="00780BC1">
        <w:rPr>
          <w:rFonts w:asciiTheme="minorHAnsi" w:hAnsiTheme="minorHAnsi" w:cstheme="minorHAnsi"/>
          <w:color w:val="000000"/>
          <w:sz w:val="8"/>
          <w:szCs w:val="16"/>
        </w:rPr>
        <w:t xml:space="preserve"> initial injection </w:t>
      </w:r>
      <w:r w:rsidRPr="00331ABB">
        <w:rPr>
          <w:rFonts w:asciiTheme="minorHAnsi" w:hAnsiTheme="minorHAnsi" w:cstheme="minorHAnsi"/>
          <w:color w:val="000000"/>
          <w:highlight w:val="cyan"/>
          <w:u w:val="single"/>
          <w:shd w:val="clear" w:color="auto" w:fill="FFFF00"/>
        </w:rPr>
        <w:t>height</w:t>
      </w:r>
      <w:r w:rsidRPr="00780BC1">
        <w:rPr>
          <w:rFonts w:asciiTheme="minorHAnsi" w:hAnsiTheme="minorHAnsi" w:cstheme="minorHAnsi"/>
          <w:color w:val="000000"/>
          <w:u w:val="single"/>
        </w:rPr>
        <w:t xml:space="preserve"> of the soot, with larger quantities reaching the upper troposphere/lower stratosphere inducing a greater cooling impact because of longer residence times</w:t>
      </w:r>
      <w:r w:rsidRPr="00780BC1">
        <w:rPr>
          <w:rFonts w:asciiTheme="minorHAnsi" w:hAnsiTheme="minorHAnsi" w:cstheme="minorHAnsi"/>
          <w:color w:val="000000"/>
          <w:sz w:val="8"/>
          <w:szCs w:val="16"/>
        </w:rPr>
        <w:t xml:space="preserve"> (</w:t>
      </w:r>
      <w:proofErr w:type="spellStart"/>
      <w:r w:rsidRPr="00780BC1">
        <w:rPr>
          <w:rFonts w:asciiTheme="minorHAnsi" w:hAnsiTheme="minorHAnsi" w:cstheme="minorHAnsi"/>
          <w:color w:val="000000"/>
          <w:sz w:val="8"/>
          <w:szCs w:val="16"/>
        </w:rPr>
        <w:t>Robock</w:t>
      </w:r>
      <w:proofErr w:type="spellEnd"/>
      <w:r w:rsidRPr="00780BC1">
        <w:rPr>
          <w:rFonts w:asciiTheme="minorHAnsi" w:hAnsiTheme="minorHAnsi" w:cstheme="minorHAnsi"/>
          <w:color w:val="000000"/>
          <w:sz w:val="8"/>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w:t>
      </w:r>
      <w:r w:rsidRPr="00331ABB">
        <w:rPr>
          <w:rFonts w:asciiTheme="minorHAnsi" w:hAnsiTheme="minorHAnsi" w:cstheme="minorHAnsi"/>
          <w:color w:val="000000"/>
          <w:sz w:val="8"/>
          <w:szCs w:val="16"/>
        </w:rPr>
        <w:t xml:space="preserve">. </w:t>
      </w:r>
      <w:r w:rsidRPr="00331ABB">
        <w:rPr>
          <w:rFonts w:asciiTheme="minorHAnsi" w:hAnsiTheme="minorHAnsi" w:cstheme="minorHAnsi"/>
          <w:u w:val="single"/>
        </w:rPr>
        <w:t>Mixing and</w:t>
      </w:r>
      <w:r w:rsidRPr="00331ABB">
        <w:t xml:space="preserve"> </w:t>
      </w:r>
      <w:r w:rsidRPr="00331ABB">
        <w:rPr>
          <w:rFonts w:asciiTheme="minorHAnsi" w:hAnsiTheme="minorHAnsi" w:cstheme="minorHAnsi"/>
          <w:b/>
          <w:bCs/>
          <w:color w:val="000000"/>
          <w:highlight w:val="cyan"/>
          <w:u w:val="single"/>
          <w:shd w:val="clear" w:color="auto" w:fill="FFFF00"/>
        </w:rPr>
        <w:t>sedimentation</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tend to </w:t>
      </w:r>
      <w:r w:rsidRPr="00331ABB">
        <w:rPr>
          <w:rFonts w:asciiTheme="minorHAnsi" w:hAnsiTheme="minorHAnsi" w:cstheme="minorHAnsi"/>
          <w:b/>
          <w:bCs/>
          <w:color w:val="000000"/>
          <w:highlight w:val="cyan"/>
          <w:u w:val="single"/>
          <w:shd w:val="clear" w:color="auto" w:fill="FFFF00"/>
        </w:rPr>
        <w:t>reduce this process</w:t>
      </w:r>
      <w:r w:rsidRPr="00331ABB">
        <w:rPr>
          <w:rFonts w:asciiTheme="minorHAnsi" w:hAnsiTheme="minorHAnsi" w:cstheme="minorHAnsi"/>
          <w:color w:val="000000"/>
          <w:highlight w:val="cyan"/>
          <w:u w:val="single"/>
          <w:shd w:val="clear" w:color="auto" w:fill="FFFF00"/>
        </w:rPr>
        <w:t>, and low altitude emissions are</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also </w:t>
      </w:r>
      <w:r w:rsidRPr="00331ABB">
        <w:rPr>
          <w:rFonts w:asciiTheme="minorHAnsi" w:hAnsiTheme="minorHAnsi" w:cstheme="minorHAnsi"/>
          <w:color w:val="000000"/>
          <w:highlight w:val="cyan"/>
          <w:u w:val="single"/>
          <w:shd w:val="clear" w:color="auto" w:fill="FFFF00"/>
        </w:rPr>
        <w:t>significantly impacted by precipitation</w:t>
      </w:r>
      <w:r w:rsidRPr="00780BC1">
        <w:rPr>
          <w:rFonts w:asciiTheme="minorHAnsi" w:hAnsiTheme="minorHAnsi" w:cstheme="minorHAnsi"/>
          <w:color w:val="000000"/>
          <w:sz w:val="8"/>
          <w:szCs w:val="16"/>
        </w:rPr>
        <w:t xml:space="preserve"> if aging of the BC aerosol occurs on sufficiently rapid timescales. But once at stratospheric altitudes, aerosol dilution via coagulation is hindered by low particulate concentrations (e.g., </w:t>
      </w:r>
      <w:proofErr w:type="spellStart"/>
      <w:r w:rsidRPr="00780BC1">
        <w:rPr>
          <w:rFonts w:asciiTheme="minorHAnsi" w:hAnsiTheme="minorHAnsi" w:cstheme="minorHAnsi"/>
          <w:color w:val="000000"/>
          <w:sz w:val="8"/>
          <w:szCs w:val="16"/>
        </w:rPr>
        <w:t>Robock</w:t>
      </w:r>
      <w:proofErr w:type="spellEnd"/>
      <w:r w:rsidRPr="00780BC1">
        <w:rPr>
          <w:rFonts w:asciiTheme="minorHAnsi" w:hAnsiTheme="minorHAnsi" w:cstheme="minorHAnsi"/>
          <w:color w:val="000000"/>
          <w:sz w:val="8"/>
          <w:szCs w:val="16"/>
        </w:rPr>
        <w:t xml:space="preserve"> et al., 2007a) and lofting to much higher altitudes is inhibited by gravitational settling in the low-density air (</w:t>
      </w:r>
      <w:proofErr w:type="spellStart"/>
      <w:r w:rsidRPr="00780BC1">
        <w:rPr>
          <w:rFonts w:asciiTheme="minorHAnsi" w:hAnsiTheme="minorHAnsi" w:cstheme="minorHAnsi"/>
          <w:color w:val="000000"/>
          <w:sz w:val="8"/>
          <w:szCs w:val="16"/>
        </w:rPr>
        <w:t>Stenke</w:t>
      </w:r>
      <w:proofErr w:type="spellEnd"/>
      <w:r w:rsidRPr="00780BC1">
        <w:rPr>
          <w:rFonts w:asciiTheme="minorHAnsi" w:hAnsiTheme="minorHAnsi" w:cstheme="minorHAnsi"/>
          <w:color w:val="000000"/>
          <w:sz w:val="8"/>
          <w:szCs w:val="16"/>
        </w:rPr>
        <w:t xml:space="preserve"> et al., 2013), resulting in more stable BC concentrations over long times. </w:t>
      </w:r>
      <w:r w:rsidRPr="00331ABB">
        <w:rPr>
          <w:rFonts w:asciiTheme="minorHAnsi" w:hAnsiTheme="minorHAnsi" w:cstheme="minorHAnsi"/>
          <w:color w:val="000000"/>
          <w:highlight w:val="cyan"/>
          <w:u w:val="single"/>
          <w:shd w:val="clear" w:color="auto" w:fill="FFFF00"/>
        </w:rPr>
        <w:t>Of the initial BC</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mass </w:t>
      </w:r>
      <w:r w:rsidRPr="00780BC1">
        <w:rPr>
          <w:rFonts w:asciiTheme="minorHAnsi" w:hAnsiTheme="minorHAnsi" w:cstheme="minorHAnsi"/>
          <w:color w:val="000000"/>
          <w:u w:val="single"/>
        </w:rPr>
        <w:t>released in the atmosphere</w:t>
      </w:r>
      <w:r w:rsidRPr="00780BC1">
        <w:rPr>
          <w:rFonts w:asciiTheme="minorHAnsi" w:hAnsiTheme="minorHAnsi" w:cstheme="minorHAnsi"/>
          <w:color w:val="000000"/>
          <w:sz w:val="8"/>
          <w:szCs w:val="16"/>
        </w:rPr>
        <w:t xml:space="preserve">, most of which is emitted below 9 km, </w:t>
      </w:r>
      <w:r w:rsidRPr="00331ABB">
        <w:rPr>
          <w:rFonts w:asciiTheme="minorHAnsi" w:hAnsiTheme="minorHAnsi" w:cstheme="minorHAnsi"/>
          <w:b/>
          <w:bCs/>
          <w:color w:val="000000"/>
          <w:highlight w:val="cyan"/>
          <w:u w:val="single"/>
          <w:shd w:val="clear" w:color="auto" w:fill="FFFF00"/>
        </w:rPr>
        <w:t>70% rains out within the first month</w:t>
      </w:r>
      <w:r w:rsidRPr="00780BC1">
        <w:rPr>
          <w:rFonts w:asciiTheme="minorHAnsi" w:hAnsiTheme="minorHAnsi" w:cstheme="minorHAnsi"/>
          <w:color w:val="000000"/>
          <w:u w:val="single"/>
        </w:rPr>
        <w:t xml:space="preserve"> and 78%</w:t>
      </w:r>
      <w:r w:rsidRPr="00780BC1">
        <w:rPr>
          <w:rFonts w:asciiTheme="minorHAnsi" w:hAnsiTheme="minorHAnsi" w:cstheme="minorHAnsi"/>
          <w:color w:val="000000"/>
          <w:sz w:val="8"/>
          <w:szCs w:val="16"/>
        </w:rPr>
        <w:t xml:space="preserve">, or about 2.9 </w:t>
      </w:r>
      <w:proofErr w:type="spellStart"/>
      <w:r w:rsidRPr="00780BC1">
        <w:rPr>
          <w:rFonts w:asciiTheme="minorHAnsi" w:hAnsiTheme="minorHAnsi" w:cstheme="minorHAnsi"/>
          <w:color w:val="000000"/>
          <w:sz w:val="8"/>
          <w:szCs w:val="16"/>
        </w:rPr>
        <w:t>Tg</w:t>
      </w:r>
      <w:proofErr w:type="spellEnd"/>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is removed within the first two months </w:t>
      </w:r>
      <w:r w:rsidRPr="00780BC1">
        <w:rPr>
          <w:rFonts w:asciiTheme="minorHAnsi" w:hAnsiTheme="minorHAnsi" w:cstheme="minorHAnsi"/>
          <w:color w:val="000000"/>
          <w:sz w:val="8"/>
          <w:szCs w:val="10"/>
        </w:rPr>
        <w:t xml:space="preserve">(Figure 7, solid line), with the remainder (about 0.8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dashed line) being transported above about 12 km (200 </w:t>
      </w:r>
      <w:proofErr w:type="spellStart"/>
      <w:r w:rsidRPr="00780BC1">
        <w:rPr>
          <w:rFonts w:asciiTheme="minorHAnsi" w:hAnsiTheme="minorHAnsi" w:cstheme="minorHAnsi"/>
          <w:color w:val="000000"/>
          <w:sz w:val="8"/>
          <w:szCs w:val="10"/>
        </w:rPr>
        <w:t>hPa</w:t>
      </w:r>
      <w:proofErr w:type="spellEnd"/>
      <w:r w:rsidRPr="00780BC1">
        <w:rPr>
          <w:rFonts w:asciiTheme="minorHAnsi" w:hAnsiTheme="minorHAnsi" w:cstheme="minorHAnsi"/>
          <w:color w:val="000000"/>
          <w:sz w:val="8"/>
          <w:szCs w:val="10"/>
        </w:rPr>
        <w:t xml:space="preserve">) within the first week. This outcome differs from the findings of, e.g., </w:t>
      </w:r>
      <w:proofErr w:type="spellStart"/>
      <w:r w:rsidRPr="00780BC1">
        <w:rPr>
          <w:rFonts w:asciiTheme="minorHAnsi" w:hAnsiTheme="minorHAnsi" w:cstheme="minorHAnsi"/>
          <w:color w:val="000000"/>
          <w:sz w:val="8"/>
          <w:szCs w:val="10"/>
        </w:rPr>
        <w:t>Stenke</w:t>
      </w:r>
      <w:proofErr w:type="spellEnd"/>
      <w:r w:rsidRPr="00780BC1">
        <w:rPr>
          <w:rFonts w:asciiTheme="minorHAnsi" w:hAnsiTheme="minorHAnsi" w:cstheme="minorHAnsi"/>
          <w:color w:val="000000"/>
          <w:sz w:val="8"/>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considering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experiment, by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in their experiment “UT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and © 2018 American Geophysical Union. All rights reserved. by </w:t>
      </w:r>
      <w:proofErr w:type="spellStart"/>
      <w:r w:rsidRPr="00780BC1">
        <w:rPr>
          <w:rFonts w:asciiTheme="minorHAnsi" w:hAnsiTheme="minorHAnsi" w:cstheme="minorHAnsi"/>
          <w:color w:val="000000"/>
          <w:sz w:val="8"/>
          <w:szCs w:val="10"/>
        </w:rPr>
        <w:t>Stenke</w:t>
      </w:r>
      <w:proofErr w:type="spellEnd"/>
      <w:r w:rsidRPr="00780BC1">
        <w:rPr>
          <w:rFonts w:asciiTheme="minorHAnsi" w:hAnsiTheme="minorHAnsi" w:cstheme="minorHAnsi"/>
          <w:color w:val="000000"/>
          <w:sz w:val="8"/>
          <w:szCs w:val="10"/>
        </w:rPr>
        <w:t xml:space="preserve"> et al. (2013) in their experiment “Exp1”, in all of which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780BC1">
        <w:rPr>
          <w:rFonts w:asciiTheme="minorHAnsi" w:hAnsiTheme="minorHAnsi" w:cstheme="minorHAnsi"/>
          <w:color w:val="000000"/>
          <w:sz w:val="8"/>
          <w:szCs w:val="10"/>
        </w:rPr>
        <w:t>Pausata</w:t>
      </w:r>
      <w:proofErr w:type="spellEnd"/>
      <w:r w:rsidRPr="00780BC1">
        <w:rPr>
          <w:rFonts w:asciiTheme="minorHAnsi" w:hAnsiTheme="minorHAnsi" w:cstheme="minorHAnsi"/>
          <w:color w:val="000000"/>
          <w:sz w:val="8"/>
          <w:szCs w:val="10"/>
        </w:rPr>
        <w:t xml:space="preserve"> et al. (2016) for their long-term “intermediate” scenario. In that scenario, which is also based on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780BC1">
        <w:rPr>
          <w:rFonts w:asciiTheme="minorHAnsi" w:hAnsiTheme="minorHAnsi" w:cstheme="minorHAnsi"/>
          <w:color w:val="000000"/>
          <w:u w:val="single"/>
        </w:rPr>
        <w:t>The BC distributions</w:t>
      </w:r>
      <w:r w:rsidRPr="00780BC1">
        <w:rPr>
          <w:rFonts w:asciiTheme="minorHAnsi" w:hAnsiTheme="minorHAnsi" w:cstheme="minorHAnsi"/>
          <w:color w:val="000000"/>
          <w:sz w:val="8"/>
          <w:szCs w:val="16"/>
        </w:rPr>
        <w:t xml:space="preserve"> used </w:t>
      </w:r>
      <w:r w:rsidRPr="00780BC1">
        <w:rPr>
          <w:rFonts w:asciiTheme="minorHAnsi" w:hAnsiTheme="minorHAnsi" w:cstheme="minorHAnsi"/>
          <w:color w:val="000000"/>
          <w:u w:val="single"/>
        </w:rPr>
        <w:t>in</w:t>
      </w:r>
      <w:r w:rsidRPr="00780BC1">
        <w:rPr>
          <w:rFonts w:asciiTheme="minorHAnsi" w:hAnsiTheme="minorHAnsi" w:cstheme="minorHAnsi"/>
          <w:color w:val="000000"/>
          <w:sz w:val="8"/>
          <w:szCs w:val="16"/>
        </w:rPr>
        <w:t xml:space="preserve"> our </w:t>
      </w:r>
      <w:r w:rsidRPr="00780BC1">
        <w:rPr>
          <w:rFonts w:asciiTheme="minorHAnsi" w:hAnsiTheme="minorHAnsi" w:cstheme="minorHAnsi"/>
          <w:color w:val="000000"/>
          <w:u w:val="single"/>
        </w:rPr>
        <w:t>simulations</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imply that</w:t>
      </w:r>
      <w:r w:rsidRPr="00780BC1">
        <w:rPr>
          <w:rFonts w:asciiTheme="minorHAnsi" w:hAnsiTheme="minorHAnsi" w:cstheme="minorHAnsi"/>
          <w:color w:val="000000"/>
          <w:sz w:val="8"/>
          <w:szCs w:val="16"/>
        </w:rPr>
        <w:t xml:space="preserve"> the </w:t>
      </w:r>
      <w:r w:rsidRPr="00780BC1">
        <w:rPr>
          <w:rFonts w:asciiTheme="minorHAnsi" w:hAnsiTheme="minorHAnsi" w:cstheme="minorHAnsi"/>
          <w:color w:val="000000"/>
          <w:u w:val="single"/>
        </w:rPr>
        <w:t>upward transport of particles</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is substantially less efficient compared to the case in</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which</w:t>
      </w:r>
      <w:r w:rsidRPr="00780BC1">
        <w:rPr>
          <w:rFonts w:asciiTheme="minorHAnsi" w:hAnsiTheme="minorHAnsi" w:cstheme="minorHAnsi"/>
          <w:color w:val="000000"/>
          <w:sz w:val="8"/>
          <w:szCs w:val="16"/>
        </w:rPr>
        <w:t xml:space="preserve"> 5 </w:t>
      </w:r>
      <w:proofErr w:type="spellStart"/>
      <w:r w:rsidRPr="00780BC1">
        <w:rPr>
          <w:rFonts w:asciiTheme="minorHAnsi" w:hAnsiTheme="minorHAnsi" w:cstheme="minorHAnsi"/>
          <w:color w:val="000000"/>
          <w:sz w:val="8"/>
          <w:szCs w:val="16"/>
        </w:rPr>
        <w:t>Tg</w:t>
      </w:r>
      <w:proofErr w:type="spellEnd"/>
      <w:r w:rsidRPr="00780BC1">
        <w:rPr>
          <w:rFonts w:asciiTheme="minorHAnsi" w:hAnsiTheme="minorHAnsi" w:cstheme="minorHAnsi"/>
          <w:color w:val="000000"/>
          <w:sz w:val="8"/>
          <w:szCs w:val="16"/>
        </w:rPr>
        <w:t xml:space="preserve"> of </w:t>
      </w:r>
      <w:r w:rsidRPr="00780BC1">
        <w:rPr>
          <w:rFonts w:asciiTheme="minorHAnsi" w:hAnsiTheme="minorHAnsi" w:cstheme="minorHAnsi"/>
          <w:color w:val="000000"/>
          <w:u w:val="single"/>
        </w:rPr>
        <w:t>BC is directly injected into the upper troposphere</w:t>
      </w:r>
      <w:r w:rsidRPr="00780BC1">
        <w:rPr>
          <w:rFonts w:asciiTheme="minorHAnsi" w:hAnsiTheme="minorHAnsi" w:cstheme="minorHAnsi"/>
          <w:color w:val="000000"/>
          <w:sz w:val="8"/>
          <w:szCs w:val="16"/>
        </w:rPr>
        <w:t>. The semiannual cycle of lofting and sinking of the aerosols is associated with atmospheric heating and cooling during the solstice in each hemisphere (</w:t>
      </w:r>
      <w:proofErr w:type="spellStart"/>
      <w:r w:rsidRPr="00780BC1">
        <w:rPr>
          <w:rFonts w:asciiTheme="minorHAnsi" w:hAnsiTheme="minorHAnsi" w:cstheme="minorHAnsi"/>
          <w:color w:val="000000"/>
          <w:sz w:val="8"/>
          <w:szCs w:val="16"/>
        </w:rPr>
        <w:t>Robock</w:t>
      </w:r>
      <w:proofErr w:type="spellEnd"/>
      <w:r w:rsidRPr="00780BC1">
        <w:rPr>
          <w:rFonts w:asciiTheme="minorHAnsi" w:hAnsiTheme="minorHAnsi" w:cstheme="minorHAnsi"/>
          <w:color w:val="000000"/>
          <w:sz w:val="8"/>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780BC1">
        <w:rPr>
          <w:rFonts w:asciiTheme="minorHAnsi" w:hAnsiTheme="minorHAnsi" w:cstheme="minorHAnsi"/>
          <w:color w:val="000000"/>
          <w:sz w:val="8"/>
          <w:szCs w:val="16"/>
        </w:rPr>
        <w:t>hPa</w:t>
      </w:r>
      <w:proofErr w:type="spellEnd"/>
      <w:r w:rsidRPr="00780BC1">
        <w:rPr>
          <w:rFonts w:asciiTheme="minorHAnsi" w:hAnsiTheme="minorHAnsi" w:cstheme="minorHAnsi"/>
          <w:color w:val="000000"/>
          <w:sz w:val="8"/>
          <w:szCs w:val="16"/>
        </w:rPr>
        <w:t xml:space="preserve"> in the top panel can be 200 times as large. Qualitatively, </w:t>
      </w:r>
      <w:r w:rsidRPr="00780BC1">
        <w:rPr>
          <w:rFonts w:asciiTheme="minorHAnsi" w:hAnsiTheme="minorHAnsi" w:cstheme="minorHAnsi"/>
          <w:color w:val="000000"/>
          <w:u w:val="single"/>
        </w:rPr>
        <w:t>the difference can be understood in terms of the air temperature increase caused by BC radiation emission</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which is several tens of kelvin degrees in</w:t>
      </w:r>
      <w:r w:rsidRPr="00780BC1">
        <w:rPr>
          <w:rFonts w:asciiTheme="minorHAnsi" w:hAnsiTheme="minorHAnsi" w:cstheme="minorHAnsi"/>
          <w:color w:val="000000"/>
          <w:sz w:val="8"/>
          <w:szCs w:val="16"/>
        </w:rPr>
        <w:t xml:space="preserve"> the </w:t>
      </w:r>
      <w:r w:rsidRPr="00780BC1">
        <w:rPr>
          <w:rFonts w:asciiTheme="minorHAnsi" w:hAnsiTheme="minorHAnsi" w:cstheme="minorHAnsi"/>
          <w:color w:val="000000"/>
          <w:u w:val="single"/>
        </w:rPr>
        <w:t>simulations</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of </w:t>
      </w:r>
      <w:proofErr w:type="spellStart"/>
      <w:r w:rsidRPr="00780BC1">
        <w:rPr>
          <w:rFonts w:asciiTheme="minorHAnsi" w:hAnsiTheme="minorHAnsi" w:cstheme="minorHAnsi"/>
          <w:color w:val="000000"/>
          <w:u w:val="single"/>
        </w:rPr>
        <w:t>Robock</w:t>
      </w:r>
      <w:proofErr w:type="spellEnd"/>
      <w:r w:rsidRPr="00780BC1">
        <w:rPr>
          <w:rFonts w:asciiTheme="minorHAnsi" w:hAnsiTheme="minorHAnsi" w:cstheme="minorHAnsi"/>
          <w:color w:val="000000"/>
          <w:sz w:val="8"/>
          <w:szCs w:val="16"/>
        </w:rPr>
        <w:t xml:space="preserve"> et al. (2007a, see their Figure 4), </w:t>
      </w:r>
      <w:r w:rsidRPr="00780BC1">
        <w:rPr>
          <w:rFonts w:asciiTheme="minorHAnsi" w:hAnsiTheme="minorHAnsi" w:cstheme="minorHAnsi"/>
          <w:color w:val="000000"/>
          <w:u w:val="single"/>
        </w:rPr>
        <w:t>Mills</w:t>
      </w:r>
      <w:r w:rsidRPr="00780BC1">
        <w:rPr>
          <w:rFonts w:asciiTheme="minorHAnsi" w:hAnsiTheme="minorHAnsi" w:cstheme="minorHAnsi"/>
          <w:color w:val="000000"/>
          <w:sz w:val="8"/>
          <w:szCs w:val="16"/>
        </w:rPr>
        <w:t xml:space="preserve"> et al. (2008, see their Figure 5), </w:t>
      </w:r>
      <w:proofErr w:type="spellStart"/>
      <w:r w:rsidRPr="00780BC1">
        <w:rPr>
          <w:rFonts w:asciiTheme="minorHAnsi" w:hAnsiTheme="minorHAnsi" w:cstheme="minorHAnsi"/>
          <w:color w:val="000000"/>
          <w:u w:val="single"/>
        </w:rPr>
        <w:t>Stenke</w:t>
      </w:r>
      <w:proofErr w:type="spellEnd"/>
      <w:r w:rsidRPr="00780BC1">
        <w:rPr>
          <w:rFonts w:asciiTheme="minorHAnsi" w:hAnsiTheme="minorHAnsi" w:cstheme="minorHAnsi"/>
          <w:color w:val="000000"/>
          <w:sz w:val="8"/>
          <w:szCs w:val="16"/>
        </w:rPr>
        <w:t xml:space="preserve"> et al. (2013, see high-load cases in their Figure 4), Mills et al. (2014, see their Figure 7), </w:t>
      </w:r>
      <w:r w:rsidRPr="00780BC1">
        <w:rPr>
          <w:rFonts w:asciiTheme="minorHAnsi" w:hAnsiTheme="minorHAnsi" w:cstheme="minorHAnsi"/>
          <w:color w:val="000000"/>
          <w:u w:val="single"/>
        </w:rPr>
        <w:t xml:space="preserve">and </w:t>
      </w:r>
      <w:proofErr w:type="spellStart"/>
      <w:r w:rsidRPr="00780BC1">
        <w:rPr>
          <w:rFonts w:asciiTheme="minorHAnsi" w:hAnsiTheme="minorHAnsi" w:cstheme="minorHAnsi"/>
          <w:color w:val="000000"/>
          <w:u w:val="single"/>
        </w:rPr>
        <w:t>Pausata</w:t>
      </w:r>
      <w:proofErr w:type="spellEnd"/>
      <w:r w:rsidRPr="00780BC1">
        <w:rPr>
          <w:rFonts w:asciiTheme="minorHAnsi" w:hAnsiTheme="minorHAnsi" w:cstheme="minorHAnsi"/>
          <w:color w:val="000000"/>
          <w:sz w:val="8"/>
          <w:szCs w:val="16"/>
        </w:rPr>
        <w:t xml:space="preserve"> et al. (2016, see one-day emission cases in their Figure 1), </w:t>
      </w:r>
      <w:r w:rsidRPr="00780BC1">
        <w:rPr>
          <w:rFonts w:asciiTheme="minorHAnsi" w:hAnsiTheme="minorHAnsi" w:cstheme="minorHAnsi"/>
          <w:color w:val="000000"/>
          <w:u w:val="single"/>
        </w:rPr>
        <w:t>due to high BC concentrations, but</w:t>
      </w:r>
      <w:r w:rsidRPr="00780BC1">
        <w:rPr>
          <w:rFonts w:asciiTheme="minorHAnsi" w:hAnsiTheme="minorHAnsi" w:cstheme="minorHAnsi"/>
          <w:color w:val="000000"/>
          <w:sz w:val="8"/>
          <w:szCs w:val="16"/>
        </w:rPr>
        <w:t xml:space="preserve"> it </w:t>
      </w:r>
      <w:r w:rsidRPr="00780BC1">
        <w:rPr>
          <w:rFonts w:asciiTheme="minorHAnsi" w:hAnsiTheme="minorHAnsi" w:cstheme="minorHAnsi"/>
          <w:color w:val="000000"/>
          <w:u w:val="single"/>
        </w:rPr>
        <w:t>amounts to only about 10 K in our</w:t>
      </w:r>
      <w:r w:rsidRPr="00780BC1">
        <w:rPr>
          <w:rFonts w:asciiTheme="minorHAnsi" w:hAnsiTheme="minorHAnsi" w:cstheme="minorHAnsi"/>
          <w:color w:val="000000"/>
          <w:sz w:val="8"/>
          <w:szCs w:val="16"/>
        </w:rPr>
        <w:t xml:space="preserve"> forced </w:t>
      </w:r>
      <w:r w:rsidRPr="00780BC1">
        <w:rPr>
          <w:rFonts w:asciiTheme="minorHAnsi" w:hAnsiTheme="minorHAnsi" w:cstheme="minorHAnsi"/>
          <w:color w:val="000000"/>
          <w:u w:val="single"/>
        </w:rPr>
        <w:t>ensemble simulations</w:t>
      </w:r>
      <w:r w:rsidRPr="00780BC1">
        <w:rPr>
          <w:rFonts w:asciiTheme="minorHAnsi" w:hAnsiTheme="minorHAnsi" w:cstheme="minorHAnsi"/>
          <w:color w:val="000000"/>
          <w:sz w:val="8"/>
          <w:szCs w:val="16"/>
        </w:rPr>
        <w:t xml:space="preserve">, as illustrated in Figure 10. Results similar to those presented in Figure 10 were obtained from the experiment “Exp1” performed by </w:t>
      </w:r>
      <w:proofErr w:type="spellStart"/>
      <w:r w:rsidRPr="00780BC1">
        <w:rPr>
          <w:rFonts w:asciiTheme="minorHAnsi" w:hAnsiTheme="minorHAnsi" w:cstheme="minorHAnsi"/>
          <w:color w:val="000000"/>
          <w:sz w:val="8"/>
          <w:szCs w:val="16"/>
        </w:rPr>
        <w:t>Stenke</w:t>
      </w:r>
      <w:proofErr w:type="spellEnd"/>
      <w:r w:rsidRPr="00780BC1">
        <w:rPr>
          <w:rFonts w:asciiTheme="minorHAnsi" w:hAnsiTheme="minorHAnsi" w:cstheme="minorHAnsi"/>
          <w:color w:val="000000"/>
          <w:sz w:val="8"/>
          <w:szCs w:val="16"/>
        </w:rPr>
        <w:t xml:space="preserve"> et al. (2013, see their Figure 4). </w:t>
      </w:r>
      <w:r w:rsidRPr="00780BC1">
        <w:rPr>
          <w:rFonts w:asciiTheme="minorHAnsi" w:hAnsiTheme="minorHAnsi" w:cstheme="minorHAnsi"/>
          <w:b/>
          <w:bCs/>
          <w:color w:val="000000"/>
          <w:u w:val="single"/>
        </w:rPr>
        <w:t xml:space="preserve">In that scenario as well, somewhat less </w:t>
      </w:r>
      <w:proofErr w:type="spellStart"/>
      <w:r w:rsidRPr="00780BC1">
        <w:rPr>
          <w:rFonts w:asciiTheme="minorHAnsi" w:hAnsiTheme="minorHAnsi" w:cstheme="minorHAnsi"/>
          <w:b/>
          <w:bCs/>
          <w:color w:val="000000"/>
          <w:u w:val="single"/>
        </w:rPr>
        <w:t>that</w:t>
      </w:r>
      <w:proofErr w:type="spellEnd"/>
      <w:r w:rsidRPr="00780BC1">
        <w:rPr>
          <w:rFonts w:asciiTheme="minorHAnsi" w:hAnsiTheme="minorHAnsi" w:cstheme="minorHAnsi"/>
          <w:b/>
          <w:bCs/>
          <w:color w:val="000000"/>
          <w:u w:val="single"/>
        </w:rPr>
        <w:t xml:space="preserve"> 1 </w:t>
      </w:r>
      <w:proofErr w:type="spellStart"/>
      <w:r w:rsidRPr="00780BC1">
        <w:rPr>
          <w:rFonts w:asciiTheme="minorHAnsi" w:hAnsiTheme="minorHAnsi" w:cstheme="minorHAnsi"/>
          <w:b/>
          <w:bCs/>
          <w:color w:val="000000"/>
          <w:u w:val="single"/>
        </w:rPr>
        <w:t>Tg</w:t>
      </w:r>
      <w:proofErr w:type="spellEnd"/>
      <w:r w:rsidRPr="00780BC1">
        <w:rPr>
          <w:rFonts w:asciiTheme="minorHAnsi" w:hAnsiTheme="minorHAnsi" w:cstheme="minorHAnsi"/>
          <w:b/>
          <w:bCs/>
          <w:color w:val="000000"/>
          <w:u w:val="single"/>
        </w:rPr>
        <w:t xml:space="preserve"> of BC remained in the atmosphere after the initial rainout</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after the initial rainout, whereas it is about 3.4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in the simulation with an initial soot distribution as in Mills et al. (2014). Our more realistic source simulation involves the </w:t>
      </w:r>
      <w:proofErr w:type="spellStart"/>
      <w:r w:rsidRPr="00780BC1">
        <w:rPr>
          <w:rFonts w:asciiTheme="minorHAnsi" w:hAnsiTheme="minorHAnsi" w:cstheme="minorHAnsi"/>
          <w:color w:val="000000"/>
          <w:sz w:val="8"/>
          <w:szCs w:val="10"/>
        </w:rPr>
        <w:t>worstcase</w:t>
      </w:r>
      <w:proofErr w:type="spellEnd"/>
      <w:r w:rsidRPr="00780BC1">
        <w:rPr>
          <w:rFonts w:asciiTheme="minorHAnsi" w:hAnsiTheme="minorHAnsi" w:cstheme="minorHAnsi"/>
          <w:color w:val="000000"/>
          <w:sz w:val="8"/>
          <w:szCs w:val="10"/>
        </w:rPr>
        <w:t xml:space="preserv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air, whereas it takes about 8 years to reach these values in the simulation in the top panels (see also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Over crop-producing, midlatitude regions in the Northern Hemisphere, the BC loading is reduced from more than 0.8 kg BC/</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air in the simulation in the top panels to 0.2-0.4 kg BC/</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780BC1">
        <w:rPr>
          <w:rFonts w:asciiTheme="minorHAnsi" w:hAnsiTheme="minorHAnsi" w:cstheme="minorHAnsi"/>
          <w:color w:val="000000"/>
          <w:sz w:val="8"/>
          <w:szCs w:val="10"/>
        </w:rPr>
        <w:t>zonally-averaged</w:t>
      </w:r>
      <w:proofErr w:type="gramEnd"/>
      <w:r w:rsidRPr="00780BC1">
        <w:rPr>
          <w:rFonts w:asciiTheme="minorHAnsi" w:hAnsiTheme="minorHAnsi" w:cstheme="minorHAnsi"/>
          <w:color w:val="000000"/>
          <w:sz w:val="8"/>
          <w:szCs w:val="10"/>
        </w:rPr>
        <w:t xml:space="preserve">, column-integrated mass-mixing ratio of the BC in Figure 12 for both the forced ensemble simulations (left panel) and the simulation with an initial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780BC1">
        <w:rPr>
          <w:rFonts w:asciiTheme="minorHAnsi" w:hAnsiTheme="minorHAnsi" w:cstheme="minorHAnsi"/>
          <w:color w:val="000000"/>
          <w:sz w:val="8"/>
          <w:szCs w:val="10"/>
        </w:rPr>
        <w:t>maximum</w:t>
      </w:r>
      <w:proofErr w:type="gramEnd"/>
      <w:r w:rsidRPr="00780BC1">
        <w:rPr>
          <w:rFonts w:asciiTheme="minorHAnsi" w:hAnsiTheme="minorHAnsi" w:cstheme="minorHAnsi"/>
          <w:color w:val="000000"/>
          <w:sz w:val="8"/>
          <w:szCs w:val="10"/>
        </w:rPr>
        <w:t xml:space="preserve"> and minimum values), within each ensemble of values obtained for that month, relative to the mean value of that month. The plot also shows </w:t>
      </w:r>
      <w:proofErr w:type="gramStart"/>
      <w:r w:rsidRPr="00780BC1">
        <w:rPr>
          <w:rFonts w:asciiTheme="minorHAnsi" w:hAnsiTheme="minorHAnsi" w:cstheme="minorHAnsi"/>
          <w:color w:val="000000"/>
          <w:sz w:val="8"/>
          <w:szCs w:val="10"/>
        </w:rPr>
        <w:t>yearly-averaged</w:t>
      </w:r>
      <w:proofErr w:type="gramEnd"/>
      <w:r w:rsidRPr="00780BC1">
        <w:rPr>
          <w:rFonts w:asciiTheme="minorHAnsi" w:hAnsiTheme="minorHAnsi" w:cstheme="minorHAnsi"/>
          <w:color w:val="000000"/>
          <w:sz w:val="8"/>
          <w:szCs w:val="10"/>
        </w:rPr>
        <w:t xml:space="preserve">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780BC1">
        <w:rPr>
          <w:rFonts w:asciiTheme="minorHAnsi" w:hAnsiTheme="minorHAnsi" w:cstheme="minorHAnsi"/>
          <w:color w:val="000000"/>
          <w:sz w:val="8"/>
          <w:szCs w:val="10"/>
        </w:rPr>
        <w:t>IndiaPakistan</w:t>
      </w:r>
      <w:proofErr w:type="spellEnd"/>
      <w:r w:rsidRPr="00780BC1">
        <w:rPr>
          <w:rFonts w:asciiTheme="minorHAnsi" w:hAnsiTheme="minorHAnsi" w:cstheme="minorHAnsi"/>
          <w:color w:val="000000"/>
          <w:sz w:val="8"/>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found that, when only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780BC1">
        <w:rPr>
          <w:rFonts w:asciiTheme="minorHAnsi" w:hAnsiTheme="minorHAnsi" w:cstheme="minorHAnsi"/>
          <w:color w:val="000000"/>
          <w:sz w:val="8"/>
          <w:szCs w:val="10"/>
        </w:rPr>
        <w:t>Stenke</w:t>
      </w:r>
      <w:proofErr w:type="spellEnd"/>
      <w:r w:rsidRPr="00780BC1">
        <w:rPr>
          <w:rFonts w:asciiTheme="minorHAnsi" w:hAnsiTheme="minorHAnsi" w:cstheme="minorHAnsi"/>
          <w:color w:val="000000"/>
          <w:sz w:val="8"/>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780BC1">
        <w:rPr>
          <w:rFonts w:asciiTheme="minorHAnsi" w:hAnsiTheme="minorHAnsi" w:cstheme="minorHAnsi"/>
          <w:color w:val="000000"/>
          <w:sz w:val="8"/>
          <w:szCs w:val="10"/>
        </w:rPr>
        <w:t>Pausata</w:t>
      </w:r>
      <w:proofErr w:type="spellEnd"/>
      <w:r w:rsidRPr="00780BC1">
        <w:rPr>
          <w:rFonts w:asciiTheme="minorHAnsi" w:hAnsiTheme="minorHAnsi" w:cstheme="minorHAnsi"/>
          <w:color w:val="000000"/>
          <w:sz w:val="8"/>
          <w:szCs w:val="10"/>
        </w:rPr>
        <w:t xml:space="preserve">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780BC1">
        <w:rPr>
          <w:rFonts w:asciiTheme="minorHAnsi" w:hAnsiTheme="minorHAnsi" w:cstheme="minorHAnsi"/>
          <w:color w:val="000000"/>
          <w:u w:val="single"/>
        </w:rPr>
        <w:t>This</w:t>
      </w:r>
      <w:r w:rsidRPr="00780BC1">
        <w:rPr>
          <w:rFonts w:asciiTheme="minorHAnsi" w:hAnsiTheme="minorHAnsi" w:cstheme="minorHAnsi"/>
          <w:color w:val="000000"/>
          <w:sz w:val="8"/>
          <w:szCs w:val="16"/>
        </w:rPr>
        <w:t xml:space="preserve"> overall agreement </w:t>
      </w:r>
      <w:r w:rsidRPr="00780BC1">
        <w:rPr>
          <w:rFonts w:asciiTheme="minorHAnsi" w:hAnsiTheme="minorHAnsi" w:cstheme="minorHAnsi"/>
          <w:color w:val="000000"/>
          <w:u w:val="single"/>
        </w:rPr>
        <w:t xml:space="preserve">suggests that </w:t>
      </w:r>
      <w:r w:rsidRPr="00331ABB">
        <w:rPr>
          <w:rFonts w:asciiTheme="minorHAnsi" w:hAnsiTheme="minorHAnsi" w:cstheme="minorHAnsi"/>
          <w:color w:val="000000"/>
          <w:highlight w:val="cyan"/>
          <w:u w:val="single"/>
          <w:shd w:val="clear" w:color="auto" w:fill="FFFF00"/>
        </w:rPr>
        <w:t xml:space="preserve">the </w:t>
      </w:r>
      <w:r w:rsidRPr="00331ABB">
        <w:rPr>
          <w:rFonts w:asciiTheme="minorHAnsi" w:hAnsiTheme="minorHAnsi" w:cstheme="minorHAnsi"/>
          <w:b/>
          <w:bCs/>
          <w:color w:val="000000"/>
          <w:highlight w:val="cyan"/>
          <w:u w:val="single"/>
          <w:shd w:val="clear" w:color="auto" w:fill="FFFF00"/>
        </w:rPr>
        <w:t>inclusion of organic carbon aerosols</w:t>
      </w:r>
      <w:r w:rsidRPr="00780BC1">
        <w:rPr>
          <w:rFonts w:asciiTheme="minorHAnsi" w:hAnsiTheme="minorHAnsi" w:cstheme="minorHAnsi"/>
          <w:b/>
          <w:bCs/>
          <w:color w:val="000000"/>
          <w:u w:val="single"/>
        </w:rPr>
        <w:t>, and</w:t>
      </w:r>
      <w:r w:rsidRPr="00780BC1">
        <w:rPr>
          <w:rFonts w:asciiTheme="minorHAnsi" w:hAnsiTheme="minorHAnsi" w:cstheme="minorHAnsi"/>
          <w:color w:val="000000"/>
          <w:u w:val="single"/>
        </w:rPr>
        <w:t xml:space="preserve"> ensuing </w:t>
      </w:r>
      <w:r w:rsidRPr="00780BC1">
        <w:rPr>
          <w:rFonts w:asciiTheme="minorHAnsi" w:hAnsiTheme="minorHAnsi" w:cstheme="minorHAnsi"/>
          <w:b/>
          <w:bCs/>
          <w:color w:val="000000"/>
          <w:u w:val="single"/>
        </w:rPr>
        <w:t>coagulation</w:t>
      </w:r>
      <w:r w:rsidRPr="00780BC1">
        <w:rPr>
          <w:rFonts w:asciiTheme="minorHAnsi" w:hAnsiTheme="minorHAnsi" w:cstheme="minorHAnsi"/>
          <w:color w:val="000000"/>
          <w:u w:val="single"/>
        </w:rPr>
        <w:t xml:space="preserve"> with BC, </w:t>
      </w:r>
      <w:r w:rsidRPr="00331ABB">
        <w:rPr>
          <w:rFonts w:asciiTheme="minorHAnsi" w:hAnsiTheme="minorHAnsi" w:cstheme="minorHAnsi"/>
          <w:b/>
          <w:bCs/>
          <w:color w:val="000000"/>
          <w:highlight w:val="cyan"/>
          <w:u w:val="single"/>
          <w:shd w:val="clear" w:color="auto" w:fill="FFFF00"/>
        </w:rPr>
        <w:t>should not dramatically alter the climatic effects</w:t>
      </w:r>
      <w:r w:rsidRPr="00780BC1">
        <w:rPr>
          <w:rFonts w:asciiTheme="minorHAnsi" w:hAnsiTheme="minorHAnsi" w:cstheme="minorHAnsi"/>
          <w:color w:val="000000"/>
          <w:u w:val="single"/>
        </w:rPr>
        <w:t xml:space="preserve"> resulting from our forced ensemble simulations. Moreover, </w:t>
      </w:r>
      <w:r w:rsidRPr="00331ABB">
        <w:rPr>
          <w:rFonts w:asciiTheme="minorHAnsi" w:hAnsiTheme="minorHAnsi" w:cstheme="minorHAnsi"/>
          <w:color w:val="000000"/>
          <w:highlight w:val="cyan"/>
          <w:u w:val="single"/>
          <w:shd w:val="clear" w:color="auto" w:fill="FFFF00"/>
        </w:rPr>
        <w:t>aerosol growth</w:t>
      </w:r>
      <w:r w:rsidRPr="00780BC1">
        <w:rPr>
          <w:rFonts w:asciiTheme="minorHAnsi" w:hAnsiTheme="minorHAnsi" w:cstheme="minorHAnsi"/>
          <w:color w:val="000000"/>
          <w:u w:val="single"/>
        </w:rPr>
        <w:t xml:space="preserve"> would likely </w:t>
      </w:r>
      <w:r w:rsidRPr="00331ABB">
        <w:rPr>
          <w:rFonts w:asciiTheme="minorHAnsi" w:hAnsiTheme="minorHAnsi" w:cstheme="minorHAnsi"/>
          <w:b/>
          <w:bCs/>
          <w:color w:val="000000"/>
          <w:highlight w:val="cyan"/>
          <w:u w:val="single"/>
          <w:shd w:val="clear" w:color="auto" w:fill="FFFF00"/>
        </w:rPr>
        <w:t>shorten the residence time of the BC</w:t>
      </w:r>
      <w:r w:rsidRPr="00780BC1">
        <w:rPr>
          <w:rFonts w:asciiTheme="minorHAnsi" w:hAnsiTheme="minorHAnsi" w:cstheme="minorHAnsi"/>
          <w:b/>
          <w:bCs/>
          <w:color w:val="000000"/>
          <w:u w:val="single"/>
        </w:rPr>
        <w:t xml:space="preserve"> particulate in the atmosphere</w:t>
      </w:r>
      <w:r w:rsidRPr="00780BC1">
        <w:rPr>
          <w:rFonts w:asciiTheme="minorHAnsi" w:hAnsiTheme="minorHAnsi" w:cstheme="minorHAnsi"/>
          <w:color w:val="000000"/>
          <w:sz w:val="8"/>
          <w:szCs w:val="16"/>
        </w:rPr>
        <w:t xml:space="preserve"> (</w:t>
      </w:r>
      <w:proofErr w:type="spellStart"/>
      <w:r w:rsidRPr="00780BC1">
        <w:rPr>
          <w:rFonts w:asciiTheme="minorHAnsi" w:hAnsiTheme="minorHAnsi" w:cstheme="minorHAnsi"/>
          <w:color w:val="000000"/>
          <w:sz w:val="8"/>
          <w:szCs w:val="16"/>
        </w:rPr>
        <w:t>Pausata</w:t>
      </w:r>
      <w:proofErr w:type="spellEnd"/>
      <w:r w:rsidRPr="00780BC1">
        <w:rPr>
          <w:rFonts w:asciiTheme="minorHAnsi" w:hAnsiTheme="minorHAnsi" w:cstheme="minorHAnsi"/>
          <w:color w:val="000000"/>
          <w:sz w:val="8"/>
          <w:szCs w:val="16"/>
        </w:rPr>
        <w:t xml:space="preserve"> et al., 2016), possibly </w:t>
      </w:r>
      <w:r w:rsidRPr="00780BC1">
        <w:rPr>
          <w:rFonts w:asciiTheme="minorHAnsi" w:hAnsiTheme="minorHAnsi" w:cstheme="minorHAnsi"/>
          <w:b/>
          <w:bCs/>
          <w:color w:val="000000"/>
          <w:u w:val="single"/>
        </w:rPr>
        <w:t>reducing the duration of these effects.</w:t>
      </w:r>
    </w:p>
    <w:p w14:paraId="53E4E55A" w14:textId="16F2337F" w:rsidR="00DD235B" w:rsidRPr="0051375F" w:rsidRDefault="00DD235B" w:rsidP="00DD235B">
      <w:pPr>
        <w:pStyle w:val="Heading4"/>
      </w:pPr>
      <w:r>
        <w:t xml:space="preserve">Edwards is just based off of </w:t>
      </w:r>
      <w:proofErr w:type="spellStart"/>
      <w:r>
        <w:t>robock</w:t>
      </w:r>
      <w:proofErr w:type="spellEnd"/>
      <w:r>
        <w:t xml:space="preserve"> and toon’s studies</w:t>
      </w:r>
    </w:p>
    <w:p w14:paraId="0F3FA1C3" w14:textId="77777777" w:rsidR="00DD235B" w:rsidRPr="0051375F" w:rsidRDefault="00DD235B" w:rsidP="00DD235B">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w:t>
      </w:r>
      <w:proofErr w:type="spellStart"/>
      <w:r w:rsidRPr="0051375F">
        <w:rPr>
          <w:rFonts w:asciiTheme="majorHAnsi" w:hAnsiTheme="majorHAnsi" w:cstheme="majorHAnsi"/>
        </w:rPr>
        <w:t>Spogli</w:t>
      </w:r>
      <w:proofErr w:type="spellEnd"/>
      <w:r w:rsidRPr="0051375F">
        <w:rPr>
          <w:rFonts w:asciiTheme="majorHAnsi" w:hAnsiTheme="majorHAnsi" w:cstheme="majorHAnsi"/>
        </w:rPr>
        <w:t xml:space="preserve"> Institute for International Studies. Being interviewed by </w:t>
      </w:r>
      <w:proofErr w:type="spellStart"/>
      <w:r w:rsidRPr="0051375F">
        <w:rPr>
          <w:rFonts w:asciiTheme="majorHAnsi" w:hAnsiTheme="majorHAnsi" w:cstheme="majorHAnsi"/>
        </w:rPr>
        <w:t>EarthSky</w:t>
      </w:r>
      <w:proofErr w:type="spellEnd"/>
      <w:r w:rsidRPr="0051375F">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172D772E" w14:textId="77777777" w:rsidR="00DD235B" w:rsidRPr="0051375F" w:rsidRDefault="00DD235B" w:rsidP="00DD235B">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4641E22C" w14:textId="77777777" w:rsidR="00DD235B" w:rsidRPr="0051375F" w:rsidRDefault="00DD235B" w:rsidP="00DD235B">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2609B2">
        <w:rPr>
          <w:rStyle w:val="StyleUnderline"/>
          <w:rFonts w:asciiTheme="majorHAnsi" w:hAnsiTheme="majorHAnsi" w:cstheme="majorHAnsi"/>
          <w:highlight w:val="cyan"/>
        </w:rPr>
        <w:t>this aspect of nuclear war has faded from view. That’s not good. In the mid-2000s, climate scientists</w:t>
      </w:r>
      <w:r w:rsidRPr="002609B2">
        <w:rPr>
          <w:rFonts w:asciiTheme="majorHAnsi" w:hAnsiTheme="majorHAnsi" w:cstheme="majorHAnsi"/>
          <w:szCs w:val="26"/>
          <w:highlight w:val="cyan"/>
        </w:rPr>
        <w:t xml:space="preserve"> such as Alan </w:t>
      </w:r>
      <w:proofErr w:type="spellStart"/>
      <w:r w:rsidRPr="002609B2">
        <w:rPr>
          <w:rFonts w:asciiTheme="majorHAnsi" w:hAnsiTheme="majorHAnsi" w:cstheme="majorHAnsi"/>
          <w:szCs w:val="26"/>
          <w:highlight w:val="cyan"/>
        </w:rPr>
        <w:t>Robock</w:t>
      </w:r>
      <w:proofErr w:type="spellEnd"/>
      <w:r w:rsidRPr="002609B2">
        <w:rPr>
          <w:rFonts w:asciiTheme="majorHAnsi" w:hAnsiTheme="majorHAnsi" w:cstheme="majorHAnsi"/>
          <w:szCs w:val="26"/>
          <w:highlight w:val="cyan"/>
        </w:rPr>
        <w:t xml:space="preserve"> (Rutgers</w:t>
      </w:r>
      <w:r w:rsidRPr="0051375F">
        <w:rPr>
          <w:rFonts w:asciiTheme="majorHAnsi" w:hAnsiTheme="majorHAnsi" w:cstheme="majorHAnsi"/>
          <w:szCs w:val="26"/>
        </w:rPr>
        <w:t xml:space="preserve">) </w:t>
      </w:r>
      <w:r w:rsidRPr="0051375F">
        <w:rPr>
          <w:rStyle w:val="StyleUnderline"/>
          <w:rFonts w:asciiTheme="majorHAnsi" w:hAnsiTheme="majorHAnsi" w:cstheme="majorHAnsi"/>
        </w:rPr>
        <w:t xml:space="preserve">took another look at nuclear winter theory. This time around, they </w:t>
      </w:r>
      <w:r w:rsidRPr="002D2779">
        <w:rPr>
          <w:rStyle w:val="StyleUnderline"/>
          <w:rFonts w:asciiTheme="majorHAnsi" w:hAnsiTheme="majorHAnsi" w:cstheme="majorHAnsi"/>
          <w:highlight w:val="green"/>
        </w:rPr>
        <w:t xml:space="preserve">used </w:t>
      </w:r>
      <w:proofErr w:type="gramStart"/>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proofErr w:type="gramEnd"/>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1375F">
        <w:rPr>
          <w:rFonts w:asciiTheme="majorHAnsi" w:hAnsiTheme="majorHAnsi" w:cstheme="majorHAnsi"/>
          <w:szCs w:val="26"/>
        </w:rPr>
        <w:t>soot</w:t>
      </w:r>
      <w:proofErr w:type="gramEnd"/>
      <w:r w:rsidRPr="0051375F">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51375F">
        <w:rPr>
          <w:rFonts w:asciiTheme="majorHAnsi" w:hAnsiTheme="majorHAnsi" w:cstheme="majorHAnsi"/>
          <w:szCs w:val="26"/>
        </w:rPr>
        <w:t>So</w:t>
      </w:r>
      <w:proofErr w:type="gramEnd"/>
      <w:r w:rsidRPr="0051375F">
        <w:rPr>
          <w:rFonts w:asciiTheme="majorHAnsi" w:hAnsiTheme="majorHAnsi" w:cstheme="majorHAnsi"/>
          <w:szCs w:val="26"/>
        </w:rPr>
        <w:t xml:space="preserve">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proofErr w:type="gramStart"/>
      <w:r w:rsidRPr="002D2779">
        <w:rPr>
          <w:rStyle w:val="StyleUnderline"/>
          <w:rFonts w:asciiTheme="majorHAnsi" w:hAnsiTheme="majorHAnsi" w:cstheme="majorHAnsi"/>
          <w:highlight w:val="green"/>
        </w:rPr>
        <w:t>famine</w:t>
      </w:r>
      <w:proofErr w:type="gramEnd"/>
      <w:r w:rsidRPr="002D2779">
        <w:rPr>
          <w:rStyle w:val="StyleUnderline"/>
          <w:rFonts w:asciiTheme="majorHAnsi" w:hAnsiTheme="majorHAnsi" w:cstheme="majorHAnsi"/>
          <w:highlight w:val="green"/>
        </w:rPr>
        <w:t xml:space="preserv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effect would be similar to</w:t>
      </w:r>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51375F">
        <w:rPr>
          <w:rFonts w:asciiTheme="majorHAnsi" w:hAnsiTheme="majorHAnsi" w:cstheme="majorHAnsi"/>
          <w:szCs w:val="26"/>
        </w:rPr>
        <w:t>Pacific island</w:t>
      </w:r>
      <w:proofErr w:type="gramEnd"/>
      <w:r w:rsidRPr="0051375F">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0580119D" w14:textId="77777777" w:rsidR="0039233B" w:rsidRPr="00780BC1" w:rsidRDefault="0039233B" w:rsidP="0039233B">
      <w:pPr>
        <w:pStyle w:val="Heading4"/>
        <w:rPr>
          <w:rFonts w:asciiTheme="minorHAnsi" w:hAnsiTheme="minorHAnsi" w:cstheme="minorHAnsi"/>
        </w:rPr>
      </w:pPr>
      <w:r w:rsidRPr="00780BC1">
        <w:rPr>
          <w:rFonts w:asciiTheme="minorHAnsi" w:hAnsiTheme="minorHAnsi" w:cstheme="minorHAnsi"/>
          <w:color w:val="000000"/>
          <w:szCs w:val="26"/>
        </w:rPr>
        <w:t>They have bad models that assumes the smoke ends up the atmosphere, it doesn’t – rainout</w:t>
      </w:r>
    </w:p>
    <w:p w14:paraId="1D305EE6" w14:textId="77777777" w:rsidR="0039233B" w:rsidRPr="00780BC1" w:rsidRDefault="0039233B" w:rsidP="0039233B">
      <w:pPr>
        <w:pStyle w:val="NormalWeb"/>
        <w:spacing w:before="0" w:beforeAutospacing="0" w:after="160" w:afterAutospacing="0"/>
        <w:rPr>
          <w:rFonts w:asciiTheme="minorHAnsi" w:hAnsiTheme="minorHAnsi" w:cstheme="minorHAnsi"/>
        </w:rPr>
      </w:pPr>
      <w:r w:rsidRPr="00780BC1">
        <w:rPr>
          <w:rFonts w:asciiTheme="minorHAnsi" w:hAnsiTheme="minorHAnsi" w:cstheme="minorHAnsi"/>
          <w:b/>
          <w:bCs/>
          <w:color w:val="000000"/>
          <w:sz w:val="26"/>
          <w:szCs w:val="26"/>
        </w:rPr>
        <w:t>Seitz 6</w:t>
      </w:r>
      <w:r w:rsidRPr="00780BC1">
        <w:rPr>
          <w:rFonts w:asciiTheme="minorHAnsi" w:hAnsiTheme="minorHAnsi" w:cstheme="minorHAnsi"/>
          <w:color w:val="000000"/>
          <w:sz w:val="22"/>
          <w:szCs w:val="22"/>
        </w:rPr>
        <w:t xml:space="preserve"> – Visiting Scholar at Harvard’s Center of International Affairs (Russell, “The ‘Nuclear Winter’ </w:t>
      </w:r>
      <w:proofErr w:type="gramStart"/>
      <w:r w:rsidRPr="00780BC1">
        <w:rPr>
          <w:rFonts w:asciiTheme="minorHAnsi" w:hAnsiTheme="minorHAnsi" w:cstheme="minorHAnsi"/>
          <w:color w:val="000000"/>
          <w:sz w:val="22"/>
          <w:szCs w:val="22"/>
        </w:rPr>
        <w:t>Meltdown”  http://adamant.typepad.com/seitz/2006/12/preherein_honor.html</w:t>
      </w:r>
      <w:proofErr w:type="gramEnd"/>
      <w:r w:rsidRPr="00780BC1">
        <w:rPr>
          <w:rFonts w:asciiTheme="minorHAnsi" w:hAnsiTheme="minorHAnsi" w:cstheme="minorHAnsi"/>
          <w:color w:val="000000"/>
          <w:sz w:val="22"/>
          <w:szCs w:val="22"/>
        </w:rPr>
        <w:t>)</w:t>
      </w:r>
    </w:p>
    <w:p w14:paraId="63B54D22" w14:textId="77777777" w:rsidR="0039233B" w:rsidRDefault="0039233B" w:rsidP="0039233B">
      <w:pPr>
        <w:rPr>
          <w:rFonts w:asciiTheme="minorHAnsi" w:hAnsiTheme="minorHAnsi" w:cstheme="minorHAnsi"/>
          <w:i/>
          <w:iCs/>
          <w:color w:val="000000"/>
          <w:sz w:val="10"/>
          <w:szCs w:val="16"/>
        </w:rPr>
      </w:pPr>
      <w:r w:rsidRPr="00780BC1">
        <w:rPr>
          <w:rFonts w:asciiTheme="minorHAnsi" w:hAnsiTheme="minorHAnsi" w:cstheme="minorHAnsi"/>
          <w:sz w:val="10"/>
        </w:rPr>
        <w:t xml:space="preserve">Dark smoke clouds in the lower atmosphere don’t last long enough to spread across the globe. Cloud droplets and rainfall remove them. Rapidly washing them out of the sky in a matter of days to weeks- not long enough to sustain a global pall. Real world weather brings down particles much as soot is scrubbed out of power plant smoke by the water sprays in </w:t>
      </w:r>
      <w:proofErr w:type="gramStart"/>
      <w:r w:rsidRPr="00780BC1">
        <w:rPr>
          <w:rFonts w:asciiTheme="minorHAnsi" w:hAnsiTheme="minorHAnsi" w:cstheme="minorHAnsi"/>
          <w:sz w:val="10"/>
        </w:rPr>
        <w:t>smoke stack</w:t>
      </w:r>
      <w:proofErr w:type="gramEnd"/>
      <w:r w:rsidRPr="00780BC1">
        <w:rPr>
          <w:rFonts w:asciiTheme="minorHAnsi" w:hAnsiTheme="minorHAnsi" w:cstheme="minorHAnsi"/>
          <w:sz w:val="10"/>
        </w:rPr>
        <w:t xml:space="preserve"> scrubbers</w:t>
      </w:r>
      <w:r w:rsidRPr="00780BC1">
        <w:rPr>
          <w:rFonts w:asciiTheme="minorHAnsi" w:hAnsiTheme="minorHAnsi" w:cstheme="minorHAnsi"/>
          <w:color w:val="000000"/>
          <w:u w:val="single"/>
        </w:rPr>
        <w:t xml:space="preserve">. </w:t>
      </w:r>
      <w:proofErr w:type="spellStart"/>
      <w:r w:rsidRPr="00780BC1">
        <w:rPr>
          <w:rFonts w:asciiTheme="minorHAnsi" w:hAnsiTheme="minorHAnsi" w:cstheme="minorHAnsi"/>
          <w:b/>
          <w:bCs/>
          <w:color w:val="000000"/>
          <w:u w:val="single"/>
          <w:shd w:val="clear" w:color="auto" w:fill="00FFFF"/>
        </w:rPr>
        <w:t>Robock</w:t>
      </w:r>
      <w:proofErr w:type="spellEnd"/>
      <w:r w:rsidRPr="00780BC1">
        <w:rPr>
          <w:rFonts w:asciiTheme="minorHAnsi" w:hAnsiTheme="minorHAnsi" w:cstheme="minorHAnsi"/>
          <w:b/>
          <w:bCs/>
          <w:color w:val="000000"/>
          <w:u w:val="single"/>
          <w:shd w:val="clear" w:color="auto" w:fill="00FFFF"/>
        </w:rPr>
        <w:t xml:space="preserve"> acknowledges this- not</w:t>
      </w:r>
      <w:r w:rsidRPr="00780BC1">
        <w:rPr>
          <w:rFonts w:asciiTheme="minorHAnsi" w:hAnsiTheme="minorHAnsi" w:cstheme="minorHAnsi"/>
          <w:color w:val="000000"/>
          <w:sz w:val="10"/>
          <w:szCs w:val="16"/>
        </w:rPr>
        <w:t xml:space="preserve"> even </w:t>
      </w:r>
      <w:r w:rsidRPr="00780BC1">
        <w:rPr>
          <w:rFonts w:asciiTheme="minorHAnsi" w:hAnsiTheme="minorHAnsi" w:cstheme="minorHAnsi"/>
          <w:b/>
          <w:bCs/>
          <w:color w:val="000000"/>
          <w:u w:val="single"/>
          <w:shd w:val="clear" w:color="auto" w:fill="00FFFF"/>
        </w:rPr>
        <w:t>a single degree of cooling results when soot is released at lower elevations in his models</w:t>
      </w:r>
      <w:r w:rsidRPr="00780BC1">
        <w:rPr>
          <w:rFonts w:asciiTheme="minorHAnsi" w:hAnsiTheme="minorHAnsi" w:cstheme="minorHAnsi"/>
          <w:color w:val="000000"/>
          <w:u w:val="single"/>
          <w:shd w:val="clear" w:color="auto" w:fill="00FFFF"/>
        </w:rPr>
        <w:t>. The workaround is to inject the imaginary aerosol at truly Himalayan elevations</w:t>
      </w:r>
      <w:r w:rsidRPr="00780BC1">
        <w:rPr>
          <w:rFonts w:asciiTheme="minorHAnsi" w:hAnsiTheme="minorHAnsi" w:cstheme="minorHAnsi"/>
          <w:color w:val="000000"/>
          <w:sz w:val="10"/>
          <w:szCs w:val="16"/>
        </w:rPr>
        <w:t xml:space="preserve"> - pressure altitudes of 300 millibar and </w:t>
      </w:r>
      <w:proofErr w:type="gramStart"/>
      <w:r w:rsidRPr="00780BC1">
        <w:rPr>
          <w:rFonts w:asciiTheme="minorHAnsi" w:hAnsiTheme="minorHAnsi" w:cstheme="minorHAnsi"/>
          <w:color w:val="000000"/>
          <w:sz w:val="10"/>
          <w:szCs w:val="16"/>
        </w:rPr>
        <w:t>higher ,</w:t>
      </w:r>
      <w:proofErr w:type="gramEnd"/>
      <w:r w:rsidRPr="00780BC1">
        <w:rPr>
          <w:rFonts w:asciiTheme="minorHAnsi" w:hAnsiTheme="minorHAnsi" w:cstheme="minorHAnsi"/>
          <w:color w:val="000000"/>
          <w:sz w:val="10"/>
          <w:szCs w:val="16"/>
        </w:rPr>
        <w:t xml:space="preserve"> where the computer model's vertical transport function modules pass it off to their even higher neighbors in the stratosphere ,</w:t>
      </w:r>
      <w:r w:rsidRPr="00780BC1">
        <w:rPr>
          <w:rFonts w:asciiTheme="minorHAnsi" w:hAnsiTheme="minorHAnsi" w:cstheme="minorHAnsi"/>
          <w:color w:val="000000"/>
          <w:u w:val="single"/>
        </w:rPr>
        <w:t xml:space="preserve"> where it does not rain and particles linger.</w:t>
      </w:r>
      <w:r w:rsidRPr="00780BC1">
        <w:rPr>
          <w:rFonts w:asciiTheme="minorHAnsi" w:hAnsiTheme="minorHAnsi" w:cstheme="minorHAnsi"/>
          <w:color w:val="000000"/>
          <w:sz w:val="16"/>
          <w:szCs w:val="16"/>
          <w:u w:val="single"/>
        </w:rPr>
        <w:t xml:space="preserve"> </w:t>
      </w:r>
      <w:r w:rsidRPr="00780BC1">
        <w:rPr>
          <w:rFonts w:asciiTheme="minorHAnsi" w:hAnsiTheme="minorHAnsi" w:cstheme="minorHAnsi"/>
          <w:u w:val="single"/>
        </w:rPr>
        <w:t xml:space="preserve">The </w:t>
      </w:r>
      <w:r w:rsidRPr="00780BC1">
        <w:rPr>
          <w:rFonts w:asciiTheme="minorHAnsi" w:hAnsiTheme="minorHAnsi" w:cstheme="minorHAnsi"/>
          <w:color w:val="000000"/>
          <w:u w:val="single"/>
          <w:shd w:val="clear" w:color="auto" w:fill="00FFFF"/>
        </w:rPr>
        <w:t xml:space="preserve">new studies </w:t>
      </w:r>
      <w:r w:rsidRPr="00780BC1">
        <w:rPr>
          <w:rFonts w:asciiTheme="minorHAnsi" w:hAnsiTheme="minorHAnsi" w:cstheme="minorHAnsi"/>
          <w:u w:val="single"/>
        </w:rPr>
        <w:t>like the old</w:t>
      </w:r>
      <w:r w:rsidRPr="00780BC1">
        <w:rPr>
          <w:rFonts w:asciiTheme="minorHAnsi" w:hAnsiTheme="minorHAnsi" w:cstheme="minorHAnsi"/>
          <w:color w:val="000000"/>
          <w:u w:val="single"/>
          <w:shd w:val="clear" w:color="auto" w:fill="00FFFF"/>
        </w:rPr>
        <w:t xml:space="preserve"> suffer from </w:t>
      </w:r>
      <w:r w:rsidRPr="00780BC1">
        <w:rPr>
          <w:rFonts w:asciiTheme="minorHAnsi" w:hAnsiTheme="minorHAnsi" w:cstheme="minorHAnsi"/>
          <w:u w:val="single"/>
        </w:rPr>
        <w:t>the disconnect between a desire to paint the sky black and the vicissitudes of</w:t>
      </w:r>
      <w:r w:rsidRPr="00780BC1">
        <w:rPr>
          <w:rFonts w:asciiTheme="minorHAnsi" w:hAnsiTheme="minorHAnsi" w:cstheme="minorHAnsi"/>
          <w:color w:val="000000"/>
          <w:u w:val="single"/>
          <w:shd w:val="clear" w:color="auto" w:fill="00FFFF"/>
        </w:rPr>
        <w:t xml:space="preserve"> natural history</w:t>
      </w:r>
      <w:r w:rsidRPr="00780BC1">
        <w:rPr>
          <w:rFonts w:asciiTheme="minorHAnsi" w:hAnsiTheme="minorHAnsi" w:cstheme="minorHAnsi"/>
          <w:color w:val="000000"/>
          <w:sz w:val="10"/>
          <w:szCs w:val="16"/>
          <w:shd w:val="clear" w:color="auto" w:fill="00FFFF"/>
        </w:rPr>
        <w:t>.</w:t>
      </w:r>
      <w:r w:rsidRPr="00780BC1">
        <w:rPr>
          <w:rFonts w:asciiTheme="minorHAnsi" w:hAnsiTheme="minorHAnsi" w:cstheme="minorHAnsi"/>
          <w:color w:val="000000"/>
          <w:sz w:val="10"/>
          <w:szCs w:val="16"/>
        </w:rPr>
        <w:t xml:space="preserve"> As with many </w:t>
      </w:r>
      <w:proofErr w:type="gramStart"/>
      <w:r w:rsidRPr="00780BC1">
        <w:rPr>
          <w:rFonts w:asciiTheme="minorHAnsi" w:hAnsiTheme="minorHAnsi" w:cstheme="minorHAnsi"/>
          <w:color w:val="000000"/>
          <w:sz w:val="10"/>
          <w:szCs w:val="16"/>
        </w:rPr>
        <w:t>exercise</w:t>
      </w:r>
      <w:proofErr w:type="gramEnd"/>
      <w:r w:rsidRPr="00780BC1">
        <w:rPr>
          <w:rFonts w:asciiTheme="minorHAnsi" w:hAnsiTheme="minorHAnsi" w:cstheme="minorHAnsi"/>
          <w:color w:val="000000"/>
          <w:sz w:val="10"/>
          <w:szCs w:val="16"/>
        </w:rPr>
        <w:t xml:space="preserve"> in worst case models both at invoke rare phenomena as commonplace, claiming it prudent to assume the worst. But the real world is subject to Murphy's </w:t>
      </w:r>
      <w:proofErr w:type="gramStart"/>
      <w:r w:rsidRPr="00780BC1">
        <w:rPr>
          <w:rFonts w:asciiTheme="minorHAnsi" w:hAnsiTheme="minorHAnsi" w:cstheme="minorHAnsi"/>
          <w:color w:val="000000"/>
          <w:sz w:val="10"/>
          <w:szCs w:val="16"/>
        </w:rPr>
        <w:t>lesser known</w:t>
      </w:r>
      <w:proofErr w:type="gramEnd"/>
      <w:r w:rsidRPr="00780BC1">
        <w:rPr>
          <w:rFonts w:asciiTheme="minorHAnsi" w:hAnsiTheme="minorHAnsi" w:cstheme="minorHAnsi"/>
          <w:color w:val="000000"/>
          <w:sz w:val="10"/>
          <w:szCs w:val="16"/>
        </w:rPr>
        <w:t xml:space="preserve"> second law- if everything must go wrong, don't bet on it. </w:t>
      </w:r>
      <w:r w:rsidRPr="00780BC1">
        <w:rPr>
          <w:rFonts w:asciiTheme="minorHAnsi" w:hAnsiTheme="minorHAnsi" w:cstheme="minorHAnsi"/>
          <w:color w:val="000000"/>
          <w:u w:val="single"/>
        </w:rPr>
        <w:t xml:space="preserve">In 2006 as in 1983 firestorms and forest fires that send smoke into the stratosphere rise </w:t>
      </w:r>
      <w:r w:rsidRPr="00780BC1">
        <w:rPr>
          <w:rFonts w:asciiTheme="minorHAnsi" w:hAnsiTheme="minorHAnsi" w:cstheme="minorHAnsi"/>
          <w:color w:val="000000"/>
          <w:sz w:val="10"/>
          <w:szCs w:val="16"/>
        </w:rPr>
        <w:t xml:space="preserve">to alien prominence </w:t>
      </w:r>
      <w:r w:rsidRPr="00780BC1">
        <w:rPr>
          <w:rFonts w:asciiTheme="minorHAnsi" w:hAnsiTheme="minorHAnsi" w:cstheme="minorHAnsi"/>
          <w:color w:val="000000"/>
          <w:u w:val="single"/>
        </w:rPr>
        <w:t xml:space="preserve">in the modelers re-imagined </w:t>
      </w:r>
      <w:proofErr w:type="gramStart"/>
      <w:r w:rsidRPr="00780BC1">
        <w:rPr>
          <w:rFonts w:asciiTheme="minorHAnsi" w:hAnsiTheme="minorHAnsi" w:cstheme="minorHAnsi"/>
          <w:color w:val="000000"/>
          <w:u w:val="single"/>
        </w:rPr>
        <w:t>world ,</w:t>
      </w:r>
      <w:proofErr w:type="gramEnd"/>
      <w:r w:rsidRPr="00780BC1">
        <w:rPr>
          <w:rFonts w:asciiTheme="minorHAnsi" w:hAnsiTheme="minorHAnsi" w:cstheme="minorHAnsi"/>
          <w:color w:val="000000"/>
          <w:u w:val="single"/>
        </w:rPr>
        <w:t xml:space="preserve"> but in the real one remains a very different place</w:t>
      </w:r>
      <w:r w:rsidRPr="00780BC1">
        <w:rPr>
          <w:rFonts w:asciiTheme="minorHAnsi" w:hAnsiTheme="minorHAnsi" w:cstheme="minorHAnsi"/>
          <w:color w:val="000000"/>
          <w:sz w:val="10"/>
          <w:szCs w:val="16"/>
        </w:rPr>
        <w:t xml:space="preserve">, where though </w:t>
      </w:r>
      <w:r w:rsidRPr="00780BC1">
        <w:rPr>
          <w:rFonts w:asciiTheme="minorHAnsi" w:hAnsiTheme="minorHAnsi" w:cstheme="minorHAnsi"/>
          <w:color w:val="000000"/>
          <w:u w:val="single"/>
          <w:shd w:val="clear" w:color="auto" w:fill="00FFFF"/>
        </w:rPr>
        <w:t>every month sees forest fires burning areas the size of cities</w:t>
      </w:r>
      <w:r w:rsidRPr="00780BC1">
        <w:rPr>
          <w:rFonts w:asciiTheme="minorHAnsi" w:hAnsiTheme="minorHAnsi" w:cstheme="minorHAnsi"/>
          <w:color w:val="000000"/>
          <w:sz w:val="10"/>
          <w:szCs w:val="16"/>
        </w:rPr>
        <w:t xml:space="preserve"> - 2,500 hectares or larger , </w:t>
      </w:r>
      <w:r w:rsidRPr="00780BC1">
        <w:rPr>
          <w:rFonts w:asciiTheme="minorHAnsi" w:hAnsiTheme="minorHAnsi" w:cstheme="minorHAnsi"/>
          <w:color w:val="000000"/>
          <w:u w:val="single"/>
          <w:shd w:val="clear" w:color="auto" w:fill="00FFFF"/>
        </w:rPr>
        <w:t xml:space="preserve">stratospheric smoke </w:t>
      </w:r>
      <w:r w:rsidRPr="00780BC1">
        <w:rPr>
          <w:rFonts w:asciiTheme="minorHAnsi" w:hAnsiTheme="minorHAnsi" w:cstheme="minorHAnsi"/>
          <w:u w:val="single"/>
        </w:rPr>
        <w:t>injections</w:t>
      </w:r>
      <w:r w:rsidRPr="00780BC1">
        <w:rPr>
          <w:rFonts w:asciiTheme="minorHAnsi" w:hAnsiTheme="minorHAnsi" w:cstheme="minorHAnsi"/>
          <w:color w:val="000000"/>
          <w:u w:val="single"/>
          <w:shd w:val="clear" w:color="auto" w:fill="00FFFF"/>
        </w:rPr>
        <w:t xml:space="preserve"> arise but once in a blue moon</w:t>
      </w:r>
      <w:r w:rsidRPr="00780BC1">
        <w:rPr>
          <w:rFonts w:asciiTheme="minorHAnsi" w:hAnsiTheme="minorHAnsi" w:cstheme="minorHAnsi"/>
          <w:color w:val="000000"/>
          <w:sz w:val="10"/>
          <w:szCs w:val="16"/>
        </w:rPr>
        <w:t xml:space="preserve">. So </w:t>
      </w:r>
      <w:r w:rsidRPr="00780BC1">
        <w:rPr>
          <w:rFonts w:asciiTheme="minorHAnsi" w:hAnsiTheme="minorHAnsi" w:cstheme="minorHAnsi"/>
          <w:color w:val="000000"/>
          <w:u w:val="single"/>
        </w:rPr>
        <w:t xml:space="preserve">how come these neo-nuclear winter models feature so much smoke so far aloft for so long? </w:t>
      </w:r>
      <w:r w:rsidRPr="00780BC1">
        <w:rPr>
          <w:rFonts w:asciiTheme="minorHAnsi" w:hAnsiTheme="minorHAnsi" w:cstheme="minorHAnsi"/>
          <w:color w:val="000000"/>
          <w:sz w:val="10"/>
          <w:szCs w:val="16"/>
        </w:rPr>
        <w:t>Th</w:t>
      </w:r>
      <w:r w:rsidRPr="00780BC1">
        <w:rPr>
          <w:rFonts w:asciiTheme="minorHAnsi" w:hAnsiTheme="minorHAnsi" w:cstheme="minorHAnsi"/>
          <w:color w:val="000000"/>
          <w:u w:val="single"/>
        </w:rPr>
        <w:t xml:space="preserve">e answer is simple- </w:t>
      </w:r>
      <w:r w:rsidRPr="00780BC1">
        <w:rPr>
          <w:rFonts w:asciiTheme="minorHAnsi" w:hAnsiTheme="minorHAnsi" w:cstheme="minorHAnsi"/>
          <w:color w:val="000000"/>
          <w:u w:val="single"/>
          <w:shd w:val="clear" w:color="auto" w:fill="00FFFF"/>
        </w:rPr>
        <w:t>the modelers intervened. Turning off vertical transport algorithms</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10"/>
          <w:szCs w:val="16"/>
        </w:rPr>
        <w:t>may</w:t>
      </w:r>
      <w:r w:rsidRPr="00780BC1">
        <w:rPr>
          <w:rFonts w:asciiTheme="minorHAnsi" w:hAnsiTheme="minorHAnsi" w:cstheme="minorHAnsi"/>
          <w:color w:val="000000"/>
          <w:u w:val="single"/>
        </w:rPr>
        <w:t xml:space="preserve"> </w:t>
      </w:r>
      <w:r w:rsidRPr="00780BC1">
        <w:rPr>
          <w:rFonts w:asciiTheme="minorHAnsi" w:hAnsiTheme="minorHAnsi" w:cstheme="minorHAnsi"/>
          <w:u w:val="single"/>
        </w:rPr>
        <w:t>make Al Gore happy</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10"/>
          <w:szCs w:val="16"/>
        </w:rPr>
        <w:t xml:space="preserve">he has bet on reviving the credibility Sagan's ersatz </w:t>
      </w:r>
      <w:proofErr w:type="gramStart"/>
      <w:r w:rsidRPr="00780BC1">
        <w:rPr>
          <w:rFonts w:asciiTheme="minorHAnsi" w:hAnsiTheme="minorHAnsi" w:cstheme="minorHAnsi"/>
          <w:color w:val="000000"/>
          <w:sz w:val="10"/>
          <w:szCs w:val="16"/>
        </w:rPr>
        <w:t>apocalypse ,</w:t>
      </w:r>
      <w:proofErr w:type="gramEnd"/>
      <w:r w:rsidRPr="00780BC1">
        <w:rPr>
          <w:rFonts w:asciiTheme="minorHAnsi" w:hAnsiTheme="minorHAnsi" w:cstheme="minorHAnsi"/>
          <w:color w:val="000000"/>
          <w:sz w:val="10"/>
          <w:szCs w:val="16"/>
        </w:rPr>
        <w:t xml:space="preserve"> but there is no denying that in some of these scenarios human desire, not physical forces accounts for the vertical hoisting of millions of tons of mass ten vertical kilometers into the sky.to the level at which the models take over , with results at once predictable --and arbitrary. </w:t>
      </w:r>
      <w:r w:rsidRPr="00780BC1">
        <w:rPr>
          <w:rFonts w:asciiTheme="minorHAnsi" w:hAnsiTheme="minorHAnsi" w:cstheme="minorHAnsi"/>
          <w:color w:val="000000"/>
          <w:u w:val="single"/>
          <w:shd w:val="clear" w:color="auto" w:fill="00FFFF"/>
        </w:rPr>
        <w:t xml:space="preserve">This is not </w:t>
      </w:r>
      <w:proofErr w:type="gramStart"/>
      <w:r w:rsidRPr="00780BC1">
        <w:rPr>
          <w:rFonts w:asciiTheme="minorHAnsi" w:hAnsiTheme="minorHAnsi" w:cstheme="minorHAnsi"/>
          <w:color w:val="000000"/>
          <w:u w:val="single"/>
          <w:shd w:val="clear" w:color="auto" w:fill="00FFFF"/>
        </w:rPr>
        <w:t>physics,</w:t>
      </w:r>
      <w:proofErr w:type="gramEnd"/>
      <w:r w:rsidRPr="00780BC1">
        <w:rPr>
          <w:rFonts w:asciiTheme="minorHAnsi" w:hAnsiTheme="minorHAnsi" w:cstheme="minorHAnsi"/>
          <w:color w:val="000000"/>
          <w:u w:val="single"/>
          <w:shd w:val="clear" w:color="auto" w:fill="00FFFF"/>
        </w:rPr>
        <w:t xml:space="preserve"> it is computer gamesmanship</w:t>
      </w:r>
      <w:r w:rsidRPr="00780BC1">
        <w:rPr>
          <w:rFonts w:asciiTheme="minorHAnsi" w:hAnsiTheme="minorHAnsi" w:cstheme="minorHAnsi"/>
          <w:color w:val="000000"/>
          <w:sz w:val="10"/>
          <w:szCs w:val="16"/>
        </w:rPr>
        <w:t xml:space="preserve"> carried over to a new generation of X-Box. I must now return to getting and vetting the new papers and their references- this has been a </w:t>
      </w:r>
      <w:proofErr w:type="spellStart"/>
      <w:r w:rsidRPr="00780BC1">
        <w:rPr>
          <w:rFonts w:asciiTheme="minorHAnsi" w:hAnsiTheme="minorHAnsi" w:cstheme="minorHAnsi"/>
          <w:color w:val="000000"/>
          <w:sz w:val="10"/>
          <w:szCs w:val="16"/>
        </w:rPr>
        <w:t>prelimnary</w:t>
      </w:r>
      <w:proofErr w:type="spellEnd"/>
      <w:r w:rsidRPr="00780BC1">
        <w:rPr>
          <w:rFonts w:asciiTheme="minorHAnsi" w:hAnsiTheme="minorHAnsi" w:cstheme="minorHAnsi"/>
          <w:color w:val="000000"/>
          <w:sz w:val="10"/>
          <w:szCs w:val="16"/>
        </w:rPr>
        <w:t xml:space="preserve"> examination of what the public has been told, and more detailed critiques of the science will doubtless be </w:t>
      </w:r>
      <w:proofErr w:type="spellStart"/>
      <w:r w:rsidRPr="00780BC1">
        <w:rPr>
          <w:rFonts w:asciiTheme="minorHAnsi" w:hAnsiTheme="minorHAnsi" w:cstheme="minorHAnsi"/>
          <w:color w:val="000000"/>
          <w:sz w:val="10"/>
          <w:szCs w:val="16"/>
        </w:rPr>
        <w:t>direected</w:t>
      </w:r>
      <w:proofErr w:type="spellEnd"/>
      <w:r w:rsidRPr="00780BC1">
        <w:rPr>
          <w:rFonts w:asciiTheme="minorHAnsi" w:hAnsiTheme="minorHAnsi" w:cstheme="minorHAnsi"/>
          <w:color w:val="000000"/>
          <w:sz w:val="10"/>
          <w:szCs w:val="16"/>
        </w:rPr>
        <w:t xml:space="preserve"> to the journals were the new work </w:t>
      </w:r>
      <w:proofErr w:type="gramStart"/>
      <w:r w:rsidRPr="00780BC1">
        <w:rPr>
          <w:rFonts w:asciiTheme="minorHAnsi" w:hAnsiTheme="minorHAnsi" w:cstheme="minorHAnsi"/>
          <w:color w:val="000000"/>
          <w:sz w:val="10"/>
          <w:szCs w:val="16"/>
        </w:rPr>
        <w:t>appeared .</w:t>
      </w:r>
      <w:proofErr w:type="gramEnd"/>
      <w:r w:rsidRPr="00780BC1">
        <w:rPr>
          <w:rFonts w:asciiTheme="minorHAnsi" w:hAnsiTheme="minorHAnsi" w:cstheme="minorHAnsi"/>
          <w:color w:val="000000"/>
          <w:sz w:val="10"/>
          <w:szCs w:val="16"/>
        </w:rPr>
        <w:t xml:space="preserve"> This time </w:t>
      </w:r>
      <w:proofErr w:type="gramStart"/>
      <w:r w:rsidRPr="00780BC1">
        <w:rPr>
          <w:rFonts w:asciiTheme="minorHAnsi" w:hAnsiTheme="minorHAnsi" w:cstheme="minorHAnsi"/>
          <w:color w:val="000000"/>
          <w:sz w:val="10"/>
          <w:szCs w:val="16"/>
        </w:rPr>
        <w:t>round ,</w:t>
      </w:r>
      <w:proofErr w:type="gramEnd"/>
      <w:r w:rsidRPr="00780BC1">
        <w:rPr>
          <w:rFonts w:asciiTheme="minorHAnsi" w:hAnsiTheme="minorHAnsi" w:cstheme="minorHAnsi"/>
          <w:color w:val="000000"/>
          <w:sz w:val="10"/>
          <w:szCs w:val="16"/>
        </w:rPr>
        <w:t xml:space="preserve"> the details are scarcely worth arguing, because the global frost made famous by the original 'TTAPS' model has disappeared . From the truly frigid 7,000 degree-day "</w:t>
      </w:r>
      <w:proofErr w:type="spellStart"/>
      <w:r w:rsidRPr="00780BC1">
        <w:rPr>
          <w:rFonts w:asciiTheme="minorHAnsi" w:hAnsiTheme="minorHAnsi" w:cstheme="minorHAnsi"/>
          <w:color w:val="000000"/>
          <w:sz w:val="10"/>
          <w:szCs w:val="16"/>
        </w:rPr>
        <w:t>baseine</w:t>
      </w:r>
      <w:proofErr w:type="spellEnd"/>
      <w:r w:rsidRPr="00780BC1">
        <w:rPr>
          <w:rFonts w:asciiTheme="minorHAnsi" w:hAnsiTheme="minorHAnsi" w:cstheme="minorHAnsi"/>
          <w:color w:val="000000"/>
          <w:sz w:val="10"/>
          <w:szCs w:val="16"/>
        </w:rPr>
        <w:t xml:space="preserve"> case" advertised as hard science in 1983 to a </w:t>
      </w:r>
      <w:proofErr w:type="gramStart"/>
      <w:r w:rsidRPr="00780BC1">
        <w:rPr>
          <w:rFonts w:asciiTheme="minorHAnsi" w:hAnsiTheme="minorHAnsi" w:cstheme="minorHAnsi"/>
          <w:color w:val="000000"/>
          <w:sz w:val="10"/>
          <w:szCs w:val="16"/>
        </w:rPr>
        <w:t>tepid results</w:t>
      </w:r>
      <w:proofErr w:type="gramEnd"/>
      <w:r w:rsidRPr="00780BC1">
        <w:rPr>
          <w:rFonts w:asciiTheme="minorHAnsi" w:hAnsiTheme="minorHAnsi" w:cstheme="minorHAnsi"/>
          <w:color w:val="000000"/>
          <w:sz w:val="10"/>
          <w:szCs w:val="16"/>
        </w:rPr>
        <w:t xml:space="preserve"> of today, "Nuclear Winter has well and truly melted down. The 1986 review of TTAPS reception follows. </w:t>
      </w:r>
      <w:r w:rsidRPr="00780BC1">
        <w:rPr>
          <w:rFonts w:asciiTheme="minorHAnsi" w:hAnsiTheme="minorHAnsi" w:cstheme="minorHAnsi"/>
          <w:i/>
          <w:iCs/>
          <w:color w:val="000000"/>
          <w:sz w:val="10"/>
          <w:szCs w:val="16"/>
        </w:rPr>
        <w:t>The Melting of 'Nuclear Winter'</w:t>
      </w:r>
    </w:p>
    <w:p w14:paraId="3D5CF84E" w14:textId="77777777" w:rsidR="0039233B" w:rsidRPr="00780BC1" w:rsidRDefault="0039233B" w:rsidP="0039233B">
      <w:pPr>
        <w:pStyle w:val="Heading4"/>
        <w:rPr>
          <w:rFonts w:asciiTheme="minorHAnsi" w:hAnsiTheme="minorHAnsi" w:cstheme="minorHAnsi"/>
          <w:szCs w:val="26"/>
        </w:rPr>
      </w:pPr>
      <w:r w:rsidRPr="00780BC1">
        <w:rPr>
          <w:rFonts w:asciiTheme="minorHAnsi" w:hAnsiTheme="minorHAnsi" w:cstheme="minorHAnsi"/>
        </w:rPr>
        <w:t xml:space="preserve">Newest research proves even worst-case nuclear winter is survivable – assumes secondary </w:t>
      </w:r>
      <w:r w:rsidRPr="00780BC1">
        <w:rPr>
          <w:rFonts w:asciiTheme="minorHAnsi" w:hAnsiTheme="minorHAnsi" w:cstheme="minorHAnsi"/>
          <w:szCs w:val="26"/>
        </w:rPr>
        <w:t xml:space="preserve">effects, fallout, arsenal sizes, </w:t>
      </w:r>
    </w:p>
    <w:p w14:paraId="32AE91D7" w14:textId="77777777" w:rsidR="0039233B" w:rsidRPr="00780BC1" w:rsidRDefault="0039233B" w:rsidP="0039233B">
      <w:pPr>
        <w:rPr>
          <w:rFonts w:asciiTheme="minorHAnsi" w:hAnsiTheme="minorHAnsi" w:cstheme="minorHAnsi"/>
        </w:rPr>
      </w:pPr>
      <w:r w:rsidRPr="00780BC1">
        <w:rPr>
          <w:rFonts w:asciiTheme="minorHAnsi" w:hAnsiTheme="minorHAnsi" w:cstheme="minorHAnsi"/>
          <w:b/>
          <w:bCs/>
          <w:szCs w:val="24"/>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23"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6E1DC636" w14:textId="77777777" w:rsidR="0039233B" w:rsidRPr="00167AC0" w:rsidRDefault="0039233B" w:rsidP="0039233B">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global nuclear war that caused a nuclear winter</w:t>
      </w:r>
      <w:r w:rsidRPr="00780BC1">
        <w:rPr>
          <w:rFonts w:asciiTheme="minorHAnsi" w:hAnsiTheme="minorHAnsi" w:cstheme="minorHAnsi"/>
          <w:sz w:val="16"/>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w:t>
      </w:r>
      <w:proofErr w:type="gramStart"/>
      <w:r w:rsidRPr="00780BC1">
        <w:rPr>
          <w:rFonts w:asciiTheme="minorHAnsi" w:hAnsiTheme="minorHAnsi" w:cstheme="minorHAnsi"/>
          <w:sz w:val="16"/>
        </w:rPr>
        <w:t>hours</w:t>
      </w:r>
      <w:proofErr w:type="gramEnd"/>
      <w:r w:rsidRPr="00780BC1">
        <w:rPr>
          <w:rFonts w:asciiTheme="minorHAnsi" w:hAnsiTheme="minorHAnsi" w:cstheme="minorHAnsi"/>
          <w:sz w:val="16"/>
        </w:rPr>
        <w:t xml:space="preserve">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780BC1">
        <w:rPr>
          <w:rFonts w:asciiTheme="minorHAnsi" w:hAnsiTheme="minorHAnsi" w:cstheme="minorHAnsi"/>
          <w:sz w:val="16"/>
        </w:rPr>
        <w:t xml:space="preserve">, including ALLFED director David </w:t>
      </w:r>
      <w:proofErr w:type="spellStart"/>
      <w:r w:rsidRPr="00780BC1">
        <w:rPr>
          <w:rFonts w:asciiTheme="minorHAnsi" w:hAnsiTheme="minorHAnsi" w:cstheme="minorHAnsi"/>
          <w:sz w:val="16"/>
        </w:rPr>
        <w:t>Denkenberger</w:t>
      </w:r>
      <w:proofErr w:type="spellEnd"/>
      <w:r w:rsidRPr="00780BC1">
        <w:rPr>
          <w:rFonts w:asciiTheme="minorHAnsi" w:hAnsiTheme="minorHAnsi" w:cstheme="minorHAnsi"/>
          <w:sz w:val="16"/>
        </w:rPr>
        <w:t xml:space="preserve">, have affirmed this conclusion — they </w:t>
      </w:r>
      <w:r w:rsidRPr="00780BC1">
        <w:rPr>
          <w:rFonts w:asciiTheme="minorHAnsi" w:hAnsiTheme="minorHAnsi" w:cstheme="minorHAnsi"/>
          <w:highlight w:val="cyan"/>
          <w:u w:val="single"/>
        </w:rPr>
        <w:t>do not expect humanity to 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minimum viable 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780BC1">
        <w:rPr>
          <w:rFonts w:asciiTheme="minorHAnsi" w:hAnsiTheme="minorHAnsi" w:cstheme="minorHAnsi"/>
          <w:sz w:val="16"/>
        </w:rPr>
        <w:t xml:space="preserve"> Literature review: The nature of all of the catastrophes we know of that would cause extreme global cooling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w:t>
      </w:r>
      <w:r w:rsidRPr="00780BC1">
        <w:rPr>
          <w:rFonts w:asciiTheme="minorHAnsi" w:hAnsiTheme="minorHAnsi" w:cstheme="minorHAnsi"/>
          <w:highlight w:val="cyan"/>
          <w:u w:val="single"/>
        </w:rPr>
        <w:t>nuclear winter,</w:t>
      </w:r>
      <w:r w:rsidRPr="00780BC1">
        <w:rPr>
          <w:rFonts w:asciiTheme="minorHAnsi" w:hAnsiTheme="minorHAnsi" w:cstheme="minorHAnsi"/>
          <w:sz w:val="16"/>
        </w:rPr>
        <w:t xml:space="preserve"> asteroid impacts) </w:t>
      </w:r>
      <w:r w:rsidRPr="00780BC1">
        <w:rPr>
          <w:rFonts w:asciiTheme="minorHAnsi" w:hAnsiTheme="minorHAnsi" w:cstheme="minorHAnsi"/>
          <w:b/>
          <w:bCs/>
          <w:highlight w:val="cyan"/>
          <w:u w:val="single"/>
        </w:rPr>
        <w:t>would have unevenly distributed impacts</w:t>
      </w:r>
      <w:r w:rsidRPr="00780BC1">
        <w:rPr>
          <w:rFonts w:asciiTheme="minorHAnsi" w:hAnsiTheme="minorHAnsi" w:cstheme="minorHAnsi"/>
          <w:u w:val="single"/>
        </w:rPr>
        <w:t xml:space="preserve"> — causing extreme global cooling in some parts of the world, but more moderate cooling in others</w:t>
      </w:r>
      <w:r w:rsidRPr="00780BC1">
        <w:rPr>
          <w:rFonts w:asciiTheme="minorHAnsi" w:hAnsiTheme="minorHAnsi" w:cstheme="minorHAnsi"/>
          <w:sz w:val="16"/>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severe climate effects would be limited</w:t>
      </w:r>
      <w:r w:rsidRPr="00780BC1">
        <w:rPr>
          <w:rFonts w:asciiTheme="minorHAnsi" w:hAnsiTheme="minorHAnsi" w:cstheme="minorHAnsi"/>
          <w:highlight w:val="cyan"/>
          <w:u w:val="single"/>
        </w:rPr>
        <w:t xml:space="preserve"> to the Northern Hemisphere</w:t>
      </w:r>
      <w:r w:rsidRPr="00780BC1">
        <w:rPr>
          <w:rFonts w:asciiTheme="minorHAnsi" w:hAnsiTheme="minorHAnsi" w:cstheme="minorHAnsi"/>
          <w:u w:val="single"/>
        </w:rPr>
        <w:t>, where temperatures would fall by 10–30 degrees C.</w:t>
      </w:r>
      <w:r w:rsidRPr="00780BC1">
        <w:rPr>
          <w:rFonts w:asciiTheme="minorHAnsi" w:hAnsiTheme="minorHAnsi" w:cstheme="minorHAnsi"/>
          <w:sz w:val="16"/>
        </w:rPr>
        <w:t xml:space="preserve"> But </w:t>
      </w:r>
      <w:r w:rsidRPr="00780BC1">
        <w:rPr>
          <w:rFonts w:asciiTheme="minorHAnsi" w:hAnsiTheme="minorHAnsi" w:cstheme="minorHAnsi"/>
          <w:u w:val="single"/>
        </w:rPr>
        <w:t>in the Southern Hemisphere, and especially at the equator, those effects would be much less severe: between 5–10 degrees Celsius</w:t>
      </w:r>
      <w:r w:rsidRPr="00780BC1">
        <w:rPr>
          <w:rFonts w:asciiTheme="minorHAnsi" w:hAnsiTheme="minorHAnsi" w:cstheme="minorHAnsi"/>
          <w:sz w:val="16"/>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agriculture would still be possible in some regions</w:t>
      </w:r>
      <w:r w:rsidRPr="00780BC1">
        <w:rPr>
          <w:rFonts w:asciiTheme="minorHAnsi" w:hAnsiTheme="minorHAnsi" w:cstheme="minorHAnsi"/>
          <w:sz w:val="16"/>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780BC1">
        <w:rPr>
          <w:rFonts w:asciiTheme="minorHAnsi" w:hAnsiTheme="minorHAnsi" w:cstheme="minorHAnsi"/>
          <w:sz w:val="16"/>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780BC1">
        <w:rPr>
          <w:rFonts w:asciiTheme="minorHAnsi" w:hAnsiTheme="minorHAnsi" w:cstheme="minorHAnsi"/>
          <w:b/>
          <w:bCs/>
          <w:highlight w:val="cyan"/>
          <w:u w:val="single"/>
        </w:rPr>
        <w:t>could survive</w:t>
      </w:r>
      <w:r w:rsidRPr="00780BC1">
        <w:rPr>
          <w:rFonts w:asciiTheme="minorHAnsi" w:hAnsiTheme="minorHAnsi" w:cstheme="minorHAnsi"/>
          <w:u w:val="single"/>
        </w:rPr>
        <w:t xml:space="preserve"> using traditional approaches to agriculture in parts of the world with more moderate climate effects</w:t>
      </w:r>
      <w:r w:rsidRPr="00780BC1">
        <w:rPr>
          <w:rFonts w:asciiTheme="minorHAnsi" w:hAnsiTheme="minorHAnsi" w:cstheme="minorHAnsi"/>
          <w:sz w:val="16"/>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780BC1">
        <w:rPr>
          <w:rFonts w:asciiTheme="minorHAnsi" w:hAnsiTheme="minorHAnsi" w:cstheme="minorHAnsi"/>
          <w:sz w:val="16"/>
        </w:rPr>
        <w:t>This would give survivors some buffer time to learn additional skills required to survive once those supplies run out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780BC1">
        <w:rPr>
          <w:rFonts w:asciiTheme="minorHAnsi" w:hAnsiTheme="minorHAnsi" w:cstheme="minorHAnsi"/>
          <w:sz w:val="16"/>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w:t>
      </w:r>
      <w:proofErr w:type="gramStart"/>
      <w:r w:rsidRPr="00780BC1">
        <w:rPr>
          <w:rFonts w:asciiTheme="minorHAnsi" w:hAnsiTheme="minorHAnsi" w:cstheme="minorHAnsi"/>
          <w:sz w:val="16"/>
        </w:rPr>
        <w:t>So</w:t>
      </w:r>
      <w:proofErr w:type="gramEnd"/>
      <w:r w:rsidRPr="00780BC1">
        <w:rPr>
          <w:rFonts w:asciiTheme="minorHAnsi" w:hAnsiTheme="minorHAnsi" w:cstheme="minorHAnsi"/>
          <w:sz w:val="16"/>
        </w:rPr>
        <w:t xml:space="preserve">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780BC1">
        <w:rPr>
          <w:rFonts w:asciiTheme="minorHAnsi" w:hAnsiTheme="minorHAnsi" w:cstheme="minorHAnsi"/>
          <w:sz w:val="16"/>
          <w:szCs w:val="16"/>
        </w:rPr>
        <w:t>line: I think it’s extremely likely that these supplies would last somewhere between around a year and a decade or more</w:t>
      </w:r>
      <w:r w:rsidRPr="00780BC1">
        <w:rPr>
          <w:rFonts w:asciiTheme="minorHAnsi" w:hAnsiTheme="minorHAnsi" w:cstheme="minorHAnsi"/>
          <w:sz w:val="16"/>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780BC1">
        <w:rPr>
          <w:rFonts w:asciiTheme="minorHAnsi" w:hAnsiTheme="minorHAnsi" w:cstheme="minorHAnsi"/>
          <w:u w:val="single"/>
        </w:rPr>
        <w:t xml:space="preserve">What is the likelihood that radiation causes extinction? </w:t>
      </w:r>
      <w:r w:rsidRPr="00780BC1">
        <w:rPr>
          <w:rFonts w:asciiTheme="minorHAnsi" w:hAnsiTheme="minorHAnsi" w:cstheme="minorHAnsi"/>
          <w:sz w:val="16"/>
        </w:rPr>
        <w:t xml:space="preserve">Time spent on this section: 2–3 </w:t>
      </w:r>
      <w:proofErr w:type="gramStart"/>
      <w:r w:rsidRPr="00780BC1">
        <w:rPr>
          <w:rFonts w:asciiTheme="minorHAnsi" w:hAnsiTheme="minorHAnsi" w:cstheme="minorHAnsi"/>
          <w:sz w:val="16"/>
        </w:rPr>
        <w:t>hours</w:t>
      </w:r>
      <w:proofErr w:type="gramEnd"/>
      <w:r w:rsidRPr="00780BC1">
        <w:rPr>
          <w:rFonts w:asciiTheme="minorHAnsi" w:hAnsiTheme="minorHAnsi" w:cstheme="minorHAnsi"/>
          <w:sz w:val="16"/>
        </w:rPr>
        <w:t xml:space="preserve"> Types of sources: Academic papers, Wikipedia, and interviews with experts Literature review: In the aftermath of a nuclear war, radioactive fallout from the nuclear detonations would have long-lasting health impacts</w:t>
      </w:r>
      <w:r w:rsidRPr="00780BC1">
        <w:rPr>
          <w:rFonts w:asciiTheme="minorHAnsi" w:hAnsiTheme="minorHAnsi" w:cstheme="minorHAnsi"/>
          <w:u w:val="single"/>
        </w:rPr>
        <w:t xml:space="preserve">. In </w:t>
      </w:r>
      <w:r w:rsidRPr="00780BC1">
        <w:rPr>
          <w:rFonts w:asciiTheme="minorHAnsi" w:hAnsiTheme="minorHAnsi" w:cstheme="minorHAnsi"/>
          <w:b/>
          <w:bCs/>
          <w:highlight w:val="cyan"/>
          <w:u w:val="single"/>
        </w:rPr>
        <w:t>the most extreme</w:t>
      </w:r>
      <w:r w:rsidRPr="00780BC1">
        <w:rPr>
          <w:rFonts w:asciiTheme="minorHAnsi" w:hAnsiTheme="minorHAnsi" w:cstheme="minorHAnsi"/>
          <w:u w:val="single"/>
        </w:rPr>
        <w:t xml:space="preserve"> nuclear war </w:t>
      </w:r>
      <w:r w:rsidRPr="00780BC1">
        <w:rPr>
          <w:rFonts w:asciiTheme="minorHAnsi" w:hAnsiTheme="minorHAnsi" w:cstheme="minorHAnsi"/>
          <w:b/>
          <w:bCs/>
          <w:highlight w:val="cyan"/>
          <w:u w:val="single"/>
        </w:rPr>
        <w:t>scenario</w:t>
      </w:r>
      <w:r w:rsidRPr="00780BC1">
        <w:rPr>
          <w:rFonts w:asciiTheme="minorHAnsi" w:hAnsiTheme="minorHAnsi" w:cstheme="minorHAnsi"/>
          <w:sz w:val="16"/>
        </w:rPr>
        <w:t>s</w:t>
      </w:r>
      <w:r w:rsidRPr="00780BC1">
        <w:rPr>
          <w:rFonts w:asciiTheme="minorHAnsi" w:hAnsiTheme="minorHAnsi" w:cstheme="minorHAnsi"/>
          <w:u w:val="single"/>
        </w:rPr>
        <w:t xml:space="preserve"> </w:t>
      </w:r>
      <w:r w:rsidRPr="00780BC1">
        <w:rPr>
          <w:rFonts w:asciiTheme="minorHAnsi" w:hAnsiTheme="minorHAnsi" w:cstheme="minorHAnsi"/>
          <w:highlight w:val="cyan"/>
          <w:u w:val="single"/>
        </w:rPr>
        <w:t>considered by academics</w:t>
      </w:r>
      <w:r w:rsidRPr="00780BC1">
        <w:rPr>
          <w:rFonts w:asciiTheme="minorHAnsi" w:hAnsiTheme="minorHAnsi" w:cstheme="minorHAnsi"/>
          <w:sz w:val="16"/>
        </w:rPr>
        <w:t xml:space="preserve"> </w:t>
      </w:r>
      <w:r w:rsidRPr="00780BC1">
        <w:rPr>
          <w:rFonts w:asciiTheme="minorHAnsi" w:hAnsiTheme="minorHAnsi" w:cstheme="minorHAnsi"/>
          <w:u w:val="single"/>
        </w:rPr>
        <w:t xml:space="preserve">(a nuclear war between the US and Russia and their allies, using 10,000 megatons (MT) of nuclear bombs), </w:t>
      </w:r>
      <w:r w:rsidRPr="00780BC1">
        <w:rPr>
          <w:rFonts w:asciiTheme="minorHAnsi" w:hAnsiTheme="minorHAnsi" w:cstheme="minorHAnsi"/>
          <w:sz w:val="16"/>
        </w:rPr>
        <w:t xml:space="preserve">approximately 30% of the geographic area in the Northern Hemisphere would have enough fallout to be lethal to any adult in the area (Ehrlich et al., 1983). The </w:t>
      </w:r>
      <w:r w:rsidRPr="00780BC1">
        <w:rPr>
          <w:rFonts w:asciiTheme="minorHAnsi" w:hAnsiTheme="minorHAnsi" w:cstheme="minorHAnsi"/>
          <w:u w:val="single"/>
        </w:rPr>
        <w:t>current US and Russian nuclear arsenals don’t currently have that kind of megatonnage (they currently have closer to 2,500 MT</w:t>
      </w:r>
      <w:r w:rsidRPr="00780BC1">
        <w:rPr>
          <w:rFonts w:asciiTheme="minorHAnsi" w:hAnsiTheme="minorHAnsi" w:cstheme="minorHAnsi"/>
          <w:sz w:val="16"/>
        </w:rPr>
        <w:t xml:space="preserve">). </w:t>
      </w:r>
      <w:r w:rsidRPr="00780BC1">
        <w:rPr>
          <w:rFonts w:asciiTheme="minorHAnsi" w:hAnsiTheme="minorHAnsi" w:cstheme="minorHAnsi"/>
          <w:u w:val="single"/>
        </w:rPr>
        <w:t xml:space="preserve">If we naively assume that radiation scales linearly, we might expect a </w:t>
      </w:r>
      <w:proofErr w:type="gramStart"/>
      <w:r w:rsidRPr="00780BC1">
        <w:rPr>
          <w:rFonts w:asciiTheme="minorHAnsi" w:hAnsiTheme="minorHAnsi" w:cstheme="minorHAnsi"/>
          <w:u w:val="single"/>
        </w:rPr>
        <w:t>modern day</w:t>
      </w:r>
      <w:proofErr w:type="gramEnd"/>
      <w:r w:rsidRPr="00780BC1">
        <w:rPr>
          <w:rFonts w:asciiTheme="minorHAnsi" w:hAnsiTheme="minorHAnsi" w:cstheme="minorHAnsi"/>
          <w:u w:val="single"/>
        </w:rPr>
        <w:t xml:space="preserve"> US-Russia nuclear war to contaminate up to 7.5% of the land area of the Northern Hemisphere</w:t>
      </w:r>
      <w:r w:rsidRPr="00780BC1">
        <w:rPr>
          <w:rFonts w:asciiTheme="minorHAnsi" w:hAnsiTheme="minorHAnsi" w:cstheme="minorHAnsi"/>
          <w:sz w:val="16"/>
        </w:rPr>
        <w:t xml:space="preserve">. This may not sound like </w:t>
      </w:r>
      <w:proofErr w:type="gramStart"/>
      <w:r w:rsidRPr="00780BC1">
        <w:rPr>
          <w:rFonts w:asciiTheme="minorHAnsi" w:hAnsiTheme="minorHAnsi" w:cstheme="minorHAnsi"/>
          <w:sz w:val="16"/>
        </w:rPr>
        <w:t>much, but</w:t>
      </w:r>
      <w:proofErr w:type="gramEnd"/>
      <w:r w:rsidRPr="00780BC1">
        <w:rPr>
          <w:rFonts w:asciiTheme="minorHAnsi" w:hAnsiTheme="minorHAnsi" w:cstheme="minorHAnsi"/>
          <w:sz w:val="16"/>
        </w:rPr>
        <w:t xml:space="preserve">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780BC1">
        <w:rPr>
          <w:rFonts w:asciiTheme="minorHAnsi" w:hAnsiTheme="minorHAnsi" w:cstheme="minorHAnsi"/>
          <w:sz w:val="16"/>
        </w:rPr>
        <w:t>shut down</w:t>
      </w:r>
      <w:proofErr w:type="spellEnd"/>
      <w:r w:rsidRPr="00780BC1">
        <w:rPr>
          <w:rFonts w:asciiTheme="minorHAnsi" w:hAnsiTheme="minorHAnsi" w:cstheme="minorHAnsi"/>
          <w:sz w:val="16"/>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w:t>
      </w:r>
      <w:proofErr w:type="gramStart"/>
      <w:r w:rsidRPr="00780BC1">
        <w:rPr>
          <w:rFonts w:asciiTheme="minorHAnsi" w:hAnsiTheme="minorHAnsi" w:cstheme="minorHAnsi"/>
          <w:sz w:val="16"/>
        </w:rPr>
        <w:t>fail</w:t>
      </w:r>
      <w:proofErr w:type="gramEnd"/>
      <w:r w:rsidRPr="00780BC1">
        <w:rPr>
          <w:rFonts w:asciiTheme="minorHAnsi" w:hAnsiTheme="minorHAnsi" w:cstheme="minorHAnsi"/>
          <w:sz w:val="16"/>
        </w:rPr>
        <w:t xml:space="preserve">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or life expectancy to decrease enough to threaten extinction</w:t>
      </w:r>
      <w:r w:rsidRPr="00780BC1">
        <w:rPr>
          <w:rFonts w:asciiTheme="minorHAnsi" w:hAnsiTheme="minorHAnsi" w:cstheme="minorHAnsi"/>
          <w:u w:val="single"/>
        </w:rPr>
        <w:t xml:space="preserve">. And at the very least, </w:t>
      </w:r>
      <w:r w:rsidRPr="00780BC1">
        <w:rPr>
          <w:rFonts w:asciiTheme="minorHAnsi" w:hAnsiTheme="minorHAnsi" w:cstheme="minorHAnsi"/>
          <w:b/>
          <w:bCs/>
          <w:highlight w:val="cyan"/>
          <w:u w:val="single"/>
        </w:rPr>
        <w:t>some</w:t>
      </w:r>
      <w:r w:rsidRPr="00780BC1">
        <w:rPr>
          <w:rFonts w:asciiTheme="minorHAnsi" w:hAnsiTheme="minorHAnsi" w:cstheme="minorHAnsi"/>
          <w:u w:val="single"/>
        </w:rPr>
        <w:t xml:space="preserve"> areas </w:t>
      </w:r>
      <w:r w:rsidRPr="00780BC1">
        <w:rPr>
          <w:rFonts w:asciiTheme="minorHAnsi" w:hAnsiTheme="minorHAnsi" w:cstheme="minorHAnsi"/>
          <w:b/>
          <w:bCs/>
          <w:highlight w:val="cyan"/>
          <w:u w:val="single"/>
        </w:rPr>
        <w:t>are sufficiently far away as to be</w:t>
      </w:r>
      <w:r w:rsidRPr="00780BC1">
        <w:rPr>
          <w:rFonts w:asciiTheme="minorHAnsi" w:hAnsiTheme="minorHAnsi" w:cstheme="minorHAnsi"/>
          <w:u w:val="single"/>
        </w:rPr>
        <w:t xml:space="preserve"> relatively </w:t>
      </w:r>
      <w:r w:rsidRPr="00780BC1">
        <w:rPr>
          <w:rFonts w:asciiTheme="minorHAnsi" w:hAnsiTheme="minorHAnsi" w:cstheme="minorHAnsi"/>
          <w:b/>
          <w:bCs/>
          <w:highlight w:val="cyan"/>
          <w:u w:val="single"/>
        </w:rPr>
        <w:t>safe</w:t>
      </w:r>
      <w:r w:rsidRPr="00780BC1">
        <w:rPr>
          <w:rFonts w:asciiTheme="minorHAnsi" w:hAnsiTheme="minorHAnsi" w:cstheme="minorHAnsi"/>
          <w:u w:val="single"/>
        </w:rPr>
        <w:t xml:space="preserve"> from radioactive fallout</w:t>
      </w:r>
      <w:r w:rsidRPr="00780BC1">
        <w:rPr>
          <w:rFonts w:asciiTheme="minorHAnsi" w:hAnsiTheme="minorHAnsi" w:cstheme="minorHAnsi"/>
          <w:sz w:val="16"/>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780BC1">
        <w:rPr>
          <w:rFonts w:asciiTheme="minorHAnsi" w:hAnsiTheme="minorHAnsi" w:cstheme="minorHAnsi"/>
          <w:sz w:val="16"/>
        </w:rPr>
        <w:t xml:space="preserve">? Time spent on </w:t>
      </w:r>
      <w:r w:rsidRPr="00780BC1">
        <w:rPr>
          <w:rFonts w:asciiTheme="minorHAnsi" w:hAnsiTheme="minorHAnsi" w:cstheme="minorHAnsi"/>
          <w:sz w:val="16"/>
          <w:szCs w:val="8"/>
        </w:rPr>
        <w:t xml:space="preserve">this section: 1–2 </w:t>
      </w:r>
      <w:proofErr w:type="gramStart"/>
      <w:r w:rsidRPr="00780BC1">
        <w:rPr>
          <w:rFonts w:asciiTheme="minorHAnsi" w:hAnsiTheme="minorHAnsi" w:cstheme="minorHAnsi"/>
          <w:sz w:val="16"/>
          <w:szCs w:val="8"/>
        </w:rPr>
        <w:t>hours</w:t>
      </w:r>
      <w:proofErr w:type="gramEnd"/>
      <w:r w:rsidRPr="00780BC1">
        <w:rPr>
          <w:rFonts w:asciiTheme="minorHAnsi" w:hAnsiTheme="minorHAnsi" w:cstheme="minorHAnsi"/>
          <w:sz w:val="16"/>
          <w:szCs w:val="8"/>
        </w:rPr>
        <w:t xml:space="preserve">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780BC1">
        <w:rPr>
          <w:rFonts w:asciiTheme="minorHAnsi" w:hAnsiTheme="minorHAnsi" w:cstheme="minorHAnsi"/>
          <w:sz w:val="16"/>
        </w:rPr>
        <w:t xml:space="preserve"> I don’t think human extinction could be caused by a conflict fought with conventional weapons; </w:t>
      </w:r>
      <w:r w:rsidRPr="00780BC1">
        <w:rPr>
          <w:rFonts w:asciiTheme="minorHAnsi" w:hAnsiTheme="minorHAnsi" w:cstheme="minorHAnsi"/>
          <w:b/>
          <w:bCs/>
          <w:highlight w:val="cyan"/>
          <w:u w:val="single"/>
        </w:rPr>
        <w:t>there would</w:t>
      </w:r>
      <w:r w:rsidRPr="00780BC1">
        <w:rPr>
          <w:rFonts w:asciiTheme="minorHAnsi" w:hAnsiTheme="minorHAnsi" w:cstheme="minorHAnsi"/>
          <w:u w:val="single"/>
        </w:rPr>
        <w:t xml:space="preserve"> just </w:t>
      </w:r>
      <w:r w:rsidRPr="00780BC1">
        <w:rPr>
          <w:rFonts w:asciiTheme="minorHAnsi" w:hAnsiTheme="minorHAnsi" w:cstheme="minorHAnsi"/>
          <w:b/>
          <w:bCs/>
          <w:highlight w:val="cyan"/>
          <w:u w:val="single"/>
        </w:rPr>
        <w:t>be</w:t>
      </w:r>
      <w:r w:rsidRPr="00780BC1">
        <w:rPr>
          <w:rFonts w:asciiTheme="minorHAnsi" w:hAnsiTheme="minorHAnsi" w:cstheme="minorHAnsi"/>
          <w:highlight w:val="cyan"/>
          <w:u w:val="single"/>
        </w:rPr>
        <w:t xml:space="preserve"> </w:t>
      </w:r>
      <w:r w:rsidRPr="00780BC1">
        <w:rPr>
          <w:rFonts w:asciiTheme="minorHAnsi" w:hAnsiTheme="minorHAnsi" w:cstheme="minorHAnsi"/>
          <w:b/>
          <w:bCs/>
          <w:u w:val="single"/>
        </w:rPr>
        <w:t xml:space="preserve">too many survivors </w:t>
      </w:r>
      <w:r w:rsidRPr="00780BC1">
        <w:rPr>
          <w:rFonts w:asciiTheme="minorHAnsi" w:hAnsiTheme="minorHAnsi" w:cstheme="minorHAnsi"/>
          <w:b/>
          <w:bCs/>
          <w:highlight w:val="cyan"/>
          <w:u w:val="single"/>
        </w:rPr>
        <w:t xml:space="preserve">(~800 million) </w:t>
      </w:r>
      <w:r w:rsidRPr="00780BC1">
        <w:rPr>
          <w:rFonts w:asciiTheme="minorHAnsi" w:hAnsiTheme="minorHAnsi" w:cstheme="minorHAnsi"/>
          <w:u w:val="single"/>
        </w:rPr>
        <w:t xml:space="preserve">to be killed in conventional </w:t>
      </w:r>
      <w:r w:rsidRPr="00780BC1">
        <w:rPr>
          <w:rFonts w:asciiTheme="minorHAnsi" w:hAnsiTheme="minorHAnsi" w:cstheme="minorHAnsi"/>
          <w:sz w:val="16"/>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780BC1">
        <w:rPr>
          <w:rFonts w:asciiTheme="minorHAnsi" w:hAnsiTheme="minorHAnsi" w:cstheme="minorHAnsi"/>
          <w:b/>
          <w:bCs/>
          <w:highlight w:val="cyan"/>
          <w:u w:val="single"/>
        </w:rPr>
        <w:t>survivors</w:t>
      </w:r>
      <w:r w:rsidRPr="00780BC1">
        <w:rPr>
          <w:rFonts w:asciiTheme="minorHAnsi" w:hAnsiTheme="minorHAnsi" w:cstheme="minorHAnsi"/>
          <w:sz w:val="16"/>
        </w:rPr>
        <w:t xml:space="preserve"> had access to and deployed weapons of mass destruction. This seems unlikely to me, first because it seems hard to imagine a group of </w:t>
      </w:r>
      <w:proofErr w:type="gramStart"/>
      <w:r w:rsidRPr="00780BC1">
        <w:rPr>
          <w:rFonts w:asciiTheme="minorHAnsi" w:hAnsiTheme="minorHAnsi" w:cstheme="minorHAnsi"/>
          <w:sz w:val="16"/>
        </w:rPr>
        <w:t>survivors</w:t>
      </w:r>
      <w:proofErr w:type="gramEnd"/>
      <w:r w:rsidRPr="00780BC1">
        <w:rPr>
          <w:rFonts w:asciiTheme="minorHAnsi" w:hAnsiTheme="minorHAnsi" w:cstheme="minorHAnsi"/>
          <w:sz w:val="16"/>
        </w:rPr>
        <w:t xml:space="preserve">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780BC1">
        <w:rPr>
          <w:rFonts w:asciiTheme="minorHAnsi" w:hAnsiTheme="minorHAnsi" w:cstheme="minorHAnsi"/>
          <w:sz w:val="16"/>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780BC1">
        <w:rPr>
          <w:rFonts w:asciiTheme="minorHAnsi" w:hAnsiTheme="minorHAnsi" w:cstheme="minorHAnsi"/>
          <w:b/>
          <w:bCs/>
          <w:highlight w:val="cyan"/>
          <w:u w:val="single"/>
        </w:rPr>
        <w:t xml:space="preserve"> All of the catastrophes </w:t>
      </w:r>
      <w:r w:rsidRPr="00780BC1">
        <w:rPr>
          <w:rFonts w:asciiTheme="minorHAnsi" w:hAnsiTheme="minorHAnsi" w:cstheme="minorHAnsi"/>
          <w:u w:val="single"/>
        </w:rPr>
        <w:t>we know of</w:t>
      </w:r>
      <w:r w:rsidRPr="00780BC1">
        <w:rPr>
          <w:rFonts w:asciiTheme="minorHAnsi" w:hAnsiTheme="minorHAnsi" w:cstheme="minorHAnsi"/>
          <w:b/>
          <w:bCs/>
          <w:u w:val="single"/>
        </w:rPr>
        <w:t xml:space="preserve"> </w:t>
      </w:r>
      <w:r w:rsidRPr="00780BC1">
        <w:rPr>
          <w:rFonts w:asciiTheme="minorHAnsi" w:hAnsiTheme="minorHAnsi" w:cstheme="minorHAnsi"/>
          <w:b/>
          <w:bCs/>
          <w:highlight w:val="cyan"/>
          <w:u w:val="single"/>
        </w:rPr>
        <w:t xml:space="preserve">that would lead to extreme cooling </w:t>
      </w:r>
      <w:r w:rsidRPr="00780BC1">
        <w:rPr>
          <w:rFonts w:asciiTheme="minorHAnsi" w:hAnsiTheme="minorHAnsi" w:cstheme="minorHAnsi"/>
          <w:u w:val="single"/>
        </w:rPr>
        <w:t xml:space="preserve">would </w:t>
      </w:r>
      <w:r w:rsidRPr="00780BC1">
        <w:rPr>
          <w:rFonts w:asciiTheme="minorHAnsi" w:hAnsiTheme="minorHAnsi" w:cstheme="minorHAnsi"/>
          <w:highlight w:val="cyan"/>
          <w:u w:val="single"/>
        </w:rPr>
        <w:t xml:space="preserve">only do so </w:t>
      </w:r>
      <w:r w:rsidRPr="00780BC1">
        <w:rPr>
          <w:rFonts w:asciiTheme="minorHAnsi" w:hAnsiTheme="minorHAnsi" w:cstheme="minorHAnsi"/>
          <w:b/>
          <w:bCs/>
          <w:highlight w:val="cyan"/>
          <w:u w:val="single"/>
        </w:rPr>
        <w:t xml:space="preserve">for </w:t>
      </w:r>
      <w:r w:rsidRPr="00780BC1">
        <w:rPr>
          <w:rFonts w:asciiTheme="minorHAnsi" w:hAnsiTheme="minorHAnsi" w:cstheme="minorHAnsi"/>
          <w:u w:val="single"/>
        </w:rPr>
        <w:t>1–</w:t>
      </w:r>
      <w:r w:rsidRPr="00780BC1">
        <w:rPr>
          <w:rFonts w:asciiTheme="minorHAnsi" w:hAnsiTheme="minorHAnsi" w:cstheme="minorHAnsi"/>
          <w:b/>
          <w:bCs/>
          <w:highlight w:val="cyan"/>
          <w:u w:val="single"/>
        </w:rPr>
        <w:t>10 years, and agriculture would become possible again once the climate began to return to normal</w:t>
      </w:r>
      <w:r w:rsidRPr="00780BC1">
        <w:rPr>
          <w:rFonts w:asciiTheme="minorHAnsi" w:hAnsiTheme="minorHAnsi" w:cstheme="minorHAnsi"/>
          <w:sz w:val="16"/>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780BC1">
        <w:rPr>
          <w:rFonts w:asciiTheme="minorHAnsi" w:hAnsiTheme="minorHAnsi" w:cstheme="minorHAnsi"/>
          <w:b/>
          <w:bCs/>
          <w:highlight w:val="cyan"/>
          <w:u w:val="single"/>
        </w:rPr>
        <w:t>uncertainties</w:t>
      </w:r>
      <w:r w:rsidRPr="00780BC1">
        <w:rPr>
          <w:rFonts w:asciiTheme="minorHAnsi" w:hAnsiTheme="minorHAnsi" w:cstheme="minorHAnsi"/>
          <w:u w:val="single"/>
        </w:rPr>
        <w:t xml:space="preserve"> probably </w:t>
      </w:r>
      <w:r w:rsidRPr="00780BC1">
        <w:rPr>
          <w:rFonts w:asciiTheme="minorHAnsi" w:hAnsiTheme="minorHAnsi" w:cstheme="minorHAnsi"/>
          <w:b/>
          <w:bCs/>
          <w:highlight w:val="cyan"/>
          <w:u w:val="single"/>
        </w:rPr>
        <w:t>aren’t troubling enough to change my bottom line</w:t>
      </w:r>
      <w:r w:rsidRPr="00780BC1">
        <w:rPr>
          <w:rFonts w:asciiTheme="minorHAnsi" w:hAnsiTheme="minorHAnsi" w:cstheme="minorHAnsi"/>
          <w:sz w:val="16"/>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would end up somewhat spread out</w:t>
      </w:r>
      <w:r w:rsidRPr="00780BC1">
        <w:rPr>
          <w:rFonts w:asciiTheme="minorHAnsi" w:hAnsiTheme="minorHAnsi" w:cstheme="minorHAnsi"/>
          <w:sz w:val="16"/>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780BC1">
        <w:rPr>
          <w:rFonts w:asciiTheme="minorHAnsi" w:hAnsiTheme="minorHAnsi" w:cstheme="minorHAnsi"/>
          <w:sz w:val="16"/>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natural disasters, disease outbreaks, conflict</w:t>
      </w:r>
      <w:r w:rsidRPr="00780BC1">
        <w:rPr>
          <w:rFonts w:asciiTheme="minorHAnsi" w:hAnsiTheme="minorHAnsi" w:cstheme="minorHAnsi"/>
          <w:u w:val="single"/>
        </w:rPr>
        <w:t>).</w:t>
      </w:r>
      <w:r w:rsidRPr="00780BC1">
        <w:rPr>
          <w:rFonts w:asciiTheme="minorHAnsi" w:hAnsiTheme="minorHAnsi" w:cstheme="minorHAnsi"/>
          <w:sz w:val="16"/>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survivors, </w:t>
      </w:r>
      <w:r w:rsidRPr="00780BC1">
        <w:rPr>
          <w:rFonts w:asciiTheme="minorHAnsi" w:hAnsiTheme="minorHAnsi" w:cstheme="minorHAnsi"/>
          <w:highlight w:val="cyan"/>
          <w:u w:val="single"/>
        </w:rPr>
        <w:t>the degree of pessimism</w:t>
      </w:r>
      <w:r w:rsidRPr="00780BC1">
        <w:rPr>
          <w:rFonts w:asciiTheme="minorHAnsi" w:hAnsiTheme="minorHAnsi" w:cstheme="minorHAnsi"/>
          <w:u w:val="single"/>
        </w:rPr>
        <w:t xml:space="preserve"> you have to have about their ability to survive </w:t>
      </w:r>
      <w:r w:rsidRPr="00780BC1">
        <w:rPr>
          <w:rFonts w:asciiTheme="minorHAnsi" w:hAnsiTheme="minorHAnsi" w:cstheme="minorHAnsi"/>
          <w:highlight w:val="cyan"/>
          <w:u w:val="single"/>
        </w:rPr>
        <w:t>to</w:t>
      </w:r>
      <w:r w:rsidRPr="00780BC1">
        <w:rPr>
          <w:rFonts w:asciiTheme="minorHAnsi" w:hAnsiTheme="minorHAnsi" w:cstheme="minorHAnsi"/>
          <w:u w:val="single"/>
        </w:rPr>
        <w:t xml:space="preserve"> end up </w:t>
      </w:r>
      <w:r w:rsidRPr="00780BC1">
        <w:rPr>
          <w:rFonts w:asciiTheme="minorHAnsi" w:hAnsiTheme="minorHAnsi" w:cstheme="minorHAnsi"/>
          <w:highlight w:val="cyan"/>
          <w:u w:val="single"/>
        </w:rPr>
        <w:t>believ</w:t>
      </w:r>
      <w:r w:rsidRPr="00780BC1">
        <w:rPr>
          <w:rFonts w:asciiTheme="minorHAnsi" w:hAnsiTheme="minorHAnsi" w:cstheme="minorHAnsi"/>
          <w:u w:val="single"/>
        </w:rPr>
        <w:t xml:space="preserve">ing that </w:t>
      </w:r>
      <w:r w:rsidRPr="00780BC1">
        <w:rPr>
          <w:rFonts w:asciiTheme="minorHAnsi" w:hAnsiTheme="minorHAnsi" w:cstheme="minorHAnsi"/>
          <w:highlight w:val="cyan"/>
          <w:u w:val="single"/>
        </w:rPr>
        <w:t>no groups would survive</w:t>
      </w:r>
      <w:r w:rsidRPr="00780BC1">
        <w:rPr>
          <w:rFonts w:asciiTheme="minorHAnsi" w:hAnsiTheme="minorHAnsi" w:cstheme="minorHAnsi"/>
          <w:u w:val="single"/>
        </w:rPr>
        <w:t xml:space="preserve"> indefinitely </w:t>
      </w:r>
      <w:r w:rsidRPr="00780BC1">
        <w:rPr>
          <w:rFonts w:asciiTheme="minorHAnsi" w:hAnsiTheme="minorHAnsi" w:cstheme="minorHAnsi"/>
          <w:highlight w:val="cyan"/>
          <w:u w:val="single"/>
        </w:rPr>
        <w:t>is actually kind of extreme</w:t>
      </w:r>
      <w:r w:rsidRPr="00780BC1">
        <w:rPr>
          <w:rFonts w:asciiTheme="minorHAnsi" w:hAnsiTheme="minorHAnsi" w:cstheme="minorHAnsi"/>
          <w:u w:val="single"/>
        </w:rPr>
        <w:t>.</w:t>
      </w:r>
      <w:r w:rsidRPr="00780BC1">
        <w:rPr>
          <w:rFonts w:asciiTheme="minorHAnsi" w:hAnsiTheme="minorHAnsi" w:cstheme="minorHAnsi"/>
          <w:sz w:val="16"/>
        </w:rPr>
        <w:t xml:space="preserve"> The exact beliefs you’d have to have would depend on whether survivors were concentrated into a few big </w:t>
      </w:r>
      <w:proofErr w:type="gramStart"/>
      <w:r w:rsidRPr="00780BC1">
        <w:rPr>
          <w:rFonts w:asciiTheme="minorHAnsi" w:hAnsiTheme="minorHAnsi" w:cstheme="minorHAnsi"/>
          <w:sz w:val="16"/>
        </w:rPr>
        <w:t>groups, or</w:t>
      </w:r>
      <w:proofErr w:type="gramEnd"/>
      <w:r w:rsidRPr="00780BC1">
        <w:rPr>
          <w:rFonts w:asciiTheme="minorHAnsi" w:hAnsiTheme="minorHAnsi" w:cstheme="minorHAnsi"/>
          <w:sz w:val="16"/>
        </w:rPr>
        <w:t xml:space="preserve"> distributed in many smaller ones. Specifically: </w:t>
      </w:r>
      <w:r w:rsidRPr="00780BC1">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780BC1">
        <w:rPr>
          <w:rFonts w:asciiTheme="minorHAnsi" w:hAnsiTheme="minorHAnsi" w:cstheme="minorHAnsi"/>
          <w:sz w:val="16"/>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780BC1">
        <w:rPr>
          <w:rFonts w:asciiTheme="minorHAnsi" w:hAnsiTheme="minorHAnsi" w:cstheme="minorHAnsi"/>
          <w:u w:val="single"/>
        </w:rPr>
        <w:t>you’d have to think that</w:t>
      </w:r>
      <w:r w:rsidRPr="00780BC1">
        <w:rPr>
          <w:rFonts w:asciiTheme="minorHAnsi" w:hAnsiTheme="minorHAnsi" w:cstheme="minorHAnsi"/>
          <w:sz w:val="16"/>
        </w:rPr>
        <w:t xml:space="preserve"> out of a group of 10 million people (again, bigger than the largest US city), </w:t>
      </w:r>
      <w:r w:rsidRPr="00780BC1">
        <w:rPr>
          <w:rFonts w:asciiTheme="minorHAnsi" w:hAnsiTheme="minorHAnsi" w:cstheme="minorHAnsi"/>
          <w:u w:val="single"/>
        </w:rPr>
        <w:t xml:space="preserve">not even a few hundred of those people would overcome the obstacles of the post-collapse environment </w:t>
      </w:r>
      <w:r w:rsidRPr="00780BC1">
        <w:rPr>
          <w:rFonts w:asciiTheme="minorHAnsi" w:hAnsiTheme="minorHAnsi" w:cstheme="minorHAnsi"/>
          <w:sz w:val="16"/>
        </w:rPr>
        <w:t xml:space="preserve">(how to fish, how to farm despite global cooling, avoiding being killed by a hurricane or drought). </w:t>
      </w:r>
      <w:r w:rsidRPr="00780BC1">
        <w:rPr>
          <w:rFonts w:asciiTheme="minorHAnsi" w:hAnsiTheme="minorHAnsi" w:cstheme="minorHAnsi"/>
          <w:u w:val="single"/>
        </w:rPr>
        <w:t>I do not find this view very plausible.</w:t>
      </w:r>
      <w:r w:rsidRPr="00780BC1">
        <w:rPr>
          <w:rFonts w:asciiTheme="minorHAnsi" w:hAnsiTheme="minorHAnsi" w:cstheme="minorHAnsi"/>
          <w:sz w:val="16"/>
        </w:rPr>
        <w:t xml:space="preserve"> Similarly, the probability of extinction is very high indeed if you think that any given group of 100 million survivors has a 99% chance of being wiped out. </w:t>
      </w:r>
      <w:r w:rsidRPr="00780BC1">
        <w:rPr>
          <w:rFonts w:asciiTheme="minorHAnsi" w:hAnsiTheme="minorHAnsi" w:cstheme="minorHAnsi"/>
          <w:u w:val="single"/>
        </w:rPr>
        <w:t>Again, to believe extinction risk was that high, you’d have to think that there would be a 99% chance that none of the 100 million people would work out how to survive</w:t>
      </w:r>
      <w:r w:rsidRPr="00780BC1">
        <w:rPr>
          <w:rFonts w:asciiTheme="minorHAnsi" w:hAnsiTheme="minorHAnsi" w:cstheme="minorHAnsi"/>
          <w:sz w:val="16"/>
        </w:rPr>
        <w:t xml:space="preserve"> (for reference, only 14 countries have a population of 100 million or higher). </w:t>
      </w:r>
      <w:r w:rsidRPr="00780BC1">
        <w:rPr>
          <w:rFonts w:asciiTheme="minorHAnsi" w:hAnsiTheme="minorHAnsi" w:cstheme="minorHAnsi"/>
          <w:u w:val="single"/>
        </w:rPr>
        <w:t>Given all of this,</w:t>
      </w:r>
      <w:r w:rsidRPr="00780BC1">
        <w:rPr>
          <w:rFonts w:asciiTheme="minorHAnsi" w:hAnsiTheme="minorHAnsi" w:cstheme="minorHAnsi"/>
          <w:sz w:val="16"/>
        </w:rPr>
        <w:t xml:space="preserve"> my subjective judgment is that </w:t>
      </w:r>
      <w:r w:rsidRPr="00780BC1">
        <w:rPr>
          <w:rFonts w:asciiTheme="minorHAnsi" w:hAnsiTheme="minorHAnsi" w:cstheme="minorHAnsi"/>
          <w:b/>
          <w:bCs/>
          <w:highlight w:val="cyan"/>
          <w:u w:val="single"/>
        </w:rPr>
        <w:t>it’s very unlikely that this scenario would more or less directly lead to human extinction.</w:t>
      </w:r>
    </w:p>
    <w:p w14:paraId="0749EF0C" w14:textId="77777777" w:rsidR="0039233B" w:rsidRPr="00A24BF5" w:rsidRDefault="0039233B" w:rsidP="0039233B">
      <w:pPr>
        <w:pStyle w:val="Heading4"/>
      </w:pPr>
      <w:r>
        <w:t xml:space="preserve">War now spurs disarm – otherwise, nuclear war is inevitable </w:t>
      </w:r>
    </w:p>
    <w:p w14:paraId="3A64425A" w14:textId="77777777" w:rsidR="0039233B" w:rsidRPr="00A24BF5" w:rsidRDefault="0039233B" w:rsidP="0039233B">
      <w:r w:rsidRPr="00A24BF5">
        <w:t xml:space="preserve">Daniel </w:t>
      </w:r>
      <w:proofErr w:type="spellStart"/>
      <w:r w:rsidRPr="00A24BF5">
        <w:rPr>
          <w:b/>
        </w:rPr>
        <w:t>Deudney</w:t>
      </w:r>
      <w:proofErr w:type="spellEnd"/>
      <w:r w:rsidRPr="00A24BF5">
        <w:rPr>
          <w:b/>
        </w:rPr>
        <w:t xml:space="preserve"> 18</w:t>
      </w:r>
      <w:r w:rsidRPr="00A24BF5">
        <w:t>. 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 //reem</w:t>
      </w:r>
    </w:p>
    <w:p w14:paraId="335249DE" w14:textId="77777777" w:rsidR="0039233B" w:rsidRDefault="0039233B" w:rsidP="0039233B">
      <w:pPr>
        <w:rPr>
          <w:rStyle w:val="StyleUnderline"/>
        </w:rPr>
      </w:pPr>
      <w:r w:rsidRPr="00AB5E62">
        <w:rPr>
          <w:sz w:val="16"/>
        </w:rPr>
        <w:t xml:space="preserve">Although nuclear war is the oldest of these technogenic threats to civilization and human survival, and although important steps to restraint, particularly at the end of the Cold War, have been achieved, </w:t>
      </w:r>
      <w:r w:rsidRPr="00067399">
        <w:rPr>
          <w:rStyle w:val="StyleUnderline"/>
          <w:highlight w:val="cyan"/>
        </w:rPr>
        <w:t>the nuclear world is</w:t>
      </w:r>
      <w:r w:rsidRPr="00A24BF5">
        <w:rPr>
          <w:rStyle w:val="StyleUnderline"/>
        </w:rPr>
        <w:t xml:space="preserve"> increasingly </w:t>
      </w:r>
      <w:r w:rsidRPr="00067399">
        <w:rPr>
          <w:rStyle w:val="StyleUnderline"/>
          <w:highlight w:val="cyan"/>
        </w:rPr>
        <w:t>changing in</w:t>
      </w:r>
      <w:r w:rsidRPr="00A24BF5">
        <w:rPr>
          <w:rStyle w:val="StyleUnderline"/>
        </w:rPr>
        <w:t xml:space="preserve"> </w:t>
      </w:r>
      <w:r w:rsidRPr="00067399">
        <w:rPr>
          <w:rStyle w:val="StyleUnderline"/>
        </w:rPr>
        <w:t>major ways, and</w:t>
      </w:r>
      <w:r w:rsidRPr="00A24BF5">
        <w:rPr>
          <w:rStyle w:val="StyleUnderline"/>
        </w:rPr>
        <w:t xml:space="preserve"> in almost </w:t>
      </w:r>
      <w:r w:rsidRPr="00067399">
        <w:rPr>
          <w:rStyle w:val="Emphasis"/>
          <w:highlight w:val="cyan"/>
        </w:rPr>
        <w:t>entirely dangerous directions</w:t>
      </w:r>
      <w:r w:rsidRPr="00AB5E62">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w:t>
      </w:r>
      <w:r w:rsidRPr="00067399">
        <w:rPr>
          <w:rStyle w:val="StyleUnderline"/>
          <w:highlight w:val="cyan"/>
        </w:rPr>
        <w:t>forces</w:t>
      </w:r>
      <w:r w:rsidRPr="00A24BF5">
        <w:rPr>
          <w:rStyle w:val="StyleUnderline"/>
        </w:rPr>
        <w:t xml:space="preserve"> that are </w:t>
      </w:r>
      <w:r w:rsidRPr="00067399">
        <w:rPr>
          <w:rStyle w:val="StyleUnderline"/>
          <w:highlight w:val="cyan"/>
        </w:rPr>
        <w:t>pull</w:t>
      </w:r>
      <w:r w:rsidRPr="00A24BF5">
        <w:rPr>
          <w:rStyle w:val="StyleUnderline"/>
        </w:rPr>
        <w:t xml:space="preserve">ing </w:t>
      </w:r>
      <w:r w:rsidRPr="00067399">
        <w:rPr>
          <w:rStyle w:val="StyleUnderline"/>
          <w:highlight w:val="cyan"/>
        </w:rPr>
        <w:t xml:space="preserve">states </w:t>
      </w:r>
      <w:r w:rsidRPr="00067399">
        <w:rPr>
          <w:rStyle w:val="Emphasis"/>
          <w:highlight w:val="cyan"/>
        </w:rPr>
        <w:t>toward nuclear-use</w:t>
      </w:r>
      <w:r w:rsidRPr="00A24BF5">
        <w:rPr>
          <w:rStyle w:val="StyleUnderline"/>
        </w:rPr>
        <w:t xml:space="preserve">, and with the </w:t>
      </w:r>
      <w:r w:rsidRPr="00067399">
        <w:rPr>
          <w:rStyle w:val="StyleUnderline"/>
          <w:highlight w:val="cyan"/>
        </w:rPr>
        <w:t>radical actors</w:t>
      </w:r>
      <w:r w:rsidRPr="00A24BF5">
        <w:rPr>
          <w:rStyle w:val="StyleUnderline"/>
        </w:rPr>
        <w:t xml:space="preserve"> </w:t>
      </w:r>
      <w:r w:rsidRPr="00067399">
        <w:rPr>
          <w:rStyle w:val="StyleUnderline"/>
          <w:highlight w:val="cyan"/>
        </w:rPr>
        <w:t>bent on inflicting</w:t>
      </w:r>
      <w:r w:rsidRPr="00A24BF5">
        <w:rPr>
          <w:rStyle w:val="StyleUnderline"/>
        </w:rPr>
        <w:t xml:space="preserve"> catastrophic </w:t>
      </w:r>
      <w:r w:rsidRPr="00067399">
        <w:rPr>
          <w:rStyle w:val="StyleUnderline"/>
          <w:highlight w:val="cyan"/>
        </w:rPr>
        <w:t xml:space="preserve">damage on </w:t>
      </w:r>
      <w:r w:rsidRPr="00067399">
        <w:rPr>
          <w:rStyle w:val="StyleUnderline"/>
        </w:rPr>
        <w:t xml:space="preserve">the </w:t>
      </w:r>
      <w:r w:rsidRPr="00067399">
        <w:rPr>
          <w:rStyle w:val="StyleUnderline"/>
          <w:highlight w:val="cyan"/>
        </w:rPr>
        <w:t>leading states</w:t>
      </w:r>
      <w:r w:rsidRPr="00A24BF5">
        <w:rPr>
          <w:rStyle w:val="StyleUnderline"/>
        </w:rPr>
        <w:t xml:space="preserve"> in the international system, particularly the United States</w:t>
      </w:r>
      <w:r w:rsidRPr="00AB5E62">
        <w:rPr>
          <w:sz w:val="16"/>
        </w:rPr>
        <w:t xml:space="preserve">. </w:t>
      </w:r>
      <w:r w:rsidRPr="00A24BF5">
        <w:rPr>
          <w:rStyle w:val="StyleUnderline"/>
        </w:rPr>
        <w:t xml:space="preserve">In contrast, the </w:t>
      </w:r>
      <w:r w:rsidRPr="00067399">
        <w:rPr>
          <w:rStyle w:val="StyleUnderline"/>
          <w:highlight w:val="cyan"/>
        </w:rPr>
        <w:t>arms control</w:t>
      </w:r>
      <w:r w:rsidRPr="00A24BF5">
        <w:rPr>
          <w:rStyle w:val="StyleUnderline"/>
        </w:rPr>
        <w:t xml:space="preserve"> project, although intellectually vibrant, </w:t>
      </w:r>
      <w:r w:rsidRPr="00067399">
        <w:rPr>
          <w:rStyle w:val="StyleUnderline"/>
          <w:highlight w:val="cyan"/>
        </w:rPr>
        <w:t xml:space="preserve">is </w:t>
      </w:r>
      <w:r w:rsidRPr="00067399">
        <w:rPr>
          <w:rStyle w:val="Emphasis"/>
          <w:highlight w:val="cyan"/>
        </w:rPr>
        <w:t>largely in retreat</w:t>
      </w:r>
      <w:r w:rsidRPr="00A24BF5">
        <w:rPr>
          <w:rStyle w:val="StyleUnderline"/>
        </w:rPr>
        <w:t xml:space="preserve"> on the world political stage. The arms control settlement of the Cold War is </w:t>
      </w:r>
      <w:r w:rsidRPr="00A24BF5">
        <w:rPr>
          <w:rStyle w:val="Emphasis"/>
        </w:rPr>
        <w:t>unraveling</w:t>
      </w:r>
      <w:r w:rsidRPr="00AB5E62">
        <w:rPr>
          <w:sz w:val="16"/>
        </w:rPr>
        <w:t xml:space="preserve">, and the world public is more divided and distracted than ever. </w:t>
      </w:r>
      <w:r w:rsidRPr="00A24BF5">
        <w:rPr>
          <w:rStyle w:val="StyleUnderline"/>
        </w:rPr>
        <w:t>With the recent election of</w:t>
      </w:r>
      <w:r w:rsidRPr="00AB5E62">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B5E62">
        <w:rPr>
          <w:sz w:val="16"/>
        </w:rPr>
        <w:t xml:space="preserve">Given current trends, it is prudent to assume that </w:t>
      </w:r>
      <w:r w:rsidRPr="00B65AC5">
        <w:rPr>
          <w:rStyle w:val="Emphasis"/>
          <w:highlight w:val="cyan"/>
        </w:rPr>
        <w:t>sooner or late</w:t>
      </w:r>
      <w:r w:rsidRPr="00A24BF5">
        <w:rPr>
          <w:rStyle w:val="Emphasis"/>
        </w:rPr>
        <w:t>r</w:t>
      </w:r>
      <w:r w:rsidRPr="00AB5E62">
        <w:rPr>
          <w:sz w:val="16"/>
          <w:highlight w:val="cyan"/>
        </w:rPr>
        <w:t>,</w:t>
      </w:r>
      <w:r w:rsidRPr="00AB5E62">
        <w:rPr>
          <w:sz w:val="16"/>
        </w:rPr>
        <w:t xml:space="preserve"> and probably sooner, </w:t>
      </w:r>
      <w:r w:rsidRPr="00B65AC5">
        <w:rPr>
          <w:rStyle w:val="Emphasis"/>
          <w:highlight w:val="cyan"/>
        </w:rPr>
        <w:t>nuclear weapons will again be the used in war</w:t>
      </w:r>
      <w:r w:rsidRPr="00A24BF5">
        <w:rPr>
          <w:rStyle w:val="StyleUnderline"/>
        </w:rPr>
        <w:t xml:space="preserve">. But this bad news may contain a </w:t>
      </w:r>
      <w:r w:rsidRPr="00A24BF5">
        <w:rPr>
          <w:rStyle w:val="Emphasis"/>
        </w:rPr>
        <w:t>“silver lining” of good news</w:t>
      </w:r>
      <w:r w:rsidRPr="00B65AC5">
        <w:rPr>
          <w:rStyle w:val="StyleUnderline"/>
          <w:highlight w:val="cyan"/>
        </w:rPr>
        <w:t xml:space="preserve">. Unlike a </w:t>
      </w:r>
      <w:r w:rsidRPr="00B65AC5">
        <w:rPr>
          <w:rStyle w:val="Emphasis"/>
          <w:highlight w:val="cyan"/>
        </w:rPr>
        <w:t>general</w:t>
      </w:r>
      <w:r w:rsidRPr="00B65AC5">
        <w:rPr>
          <w:rStyle w:val="StyleUnderline"/>
          <w:highlight w:val="cyan"/>
        </w:rPr>
        <w:t xml:space="preserve"> nuclear war</w:t>
      </w:r>
      <w:r w:rsidRPr="00AB5E62">
        <w:rPr>
          <w:sz w:val="16"/>
        </w:rPr>
        <w:t xml:space="preserve"> that might have occurred during the Cold War, such </w:t>
      </w:r>
      <w:r w:rsidRPr="00A24BF5">
        <w:rPr>
          <w:rStyle w:val="StyleUnderline"/>
        </w:rPr>
        <w:t xml:space="preserve">a </w:t>
      </w:r>
      <w:r w:rsidRPr="00B65AC5">
        <w:rPr>
          <w:rStyle w:val="StyleUnderline"/>
          <w:highlight w:val="cyan"/>
        </w:rPr>
        <w:t>nuclear event now would</w:t>
      </w:r>
      <w:r w:rsidRPr="00AB5E62">
        <w:rPr>
          <w:sz w:val="16"/>
        </w:rPr>
        <w:t xml:space="preserve"> probably </w:t>
      </w:r>
      <w:r w:rsidRPr="00B65AC5">
        <w:rPr>
          <w:rStyle w:val="Emphasis"/>
          <w:highlight w:val="cyan"/>
        </w:rPr>
        <w:t>not mark the end of</w:t>
      </w:r>
      <w:r w:rsidRPr="00A24BF5">
        <w:rPr>
          <w:rStyle w:val="Emphasis"/>
        </w:rPr>
        <w:t xml:space="preserve"> civilization (or</w:t>
      </w:r>
      <w:r w:rsidRPr="00AB5E62">
        <w:rPr>
          <w:sz w:val="16"/>
        </w:rPr>
        <w:t xml:space="preserve"> of </w:t>
      </w:r>
      <w:r w:rsidRPr="00B65AC5">
        <w:rPr>
          <w:rStyle w:val="Emphasis"/>
          <w:highlight w:val="cyan"/>
        </w:rPr>
        <w:t>humanity</w:t>
      </w:r>
      <w:r w:rsidRPr="00B65AC5">
        <w:rPr>
          <w:rStyle w:val="StyleUnderline"/>
          <w:highlight w:val="cyan"/>
        </w:rPr>
        <w:t>), due to</w:t>
      </w:r>
      <w:r w:rsidRPr="00AB5E62">
        <w:rPr>
          <w:sz w:val="16"/>
        </w:rPr>
        <w:t xml:space="preserve"> the great </w:t>
      </w:r>
      <w:r w:rsidRPr="00B65AC5">
        <w:rPr>
          <w:rStyle w:val="Emphasis"/>
          <w:highlight w:val="cyan"/>
        </w:rPr>
        <w:t>reductions in nuclear forces</w:t>
      </w:r>
      <w:r w:rsidRPr="00AB5E62">
        <w:rPr>
          <w:sz w:val="16"/>
          <w:highlight w:val="cyan"/>
        </w:rPr>
        <w:t xml:space="preserve"> </w:t>
      </w:r>
      <w:r w:rsidRPr="00B65AC5">
        <w:rPr>
          <w:rStyle w:val="StyleUnderline"/>
          <w:highlight w:val="cyan"/>
        </w:rPr>
        <w:t>achieved at the end of the Cold War</w:t>
      </w:r>
      <w:r w:rsidRPr="00A24BF5">
        <w:rPr>
          <w:rStyle w:val="StyleUnderline"/>
        </w:rPr>
        <w:t xml:space="preserve">. Furthermore, </w:t>
      </w:r>
      <w:r w:rsidRPr="00A24BF5">
        <w:rPr>
          <w:rStyle w:val="Emphasis"/>
        </w:rPr>
        <w:t>politics</w:t>
      </w:r>
      <w:r w:rsidRPr="00AB5E62">
        <w:rPr>
          <w:sz w:val="16"/>
        </w:rPr>
        <w:t xml:space="preserve"> </w:t>
      </w:r>
      <w:r w:rsidRPr="00A24BF5">
        <w:rPr>
          <w:rStyle w:val="StyleUnderline"/>
        </w:rPr>
        <w:t xml:space="preserve">on “the day after” could have </w:t>
      </w:r>
      <w:r w:rsidRPr="00A24BF5">
        <w:rPr>
          <w:rStyle w:val="Emphasis"/>
        </w:rPr>
        <w:t>immense potential for positive change</w:t>
      </w:r>
      <w:r w:rsidRPr="00A24BF5">
        <w:rPr>
          <w:rStyle w:val="StyleUnderline"/>
        </w:rPr>
        <w:t xml:space="preserve">. The survivors would not be likely to envy the </w:t>
      </w:r>
      <w:proofErr w:type="gramStart"/>
      <w:r w:rsidRPr="00A24BF5">
        <w:rPr>
          <w:rStyle w:val="StyleUnderline"/>
        </w:rPr>
        <w:t>dead, but</w:t>
      </w:r>
      <w:proofErr w:type="gramEnd"/>
      <w:r w:rsidRPr="00A24BF5">
        <w:rPr>
          <w:rStyle w:val="StyleUnderline"/>
        </w:rPr>
        <w:t xml:space="preserve"> would surely have a </w:t>
      </w:r>
      <w:r w:rsidRPr="00A24BF5">
        <w:rPr>
          <w:rStyle w:val="Emphasis"/>
        </w:rPr>
        <w:t>greatly renewed resolution for “never again.”</w:t>
      </w:r>
      <w:r w:rsidRPr="00AB5E62">
        <w:rPr>
          <w:sz w:val="16"/>
        </w:rPr>
        <w:t xml:space="preserve"> </w:t>
      </w:r>
      <w:r w:rsidRPr="00B65AC5">
        <w:rPr>
          <w:rStyle w:val="StyleUnderline"/>
          <w:highlight w:val="cyan"/>
        </w:rPr>
        <w:t>Such an event</w:t>
      </w:r>
      <w:r w:rsidRPr="00A24BF5">
        <w:rPr>
          <w:rStyle w:val="StyleUnderline"/>
        </w:rPr>
        <w:t xml:space="preserve">, completely unpredictable in its particulars, </w:t>
      </w:r>
      <w:r w:rsidRPr="00B65AC5">
        <w:rPr>
          <w:rStyle w:val="StyleUnderline"/>
          <w:highlight w:val="cyan"/>
        </w:rPr>
        <w:t xml:space="preserve">would </w:t>
      </w:r>
      <w:r w:rsidRPr="00B65AC5">
        <w:rPr>
          <w:rStyle w:val="Emphasis"/>
          <w:highlight w:val="cyan"/>
        </w:rPr>
        <w:t>unambiguously put the nuclear-political question back at the top of the world political agend</w:t>
      </w:r>
      <w:r w:rsidRPr="00A24BF5">
        <w:rPr>
          <w:rStyle w:val="Emphasis"/>
        </w:rPr>
        <w:t>a</w:t>
      </w:r>
      <w:r w:rsidRPr="00A24BF5">
        <w:rPr>
          <w:rStyle w:val="StyleUnderline"/>
        </w:rPr>
        <w:t xml:space="preserve">. It </w:t>
      </w:r>
      <w:r w:rsidRPr="00B65AC5">
        <w:rPr>
          <w:rStyle w:val="StyleUnderline"/>
          <w:highlight w:val="cyan"/>
        </w:rPr>
        <w:t xml:space="preserve">would </w:t>
      </w:r>
      <w:proofErr w:type="spellStart"/>
      <w:r w:rsidRPr="00B65AC5">
        <w:rPr>
          <w:rStyle w:val="StyleUnderline"/>
          <w:highlight w:val="cyan"/>
        </w:rPr>
        <w:t>unmistakeably</w:t>
      </w:r>
      <w:proofErr w:type="spellEnd"/>
      <w:r w:rsidRPr="00B65AC5">
        <w:rPr>
          <w:rStyle w:val="StyleUnderline"/>
          <w:highlight w:val="cyan"/>
        </w:rPr>
        <w:t xml:space="preserve"> remind leading states of their </w:t>
      </w:r>
      <w:r w:rsidRPr="00B65AC5">
        <w:rPr>
          <w:rStyle w:val="Emphasis"/>
          <w:highlight w:val="cyan"/>
        </w:rPr>
        <w:t>vulnerability</w:t>
      </w:r>
      <w:r w:rsidRPr="00AB5E62">
        <w:rPr>
          <w:sz w:val="16"/>
        </w:rPr>
        <w:t xml:space="preserve"> </w:t>
      </w:r>
      <w:r w:rsidRPr="00A24BF5">
        <w:rPr>
          <w:rStyle w:val="StyleUnderline"/>
        </w:rPr>
        <w:t xml:space="preserve">It might also </w:t>
      </w:r>
      <w:r w:rsidRPr="00B65AC5">
        <w:rPr>
          <w:rStyle w:val="StyleUnderline"/>
          <w:highlight w:val="cyan"/>
        </w:rPr>
        <w:t>trigger more robust efforts to achieve</w:t>
      </w:r>
      <w:r w:rsidRPr="00A24BF5">
        <w:rPr>
          <w:rStyle w:val="StyleUnderline"/>
        </w:rPr>
        <w:t xml:space="preserve"> the </w:t>
      </w:r>
      <w:r w:rsidRPr="00B65AC5">
        <w:rPr>
          <w:rStyle w:val="Emphasis"/>
          <w:highlight w:val="cyan"/>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B65AC5">
        <w:rPr>
          <w:rStyle w:val="Emphasis"/>
          <w:highlight w:val="cyan"/>
        </w:rPr>
        <w:t>holds the possibility of inaugurating</w:t>
      </w:r>
      <w:r w:rsidRPr="00A24BF5">
        <w:rPr>
          <w:rStyle w:val="Emphasis"/>
        </w:rPr>
        <w:t xml:space="preserve"> a major period of institutional innovation and </w:t>
      </w:r>
      <w:r w:rsidRPr="00B65AC5">
        <w:rPr>
          <w:rStyle w:val="Emphasis"/>
          <w:highlight w:val="cyan"/>
        </w:rPr>
        <w:t>adjustment toward a fully “bombs away” future</w:t>
      </w:r>
      <w:r w:rsidRPr="00B65AC5">
        <w:rPr>
          <w:rStyle w:val="StyleUnderline"/>
          <w:highlight w:val="cyan"/>
        </w:rPr>
        <w:t>.</w:t>
      </w:r>
    </w:p>
    <w:p w14:paraId="76E894F3" w14:textId="77777777" w:rsidR="0039233B" w:rsidRPr="00DA660E" w:rsidRDefault="0039233B" w:rsidP="0039233B">
      <w:pPr>
        <w:pStyle w:val="Heading4"/>
      </w:pPr>
      <w:r>
        <w:t xml:space="preserve">That’s good – war later is worse </w:t>
      </w:r>
    </w:p>
    <w:p w14:paraId="53A71D2C" w14:textId="77777777" w:rsidR="0039233B" w:rsidRPr="00DA660E" w:rsidRDefault="0039233B" w:rsidP="0039233B">
      <w:proofErr w:type="spellStart"/>
      <w:r w:rsidRPr="00DA660E">
        <w:rPr>
          <w:b/>
          <w:bCs/>
          <w:szCs w:val="24"/>
        </w:rPr>
        <w:t>Turchin</w:t>
      </w:r>
      <w:proofErr w:type="spellEnd"/>
      <w:r w:rsidRPr="00DA660E">
        <w:rPr>
          <w:b/>
          <w:bCs/>
          <w:szCs w:val="24"/>
        </w:rPr>
        <w:t xml:space="preserve"> &amp; </w:t>
      </w:r>
      <w:proofErr w:type="spellStart"/>
      <w:r w:rsidRPr="00DA660E">
        <w:rPr>
          <w:b/>
          <w:bCs/>
          <w:szCs w:val="24"/>
        </w:rPr>
        <w:t>Denkenberger</w:t>
      </w:r>
      <w:proofErr w:type="spellEnd"/>
      <w:r w:rsidRPr="00DA660E">
        <w:rPr>
          <w:b/>
          <w:bCs/>
          <w:szCs w:val="24"/>
        </w:rPr>
        <w:t xml:space="preserve"> 18</w:t>
      </w:r>
      <w:r w:rsidRPr="00DA660E">
        <w:rPr>
          <w:szCs w:val="24"/>
        </w:rPr>
        <w:t xml:space="preserve"> </w:t>
      </w:r>
      <w:r>
        <w:t>[</w:t>
      </w:r>
      <w:r w:rsidRPr="00DA660E">
        <w:t xml:space="preserve">Alexey </w:t>
      </w:r>
      <w:proofErr w:type="spellStart"/>
      <w:r w:rsidRPr="00DA660E">
        <w:t>Turchin</w:t>
      </w:r>
      <w:proofErr w:type="spellEnd"/>
      <w:r w:rsidRPr="00DA660E">
        <w:t xml:space="preserve"> &amp; David </w:t>
      </w:r>
      <w:proofErr w:type="spellStart"/>
      <w:r w:rsidRPr="00DA660E">
        <w:t>Denkenberger</w:t>
      </w:r>
      <w:proofErr w:type="spellEnd"/>
      <w:r w:rsidRPr="00DA660E">
        <w:t xml:space="preserve">. </w:t>
      </w:r>
      <w:proofErr w:type="spellStart"/>
      <w:r w:rsidRPr="00DA660E">
        <w:t>Turchin</w:t>
      </w:r>
      <w:proofErr w:type="spellEnd"/>
      <w:r w:rsidRPr="00DA660E">
        <w:t xml:space="preserve"> is a researcher at the Science for Life Extension Foundation; </w:t>
      </w:r>
      <w:proofErr w:type="spellStart"/>
      <w:r w:rsidRPr="00DA660E">
        <w:t>Denkenberger</w:t>
      </w:r>
      <w:proofErr w:type="spellEnd"/>
      <w:r w:rsidRPr="00DA660E">
        <w:t xml:space="preserve"> is with the Global Catastrophic Risk Institute (GCRI) @ Tennessee State University, Alliance to Feed the Earth in Disasters (ALLFED). 09/2018. “Global Catastrophic and Existential Risks Communication Scale.” Futures, vol. 102, pp. 27–38.</w:t>
      </w:r>
      <w:r>
        <w:t>]</w:t>
      </w:r>
    </w:p>
    <w:p w14:paraId="4D16F43B" w14:textId="77777777" w:rsidR="0039233B" w:rsidRPr="00536082" w:rsidRDefault="0039233B" w:rsidP="0039233B">
      <w:pPr>
        <w:rPr>
          <w:sz w:val="14"/>
        </w:rPr>
      </w:pPr>
      <w:r w:rsidRPr="009D6E9C">
        <w:rPr>
          <w:sz w:val="14"/>
        </w:rPr>
        <w:t xml:space="preserve">2. “Civilizational collapse risks” As most human societies are fairly complex, a true civilizational collapse would require a drastic reduction in human population, and the break-down of connections between surviving populations. Survivors would have to rebuild civilization from scratch, likely losing much technological abilities and knowledge in the process. Hanson (2008) estimated that the minimal human population able to survive is around 100 people. Like X risks, there is little agreement on what is required for civilizational collapse. Clearly, different types and levels of the civilizational collapse are possible (Diamond, 2005) (Meadows, Randers, &amp; Meadows, 2004). For instance, one definition of the collapse of civilization involves, collapse of </w:t>
      </w:r>
      <w:proofErr w:type="gramStart"/>
      <w:r w:rsidRPr="009D6E9C">
        <w:rPr>
          <w:sz w:val="14"/>
        </w:rPr>
        <w:t>long distance</w:t>
      </w:r>
      <w:proofErr w:type="gramEnd"/>
      <w:r w:rsidRPr="009D6E9C">
        <w:rPr>
          <w:sz w:val="14"/>
        </w:rPr>
        <w:t xml:space="preserve"> trade, widespread conflict, and loss of government (Coates, 2009). How such collapses relate to existential risk needs more research. 3. “</w:t>
      </w:r>
      <w:r w:rsidRPr="00CA664B">
        <w:rPr>
          <w:rStyle w:val="Emphasis"/>
        </w:rPr>
        <w:t xml:space="preserve">Human </w:t>
      </w:r>
      <w:r w:rsidRPr="00146AF6">
        <w:rPr>
          <w:rStyle w:val="Emphasis"/>
          <w:highlight w:val="cyan"/>
        </w:rPr>
        <w:t>extinction risks</w:t>
      </w:r>
      <w:r w:rsidRPr="009D6E9C">
        <w:rPr>
          <w:sz w:val="14"/>
        </w:rPr>
        <w:t xml:space="preserve">” </w:t>
      </w:r>
      <w:r w:rsidRPr="00854B11">
        <w:rPr>
          <w:rStyle w:val="StyleUnderline"/>
        </w:rPr>
        <w:t xml:space="preserve">are risks that </w:t>
      </w:r>
      <w:r w:rsidRPr="00146AF6">
        <w:rPr>
          <w:rStyle w:val="Emphasis"/>
          <w:highlight w:val="cyan"/>
        </w:rPr>
        <w:t>all humans die</w:t>
      </w:r>
      <w:r w:rsidRPr="00146AF6">
        <w:rPr>
          <w:rStyle w:val="StyleUnderline"/>
          <w:highlight w:val="cyan"/>
        </w:rPr>
        <w:t xml:space="preserve">, and </w:t>
      </w:r>
      <w:r w:rsidRPr="00146AF6">
        <w:rPr>
          <w:rStyle w:val="Emphasis"/>
          <w:highlight w:val="cyan"/>
        </w:rPr>
        <w:t>no</w:t>
      </w:r>
      <w:r w:rsidRPr="00146AF6">
        <w:rPr>
          <w:rStyle w:val="StyleUnderline"/>
          <w:highlight w:val="cyan"/>
        </w:rPr>
        <w:t xml:space="preserve"> future generations</w:t>
      </w:r>
      <w:r w:rsidRPr="009D6E9C">
        <w:rPr>
          <w:sz w:val="14"/>
        </w:rPr>
        <w:t xml:space="preserve"> (in the extended sense mentioned above) will ever exist. 4. “</w:t>
      </w:r>
      <w:r w:rsidRPr="00854B11">
        <w:rPr>
          <w:rStyle w:val="StyleUnderline"/>
        </w:rPr>
        <w:t xml:space="preserve">All life on Earth ends risks” involve the extinction of </w:t>
      </w:r>
      <w:r w:rsidRPr="00854B11">
        <w:rPr>
          <w:rStyle w:val="Emphasis"/>
        </w:rPr>
        <w:t>all life on</w:t>
      </w:r>
      <w:r>
        <w:rPr>
          <w:rStyle w:val="Emphasis"/>
        </w:rPr>
        <w:t xml:space="preserve"> </w:t>
      </w:r>
      <w:r w:rsidRPr="00854B11">
        <w:rPr>
          <w:rStyle w:val="Emphasis"/>
        </w:rPr>
        <w:t>earth</w:t>
      </w:r>
      <w:r w:rsidRPr="00854B11">
        <w:rPr>
          <w:rStyle w:val="StyleUnderline"/>
        </w:rPr>
        <w:t>. As this includes H. sapiens, such risks are at the very least</w:t>
      </w:r>
      <w:r>
        <w:rPr>
          <w:rStyle w:val="StyleUnderline"/>
        </w:rPr>
        <w:t xml:space="preserve"> </w:t>
      </w:r>
      <w:r w:rsidRPr="00854B11">
        <w:rPr>
          <w:rStyle w:val="StyleUnderline"/>
        </w:rPr>
        <w:t xml:space="preserve">on a par with human </w:t>
      </w:r>
      <w:proofErr w:type="gramStart"/>
      <w:r w:rsidRPr="00854B11">
        <w:rPr>
          <w:rStyle w:val="StyleUnderline"/>
        </w:rPr>
        <w:t>extinction, but</w:t>
      </w:r>
      <w:proofErr w:type="gramEnd"/>
      <w:r w:rsidRPr="00854B11">
        <w:rPr>
          <w:rStyle w:val="StyleUnderline"/>
        </w:rPr>
        <w:t xml:space="preserve"> are </w:t>
      </w:r>
      <w:r w:rsidRPr="00CA664B">
        <w:rPr>
          <w:rStyle w:val="StyleUnderline"/>
        </w:rPr>
        <w:t xml:space="preserve">likely </w:t>
      </w:r>
      <w:r w:rsidRPr="00CA664B">
        <w:rPr>
          <w:rStyle w:val="Emphasis"/>
        </w:rPr>
        <w:t>worse</w:t>
      </w:r>
      <w:r w:rsidRPr="00CA664B">
        <w:rPr>
          <w:rStyle w:val="StyleUnderline"/>
        </w:rPr>
        <w:t xml:space="preserve"> as the loss of </w:t>
      </w:r>
      <w:r w:rsidRPr="00CA664B">
        <w:rPr>
          <w:rStyle w:val="Emphasis"/>
        </w:rPr>
        <w:t>biodiversity</w:t>
      </w:r>
      <w:r w:rsidRPr="00CA664B">
        <w:rPr>
          <w:rStyle w:val="StyleUnderline"/>
        </w:rPr>
        <w:t xml:space="preserve"> is higher, and</w:t>
      </w:r>
      <w:r w:rsidRPr="009D6E9C">
        <w:rPr>
          <w:sz w:val="14"/>
        </w:rPr>
        <w:t xml:space="preserve"> (without life arising a second time) </w:t>
      </w:r>
      <w:r w:rsidRPr="00CA664B">
        <w:rPr>
          <w:rStyle w:val="Emphasis"/>
        </w:rPr>
        <w:t>no</w:t>
      </w:r>
      <w:r w:rsidRPr="009D6E9C">
        <w:rPr>
          <w:sz w:val="14"/>
        </w:rPr>
        <w:t xml:space="preserve"> other </w:t>
      </w:r>
      <w:r w:rsidRPr="00CA664B">
        <w:rPr>
          <w:rStyle w:val="Emphasis"/>
        </w:rPr>
        <w:t>civilizations</w:t>
      </w:r>
      <w:r w:rsidRPr="00CA664B">
        <w:rPr>
          <w:rStyle w:val="StyleUnderline"/>
        </w:rPr>
        <w:t xml:space="preserve">, human or otherwise, would be possible on Earth. </w:t>
      </w:r>
      <w:r w:rsidRPr="009D6E9C">
        <w:rPr>
          <w:sz w:val="14"/>
        </w:rPr>
        <w:t xml:space="preserve">5. “Astronomical scale risks” include the demise of all civilizations in the affectable universe. This of course includes human extinction, and all life on Earth, and so again are at the very least on a par, </w:t>
      </w:r>
      <w:r w:rsidRPr="009D6E9C">
        <w:rPr>
          <w:rStyle w:val="StyleUnderline"/>
        </w:rPr>
        <w:t>and very likely much worse outcomes, than those two. 6</w:t>
      </w:r>
      <w:r w:rsidRPr="00146AF6">
        <w:rPr>
          <w:rStyle w:val="Emphasis"/>
          <w:highlight w:val="cyan"/>
        </w:rPr>
        <w:t>. “S-risks” include collective infinite suffering</w:t>
      </w:r>
      <w:r w:rsidRPr="009D6E9C">
        <w:rPr>
          <w:sz w:val="14"/>
        </w:rPr>
        <w:t xml:space="preserve"> (Daniel, 2017). These differ from extinction risks insofar as extinction leads to a lack of existence, whereas this concerns ongoing existence in undesirable circumstances. These also vary in scale and </w:t>
      </w:r>
      <w:proofErr w:type="gramStart"/>
      <w:r w:rsidRPr="009D6E9C">
        <w:rPr>
          <w:sz w:val="14"/>
        </w:rPr>
        <w:t>intensity, but</w:t>
      </w:r>
      <w:proofErr w:type="gramEnd"/>
      <w:r w:rsidRPr="009D6E9C">
        <w:rPr>
          <w:sz w:val="14"/>
        </w:rPr>
        <w:t xml:space="preserve"> are generally out of scope of this work. 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First, global risks may have a fat tail—that is a low probability of high consequences—and </w:t>
      </w:r>
      <w:r w:rsidRPr="00854B11">
        <w:rPr>
          <w:rStyle w:val="StyleUnderline"/>
        </w:rPr>
        <w:t>the existence of</w:t>
      </w:r>
      <w:r w:rsidRPr="009D6E9C">
        <w:rPr>
          <w:sz w:val="14"/>
        </w:rPr>
        <w:t xml:space="preserve"> such </w:t>
      </w:r>
      <w:r w:rsidRPr="00854B11">
        <w:rPr>
          <w:rStyle w:val="Emphasis"/>
        </w:rPr>
        <w:t>fat tails</w:t>
      </w:r>
      <w:r w:rsidRPr="009D6E9C">
        <w:rPr>
          <w:sz w:val="14"/>
        </w:rPr>
        <w:t xml:space="preserve"> </w:t>
      </w:r>
      <w:r w:rsidRPr="00854B11">
        <w:rPr>
          <w:rStyle w:val="StyleUnderline"/>
        </w:rPr>
        <w:t>strongly depend</w:t>
      </w:r>
      <w:r>
        <w:rPr>
          <w:rStyle w:val="StyleUnderline"/>
        </w:rPr>
        <w:t xml:space="preserve"> </w:t>
      </w:r>
      <w:r w:rsidRPr="00854B11">
        <w:rPr>
          <w:rStyle w:val="StyleUnderline"/>
        </w:rPr>
        <w:t xml:space="preserve">on the intrinsic </w:t>
      </w:r>
      <w:r w:rsidRPr="00854B11">
        <w:rPr>
          <w:rStyle w:val="Emphasis"/>
        </w:rPr>
        <w:t>uncertainty of global systems</w:t>
      </w:r>
      <w:r w:rsidRPr="009D6E9C">
        <w:rPr>
          <w:sz w:val="14"/>
        </w:rPr>
        <w:t xml:space="preserve"> (</w:t>
      </w:r>
      <w:proofErr w:type="spellStart"/>
      <w:r w:rsidRPr="009D6E9C">
        <w:rPr>
          <w:sz w:val="14"/>
        </w:rPr>
        <w:t>Ćirković</w:t>
      </w:r>
      <w:proofErr w:type="spellEnd"/>
      <w:r w:rsidRPr="009D6E9C">
        <w:rPr>
          <w:sz w:val="14"/>
        </w:rPr>
        <w:t xml:space="preserve">, 2012) (Baum, 2015), (Wiener, 2016) (Sandberg &amp; Landry, 2015). </w:t>
      </w:r>
      <w:r w:rsidRPr="00854B11">
        <w:rPr>
          <w:rStyle w:val="StyleUnderline"/>
        </w:rPr>
        <w:t>This is especially</w:t>
      </w:r>
      <w:r>
        <w:rPr>
          <w:rStyle w:val="StyleUnderline"/>
        </w:rPr>
        <w:t xml:space="preserve"> </w:t>
      </w:r>
      <w:r w:rsidRPr="00854B11">
        <w:rPr>
          <w:rStyle w:val="StyleUnderline"/>
        </w:rPr>
        <w:t xml:space="preserve">true for risks associated with </w:t>
      </w:r>
      <w:r w:rsidRPr="00146AF6">
        <w:rPr>
          <w:rStyle w:val="Emphasis"/>
          <w:highlight w:val="cyan"/>
        </w:rPr>
        <w:t xml:space="preserve">future </w:t>
      </w:r>
      <w:r w:rsidRPr="00CA664B">
        <w:rPr>
          <w:rStyle w:val="Emphasis"/>
        </w:rPr>
        <w:t xml:space="preserve">world </w:t>
      </w:r>
      <w:r w:rsidRPr="00146AF6">
        <w:rPr>
          <w:rStyle w:val="Emphasis"/>
          <w:highlight w:val="cyan"/>
        </w:rPr>
        <w:t>wars</w:t>
      </w:r>
      <w:r w:rsidRPr="009D6E9C">
        <w:rPr>
          <w:sz w:val="14"/>
        </w:rPr>
        <w:t xml:space="preserve">, </w:t>
      </w:r>
      <w:r w:rsidRPr="00854B11">
        <w:rPr>
          <w:rStyle w:val="StyleUnderline"/>
        </w:rPr>
        <w:t xml:space="preserve">which </w:t>
      </w:r>
      <w:r w:rsidRPr="00CA664B">
        <w:rPr>
          <w:rStyle w:val="StyleUnderline"/>
        </w:rPr>
        <w:t xml:space="preserve">may </w:t>
      </w:r>
      <w:r w:rsidRPr="00146AF6">
        <w:rPr>
          <w:rStyle w:val="StyleUnderline"/>
          <w:highlight w:val="cyan"/>
        </w:rPr>
        <w:t xml:space="preserve">include </w:t>
      </w:r>
      <w:r w:rsidRPr="00CA664B">
        <w:rPr>
          <w:rStyle w:val="Emphasis"/>
        </w:rPr>
        <w:t xml:space="preserve">not only </w:t>
      </w:r>
      <w:r w:rsidRPr="00146AF6">
        <w:rPr>
          <w:rStyle w:val="Emphasis"/>
          <w:highlight w:val="cyan"/>
        </w:rPr>
        <w:t>nuclear weapons</w:t>
      </w:r>
      <w:r w:rsidRPr="00146AF6">
        <w:rPr>
          <w:rStyle w:val="StyleUnderline"/>
          <w:highlight w:val="cyan"/>
        </w:rPr>
        <w:t>, but</w:t>
      </w:r>
      <w:r w:rsidRPr="00CA664B">
        <w:rPr>
          <w:rStyle w:val="StyleUnderline"/>
        </w:rPr>
        <w:t xml:space="preserve"> weapons incorporating </w:t>
      </w:r>
      <w:r w:rsidRPr="00146AF6">
        <w:rPr>
          <w:rStyle w:val="Emphasis"/>
          <w:highlight w:val="cyan"/>
        </w:rPr>
        <w:t>synthetic bio</w:t>
      </w:r>
      <w:r w:rsidRPr="00CA664B">
        <w:rPr>
          <w:rStyle w:val="Emphasis"/>
        </w:rPr>
        <w:t>logy</w:t>
      </w:r>
      <w:r w:rsidRPr="009D6E9C">
        <w:rPr>
          <w:sz w:val="14"/>
        </w:rPr>
        <w:t xml:space="preserve"> </w:t>
      </w:r>
      <w:r w:rsidRPr="00854B11">
        <w:rPr>
          <w:rStyle w:val="StyleUnderline"/>
        </w:rPr>
        <w:t>and</w:t>
      </w:r>
      <w:r w:rsidRPr="009D6E9C">
        <w:rPr>
          <w:sz w:val="14"/>
        </w:rPr>
        <w:t xml:space="preserve"> </w:t>
      </w:r>
      <w:r w:rsidRPr="00146AF6">
        <w:rPr>
          <w:rStyle w:val="Emphasis"/>
          <w:highlight w:val="cyan"/>
        </w:rPr>
        <w:t>nanotech</w:t>
      </w:r>
      <w:r w:rsidRPr="00CA664B">
        <w:rPr>
          <w:rStyle w:val="Emphasis"/>
        </w:rPr>
        <w:t>nology</w:t>
      </w:r>
      <w:r w:rsidRPr="00854B11">
        <w:rPr>
          <w:rStyle w:val="StyleUnderline"/>
        </w:rPr>
        <w:t xml:space="preserve">, different </w:t>
      </w:r>
      <w:r w:rsidRPr="00146AF6">
        <w:rPr>
          <w:rStyle w:val="Emphasis"/>
          <w:highlight w:val="cyan"/>
        </w:rPr>
        <w:t>AI</w:t>
      </w:r>
      <w:r w:rsidRPr="00854B11">
        <w:rPr>
          <w:rStyle w:val="Emphasis"/>
        </w:rPr>
        <w:t xml:space="preserve"> technologies</w:t>
      </w:r>
      <w:r w:rsidRPr="00854B11">
        <w:rPr>
          <w:rStyle w:val="StyleUnderline"/>
        </w:rPr>
        <w:t xml:space="preserve">, as well as </w:t>
      </w:r>
      <w:r w:rsidRPr="00146AF6">
        <w:rPr>
          <w:rStyle w:val="Emphasis"/>
          <w:highlight w:val="cyan"/>
        </w:rPr>
        <w:t>Doomsday</w:t>
      </w:r>
      <w:r w:rsidRPr="00CA664B">
        <w:rPr>
          <w:rStyle w:val="Emphasis"/>
        </w:rPr>
        <w:t xml:space="preserve"> blackmail </w:t>
      </w:r>
      <w:r w:rsidRPr="00146AF6">
        <w:rPr>
          <w:rStyle w:val="Emphasis"/>
          <w:highlight w:val="cyan"/>
        </w:rPr>
        <w:t>weapons</w:t>
      </w:r>
      <w:r w:rsidRPr="009D6E9C">
        <w:rPr>
          <w:sz w:val="14"/>
        </w:rPr>
        <w:t xml:space="preserve"> (Kahn, 1959). Another case are the risks associated with climate change, where runaway global warming is a likely fat tail (Obata &amp; Shibata, 2012a), (Goldblatt &amp; Watson, 2012). Second, global catastrophes could be part of double catastrophe (Baum, Maher, &amp; Haqq-</w:t>
      </w:r>
      <w:proofErr w:type="spellStart"/>
      <w:r w:rsidRPr="009D6E9C">
        <w:rPr>
          <w:sz w:val="14"/>
        </w:rPr>
        <w:t>Misra</w:t>
      </w:r>
      <w:proofErr w:type="spellEnd"/>
      <w:r w:rsidRPr="009D6E9C">
        <w:rPr>
          <w:sz w:val="14"/>
        </w:rPr>
        <w:t>, 2013) or start a chain of catastrophes (</w:t>
      </w:r>
      <w:proofErr w:type="spellStart"/>
      <w:r w:rsidRPr="009D6E9C">
        <w:rPr>
          <w:sz w:val="14"/>
        </w:rPr>
        <w:t>Tonn</w:t>
      </w:r>
      <w:proofErr w:type="spellEnd"/>
      <w:r w:rsidRPr="009D6E9C">
        <w:rPr>
          <w:sz w:val="14"/>
        </w:rPr>
        <w:t xml:space="preserve"> &amp; and MacGregor, 2009), and in this issue (</w:t>
      </w:r>
      <w:proofErr w:type="spellStart"/>
      <w:r w:rsidRPr="009D6E9C">
        <w:rPr>
          <w:sz w:val="14"/>
        </w:rPr>
        <w:t>Karieva</w:t>
      </w:r>
      <w:proofErr w:type="spellEnd"/>
      <w:r w:rsidRPr="009D6E9C">
        <w:rPr>
          <w:sz w:val="14"/>
        </w:rPr>
        <w:t xml:space="preserve">,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Luke </w:t>
      </w:r>
      <w:r w:rsidRPr="00CA664B">
        <w:rPr>
          <w:rStyle w:val="Emphasis"/>
        </w:rPr>
        <w:t>Oman</w:t>
      </w:r>
      <w:r w:rsidRPr="009D6E9C">
        <w:rPr>
          <w:sz w:val="14"/>
        </w:rPr>
        <w:t xml:space="preserve"> </w:t>
      </w:r>
      <w:r w:rsidRPr="00CA664B">
        <w:rPr>
          <w:rStyle w:val="StyleUnderline"/>
        </w:rPr>
        <w:t xml:space="preserve">has estimated the </w:t>
      </w:r>
      <w:r w:rsidRPr="00146AF6">
        <w:rPr>
          <w:rStyle w:val="StyleUnderline"/>
          <w:highlight w:val="cyan"/>
        </w:rPr>
        <w:t>risks of</w:t>
      </w:r>
      <w:r w:rsidRPr="00CA664B">
        <w:rPr>
          <w:rStyle w:val="StyleUnderline"/>
        </w:rPr>
        <w:t xml:space="preserve"> human </w:t>
      </w:r>
      <w:r w:rsidRPr="00146AF6">
        <w:rPr>
          <w:rStyle w:val="StyleUnderline"/>
          <w:highlight w:val="cyan"/>
        </w:rPr>
        <w:t>extinction because of nuc</w:t>
      </w:r>
      <w:r w:rsidRPr="00CA664B">
        <w:rPr>
          <w:rStyle w:val="StyleUnderline"/>
        </w:rPr>
        <w:t xml:space="preserve">lear </w:t>
      </w:r>
      <w:r w:rsidRPr="00146AF6">
        <w:rPr>
          <w:rStyle w:val="StyleUnderline"/>
          <w:highlight w:val="cyan"/>
        </w:rPr>
        <w:t>winter</w:t>
      </w:r>
      <w:r w:rsidRPr="00CA664B">
        <w:rPr>
          <w:rStyle w:val="StyleUnderline"/>
        </w:rPr>
        <w:t xml:space="preserve">: “The </w:t>
      </w:r>
      <w:r w:rsidRPr="00CA664B">
        <w:rPr>
          <w:rStyle w:val="Emphasis"/>
        </w:rPr>
        <w:t>probability</w:t>
      </w:r>
      <w:r w:rsidRPr="009D6E9C">
        <w:rPr>
          <w:sz w:val="14"/>
        </w:rPr>
        <w:t xml:space="preserve"> I would estimate </w:t>
      </w:r>
      <w:r w:rsidRPr="00CA664B">
        <w:rPr>
          <w:rStyle w:val="Emphasis"/>
        </w:rPr>
        <w:t>for the global human population of zero resulting from</w:t>
      </w:r>
      <w:r w:rsidRPr="009D6E9C">
        <w:rPr>
          <w:sz w:val="14"/>
        </w:rPr>
        <w:t xml:space="preserve"> the </w:t>
      </w:r>
      <w:r w:rsidRPr="00CA664B">
        <w:rPr>
          <w:rStyle w:val="Emphasis"/>
        </w:rPr>
        <w:t xml:space="preserve">150 </w:t>
      </w:r>
      <w:proofErr w:type="spellStart"/>
      <w:r w:rsidRPr="00CA664B">
        <w:rPr>
          <w:rStyle w:val="Emphasis"/>
        </w:rPr>
        <w:t>Tg</w:t>
      </w:r>
      <w:proofErr w:type="spellEnd"/>
      <w:r w:rsidRPr="00CA664B">
        <w:rPr>
          <w:rStyle w:val="Emphasis"/>
        </w:rPr>
        <w:t xml:space="preserve"> of black carbon</w:t>
      </w:r>
      <w:r w:rsidRPr="009D6E9C">
        <w:rPr>
          <w:sz w:val="14"/>
        </w:rPr>
        <w:t xml:space="preserve"> scenario in our 2007 paper </w:t>
      </w:r>
      <w:r w:rsidRPr="00CA664B">
        <w:rPr>
          <w:rStyle w:val="StyleUnderline"/>
        </w:rPr>
        <w:t>would be in the range of</w:t>
      </w:r>
      <w:r w:rsidRPr="009D6E9C">
        <w:rPr>
          <w:sz w:val="14"/>
        </w:rPr>
        <w:t xml:space="preserve"> 1 in 10,000 to </w:t>
      </w:r>
      <w:r w:rsidRPr="00146AF6">
        <w:rPr>
          <w:rStyle w:val="Emphasis"/>
          <w:highlight w:val="cyan"/>
        </w:rPr>
        <w:t>1 in 100,000</w:t>
      </w:r>
      <w:r w:rsidRPr="009D6E9C">
        <w:rPr>
          <w:sz w:val="14"/>
        </w:rPr>
        <w:t>” (</w:t>
      </w:r>
      <w:proofErr w:type="spellStart"/>
      <w:r w:rsidRPr="00331ABB">
        <w:rPr>
          <w:sz w:val="2"/>
          <w:szCs w:val="8"/>
        </w:rPr>
        <w:t>Robock</w:t>
      </w:r>
      <w:proofErr w:type="spellEnd"/>
      <w:r w:rsidRPr="00331ABB">
        <w:rPr>
          <w:sz w:val="2"/>
          <w:szCs w:val="8"/>
        </w:rPr>
        <w:t xml:space="preserve">, Oman, &amp; </w:t>
      </w:r>
      <w:proofErr w:type="spellStart"/>
      <w:r w:rsidRPr="00331ABB">
        <w:rPr>
          <w:sz w:val="2"/>
          <w:szCs w:val="8"/>
        </w:rPr>
        <w:t>Stenchikov</w:t>
      </w:r>
      <w:proofErr w:type="spellEnd"/>
      <w:r w:rsidRPr="00331ABB">
        <w:rPr>
          <w:sz w:val="2"/>
          <w:szCs w:val="8"/>
        </w:rPr>
        <w:t xml:space="preserve">, 2007), (Shulman, 2012). </w:t>
      </w:r>
      <w:proofErr w:type="spellStart"/>
      <w:r w:rsidRPr="00331ABB">
        <w:rPr>
          <w:sz w:val="2"/>
          <w:szCs w:val="8"/>
        </w:rPr>
        <w:t>Tonn</w:t>
      </w:r>
      <w:proofErr w:type="spellEnd"/>
      <w:r w:rsidRPr="00331ABB">
        <w:rPr>
          <w:sz w:val="2"/>
          <w:szCs w:val="8"/>
        </w:rPr>
        <w:t xml:space="preserve"> also analyzed chains of events, which could result in human extinction and any global catastrophe may be a start of such chain (</w:t>
      </w:r>
      <w:proofErr w:type="spellStart"/>
      <w:r w:rsidRPr="00331ABB">
        <w:rPr>
          <w:sz w:val="2"/>
          <w:szCs w:val="8"/>
        </w:rPr>
        <w:t>Tonn</w:t>
      </w:r>
      <w:proofErr w:type="spellEnd"/>
      <w:r w:rsidRPr="00331ABB">
        <w:rPr>
          <w:sz w:val="2"/>
          <w:szCs w:val="8"/>
        </w:rPr>
        <w:t xml:space="preserve">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w:t>
      </w:r>
      <w:proofErr w:type="spellStart"/>
      <w:r w:rsidRPr="00331ABB">
        <w:rPr>
          <w:sz w:val="2"/>
          <w:szCs w:val="8"/>
        </w:rPr>
        <w:t>Ćirković</w:t>
      </w:r>
      <w:proofErr w:type="spellEnd"/>
      <w:r w:rsidRPr="00331ABB">
        <w:rPr>
          <w:sz w:val="2"/>
          <w:szCs w:val="8"/>
        </w:rPr>
        <w:t>, Sandberg, &amp; Bostrom, 2010) call the ‘anthropic shadow’. Because human extinction events entail a lack of humans to observe the event after the fact, we will systematically underestimate the occurrence of such events in an extreme case of survivorship bias (the Doomsday Argument (</w:t>
      </w:r>
      <w:proofErr w:type="spellStart"/>
      <w:r w:rsidRPr="00331ABB">
        <w:rPr>
          <w:sz w:val="2"/>
          <w:szCs w:val="8"/>
        </w:rPr>
        <w:t>Tegmark</w:t>
      </w:r>
      <w:proofErr w:type="spellEnd"/>
      <w:r w:rsidRPr="00331ABB">
        <w:rPr>
          <w:sz w:val="2"/>
          <w:szCs w:val="8"/>
        </w:rPr>
        <w:t xml:space="preserve">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331ABB">
        <w:rPr>
          <w:sz w:val="2"/>
          <w:szCs w:val="8"/>
        </w:rPr>
        <w:t>decision making</w:t>
      </w:r>
      <w:proofErr w:type="gramEnd"/>
      <w:r w:rsidRPr="00331ABB">
        <w:rPr>
          <w:sz w:val="2"/>
          <w:szCs w:val="8"/>
        </w:rPr>
        <w:t xml:space="preserve">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w:t>
      </w:r>
      <w:proofErr w:type="spellStart"/>
      <w:r w:rsidRPr="00331ABB">
        <w:rPr>
          <w:sz w:val="2"/>
          <w:szCs w:val="8"/>
        </w:rPr>
        <w:t>Denkenberger</w:t>
      </w:r>
      <w:proofErr w:type="spellEnd"/>
      <w:r w:rsidRPr="00331ABB">
        <w:rPr>
          <w:sz w:val="2"/>
          <w:szCs w:val="8"/>
        </w:rPr>
        <w:t xml:space="preserve">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w:t>
      </w:r>
      <w:proofErr w:type="gramStart"/>
      <w:r w:rsidRPr="00331ABB">
        <w:rPr>
          <w:sz w:val="2"/>
          <w:szCs w:val="8"/>
        </w:rPr>
        <w:t>timing</w:t>
      </w:r>
      <w:proofErr w:type="gramEnd"/>
      <w:r w:rsidRPr="00331ABB">
        <w:rPr>
          <w:sz w:val="2"/>
          <w:szCs w:val="8"/>
        </w:rPr>
        <w:t xml:space="preserve">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w:t>
      </w:r>
      <w:proofErr w:type="spellStart"/>
      <w:r w:rsidRPr="00331ABB">
        <w:rPr>
          <w:sz w:val="2"/>
          <w:szCs w:val="8"/>
        </w:rPr>
        <w:t>HaqqMisra</w:t>
      </w:r>
      <w:proofErr w:type="spellEnd"/>
      <w:r w:rsidRPr="00331ABB">
        <w:rPr>
          <w:sz w:val="2"/>
          <w:szCs w:val="8"/>
        </w:rPr>
        <w:t>,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w:t>
      </w:r>
      <w:proofErr w:type="spellStart"/>
      <w:r w:rsidRPr="00331ABB">
        <w:rPr>
          <w:sz w:val="2"/>
          <w:szCs w:val="8"/>
        </w:rPr>
        <w:t>Dvorsky</w:t>
      </w:r>
      <w:proofErr w:type="spellEnd"/>
      <w:r w:rsidRPr="00331ABB">
        <w:rPr>
          <w:sz w:val="2"/>
          <w:szCs w:val="8"/>
        </w:rPr>
        <w:t xml:space="preserve">,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w:t>
      </w:r>
      <w:proofErr w:type="gramStart"/>
      <w:r w:rsidRPr="00331ABB">
        <w:rPr>
          <w:sz w:val="2"/>
          <w:szCs w:val="8"/>
        </w:rPr>
        <w:t>P(</w:t>
      </w:r>
      <w:proofErr w:type="gramEnd"/>
      <w:r w:rsidRPr="00331ABB">
        <w:rPr>
          <w:sz w:val="2"/>
          <w:szCs w:val="8"/>
        </w:rPr>
        <w:t xml:space="preserve">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w:t>
      </w:r>
      <w:proofErr w:type="gramStart"/>
      <w:r w:rsidRPr="00331ABB">
        <w:rPr>
          <w:sz w:val="2"/>
          <w:szCs w:val="8"/>
        </w:rPr>
        <w:t>e.g.</w:t>
      </w:r>
      <w:proofErr w:type="gramEnd"/>
      <w:r w:rsidRPr="00331ABB">
        <w:rPr>
          <w:sz w:val="2"/>
          <w:szCs w:val="8"/>
        </w:rPr>
        <w:t xml:space="preserve">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w:t>
      </w:r>
      <w:proofErr w:type="gramStart"/>
      <w:r w:rsidRPr="00331ABB">
        <w:rPr>
          <w:sz w:val="2"/>
          <w:szCs w:val="8"/>
        </w:rPr>
        <w:t>relation</w:t>
      </w:r>
      <w:proofErr w:type="gramEnd"/>
      <w:r w:rsidRPr="00331ABB">
        <w:rPr>
          <w:sz w:val="2"/>
          <w:szCs w:val="8"/>
        </w:rPr>
        <w:t xml:space="preserve">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w:t>
      </w:r>
      <w:proofErr w:type="gramStart"/>
      <w:r w:rsidRPr="00331ABB">
        <w:rPr>
          <w:sz w:val="2"/>
          <w:szCs w:val="8"/>
        </w:rPr>
        <w:t>large fixed</w:t>
      </w:r>
      <w:proofErr w:type="gramEnd"/>
      <w:r w:rsidRPr="00331ABB">
        <w:rPr>
          <w:sz w:val="2"/>
          <w:szCs w:val="8"/>
        </w:rPr>
        <w:t xml:space="preserve"> interval of time, that is the next 100 years (as it the furthest time where meaningful prognoses exist). This order of magnitude estimation will smooth many of the uncertainties described above. Further, prevention actions are typically insensitive </w:t>
      </w:r>
      <w:proofErr w:type="gramStart"/>
      <w:r w:rsidRPr="00331ABB">
        <w:rPr>
          <w:sz w:val="2"/>
          <w:szCs w:val="8"/>
        </w:rPr>
        <w:t>in to</w:t>
      </w:r>
      <w:proofErr w:type="gramEnd"/>
      <w:r w:rsidRPr="00331ABB">
        <w:rPr>
          <w:sz w:val="2"/>
          <w:szCs w:val="8"/>
        </w:rPr>
        <w:t xml:space="preserve">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w:t>
      </w:r>
      <w:proofErr w:type="gramStart"/>
      <w:r w:rsidRPr="00331ABB">
        <w:rPr>
          <w:sz w:val="2"/>
          <w:szCs w:val="8"/>
        </w:rPr>
        <w:t>In</w:t>
      </w:r>
      <w:proofErr w:type="gramEnd"/>
      <w:r w:rsidRPr="00331ABB">
        <w:rPr>
          <w:sz w:val="2"/>
          <w:szCs w:val="8"/>
        </w:rPr>
        <w:t xml:space="preserve">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w:t>
      </w:r>
      <w:proofErr w:type="gramStart"/>
      <w:r w:rsidRPr="00331ABB">
        <w:rPr>
          <w:sz w:val="2"/>
          <w:szCs w:val="8"/>
        </w:rPr>
        <w:t>professor</w:t>
      </w:r>
      <w:proofErr w:type="gramEnd"/>
      <w:r w:rsidRPr="00331ABB">
        <w:rPr>
          <w:sz w:val="2"/>
          <w:szCs w:val="8"/>
        </w:rPr>
        <w:t xml:space="preserve"> Richard </w:t>
      </w:r>
      <w:proofErr w:type="spellStart"/>
      <w:r w:rsidRPr="00331ABB">
        <w:rPr>
          <w:sz w:val="2"/>
          <w:szCs w:val="8"/>
        </w:rPr>
        <w:t>Binzel</w:t>
      </w:r>
      <w:proofErr w:type="spellEnd"/>
      <w:r w:rsidRPr="00331ABB">
        <w:rPr>
          <w:sz w:val="2"/>
          <w:szCs w:val="8"/>
        </w:rPr>
        <w:t xml:space="preserve"> (</w:t>
      </w:r>
      <w:proofErr w:type="spellStart"/>
      <w:r w:rsidRPr="00331ABB">
        <w:rPr>
          <w:sz w:val="2"/>
          <w:szCs w:val="8"/>
        </w:rPr>
        <w:t>Binzel</w:t>
      </w:r>
      <w:proofErr w:type="spellEnd"/>
      <w:r w:rsidRPr="00331ABB">
        <w:rPr>
          <w:sz w:val="2"/>
          <w:szCs w:val="8"/>
        </w:rPr>
        <w:t xml:space="preserve">,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331ABB">
        <w:rPr>
          <w:sz w:val="2"/>
          <w:szCs w:val="8"/>
        </w:rPr>
        <w:t>5 level</w:t>
      </w:r>
      <w:proofErr w:type="gramEnd"/>
      <w:r w:rsidRPr="00331ABB">
        <w:rPr>
          <w:sz w:val="2"/>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w:t>
      </w:r>
      <w:proofErr w:type="spellStart"/>
      <w:r w:rsidRPr="00331ABB">
        <w:rPr>
          <w:sz w:val="2"/>
          <w:szCs w:val="8"/>
        </w:rPr>
        <w:t>DEFense</w:t>
      </w:r>
      <w:proofErr w:type="spellEnd"/>
      <w:r w:rsidRPr="00331ABB">
        <w:rPr>
          <w:sz w:val="2"/>
          <w:szCs w:val="8"/>
        </w:rPr>
        <w:t xml:space="preserve"> readiness </w:t>
      </w:r>
      <w:proofErr w:type="spellStart"/>
      <w:r w:rsidRPr="00331ABB">
        <w:rPr>
          <w:sz w:val="2"/>
          <w:szCs w:val="8"/>
        </w:rPr>
        <w:t>CONdition</w:t>
      </w:r>
      <w:proofErr w:type="spellEnd"/>
      <w:r w:rsidRPr="00331ABB">
        <w:rPr>
          <w:sz w:val="2"/>
          <w:szCs w:val="8"/>
        </w:rPr>
        <w:t>, used by the US military to describe five levels of readiness), from 5 to 1. 3. “Rio scale” of the Search for Extra-Terrestrial Intelligence (SETI) – complex scale with three subscales (</w:t>
      </w:r>
      <w:proofErr w:type="spellStart"/>
      <w:r w:rsidRPr="00331ABB">
        <w:rPr>
          <w:sz w:val="2"/>
          <w:szCs w:val="8"/>
        </w:rPr>
        <w:t>Almar</w:t>
      </w:r>
      <w:proofErr w:type="spellEnd"/>
      <w:r w:rsidRPr="00331ABB">
        <w:rPr>
          <w:sz w:val="2"/>
          <w:szCs w:val="8"/>
        </w:rPr>
        <w:t>,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w:t>
      </w:r>
      <w:proofErr w:type="spellStart"/>
      <w:r w:rsidRPr="00331ABB">
        <w:rPr>
          <w:sz w:val="2"/>
          <w:szCs w:val="8"/>
        </w:rPr>
        <w:t>Almar</w:t>
      </w:r>
      <w:proofErr w:type="spellEnd"/>
      <w:r w:rsidRPr="00331ABB">
        <w:rPr>
          <w:sz w:val="2"/>
          <w:szCs w:val="8"/>
        </w:rPr>
        <w:t xml:space="preserve">,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w:t>
      </w:r>
      <w:proofErr w:type="gramStart"/>
      <w:r w:rsidRPr="00331ABB">
        <w:rPr>
          <w:sz w:val="2"/>
          <w:szCs w:val="8"/>
        </w:rPr>
        <w:t>depends</w:t>
      </w:r>
      <w:proofErr w:type="gramEnd"/>
      <w:r w:rsidRPr="00331ABB">
        <w:rPr>
          <w:sz w:val="2"/>
          <w:szCs w:val="8"/>
        </w:rPr>
        <w:t xml:space="preserve">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w:t>
      </w:r>
      <w:proofErr w:type="gramStart"/>
      <w:r w:rsidRPr="00331ABB">
        <w:rPr>
          <w:sz w:val="2"/>
          <w:szCs w:val="8"/>
        </w:rPr>
        <w:t>Thus</w:t>
      </w:r>
      <w:proofErr w:type="gramEnd"/>
      <w:r w:rsidRPr="00331ABB">
        <w:rPr>
          <w:sz w:val="2"/>
          <w:szCs w:val="8"/>
        </w:rPr>
        <w:t xml:space="preserve"> it will help to build a common framework for the risk discussions. 4.3. Color codes and classification of the needed actions </w:t>
      </w:r>
      <w:proofErr w:type="spellStart"/>
      <w:r w:rsidRPr="00331ABB">
        <w:rPr>
          <w:sz w:val="2"/>
          <w:szCs w:val="8"/>
        </w:rPr>
        <w:t>Tonn</w:t>
      </w:r>
      <w:proofErr w:type="spellEnd"/>
      <w:r w:rsidRPr="00331ABB">
        <w:rPr>
          <w:sz w:val="2"/>
          <w:szCs w:val="8"/>
        </w:rPr>
        <w:t xml:space="preserve"> and </w:t>
      </w:r>
      <w:proofErr w:type="spellStart"/>
      <w:r w:rsidRPr="00331ABB">
        <w:rPr>
          <w:sz w:val="2"/>
          <w:szCs w:val="8"/>
        </w:rPr>
        <w:t>Steifel</w:t>
      </w:r>
      <w:proofErr w:type="spellEnd"/>
      <w:r w:rsidRPr="00331ABB">
        <w:rPr>
          <w:sz w:val="2"/>
          <w:szCs w:val="8"/>
        </w:rPr>
        <w:t xml:space="preserve"> suggested a six-level classification of actions to prevent X risks (</w:t>
      </w:r>
      <w:proofErr w:type="spellStart"/>
      <w:r w:rsidRPr="00331ABB">
        <w:rPr>
          <w:sz w:val="2"/>
          <w:szCs w:val="8"/>
        </w:rPr>
        <w:t>Tonn</w:t>
      </w:r>
      <w:proofErr w:type="spellEnd"/>
      <w:r w:rsidRPr="00331ABB">
        <w:rPr>
          <w:sz w:val="2"/>
          <w:szCs w:val="8"/>
        </w:rPr>
        <w:t xml:space="preserve"> &amp; </w:t>
      </w:r>
      <w:proofErr w:type="spellStart"/>
      <w:r w:rsidRPr="00331ABB">
        <w:rPr>
          <w:sz w:val="2"/>
          <w:szCs w:val="8"/>
        </w:rPr>
        <w:t>Steifel</w:t>
      </w:r>
      <w:proofErr w:type="spellEnd"/>
      <w:r w:rsidRPr="00331ABB">
        <w:rPr>
          <w:sz w:val="2"/>
          <w:szCs w:val="8"/>
        </w:rPr>
        <w:t xml:space="preserve">, 2017). They start from “do nothing” and end with “extreme war footing, economy organized around reducing human extinction risk”. We suggest a scale which is coordinated with </w:t>
      </w:r>
      <w:proofErr w:type="spellStart"/>
      <w:r w:rsidRPr="00331ABB">
        <w:rPr>
          <w:sz w:val="2"/>
          <w:szCs w:val="8"/>
        </w:rPr>
        <w:t>Tonn</w:t>
      </w:r>
      <w:proofErr w:type="spellEnd"/>
      <w:r w:rsidRPr="00331ABB">
        <w:rPr>
          <w:sz w:val="2"/>
          <w:szCs w:val="8"/>
        </w:rPr>
        <w:t xml:space="preserve"> and </w:t>
      </w:r>
      <w:proofErr w:type="spellStart"/>
      <w:r w:rsidRPr="00331ABB">
        <w:rPr>
          <w:sz w:val="2"/>
          <w:szCs w:val="8"/>
        </w:rPr>
        <w:t>Steifel’s</w:t>
      </w:r>
      <w:proofErr w:type="spellEnd"/>
      <w:r w:rsidRPr="00331ABB">
        <w:rPr>
          <w:sz w:val="2"/>
          <w:szCs w:val="8"/>
        </w:rPr>
        <w:t xml:space="preserve"> classification of actions (Table 1), that is our colors correspond to the needed level of action. Also, our colors correspond to typical nonquantifiable ways of the </w:t>
      </w:r>
      <w:proofErr w:type="gramStart"/>
      <w:r w:rsidRPr="00331ABB">
        <w:rPr>
          <w:sz w:val="2"/>
          <w:szCs w:val="8"/>
        </w:rPr>
        <w:t>risks</w:t>
      </w:r>
      <w:proofErr w:type="gramEnd"/>
      <w:r w:rsidRPr="00331ABB">
        <w:rPr>
          <w:sz w:val="2"/>
          <w:szCs w:val="8"/>
        </w:rPr>
        <w:t xml:space="preserve">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w:t>
      </w:r>
      <w:proofErr w:type="gramStart"/>
      <w:r w:rsidRPr="00331ABB">
        <w:rPr>
          <w:sz w:val="2"/>
          <w:szCs w:val="8"/>
        </w:rPr>
        <w:t>scale, or</w:t>
      </w:r>
      <w:proofErr w:type="gramEnd"/>
      <w:r w:rsidRPr="00331ABB">
        <w:rPr>
          <w:sz w:val="2"/>
          <w:szCs w:val="8"/>
        </w:rPr>
        <w:t xml:space="preserve"> be used instead of the scale. For instance, someone could say: “this risk is the same level as asteroid risk”. The iconic risks are marked bold in the scale. Iconic examples are also illustrated with the best-known example of that type of event. For example, the best known </w:t>
      </w:r>
      <w:proofErr w:type="spellStart"/>
      <w:r w:rsidRPr="00331ABB">
        <w:rPr>
          <w:sz w:val="2"/>
          <w:szCs w:val="8"/>
        </w:rPr>
        <w:t>supervolcanic</w:t>
      </w:r>
      <w:proofErr w:type="spellEnd"/>
      <w:r w:rsidRPr="00331ABB">
        <w:rPr>
          <w:sz w:val="2"/>
          <w:szCs w:val="8"/>
        </w:rPr>
        <w:t xml:space="preserve"> eruption was the Toba eruption 74,000 years ago (</w:t>
      </w:r>
      <w:proofErr w:type="spellStart"/>
      <w:r w:rsidRPr="00331ABB">
        <w:rPr>
          <w:sz w:val="2"/>
          <w:szCs w:val="8"/>
        </w:rPr>
        <w:t>Robock</w:t>
      </w:r>
      <w:proofErr w:type="spellEnd"/>
      <w:r w:rsidRPr="00331ABB">
        <w:rPr>
          <w:sz w:val="2"/>
          <w:szCs w:val="8"/>
        </w:rPr>
        <w:t xml:space="preserve"> et al., 2009). The Chicxulub impact 66 million years ago is infamous for being connected with the latest major extinction, associated with the non-avian Dinosaur extinction. The scale presents the total risk of one type of event, without breaking categories down into </w:t>
      </w:r>
      <w:proofErr w:type="spellStart"/>
      <w:r w:rsidRPr="00331ABB">
        <w:rPr>
          <w:sz w:val="2"/>
          <w:szCs w:val="8"/>
        </w:rPr>
        <w:t>subrisks</w:t>
      </w:r>
      <w:proofErr w:type="spellEnd"/>
      <w:r w:rsidRPr="00331ABB">
        <w:rPr>
          <w:sz w:val="2"/>
          <w:szCs w:val="8"/>
        </w:rPr>
        <w:t xml:space="preserve">.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w:t>
      </w:r>
      <w:proofErr w:type="gramStart"/>
      <w:r w:rsidRPr="00331ABB">
        <w:rPr>
          <w:sz w:val="2"/>
          <w:szCs w:val="8"/>
        </w:rPr>
        <w:t>Thus</w:t>
      </w:r>
      <w:proofErr w:type="gramEnd"/>
      <w:r w:rsidRPr="00331ABB">
        <w:rPr>
          <w:sz w:val="2"/>
          <w:szCs w:val="8"/>
        </w:rPr>
        <w:t xml:space="preserve"> we could agree to represent the risk as red despite difficulties of its numerical estimation. Note that the probability interval (when it is known) for “red” is shorter and is only 1 order of magnitude, as it is needed to represent most serious risks and </w:t>
      </w:r>
      <w:proofErr w:type="gramStart"/>
      <w:r w:rsidRPr="00331ABB">
        <w:rPr>
          <w:sz w:val="2"/>
          <w:szCs w:val="8"/>
        </w:rPr>
        <w:t>here</w:t>
      </w:r>
      <w:proofErr w:type="gramEnd"/>
      <w:r w:rsidRPr="00331ABB">
        <w:rPr>
          <w:sz w:val="2"/>
          <w:szCs w:val="8"/>
        </w:rPr>
        <w:t xml:space="preserv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w:t>
      </w:r>
      <w:proofErr w:type="gramStart"/>
      <w:r w:rsidRPr="00331ABB">
        <w:rPr>
          <w:sz w:val="2"/>
          <w:szCs w:val="8"/>
        </w:rPr>
        <w:t>started, or</w:t>
      </w:r>
      <w:proofErr w:type="gramEnd"/>
      <w:r w:rsidRPr="00331ABB">
        <w:rPr>
          <w:sz w:val="2"/>
          <w:szCs w:val="8"/>
        </w:rPr>
        <w:t xml:space="preserve"> may start in any moment: The Cuban Missile Crisis is an historical example. We reserve purple to represent it. 2) “Near mode”. Near mode is roughly the next 5 years. </w:t>
      </w:r>
      <w:proofErr w:type="gramStart"/>
      <w:r w:rsidRPr="00331ABB">
        <w:rPr>
          <w:sz w:val="2"/>
          <w:szCs w:val="8"/>
        </w:rPr>
        <w:t>Typically</w:t>
      </w:r>
      <w:proofErr w:type="gramEnd"/>
      <w:r w:rsidRPr="00331ABB">
        <w:rPr>
          <w:sz w:val="2"/>
          <w:szCs w:val="8"/>
        </w:rPr>
        <w:t xml:space="preserve"> current political problems (as in current relations with North Korea) are understood in near mode. Such problems are appropriately explored in terms of planning and trend expectations. Hanson showed that people are very realistic in “Near mode</w:t>
      </w:r>
      <w:proofErr w:type="gramStart"/>
      <w:r w:rsidRPr="00331ABB">
        <w:rPr>
          <w:sz w:val="2"/>
          <w:szCs w:val="8"/>
        </w:rPr>
        <w:t>”, but</w:t>
      </w:r>
      <w:proofErr w:type="gramEnd"/>
      <w:r w:rsidRPr="00331ABB">
        <w:rPr>
          <w:sz w:val="2"/>
          <w:szCs w:val="8"/>
        </w:rPr>
        <w:t xml:space="preserve"> become speculative and less moral in “Far mode” thinking (Hanson, 2010). Near mode may require one color code increase. 3) “Next 2-3 decades”. Many futurists predict a Technological Singularity between 2030-2050: that is around 10-30 years from now (</w:t>
      </w:r>
      <w:proofErr w:type="spellStart"/>
      <w:r w:rsidRPr="00331ABB">
        <w:rPr>
          <w:sz w:val="2"/>
          <w:szCs w:val="8"/>
        </w:rPr>
        <w:t>Vinge</w:t>
      </w:r>
      <w:proofErr w:type="spellEnd"/>
      <w:r w:rsidRPr="00331ABB">
        <w:rPr>
          <w:sz w:val="2"/>
          <w:szCs w:val="8"/>
        </w:rPr>
        <w:t xml:space="preserve">, 1993), (Kurzweil, 2006). As this mode coincides with an adult’s working life, it may also be called “in personal </w:t>
      </w:r>
      <w:proofErr w:type="gramStart"/>
      <w:r w:rsidRPr="00331ABB">
        <w:rPr>
          <w:sz w:val="2"/>
          <w:szCs w:val="8"/>
        </w:rPr>
        <w:t>life time</w:t>
      </w:r>
      <w:proofErr w:type="gramEnd"/>
      <w:r w:rsidRPr="00331ABB">
        <w:rPr>
          <w:sz w:val="2"/>
          <w:szCs w:val="8"/>
        </w:rPr>
        <w:t xml:space="preserve">”. In this mode people may expect to personally suffer from a </w:t>
      </w:r>
      <w:proofErr w:type="gramStart"/>
      <w:r w:rsidRPr="00331ABB">
        <w:rPr>
          <w:sz w:val="2"/>
          <w:szCs w:val="8"/>
        </w:rPr>
        <w:t>catastrophe, or</w:t>
      </w:r>
      <w:proofErr w:type="gramEnd"/>
      <w:r w:rsidRPr="00331ABB">
        <w:rPr>
          <w:sz w:val="2"/>
          <w:szCs w:val="8"/>
        </w:rPr>
        <w:t xml:space="preserve">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w:t>
      </w:r>
      <w:proofErr w:type="spellStart"/>
      <w:r w:rsidRPr="00331ABB">
        <w:rPr>
          <w:sz w:val="2"/>
          <w:szCs w:val="8"/>
        </w:rPr>
        <w:t>longterm</w:t>
      </w:r>
      <w:proofErr w:type="spellEnd"/>
      <w:r w:rsidRPr="00331ABB">
        <w:rPr>
          <w:sz w:val="2"/>
          <w:szCs w:val="8"/>
        </w:rPr>
        <w:t xml:space="preserve"> risks of human extinction. There will always be smaller but more urgent risks, and although </w:t>
      </w:r>
      <w:proofErr w:type="gramStart"/>
      <w:r w:rsidRPr="00331ABB">
        <w:rPr>
          <w:sz w:val="2"/>
          <w:szCs w:val="8"/>
        </w:rPr>
        <w:t>these ought</w:t>
      </w:r>
      <w:proofErr w:type="gramEnd"/>
      <w:r w:rsidRPr="00331ABB">
        <w:rPr>
          <w:sz w:val="2"/>
          <w:szCs w:val="8"/>
        </w:rPr>
        <w:t xml:space="preserve">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331ABB">
        <w:rPr>
          <w:sz w:val="2"/>
          <w:szCs w:val="8"/>
        </w:rPr>
        <w:t>color coded</w:t>
      </w:r>
      <w:proofErr w:type="gramEnd"/>
      <w:r w:rsidRPr="00331ABB">
        <w:rPr>
          <w:sz w:val="2"/>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w:t>
      </w:r>
      <w:proofErr w:type="spellStart"/>
      <w:r w:rsidRPr="00331ABB">
        <w:rPr>
          <w:sz w:val="2"/>
          <w:szCs w:val="8"/>
        </w:rPr>
        <w:t>Tegmark</w:t>
      </w:r>
      <w:proofErr w:type="spellEnd"/>
      <w:r w:rsidRPr="00331ABB">
        <w:rPr>
          <w:sz w:val="2"/>
          <w:szCs w:val="8"/>
        </w:rPr>
        <w:t xml:space="preserve"> estimated such events as happening in less than one in 1 billion years, (that is 10-7 in a century) (</w:t>
      </w:r>
      <w:proofErr w:type="spellStart"/>
      <w:r w:rsidRPr="00331ABB">
        <w:rPr>
          <w:sz w:val="2"/>
          <w:szCs w:val="8"/>
        </w:rPr>
        <w:t>Tegmark</w:t>
      </w:r>
      <w:proofErr w:type="spellEnd"/>
      <w:r w:rsidRPr="00331ABB">
        <w:rPr>
          <w:sz w:val="2"/>
          <w:szCs w:val="8"/>
        </w:rPr>
        <w:t xml:space="preserve"> &amp; Bostrom, 2005). Moreover, nothing can be done to prevent it. Green Gamma-ray bursts. Earth threatening gamma-ray bursts are extremely rare, and in most </w:t>
      </w:r>
      <w:proofErr w:type="gramStart"/>
      <w:r w:rsidRPr="00331ABB">
        <w:rPr>
          <w:sz w:val="2"/>
          <w:szCs w:val="8"/>
        </w:rPr>
        <w:t>cases</w:t>
      </w:r>
      <w:proofErr w:type="gramEnd"/>
      <w:r w:rsidRPr="00331ABB">
        <w:rPr>
          <w:sz w:val="2"/>
          <w:szCs w:val="8"/>
        </w:rPr>
        <w:t xml:space="preserve"> they will result only in a crop failure due to UV increases. However, a close gamma-ray burst may produce a deadly muon shower which may kill everything up to 3 km in depth (A. Dar, </w:t>
      </w:r>
      <w:proofErr w:type="spellStart"/>
      <w:r w:rsidRPr="00331ABB">
        <w:rPr>
          <w:sz w:val="2"/>
          <w:szCs w:val="8"/>
        </w:rPr>
        <w:t>Laor</w:t>
      </w:r>
      <w:proofErr w:type="spellEnd"/>
      <w:r w:rsidRPr="00331ABB">
        <w:rPr>
          <w:sz w:val="2"/>
          <w:szCs w:val="8"/>
        </w:rPr>
        <w:t>, &amp; N.J, 1997). However, such events could happen less than once in a billion years (10-7 in a century) (</w:t>
      </w:r>
      <w:proofErr w:type="spellStart"/>
      <w:r w:rsidRPr="00331ABB">
        <w:rPr>
          <w:sz w:val="2"/>
          <w:szCs w:val="8"/>
        </w:rPr>
        <w:t>Cirković</w:t>
      </w:r>
      <w:proofErr w:type="spellEnd"/>
      <w:r w:rsidRPr="00331ABB">
        <w:rPr>
          <w:sz w:val="2"/>
          <w:szCs w:val="8"/>
        </w:rPr>
        <w:t xml:space="preserve"> &amp; </w:t>
      </w:r>
      <w:proofErr w:type="spellStart"/>
      <w:r w:rsidRPr="00331ABB">
        <w:rPr>
          <w:sz w:val="2"/>
          <w:szCs w:val="8"/>
        </w:rPr>
        <w:t>Vukotića</w:t>
      </w:r>
      <w:proofErr w:type="spellEnd"/>
      <w:r w:rsidRPr="00331ABB">
        <w:rPr>
          <w:sz w:val="2"/>
          <w:szCs w:val="8"/>
        </w:rPr>
        <w:t xml:space="preserve">, 2016). Such an event will probably kill all multicellular life on Earth. Dar estimates risks of major extinction events from gamma ray bursts as 1 in 100 </w:t>
      </w:r>
      <w:proofErr w:type="spellStart"/>
      <w:r w:rsidRPr="00331ABB">
        <w:rPr>
          <w:sz w:val="2"/>
          <w:szCs w:val="8"/>
        </w:rPr>
        <w:t>mln</w:t>
      </w:r>
      <w:proofErr w:type="spellEnd"/>
      <w:r w:rsidRPr="00331ABB">
        <w:rPr>
          <w:sz w:val="2"/>
          <w:szCs w:val="8"/>
        </w:rPr>
        <w:t xml:space="preserve">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w:t>
      </w:r>
      <w:proofErr w:type="spellStart"/>
      <w:r w:rsidRPr="00331ABB">
        <w:rPr>
          <w:sz w:val="2"/>
          <w:szCs w:val="8"/>
        </w:rPr>
        <w:t>Denkenberger</w:t>
      </w:r>
      <w:proofErr w:type="spellEnd"/>
      <w:r w:rsidRPr="00331ABB">
        <w:rPr>
          <w:sz w:val="2"/>
          <w:szCs w:val="8"/>
        </w:rPr>
        <w:t>, 2015). However, some uncertainty exists. Some periods involve intense comet bombardment, and if we are in such a time investment in telescopes should be larger (</w:t>
      </w:r>
      <w:proofErr w:type="spellStart"/>
      <w:r w:rsidRPr="00331ABB">
        <w:rPr>
          <w:sz w:val="2"/>
          <w:szCs w:val="8"/>
        </w:rPr>
        <w:t>Rampino</w:t>
      </w:r>
      <w:proofErr w:type="spellEnd"/>
      <w:r w:rsidRPr="00331ABB">
        <w:rPr>
          <w:sz w:val="2"/>
          <w:szCs w:val="8"/>
        </w:rPr>
        <w:t xml:space="preserve"> &amp; </w:t>
      </w:r>
      <w:proofErr w:type="spellStart"/>
      <w:r w:rsidRPr="00331ABB">
        <w:rPr>
          <w:sz w:val="2"/>
          <w:szCs w:val="8"/>
        </w:rPr>
        <w:t>Caldeira</w:t>
      </w:r>
      <w:proofErr w:type="spellEnd"/>
      <w:r w:rsidRPr="00331ABB">
        <w:rPr>
          <w:sz w:val="2"/>
          <w:szCs w:val="8"/>
        </w:rPr>
        <w:t>, 2015). High energy accelerator experiments creating false vacuum decay/black hole/</w:t>
      </w:r>
      <w:proofErr w:type="spellStart"/>
      <w:r w:rsidRPr="00331ABB">
        <w:rPr>
          <w:sz w:val="2"/>
          <w:szCs w:val="8"/>
        </w:rPr>
        <w:t>strangelet</w:t>
      </w:r>
      <w:proofErr w:type="spellEnd"/>
      <w:r w:rsidRPr="00331ABB">
        <w:rPr>
          <w:sz w:val="2"/>
          <w:szCs w:val="8"/>
        </w:rPr>
        <w:t xml:space="preserve">.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w:t>
      </w:r>
      <w:proofErr w:type="spellStart"/>
      <w:r w:rsidRPr="00331ABB">
        <w:rPr>
          <w:sz w:val="2"/>
          <w:szCs w:val="8"/>
        </w:rPr>
        <w:t>strangelet</w:t>
      </w:r>
      <w:proofErr w:type="spellEnd"/>
      <w:r w:rsidRPr="00331ABB">
        <w:rPr>
          <w:sz w:val="2"/>
          <w:szCs w:val="8"/>
        </w:rPr>
        <w:t xml:space="preserve"> creation, would only kill Earth life. However, these are more likely, with one estimate being &lt;2E-8 risk from a single facility (the Relativistic Heavy Ion Collider) (</w:t>
      </w:r>
      <w:proofErr w:type="spellStart"/>
      <w:r w:rsidRPr="00331ABB">
        <w:rPr>
          <w:sz w:val="2"/>
          <w:szCs w:val="8"/>
        </w:rPr>
        <w:t>Arnon</w:t>
      </w:r>
      <w:proofErr w:type="spellEnd"/>
      <w:r w:rsidRPr="00331ABB">
        <w:rPr>
          <w:sz w:val="2"/>
          <w:szCs w:val="8"/>
        </w:rPr>
        <w:t xml:space="preserve"> Dar, De </w:t>
      </w:r>
      <w:proofErr w:type="spellStart"/>
      <w:r w:rsidRPr="00331ABB">
        <w:rPr>
          <w:sz w:val="2"/>
          <w:szCs w:val="8"/>
        </w:rPr>
        <w:t>Rújula</w:t>
      </w:r>
      <w:proofErr w:type="spellEnd"/>
      <w:r w:rsidRPr="00331ABB">
        <w:rPr>
          <w:sz w:val="2"/>
          <w:szCs w:val="8"/>
        </w:rPr>
        <w:t xml:space="preserve">, &amp; Heinz, 1999), which should be coded white. </w:t>
      </w:r>
      <w:proofErr w:type="gramStart"/>
      <w:r w:rsidRPr="00331ABB">
        <w:rPr>
          <w:sz w:val="2"/>
          <w:szCs w:val="8"/>
        </w:rPr>
        <w:t>There</w:t>
      </w:r>
      <w:proofErr w:type="gramEnd"/>
      <w:r w:rsidRPr="00331ABB">
        <w:rPr>
          <w:sz w:val="2"/>
          <w:szCs w:val="8"/>
        </w:rPr>
        <w:t xml:space="preserve"> many unknowns about dangerous experiments (Sandberg &amp; Landry, 2015). Overall, these risks should be monitored, so green is advisable. Yellow </w:t>
      </w:r>
      <w:proofErr w:type="spellStart"/>
      <w:r w:rsidRPr="00331ABB">
        <w:rPr>
          <w:sz w:val="2"/>
          <w:szCs w:val="8"/>
        </w:rPr>
        <w:t>Supervolcanic</w:t>
      </w:r>
      <w:proofErr w:type="spellEnd"/>
      <w:r w:rsidRPr="00331ABB">
        <w:rPr>
          <w:sz w:val="2"/>
          <w:szCs w:val="8"/>
        </w:rPr>
        <w:t xml:space="preserve"> eruption. Given historical patterns, the likelihood of living in a century containing a super volcanic eruption is approximately 10-3 (</w:t>
      </w:r>
      <w:proofErr w:type="spellStart"/>
      <w:r w:rsidRPr="00331ABB">
        <w:rPr>
          <w:sz w:val="2"/>
          <w:szCs w:val="8"/>
        </w:rPr>
        <w:t>Denkenberger</w:t>
      </w:r>
      <w:proofErr w:type="spellEnd"/>
      <w:r w:rsidRPr="00331ABB">
        <w:rPr>
          <w:sz w:val="2"/>
          <w:szCs w:val="8"/>
        </w:rPr>
        <w:t>,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w:t>
      </w:r>
      <w:proofErr w:type="spellStart"/>
      <w:r w:rsidRPr="00331ABB">
        <w:rPr>
          <w:sz w:val="2"/>
          <w:szCs w:val="8"/>
        </w:rPr>
        <w:t>Denkenberger</w:t>
      </w:r>
      <w:proofErr w:type="spellEnd"/>
      <w:r w:rsidRPr="00331ABB">
        <w:rPr>
          <w:sz w:val="2"/>
          <w:szCs w:val="8"/>
        </w:rPr>
        <w:t xml:space="preserve">, this issue). We estimate </w:t>
      </w:r>
      <w:proofErr w:type="spellStart"/>
      <w:r w:rsidRPr="00331ABB">
        <w:rPr>
          <w:sz w:val="2"/>
          <w:szCs w:val="8"/>
        </w:rPr>
        <w:t>supervolcanic</w:t>
      </w:r>
      <w:proofErr w:type="spellEnd"/>
      <w:r w:rsidRPr="00331ABB">
        <w:rPr>
          <w:sz w:val="2"/>
          <w:szCs w:val="8"/>
        </w:rPr>
        <w:t xml:space="preserve"> risks to be higher than asteroid impacts because of the historical record, as they likely nearly finished us off 74 000 ago (</w:t>
      </w:r>
      <w:proofErr w:type="spellStart"/>
      <w:r w:rsidRPr="00331ABB">
        <w:rPr>
          <w:sz w:val="2"/>
          <w:szCs w:val="8"/>
        </w:rPr>
        <w:t>Robock</w:t>
      </w:r>
      <w:proofErr w:type="spellEnd"/>
      <w:r w:rsidRPr="00331ABB">
        <w:rPr>
          <w:sz w:val="2"/>
          <w:szCs w:val="8"/>
        </w:rPr>
        <w:t xml:space="preserve">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w:t>
      </w:r>
      <w:proofErr w:type="spellStart"/>
      <w:r w:rsidRPr="00331ABB">
        <w:rPr>
          <w:sz w:val="2"/>
          <w:szCs w:val="8"/>
        </w:rPr>
        <w:t>timespan</w:t>
      </w:r>
      <w:proofErr w:type="spellEnd"/>
      <w:r w:rsidRPr="00331ABB">
        <w:rPr>
          <w:sz w:val="2"/>
          <w:szCs w:val="8"/>
        </w:rPr>
        <w:t xml:space="preserve">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Orange </w:t>
      </w:r>
      <w:r w:rsidRPr="00854B11">
        <w:rPr>
          <w:rStyle w:val="Emphasis"/>
        </w:rPr>
        <w:t>Full-scale nuclear war</w:t>
      </w:r>
      <w:r w:rsidRPr="009D6E9C">
        <w:rPr>
          <w:sz w:val="14"/>
        </w:rPr>
        <w:t xml:space="preserve">. </w:t>
      </w:r>
      <w:r w:rsidRPr="00854B11">
        <w:rPr>
          <w:rStyle w:val="StyleUnderline"/>
        </w:rPr>
        <w:t>There is roughly 0.02-7% chance per year of</w:t>
      </w:r>
      <w:r>
        <w:rPr>
          <w:rStyle w:val="StyleUnderline"/>
        </w:rPr>
        <w:t xml:space="preserve"> </w:t>
      </w:r>
      <w:r w:rsidRPr="00854B11">
        <w:rPr>
          <w:rStyle w:val="StyleUnderline"/>
        </w:rPr>
        <w:t xml:space="preserve">accidental </w:t>
      </w:r>
      <w:r w:rsidRPr="00854B11">
        <w:rPr>
          <w:rStyle w:val="Emphasis"/>
        </w:rPr>
        <w:t>full-scale nuclear war</w:t>
      </w:r>
      <w:r w:rsidRPr="009D6E9C">
        <w:rPr>
          <w:sz w:val="14"/>
        </w:rPr>
        <w:t xml:space="preserve"> </w:t>
      </w:r>
      <w:r w:rsidRPr="00854B11">
        <w:rPr>
          <w:rStyle w:val="StyleUnderline"/>
        </w:rPr>
        <w:t xml:space="preserve">between the </w:t>
      </w:r>
      <w:r w:rsidRPr="00854B11">
        <w:rPr>
          <w:rStyle w:val="Emphasis"/>
        </w:rPr>
        <w:t>US</w:t>
      </w:r>
      <w:r w:rsidRPr="00854B11">
        <w:rPr>
          <w:rStyle w:val="StyleUnderline"/>
        </w:rPr>
        <w:t xml:space="preserve"> and </w:t>
      </w:r>
      <w:r w:rsidRPr="00854B11">
        <w:rPr>
          <w:rStyle w:val="Emphasis"/>
        </w:rPr>
        <w:t>Russia</w:t>
      </w:r>
      <w:r w:rsidRPr="009D6E9C">
        <w:rPr>
          <w:sz w:val="14"/>
        </w:rPr>
        <w:t xml:space="preserve"> (Barrett, Baum, &amp; Hostetler, 2013). </w:t>
      </w:r>
      <w:r w:rsidRPr="00AA4662">
        <w:rPr>
          <w:rStyle w:val="StyleUnderline"/>
        </w:rPr>
        <w:t xml:space="preserve">With fairly high probabilities of nuclear winter and civilization collapse given nuclear war, this is order of </w:t>
      </w:r>
      <w:r w:rsidRPr="00AA4662">
        <w:rPr>
          <w:rStyle w:val="Emphasis"/>
        </w:rPr>
        <w:t>magnitude 10%</w:t>
      </w:r>
      <w:r w:rsidRPr="009D6E9C">
        <w:rPr>
          <w:sz w:val="14"/>
        </w:rPr>
        <w:t xml:space="preserve"> this century. </w:t>
      </w:r>
      <w:r w:rsidRPr="00854B11">
        <w:rPr>
          <w:rStyle w:val="StyleUnderline"/>
        </w:rPr>
        <w:t xml:space="preserve">We should also take into consideration that despite reductions in </w:t>
      </w:r>
      <w:r w:rsidRPr="00854B11">
        <w:rPr>
          <w:rStyle w:val="Emphasis"/>
        </w:rPr>
        <w:t>nuclear</w:t>
      </w:r>
      <w:r>
        <w:rPr>
          <w:rStyle w:val="StyleUnderline"/>
        </w:rPr>
        <w:t xml:space="preserve"> </w:t>
      </w:r>
      <w:r w:rsidRPr="00854B11">
        <w:rPr>
          <w:rStyle w:val="StyleUnderline"/>
        </w:rPr>
        <w:t xml:space="preserve">weapons, </w:t>
      </w:r>
      <w:r w:rsidRPr="00146AF6">
        <w:rPr>
          <w:rStyle w:val="StyleUnderline"/>
          <w:highlight w:val="cyan"/>
        </w:rPr>
        <w:t xml:space="preserve">a </w:t>
      </w:r>
      <w:r w:rsidRPr="00146AF6">
        <w:rPr>
          <w:rStyle w:val="Emphasis"/>
          <w:highlight w:val="cyan"/>
        </w:rPr>
        <w:t>new</w:t>
      </w:r>
      <w:r w:rsidRPr="00854B11">
        <w:rPr>
          <w:rStyle w:val="StyleUnderline"/>
        </w:rPr>
        <w:t xml:space="preserve"> </w:t>
      </w:r>
      <w:r w:rsidRPr="009D6E9C">
        <w:rPr>
          <w:sz w:val="14"/>
        </w:rPr>
        <w:t xml:space="preserve">nuclear </w:t>
      </w:r>
      <w:r w:rsidRPr="00146AF6">
        <w:rPr>
          <w:rStyle w:val="Emphasis"/>
          <w:highlight w:val="cyan"/>
        </w:rPr>
        <w:t>arms race</w:t>
      </w:r>
      <w:r w:rsidRPr="009D6E9C">
        <w:rPr>
          <w:sz w:val="14"/>
        </w:rPr>
        <w:t xml:space="preserve"> </w:t>
      </w:r>
      <w:r w:rsidRPr="00CA664B">
        <w:rPr>
          <w:rStyle w:val="StyleUnderline"/>
        </w:rPr>
        <w:t xml:space="preserve">is possible in the 21st century. Such a race may </w:t>
      </w:r>
      <w:r w:rsidRPr="00146AF6">
        <w:rPr>
          <w:rStyle w:val="StyleUnderline"/>
          <w:highlight w:val="cyan"/>
        </w:rPr>
        <w:t>include</w:t>
      </w:r>
      <w:r w:rsidRPr="00CA664B">
        <w:rPr>
          <w:rStyle w:val="StyleUnderline"/>
        </w:rPr>
        <w:t xml:space="preserve"> </w:t>
      </w:r>
      <w:r w:rsidRPr="00CA664B">
        <w:rPr>
          <w:rStyle w:val="Emphasis"/>
        </w:rPr>
        <w:t xml:space="preserve">more </w:t>
      </w:r>
      <w:r w:rsidRPr="00146AF6">
        <w:rPr>
          <w:rStyle w:val="Emphasis"/>
          <w:highlight w:val="cyan"/>
        </w:rPr>
        <w:t>devastating weapons</w:t>
      </w:r>
      <w:r w:rsidRPr="00CA664B">
        <w:rPr>
          <w:rStyle w:val="StyleUnderline"/>
        </w:rPr>
        <w:t xml:space="preserve"> or </w:t>
      </w:r>
      <w:r w:rsidRPr="00CA664B">
        <w:rPr>
          <w:rStyle w:val="Emphasis"/>
        </w:rPr>
        <w:t>cheaper manufacturing methods</w:t>
      </w:r>
      <w:r w:rsidRPr="009D6E9C">
        <w:rPr>
          <w:sz w:val="14"/>
        </w:rPr>
        <w:t xml:space="preserve">. Nuclear war </w:t>
      </w:r>
      <w:r w:rsidRPr="00CA664B">
        <w:rPr>
          <w:rStyle w:val="StyleUnderline"/>
        </w:rPr>
        <w:t>could include</w:t>
      </w:r>
      <w:r w:rsidRPr="00854B11">
        <w:rPr>
          <w:rStyle w:val="StyleUnderline"/>
        </w:rPr>
        <w:t xml:space="preserve"> the creation of large </w:t>
      </w:r>
      <w:r w:rsidRPr="00146AF6">
        <w:rPr>
          <w:rStyle w:val="Emphasis"/>
          <w:highlight w:val="cyan"/>
        </w:rPr>
        <w:t>cobalt bombs</w:t>
      </w:r>
      <w:r w:rsidRPr="009D6E9C">
        <w:rPr>
          <w:sz w:val="14"/>
        </w:rPr>
        <w:t xml:space="preserve"> as doomsday weapons or attacks on nuclear power plants. It could also start a chain of events which result in civilization collapse. </w:t>
      </w:r>
      <w:r w:rsidRPr="00DA660E">
        <w:rPr>
          <w:szCs w:val="36"/>
          <w:u w:val="single"/>
        </w:rPr>
        <w:t>Nanotechnology risks</w:t>
      </w:r>
      <w:r w:rsidRPr="009D6E9C">
        <w:rPr>
          <w:sz w:val="14"/>
        </w:rPr>
        <w:t xml:space="preserve">. </w:t>
      </w:r>
      <w:r w:rsidRPr="00854B11">
        <w:rPr>
          <w:rStyle w:val="StyleUnderline"/>
        </w:rPr>
        <w:t>Although molecular manufacturing can be achieved</w:t>
      </w:r>
      <w:r>
        <w:rPr>
          <w:rStyle w:val="StyleUnderline"/>
        </w:rPr>
        <w:t xml:space="preserve"> </w:t>
      </w:r>
      <w:r w:rsidRPr="00854B11">
        <w:rPr>
          <w:rStyle w:val="Emphasis"/>
        </w:rPr>
        <w:t xml:space="preserve">without </w:t>
      </w:r>
      <w:r w:rsidRPr="00146AF6">
        <w:rPr>
          <w:rStyle w:val="Emphasis"/>
          <w:highlight w:val="cyan"/>
        </w:rPr>
        <w:t>self-replicating machines</w:t>
      </w:r>
      <w:r w:rsidRPr="009D6E9C">
        <w:rPr>
          <w:sz w:val="14"/>
        </w:rPr>
        <w:t xml:space="preserve"> (Drexler &amp; Phoenix, 2004), </w:t>
      </w:r>
      <w:r w:rsidRPr="00854B11">
        <w:rPr>
          <w:rStyle w:val="StyleUnderline"/>
        </w:rPr>
        <w:t>technological</w:t>
      </w:r>
      <w:r>
        <w:rPr>
          <w:rStyle w:val="StyleUnderline"/>
        </w:rPr>
        <w:t xml:space="preserve"> </w:t>
      </w:r>
      <w:r w:rsidRPr="00854B11">
        <w:rPr>
          <w:rStyle w:val="StyleUnderline"/>
        </w:rPr>
        <w:t xml:space="preserve">fascination with biological systems makes it </w:t>
      </w:r>
      <w:r w:rsidRPr="00854B11">
        <w:rPr>
          <w:rStyle w:val="Emphasis"/>
        </w:rPr>
        <w:t>likely</w:t>
      </w:r>
      <w:r w:rsidRPr="00854B11">
        <w:rPr>
          <w:rStyle w:val="StyleUnderline"/>
        </w:rPr>
        <w:t xml:space="preserve"> that </w:t>
      </w:r>
      <w:r w:rsidRPr="00854B11">
        <w:rPr>
          <w:rStyle w:val="Emphasis"/>
        </w:rPr>
        <w:t>self-replicating machines</w:t>
      </w:r>
      <w:r>
        <w:rPr>
          <w:rStyle w:val="StyleUnderline"/>
        </w:rPr>
        <w:t xml:space="preserve"> </w:t>
      </w:r>
      <w:r w:rsidRPr="00854B11">
        <w:rPr>
          <w:rStyle w:val="StyleUnderline"/>
        </w:rPr>
        <w:t xml:space="preserve">will be created. Moreover, catastrophic </w:t>
      </w:r>
      <w:r w:rsidRPr="00854B11">
        <w:rPr>
          <w:rStyle w:val="Emphasis"/>
        </w:rPr>
        <w:t>uses</w:t>
      </w:r>
      <w:r w:rsidRPr="00854B11">
        <w:rPr>
          <w:rStyle w:val="StyleUnderline"/>
        </w:rPr>
        <w:t xml:space="preserve"> of nanotechnology needn’t be due to</w:t>
      </w:r>
      <w:r>
        <w:rPr>
          <w:rStyle w:val="StyleUnderline"/>
        </w:rPr>
        <w:t xml:space="preserve"> </w:t>
      </w:r>
      <w:r w:rsidRPr="00854B11">
        <w:rPr>
          <w:rStyle w:val="Emphasis"/>
        </w:rPr>
        <w:t>accident</w:t>
      </w:r>
      <w:r w:rsidRPr="009D6E9C">
        <w:rPr>
          <w:sz w:val="14"/>
        </w:rPr>
        <w:t xml:space="preserve">, but also due to the actions of purposeful malignant agents. Therefore, we estimate the chance of </w:t>
      </w:r>
      <w:r w:rsidRPr="00854B11">
        <w:rPr>
          <w:rStyle w:val="StyleUnderline"/>
        </w:rPr>
        <w:t>runaway self-replicating machines causing “</w:t>
      </w:r>
      <w:r w:rsidRPr="00146AF6">
        <w:rPr>
          <w:rStyle w:val="Emphasis"/>
          <w:highlight w:val="cyan"/>
        </w:rPr>
        <w:t>gray goo</w:t>
      </w:r>
      <w:r w:rsidRPr="00146AF6">
        <w:rPr>
          <w:rStyle w:val="StyleUnderline"/>
          <w:highlight w:val="cyan"/>
        </w:rPr>
        <w:t>” and</w:t>
      </w:r>
      <w:r w:rsidRPr="009D6E9C">
        <w:rPr>
          <w:sz w:val="14"/>
        </w:rPr>
        <w:t xml:space="preserve"> thus </w:t>
      </w:r>
      <w:r w:rsidRPr="00CA664B">
        <w:rPr>
          <w:rStyle w:val="Emphasis"/>
        </w:rPr>
        <w:t xml:space="preserve">human </w:t>
      </w:r>
      <w:r w:rsidRPr="00146AF6">
        <w:rPr>
          <w:rStyle w:val="Emphasis"/>
          <w:highlight w:val="cyan"/>
        </w:rPr>
        <w:t>extinction</w:t>
      </w:r>
      <w:r w:rsidRPr="009D6E9C">
        <w:rPr>
          <w:sz w:val="14"/>
        </w:rPr>
        <w:t xml:space="preserve"> to be one per cent in this century. There could also be extinction risks from weapons produced by safe exponential molecular manufacturing. See also (</w:t>
      </w:r>
      <w:proofErr w:type="spellStart"/>
      <w:r w:rsidRPr="009D6E9C">
        <w:rPr>
          <w:sz w:val="14"/>
        </w:rPr>
        <w:t>Turchin</w:t>
      </w:r>
      <w:proofErr w:type="spellEnd"/>
      <w:r w:rsidRPr="009D6E9C">
        <w:rPr>
          <w:sz w:val="14"/>
        </w:rPr>
        <w:t xml:space="preserve">, 2016). Artificial pandemic and other risks from synthetic biology. </w:t>
      </w:r>
      <w:r w:rsidRPr="00A4673B">
        <w:rPr>
          <w:rStyle w:val="StyleUnderline"/>
        </w:rPr>
        <w:t xml:space="preserve">An </w:t>
      </w:r>
      <w:r w:rsidRPr="00146AF6">
        <w:rPr>
          <w:rStyle w:val="StyleUnderline"/>
          <w:highlight w:val="cyan"/>
        </w:rPr>
        <w:t xml:space="preserve">artificial </w:t>
      </w:r>
      <w:proofErr w:type="spellStart"/>
      <w:r w:rsidRPr="00146AF6">
        <w:rPr>
          <w:rStyle w:val="StyleUnderline"/>
          <w:highlight w:val="cyan"/>
        </w:rPr>
        <w:t>multipandemic</w:t>
      </w:r>
      <w:proofErr w:type="spellEnd"/>
      <w:r w:rsidRPr="00A4673B">
        <w:rPr>
          <w:rStyle w:val="StyleUnderline"/>
        </w:rPr>
        <w:t xml:space="preserve"> is a situation in which multiple (even </w:t>
      </w:r>
      <w:r w:rsidRPr="00146AF6">
        <w:rPr>
          <w:rStyle w:val="StyleUnderline"/>
          <w:highlight w:val="cyan"/>
        </w:rPr>
        <w:t xml:space="preserve">hundreds) of </w:t>
      </w:r>
      <w:r w:rsidRPr="00146AF6">
        <w:rPr>
          <w:rStyle w:val="Emphasis"/>
          <w:highlight w:val="cyan"/>
        </w:rPr>
        <w:t>individual viruses</w:t>
      </w:r>
      <w:r w:rsidRPr="00146AF6">
        <w:rPr>
          <w:rStyle w:val="StyleUnderline"/>
          <w:highlight w:val="cyan"/>
        </w:rPr>
        <w:t xml:space="preserve"> created through synthetic biology </w:t>
      </w:r>
      <w:r w:rsidRPr="0021005D">
        <w:rPr>
          <w:rStyle w:val="StyleUnderline"/>
        </w:rPr>
        <w:t xml:space="preserve">are </w:t>
      </w:r>
      <w:r w:rsidRPr="00146AF6">
        <w:rPr>
          <w:rStyle w:val="StyleUnderline"/>
          <w:highlight w:val="cyan"/>
        </w:rPr>
        <w:t>released</w:t>
      </w:r>
      <w:r w:rsidRPr="00A4673B">
        <w:rPr>
          <w:rStyle w:val="StyleUnderline"/>
        </w:rPr>
        <w:t xml:space="preserve"> simultaneously either </w:t>
      </w:r>
      <w:r w:rsidRPr="00CA664B">
        <w:rPr>
          <w:rStyle w:val="StyleUnderline"/>
        </w:rPr>
        <w:t xml:space="preserve">by a terrorist state </w:t>
      </w:r>
      <w:r w:rsidRPr="009D6E9C">
        <w:rPr>
          <w:sz w:val="14"/>
        </w:rPr>
        <w:t>or as a result of the independent activity of biohackers (</w:t>
      </w:r>
      <w:proofErr w:type="spellStart"/>
      <w:r w:rsidRPr="009D6E9C">
        <w:rPr>
          <w:sz w:val="14"/>
        </w:rPr>
        <w:t>Turchin</w:t>
      </w:r>
      <w:proofErr w:type="spellEnd"/>
      <w:r w:rsidRPr="009D6E9C">
        <w:rPr>
          <w:sz w:val="14"/>
        </w:rPr>
        <w:t xml:space="preserve">, Green, &amp; </w:t>
      </w:r>
      <w:proofErr w:type="spellStart"/>
      <w:r w:rsidRPr="009D6E9C">
        <w:rPr>
          <w:sz w:val="14"/>
        </w:rPr>
        <w:t>Dekenbergern</w:t>
      </w:r>
      <w:proofErr w:type="spellEnd"/>
      <w:r w:rsidRPr="009D6E9C">
        <w:rPr>
          <w:sz w:val="14"/>
        </w:rPr>
        <w:t xml:space="preserve">, 2017). Because the capacity to create such a </w:t>
      </w:r>
      <w:proofErr w:type="spellStart"/>
      <w:r w:rsidRPr="009D6E9C">
        <w:rPr>
          <w:sz w:val="14"/>
        </w:rPr>
        <w:t>multipandemic</w:t>
      </w:r>
      <w:proofErr w:type="spellEnd"/>
      <w:r w:rsidRPr="009D6E9C">
        <w:rPr>
          <w:sz w:val="14"/>
        </w:rPr>
        <w:t xml:space="preserve"> </w:t>
      </w:r>
      <w:r w:rsidRPr="00CA664B">
        <w:rPr>
          <w:rStyle w:val="StyleUnderline"/>
        </w:rPr>
        <w:t xml:space="preserve">could arrive </w:t>
      </w:r>
      <w:r w:rsidRPr="009D6E9C">
        <w:rPr>
          <w:sz w:val="14"/>
        </w:rPr>
        <w:t>as early as</w:t>
      </w:r>
      <w:r w:rsidRPr="00CA664B">
        <w:rPr>
          <w:rStyle w:val="StyleUnderline"/>
        </w:rPr>
        <w:t xml:space="preserve"> within the next ten to thirty years</w:t>
      </w:r>
      <w:r w:rsidRPr="009D6E9C">
        <w:rPr>
          <w:sz w:val="14"/>
        </w:rPr>
        <w:t xml:space="preserve"> (as </w:t>
      </w:r>
      <w:r w:rsidRPr="00CA664B">
        <w:rPr>
          <w:rStyle w:val="Emphasis"/>
        </w:rPr>
        <w:t>all the needed technologies already exist</w:t>
      </w:r>
      <w:r w:rsidRPr="009D6E9C">
        <w:rPr>
          <w:sz w:val="14"/>
        </w:rPr>
        <w:t>), it could overshadow future risks, like nanotech and AI, so we give it a higher estimate. There are also other possible risks, connected with synthetic biology, which are widely recognized as serious (Bostrom, 2002). 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w:t>
      </w:r>
      <w:proofErr w:type="spellStart"/>
      <w:r w:rsidRPr="009D6E9C">
        <w:rPr>
          <w:sz w:val="14"/>
        </w:rPr>
        <w:t>Denkenberger</w:t>
      </w:r>
      <w:proofErr w:type="spellEnd"/>
      <w:r w:rsidRPr="009D6E9C">
        <w:rPr>
          <w:sz w:val="14"/>
        </w:rPr>
        <w:t xml:space="preserve"> 2016). This could lead to 10% mortality. Red AI risks. </w:t>
      </w:r>
      <w:r w:rsidRPr="00854B11">
        <w:rPr>
          <w:rStyle w:val="StyleUnderline"/>
        </w:rPr>
        <w:t xml:space="preserve">The risks connected with the possible </w:t>
      </w:r>
      <w:r w:rsidRPr="00146AF6">
        <w:rPr>
          <w:rStyle w:val="StyleUnderline"/>
          <w:highlight w:val="cyan"/>
        </w:rPr>
        <w:t xml:space="preserve">creation of </w:t>
      </w:r>
      <w:r w:rsidRPr="00146AF6">
        <w:rPr>
          <w:rStyle w:val="Emphasis"/>
          <w:highlight w:val="cyan"/>
        </w:rPr>
        <w:t>non-aligned Strong AI</w:t>
      </w:r>
      <w:r w:rsidRPr="009D6E9C">
        <w:rPr>
          <w:sz w:val="14"/>
        </w:rPr>
        <w:t xml:space="preserve"> </w:t>
      </w:r>
      <w:r w:rsidRPr="00146AF6">
        <w:rPr>
          <w:rStyle w:val="StyleUnderline"/>
          <w:highlight w:val="cyan"/>
        </w:rPr>
        <w:t>are</w:t>
      </w:r>
      <w:r w:rsidRPr="009D6E9C">
        <w:rPr>
          <w:sz w:val="14"/>
        </w:rPr>
        <w:t xml:space="preserve"> discussed by (Bostrom, 2014), (</w:t>
      </w:r>
      <w:proofErr w:type="spellStart"/>
      <w:r w:rsidRPr="009D6E9C">
        <w:rPr>
          <w:sz w:val="14"/>
        </w:rPr>
        <w:t>Yudkowsky</w:t>
      </w:r>
      <w:proofErr w:type="spellEnd"/>
      <w:r w:rsidRPr="009D6E9C">
        <w:rPr>
          <w:sz w:val="14"/>
        </w:rPr>
        <w:t>, 2008), (</w:t>
      </w:r>
      <w:proofErr w:type="spellStart"/>
      <w:r w:rsidRPr="009D6E9C">
        <w:rPr>
          <w:sz w:val="14"/>
        </w:rPr>
        <w:t>Yampolskiy</w:t>
      </w:r>
      <w:proofErr w:type="spellEnd"/>
      <w:r w:rsidRPr="009D6E9C">
        <w:rPr>
          <w:sz w:val="14"/>
        </w:rPr>
        <w:t xml:space="preserve"> &amp; Fox, 2013) and others. It is widely recognized as </w:t>
      </w:r>
      <w:r w:rsidRPr="00146AF6">
        <w:rPr>
          <w:rStyle w:val="StyleUnderline"/>
          <w:highlight w:val="cyan"/>
        </w:rPr>
        <w:t>the</w:t>
      </w:r>
      <w:r w:rsidRPr="009D6E9C">
        <w:rPr>
          <w:sz w:val="14"/>
        </w:rPr>
        <w:t xml:space="preserve"> </w:t>
      </w:r>
      <w:r w:rsidRPr="00146AF6">
        <w:rPr>
          <w:rStyle w:val="Emphasis"/>
          <w:highlight w:val="cyan"/>
        </w:rPr>
        <w:t>most serious</w:t>
      </w:r>
      <w:r w:rsidRPr="009D6E9C">
        <w:rPr>
          <w:sz w:val="14"/>
        </w:rPr>
        <w:t xml:space="preserve"> X </w:t>
      </w:r>
      <w:r w:rsidRPr="00146AF6">
        <w:rPr>
          <w:rStyle w:val="Emphasis"/>
          <w:highlight w:val="cyan"/>
        </w:rPr>
        <w:t>risk</w:t>
      </w:r>
      <w:r w:rsidRPr="009D6E9C">
        <w:rPr>
          <w:sz w:val="14"/>
        </w:rPr>
        <w:t xml:space="preserve">. </w:t>
      </w:r>
      <w:r w:rsidRPr="00854B11">
        <w:rPr>
          <w:rStyle w:val="StyleUnderline"/>
        </w:rPr>
        <w:t>AI could</w:t>
      </w:r>
      <w:r>
        <w:rPr>
          <w:rStyle w:val="StyleUnderline"/>
        </w:rPr>
        <w:t xml:space="preserve"> </w:t>
      </w:r>
      <w:r w:rsidRPr="00854B11">
        <w:rPr>
          <w:rStyle w:val="StyleUnderline"/>
        </w:rPr>
        <w:t>start an “</w:t>
      </w:r>
      <w:r w:rsidRPr="00854B11">
        <w:rPr>
          <w:rStyle w:val="Emphasis"/>
        </w:rPr>
        <w:t>intelligence explosion wave</w:t>
      </w:r>
      <w:r w:rsidRPr="00854B11">
        <w:rPr>
          <w:rStyle w:val="StyleUnderline"/>
        </w:rPr>
        <w:t>” through the Universe</w:t>
      </w:r>
      <w:r w:rsidRPr="009D6E9C">
        <w:rPr>
          <w:sz w:val="14"/>
        </w:rPr>
        <w:t xml:space="preserve">, which could prevent appearance of the other civilizations before they create their own AI. Purple 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146AF6">
        <w:rPr>
          <w:rStyle w:val="StyleUnderline"/>
          <w:highlight w:val="cyan"/>
        </w:rPr>
        <w:t>the creation of</w:t>
      </w:r>
      <w:r w:rsidRPr="00CA664B">
        <w:rPr>
          <w:rStyle w:val="StyleUnderline"/>
        </w:rPr>
        <w:t xml:space="preserve"> a </w:t>
      </w:r>
      <w:r w:rsidRPr="00146AF6">
        <w:rPr>
          <w:rStyle w:val="Emphasis"/>
          <w:highlight w:val="cyan"/>
        </w:rPr>
        <w:t>Doomsday weapon</w:t>
      </w:r>
      <w:r w:rsidRPr="009D6E9C">
        <w:rPr>
          <w:sz w:val="14"/>
        </w:rPr>
        <w:t xml:space="preserve"> that could </w:t>
      </w:r>
      <w:r w:rsidRPr="00854B11">
        <w:rPr>
          <w:rStyle w:val="StyleUnderline"/>
        </w:rPr>
        <w:t>kill our</w:t>
      </w:r>
      <w:r>
        <w:rPr>
          <w:rStyle w:val="StyleUnderline"/>
        </w:rPr>
        <w:t xml:space="preserve"> </w:t>
      </w:r>
      <w:r w:rsidRPr="00854B11">
        <w:rPr>
          <w:rStyle w:val="StyleUnderline"/>
        </w:rPr>
        <w:t xml:space="preserve">species with </w:t>
      </w:r>
      <w:r w:rsidRPr="00854B11">
        <w:rPr>
          <w:rStyle w:val="Emphasis"/>
        </w:rPr>
        <w:t>global radiation poisoning</w:t>
      </w:r>
      <w:r w:rsidRPr="009D6E9C">
        <w:rPr>
          <w:sz w:val="14"/>
        </w:rPr>
        <w:t xml:space="preserve"> (</w:t>
      </w:r>
      <w:r w:rsidRPr="00146AF6">
        <w:rPr>
          <w:rStyle w:val="StyleUnderline"/>
          <w:highlight w:val="cyan"/>
        </w:rPr>
        <w:t>much</w:t>
      </w:r>
      <w:r w:rsidRPr="009D6E9C">
        <w:rPr>
          <w:sz w:val="14"/>
        </w:rPr>
        <w:t xml:space="preserve"> </w:t>
      </w:r>
      <w:r w:rsidRPr="00146AF6">
        <w:rPr>
          <w:rStyle w:val="Emphasis"/>
          <w:highlight w:val="cyan"/>
        </w:rPr>
        <w:t>greater</w:t>
      </w:r>
      <w:r w:rsidRPr="00CA664B">
        <w:rPr>
          <w:rStyle w:val="Emphasis"/>
        </w:rPr>
        <w:t xml:space="preserve"> ionizing radiation release </w:t>
      </w:r>
      <w:r w:rsidRPr="00146AF6">
        <w:rPr>
          <w:rStyle w:val="Emphasis"/>
          <w:highlight w:val="cyan"/>
        </w:rPr>
        <w:t>than</w:t>
      </w:r>
      <w:r w:rsidRPr="00CA664B">
        <w:rPr>
          <w:rStyle w:val="Emphasis"/>
        </w:rPr>
        <w:t xml:space="preserve"> all of the current </w:t>
      </w:r>
      <w:r w:rsidRPr="00146AF6">
        <w:rPr>
          <w:rStyle w:val="Emphasis"/>
          <w:highlight w:val="cyan"/>
        </w:rPr>
        <w:t>nuc</w:t>
      </w:r>
      <w:r w:rsidRPr="00CA664B">
        <w:rPr>
          <w:rStyle w:val="Emphasis"/>
        </w:rPr>
        <w:t>lear weapon</w:t>
      </w:r>
      <w:r w:rsidRPr="00146AF6">
        <w:rPr>
          <w:rStyle w:val="Emphasis"/>
          <w:highlight w:val="cyan"/>
        </w:rPr>
        <w:t>s</w:t>
      </w:r>
      <w:r w:rsidRPr="009D6E9C">
        <w:rPr>
          <w:sz w:val="14"/>
        </w:rPr>
        <w:t xml:space="preserve">) (Kahn, 1959). A further example would be a large incoming asteroid being located, or an extinction level pandemic has begun. These situations require quick and urgent effort on all levels. </w:t>
      </w:r>
    </w:p>
    <w:p w14:paraId="04A44DB5" w14:textId="77777777" w:rsidR="0039233B" w:rsidRDefault="0039233B" w:rsidP="0039233B">
      <w:pPr>
        <w:pStyle w:val="Heading4"/>
      </w:pPr>
      <w:r>
        <w:t xml:space="preserve">Global wars drive calls for world government  </w:t>
      </w:r>
    </w:p>
    <w:p w14:paraId="2E45DD2A" w14:textId="77777777" w:rsidR="0039233B" w:rsidRPr="00B70DE0" w:rsidRDefault="0039233B" w:rsidP="0039233B">
      <w:r w:rsidRPr="00B70DE0">
        <w:rPr>
          <w:b/>
          <w:bCs/>
          <w:szCs w:val="24"/>
        </w:rPr>
        <w:t>Chase-Dunn 12</w:t>
      </w:r>
      <w:r w:rsidRPr="00B70DE0">
        <w:rPr>
          <w:szCs w:val="24"/>
        </w:rPr>
        <w:t xml:space="preserve"> </w:t>
      </w:r>
      <w:r>
        <w:t>[</w:t>
      </w:r>
      <w:r w:rsidRPr="00B70DE0">
        <w:t>Christopher Chase-Dunn, Distinguished Professor of Sociology and Director of the </w:t>
      </w:r>
      <w:hyperlink r:id="rId24" w:tgtFrame="_blank" w:history="1">
        <w:r w:rsidRPr="00B70DE0">
          <w:rPr>
            <w:rStyle w:val="Hyperlink"/>
          </w:rPr>
          <w:t>Institute for Research on World-Systems </w:t>
        </w:r>
      </w:hyperlink>
      <w:r w:rsidRPr="00B70DE0">
        <w:t xml:space="preserve">at the University of California-Riverside, Hiroko Inoue, </w:t>
      </w:r>
      <w:r>
        <w:rPr>
          <w:rFonts w:ascii="Gisha" w:hAnsi="Gisha" w:cs="Gisha" w:hint="cs"/>
          <w:color w:val="000000"/>
          <w:sz w:val="20"/>
          <w:szCs w:val="20"/>
        </w:rPr>
        <w:t>Research Assistant at the Institute of Research on World-Systems</w:t>
      </w:r>
      <w:r>
        <w:t xml:space="preserve">, </w:t>
      </w:r>
      <w:r w:rsidRPr="00B70DE0">
        <w:t xml:space="preserve">“Accelerating democratic global state formation”, </w:t>
      </w:r>
      <w:hyperlink r:id="rId25" w:history="1">
        <w:r w:rsidRPr="00B70DE0">
          <w:rPr>
            <w:rStyle w:val="Hyperlink"/>
          </w:rPr>
          <w:t>https://journals.sagepub.com/doi/full/10.1177/0010836712443168</w:t>
        </w:r>
      </w:hyperlink>
      <w:r w:rsidRPr="00B70DE0">
        <w:t>, June 6, 2012, imp</w:t>
      </w:r>
      <w:r>
        <w:t>, **we do not endorse this cards pathetic non-utilitarianism</w:t>
      </w:r>
      <w:r w:rsidRPr="00B70DE0">
        <w:t>]</w:t>
      </w:r>
      <w:r>
        <w:t xml:space="preserve"> </w:t>
      </w:r>
    </w:p>
    <w:p w14:paraId="494267E1" w14:textId="77777777" w:rsidR="0039233B" w:rsidRDefault="0039233B" w:rsidP="0039233B">
      <w:pPr>
        <w:rPr>
          <w:sz w:val="16"/>
        </w:rPr>
      </w:pPr>
      <w:r w:rsidRPr="00B70DE0">
        <w:rPr>
          <w:highlight w:val="cyan"/>
          <w:u w:val="single"/>
        </w:rPr>
        <w:t>All</w:t>
      </w:r>
      <w:r w:rsidRPr="00B70DE0">
        <w:rPr>
          <w:u w:val="single"/>
        </w:rPr>
        <w:t xml:space="preserve"> the </w:t>
      </w:r>
      <w:r w:rsidRPr="00B70DE0">
        <w:rPr>
          <w:highlight w:val="cyan"/>
          <w:u w:val="single"/>
        </w:rPr>
        <w:t>previous advances in global governance have taken place after</w:t>
      </w:r>
      <w:r w:rsidRPr="00B70DE0">
        <w:rPr>
          <w:u w:val="single"/>
        </w:rPr>
        <w:t xml:space="preserve"> a hegemon has declined and there has been </w:t>
      </w:r>
      <w:r w:rsidRPr="00B70DE0">
        <w:rPr>
          <w:highlight w:val="cyan"/>
          <w:u w:val="single"/>
        </w:rPr>
        <w:t>a world war among rivals</w:t>
      </w:r>
      <w:r w:rsidRPr="00B70DE0">
        <w:rPr>
          <w:sz w:val="16"/>
        </w:rPr>
        <w:t xml:space="preserve">. H. G. </w:t>
      </w:r>
      <w:r w:rsidRPr="00B70DE0">
        <w:rPr>
          <w:u w:val="single"/>
        </w:rPr>
        <w:t>Wells saw the importance of catastrophes in the emergence of a new civilization</w:t>
      </w:r>
      <w:r w:rsidRPr="00B70DE0">
        <w:rPr>
          <w:sz w:val="16"/>
        </w:rPr>
        <w:t xml:space="preserve"> (</w:t>
      </w:r>
      <w:proofErr w:type="spellStart"/>
      <w:r w:rsidRPr="00B70DE0">
        <w:rPr>
          <w:sz w:val="16"/>
        </w:rPr>
        <w:t>Wagar</w:t>
      </w:r>
      <w:proofErr w:type="spellEnd"/>
      <w:r w:rsidRPr="00B70DE0">
        <w:rPr>
          <w:sz w:val="16"/>
        </w:rPr>
        <w:t xml:space="preserve">, 1961). The idea here is that </w:t>
      </w:r>
      <w:r w:rsidRPr="00FF1470">
        <w:rPr>
          <w:b/>
          <w:bCs/>
          <w:highlight w:val="cyan"/>
          <w:u w:val="single"/>
        </w:rPr>
        <w:t>major</w:t>
      </w:r>
      <w:r w:rsidRPr="00B70DE0">
        <w:rPr>
          <w:u w:val="single"/>
        </w:rPr>
        <w:t xml:space="preserve"> organizational </w:t>
      </w:r>
      <w:r w:rsidRPr="00FF1470">
        <w:rPr>
          <w:b/>
          <w:bCs/>
          <w:highlight w:val="cyan"/>
          <w:u w:val="single"/>
        </w:rPr>
        <w:t>changes</w:t>
      </w:r>
      <w:r w:rsidRPr="00B70DE0">
        <w:rPr>
          <w:u w:val="single"/>
        </w:rPr>
        <w:t xml:space="preserve"> tend to </w:t>
      </w:r>
      <w:r w:rsidRPr="00FF1470">
        <w:rPr>
          <w:b/>
          <w:bCs/>
          <w:highlight w:val="cyan"/>
          <w:u w:val="single"/>
        </w:rPr>
        <w:t>emerge after huge catastrophes</w:t>
      </w:r>
      <w:r w:rsidRPr="00B70DE0">
        <w:rPr>
          <w:highlight w:val="cyan"/>
          <w:u w:val="single"/>
        </w:rPr>
        <w:t xml:space="preserve"> when</w:t>
      </w:r>
      <w:r w:rsidRPr="00B70DE0">
        <w:rPr>
          <w:u w:val="single"/>
        </w:rPr>
        <w:t xml:space="preserve"> the existing </w:t>
      </w:r>
      <w:r w:rsidRPr="00B70DE0">
        <w:rPr>
          <w:highlight w:val="cyan"/>
          <w:u w:val="single"/>
        </w:rPr>
        <w:t>institutions</w:t>
      </w:r>
      <w:r w:rsidRPr="00B70DE0">
        <w:rPr>
          <w:u w:val="single"/>
        </w:rPr>
        <w:t xml:space="preserve"> are in disarray and </w:t>
      </w:r>
      <w:r w:rsidRPr="00B70DE0">
        <w:rPr>
          <w:highlight w:val="cyan"/>
          <w:u w:val="single"/>
        </w:rPr>
        <w:t>need to be rebuilt and</w:t>
      </w:r>
      <w:r w:rsidRPr="00B70DE0">
        <w:rPr>
          <w:u w:val="single"/>
        </w:rPr>
        <w:t xml:space="preserve"> when </w:t>
      </w:r>
      <w:r w:rsidRPr="00E775AC">
        <w:rPr>
          <w:highlight w:val="cyan"/>
          <w:u w:val="single"/>
        </w:rPr>
        <w:t>people are sufficiently disgusted with the old failed institutions</w:t>
      </w:r>
      <w:r w:rsidRPr="00B70DE0">
        <w:rPr>
          <w:sz w:val="16"/>
        </w:rPr>
        <w:t xml:space="preserve"> that have led to disaster.</w:t>
      </w:r>
      <w:r w:rsidRPr="00E421BD">
        <w:rPr>
          <w:szCs w:val="32"/>
          <w:u w:val="single"/>
        </w:rPr>
        <w:t xml:space="preserve">15 Of course, </w:t>
      </w:r>
      <w:r w:rsidRPr="00E421BD">
        <w:rPr>
          <w:szCs w:val="32"/>
          <w:highlight w:val="cyan"/>
          <w:u w:val="single"/>
        </w:rPr>
        <w:t>political actors</w:t>
      </w:r>
      <w:r w:rsidRPr="00E421BD">
        <w:rPr>
          <w:szCs w:val="32"/>
          <w:u w:val="single"/>
        </w:rPr>
        <w:t xml:space="preserve"> who </w:t>
      </w:r>
      <w:r w:rsidRPr="00E421BD">
        <w:rPr>
          <w:szCs w:val="32"/>
          <w:highlight w:val="cyan"/>
          <w:u w:val="single"/>
        </w:rPr>
        <w:t>seek to promote</w:t>
      </w:r>
      <w:r w:rsidRPr="00E421BD">
        <w:rPr>
          <w:szCs w:val="32"/>
          <w:u w:val="single"/>
        </w:rPr>
        <w:t xml:space="preserve"> the emergence of </w:t>
      </w:r>
      <w:r w:rsidRPr="00E421BD">
        <w:rPr>
          <w:szCs w:val="32"/>
          <w:highlight w:val="cyan"/>
          <w:u w:val="single"/>
        </w:rPr>
        <w:t>a</w:t>
      </w:r>
      <w:r w:rsidRPr="00E421BD">
        <w:rPr>
          <w:szCs w:val="32"/>
          <w:u w:val="single"/>
        </w:rPr>
        <w:t xml:space="preserve">n effective and </w:t>
      </w:r>
      <w:r w:rsidRPr="00E421BD">
        <w:rPr>
          <w:szCs w:val="32"/>
          <w:highlight w:val="cyan"/>
          <w:u w:val="single"/>
        </w:rPr>
        <w:t>democratic global state</w:t>
      </w:r>
      <w:r w:rsidRPr="00E421BD">
        <w:rPr>
          <w:szCs w:val="32"/>
          <w:u w:val="single"/>
        </w:rPr>
        <w:t xml:space="preserve"> must also do all that they can to try to prevent another war among the great powers because humanistic morality must trump whatever advantages might result from such a catastrophe</w:t>
      </w:r>
      <w:r w:rsidRPr="00B70DE0">
        <w:rPr>
          <w:sz w:val="16"/>
        </w:rPr>
        <w:t>. This said, many believe that it is rather likely that major calamities will occur in the coming decades regardless of the efforts of far-sighted world citizens and social movements. And it would make both tactical and strategic sense to have plans for how to move forward if indeed a perfect storm of calamities were to come about.</w:t>
      </w:r>
    </w:p>
    <w:p w14:paraId="1397F17E" w14:textId="77777777" w:rsidR="0039233B" w:rsidRDefault="0039233B" w:rsidP="0039233B">
      <w:pPr>
        <w:pStyle w:val="Heading4"/>
      </w:pPr>
      <w:r>
        <w:t xml:space="preserve">disarm movements are </w:t>
      </w:r>
      <w:r w:rsidRPr="00D10764">
        <w:rPr>
          <w:u w:val="single"/>
        </w:rPr>
        <w:t>latent</w:t>
      </w:r>
      <w:r>
        <w:t xml:space="preserve"> now </w:t>
      </w:r>
    </w:p>
    <w:p w14:paraId="47181E94" w14:textId="77777777" w:rsidR="0039233B" w:rsidRDefault="0039233B" w:rsidP="0039233B">
      <w:proofErr w:type="spellStart"/>
      <w:r w:rsidRPr="00C810A4">
        <w:rPr>
          <w:b/>
          <w:szCs w:val="24"/>
        </w:rPr>
        <w:t>Ragheb</w:t>
      </w:r>
      <w:proofErr w:type="spellEnd"/>
      <w:r w:rsidRPr="00C810A4">
        <w:rPr>
          <w:b/>
          <w:szCs w:val="24"/>
        </w:rPr>
        <w:t xml:space="preserve"> 18</w:t>
      </w:r>
      <w:r>
        <w:t xml:space="preserve"> [</w:t>
      </w:r>
      <w:proofErr w:type="spellStart"/>
      <w:r>
        <w:t>Magdi</w:t>
      </w:r>
      <w:proofErr w:type="spellEnd"/>
      <w:r>
        <w:t xml:space="preserve"> </w:t>
      </w:r>
      <w:proofErr w:type="spellStart"/>
      <w:r>
        <w:t>Ragheb</w:t>
      </w:r>
      <w:proofErr w:type="spellEnd"/>
      <w:r>
        <w:t xml:space="preserve">, Prof. @ Department of Nuclear, Plasma, and Radiological Engineering, University of Illinois at Urbana-Champaign. 08-08-18. “Safeguards, Non -Proliferation, and Peaceful Nuclear Energy.” </w:t>
      </w:r>
      <w:hyperlink r:id="rId26">
        <w:r>
          <w:t>http://mragheb.com/NPRE%20402%20ME%20405%20Nuclear%20Power%20Engineering/Safeguards%20Non%20Proliferation%20and%20Peaceful%20Nuclear%20Energy.pdf</w:t>
        </w:r>
      </w:hyperlink>
      <w:r>
        <w:t xml:space="preserve"> //reem</w:t>
      </w:r>
    </w:p>
    <w:p w14:paraId="0359E943" w14:textId="77777777" w:rsidR="0039233B" w:rsidRPr="00CE186E" w:rsidRDefault="0039233B" w:rsidP="0039233B">
      <w:pPr>
        <w:rPr>
          <w:sz w:val="14"/>
          <w:szCs w:val="16"/>
        </w:rPr>
      </w:pPr>
      <w:r w:rsidRPr="004D1C1C">
        <w:rPr>
          <w:sz w:val="14"/>
          <w:szCs w:val="16"/>
        </w:rPr>
        <w:t xml:space="preserve">The “axiom of proliferation” states that as long as some states cling to the possession of nuclear weapons, others will also seek to acquire them. </w:t>
      </w:r>
      <w:r>
        <w:rPr>
          <w:u w:val="single"/>
        </w:rPr>
        <w:t xml:space="preserve">According to “catastrophe theory,” </w:t>
      </w:r>
      <w:r w:rsidRPr="001F2F39">
        <w:rPr>
          <w:b/>
          <w:highlight w:val="cyan"/>
          <w:u w:val="single"/>
        </w:rPr>
        <w:t>serious nuclear disarmament</w:t>
      </w:r>
      <w:r w:rsidRPr="004D1C1C">
        <w:rPr>
          <w:sz w:val="14"/>
          <w:szCs w:val="16"/>
        </w:rPr>
        <w:t xml:space="preserve"> </w:t>
      </w:r>
      <w:r w:rsidRPr="001F2F39">
        <w:rPr>
          <w:highlight w:val="cyan"/>
          <w:u w:val="single"/>
        </w:rPr>
        <w:t>is</w:t>
      </w:r>
      <w:r w:rsidRPr="004D1C1C">
        <w:rPr>
          <w:sz w:val="14"/>
          <w:szCs w:val="16"/>
        </w:rPr>
        <w:t xml:space="preserve"> apparently </w:t>
      </w:r>
      <w:r w:rsidRPr="001F2F39">
        <w:rPr>
          <w:b/>
          <w:highlight w:val="cyan"/>
          <w:u w:val="single"/>
        </w:rPr>
        <w:t>waiting</w:t>
      </w:r>
      <w:r w:rsidRPr="004D1C1C">
        <w:rPr>
          <w:sz w:val="14"/>
          <w:szCs w:val="16"/>
        </w:rPr>
        <w:t xml:space="preserve"> </w:t>
      </w:r>
      <w:r w:rsidRPr="001F2F39">
        <w:rPr>
          <w:highlight w:val="cyan"/>
          <w:u w:val="single"/>
        </w:rPr>
        <w:t xml:space="preserve">for some </w:t>
      </w:r>
      <w:r w:rsidRPr="001F2F39">
        <w:rPr>
          <w:b/>
          <w:highlight w:val="cyan"/>
          <w:u w:val="single"/>
        </w:rPr>
        <w:t>event</w:t>
      </w:r>
      <w:r w:rsidRPr="004D1C1C">
        <w:rPr>
          <w:sz w:val="14"/>
          <w:szCs w:val="16"/>
        </w:rPr>
        <w:t xml:space="preserve"> </w:t>
      </w:r>
      <w:r w:rsidRPr="001F2F39">
        <w:rPr>
          <w:highlight w:val="cyan"/>
          <w:u w:val="single"/>
        </w:rPr>
        <w:t>that would</w:t>
      </w:r>
      <w:r w:rsidRPr="004D1C1C">
        <w:rPr>
          <w:sz w:val="14"/>
          <w:szCs w:val="16"/>
        </w:rPr>
        <w:t xml:space="preserve"> </w:t>
      </w:r>
      <w:r w:rsidRPr="001F2F39">
        <w:rPr>
          <w:b/>
          <w:highlight w:val="cyan"/>
          <w:u w:val="single"/>
        </w:rPr>
        <w:t>stir action</w:t>
      </w:r>
      <w:r w:rsidRPr="004D1C1C">
        <w:rPr>
          <w:sz w:val="14"/>
          <w:szCs w:val="16"/>
        </w:rPr>
        <w:t xml:space="preserve"> </w:t>
      </w:r>
      <w:r w:rsidRPr="001F2F39">
        <w:rPr>
          <w:highlight w:val="cyan"/>
          <w:u w:val="single"/>
        </w:rPr>
        <w:t>toward the</w:t>
      </w:r>
      <w:r>
        <w:rPr>
          <w:u w:val="single"/>
        </w:rPr>
        <w:t xml:space="preserve"> </w:t>
      </w:r>
      <w:r>
        <w:rPr>
          <w:b/>
          <w:u w:val="single"/>
        </w:rPr>
        <w:t xml:space="preserve">eventual </w:t>
      </w:r>
      <w:r w:rsidRPr="001F2F39">
        <w:rPr>
          <w:b/>
          <w:highlight w:val="cyan"/>
          <w:u w:val="single"/>
        </w:rPr>
        <w:t>goal</w:t>
      </w:r>
      <w:r>
        <w:rPr>
          <w:b/>
          <w:u w:val="single"/>
        </w:rPr>
        <w:t xml:space="preserve"> of humanity </w:t>
      </w:r>
      <w:r w:rsidRPr="001F2F39">
        <w:rPr>
          <w:b/>
          <w:highlight w:val="cyan"/>
          <w:u w:val="single"/>
        </w:rPr>
        <w:t>to eliminate</w:t>
      </w:r>
      <w:r>
        <w:rPr>
          <w:b/>
          <w:u w:val="single"/>
        </w:rPr>
        <w:t xml:space="preserve"> nuclear </w:t>
      </w:r>
      <w:r w:rsidRPr="001F2F39">
        <w:rPr>
          <w:b/>
          <w:highlight w:val="cyan"/>
          <w:u w:val="single"/>
        </w:rPr>
        <w:t>weapons</w:t>
      </w:r>
      <w:r w:rsidRPr="004D1C1C">
        <w:rPr>
          <w:sz w:val="14"/>
          <w:szCs w:val="16"/>
        </w:rPr>
        <w:t xml:space="preserve">. An analogy is advanced of </w:t>
      </w:r>
      <w:r w:rsidRPr="001F2F39">
        <w:rPr>
          <w:highlight w:val="cyan"/>
          <w:u w:val="single"/>
        </w:rPr>
        <w:t>a village</w:t>
      </w:r>
      <w:r>
        <w:rPr>
          <w:u w:val="single"/>
        </w:rPr>
        <w:t xml:space="preserve"> fully </w:t>
      </w:r>
      <w:r w:rsidRPr="001F2F39">
        <w:rPr>
          <w:highlight w:val="cyan"/>
          <w:u w:val="single"/>
        </w:rPr>
        <w:t>aware about the need to build gates along railroad</w:t>
      </w:r>
      <w:r>
        <w:rPr>
          <w:u w:val="single"/>
        </w:rPr>
        <w:t xml:space="preserve"> tracks that pass through it, remaining </w:t>
      </w:r>
      <w:r>
        <w:rPr>
          <w:b/>
          <w:u w:val="single"/>
        </w:rPr>
        <w:t>inactive</w:t>
      </w:r>
      <w:r w:rsidRPr="004D1C1C">
        <w:rPr>
          <w:sz w:val="14"/>
          <w:szCs w:val="16"/>
        </w:rPr>
        <w:t xml:space="preserve"> </w:t>
      </w:r>
      <w:r>
        <w:rPr>
          <w:u w:val="single"/>
        </w:rPr>
        <w:t>then</w:t>
      </w:r>
      <w:r w:rsidRPr="004D1C1C">
        <w:rPr>
          <w:sz w:val="14"/>
          <w:szCs w:val="16"/>
        </w:rPr>
        <w:t xml:space="preserve"> </w:t>
      </w:r>
      <w:r w:rsidRPr="001F2F39">
        <w:rPr>
          <w:b/>
          <w:highlight w:val="cyan"/>
          <w:u w:val="single"/>
        </w:rPr>
        <w:t>spring into action</w:t>
      </w:r>
      <w:r w:rsidRPr="004D1C1C">
        <w:rPr>
          <w:sz w:val="14"/>
          <w:szCs w:val="16"/>
        </w:rPr>
        <w:t xml:space="preserve"> </w:t>
      </w:r>
      <w:r w:rsidRPr="001F2F39">
        <w:rPr>
          <w:highlight w:val="cyan"/>
          <w:u w:val="single"/>
        </w:rPr>
        <w:t>until</w:t>
      </w:r>
      <w:r>
        <w:rPr>
          <w:u w:val="single"/>
        </w:rPr>
        <w:t xml:space="preserve"> the time that </w:t>
      </w:r>
      <w:r w:rsidRPr="001F2F39">
        <w:rPr>
          <w:highlight w:val="cyan"/>
          <w:u w:val="single"/>
        </w:rPr>
        <w:t>one of its residents is</w:t>
      </w:r>
      <w:r w:rsidRPr="004D1C1C">
        <w:rPr>
          <w:sz w:val="14"/>
          <w:szCs w:val="16"/>
        </w:rPr>
        <w:t xml:space="preserve"> </w:t>
      </w:r>
      <w:r w:rsidRPr="001F2F39">
        <w:rPr>
          <w:b/>
          <w:highlight w:val="cyan"/>
          <w:u w:val="single"/>
        </w:rPr>
        <w:t>hit by a</w:t>
      </w:r>
      <w:r>
        <w:rPr>
          <w:b/>
          <w:u w:val="single"/>
        </w:rPr>
        <w:t xml:space="preserve"> passing </w:t>
      </w:r>
      <w:r w:rsidRPr="001F2F39">
        <w:rPr>
          <w:b/>
          <w:highlight w:val="cyan"/>
          <w:u w:val="single"/>
        </w:rPr>
        <w:t>train</w:t>
      </w:r>
      <w:r w:rsidRPr="004D1C1C">
        <w:rPr>
          <w:sz w:val="14"/>
          <w:szCs w:val="16"/>
        </w:rPr>
        <w:t>.</w:t>
      </w:r>
    </w:p>
    <w:p w14:paraId="2B566C7C" w14:textId="77777777" w:rsidR="0039233B" w:rsidRDefault="0039233B" w:rsidP="0039233B">
      <w:pPr>
        <w:pStyle w:val="Heading4"/>
      </w:pPr>
      <w:r>
        <w:t xml:space="preserve">States are motivated by fear – elevating the nuclear threat via use would cause global buy-in for a world state </w:t>
      </w:r>
    </w:p>
    <w:p w14:paraId="2D8C8CEB" w14:textId="77777777" w:rsidR="0039233B" w:rsidRPr="00FD6E41" w:rsidRDefault="0039233B" w:rsidP="0039233B">
      <w:r w:rsidRPr="00FD6E41">
        <w:rPr>
          <w:b/>
          <w:bCs/>
          <w:szCs w:val="24"/>
        </w:rPr>
        <w:t>Sargent 19</w:t>
      </w:r>
      <w:r w:rsidRPr="00FD6E41">
        <w:rPr>
          <w:szCs w:val="24"/>
        </w:rPr>
        <w:t xml:space="preserve"> </w:t>
      </w:r>
      <w:r>
        <w:t xml:space="preserve">[Brianna Sargent, “THE HOBBESIAN STATE OF NATURE AMONG NATIONS”, Undergraduate Thesis @ Ashland University Honors College, </w:t>
      </w:r>
      <w:hyperlink r:id="rId27" w:history="1">
        <w:r w:rsidRPr="0095790E">
          <w:rPr>
            <w:rStyle w:val="Hyperlink"/>
          </w:rPr>
          <w:t>https://etd.ohiolink.edu/apexprod/rws_etd/send_file/send?accession=auhonors1556751283322051&amp;disposition=inline</w:t>
        </w:r>
      </w:hyperlink>
      <w:r>
        <w:t>, April 2019, imp]</w:t>
      </w:r>
    </w:p>
    <w:p w14:paraId="0406CBDF" w14:textId="77777777" w:rsidR="0039233B" w:rsidRDefault="0039233B" w:rsidP="0039233B">
      <w:pPr>
        <w:rPr>
          <w:u w:val="single"/>
        </w:rPr>
      </w:pPr>
      <w:r w:rsidRPr="00950D08">
        <w:rPr>
          <w:highlight w:val="cyan"/>
          <w:u w:val="single"/>
        </w:rPr>
        <w:t>Were the threat great enough</w:t>
      </w:r>
      <w:r w:rsidRPr="00950D08">
        <w:rPr>
          <w:sz w:val="16"/>
        </w:rPr>
        <w:t xml:space="preserve">, the </w:t>
      </w:r>
      <w:r w:rsidRPr="00950D08">
        <w:rPr>
          <w:highlight w:val="cyan"/>
          <w:u w:val="single"/>
        </w:rPr>
        <w:t>nations would</w:t>
      </w:r>
      <w:r w:rsidRPr="00950D08">
        <w:rPr>
          <w:u w:val="single"/>
        </w:rPr>
        <w:t xml:space="preserve"> either </w:t>
      </w:r>
      <w:r w:rsidRPr="00950D08">
        <w:rPr>
          <w:highlight w:val="cyan"/>
          <w:u w:val="single"/>
        </w:rPr>
        <w:t>form an international government</w:t>
      </w:r>
      <w:r w:rsidRPr="00950D08">
        <w:rPr>
          <w:sz w:val="16"/>
        </w:rPr>
        <w:t xml:space="preserve"> </w:t>
      </w:r>
      <w:r w:rsidRPr="00950D08">
        <w:rPr>
          <w:u w:val="single"/>
        </w:rPr>
        <w:t>with an assembly to represent each nation</w:t>
      </w:r>
      <w:r w:rsidRPr="00950D08">
        <w:rPr>
          <w:sz w:val="16"/>
        </w:rPr>
        <w:t xml:space="preserve"> or allow one man or one government to rule over them all. </w:t>
      </w:r>
      <w:r w:rsidRPr="00950D08">
        <w:rPr>
          <w:u w:val="single"/>
        </w:rPr>
        <w:t>This threat would have to be a threat to the very existence of each nation.</w:t>
      </w:r>
      <w:r w:rsidRPr="00950D08">
        <w:rPr>
          <w:sz w:val="16"/>
        </w:rPr>
        <w:t xml:space="preserve"> This principle of </w:t>
      </w:r>
      <w:r w:rsidRPr="00950D08">
        <w:rPr>
          <w:b/>
          <w:bCs/>
          <w:highlight w:val="cyan"/>
          <w:u w:val="single"/>
        </w:rPr>
        <w:t>existential fear controls all nations</w:t>
      </w:r>
      <w:r w:rsidRPr="00950D08">
        <w:rPr>
          <w:sz w:val="16"/>
        </w:rPr>
        <w:t xml:space="preserve"> and why they have not exited the state of nature to be under one sovereign. </w:t>
      </w:r>
      <w:r w:rsidRPr="00950D08">
        <w:rPr>
          <w:szCs w:val="32"/>
          <w:highlight w:val="cyan"/>
          <w:u w:val="single"/>
        </w:rPr>
        <w:t>As of now</w:t>
      </w:r>
      <w:r w:rsidRPr="00950D08">
        <w:rPr>
          <w:sz w:val="16"/>
        </w:rPr>
        <w:t xml:space="preserve">, </w:t>
      </w:r>
      <w:r w:rsidRPr="00950D08">
        <w:rPr>
          <w:highlight w:val="cyan"/>
          <w:u w:val="single"/>
        </w:rPr>
        <w:t>there is no threat that scares nations enough</w:t>
      </w:r>
      <w:r w:rsidRPr="00950D08">
        <w:rPr>
          <w:u w:val="single"/>
        </w:rPr>
        <w:t xml:space="preserve"> to give up their own sovereignty</w:t>
      </w:r>
      <w:r w:rsidRPr="00950D08">
        <w:rPr>
          <w:sz w:val="16"/>
        </w:rPr>
        <w:t xml:space="preserve">, but </w:t>
      </w:r>
      <w:r w:rsidRPr="00950D08">
        <w:rPr>
          <w:highlight w:val="cyan"/>
          <w:u w:val="single"/>
        </w:rPr>
        <w:t>if a threat</w:t>
      </w:r>
      <w:r w:rsidRPr="00950D08">
        <w:rPr>
          <w:u w:val="single"/>
        </w:rPr>
        <w:t xml:space="preserve"> of this magnitude </w:t>
      </w:r>
      <w:r w:rsidRPr="00950D08">
        <w:rPr>
          <w:highlight w:val="cyan"/>
          <w:u w:val="single"/>
        </w:rPr>
        <w:t>were to be felt,</w:t>
      </w:r>
      <w:r w:rsidRPr="00950D08">
        <w:rPr>
          <w:u w:val="single"/>
        </w:rPr>
        <w:t xml:space="preserve"> then </w:t>
      </w:r>
      <w:r w:rsidRPr="00950D08">
        <w:rPr>
          <w:highlight w:val="cyan"/>
          <w:u w:val="single"/>
        </w:rPr>
        <w:t>a world government would be absolutely necessary to the survival of the nations</w:t>
      </w:r>
      <w:r w:rsidRPr="00950D08">
        <w:rPr>
          <w:u w:val="single"/>
        </w:rPr>
        <w:t xml:space="preserve"> and the world.</w:t>
      </w:r>
    </w:p>
    <w:p w14:paraId="13C7DBD8" w14:textId="77777777" w:rsidR="0039233B" w:rsidRDefault="0039233B" w:rsidP="0039233B">
      <w:pPr>
        <w:pStyle w:val="Heading4"/>
      </w:pPr>
      <w:r>
        <w:t xml:space="preserve">Nuclear war weakens or destroys the states most likely to resist transition </w:t>
      </w:r>
    </w:p>
    <w:p w14:paraId="754998ED" w14:textId="77777777" w:rsidR="0039233B" w:rsidRDefault="0039233B" w:rsidP="0039233B">
      <w:r w:rsidRPr="00E770F2">
        <w:rPr>
          <w:b/>
          <w:bCs/>
          <w:szCs w:val="24"/>
        </w:rPr>
        <w:t>Martin 82</w:t>
      </w:r>
      <w:r w:rsidRPr="00E770F2">
        <w:rPr>
          <w:szCs w:val="24"/>
        </w:rPr>
        <w:t xml:space="preserve"> </w:t>
      </w:r>
      <w:r>
        <w:t xml:space="preserve">(Brian, Professor of Social Sciences at the University of Wollongong. “How the Peace¶ Movement Should be Preparing for Nuclear War,” Bulletin of Peace Proposals, Vol. 13, No. 2, 1982, pp. 149-159) </w:t>
      </w:r>
    </w:p>
    <w:p w14:paraId="237CA36D" w14:textId="77777777" w:rsidR="0039233B" w:rsidRDefault="0039233B" w:rsidP="0039233B">
      <w:pPr>
        <w:rPr>
          <w:sz w:val="16"/>
        </w:rPr>
      </w:pPr>
      <w:r w:rsidRPr="00E770F2">
        <w:rPr>
          <w:sz w:val="16"/>
        </w:rPr>
        <w:t xml:space="preserve">As well as encouraging moves towards repressive rule, </w:t>
      </w:r>
      <w:r w:rsidRPr="006777B6">
        <w:rPr>
          <w:u w:val="single"/>
        </w:rPr>
        <w:t xml:space="preserve">the political and </w:t>
      </w:r>
      <w:r w:rsidRPr="00E770F2">
        <w:rPr>
          <w:highlight w:val="cyan"/>
          <w:u w:val="single"/>
        </w:rPr>
        <w:t>social upheaval</w:t>
      </w:r>
      <w:r w:rsidRPr="006777B6">
        <w:rPr>
          <w:u w:val="single"/>
        </w:rPr>
        <w:t xml:space="preserve"> resulting </w:t>
      </w:r>
      <w:r w:rsidRPr="00E770F2">
        <w:rPr>
          <w:highlight w:val="cyan"/>
          <w:u w:val="single"/>
        </w:rPr>
        <w:t>from nuclear war</w:t>
      </w:r>
      <w:r w:rsidRPr="006777B6">
        <w:rPr>
          <w:u w:val="single"/>
        </w:rPr>
        <w:t xml:space="preserve"> could also </w:t>
      </w:r>
      <w:r w:rsidRPr="00E770F2">
        <w:rPr>
          <w:highlight w:val="cyan"/>
          <w:u w:val="single"/>
        </w:rPr>
        <w:t>provide major opportunities for rapid social change</w:t>
      </w:r>
      <w:r w:rsidRPr="006777B6">
        <w:rPr>
          <w:u w:val="single"/>
        </w:rPr>
        <w:t xml:space="preserve"> in progressive directions.</w:t>
      </w:r>
      <w:r w:rsidRPr="00E770F2">
        <w:rPr>
          <w:sz w:val="16"/>
        </w:rPr>
        <w:t xml:space="preserve"> Several factors would operate </w:t>
      </w:r>
      <w:proofErr w:type="gramStart"/>
      <w:r w:rsidRPr="00E770F2">
        <w:rPr>
          <w:sz w:val="16"/>
        </w:rPr>
        <w:t>here.</w:t>
      </w:r>
      <w:r w:rsidRPr="00E770F2">
        <w:rPr>
          <w:sz w:val="12"/>
        </w:rPr>
        <w:t>¶</w:t>
      </w:r>
      <w:proofErr w:type="gramEnd"/>
      <w:r w:rsidRPr="00E770F2">
        <w:rPr>
          <w:sz w:val="16"/>
        </w:rPr>
        <w:t xml:space="preserve"> (</w:t>
      </w:r>
      <w:r w:rsidRPr="00E770F2">
        <w:rPr>
          <w:u w:val="single"/>
        </w:rPr>
        <w:t xml:space="preserve">a) </w:t>
      </w:r>
      <w:r w:rsidRPr="00E770F2">
        <w:rPr>
          <w:highlight w:val="cyan"/>
          <w:u w:val="single"/>
        </w:rPr>
        <w:t>There would be worldwide anguish</w:t>
      </w:r>
      <w:r w:rsidRPr="00E770F2">
        <w:rPr>
          <w:u w:val="single"/>
        </w:rPr>
        <w:t xml:space="preserve"> and outrage at any significant use of nuclear weapons against populations</w:t>
      </w:r>
      <w:r w:rsidRPr="00E770F2">
        <w:rPr>
          <w:sz w:val="16"/>
        </w:rPr>
        <w:t>. This emotion could easily turn against established institutions</w:t>
      </w:r>
      <w:r w:rsidRPr="00E770F2">
        <w:rPr>
          <w:u w:val="single"/>
        </w:rPr>
        <w:t>.</w:t>
      </w:r>
      <w:r w:rsidRPr="00E770F2">
        <w:rPr>
          <w:sz w:val="12"/>
        </w:rPr>
        <w:t>¶</w:t>
      </w:r>
      <w:r w:rsidRPr="00E770F2">
        <w:rPr>
          <w:u w:val="single"/>
        </w:rPr>
        <w:t xml:space="preserve"> (b) </w:t>
      </w:r>
      <w:r w:rsidRPr="00E770F2">
        <w:rPr>
          <w:highlight w:val="cyan"/>
          <w:u w:val="single"/>
        </w:rPr>
        <w:t>A nuclear war</w:t>
      </w:r>
      <w:r w:rsidRPr="00E770F2">
        <w:rPr>
          <w:u w:val="single"/>
        </w:rPr>
        <w:t xml:space="preserve"> involving the US, Soviet Union and Europe </w:t>
      </w:r>
      <w:r w:rsidRPr="00E770F2">
        <w:rPr>
          <w:highlight w:val="cyan"/>
          <w:u w:val="single"/>
        </w:rPr>
        <w:t>would weaken</w:t>
      </w:r>
      <w:r w:rsidRPr="00E770F2">
        <w:rPr>
          <w:u w:val="single"/>
        </w:rPr>
        <w:t xml:space="preserve"> or destroy the </w:t>
      </w:r>
      <w:r w:rsidRPr="00E770F2">
        <w:rPr>
          <w:highlight w:val="cyan"/>
          <w:u w:val="single"/>
        </w:rPr>
        <w:t>bases for imperialism</w:t>
      </w:r>
      <w:r w:rsidRPr="00E770F2">
        <w:rPr>
          <w:u w:val="single"/>
        </w:rPr>
        <w:t xml:space="preserve"> and neocolonialism </w:t>
      </w:r>
      <w:r w:rsidRPr="00E770F2">
        <w:rPr>
          <w:highlight w:val="cyan"/>
          <w:u w:val="single"/>
        </w:rPr>
        <w:t>in poor countries</w:t>
      </w:r>
      <w:r w:rsidRPr="00E770F2">
        <w:rPr>
          <w:sz w:val="16"/>
        </w:rPr>
        <w:t xml:space="preserve">, </w:t>
      </w:r>
      <w:r w:rsidRPr="00E770F2">
        <w:rPr>
          <w:highlight w:val="cyan"/>
          <w:u w:val="single"/>
        </w:rPr>
        <w:t>and stimulate</w:t>
      </w:r>
      <w:r w:rsidRPr="00E770F2">
        <w:rPr>
          <w:u w:val="single"/>
        </w:rPr>
        <w:t xml:space="preserve"> widespread </w:t>
      </w:r>
      <w:r w:rsidRPr="00E770F2">
        <w:rPr>
          <w:highlight w:val="cyan"/>
          <w:u w:val="single"/>
        </w:rPr>
        <w:t>revolutionary action that could not be contained by local elites</w:t>
      </w:r>
      <w:r w:rsidRPr="00E770F2">
        <w:rPr>
          <w:u w:val="single"/>
        </w:rPr>
        <w:t xml:space="preserve"> left without rich country support.</w:t>
      </w:r>
      <w:r w:rsidRPr="00E770F2">
        <w:rPr>
          <w:sz w:val="12"/>
        </w:rPr>
        <w:t>¶</w:t>
      </w:r>
      <w:r w:rsidRPr="00E770F2">
        <w:rPr>
          <w:u w:val="single"/>
        </w:rPr>
        <w:t xml:space="preserve"> (c) In areas directly affected by nuclear attack, the </w:t>
      </w:r>
      <w:r w:rsidRPr="00E770F2">
        <w:rPr>
          <w:highlight w:val="cyan"/>
          <w:u w:val="single"/>
        </w:rPr>
        <w:t>destruction of established institutions would allow</w:t>
      </w:r>
      <w:r w:rsidRPr="00E770F2">
        <w:rPr>
          <w:u w:val="single"/>
        </w:rPr>
        <w:t xml:space="preserve"> the creation of </w:t>
      </w:r>
      <w:r w:rsidRPr="00E770F2">
        <w:rPr>
          <w:highlight w:val="cyan"/>
          <w:u w:val="single"/>
        </w:rPr>
        <w:t>new structures</w:t>
      </w:r>
      <w:r w:rsidRPr="00E770F2">
        <w:rPr>
          <w:sz w:val="16"/>
        </w:rPr>
        <w:t>.</w:t>
      </w:r>
      <w:r w:rsidRPr="00E770F2">
        <w:rPr>
          <w:sz w:val="12"/>
        </w:rPr>
        <w:t>¶</w:t>
      </w:r>
      <w:r w:rsidRPr="00E770F2">
        <w:rPr>
          <w:sz w:val="16"/>
        </w:rPr>
        <w:t xml:space="preserve"> Historically, periods of economic or military crisis often have preceded revolutionary change, though not always with desirable results. </w:t>
      </w:r>
      <w:r w:rsidRPr="00E770F2">
        <w:rPr>
          <w:u w:val="single"/>
        </w:rPr>
        <w:t xml:space="preserve">Crises provide opportunities for groups which are </w:t>
      </w:r>
      <w:proofErr w:type="spellStart"/>
      <w:r w:rsidRPr="00E770F2">
        <w:rPr>
          <w:u w:val="single"/>
        </w:rPr>
        <w:t>organised</w:t>
      </w:r>
      <w:proofErr w:type="spellEnd"/>
      <w:r w:rsidRPr="00E770F2">
        <w:rPr>
          <w:u w:val="single"/>
        </w:rPr>
        <w:t xml:space="preserve"> and able to take advantage of them.</w:t>
      </w:r>
      <w:r w:rsidRPr="00E770F2">
        <w:rPr>
          <w:sz w:val="16"/>
        </w:rPr>
        <w:t xml:space="preserve"> </w:t>
      </w:r>
    </w:p>
    <w:p w14:paraId="7F9652A7" w14:textId="77777777" w:rsidR="0039233B" w:rsidRDefault="0039233B" w:rsidP="0039233B">
      <w:pPr>
        <w:pStyle w:val="Heading4"/>
      </w:pPr>
      <w:r>
        <w:t xml:space="preserve">Instability drives calls for world government – thousands of years of empirics prove </w:t>
      </w:r>
    </w:p>
    <w:p w14:paraId="44EDCA80" w14:textId="77777777" w:rsidR="0039233B" w:rsidRPr="00083F48" w:rsidRDefault="0039233B" w:rsidP="0039233B">
      <w:r w:rsidRPr="00083F48">
        <w:rPr>
          <w:b/>
          <w:bCs/>
          <w:szCs w:val="24"/>
        </w:rPr>
        <w:t>Houghton 65</w:t>
      </w:r>
      <w:r w:rsidRPr="00083F48">
        <w:rPr>
          <w:szCs w:val="24"/>
        </w:rPr>
        <w:t xml:space="preserve"> </w:t>
      </w:r>
      <w:r>
        <w:t xml:space="preserve">[Neal D. Houghton, University of Arizona, “THE CASE FOR WORLD GOVERNMENT AS AN OUTGROWTH OF THE UNITED NATIONS”, </w:t>
      </w:r>
      <w:r w:rsidRPr="00083F48">
        <w:rPr>
          <w:i/>
          <w:iCs/>
        </w:rPr>
        <w:t>THE WESTERN POLITICAL QUARTERLY</w:t>
      </w:r>
      <w:r>
        <w:rPr>
          <w:i/>
          <w:iCs/>
        </w:rPr>
        <w:t xml:space="preserve">, </w:t>
      </w:r>
      <w:r>
        <w:t xml:space="preserve">Vol. 18, No. 3, link, </w:t>
      </w:r>
      <w:hyperlink r:id="rId28" w:history="1">
        <w:r w:rsidRPr="0095790E">
          <w:rPr>
            <w:rStyle w:val="Hyperlink"/>
          </w:rPr>
          <w:t>https://www.jstor.org/stable/446065</w:t>
        </w:r>
      </w:hyperlink>
      <w:r>
        <w:t>, September 1965, imp]</w:t>
      </w:r>
    </w:p>
    <w:p w14:paraId="717E77D3" w14:textId="77777777" w:rsidR="0039233B" w:rsidRPr="00AB5E62" w:rsidRDefault="0039233B" w:rsidP="0039233B">
      <w:pPr>
        <w:rPr>
          <w:sz w:val="16"/>
        </w:rPr>
      </w:pPr>
      <w:r w:rsidRPr="008F6E0F">
        <w:rPr>
          <w:highlight w:val="cyan"/>
          <w:u w:val="single"/>
        </w:rPr>
        <w:t>Man's demands for</w:t>
      </w:r>
      <w:r w:rsidRPr="008F6E0F">
        <w:rPr>
          <w:u w:val="single"/>
        </w:rPr>
        <w:t xml:space="preserve"> "world</w:t>
      </w:r>
      <w:r w:rsidRPr="00AB5E62">
        <w:rPr>
          <w:u w:val="single"/>
        </w:rPr>
        <w:t xml:space="preserve"> order" and</w:t>
      </w:r>
      <w:r w:rsidRPr="00AB5E62">
        <w:rPr>
          <w:sz w:val="16"/>
        </w:rPr>
        <w:t xml:space="preserve"> "</w:t>
      </w:r>
      <w:r w:rsidRPr="008F6E0F">
        <w:rPr>
          <w:highlight w:val="cyan"/>
          <w:u w:val="single"/>
        </w:rPr>
        <w:t>world government</w:t>
      </w:r>
      <w:r w:rsidRPr="00AB5E62">
        <w:rPr>
          <w:sz w:val="16"/>
        </w:rPr>
        <w:t xml:space="preserve">" have </w:t>
      </w:r>
      <w:r w:rsidRPr="008F6E0F">
        <w:rPr>
          <w:highlight w:val="cyan"/>
          <w:u w:val="single"/>
        </w:rPr>
        <w:t>come</w:t>
      </w:r>
      <w:r w:rsidRPr="00AB5E62">
        <w:rPr>
          <w:u w:val="single"/>
        </w:rPr>
        <w:t xml:space="preserve"> most notably </w:t>
      </w:r>
      <w:r w:rsidRPr="008F6E0F">
        <w:rPr>
          <w:highlight w:val="cyan"/>
          <w:u w:val="single"/>
        </w:rPr>
        <w:t>in periods of great</w:t>
      </w:r>
      <w:r w:rsidRPr="00AB5E62">
        <w:rPr>
          <w:u w:val="single"/>
        </w:rPr>
        <w:t xml:space="preserve"> regional </w:t>
      </w:r>
      <w:r w:rsidRPr="008F6E0F">
        <w:rPr>
          <w:highlight w:val="cyan"/>
          <w:u w:val="single"/>
        </w:rPr>
        <w:t>disorder</w:t>
      </w:r>
      <w:r w:rsidRPr="00AB5E62">
        <w:rPr>
          <w:u w:val="single"/>
        </w:rPr>
        <w:t>.</w:t>
      </w:r>
      <w:r w:rsidRPr="00AB5E62">
        <w:rPr>
          <w:sz w:val="16"/>
        </w:rPr>
        <w:t xml:space="preserve"> Some </w:t>
      </w:r>
      <w:r w:rsidRPr="008F6E0F">
        <w:rPr>
          <w:highlight w:val="cyan"/>
          <w:u w:val="single"/>
        </w:rPr>
        <w:t>identifiable periods</w:t>
      </w:r>
      <w:r w:rsidRPr="00AB5E62">
        <w:rPr>
          <w:u w:val="single"/>
        </w:rPr>
        <w:t xml:space="preserve"> of great disorder</w:t>
      </w:r>
      <w:r w:rsidRPr="00AB5E62">
        <w:rPr>
          <w:sz w:val="16"/>
        </w:rPr>
        <w:t xml:space="preserve">, </w:t>
      </w:r>
      <w:r w:rsidRPr="008F6E0F">
        <w:rPr>
          <w:highlight w:val="cyan"/>
          <w:u w:val="single"/>
        </w:rPr>
        <w:t>with consequent demands</w:t>
      </w:r>
      <w:r w:rsidRPr="008F6E0F">
        <w:rPr>
          <w:u w:val="single"/>
        </w:rPr>
        <w:t xml:space="preserve"> </w:t>
      </w:r>
      <w:r w:rsidRPr="008F6E0F">
        <w:rPr>
          <w:highlight w:val="cyan"/>
          <w:u w:val="single"/>
        </w:rPr>
        <w:t>for</w:t>
      </w:r>
      <w:r w:rsidRPr="00AB5E62">
        <w:rPr>
          <w:sz w:val="16"/>
        </w:rPr>
        <w:t xml:space="preserve"> and efforts </w:t>
      </w:r>
      <w:r w:rsidRPr="00AB5E62">
        <w:rPr>
          <w:u w:val="single"/>
        </w:rPr>
        <w:t>toward "</w:t>
      </w:r>
      <w:r w:rsidRPr="008F6E0F">
        <w:rPr>
          <w:highlight w:val="cyan"/>
          <w:u w:val="single"/>
        </w:rPr>
        <w:t>world order," include:</w:t>
      </w:r>
      <w:r w:rsidRPr="00AB5E62">
        <w:rPr>
          <w:u w:val="single"/>
        </w:rPr>
        <w:t xml:space="preserve"> (1)</w:t>
      </w:r>
      <w:r w:rsidRPr="00AB5E62">
        <w:rPr>
          <w:sz w:val="16"/>
        </w:rPr>
        <w:t xml:space="preserve"> the long disorderly period following </w:t>
      </w:r>
      <w:r w:rsidRPr="008F6E0F">
        <w:rPr>
          <w:highlight w:val="cyan"/>
          <w:u w:val="single"/>
        </w:rPr>
        <w:t>the fall of the Roman Empire</w:t>
      </w:r>
      <w:r w:rsidRPr="00AB5E62">
        <w:rPr>
          <w:u w:val="single"/>
        </w:rPr>
        <w:t>; (2</w:t>
      </w:r>
      <w:r w:rsidRPr="00FF1470">
        <w:rPr>
          <w:u w:val="single"/>
        </w:rPr>
        <w:t xml:space="preserve">) </w:t>
      </w:r>
      <w:r w:rsidRPr="008F6E0F">
        <w:rPr>
          <w:highlight w:val="cyan"/>
          <w:u w:val="single"/>
        </w:rPr>
        <w:t>the Thirty Years' War</w:t>
      </w:r>
      <w:r w:rsidRPr="00AB5E62">
        <w:rPr>
          <w:u w:val="single"/>
        </w:rPr>
        <w:t xml:space="preserve"> of the seventeenth century</w:t>
      </w:r>
      <w:r w:rsidRPr="00AB5E62">
        <w:rPr>
          <w:sz w:val="16"/>
        </w:rPr>
        <w:t xml:space="preserve"> and its long chaotic aftermath; </w:t>
      </w:r>
      <w:r w:rsidRPr="00AB5E62">
        <w:rPr>
          <w:u w:val="single"/>
        </w:rPr>
        <w:t xml:space="preserve">(3) the basic social and political disturbances of </w:t>
      </w:r>
      <w:r w:rsidRPr="008F6E0F">
        <w:rPr>
          <w:highlight w:val="cyan"/>
          <w:u w:val="single"/>
        </w:rPr>
        <w:t>the French Revolution</w:t>
      </w:r>
      <w:r w:rsidRPr="00AB5E62">
        <w:rPr>
          <w:u w:val="single"/>
        </w:rPr>
        <w:t xml:space="preserve"> and the Napoleonic era</w:t>
      </w:r>
      <w:r w:rsidRPr="00AB5E62">
        <w:rPr>
          <w:sz w:val="16"/>
        </w:rPr>
        <w:t xml:space="preserve"> (when the frighteningly menacing ism in Europe was constitutionalism), which brought forth our first modem league of nations (the so-called "Concert of Europe") by way of the Quadruple-Quintuple Alliance; </w:t>
      </w:r>
      <w:r w:rsidRPr="008F6E0F">
        <w:rPr>
          <w:sz w:val="16"/>
          <w:szCs w:val="16"/>
        </w:rPr>
        <w:t xml:space="preserve">(4) the traumatic collapse of the prospectively western white man's capitalistic world - as it had looked in the 1890's to those for whom it had been arranged; (5) the inter-World War decades with our frantic and futile efforts to re-create the essence of that unrealistic world concept, for Asia and Europe, and to protect it from further disturbance by Germany, Japan, and Russia; and (6) the uniquely global and unprecedentedly complicated current and prospectively permanent great convulsive transition period - whose irrepressibly impelling forces have their roots running far back into the history of all continents. </w:t>
      </w:r>
      <w:r>
        <w:rPr>
          <w:sz w:val="16"/>
          <w:szCs w:val="16"/>
        </w:rPr>
        <w:t xml:space="preserve"> </w:t>
      </w:r>
      <w:r w:rsidRPr="008F6E0F">
        <w:rPr>
          <w:highlight w:val="cyan"/>
          <w:u w:val="single"/>
        </w:rPr>
        <w:t>The intensity of</w:t>
      </w:r>
      <w:r w:rsidRPr="00AB5E62">
        <w:rPr>
          <w:u w:val="single"/>
        </w:rPr>
        <w:t xml:space="preserve"> man's </w:t>
      </w:r>
      <w:r w:rsidRPr="008F6E0F">
        <w:rPr>
          <w:highlight w:val="cyan"/>
          <w:u w:val="single"/>
        </w:rPr>
        <w:t>crying-out for "world order"</w:t>
      </w:r>
      <w:r w:rsidRPr="00AB5E62">
        <w:rPr>
          <w:u w:val="single"/>
        </w:rPr>
        <w:t xml:space="preserve"> and "world government" </w:t>
      </w:r>
      <w:r w:rsidRPr="008F6E0F">
        <w:rPr>
          <w:highlight w:val="cyan"/>
          <w:u w:val="single"/>
        </w:rPr>
        <w:t>may seem</w:t>
      </w:r>
      <w:r w:rsidRPr="00AB5E62">
        <w:rPr>
          <w:sz w:val="16"/>
        </w:rPr>
        <w:t xml:space="preserve"> to be roughly </w:t>
      </w:r>
      <w:r w:rsidRPr="008F6E0F">
        <w:rPr>
          <w:highlight w:val="cyan"/>
          <w:u w:val="single"/>
        </w:rPr>
        <w:t>in direct proportion to the</w:t>
      </w:r>
      <w:r w:rsidRPr="00AB5E62">
        <w:rPr>
          <w:u w:val="single"/>
        </w:rPr>
        <w:t xml:space="preserve"> extent and </w:t>
      </w:r>
      <w:r w:rsidRPr="008F6E0F">
        <w:rPr>
          <w:highlight w:val="cyan"/>
          <w:u w:val="single"/>
        </w:rPr>
        <w:t>degree of</w:t>
      </w:r>
      <w:r w:rsidRPr="00AB5E62">
        <w:rPr>
          <w:u w:val="single"/>
        </w:rPr>
        <w:t xml:space="preserve"> the activating </w:t>
      </w:r>
      <w:r w:rsidRPr="008F6E0F">
        <w:rPr>
          <w:highlight w:val="cyan"/>
          <w:u w:val="single"/>
        </w:rPr>
        <w:t>disorder</w:t>
      </w:r>
      <w:r w:rsidRPr="00AB5E62">
        <w:rPr>
          <w:sz w:val="16"/>
        </w:rPr>
        <w:t xml:space="preserve">. </w:t>
      </w:r>
    </w:p>
    <w:p w14:paraId="1BC7C600" w14:textId="77777777" w:rsidR="0039233B" w:rsidRDefault="0039233B" w:rsidP="0039233B">
      <w:pPr>
        <w:pStyle w:val="Heading4"/>
      </w:pPr>
      <w:r>
        <w:t xml:space="preserve">International anarchy guarantees war makes threat response impossible </w:t>
      </w:r>
    </w:p>
    <w:p w14:paraId="5A03BAA6" w14:textId="77777777" w:rsidR="0039233B" w:rsidRPr="008F45FD" w:rsidRDefault="0039233B" w:rsidP="0039233B">
      <w:r w:rsidRPr="008F45FD">
        <w:rPr>
          <w:b/>
          <w:bCs/>
          <w:szCs w:val="24"/>
        </w:rPr>
        <w:t>Craig 8</w:t>
      </w:r>
      <w:r w:rsidRPr="008F45FD">
        <w:rPr>
          <w:szCs w:val="24"/>
        </w:rPr>
        <w:t xml:space="preserve"> </w:t>
      </w:r>
      <w:r>
        <w:t xml:space="preserve">[Campbell Craig, “The Resurgent Idea of World Government”, Ethics &amp; International Affairs, </w:t>
      </w:r>
      <w:hyperlink r:id="rId29" w:history="1">
        <w:r w:rsidRPr="0095790E">
          <w:rPr>
            <w:rStyle w:val="Hyperlink"/>
          </w:rPr>
          <w:t>https://ciaotest.cc.columbia.edu/journals/cceia/v22i2/f_0007579_6441.pdf</w:t>
        </w:r>
      </w:hyperlink>
      <w:r>
        <w:t>, June 2008, imp]</w:t>
      </w:r>
    </w:p>
    <w:p w14:paraId="5C1C6B8A" w14:textId="77777777" w:rsidR="0039233B" w:rsidRPr="008F45FD" w:rsidRDefault="0039233B" w:rsidP="0039233B">
      <w:pPr>
        <w:rPr>
          <w:sz w:val="16"/>
        </w:rPr>
      </w:pPr>
      <w:r w:rsidRPr="008F45FD">
        <w:rPr>
          <w:sz w:val="16"/>
        </w:rPr>
        <w:t xml:space="preserve">Certainly, </w:t>
      </w:r>
      <w:r w:rsidRPr="008F45FD">
        <w:rPr>
          <w:u w:val="single"/>
        </w:rPr>
        <w:t xml:space="preserve">one of the most evident failures of </w:t>
      </w:r>
      <w:r w:rsidRPr="008F45FD">
        <w:rPr>
          <w:highlight w:val="cyan"/>
          <w:u w:val="single"/>
        </w:rPr>
        <w:t>the nation-state system</w:t>
      </w:r>
      <w:r w:rsidRPr="008F45FD">
        <w:rPr>
          <w:u w:val="single"/>
        </w:rPr>
        <w:t xml:space="preserve"> in recent years </w:t>
      </w:r>
      <w:r w:rsidRPr="008F45FD">
        <w:rPr>
          <w:highlight w:val="cyan"/>
          <w:u w:val="single"/>
        </w:rPr>
        <w:t>has</w:t>
      </w:r>
      <w:r w:rsidRPr="008F45FD">
        <w:rPr>
          <w:u w:val="single"/>
        </w:rPr>
        <w:t xml:space="preserve"> been its </w:t>
      </w:r>
      <w:r w:rsidRPr="008F45FD">
        <w:rPr>
          <w:highlight w:val="cyan"/>
          <w:u w:val="single"/>
        </w:rPr>
        <w:t>inability to deal</w:t>
      </w:r>
      <w:r w:rsidRPr="008F45FD">
        <w:rPr>
          <w:u w:val="single"/>
        </w:rPr>
        <w:t xml:space="preserve"> successfully </w:t>
      </w:r>
      <w:r w:rsidRPr="008F45FD">
        <w:rPr>
          <w:highlight w:val="cyan"/>
          <w:u w:val="single"/>
        </w:rPr>
        <w:t>with problems that endanger</w:t>
      </w:r>
      <w:r w:rsidRPr="008F45FD">
        <w:rPr>
          <w:u w:val="single"/>
        </w:rPr>
        <w:t xml:space="preserve"> much or most of </w:t>
      </w:r>
      <w:r w:rsidRPr="008F45FD">
        <w:rPr>
          <w:highlight w:val="cyan"/>
          <w:u w:val="single"/>
        </w:rPr>
        <w:t>the world’s population</w:t>
      </w:r>
      <w:r w:rsidRPr="008F45FD">
        <w:rPr>
          <w:sz w:val="16"/>
        </w:rPr>
        <w:t>. As the world has become more globalized—economically integrated and culturally interconnected—</w:t>
      </w:r>
      <w:r w:rsidRPr="008F45FD">
        <w:rPr>
          <w:u w:val="single"/>
        </w:rPr>
        <w:t>individual countries have become increasingly averse to dealing with international problems that are not caused by any single state and cannot be fixed</w:t>
      </w:r>
      <w:r w:rsidRPr="008F45FD">
        <w:rPr>
          <w:sz w:val="16"/>
        </w:rPr>
        <w:t xml:space="preserve"> even </w:t>
      </w:r>
      <w:r w:rsidRPr="008F45FD">
        <w:rPr>
          <w:u w:val="single"/>
        </w:rPr>
        <w:t xml:space="preserve">by the focused efforts of individual governments. </w:t>
      </w:r>
      <w:r w:rsidRPr="008F45FD">
        <w:rPr>
          <w:sz w:val="16"/>
        </w:rPr>
        <w:t xml:space="preserve">Political scientists refer to this quandary as </w:t>
      </w:r>
      <w:r w:rsidRPr="008213F1">
        <w:rPr>
          <w:highlight w:val="cyan"/>
          <w:u w:val="single"/>
        </w:rPr>
        <w:t>the ‘‘collective action problem</w:t>
      </w:r>
      <w:r w:rsidRPr="008F45FD">
        <w:rPr>
          <w:sz w:val="16"/>
        </w:rPr>
        <w:t xml:space="preserve">,’’ by which they mean the dilemma that </w:t>
      </w:r>
      <w:r w:rsidRPr="008213F1">
        <w:rPr>
          <w:highlight w:val="cyan"/>
          <w:u w:val="single"/>
        </w:rPr>
        <w:t>emerges</w:t>
      </w:r>
      <w:r w:rsidRPr="008F45FD">
        <w:rPr>
          <w:u w:val="single"/>
        </w:rPr>
        <w:t xml:space="preserve"> when several actors have an interest in eradicating a problem that harms all of them, but when </w:t>
      </w:r>
      <w:r w:rsidRPr="008213F1">
        <w:rPr>
          <w:highlight w:val="cyan"/>
          <w:u w:val="single"/>
        </w:rPr>
        <w:t>each would prefer</w:t>
      </w:r>
      <w:r w:rsidRPr="008F45FD">
        <w:rPr>
          <w:u w:val="single"/>
        </w:rPr>
        <w:t xml:space="preserve"> </w:t>
      </w:r>
      <w:r w:rsidRPr="008213F1">
        <w:rPr>
          <w:u w:val="single"/>
        </w:rPr>
        <w:t>that someone else do the dirty work of solving</w:t>
      </w:r>
      <w:r w:rsidRPr="008F45FD">
        <w:rPr>
          <w:u w:val="single"/>
        </w:rPr>
        <w:t xml:space="preserve"> it.</w:t>
      </w:r>
      <w:r w:rsidRPr="008F45FD">
        <w:rPr>
          <w:sz w:val="16"/>
        </w:rPr>
        <w:t xml:space="preserve"> If </w:t>
      </w:r>
      <w:r w:rsidRPr="008F45FD">
        <w:rPr>
          <w:u w:val="single"/>
        </w:rPr>
        <w:t>everyone benefits more or less equally from the problem’s solution</w:t>
      </w:r>
      <w:r w:rsidRPr="008F45FD">
        <w:rPr>
          <w:sz w:val="16"/>
        </w:rPr>
        <w:t xml:space="preserve">, but only the actor that addresses it pays the costs, then </w:t>
      </w:r>
      <w:r w:rsidRPr="008F45FD">
        <w:rPr>
          <w:u w:val="single"/>
        </w:rPr>
        <w:t xml:space="preserve">all are likely to want </w:t>
      </w:r>
      <w:r w:rsidRPr="008213F1">
        <w:rPr>
          <w:highlight w:val="cyan"/>
          <w:u w:val="single"/>
        </w:rPr>
        <w:t>to ‘‘free ride’’</w:t>
      </w:r>
      <w:r w:rsidRPr="008F45FD">
        <w:rPr>
          <w:u w:val="single"/>
        </w:rPr>
        <w:t xml:space="preserve"> on the other’s efforts</w:t>
      </w:r>
      <w:r w:rsidRPr="008F45FD">
        <w:rPr>
          <w:sz w:val="16"/>
        </w:rPr>
        <w:t>. The result is that no one tackles the problem, and everyone suffers.</w:t>
      </w:r>
    </w:p>
    <w:p w14:paraId="495662ED" w14:textId="77777777" w:rsidR="0039233B" w:rsidRPr="00BA6CA7" w:rsidRDefault="0039233B" w:rsidP="0039233B">
      <w:pPr>
        <w:rPr>
          <w:u w:val="single"/>
        </w:rPr>
      </w:pPr>
      <w:r w:rsidRPr="00BA6CA7">
        <w:rPr>
          <w:sz w:val="16"/>
        </w:rPr>
        <w:t xml:space="preserve">Several such </w:t>
      </w:r>
      <w:r w:rsidRPr="008213F1">
        <w:rPr>
          <w:highlight w:val="cyan"/>
          <w:u w:val="single"/>
        </w:rPr>
        <w:t>collective action problems dominate</w:t>
      </w:r>
      <w:r w:rsidRPr="00BA6CA7">
        <w:rPr>
          <w:sz w:val="16"/>
        </w:rPr>
        <w:t xml:space="preserve"> much of </w:t>
      </w:r>
      <w:r w:rsidRPr="008213F1">
        <w:rPr>
          <w:highlight w:val="cyan"/>
          <w:u w:val="single"/>
        </w:rPr>
        <w:t>international politics</w:t>
      </w:r>
      <w:r w:rsidRPr="00BA6CA7">
        <w:rPr>
          <w:u w:val="single"/>
        </w:rPr>
        <w:t xml:space="preserve"> </w:t>
      </w:r>
      <w:r w:rsidRPr="00BA6CA7">
        <w:rPr>
          <w:sz w:val="16"/>
        </w:rPr>
        <w:t xml:space="preserve">today, and scholars of course debate their importance and relevance to world government. Nevertheless, a few obvious ones stand out, notably </w:t>
      </w:r>
      <w:r w:rsidRPr="00BA6CA7">
        <w:rPr>
          <w:u w:val="single"/>
        </w:rPr>
        <w:t xml:space="preserve">the imminent danger of </w:t>
      </w:r>
      <w:r w:rsidRPr="008213F1">
        <w:rPr>
          <w:highlight w:val="cyan"/>
          <w:u w:val="single"/>
        </w:rPr>
        <w:t>climate change</w:t>
      </w:r>
      <w:r w:rsidRPr="00BA6CA7">
        <w:rPr>
          <w:sz w:val="16"/>
        </w:rPr>
        <w:t xml:space="preserve">, the difficulty of addressing </w:t>
      </w:r>
      <w:r w:rsidRPr="008213F1">
        <w:rPr>
          <w:highlight w:val="cyan"/>
          <w:u w:val="single"/>
        </w:rPr>
        <w:t>terrorism</w:t>
      </w:r>
      <w:r w:rsidRPr="00BA6CA7">
        <w:rPr>
          <w:u w:val="single"/>
        </w:rPr>
        <w:t>,</w:t>
      </w:r>
      <w:r w:rsidRPr="00BA6CA7">
        <w:rPr>
          <w:sz w:val="16"/>
        </w:rPr>
        <w:t xml:space="preserve"> and the complex task of </w:t>
      </w:r>
      <w:r w:rsidRPr="00BA6CA7">
        <w:rPr>
          <w:u w:val="single"/>
        </w:rPr>
        <w:t>humanitarian intervention</w:t>
      </w:r>
      <w:r w:rsidRPr="00BA6CA7">
        <w:rPr>
          <w:sz w:val="16"/>
        </w:rPr>
        <w:t xml:space="preserve">. All of these are commonly (though not universally) regarded as serious problems in need of urgent solutions, and in each case </w:t>
      </w:r>
      <w:r w:rsidRPr="00BA6CA7">
        <w:rPr>
          <w:u w:val="single"/>
        </w:rPr>
        <w:t xml:space="preserve">powerful states have repeatedly demonstrated that they would prefer that somebody else solve them. </w:t>
      </w:r>
    </w:p>
    <w:p w14:paraId="121DF71E" w14:textId="77777777" w:rsidR="0039233B" w:rsidRPr="00BA6CA7" w:rsidRDefault="0039233B" w:rsidP="0039233B">
      <w:pPr>
        <w:rPr>
          <w:u w:val="single"/>
        </w:rPr>
      </w:pPr>
      <w:r w:rsidRPr="00BA6CA7">
        <w:rPr>
          <w:u w:val="single"/>
        </w:rPr>
        <w:t xml:space="preserve">The solution to the collective action problem has long been </w:t>
      </w:r>
      <w:proofErr w:type="gramStart"/>
      <w:r w:rsidRPr="00BA6CA7">
        <w:rPr>
          <w:u w:val="single"/>
        </w:rPr>
        <w:t>known</w:t>
      </w:r>
      <w:r w:rsidRPr="00BA6CA7">
        <w:rPr>
          <w:sz w:val="16"/>
        </w:rPr>
        <w:t>:</w:t>
      </w:r>
      <w:proofErr w:type="gramEnd"/>
      <w:r w:rsidRPr="00BA6CA7">
        <w:rPr>
          <w:sz w:val="16"/>
        </w:rPr>
        <w:t xml:space="preserve"> it requires </w:t>
      </w:r>
      <w:r w:rsidRPr="00BA6CA7">
        <w:rPr>
          <w:u w:val="single"/>
        </w:rPr>
        <w:t>the establishment of</w:t>
      </w:r>
      <w:r w:rsidRPr="00BA6CA7">
        <w:rPr>
          <w:sz w:val="16"/>
        </w:rPr>
        <w:t xml:space="preserve"> some kind of </w:t>
      </w:r>
      <w:r w:rsidRPr="008213F1">
        <w:rPr>
          <w:highlight w:val="cyan"/>
          <w:u w:val="single"/>
        </w:rPr>
        <w:t>authoritative regime</w:t>
      </w:r>
      <w:r w:rsidRPr="00BA6CA7">
        <w:rPr>
          <w:u w:val="single"/>
        </w:rPr>
        <w:t xml:space="preserve"> that </w:t>
      </w:r>
      <w:r w:rsidRPr="008213F1">
        <w:rPr>
          <w:highlight w:val="cyan"/>
          <w:u w:val="single"/>
        </w:rPr>
        <w:t>can organize common solutions to common problems</w:t>
      </w:r>
      <w:r w:rsidRPr="00BA6CA7">
        <w:rPr>
          <w:sz w:val="16"/>
        </w:rPr>
        <w:t xml:space="preserve"> and spread out the costs fairly. This is why many </w:t>
      </w:r>
      <w:r w:rsidRPr="00BA6CA7">
        <w:rPr>
          <w:u w:val="single"/>
        </w:rPr>
        <w:t>scholars and activists</w:t>
      </w:r>
      <w:r w:rsidRPr="00BA6CA7">
        <w:rPr>
          <w:sz w:val="16"/>
        </w:rPr>
        <w:t xml:space="preserve"> concerned with acute global problems </w:t>
      </w:r>
      <w:r w:rsidRPr="00BA6CA7">
        <w:rPr>
          <w:u w:val="single"/>
        </w:rPr>
        <w:t xml:space="preserve">support </w:t>
      </w:r>
      <w:r w:rsidRPr="008213F1">
        <w:rPr>
          <w:highlight w:val="cyan"/>
          <w:u w:val="single"/>
        </w:rPr>
        <w:t>some form of world government</w:t>
      </w:r>
      <w:r w:rsidRPr="00BA6CA7">
        <w:rPr>
          <w:sz w:val="16"/>
        </w:rPr>
        <w:t xml:space="preserve">. These advocates are not so naive as to believe that such a system would put an effortless end to global warming, terrorism, or human rights atrocities, just as even the most effective national governments have not eradicated pollution or crime. The central argument in favor of </w:t>
      </w:r>
      <w:r w:rsidRPr="00BA6CA7">
        <w:rPr>
          <w:u w:val="single"/>
        </w:rPr>
        <w:t>a world-government</w:t>
      </w:r>
      <w:r w:rsidRPr="00BA6CA7">
        <w:rPr>
          <w:sz w:val="16"/>
        </w:rPr>
        <w:t xml:space="preserve"> approach to the problems of globalization is not that it would easily solve these problems, but that </w:t>
      </w:r>
      <w:r w:rsidRPr="00BA6CA7">
        <w:rPr>
          <w:u w:val="single"/>
        </w:rPr>
        <w:t xml:space="preserve">it </w:t>
      </w:r>
      <w:r w:rsidRPr="008213F1">
        <w:rPr>
          <w:highlight w:val="cyan"/>
          <w:u w:val="single"/>
        </w:rPr>
        <w:t>is the only entity that can solve them</w:t>
      </w:r>
    </w:p>
    <w:p w14:paraId="229DE549" w14:textId="77777777" w:rsidR="0039233B" w:rsidRPr="00C17C9A" w:rsidRDefault="0039233B" w:rsidP="0039233B">
      <w:pPr>
        <w:rPr>
          <w:u w:val="single"/>
        </w:rPr>
      </w:pPr>
      <w:r w:rsidRPr="00ED1A4E">
        <w:rPr>
          <w:sz w:val="16"/>
          <w:szCs w:val="16"/>
        </w:rPr>
        <w:t>A less newsworthy issue, but one more central to many advocates of world government, is the persistent possibility of a third world war in which the use of megaton thermonuclear weaponry could destroy most of the human race. During the Cold War, nuclear conflict was averted by the specter of mutual assured destruction (MAD)—the recognition by the United States and the Soviet Union that a war between them would destroy them both. To be sure, this grim form of deterrence could well obtain in future international orders,</w:t>
      </w:r>
      <w:r w:rsidRPr="00C17C9A">
        <w:rPr>
          <w:sz w:val="16"/>
        </w:rPr>
        <w:t xml:space="preserve"> but </w:t>
      </w:r>
      <w:r w:rsidRPr="00C17C9A">
        <w:rPr>
          <w:u w:val="single"/>
        </w:rPr>
        <w:t>it is unwise to regard the Cold War as a promising model for future international politics</w:t>
      </w:r>
      <w:r w:rsidRPr="00C17C9A">
        <w:rPr>
          <w:sz w:val="16"/>
        </w:rPr>
        <w:t xml:space="preserve">. </w:t>
      </w:r>
      <w:r w:rsidRPr="008213F1">
        <w:rPr>
          <w:highlight w:val="cyan"/>
          <w:u w:val="single"/>
        </w:rPr>
        <w:t>It is not</w:t>
      </w:r>
      <w:r w:rsidRPr="00C17C9A">
        <w:rPr>
          <w:u w:val="single"/>
        </w:rPr>
        <w:t xml:space="preserve"> at all </w:t>
      </w:r>
      <w:r w:rsidRPr="008213F1">
        <w:rPr>
          <w:highlight w:val="cyan"/>
          <w:u w:val="single"/>
        </w:rPr>
        <w:t>certain that</w:t>
      </w:r>
      <w:r w:rsidRPr="00C17C9A">
        <w:rPr>
          <w:u w:val="single"/>
        </w:rPr>
        <w:t xml:space="preserve"> international </w:t>
      </w:r>
      <w:r w:rsidRPr="008213F1">
        <w:rPr>
          <w:highlight w:val="cyan"/>
          <w:u w:val="single"/>
        </w:rPr>
        <w:t>politics</w:t>
      </w:r>
      <w:r w:rsidRPr="00C17C9A">
        <w:rPr>
          <w:u w:val="single"/>
        </w:rPr>
        <w:t xml:space="preserve"> is destined to </w:t>
      </w:r>
      <w:r w:rsidRPr="008213F1">
        <w:rPr>
          <w:highlight w:val="cyan"/>
          <w:u w:val="single"/>
        </w:rPr>
        <w:t>return to</w:t>
      </w:r>
      <w:r w:rsidRPr="00C17C9A">
        <w:rPr>
          <w:u w:val="single"/>
        </w:rPr>
        <w:t xml:space="preserve"> </w:t>
      </w:r>
      <w:r w:rsidRPr="008213F1">
        <w:rPr>
          <w:highlight w:val="cyan"/>
          <w:u w:val="single"/>
        </w:rPr>
        <w:t>a stable bipolar order</w:t>
      </w:r>
      <w:r w:rsidRPr="00C17C9A">
        <w:rPr>
          <w:sz w:val="16"/>
        </w:rPr>
        <w:t xml:space="preserve">, such as prevailed during the second half of the Cold War, but </w:t>
      </w:r>
      <w:r w:rsidRPr="00C17C9A">
        <w:rPr>
          <w:u w:val="single"/>
        </w:rPr>
        <w:t xml:space="preserve">even if this does happen, </w:t>
      </w:r>
      <w:r w:rsidRPr="008213F1">
        <w:rPr>
          <w:highlight w:val="cyan"/>
          <w:u w:val="single"/>
        </w:rPr>
        <w:t>there is no guarantee that</w:t>
      </w:r>
      <w:r w:rsidRPr="00C17C9A">
        <w:rPr>
          <w:u w:val="single"/>
        </w:rPr>
        <w:t xml:space="preserve"> nuclear </w:t>
      </w:r>
      <w:r w:rsidRPr="008213F1">
        <w:rPr>
          <w:highlight w:val="cyan"/>
          <w:u w:val="single"/>
        </w:rPr>
        <w:t>deterrence would work</w:t>
      </w:r>
      <w:r w:rsidRPr="00C17C9A">
        <w:rPr>
          <w:u w:val="single"/>
        </w:rPr>
        <w:t xml:space="preserve"> as well as it did </w:t>
      </w:r>
      <w:r w:rsidRPr="00C17C9A">
        <w:rPr>
          <w:sz w:val="16"/>
        </w:rPr>
        <w:t xml:space="preserve">during the second half of the twentieth century. </w:t>
      </w:r>
      <w:r w:rsidRPr="00C17C9A">
        <w:rPr>
          <w:u w:val="single"/>
        </w:rPr>
        <w:t xml:space="preserve">It is well to remember that the </w:t>
      </w:r>
      <w:r w:rsidRPr="008213F1">
        <w:rPr>
          <w:highlight w:val="cyan"/>
          <w:u w:val="single"/>
        </w:rPr>
        <w:t>two sides came close to nuclear blows</w:t>
      </w:r>
      <w:r w:rsidRPr="00C17C9A">
        <w:rPr>
          <w:u w:val="single"/>
        </w:rPr>
        <w:t xml:space="preserve"> during the Cuban crisis,</w:t>
      </w:r>
      <w:r w:rsidRPr="00C17C9A">
        <w:rPr>
          <w:sz w:val="16"/>
        </w:rPr>
        <w:t xml:space="preserve"> and this was </w:t>
      </w:r>
      <w:r w:rsidRPr="008213F1">
        <w:rPr>
          <w:highlight w:val="cyan"/>
          <w:u w:val="single"/>
        </w:rPr>
        <w:t>over a</w:t>
      </w:r>
      <w:r w:rsidRPr="00C17C9A">
        <w:rPr>
          <w:u w:val="single"/>
        </w:rPr>
        <w:t xml:space="preserve"> relatively </w:t>
      </w:r>
      <w:r w:rsidRPr="008213F1">
        <w:rPr>
          <w:highlight w:val="cyan"/>
          <w:u w:val="single"/>
        </w:rPr>
        <w:t>small issue</w:t>
      </w:r>
      <w:r w:rsidRPr="00C17C9A">
        <w:rPr>
          <w:u w:val="single"/>
        </w:rPr>
        <w:t xml:space="preserve"> that did not bear upon the basic security of either state</w:t>
      </w:r>
      <w:r w:rsidRPr="00C17C9A">
        <w:rPr>
          <w:sz w:val="16"/>
        </w:rPr>
        <w:t xml:space="preserve">. As Martin Amis has written, </w:t>
      </w:r>
      <w:r w:rsidRPr="00C17C9A">
        <w:rPr>
          <w:u w:val="single"/>
        </w:rPr>
        <w:t xml:space="preserve">the problem with </w:t>
      </w:r>
      <w:r w:rsidRPr="008213F1">
        <w:rPr>
          <w:highlight w:val="cyan"/>
          <w:u w:val="single"/>
        </w:rPr>
        <w:t>nuclear deterrence</w:t>
      </w:r>
      <w:r w:rsidRPr="00C17C9A">
        <w:rPr>
          <w:u w:val="single"/>
        </w:rPr>
        <w:t xml:space="preserve"> is that ‘‘it </w:t>
      </w:r>
      <w:r w:rsidRPr="008213F1">
        <w:rPr>
          <w:highlight w:val="cyan"/>
          <w:u w:val="single"/>
        </w:rPr>
        <w:t>can’t last</w:t>
      </w:r>
      <w:r w:rsidRPr="00C17C9A">
        <w:rPr>
          <w:u w:val="single"/>
        </w:rPr>
        <w:t xml:space="preserve"> </w:t>
      </w:r>
      <w:r w:rsidRPr="008213F1">
        <w:rPr>
          <w:highlight w:val="cyan"/>
          <w:u w:val="single"/>
        </w:rPr>
        <w:t>out the necessary timespan</w:t>
      </w:r>
      <w:r w:rsidRPr="00C17C9A">
        <w:rPr>
          <w:u w:val="single"/>
        </w:rPr>
        <w:t>, which is roughly between now and the death of the sun</w:t>
      </w:r>
      <w:r w:rsidRPr="00C17C9A">
        <w:rPr>
          <w:sz w:val="16"/>
        </w:rPr>
        <w:t xml:space="preserve">.’’4 As long as interstate politics continue, </w:t>
      </w:r>
      <w:r w:rsidRPr="00C17C9A">
        <w:rPr>
          <w:u w:val="single"/>
        </w:rPr>
        <w:t xml:space="preserve">we cannot rule out that </w:t>
      </w:r>
      <w:r w:rsidRPr="008213F1">
        <w:rPr>
          <w:highlight w:val="cyan"/>
          <w:u w:val="single"/>
        </w:rPr>
        <w:t xml:space="preserve">in some future conflict </w:t>
      </w:r>
      <w:r w:rsidRPr="008213F1">
        <w:rPr>
          <w:u w:val="single"/>
        </w:rPr>
        <w:t>a warning system will fail, a leader will panic, governments will refuse to back down, a third party w</w:t>
      </w:r>
      <w:r w:rsidRPr="00C17C9A">
        <w:rPr>
          <w:u w:val="single"/>
        </w:rPr>
        <w:t>ill provoke a response</w:t>
      </w:r>
      <w:r w:rsidRPr="00C17C9A">
        <w:rPr>
          <w:sz w:val="16"/>
        </w:rPr>
        <w:t xml:space="preserve">— indeed, </w:t>
      </w:r>
      <w:r w:rsidRPr="00C17C9A">
        <w:rPr>
          <w:u w:val="single"/>
        </w:rPr>
        <w:t xml:space="preserve">there are </w:t>
      </w:r>
      <w:r w:rsidRPr="008213F1">
        <w:rPr>
          <w:highlight w:val="cyan"/>
          <w:u w:val="single"/>
        </w:rPr>
        <w:t>any number of scenarios</w:t>
      </w:r>
      <w:r w:rsidRPr="00C17C9A">
        <w:rPr>
          <w:u w:val="single"/>
        </w:rPr>
        <w:t xml:space="preserve"> under which </w:t>
      </w:r>
      <w:r w:rsidRPr="008213F1">
        <w:rPr>
          <w:highlight w:val="cyan"/>
          <w:u w:val="single"/>
        </w:rPr>
        <w:t>deterrence could fail</w:t>
      </w:r>
      <w:r w:rsidRPr="00C17C9A">
        <w:rPr>
          <w:u w:val="single"/>
        </w:rPr>
        <w:t xml:space="preserve"> and thermonuclear war could occur</w:t>
      </w:r>
    </w:p>
    <w:p w14:paraId="1E71DB84" w14:textId="77777777" w:rsidR="0039233B" w:rsidRPr="006F715F" w:rsidRDefault="0039233B" w:rsidP="0039233B">
      <w:pPr>
        <w:pStyle w:val="Heading4"/>
      </w:pPr>
      <w:r>
        <w:t xml:space="preserve">Only a world state solves extinction – outweighs on probability and magnitude </w:t>
      </w:r>
    </w:p>
    <w:p w14:paraId="10FF210F" w14:textId="77777777" w:rsidR="0039233B" w:rsidRPr="00F40287" w:rsidRDefault="0039233B" w:rsidP="0039233B">
      <w:r w:rsidRPr="006F715F">
        <w:rPr>
          <w:b/>
          <w:bCs/>
          <w:szCs w:val="24"/>
        </w:rPr>
        <w:t>Czarnecki 20</w:t>
      </w:r>
      <w:r w:rsidRPr="006F715F">
        <w:rPr>
          <w:szCs w:val="24"/>
        </w:rPr>
        <w:t xml:space="preserve"> </w:t>
      </w:r>
      <w:r>
        <w:t xml:space="preserve">[Tony Czarnecki, Economist, founder of the </w:t>
      </w:r>
      <w:proofErr w:type="spellStart"/>
      <w:r>
        <w:t>Sustensis</w:t>
      </w:r>
      <w:proofErr w:type="spellEnd"/>
      <w:r>
        <w:t xml:space="preserve"> Think Tank,</w:t>
      </w:r>
      <w:r w:rsidRPr="006F715F">
        <w:t xml:space="preserve"> </w:t>
      </w:r>
      <w:r>
        <w:t>“</w:t>
      </w:r>
      <w:r w:rsidRPr="006F715F">
        <w:t>Existential threats require a planet-wide approach managed by the World Government</w:t>
      </w:r>
      <w:r>
        <w:t xml:space="preserve">”, </w:t>
      </w:r>
      <w:hyperlink r:id="rId30" w:history="1">
        <w:r w:rsidRPr="0095790E">
          <w:rPr>
            <w:rStyle w:val="Hyperlink"/>
          </w:rPr>
          <w:t>https://sustensis.medium.com/existential-threats-require-a-planet-wide-approach-managed-by-the-world-government-cd496f746102</w:t>
        </w:r>
      </w:hyperlink>
      <w:r>
        <w:t>, October 29, 2020, imp]</w:t>
      </w:r>
    </w:p>
    <w:p w14:paraId="26A40894" w14:textId="77777777" w:rsidR="0039233B" w:rsidRPr="006F715F" w:rsidRDefault="0039233B" w:rsidP="0039233B">
      <w:pPr>
        <w:rPr>
          <w:u w:val="single"/>
        </w:rPr>
      </w:pPr>
      <w:r w:rsidRPr="006F715F">
        <w:rPr>
          <w:u w:val="single"/>
        </w:rPr>
        <w:t xml:space="preserve">We have heard a lot about an existential threat of </w:t>
      </w:r>
      <w:r w:rsidRPr="00D26661">
        <w:rPr>
          <w:highlight w:val="cyan"/>
          <w:u w:val="single"/>
        </w:rPr>
        <w:t>Climate Change</w:t>
      </w:r>
      <w:r w:rsidRPr="006F715F">
        <w:rPr>
          <w:sz w:val="16"/>
        </w:rPr>
        <w:t xml:space="preserve">. But </w:t>
      </w:r>
      <w:r w:rsidRPr="006F715F">
        <w:rPr>
          <w:szCs w:val="32"/>
          <w:u w:val="single"/>
        </w:rPr>
        <w:t xml:space="preserve">this </w:t>
      </w:r>
      <w:r w:rsidRPr="00D26661">
        <w:rPr>
          <w:szCs w:val="32"/>
          <w:highlight w:val="cyan"/>
          <w:u w:val="single"/>
        </w:rPr>
        <w:t>is</w:t>
      </w:r>
      <w:r w:rsidRPr="006F715F">
        <w:rPr>
          <w:szCs w:val="32"/>
          <w:u w:val="single"/>
        </w:rPr>
        <w:t xml:space="preserve"> only </w:t>
      </w:r>
      <w:r w:rsidRPr="00D26661">
        <w:rPr>
          <w:szCs w:val="32"/>
          <w:highlight w:val="cyan"/>
          <w:u w:val="single"/>
        </w:rPr>
        <w:t>one of about a dozen</w:t>
      </w:r>
      <w:r w:rsidRPr="006F715F">
        <w:rPr>
          <w:szCs w:val="32"/>
          <w:u w:val="single"/>
        </w:rPr>
        <w:t xml:space="preserve"> of such </w:t>
      </w:r>
      <w:r w:rsidRPr="00D26661">
        <w:rPr>
          <w:szCs w:val="32"/>
          <w:highlight w:val="cyan"/>
          <w:u w:val="single"/>
        </w:rPr>
        <w:t>existential risks</w:t>
      </w:r>
      <w:r w:rsidRPr="006F715F">
        <w:rPr>
          <w:szCs w:val="32"/>
          <w:u w:val="single"/>
        </w:rPr>
        <w:t>.</w:t>
      </w:r>
      <w:r w:rsidRPr="006F715F">
        <w:rPr>
          <w:szCs w:val="32"/>
        </w:rPr>
        <w:t xml:space="preserve"> </w:t>
      </w:r>
      <w:r w:rsidRPr="006F715F">
        <w:rPr>
          <w:sz w:val="16"/>
        </w:rPr>
        <w:t>Among them, </w:t>
      </w:r>
      <w:r w:rsidRPr="006F715F">
        <w:rPr>
          <w:highlight w:val="cyan"/>
          <w:u w:val="single"/>
        </w:rPr>
        <w:t xml:space="preserve">the </w:t>
      </w:r>
      <w:r w:rsidRPr="006F715F">
        <w:rPr>
          <w:b/>
          <w:bCs/>
          <w:highlight w:val="cyan"/>
          <w:u w:val="single"/>
        </w:rPr>
        <w:t>most severe</w:t>
      </w:r>
      <w:r w:rsidRPr="006F715F">
        <w:rPr>
          <w:highlight w:val="cyan"/>
          <w:u w:val="single"/>
        </w:rPr>
        <w:t xml:space="preserve"> is</w:t>
      </w:r>
      <w:r w:rsidRPr="006F715F">
        <w:rPr>
          <w:u w:val="single"/>
        </w:rPr>
        <w:t xml:space="preserve"> the threat of </w:t>
      </w:r>
      <w:r w:rsidRPr="006F715F">
        <w:rPr>
          <w:highlight w:val="cyan"/>
          <w:u w:val="single"/>
        </w:rPr>
        <w:t>Artificial Intelligence</w:t>
      </w:r>
      <w:r w:rsidRPr="006F715F">
        <w:rPr>
          <w:sz w:val="16"/>
        </w:rPr>
        <w:t xml:space="preserve"> and especially, </w:t>
      </w:r>
      <w:r w:rsidRPr="006F715F">
        <w:rPr>
          <w:u w:val="single"/>
        </w:rPr>
        <w:t>its mature form — Superintelligence. </w:t>
      </w:r>
      <w:r w:rsidRPr="006F715F">
        <w:rPr>
          <w:b/>
          <w:bCs/>
          <w:highlight w:val="cyan"/>
          <w:u w:val="single"/>
        </w:rPr>
        <w:t>This is an existential threat of an entirely different magnitude</w:t>
      </w:r>
      <w:r w:rsidRPr="006F715F">
        <w:rPr>
          <w:sz w:val="16"/>
        </w:rPr>
        <w:t xml:space="preserve">, </w:t>
      </w:r>
      <w:r w:rsidRPr="006F715F">
        <w:rPr>
          <w:highlight w:val="cyan"/>
          <w:u w:val="single"/>
        </w:rPr>
        <w:t>which can</w:t>
      </w:r>
      <w:r w:rsidRPr="006F715F">
        <w:rPr>
          <w:u w:val="single"/>
        </w:rPr>
        <w:t xml:space="preserve"> either </w:t>
      </w:r>
      <w:r w:rsidRPr="006F715F">
        <w:rPr>
          <w:highlight w:val="cyan"/>
          <w:u w:val="single"/>
        </w:rPr>
        <w:t>make our species extinct by</w:t>
      </w:r>
      <w:r w:rsidRPr="006F715F">
        <w:rPr>
          <w:u w:val="single"/>
        </w:rPr>
        <w:t xml:space="preserve"> a </w:t>
      </w:r>
      <w:r w:rsidRPr="006F715F">
        <w:rPr>
          <w:highlight w:val="cyan"/>
          <w:u w:val="single"/>
        </w:rPr>
        <w:t>direct malevolent action, or by taking</w:t>
      </w:r>
      <w:r w:rsidRPr="006F715F">
        <w:rPr>
          <w:u w:val="single"/>
        </w:rPr>
        <w:t xml:space="preserve"> over the </w:t>
      </w:r>
      <w:r w:rsidRPr="006F715F">
        <w:rPr>
          <w:highlight w:val="cyan"/>
          <w:u w:val="single"/>
        </w:rPr>
        <w:t>control</w:t>
      </w:r>
      <w:r w:rsidRPr="006F715F">
        <w:rPr>
          <w:sz w:val="16"/>
        </w:rPr>
        <w:t xml:space="preserve"> over the future of Humanity. This risk is also different from Climate Change because </w:t>
      </w:r>
      <w:r w:rsidRPr="006F715F">
        <w:rPr>
          <w:highlight w:val="cyan"/>
          <w:u w:val="single"/>
        </w:rPr>
        <w:t>it</w:t>
      </w:r>
      <w:r w:rsidRPr="006F715F">
        <w:rPr>
          <w:u w:val="single"/>
        </w:rPr>
        <w:t xml:space="preserve"> </w:t>
      </w:r>
      <w:r w:rsidRPr="006F715F">
        <w:rPr>
          <w:highlight w:val="cyan"/>
          <w:u w:val="single"/>
        </w:rPr>
        <w:t>may come</w:t>
      </w:r>
      <w:r w:rsidRPr="006F715F">
        <w:rPr>
          <w:u w:val="single"/>
        </w:rPr>
        <w:t xml:space="preserve"> much earlier, </w:t>
      </w:r>
      <w:r w:rsidRPr="006F715F">
        <w:rPr>
          <w:highlight w:val="cyan"/>
          <w:u w:val="single"/>
        </w:rPr>
        <w:t>within</w:t>
      </w:r>
      <w:r w:rsidRPr="006F715F">
        <w:rPr>
          <w:u w:val="single"/>
        </w:rPr>
        <w:t xml:space="preserve"> the next few </w:t>
      </w:r>
      <w:r w:rsidRPr="006F715F">
        <w:rPr>
          <w:highlight w:val="cyan"/>
          <w:u w:val="single"/>
        </w:rPr>
        <w:t>decades</w:t>
      </w:r>
      <w:r w:rsidRPr="006F715F">
        <w:rPr>
          <w:u w:val="single"/>
        </w:rPr>
        <w:t>.</w:t>
      </w:r>
      <w:r w:rsidRPr="006F715F">
        <w:rPr>
          <w:sz w:val="16"/>
        </w:rPr>
        <w:t xml:space="preserve"> Secondly, </w:t>
      </w:r>
      <w:r w:rsidRPr="006F715F">
        <w:rPr>
          <w:u w:val="single"/>
        </w:rPr>
        <w:t>we cannot stop (uninvent AI) — the proverbial genie is already out of the bottle.</w:t>
      </w:r>
      <w:r w:rsidRPr="006F715F">
        <w:rPr>
          <w:sz w:val="16"/>
        </w:rPr>
        <w:t xml:space="preserve"> Incidentally, </w:t>
      </w:r>
      <w:r w:rsidRPr="006F715F">
        <w:rPr>
          <w:highlight w:val="cyan"/>
          <w:u w:val="single"/>
        </w:rPr>
        <w:t>both Superintelligence</w:t>
      </w:r>
      <w:r w:rsidRPr="006F715F">
        <w:rPr>
          <w:u w:val="single"/>
        </w:rPr>
        <w:t xml:space="preserve"> (immature) </w:t>
      </w:r>
      <w:r w:rsidRPr="006F715F">
        <w:rPr>
          <w:highlight w:val="cyan"/>
          <w:u w:val="single"/>
        </w:rPr>
        <w:t>and Climate Change have a tipping point at</w:t>
      </w:r>
      <w:r w:rsidRPr="006F715F">
        <w:rPr>
          <w:u w:val="single"/>
        </w:rPr>
        <w:t xml:space="preserve"> about </w:t>
      </w:r>
      <w:r w:rsidRPr="006F715F">
        <w:rPr>
          <w:highlight w:val="cyan"/>
          <w:u w:val="single"/>
        </w:rPr>
        <w:t>2030.</w:t>
      </w:r>
    </w:p>
    <w:p w14:paraId="7DE9DE38" w14:textId="77777777" w:rsidR="0039233B" w:rsidRPr="00884022" w:rsidRDefault="0039233B" w:rsidP="0039233B">
      <w:r w:rsidRPr="006F715F">
        <w:rPr>
          <w:highlight w:val="cyan"/>
          <w:u w:val="single"/>
        </w:rPr>
        <w:t>There is at least 20% chance that</w:t>
      </w:r>
      <w:r w:rsidRPr="006F715F">
        <w:rPr>
          <w:u w:val="single"/>
        </w:rPr>
        <w:t xml:space="preserve"> one of the man-made </w:t>
      </w:r>
      <w:r w:rsidRPr="006F715F">
        <w:rPr>
          <w:highlight w:val="cyan"/>
          <w:u w:val="single"/>
        </w:rPr>
        <w:t>existential risks will materialize</w:t>
      </w:r>
      <w:r w:rsidRPr="006F715F">
        <w:rPr>
          <w:u w:val="single"/>
        </w:rPr>
        <w:t xml:space="preserve"> by the end of this century</w:t>
      </w:r>
      <w:r w:rsidRPr="006F715F">
        <w:rPr>
          <w:sz w:val="16"/>
        </w:rPr>
        <w:t xml:space="preserve">, making our species extinct. However, </w:t>
      </w:r>
      <w:r w:rsidRPr="006F715F">
        <w:rPr>
          <w:u w:val="single"/>
        </w:rPr>
        <w:t xml:space="preserve">some </w:t>
      </w:r>
      <w:r w:rsidRPr="006F715F">
        <w:rPr>
          <w:highlight w:val="cyan"/>
          <w:u w:val="single"/>
        </w:rPr>
        <w:t>experts</w:t>
      </w:r>
      <w:r w:rsidRPr="006F715F">
        <w:rPr>
          <w:u w:val="single"/>
        </w:rPr>
        <w:t xml:space="preserve">, like prof. Martin Rees, or the late Stephen Hawking, </w:t>
      </w:r>
      <w:r w:rsidRPr="006F715F">
        <w:rPr>
          <w:highlight w:val="cyan"/>
          <w:u w:val="single"/>
        </w:rPr>
        <w:t>assess</w:t>
      </w:r>
      <w:r w:rsidRPr="006F715F">
        <w:rPr>
          <w:u w:val="single"/>
        </w:rPr>
        <w:t xml:space="preserve"> such a risk as </w:t>
      </w:r>
      <w:r w:rsidRPr="006F715F">
        <w:rPr>
          <w:highlight w:val="cyan"/>
          <w:u w:val="single"/>
        </w:rPr>
        <w:t>at least 50%</w:t>
      </w:r>
      <w:r w:rsidRPr="006F715F">
        <w:rPr>
          <w:sz w:val="16"/>
        </w:rPr>
        <w:t xml:space="preserve">. If we are to survive, </w:t>
      </w:r>
      <w:r w:rsidRPr="006F715F">
        <w:rPr>
          <w:highlight w:val="cyan"/>
          <w:u w:val="single"/>
        </w:rPr>
        <w:t>we need to apply a planet-wide risk mitigation strategy managed by a powerful planetary organization</w:t>
      </w:r>
      <w:r w:rsidRPr="006F715F">
        <w:rPr>
          <w:sz w:val="16"/>
        </w:rPr>
        <w:t xml:space="preserve">. </w:t>
      </w:r>
      <w:r w:rsidRPr="00D26661">
        <w:rPr>
          <w:b/>
          <w:bCs/>
          <w:highlight w:val="cyan"/>
          <w:u w:val="single"/>
        </w:rPr>
        <w:t>We would need the World Government</w:t>
      </w:r>
      <w:r w:rsidRPr="006F715F">
        <w:rPr>
          <w:highlight w:val="cyan"/>
          <w:u w:val="single"/>
        </w:rPr>
        <w:t>,</w:t>
      </w:r>
      <w:r w:rsidRPr="006F715F">
        <w:rPr>
          <w:u w:val="single"/>
        </w:rPr>
        <w:t xml:space="preserve"> which if it is to be effective, would have to be created by the end of this decade.</w:t>
      </w:r>
    </w:p>
    <w:p w14:paraId="0FFEFCFD" w14:textId="77777777" w:rsidR="0039233B" w:rsidRDefault="0039233B" w:rsidP="0039233B">
      <w:pPr>
        <w:pStyle w:val="Heading4"/>
      </w:pPr>
      <w:bookmarkStart w:id="3" w:name="_Hlk86655889"/>
      <w:r>
        <w:t>Military leaders check the impact</w:t>
      </w:r>
    </w:p>
    <w:p w14:paraId="443C2617" w14:textId="77777777" w:rsidR="0039233B" w:rsidRPr="002C12B5" w:rsidRDefault="0039233B" w:rsidP="0039233B">
      <w:proofErr w:type="spellStart"/>
      <w:r w:rsidRPr="009320D4">
        <w:rPr>
          <w:b/>
          <w:bCs/>
          <w:szCs w:val="24"/>
        </w:rPr>
        <w:t>Ladish</w:t>
      </w:r>
      <w:proofErr w:type="spellEnd"/>
      <w:r w:rsidRPr="009320D4">
        <w:rPr>
          <w:b/>
          <w:bCs/>
          <w:szCs w:val="24"/>
        </w:rPr>
        <w:t xml:space="preserve"> 20</w:t>
      </w:r>
      <w:r w:rsidRPr="009320D4">
        <w:rPr>
          <w:szCs w:val="24"/>
        </w:rPr>
        <w:t xml:space="preserve"> </w:t>
      </w:r>
      <w:r>
        <w:t xml:space="preserve">[Jeffery </w:t>
      </w:r>
      <w:proofErr w:type="spellStart"/>
      <w:r>
        <w:t>Ladish</w:t>
      </w:r>
      <w:proofErr w:type="spellEnd"/>
      <w:r>
        <w:t xml:space="preserve">, Biologist, Existential Risk Consultant @ Gordian Research, an existential risk consulting firm, “Nuclear war is unlikely to cause human extinction”, </w:t>
      </w:r>
      <w:r w:rsidRPr="009320D4">
        <w:t>https://jeffreyladish.com/Nuclear_war_is_unlikely_to_cause_human_extinction/</w:t>
      </w:r>
      <w:r>
        <w:t>, November 7</w:t>
      </w:r>
      <w:r w:rsidRPr="009320D4">
        <w:rPr>
          <w:vertAlign w:val="superscript"/>
        </w:rPr>
        <w:t>th</w:t>
      </w:r>
      <w:r>
        <w:t>, 2020, imp]</w:t>
      </w:r>
    </w:p>
    <w:p w14:paraId="528E1254" w14:textId="77777777" w:rsidR="0039233B" w:rsidRPr="009320D4" w:rsidRDefault="0039233B" w:rsidP="0039233B">
      <w:pPr>
        <w:rPr>
          <w:sz w:val="16"/>
        </w:rPr>
      </w:pPr>
      <w:r w:rsidRPr="009320D4">
        <w:rPr>
          <w:sz w:val="16"/>
        </w:rPr>
        <w:t xml:space="preserve">C: </w:t>
      </w:r>
      <w:r w:rsidRPr="009320D4">
        <w:rPr>
          <w:u w:val="single"/>
        </w:rPr>
        <w:t>Nuclear war planners are aware of nuclear winter risks</w:t>
      </w:r>
      <w:r w:rsidRPr="009320D4">
        <w:rPr>
          <w:sz w:val="16"/>
        </w:rPr>
        <w:t xml:space="preserve"> and can incorporate these risks into their targeting plans</w:t>
      </w:r>
    </w:p>
    <w:p w14:paraId="2F61EF6B" w14:textId="77777777" w:rsidR="0039233B" w:rsidRPr="002C12B5" w:rsidRDefault="0039233B" w:rsidP="0039233B">
      <w:pPr>
        <w:rPr>
          <w:sz w:val="16"/>
        </w:rPr>
      </w:pPr>
      <w:r w:rsidRPr="009320D4">
        <w:rPr>
          <w:u w:val="single"/>
        </w:rPr>
        <w:t>A very simple way to reduce risks from nuclear winter is to refrain from targeting cities</w:t>
      </w:r>
      <w:r w:rsidRPr="002C12B5">
        <w:rPr>
          <w:sz w:val="16"/>
        </w:rPr>
        <w:t xml:space="preserve"> with nuclear weapons. </w:t>
      </w:r>
      <w:r w:rsidRPr="009320D4">
        <w:rPr>
          <w:u w:val="single"/>
        </w:rPr>
        <w:t>The proposed mechanism behind nuclear winter results from cities burning</w:t>
      </w:r>
      <w:r w:rsidRPr="002C12B5">
        <w:rPr>
          <w:sz w:val="16"/>
        </w:rPr>
        <w:t xml:space="preserve">, not ground bursts on military targets. </w:t>
      </w:r>
      <w:r w:rsidRPr="009320D4">
        <w:rPr>
          <w:u w:val="single"/>
        </w:rPr>
        <w:t xml:space="preserve">I’ve spoken with some of the officials in </w:t>
      </w:r>
      <w:r w:rsidRPr="009320D4">
        <w:rPr>
          <w:highlight w:val="cyan"/>
          <w:u w:val="single"/>
        </w:rPr>
        <w:t>the</w:t>
      </w:r>
      <w:r w:rsidRPr="009320D4">
        <w:rPr>
          <w:u w:val="single"/>
        </w:rPr>
        <w:t xml:space="preserve"> US </w:t>
      </w:r>
      <w:r w:rsidRPr="009320D4">
        <w:rPr>
          <w:highlight w:val="cyan"/>
          <w:u w:val="single"/>
        </w:rPr>
        <w:t>defense establishment</w:t>
      </w:r>
      <w:r w:rsidRPr="009320D4">
        <w:rPr>
          <w:u w:val="single"/>
        </w:rPr>
        <w:t xml:space="preserve"> responsible for nuclear war planning, and they’re </w:t>
      </w:r>
      <w:r w:rsidRPr="009320D4">
        <w:rPr>
          <w:highlight w:val="cyan"/>
          <w:u w:val="single"/>
        </w:rPr>
        <w:t>well aware of</w:t>
      </w:r>
      <w:r w:rsidRPr="009320D4">
        <w:rPr>
          <w:u w:val="single"/>
        </w:rPr>
        <w:t xml:space="preserve"> the </w:t>
      </w:r>
      <w:r w:rsidRPr="009320D4">
        <w:rPr>
          <w:highlight w:val="cyan"/>
          <w:u w:val="single"/>
        </w:rPr>
        <w:t>potential risks from nuclear winter</w:t>
      </w:r>
      <w:r w:rsidRPr="009320D4">
        <w:rPr>
          <w:u w:val="single"/>
        </w:rPr>
        <w:t>.</w:t>
      </w:r>
      <w:r w:rsidRPr="002C12B5">
        <w:rPr>
          <w:sz w:val="16"/>
        </w:rPr>
        <w:t xml:space="preserve"> Of course, being aware of the risks does not guarantee they will have reasoned about the risks </w:t>
      </w:r>
      <w:proofErr w:type="gramStart"/>
      <w:r w:rsidRPr="002C12B5">
        <w:rPr>
          <w:sz w:val="16"/>
        </w:rPr>
        <w:t>well, or</w:t>
      </w:r>
      <w:proofErr w:type="gramEnd"/>
      <w:r w:rsidRPr="002C12B5">
        <w:rPr>
          <w:sz w:val="16"/>
        </w:rPr>
        <w:t xml:space="preserve"> have engaged in good risk management practices. </w:t>
      </w:r>
      <w:r w:rsidRPr="002C12B5">
        <w:rPr>
          <w:u w:val="single"/>
        </w:rPr>
        <w:t xml:space="preserve">However, the fact that </w:t>
      </w:r>
      <w:r w:rsidRPr="002C12B5">
        <w:rPr>
          <w:highlight w:val="cyan"/>
          <w:u w:val="single"/>
        </w:rPr>
        <w:t>this risk is well publicized makes it</w:t>
      </w:r>
      <w:r w:rsidRPr="002C12B5">
        <w:rPr>
          <w:u w:val="single"/>
        </w:rPr>
        <w:t xml:space="preserve"> more </w:t>
      </w:r>
      <w:r w:rsidRPr="002C12B5">
        <w:rPr>
          <w:highlight w:val="cyan"/>
          <w:u w:val="single"/>
        </w:rPr>
        <w:t>likely</w:t>
      </w:r>
      <w:r w:rsidRPr="002C12B5">
        <w:rPr>
          <w:u w:val="single"/>
        </w:rPr>
        <w:t xml:space="preserve"> that nuclear </w:t>
      </w:r>
      <w:r w:rsidRPr="002C12B5">
        <w:rPr>
          <w:highlight w:val="cyan"/>
          <w:u w:val="single"/>
        </w:rPr>
        <w:t>war planners will</w:t>
      </w:r>
      <w:r w:rsidRPr="002C12B5">
        <w:rPr>
          <w:u w:val="single"/>
        </w:rPr>
        <w:t xml:space="preserve"> take steps to </w:t>
      </w:r>
      <w:r w:rsidRPr="002C12B5">
        <w:rPr>
          <w:highlight w:val="cyan"/>
          <w:u w:val="single"/>
        </w:rPr>
        <w:t>minimize blowback risk</w:t>
      </w:r>
      <w:r w:rsidRPr="002C12B5">
        <w:rPr>
          <w:u w:val="single"/>
        </w:rPr>
        <w:t xml:space="preserve"> from climate effects.</w:t>
      </w:r>
    </w:p>
    <w:p w14:paraId="5B2A999C" w14:textId="77777777" w:rsidR="0039233B" w:rsidRPr="00067399" w:rsidRDefault="0039233B" w:rsidP="0039233B">
      <w:pPr>
        <w:rPr>
          <w:u w:val="single"/>
        </w:rPr>
      </w:pPr>
      <w:r w:rsidRPr="009320D4">
        <w:rPr>
          <w:sz w:val="16"/>
        </w:rPr>
        <w:t xml:space="preserve">It’s hard to know to what extent this has been done. </w:t>
      </w:r>
      <w:r w:rsidRPr="009320D4">
        <w:rPr>
          <w:u w:val="single"/>
        </w:rPr>
        <w:t>Nuclear war plans are classified</w:t>
      </w:r>
      <w:r w:rsidRPr="009320D4">
        <w:rPr>
          <w:sz w:val="16"/>
        </w:rPr>
        <w:t>, and </w:t>
      </w:r>
      <w:hyperlink r:id="rId31" w:history="1">
        <w:r w:rsidRPr="009320D4">
          <w:rPr>
            <w:rStyle w:val="Hyperlink"/>
            <w:sz w:val="16"/>
          </w:rPr>
          <w:t>as far as we know</w:t>
        </w:r>
      </w:hyperlink>
      <w:r w:rsidRPr="009320D4">
        <w:rPr>
          <w:sz w:val="16"/>
        </w:rPr>
        <w:t xml:space="preserve"> current US nuclear war plans do target cities under some circumstances but not under others. </w:t>
      </w:r>
      <w:r w:rsidRPr="009320D4">
        <w:rPr>
          <w:u w:val="single"/>
        </w:rPr>
        <w:t xml:space="preserve">However, </w:t>
      </w:r>
      <w:r w:rsidRPr="009320D4">
        <w:rPr>
          <w:highlight w:val="cyan"/>
          <w:u w:val="single"/>
        </w:rPr>
        <w:t>the defense establishment</w:t>
      </w:r>
      <w:r w:rsidRPr="009320D4">
        <w:rPr>
          <w:u w:val="single"/>
        </w:rPr>
        <w:t xml:space="preserve"> </w:t>
      </w:r>
      <w:r w:rsidRPr="009320D4">
        <w:rPr>
          <w:highlight w:val="cyan"/>
          <w:u w:val="single"/>
        </w:rPr>
        <w:t>has access to classified</w:t>
      </w:r>
      <w:r w:rsidRPr="009320D4">
        <w:rPr>
          <w:u w:val="single"/>
        </w:rPr>
        <w:t xml:space="preserve"> information and </w:t>
      </w:r>
      <w:r w:rsidRPr="009320D4">
        <w:rPr>
          <w:highlight w:val="cyan"/>
          <w:u w:val="single"/>
        </w:rPr>
        <w:t>models that we</w:t>
      </w:r>
      <w:r w:rsidRPr="009320D4">
        <w:rPr>
          <w:u w:val="single"/>
        </w:rPr>
        <w:t xml:space="preserve"> civilians </w:t>
      </w:r>
      <w:r w:rsidRPr="009320D4">
        <w:rPr>
          <w:highlight w:val="cyan"/>
          <w:u w:val="single"/>
        </w:rPr>
        <w:t>do not have</w:t>
      </w:r>
      <w:r w:rsidRPr="009320D4">
        <w:rPr>
          <w:u w:val="single"/>
        </w:rPr>
        <w:t>,</w:t>
      </w:r>
      <w:r w:rsidRPr="009320D4">
        <w:rPr>
          <w:sz w:val="16"/>
        </w:rPr>
        <w:t xml:space="preserve"> in addition to all the public material. </w:t>
      </w:r>
      <w:r w:rsidRPr="009320D4">
        <w:rPr>
          <w:u w:val="single"/>
        </w:rPr>
        <w:t xml:space="preserve">I’m confident that </w:t>
      </w:r>
      <w:r w:rsidRPr="009320D4">
        <w:rPr>
          <w:highlight w:val="cyan"/>
          <w:u w:val="single"/>
        </w:rPr>
        <w:t>nuclear war planners have thought deeply about the risks of climate change from nuclear war</w:t>
      </w:r>
      <w:r w:rsidRPr="009320D4">
        <w:rPr>
          <w:sz w:val="16"/>
        </w:rPr>
        <w:t xml:space="preserve">, even though I don’t know their conclusions or bureaucratic constraints. All else being equal, </w:t>
      </w:r>
      <w:r w:rsidRPr="009320D4">
        <w:rPr>
          <w:u w:val="single"/>
        </w:rPr>
        <w:t xml:space="preserve">the </w:t>
      </w:r>
      <w:r w:rsidRPr="009320D4">
        <w:rPr>
          <w:highlight w:val="cyan"/>
          <w:u w:val="single"/>
        </w:rPr>
        <w:t>knowledge of these risks makes military planners</w:t>
      </w:r>
      <w:r w:rsidRPr="009320D4">
        <w:rPr>
          <w:u w:val="single"/>
        </w:rPr>
        <w:t xml:space="preserve"> </w:t>
      </w:r>
      <w:r w:rsidRPr="009320D4">
        <w:rPr>
          <w:highlight w:val="cyan"/>
          <w:u w:val="single"/>
        </w:rPr>
        <w:t>less likely to accidentally cause human extinction.</w:t>
      </w:r>
    </w:p>
    <w:p w14:paraId="0C53E94A" w14:textId="77777777" w:rsidR="0039233B" w:rsidRDefault="0039233B" w:rsidP="0039233B">
      <w:pPr>
        <w:pStyle w:val="Heading4"/>
      </w:pPr>
      <w:r>
        <w:t xml:space="preserve">Key to space colonization </w:t>
      </w:r>
    </w:p>
    <w:p w14:paraId="0A2979C7" w14:textId="77777777" w:rsidR="0039233B" w:rsidRPr="005B24BC" w:rsidRDefault="0039233B" w:rsidP="0039233B">
      <w:r w:rsidRPr="000947BC">
        <w:rPr>
          <w:b/>
          <w:bCs/>
          <w:szCs w:val="24"/>
        </w:rPr>
        <w:t>Crawford 17</w:t>
      </w:r>
      <w:r w:rsidRPr="000947BC">
        <w:rPr>
          <w:szCs w:val="24"/>
        </w:rPr>
        <w:t xml:space="preserve"> </w:t>
      </w:r>
      <w:r>
        <w:t>[</w:t>
      </w:r>
      <w:r w:rsidRPr="000947BC">
        <w:t xml:space="preserve">Ian A. Crawford, British professor of planetary science and astrobiology at Birkbeck, </w:t>
      </w:r>
      <w:r>
        <w:t>“</w:t>
      </w:r>
      <w:r w:rsidRPr="000947BC">
        <w:t>Space, World Government, and a 'Vast Future' for Humanity</w:t>
      </w:r>
      <w:r>
        <w:t>”</w:t>
      </w:r>
      <w:r w:rsidRPr="000947BC">
        <w:t xml:space="preserve">, </w:t>
      </w:r>
      <w:hyperlink r:id="rId32" w:history="1">
        <w:r w:rsidRPr="000947BC">
          <w:rPr>
            <w:rStyle w:val="Hyperlink"/>
          </w:rPr>
          <w:t>https://www.researchgate.net/publication/318949832_Space_World_Government_and_a_'Vast_Future'_for_Humanity</w:t>
        </w:r>
      </w:hyperlink>
      <w:r w:rsidRPr="000947BC">
        <w:t>, August 2017, imp]</w:t>
      </w:r>
    </w:p>
    <w:p w14:paraId="74317C1D" w14:textId="77777777" w:rsidR="0039233B" w:rsidRDefault="0039233B" w:rsidP="0039233B">
      <w:r>
        <w:t xml:space="preserve">3.1 </w:t>
      </w:r>
      <w:r w:rsidRPr="005B24BC">
        <w:rPr>
          <w:u w:val="single"/>
        </w:rPr>
        <w:t>Benefits of world government for space expansion</w:t>
      </w:r>
    </w:p>
    <w:p w14:paraId="297366E9" w14:textId="77777777" w:rsidR="0039233B" w:rsidRPr="00BA6CA7" w:rsidRDefault="0039233B" w:rsidP="0039233B">
      <w:pPr>
        <w:rPr>
          <w:sz w:val="16"/>
        </w:rPr>
      </w:pPr>
      <w:r w:rsidRPr="00BA6CA7">
        <w:rPr>
          <w:sz w:val="16"/>
        </w:rPr>
        <w:t xml:space="preserve">Geopolitical stability. </w:t>
      </w:r>
      <w:r w:rsidRPr="005B24BC">
        <w:rPr>
          <w:u w:val="single"/>
        </w:rPr>
        <w:t xml:space="preserve">Building </w:t>
      </w:r>
      <w:r w:rsidRPr="00BA6CA7">
        <w:rPr>
          <w:highlight w:val="cyan"/>
          <w:u w:val="single"/>
        </w:rPr>
        <w:t xml:space="preserve">a space-faring </w:t>
      </w:r>
      <w:proofErr w:type="spellStart"/>
      <w:r w:rsidRPr="00BA6CA7">
        <w:rPr>
          <w:highlight w:val="cyan"/>
          <w:u w:val="single"/>
        </w:rPr>
        <w:t>civilisation</w:t>
      </w:r>
      <w:proofErr w:type="spellEnd"/>
      <w:r w:rsidRPr="00BA6CA7">
        <w:rPr>
          <w:highlight w:val="cyan"/>
          <w:u w:val="single"/>
        </w:rPr>
        <w:t xml:space="preserve"> will require</w:t>
      </w:r>
      <w:r w:rsidRPr="005B24BC">
        <w:rPr>
          <w:u w:val="single"/>
        </w:rPr>
        <w:t xml:space="preserve"> governmental and corporate entities to sustain major </w:t>
      </w:r>
      <w:r w:rsidRPr="00BA6CA7">
        <w:rPr>
          <w:highlight w:val="cyan"/>
          <w:u w:val="single"/>
        </w:rPr>
        <w:t>projects for</w:t>
      </w:r>
      <w:r w:rsidRPr="005B24BC">
        <w:rPr>
          <w:u w:val="single"/>
        </w:rPr>
        <w:t xml:space="preserve"> many </w:t>
      </w:r>
      <w:r w:rsidRPr="00BA6CA7">
        <w:rPr>
          <w:highlight w:val="cyan"/>
          <w:u w:val="single"/>
        </w:rPr>
        <w:t>decades</w:t>
      </w:r>
      <w:r w:rsidRPr="00BA6CA7">
        <w:rPr>
          <w:sz w:val="16"/>
        </w:rPr>
        <w:t xml:space="preserve">, and </w:t>
      </w:r>
      <w:r w:rsidRPr="005B24BC">
        <w:rPr>
          <w:u w:val="single"/>
        </w:rPr>
        <w:t>perhaps centuries</w:t>
      </w:r>
      <w:r w:rsidRPr="00BA6CA7">
        <w:rPr>
          <w:sz w:val="16"/>
        </w:rPr>
        <w:t xml:space="preserve">. </w:t>
      </w:r>
      <w:r w:rsidRPr="005B24BC">
        <w:rPr>
          <w:u w:val="single"/>
        </w:rPr>
        <w:t xml:space="preserve">The </w:t>
      </w:r>
      <w:proofErr w:type="spellStart"/>
      <w:r w:rsidRPr="005B24BC">
        <w:rPr>
          <w:u w:val="single"/>
        </w:rPr>
        <w:t>organisation</w:t>
      </w:r>
      <w:proofErr w:type="spellEnd"/>
      <w:r w:rsidRPr="005B24BC">
        <w:rPr>
          <w:u w:val="single"/>
        </w:rPr>
        <w:t xml:space="preserve"> of </w:t>
      </w:r>
      <w:r w:rsidRPr="00BA6CA7">
        <w:rPr>
          <w:highlight w:val="cyan"/>
          <w:u w:val="single"/>
        </w:rPr>
        <w:t>today’s world is not conducive to</w:t>
      </w:r>
      <w:r w:rsidRPr="005B24BC">
        <w:rPr>
          <w:u w:val="single"/>
        </w:rPr>
        <w:t xml:space="preserve"> such </w:t>
      </w:r>
      <w:r w:rsidRPr="00BA6CA7">
        <w:rPr>
          <w:highlight w:val="cyan"/>
          <w:u w:val="single"/>
        </w:rPr>
        <w:t>long-term planning</w:t>
      </w:r>
      <w:r w:rsidRPr="00BA6CA7">
        <w:rPr>
          <w:sz w:val="16"/>
        </w:rPr>
        <w:t xml:space="preserve">, as </w:t>
      </w:r>
      <w:r w:rsidRPr="005B24BC">
        <w:rPr>
          <w:u w:val="single"/>
        </w:rPr>
        <w:t>governments are constantly distracted by a host of domestic and foreign policy issues</w:t>
      </w:r>
      <w:r w:rsidRPr="00BA6CA7">
        <w:rPr>
          <w:sz w:val="16"/>
        </w:rPr>
        <w:t xml:space="preserve">. If outer space is to occupy governments to the same extent that they are occupied by (say) foreign affairs, then these other distractions must somehow be made less urgent. Moreover, </w:t>
      </w:r>
      <w:r w:rsidRPr="00BA6CA7">
        <w:rPr>
          <w:highlight w:val="cyan"/>
          <w:u w:val="single"/>
        </w:rPr>
        <w:t>private entities</w:t>
      </w:r>
      <w:r w:rsidRPr="005B24BC">
        <w:rPr>
          <w:u w:val="single"/>
        </w:rPr>
        <w:t xml:space="preserve"> will </w:t>
      </w:r>
      <w:r w:rsidRPr="00BA6CA7">
        <w:rPr>
          <w:highlight w:val="cyan"/>
          <w:u w:val="single"/>
        </w:rPr>
        <w:t>have little incentive</w:t>
      </w:r>
      <w:r w:rsidRPr="00BA6CA7">
        <w:rPr>
          <w:u w:val="single"/>
        </w:rPr>
        <w:t xml:space="preserve"> to invest</w:t>
      </w:r>
      <w:r w:rsidRPr="005B24BC">
        <w:rPr>
          <w:u w:val="single"/>
        </w:rPr>
        <w:t xml:space="preserve"> in long-term space projects </w:t>
      </w:r>
      <w:r w:rsidRPr="00BA6CA7">
        <w:rPr>
          <w:highlight w:val="cyan"/>
          <w:u w:val="single"/>
        </w:rPr>
        <w:t>unless</w:t>
      </w:r>
      <w:r w:rsidRPr="005B24BC">
        <w:rPr>
          <w:u w:val="single"/>
        </w:rPr>
        <w:t xml:space="preserve"> they can be sure that </w:t>
      </w:r>
      <w:r w:rsidRPr="00BA6CA7">
        <w:rPr>
          <w:highlight w:val="cyan"/>
          <w:u w:val="single"/>
        </w:rPr>
        <w:t>the</w:t>
      </w:r>
      <w:r w:rsidRPr="00BA6CA7">
        <w:rPr>
          <w:u w:val="single"/>
        </w:rPr>
        <w:t xml:space="preserve"> political and financial </w:t>
      </w:r>
      <w:r w:rsidRPr="00BA6CA7">
        <w:rPr>
          <w:highlight w:val="cyan"/>
          <w:u w:val="single"/>
        </w:rPr>
        <w:t>environment is</w:t>
      </w:r>
      <w:r w:rsidRPr="00BA6CA7">
        <w:rPr>
          <w:u w:val="single"/>
        </w:rPr>
        <w:t xml:space="preserve"> sufficie</w:t>
      </w:r>
      <w:r w:rsidRPr="005B24BC">
        <w:rPr>
          <w:u w:val="single"/>
        </w:rPr>
        <w:t xml:space="preserve">ntly </w:t>
      </w:r>
      <w:r w:rsidRPr="00BA6CA7">
        <w:rPr>
          <w:highlight w:val="cyan"/>
          <w:u w:val="single"/>
        </w:rPr>
        <w:t>stable</w:t>
      </w:r>
      <w:r w:rsidRPr="005B24BC">
        <w:rPr>
          <w:u w:val="single"/>
        </w:rPr>
        <w:t xml:space="preserve"> that their investment will pay off decades in the future</w:t>
      </w:r>
      <w:r w:rsidRPr="00BA6CA7">
        <w:rPr>
          <w:sz w:val="16"/>
        </w:rPr>
        <w:t xml:space="preserve">. As one of the main objectives, and perhaps </w:t>
      </w:r>
      <w:r w:rsidRPr="005B24BC">
        <w:rPr>
          <w:u w:val="single"/>
        </w:rPr>
        <w:t xml:space="preserve">the main objective, of </w:t>
      </w:r>
      <w:r w:rsidRPr="00BA6CA7">
        <w:rPr>
          <w:highlight w:val="cyan"/>
          <w:u w:val="single"/>
        </w:rPr>
        <w:t>a world government would</w:t>
      </w:r>
      <w:r w:rsidRPr="005B24BC">
        <w:rPr>
          <w:u w:val="single"/>
        </w:rPr>
        <w:t xml:space="preserve"> be to </w:t>
      </w:r>
      <w:r w:rsidRPr="00BA6CA7">
        <w:rPr>
          <w:highlight w:val="cyan"/>
          <w:u w:val="single"/>
        </w:rPr>
        <w:t>ensure</w:t>
      </w:r>
      <w:r w:rsidRPr="005B24BC">
        <w:rPr>
          <w:u w:val="single"/>
        </w:rPr>
        <w:t xml:space="preserve"> geopolitical </w:t>
      </w:r>
      <w:r w:rsidRPr="00BA6CA7">
        <w:rPr>
          <w:highlight w:val="cyan"/>
          <w:u w:val="single"/>
        </w:rPr>
        <w:t>stability</w:t>
      </w:r>
      <w:r w:rsidRPr="00BA6CA7">
        <w:rPr>
          <w:sz w:val="16"/>
        </w:rPr>
        <w:t xml:space="preserve">, it follows that </w:t>
      </w:r>
      <w:r w:rsidRPr="00BA6CA7">
        <w:rPr>
          <w:highlight w:val="cyan"/>
          <w:u w:val="single"/>
        </w:rPr>
        <w:t>space development</w:t>
      </w:r>
      <w:r w:rsidRPr="005B24BC">
        <w:rPr>
          <w:u w:val="single"/>
        </w:rPr>
        <w:t xml:space="preserve">, along with other long-term projects on Earth itself, </w:t>
      </w:r>
      <w:r w:rsidRPr="00BA6CA7">
        <w:rPr>
          <w:highlight w:val="cyan"/>
          <w:u w:val="single"/>
        </w:rPr>
        <w:t>would be a beneficiary</w:t>
      </w:r>
      <w:r w:rsidRPr="00BA6CA7">
        <w:rPr>
          <w:sz w:val="16"/>
        </w:rPr>
        <w:t xml:space="preserve">. As noted above (and to address some of the concerns raised by </w:t>
      </w:r>
      <w:proofErr w:type="spellStart"/>
      <w:r w:rsidRPr="00BA6CA7">
        <w:rPr>
          <w:sz w:val="16"/>
        </w:rPr>
        <w:t>Deudney</w:t>
      </w:r>
      <w:proofErr w:type="spellEnd"/>
      <w:r w:rsidRPr="00BA6CA7">
        <w:rPr>
          <w:sz w:val="16"/>
        </w:rPr>
        <w:t xml:space="preserve"> [6]), once space </w:t>
      </w:r>
      <w:proofErr w:type="spellStart"/>
      <w:r w:rsidRPr="00BA6CA7">
        <w:rPr>
          <w:sz w:val="16"/>
        </w:rPr>
        <w:t>colonisation</w:t>
      </w:r>
      <w:proofErr w:type="spellEnd"/>
      <w:r w:rsidRPr="00BA6CA7">
        <w:rPr>
          <w:sz w:val="16"/>
        </w:rPr>
        <w:t xml:space="preserve"> gets going in earnest it will be desirable to expand a world government into an interplanetary government in order to prevent conflict between space colonies and between the colonies and the Earth. I have suggested elsewhere [25] that the nature of federalism is such that a federal world government would be uniquely well-suited to being extended in this way.</w:t>
      </w:r>
    </w:p>
    <w:p w14:paraId="4B3FD495" w14:textId="77777777" w:rsidR="0039233B" w:rsidRPr="005B24BC" w:rsidRDefault="0039233B" w:rsidP="0039233B">
      <w:pPr>
        <w:rPr>
          <w:sz w:val="16"/>
        </w:rPr>
      </w:pPr>
      <w:r w:rsidRPr="005B24BC">
        <w:rPr>
          <w:sz w:val="16"/>
        </w:rPr>
        <w:t xml:space="preserve">Legal oversight of space activities. </w:t>
      </w:r>
      <w:r w:rsidRPr="005B24BC">
        <w:rPr>
          <w:u w:val="single"/>
        </w:rPr>
        <w:t xml:space="preserve">In additional to providing a stable geopolitical environment within which space development can occur, </w:t>
      </w:r>
      <w:r w:rsidRPr="005B24BC">
        <w:rPr>
          <w:highlight w:val="cyan"/>
          <w:u w:val="single"/>
        </w:rPr>
        <w:t>it will be desirable to provide legal clarity</w:t>
      </w:r>
      <w:r w:rsidRPr="005B24BC">
        <w:rPr>
          <w:u w:val="single"/>
        </w:rPr>
        <w:t xml:space="preserve"> on space activities</w:t>
      </w:r>
      <w:r w:rsidRPr="005B24BC">
        <w:rPr>
          <w:sz w:val="16"/>
        </w:rPr>
        <w:t xml:space="preserve">. For example, </w:t>
      </w:r>
      <w:r w:rsidRPr="005B24BC">
        <w:rPr>
          <w:u w:val="single"/>
        </w:rPr>
        <w:t xml:space="preserve">if </w:t>
      </w:r>
      <w:r w:rsidRPr="005B24BC">
        <w:rPr>
          <w:highlight w:val="cyan"/>
          <w:u w:val="single"/>
        </w:rPr>
        <w:t>commercial entities</w:t>
      </w:r>
      <w:r w:rsidRPr="005B24BC">
        <w:rPr>
          <w:u w:val="single"/>
        </w:rPr>
        <w:t xml:space="preserve"> are to be involved in extracting space </w:t>
      </w:r>
      <w:proofErr w:type="gramStart"/>
      <w:r w:rsidRPr="005B24BC">
        <w:rPr>
          <w:u w:val="single"/>
        </w:rPr>
        <w:t>resources</w:t>
      </w:r>
      <w:proofErr w:type="gramEnd"/>
      <w:r w:rsidRPr="005B24BC">
        <w:rPr>
          <w:u w:val="single"/>
        </w:rPr>
        <w:t xml:space="preserve"> they will </w:t>
      </w:r>
      <w:r w:rsidRPr="005B24BC">
        <w:rPr>
          <w:highlight w:val="cyan"/>
          <w:u w:val="single"/>
        </w:rPr>
        <w:t>need to be confident</w:t>
      </w:r>
      <w:r w:rsidRPr="005B24BC">
        <w:rPr>
          <w:u w:val="single"/>
        </w:rPr>
        <w:t xml:space="preserve"> that they have legal title to the fruits of their investment</w:t>
      </w:r>
      <w:r w:rsidRPr="005B24BC">
        <w:rPr>
          <w:sz w:val="16"/>
        </w:rPr>
        <w:t xml:space="preserve">, because </w:t>
      </w:r>
      <w:r w:rsidRPr="005B24BC">
        <w:rPr>
          <w:highlight w:val="cyan"/>
          <w:u w:val="single"/>
        </w:rPr>
        <w:t>otherwise</w:t>
      </w:r>
      <w:r w:rsidRPr="005B24BC">
        <w:rPr>
          <w:u w:val="single"/>
        </w:rPr>
        <w:t xml:space="preserve"> such </w:t>
      </w:r>
      <w:r w:rsidRPr="005B24BC">
        <w:rPr>
          <w:highlight w:val="cyan"/>
          <w:u w:val="single"/>
        </w:rPr>
        <w:t>investment may not occur</w:t>
      </w:r>
      <w:r w:rsidRPr="005B24BC">
        <w:rPr>
          <w:u w:val="single"/>
        </w:rPr>
        <w:t xml:space="preserve"> </w:t>
      </w:r>
      <w:r w:rsidRPr="005B24BC">
        <w:rPr>
          <w:sz w:val="16"/>
        </w:rPr>
        <w:t xml:space="preserve">[26]. Moreover, there will be </w:t>
      </w:r>
      <w:r w:rsidRPr="005B24BC">
        <w:rPr>
          <w:highlight w:val="cyan"/>
          <w:u w:val="single"/>
        </w:rPr>
        <w:t>some activities</w:t>
      </w:r>
      <w:r w:rsidRPr="005B24BC">
        <w:rPr>
          <w:u w:val="single"/>
        </w:rPr>
        <w:t xml:space="preserve"> in space that will </w:t>
      </w:r>
      <w:r w:rsidRPr="005B24BC">
        <w:rPr>
          <w:highlight w:val="cyan"/>
          <w:u w:val="single"/>
        </w:rPr>
        <w:t>need to be restricted</w:t>
      </w:r>
      <w:r w:rsidRPr="005B24BC">
        <w:rPr>
          <w:u w:val="single"/>
        </w:rPr>
        <w:t xml:space="preserve"> because they would pose a potential hazard (changing the orbits of asteroids might be an example)</w:t>
      </w:r>
      <w:r w:rsidRPr="005B24BC">
        <w:rPr>
          <w:sz w:val="16"/>
        </w:rPr>
        <w:t xml:space="preserve">, or because they would negatively affect locations or phenomena of scientific importance. To the extent that such activities are regulated today they are governed by a handful of international treaties negotiated under UN auspices, most notably the Outer Space Treaty (OST) of 1967 [27]. However, </w:t>
      </w:r>
      <w:r w:rsidRPr="005B24BC">
        <w:rPr>
          <w:highlight w:val="cyan"/>
          <w:u w:val="single"/>
        </w:rPr>
        <w:t>the OST is</w:t>
      </w:r>
      <w:r w:rsidRPr="005B24BC">
        <w:rPr>
          <w:u w:val="single"/>
        </w:rPr>
        <w:t xml:space="preserve"> woefully </w:t>
      </w:r>
      <w:r w:rsidRPr="005B24BC">
        <w:rPr>
          <w:highlight w:val="cyan"/>
          <w:u w:val="single"/>
        </w:rPr>
        <w:t>inadequate</w:t>
      </w:r>
      <w:r w:rsidRPr="005B24BC">
        <w:rPr>
          <w:u w:val="single"/>
        </w:rPr>
        <w:t xml:space="preserve"> to manage the large-scale space activities envisaged here</w:t>
      </w:r>
      <w:r w:rsidRPr="005B24BC">
        <w:rPr>
          <w:sz w:val="16"/>
        </w:rPr>
        <w:t>, not least because many activities that are likely to be important in the future (</w:t>
      </w:r>
      <w:proofErr w:type="gramStart"/>
      <w:r w:rsidRPr="005B24BC">
        <w:rPr>
          <w:sz w:val="16"/>
        </w:rPr>
        <w:t>e.g.</w:t>
      </w:r>
      <w:proofErr w:type="gramEnd"/>
      <w:r w:rsidRPr="005B24BC">
        <w:rPr>
          <w:sz w:val="16"/>
        </w:rPr>
        <w:t xml:space="preserve"> the commercial exploitation of space resources, or space tourism) were not envisaged when it was drawn up. </w:t>
      </w:r>
      <w:r w:rsidRPr="005B24BC">
        <w:rPr>
          <w:u w:val="single"/>
        </w:rPr>
        <w:t xml:space="preserve">Space is a transnational domain, and the current approach of trying to govern space activities by </w:t>
      </w:r>
      <w:r w:rsidRPr="005B24BC">
        <w:rPr>
          <w:highlight w:val="cyan"/>
          <w:u w:val="single"/>
        </w:rPr>
        <w:t>coordinating different</w:t>
      </w:r>
      <w:r w:rsidRPr="005B24BC">
        <w:rPr>
          <w:u w:val="single"/>
        </w:rPr>
        <w:t xml:space="preserve"> national </w:t>
      </w:r>
      <w:r w:rsidRPr="005B24BC">
        <w:rPr>
          <w:highlight w:val="cyan"/>
          <w:u w:val="single"/>
        </w:rPr>
        <w:t>jurisdictions with</w:t>
      </w:r>
      <w:r w:rsidRPr="005B24BC">
        <w:rPr>
          <w:u w:val="single"/>
        </w:rPr>
        <w:t xml:space="preserve"> reference to </w:t>
      </w:r>
      <w:r w:rsidRPr="005B24BC">
        <w:rPr>
          <w:highlight w:val="cyan"/>
          <w:u w:val="single"/>
        </w:rPr>
        <w:t>an out-of-date treaty is unlikely to work</w:t>
      </w:r>
      <w:r w:rsidRPr="005B24BC">
        <w:rPr>
          <w:u w:val="single"/>
        </w:rPr>
        <w:t xml:space="preserve"> well in the longer term</w:t>
      </w:r>
      <w:r w:rsidRPr="005B24BC">
        <w:rPr>
          <w:sz w:val="16"/>
        </w:rPr>
        <w:t xml:space="preserve">. On the other hand, </w:t>
      </w:r>
      <w:r w:rsidRPr="005B24BC">
        <w:rPr>
          <w:u w:val="single"/>
        </w:rPr>
        <w:t>one of the motivations for establishing a world government is to better manage the global commons</w:t>
      </w:r>
      <w:r w:rsidRPr="005B24BC">
        <w:rPr>
          <w:sz w:val="16"/>
        </w:rPr>
        <w:t>, and a world (later interplanetary) government would thus appear to be the most logical and legitimate means of managing extraterrestrial activities on behalf of humanity as a whole.</w:t>
      </w:r>
    </w:p>
    <w:p w14:paraId="6ACB2D18" w14:textId="77777777" w:rsidR="0039233B" w:rsidRPr="00CE186E" w:rsidRDefault="0039233B" w:rsidP="0039233B">
      <w:pPr>
        <w:rPr>
          <w:u w:val="single"/>
        </w:rPr>
      </w:pPr>
      <w:r w:rsidRPr="005B24BC">
        <w:rPr>
          <w:sz w:val="16"/>
        </w:rPr>
        <w:t xml:space="preserve">Provision of resources for space development. In addition to long-term economic and political stability, </w:t>
      </w:r>
      <w:r w:rsidRPr="005B24BC">
        <w:rPr>
          <w:u w:val="single"/>
        </w:rPr>
        <w:t xml:space="preserve">building a space-faring </w:t>
      </w:r>
      <w:proofErr w:type="spellStart"/>
      <w:r w:rsidRPr="005B24BC">
        <w:rPr>
          <w:u w:val="single"/>
        </w:rPr>
        <w:t>civilisation</w:t>
      </w:r>
      <w:proofErr w:type="spellEnd"/>
      <w:r w:rsidRPr="005B24BC">
        <w:rPr>
          <w:u w:val="single"/>
        </w:rPr>
        <w:t xml:space="preserve"> will require substantial material and intellectual resources</w:t>
      </w:r>
      <w:r w:rsidRPr="005B24BC">
        <w:rPr>
          <w:sz w:val="16"/>
        </w:rPr>
        <w:t xml:space="preserve">. In the early stages, </w:t>
      </w:r>
      <w:r w:rsidRPr="005B24BC">
        <w:rPr>
          <w:u w:val="single"/>
        </w:rPr>
        <w:t xml:space="preserve">before extraterrestrial resources can themselves make a significant contribution, these </w:t>
      </w:r>
      <w:r w:rsidRPr="00BA6CA7">
        <w:rPr>
          <w:highlight w:val="cyan"/>
          <w:u w:val="single"/>
        </w:rPr>
        <w:t>resources</w:t>
      </w:r>
      <w:r w:rsidRPr="005B24BC">
        <w:rPr>
          <w:u w:val="single"/>
        </w:rPr>
        <w:t xml:space="preserve"> will </w:t>
      </w:r>
      <w:r w:rsidRPr="00BA6CA7">
        <w:rPr>
          <w:highlight w:val="cyan"/>
          <w:u w:val="single"/>
        </w:rPr>
        <w:t>have to come from</w:t>
      </w:r>
      <w:r w:rsidRPr="005B24BC">
        <w:rPr>
          <w:u w:val="single"/>
        </w:rPr>
        <w:t xml:space="preserve"> some combination of </w:t>
      </w:r>
      <w:r w:rsidRPr="00BA6CA7">
        <w:rPr>
          <w:highlight w:val="cyan"/>
          <w:u w:val="single"/>
        </w:rPr>
        <w:t>economic growth</w:t>
      </w:r>
      <w:r w:rsidRPr="005B24BC">
        <w:rPr>
          <w:u w:val="single"/>
        </w:rPr>
        <w:t xml:space="preserve"> and a diversion of resources from other sectors of the world economy. </w:t>
      </w:r>
      <w:r w:rsidRPr="005B24BC">
        <w:rPr>
          <w:sz w:val="16"/>
        </w:rPr>
        <w:t xml:space="preserve">The stability provided </w:t>
      </w:r>
      <w:r w:rsidRPr="00BA6CA7">
        <w:rPr>
          <w:sz w:val="16"/>
        </w:rPr>
        <w:t xml:space="preserve">by </w:t>
      </w:r>
      <w:r w:rsidRPr="00BA6CA7">
        <w:rPr>
          <w:u w:val="single"/>
        </w:rPr>
        <w:t xml:space="preserve">a world government would be expected to help with global economic growth, rendering a world space </w:t>
      </w:r>
      <w:proofErr w:type="spellStart"/>
      <w:r w:rsidRPr="00BA6CA7">
        <w:rPr>
          <w:u w:val="single"/>
        </w:rPr>
        <w:t>programme</w:t>
      </w:r>
      <w:proofErr w:type="spellEnd"/>
      <w:r w:rsidRPr="00BA6CA7">
        <w:rPr>
          <w:u w:val="single"/>
        </w:rPr>
        <w:t xml:space="preserve"> more</w:t>
      </w:r>
      <w:r w:rsidRPr="005B24BC">
        <w:rPr>
          <w:u w:val="single"/>
        </w:rPr>
        <w:t xml:space="preserve"> affordable.</w:t>
      </w:r>
      <w:r w:rsidRPr="005B24BC">
        <w:rPr>
          <w:sz w:val="16"/>
        </w:rPr>
        <w:t xml:space="preserve"> More importantly, however, </w:t>
      </w:r>
      <w:r w:rsidRPr="005B24BC">
        <w:rPr>
          <w:u w:val="single"/>
        </w:rPr>
        <w:t xml:space="preserve">by eliminating the need for national </w:t>
      </w:r>
      <w:r w:rsidRPr="00BA6CA7">
        <w:rPr>
          <w:highlight w:val="cyan"/>
          <w:u w:val="single"/>
        </w:rPr>
        <w:t>military expenditures</w:t>
      </w:r>
      <w:r w:rsidRPr="005B24BC">
        <w:rPr>
          <w:u w:val="single"/>
        </w:rPr>
        <w:t>, a world government would liberate the approximately 8% of global government expenditures</w:t>
      </w:r>
      <w:r w:rsidRPr="005B24BC">
        <w:rPr>
          <w:sz w:val="16"/>
        </w:rPr>
        <w:t xml:space="preserve"> (or ~2.2% of the Gross World Product [28]) that is currently consumed by this largely unnecessary, dangerous, and unproductive sector of the world economy. </w:t>
      </w:r>
      <w:r w:rsidRPr="005B24BC">
        <w:rPr>
          <w:u w:val="single"/>
        </w:rPr>
        <w:t xml:space="preserve">Presumably, much of this ‘peace dividend’ </w:t>
      </w:r>
      <w:r w:rsidRPr="00BA6CA7">
        <w:rPr>
          <w:highlight w:val="cyan"/>
          <w:u w:val="single"/>
        </w:rPr>
        <w:t>would</w:t>
      </w:r>
      <w:r w:rsidRPr="005B24BC">
        <w:rPr>
          <w:sz w:val="16"/>
        </w:rPr>
        <w:t xml:space="preserve"> (and should) </w:t>
      </w:r>
      <w:r w:rsidRPr="00BA6CA7">
        <w:rPr>
          <w:highlight w:val="cyan"/>
          <w:u w:val="single"/>
        </w:rPr>
        <w:t>be devoted to</w:t>
      </w:r>
      <w:r w:rsidRPr="005B24BC">
        <w:rPr>
          <w:u w:val="single"/>
        </w:rPr>
        <w:t xml:space="preserve"> global economic </w:t>
      </w:r>
      <w:r w:rsidRPr="00BA6CA7">
        <w:rPr>
          <w:highlight w:val="cyan"/>
          <w:u w:val="single"/>
        </w:rPr>
        <w:t>development</w:t>
      </w:r>
      <w:r w:rsidRPr="005B24BC">
        <w:rPr>
          <w:sz w:val="16"/>
        </w:rPr>
        <w:t xml:space="preserve">. However, given the extent to which </w:t>
      </w:r>
      <w:r w:rsidRPr="005B24BC">
        <w:rPr>
          <w:highlight w:val="cyan"/>
          <w:u w:val="single"/>
        </w:rPr>
        <w:t>the ‘m</w:t>
      </w:r>
      <w:r w:rsidRPr="005B24BC">
        <w:rPr>
          <w:u w:val="single"/>
        </w:rPr>
        <w:t>ilitary-</w:t>
      </w:r>
      <w:r w:rsidRPr="005B24BC">
        <w:rPr>
          <w:highlight w:val="cyan"/>
          <w:u w:val="single"/>
        </w:rPr>
        <w:t>i</w:t>
      </w:r>
      <w:r w:rsidRPr="005B24BC">
        <w:rPr>
          <w:u w:val="single"/>
        </w:rPr>
        <w:t xml:space="preserve">ndustrial </w:t>
      </w:r>
      <w:r w:rsidRPr="005B24BC">
        <w:rPr>
          <w:highlight w:val="cyan"/>
          <w:u w:val="single"/>
        </w:rPr>
        <w:t>c</w:t>
      </w:r>
      <w:r w:rsidRPr="005B24BC">
        <w:rPr>
          <w:u w:val="single"/>
        </w:rPr>
        <w:t>omplex’</w:t>
      </w:r>
      <w:r w:rsidRPr="005B24BC">
        <w:rPr>
          <w:sz w:val="16"/>
        </w:rPr>
        <w:t xml:space="preserve"> is embedded in many developed economies, </w:t>
      </w:r>
      <w:r w:rsidRPr="005B24BC">
        <w:rPr>
          <w:u w:val="single"/>
        </w:rPr>
        <w:t xml:space="preserve">even a world government </w:t>
      </w:r>
      <w:r w:rsidRPr="005B24BC">
        <w:rPr>
          <w:highlight w:val="cyan"/>
          <w:u w:val="single"/>
        </w:rPr>
        <w:t>may</w:t>
      </w:r>
      <w:r w:rsidRPr="005B24BC">
        <w:rPr>
          <w:u w:val="single"/>
        </w:rPr>
        <w:t xml:space="preserve"> find it desirable to </w:t>
      </w:r>
      <w:r w:rsidRPr="005B24BC">
        <w:rPr>
          <w:highlight w:val="cyan"/>
          <w:u w:val="single"/>
        </w:rPr>
        <w:t>divert</w:t>
      </w:r>
      <w:r w:rsidRPr="005B24BC">
        <w:rPr>
          <w:u w:val="single"/>
        </w:rPr>
        <w:t xml:space="preserve"> some of </w:t>
      </w:r>
      <w:r w:rsidRPr="005B24BC">
        <w:rPr>
          <w:highlight w:val="cyan"/>
          <w:u w:val="single"/>
        </w:rPr>
        <w:t xml:space="preserve">the liberated </w:t>
      </w:r>
      <w:proofErr w:type="gramStart"/>
      <w:r w:rsidRPr="005B24BC">
        <w:rPr>
          <w:highlight w:val="cyan"/>
          <w:u w:val="single"/>
        </w:rPr>
        <w:t>arms</w:t>
      </w:r>
      <w:proofErr w:type="gramEnd"/>
      <w:r w:rsidRPr="005B24BC">
        <w:rPr>
          <w:highlight w:val="cyan"/>
          <w:u w:val="single"/>
        </w:rPr>
        <w:t xml:space="preserve"> budgets into space development</w:t>
      </w:r>
      <w:r w:rsidRPr="005B24BC">
        <w:rPr>
          <w:u w:val="single"/>
        </w:rPr>
        <w:t xml:space="preserve"> just </w:t>
      </w:r>
      <w:r w:rsidRPr="005B24BC">
        <w:rPr>
          <w:highlight w:val="cyan"/>
          <w:u w:val="single"/>
        </w:rPr>
        <w:t>to maintain employment</w:t>
      </w:r>
      <w:r w:rsidRPr="005B24BC">
        <w:rPr>
          <w:u w:val="single"/>
        </w:rPr>
        <w:t xml:space="preserve"> and innovation in these key industries</w:t>
      </w:r>
      <w:r w:rsidRPr="005B24BC">
        <w:rPr>
          <w:sz w:val="16"/>
        </w:rPr>
        <w:t xml:space="preserve">. I will return to this ‘swords into spaceships’ [29] idea below, where I argue that </w:t>
      </w:r>
      <w:r w:rsidRPr="005B24BC">
        <w:rPr>
          <w:u w:val="single"/>
        </w:rPr>
        <w:t>it might also help a world government overcome resistance to disarmament by industrial vested interests.</w:t>
      </w:r>
      <w:bookmarkEnd w:id="3"/>
    </w:p>
    <w:p w14:paraId="0987CDA6" w14:textId="77777777" w:rsidR="00DC78E6" w:rsidRPr="0039233B" w:rsidRDefault="00DC78E6" w:rsidP="0039233B"/>
    <w:sectPr w:rsidR="00DC78E6" w:rsidRPr="00392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isha">
    <w:altName w:val="Gisha"/>
    <w:charset w:val="B1"/>
    <w:family w:val="swiss"/>
    <w:pitch w:val="variable"/>
    <w:sig w:usb0="80000807" w:usb1="40000042"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A0C50"/>
    <w:multiLevelType w:val="hybridMultilevel"/>
    <w:tmpl w:val="52C24B0A"/>
    <w:lvl w:ilvl="0" w:tplc="C4125BE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32894"/>
    <w:multiLevelType w:val="hybridMultilevel"/>
    <w:tmpl w:val="CF14E3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A91711"/>
    <w:multiLevelType w:val="hybridMultilevel"/>
    <w:tmpl w:val="E1169FD8"/>
    <w:lvl w:ilvl="0" w:tplc="564AB12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4A1C15"/>
    <w:multiLevelType w:val="hybridMultilevel"/>
    <w:tmpl w:val="4F24A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1"/>
  </w:num>
  <w:num w:numId="14">
    <w:abstractNumId w:val="14"/>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C78E6"/>
    <w:rsid w:val="000139A3"/>
    <w:rsid w:val="0002181F"/>
    <w:rsid w:val="00100833"/>
    <w:rsid w:val="00104529"/>
    <w:rsid w:val="00105942"/>
    <w:rsid w:val="00107396"/>
    <w:rsid w:val="00144A4C"/>
    <w:rsid w:val="00176AB0"/>
    <w:rsid w:val="00177B7D"/>
    <w:rsid w:val="0018322D"/>
    <w:rsid w:val="00193C74"/>
    <w:rsid w:val="001B5776"/>
    <w:rsid w:val="001E527A"/>
    <w:rsid w:val="001F78CE"/>
    <w:rsid w:val="002165AF"/>
    <w:rsid w:val="00251FC7"/>
    <w:rsid w:val="002855A7"/>
    <w:rsid w:val="002B146A"/>
    <w:rsid w:val="002B5E17"/>
    <w:rsid w:val="002D32D2"/>
    <w:rsid w:val="00315690"/>
    <w:rsid w:val="00316B75"/>
    <w:rsid w:val="00325646"/>
    <w:rsid w:val="003460F2"/>
    <w:rsid w:val="0037005E"/>
    <w:rsid w:val="0038158C"/>
    <w:rsid w:val="003902BA"/>
    <w:rsid w:val="0039233B"/>
    <w:rsid w:val="003A09E2"/>
    <w:rsid w:val="00407037"/>
    <w:rsid w:val="004239A3"/>
    <w:rsid w:val="00447AE2"/>
    <w:rsid w:val="004605D6"/>
    <w:rsid w:val="00490FF7"/>
    <w:rsid w:val="004A41B0"/>
    <w:rsid w:val="004C60E8"/>
    <w:rsid w:val="004E3579"/>
    <w:rsid w:val="004E728B"/>
    <w:rsid w:val="004F39E0"/>
    <w:rsid w:val="00537BD5"/>
    <w:rsid w:val="0055448C"/>
    <w:rsid w:val="0057268A"/>
    <w:rsid w:val="005D2912"/>
    <w:rsid w:val="006062A3"/>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42C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C78E6"/>
    <w:rsid w:val="00DD235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509D"/>
  <w15:chartTrackingRefBased/>
  <w15:docId w15:val="{28629DAF-8901-45C5-8D33-0E3017825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233B"/>
    <w:rPr>
      <w:rFonts w:ascii="Calibri" w:hAnsi="Calibri" w:cs="Calibri"/>
      <w:sz w:val="24"/>
    </w:rPr>
  </w:style>
  <w:style w:type="paragraph" w:styleId="Heading1">
    <w:name w:val="heading 1"/>
    <w:aliases w:val="Pocket"/>
    <w:basedOn w:val="Normal"/>
    <w:next w:val="Normal"/>
    <w:link w:val="Heading1Char"/>
    <w:qFormat/>
    <w:rsid w:val="00DC78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78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Text ,Block Writing Char,Heading 3 Char Char Char1,Index Headers Char,Text 7, Char,Char,n,no"/>
    <w:basedOn w:val="Normal"/>
    <w:next w:val="Normal"/>
    <w:link w:val="Heading3Char"/>
    <w:uiPriority w:val="2"/>
    <w:unhideWhenUsed/>
    <w:qFormat/>
    <w:rsid w:val="00DC78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read,No Spacing211,No Spacing12,No Spacing2111,No Spacing4,No Spacing11111,No Spacing5,No Spacing21,Card,Tags,tags,No Spacing1111,ta,t,TAG"/>
    <w:basedOn w:val="Normal"/>
    <w:next w:val="Normal"/>
    <w:link w:val="Heading4Char"/>
    <w:uiPriority w:val="3"/>
    <w:unhideWhenUsed/>
    <w:qFormat/>
    <w:rsid w:val="00DC78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78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78E6"/>
  </w:style>
  <w:style w:type="character" w:customStyle="1" w:styleId="Heading1Char">
    <w:name w:val="Heading 1 Char"/>
    <w:aliases w:val="Pocket Char"/>
    <w:basedOn w:val="DefaultParagraphFont"/>
    <w:link w:val="Heading1"/>
    <w:rsid w:val="00DC78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78E6"/>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1,3: Cite Char,Char1 Char,Underlines Char,Text  Char,Block Writing Char Char,Text 7 Char"/>
    <w:basedOn w:val="DefaultParagraphFont"/>
    <w:link w:val="Heading3"/>
    <w:uiPriority w:val="2"/>
    <w:rsid w:val="00DC78E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read Char,No Spacing211 Char,No Spacing12 Char,No Spacing2111 Char,Card Char"/>
    <w:basedOn w:val="DefaultParagraphFont"/>
    <w:link w:val="Heading4"/>
    <w:uiPriority w:val="3"/>
    <w:rsid w:val="00DC78E6"/>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B"/>
    <w:basedOn w:val="DefaultParagraphFont"/>
    <w:link w:val="textbold"/>
    <w:uiPriority w:val="7"/>
    <w:qFormat/>
    <w:rsid w:val="00DC78E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78E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S"/>
    <w:basedOn w:val="DefaultParagraphFont"/>
    <w:uiPriority w:val="6"/>
    <w:qFormat/>
    <w:rsid w:val="00DC78E6"/>
    <w:rPr>
      <w:b w:val="0"/>
      <w:sz w:val="24"/>
      <w:u w:val="singl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11 Char,Important,Read"/>
    <w:basedOn w:val="DefaultParagraphFont"/>
    <w:link w:val="NoSpacing"/>
    <w:uiPriority w:val="99"/>
    <w:unhideWhenUsed/>
    <w:rsid w:val="00DC78E6"/>
    <w:rPr>
      <w:color w:val="auto"/>
      <w:u w:val="none"/>
    </w:rPr>
  </w:style>
  <w:style w:type="character" w:styleId="FollowedHyperlink">
    <w:name w:val="FollowedHyperlink"/>
    <w:basedOn w:val="DefaultParagraphFont"/>
    <w:uiPriority w:val="99"/>
    <w:semiHidden/>
    <w:unhideWhenUsed/>
    <w:rsid w:val="00DC78E6"/>
    <w:rPr>
      <w:color w:val="auto"/>
      <w:u w:val="none"/>
    </w:rPr>
  </w:style>
  <w:style w:type="paragraph" w:customStyle="1" w:styleId="textbold">
    <w:name w:val="text bold"/>
    <w:basedOn w:val="Normal"/>
    <w:link w:val="Emphasis"/>
    <w:uiPriority w:val="7"/>
    <w:qFormat/>
    <w:rsid w:val="0039233B"/>
    <w:pPr>
      <w:spacing w:line="256" w:lineRule="auto"/>
      <w:ind w:left="720"/>
      <w:jc w:val="both"/>
    </w:pPr>
    <w:rPr>
      <w:b/>
      <w:iCs/>
      <w:u w:val="single"/>
    </w:rPr>
  </w:style>
  <w:style w:type="paragraph" w:styleId="NoSpacing">
    <w:name w:val="No Spacing"/>
    <w:aliases w:val="Note Level 2,Card Format,No Spacing31,ClearFormatting,Clear,DDI Tag,Tag Title,No Spacing51,No Spacing22,card,Medium Grid 21,Debate Text,No Spacing11,No Spacing111,No Spacing3,No Spacing2,Read stuff,Dont use,No Spacing6,No Spacing tnr,tag"/>
    <w:basedOn w:val="Heading1"/>
    <w:link w:val="Hyperlink"/>
    <w:autoRedefine/>
    <w:uiPriority w:val="99"/>
    <w:qFormat/>
    <w:rsid w:val="003923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9233B"/>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39233B"/>
    <w:rPr>
      <w:rFonts w:ascii="Times New Roman" w:eastAsia="Times New Roman" w:hAnsi="Times New Roman" w:cs="Times New Roman"/>
      <w:sz w:val="24"/>
      <w:szCs w:val="24"/>
    </w:rPr>
  </w:style>
  <w:style w:type="paragraph" w:styleId="ListParagraph">
    <w:name w:val="List Paragraph"/>
    <w:basedOn w:val="Normal"/>
    <w:uiPriority w:val="34"/>
    <w:unhideWhenUsed/>
    <w:qFormat/>
    <w:rsid w:val="0039233B"/>
    <w:pPr>
      <w:ind w:left="720"/>
      <w:contextualSpacing/>
    </w:pPr>
  </w:style>
  <w:style w:type="paragraph" w:customStyle="1" w:styleId="Emphasis1">
    <w:name w:val="Emphasis1"/>
    <w:basedOn w:val="Normal"/>
    <w:autoRedefine/>
    <w:uiPriority w:val="7"/>
    <w:qFormat/>
    <w:rsid w:val="0039233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zocleantech.com/article.aspx?ArticleID=1193" TargetMode="External"/><Relationship Id="rId18" Type="http://schemas.openxmlformats.org/officeDocument/2006/relationships/hyperlink" Target="https://www.business-standard.com/topic/nuclear" TargetMode="External"/><Relationship Id="rId26" Type="http://schemas.openxmlformats.org/officeDocument/2006/relationships/hyperlink" Target="http://mragheb.com/NPRE%20402%20ME%20405%20Nuclear%20Power%20Engineering/Safeguards%20Non%20Proliferation%20and%20Peaceful%20Nuclear%20Energy.pdf" TargetMode="External"/><Relationship Id="rId3" Type="http://schemas.openxmlformats.org/officeDocument/2006/relationships/styles" Target="styles.xml"/><Relationship Id="rId21" Type="http://schemas.openxmlformats.org/officeDocument/2006/relationships/hyperlink" Target="https://www.business-standard.com/article/current-affairs/a-cool-bomb-how-an-indian-mathematician-dr-meera-chadha-aims-to-limit-nuclear-blast-impact-120101900345_1.html" TargetMode="External"/><Relationship Id="rId34" Type="http://schemas.openxmlformats.org/officeDocument/2006/relationships/theme" Target="theme/theme1.xml"/><Relationship Id="rId7" Type="http://schemas.openxmlformats.org/officeDocument/2006/relationships/hyperlink" Target="https://www.cisa.gov/publication/cybersecurity-information-sharing-act-2015-procedures-and-guidance" TargetMode="External"/><Relationship Id="rId12" Type="http://schemas.openxmlformats.org/officeDocument/2006/relationships/hyperlink" Target="https://spacenews.com/spacex-to-explore-ways-to-provide-weather-data-to-u-s-military/" TargetMode="External"/><Relationship Id="rId17" Type="http://schemas.openxmlformats.org/officeDocument/2006/relationships/hyperlink" Target="https://www.business-standard.com/topic/nuclear" TargetMode="External"/><Relationship Id="rId25" Type="http://schemas.openxmlformats.org/officeDocument/2006/relationships/hyperlink" Target="https://journals.sagepub.com/doi/full/10.1177/001083671244316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usiness-standard.com/article/current-affairs/a-cool-bomb-how-an-indian-mathematician-dr-meera-chadha-aims-to-limit-nuclear-blast-impact-120101900345_1.html" TargetMode="External"/><Relationship Id="rId20" Type="http://schemas.openxmlformats.org/officeDocument/2006/relationships/hyperlink" Target="https://www.business-standard.com/author/search/keyword/shibu-tripathi" TargetMode="External"/><Relationship Id="rId29" Type="http://schemas.openxmlformats.org/officeDocument/2006/relationships/hyperlink" Target="https://ciaotest.cc.columbia.edu/journals/cceia/v22i2/f_0007579_6441.pdf" TargetMode="External"/><Relationship Id="rId1" Type="http://schemas.openxmlformats.org/officeDocument/2006/relationships/customXml" Target="../customXml/item1.xml"/><Relationship Id="rId6" Type="http://schemas.openxmlformats.org/officeDocument/2006/relationships/hyperlink" Target="https://www.uschamber.com/on-demand/cybersecurity/how-can-the-government-help-protect-intellectual-property-and-personal-data" TargetMode="External"/><Relationship Id="rId11" Type="http://schemas.openxmlformats.org/officeDocument/2006/relationships/hyperlink" Target="https://www.semanticscholar.org/paper/Regulating-the-Space-Commons%3A-Treating-Space-Debris-Munoz-Patchen/607eff0141f48332a69ae8c5a3301d871057a4fa" TargetMode="External"/><Relationship Id="rId24" Type="http://schemas.openxmlformats.org/officeDocument/2006/relationships/hyperlink" Target="http://www.irows.ucr.edu/" TargetMode="External"/><Relationship Id="rId32" Type="http://schemas.openxmlformats.org/officeDocument/2006/relationships/hyperlink" Target="https://www.researchgate.net/publication/318949832_Space_World_Government_and_a_'Vast_Future'_for_Humanity" TargetMode="External"/><Relationship Id="rId5" Type="http://schemas.openxmlformats.org/officeDocument/2006/relationships/webSettings" Target="webSettings.xml"/><Relationship Id="rId15" Type="http://schemas.openxmlformats.org/officeDocument/2006/relationships/hyperlink" Target="https://www.business-standard.com/author/search/keyword/shibu-tripathi" TargetMode="External"/><Relationship Id="rId23" Type="http://schemas.openxmlformats.org/officeDocument/2006/relationships/hyperlink" Target="https://forum.effectivealtruism.org/posts/GsjmufaebreiaivF7/what-is-the-likelihood-that-civilizational-collapse-would" TargetMode="External"/><Relationship Id="rId28" Type="http://schemas.openxmlformats.org/officeDocument/2006/relationships/hyperlink" Target="https://www.jstor.org/stable/446065" TargetMode="External"/><Relationship Id="rId10" Type="http://schemas.openxmlformats.org/officeDocument/2006/relationships/hyperlink" Target="https://www.solarium.gov/about/staff/mark-montgomery" TargetMode="External"/><Relationship Id="rId19" Type="http://schemas.openxmlformats.org/officeDocument/2006/relationships/hyperlink" Target="https://www.business-standard.com/topic/nuclear" TargetMode="External"/><Relationship Id="rId31" Type="http://schemas.openxmlformats.org/officeDocument/2006/relationships/hyperlink" Target="https://www.lesswrong.com/posts/rn2duwRP2pqvLqGCE/does-the-us-nuclear-policy-still-target-cities" TargetMode="External"/><Relationship Id="rId4" Type="http://schemas.openxmlformats.org/officeDocument/2006/relationships/settings" Target="settings.xml"/><Relationship Id="rId9" Type="http://schemas.openxmlformats.org/officeDocument/2006/relationships/hyperlink" Target="https://www.solarium.gov/commissioners/frank-cilluffo" TargetMode="External"/><Relationship Id="rId14" Type="http://schemas.openxmlformats.org/officeDocument/2006/relationships/hyperlink" Target="https://lifeboat.com/ex/crash.test.cities" TargetMode="External"/><Relationship Id="rId22" Type="http://schemas.openxmlformats.org/officeDocument/2006/relationships/hyperlink" Target="https://agupubs.onlinelibrary.wiley.com/doi/full/10.1002/2017JD027331" TargetMode="External"/><Relationship Id="rId27" Type="http://schemas.openxmlformats.org/officeDocument/2006/relationships/hyperlink" Target="https://etd.ohiolink.edu/apexprod/rws_etd/send_file/send?accession=auhonors1556751283322051&amp;disposition=inline" TargetMode="External"/><Relationship Id="rId30" Type="http://schemas.openxmlformats.org/officeDocument/2006/relationships/hyperlink" Target="https://sustensis.medium.com/existential-threats-require-a-planet-wide-approach-managed-by-the-world-government-cd496f746102" TargetMode="External"/><Relationship Id="rId8" Type="http://schemas.openxmlformats.org/officeDocument/2006/relationships/hyperlink" Target="https://www.warner.senate.gov/publ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22289</Words>
  <Characters>127051</Characters>
  <Application>Microsoft Office Word</Application>
  <DocSecurity>0</DocSecurity>
  <Lines>1058</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2022-01-13T23:22:00Z</dcterms:created>
  <dcterms:modified xsi:type="dcterms:W3CDTF">2022-01-14T00:11:00Z</dcterms:modified>
</cp:coreProperties>
</file>