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7FFB6" w14:textId="77777777" w:rsidR="00704E25" w:rsidRPr="00025D7E" w:rsidRDefault="00704E25" w:rsidP="00704E25">
      <w:pPr>
        <w:pStyle w:val="Heading2"/>
      </w:pPr>
      <w:bookmarkStart w:id="0" w:name="_Hlk83472148"/>
      <w:r>
        <w:t>1NC</w:t>
      </w:r>
    </w:p>
    <w:p w14:paraId="089E3CAE" w14:textId="77777777" w:rsidR="00704E25" w:rsidRDefault="00704E25" w:rsidP="00704E25">
      <w:pPr>
        <w:pStyle w:val="Heading3"/>
      </w:pPr>
      <w:r>
        <w:t>1NC – OFF</w:t>
      </w:r>
    </w:p>
    <w:p w14:paraId="398A826E" w14:textId="77777777" w:rsidR="00704E25" w:rsidRPr="00725693" w:rsidRDefault="00704E25" w:rsidP="00704E25">
      <w:pPr>
        <w:pStyle w:val="Heading4"/>
        <w:rPr>
          <w:bCs/>
        </w:rPr>
      </w:pPr>
      <w:r w:rsidRPr="00725693">
        <w:rPr>
          <w:bCs/>
        </w:rPr>
        <w:t xml:space="preserve">Text: </w:t>
      </w:r>
      <w:r w:rsidRPr="006C53E1">
        <w:t xml:space="preserve">The member nations of the World Trade Organization ought to </w:t>
      </w:r>
      <w:r>
        <w:t xml:space="preserve">appoint an </w:t>
      </w:r>
      <w:r w:rsidRPr="00725693">
        <w:rPr>
          <w:bCs/>
        </w:rPr>
        <w:t>international panel of scientists including National Academies and corresponding organizations</w:t>
      </w:r>
      <w:r>
        <w:rPr>
          <w:bCs/>
        </w:rPr>
        <w:t xml:space="preserve"> to decide if they</w:t>
      </w:r>
      <w:r w:rsidRPr="00725693">
        <w:rPr>
          <w:bCs/>
        </w:rPr>
        <w:t xml:space="preserve"> should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and manage similar conflicts of interest between intellectual property.</w:t>
      </w:r>
      <w:r>
        <w:rPr>
          <w:bCs/>
        </w:rPr>
        <w:t xml:space="preserve"> The panel should say yes to the proposal and member states must abide by that ruling.</w:t>
      </w:r>
    </w:p>
    <w:p w14:paraId="11BA77AD" w14:textId="77777777" w:rsidR="00704E25" w:rsidRPr="00725693" w:rsidRDefault="00704E25" w:rsidP="00704E25">
      <w:pPr>
        <w:rPr>
          <w:b/>
          <w:bCs/>
        </w:rPr>
      </w:pPr>
    </w:p>
    <w:p w14:paraId="398DE6CA" w14:textId="77777777" w:rsidR="00704E25" w:rsidRPr="00725693" w:rsidRDefault="00704E25" w:rsidP="00704E25">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13DB9D0A" w14:textId="77777777" w:rsidR="00704E25" w:rsidRDefault="00704E25" w:rsidP="00704E25">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6" w:history="1">
        <w:r>
          <w:rPr>
            <w:rStyle w:val="Hyperlink"/>
          </w:rPr>
          <w:t>https://americandiplomacy.web.unc.edu/2018/09/leveraging-diplomacy-for-managing-scientific-challenges-an-opportunity-to-navigate-the-future-of-science/</w:t>
        </w:r>
      </w:hyperlink>
      <w:r>
        <w:t>] Justin</w:t>
      </w:r>
    </w:p>
    <w:p w14:paraId="6B245150" w14:textId="77777777" w:rsidR="00704E25" w:rsidRDefault="00704E25" w:rsidP="00704E25">
      <w:pPr>
        <w:rPr>
          <w:sz w:val="16"/>
        </w:rPr>
      </w:pPr>
      <w:r>
        <w:rPr>
          <w:sz w:val="16"/>
        </w:rPr>
        <w:t xml:space="preserve">At the global level, </w:t>
      </w:r>
      <w:r>
        <w:rPr>
          <w:highlight w:val="gree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6B504B3E" w14:textId="77777777" w:rsidR="00704E25" w:rsidRDefault="00704E25" w:rsidP="00704E25">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026379FF" w14:textId="77777777" w:rsidR="00704E25" w:rsidRDefault="00704E25" w:rsidP="00704E25">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3D4BD17A" w14:textId="77777777" w:rsidR="00704E25" w:rsidRDefault="00704E25" w:rsidP="00704E25">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20B004C0" w14:textId="77777777" w:rsidR="00704E25" w:rsidRDefault="00704E25" w:rsidP="00704E25">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1BB2F28C" w14:textId="77777777" w:rsidR="00704E25" w:rsidRDefault="00704E25" w:rsidP="00704E25">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3B0FB290" w14:textId="77777777" w:rsidR="00704E25" w:rsidRDefault="00704E25" w:rsidP="00704E25">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441FFA6" w14:textId="77777777" w:rsidR="00704E25" w:rsidRDefault="00704E25" w:rsidP="00704E25">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52F96C21" w14:textId="77777777" w:rsidR="00704E25" w:rsidRDefault="00704E25" w:rsidP="00704E25">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45B60C40" w14:textId="77777777" w:rsidR="00704E25" w:rsidRDefault="00704E25" w:rsidP="00704E25">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 </w:t>
      </w:r>
      <w:r>
        <w:rPr>
          <w:u w:val="single"/>
        </w:rPr>
        <w:t xml:space="preserve">and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400BA0E" w14:textId="77777777" w:rsidR="00704E25" w:rsidRDefault="00704E25" w:rsidP="00704E25"/>
    <w:p w14:paraId="5AEE9DE0" w14:textId="77777777" w:rsidR="00704E25" w:rsidRPr="00725693" w:rsidRDefault="00704E25" w:rsidP="00704E25">
      <w:pPr>
        <w:pStyle w:val="Heading4"/>
        <w:rPr>
          <w:bCs/>
        </w:rPr>
      </w:pPr>
      <w:r w:rsidRPr="00725693">
        <w:rPr>
          <w:bCs/>
        </w:rPr>
        <w:t xml:space="preserve">Solves every </w:t>
      </w:r>
      <w:r w:rsidRPr="00725693">
        <w:rPr>
          <w:bCs/>
          <w:u w:val="single"/>
        </w:rPr>
        <w:t>existential threat</w:t>
      </w:r>
      <w:r w:rsidRPr="00725693">
        <w:rPr>
          <w:bCs/>
        </w:rPr>
        <w:t>.</w:t>
      </w:r>
    </w:p>
    <w:p w14:paraId="0F2B7EB5" w14:textId="77777777" w:rsidR="00704E25" w:rsidRDefault="00704E25" w:rsidP="00704E25">
      <w:r>
        <w:rPr>
          <w:rStyle w:val="Style13ptBold"/>
        </w:rPr>
        <w:t>Haynes 18</w:t>
      </w:r>
      <w:r>
        <w:t xml:space="preserve">—research associate in the Neurobiology Department at Harvard Medical School (Trevor, “Science Diplomacy: Collaboration in a rapidly changing world,” </w:t>
      </w:r>
      <w:hyperlink r:id="rId7" w:history="1">
        <w:r>
          <w:rPr>
            <w:rStyle w:val="Hyperlink"/>
          </w:rPr>
          <w:t>http://sitn.hms.harvard.edu/flash/2018/science-diplomacy-collaboration-rapidly-changing-world/</w:t>
        </w:r>
      </w:hyperlink>
      <w:r>
        <w:t>, dml) // Re-Cut Justin</w:t>
      </w:r>
    </w:p>
    <w:p w14:paraId="12A8A18D" w14:textId="77777777" w:rsidR="00704E25" w:rsidRDefault="00704E25" w:rsidP="00704E25">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6A4A4FBF" w14:textId="77777777" w:rsidR="00704E25" w:rsidRDefault="00704E25" w:rsidP="00704E25">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FE25510" w14:textId="77777777" w:rsidR="00704E25" w:rsidRDefault="00704E25" w:rsidP="00704E25">
      <w:pPr>
        <w:rPr>
          <w:sz w:val="16"/>
        </w:rPr>
      </w:pPr>
      <w:r>
        <w:rPr>
          <w:sz w:val="16"/>
        </w:rPr>
        <w:t>What is science diplomacy?</w:t>
      </w:r>
    </w:p>
    <w:p w14:paraId="68E61842" w14:textId="77777777" w:rsidR="00704E25" w:rsidRDefault="00704E25" w:rsidP="00704E25">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5E3D86D3" w14:textId="77777777" w:rsidR="00704E25" w:rsidRDefault="00704E25" w:rsidP="00704E25">
      <w:pPr>
        <w:rPr>
          <w:sz w:val="16"/>
        </w:rPr>
      </w:pPr>
      <w:r>
        <w:rPr>
          <w:sz w:val="16"/>
        </w:rPr>
        <w:t>Natural disasters don’t respect national boundaries (and neither does the aftermath)</w:t>
      </w:r>
    </w:p>
    <w:p w14:paraId="796A273D" w14:textId="77777777" w:rsidR="00704E25" w:rsidRDefault="00704E25" w:rsidP="00704E25">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78704026" w14:textId="77777777" w:rsidR="00704E25" w:rsidRDefault="00704E25" w:rsidP="00704E25">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559EEB7" w14:textId="77777777" w:rsidR="00704E25" w:rsidRDefault="00704E25" w:rsidP="00704E25">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6278E29" w14:textId="77777777" w:rsidR="00704E25" w:rsidRDefault="00704E25" w:rsidP="00704E25">
      <w:pPr>
        <w:rPr>
          <w:sz w:val="16"/>
        </w:rPr>
      </w:pPr>
      <w:r>
        <w:rPr>
          <w:sz w:val="16"/>
        </w:rPr>
        <w:t>Explore or Exploit? Managing international spaces</w:t>
      </w:r>
    </w:p>
    <w:p w14:paraId="1685B721" w14:textId="77777777" w:rsidR="00704E25" w:rsidRDefault="00704E25" w:rsidP="00704E25">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22CF269C" w14:textId="77777777" w:rsidR="00704E25" w:rsidRDefault="00704E25" w:rsidP="00704E25">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0008FC4D" w14:textId="77777777" w:rsidR="00704E25" w:rsidRDefault="00704E25" w:rsidP="00704E25">
      <w:pPr>
        <w:rPr>
          <w:sz w:val="16"/>
        </w:rPr>
      </w:pPr>
      <w:r>
        <w:rPr>
          <w:sz w:val="16"/>
        </w:rPr>
        <w:t>Science diplomacy going forward</w:t>
      </w:r>
    </w:p>
    <w:p w14:paraId="73C3D057" w14:textId="77777777" w:rsidR="00704E25" w:rsidRDefault="00704E25" w:rsidP="00704E25">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3A1C868E" w14:textId="77777777" w:rsidR="00704E25" w:rsidRDefault="00704E25" w:rsidP="00704E25">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362BAE4" w14:textId="77777777" w:rsidR="00704E25" w:rsidRDefault="00704E25" w:rsidP="00704E25">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2DA8BDB5" w14:textId="77777777" w:rsidR="00704E25" w:rsidRPr="00175DBB" w:rsidRDefault="00704E25" w:rsidP="00704E25">
      <w:pPr>
        <w:pStyle w:val="Heading4"/>
      </w:pPr>
      <w:r w:rsidRPr="00175DBB">
        <w:t xml:space="preserve">Science diplomacy is key to </w:t>
      </w:r>
      <w:r w:rsidRPr="00175DBB">
        <w:rPr>
          <w:u w:val="single"/>
        </w:rPr>
        <w:t>nuclear security</w:t>
      </w:r>
      <w:r w:rsidRPr="00175DBB">
        <w:t xml:space="preserve"> and </w:t>
      </w:r>
      <w:r w:rsidRPr="00175DBB">
        <w:rPr>
          <w:u w:val="single"/>
        </w:rPr>
        <w:t>counter-terror</w:t>
      </w:r>
      <w:r w:rsidRPr="00175DBB">
        <w:t xml:space="preserve"> operations. </w:t>
      </w:r>
    </w:p>
    <w:p w14:paraId="3D828C6A" w14:textId="77777777" w:rsidR="00704E25" w:rsidRPr="00175DBB" w:rsidRDefault="00704E25" w:rsidP="00704E25">
      <w:r w:rsidRPr="00175DBB">
        <w:t xml:space="preserve">Micah D. </w:t>
      </w:r>
      <w:r w:rsidRPr="00175DBB">
        <w:rPr>
          <w:rStyle w:val="Style13ptBold"/>
        </w:rPr>
        <w:t>Lowenthal 11</w:t>
      </w:r>
      <w:r w:rsidRPr="00175DBB">
        <w:t xml:space="preserve">. Senior Board Director / Program Director at The National Academy of Sciences. "Science Diplomacy for Nuclear Security." The United States Institute of Peace. </w:t>
      </w:r>
      <w:hyperlink r:id="rId8" w:history="1">
        <w:r w:rsidRPr="00175DBB">
          <w:rPr>
            <w:rStyle w:val="Hyperlink"/>
          </w:rPr>
          <w:t>https://www.usip.org/sites/default/files/SR_288.pdf</w:t>
        </w:r>
      </w:hyperlink>
      <w:r w:rsidRPr="00175DBB">
        <w:t xml:space="preserve">. </w:t>
      </w:r>
    </w:p>
    <w:p w14:paraId="5451992C" w14:textId="77777777" w:rsidR="00704E25" w:rsidRPr="00175DBB" w:rsidRDefault="00704E25" w:rsidP="00704E25">
      <w:pPr>
        <w:rPr>
          <w:u w:val="single"/>
        </w:rPr>
      </w:pPr>
      <w:r w:rsidRPr="00175DBB">
        <w:rPr>
          <w:rStyle w:val="Emphasis"/>
          <w:highlight w:val="cyan"/>
        </w:rPr>
        <w:t>Areas for Future U.S.-Russia Science Diplomacy</w:t>
      </w:r>
      <w:r w:rsidRPr="00175DBB">
        <w:t xml:space="preserve"> Recent progress in the U.S.-Russia relationship provides fertile ground for science diplomacy between the two nations, as do the areas where there has not been progress. As Assistant Secretary Gottemoeller noted, the U.S.-Russian Agreement for Cooperation in the Field of Peaceful Uses of Nuclear Energy, also known as the U.S.-Russia 123 Agreement, came into force on January 11, 2011.</w:t>
      </w:r>
      <w:r w:rsidRPr="00175DBB">
        <w:rPr>
          <w:sz w:val="12"/>
        </w:rPr>
        <w:t xml:space="preserve"> </w:t>
      </w:r>
      <w:r w:rsidRPr="00175DBB">
        <w:rPr>
          <w:rStyle w:val="StyleUnderline"/>
        </w:rPr>
        <w:t xml:space="preserve">The </w:t>
      </w:r>
      <w:r w:rsidRPr="00175DBB">
        <w:rPr>
          <w:rStyle w:val="StyleUnderline"/>
          <w:highlight w:val="cyan"/>
        </w:rPr>
        <w:t>agreement</w:t>
      </w:r>
      <w:r w:rsidRPr="00175DBB">
        <w:rPr>
          <w:rStyle w:val="StyleUnderline"/>
        </w:rPr>
        <w:t xml:space="preserve"> normalizes and </w:t>
      </w:r>
      <w:r w:rsidRPr="00175DBB">
        <w:rPr>
          <w:rStyle w:val="StyleUnderline"/>
          <w:highlight w:val="cyan"/>
        </w:rPr>
        <w:t>expands cooperation in nuclear energy</w:t>
      </w:r>
      <w:r w:rsidRPr="00175DBB">
        <w:rPr>
          <w:rStyle w:val="StyleUnderline"/>
        </w:rPr>
        <w:t xml:space="preserve"> and enables cooperation on technology development for nuclear nonproliferation programs, </w:t>
      </w:r>
      <w:r w:rsidRPr="00175DBB">
        <w:rPr>
          <w:rStyle w:val="StyleUnderline"/>
          <w:highlight w:val="cyan"/>
        </w:rPr>
        <w:t>nuclear forensics</w:t>
      </w:r>
      <w:r w:rsidRPr="00175DBB">
        <w:rPr>
          <w:rStyle w:val="StyleUnderline"/>
        </w:rPr>
        <w:t xml:space="preserve">, and </w:t>
      </w:r>
      <w:r w:rsidRPr="00175DBB">
        <w:rPr>
          <w:rStyle w:val="StyleUnderline"/>
          <w:highlight w:val="cyan"/>
        </w:rPr>
        <w:t>safeguards and monitoring</w:t>
      </w:r>
      <w:r w:rsidRPr="00175DBB">
        <w:rPr>
          <w:rStyle w:val="StyleUnderline"/>
        </w:rPr>
        <w:t xml:space="preserve"> programs. The 123 </w:t>
      </w:r>
      <w:r w:rsidRPr="00175DBB">
        <w:rPr>
          <w:rStyle w:val="StyleUnderline"/>
          <w:highlight w:val="cyan"/>
        </w:rPr>
        <w:t>Agreement is only a legal framework</w:t>
      </w:r>
      <w:r w:rsidRPr="00175DBB">
        <w:rPr>
          <w:rStyle w:val="StyleUnderline"/>
        </w:rPr>
        <w:t xml:space="preserve"> authorizing such work, so </w:t>
      </w:r>
      <w:r w:rsidRPr="00175DBB">
        <w:rPr>
          <w:rStyle w:val="StyleUnderline"/>
          <w:highlight w:val="cyan"/>
        </w:rPr>
        <w:t>it is now up to the parties to identify</w:t>
      </w:r>
      <w:r w:rsidRPr="00175DBB">
        <w:rPr>
          <w:rStyle w:val="StyleUnderline"/>
        </w:rPr>
        <w:t xml:space="preserve"> the </w:t>
      </w:r>
      <w:r w:rsidRPr="00175DBB">
        <w:rPr>
          <w:rStyle w:val="StyleUnderline"/>
          <w:highlight w:val="cyan"/>
        </w:rPr>
        <w:t>substantive work</w:t>
      </w:r>
      <w:r w:rsidRPr="00175DBB">
        <w:rPr>
          <w:rStyle w:val="StyleUnderline"/>
        </w:rPr>
        <w:t xml:space="preserve"> to be done under the agreement and to take the steps necessary to make that joint work successful. Secretary Perry listed a set of technical issues the world will face as it moves toward a follow-on arms control treaty and lower numbers of nuclear weapons, or zero nuclear weapons</w:t>
      </w:r>
      <w:r w:rsidRPr="00175DBB">
        <w:rPr>
          <w:sz w:val="12"/>
        </w:rPr>
        <w:t xml:space="preserve">. </w:t>
      </w:r>
      <w:r w:rsidRPr="00175DBB">
        <w:t>They range from cooperation on ballistic missile defense to verification of warheads and treaties. Secretary Perry called these technical challenges special challenges to CISAC and others in the technical community engaged in science diplomacy. His list, as well as issues highlighted by Dr. Garwin and others, are as follows:</w:t>
      </w:r>
      <w:r w:rsidRPr="00175DBB">
        <w:rPr>
          <w:sz w:val="12"/>
        </w:rPr>
        <w:t xml:space="preserve"> </w:t>
      </w:r>
      <w:r w:rsidRPr="00175DBB">
        <w:rPr>
          <w:rStyle w:val="Emphasis"/>
          <w:highlight w:val="cyan"/>
        </w:rPr>
        <w:t>Safeguarding Nuclear Power</w:t>
      </w:r>
      <w:r w:rsidRPr="00175DBB">
        <w:rPr>
          <w:sz w:val="12"/>
        </w:rPr>
        <w:t xml:space="preserve"> </w:t>
      </w:r>
      <w:r w:rsidRPr="00175DBB">
        <w:t xml:space="preserve">and Contributing to Nonproliferation Regimes “When we are considering the export of nuclear reactors and fuel to third countries, we need to make sure that we arrive at a solution that will not contribute to proliferation.” —Nikolai N. Ponomarev-Stepnoy Nuclear power is inextricably linked to a risk of proliferation because of the materials and technologies involved. Some nuclear-fuel-cycle technologies and some nuclear materials are less attractive or less effective for nuclear-weapons applications, but some level of risk always remains. For this reason, a variety of policy measures and physical safeguards has been put in place, and numerous others are being analyzed and considered. International agreements and commitments to physical safeguards, technologies, efforts for detection of undeclared facilities, and export controls for sensitive technologies, all contribute to a healthy nuclear nonproliferation regime. </w:t>
      </w:r>
      <w:r w:rsidRPr="00175DBB">
        <w:rPr>
          <w:rStyle w:val="StyleUnderline"/>
          <w:highlight w:val="cyan"/>
        </w:rPr>
        <w:t>Because of the technical complexities of</w:t>
      </w:r>
      <w:r w:rsidRPr="00175DBB">
        <w:rPr>
          <w:rStyle w:val="StyleUnderline"/>
        </w:rPr>
        <w:t xml:space="preserve"> nearly every aspect of the </w:t>
      </w:r>
      <w:r w:rsidRPr="00175DBB">
        <w:rPr>
          <w:rStyle w:val="StyleUnderline"/>
          <w:highlight w:val="cyan"/>
        </w:rPr>
        <w:t>nuclear fuel cycle</w:t>
      </w:r>
      <w:r w:rsidRPr="00175DBB">
        <w:rPr>
          <w:rStyle w:val="StyleUnderline"/>
        </w:rPr>
        <w:t xml:space="preserve"> and its potential exploitation</w:t>
      </w:r>
      <w:r w:rsidRPr="00175DBB">
        <w:rPr>
          <w:sz w:val="12"/>
        </w:rPr>
        <w:t xml:space="preserve"> </w:t>
      </w:r>
      <w:r w:rsidRPr="00175DBB">
        <w:t xml:space="preserve">for proliferation, </w:t>
      </w:r>
      <w:r w:rsidRPr="00175DBB">
        <w:rPr>
          <w:rStyle w:val="Emphasis"/>
          <w:highlight w:val="cyan"/>
        </w:rPr>
        <w:t>science diplomacy can</w:t>
      </w:r>
      <w:r w:rsidRPr="00175DBB">
        <w:rPr>
          <w:rStyle w:val="Emphasis"/>
        </w:rPr>
        <w:t xml:space="preserve"> continue to </w:t>
      </w:r>
      <w:r w:rsidRPr="00175DBB">
        <w:rPr>
          <w:rStyle w:val="Emphasis"/>
          <w:highlight w:val="cyan"/>
        </w:rPr>
        <w:t>make substantial contributions</w:t>
      </w:r>
      <w:r w:rsidRPr="00175DBB">
        <w:rPr>
          <w:sz w:val="12"/>
        </w:rPr>
        <w:t xml:space="preserve"> </w:t>
      </w:r>
      <w:r w:rsidRPr="00175DBB">
        <w:t xml:space="preserve">on this topic. Verifying Nuclear Arms Reductions “These negotiations [over reductions in strategic and nonstrategic arsenals] will only be fruitful or productive if the parties are successful in establishing mutually acceptable verification mechanisms.” —Viktor I. Yesin “Establishing the verification measures in transparency tools . . . will help us ensure confidence as we move from step to step. This isn’t going to happen without a strong scientific and technology base, because we have to have confidence that we collectively, the big we, know what’s going on in this area.” —Under Secretary of Energy Thomas D’Agostino In the debate over advice and consent on the ratification of the New START, the U.S. Senate made clear that the next step for nuclear arms control must include nonstrategic (tactical) nuclear weapons in Russia. Assistant Secretary Gottemoeller noted that the United States and Russia are preparing for a dialogue on nonstrategic nuclear weapons, and she highlighted the role of NGOs in providing analysis and ideas for this dialogue, “providing much, very welcome food for thought for those of us working these matters inside the government.” Under Secretary D’Agostino noted that a prominent challenge among the many associated with including tactical nuclear weapons in an arms control or reduction treaty is verification. Verification is also perhaps the topic most susceptible to technical options. General Viktor I. Yesin, former chief of staff of the Strategic Rocket Forces in Russia, proposed a course of action for verification of reductions in tactical nuclear weapons: (1) declare the number of existing weapons, (2) categorize the weapons into an active stockpile (deployable) and an inactive reserve subject to elimination, (3) agree that inactive reserve weapons cannot be made active, and (4) separate the storage facilities for the two categories. If these conditions are met, there could be on-site inspections of storage sites of both categories of weapons. The goal of each on-site inspection would be to ensure that the number of warheads in each storage facility does not exceed what is declared. The number in each category sent to elimination is also verifiable based on the amount of nuclear material obtained from elimination. There are technical details in General Yesin’s ideas that would require further development and refinement, as lingering doubts about possible undeclared sites and shielded weapons, among other issues, would need to be addressed. The same is true for nearly any such proposal. Secretary Perry said that the verification of warheads, as distinct from missiles and deployments, is a great technological challenge. Joint exploration and development of technical options to enable proposals for verification of declarations and reductions is a valuable topic where science diplomacy has an essential role to play. </w:t>
      </w:r>
      <w:r w:rsidRPr="00175DBB">
        <w:rPr>
          <w:rStyle w:val="Emphasis"/>
          <w:highlight w:val="cyan"/>
        </w:rPr>
        <w:t>Countering Nuclear Terrorism</w:t>
      </w:r>
      <w:r w:rsidRPr="00175DBB">
        <w:t xml:space="preserve"> “Should we really wait for nuclear terrorism, compared to which 9/11 will appear an innocent joke?” —Evgeniy Avrorin “[T]he stocks [of highly enriched uranium (HEU) and plutonium] have grown. Terrorism has become a serious problem. But the sense of danger seems to be muted, except perhaps for some people here today.” —John Ahearne</w:t>
      </w:r>
      <w:r w:rsidRPr="00175DBB">
        <w:rPr>
          <w:sz w:val="12"/>
        </w:rPr>
        <w:t xml:space="preserve"> </w:t>
      </w:r>
      <w:r w:rsidRPr="00175DBB">
        <w:rPr>
          <w:rStyle w:val="StyleUnderline"/>
        </w:rPr>
        <w:t xml:space="preserve">It has been noted that </w:t>
      </w:r>
      <w:r w:rsidRPr="00175DBB">
        <w:rPr>
          <w:rStyle w:val="StyleUnderline"/>
          <w:highlight w:val="cyan"/>
        </w:rPr>
        <w:t xml:space="preserve">the knowledge </w:t>
      </w:r>
      <w:r w:rsidRPr="00175DBB">
        <w:rPr>
          <w:rStyle w:val="StyleUnderline"/>
        </w:rPr>
        <w:t xml:space="preserve">of how </w:t>
      </w:r>
      <w:r w:rsidRPr="00175DBB">
        <w:rPr>
          <w:rStyle w:val="StyleUnderline"/>
          <w:highlight w:val="cyan"/>
        </w:rPr>
        <w:t>to build</w:t>
      </w:r>
      <w:r w:rsidRPr="00175DBB">
        <w:rPr>
          <w:rStyle w:val="StyleUnderline"/>
        </w:rPr>
        <w:t xml:space="preserve"> a crude </w:t>
      </w:r>
      <w:r w:rsidRPr="00175DBB">
        <w:rPr>
          <w:rStyle w:val="StyleUnderline"/>
          <w:highlight w:val="cyan"/>
        </w:rPr>
        <w:t>nuclear explosive is within the reach of many</w:t>
      </w:r>
      <w:r w:rsidRPr="00175DBB">
        <w:rPr>
          <w:rStyle w:val="StyleUnderline"/>
        </w:rPr>
        <w:t xml:space="preserve">, and that </w:t>
      </w:r>
      <w:r w:rsidRPr="00175DBB">
        <w:rPr>
          <w:rStyle w:val="StyleUnderline"/>
          <w:highlight w:val="cyan"/>
        </w:rPr>
        <w:t xml:space="preserve">the </w:t>
      </w:r>
      <w:r w:rsidRPr="00175DBB">
        <w:rPr>
          <w:rStyle w:val="Emphasis"/>
          <w:highlight w:val="cyan"/>
        </w:rPr>
        <w:t>difficulty in acquiring</w:t>
      </w:r>
      <w:r w:rsidRPr="00175DBB">
        <w:rPr>
          <w:rStyle w:val="Emphasis"/>
        </w:rPr>
        <w:t xml:space="preserve"> the </w:t>
      </w:r>
      <w:r w:rsidRPr="00175DBB">
        <w:rPr>
          <w:rStyle w:val="Emphasis"/>
          <w:highlight w:val="cyan"/>
        </w:rPr>
        <w:t>fissile material</w:t>
      </w:r>
      <w:r w:rsidRPr="00175DBB">
        <w:rPr>
          <w:rStyle w:val="Emphasis"/>
        </w:rPr>
        <w:t xml:space="preserve"> for the nuclear explosive </w:t>
      </w:r>
      <w:r w:rsidRPr="00175DBB">
        <w:rPr>
          <w:rStyle w:val="Emphasis"/>
          <w:highlight w:val="cyan"/>
        </w:rPr>
        <w:t>is the main obstacle to nuclear terrorism</w:t>
      </w:r>
      <w:r w:rsidRPr="00175DBB">
        <w:rPr>
          <w:sz w:val="12"/>
        </w:rPr>
        <w:t xml:space="preserve">. </w:t>
      </w:r>
      <w:r w:rsidRPr="00175DBB">
        <w:t>Little progress has been made on the Fissile Material Cutoff Treaty (FMCT), and even this measure would only stop future production of fissile material, not address nuclear material already in existence. In discussing disposition of HEU and plutonium, Ahearne expressed his view that the sheer quantity of HEU and plutonium in storage is a hazard. Some aspects of verification of an FMCT and declarations of existing stocks are difficult, but for those who share Dr. Ahearne’s concern about stocks, the challenges cannot be avoided. D’Agostino and Gottemoeller both highlighted</w:t>
      </w:r>
      <w:r w:rsidRPr="00175DBB">
        <w:rPr>
          <w:sz w:val="12"/>
        </w:rPr>
        <w:t xml:space="preserve"> </w:t>
      </w:r>
      <w:r w:rsidRPr="00175DBB">
        <w:rPr>
          <w:rStyle w:val="StyleUnderline"/>
        </w:rPr>
        <w:t xml:space="preserve">additional </w:t>
      </w:r>
      <w:r w:rsidRPr="00175DBB">
        <w:rPr>
          <w:rStyle w:val="StyleUnderline"/>
          <w:highlight w:val="cyan"/>
        </w:rPr>
        <w:t>joint activities, such as nuclear forensics</w:t>
      </w:r>
      <w:r w:rsidRPr="00175DBB">
        <w:rPr>
          <w:rStyle w:val="StyleUnderline"/>
        </w:rPr>
        <w:t xml:space="preserve">, </w:t>
      </w:r>
      <w:r w:rsidRPr="00175DBB">
        <w:rPr>
          <w:sz w:val="12"/>
        </w:rPr>
        <w:t xml:space="preserve">which </w:t>
      </w:r>
      <w:r w:rsidRPr="00175DBB">
        <w:rPr>
          <w:rStyle w:val="StyleUnderline"/>
          <w:highlight w:val="cyan"/>
        </w:rPr>
        <w:t>could work to curb nuclear terrorism.</w:t>
      </w:r>
    </w:p>
    <w:p w14:paraId="596DFE94" w14:textId="77777777" w:rsidR="00704E25" w:rsidRPr="00175DBB" w:rsidRDefault="00704E25" w:rsidP="00704E25">
      <w:pPr>
        <w:pStyle w:val="Heading4"/>
        <w:rPr>
          <w:rFonts w:eastAsia="Times New Roman"/>
        </w:rPr>
      </w:pPr>
      <w:r w:rsidRPr="00175DBB">
        <w:rPr>
          <w:rFonts w:eastAsia="Times New Roman"/>
        </w:rPr>
        <w:t xml:space="preserve">Nuclear terror causes </w:t>
      </w:r>
      <w:r w:rsidRPr="00175DBB">
        <w:rPr>
          <w:rFonts w:eastAsia="Times New Roman"/>
          <w:u w:val="single"/>
        </w:rPr>
        <w:t>extinction</w:t>
      </w:r>
      <w:r w:rsidRPr="00175DBB">
        <w:rPr>
          <w:rFonts w:eastAsia="Times New Roman"/>
        </w:rPr>
        <w:t xml:space="preserve">. </w:t>
      </w:r>
    </w:p>
    <w:p w14:paraId="6BCC6C8C" w14:textId="77777777" w:rsidR="00704E25" w:rsidRPr="00175DBB" w:rsidRDefault="00704E25" w:rsidP="00704E25">
      <w:r w:rsidRPr="00175DBB">
        <w:rPr>
          <w:rFonts w:eastAsia="Calibri" w:cs="Times New Roman"/>
        </w:rPr>
        <w:t xml:space="preserve">Nickolas </w:t>
      </w:r>
      <w:r w:rsidRPr="00175DBB">
        <w:rPr>
          <w:rStyle w:val="Style13ptBold"/>
        </w:rPr>
        <w:t>Roth 17</w:t>
      </w:r>
      <w:r w:rsidRPr="00175DBB">
        <w:rPr>
          <w:rFonts w:eastAsia="Calibri" w:cs="Times New Roman"/>
        </w:rPr>
        <w:t xml:space="preserve">. Research associate at the Belfer Center’s Project on Managing the Atom at Harvard University and research fellow at the Center for International and Security Studies at the University of Maryland. Matthew Bunn, Professor of practice at the Harvard Kennedy School. “The effects of a single terrorist nuclear bomb.” </w:t>
      </w:r>
      <w:r w:rsidRPr="00175DBB">
        <w:t xml:space="preserve">Bulletin of the Atomic Scientists, </w:t>
      </w:r>
      <w:hyperlink r:id="rId9" w:history="1">
        <w:r w:rsidRPr="00175DBB">
          <w:rPr>
            <w:rStyle w:val="Hyperlink"/>
          </w:rPr>
          <w:t>http://thebulletin.org/effects-single-terrorist-nuclear-bomb11150</w:t>
        </w:r>
      </w:hyperlink>
      <w:r w:rsidRPr="00175DBB">
        <w:t xml:space="preserve">. </w:t>
      </w:r>
    </w:p>
    <w:p w14:paraId="1C6D2F92" w14:textId="77777777" w:rsidR="00704E25" w:rsidRPr="00F63917" w:rsidRDefault="00704E25" w:rsidP="00704E25">
      <w:r w:rsidRPr="00175DBB">
        <w:rPr>
          <w:rFonts w:eastAsia="Calibri" w:cs="Times New Roman"/>
        </w:rPr>
        <w:t>T</w:t>
      </w:r>
      <w:r w:rsidRPr="00175DBB">
        <w:t>he escalating threats between North Korea and the United States make it easy to forget the “nuclear nightmare,” as former US Secretary of Defense William J. Perry put it, that could result even from the use of just a single terrorist nuclear bomb in the heart of a major city. At the risk of repeating the vast literature on the tragedies of Hiroshima and Nagasaki—and the substantial literature surrounding nuclear tests and simulations since then—</w:t>
      </w:r>
      <w:r w:rsidRPr="00175DBB">
        <w:rPr>
          <w:rStyle w:val="Emphasis"/>
        </w:rPr>
        <w:t xml:space="preserve">we attempt to spell out here the likely consequences of the explosion of </w:t>
      </w:r>
      <w:r w:rsidRPr="00175DBB">
        <w:rPr>
          <w:rStyle w:val="Emphasis"/>
          <w:highlight w:val="cyan"/>
        </w:rPr>
        <w:t>a single terrorist nuclear bomb</w:t>
      </w:r>
      <w:r w:rsidRPr="00175DBB">
        <w:rPr>
          <w:rStyle w:val="Emphasis"/>
        </w:rPr>
        <w:t xml:space="preserve"> on a major city, </w:t>
      </w:r>
      <w:r w:rsidRPr="00175DBB">
        <w:rPr>
          <w:rStyle w:val="Emphasis"/>
          <w:highlight w:val="cyan"/>
        </w:rPr>
        <w:t>and</w:t>
      </w:r>
      <w:r w:rsidRPr="00175DBB">
        <w:rPr>
          <w:rStyle w:val="Emphasis"/>
        </w:rPr>
        <w:t xml:space="preserve"> its subsequent </w:t>
      </w:r>
      <w:r w:rsidRPr="00175DBB">
        <w:rPr>
          <w:rStyle w:val="Emphasis"/>
          <w:highlight w:val="cyan"/>
        </w:rPr>
        <w:t>ripple effects on</w:t>
      </w:r>
      <w:r w:rsidRPr="00175DBB">
        <w:rPr>
          <w:rStyle w:val="Emphasis"/>
        </w:rPr>
        <w:t xml:space="preserve"> the rest of the </w:t>
      </w:r>
      <w:r w:rsidRPr="00175DBB">
        <w:rPr>
          <w:rStyle w:val="Emphasis"/>
          <w:highlight w:val="cyan"/>
        </w:rPr>
        <w:t>planet</w:t>
      </w:r>
      <w:r w:rsidRPr="00175DBB">
        <w:rPr>
          <w:rStyle w:val="Emphasis"/>
        </w:rPr>
        <w:t>.</w:t>
      </w:r>
      <w:r w:rsidRPr="00175DBB">
        <w:rPr>
          <w:rFonts w:eastAsia="Calibri" w:cs="Times New Roman"/>
          <w:sz w:val="8"/>
        </w:rPr>
        <w:t xml:space="preserve"> </w:t>
      </w:r>
      <w:r w:rsidRPr="00175DBB">
        <w:t xml:space="preserve">Depending on where and when it was detonated, </w:t>
      </w:r>
      <w:r w:rsidRPr="00175DBB">
        <w:rPr>
          <w:rStyle w:val="StyleUnderline"/>
        </w:rPr>
        <w:t xml:space="preserve">the blast, fire, initial radiation, and </w:t>
      </w:r>
      <w:r w:rsidRPr="00175DBB">
        <w:rPr>
          <w:rStyle w:val="StyleUnderline"/>
          <w:highlight w:val="cyan"/>
        </w:rPr>
        <w:t>long-term radioactive fallout</w:t>
      </w:r>
      <w:r w:rsidRPr="00175DBB">
        <w:rPr>
          <w:rStyle w:val="StyleUnderline"/>
        </w:rPr>
        <w:t xml:space="preserve"> from such a bomb could leave the heart of a major city a </w:t>
      </w:r>
      <w:r w:rsidRPr="00175DBB">
        <w:rPr>
          <w:rStyle w:val="StyleUnderline"/>
          <w:highlight w:val="cyan"/>
        </w:rPr>
        <w:t>smoldering</w:t>
      </w:r>
      <w:r w:rsidRPr="00175DBB">
        <w:rPr>
          <w:rStyle w:val="StyleUnderline"/>
        </w:rPr>
        <w:t xml:space="preserve"> radioactive ruin, killing tens or hundreds of </w:t>
      </w:r>
      <w:r w:rsidRPr="00175DBB">
        <w:rPr>
          <w:rStyle w:val="StyleUnderline"/>
          <w:highlight w:val="cyan"/>
        </w:rPr>
        <w:t>thousands of people</w:t>
      </w:r>
      <w:r w:rsidRPr="00175DBB">
        <w:rPr>
          <w:rFonts w:eastAsia="Calibri" w:cs="Times New Roman"/>
          <w:sz w:val="8"/>
        </w:rPr>
        <w:t xml:space="preserve"> and </w:t>
      </w:r>
      <w:r w:rsidRPr="00175DBB">
        <w:t>wounding hundreds of thousands more. Vast areas would have to be evacuated and might be uninhabitable for years.</w:t>
      </w:r>
      <w:r w:rsidRPr="00175DBB">
        <w:rPr>
          <w:rFonts w:eastAsia="Calibri" w:cs="Times New Roman"/>
          <w:sz w:val="8"/>
        </w:rPr>
        <w:t xml:space="preserve"> </w:t>
      </w:r>
      <w:r w:rsidRPr="00175DBB">
        <w:rPr>
          <w:rStyle w:val="Emphasis"/>
        </w:rPr>
        <w:t xml:space="preserve">Economic, political, and social aftershocks would </w:t>
      </w:r>
      <w:r w:rsidRPr="00175DBB">
        <w:rPr>
          <w:rStyle w:val="Emphasis"/>
          <w:highlight w:val="cyan"/>
        </w:rPr>
        <w:t>ripple throughout the world</w:t>
      </w:r>
      <w:r w:rsidRPr="00175DBB">
        <w:rPr>
          <w:rFonts w:eastAsia="Calibri" w:cs="Times New Roman"/>
          <w:sz w:val="8"/>
        </w:rPr>
        <w:t xml:space="preserve">. </w:t>
      </w:r>
      <w:r w:rsidRPr="00175DBB">
        <w:t xml:space="preserve">A single terrorist nuclear bomb would change history. The country attacked—and the world—would never be the same. The idea of terrorists accomplishing such a thing is, unfortunately, not out of the question; </w:t>
      </w:r>
      <w:r w:rsidRPr="00175DBB">
        <w:rPr>
          <w:rStyle w:val="StyleUnderline"/>
        </w:rPr>
        <w:t>it is far easier to make a crude, unsafe, unreliable nuclear explosive that might fit in the back of a truck</w:t>
      </w:r>
      <w:r w:rsidRPr="00175DBB">
        <w:rPr>
          <w:rFonts w:eastAsia="Calibri" w:cs="Times New Roman"/>
          <w:sz w:val="8"/>
        </w:rPr>
        <w:t xml:space="preserve"> </w:t>
      </w:r>
      <w:r w:rsidRPr="00175DBB">
        <w:t>than it is to make a safe, reliable weapon of known yield that can be delivered by missile or combat aircraft.</w:t>
      </w:r>
      <w:r w:rsidRPr="00175DBB">
        <w:rPr>
          <w:rFonts w:eastAsia="Calibri" w:cs="Times New Roman"/>
          <w:sz w:val="8"/>
        </w:rPr>
        <w:t xml:space="preserve"> </w:t>
      </w:r>
      <w:r w:rsidRPr="00175DBB">
        <w:rPr>
          <w:rStyle w:val="Emphasis"/>
          <w:highlight w:val="cyan"/>
        </w:rPr>
        <w:t>Numerous</w:t>
      </w:r>
      <w:r w:rsidRPr="00175DBB">
        <w:rPr>
          <w:rStyle w:val="Emphasis"/>
        </w:rPr>
        <w:t xml:space="preserve"> government </w:t>
      </w:r>
      <w:r w:rsidRPr="00175DBB">
        <w:rPr>
          <w:rStyle w:val="Emphasis"/>
          <w:highlight w:val="cyan"/>
        </w:rPr>
        <w:t>studies</w:t>
      </w:r>
      <w:r w:rsidRPr="00175DBB">
        <w:rPr>
          <w:rStyle w:val="Emphasis"/>
        </w:rPr>
        <w:t xml:space="preserve"> have </w:t>
      </w:r>
      <w:r w:rsidRPr="00175DBB">
        <w:rPr>
          <w:rStyle w:val="Emphasis"/>
          <w:highlight w:val="cyan"/>
        </w:rPr>
        <w:t>concluded</w:t>
      </w:r>
      <w:r w:rsidRPr="00175DBB">
        <w:rPr>
          <w:rStyle w:val="Emphasis"/>
        </w:rPr>
        <w:t xml:space="preserve"> that </w:t>
      </w:r>
      <w:r w:rsidRPr="00175DBB">
        <w:rPr>
          <w:rStyle w:val="Emphasis"/>
          <w:highlight w:val="cyan"/>
        </w:rPr>
        <w:t>it is plausible</w:t>
      </w:r>
      <w:r w:rsidRPr="00175DBB">
        <w:rPr>
          <w:rFonts w:eastAsia="Calibri" w:cs="Times New Roman"/>
          <w:sz w:val="8"/>
        </w:rPr>
        <w:t xml:space="preserve"> </w:t>
      </w:r>
      <w:r w:rsidRPr="00175DBB">
        <w:t xml:space="preserve">that a sophisticated terrorist group could make a crude bomb if they got the needed nuclear material. And in the last quarter century, there have been some 20 seizures of stolen, weapons-usable nuclear material, and at least two terrorist groups have made significant efforts to acquire nuclear bombs. Terrorist use of an actual nuclear bomb is a low-probability event—but the </w:t>
      </w:r>
      <w:r w:rsidRPr="00175DBB">
        <w:rPr>
          <w:rStyle w:val="Emphasis"/>
          <w:highlight w:val="cyan"/>
        </w:rPr>
        <w:t>immensity</w:t>
      </w:r>
      <w:r w:rsidRPr="00175DBB">
        <w:rPr>
          <w:rStyle w:val="Emphasis"/>
        </w:rPr>
        <w:t xml:space="preserve"> of the consequences </w:t>
      </w:r>
      <w:r w:rsidRPr="00175DBB">
        <w:rPr>
          <w:rStyle w:val="Emphasis"/>
          <w:highlight w:val="cyan"/>
        </w:rPr>
        <w:t>means</w:t>
      </w:r>
      <w:r w:rsidRPr="00175DBB">
        <w:rPr>
          <w:rStyle w:val="Emphasis"/>
        </w:rPr>
        <w:t xml:space="preserve"> that </w:t>
      </w:r>
      <w:r w:rsidRPr="00175DBB">
        <w:rPr>
          <w:rStyle w:val="Emphasis"/>
          <w:highlight w:val="cyan"/>
        </w:rPr>
        <w:t>even a small chance is enough to justify an intensive effort</w:t>
      </w:r>
      <w:r w:rsidRPr="00175DBB">
        <w:rPr>
          <w:rStyle w:val="Emphasis"/>
        </w:rPr>
        <w:t xml:space="preserve"> to reduce the risk</w:t>
      </w:r>
      <w:r w:rsidRPr="00175DBB">
        <w:rPr>
          <w:rFonts w:eastAsia="Calibri" w:cs="Times New Roman"/>
          <w:sz w:val="8"/>
        </w:rPr>
        <w:t xml:space="preserve">. </w:t>
      </w:r>
      <w:r w:rsidRPr="00175DBB">
        <w:t>Fortunately, since the early 1990s, countries around the world have significantly reduced the danger—</w:t>
      </w:r>
      <w:r w:rsidRPr="00175DBB">
        <w:rPr>
          <w:rStyle w:val="Emphasis"/>
        </w:rPr>
        <w:t xml:space="preserve">but it </w:t>
      </w:r>
      <w:r w:rsidRPr="00175DBB">
        <w:rPr>
          <w:rStyle w:val="Emphasis"/>
          <w:highlight w:val="cyan"/>
        </w:rPr>
        <w:t>remains very real</w:t>
      </w:r>
      <w:r w:rsidRPr="00175DBB">
        <w:rPr>
          <w:rFonts w:eastAsia="Calibri" w:cs="Times New Roman"/>
          <w:sz w:val="8"/>
        </w:rPr>
        <w:t xml:space="preserve">, </w:t>
      </w:r>
      <w:r w:rsidRPr="00175DBB">
        <w:t>and there is more to do to ensure this nightmare never becomes reality. Brighter than a thousand suns.</w:t>
      </w:r>
      <w:r w:rsidRPr="00175DBB">
        <w:rPr>
          <w:rFonts w:eastAsia="Calibri" w:cs="Times New Roman"/>
          <w:sz w:val="8"/>
        </w:rPr>
        <w:t xml:space="preserve"> </w:t>
      </w:r>
      <w:r w:rsidRPr="00175DBB">
        <w:rPr>
          <w:rStyle w:val="StyleUnderline"/>
        </w:rPr>
        <w:t>Imagine a crude terrorist nuclear bomb—containing a chunk of highly enriched uranium just under the size of a regulation bowling ball, or a much smaller chunk of plutonium—suddenly detonating inside a delivery van parked in the heart of a major city. Such a terrorist bomb would release as much as 10 kilotons of explosive energy</w:t>
      </w:r>
      <w:r w:rsidRPr="00175DBB">
        <w:rPr>
          <w:rFonts w:eastAsia="Calibri" w:cs="Times New Roman"/>
          <w:sz w:val="8"/>
        </w:rPr>
        <w:t xml:space="preserve">, </w:t>
      </w:r>
      <w:r w:rsidRPr="00175DBB">
        <w:t>or the equivalent of 10,000 tons of conventional explosives,</w:t>
      </w:r>
      <w:r w:rsidRPr="00175DBB">
        <w:rPr>
          <w:rFonts w:eastAsia="Calibri" w:cs="Times New Roman"/>
          <w:sz w:val="8"/>
        </w:rPr>
        <w:t xml:space="preserve"> </w:t>
      </w:r>
      <w:r w:rsidRPr="00175DBB">
        <w:rPr>
          <w:rStyle w:val="StyleUnderline"/>
        </w:rPr>
        <w:t>a volume of explosives large enough to fill all the cars of a mile-long train.</w:t>
      </w:r>
      <w:r w:rsidRPr="00175DBB">
        <w:rPr>
          <w:rFonts w:eastAsia="Calibri" w:cs="Times New Roman"/>
          <w:sz w:val="8"/>
        </w:rPr>
        <w:t xml:space="preserve"> </w:t>
      </w:r>
      <w:r w:rsidRPr="00175DBB">
        <w:t xml:space="preserve">In a millionth of a second, all of that energy would be released inside that small ball of </w:t>
      </w:r>
      <w:r w:rsidRPr="00175DBB">
        <w:rPr>
          <w:rStyle w:val="StyleUnderline"/>
        </w:rPr>
        <w:t xml:space="preserve">nuclear material, creating temperatures and pressures as high as those at the center of the sun. </w:t>
      </w:r>
      <w:r w:rsidRPr="00175DBB">
        <w:rPr>
          <w:rStyle w:val="Emphasis"/>
        </w:rPr>
        <w:t xml:space="preserve">That furious </w:t>
      </w:r>
      <w:r w:rsidRPr="00175DBB">
        <w:rPr>
          <w:rStyle w:val="Emphasis"/>
          <w:highlight w:val="cyan"/>
        </w:rPr>
        <w:t>energy</w:t>
      </w:r>
      <w:r w:rsidRPr="00175DBB">
        <w:rPr>
          <w:rStyle w:val="Emphasis"/>
        </w:rPr>
        <w:t xml:space="preserve"> would </w:t>
      </w:r>
      <w:r w:rsidRPr="00175DBB">
        <w:rPr>
          <w:rStyle w:val="Emphasis"/>
          <w:highlight w:val="cyan"/>
        </w:rPr>
        <w:t>explode outward</w:t>
      </w:r>
      <w:r w:rsidRPr="00175DBB">
        <w:rPr>
          <w:rStyle w:val="Emphasis"/>
        </w:rPr>
        <w:t xml:space="preserve">, releasing its energy in three main ways: a </w:t>
      </w:r>
      <w:r w:rsidRPr="00175DBB">
        <w:rPr>
          <w:rStyle w:val="Emphasis"/>
          <w:highlight w:val="cyan"/>
        </w:rPr>
        <w:t>powerful blast</w:t>
      </w:r>
      <w:r w:rsidRPr="00175DBB">
        <w:rPr>
          <w:rStyle w:val="Emphasis"/>
        </w:rPr>
        <w:t xml:space="preserve"> wave; intense heat; and </w:t>
      </w:r>
      <w:r w:rsidRPr="00175DBB">
        <w:rPr>
          <w:rStyle w:val="Emphasis"/>
          <w:highlight w:val="cyan"/>
        </w:rPr>
        <w:t>deadly radiation</w:t>
      </w:r>
      <w:r w:rsidRPr="00175DBB">
        <w:rPr>
          <w:rStyle w:val="Emphasis"/>
        </w:rPr>
        <w:t xml:space="preserve">. The ball would expand almost instantly into a fireball the width of four football fields, </w:t>
      </w:r>
      <w:r w:rsidRPr="00175DBB">
        <w:rPr>
          <w:rStyle w:val="Emphasis"/>
          <w:highlight w:val="cyan"/>
        </w:rPr>
        <w:t>incinerating</w:t>
      </w:r>
      <w:r w:rsidRPr="00175DBB">
        <w:t xml:space="preserve"> essentially everything and </w:t>
      </w:r>
      <w:r w:rsidRPr="00175DBB">
        <w:rPr>
          <w:rStyle w:val="Emphasis"/>
          <w:highlight w:val="cyan"/>
        </w:rPr>
        <w:t>everyone</w:t>
      </w:r>
      <w:r w:rsidRPr="00175DBB">
        <w:rPr>
          <w:rFonts w:eastAsia="Calibri" w:cs="Times New Roman"/>
          <w:sz w:val="8"/>
        </w:rPr>
        <w:t xml:space="preserve"> </w:t>
      </w:r>
      <w:r w:rsidRPr="00175DBB">
        <w:t>within</w:t>
      </w:r>
      <w:r w:rsidRPr="00175DBB">
        <w:rPr>
          <w:rFonts w:eastAsia="Calibri" w:cs="Times New Roman"/>
          <w:sz w:val="8"/>
        </w:rPr>
        <w:t xml:space="preserve">. </w:t>
      </w:r>
      <w:r w:rsidRPr="00175DBB">
        <w:rPr>
          <w:rStyle w:val="StyleUnderline"/>
        </w:rPr>
        <w:t>The heated fireball would rise, sucking in air from below and expanding above, creating the mushroom cloud that has become the symbol of the terror of the nuclear age. The ionized plasma in the fireball would</w:t>
      </w:r>
      <w:r w:rsidRPr="00175DBB">
        <w:rPr>
          <w:rFonts w:eastAsia="Calibri" w:cs="Times New Roman"/>
          <w:u w:val="single"/>
        </w:rPr>
        <w:t xml:space="preserve"> </w:t>
      </w:r>
      <w:r w:rsidRPr="00175DBB">
        <w:rPr>
          <w:rStyle w:val="Emphasis"/>
          <w:highlight w:val="cyan"/>
        </w:rPr>
        <w:t>create</w:t>
      </w:r>
      <w:r w:rsidRPr="00175DBB">
        <w:rPr>
          <w:rStyle w:val="Emphasis"/>
        </w:rPr>
        <w:t xml:space="preserve"> a localized electromagnetic </w:t>
      </w:r>
      <w:r w:rsidRPr="00175DBB">
        <w:rPr>
          <w:rStyle w:val="Emphasis"/>
          <w:highlight w:val="cyan"/>
        </w:rPr>
        <w:t>pulse</w:t>
      </w:r>
      <w:r w:rsidRPr="00175DBB">
        <w:rPr>
          <w:rStyle w:val="Emphasis"/>
        </w:rPr>
        <w:t xml:space="preserve"> more powerful than lightning, </w:t>
      </w:r>
      <w:r w:rsidRPr="00175DBB">
        <w:rPr>
          <w:rStyle w:val="Emphasis"/>
          <w:highlight w:val="cyan"/>
        </w:rPr>
        <w:t>shorting out communications and electronics</w:t>
      </w:r>
      <w:r w:rsidRPr="00175DBB">
        <w:rPr>
          <w:rStyle w:val="Emphasis"/>
        </w:rPr>
        <w:t xml:space="preserve"> nearby</w:t>
      </w:r>
      <w:r w:rsidRPr="00175DBB">
        <w:t xml:space="preserve">—though most would be destroyed by the bomb’s other effects in any case. (Estimates of heat, blast, and radiation effects in this article are drawn primarily from Alex Wellerstein’s “Nukemap,” which itself comes from declassified US government data, such as the 660-page government textbook The Effects of Nuclear Weapons.) </w:t>
      </w:r>
      <w:r w:rsidRPr="00175DBB">
        <w:rPr>
          <w:rStyle w:val="StyleUnderline"/>
        </w:rPr>
        <w:t>At the instant of its detonation, the bomb would also release an intense burst of gamma and neutron radiation which would be lethal for nearly everyone directly exposed within about two-thirds of a mile from the center of the blast</w:t>
      </w:r>
      <w:r w:rsidRPr="00175DBB">
        <w:rPr>
          <w:rFonts w:eastAsia="Calibri" w:cs="Times New Roman"/>
          <w:sz w:val="8"/>
        </w:rPr>
        <w:t xml:space="preserve">. </w:t>
      </w:r>
      <w:r w:rsidRPr="00175DBB">
        <w:t>(Those who happened to be shielded by being inside, or having buildings between them and the bomb, would be partly protected—in some cases, reducing their doses by ten times or more.) The nuclear flash from the heat of the fireball would radiate in both visible light and the infrared; it would be “brighter than a thousand suns,” in the words of the title of a book describing the development of nuclear weapons—adapting a phrase from the Hindu epic the Bhagavad-Gita. Anyone who looked directly at the blast would be blinded</w:t>
      </w:r>
      <w:r w:rsidRPr="00175DBB">
        <w:rPr>
          <w:rFonts w:eastAsia="Calibri" w:cs="Times New Roman"/>
          <w:sz w:val="8"/>
        </w:rPr>
        <w:t xml:space="preserve">. </w:t>
      </w:r>
      <w:r w:rsidRPr="00175DBB">
        <w:rPr>
          <w:rStyle w:val="StyleUnderline"/>
        </w:rPr>
        <w:t>The heat from the fireball would ignite fires and horribly burn everyone exposed outside at distances of nearly a mile away</w:t>
      </w:r>
      <w:r w:rsidRPr="00175DBB">
        <w:t>. (In the Nagasaki Atomic Bomb Museum, visitors gaze in horror at the bones of a human hand embedded in glass melted by the bomb.) No one has burned a city on that scale in the decades since World War II, so it is difficult to predict the full extent of the fire damage that would occur from the explosion of a nuclear bomb in one of today’s cities. Modern glass, steel, and concrete buildings would presumably be less flammable than the wood-and-rice-paper housing of Hiroshima or Nagasaki in the 1940s—but many questions remain, including exactly how thousands of broken gas lines might contribute to fire damage (as they did in Dresden during World War II). On 9/11, the buildings of the World Trade Center proved to be much more vulnerable to fire damage than had been expected. Ultimately,</w:t>
      </w:r>
      <w:r w:rsidRPr="00175DBB">
        <w:rPr>
          <w:rFonts w:eastAsia="Calibri" w:cs="Times New Roman"/>
          <w:sz w:val="8"/>
        </w:rPr>
        <w:t xml:space="preserve"> </w:t>
      </w:r>
      <w:r w:rsidRPr="00175DBB">
        <w:rPr>
          <w:rStyle w:val="Emphasis"/>
        </w:rPr>
        <w:t xml:space="preserve">even a crude terrorist nuclear bomb would carry the possibility that the countless fires touched off by the explosion would coalesce into a </w:t>
      </w:r>
      <w:r w:rsidRPr="00175DBB">
        <w:rPr>
          <w:rStyle w:val="Emphasis"/>
          <w:highlight w:val="cyan"/>
        </w:rPr>
        <w:t>devastating firestorm</w:t>
      </w:r>
      <w:r w:rsidRPr="00175DBB">
        <w:t>, as occurred at Hiroshima. In a firestorm,</w:t>
      </w:r>
      <w:r w:rsidRPr="00175DBB">
        <w:rPr>
          <w:rFonts w:eastAsia="Calibri" w:cs="Times New Roman"/>
          <w:sz w:val="8"/>
        </w:rPr>
        <w:t xml:space="preserve"> </w:t>
      </w:r>
      <w:r w:rsidRPr="00175DBB">
        <w:rPr>
          <w:rStyle w:val="StyleUnderline"/>
        </w:rPr>
        <w:t xml:space="preserve">the rising column of hot air from the massive fire sucks in the air from all around, creating </w:t>
      </w:r>
      <w:r w:rsidRPr="00175DBB">
        <w:rPr>
          <w:rStyle w:val="StyleUnderline"/>
          <w:highlight w:val="cyan"/>
        </w:rPr>
        <w:t>hurricane-force winds</w:t>
      </w:r>
      <w:r w:rsidRPr="00175DBB">
        <w:rPr>
          <w:rStyle w:val="StyleUnderline"/>
        </w:rPr>
        <w:t xml:space="preserve">; everything flammable and everything alive within the firestorm would be consumed. The fires and the dust from the blast would make it extremely difficult for either rescuers or survivors to see. The </w:t>
      </w:r>
      <w:r w:rsidRPr="00175DBB">
        <w:rPr>
          <w:rStyle w:val="StyleUnderline"/>
          <w:highlight w:val="cyan"/>
        </w:rPr>
        <w:t>explosion would create</w:t>
      </w:r>
      <w:r w:rsidRPr="00175DBB">
        <w:rPr>
          <w:rStyle w:val="StyleUnderline"/>
        </w:rPr>
        <w:t xml:space="preserve"> a </w:t>
      </w:r>
      <w:r w:rsidRPr="00175DBB">
        <w:rPr>
          <w:rStyle w:val="StyleUnderline"/>
          <w:highlight w:val="cyan"/>
        </w:rPr>
        <w:t>powerful blast</w:t>
      </w:r>
      <w:r w:rsidRPr="00175DBB">
        <w:rPr>
          <w:rStyle w:val="StyleUnderline"/>
        </w:rPr>
        <w:t xml:space="preserve"> </w:t>
      </w:r>
      <w:r w:rsidRPr="00175DBB">
        <w:rPr>
          <w:rStyle w:val="StyleUnderline"/>
          <w:highlight w:val="cyan"/>
        </w:rPr>
        <w:t>wave</w:t>
      </w:r>
      <w:r w:rsidRPr="00175DBB">
        <w:rPr>
          <w:rStyle w:val="StyleUnderline"/>
        </w:rPr>
        <w:t xml:space="preserve"> rushing out </w:t>
      </w:r>
      <w:r w:rsidRPr="00175DBB">
        <w:rPr>
          <w:rStyle w:val="StyleUnderline"/>
          <w:highlight w:val="cyan"/>
        </w:rPr>
        <w:t>in every direction</w:t>
      </w:r>
      <w:r w:rsidRPr="00175DBB">
        <w:rPr>
          <w:rFonts w:eastAsia="Calibri" w:cs="Times New Roman"/>
          <w:sz w:val="8"/>
        </w:rPr>
        <w:t xml:space="preserve">. </w:t>
      </w:r>
      <w:r w:rsidRPr="00175DBB">
        <w:t>For more than a quarter-mile all around the blast, the pulse of pressure would be over 20 pounds per square inch above atmospheric pressure (known as “overpressure”), destroying or severely damaging even sturdy buildings. The combination of blast, heat, and radiation would kill virtually everyone in this zone. The blast would be accompanied by winds of many hundreds of miles per hour. The damage from the explosion would extend far beyond this inner zone of almost total death. Out to more than half a mile, the blast would be strong enough to collapse most residential buildings and create a serious danger that office buildings would topple over, killing those inside and those in the path of the rubble. (On the other hand, the office towers of a modern city would tend to block the blast wave in some areas, providing partial protection from the blast, as well as from the heat and radiation.) In that zone, almost anything made of wood would be destroyed: Roofs would cave in, windows would shatter,</w:t>
      </w:r>
      <w:r w:rsidRPr="00175DBB">
        <w:rPr>
          <w:rFonts w:eastAsia="Calibri" w:cs="Times New Roman"/>
          <w:sz w:val="8"/>
        </w:rPr>
        <w:t xml:space="preserve"> </w:t>
      </w:r>
      <w:r w:rsidRPr="00175DBB">
        <w:rPr>
          <w:rStyle w:val="StyleUnderline"/>
          <w:highlight w:val="cyan"/>
        </w:rPr>
        <w:t>gas lines</w:t>
      </w:r>
      <w:r w:rsidRPr="00175DBB">
        <w:rPr>
          <w:rStyle w:val="StyleUnderline"/>
        </w:rPr>
        <w:t xml:space="preserve"> would </w:t>
      </w:r>
      <w:r w:rsidRPr="00175DBB">
        <w:rPr>
          <w:rStyle w:val="StyleUnderline"/>
          <w:highlight w:val="cyan"/>
        </w:rPr>
        <w:t>rupture</w:t>
      </w:r>
      <w:r w:rsidRPr="00175DBB">
        <w:rPr>
          <w:rStyle w:val="StyleUnderline"/>
        </w:rPr>
        <w:t>. Telephone poles, street lamps, and utility lines would be severely damaged</w:t>
      </w:r>
      <w:r w:rsidRPr="00175DBB">
        <w:rPr>
          <w:rFonts w:eastAsia="Calibri" w:cs="Times New Roman"/>
          <w:sz w:val="8"/>
        </w:rPr>
        <w:t xml:space="preserve">. </w:t>
      </w:r>
      <w:r w:rsidRPr="00175DBB">
        <w:t xml:space="preserve">Many roads would be blocked by mountains of wreckage. In this zone, many people would be killed or injured in building collapses, or trapped under the rubble; many more would be burned, blinded, or injured by flying debris. In many cases, their charred skin would become ragged and fall off in sheets. The effects of the detonation would act in deadly synergy. </w:t>
      </w:r>
      <w:r w:rsidRPr="00175DBB">
        <w:rPr>
          <w:rStyle w:val="StyleUnderline"/>
        </w:rPr>
        <w:t xml:space="preserve">The smashed materials of buildings broken by the blast would be far easier for the fires to ignite than intact structures. The effects of radiation would make it far more difficult for burned and injured people to recover. The combination of </w:t>
      </w:r>
      <w:r w:rsidRPr="00175DBB">
        <w:rPr>
          <w:rStyle w:val="StyleUnderline"/>
          <w:highlight w:val="cyan"/>
        </w:rPr>
        <w:t>burns</w:t>
      </w:r>
      <w:r w:rsidRPr="00175DBB">
        <w:rPr>
          <w:rStyle w:val="StyleUnderline"/>
        </w:rPr>
        <w:t xml:space="preserve">, </w:t>
      </w:r>
      <w:r w:rsidRPr="00175DBB">
        <w:rPr>
          <w:rStyle w:val="StyleUnderline"/>
          <w:highlight w:val="cyan"/>
        </w:rPr>
        <w:t>radiation</w:t>
      </w:r>
      <w:r w:rsidRPr="00175DBB">
        <w:rPr>
          <w:rStyle w:val="StyleUnderline"/>
        </w:rPr>
        <w:t>, and physical injuries would cause</w:t>
      </w:r>
      <w:r w:rsidRPr="00175DBB">
        <w:rPr>
          <w:rFonts w:eastAsia="Calibri" w:cs="Times New Roman"/>
          <w:u w:val="single"/>
        </w:rPr>
        <w:t xml:space="preserve"> </w:t>
      </w:r>
      <w:r w:rsidRPr="00175DBB">
        <w:rPr>
          <w:rStyle w:val="Emphasis"/>
          <w:highlight w:val="cyan"/>
        </w:rPr>
        <w:t>far more death</w:t>
      </w:r>
      <w:r w:rsidRPr="00175DBB">
        <w:rPr>
          <w:rStyle w:val="Emphasis"/>
        </w:rPr>
        <w:t xml:space="preserve"> </w:t>
      </w:r>
      <w:r w:rsidRPr="00175DBB">
        <w:rPr>
          <w:rStyle w:val="Emphasis"/>
          <w:highlight w:val="cyan"/>
        </w:rPr>
        <w:t>and</w:t>
      </w:r>
      <w:r w:rsidRPr="00175DBB">
        <w:rPr>
          <w:rStyle w:val="Emphasis"/>
        </w:rPr>
        <w:t xml:space="preserve"> </w:t>
      </w:r>
      <w:r w:rsidRPr="00175DBB">
        <w:rPr>
          <w:rStyle w:val="Emphasis"/>
          <w:highlight w:val="cyan"/>
        </w:rPr>
        <w:t>suffering</w:t>
      </w:r>
      <w:r w:rsidRPr="00175DBB">
        <w:rPr>
          <w:rFonts w:eastAsia="Calibri" w:cs="Times New Roman"/>
          <w:sz w:val="8"/>
        </w:rPr>
        <w:t xml:space="preserve"> </w:t>
      </w:r>
      <w:r w:rsidRPr="00175DBB">
        <w:t>than any one of them would alone. The silent killer.</w:t>
      </w:r>
      <w:r w:rsidRPr="00175DBB">
        <w:rPr>
          <w:rFonts w:eastAsia="Calibri" w:cs="Times New Roman"/>
          <w:sz w:val="8"/>
        </w:rPr>
        <w:t xml:space="preserve"> </w:t>
      </w:r>
      <w:r w:rsidRPr="00175DBB">
        <w:rPr>
          <w:rStyle w:val="Emphasis"/>
        </w:rPr>
        <w:t xml:space="preserve">The bomb’s immediate effects would be followed by a slow, </w:t>
      </w:r>
      <w:r w:rsidRPr="00175DBB">
        <w:rPr>
          <w:rStyle w:val="Emphasis"/>
          <w:highlight w:val="cyan"/>
        </w:rPr>
        <w:t>lingering killer: radioactive fallout</w:t>
      </w:r>
      <w:r w:rsidRPr="00175DBB">
        <w:t xml:space="preserve">. A bomb detonated at ground level would dig a huge crater, hurling tons of earth and debris thousands of feet into the sky. Sucked into the rising fireball, these particles would mix with the radioactive remainders of the bomb, and over the next few hours or days, the debris would rain down for miles downwind. Depending on weather and wind patterns, the fallout could actually be deadlier and make a far larger area unusable than the blast itself. </w:t>
      </w:r>
      <w:r w:rsidRPr="00175DBB">
        <w:rPr>
          <w:rStyle w:val="StyleUnderline"/>
        </w:rPr>
        <w:t>Acute radiation sickness from the initial radiation pulse and the fallout would likely affect tens of thousands of people</w:t>
      </w:r>
      <w:r w:rsidRPr="00175DBB">
        <w:rPr>
          <w:rFonts w:eastAsia="Calibri" w:cs="Times New Roman"/>
          <w:sz w:val="8"/>
        </w:rPr>
        <w:t xml:space="preserve">. </w:t>
      </w:r>
      <w:r w:rsidRPr="00175DBB">
        <w:t xml:space="preserve">Depending on the dose, they might suffer from vomiting, watery diarrhea, fever, sores, loss of hair, and bone marrow depletion. Some would survive; some would die within days; some would take months to die. Cancer rates among the survivors would rise. Women would be more vulnerable than men—children and infants especially so. Much of the radiation from a nuclear blast is short-lived; radiation levels even a few days after the blast would be far below those in the first hours. For those not killed or terribly wounded by the initial explosion, the best advice would be to take shelter in a basement for at least several days. But many would be too terrified to stay. Thousands of panic-stricken people might receive deadly doses of radiation as they fled from their homes. Some of the radiation will be longer-lived; areas most severely affected would have to be abandoned for many years after the attack. The combination of radioactive fallout and the devastation of nearly all life-sustaining infrastructure over a vast area would mean that hundreds of thousands of people would have to evacuate. </w:t>
      </w:r>
      <w:r w:rsidRPr="00175DBB">
        <w:rPr>
          <w:rStyle w:val="Emphasis"/>
          <w:highlight w:val="cyan"/>
        </w:rPr>
        <w:t>Ambulances to nowhere</w:t>
      </w:r>
      <w:r w:rsidRPr="00175DBB">
        <w:rPr>
          <w:rStyle w:val="Emphasis"/>
        </w:rPr>
        <w:t xml:space="preserve">. The explosion would also destroy much of the city’s ability to respond. </w:t>
      </w:r>
      <w:r w:rsidRPr="00175DBB">
        <w:rPr>
          <w:rStyle w:val="Emphasis"/>
          <w:highlight w:val="cyan"/>
        </w:rPr>
        <w:t>Hospitals</w:t>
      </w:r>
      <w:r w:rsidRPr="00175DBB">
        <w:rPr>
          <w:rStyle w:val="Emphasis"/>
        </w:rPr>
        <w:t xml:space="preserve"> would be leveled, doctors and nurses killed and wounded, ambulances </w:t>
      </w:r>
      <w:r w:rsidRPr="00175DBB">
        <w:rPr>
          <w:rStyle w:val="Emphasis"/>
          <w:highlight w:val="cyan"/>
        </w:rPr>
        <w:t>destroyed</w:t>
      </w:r>
      <w:r w:rsidRPr="00175DBB">
        <w:rPr>
          <w:rFonts w:eastAsia="Calibri" w:cs="Times New Roman"/>
          <w:sz w:val="8"/>
        </w:rPr>
        <w:t xml:space="preserve">. </w:t>
      </w:r>
      <w:r w:rsidRPr="00175DBB">
        <w:t>(In Hiroshima, 42 of 45 hospitals were destroyed or severely damaged, and 270 of 300 doctors were killed.) Resources that survived outside the zone of destruction would be utterly overwhelmed. Hospitals have no ability to cope with tens or hundreds of thousands of terribly burned and injured people all at once; the United States, for example, has 1,760 burn beds in hospitals nationwide, of which a third are available on any given day. And</w:t>
      </w:r>
      <w:r w:rsidRPr="00175DBB">
        <w:rPr>
          <w:rFonts w:eastAsia="Calibri" w:cs="Times New Roman"/>
          <w:sz w:val="8"/>
        </w:rPr>
        <w:t xml:space="preserve"> </w:t>
      </w:r>
      <w:r w:rsidRPr="00175DBB">
        <w:rPr>
          <w:rStyle w:val="StyleUnderline"/>
        </w:rPr>
        <w:t>the problem would not be limited to hospitals; firefighters, for example, would have little ability to cope with thousands of fires raging out of control at once. Fire stations and equipment would be destroyed in the affected area, and firemen killed</w:t>
      </w:r>
      <w:r w:rsidRPr="00175DBB">
        <w:rPr>
          <w:rFonts w:eastAsia="Calibri" w:cs="Times New Roman"/>
          <w:sz w:val="8"/>
        </w:rPr>
        <w:t xml:space="preserve">, </w:t>
      </w:r>
      <w:r w:rsidRPr="00175DBB">
        <w:t>along with police and other emergency responders. Some of the first responders may become casualties themselves, from radioactive fallout, fire, and collapsing buildings. Over much of the affected area,</w:t>
      </w:r>
      <w:r w:rsidRPr="00175DBB">
        <w:rPr>
          <w:rFonts w:eastAsia="Calibri" w:cs="Times New Roman"/>
          <w:sz w:val="8"/>
        </w:rPr>
        <w:t xml:space="preserve"> </w:t>
      </w:r>
      <w:r w:rsidRPr="00175DBB">
        <w:rPr>
          <w:rStyle w:val="Emphasis"/>
          <w:highlight w:val="cyan"/>
        </w:rPr>
        <w:t xml:space="preserve">communications </w:t>
      </w:r>
      <w:r w:rsidRPr="00175DBB">
        <w:rPr>
          <w:rStyle w:val="Emphasis"/>
        </w:rPr>
        <w:t xml:space="preserve">would be </w:t>
      </w:r>
      <w:r w:rsidRPr="00175DBB">
        <w:rPr>
          <w:rStyle w:val="Emphasis"/>
          <w:highlight w:val="cyan"/>
        </w:rPr>
        <w:t>destroyed</w:t>
      </w:r>
      <w:r w:rsidRPr="00175DBB">
        <w:rPr>
          <w:rFonts w:eastAsia="Calibri" w:cs="Times New Roman"/>
          <w:sz w:val="8"/>
        </w:rPr>
        <w:t xml:space="preserve">, </w:t>
      </w:r>
      <w:r w:rsidRPr="00175DBB">
        <w:t xml:space="preserve">by both the physical effects and the electromagnetic pulse from the explosion. Better preparation for such a disaster could save thousands of lives—but ultimately, there is no way any city can genuinely be prepared for a catastrophe on such a historic scale, occurring in a flash, with zero warning. </w:t>
      </w:r>
      <w:r w:rsidRPr="00175DBB">
        <w:rPr>
          <w:rStyle w:val="StyleUnderline"/>
        </w:rPr>
        <w:t>Rescue and recovery attempts would be impeded by the destruction of most of the needed personnel and equipment, and by fire, debris, radiation, fear, lack of communications, and the immense scale of the disaster.</w:t>
      </w:r>
      <w:r w:rsidRPr="00175DBB">
        <w:rPr>
          <w:rFonts w:eastAsia="Calibri" w:cs="Times New Roman"/>
          <w:sz w:val="8"/>
        </w:rPr>
        <w:t xml:space="preserve"> </w:t>
      </w:r>
      <w:r w:rsidRPr="00175DBB">
        <w:t>The US military and the national guard could provide critically important capabilities—but federal plans assume that “no significant federal response” would be available for 24-to-72 hours. Many of those burned and injured would wait in vain for help, food, or water, perhaps for days. 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A 10-kiloton weapon detonated there might well kill half a million people—not counting those who might die of radiation sickness from the fallout.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w:t>
      </w:r>
      <w:r w:rsidRPr="00175DBB">
        <w:rPr>
          <w:rFonts w:eastAsia="Calibri" w:cs="Times New Roman"/>
          <w:sz w:val="8"/>
        </w:rPr>
        <w:t xml:space="preserve"> </w:t>
      </w:r>
      <w:r w:rsidRPr="00175DBB">
        <w:rPr>
          <w:rStyle w:val="StyleUnderline"/>
        </w:rPr>
        <w:t xml:space="preserve">we have been describing is a groundburst. An </w:t>
      </w:r>
      <w:r w:rsidRPr="00175DBB">
        <w:rPr>
          <w:rStyle w:val="StyleUnderline"/>
          <w:highlight w:val="cyan"/>
        </w:rPr>
        <w:t>airburst</w:t>
      </w:r>
      <w:r w:rsidRPr="00175DBB">
        <w:rPr>
          <w:rStyle w:val="StyleUnderline"/>
        </w:rPr>
        <w:t xml:space="preserve">—such as might occur, for example, if terrorists put their bomb in a small aircraft they had purchased or rented—would </w:t>
      </w:r>
      <w:r w:rsidRPr="00175DBB">
        <w:rPr>
          <w:rStyle w:val="StyleUnderline"/>
          <w:highlight w:val="cyan"/>
        </w:rPr>
        <w:t>extend</w:t>
      </w:r>
      <w:r w:rsidRPr="00175DBB">
        <w:rPr>
          <w:rStyle w:val="StyleUnderline"/>
        </w:rPr>
        <w:t xml:space="preserve"> the </w:t>
      </w:r>
      <w:r w:rsidRPr="00175DBB">
        <w:rPr>
          <w:rStyle w:val="StyleUnderline"/>
          <w:highlight w:val="cyan"/>
        </w:rPr>
        <w:t>blast and fire</w:t>
      </w:r>
      <w:r w:rsidRPr="00175DBB">
        <w:rPr>
          <w:rStyle w:val="StyleUnderline"/>
        </w:rPr>
        <w:t xml:space="preserve"> effects over a wider area, killing and injuring even larger numbers of people </w:t>
      </w:r>
      <w:r w:rsidRPr="00175DBB">
        <w:rPr>
          <w:rStyle w:val="StyleUnderline"/>
          <w:highlight w:val="cyan"/>
        </w:rPr>
        <w:t>immediately</w:t>
      </w:r>
      <w:r w:rsidRPr="00175DBB">
        <w:rPr>
          <w:rStyle w:val="StyleUnderline"/>
        </w:rPr>
        <w:t>.</w:t>
      </w:r>
      <w:r w:rsidRPr="00175DBB">
        <w:rPr>
          <w:rFonts w:eastAsia="Calibri" w:cs="Times New Roman"/>
          <w:sz w:val="8"/>
        </w:rPr>
        <w:t xml:space="preserve"> </w:t>
      </w:r>
      <w:r w:rsidRPr="00175DBB">
        <w:t>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w:t>
      </w:r>
      <w:r w:rsidRPr="00175DBB">
        <w:rPr>
          <w:rFonts w:eastAsia="Calibri" w:cs="Times New Roman"/>
          <w:sz w:val="8"/>
        </w:rPr>
        <w:t xml:space="preserve"> </w:t>
      </w:r>
      <w:r w:rsidRPr="00175DBB">
        <w:rPr>
          <w:rStyle w:val="Emphasis"/>
        </w:rPr>
        <w:t>Global economic disaster. The economic impact of such an attack would be enormous. The effects would reverberate for so far and so long that they are difficult to estimate</w:t>
      </w:r>
      <w:r w:rsidRPr="00175DBB">
        <w:rPr>
          <w:rFonts w:eastAsia="Calibri" w:cs="Times New Roman"/>
          <w:sz w:val="8"/>
        </w:rPr>
        <w:t xml:space="preserve"> </w:t>
      </w:r>
      <w:r w:rsidRPr="00175DBB">
        <w:t>in all their complexity. Hundreds of thousands of people would be too injured or sick to work for weeks or months. Hundreds of thousands more would evacuate to locations far from their jobs. Many places of employment would have to be abandoned because of the radioactive fallout.</w:t>
      </w:r>
      <w:r w:rsidRPr="00175DBB">
        <w:rPr>
          <w:rFonts w:eastAsia="Calibri" w:cs="Times New Roman"/>
          <w:sz w:val="8"/>
        </w:rPr>
        <w:t xml:space="preserve"> </w:t>
      </w:r>
      <w:r w:rsidRPr="00175DBB">
        <w:rPr>
          <w:rStyle w:val="StyleUnderline"/>
        </w:rPr>
        <w:t>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w:t>
      </w:r>
      <w:r w:rsidRPr="00175DBB">
        <w:rPr>
          <w:rFonts w:eastAsia="Calibri" w:cs="Times New Roman"/>
          <w:sz w:val="8"/>
        </w:rPr>
        <w:t xml:space="preserve">, </w:t>
      </w:r>
      <w:r w:rsidRPr="00175DBB">
        <w:t>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w:t>
      </w:r>
      <w:r w:rsidRPr="00175DBB">
        <w:rPr>
          <w:rFonts w:eastAsia="Calibri" w:cs="Times New Roman"/>
          <w:u w:val="single"/>
        </w:rPr>
        <w:t xml:space="preserve"> </w:t>
      </w:r>
      <w:r w:rsidRPr="00175DBB">
        <w:rPr>
          <w:rStyle w:val="Emphasis"/>
        </w:rPr>
        <w:t>wrench into the gears of global trade</w:t>
      </w:r>
      <w:r w:rsidRPr="00175DBB">
        <w:rPr>
          <w:rFonts w:eastAsia="Calibri" w:cs="Times New Roman"/>
          <w:u w:val="single"/>
        </w:rPr>
        <w:t xml:space="preserve"> </w:t>
      </w:r>
      <w:r w:rsidRPr="00175DBB">
        <w:t xml:space="preserve">for an extended period. (And this might well occur even if a shipping container had not been the means of delivery.) Even the far smaller 9/11 attacks are estimated to have caused economic aftershocks costing almost $1 trillion even excluding the multi-trillion-dollar costs of the wars that ensued. The cost of a terrorist nuclear attack in a major city would likely be many times higher. The most severe effects would be local, but the effects of trade disruptions, reduced economic activity, and more would reverberate around the world.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“tens of millions of people into dire poverty,” creating “a second death toll throughout the developing world.” One recent estimate suggested that a nuclear attack in an urban area would cause a global recession, cutting global Gross Domestic Product by some two percent, and pushing an additional 30 million people in the developing world into extreme poverty. 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175DBB">
        <w:rPr>
          <w:rStyle w:val="StyleUnderline"/>
        </w:rPr>
        <w:t xml:space="preserve">The </w:t>
      </w:r>
      <w:r w:rsidRPr="00175DBB">
        <w:rPr>
          <w:rStyle w:val="StyleUnderline"/>
          <w:highlight w:val="cyan"/>
        </w:rPr>
        <w:t>country attacked might</w:t>
      </w:r>
      <w:r w:rsidRPr="00175DBB">
        <w:rPr>
          <w:rStyle w:val="StyleUnderline"/>
        </w:rPr>
        <w:t xml:space="preserve"> well </w:t>
      </w:r>
      <w:r w:rsidRPr="00175DBB">
        <w:rPr>
          <w:rStyle w:val="StyleUnderline"/>
          <w:highlight w:val="cyan"/>
        </w:rPr>
        <w:t>lash out militarily</w:t>
      </w:r>
      <w:r w:rsidRPr="00175DBB">
        <w:rPr>
          <w:rStyle w:val="StyleUnderline"/>
        </w:rPr>
        <w:t xml:space="preserve"> at whatever countries it thought might bear a portion of responsibility. (A terrifying description of the kinds of discussions that might occur appeared in Brian Jenkins’ book, Will Terrorists Go Nuclear?) </w:t>
      </w:r>
      <w:r w:rsidRPr="00175DBB">
        <w:rPr>
          <w:rStyle w:val="StyleUnderline"/>
          <w:highlight w:val="cyan"/>
        </w:rPr>
        <w:t>With the nuclear threshold already crossed</w:t>
      </w:r>
      <w:r w:rsidRPr="00175DBB">
        <w:rPr>
          <w:rStyle w:val="StyleUnderline"/>
        </w:rPr>
        <w:t xml:space="preserve"> in this scenario—at least by terrorists—it is conceivable</w:t>
      </w:r>
      <w:r w:rsidRPr="00175DBB">
        <w:rPr>
          <w:rFonts w:eastAsia="Calibri" w:cs="Times New Roman"/>
          <w:sz w:val="8"/>
        </w:rPr>
        <w:t xml:space="preserve"> </w:t>
      </w:r>
      <w:r w:rsidRPr="00175DBB">
        <w:t>that some of the</w:t>
      </w:r>
      <w:r w:rsidRPr="00175DBB">
        <w:rPr>
          <w:rFonts w:eastAsia="Calibri" w:cs="Times New Roman"/>
          <w:sz w:val="8"/>
        </w:rPr>
        <w:t xml:space="preserve"> </w:t>
      </w:r>
      <w:r w:rsidRPr="00175DBB">
        <w:rPr>
          <w:rStyle w:val="Emphasis"/>
          <w:highlight w:val="cyan"/>
        </w:rPr>
        <w:t>resulting conflicts might escalate to nuclear use</w:t>
      </w:r>
      <w:r w:rsidRPr="00175DBB">
        <w:rPr>
          <w:rStyle w:val="Emphasis"/>
        </w:rPr>
        <w:t xml:space="preserve">. International politics could become more </w:t>
      </w:r>
      <w:r w:rsidRPr="00175DBB">
        <w:rPr>
          <w:rStyle w:val="Emphasis"/>
          <w:highlight w:val="cyan"/>
        </w:rPr>
        <w:t>brutish and violent,</w:t>
      </w:r>
      <w:r w:rsidRPr="00175DBB">
        <w:rPr>
          <w:rStyle w:val="Emphasis"/>
        </w:rPr>
        <w:t xml:space="preserve"> with powerful states taking unilateral action, by force if necessary, in an effort to ensure their security</w:t>
      </w:r>
      <w:r w:rsidRPr="00175DBB">
        <w:t>. After 9/11, the United States led the invasions of two sovereign nations, in wars that have since cost hundreds of thousands of lives and trillions of dollars, while plunging a region into chaos. Would the reaction after a far more devastating nuclear attack be any less?</w:t>
      </w:r>
    </w:p>
    <w:p w14:paraId="23C6BF7E" w14:textId="77777777" w:rsidR="00704E25" w:rsidRPr="00995585" w:rsidRDefault="00704E25" w:rsidP="00704E25">
      <w:pPr>
        <w:pStyle w:val="Heading4"/>
      </w:pPr>
      <w:r w:rsidRPr="00995585">
        <w:t>Reject 1AR theory- A] 7-6 time skew means it’s endlessly aff biased B] I don’t have a 3nr which allows for endless extrapolation C] 1AR theory is skewed to the aff because they have a 2ar judge psychology warrant which is also a reason why they shouldn’t get 2ar weighing</w:t>
      </w:r>
    </w:p>
    <w:p w14:paraId="1AAD1B3E" w14:textId="77777777" w:rsidR="00704E25" w:rsidRPr="00995585" w:rsidRDefault="00704E25" w:rsidP="00704E25">
      <w:pPr>
        <w:pStyle w:val="Heading4"/>
      </w:pPr>
      <w:r w:rsidRPr="00995585">
        <w:t>Infinite abuse claims are wrong- A] Spikes solve-you can just preempt paradigms in the 1AC B] Functional limits- 1nc is only 7 minutes long</w:t>
      </w:r>
    </w:p>
    <w:p w14:paraId="7DFAE486" w14:textId="77777777" w:rsidR="00704E25" w:rsidRPr="00995585" w:rsidRDefault="00704E25" w:rsidP="00704E25">
      <w:pPr>
        <w:pStyle w:val="Heading4"/>
      </w:pPr>
      <w:r w:rsidRPr="00995585">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1D1DE211" w14:textId="5C74DCBC" w:rsidR="00704E25" w:rsidRDefault="00704E25" w:rsidP="00704E25">
      <w:pPr>
        <w:pStyle w:val="Heading4"/>
      </w:pPr>
      <w:r w:rsidRPr="00995585">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0A4507A5" w14:textId="44C837FA" w:rsidR="00704E25" w:rsidRPr="00704E25" w:rsidRDefault="00704E25" w:rsidP="00704E25">
      <w:pPr>
        <w:pStyle w:val="Heading4"/>
      </w:pPr>
      <w:r w:rsidRPr="00970CF9">
        <w:rPr>
          <w:u w:val="single"/>
        </w:rPr>
        <w:t>No new 1ar theory paradigm issues</w:t>
      </w:r>
      <w:r>
        <w:t>- A] the 1NC has already occurred with current paradigm issues in mind so new 1ar paradigms moot any theoretical offense B] introducing them in the aff allows for them to be more rigorously tested which o/w’s on time frame since we can set higher quality norms. C] They get new 2ar responses that I cant contest which means they can just lbl all of my args and read their own new weighing args which should be a reason they don’t get 2ar weighing</w:t>
      </w:r>
    </w:p>
    <w:p w14:paraId="1E76638B" w14:textId="77777777" w:rsidR="00704E25" w:rsidRDefault="00704E25" w:rsidP="00704E25">
      <w:pPr>
        <w:pStyle w:val="Heading3"/>
      </w:pPr>
      <w:r>
        <w:t>1NC – OFF</w:t>
      </w:r>
    </w:p>
    <w:p w14:paraId="3ED59C45" w14:textId="77777777" w:rsidR="00704E25" w:rsidRDefault="00704E25" w:rsidP="00704E25">
      <w:pPr>
        <w:pStyle w:val="Heading4"/>
      </w:pPr>
      <w:r>
        <w:t xml:space="preserve">Counterplan text: during pandemics The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23D8D591" w14:textId="77777777" w:rsidR="00704E25" w:rsidRDefault="00704E25" w:rsidP="00704E25"/>
    <w:p w14:paraId="5085CEA0" w14:textId="77777777" w:rsidR="00704E25" w:rsidRPr="00A12777" w:rsidRDefault="00704E25" w:rsidP="00704E25">
      <w:pPr>
        <w:pStyle w:val="Heading4"/>
      </w:pPr>
      <w:r>
        <w:t xml:space="preserve">Only the lockdown solves- it curbs Disease spread until the vaccine </w:t>
      </w:r>
    </w:p>
    <w:p w14:paraId="3854BDBF" w14:textId="77777777" w:rsidR="00704E25" w:rsidRDefault="00704E25" w:rsidP="00704E25">
      <w:r w:rsidRPr="00A12777">
        <w:rPr>
          <w:rStyle w:val="Style13ptBold"/>
        </w:rPr>
        <w:t>Osterholm, 20</w:t>
      </w:r>
      <w:r>
        <w:t xml:space="preserve"> -- Regents Professor and Director of the Center for Infectious Disease Research and Policy at the University of Minnesota</w:t>
      </w:r>
    </w:p>
    <w:p w14:paraId="26001843" w14:textId="77777777" w:rsidR="00704E25" w:rsidRDefault="00704E25" w:rsidP="00704E25">
      <w:r>
        <w:t>[Michael T. and Mark Olshaker, writer and documentary filmmaker, "America Needs to Lock Down Again," Foreign Affairs, 9-16-20, https://www.foreignaffairs.com/articles/united-states/2020-09-16/coronavirus-america-needs-lock-down-again, accessed 10-29-20]</w:t>
      </w:r>
    </w:p>
    <w:p w14:paraId="6CAF8DF1" w14:textId="77777777" w:rsidR="00704E25" w:rsidRDefault="00704E25" w:rsidP="00704E25"/>
    <w:p w14:paraId="25E53AF5" w14:textId="77777777" w:rsidR="00704E25" w:rsidRPr="0062542F" w:rsidRDefault="00704E25" w:rsidP="00704E25">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66138BC3" w14:textId="77777777" w:rsidR="00704E25" w:rsidRPr="0062542F" w:rsidRDefault="00704E25" w:rsidP="00704E25">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16E5B1FA" w14:textId="77777777" w:rsidR="00704E25" w:rsidRPr="0062542F" w:rsidRDefault="00704E25" w:rsidP="00704E25">
      <w:pPr>
        <w:rPr>
          <w:sz w:val="12"/>
        </w:rPr>
      </w:pPr>
      <w:r w:rsidRPr="0062542F">
        <w:rPr>
          <w:sz w:val="12"/>
        </w:rPr>
        <w:t>THE CURTAIN RISES</w:t>
      </w:r>
    </w:p>
    <w:p w14:paraId="04E97A26" w14:textId="77777777" w:rsidR="00704E25" w:rsidRPr="0062542F" w:rsidRDefault="00704E25" w:rsidP="00704E25">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0BFFAB5F" w14:textId="77777777" w:rsidR="00704E25" w:rsidRPr="0062542F" w:rsidRDefault="00704E25" w:rsidP="00704E25">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6A5E0B63" w14:textId="77777777" w:rsidR="00704E25" w:rsidRPr="0062542F" w:rsidRDefault="00704E25" w:rsidP="00704E25">
      <w:pPr>
        <w:rPr>
          <w:sz w:val="12"/>
        </w:rPr>
      </w:pPr>
      <w:r w:rsidRPr="0062542F">
        <w:rPr>
          <w:sz w:val="12"/>
        </w:rPr>
        <w:t>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subsiding and the battle was won.</w:t>
      </w:r>
    </w:p>
    <w:p w14:paraId="34E7D7CA" w14:textId="77777777" w:rsidR="00704E25" w:rsidRPr="0062542F" w:rsidRDefault="00704E25" w:rsidP="00704E25">
      <w:pPr>
        <w:rPr>
          <w:sz w:val="12"/>
        </w:rPr>
      </w:pPr>
      <w:r w:rsidRPr="0062542F">
        <w:rPr>
          <w:sz w:val="12"/>
        </w:rPr>
        <w:t>THE DISTANT PEAK</w:t>
      </w:r>
    </w:p>
    <w:p w14:paraId="3D4E3FC4" w14:textId="77777777" w:rsidR="00704E25" w:rsidRPr="0062542F" w:rsidRDefault="00704E25" w:rsidP="00704E25">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7DF124CE" w14:textId="77777777" w:rsidR="00704E25" w:rsidRPr="0062542F" w:rsidRDefault="00704E25" w:rsidP="00704E25">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271DF48A" w14:textId="77777777" w:rsidR="00704E25" w:rsidRPr="0062542F" w:rsidRDefault="00704E25" w:rsidP="00704E25">
      <w:pPr>
        <w:rPr>
          <w:sz w:val="12"/>
        </w:rPr>
      </w:pPr>
      <w:r w:rsidRPr="0062542F">
        <w:rPr>
          <w:sz w:val="12"/>
        </w:rPr>
        <w:t>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available or herd immunity is established in the population through person-to-person transmission.</w:t>
      </w:r>
    </w:p>
    <w:p w14:paraId="433B15CB" w14:textId="77777777" w:rsidR="00704E25" w:rsidRPr="0062542F" w:rsidRDefault="00704E25" w:rsidP="00704E25">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4CBFE769" w14:textId="77777777" w:rsidR="00704E25" w:rsidRPr="0062542F" w:rsidRDefault="00704E25" w:rsidP="00704E25">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weeks or months after getting infected.           </w:t>
      </w:r>
    </w:p>
    <w:p w14:paraId="791D78BD" w14:textId="77777777" w:rsidR="00704E25" w:rsidRPr="0062542F" w:rsidRDefault="00704E25" w:rsidP="00704E25">
      <w:pPr>
        <w:rPr>
          <w:sz w:val="12"/>
        </w:rPr>
      </w:pPr>
      <w:r w:rsidRPr="0062542F">
        <w:rPr>
          <w:sz w:val="12"/>
        </w:rPr>
        <w:t>SHUT IT DOWN</w:t>
      </w:r>
    </w:p>
    <w:p w14:paraId="7AADE371" w14:textId="77777777" w:rsidR="00704E25" w:rsidRPr="0062542F" w:rsidRDefault="00704E25" w:rsidP="00704E25">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7BFB5EC2" w14:textId="77777777" w:rsidR="00704E25" w:rsidRPr="0062542F" w:rsidRDefault="00704E25" w:rsidP="00704E25">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756F2A4A" w14:textId="77777777" w:rsidR="00704E25" w:rsidRPr="0062542F" w:rsidRDefault="00704E25" w:rsidP="00704E25">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xml:space="preserve">. And the government has the means to prop up adversely affected workers and businesses. As Minneapolis Federal Reserve Bank President Neel Kashkari outlined in an op-ed in The New York Times cowritten with one of us (Osterholm),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44B655CA" w14:textId="77777777" w:rsidR="00704E25" w:rsidRPr="002A4D8C" w:rsidRDefault="00704E25" w:rsidP="00704E25">
      <w:pPr>
        <w:rPr>
          <w:rStyle w:val="StyleUnderline"/>
        </w:rPr>
      </w:pPr>
      <w:r w:rsidRPr="002A4D8C">
        <w:rPr>
          <w:rStyle w:val="Emphasis"/>
        </w:rPr>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2205F86E" w14:textId="77777777" w:rsidR="00704E25" w:rsidRPr="0062542F" w:rsidRDefault="00704E25" w:rsidP="00704E25">
      <w:pPr>
        <w:rPr>
          <w:sz w:val="12"/>
        </w:rPr>
      </w:pPr>
      <w:r w:rsidRPr="0062542F">
        <w:rPr>
          <w:sz w:val="12"/>
        </w:rPr>
        <w:t>A DIFFICULT DENOUEMENT</w:t>
      </w:r>
    </w:p>
    <w:p w14:paraId="5A1869D4" w14:textId="77777777" w:rsidR="00704E25" w:rsidRPr="0062542F" w:rsidRDefault="00704E25" w:rsidP="00704E25">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75A0C9FF" w14:textId="77777777" w:rsidR="00704E25" w:rsidRPr="0062542F" w:rsidRDefault="00704E25" w:rsidP="00704E25">
      <w:pPr>
        <w:rPr>
          <w:sz w:val="12"/>
        </w:rPr>
      </w:pPr>
      <w:r w:rsidRPr="0062542F">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34722FA0" w14:textId="77777777" w:rsidR="00704E25" w:rsidRPr="0062542F" w:rsidRDefault="00704E25" w:rsidP="00704E25">
      <w:pPr>
        <w:rPr>
          <w:sz w:val="12"/>
        </w:rPr>
      </w:pPr>
      <w:r w:rsidRPr="0062542F">
        <w:rPr>
          <w:sz w:val="12"/>
        </w:rPr>
        <w:t>There is indeed an inescapable tension between wanting a vaccine as soon as possible to prevent further transmission of the disease (and the resulting illnesses and deaths) and taking the necessary time to produce a safe vaccine, whose efficacy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1B99EDDC" w14:textId="77777777" w:rsidR="00704E25" w:rsidRPr="0062542F" w:rsidRDefault="00704E25" w:rsidP="00704E25">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7B46D780" w14:textId="77777777" w:rsidR="00704E25" w:rsidRPr="0062542F" w:rsidRDefault="00704E25" w:rsidP="00704E25">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67C64DBF" w14:textId="77777777" w:rsidR="00704E25" w:rsidRPr="0062542F" w:rsidRDefault="00704E25" w:rsidP="00704E25">
      <w:pPr>
        <w:rPr>
          <w:sz w:val="12"/>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 to this drama will very much be determined by how Americans decide to craft the rest of this current act.</w:t>
      </w:r>
    </w:p>
    <w:p w14:paraId="3DA18927" w14:textId="77777777" w:rsidR="00704E25" w:rsidRDefault="00704E25" w:rsidP="00704E25">
      <w:pPr>
        <w:pStyle w:val="Heading3"/>
      </w:pPr>
      <w:r>
        <w:t>1NC – OFF</w:t>
      </w:r>
    </w:p>
    <w:p w14:paraId="165CA0F5" w14:textId="77777777" w:rsidR="00704E25" w:rsidRDefault="00704E25" w:rsidP="00704E25">
      <w:pPr>
        <w:pStyle w:val="Heading4"/>
      </w:pPr>
      <w:r w:rsidRPr="004A25F3">
        <w:t>1] Prep – small school debaters only need a few good generics like</w:t>
      </w:r>
      <w:r>
        <w:t xml:space="preserve"> innovation, the biotech da</w:t>
      </w:r>
      <w:r w:rsidRPr="004A25F3">
        <w:t xml:space="preserve">, and the </w:t>
      </w:r>
      <w:r>
        <w:t>consult who cp</w:t>
      </w:r>
      <w:r w:rsidRPr="004A25F3">
        <w:t xml:space="preserve"> counterplan to win every util round. But under </w:t>
      </w:r>
      <w:r>
        <w:t>kant</w:t>
      </w:r>
      <w:r w:rsidRPr="004A25F3">
        <w:t>, since contentions are less variable and analytics are more important, big-school block-writing hoses them every round. Blocks don’t matter nearly as much for util since innovation checks coaching bias.</w:t>
      </w:r>
    </w:p>
    <w:p w14:paraId="7A97A4DA" w14:textId="77777777" w:rsidR="00704E25" w:rsidRDefault="00704E25" w:rsidP="00704E25">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kant</w:t>
      </w:r>
      <w:r w:rsidRPr="004A25F3">
        <w:t xml:space="preserve">, which causes recycling of old args – proven by the fact that </w:t>
      </w:r>
      <w:r>
        <w:t>the same agonism justifications</w:t>
      </w:r>
      <w:r w:rsidRPr="004A25F3">
        <w:t xml:space="preserve"> have been read every phil round for decades. Think about it – new advantages are broken often, but phil contentions are established at the beginning of the topic and never change for two months.</w:t>
      </w:r>
    </w:p>
    <w:p w14:paraId="269C34D6" w14:textId="77777777" w:rsidR="00704E25" w:rsidRDefault="00704E25" w:rsidP="00704E25">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51A3B01C" w14:textId="77777777" w:rsidR="00704E25" w:rsidRDefault="00704E25" w:rsidP="00704E25">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04D4635E" w14:textId="77777777" w:rsidR="00704E25" w:rsidRPr="00EA571D" w:rsidRDefault="00704E25" w:rsidP="00704E25">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63D91CEC" w14:textId="77777777" w:rsidR="00704E25" w:rsidRDefault="00704E25" w:rsidP="00704E25">
      <w:pPr>
        <w:pStyle w:val="Heading4"/>
      </w:pPr>
      <w:r>
        <w:t>Presumption and permissibility negate-</w:t>
      </w:r>
    </w:p>
    <w:p w14:paraId="1B377BED" w14:textId="77777777" w:rsidR="00704E25" w:rsidRDefault="00704E25" w:rsidP="00704E25">
      <w:pPr>
        <w:pStyle w:val="Heading4"/>
      </w:pPr>
      <w:r>
        <w:t>A. We assume statements to be false – if I said there’s an invisible unicorn next to me you would need proof. If we assume statements to be true then assume the NC to be true as well.</w:t>
      </w:r>
    </w:p>
    <w:p w14:paraId="3A9A060B" w14:textId="77777777" w:rsidR="00704E25" w:rsidRDefault="00704E25" w:rsidP="00704E25">
      <w:pPr>
        <w:pStyle w:val="Heading4"/>
      </w:pPr>
      <w:r>
        <w:t>B. Negating is harder so if all else is equal I’ve done the better debating.</w:t>
      </w:r>
    </w:p>
    <w:p w14:paraId="41E6B0C2" w14:textId="77777777" w:rsidR="00704E25" w:rsidRDefault="00704E25" w:rsidP="00704E25">
      <w:pPr>
        <w:pStyle w:val="Heading4"/>
      </w:pPr>
      <w:r>
        <w:t>C. Skep and phil NCs with triggers are core neg generics – the aff already has infinite prep, they don’t need more phil.</w:t>
      </w:r>
    </w:p>
    <w:p w14:paraId="4A17D75F" w14:textId="71F23E8F" w:rsidR="00704E25" w:rsidRDefault="00704E25" w:rsidP="00704E25">
      <w:pPr>
        <w:pStyle w:val="Heading4"/>
      </w:pPr>
      <w:r>
        <w:t>D. Ought implies a moral obligation which proves the aff has to win the resolution is a positive good.</w:t>
      </w:r>
    </w:p>
    <w:p w14:paraId="7556DECB" w14:textId="20AE12DA" w:rsidR="00704E25" w:rsidRPr="00704E25" w:rsidRDefault="00704E25" w:rsidP="00704E25">
      <w:pPr>
        <w:pStyle w:val="Heading4"/>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blippy nibs that set the </w:t>
      </w:r>
      <w:r>
        <w:rPr>
          <w:rFonts w:cs="Calibri"/>
        </w:rPr>
        <w:t>aff</w:t>
      </w:r>
      <w:r w:rsidRPr="008D552A">
        <w:rPr>
          <w:rFonts w:cs="Calibri"/>
        </w:rPr>
        <w:t xml:space="preserve"> at an unfair advantage since they only have to win one while we have to beat them all – voting issue for fairness</w:t>
      </w:r>
    </w:p>
    <w:p w14:paraId="0FAE29A3" w14:textId="77777777" w:rsidR="00704E25" w:rsidRDefault="00704E25" w:rsidP="00704E25">
      <w:pPr>
        <w:pStyle w:val="Heading3"/>
      </w:pPr>
      <w:r>
        <w:t>1NC – OFF</w:t>
      </w:r>
    </w:p>
    <w:p w14:paraId="278008B1" w14:textId="77777777" w:rsidR="00704E25" w:rsidRPr="00FB5463" w:rsidRDefault="00704E25" w:rsidP="00704E25">
      <w:pPr>
        <w:pStyle w:val="Heading4"/>
      </w:pPr>
      <w:r>
        <w:t xml:space="preserve">Climate Patents and Innovation </w:t>
      </w:r>
      <w:r>
        <w:rPr>
          <w:u w:val="single"/>
        </w:rPr>
        <w:t>high now</w:t>
      </w:r>
      <w:r>
        <w:t xml:space="preserve"> and </w:t>
      </w:r>
      <w:r>
        <w:rPr>
          <w:u w:val="single"/>
        </w:rPr>
        <w:t>solving Warming</w:t>
      </w:r>
      <w:r>
        <w:t xml:space="preserve"> but waiving patents sets a </w:t>
      </w:r>
      <w:r>
        <w:rPr>
          <w:u w:val="single"/>
        </w:rPr>
        <w:t>dangerous precedent</w:t>
      </w:r>
      <w:r>
        <w:t xml:space="preserve"> for appropriations – the mere threat is sufficient is enough to kill investment.</w:t>
      </w:r>
    </w:p>
    <w:p w14:paraId="75DA23CC" w14:textId="77777777" w:rsidR="00704E25" w:rsidRPr="00FB5463" w:rsidRDefault="00704E25" w:rsidP="00704E2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C9C3D79" w14:textId="77777777" w:rsidR="00704E25" w:rsidRDefault="00704E25" w:rsidP="00704E25">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20EF283F" w14:textId="77777777" w:rsidR="00704E25" w:rsidRPr="008C74CB" w:rsidRDefault="00704E25" w:rsidP="00704E25">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11E7B1D6" w14:textId="77777777" w:rsidR="00704E25" w:rsidRPr="008C74CB" w:rsidRDefault="00704E25" w:rsidP="00704E25">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009E1405" w14:textId="77777777" w:rsidR="00704E25" w:rsidRPr="00C2138C" w:rsidRDefault="00704E25" w:rsidP="00704E2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6"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r w:rsidRPr="004D1AB7">
        <w:rPr>
          <w:color w:val="000000" w:themeColor="text1"/>
          <w:highlight w:val="cyan"/>
          <w:u w:val="single"/>
        </w:rPr>
        <w:t>ag</w:t>
      </w:r>
      <w:r w:rsidRPr="008C74CB">
        <w:rPr>
          <w:color w:val="000000" w:themeColor="text1"/>
          <w:u w:val="single"/>
        </w:rPr>
        <w:t xml:space="preserve">riculture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4B72BCE9" w14:textId="77777777" w:rsidR="00704E25" w:rsidRDefault="00704E25" w:rsidP="00704E25">
      <w:pPr>
        <w:pStyle w:val="Heading3"/>
      </w:pPr>
      <w:r>
        <w:t>1NC – OFF</w:t>
      </w:r>
    </w:p>
    <w:p w14:paraId="0BC62039" w14:textId="77777777" w:rsidR="00704E25" w:rsidRPr="00594A42" w:rsidRDefault="00704E25" w:rsidP="00704E25">
      <w:pPr>
        <w:pStyle w:val="Heading4"/>
        <w:rPr>
          <w:rFonts w:cs="Calibri"/>
        </w:rPr>
      </w:pPr>
      <w:r w:rsidRPr="00594A42">
        <w:rPr>
          <w:rFonts w:cs="Calibri"/>
        </w:rPr>
        <w:t xml:space="preserve">The Council for TRIPs should vote to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w:t>
      </w:r>
      <w:r>
        <w:rPr>
          <w:rFonts w:cs="Calibri"/>
        </w:rPr>
        <w:t xml:space="preserve">amending TRIPs to mandate the plan. </w:t>
      </w:r>
    </w:p>
    <w:p w14:paraId="4ACEE706" w14:textId="77777777" w:rsidR="00704E25" w:rsidRPr="00594A42" w:rsidRDefault="00704E25" w:rsidP="00704E25">
      <w:pPr>
        <w:pStyle w:val="Heading4"/>
        <w:rPr>
          <w:rFonts w:cs="Calibri"/>
        </w:rPr>
      </w:pPr>
      <w:r w:rsidRPr="00594A42">
        <w:rPr>
          <w:rFonts w:cs="Calibri"/>
        </w:rPr>
        <w:t>The United States should:</w:t>
      </w:r>
    </w:p>
    <w:p w14:paraId="7E81B37B" w14:textId="77777777" w:rsidR="00704E25" w:rsidRPr="00594A42" w:rsidRDefault="00704E25" w:rsidP="00704E25">
      <w:pPr>
        <w:pStyle w:val="Heading4"/>
        <w:rPr>
          <w:rFonts w:cs="Calibri"/>
          <w:b w:val="0"/>
          <w:bCs/>
        </w:rPr>
      </w:pPr>
      <w:r w:rsidRPr="00594A42">
        <w:rPr>
          <w:rFonts w:cs="Calibri"/>
          <w:b w:val="0"/>
        </w:rPr>
        <w:t xml:space="preserve">--Publicly rescind support for the </w:t>
      </w:r>
      <w:r>
        <w:rPr>
          <w:rFonts w:cs="Calibri"/>
          <w:b w:val="0"/>
        </w:rPr>
        <w:t>reduction</w:t>
      </w:r>
    </w:p>
    <w:p w14:paraId="50CF81E0" w14:textId="77777777" w:rsidR="00704E25" w:rsidRPr="00594A42" w:rsidRDefault="00704E25" w:rsidP="00704E25">
      <w:pPr>
        <w:pStyle w:val="Heading4"/>
        <w:rPr>
          <w:rFonts w:cs="Calibri"/>
          <w:b w:val="0"/>
          <w:bCs/>
        </w:rPr>
      </w:pPr>
      <w:r w:rsidRPr="00594A42">
        <w:rPr>
          <w:rFonts w:cs="Calibri"/>
          <w:b w:val="0"/>
        </w:rPr>
        <w:t>-- Veto this motion and refuse to comply</w:t>
      </w:r>
    </w:p>
    <w:p w14:paraId="43B64285" w14:textId="77777777" w:rsidR="00704E25" w:rsidRPr="00594A42" w:rsidRDefault="00704E25" w:rsidP="00704E25">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4222C17B" w14:textId="77777777" w:rsidR="00704E25" w:rsidRPr="00594A42" w:rsidRDefault="00704E25" w:rsidP="00704E25">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 xml:space="preserve">---that solves the case but avoids </w:t>
      </w:r>
      <w:r>
        <w:rPr>
          <w:rFonts w:cs="Calibri"/>
        </w:rPr>
        <w:t>the perception link on the climate da because the US initially opposed the reduction and was forced into it</w:t>
      </w:r>
      <w:r w:rsidRPr="00594A42">
        <w:rPr>
          <w:rFonts w:cs="Calibri"/>
        </w:rPr>
        <w:t>.</w:t>
      </w:r>
    </w:p>
    <w:p w14:paraId="4A656B5E" w14:textId="77777777" w:rsidR="00704E25" w:rsidRPr="00594A42" w:rsidRDefault="00704E25" w:rsidP="00704E25">
      <w:pPr>
        <w:pStyle w:val="Heading4"/>
        <w:rPr>
          <w:rFonts w:cs="Calibri"/>
        </w:rPr>
      </w:pPr>
      <w:r w:rsidRPr="00594A42">
        <w:rPr>
          <w:rFonts w:cs="Calibri"/>
        </w:rPr>
        <w:t xml:space="preserve">Counterplan competes --- </w:t>
      </w:r>
    </w:p>
    <w:p w14:paraId="2FD4CD44" w14:textId="77777777" w:rsidR="00704E25" w:rsidRPr="00594A42" w:rsidRDefault="00704E25" w:rsidP="00704E25">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11D3748F" w14:textId="77777777" w:rsidR="00704E25" w:rsidRPr="00594A42" w:rsidRDefault="00704E25" w:rsidP="00704E25">
      <w:r w:rsidRPr="00594A42">
        <w:rPr>
          <w:b/>
          <w:bCs/>
          <w:sz w:val="26"/>
          <w:szCs w:val="26"/>
        </w:rPr>
        <w:t>Collins Dictionary n.d.</w:t>
      </w:r>
      <w:r w:rsidRPr="00594A42">
        <w:t xml:space="preserve"> “member nations” RJP, DebateDrills https://www.collinsdictionary.com/us/dictionary/english/member-nations</w:t>
      </w:r>
    </w:p>
    <w:p w14:paraId="782B5708" w14:textId="77777777" w:rsidR="00704E25" w:rsidRPr="00594A42" w:rsidRDefault="00704E25" w:rsidP="00704E25">
      <w:pPr>
        <w:rPr>
          <w:rStyle w:val="Emphasis"/>
        </w:rPr>
      </w:pPr>
      <w:r w:rsidRPr="00594A42">
        <w:rPr>
          <w:rStyle w:val="Emphasis"/>
        </w:rPr>
        <w:t>member nations</w:t>
      </w:r>
    </w:p>
    <w:p w14:paraId="31B6B9E1" w14:textId="77777777" w:rsidR="00704E25" w:rsidRPr="00594A42" w:rsidRDefault="00704E25" w:rsidP="00704E25">
      <w:pPr>
        <w:rPr>
          <w:rStyle w:val="Style13ptBold"/>
          <w:b w:val="0"/>
          <w:bCs w:val="0"/>
          <w:sz w:val="22"/>
        </w:rPr>
      </w:pPr>
      <w:r w:rsidRPr="006F13BB">
        <w:rPr>
          <w:rStyle w:val="Style13ptBold"/>
          <w:rFonts w:eastAsiaTheme="majorEastAsia"/>
          <w:b w:val="0"/>
          <w:sz w:val="22"/>
          <w:highlight w:val="green"/>
        </w:rPr>
        <w:t>The </w:t>
      </w:r>
      <w:hyperlink r:id="rId18" w:tooltip="Definition of United" w:history="1">
        <w:r w:rsidRPr="006F13BB">
          <w:rPr>
            <w:rStyle w:val="Style13ptBold"/>
            <w:rFonts w:eastAsiaTheme="majorEastAsia"/>
            <w:b w:val="0"/>
            <w:sz w:val="22"/>
            <w:highlight w:val="green"/>
          </w:rPr>
          <w:t>United</w:t>
        </w:r>
      </w:hyperlink>
      <w:r w:rsidRPr="006F13BB">
        <w:rPr>
          <w:rStyle w:val="Style13ptBold"/>
          <w:rFonts w:eastAsiaTheme="majorEastAsia"/>
          <w:b w:val="0"/>
          <w:sz w:val="22"/>
          <w:highlight w:val="green"/>
        </w:rPr>
        <w:t> </w:t>
      </w:r>
      <w:hyperlink r:id="rId19" w:tooltip="Definition of Nations" w:history="1">
        <w:r w:rsidRPr="006F13BB">
          <w:rPr>
            <w:rStyle w:val="Style13ptBold"/>
            <w:rFonts w:eastAsiaTheme="majorEastAsia"/>
            <w:b w:val="0"/>
            <w:sz w:val="22"/>
            <w:highlight w:val="green"/>
          </w:rPr>
          <w:t>Nations</w:t>
        </w:r>
      </w:hyperlink>
      <w:r w:rsidRPr="006F13BB">
        <w:rPr>
          <w:rStyle w:val="Style13ptBold"/>
          <w:rFonts w:eastAsiaTheme="majorEastAsia"/>
          <w:b w:val="0"/>
          <w:sz w:val="22"/>
          <w:highlight w:val="green"/>
        </w:rPr>
        <w:t> is an </w:t>
      </w:r>
      <w:hyperlink r:id="rId20"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sz w:val="22"/>
          <w:highlight w:val="green"/>
        </w:rPr>
        <w:t> </w:t>
      </w:r>
      <w:hyperlink r:id="rId21" w:tooltip="Definition of comprised" w:history="1">
        <w:r w:rsidRPr="006F13BB">
          <w:rPr>
            <w:rStyle w:val="Style13ptBold"/>
            <w:rFonts w:eastAsiaTheme="majorEastAsia"/>
            <w:b w:val="0"/>
            <w:sz w:val="22"/>
            <w:highlight w:val="green"/>
          </w:rPr>
          <w:t>comprised</w:t>
        </w:r>
      </w:hyperlink>
      <w:r w:rsidRPr="00594A42">
        <w:rPr>
          <w:rStyle w:val="Style13ptBold"/>
          <w:rFonts w:eastAsiaTheme="majorEastAsia"/>
          <w:b w:val="0"/>
          <w:sz w:val="22"/>
        </w:rPr>
        <w:t> of about 180 </w:t>
      </w:r>
      <w:r w:rsidRPr="006F13BB">
        <w:rPr>
          <w:rStyle w:val="Style13ptBold"/>
          <w:b w:val="0"/>
          <w:sz w:val="22"/>
          <w:highlight w:val="green"/>
        </w:rPr>
        <w:t>member</w:t>
      </w:r>
      <w:r w:rsidRPr="006F13BB">
        <w:rPr>
          <w:rStyle w:val="Style13ptBold"/>
          <w:rFonts w:eastAsiaTheme="majorEastAsia"/>
          <w:b w:val="0"/>
          <w:sz w:val="22"/>
          <w:highlight w:val="green"/>
        </w:rPr>
        <w:t> </w:t>
      </w:r>
      <w:r w:rsidRPr="006F13BB">
        <w:rPr>
          <w:rStyle w:val="Style13ptBold"/>
          <w:b w:val="0"/>
          <w:sz w:val="22"/>
          <w:highlight w:val="green"/>
        </w:rPr>
        <w:t>nations</w:t>
      </w:r>
      <w:r w:rsidRPr="006F13BB">
        <w:rPr>
          <w:rStyle w:val="Style13ptBold"/>
          <w:rFonts w:eastAsiaTheme="majorEastAsia"/>
          <w:b w:val="0"/>
          <w:sz w:val="22"/>
          <w:highlight w:val="green"/>
        </w:rPr>
        <w:t>.</w:t>
      </w:r>
    </w:p>
    <w:p w14:paraId="4A05BCD6" w14:textId="77777777" w:rsidR="00704E25" w:rsidRPr="00594A42" w:rsidRDefault="00704E25" w:rsidP="00704E25">
      <w:pPr>
        <w:rPr>
          <w:rStyle w:val="Style13ptBold"/>
          <w:rFonts w:eastAsiaTheme="majorEastAsia"/>
          <w:b w:val="0"/>
          <w:bCs w:val="0"/>
          <w:sz w:val="22"/>
        </w:rPr>
      </w:pPr>
      <w:r w:rsidRPr="00594A42">
        <w:rPr>
          <w:rStyle w:val="Style13ptBold"/>
          <w:b w:val="0"/>
          <w:sz w:val="22"/>
        </w:rPr>
        <w:t>Sociology (1995)</w:t>
      </w:r>
    </w:p>
    <w:p w14:paraId="592A3E40" w14:textId="77777777" w:rsidR="00704E25" w:rsidRPr="00594A42" w:rsidRDefault="00704E25" w:rsidP="00704E25">
      <w:pPr>
        <w:rPr>
          <w:rStyle w:val="Style13ptBold"/>
          <w:b w:val="0"/>
          <w:bCs w:val="0"/>
          <w:sz w:val="22"/>
        </w:rPr>
      </w:pPr>
      <w:r w:rsidRPr="00594A42">
        <w:rPr>
          <w:rStyle w:val="Style13ptBold"/>
          <w:rFonts w:eastAsiaTheme="majorEastAsia"/>
          <w:b w:val="0"/>
          <w:sz w:val="22"/>
        </w:rPr>
        <w:t>At the Nato </w:t>
      </w:r>
      <w:hyperlink r:id="rId22" w:tooltip="Definition of summit" w:history="1">
        <w:r w:rsidRPr="00594A42">
          <w:rPr>
            <w:rStyle w:val="Style13ptBold"/>
            <w:rFonts w:eastAsiaTheme="majorEastAsia"/>
            <w:b w:val="0"/>
            <w:sz w:val="22"/>
          </w:rPr>
          <w:t>summit</w:t>
        </w:r>
      </w:hyperlink>
      <w:r w:rsidRPr="00594A42">
        <w:rPr>
          <w:rStyle w:val="Style13ptBold"/>
          <w:rFonts w:eastAsiaTheme="majorEastAsia"/>
          <w:b w:val="0"/>
          <w:sz w:val="22"/>
        </w:rPr>
        <w:t>, he called on all the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to </w:t>
      </w:r>
      <w:hyperlink r:id="rId23" w:tooltip="Definition of pledge" w:history="1">
        <w:r w:rsidRPr="00594A42">
          <w:rPr>
            <w:rStyle w:val="Style13ptBold"/>
            <w:rFonts w:eastAsiaTheme="majorEastAsia"/>
            <w:b w:val="0"/>
            <w:sz w:val="22"/>
          </w:rPr>
          <w:t>pledge</w:t>
        </w:r>
      </w:hyperlink>
      <w:r w:rsidRPr="00594A42">
        <w:rPr>
          <w:rStyle w:val="Style13ptBold"/>
          <w:rFonts w:eastAsiaTheme="majorEastAsia"/>
          <w:b w:val="0"/>
          <w:sz w:val="22"/>
        </w:rPr>
        <w:t> to </w:t>
      </w:r>
      <w:hyperlink r:id="rId24" w:tooltip="Definition of spend" w:history="1">
        <w:r w:rsidRPr="00594A42">
          <w:rPr>
            <w:rStyle w:val="Style13ptBold"/>
            <w:rFonts w:eastAsiaTheme="majorEastAsia"/>
            <w:b w:val="0"/>
            <w:sz w:val="22"/>
          </w:rPr>
          <w:t>spend</w:t>
        </w:r>
      </w:hyperlink>
      <w:r w:rsidRPr="00594A42">
        <w:rPr>
          <w:rStyle w:val="Style13ptBold"/>
          <w:rFonts w:eastAsiaTheme="majorEastAsia"/>
          <w:b w:val="0"/>
          <w:sz w:val="22"/>
        </w:rPr>
        <w:t> at least 2% of their </w:t>
      </w:r>
      <w:hyperlink r:id="rId25" w:tooltip="Definition of national" w:history="1">
        <w:r w:rsidRPr="00594A42">
          <w:rPr>
            <w:rStyle w:val="Style13ptBold"/>
            <w:rFonts w:eastAsiaTheme="majorEastAsia"/>
            <w:b w:val="0"/>
            <w:sz w:val="22"/>
          </w:rPr>
          <w:t>national</w:t>
        </w:r>
      </w:hyperlink>
      <w:r w:rsidRPr="00594A42">
        <w:rPr>
          <w:rStyle w:val="Style13ptBold"/>
          <w:rFonts w:eastAsiaTheme="majorEastAsia"/>
          <w:b w:val="0"/>
          <w:sz w:val="22"/>
        </w:rPr>
        <w:t> </w:t>
      </w:r>
      <w:hyperlink r:id="rId26" w:tooltip="Definition of income" w:history="1">
        <w:r w:rsidRPr="00594A42">
          <w:rPr>
            <w:rStyle w:val="Style13ptBold"/>
            <w:rFonts w:eastAsiaTheme="majorEastAsia"/>
            <w:b w:val="0"/>
            <w:sz w:val="22"/>
          </w:rPr>
          <w:t>income</w:t>
        </w:r>
      </w:hyperlink>
      <w:r w:rsidRPr="00594A42">
        <w:rPr>
          <w:rStyle w:val="Style13ptBold"/>
          <w:rFonts w:eastAsiaTheme="majorEastAsia"/>
          <w:b w:val="0"/>
          <w:sz w:val="22"/>
        </w:rPr>
        <w:t> on </w:t>
      </w:r>
      <w:hyperlink r:id="rId27" w:tooltip="Definition of defence" w:history="1">
        <w:r w:rsidRPr="00594A42">
          <w:rPr>
            <w:rStyle w:val="Style13ptBold"/>
            <w:rFonts w:eastAsiaTheme="majorEastAsia"/>
            <w:b w:val="0"/>
            <w:sz w:val="22"/>
          </w:rPr>
          <w:t>defence</w:t>
        </w:r>
      </w:hyperlink>
      <w:r w:rsidRPr="00594A42">
        <w:rPr>
          <w:rStyle w:val="Style13ptBold"/>
          <w:rFonts w:eastAsiaTheme="majorEastAsia"/>
          <w:b w:val="0"/>
          <w:sz w:val="22"/>
        </w:rPr>
        <w:t>.</w:t>
      </w:r>
    </w:p>
    <w:p w14:paraId="44A2F54A" w14:textId="77777777" w:rsidR="00704E25" w:rsidRPr="00594A42" w:rsidRDefault="00704E25" w:rsidP="00704E25">
      <w:pPr>
        <w:rPr>
          <w:rStyle w:val="Style13ptBold"/>
          <w:rFonts w:eastAsiaTheme="majorEastAsia"/>
          <w:b w:val="0"/>
          <w:bCs w:val="0"/>
          <w:sz w:val="22"/>
        </w:rPr>
      </w:pPr>
      <w:r w:rsidRPr="00594A42">
        <w:rPr>
          <w:rStyle w:val="Style13ptBold"/>
          <w:b w:val="0"/>
          <w:sz w:val="22"/>
        </w:rPr>
        <w:t>Times, Sunday Times (2015)</w:t>
      </w:r>
    </w:p>
    <w:p w14:paraId="3AA90222" w14:textId="77777777" w:rsidR="00704E25" w:rsidRPr="00594A42" w:rsidRDefault="00704E25" w:rsidP="00704E25">
      <w:pPr>
        <w:rPr>
          <w:rStyle w:val="Style13ptBold"/>
          <w:b w:val="0"/>
          <w:bCs w:val="0"/>
          <w:sz w:val="22"/>
        </w:rPr>
      </w:pPr>
      <w:r w:rsidRPr="00594A42">
        <w:rPr>
          <w:rStyle w:val="Style13ptBold"/>
          <w:rFonts w:eastAsiaTheme="majorEastAsia"/>
          <w:b w:val="0"/>
          <w:sz w:val="22"/>
        </w:rPr>
        <w:t>The </w:t>
      </w:r>
      <w:hyperlink r:id="rId28" w:tooltip="Definition of beneficiaries" w:history="1">
        <w:r w:rsidRPr="00594A42">
          <w:rPr>
            <w:rStyle w:val="Style13ptBold"/>
            <w:rFonts w:eastAsiaTheme="majorEastAsia"/>
            <w:b w:val="0"/>
            <w:sz w:val="22"/>
          </w:rPr>
          <w:t>beneficiaries</w:t>
        </w:r>
      </w:hyperlink>
      <w:r w:rsidRPr="00594A42">
        <w:rPr>
          <w:rStyle w:val="Style13ptBold"/>
          <w:rFonts w:eastAsiaTheme="majorEastAsia"/>
          <w:b w:val="0"/>
          <w:sz w:val="22"/>
        </w:rPr>
        <w:t> will not be </w:t>
      </w:r>
      <w:hyperlink r:id="rId29" w:tooltip="Definition of limited" w:history="1">
        <w:r w:rsidRPr="00594A42">
          <w:rPr>
            <w:rStyle w:val="Style13ptBold"/>
            <w:rFonts w:eastAsiaTheme="majorEastAsia"/>
            <w:b w:val="0"/>
            <w:sz w:val="22"/>
          </w:rPr>
          <w:t>limited</w:t>
        </w:r>
      </w:hyperlink>
      <w:r w:rsidRPr="00594A42">
        <w:rPr>
          <w:rStyle w:val="Style13ptBold"/>
          <w:rFonts w:eastAsiaTheme="majorEastAsia"/>
          <w:b w:val="0"/>
          <w:sz w:val="22"/>
        </w:rPr>
        <w:t> to EU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but </w:t>
      </w:r>
      <w:hyperlink r:id="rId30" w:tooltip="Definition of worldwide" w:history="1">
        <w:r w:rsidRPr="00594A42">
          <w:rPr>
            <w:rStyle w:val="Style13ptBold"/>
            <w:rFonts w:eastAsiaTheme="majorEastAsia"/>
            <w:b w:val="0"/>
            <w:sz w:val="22"/>
          </w:rPr>
          <w:t>worldwide</w:t>
        </w:r>
      </w:hyperlink>
      <w:r w:rsidRPr="00594A42">
        <w:rPr>
          <w:rStyle w:val="Style13ptBold"/>
          <w:rFonts w:eastAsiaTheme="majorEastAsia"/>
          <w:b w:val="0"/>
          <w:sz w:val="22"/>
        </w:rPr>
        <w:t>.</w:t>
      </w:r>
    </w:p>
    <w:p w14:paraId="00C39B90" w14:textId="77777777" w:rsidR="00704E25" w:rsidRPr="00594A42" w:rsidRDefault="00704E25" w:rsidP="00704E25">
      <w:pPr>
        <w:rPr>
          <w:rStyle w:val="Style13ptBold"/>
          <w:rFonts w:eastAsiaTheme="majorEastAsia"/>
          <w:b w:val="0"/>
          <w:bCs w:val="0"/>
          <w:sz w:val="22"/>
        </w:rPr>
      </w:pPr>
      <w:r w:rsidRPr="00594A42">
        <w:rPr>
          <w:rStyle w:val="Style13ptBold"/>
          <w:b w:val="0"/>
          <w:sz w:val="22"/>
        </w:rPr>
        <w:t>Times, Sunday Times (2012)</w:t>
      </w:r>
    </w:p>
    <w:p w14:paraId="6B33822E" w14:textId="77777777" w:rsidR="00704E25" w:rsidRPr="00594A42" w:rsidRDefault="00704E25" w:rsidP="00704E25">
      <w:pPr>
        <w:rPr>
          <w:rStyle w:val="Emphasis"/>
        </w:rPr>
      </w:pPr>
      <w:r w:rsidRPr="006F13BB">
        <w:rPr>
          <w:rStyle w:val="Emphasis"/>
          <w:highlight w:val="green"/>
        </w:rPr>
        <w:t>Definition of 'nation'</w:t>
      </w:r>
    </w:p>
    <w:p w14:paraId="3216189F" w14:textId="77777777" w:rsidR="00704E25" w:rsidRPr="00594A42" w:rsidRDefault="00704E25" w:rsidP="00704E25">
      <w:pPr>
        <w:rPr>
          <w:rStyle w:val="Style13ptBold"/>
          <w:b w:val="0"/>
          <w:bCs w:val="0"/>
          <w:sz w:val="22"/>
        </w:rPr>
      </w:pPr>
      <w:r w:rsidRPr="00594A42">
        <w:rPr>
          <w:rStyle w:val="Style13ptBold"/>
          <w:b w:val="0"/>
          <w:sz w:val="22"/>
        </w:rPr>
        <w:t>nation</w:t>
      </w:r>
    </w:p>
    <w:p w14:paraId="14BB5F29" w14:textId="77777777" w:rsidR="00704E25" w:rsidRPr="00594A42" w:rsidRDefault="00704E25" w:rsidP="00704E25">
      <w:pPr>
        <w:rPr>
          <w:rStyle w:val="Style13ptBold"/>
          <w:b w:val="0"/>
          <w:bCs w:val="0"/>
          <w:sz w:val="22"/>
        </w:rPr>
      </w:pPr>
      <w:r w:rsidRPr="00594A42">
        <w:rPr>
          <w:rStyle w:val="Style13ptBold"/>
          <w:b w:val="0"/>
          <w:sz w:val="22"/>
        </w:rPr>
        <w:t>(neɪʃən)</w:t>
      </w:r>
      <w:hyperlink r:id="rId31" w:history="1">
        <w:r w:rsidRPr="00594A42">
          <w:rPr>
            <w:rStyle w:val="Style13ptBold"/>
            <w:rFonts w:eastAsiaTheme="majorEastAsia"/>
            <w:b w:val="0"/>
            <w:sz w:val="22"/>
          </w:rPr>
          <w:t>Explore 'nation' in the dictionary</w:t>
        </w:r>
      </w:hyperlink>
    </w:p>
    <w:p w14:paraId="733E61BD" w14:textId="77777777" w:rsidR="00704E25" w:rsidRPr="00594A42" w:rsidRDefault="00704E25" w:rsidP="00704E25">
      <w:pPr>
        <w:rPr>
          <w:rStyle w:val="Style13ptBold"/>
          <w:b w:val="0"/>
          <w:bCs w:val="0"/>
          <w:sz w:val="22"/>
        </w:rPr>
      </w:pPr>
      <w:r w:rsidRPr="00594A42">
        <w:rPr>
          <w:rStyle w:val="Style13ptBold"/>
          <w:b w:val="0"/>
          <w:sz w:val="22"/>
        </w:rPr>
        <w:t>COUNTABLE NOUN</w:t>
      </w:r>
    </w:p>
    <w:p w14:paraId="3B387231" w14:textId="77777777" w:rsidR="00704E25" w:rsidRPr="009F38B8" w:rsidRDefault="00704E25" w:rsidP="00704E25">
      <w:pPr>
        <w:rPr>
          <w:sz w:val="22"/>
        </w:rPr>
      </w:pPr>
      <w:r w:rsidRPr="00594A42">
        <w:rPr>
          <w:rStyle w:val="Style13ptBold"/>
          <w:b w:val="0"/>
          <w:sz w:val="22"/>
        </w:rPr>
        <w:t xml:space="preserve">A nation is </w:t>
      </w:r>
      <w:r w:rsidRPr="006F13BB">
        <w:rPr>
          <w:rStyle w:val="Style13ptBold"/>
          <w:b w:val="0"/>
          <w:sz w:val="22"/>
          <w:highlight w:val="green"/>
        </w:rPr>
        <w:t xml:space="preserve">an </w:t>
      </w:r>
      <w:r w:rsidRPr="006F13BB">
        <w:rPr>
          <w:rStyle w:val="Emphasis"/>
          <w:highlight w:val="green"/>
        </w:rPr>
        <w:t>individual country</w:t>
      </w:r>
      <w:r w:rsidRPr="00594A42">
        <w:rPr>
          <w:rStyle w:val="Style13ptBold"/>
          <w:b w:val="0"/>
          <w:sz w:val="22"/>
        </w:rPr>
        <w:t xml:space="preserve"> considered together with its social and political structures.</w:t>
      </w:r>
    </w:p>
    <w:p w14:paraId="7F81963E" w14:textId="77777777" w:rsidR="00704E25" w:rsidRPr="00594A42" w:rsidRDefault="00704E25" w:rsidP="00704E25"/>
    <w:p w14:paraId="296DBD90" w14:textId="77777777" w:rsidR="00704E25" w:rsidRPr="00594A42" w:rsidRDefault="00704E25" w:rsidP="00704E25">
      <w:pPr>
        <w:pStyle w:val="Heading4"/>
        <w:rPr>
          <w:rFonts w:cs="Calibri"/>
        </w:rPr>
      </w:pPr>
      <w:r>
        <w:rPr>
          <w:rFonts w:cs="Calibri"/>
        </w:rPr>
        <w:t>2</w:t>
      </w:r>
      <w:r w:rsidRPr="00594A42">
        <w:rPr>
          <w:rFonts w:cs="Calibri"/>
        </w:rPr>
        <w:t>] Counterplan is neither certain nor immediate---the US reduction hinges on the outcome of DSB. That makes the counterplan competitive.</w:t>
      </w:r>
    </w:p>
    <w:p w14:paraId="720E0CA9" w14:textId="77777777" w:rsidR="00704E25" w:rsidRPr="00594A42" w:rsidRDefault="00704E25" w:rsidP="00704E25">
      <w:pPr>
        <w:pStyle w:val="Heading4"/>
        <w:rPr>
          <w:rFonts w:cs="Calibri"/>
        </w:rPr>
      </w:pPr>
      <w:r w:rsidRPr="00594A42">
        <w:rPr>
          <w:rFonts w:cs="Calibri"/>
        </w:rPr>
        <w:t>“Resolved” is definite and immediate</w:t>
      </w:r>
    </w:p>
    <w:p w14:paraId="200896F3" w14:textId="77777777" w:rsidR="00704E25" w:rsidRPr="00594A42" w:rsidRDefault="00704E25" w:rsidP="00704E25">
      <w:r w:rsidRPr="00594A42">
        <w:rPr>
          <w:rStyle w:val="Style13ptBold"/>
        </w:rPr>
        <w:t>Collins 3</w:t>
      </w:r>
      <w:r w:rsidRPr="00594A42">
        <w:t xml:space="preserve">   Collins English Dictionary – Complete and Unabridged © HarperCollins Publishers 1991, 1994, 1998, 2000, 2003</w:t>
      </w:r>
    </w:p>
    <w:p w14:paraId="04939CF5" w14:textId="77777777" w:rsidR="00704E25" w:rsidRPr="00594A42" w:rsidRDefault="00704E25" w:rsidP="00704E25">
      <w:r w:rsidRPr="00594A42">
        <w:t>http://www.thefreedictionary.com/resolved</w:t>
      </w:r>
    </w:p>
    <w:p w14:paraId="2DF90AB8" w14:textId="77777777" w:rsidR="00704E25" w:rsidRPr="00594A42" w:rsidRDefault="00704E25" w:rsidP="00704E25">
      <w:pPr>
        <w:pStyle w:val="CardIndented"/>
      </w:pPr>
      <w:r w:rsidRPr="006F13BB">
        <w:rPr>
          <w:rStyle w:val="TitleChar"/>
          <w:highlight w:val="green"/>
        </w:rPr>
        <w:t>resolve</w:t>
      </w:r>
      <w:r w:rsidRPr="006F13BB">
        <w:rPr>
          <w:highlight w:val="green"/>
        </w:rPr>
        <w:t>d</w:t>
      </w:r>
      <w:r w:rsidRPr="00594A42">
        <w:t xml:space="preserve"> [rɪˈzɒlvd]    adj</w:t>
      </w:r>
    </w:p>
    <w:p w14:paraId="461CF2A9" w14:textId="77777777" w:rsidR="00704E25" w:rsidRPr="00594A42" w:rsidRDefault="00704E25" w:rsidP="00704E25">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0BE8D0F5" w14:textId="77777777" w:rsidR="00704E25" w:rsidRPr="00962D8C" w:rsidRDefault="00704E25" w:rsidP="00704E25">
      <w:pPr>
        <w:pStyle w:val="Heading4"/>
        <w:rPr>
          <w:rFonts w:cs="Calibri"/>
        </w:rPr>
      </w:pPr>
      <w:r w:rsidRPr="00962D8C">
        <w:rPr>
          <w:rFonts w:cs="Calibri"/>
        </w:rPr>
        <w:t>Ought and should are used interchangeably.</w:t>
      </w:r>
    </w:p>
    <w:p w14:paraId="7DA4F8E7" w14:textId="77777777" w:rsidR="00704E25" w:rsidRPr="00962D8C" w:rsidRDefault="00704E25" w:rsidP="00704E25">
      <w:r w:rsidRPr="00962D8C">
        <w:t xml:space="preserve">Anastasia </w:t>
      </w:r>
      <w:r w:rsidRPr="00962D8C">
        <w:rPr>
          <w:b/>
          <w:bCs/>
          <w:sz w:val="26"/>
          <w:szCs w:val="26"/>
        </w:rPr>
        <w:t>Koltai 18</w:t>
      </w:r>
      <w:r w:rsidRPr="00962D8C">
        <w:t xml:space="preserve">. CEO of MyEnglishTeacher, “Difference Between Ought to and Should,” MyEnglishTeacher, September 25, 2018, </w:t>
      </w:r>
      <w:hyperlink r:id="rId32" w:history="1">
        <w:r w:rsidRPr="00962D8C">
          <w:rPr>
            <w:rStyle w:val="Hyperlink"/>
          </w:rPr>
          <w:t>https://www.myenglishteacher.eu/blog/difference-between-ought-to-and-should/</w:t>
        </w:r>
      </w:hyperlink>
      <w:r w:rsidRPr="00962D8C">
        <w:t>, RJP, DebateDrills.</w:t>
      </w:r>
    </w:p>
    <w:p w14:paraId="3CEDB512" w14:textId="77777777" w:rsidR="00704E25" w:rsidRDefault="00704E25" w:rsidP="00704E25">
      <w:pPr>
        <w:rPr>
          <w:rFonts w:eastAsiaTheme="majorEastAsia"/>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064856D3" w14:textId="77777777" w:rsidR="00704E25" w:rsidRDefault="00704E25" w:rsidP="00704E25">
      <w:pPr>
        <w:pStyle w:val="Heading4"/>
      </w:pPr>
      <w:r w:rsidRPr="000906E0">
        <w:t>They mean the same thing</w:t>
      </w:r>
    </w:p>
    <w:p w14:paraId="2037839E" w14:textId="77777777" w:rsidR="00704E25" w:rsidRPr="000906E0" w:rsidRDefault="00704E25" w:rsidP="00704E25">
      <w:r w:rsidRPr="000906E0">
        <w:rPr>
          <w:rFonts w:eastAsiaTheme="majorEastAsia" w:cstheme="majorBidi"/>
          <w:b/>
          <w:iCs/>
          <w:sz w:val="26"/>
        </w:rPr>
        <w:t>Cambridge Dictionary No date</w:t>
      </w:r>
      <w:r w:rsidRPr="000906E0">
        <w:t xml:space="preserve"> (Cambridge Dictionary, accessed on 9-19-2021, Dictionary.</w:t>
      </w:r>
      <w:r>
        <w:t xml:space="preserve"> </w:t>
      </w:r>
      <w:r w:rsidRPr="000906E0">
        <w:t xml:space="preserve">cambridge, "Ought to", </w:t>
      </w:r>
      <w:hyperlink r:id="rId33" w:history="1">
        <w:r w:rsidRPr="000906E0">
          <w:rPr>
            <w:rStyle w:val="Hyperlink"/>
          </w:rPr>
          <w:t>https://dictionary.cambridge.org/us/grammar/british-grammar/ought-to</w:t>
        </w:r>
      </w:hyperlink>
      <w:r w:rsidRPr="000906E0">
        <w:t>) Adam</w:t>
      </w:r>
    </w:p>
    <w:p w14:paraId="0CC10943" w14:textId="77777777" w:rsidR="00704E25" w:rsidRPr="000906E0" w:rsidRDefault="00704E25" w:rsidP="00704E25">
      <w:r w:rsidRPr="000906E0">
        <w:rPr>
          <w:rStyle w:val="StyleUnderline"/>
        </w:rPr>
        <w:t>Ought to and should are similar in meaning</w:t>
      </w:r>
      <w:r w:rsidRPr="000906E0">
        <w:t>. </w:t>
      </w:r>
      <w:r w:rsidRPr="000906E0">
        <w:rPr>
          <w:rStyle w:val="StyleUnderline"/>
        </w:rPr>
        <w:t>Should is more common than ought to</w:t>
      </w:r>
      <w:r w:rsidRPr="000906E0">
        <w:t>. Ought to is more formal than should:</w:t>
      </w:r>
    </w:p>
    <w:p w14:paraId="648D000B" w14:textId="77777777" w:rsidR="00704E25" w:rsidRPr="000906E0" w:rsidRDefault="00704E25" w:rsidP="00704E25">
      <w:pPr>
        <w:rPr>
          <w:rStyle w:val="StyleUnderline"/>
        </w:rPr>
      </w:pPr>
      <w:r w:rsidRPr="000906E0">
        <w:rPr>
          <w:rStyle w:val="StyleUnderline"/>
          <w:highlight w:val="cyan"/>
        </w:rPr>
        <w:t xml:space="preserve">There ought to be more street lights </w:t>
      </w:r>
      <w:r w:rsidRPr="000906E0">
        <w:rPr>
          <w:rStyle w:val="StyleUnderline"/>
        </w:rPr>
        <w:t>here. (</w:t>
      </w:r>
      <w:r w:rsidRPr="000906E0">
        <w:rPr>
          <w:rStyle w:val="StyleUnderline"/>
          <w:highlight w:val="cyan"/>
        </w:rPr>
        <w:t>means the same as</w:t>
      </w:r>
      <w:r w:rsidRPr="000906E0">
        <w:rPr>
          <w:rStyle w:val="StyleUnderline"/>
        </w:rPr>
        <w:t> </w:t>
      </w:r>
      <w:r w:rsidRPr="000906E0">
        <w:rPr>
          <w:rStyle w:val="StyleUnderline"/>
          <w:highlight w:val="cyan"/>
        </w:rPr>
        <w:t>There should be more street lights</w:t>
      </w:r>
      <w:r w:rsidRPr="000906E0">
        <w:rPr>
          <w:rStyle w:val="StyleUnderline"/>
        </w:rPr>
        <w:t xml:space="preserve"> here.)</w:t>
      </w:r>
    </w:p>
    <w:p w14:paraId="10478263" w14:textId="77777777" w:rsidR="00704E25" w:rsidRPr="00F30522" w:rsidRDefault="00704E25" w:rsidP="00704E25">
      <w:r w:rsidRPr="000906E0">
        <w:t xml:space="preserve">I </w:t>
      </w:r>
      <w:r w:rsidRPr="000906E0">
        <w:rPr>
          <w:rStyle w:val="StyleUnderline"/>
        </w:rPr>
        <w:t>really ought to walk my dog more. He’s so fat</w:t>
      </w:r>
      <w:r w:rsidRPr="000906E0">
        <w:t>. (</w:t>
      </w:r>
      <w:r w:rsidRPr="000906E0">
        <w:rPr>
          <w:rStyle w:val="StyleUnderline"/>
        </w:rPr>
        <w:t>means the same as I really should walk my dog more. He’s so fat</w:t>
      </w:r>
      <w:r w:rsidRPr="000906E0">
        <w:t>.)</w:t>
      </w:r>
    </w:p>
    <w:p w14:paraId="2261C205" w14:textId="77777777" w:rsidR="00704E25" w:rsidRPr="00962D8C" w:rsidRDefault="00704E25" w:rsidP="00704E25">
      <w:pPr>
        <w:pStyle w:val="Heading4"/>
        <w:rPr>
          <w:rFonts w:cs="Calibri"/>
        </w:rPr>
      </w:pPr>
      <w:r w:rsidRPr="00962D8C">
        <w:rPr>
          <w:rFonts w:cs="Calibri"/>
        </w:rPr>
        <w:t>“Should” is immediate</w:t>
      </w:r>
    </w:p>
    <w:p w14:paraId="1B5CFA2F" w14:textId="77777777" w:rsidR="00704E25" w:rsidRPr="00962D8C" w:rsidRDefault="00704E25" w:rsidP="00704E25">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58F691AC" w14:textId="77777777" w:rsidR="00704E25" w:rsidRPr="00962D8C" w:rsidRDefault="00704E25" w:rsidP="00704E25">
      <w:pPr>
        <w:pStyle w:val="CardIndented"/>
        <w:ind w:left="0"/>
      </w:pPr>
      <w:r w:rsidRPr="00962D8C">
        <w:t xml:space="preserve">¶4 </w:t>
      </w:r>
      <w:r w:rsidRPr="00962D8C">
        <w:rPr>
          <w:rStyle w:val="TitleChar"/>
          <w:rFonts w:eastAsia="Times New Roman"/>
        </w:rPr>
        <w:t>The legal question to be resolved by the court is whether the word "should"</w:t>
      </w:r>
      <w:hyperlink r:id="rId34"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5" w:anchor="marker3fn14" w:history="1">
        <w:r w:rsidRPr="00962D8C">
          <w:t>14</w:t>
        </w:r>
      </w:hyperlink>
      <w:r w:rsidRPr="00962D8C">
        <w:t xml:space="preserve"> The answer to this query is not to be divined from rules of grammar;</w:t>
      </w:r>
      <w:hyperlink r:id="rId36"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7" w:anchor="marker3fn16" w:history="1">
        <w:r w:rsidRPr="00962D8C">
          <w:t xml:space="preserve">16 </w:t>
        </w:r>
      </w:hyperlink>
    </w:p>
    <w:p w14:paraId="063F60F5" w14:textId="77777777" w:rsidR="00704E25" w:rsidRPr="00962D8C" w:rsidRDefault="00704E25" w:rsidP="00704E25">
      <w:pPr>
        <w:pStyle w:val="CardIndented"/>
        <w:ind w:left="0"/>
      </w:pPr>
      <w:r w:rsidRPr="00962D8C">
        <w:t>[CONTINUES – TO FOOTNOTE]</w:t>
      </w:r>
    </w:p>
    <w:p w14:paraId="5F96119D" w14:textId="259BE966" w:rsidR="00704E25" w:rsidRPr="00DC3BA1" w:rsidRDefault="00704E25" w:rsidP="00704E25">
      <w:pPr>
        <w:pStyle w:val="CardIndented"/>
        <w:ind w:left="0"/>
      </w:pPr>
      <w:hyperlink r:id="rId38"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9"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40"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41" w:history="1">
        <w:r w:rsidRPr="00962D8C">
          <w:t>106 U.S. 360</w:t>
        </w:r>
      </w:hyperlink>
      <w:r w:rsidRPr="00962D8C">
        <w:t>, 365, 1 S.Ct. 336, 337, 27 L.Ed. 201 (1882).</w:t>
      </w:r>
    </w:p>
    <w:p w14:paraId="3ED3F018" w14:textId="77777777" w:rsidR="00704E25" w:rsidRDefault="00704E25" w:rsidP="00704E25">
      <w:pPr>
        <w:pStyle w:val="Heading2"/>
      </w:pPr>
      <w:r>
        <w:t>Case</w:t>
      </w:r>
    </w:p>
    <w:p w14:paraId="63AEAE52" w14:textId="77777777" w:rsidR="00704E25" w:rsidRDefault="00704E25" w:rsidP="00704E25">
      <w:pPr>
        <w:pStyle w:val="Heading3"/>
      </w:pPr>
      <w:r>
        <w:t>1NC – AT: TT</w:t>
      </w:r>
    </w:p>
    <w:p w14:paraId="3F626551" w14:textId="77777777" w:rsidR="00704E25" w:rsidRPr="007D512F" w:rsidRDefault="00704E25" w:rsidP="00704E25">
      <w:pPr>
        <w:pStyle w:val="Heading4"/>
        <w:rPr>
          <w:rFonts w:cs="Calibri"/>
        </w:rPr>
      </w:pPr>
      <w:r w:rsidRPr="007D512F">
        <w:rPr>
          <w:rFonts w:cs="Calibri"/>
        </w:rPr>
        <w:t>Counter role of the ballot is comparative worlds:</w:t>
      </w:r>
    </w:p>
    <w:p w14:paraId="3CD5B2FC" w14:textId="77777777" w:rsidR="00704E25" w:rsidRPr="007D512F" w:rsidRDefault="00704E25" w:rsidP="00704E25">
      <w:pPr>
        <w:pStyle w:val="Heading4"/>
        <w:rPr>
          <w:rFonts w:cs="Calibri"/>
        </w:rPr>
      </w:pPr>
      <w:r w:rsidRPr="007D512F">
        <w:rPr>
          <w:rFonts w:cs="Calibri"/>
        </w:rPr>
        <w:t xml:space="preserve">1] inclusion: their model says res is only thing that’s relevant arbitrarily excludes ks and says they’re not allowed in debate instead of conceding that there’s a debate to be had about the merits of non-resolutional positions. Double bind – either only the truth of the res is under the jurisdiction of the judge so they can’t punish people for offensive slurs or they should drop people who make debate unsafe which proves other goods matter </w:t>
      </w:r>
    </w:p>
    <w:p w14:paraId="6D40503A" w14:textId="77777777" w:rsidR="00704E25" w:rsidRPr="007D512F" w:rsidRDefault="00704E25" w:rsidP="00704E25">
      <w:pPr>
        <w:pStyle w:val="Heading4"/>
        <w:rPr>
          <w:rFonts w:cs="Calibri"/>
        </w:rPr>
      </w:pPr>
      <w:r w:rsidRPr="007D512F">
        <w:rPr>
          <w:rFonts w:cs="Calibri"/>
        </w:rPr>
        <w:t>2] hijacks truth-testing: there’s no coherent mechanism to determine truth. The truth of the resolution should be determined by assessing which world is more desirable</w:t>
      </w:r>
    </w:p>
    <w:p w14:paraId="5752A360" w14:textId="77777777" w:rsidR="00704E25" w:rsidRPr="007D512F" w:rsidRDefault="00704E25" w:rsidP="00704E25">
      <w:pPr>
        <w:pStyle w:val="Heading4"/>
        <w:rPr>
          <w:rFonts w:cs="Calibri"/>
        </w:rPr>
      </w:pPr>
      <w:r w:rsidRPr="007D512F">
        <w:rPr>
          <w:rFonts w:cs="Calibri"/>
        </w:rPr>
        <w:t>3] Our rob is a binary – means no impact to isomorphism – regardless, binaries not always good – ie. Systems that sort students into success/failure cause anxiety</w:t>
      </w:r>
    </w:p>
    <w:p w14:paraId="18527FB5" w14:textId="77777777" w:rsidR="00704E25" w:rsidRPr="007D512F" w:rsidRDefault="00704E25" w:rsidP="00704E25">
      <w:pPr>
        <w:pStyle w:val="Heading4"/>
        <w:rPr>
          <w:rFonts w:cs="Calibri"/>
        </w:rPr>
      </w:pPr>
      <w:r w:rsidRPr="007D512F">
        <w:rPr>
          <w:rFonts w:cs="Calibri"/>
        </w:rPr>
        <w:t>4] “Affirm” and “negate” are not part of the res, they are just words that we have assigned to different sides. Their textuality internal links don’t apply and are arbitrary – we could use “pro” and “con” like PF and it wouldn’t change the activity which proves no impact to constitutivism</w:t>
      </w:r>
    </w:p>
    <w:p w14:paraId="2FF9F076" w14:textId="77777777" w:rsidR="00704E25" w:rsidRDefault="00704E25" w:rsidP="00704E25"/>
    <w:p w14:paraId="228AB111" w14:textId="77777777" w:rsidR="00704E25" w:rsidRDefault="00704E25" w:rsidP="00704E25">
      <w:r>
        <w:t>Tt doesn’t allow all offense – you would exclude kritiks, policy arguments, theory, etc since they don’t prove the truth of the exact resolution</w:t>
      </w:r>
    </w:p>
    <w:p w14:paraId="3DB7969E" w14:textId="21766DD9" w:rsidR="00704E25" w:rsidRPr="00DC3BA1" w:rsidRDefault="00704E25" w:rsidP="00704E25">
      <w:r>
        <w:t>We don’t collapse – your rotb</w:t>
      </w:r>
      <w:r>
        <w:t xml:space="preserve"> doesn’t constrain all truth just says truth should come first which our framing disagrees with</w:t>
      </w:r>
    </w:p>
    <w:p w14:paraId="471A0324" w14:textId="77777777" w:rsidR="00704E25" w:rsidRDefault="00704E25" w:rsidP="00704E25">
      <w:pPr>
        <w:pStyle w:val="Heading3"/>
      </w:pPr>
      <w:r>
        <w:t>1NC – Disease Good</w:t>
      </w:r>
    </w:p>
    <w:p w14:paraId="647984A3" w14:textId="77777777" w:rsidR="00704E25" w:rsidRPr="003F1A80" w:rsidRDefault="00704E25" w:rsidP="00704E25">
      <w:pPr>
        <w:pStyle w:val="Heading4"/>
      </w:pPr>
      <w:r w:rsidRPr="003F1A80">
        <w:t>Future pandemics solve climate change – COVID was responsible for the largest drop in emissions ever</w:t>
      </w:r>
    </w:p>
    <w:p w14:paraId="24E24552" w14:textId="77777777" w:rsidR="00704E25" w:rsidRPr="006330B4" w:rsidRDefault="00704E25" w:rsidP="00704E25">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178A280B" w14:textId="77777777" w:rsidR="00704E25" w:rsidRPr="006330B4" w:rsidRDefault="00704E25" w:rsidP="00704E25">
      <w:pPr>
        <w:rPr>
          <w:rStyle w:val="Emphasis"/>
        </w:rPr>
      </w:pPr>
      <w:r w:rsidRPr="003F1A80">
        <w:rPr>
          <w:rStyle w:val="StyleUnderline"/>
        </w:rPr>
        <w:t xml:space="preserve">The disruption caused by </w:t>
      </w:r>
      <w:r w:rsidRPr="006330B4">
        <w:rPr>
          <w:rStyle w:val="StyleUnderline"/>
        </w:rPr>
        <w:t>the</w:t>
      </w:r>
      <w:r w:rsidRPr="003F2AE8">
        <w:rPr>
          <w:rStyle w:val="StyleUnderline"/>
        </w:rPr>
        <w:t xml:space="preserve"> </w:t>
      </w:r>
      <w:r w:rsidRPr="006330B4">
        <w:rPr>
          <w:rStyle w:val="StyleUnderline"/>
          <w:highlight w:val="green"/>
        </w:rPr>
        <w:t>corona</w:t>
      </w:r>
      <w:r w:rsidRPr="003F2AE8">
        <w:rPr>
          <w:rStyle w:val="StyleUnderline"/>
        </w:rPr>
        <w:t xml:space="preserve">virus </w:t>
      </w:r>
      <w:r w:rsidRPr="006330B4">
        <w:rPr>
          <w:rStyle w:val="StyleUnderline"/>
          <w:highlight w:val="green"/>
        </w:rPr>
        <w:t>has</w:t>
      </w:r>
      <w:r w:rsidRPr="003F2AE8">
        <w:rPr>
          <w:rStyle w:val="StyleUnderline"/>
        </w:rPr>
        <w:t xml:space="preserve"> been so profound that it’s </w:t>
      </w:r>
      <w:r w:rsidRPr="006330B4">
        <w:rPr>
          <w:rStyle w:val="Emphasis"/>
          <w:highlight w:val="green"/>
        </w:rPr>
        <w:t>altered the trajectory of global warming.</w:t>
      </w:r>
    </w:p>
    <w:p w14:paraId="2A2EEBE3" w14:textId="77777777" w:rsidR="00704E25" w:rsidRPr="003F2AE8" w:rsidRDefault="00704E25" w:rsidP="00704E25">
      <w:pPr>
        <w:rPr>
          <w:rStyle w:val="StyleUnderline"/>
        </w:rPr>
      </w:pPr>
      <w:r w:rsidRPr="006330B4">
        <w:rPr>
          <w:rStyle w:val="StyleUnderline"/>
        </w:rPr>
        <w:t>N</w:t>
      </w:r>
      <w:r w:rsidRPr="003F2AE8">
        <w:rPr>
          <w:rStyle w:val="StyleUnderline"/>
        </w:rPr>
        <w:t xml:space="preserve">ot since World War II — and perhaps </w:t>
      </w:r>
      <w:r w:rsidRPr="006330B4">
        <w:rPr>
          <w:rStyle w:val="Emphasis"/>
          <w:highlight w:val="green"/>
        </w:rPr>
        <w:t>never before</w:t>
      </w:r>
      <w:r w:rsidRPr="006330B4">
        <w:rPr>
          <w:rStyle w:val="Emphasis"/>
        </w:rPr>
        <w:t xml:space="preserve"> — </w:t>
      </w:r>
      <w:r w:rsidRPr="006330B4">
        <w:rPr>
          <w:rStyle w:val="Emphasis"/>
          <w:highlight w:val="green"/>
        </w:rPr>
        <w:t>have</w:t>
      </w:r>
      <w:r w:rsidRPr="006330B4">
        <w:rPr>
          <w:rStyle w:val="Emphasis"/>
        </w:rPr>
        <w:t xml:space="preserve"> the </w:t>
      </w:r>
      <w:r w:rsidRPr="006330B4">
        <w:rPr>
          <w:rStyle w:val="Emphasis"/>
          <w:highlight w:val="green"/>
        </w:rPr>
        <w:t>emissions</w:t>
      </w:r>
      <w:r w:rsidRPr="006330B4">
        <w:rPr>
          <w:rStyle w:val="Emphasis"/>
        </w:rPr>
        <w:t xml:space="preserve"> of heat-trapping gases </w:t>
      </w:r>
      <w:r w:rsidRPr="006330B4">
        <w:rPr>
          <w:rStyle w:val="Emphasis"/>
          <w:highlight w:val="green"/>
        </w:rPr>
        <w:t xml:space="preserve">dropped as much </w:t>
      </w:r>
      <w:r w:rsidRPr="006330B4">
        <w:rPr>
          <w:rStyle w:val="Emphasis"/>
        </w:rPr>
        <w:t xml:space="preserve">around the planet </w:t>
      </w:r>
      <w:r w:rsidRPr="006330B4">
        <w:rPr>
          <w:rStyle w:val="Emphasis"/>
          <w:highlight w:val="green"/>
        </w:rPr>
        <w:t xml:space="preserve">as they have during </w:t>
      </w:r>
      <w:r w:rsidRPr="006330B4">
        <w:rPr>
          <w:rStyle w:val="Emphasis"/>
        </w:rPr>
        <w:t xml:space="preserve">the </w:t>
      </w:r>
      <w:r w:rsidRPr="006330B4">
        <w:rPr>
          <w:rStyle w:val="Emphasis"/>
          <w:highlight w:val="green"/>
        </w:rPr>
        <w:t>COVID</w:t>
      </w:r>
      <w:r w:rsidRPr="006330B4">
        <w:rPr>
          <w:rStyle w:val="StyleUnderline"/>
        </w:rPr>
        <w:t>-19 outbreak.</w:t>
      </w:r>
    </w:p>
    <w:p w14:paraId="651C3EA7" w14:textId="77777777" w:rsidR="00704E25" w:rsidRPr="003F2AE8" w:rsidRDefault="00704E25" w:rsidP="00704E25">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6330B4">
        <w:rPr>
          <w:rStyle w:val="StyleUnderline"/>
          <w:highlight w:val="green"/>
        </w:rPr>
        <w:t>the Earth will see up to a 7% decrease in carbon dioxide this year. The dip is five times the decline in</w:t>
      </w:r>
      <w:r w:rsidRPr="003F2AE8">
        <w:rPr>
          <w:rStyle w:val="StyleUnderline"/>
        </w:rPr>
        <w:t xml:space="preserve"> </w:t>
      </w:r>
      <w:r w:rsidRPr="006330B4">
        <w:rPr>
          <w:rStyle w:val="StyleUnderline"/>
          <w:highlight w:val="green"/>
        </w:rPr>
        <w:t>emissions in 2009</w:t>
      </w:r>
      <w:r w:rsidRPr="003F2AE8">
        <w:rPr>
          <w:rStyle w:val="StyleUnderline"/>
        </w:rPr>
        <w:t>, when the recession choked the world’s economy, and double what it was in 1992, after the fall of the Soviet Union.</w:t>
      </w:r>
    </w:p>
    <w:p w14:paraId="079C68AF" w14:textId="77777777" w:rsidR="00704E25" w:rsidRPr="003F2AE8" w:rsidRDefault="00704E25" w:rsidP="00704E25">
      <w:r w:rsidRPr="003F2AE8">
        <w:rPr>
          <w:rStyle w:val="StyleUnderline"/>
        </w:rPr>
        <w:t xml:space="preserve">The paper’s findings mirror other reports that have similarly found sharp drops in greenhouse gases recently. The emerging research also is in agreement that </w:t>
      </w:r>
      <w:r w:rsidRPr="006330B4">
        <w:rPr>
          <w:rStyle w:val="StyleUnderline"/>
          <w:highlight w:val="green"/>
        </w:rPr>
        <w:t>the lull will likely be short-lived and, at best, buy time before the most devastating effects</w:t>
      </w:r>
      <w:r w:rsidRPr="003F2AE8">
        <w:rPr>
          <w:rStyle w:val="StyleUnderline"/>
        </w:rPr>
        <w:t xml:space="preserve"> of climate change </w:t>
      </w:r>
      <w:r w:rsidRPr="006330B4">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1668B727" w14:textId="77777777" w:rsidR="00704E25" w:rsidRPr="003F2AE8" w:rsidRDefault="00704E25" w:rsidP="00704E25">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4A4701C6" w14:textId="77777777" w:rsidR="00704E25" w:rsidRPr="003F2AE8" w:rsidRDefault="00704E25" w:rsidP="00704E25">
      <w:r w:rsidRPr="003F2AE8">
        <w:rPr>
          <w:rStyle w:val="StyleUnderline"/>
        </w:rPr>
        <w:t>The answer to the question, say Jackson and others, may not be so straightforward. Greenhouse gases could rebound in some areas, and there could be lasting decreases in others.</w:t>
      </w:r>
    </w:p>
    <w:p w14:paraId="211BE206" w14:textId="77777777" w:rsidR="00704E25" w:rsidRPr="003F2AE8" w:rsidRDefault="00704E25" w:rsidP="00704E25">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45BAB288" w14:textId="77777777" w:rsidR="00704E25" w:rsidRPr="003F2AE8" w:rsidRDefault="00704E25" w:rsidP="00704E25">
      <w:pPr>
        <w:rPr>
          <w:rStyle w:val="StyleUnderline"/>
        </w:rPr>
      </w:pPr>
      <w:r w:rsidRPr="003F2AE8">
        <w:rPr>
          <w:rStyle w:val="StyleUnderline"/>
        </w:rPr>
        <w:t xml:space="preserve">The researchers found that </w:t>
      </w:r>
      <w:r w:rsidRPr="006330B4">
        <w:rPr>
          <w:rStyle w:val="StyleUnderline"/>
          <w:highlight w:val="green"/>
        </w:rPr>
        <w:t>China</w:t>
      </w:r>
      <w:r w:rsidRPr="003F2AE8">
        <w:rPr>
          <w:rStyle w:val="StyleUnderline"/>
        </w:rPr>
        <w:t xml:space="preserve">, the largest polluter, </w:t>
      </w:r>
      <w:r w:rsidRPr="006330B4">
        <w:rPr>
          <w:rStyle w:val="StyleUnderline"/>
          <w:highlight w:val="green"/>
        </w:rPr>
        <w:t>reduced</w:t>
      </w:r>
      <w:r w:rsidRPr="003F2AE8">
        <w:rPr>
          <w:rStyle w:val="StyleUnderline"/>
        </w:rPr>
        <w:t xml:space="preserve"> </w:t>
      </w:r>
      <w:r w:rsidRPr="006330B4">
        <w:rPr>
          <w:rStyle w:val="StyleUnderline"/>
          <w:highlight w:val="green"/>
        </w:rPr>
        <w:t>emissions by</w:t>
      </w:r>
      <w:r w:rsidRPr="003F2AE8">
        <w:rPr>
          <w:rStyle w:val="StyleUnderline"/>
        </w:rPr>
        <w:t xml:space="preserve"> nearly </w:t>
      </w:r>
      <w:r w:rsidRPr="006330B4">
        <w:rPr>
          <w:rStyle w:val="StyleUnderline"/>
          <w:highlight w:val="green"/>
        </w:rPr>
        <w:t>24%</w:t>
      </w:r>
      <w:r w:rsidRPr="003F2AE8">
        <w:rPr>
          <w:rStyle w:val="StyleUnderline"/>
        </w:rPr>
        <w:t xml:space="preserve"> on some days in mid-February. </w:t>
      </w:r>
      <w:r w:rsidRPr="006330B4">
        <w:rPr>
          <w:rStyle w:val="StyleUnderline"/>
          <w:highlight w:val="green"/>
        </w:rPr>
        <w:t>The U</w:t>
      </w:r>
      <w:r w:rsidRPr="003F2AE8">
        <w:rPr>
          <w:rStyle w:val="StyleUnderline"/>
        </w:rPr>
        <w:t xml:space="preserve">nited </w:t>
      </w:r>
      <w:r w:rsidRPr="006330B4">
        <w:rPr>
          <w:rStyle w:val="StyleUnderline"/>
          <w:highlight w:val="green"/>
        </w:rPr>
        <w:t>S</w:t>
      </w:r>
      <w:r w:rsidRPr="003F2AE8">
        <w:rPr>
          <w:rStyle w:val="StyleUnderline"/>
        </w:rPr>
        <w:t xml:space="preserve">tates, the second-largest polluter, cut emissions by nearly </w:t>
      </w:r>
      <w:r w:rsidRPr="006330B4">
        <w:rPr>
          <w:rStyle w:val="StyleUnderline"/>
          <w:highlight w:val="green"/>
        </w:rPr>
        <w:t>32%</w:t>
      </w:r>
      <w:r w:rsidRPr="003F2AE8">
        <w:rPr>
          <w:rStyle w:val="StyleUnderline"/>
        </w:rPr>
        <w:t xml:space="preserve"> for almost two weeks in mid-April. </w:t>
      </w:r>
      <w:r w:rsidRPr="006330B4">
        <w:rPr>
          <w:rStyle w:val="StyleUnderline"/>
          <w:highlight w:val="green"/>
        </w:rPr>
        <w:t>The E</w:t>
      </w:r>
      <w:r w:rsidRPr="003F2AE8">
        <w:rPr>
          <w:rStyle w:val="StyleUnderline"/>
        </w:rPr>
        <w:t xml:space="preserve">uropean </w:t>
      </w:r>
      <w:r w:rsidRPr="006330B4">
        <w:rPr>
          <w:rStyle w:val="StyleUnderline"/>
          <w:highlight w:val="green"/>
        </w:rPr>
        <w:t>U</w:t>
      </w:r>
      <w:r w:rsidRPr="003F2AE8">
        <w:rPr>
          <w:rStyle w:val="StyleUnderline"/>
        </w:rPr>
        <w:t xml:space="preserve">nion, including Great Britain, trimmed emissions by about </w:t>
      </w:r>
      <w:r w:rsidRPr="006330B4">
        <w:rPr>
          <w:rStyle w:val="StyleUnderline"/>
          <w:highlight w:val="green"/>
        </w:rPr>
        <w:t>27%</w:t>
      </w:r>
      <w:r w:rsidRPr="003F2AE8">
        <w:rPr>
          <w:rStyle w:val="StyleUnderline"/>
        </w:rPr>
        <w:t xml:space="preserve"> during the first week of April.</w:t>
      </w:r>
    </w:p>
    <w:p w14:paraId="265FE7A5" w14:textId="77777777" w:rsidR="00704E25" w:rsidRPr="003F2AE8" w:rsidRDefault="00704E25" w:rsidP="00704E25">
      <w:r w:rsidRPr="003F2AE8">
        <w:t>The dates of peak reductions varied in different parts of the globe because each locked down at a different time. The biggest cumulative drop in carbon dioxide was on April 7 and measured about 17%, according to the study.</w:t>
      </w:r>
    </w:p>
    <w:p w14:paraId="48466F6C" w14:textId="77777777" w:rsidR="00704E25" w:rsidRPr="006915BC" w:rsidRDefault="00704E25" w:rsidP="00704E25">
      <w:pPr>
        <w:rPr>
          <w:rStyle w:val="StyleUnderline"/>
        </w:rPr>
      </w:pPr>
      <w:r w:rsidRPr="003F2AE8">
        <w:rPr>
          <w:rStyle w:val="StyleUnderline"/>
        </w:rPr>
        <w:t xml:space="preserve">While a variety of activity explains the declines, </w:t>
      </w:r>
      <w:r w:rsidRPr="006915BC">
        <w:rPr>
          <w:rStyle w:val="StyleUnderline"/>
        </w:rPr>
        <w:t>fewer people driving was the largest contributor worldwide. Less industrial pollution was also a big contributor.</w:t>
      </w:r>
    </w:p>
    <w:p w14:paraId="512D4AD7" w14:textId="77777777" w:rsidR="00704E25" w:rsidRPr="006915BC" w:rsidRDefault="00704E25" w:rsidP="00704E25">
      <w:pPr>
        <w:rPr>
          <w:rStyle w:val="StyleUnderline"/>
        </w:rPr>
      </w:pPr>
      <w:r w:rsidRPr="006915BC">
        <w:rPr>
          <w:rStyle w:val="StyleUnderline"/>
        </w:rPr>
        <w:t>Based on the observed drops in emissions, the researchers estimate that going forward, carbon dioxide will fall between 4% and 7% for the year worldwide, depending on how quickly countries end their lockdowns.</w:t>
      </w:r>
    </w:p>
    <w:p w14:paraId="519CF452" w14:textId="77777777" w:rsidR="00704E25" w:rsidRPr="006915BC" w:rsidRDefault="00704E25" w:rsidP="00704E25">
      <w:r w:rsidRPr="006915BC">
        <w:rPr>
          <w:rStyle w:val="StyleUnderline"/>
        </w:rPr>
        <w:t>Jackson said the amount of the decline can be viewed as both considerable, given that it’s the largest ever seen, and humbling because it’s the minimum needed annually to put the planet on track to meet the Paris climate agreement — enough of a drop to prevent the global temperature from rising 2 degrees Celsius above preindustrial levels.</w:t>
      </w:r>
    </w:p>
    <w:p w14:paraId="0D55BBF1" w14:textId="77777777" w:rsidR="00704E25" w:rsidRPr="006915BC" w:rsidRDefault="00704E25" w:rsidP="00704E25">
      <w:pPr>
        <w:rPr>
          <w:rStyle w:val="StyleUnderline"/>
        </w:rPr>
      </w:pPr>
      <w:r w:rsidRPr="006915BC">
        <w:rPr>
          <w:rStyle w:val="Emphasis"/>
        </w:rPr>
        <w:t>“We would need to do this every year,”</w:t>
      </w:r>
      <w:r w:rsidRPr="006915BC">
        <w:rPr>
          <w:rStyle w:val="StyleUnderline"/>
        </w:rPr>
        <w:t xml:space="preserve"> he said.</w:t>
      </w:r>
    </w:p>
    <w:p w14:paraId="2D17D156" w14:textId="77777777" w:rsidR="00704E25" w:rsidRPr="006915BC" w:rsidRDefault="00704E25" w:rsidP="00704E25">
      <w:r w:rsidRPr="006915BC">
        <w:t>The International Energy Agency recently projected an 8% dip in greenhouse gases for the year while the International Monetary Fund came up with an estimate closer to 6%. Both organizations said carbon pollution would likely rise again in 2021.</w:t>
      </w:r>
    </w:p>
    <w:p w14:paraId="05C6A058" w14:textId="77777777" w:rsidR="00704E25" w:rsidRPr="006915BC" w:rsidRDefault="00704E25" w:rsidP="00704E25">
      <w:r w:rsidRPr="006915BC">
        <w:t>After the decline in emissions in 2009 of about 1.4%, the following year saw an increase of 5.1%.</w:t>
      </w:r>
    </w:p>
    <w:p w14:paraId="30020A1D" w14:textId="77777777" w:rsidR="00704E25" w:rsidRPr="006915BC" w:rsidRDefault="00704E25" w:rsidP="00704E25">
      <w:r w:rsidRPr="006915BC">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94AD293" w14:textId="77777777" w:rsidR="00704E25" w:rsidRDefault="00704E25" w:rsidP="00704E25">
      <w:r w:rsidRPr="006915BC">
        <w:t xml:space="preserve">“Cities from Seattle to Milan are keeping roads closed to cars and letting them stay open to bikes and pedestrians even after the shelter-in-place,” Jackson said. </w:t>
      </w:r>
      <w:r w:rsidRPr="006915BC">
        <w:rPr>
          <w:rStyle w:val="StyleUnderline"/>
        </w:rPr>
        <w:t>“And maybe COVID-19 and stimulus funding will jump-start electric cars.”</w:t>
      </w:r>
    </w:p>
    <w:p w14:paraId="267D3BA7" w14:textId="77777777" w:rsidR="00704E25" w:rsidRDefault="00704E25" w:rsidP="00704E25">
      <w:pPr>
        <w:pStyle w:val="Heading4"/>
      </w:pPr>
      <w:r>
        <w:t>Disease doesn’t cause extinction</w:t>
      </w:r>
    </w:p>
    <w:p w14:paraId="2D663EE0" w14:textId="77777777" w:rsidR="00704E25" w:rsidRPr="002A2828" w:rsidRDefault="00704E25" w:rsidP="00704E25">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4686DC9C" w14:textId="77777777" w:rsidR="00704E25" w:rsidRPr="002A2828" w:rsidRDefault="00704E25" w:rsidP="00704E25">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3ECA2038" w14:textId="77777777" w:rsidR="00704E25" w:rsidRPr="002A2828" w:rsidRDefault="00704E25" w:rsidP="00704E25">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6B42CC1F" w14:textId="77777777" w:rsidR="00704E25" w:rsidRPr="002A2828" w:rsidRDefault="00704E25" w:rsidP="00704E25">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C9DC1E9" w14:textId="77777777" w:rsidR="00704E25" w:rsidRPr="002A2828" w:rsidRDefault="00704E25" w:rsidP="00704E25">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4B250333" w14:textId="77777777" w:rsidR="00704E25" w:rsidRPr="002A2828" w:rsidRDefault="00704E25" w:rsidP="00704E25">
      <w:pPr>
        <w:rPr>
          <w:sz w:val="16"/>
        </w:rPr>
      </w:pPr>
      <w:r w:rsidRPr="002A2828">
        <w:rPr>
          <w:sz w:val="16"/>
        </w:rPr>
        <w:t>So what would it take for a disease to wipe out humanity now?</w:t>
      </w:r>
    </w:p>
    <w:p w14:paraId="65F8A998" w14:textId="77777777" w:rsidR="00704E25" w:rsidRPr="002A2828" w:rsidRDefault="00704E25" w:rsidP="00704E25">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0F8F25E8" w14:textId="77777777" w:rsidR="00704E25" w:rsidRPr="002A2828" w:rsidRDefault="00704E25" w:rsidP="00704E25">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1ADE829" w14:textId="77777777" w:rsidR="00704E25" w:rsidRPr="002A2828" w:rsidRDefault="00704E25" w:rsidP="00704E25">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07B02D30" w14:textId="77777777" w:rsidR="00704E25" w:rsidRPr="002A2828" w:rsidRDefault="00704E25" w:rsidP="00704E25">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0CC23813" w14:textId="77777777" w:rsidR="00704E25" w:rsidRPr="002A2828" w:rsidRDefault="00704E25" w:rsidP="00704E25">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11EDECC4" w14:textId="77777777" w:rsidR="00704E25" w:rsidRDefault="00704E25" w:rsidP="00704E25">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231D1015" w14:textId="77777777" w:rsidR="00704E25" w:rsidRDefault="00704E25" w:rsidP="00704E25">
      <w:pPr>
        <w:pStyle w:val="Heading4"/>
      </w:pPr>
      <w:r>
        <w:t xml:space="preserve">Covid proves diseases decrease conflict – </w:t>
      </w:r>
    </w:p>
    <w:p w14:paraId="2CFEB1CC" w14:textId="77777777" w:rsidR="00704E25" w:rsidRPr="0033139F" w:rsidRDefault="00704E25" w:rsidP="00704E25">
      <w:r w:rsidRPr="0033139F">
        <w:rPr>
          <w:rStyle w:val="Style13ptBold"/>
        </w:rPr>
        <w:t>Salemi 20</w:t>
      </w:r>
      <w:r>
        <w:t xml:space="preserve"> </w:t>
      </w:r>
      <w:r w:rsidRPr="0033139F">
        <w:t>Colette Salemi 10-15-2020 "Does COVID-19 raise the risk of violent conflict? Not everywhere"</w:t>
      </w:r>
      <w:r>
        <w:t xml:space="preserve"> </w:t>
      </w:r>
      <w:hyperlink r:id="rId42" w:anchor="selection-309.0-312.0" w:history="1">
        <w:r w:rsidRPr="004E1AFA">
          <w:rPr>
            <w:rStyle w:val="Hyperlink"/>
          </w:rPr>
          <w:t>https://archive.is/h591O#selection-309.0-312.0</w:t>
        </w:r>
      </w:hyperlink>
      <w:r>
        <w:t xml:space="preserve"> (</w:t>
      </w:r>
      <w:r w:rsidRPr="0033139F">
        <w:t>Colette Salemi is a PhD student in applied economics at the University of Minnesota. Her research focuses on conflict, forced displacement, environmental degradation and their intersections.</w:t>
      </w:r>
      <w:r>
        <w:t xml:space="preserve">)//Elmer </w:t>
      </w:r>
    </w:p>
    <w:p w14:paraId="41F7B37B" w14:textId="77777777" w:rsidR="00704E25" w:rsidRPr="003D0649" w:rsidRDefault="00704E25" w:rsidP="00704E25">
      <w:pPr>
        <w:rPr>
          <w:sz w:val="16"/>
        </w:rPr>
      </w:pPr>
      <w:r w:rsidRPr="003D0649">
        <w:rPr>
          <w:sz w:val="16"/>
        </w:rPr>
        <w:t xml:space="preserve">How we did our research We </w:t>
      </w:r>
      <w:r w:rsidRPr="003F1A80">
        <w:rPr>
          <w:b/>
          <w:sz w:val="26"/>
          <w:u w:val="single"/>
        </w:rPr>
        <w:t>used</w:t>
      </w:r>
      <w:r w:rsidRPr="003F1A80">
        <w:rPr>
          <w:sz w:val="16"/>
        </w:rPr>
        <w:t xml:space="preserve"> the Armed Conflict Location and Event Data (</w:t>
      </w:r>
      <w:r w:rsidRPr="003F1A80">
        <w:rPr>
          <w:b/>
          <w:sz w:val="26"/>
          <w:highlight w:val="cyan"/>
          <w:u w:val="single"/>
        </w:rPr>
        <w:t>ACLED</w:t>
      </w:r>
      <w:r w:rsidRPr="003F1A80">
        <w:rPr>
          <w:sz w:val="16"/>
        </w:rPr>
        <w:t xml:space="preserve">), a </w:t>
      </w:r>
      <w:r w:rsidRPr="003F1A80">
        <w:rPr>
          <w:b/>
          <w:sz w:val="26"/>
          <w:u w:val="single"/>
        </w:rPr>
        <w:t>database</w:t>
      </w:r>
      <w:r w:rsidRPr="003F1A80">
        <w:rPr>
          <w:sz w:val="16"/>
        </w:rPr>
        <w:t xml:space="preserve"> </w:t>
      </w:r>
      <w:r w:rsidRPr="003F1A80">
        <w:rPr>
          <w:b/>
          <w:sz w:val="26"/>
          <w:u w:val="single"/>
        </w:rPr>
        <w:t>that counts</w:t>
      </w:r>
      <w:r w:rsidRPr="003F1A80">
        <w:rPr>
          <w:sz w:val="16"/>
        </w:rPr>
        <w:t xml:space="preserve"> the </w:t>
      </w:r>
      <w:r w:rsidRPr="003F1A80">
        <w:rPr>
          <w:b/>
          <w:sz w:val="26"/>
          <w:u w:val="single"/>
          <w:bdr w:val="single" w:sz="18" w:space="0" w:color="auto"/>
        </w:rPr>
        <w:t>number of conflict events daily around the world</w:t>
      </w:r>
      <w:r w:rsidRPr="003F1A80">
        <w:rPr>
          <w:sz w:val="16"/>
        </w:rPr>
        <w:t>.</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w:t>
      </w:r>
      <w:r w:rsidRPr="003F1A80">
        <w:rPr>
          <w:sz w:val="16"/>
        </w:rPr>
        <w:t xml:space="preserve">e </w:t>
      </w:r>
      <w:r w:rsidRPr="003F1A80">
        <w:rPr>
          <w:b/>
          <w:sz w:val="26"/>
          <w:u w:val="single"/>
        </w:rPr>
        <w:t xml:space="preserve">relationship between pandemics and conflict is </w:t>
      </w:r>
      <w:r w:rsidRPr="003F1A80">
        <w:rPr>
          <w:b/>
          <w:sz w:val="26"/>
          <w:u w:val="single"/>
          <w:bdr w:val="single" w:sz="18" w:space="0" w:color="auto"/>
        </w:rPr>
        <w:t>theoretically unclear</w:t>
      </w:r>
      <w:r w:rsidRPr="003F1A80">
        <w:rPr>
          <w:b/>
          <w:sz w:val="26"/>
          <w:u w:val="single"/>
        </w:rPr>
        <w:t>.</w:t>
      </w:r>
      <w:r w:rsidRPr="003F1A80">
        <w:rPr>
          <w:sz w:val="16"/>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F1A80">
        <w:rPr>
          <w:b/>
          <w:sz w:val="26"/>
          <w:u w:val="single"/>
        </w:rPr>
        <w:t>Worldwide</w:t>
      </w:r>
      <w:r w:rsidRPr="003F1A80">
        <w:rPr>
          <w:u w:val="single"/>
        </w:rPr>
        <w:t xml:space="preserve">, </w:t>
      </w:r>
      <w:r w:rsidRPr="003F1A80">
        <w:rPr>
          <w:b/>
          <w:sz w:val="26"/>
          <w:u w:val="single"/>
        </w:rPr>
        <w:t xml:space="preserve">we </w:t>
      </w:r>
      <w:r w:rsidRPr="00E70065">
        <w:rPr>
          <w:b/>
          <w:sz w:val="26"/>
          <w:highlight w:val="green"/>
          <w:u w:val="single"/>
        </w:rPr>
        <w:t>didn’t observe an increase in violent conflict</w:t>
      </w:r>
      <w:r w:rsidRPr="0033139F">
        <w:rPr>
          <w:u w:val="single"/>
        </w:rPr>
        <w:t xml:space="preserve">. </w:t>
      </w:r>
      <w:r w:rsidRPr="003F1A80">
        <w:rPr>
          <w:b/>
          <w:sz w:val="26"/>
          <w:u w:val="single"/>
          <w:bdr w:val="single" w:sz="18" w:space="0" w:color="auto"/>
        </w:rPr>
        <w:t>If anything</w:t>
      </w:r>
      <w:r w:rsidRPr="00E70065">
        <w:rPr>
          <w:b/>
          <w:sz w:val="26"/>
          <w:highlight w:val="green"/>
          <w:u w:val="single"/>
          <w:bdr w:val="single" w:sz="18" w:space="0" w:color="auto"/>
        </w:rPr>
        <w:t>,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3F1A80">
        <w:rPr>
          <w:b/>
          <w:sz w:val="26"/>
          <w:u w:val="single"/>
          <w:bdr w:val="single" w:sz="18" w:space="0" w:color="auto"/>
        </w:rPr>
        <w:t xml:space="preserve">was </w:t>
      </w:r>
      <w:r w:rsidRPr="00E70065">
        <w:rPr>
          <w:b/>
          <w:sz w:val="26"/>
          <w:highlight w:val="green"/>
          <w:u w:val="single"/>
          <w:bdr w:val="single" w:sz="18" w:space="0" w:color="auto"/>
        </w:rPr>
        <w:t>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56AD3D64" w14:textId="77777777" w:rsidR="00704E25" w:rsidRDefault="00704E25" w:rsidP="00704E25">
      <w:r>
        <w:rPr>
          <w:noProof/>
        </w:rPr>
        <w:drawing>
          <wp:inline distT="0" distB="0" distL="0" distR="0" wp14:anchorId="2933144E" wp14:editId="279ECD21">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0A199854" w14:textId="34ACB6D9" w:rsidR="00A95652" w:rsidRDefault="00F86B3C" w:rsidP="00F86B3C">
      <w:pPr>
        <w:pStyle w:val="Heading3"/>
      </w:pPr>
      <w:r>
        <w:t>1NC – Contention</w:t>
      </w:r>
    </w:p>
    <w:p w14:paraId="2560746D" w14:textId="77777777" w:rsidR="00F86B3C" w:rsidRPr="00431798" w:rsidRDefault="00F86B3C" w:rsidP="00F86B3C">
      <w:pPr>
        <w:pStyle w:val="Heading4"/>
      </w:pPr>
      <w:r>
        <w:t>Only way a monopoly could happen is if there is no substitutes or competition in the market – Me Too Drugs prove that’s not the case.</w:t>
      </w:r>
    </w:p>
    <w:p w14:paraId="005F425B" w14:textId="77777777" w:rsidR="00F86B3C" w:rsidRPr="00DE26E8" w:rsidRDefault="00F86B3C" w:rsidP="00F86B3C">
      <w:r w:rsidRPr="00DE26E8">
        <w:rPr>
          <w:b/>
          <w:bCs/>
          <w:sz w:val="26"/>
          <w:szCs w:val="26"/>
        </w:rPr>
        <w:t>Schultz 14</w:t>
      </w:r>
      <w:r>
        <w:t xml:space="preserve"> </w:t>
      </w:r>
      <w:r w:rsidRPr="003C2DA7">
        <w:rPr>
          <w:sz w:val="16"/>
          <w:szCs w:val="16"/>
        </w:rPr>
        <w:t xml:space="preserve">(Mark Schultz, 2-24-2014, "A free market perspective on intellectual property rights," American Enterprise Institute - AEI, </w:t>
      </w:r>
      <w:hyperlink r:id="rId44" w:history="1">
        <w:r w:rsidRPr="003C2DA7">
          <w:rPr>
            <w:rStyle w:val="Hyperlink"/>
            <w:sz w:val="16"/>
            <w:szCs w:val="16"/>
          </w:rPr>
          <w:t>https://www.aei.org/technology-and-innovation/intellectual-property/free-market-perspective-intellectual-property-rights/</w:t>
        </w:r>
      </w:hyperlink>
      <w:r w:rsidRPr="003C2DA7">
        <w:rPr>
          <w:sz w:val="16"/>
          <w:szCs w:val="16"/>
        </w:rPr>
        <w:t>) // CH</w:t>
      </w:r>
    </w:p>
    <w:p w14:paraId="61815ED8" w14:textId="77777777" w:rsidR="00F86B3C" w:rsidRPr="00DE26E8" w:rsidRDefault="00F86B3C" w:rsidP="00F86B3C">
      <w:pPr>
        <w:rPr>
          <w:b/>
          <w:bCs/>
          <w:u w:val="single"/>
        </w:rPr>
      </w:pPr>
      <w:r w:rsidRPr="00DE26E8">
        <w:rPr>
          <w:b/>
          <w:bCs/>
          <w:highlight w:val="green"/>
          <w:u w:val="single"/>
        </w:rPr>
        <w:t>Myth 1: Intellectual property is a monopoly</w:t>
      </w:r>
    </w:p>
    <w:p w14:paraId="3B2070BE" w14:textId="77777777" w:rsidR="00F86B3C" w:rsidRPr="00DE26E8" w:rsidRDefault="00F86B3C" w:rsidP="00F86B3C">
      <w:pPr>
        <w:rPr>
          <w:b/>
          <w:bCs/>
          <w:u w:val="single"/>
        </w:rPr>
      </w:pPr>
      <w:r w:rsidRPr="0084797C">
        <w:rPr>
          <w:sz w:val="16"/>
        </w:rPr>
        <w:t>One complaint is that intellectual property grants its owners a “</w:t>
      </w:r>
      <w:r w:rsidRPr="003D3AEE">
        <w:rPr>
          <w:sz w:val="16"/>
        </w:rPr>
        <w:t>monopoly.”</w:t>
      </w:r>
      <w:r w:rsidRPr="003D3AEE">
        <w:rPr>
          <w:b/>
          <w:bCs/>
          <w:u w:val="single"/>
        </w:rPr>
        <w:t>Prof.</w:t>
      </w:r>
      <w:r w:rsidRPr="003D3AEE">
        <w:rPr>
          <w:sz w:val="16"/>
        </w:rPr>
        <w:t xml:space="preserve"> Ed </w:t>
      </w:r>
      <w:r w:rsidRPr="003D3AEE">
        <w:rPr>
          <w:b/>
          <w:bCs/>
          <w:u w:val="single"/>
        </w:rPr>
        <w:t>Kitch called this</w:t>
      </w:r>
      <w:r w:rsidRPr="003D3AEE">
        <w:rPr>
          <w:sz w:val="16"/>
        </w:rPr>
        <w:t xml:space="preserve"> assertion one of the “</w:t>
      </w:r>
      <w:r w:rsidRPr="003D3AEE">
        <w:rPr>
          <w:b/>
          <w:bCs/>
          <w:u w:val="single"/>
        </w:rPr>
        <w:t>Elementary</w:t>
      </w:r>
      <w:r w:rsidRPr="003D3AEE">
        <w:rPr>
          <w:sz w:val="16"/>
        </w:rPr>
        <w:t xml:space="preserve"> and Persistent </w:t>
      </w:r>
      <w:r w:rsidRPr="003D3AEE">
        <w:rPr>
          <w:b/>
          <w:bCs/>
          <w:u w:val="single"/>
        </w:rPr>
        <w:t xml:space="preserve">Errors in the Economic Analysis </w:t>
      </w:r>
      <w:r w:rsidRPr="003D3AEE">
        <w:rPr>
          <w:sz w:val="16"/>
        </w:rPr>
        <w:t>of Intellectual</w:t>
      </w:r>
      <w:r w:rsidRPr="0084797C">
        <w:rPr>
          <w:sz w:val="16"/>
        </w:rPr>
        <w:t xml:space="preserve"> Property,”and he’s right. Intellectual property does not create an economic monopoly, because </w:t>
      </w:r>
      <w:r w:rsidRPr="00DE26E8">
        <w:rPr>
          <w:b/>
          <w:bCs/>
          <w:highlight w:val="green"/>
          <w:u w:val="single"/>
        </w:rPr>
        <w:t>a monopoly exists only where there are no close substitutes and thus no competition.</w:t>
      </w:r>
    </w:p>
    <w:p w14:paraId="6691FCF1" w14:textId="77777777" w:rsidR="00F86B3C" w:rsidRPr="0084797C" w:rsidRDefault="00F86B3C" w:rsidP="00F86B3C">
      <w:pPr>
        <w:rPr>
          <w:sz w:val="16"/>
        </w:rPr>
      </w:pPr>
      <w:r w:rsidRPr="00DE26E8">
        <w:rPr>
          <w:b/>
          <w:bCs/>
          <w:highlight w:val="green"/>
          <w:u w:val="single"/>
        </w:rPr>
        <w:t>Most markets covered</w:t>
      </w:r>
      <w:r w:rsidRPr="0084797C">
        <w:rPr>
          <w:sz w:val="16"/>
        </w:rPr>
        <w:t xml:space="preserve"> by intellectual property </w:t>
      </w:r>
      <w:r w:rsidRPr="00DE26E8">
        <w:rPr>
          <w:b/>
          <w:bCs/>
          <w:highlight w:val="green"/>
          <w:u w:val="single"/>
        </w:rPr>
        <w:t>are intensely competitive</w:t>
      </w:r>
      <w:r w:rsidRPr="0084797C">
        <w:rPr>
          <w:sz w:val="16"/>
        </w:rPr>
        <w:t>, and the providers of products have little market power. If you go to the multiplex this weekend and find that a ticket for the movie you want to see is triple the price of other tickets, would you lack choices? Of course not! You could see another movie, or you could choose other entertainment.</w:t>
      </w:r>
    </w:p>
    <w:p w14:paraId="09A1942D" w14:textId="77777777" w:rsidR="00F86B3C" w:rsidRPr="00DE26E8" w:rsidRDefault="00F86B3C" w:rsidP="00F86B3C">
      <w:pPr>
        <w:rPr>
          <w:u w:val="single"/>
        </w:rPr>
      </w:pPr>
      <w:r w:rsidRPr="0084797C">
        <w:rPr>
          <w:sz w:val="16"/>
        </w:rPr>
        <w:t xml:space="preserve">The same is true of markets covered by patents, </w:t>
      </w:r>
      <w:r w:rsidRPr="00DE26E8">
        <w:rPr>
          <w:b/>
          <w:bCs/>
          <w:highlight w:val="green"/>
          <w:u w:val="single"/>
        </w:rPr>
        <w:t>in part because of</w:t>
      </w:r>
      <w:r w:rsidRPr="0084797C">
        <w:rPr>
          <w:sz w:val="16"/>
        </w:rPr>
        <w:t xml:space="preserve"> what critics often deride as patents on “mere”incremental innovations or </w:t>
      </w:r>
      <w:r w:rsidRPr="00DE26E8">
        <w:rPr>
          <w:b/>
          <w:bCs/>
          <w:highlight w:val="green"/>
          <w:u w:val="single"/>
        </w:rPr>
        <w:t>“me too”products</w:t>
      </w:r>
      <w:r w:rsidRPr="0084797C">
        <w:rPr>
          <w:sz w:val="16"/>
        </w:rPr>
        <w:t xml:space="preserve"> (which is ironic, given the concurrent monopoly critique). </w:t>
      </w:r>
      <w:r w:rsidRPr="00DE26E8">
        <w:rPr>
          <w:u w:val="single"/>
        </w:rPr>
        <w:t xml:space="preserve">Need a cholesterol drug? </w:t>
      </w:r>
      <w:r w:rsidRPr="00DE26E8">
        <w:rPr>
          <w:b/>
          <w:bCs/>
          <w:highlight w:val="green"/>
          <w:u w:val="single"/>
        </w:rPr>
        <w:t>You have a host</w:t>
      </w:r>
      <w:r w:rsidRPr="00DE26E8">
        <w:rPr>
          <w:b/>
          <w:bCs/>
          <w:u w:val="single"/>
        </w:rPr>
        <w:t xml:space="preserve"> of statins </w:t>
      </w:r>
      <w:r w:rsidRPr="00DE26E8">
        <w:rPr>
          <w:b/>
          <w:bCs/>
          <w:highlight w:val="green"/>
          <w:u w:val="single"/>
        </w:rPr>
        <w:t>from which to choose</w:t>
      </w:r>
      <w:r w:rsidRPr="00DE26E8">
        <w:rPr>
          <w:u w:val="single"/>
        </w:rPr>
        <w:t xml:space="preserve">. Osteoporosis? Choose from Fosomax, Actonel, or Boniva. </w:t>
      </w:r>
      <w:r w:rsidRPr="00DE26E8">
        <w:rPr>
          <w:b/>
          <w:bCs/>
          <w:highlight w:val="green"/>
          <w:u w:val="single"/>
        </w:rPr>
        <w:t>Each of the owners of patents in these products has exclusive rights</w:t>
      </w:r>
      <w:r w:rsidRPr="00DE26E8">
        <w:rPr>
          <w:u w:val="single"/>
        </w:rPr>
        <w:t>; none of them has a monopoly.</w:t>
      </w:r>
    </w:p>
    <w:p w14:paraId="16BE4809" w14:textId="77777777" w:rsidR="00F86B3C" w:rsidRPr="0084797C" w:rsidRDefault="00F86B3C" w:rsidP="00F86B3C">
      <w:pPr>
        <w:rPr>
          <w:sz w:val="16"/>
        </w:rPr>
      </w:pPr>
      <w:r w:rsidRPr="0084797C">
        <w:rPr>
          <w:sz w:val="16"/>
        </w:rPr>
        <w:t xml:space="preserve">And in the rare cases when intellectual property does result in the creation of monopoly power, </w:t>
      </w:r>
      <w:r w:rsidRPr="0084797C">
        <w:rPr>
          <w:b/>
          <w:bCs/>
          <w:highlight w:val="green"/>
          <w:u w:val="single"/>
        </w:rPr>
        <w:t>holders of intellectual property rights are constrained by the antitrust laws</w:t>
      </w:r>
      <w:r w:rsidRPr="0084797C">
        <w:rPr>
          <w:sz w:val="16"/>
        </w:rPr>
        <w:t xml:space="preserve"> in how those rights are exercised.</w:t>
      </w:r>
    </w:p>
    <w:p w14:paraId="6FD2939F" w14:textId="77777777" w:rsidR="00F86B3C" w:rsidRPr="0044744D" w:rsidRDefault="00F86B3C" w:rsidP="00F86B3C">
      <w:pPr>
        <w:pStyle w:val="Heading4"/>
        <w:spacing w:before="0"/>
        <w:rPr>
          <w:rFonts w:eastAsia="Times New Roman" w:cs="Calibri"/>
          <w:bCs/>
          <w:iCs w:val="0"/>
          <w:sz w:val="24"/>
          <w:szCs w:val="24"/>
        </w:rPr>
      </w:pPr>
      <w:r w:rsidRPr="0044744D">
        <w:rPr>
          <w:rFonts w:eastAsia="Times New Roman" w:cs="Calibri"/>
        </w:rPr>
        <w:t>Reducing protections of IP leads to theft and the free riding of ideas.</w:t>
      </w:r>
    </w:p>
    <w:p w14:paraId="7C763F9B" w14:textId="77777777" w:rsidR="00F86B3C" w:rsidRPr="0044744D" w:rsidRDefault="00F86B3C" w:rsidP="00F86B3C">
      <w:r w:rsidRPr="0044744D">
        <w:rPr>
          <w:rStyle w:val="Style13ptBold"/>
        </w:rPr>
        <w:t>Van Dyke 18</w:t>
      </w:r>
      <w:r w:rsidRPr="0044744D">
        <w:t> </w:t>
      </w:r>
      <w:r w:rsidRPr="0044744D">
        <w:rPr>
          <w:sz w:val="16"/>
          <w:szCs w:val="16"/>
        </w:rPr>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14:paraId="5F731F75" w14:textId="77777777" w:rsidR="00F86B3C" w:rsidRPr="009626E6" w:rsidRDefault="00F86B3C" w:rsidP="00F86B3C">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BA95650" w14:textId="77777777" w:rsidR="00F86B3C" w:rsidRPr="0044744D" w:rsidRDefault="00F86B3C" w:rsidP="00F86B3C">
      <w:pPr>
        <w:pStyle w:val="Heading4"/>
        <w:rPr>
          <w:rFonts w:cs="Calibri"/>
        </w:rPr>
      </w:pPr>
      <w:r w:rsidRPr="0044744D">
        <w:rPr>
          <w:rFonts w:cs="Calibri"/>
        </w:rPr>
        <w:t>IP is a form of property</w:t>
      </w:r>
      <w:r>
        <w:rPr>
          <w:rFonts w:cs="Calibri"/>
        </w:rPr>
        <w:t xml:space="preserve"> </w:t>
      </w:r>
    </w:p>
    <w:p w14:paraId="7A60DF79" w14:textId="77777777" w:rsidR="00F86B3C" w:rsidRPr="0044744D" w:rsidRDefault="00F86B3C" w:rsidP="00F86B3C">
      <w:r w:rsidRPr="0044744D">
        <w:rPr>
          <w:rStyle w:val="Style13ptBold"/>
        </w:rPr>
        <w:t>Zeidman et al. 16</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14:paraId="716A2FCC" w14:textId="77777777" w:rsidR="00F86B3C" w:rsidRPr="00314716" w:rsidRDefault="00F86B3C" w:rsidP="00F86B3C">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11B89548" w14:textId="77777777" w:rsidR="00F86B3C" w:rsidRPr="0044744D" w:rsidRDefault="00F86B3C" w:rsidP="00F86B3C">
      <w:pPr>
        <w:pStyle w:val="Heading4"/>
        <w:rPr>
          <w:rFonts w:cs="Calibri"/>
        </w:rPr>
      </w:pPr>
      <w:r w:rsidRPr="0044744D">
        <w:rPr>
          <w:rFonts w:cs="Calibri"/>
        </w:rPr>
        <w:t>Means the state can’t remove protections.</w:t>
      </w:r>
    </w:p>
    <w:p w14:paraId="71439B7B" w14:textId="77777777" w:rsidR="00F86B3C" w:rsidRPr="0044744D" w:rsidRDefault="00F86B3C" w:rsidP="00F86B3C">
      <w:r w:rsidRPr="0044744D">
        <w:rPr>
          <w:rStyle w:val="Style13ptBold"/>
        </w:rPr>
        <w:t>Zeidman et al. 2</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14:paraId="49B0C3F4" w14:textId="77777777" w:rsidR="00F86B3C" w:rsidRPr="00314716" w:rsidRDefault="00F86B3C" w:rsidP="00F86B3C">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0D65C6">
        <w:rPr>
          <w:rStyle w:val="Emphasis"/>
          <w:highlight w:val="green"/>
        </w:rPr>
        <w:t>Libertarians 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74C9CEE8" w14:textId="77777777" w:rsidR="00F86B3C" w:rsidRDefault="00F86B3C" w:rsidP="00F86B3C">
      <w:pPr>
        <w:pStyle w:val="Heading4"/>
      </w:pPr>
      <w:r>
        <w:t>The goal of IP and physical property are the same. Arguing a distinction is misguided.</w:t>
      </w:r>
    </w:p>
    <w:p w14:paraId="7D139F93" w14:textId="77777777" w:rsidR="00F86B3C" w:rsidRPr="00153051" w:rsidRDefault="00F86B3C" w:rsidP="00F86B3C">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74DDCFFF" w14:textId="77777777" w:rsidR="00F86B3C" w:rsidRPr="006E5845" w:rsidRDefault="00F86B3C" w:rsidP="00F86B3C">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As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r w:rsidRPr="00814D51">
        <w:rPr>
          <w:rStyle w:val="Emphasis"/>
          <w:highlight w:val="green"/>
        </w:rPr>
        <w:t>labor</w:t>
      </w:r>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60EF84D6" w14:textId="237B76D9" w:rsidR="00F86B3C" w:rsidRDefault="00F86B3C" w:rsidP="00F86B3C">
      <w:pPr>
        <w:pStyle w:val="Heading4"/>
      </w:pPr>
      <w:r>
        <w:t>AT Pievatolo</w:t>
      </w:r>
      <w:r w:rsidR="00495030">
        <w:t xml:space="preserve"> and Hale</w:t>
      </w:r>
    </w:p>
    <w:p w14:paraId="68277D4E" w14:textId="528B25F8" w:rsidR="00F86B3C" w:rsidRDefault="00F86B3C" w:rsidP="00F86B3C">
      <w:r>
        <w:t>This assumes that people don’t have protecitons and property over ip – people only have freedom to innovate if it isn’t in violation of other peoples right to property</w:t>
      </w:r>
    </w:p>
    <w:bookmarkEnd w:id="0"/>
    <w:p w14:paraId="3F3C6B58" w14:textId="77777777" w:rsidR="00495030" w:rsidRPr="00F86B3C" w:rsidRDefault="00495030" w:rsidP="00F86B3C"/>
    <w:sectPr w:rsidR="00495030" w:rsidRPr="00F86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8431B4"/>
    <w:multiLevelType w:val="hybridMultilevel"/>
    <w:tmpl w:val="B4B4EF36"/>
    <w:lvl w:ilvl="0" w:tplc="910E414A">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DF3EA0"/>
    <w:multiLevelType w:val="hybridMultilevel"/>
    <w:tmpl w:val="B4B4EF36"/>
    <w:lvl w:ilvl="0" w:tplc="910E414A">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483000"/>
    <w:multiLevelType w:val="hybridMultilevel"/>
    <w:tmpl w:val="024A1F6E"/>
    <w:lvl w:ilvl="0" w:tplc="DC287E18">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F51637"/>
    <w:multiLevelType w:val="hybridMultilevel"/>
    <w:tmpl w:val="5D8AD8C8"/>
    <w:lvl w:ilvl="0" w:tplc="D1F2AA3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5B0F01"/>
    <w:multiLevelType w:val="hybridMultilevel"/>
    <w:tmpl w:val="931291D2"/>
    <w:lvl w:ilvl="0" w:tplc="B48271B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3E0A90"/>
    <w:multiLevelType w:val="hybridMultilevel"/>
    <w:tmpl w:val="5ED0B686"/>
    <w:lvl w:ilvl="0" w:tplc="A05A09DE">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736DA8"/>
    <w:multiLevelType w:val="hybridMultilevel"/>
    <w:tmpl w:val="F8CE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9"/>
  </w:num>
  <w:num w:numId="14">
    <w:abstractNumId w:val="13"/>
  </w:num>
  <w:num w:numId="15">
    <w:abstractNumId w:val="22"/>
  </w:num>
  <w:num w:numId="16">
    <w:abstractNumId w:val="21"/>
  </w:num>
  <w:num w:numId="17">
    <w:abstractNumId w:val="14"/>
  </w:num>
  <w:num w:numId="18">
    <w:abstractNumId w:val="16"/>
  </w:num>
  <w:num w:numId="19">
    <w:abstractNumId w:val="20"/>
  </w:num>
  <w:num w:numId="20">
    <w:abstractNumId w:val="15"/>
  </w:num>
  <w:num w:numId="21">
    <w:abstractNumId w:val="17"/>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144B8"/>
    <w:rsid w:val="000139A3"/>
    <w:rsid w:val="0002181F"/>
    <w:rsid w:val="00100833"/>
    <w:rsid w:val="00104529"/>
    <w:rsid w:val="00105942"/>
    <w:rsid w:val="00107396"/>
    <w:rsid w:val="00144A4C"/>
    <w:rsid w:val="00176AB0"/>
    <w:rsid w:val="00177B7D"/>
    <w:rsid w:val="0018322D"/>
    <w:rsid w:val="001B5776"/>
    <w:rsid w:val="001E527A"/>
    <w:rsid w:val="001F78CE"/>
    <w:rsid w:val="002144B8"/>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95030"/>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04E25"/>
    <w:rsid w:val="00722258"/>
    <w:rsid w:val="007243E5"/>
    <w:rsid w:val="00766EA0"/>
    <w:rsid w:val="007A2226"/>
    <w:rsid w:val="007F5B66"/>
    <w:rsid w:val="00823A1C"/>
    <w:rsid w:val="00845B9D"/>
    <w:rsid w:val="00860984"/>
    <w:rsid w:val="008A40AF"/>
    <w:rsid w:val="008B3ECB"/>
    <w:rsid w:val="008B4E85"/>
    <w:rsid w:val="008C1B2E"/>
    <w:rsid w:val="0091627E"/>
    <w:rsid w:val="0097032B"/>
    <w:rsid w:val="009D2EAD"/>
    <w:rsid w:val="009D54B2"/>
    <w:rsid w:val="009E1922"/>
    <w:rsid w:val="009F7ED2"/>
    <w:rsid w:val="00A41F5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6B3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4BACE"/>
  <w15:chartTrackingRefBased/>
  <w15:docId w15:val="{CDEF02E1-74AF-4336-966C-9EBC6E81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4E25"/>
    <w:rPr>
      <w:rFonts w:ascii="Calibri" w:hAnsi="Calibri" w:cs="Calibri"/>
      <w:sz w:val="24"/>
    </w:rPr>
  </w:style>
  <w:style w:type="paragraph" w:styleId="Heading1">
    <w:name w:val="heading 1"/>
    <w:aliases w:val="Pocket"/>
    <w:basedOn w:val="Normal"/>
    <w:next w:val="Normal"/>
    <w:link w:val="Heading1Char"/>
    <w:qFormat/>
    <w:rsid w:val="00214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44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n"/>
    <w:basedOn w:val="Normal"/>
    <w:next w:val="Normal"/>
    <w:link w:val="Heading3Char"/>
    <w:uiPriority w:val="2"/>
    <w:unhideWhenUsed/>
    <w:qFormat/>
    <w:rsid w:val="002144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2144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4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4B8"/>
  </w:style>
  <w:style w:type="character" w:customStyle="1" w:styleId="Heading1Char">
    <w:name w:val="Heading 1 Char"/>
    <w:aliases w:val="Pocket Char"/>
    <w:basedOn w:val="DefaultParagraphFont"/>
    <w:link w:val="Heading1"/>
    <w:rsid w:val="002144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44B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144B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2144B8"/>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2144B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2144B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2144B8"/>
    <w:rPr>
      <w:b w:val="0"/>
      <w:sz w:val="24"/>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2144B8"/>
    <w:rPr>
      <w:color w:val="auto"/>
      <w:u w:val="none"/>
    </w:rPr>
  </w:style>
  <w:style w:type="character" w:styleId="FollowedHyperlink">
    <w:name w:val="FollowedHyperlink"/>
    <w:basedOn w:val="DefaultParagraphFont"/>
    <w:uiPriority w:val="99"/>
    <w:semiHidden/>
    <w:unhideWhenUsed/>
    <w:rsid w:val="002144B8"/>
    <w:rPr>
      <w:color w:val="auto"/>
      <w:u w:val="none"/>
    </w:rPr>
  </w:style>
  <w:style w:type="paragraph" w:customStyle="1" w:styleId="Emphasis1">
    <w:name w:val="Emphasis1"/>
    <w:basedOn w:val="Normal"/>
    <w:link w:val="Emphasis"/>
    <w:autoRedefine/>
    <w:uiPriority w:val="7"/>
    <w:qFormat/>
    <w:rsid w:val="00704E2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704E25"/>
    <w:pPr>
      <w:ind w:left="720"/>
      <w:contextualSpacing/>
    </w:pPr>
  </w:style>
  <w:style w:type="paragraph" w:customStyle="1" w:styleId="textbold">
    <w:name w:val="text bold"/>
    <w:basedOn w:val="Normal"/>
    <w:uiPriority w:val="7"/>
    <w:qFormat/>
    <w:rsid w:val="00704E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7"/>
    <w:qFormat/>
    <w:rsid w:val="00704E2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character" w:customStyle="1" w:styleId="DocumentMapChar">
    <w:name w:val="Document Map Char"/>
    <w:basedOn w:val="DefaultParagraphFont"/>
    <w:link w:val="DocumentMap"/>
    <w:uiPriority w:val="99"/>
    <w:semiHidden/>
    <w:rsid w:val="00704E25"/>
    <w:rPr>
      <w:rFonts w:ascii="Lucida Grande" w:hAnsi="Lucida Grande" w:cs="Lucida Grande"/>
      <w:sz w:val="24"/>
    </w:rPr>
  </w:style>
  <w:style w:type="paragraph" w:styleId="DocumentMap">
    <w:name w:val="Document Map"/>
    <w:basedOn w:val="Normal"/>
    <w:link w:val="DocumentMapChar"/>
    <w:uiPriority w:val="99"/>
    <w:semiHidden/>
    <w:unhideWhenUsed/>
    <w:rsid w:val="00704E25"/>
    <w:rPr>
      <w:rFonts w:ascii="Lucida Grande" w:hAnsi="Lucida Grande" w:cs="Lucida Grande"/>
    </w:rPr>
  </w:style>
  <w:style w:type="character" w:customStyle="1" w:styleId="DocumentMapChar1">
    <w:name w:val="Document Map Char1"/>
    <w:basedOn w:val="DefaultParagraphFont"/>
    <w:uiPriority w:val="99"/>
    <w:semiHidden/>
    <w:rsid w:val="00704E25"/>
    <w:rPr>
      <w:rFonts w:ascii="Segoe UI" w:hAnsi="Segoe UI" w:cs="Segoe UI"/>
      <w:sz w:val="16"/>
      <w:szCs w:val="16"/>
    </w:rPr>
  </w:style>
  <w:style w:type="character" w:styleId="UnresolvedMention">
    <w:name w:val="Unresolved Mention"/>
    <w:basedOn w:val="DefaultParagraphFont"/>
    <w:uiPriority w:val="99"/>
    <w:semiHidden/>
    <w:unhideWhenUsed/>
    <w:rsid w:val="00704E25"/>
    <w:rPr>
      <w:color w:val="605E5C"/>
      <w:shd w:val="clear" w:color="auto" w:fill="E1DFDD"/>
    </w:rPr>
  </w:style>
  <w:style w:type="paragraph" w:styleId="NormalWeb">
    <w:name w:val="Normal (Web)"/>
    <w:basedOn w:val="Normal"/>
    <w:uiPriority w:val="99"/>
    <w:semiHidden/>
    <w:unhideWhenUsed/>
    <w:rsid w:val="00704E25"/>
    <w:pPr>
      <w:spacing w:before="100" w:beforeAutospacing="1" w:after="100" w:afterAutospacing="1"/>
    </w:pPr>
    <w:rPr>
      <w:rFonts w:ascii="Times New Roman" w:eastAsia="Times New Roman" w:hAnsi="Times New Roman" w:cs="Times New Roman"/>
      <w:szCs w:val="24"/>
    </w:rPr>
  </w:style>
  <w:style w:type="paragraph" w:styleId="NoSpacing">
    <w:name w:val="No Spacing"/>
    <w:aliases w:val="Note Level 2,Small Text,Card Format,Note Level 21,ClearFormatting,DDI Tag,Tag Title,No Spacing51,No Spacing11211,card,No Spacing31,No Spacing22,No Spacing3,tag,Dont use,No Spacing41,No Spacing111112,Tag and Cite,CD - Cite,Card,Debate Text"/>
    <w:basedOn w:val="Heading1"/>
    <w:link w:val="Hyperlink"/>
    <w:autoRedefine/>
    <w:uiPriority w:val="99"/>
    <w:qFormat/>
    <w:rsid w:val="00704E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
    <w:basedOn w:val="DefaultParagraphFont"/>
    <w:link w:val="Title"/>
    <w:qFormat/>
    <w:rsid w:val="00704E25"/>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704E25"/>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704E25"/>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704E25"/>
    <w:pPr>
      <w:ind w:left="288"/>
    </w:pPr>
  </w:style>
  <w:style w:type="character" w:customStyle="1" w:styleId="CardIndentedChar">
    <w:name w:val="Card (Indented) Char"/>
    <w:basedOn w:val="DefaultParagraphFont"/>
    <w:link w:val="CardIndented"/>
    <w:rsid w:val="00704E25"/>
    <w:rPr>
      <w:rFonts w:ascii="Calibri" w:hAnsi="Calibri" w:cs="Calibri"/>
      <w:sz w:val="24"/>
    </w:rPr>
  </w:style>
  <w:style w:type="character" w:customStyle="1" w:styleId="gramgrp">
    <w:name w:val="gramgrp"/>
    <w:basedOn w:val="DefaultParagraphFont"/>
    <w:rsid w:val="00704E25"/>
  </w:style>
  <w:style w:type="character" w:customStyle="1" w:styleId="hi">
    <w:name w:val="hi"/>
    <w:basedOn w:val="DefaultParagraphFont"/>
    <w:rsid w:val="00704E25"/>
  </w:style>
  <w:style w:type="character" w:customStyle="1" w:styleId="quote">
    <w:name w:val="quote"/>
    <w:basedOn w:val="DefaultParagraphFont"/>
    <w:rsid w:val="00704E25"/>
  </w:style>
  <w:style w:type="character" w:customStyle="1" w:styleId="ptr">
    <w:name w:val="ptr"/>
    <w:basedOn w:val="DefaultParagraphFont"/>
    <w:rsid w:val="00704E25"/>
  </w:style>
  <w:style w:type="character" w:customStyle="1" w:styleId="content">
    <w:name w:val="content"/>
    <w:basedOn w:val="DefaultParagraphFont"/>
    <w:rsid w:val="00704E25"/>
  </w:style>
  <w:style w:type="character" w:customStyle="1" w:styleId="dictitle">
    <w:name w:val="dictitle"/>
    <w:basedOn w:val="DefaultParagraphFont"/>
    <w:rsid w:val="00704E2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04E25"/>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collinsdictionary.com/us/dictionary/english/unite" TargetMode="External"/><Relationship Id="rId26" Type="http://schemas.openxmlformats.org/officeDocument/2006/relationships/hyperlink" Target="https://www.collinsdictionary.com/us/dictionary/english/income" TargetMode="External"/><Relationship Id="rId39" Type="http://schemas.openxmlformats.org/officeDocument/2006/relationships/hyperlink" Target="http://www.oscn.net/applications/oscn/deliverdocument.asp?box1=802&amp;box2=P.2D&amp;box3=813" TargetMode="External"/><Relationship Id="rId21" Type="http://schemas.openxmlformats.org/officeDocument/2006/relationships/hyperlink" Target="https://www.collinsdictionary.com/us/dictionary/english/comprise"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hyperlink" Target="https://archive.is/h591O" TargetMode="External"/><Relationship Id="rId7" Type="http://schemas.openxmlformats.org/officeDocument/2006/relationships/hyperlink" Target="http://sitn.hms.harvard.edu/flash/2018/science-diplomacy-collaboration-rapidly-changing-world/"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9" Type="http://schemas.openxmlformats.org/officeDocument/2006/relationships/hyperlink" Target="https://www.collinsdictionary.com/us/dictionary/english/limit" TargetMode="External"/><Relationship Id="rId1" Type="http://schemas.openxmlformats.org/officeDocument/2006/relationships/customXml" Target="../customXml/item1.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s://www.collinsdictionary.com/us/dictionary/english/spend" TargetMode="External"/><Relationship Id="rId32" Type="http://schemas.openxmlformats.org/officeDocument/2006/relationships/hyperlink" Target="https://www.myenglishteacher.eu/blog/difference-between-ought-to-and-should/"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www.oscn.net/applications/oscn/DeliverDocument.asp?CiteID=202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23" Type="http://schemas.openxmlformats.org/officeDocument/2006/relationships/hyperlink" Target="https://www.collinsdictionary.com/us/dictionary/english/pledge" TargetMode="External"/><Relationship Id="rId28" Type="http://schemas.openxmlformats.org/officeDocument/2006/relationships/hyperlink" Target="https://www.collinsdictionary.com/us/dictionary/english/beneficiary" TargetMode="External"/><Relationship Id="rId36" Type="http://schemas.openxmlformats.org/officeDocument/2006/relationships/hyperlink" Target="http://www.oscn.net/applications/oscn/DeliverDocument.asp?CiteID=20287"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collinsdictionary.com/us/dictionary/english/nation" TargetMode="External"/><Relationship Id="rId31" Type="http://schemas.openxmlformats.org/officeDocument/2006/relationships/hyperlink" Target="https://www.collinsdictionary.com/us/dictionary/english/nation" TargetMode="External"/><Relationship Id="rId44" Type="http://schemas.openxmlformats.org/officeDocument/2006/relationships/hyperlink" Target="https://www.aei.org/technology-and-innovation/intellectual-property/free-market-perspective-intellectual-property-rights/" TargetMode="External"/><Relationship Id="rId4" Type="http://schemas.openxmlformats.org/officeDocument/2006/relationships/settings" Target="settings.xml"/><Relationship Id="rId9" Type="http://schemas.openxmlformats.org/officeDocument/2006/relationships/hyperlink" Target="http://thebulletin.org/effects-single-terrorist-nuclear-bomb11150" TargetMode="External"/><Relationship Id="rId14" Type="http://schemas.openxmlformats.org/officeDocument/2006/relationships/hyperlink" Target="https://www.ipcc.ch/sr15/" TargetMode="External"/><Relationship Id="rId22" Type="http://schemas.openxmlformats.org/officeDocument/2006/relationships/hyperlink" Target="https://www.collinsdictionary.com/us/dictionary/english/summit" TargetMode="External"/><Relationship Id="rId27" Type="http://schemas.openxmlformats.org/officeDocument/2006/relationships/hyperlink" Target="https://www.collinsdictionary.com/us/dictionary/english/defence" TargetMode="External"/><Relationship Id="rId30" Type="http://schemas.openxmlformats.org/officeDocument/2006/relationships/hyperlink" Target="https://www.collinsdictionary.com/us/dictionary/english/worldwide" TargetMode="External"/><Relationship Id="rId35" Type="http://schemas.openxmlformats.org/officeDocument/2006/relationships/hyperlink" Target="http://www.oscn.net/applications/oscn/DeliverDocument.asp?CiteID=20287" TargetMode="External"/><Relationship Id="rId43" Type="http://schemas.openxmlformats.org/officeDocument/2006/relationships/image" Target="media/image1.jpeg"/><Relationship Id="rId8" Type="http://schemas.openxmlformats.org/officeDocument/2006/relationships/hyperlink" Target="https://www.usip.org/sites/default/files/SR_288.pdf" TargetMode="External"/><Relationship Id="rId3" Type="http://schemas.openxmlformats.org/officeDocument/2006/relationships/styles" Target="style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5" Type="http://schemas.openxmlformats.org/officeDocument/2006/relationships/hyperlink" Target="https://www.collinsdictionary.com/us/dictionary/english/national" TargetMode="External"/><Relationship Id="rId33" Type="http://schemas.openxmlformats.org/officeDocument/2006/relationships/hyperlink" Target="https://dictionary.cambridge.org/us/grammar/british-grammar/ought-to" TargetMode="External"/><Relationship Id="rId38" Type="http://schemas.openxmlformats.org/officeDocument/2006/relationships/hyperlink" Target="http://www.oscn.net/applications/oscn/DeliverDocument.asp?CiteID=20287" TargetMode="External"/><Relationship Id="rId46" Type="http://schemas.openxmlformats.org/officeDocument/2006/relationships/theme" Target="theme/theme1.xml"/><Relationship Id="rId20" Type="http://schemas.openxmlformats.org/officeDocument/2006/relationships/hyperlink" Target="https://www.collinsdictionary.com/us/dictionary/english/international" TargetMode="External"/><Relationship Id="rId41"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17401</Words>
  <Characters>99192</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2021-09-25T20:56:00Z</dcterms:created>
  <dcterms:modified xsi:type="dcterms:W3CDTF">2021-09-25T21:24:00Z</dcterms:modified>
</cp:coreProperties>
</file>