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3BFD" w14:textId="59756057" w:rsidR="008A5A5A" w:rsidRDefault="008A5A5A" w:rsidP="008A5A5A">
      <w:pPr>
        <w:pStyle w:val="Heading2"/>
      </w:pPr>
      <w:r>
        <w:t>Case</w:t>
      </w:r>
    </w:p>
    <w:p w14:paraId="7C84F3C3" w14:textId="479A3C27" w:rsidR="003073F9" w:rsidRDefault="003073F9" w:rsidP="008A5A5A">
      <w:pPr>
        <w:pStyle w:val="Heading3"/>
      </w:pPr>
      <w:r>
        <w:t>1NC---Turn</w:t>
      </w:r>
    </w:p>
    <w:p w14:paraId="7DB3ED38" w14:textId="5C68F040" w:rsidR="00DF30A1" w:rsidRDefault="00DF30A1" w:rsidP="003073F9">
      <w:pPr>
        <w:pStyle w:val="Heading4"/>
        <w:rPr>
          <w:rFonts w:asciiTheme="minorHAnsi" w:hAnsiTheme="minorHAnsi" w:cstheme="minorHAnsi"/>
        </w:rPr>
      </w:pPr>
      <w:r>
        <w:rPr>
          <w:rFonts w:asciiTheme="minorHAnsi" w:hAnsiTheme="minorHAnsi" w:cstheme="minorHAnsi"/>
        </w:rPr>
        <w:t>Conceding us china war – we will impact turn it</w:t>
      </w:r>
    </w:p>
    <w:p w14:paraId="5271E5BA" w14:textId="3CF0D1F8" w:rsidR="003073F9" w:rsidRPr="00780BC1" w:rsidRDefault="003073F9" w:rsidP="003073F9">
      <w:pPr>
        <w:pStyle w:val="Heading4"/>
        <w:rPr>
          <w:rFonts w:asciiTheme="minorHAnsi" w:eastAsia="Times New Roman" w:hAnsiTheme="minorHAnsi" w:cstheme="minorHAnsi"/>
          <w:sz w:val="8"/>
          <w:szCs w:val="16"/>
        </w:rPr>
      </w:pPr>
      <w:r w:rsidRPr="00780BC1">
        <w:rPr>
          <w:rFonts w:asciiTheme="minorHAnsi" w:hAnsiTheme="minorHAnsi" w:cstheme="minorHAnsi"/>
        </w:rPr>
        <w:t xml:space="preserve">Rigorous climate simulations prove that </w:t>
      </w:r>
      <w:r w:rsidRPr="00780BC1">
        <w:rPr>
          <w:rFonts w:asciiTheme="minorHAnsi" w:hAnsiTheme="minorHAnsi" w:cstheme="minorHAnsi"/>
          <w:u w:val="single"/>
        </w:rPr>
        <w:t xml:space="preserve">hydrophilic black </w:t>
      </w:r>
      <w:r>
        <w:rPr>
          <w:rFonts w:asciiTheme="minorHAnsi" w:hAnsiTheme="minorHAnsi" w:cstheme="minorHAnsi"/>
          <w:u w:val="single"/>
        </w:rPr>
        <w:t>carbon</w:t>
      </w:r>
      <w:r w:rsidRPr="00331ABB">
        <w:rPr>
          <w:rFonts w:asciiTheme="minorHAnsi" w:hAnsiTheme="minorHAnsi" w:cstheme="minorHAnsi"/>
        </w:rPr>
        <w:t xml:space="preserve"> </w:t>
      </w:r>
      <w:r w:rsidRPr="00780BC1">
        <w:rPr>
          <w:rFonts w:asciiTheme="minorHAnsi" w:hAnsiTheme="minorHAnsi" w:cstheme="minorHAnsi"/>
        </w:rPr>
        <w:t xml:space="preserve">results in a </w:t>
      </w:r>
      <w:r w:rsidRPr="00780BC1">
        <w:rPr>
          <w:rFonts w:asciiTheme="minorHAnsi" w:hAnsiTheme="minorHAnsi" w:cstheme="minorHAnsi"/>
          <w:u w:val="single"/>
        </w:rPr>
        <w:t>rainout effect</w:t>
      </w:r>
      <w:r w:rsidRPr="00780BC1">
        <w:rPr>
          <w:rFonts w:asciiTheme="minorHAnsi" w:hAnsiTheme="minorHAnsi" w:cstheme="minorHAnsi"/>
        </w:rPr>
        <w:t xml:space="preserve"> that quickly reverses nuclear cooling</w:t>
      </w:r>
    </w:p>
    <w:p w14:paraId="7686F293" w14:textId="77777777" w:rsidR="003073F9" w:rsidRPr="002C12B5" w:rsidRDefault="003073F9" w:rsidP="003073F9">
      <w:r w:rsidRPr="002C12B5">
        <w:rPr>
          <w:b/>
          <w:bCs/>
          <w:szCs w:val="24"/>
        </w:rPr>
        <w:t>Reisner et al. 18</w:t>
      </w:r>
      <w:r w:rsidRPr="002C12B5">
        <w:rPr>
          <w:szCs w:val="24"/>
        </w:rPr>
        <w:t xml:space="preserve"> </w:t>
      </w:r>
      <w:r w:rsidRPr="00EF7A68">
        <w:rPr>
          <w:sz w:val="18"/>
          <w:szCs w:val="18"/>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8" w:history="1">
        <w:r w:rsidRPr="00EF7A68">
          <w:rPr>
            <w:rStyle w:val="Hyperlink"/>
            <w:sz w:val="18"/>
            <w:szCs w:val="18"/>
          </w:rPr>
          <w:t>https://agupubs.onlinelibrary.wiley.com/doi/full/10.1002/2017JD027331</w:t>
        </w:r>
      </w:hyperlink>
      <w:r w:rsidRPr="00EF7A68">
        <w:rPr>
          <w:sz w:val="18"/>
          <w:szCs w:val="18"/>
        </w:rPr>
        <w:t>)</w:t>
      </w:r>
    </w:p>
    <w:p w14:paraId="3214E1B9" w14:textId="77777777" w:rsidR="003073F9" w:rsidRPr="00780BC1" w:rsidRDefault="003073F9" w:rsidP="003073F9">
      <w:pPr>
        <w:pStyle w:val="NormalWeb"/>
        <w:spacing w:before="0" w:beforeAutospacing="0" w:after="160" w:afterAutospacing="0"/>
        <w:rPr>
          <w:rFonts w:asciiTheme="minorHAnsi" w:hAnsiTheme="minorHAnsi" w:cstheme="minorHAnsi"/>
        </w:rPr>
      </w:pPr>
      <w:r w:rsidRPr="00780BC1">
        <w:rPr>
          <w:rFonts w:asciiTheme="minorHAnsi" w:hAnsiTheme="minorHAnsi" w:cstheme="minorHAnsi"/>
          <w:color w:val="000000"/>
          <w:sz w:val="16"/>
          <w:szCs w:val="16"/>
        </w:rPr>
        <w:t>*BC = Black Carbon</w:t>
      </w:r>
    </w:p>
    <w:p w14:paraId="66243478" w14:textId="77777777" w:rsidR="003073F9" w:rsidRDefault="003073F9" w:rsidP="003073F9">
      <w:pPr>
        <w:rPr>
          <w:rFonts w:asciiTheme="minorHAnsi" w:hAnsiTheme="minorHAnsi" w:cstheme="minorHAnsi"/>
          <w:b/>
          <w:bCs/>
          <w:color w:val="000000"/>
          <w:u w:val="single"/>
        </w:rPr>
      </w:pPr>
      <w:r w:rsidRPr="00780BC1">
        <w:rPr>
          <w:rFonts w:asciiTheme="minorHAnsi" w:hAnsiTheme="minorHAnsi" w:cstheme="minorHAnsi"/>
          <w:color w:val="000000"/>
          <w:u w:val="single"/>
        </w:rPr>
        <w:t xml:space="preserve">The no-rubble simulation produces </w:t>
      </w:r>
      <w:r w:rsidRPr="00780BC1">
        <w:rPr>
          <w:rFonts w:asciiTheme="minorHAnsi" w:hAnsiTheme="minorHAnsi" w:cstheme="minorHAnsi"/>
          <w:color w:val="000000"/>
          <w:sz w:val="8"/>
          <w:szCs w:val="16"/>
        </w:rPr>
        <w:t xml:space="preserve">a </w:t>
      </w:r>
      <w:r w:rsidRPr="00780BC1">
        <w:rPr>
          <w:rFonts w:asciiTheme="minorHAnsi" w:hAnsiTheme="minorHAnsi" w:cstheme="minorHAnsi"/>
          <w:color w:val="000000"/>
          <w:u w:val="single"/>
        </w:rPr>
        <w:t>significantly more intense fire</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with more </w:t>
      </w:r>
      <w:r w:rsidRPr="00780BC1">
        <w:rPr>
          <w:rFonts w:asciiTheme="minorHAnsi" w:hAnsiTheme="minorHAnsi" w:cstheme="minorHAnsi"/>
          <w:color w:val="000000"/>
          <w:sz w:val="8"/>
          <w:szCs w:val="16"/>
        </w:rPr>
        <w:t xml:space="preserve">fire </w:t>
      </w:r>
      <w:r w:rsidRPr="00780BC1">
        <w:rPr>
          <w:rFonts w:asciiTheme="minorHAnsi" w:hAnsiTheme="minorHAnsi" w:cstheme="minorHAnsi"/>
          <w:color w:val="000000"/>
          <w:u w:val="single"/>
        </w:rPr>
        <w:t>spread</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and </w:t>
      </w:r>
      <w:r w:rsidRPr="00780BC1">
        <w:rPr>
          <w:rFonts w:asciiTheme="minorHAnsi" w:hAnsiTheme="minorHAnsi" w:cstheme="minorHAnsi"/>
          <w:color w:val="000000"/>
          <w:sz w:val="8"/>
          <w:szCs w:val="16"/>
        </w:rPr>
        <w:t xml:space="preserve">consequently </w:t>
      </w:r>
      <w:r w:rsidRPr="00780BC1">
        <w:rPr>
          <w:rFonts w:asciiTheme="minorHAnsi" w:hAnsiTheme="minorHAnsi" w:cstheme="minorHAnsi"/>
          <w:color w:val="000000"/>
          <w:u w:val="single"/>
        </w:rPr>
        <w:t>a significantly stronger plume with larger amounts of BC reaching into the upper atmosphere</w:t>
      </w:r>
      <w:r w:rsidRPr="00780BC1">
        <w:rPr>
          <w:rFonts w:asciiTheme="minorHAnsi" w:hAnsiTheme="minorHAnsi" w:cstheme="minorHAnsi"/>
          <w:color w:val="000000"/>
          <w:sz w:val="8"/>
          <w:szCs w:val="16"/>
        </w:rPr>
        <w:t xml:space="preserve"> than the simulation with rubble, illustrated in Figure 5. </w:t>
      </w:r>
      <w:r w:rsidRPr="00780BC1">
        <w:rPr>
          <w:rFonts w:asciiTheme="minorHAnsi" w:hAnsiTheme="minorHAnsi" w:cstheme="minorHAnsi"/>
          <w:color w:val="000000"/>
          <w:u w:val="single"/>
        </w:rPr>
        <w:t xml:space="preserve">While the no-rubble simulation </w:t>
      </w:r>
      <w:r w:rsidRPr="00780BC1">
        <w:rPr>
          <w:rFonts w:asciiTheme="minorHAnsi" w:hAnsiTheme="minorHAnsi" w:cstheme="minorHAnsi"/>
          <w:b/>
          <w:bCs/>
          <w:color w:val="000000"/>
          <w:u w:val="single"/>
        </w:rPr>
        <w:t xml:space="preserve">represents </w:t>
      </w:r>
      <w:r w:rsidRPr="00536082">
        <w:rPr>
          <w:rFonts w:asciiTheme="minorHAnsi" w:hAnsiTheme="minorHAnsi" w:cstheme="minorHAnsi"/>
          <w:b/>
          <w:bCs/>
          <w:color w:val="000000"/>
          <w:highlight w:val="cyan"/>
          <w:u w:val="single"/>
          <w:shd w:val="clear" w:color="auto" w:fill="FFFF00"/>
        </w:rPr>
        <w:t>the worst-case scenario</w:t>
      </w:r>
      <w:r w:rsidRPr="00780BC1">
        <w:rPr>
          <w:rFonts w:asciiTheme="minorHAnsi" w:hAnsiTheme="minorHAnsi" w:cstheme="minorHAnsi"/>
          <w:color w:val="000000"/>
          <w:u w:val="single"/>
        </w:rPr>
        <w:t xml:space="preserve"> involving vigorous fire activity</w:t>
      </w:r>
      <w:r w:rsidRPr="00780BC1">
        <w:rPr>
          <w:rFonts w:asciiTheme="minorHAnsi" w:hAnsiTheme="minorHAnsi" w:cstheme="minorHAnsi"/>
          <w:color w:val="000000"/>
          <w:sz w:val="8"/>
          <w:szCs w:val="16"/>
        </w:rPr>
        <w:t xml:space="preserve">, </w:t>
      </w:r>
      <w:r w:rsidRPr="00536082">
        <w:rPr>
          <w:rFonts w:asciiTheme="minorHAnsi" w:hAnsiTheme="minorHAnsi" w:cstheme="minorHAnsi"/>
          <w:b/>
          <w:bCs/>
          <w:color w:val="000000"/>
          <w:highlight w:val="cyan"/>
          <w:u w:val="single"/>
          <w:shd w:val="clear" w:color="auto" w:fill="FFFF00"/>
        </w:rPr>
        <w:t>only a relatively small amount of carbon makes its way into the stratosphere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w:t>
      </w:r>
      <w:r w:rsidRPr="00780BC1">
        <w:rPr>
          <w:rFonts w:asciiTheme="minorHAnsi" w:hAnsiTheme="minorHAnsi" w:cstheme="minorHAnsi"/>
          <w:b/>
          <w:bCs/>
          <w:sz w:val="28"/>
          <w:szCs w:val="28"/>
          <w:u w:val="single"/>
        </w:rPr>
        <w:t>a nuclear weapon</w:t>
      </w:r>
      <w:r w:rsidRPr="00780BC1">
        <w:rPr>
          <w:rFonts w:asciiTheme="minorHAnsi" w:hAnsiTheme="minorHAnsi" w:cstheme="minorHAnsi"/>
          <w:color w:val="000000"/>
          <w:sz w:val="8"/>
          <w:szCs w:val="16"/>
        </w:rPr>
        <w:t xml:space="preserve"> fluence can effectively ignite a large area of fuel producing an impressive atmospheric response. Figure 6 shows </w:t>
      </w:r>
      <w:r w:rsidRPr="00780BC1">
        <w:rPr>
          <w:rFonts w:asciiTheme="minorHAnsi" w:hAnsiTheme="minorHAnsi" w:cstheme="minorHAnsi"/>
          <w:color w:val="000000"/>
          <w:u w:val="single"/>
        </w:rPr>
        <w:t>vertical profiles of BC</w:t>
      </w:r>
      <w:r w:rsidRPr="00780BC1">
        <w:rPr>
          <w:rFonts w:asciiTheme="minorHAnsi" w:hAnsiTheme="minorHAnsi" w:cstheme="minorHAnsi"/>
          <w:color w:val="000000"/>
          <w:sz w:val="8"/>
          <w:szCs w:val="16"/>
        </w:rPr>
        <w:t xml:space="preserve"> multiplied by 100 (number of cities involved in the exchange) from the two simulations. The total amount of BC produced is in line with previous estimates (about 3.69 Tg from no-rubble simulation); however, the majority of BC </w:t>
      </w:r>
      <w:r w:rsidRPr="00780BC1">
        <w:rPr>
          <w:rFonts w:asciiTheme="minorHAnsi" w:hAnsiTheme="minorHAnsi" w:cstheme="minorHAnsi"/>
          <w:color w:val="000000"/>
          <w:u w:val="single"/>
        </w:rPr>
        <w:t>reside</w:t>
      </w:r>
      <w:r w:rsidRPr="00780BC1">
        <w:rPr>
          <w:rFonts w:asciiTheme="minorHAnsi" w:hAnsiTheme="minorHAnsi" w:cstheme="minorHAnsi"/>
          <w:color w:val="000000"/>
          <w:sz w:val="8"/>
          <w:szCs w:val="16"/>
        </w:rPr>
        <w:t xml:space="preserve">s </w:t>
      </w:r>
      <w:r w:rsidRPr="00780BC1">
        <w:rPr>
          <w:rFonts w:asciiTheme="minorHAnsi" w:hAnsiTheme="minorHAnsi" w:cstheme="minorHAnsi"/>
          <w:b/>
          <w:bCs/>
          <w:color w:val="000000"/>
          <w:u w:val="single"/>
        </w:rPr>
        <w:t>below the stratosphere</w:t>
      </w:r>
      <w:r w:rsidRPr="00780BC1">
        <w:rPr>
          <w:rFonts w:asciiTheme="minorHAnsi" w:hAnsiTheme="minorHAnsi" w:cstheme="minorHAnsi"/>
          <w:color w:val="000000"/>
          <w:sz w:val="8"/>
          <w:szCs w:val="16"/>
        </w:rPr>
        <w:t xml:space="preserve"> (3.46 Tg below 12 km) </w:t>
      </w:r>
      <w:r w:rsidRPr="00780BC1">
        <w:rPr>
          <w:rFonts w:asciiTheme="minorHAnsi" w:hAnsiTheme="minorHAnsi" w:cstheme="minorHAnsi"/>
          <w:color w:val="000000"/>
          <w:u w:val="single"/>
        </w:rPr>
        <w:t xml:space="preserve">and can be </w:t>
      </w:r>
      <w:r w:rsidRPr="00780BC1">
        <w:rPr>
          <w:rFonts w:asciiTheme="minorHAnsi" w:hAnsiTheme="minorHAnsi" w:cstheme="minorHAnsi"/>
          <w:b/>
          <w:bCs/>
          <w:color w:val="000000"/>
          <w:u w:val="single"/>
        </w:rPr>
        <w:t>readily impacted by scavenging from precipitation</w:t>
      </w:r>
      <w:r w:rsidRPr="00780BC1">
        <w:rPr>
          <w:rFonts w:asciiTheme="minorHAnsi" w:hAnsiTheme="minorHAnsi" w:cstheme="minorHAnsi"/>
          <w:color w:val="000000"/>
          <w:u w:val="single"/>
        </w:rPr>
        <w:t xml:space="preserve"> either via pyro-cumulonimbus produced by the fire itself</w:t>
      </w:r>
      <w:r w:rsidRPr="00780BC1">
        <w:rPr>
          <w:rFonts w:asciiTheme="minorHAnsi" w:hAnsiTheme="minorHAnsi" w:cstheme="minorHAnsi"/>
          <w:color w:val="000000"/>
          <w:sz w:val="8"/>
          <w:szCs w:val="16"/>
        </w:rPr>
        <w:t xml:space="preserve"> (not modeled) </w:t>
      </w:r>
      <w:r w:rsidRPr="00780BC1">
        <w:rPr>
          <w:rFonts w:asciiTheme="minorHAnsi" w:hAnsiTheme="minorHAnsi" w:cstheme="minorHAnsi"/>
          <w:color w:val="000000"/>
          <w:u w:val="single"/>
        </w:rPr>
        <w:t>or other synoptic weather systems</w:t>
      </w:r>
      <w:r w:rsidRPr="00780BC1">
        <w:rPr>
          <w:rFonts w:asciiTheme="minorHAnsi" w:hAnsiTheme="minorHAnsi" w:cstheme="minorHAnsi"/>
          <w:color w:val="000000"/>
          <w:sz w:val="8"/>
          <w:szCs w:val="16"/>
        </w:rPr>
        <w:t xml:space="preserve">. While the impact on climate of these more realistic profiles will be explored in the next section, it should be mentioned that </w:t>
      </w:r>
      <w:r w:rsidRPr="00331ABB">
        <w:rPr>
          <w:rFonts w:asciiTheme="minorHAnsi" w:hAnsiTheme="minorHAnsi" w:cstheme="minorHAnsi"/>
          <w:b/>
          <w:bCs/>
          <w:color w:val="000000"/>
          <w:highlight w:val="cyan"/>
          <w:u w:val="single"/>
          <w:shd w:val="clear" w:color="auto" w:fill="FFFF00"/>
        </w:rPr>
        <w:t>these estimates are</w:t>
      </w:r>
      <w:r w:rsidRPr="00780BC1">
        <w:rPr>
          <w:rFonts w:asciiTheme="minorHAnsi" w:hAnsiTheme="minorHAnsi" w:cstheme="minorHAnsi"/>
          <w:color w:val="000000"/>
          <w:sz w:val="8"/>
          <w:szCs w:val="16"/>
        </w:rPr>
        <w:t xml:space="preserve"> still </w:t>
      </w:r>
      <w:r w:rsidRPr="00331ABB">
        <w:rPr>
          <w:rFonts w:asciiTheme="minorHAnsi" w:hAnsiTheme="minorHAnsi" w:cstheme="minorHAnsi"/>
          <w:b/>
          <w:bCs/>
          <w:color w:val="000000"/>
          <w:highlight w:val="cyan"/>
          <w:u w:val="single"/>
          <w:shd w:val="clear" w:color="auto" w:fill="FFFF00"/>
        </w:rPr>
        <w:t>at the high end</w:t>
      </w:r>
      <w:r w:rsidRPr="00331ABB">
        <w:rPr>
          <w:rFonts w:asciiTheme="minorHAnsi" w:hAnsiTheme="minorHAnsi" w:cstheme="minorHAnsi"/>
          <w:color w:val="000000"/>
          <w:highlight w:val="cyan"/>
          <w:u w:val="single"/>
        </w:rPr>
        <w:t xml:space="preserve">, </w:t>
      </w:r>
      <w:r w:rsidRPr="00331ABB">
        <w:rPr>
          <w:rFonts w:asciiTheme="minorHAnsi" w:hAnsiTheme="minorHAnsi" w:cstheme="minorHAnsi"/>
          <w:color w:val="000000"/>
          <w:highlight w:val="cyan"/>
          <w:u w:val="single"/>
          <w:shd w:val="clear" w:color="auto" w:fill="FFFF00"/>
        </w:rPr>
        <w:t>considering the inherent simplifications</w:t>
      </w:r>
      <w:r w:rsidRPr="00780BC1">
        <w:rPr>
          <w:rFonts w:asciiTheme="minorHAnsi" w:hAnsiTheme="minorHAnsi" w:cstheme="minorHAnsi"/>
          <w:color w:val="000000"/>
          <w:u w:val="single"/>
        </w:rPr>
        <w:t xml:space="preserve"> in the combustion model </w:t>
      </w:r>
      <w:r w:rsidRPr="00331ABB">
        <w:rPr>
          <w:rFonts w:asciiTheme="minorHAnsi" w:hAnsiTheme="minorHAnsi" w:cstheme="minorHAnsi"/>
          <w:color w:val="000000"/>
          <w:highlight w:val="cyan"/>
          <w:u w:val="single"/>
          <w:shd w:val="clear" w:color="auto" w:fill="FFFF00"/>
        </w:rPr>
        <w:t xml:space="preserve">that lead to </w:t>
      </w:r>
      <w:r w:rsidRPr="00331ABB">
        <w:rPr>
          <w:rFonts w:asciiTheme="minorHAnsi" w:hAnsiTheme="minorHAnsi" w:cstheme="minorHAnsi"/>
          <w:b/>
          <w:bCs/>
          <w:color w:val="000000"/>
          <w:highlight w:val="cyan"/>
          <w:u w:val="single"/>
          <w:shd w:val="clear" w:color="auto" w:fill="FFFF00"/>
        </w:rPr>
        <w:t>overestimating BC production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3.3 Climate Results </w:t>
      </w:r>
      <w:r w:rsidRPr="00780BC1">
        <w:rPr>
          <w:rFonts w:asciiTheme="minorHAnsi" w:hAnsiTheme="minorHAnsi" w:cstheme="minorHAnsi"/>
          <w:color w:val="000000"/>
          <w:u w:val="single"/>
        </w:rPr>
        <w:t xml:space="preserve">Long-term </w:t>
      </w:r>
      <w:r w:rsidRPr="00331ABB">
        <w:rPr>
          <w:rFonts w:asciiTheme="minorHAnsi" w:hAnsiTheme="minorHAnsi" w:cstheme="minorHAnsi"/>
          <w:color w:val="000000"/>
          <w:highlight w:val="cyan"/>
          <w:u w:val="single"/>
          <w:shd w:val="clear" w:color="auto" w:fill="FFFF00"/>
        </w:rPr>
        <w:t>climatic effects</w:t>
      </w:r>
      <w:r w:rsidRPr="00780BC1">
        <w:rPr>
          <w:rFonts w:asciiTheme="minorHAnsi" w:hAnsiTheme="minorHAnsi" w:cstheme="minorHAnsi"/>
          <w:color w:val="000000"/>
          <w:u w:val="single"/>
        </w:rPr>
        <w:t xml:space="preserve"> critically </w:t>
      </w:r>
      <w:r w:rsidRPr="00331ABB">
        <w:rPr>
          <w:rFonts w:asciiTheme="minorHAnsi" w:hAnsiTheme="minorHAnsi" w:cstheme="minorHAnsi"/>
          <w:color w:val="000000"/>
          <w:highlight w:val="cyan"/>
          <w:u w:val="single"/>
          <w:shd w:val="clear" w:color="auto" w:fill="FFFF00"/>
        </w:rPr>
        <w:t>depend 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the</w:t>
      </w:r>
      <w:r w:rsidRPr="00780BC1">
        <w:rPr>
          <w:rFonts w:asciiTheme="minorHAnsi" w:hAnsiTheme="minorHAnsi" w:cstheme="minorHAnsi"/>
          <w:color w:val="000000"/>
          <w:sz w:val="8"/>
          <w:szCs w:val="16"/>
        </w:rPr>
        <w:t xml:space="preserve"> initial injection </w:t>
      </w:r>
      <w:r w:rsidRPr="00331ABB">
        <w:rPr>
          <w:rFonts w:asciiTheme="minorHAnsi" w:hAnsiTheme="minorHAnsi" w:cstheme="minorHAnsi"/>
          <w:color w:val="000000"/>
          <w:highlight w:val="cyan"/>
          <w:u w:val="single"/>
          <w:shd w:val="clear" w:color="auto" w:fill="FFFF00"/>
        </w:rPr>
        <w:t>height</w:t>
      </w:r>
      <w:r w:rsidRPr="00780BC1">
        <w:rPr>
          <w:rFonts w:asciiTheme="minorHAnsi" w:hAnsiTheme="minorHAnsi" w:cstheme="minorHAnsi"/>
          <w:color w:val="000000"/>
          <w:u w:val="single"/>
        </w:rPr>
        <w:t xml:space="preserve"> of the soot, with larger quantities reaching the upper troposphere/lower stratosphere inducing a greater cooling impact because of longer residence times</w:t>
      </w:r>
      <w:r w:rsidRPr="00780BC1">
        <w:rPr>
          <w:rFonts w:asciiTheme="minorHAnsi" w:hAnsiTheme="minorHAnsi" w:cstheme="minorHAnsi"/>
          <w:color w:val="000000"/>
          <w:sz w:val="8"/>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w:t>
      </w:r>
      <w:r w:rsidRPr="00331ABB">
        <w:rPr>
          <w:rFonts w:asciiTheme="minorHAnsi" w:hAnsiTheme="minorHAnsi" w:cstheme="minorHAnsi"/>
          <w:color w:val="000000"/>
          <w:sz w:val="8"/>
          <w:szCs w:val="16"/>
        </w:rPr>
        <w:t xml:space="preserve">. </w:t>
      </w:r>
      <w:r w:rsidRPr="00331ABB">
        <w:rPr>
          <w:rFonts w:asciiTheme="minorHAnsi" w:hAnsiTheme="minorHAnsi" w:cstheme="minorHAnsi"/>
          <w:u w:val="single"/>
        </w:rPr>
        <w:t>Mixing and</w:t>
      </w:r>
      <w:r w:rsidRPr="00331ABB">
        <w:t xml:space="preserve"> </w:t>
      </w:r>
      <w:r w:rsidRPr="00331ABB">
        <w:rPr>
          <w:rFonts w:asciiTheme="minorHAnsi" w:hAnsiTheme="minorHAnsi" w:cstheme="minorHAnsi"/>
          <w:b/>
          <w:bCs/>
          <w:color w:val="000000"/>
          <w:highlight w:val="cyan"/>
          <w:u w:val="single"/>
          <w:shd w:val="clear" w:color="auto" w:fill="FFFF00"/>
        </w:rPr>
        <w:t>sedimentation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tend to </w:t>
      </w:r>
      <w:r w:rsidRPr="00331ABB">
        <w:rPr>
          <w:rFonts w:asciiTheme="minorHAnsi" w:hAnsiTheme="minorHAnsi" w:cstheme="minorHAnsi"/>
          <w:b/>
          <w:bCs/>
          <w:color w:val="000000"/>
          <w:highlight w:val="cyan"/>
          <w:u w:val="single"/>
          <w:shd w:val="clear" w:color="auto" w:fill="FFFF00"/>
        </w:rPr>
        <w:t>reduce this process</w:t>
      </w:r>
      <w:r w:rsidRPr="00331ABB">
        <w:rPr>
          <w:rFonts w:asciiTheme="minorHAnsi" w:hAnsiTheme="minorHAnsi" w:cstheme="minorHAnsi"/>
          <w:color w:val="000000"/>
          <w:highlight w:val="cyan"/>
          <w:u w:val="single"/>
          <w:shd w:val="clear" w:color="auto" w:fill="FFFF00"/>
        </w:rPr>
        <w:t>, and low altitude emissions are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also </w:t>
      </w:r>
      <w:r w:rsidRPr="00331ABB">
        <w:rPr>
          <w:rFonts w:asciiTheme="minorHAnsi" w:hAnsiTheme="minorHAnsi" w:cstheme="minorHAnsi"/>
          <w:color w:val="000000"/>
          <w:highlight w:val="cyan"/>
          <w:u w:val="single"/>
          <w:shd w:val="clear" w:color="auto" w:fill="FFFF00"/>
        </w:rPr>
        <w:t>significantly impacted by precipitation</w:t>
      </w:r>
      <w:r w:rsidRPr="00780BC1">
        <w:rPr>
          <w:rFonts w:asciiTheme="minorHAnsi" w:hAnsiTheme="minorHAnsi" w:cstheme="minorHAnsi"/>
          <w:color w:val="000000"/>
          <w:sz w:val="8"/>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331ABB">
        <w:rPr>
          <w:rFonts w:asciiTheme="minorHAnsi" w:hAnsiTheme="minorHAnsi" w:cstheme="minorHAnsi"/>
          <w:color w:val="000000"/>
          <w:highlight w:val="cyan"/>
          <w:u w:val="single"/>
          <w:shd w:val="clear" w:color="auto" w:fill="FFFF00"/>
        </w:rPr>
        <w:t>Of the initial BC</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mass </w:t>
      </w:r>
      <w:r w:rsidRPr="00780BC1">
        <w:rPr>
          <w:rFonts w:asciiTheme="minorHAnsi" w:hAnsiTheme="minorHAnsi" w:cstheme="minorHAnsi"/>
          <w:color w:val="000000"/>
          <w:u w:val="single"/>
        </w:rPr>
        <w:t>released in the atmosphere</w:t>
      </w:r>
      <w:r w:rsidRPr="00780BC1">
        <w:rPr>
          <w:rFonts w:asciiTheme="minorHAnsi" w:hAnsiTheme="minorHAnsi" w:cstheme="minorHAnsi"/>
          <w:color w:val="000000"/>
          <w:sz w:val="8"/>
          <w:szCs w:val="16"/>
        </w:rPr>
        <w:t xml:space="preserve">, most of which is emitted below 9 km, </w:t>
      </w:r>
      <w:r w:rsidRPr="00331ABB">
        <w:rPr>
          <w:rFonts w:asciiTheme="minorHAnsi" w:hAnsiTheme="minorHAnsi" w:cstheme="minorHAnsi"/>
          <w:b/>
          <w:bCs/>
          <w:color w:val="000000"/>
          <w:highlight w:val="cyan"/>
          <w:u w:val="single"/>
          <w:shd w:val="clear" w:color="auto" w:fill="FFFF00"/>
        </w:rPr>
        <w:t>70% rains out within the first month</w:t>
      </w:r>
      <w:r w:rsidRPr="00780BC1">
        <w:rPr>
          <w:rFonts w:asciiTheme="minorHAnsi" w:hAnsiTheme="minorHAnsi" w:cstheme="minorHAnsi"/>
          <w:color w:val="000000"/>
          <w:u w:val="single"/>
        </w:rPr>
        <w:t xml:space="preserve"> and 78%</w:t>
      </w:r>
      <w:r w:rsidRPr="00780BC1">
        <w:rPr>
          <w:rFonts w:asciiTheme="minorHAnsi" w:hAnsiTheme="minorHAnsi" w:cstheme="minorHAnsi"/>
          <w:color w:val="000000"/>
          <w:sz w:val="8"/>
          <w:szCs w:val="16"/>
        </w:rPr>
        <w:t xml:space="preserve">, or about 2.9 Tg, </w:t>
      </w:r>
      <w:r w:rsidRPr="00780BC1">
        <w:rPr>
          <w:rFonts w:asciiTheme="minorHAnsi" w:hAnsiTheme="minorHAnsi" w:cstheme="minorHAnsi"/>
          <w:color w:val="000000"/>
          <w:u w:val="single"/>
        </w:rPr>
        <w:t xml:space="preserve">is removed within the first two months </w:t>
      </w:r>
      <w:r w:rsidRPr="00780BC1">
        <w:rPr>
          <w:rFonts w:asciiTheme="minorHAnsi" w:hAnsiTheme="minorHAnsi" w:cstheme="minorHAnsi"/>
          <w:color w:val="000000"/>
          <w:sz w:val="8"/>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780BC1">
        <w:rPr>
          <w:rFonts w:asciiTheme="minorHAnsi" w:hAnsiTheme="minorHAnsi" w:cstheme="minorHAnsi"/>
          <w:color w:val="000000"/>
          <w:u w:val="single"/>
        </w:rPr>
        <w:t>The BC distributions</w:t>
      </w:r>
      <w:r w:rsidRPr="00780BC1">
        <w:rPr>
          <w:rFonts w:asciiTheme="minorHAnsi" w:hAnsiTheme="minorHAnsi" w:cstheme="minorHAnsi"/>
          <w:color w:val="000000"/>
          <w:sz w:val="8"/>
          <w:szCs w:val="16"/>
        </w:rPr>
        <w:t xml:space="preserve"> used </w:t>
      </w:r>
      <w:r w:rsidRPr="00780BC1">
        <w:rPr>
          <w:rFonts w:asciiTheme="minorHAnsi" w:hAnsiTheme="minorHAnsi" w:cstheme="minorHAnsi"/>
          <w:color w:val="000000"/>
          <w:u w:val="single"/>
        </w:rPr>
        <w:t>in</w:t>
      </w:r>
      <w:r w:rsidRPr="00780BC1">
        <w:rPr>
          <w:rFonts w:asciiTheme="minorHAnsi" w:hAnsiTheme="minorHAnsi" w:cstheme="minorHAnsi"/>
          <w:color w:val="000000"/>
          <w:sz w:val="8"/>
          <w:szCs w:val="16"/>
        </w:rPr>
        <w:t xml:space="preserve"> our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imply that</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upward transport of particles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is substantially less efficient compared to the case in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w:t>
      </w:r>
      <w:r w:rsidRPr="00780BC1">
        <w:rPr>
          <w:rFonts w:asciiTheme="minorHAnsi" w:hAnsiTheme="minorHAnsi" w:cstheme="minorHAnsi"/>
          <w:color w:val="000000"/>
          <w:sz w:val="8"/>
          <w:szCs w:val="16"/>
        </w:rPr>
        <w:t xml:space="preserve"> 5 Tg of </w:t>
      </w:r>
      <w:r w:rsidRPr="00780BC1">
        <w:rPr>
          <w:rFonts w:asciiTheme="minorHAnsi" w:hAnsiTheme="minorHAnsi" w:cstheme="minorHAnsi"/>
          <w:color w:val="000000"/>
          <w:u w:val="single"/>
        </w:rPr>
        <w:t>BC is directly injected into the upper troposphere</w:t>
      </w:r>
      <w:r w:rsidRPr="00780BC1">
        <w:rPr>
          <w:rFonts w:asciiTheme="minorHAnsi" w:hAnsiTheme="minorHAnsi" w:cstheme="minorHAnsi"/>
          <w:color w:val="000000"/>
          <w:sz w:val="8"/>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780BC1">
        <w:rPr>
          <w:rFonts w:asciiTheme="minorHAnsi" w:hAnsiTheme="minorHAnsi" w:cstheme="minorHAnsi"/>
          <w:color w:val="000000"/>
          <w:u w:val="single"/>
        </w:rPr>
        <w:t>the difference can be understood in terms of the air temperature increase caused by BC radiation emission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 is several tens of kelvin degrees in</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of Robock</w:t>
      </w:r>
      <w:r w:rsidRPr="00780BC1">
        <w:rPr>
          <w:rFonts w:asciiTheme="minorHAnsi" w:hAnsiTheme="minorHAnsi" w:cstheme="minorHAnsi"/>
          <w:color w:val="000000"/>
          <w:sz w:val="8"/>
          <w:szCs w:val="16"/>
        </w:rPr>
        <w:t xml:space="preserve"> et al. (2007a, see their Figure 4), </w:t>
      </w:r>
      <w:r w:rsidRPr="00780BC1">
        <w:rPr>
          <w:rFonts w:asciiTheme="minorHAnsi" w:hAnsiTheme="minorHAnsi" w:cstheme="minorHAnsi"/>
          <w:color w:val="000000"/>
          <w:u w:val="single"/>
        </w:rPr>
        <w:t>Mills</w:t>
      </w:r>
      <w:r w:rsidRPr="00780BC1">
        <w:rPr>
          <w:rFonts w:asciiTheme="minorHAnsi" w:hAnsiTheme="minorHAnsi" w:cstheme="minorHAnsi"/>
          <w:color w:val="000000"/>
          <w:sz w:val="8"/>
          <w:szCs w:val="16"/>
        </w:rPr>
        <w:t xml:space="preserve"> et al. (2008, see their Figure 5), </w:t>
      </w:r>
      <w:r w:rsidRPr="00780BC1">
        <w:rPr>
          <w:rFonts w:asciiTheme="minorHAnsi" w:hAnsiTheme="minorHAnsi" w:cstheme="minorHAnsi"/>
          <w:color w:val="000000"/>
          <w:u w:val="single"/>
        </w:rPr>
        <w:t>Stenke</w:t>
      </w:r>
      <w:r w:rsidRPr="00780BC1">
        <w:rPr>
          <w:rFonts w:asciiTheme="minorHAnsi" w:hAnsiTheme="minorHAnsi" w:cstheme="minorHAnsi"/>
          <w:color w:val="000000"/>
          <w:sz w:val="8"/>
          <w:szCs w:val="16"/>
        </w:rPr>
        <w:t xml:space="preserve"> et al. (2013, see high-load cases in their Figure 4), Mills et al. (2014, see their Figure 7), </w:t>
      </w:r>
      <w:r w:rsidRPr="00780BC1">
        <w:rPr>
          <w:rFonts w:asciiTheme="minorHAnsi" w:hAnsiTheme="minorHAnsi" w:cstheme="minorHAnsi"/>
          <w:color w:val="000000"/>
          <w:u w:val="single"/>
        </w:rPr>
        <w:t>and Pausata</w:t>
      </w:r>
      <w:r w:rsidRPr="00780BC1">
        <w:rPr>
          <w:rFonts w:asciiTheme="minorHAnsi" w:hAnsiTheme="minorHAnsi" w:cstheme="minorHAnsi"/>
          <w:color w:val="000000"/>
          <w:sz w:val="8"/>
          <w:szCs w:val="16"/>
        </w:rPr>
        <w:t xml:space="preserve"> et al. (2016, see one-day emission cases in their Figure 1), </w:t>
      </w:r>
      <w:r w:rsidRPr="00780BC1">
        <w:rPr>
          <w:rFonts w:asciiTheme="minorHAnsi" w:hAnsiTheme="minorHAnsi" w:cstheme="minorHAnsi"/>
          <w:color w:val="000000"/>
          <w:u w:val="single"/>
        </w:rPr>
        <w:t>due to high BC concentrations, but</w:t>
      </w:r>
      <w:r w:rsidRPr="00780BC1">
        <w:rPr>
          <w:rFonts w:asciiTheme="minorHAnsi" w:hAnsiTheme="minorHAnsi" w:cstheme="minorHAnsi"/>
          <w:color w:val="000000"/>
          <w:sz w:val="8"/>
          <w:szCs w:val="16"/>
        </w:rPr>
        <w:t xml:space="preserve"> it </w:t>
      </w:r>
      <w:r w:rsidRPr="00780BC1">
        <w:rPr>
          <w:rFonts w:asciiTheme="minorHAnsi" w:hAnsiTheme="minorHAnsi" w:cstheme="minorHAnsi"/>
          <w:color w:val="000000"/>
          <w:u w:val="single"/>
        </w:rPr>
        <w:t>amounts to only about 10 K in our</w:t>
      </w:r>
      <w:r w:rsidRPr="00780BC1">
        <w:rPr>
          <w:rFonts w:asciiTheme="minorHAnsi" w:hAnsiTheme="minorHAnsi" w:cstheme="minorHAnsi"/>
          <w:color w:val="000000"/>
          <w:sz w:val="8"/>
          <w:szCs w:val="16"/>
        </w:rPr>
        <w:t xml:space="preserve"> forced </w:t>
      </w:r>
      <w:r w:rsidRPr="00780BC1">
        <w:rPr>
          <w:rFonts w:asciiTheme="minorHAnsi" w:hAnsiTheme="minorHAnsi" w:cstheme="minorHAnsi"/>
          <w:color w:val="000000"/>
          <w:u w:val="single"/>
        </w:rPr>
        <w:t>ensemble simulations</w:t>
      </w:r>
      <w:r w:rsidRPr="00780BC1">
        <w:rPr>
          <w:rFonts w:asciiTheme="minorHAnsi" w:hAnsiTheme="minorHAnsi" w:cstheme="minorHAnsi"/>
          <w:color w:val="000000"/>
          <w:sz w:val="8"/>
          <w:szCs w:val="16"/>
        </w:rPr>
        <w:t xml:space="preserve">, as illustrated in Figure 10. Results similar to those presented in Figure 10 were obtained from the experiment “Exp1” performed by Stenke et al. (2013, see their Figure 4). </w:t>
      </w:r>
      <w:r w:rsidRPr="00780BC1">
        <w:rPr>
          <w:rFonts w:asciiTheme="minorHAnsi" w:hAnsiTheme="minorHAnsi" w:cstheme="minorHAnsi"/>
          <w:b/>
          <w:bCs/>
          <w:color w:val="000000"/>
          <w:u w:val="single"/>
        </w:rPr>
        <w:t>In that scenario as well, somewhat less that 1 Tg of BC remained in the atmosphere after the initial rainout</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780BC1">
        <w:rPr>
          <w:rFonts w:asciiTheme="minorHAnsi" w:hAnsiTheme="minorHAnsi" w:cstheme="minorHAnsi"/>
          <w:color w:val="000000"/>
          <w:u w:val="single"/>
        </w:rPr>
        <w:t>This</w:t>
      </w:r>
      <w:r w:rsidRPr="00780BC1">
        <w:rPr>
          <w:rFonts w:asciiTheme="minorHAnsi" w:hAnsiTheme="minorHAnsi" w:cstheme="minorHAnsi"/>
          <w:color w:val="000000"/>
          <w:sz w:val="8"/>
          <w:szCs w:val="16"/>
        </w:rPr>
        <w:t xml:space="preserve"> overall agreement </w:t>
      </w:r>
      <w:r w:rsidRPr="00780BC1">
        <w:rPr>
          <w:rFonts w:asciiTheme="minorHAnsi" w:hAnsiTheme="minorHAnsi" w:cstheme="minorHAnsi"/>
          <w:color w:val="000000"/>
          <w:u w:val="single"/>
        </w:rPr>
        <w:t xml:space="preserve">suggests that </w:t>
      </w:r>
      <w:r w:rsidRPr="00331ABB">
        <w:rPr>
          <w:rFonts w:asciiTheme="minorHAnsi" w:hAnsiTheme="minorHAnsi" w:cstheme="minorHAnsi"/>
          <w:color w:val="000000"/>
          <w:highlight w:val="cyan"/>
          <w:u w:val="single"/>
          <w:shd w:val="clear" w:color="auto" w:fill="FFFF00"/>
        </w:rPr>
        <w:t xml:space="preserve">the </w:t>
      </w:r>
      <w:r w:rsidRPr="00331ABB">
        <w:rPr>
          <w:rFonts w:asciiTheme="minorHAnsi" w:hAnsiTheme="minorHAnsi" w:cstheme="minorHAnsi"/>
          <w:b/>
          <w:bCs/>
          <w:color w:val="000000"/>
          <w:highlight w:val="cyan"/>
          <w:u w:val="single"/>
          <w:shd w:val="clear" w:color="auto" w:fill="FFFF00"/>
        </w:rPr>
        <w:t>inclusion of organic carbon aerosols</w:t>
      </w:r>
      <w:r w:rsidRPr="00780BC1">
        <w:rPr>
          <w:rFonts w:asciiTheme="minorHAnsi" w:hAnsiTheme="minorHAnsi" w:cstheme="minorHAnsi"/>
          <w:b/>
          <w:bCs/>
          <w:color w:val="000000"/>
          <w:u w:val="single"/>
        </w:rPr>
        <w:t>, and</w:t>
      </w:r>
      <w:r w:rsidRPr="00780BC1">
        <w:rPr>
          <w:rFonts w:asciiTheme="minorHAnsi" w:hAnsiTheme="minorHAnsi" w:cstheme="minorHAnsi"/>
          <w:color w:val="000000"/>
          <w:u w:val="single"/>
        </w:rPr>
        <w:t xml:space="preserve"> ensuing </w:t>
      </w:r>
      <w:r w:rsidRPr="00780BC1">
        <w:rPr>
          <w:rFonts w:asciiTheme="minorHAnsi" w:hAnsiTheme="minorHAnsi" w:cstheme="minorHAnsi"/>
          <w:b/>
          <w:bCs/>
          <w:color w:val="000000"/>
          <w:u w:val="single"/>
        </w:rPr>
        <w:t>coagulation</w:t>
      </w:r>
      <w:r w:rsidRPr="00780BC1">
        <w:rPr>
          <w:rFonts w:asciiTheme="minorHAnsi" w:hAnsiTheme="minorHAnsi" w:cstheme="minorHAnsi"/>
          <w:color w:val="000000"/>
          <w:u w:val="single"/>
        </w:rPr>
        <w:t xml:space="preserve"> with BC, </w:t>
      </w:r>
      <w:r w:rsidRPr="00331ABB">
        <w:rPr>
          <w:rFonts w:asciiTheme="minorHAnsi" w:hAnsiTheme="minorHAnsi" w:cstheme="minorHAnsi"/>
          <w:b/>
          <w:bCs/>
          <w:color w:val="000000"/>
          <w:highlight w:val="cyan"/>
          <w:u w:val="single"/>
          <w:shd w:val="clear" w:color="auto" w:fill="FFFF00"/>
        </w:rPr>
        <w:t>should not dramatically alter the climatic effects</w:t>
      </w:r>
      <w:r w:rsidRPr="00780BC1">
        <w:rPr>
          <w:rFonts w:asciiTheme="minorHAnsi" w:hAnsiTheme="minorHAnsi" w:cstheme="minorHAnsi"/>
          <w:color w:val="000000"/>
          <w:u w:val="single"/>
        </w:rPr>
        <w:t xml:space="preserve"> resulting from our forced ensemble simulations. Moreover, </w:t>
      </w:r>
      <w:r w:rsidRPr="00331ABB">
        <w:rPr>
          <w:rFonts w:asciiTheme="minorHAnsi" w:hAnsiTheme="minorHAnsi" w:cstheme="minorHAnsi"/>
          <w:color w:val="000000"/>
          <w:highlight w:val="cyan"/>
          <w:u w:val="single"/>
          <w:shd w:val="clear" w:color="auto" w:fill="FFFF00"/>
        </w:rPr>
        <w:t>aerosol growth</w:t>
      </w:r>
      <w:r w:rsidRPr="00780BC1">
        <w:rPr>
          <w:rFonts w:asciiTheme="minorHAnsi" w:hAnsiTheme="minorHAnsi" w:cstheme="minorHAnsi"/>
          <w:color w:val="000000"/>
          <w:u w:val="single"/>
        </w:rPr>
        <w:t xml:space="preserve"> would likely </w:t>
      </w:r>
      <w:r w:rsidRPr="00331ABB">
        <w:rPr>
          <w:rFonts w:asciiTheme="minorHAnsi" w:hAnsiTheme="minorHAnsi" w:cstheme="minorHAnsi"/>
          <w:b/>
          <w:bCs/>
          <w:color w:val="000000"/>
          <w:highlight w:val="cyan"/>
          <w:u w:val="single"/>
          <w:shd w:val="clear" w:color="auto" w:fill="FFFF00"/>
        </w:rPr>
        <w:t>shorten the residence time of the BC</w:t>
      </w:r>
      <w:r w:rsidRPr="00780BC1">
        <w:rPr>
          <w:rFonts w:asciiTheme="minorHAnsi" w:hAnsiTheme="minorHAnsi" w:cstheme="minorHAnsi"/>
          <w:b/>
          <w:bCs/>
          <w:color w:val="000000"/>
          <w:u w:val="single"/>
        </w:rPr>
        <w:t xml:space="preserve"> particulate in the atmosphere</w:t>
      </w:r>
      <w:r w:rsidRPr="00780BC1">
        <w:rPr>
          <w:rFonts w:asciiTheme="minorHAnsi" w:hAnsiTheme="minorHAnsi" w:cstheme="minorHAnsi"/>
          <w:color w:val="000000"/>
          <w:sz w:val="8"/>
          <w:szCs w:val="16"/>
        </w:rPr>
        <w:t xml:space="preserve"> (Pausata et al., 2016), possibly </w:t>
      </w:r>
      <w:r w:rsidRPr="00780BC1">
        <w:rPr>
          <w:rFonts w:asciiTheme="minorHAnsi" w:hAnsiTheme="minorHAnsi" w:cstheme="minorHAnsi"/>
          <w:b/>
          <w:bCs/>
          <w:color w:val="000000"/>
          <w:u w:val="single"/>
        </w:rPr>
        <w:t>reducing the duration of these effects.</w:t>
      </w:r>
    </w:p>
    <w:p w14:paraId="6E912FB3" w14:textId="77777777" w:rsidR="00DB77A6" w:rsidRDefault="00DB77A6" w:rsidP="00DB77A6">
      <w:pPr>
        <w:pStyle w:val="Heading4"/>
        <w:rPr>
          <w:rFonts w:asciiTheme="minorHAnsi" w:hAnsiTheme="minorHAnsi" w:cstheme="minorHAnsi"/>
        </w:rPr>
      </w:pPr>
      <w:bookmarkStart w:id="0" w:name="_Hlk92982518"/>
      <w:r>
        <w:rPr>
          <w:rFonts w:asciiTheme="minorHAnsi" w:hAnsiTheme="minorHAnsi" w:cstheme="minorHAnsi"/>
        </w:rPr>
        <w:t>PND is just based on robock and toons ev and barely has a warrant – just asserts that civilization is destroyed without any explanation</w:t>
      </w:r>
    </w:p>
    <w:p w14:paraId="52DFCBB4" w14:textId="77777777" w:rsidR="00DB77A6" w:rsidRPr="00DB77A6" w:rsidRDefault="00DB77A6" w:rsidP="00DB77A6">
      <w:pPr>
        <w:spacing w:after="0"/>
      </w:pPr>
      <w:r w:rsidRPr="00153BC0">
        <w:rPr>
          <w:rStyle w:val="Style13ptBold"/>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244352C7" w14:textId="45CB54DD" w:rsidR="00DB77A6" w:rsidRPr="00DB77A6" w:rsidRDefault="00DB77A6" w:rsidP="00DB77A6">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sidRPr="00DB77A6">
        <w:rPr>
          <w:rStyle w:val="StyleUnderline"/>
          <w:highlight w:val="green"/>
        </w:rPr>
        <w:t>. Toon and Robock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bookmarkEnd w:id="0"/>
    <w:p w14:paraId="78EAB29E" w14:textId="77777777" w:rsidR="003073F9" w:rsidRPr="00780BC1" w:rsidRDefault="003073F9" w:rsidP="003073F9">
      <w:pPr>
        <w:pStyle w:val="Heading4"/>
        <w:rPr>
          <w:rFonts w:asciiTheme="minorHAnsi" w:hAnsiTheme="minorHAnsi" w:cstheme="minorHAnsi"/>
        </w:rPr>
      </w:pPr>
      <w:r w:rsidRPr="00780BC1">
        <w:rPr>
          <w:rFonts w:asciiTheme="minorHAnsi" w:hAnsiTheme="minorHAnsi" w:cstheme="minorHAnsi"/>
          <w:color w:val="000000"/>
          <w:szCs w:val="26"/>
        </w:rPr>
        <w:t>They have bad models that assumes the smoke ends up the atmosphere, it doesn’t – rainout</w:t>
      </w:r>
    </w:p>
    <w:p w14:paraId="5ED34072" w14:textId="77777777" w:rsidR="003073F9" w:rsidRPr="00780BC1" w:rsidRDefault="003073F9" w:rsidP="003073F9">
      <w:pPr>
        <w:pStyle w:val="NormalWeb"/>
        <w:spacing w:before="0" w:beforeAutospacing="0" w:after="160" w:afterAutospacing="0"/>
        <w:rPr>
          <w:rFonts w:asciiTheme="minorHAnsi" w:hAnsiTheme="minorHAnsi" w:cstheme="minorHAnsi"/>
        </w:rPr>
      </w:pPr>
      <w:r w:rsidRPr="00780BC1">
        <w:rPr>
          <w:rFonts w:asciiTheme="minorHAnsi" w:hAnsiTheme="minorHAnsi" w:cstheme="minorHAnsi"/>
          <w:b/>
          <w:bCs/>
          <w:color w:val="000000"/>
          <w:sz w:val="26"/>
          <w:szCs w:val="26"/>
        </w:rPr>
        <w:t>Seitz 6</w:t>
      </w:r>
      <w:r w:rsidRPr="00780BC1">
        <w:rPr>
          <w:rFonts w:asciiTheme="minorHAnsi" w:hAnsiTheme="minorHAnsi" w:cstheme="minorHAnsi"/>
          <w:color w:val="000000"/>
          <w:sz w:val="22"/>
          <w:szCs w:val="22"/>
        </w:rPr>
        <w:t xml:space="preserve"> – Visiting Scholar at Harvard’s Center of International Affairs (Russell, “The ‘Nuclear Winter’ Meltdown”  http://adamant.typepad.com/seitz/2006/12/preherein_honor.html)</w:t>
      </w:r>
    </w:p>
    <w:p w14:paraId="695C48BA" w14:textId="77777777" w:rsidR="003073F9" w:rsidRDefault="003073F9" w:rsidP="003073F9">
      <w:pPr>
        <w:rPr>
          <w:rFonts w:asciiTheme="minorHAnsi" w:hAnsiTheme="minorHAnsi" w:cstheme="minorHAnsi"/>
          <w:i/>
          <w:iCs/>
          <w:color w:val="000000"/>
          <w:sz w:val="10"/>
          <w:szCs w:val="16"/>
        </w:rPr>
      </w:pPr>
      <w:r w:rsidRPr="00780BC1">
        <w:rPr>
          <w:rFonts w:asciiTheme="minorHAnsi" w:hAnsiTheme="minorHAnsi" w:cstheme="minorHAnsi"/>
          <w:sz w:val="10"/>
        </w:rPr>
        <w:t>Dark smoke clouds in the lower atmosphere don’t last long enough to spread across the globe. Cloud droplets and rainfall remove them. Rapidly washing them out of the sky in a matter of days to weeks- not long enough to sustain a global pall. Real world weather brings down particles much as soot is scrubbed out of power plant smoke by the water sprays in smoke stack scrubbers</w:t>
      </w:r>
      <w:r w:rsidRPr="00780BC1">
        <w:rPr>
          <w:rFonts w:asciiTheme="minorHAnsi" w:hAnsiTheme="minorHAnsi" w:cstheme="minorHAnsi"/>
          <w:color w:val="000000"/>
          <w:u w:val="single"/>
        </w:rPr>
        <w:t xml:space="preserve">. </w:t>
      </w:r>
      <w:r w:rsidRPr="00780BC1">
        <w:rPr>
          <w:rFonts w:asciiTheme="minorHAnsi" w:hAnsiTheme="minorHAnsi" w:cstheme="minorHAnsi"/>
          <w:b/>
          <w:bCs/>
          <w:color w:val="000000"/>
          <w:u w:val="single"/>
          <w:shd w:val="clear" w:color="auto" w:fill="00FFFF"/>
        </w:rPr>
        <w:t>Robock acknowledges this- not</w:t>
      </w:r>
      <w:r w:rsidRPr="00780BC1">
        <w:rPr>
          <w:rFonts w:asciiTheme="minorHAnsi" w:hAnsiTheme="minorHAnsi" w:cstheme="minorHAnsi"/>
          <w:color w:val="000000"/>
          <w:sz w:val="10"/>
          <w:szCs w:val="16"/>
        </w:rPr>
        <w:t xml:space="preserve"> even </w:t>
      </w:r>
      <w:r w:rsidRPr="00780BC1">
        <w:rPr>
          <w:rFonts w:asciiTheme="minorHAnsi" w:hAnsiTheme="minorHAnsi" w:cstheme="minorHAnsi"/>
          <w:b/>
          <w:bCs/>
          <w:color w:val="000000"/>
          <w:u w:val="single"/>
          <w:shd w:val="clear" w:color="auto" w:fill="00FFFF"/>
        </w:rPr>
        <w:t>a single degree of cooling results when soot is released at lower elevations in his models</w:t>
      </w:r>
      <w:r w:rsidRPr="00780BC1">
        <w:rPr>
          <w:rFonts w:asciiTheme="minorHAnsi" w:hAnsiTheme="minorHAnsi" w:cstheme="minorHAnsi"/>
          <w:color w:val="000000"/>
          <w:u w:val="single"/>
          <w:shd w:val="clear" w:color="auto" w:fill="00FFFF"/>
        </w:rPr>
        <w:t>. The workaround is to inject the imaginary aerosol at truly Himalayan elevations</w:t>
      </w:r>
      <w:r w:rsidRPr="00780BC1">
        <w:rPr>
          <w:rFonts w:asciiTheme="minorHAnsi" w:hAnsiTheme="minorHAnsi" w:cstheme="minorHAnsi"/>
          <w:color w:val="000000"/>
          <w:sz w:val="10"/>
          <w:szCs w:val="16"/>
        </w:rPr>
        <w:t xml:space="preserve"> - pressure altitudes of 300 millibar and higher , where the computer model's vertical transport function modules pass it off to their even higher neighbors in the stratosphere ,</w:t>
      </w:r>
      <w:r w:rsidRPr="00780BC1">
        <w:rPr>
          <w:rFonts w:asciiTheme="minorHAnsi" w:hAnsiTheme="minorHAnsi" w:cstheme="minorHAnsi"/>
          <w:color w:val="000000"/>
          <w:u w:val="single"/>
        </w:rPr>
        <w:t xml:space="preserve"> where it does not rain and particles linger.</w:t>
      </w:r>
      <w:r w:rsidRPr="00780BC1">
        <w:rPr>
          <w:rFonts w:asciiTheme="minorHAnsi" w:hAnsiTheme="minorHAnsi" w:cstheme="minorHAnsi"/>
          <w:color w:val="000000"/>
          <w:sz w:val="16"/>
          <w:szCs w:val="16"/>
          <w:u w:val="single"/>
        </w:rPr>
        <w:t xml:space="preserve"> </w:t>
      </w:r>
      <w:r w:rsidRPr="00780BC1">
        <w:rPr>
          <w:rFonts w:asciiTheme="minorHAnsi" w:hAnsiTheme="minorHAnsi" w:cstheme="minorHAnsi"/>
          <w:u w:val="single"/>
        </w:rPr>
        <w:t xml:space="preserve">The </w:t>
      </w:r>
      <w:r w:rsidRPr="00780BC1">
        <w:rPr>
          <w:rFonts w:asciiTheme="minorHAnsi" w:hAnsiTheme="minorHAnsi" w:cstheme="minorHAnsi"/>
          <w:color w:val="000000"/>
          <w:u w:val="single"/>
          <w:shd w:val="clear" w:color="auto" w:fill="00FFFF"/>
        </w:rPr>
        <w:t xml:space="preserve">new studies </w:t>
      </w:r>
      <w:r w:rsidRPr="00780BC1">
        <w:rPr>
          <w:rFonts w:asciiTheme="minorHAnsi" w:hAnsiTheme="minorHAnsi" w:cstheme="minorHAnsi"/>
          <w:u w:val="single"/>
        </w:rPr>
        <w:t>like the old</w:t>
      </w:r>
      <w:r w:rsidRPr="00780BC1">
        <w:rPr>
          <w:rFonts w:asciiTheme="minorHAnsi" w:hAnsiTheme="minorHAnsi" w:cstheme="minorHAnsi"/>
          <w:color w:val="000000"/>
          <w:u w:val="single"/>
          <w:shd w:val="clear" w:color="auto" w:fill="00FFFF"/>
        </w:rPr>
        <w:t xml:space="preserve"> suffer from </w:t>
      </w:r>
      <w:r w:rsidRPr="00780BC1">
        <w:rPr>
          <w:rFonts w:asciiTheme="minorHAnsi" w:hAnsiTheme="minorHAnsi" w:cstheme="minorHAnsi"/>
          <w:u w:val="single"/>
        </w:rPr>
        <w:t>the disconnect between a desire to paint the sky black and the vicissitudes of</w:t>
      </w:r>
      <w:r w:rsidRPr="00780BC1">
        <w:rPr>
          <w:rFonts w:asciiTheme="minorHAnsi" w:hAnsiTheme="minorHAnsi" w:cstheme="minorHAnsi"/>
          <w:color w:val="000000"/>
          <w:u w:val="single"/>
          <w:shd w:val="clear" w:color="auto" w:fill="00FFFF"/>
        </w:rPr>
        <w:t xml:space="preserve"> natural history</w:t>
      </w:r>
      <w:r w:rsidRPr="00780BC1">
        <w:rPr>
          <w:rFonts w:asciiTheme="minorHAnsi" w:hAnsiTheme="minorHAnsi" w:cstheme="minorHAnsi"/>
          <w:color w:val="000000"/>
          <w:sz w:val="10"/>
          <w:szCs w:val="16"/>
          <w:shd w:val="clear" w:color="auto" w:fill="00FFFF"/>
        </w:rPr>
        <w:t>.</w:t>
      </w:r>
      <w:r w:rsidRPr="00780BC1">
        <w:rPr>
          <w:rFonts w:asciiTheme="minorHAnsi" w:hAnsiTheme="minorHAnsi" w:cstheme="minorHAnsi"/>
          <w:color w:val="000000"/>
          <w:sz w:val="10"/>
          <w:szCs w:val="16"/>
        </w:rPr>
        <w:t xml:space="preserve"> As with many exercise in worst case models both at invoke rare phenomena as commonplace, claiming it prudent to assume the worst. But the real world is subject to Murphy's lesser known second law- if everything must go wrong, don't bet on it. </w:t>
      </w:r>
      <w:r w:rsidRPr="00780BC1">
        <w:rPr>
          <w:rFonts w:asciiTheme="minorHAnsi" w:hAnsiTheme="minorHAnsi" w:cstheme="minorHAnsi"/>
          <w:color w:val="000000"/>
          <w:u w:val="single"/>
        </w:rPr>
        <w:t xml:space="preserve">In 2006 as in 1983 firestorms and forest fires that send smoke into the stratosphere rise </w:t>
      </w:r>
      <w:r w:rsidRPr="00780BC1">
        <w:rPr>
          <w:rFonts w:asciiTheme="minorHAnsi" w:hAnsiTheme="minorHAnsi" w:cstheme="minorHAnsi"/>
          <w:color w:val="000000"/>
          <w:sz w:val="10"/>
          <w:szCs w:val="16"/>
        </w:rPr>
        <w:t xml:space="preserve">to alien prominence </w:t>
      </w:r>
      <w:r w:rsidRPr="00780BC1">
        <w:rPr>
          <w:rFonts w:asciiTheme="minorHAnsi" w:hAnsiTheme="minorHAnsi" w:cstheme="minorHAnsi"/>
          <w:color w:val="000000"/>
          <w:u w:val="single"/>
        </w:rPr>
        <w:t>in the modelers re-imagined world , but in the real one remains a very different place</w:t>
      </w:r>
      <w:r w:rsidRPr="00780BC1">
        <w:rPr>
          <w:rFonts w:asciiTheme="minorHAnsi" w:hAnsiTheme="minorHAnsi" w:cstheme="minorHAnsi"/>
          <w:color w:val="000000"/>
          <w:sz w:val="10"/>
          <w:szCs w:val="16"/>
        </w:rPr>
        <w:t xml:space="preserve">, where though </w:t>
      </w:r>
      <w:r w:rsidRPr="00780BC1">
        <w:rPr>
          <w:rFonts w:asciiTheme="minorHAnsi" w:hAnsiTheme="minorHAnsi" w:cstheme="minorHAnsi"/>
          <w:color w:val="000000"/>
          <w:u w:val="single"/>
          <w:shd w:val="clear" w:color="auto" w:fill="00FFFF"/>
        </w:rPr>
        <w:t>every month sees forest fires burning areas the size of cities</w:t>
      </w:r>
      <w:r w:rsidRPr="00780BC1">
        <w:rPr>
          <w:rFonts w:asciiTheme="minorHAnsi" w:hAnsiTheme="minorHAnsi" w:cstheme="minorHAnsi"/>
          <w:color w:val="000000"/>
          <w:sz w:val="10"/>
          <w:szCs w:val="16"/>
        </w:rPr>
        <w:t xml:space="preserve"> - 2,500 hectares or larger , </w:t>
      </w:r>
      <w:r w:rsidRPr="00780BC1">
        <w:rPr>
          <w:rFonts w:asciiTheme="minorHAnsi" w:hAnsiTheme="minorHAnsi" w:cstheme="minorHAnsi"/>
          <w:color w:val="000000"/>
          <w:u w:val="single"/>
          <w:shd w:val="clear" w:color="auto" w:fill="00FFFF"/>
        </w:rPr>
        <w:t xml:space="preserve">stratospheric smoke </w:t>
      </w:r>
      <w:r w:rsidRPr="00780BC1">
        <w:rPr>
          <w:rFonts w:asciiTheme="minorHAnsi" w:hAnsiTheme="minorHAnsi" w:cstheme="minorHAnsi"/>
          <w:u w:val="single"/>
        </w:rPr>
        <w:t>injections</w:t>
      </w:r>
      <w:r w:rsidRPr="00780BC1">
        <w:rPr>
          <w:rFonts w:asciiTheme="minorHAnsi" w:hAnsiTheme="minorHAnsi" w:cstheme="minorHAnsi"/>
          <w:color w:val="000000"/>
          <w:u w:val="single"/>
          <w:shd w:val="clear" w:color="auto" w:fill="00FFFF"/>
        </w:rPr>
        <w:t xml:space="preserve"> arise but once in a blue moon</w:t>
      </w:r>
      <w:r w:rsidRPr="00780BC1">
        <w:rPr>
          <w:rFonts w:asciiTheme="minorHAnsi" w:hAnsiTheme="minorHAnsi" w:cstheme="minorHAnsi"/>
          <w:color w:val="000000"/>
          <w:sz w:val="10"/>
          <w:szCs w:val="16"/>
        </w:rPr>
        <w:t xml:space="preserve">. So </w:t>
      </w:r>
      <w:r w:rsidRPr="00780BC1">
        <w:rPr>
          <w:rFonts w:asciiTheme="minorHAnsi" w:hAnsiTheme="minorHAnsi" w:cstheme="minorHAnsi"/>
          <w:color w:val="000000"/>
          <w:u w:val="single"/>
        </w:rPr>
        <w:t xml:space="preserve">how come these neo-nuclear winter models feature so much smoke so far aloft for so long? </w:t>
      </w:r>
      <w:r w:rsidRPr="00780BC1">
        <w:rPr>
          <w:rFonts w:asciiTheme="minorHAnsi" w:hAnsiTheme="minorHAnsi" w:cstheme="minorHAnsi"/>
          <w:color w:val="000000"/>
          <w:sz w:val="10"/>
          <w:szCs w:val="16"/>
        </w:rPr>
        <w:t>Th</w:t>
      </w:r>
      <w:r w:rsidRPr="00780BC1">
        <w:rPr>
          <w:rFonts w:asciiTheme="minorHAnsi" w:hAnsiTheme="minorHAnsi" w:cstheme="minorHAnsi"/>
          <w:color w:val="000000"/>
          <w:u w:val="single"/>
        </w:rPr>
        <w:t xml:space="preserve">e answer is simple- </w:t>
      </w:r>
      <w:r w:rsidRPr="00780BC1">
        <w:rPr>
          <w:rFonts w:asciiTheme="minorHAnsi" w:hAnsiTheme="minorHAnsi" w:cstheme="minorHAnsi"/>
          <w:color w:val="000000"/>
          <w:u w:val="single"/>
          <w:shd w:val="clear" w:color="auto" w:fill="00FFFF"/>
        </w:rPr>
        <w:t>the modelers intervened. Turning off vertical transport algorithms</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may</w:t>
      </w:r>
      <w:r w:rsidRPr="00780BC1">
        <w:rPr>
          <w:rFonts w:asciiTheme="minorHAnsi" w:hAnsiTheme="minorHAnsi" w:cstheme="minorHAnsi"/>
          <w:color w:val="000000"/>
          <w:u w:val="single"/>
        </w:rPr>
        <w:t xml:space="preserve"> </w:t>
      </w:r>
      <w:r w:rsidRPr="00780BC1">
        <w:rPr>
          <w:rFonts w:asciiTheme="minorHAnsi" w:hAnsiTheme="minorHAnsi" w:cstheme="minorHAnsi"/>
          <w:u w:val="single"/>
        </w:rPr>
        <w:t>make Al Gore happy</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 xml:space="preserve">he has bet on reviving the credibility Sagan's ersatz apocalypse , but there is no denying that in some of these scenarios human desire, not physical forces accounts for the vertical hoisting of millions of tons of mass ten vertical kilometers into the sky.to the level at which the models take over , with results at once predictable --and arbitrary. </w:t>
      </w:r>
      <w:r w:rsidRPr="00780BC1">
        <w:rPr>
          <w:rFonts w:asciiTheme="minorHAnsi" w:hAnsiTheme="minorHAnsi" w:cstheme="minorHAnsi"/>
          <w:color w:val="000000"/>
          <w:u w:val="single"/>
          <w:shd w:val="clear" w:color="auto" w:fill="00FFFF"/>
        </w:rPr>
        <w:t>This is not physics, it is computer gamesmanship</w:t>
      </w:r>
      <w:r w:rsidRPr="00780BC1">
        <w:rPr>
          <w:rFonts w:asciiTheme="minorHAnsi" w:hAnsiTheme="minorHAnsi" w:cstheme="minorHAnsi"/>
          <w:color w:val="000000"/>
          <w:sz w:val="10"/>
          <w:szCs w:val="16"/>
        </w:rPr>
        <w:t xml:space="preserve"> carried over to a new generation of X-Box. I must now return to getting and vetting the new papers and their references- this has been a prelimnary examination of what the public has been told, and more detailed critiques of the science will doubtless be direected to the journals were the new work appeared . This time round , the details are scarcely worth arguing, because the global frost made famous by the original 'TTAPS' model has disappeared . From the truly frigid 7,000 degree-day "baseine case" advertised as hard science in 1983 to a tepid results of today, "Nuclear Winter has well and truly melted down. The 1986 review of TTAPS reception follows. </w:t>
      </w:r>
      <w:r w:rsidRPr="00780BC1">
        <w:rPr>
          <w:rFonts w:asciiTheme="minorHAnsi" w:hAnsiTheme="minorHAnsi" w:cstheme="minorHAnsi"/>
          <w:i/>
          <w:iCs/>
          <w:color w:val="000000"/>
          <w:sz w:val="10"/>
          <w:szCs w:val="16"/>
        </w:rPr>
        <w:t>The Melting of 'Nuclear Winter'</w:t>
      </w:r>
    </w:p>
    <w:p w14:paraId="145EF651" w14:textId="77777777" w:rsidR="003073F9" w:rsidRPr="00780BC1" w:rsidRDefault="003073F9" w:rsidP="003073F9">
      <w:pPr>
        <w:pStyle w:val="Heading4"/>
        <w:rPr>
          <w:rFonts w:asciiTheme="minorHAnsi" w:hAnsiTheme="minorHAnsi" w:cstheme="minorHAnsi"/>
          <w:szCs w:val="26"/>
        </w:rPr>
      </w:pPr>
      <w:r w:rsidRPr="00780BC1">
        <w:rPr>
          <w:rFonts w:asciiTheme="minorHAnsi" w:hAnsiTheme="minorHAnsi" w:cstheme="minorHAnsi"/>
        </w:rPr>
        <w:t xml:space="preserve">Newest research proves even worst-case nuclear winter is survivable – assumes secondary </w:t>
      </w:r>
      <w:r w:rsidRPr="00780BC1">
        <w:rPr>
          <w:rFonts w:asciiTheme="minorHAnsi" w:hAnsiTheme="minorHAnsi" w:cstheme="minorHAnsi"/>
          <w:szCs w:val="26"/>
        </w:rPr>
        <w:t xml:space="preserve">effects, fallout, arsenal sizes, </w:t>
      </w:r>
    </w:p>
    <w:p w14:paraId="1A1C46BD" w14:textId="77777777" w:rsidR="003073F9" w:rsidRPr="00780BC1" w:rsidRDefault="003073F9" w:rsidP="003073F9">
      <w:pPr>
        <w:rPr>
          <w:rFonts w:asciiTheme="minorHAnsi" w:hAnsiTheme="minorHAnsi" w:cstheme="minorHAnsi"/>
        </w:rPr>
      </w:pPr>
      <w:r w:rsidRPr="00780BC1">
        <w:rPr>
          <w:rFonts w:asciiTheme="minorHAnsi" w:hAnsiTheme="minorHAnsi" w:cstheme="minorHAnsi"/>
          <w:b/>
          <w:bCs/>
          <w:szCs w:val="24"/>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9"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49D274CF" w14:textId="77777777" w:rsidR="003073F9" w:rsidRPr="00167AC0" w:rsidRDefault="003073F9" w:rsidP="003073F9">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Denkenberger,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Time spent on this section: 2–3 hours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If we naively assume that radiation scales linearly, we might expect a modern day US-Russia nuclear war to contaminate up to 7.5% of the land area of the Northern Hemisphere</w:t>
      </w:r>
      <w:r w:rsidRPr="00780BC1">
        <w:rPr>
          <w:rFonts w:asciiTheme="minorHAnsi" w:hAnsiTheme="minorHAnsi" w:cstheme="minorHAnsi"/>
          <w:sz w:val="16"/>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shut down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All of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have to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groups, or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it’s very unlikely that this scenario would more or less directly lead to human extinction.</w:t>
      </w:r>
    </w:p>
    <w:p w14:paraId="29D81339" w14:textId="77777777" w:rsidR="003073F9" w:rsidRPr="00A24BF5" w:rsidRDefault="003073F9" w:rsidP="003073F9">
      <w:pPr>
        <w:pStyle w:val="Heading4"/>
      </w:pPr>
      <w:r>
        <w:t xml:space="preserve">War now spurs disarm – otherwise, nuclear war is inevitable </w:t>
      </w:r>
    </w:p>
    <w:p w14:paraId="61664C5E" w14:textId="77777777" w:rsidR="003073F9" w:rsidRPr="00A24BF5" w:rsidRDefault="003073F9" w:rsidP="003073F9">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2C8CAA1C" w14:textId="77777777" w:rsidR="003073F9" w:rsidRDefault="003073F9" w:rsidP="003073F9">
      <w:pPr>
        <w:rPr>
          <w:rStyle w:val="StyleUnderline"/>
        </w:rPr>
      </w:pPr>
      <w:r w:rsidRPr="00AB5E62">
        <w:rPr>
          <w:sz w:val="16"/>
        </w:rPr>
        <w:t xml:space="preserve">Although nuclear war is the oldest of these technogenic threats to civilization and human survival, and although important steps to restraint, particularly at the end of the Cold War, have been achieved, </w:t>
      </w:r>
      <w:r w:rsidRPr="00067399">
        <w:rPr>
          <w:rStyle w:val="StyleUnderline"/>
          <w:highlight w:val="cyan"/>
        </w:rPr>
        <w:t>the nuclear world is</w:t>
      </w:r>
      <w:r w:rsidRPr="00A24BF5">
        <w:rPr>
          <w:rStyle w:val="StyleUnderline"/>
        </w:rPr>
        <w:t xml:space="preserve"> increasingly </w:t>
      </w:r>
      <w:r w:rsidRPr="00067399">
        <w:rPr>
          <w:rStyle w:val="StyleUnderline"/>
          <w:highlight w:val="cyan"/>
        </w:rPr>
        <w:t>changing in</w:t>
      </w:r>
      <w:r w:rsidRPr="00A24BF5">
        <w:rPr>
          <w:rStyle w:val="StyleUnderline"/>
        </w:rPr>
        <w:t xml:space="preserve"> </w:t>
      </w:r>
      <w:r w:rsidRPr="00067399">
        <w:rPr>
          <w:rStyle w:val="StyleUnderline"/>
        </w:rPr>
        <w:t>major ways, and</w:t>
      </w:r>
      <w:r w:rsidRPr="00A24BF5">
        <w:rPr>
          <w:rStyle w:val="StyleUnderline"/>
        </w:rPr>
        <w:t xml:space="preserve"> in almost </w:t>
      </w:r>
      <w:r w:rsidRPr="00067399">
        <w:rPr>
          <w:rStyle w:val="Emphasis"/>
          <w:highlight w:val="cyan"/>
        </w:rPr>
        <w:t>entirely dangerous directions</w:t>
      </w:r>
      <w:r w:rsidRPr="00AB5E62">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w:t>
      </w:r>
      <w:r w:rsidRPr="00067399">
        <w:rPr>
          <w:rStyle w:val="StyleUnderline"/>
          <w:highlight w:val="cyan"/>
        </w:rPr>
        <w:t>forces</w:t>
      </w:r>
      <w:r w:rsidRPr="00A24BF5">
        <w:rPr>
          <w:rStyle w:val="StyleUnderline"/>
        </w:rPr>
        <w:t xml:space="preserve"> that are </w:t>
      </w:r>
      <w:r w:rsidRPr="00067399">
        <w:rPr>
          <w:rStyle w:val="StyleUnderline"/>
          <w:highlight w:val="cyan"/>
        </w:rPr>
        <w:t>pull</w:t>
      </w:r>
      <w:r w:rsidRPr="00A24BF5">
        <w:rPr>
          <w:rStyle w:val="StyleUnderline"/>
        </w:rPr>
        <w:t xml:space="preserve">ing </w:t>
      </w:r>
      <w:r w:rsidRPr="00067399">
        <w:rPr>
          <w:rStyle w:val="StyleUnderline"/>
          <w:highlight w:val="cyan"/>
        </w:rPr>
        <w:t xml:space="preserve">states </w:t>
      </w:r>
      <w:r w:rsidRPr="00067399">
        <w:rPr>
          <w:rStyle w:val="Emphasis"/>
          <w:highlight w:val="cyan"/>
        </w:rPr>
        <w:t>toward nuclear-use</w:t>
      </w:r>
      <w:r w:rsidRPr="00A24BF5">
        <w:rPr>
          <w:rStyle w:val="StyleUnderline"/>
        </w:rPr>
        <w:t xml:space="preserve">, and with the </w:t>
      </w:r>
      <w:r w:rsidRPr="00067399">
        <w:rPr>
          <w:rStyle w:val="StyleUnderline"/>
          <w:highlight w:val="cyan"/>
        </w:rPr>
        <w:t>radical actors</w:t>
      </w:r>
      <w:r w:rsidRPr="00A24BF5">
        <w:rPr>
          <w:rStyle w:val="StyleUnderline"/>
        </w:rPr>
        <w:t xml:space="preserve"> </w:t>
      </w:r>
      <w:r w:rsidRPr="00067399">
        <w:rPr>
          <w:rStyle w:val="StyleUnderline"/>
          <w:highlight w:val="cyan"/>
        </w:rPr>
        <w:t>bent on inflicting</w:t>
      </w:r>
      <w:r w:rsidRPr="00A24BF5">
        <w:rPr>
          <w:rStyle w:val="StyleUnderline"/>
        </w:rPr>
        <w:t xml:space="preserve"> catastrophic </w:t>
      </w:r>
      <w:r w:rsidRPr="00067399">
        <w:rPr>
          <w:rStyle w:val="StyleUnderline"/>
          <w:highlight w:val="cyan"/>
        </w:rPr>
        <w:t xml:space="preserve">damage on </w:t>
      </w:r>
      <w:r w:rsidRPr="00067399">
        <w:rPr>
          <w:rStyle w:val="StyleUnderline"/>
        </w:rPr>
        <w:t xml:space="preserve">the </w:t>
      </w:r>
      <w:r w:rsidRPr="00067399">
        <w:rPr>
          <w:rStyle w:val="StyleUnderline"/>
          <w:highlight w:val="cyan"/>
        </w:rPr>
        <w:t>leading states</w:t>
      </w:r>
      <w:r w:rsidRPr="00A24BF5">
        <w:rPr>
          <w:rStyle w:val="StyleUnderline"/>
        </w:rPr>
        <w:t xml:space="preserve"> in the international system, particularly the United States</w:t>
      </w:r>
      <w:r w:rsidRPr="00AB5E62">
        <w:rPr>
          <w:sz w:val="16"/>
        </w:rPr>
        <w:t xml:space="preserve">. </w:t>
      </w:r>
      <w:r w:rsidRPr="00A24BF5">
        <w:rPr>
          <w:rStyle w:val="StyleUnderline"/>
        </w:rPr>
        <w:t xml:space="preserve">In contrast, the </w:t>
      </w:r>
      <w:r w:rsidRPr="00067399">
        <w:rPr>
          <w:rStyle w:val="StyleUnderline"/>
          <w:highlight w:val="cyan"/>
        </w:rPr>
        <w:t>arms control</w:t>
      </w:r>
      <w:r w:rsidRPr="00A24BF5">
        <w:rPr>
          <w:rStyle w:val="StyleUnderline"/>
        </w:rPr>
        <w:t xml:space="preserve"> project, although intellectually vibrant, </w:t>
      </w:r>
      <w:r w:rsidRPr="00067399">
        <w:rPr>
          <w:rStyle w:val="StyleUnderline"/>
          <w:highlight w:val="cyan"/>
        </w:rPr>
        <w:t xml:space="preserve">is </w:t>
      </w:r>
      <w:r w:rsidRPr="00067399">
        <w:rPr>
          <w:rStyle w:val="Emphasis"/>
          <w:highlight w:val="cyan"/>
        </w:rPr>
        <w:t>largely in retreat</w:t>
      </w:r>
      <w:r w:rsidRPr="00A24BF5">
        <w:rPr>
          <w:rStyle w:val="StyleUnderline"/>
        </w:rPr>
        <w:t xml:space="preserve"> on the world political stage. The arms control settlement of the Cold War is </w:t>
      </w:r>
      <w:r w:rsidRPr="00A24BF5">
        <w:rPr>
          <w:rStyle w:val="Emphasis"/>
        </w:rPr>
        <w:t>unraveling</w:t>
      </w:r>
      <w:r w:rsidRPr="00AB5E62">
        <w:rPr>
          <w:sz w:val="16"/>
        </w:rPr>
        <w:t xml:space="preserve">, and the world public is more divided and distracted than ever. </w:t>
      </w:r>
      <w:r w:rsidRPr="00A24BF5">
        <w:rPr>
          <w:rStyle w:val="StyleUnderline"/>
        </w:rPr>
        <w:t>With the recent election of</w:t>
      </w:r>
      <w:r w:rsidRPr="00AB5E62">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B5E62">
        <w:rPr>
          <w:sz w:val="16"/>
        </w:rPr>
        <w:t xml:space="preserve">Given current trends, it is prudent to assume that </w:t>
      </w:r>
      <w:r w:rsidRPr="00B65AC5">
        <w:rPr>
          <w:rStyle w:val="Emphasis"/>
          <w:highlight w:val="cyan"/>
        </w:rPr>
        <w:t>sooner or late</w:t>
      </w:r>
      <w:r w:rsidRPr="00A24BF5">
        <w:rPr>
          <w:rStyle w:val="Emphasis"/>
        </w:rPr>
        <w:t>r</w:t>
      </w:r>
      <w:r w:rsidRPr="00AB5E62">
        <w:rPr>
          <w:sz w:val="16"/>
          <w:highlight w:val="cyan"/>
        </w:rPr>
        <w:t>,</w:t>
      </w:r>
      <w:r w:rsidRPr="00AB5E62">
        <w:rPr>
          <w:sz w:val="16"/>
        </w:rPr>
        <w:t xml:space="preserve"> and probably sooner, </w:t>
      </w:r>
      <w:r w:rsidRPr="00B65AC5">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B65AC5">
        <w:rPr>
          <w:rStyle w:val="StyleUnderline"/>
          <w:highlight w:val="cyan"/>
        </w:rPr>
        <w:t xml:space="preserve">. Unlike a </w:t>
      </w:r>
      <w:r w:rsidRPr="00B65AC5">
        <w:rPr>
          <w:rStyle w:val="Emphasis"/>
          <w:highlight w:val="cyan"/>
        </w:rPr>
        <w:t>general</w:t>
      </w:r>
      <w:r w:rsidRPr="00B65AC5">
        <w:rPr>
          <w:rStyle w:val="StyleUnderline"/>
          <w:highlight w:val="cyan"/>
        </w:rPr>
        <w:t xml:space="preserve"> nuclear war</w:t>
      </w:r>
      <w:r w:rsidRPr="00AB5E62">
        <w:rPr>
          <w:sz w:val="16"/>
        </w:rPr>
        <w:t xml:space="preserve"> that might have occurred during the Cold War, such </w:t>
      </w:r>
      <w:r w:rsidRPr="00A24BF5">
        <w:rPr>
          <w:rStyle w:val="StyleUnderline"/>
        </w:rPr>
        <w:t xml:space="preserve">a </w:t>
      </w:r>
      <w:r w:rsidRPr="00B65AC5">
        <w:rPr>
          <w:rStyle w:val="StyleUnderline"/>
          <w:highlight w:val="cyan"/>
        </w:rPr>
        <w:t>nuclear event now would</w:t>
      </w:r>
      <w:r w:rsidRPr="00AB5E62">
        <w:rPr>
          <w:sz w:val="16"/>
        </w:rPr>
        <w:t xml:space="preserve"> probably </w:t>
      </w:r>
      <w:r w:rsidRPr="00B65AC5">
        <w:rPr>
          <w:rStyle w:val="Emphasis"/>
          <w:highlight w:val="cyan"/>
        </w:rPr>
        <w:t>not mark the end of</w:t>
      </w:r>
      <w:r w:rsidRPr="00A24BF5">
        <w:rPr>
          <w:rStyle w:val="Emphasis"/>
        </w:rPr>
        <w:t xml:space="preserve"> civilization (or</w:t>
      </w:r>
      <w:r w:rsidRPr="00AB5E62">
        <w:rPr>
          <w:sz w:val="16"/>
        </w:rPr>
        <w:t xml:space="preserve"> of </w:t>
      </w:r>
      <w:r w:rsidRPr="00B65AC5">
        <w:rPr>
          <w:rStyle w:val="Emphasis"/>
          <w:highlight w:val="cyan"/>
        </w:rPr>
        <w:t>humanity</w:t>
      </w:r>
      <w:r w:rsidRPr="00B65AC5">
        <w:rPr>
          <w:rStyle w:val="StyleUnderline"/>
          <w:highlight w:val="cyan"/>
        </w:rPr>
        <w:t>), due to</w:t>
      </w:r>
      <w:r w:rsidRPr="00AB5E62">
        <w:rPr>
          <w:sz w:val="16"/>
        </w:rPr>
        <w:t xml:space="preserve"> the great </w:t>
      </w:r>
      <w:r w:rsidRPr="00B65AC5">
        <w:rPr>
          <w:rStyle w:val="Emphasis"/>
          <w:highlight w:val="cyan"/>
        </w:rPr>
        <w:t>reductions in nuclear forces</w:t>
      </w:r>
      <w:r w:rsidRPr="00AB5E62">
        <w:rPr>
          <w:sz w:val="16"/>
          <w:highlight w:val="cyan"/>
        </w:rPr>
        <w:t xml:space="preserve"> </w:t>
      </w:r>
      <w:r w:rsidRPr="00B65AC5">
        <w:rPr>
          <w:rStyle w:val="StyleUnderline"/>
          <w:highlight w:val="cyan"/>
        </w:rPr>
        <w:t>achieved at the end of the Cold War</w:t>
      </w:r>
      <w:r w:rsidRPr="00A24BF5">
        <w:rPr>
          <w:rStyle w:val="StyleUnderline"/>
        </w:rPr>
        <w:t xml:space="preserve">. Furthermore, </w:t>
      </w:r>
      <w:r w:rsidRPr="00A24BF5">
        <w:rPr>
          <w:rStyle w:val="Emphasis"/>
        </w:rPr>
        <w:t>politics</w:t>
      </w:r>
      <w:r w:rsidRPr="00AB5E62">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B5E62">
        <w:rPr>
          <w:sz w:val="16"/>
        </w:rPr>
        <w:t xml:space="preserve"> </w:t>
      </w:r>
      <w:r w:rsidRPr="00B65AC5">
        <w:rPr>
          <w:rStyle w:val="StyleUnderline"/>
          <w:highlight w:val="cyan"/>
        </w:rPr>
        <w:t>Such an event</w:t>
      </w:r>
      <w:r w:rsidRPr="00A24BF5">
        <w:rPr>
          <w:rStyle w:val="StyleUnderline"/>
        </w:rPr>
        <w:t xml:space="preserve">, completely unpredictable in its particulars, </w:t>
      </w:r>
      <w:r w:rsidRPr="00B65AC5">
        <w:rPr>
          <w:rStyle w:val="StyleUnderline"/>
          <w:highlight w:val="cyan"/>
        </w:rPr>
        <w:t xml:space="preserve">would </w:t>
      </w:r>
      <w:r w:rsidRPr="00B65AC5">
        <w:rPr>
          <w:rStyle w:val="Emphasis"/>
          <w:highlight w:val="cyan"/>
        </w:rPr>
        <w:t>unambiguously put the nuclear-political question back at the top of the world political agend</w:t>
      </w:r>
      <w:r w:rsidRPr="00A24BF5">
        <w:rPr>
          <w:rStyle w:val="Emphasis"/>
        </w:rPr>
        <w:t>a</w:t>
      </w:r>
      <w:r w:rsidRPr="00A24BF5">
        <w:rPr>
          <w:rStyle w:val="StyleUnderline"/>
        </w:rPr>
        <w:t xml:space="preserve">. It </w:t>
      </w:r>
      <w:r w:rsidRPr="00B65AC5">
        <w:rPr>
          <w:rStyle w:val="StyleUnderline"/>
          <w:highlight w:val="cyan"/>
        </w:rPr>
        <w:t xml:space="preserve">would unmistakeably remind leading states of their </w:t>
      </w:r>
      <w:r w:rsidRPr="00B65AC5">
        <w:rPr>
          <w:rStyle w:val="Emphasis"/>
          <w:highlight w:val="cyan"/>
        </w:rPr>
        <w:t>vulnerability</w:t>
      </w:r>
      <w:r w:rsidRPr="00AB5E62">
        <w:rPr>
          <w:sz w:val="16"/>
        </w:rPr>
        <w:t xml:space="preserve"> </w:t>
      </w:r>
      <w:r w:rsidRPr="00A24BF5">
        <w:rPr>
          <w:rStyle w:val="StyleUnderline"/>
        </w:rPr>
        <w:t xml:space="preserve">It might also </w:t>
      </w:r>
      <w:r w:rsidRPr="00B65AC5">
        <w:rPr>
          <w:rStyle w:val="StyleUnderline"/>
          <w:highlight w:val="cyan"/>
        </w:rPr>
        <w:t>trigger more robust efforts to achieve</w:t>
      </w:r>
      <w:r w:rsidRPr="00A24BF5">
        <w:rPr>
          <w:rStyle w:val="StyleUnderline"/>
        </w:rPr>
        <w:t xml:space="preserve"> the </w:t>
      </w:r>
      <w:r w:rsidRPr="00B65AC5">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B65AC5">
        <w:rPr>
          <w:rStyle w:val="Emphasis"/>
          <w:highlight w:val="cyan"/>
        </w:rPr>
        <w:t>holds the possibility of inaugurating</w:t>
      </w:r>
      <w:r w:rsidRPr="00A24BF5">
        <w:rPr>
          <w:rStyle w:val="Emphasis"/>
        </w:rPr>
        <w:t xml:space="preserve"> a major period of institutional innovation and </w:t>
      </w:r>
      <w:r w:rsidRPr="00B65AC5">
        <w:rPr>
          <w:rStyle w:val="Emphasis"/>
          <w:highlight w:val="cyan"/>
        </w:rPr>
        <w:t>adjustment toward a fully “bombs away” future</w:t>
      </w:r>
      <w:r w:rsidRPr="00B65AC5">
        <w:rPr>
          <w:rStyle w:val="StyleUnderline"/>
          <w:highlight w:val="cyan"/>
        </w:rPr>
        <w:t>.</w:t>
      </w:r>
    </w:p>
    <w:p w14:paraId="2B66C698" w14:textId="77777777" w:rsidR="003073F9" w:rsidRPr="00DA660E" w:rsidRDefault="003073F9" w:rsidP="003073F9">
      <w:pPr>
        <w:pStyle w:val="Heading4"/>
      </w:pPr>
      <w:r>
        <w:t xml:space="preserve">That’s good – war later is worse </w:t>
      </w:r>
    </w:p>
    <w:p w14:paraId="20DD8791" w14:textId="77777777" w:rsidR="003073F9" w:rsidRPr="00DA660E" w:rsidRDefault="003073F9" w:rsidP="003073F9">
      <w:r w:rsidRPr="00DA660E">
        <w:rPr>
          <w:b/>
          <w:bCs/>
          <w:szCs w:val="24"/>
        </w:rPr>
        <w:t>Turchin &amp; Denkenberger 18</w:t>
      </w:r>
      <w:r w:rsidRPr="00DA660E">
        <w:rPr>
          <w:szCs w:val="24"/>
        </w:rPr>
        <w:t xml:space="preserve"> </w:t>
      </w:r>
      <w:r>
        <w:t>[</w:t>
      </w:r>
      <w:r w:rsidRPr="00DA660E">
        <w:t>Alexey Turchin &amp; David Denkenberger. Turchin is a researcher at the Science for Life Extension Foundation; Denkenberger is with the Global Catastrophic Risk Institute (GCRI) @ Tennessee State University, Alliance to Feed the Earth in Disasters (ALLFED). 09/2018. “Global Catastrophic and Existential Risks Communication Scale.” Futures, vol. 102, pp. 27–38.</w:t>
      </w:r>
      <w:r>
        <w:t>]</w:t>
      </w:r>
    </w:p>
    <w:p w14:paraId="6DA6910D" w14:textId="77777777" w:rsidR="003073F9" w:rsidRPr="00536082" w:rsidRDefault="003073F9" w:rsidP="003073F9">
      <w:pPr>
        <w:rPr>
          <w:sz w:val="14"/>
        </w:rPr>
      </w:pPr>
      <w:r w:rsidRPr="009D6E9C">
        <w:rPr>
          <w:sz w:val="14"/>
        </w:rPr>
        <w:t>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long distance trade, widespread conflict, and loss of government (Coates, 2009). How such collapses relate to existential risk needs more research. 3. “</w:t>
      </w:r>
      <w:r w:rsidRPr="00CA664B">
        <w:rPr>
          <w:rStyle w:val="Emphasis"/>
        </w:rPr>
        <w:t xml:space="preserve">Human </w:t>
      </w:r>
      <w:r w:rsidRPr="00146AF6">
        <w:rPr>
          <w:rStyle w:val="Emphasis"/>
          <w:highlight w:val="cyan"/>
        </w:rPr>
        <w:t>extinction risks</w:t>
      </w:r>
      <w:r w:rsidRPr="009D6E9C">
        <w:rPr>
          <w:sz w:val="14"/>
        </w:rPr>
        <w:t xml:space="preserve">” </w:t>
      </w:r>
      <w:r w:rsidRPr="00854B11">
        <w:rPr>
          <w:rStyle w:val="StyleUnderline"/>
        </w:rPr>
        <w:t xml:space="preserve">are risks that </w:t>
      </w:r>
      <w:r w:rsidRPr="00146AF6">
        <w:rPr>
          <w:rStyle w:val="Emphasis"/>
          <w:highlight w:val="cyan"/>
        </w:rPr>
        <w:t>all humans die</w:t>
      </w:r>
      <w:r w:rsidRPr="00146AF6">
        <w:rPr>
          <w:rStyle w:val="StyleUnderline"/>
          <w:highlight w:val="cyan"/>
        </w:rPr>
        <w:t xml:space="preserve">, and </w:t>
      </w:r>
      <w:r w:rsidRPr="00146AF6">
        <w:rPr>
          <w:rStyle w:val="Emphasis"/>
          <w:highlight w:val="cyan"/>
        </w:rPr>
        <w:t>no</w:t>
      </w:r>
      <w:r w:rsidRPr="00146AF6">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extinction, but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146AF6">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intensity, but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(Ćirković,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146AF6">
        <w:rPr>
          <w:rStyle w:val="Emphasis"/>
          <w:highlight w:val="cyan"/>
        </w:rPr>
        <w:t xml:space="preserve">future </w:t>
      </w:r>
      <w:r w:rsidRPr="00CA664B">
        <w:rPr>
          <w:rStyle w:val="Emphasis"/>
        </w:rPr>
        <w:t xml:space="preserve">world </w:t>
      </w:r>
      <w:r w:rsidRPr="00146AF6">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146AF6">
        <w:rPr>
          <w:rStyle w:val="StyleUnderline"/>
          <w:highlight w:val="cyan"/>
        </w:rPr>
        <w:t xml:space="preserve">include </w:t>
      </w:r>
      <w:r w:rsidRPr="00CA664B">
        <w:rPr>
          <w:rStyle w:val="Emphasis"/>
        </w:rPr>
        <w:t xml:space="preserve">not only </w:t>
      </w:r>
      <w:r w:rsidRPr="00146AF6">
        <w:rPr>
          <w:rStyle w:val="Emphasis"/>
          <w:highlight w:val="cyan"/>
        </w:rPr>
        <w:t>nuclear weapons</w:t>
      </w:r>
      <w:r w:rsidRPr="00146AF6">
        <w:rPr>
          <w:rStyle w:val="StyleUnderline"/>
          <w:highlight w:val="cyan"/>
        </w:rPr>
        <w:t>, but</w:t>
      </w:r>
      <w:r w:rsidRPr="00CA664B">
        <w:rPr>
          <w:rStyle w:val="StyleUnderline"/>
        </w:rPr>
        <w:t xml:space="preserve"> weapons incorporating </w:t>
      </w:r>
      <w:r w:rsidRPr="00146AF6">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146AF6">
        <w:rPr>
          <w:rStyle w:val="Emphasis"/>
          <w:highlight w:val="cyan"/>
        </w:rPr>
        <w:t>nanotech</w:t>
      </w:r>
      <w:r w:rsidRPr="00CA664B">
        <w:rPr>
          <w:rStyle w:val="Emphasis"/>
        </w:rPr>
        <w:t>nology</w:t>
      </w:r>
      <w:r w:rsidRPr="00854B11">
        <w:rPr>
          <w:rStyle w:val="StyleUnderline"/>
        </w:rPr>
        <w:t xml:space="preserve">, different </w:t>
      </w:r>
      <w:r w:rsidRPr="00146AF6">
        <w:rPr>
          <w:rStyle w:val="Emphasis"/>
          <w:highlight w:val="cyan"/>
        </w:rPr>
        <w:t>AI</w:t>
      </w:r>
      <w:r w:rsidRPr="00854B11">
        <w:rPr>
          <w:rStyle w:val="Emphasis"/>
        </w:rPr>
        <w:t xml:space="preserve"> technologies</w:t>
      </w:r>
      <w:r w:rsidRPr="00854B11">
        <w:rPr>
          <w:rStyle w:val="StyleUnderline"/>
        </w:rPr>
        <w:t xml:space="preserve">, as well as </w:t>
      </w:r>
      <w:r w:rsidRPr="00146AF6">
        <w:rPr>
          <w:rStyle w:val="Emphasis"/>
          <w:highlight w:val="cyan"/>
        </w:rPr>
        <w:t>Doomsday</w:t>
      </w:r>
      <w:r w:rsidRPr="00CA664B">
        <w:rPr>
          <w:rStyle w:val="Emphasis"/>
        </w:rPr>
        <w:t xml:space="preserve"> blackmail </w:t>
      </w:r>
      <w:r w:rsidRPr="00146AF6">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Haqq-Misra, 2013) or start a chain of catastrophes (Tonn &amp; and MacGregor, 2009), and in this issue (Karieva,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146AF6">
        <w:rPr>
          <w:rStyle w:val="StyleUnderline"/>
          <w:highlight w:val="cyan"/>
        </w:rPr>
        <w:t>risks of</w:t>
      </w:r>
      <w:r w:rsidRPr="00CA664B">
        <w:rPr>
          <w:rStyle w:val="StyleUnderline"/>
        </w:rPr>
        <w:t xml:space="preserve"> human </w:t>
      </w:r>
      <w:r w:rsidRPr="00146AF6">
        <w:rPr>
          <w:rStyle w:val="StyleUnderline"/>
          <w:highlight w:val="cyan"/>
        </w:rPr>
        <w:t>extinction because of nuc</w:t>
      </w:r>
      <w:r w:rsidRPr="00CA664B">
        <w:rPr>
          <w:rStyle w:val="StyleUnderline"/>
        </w:rPr>
        <w:t xml:space="preserve">lear </w:t>
      </w:r>
      <w:r w:rsidRPr="00146AF6">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150 Tg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146AF6">
        <w:rPr>
          <w:rStyle w:val="Emphasis"/>
          <w:highlight w:val="cyan"/>
        </w:rPr>
        <w:t>1 in 100,000</w:t>
      </w:r>
      <w:r w:rsidRPr="009D6E9C">
        <w:rPr>
          <w:sz w:val="14"/>
        </w:rPr>
        <w:t>” (</w:t>
      </w:r>
      <w:r w:rsidRPr="00331ABB">
        <w:rPr>
          <w:sz w:val="2"/>
          <w:szCs w:val="8"/>
        </w:rPr>
        <w:t xml:space="preserve">Robock, Oman, &amp; Stenchikov, 2007), (Shulman, 2012). 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(Tegmark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decision making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(Denkenberger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HaqqMisra,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relation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large fixed interval of time, that is the next 100 years (as it the furthest time where meaningful prognoses exist). This order of magnitude estimation will smooth many of the uncertainties described above. Further, prevention actions are typically insensitive in to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professor Richard Binzel (Binzel,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5 level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(DEFense readiness CONdition, used by the US military to describe five levels of readiness), from 5 to 1. 3. “Rio scale” of the Search for Extra-Terrestrial Intelligence (SETI) – complex scale with three subscales (Almar,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(Almar,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Steifel suggested a six-level classification of actions to prevent X risks (Tonn &amp; Steifel, 2017). They start from “do nothing” and end with “extreme war footing, economy organized around reducing human extinction risk”. We suggest a scale which is coordinated with Tonn and Steifel’s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supervolcanic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subrisks.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(Vinge, 1993), (Kurzweil, 2006). As this mode coincides with an adult’s working life, it may also be called “in personal life time”.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color coded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Tegmark estimated such events as happening in less than one in 1 billion years, (that is 10-7 in a century) (Tegmark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Laor, &amp; N.J, 1997). However, such events could happen less than once in a billion years (10-7 in a century) (Cirković &amp; Vukotića, 2016). Such an event will probably kill all multicellular life on Earth. Dar estimates risks of major extinction events from gamma ray bursts as 1 in 100 mln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(Denkenberger, 2015). However, some uncertainty exists. Some periods involve intense comet bombardment, and if we are in such a time investment in telescopes should be larger (Rampino &amp; Caldeira,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(Arnon Dar, De Rújula, &amp; Heinz, 1999), which should be coded white. There many unknowns about dangerous experiments (Sandberg &amp; Landry, 2015). Overall, these risks should be monitored, so green is advisable. Yellow Supervolcanic eruption. Given historical patterns, the likelihood of living in a century containing a super volcanic eruption is approximately 10-3 (Denkenberger,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(Denkenberger, this issue). We estimate supervolcanic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timespan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146AF6">
        <w:rPr>
          <w:rStyle w:val="StyleUnderline"/>
          <w:highlight w:val="cyan"/>
        </w:rPr>
        <w:t xml:space="preserve">a </w:t>
      </w:r>
      <w:r w:rsidRPr="00146AF6">
        <w:rPr>
          <w:rStyle w:val="Emphasis"/>
          <w:highlight w:val="cyan"/>
        </w:rPr>
        <w:t>new</w:t>
      </w:r>
      <w:r w:rsidRPr="00854B11">
        <w:rPr>
          <w:rStyle w:val="StyleUnderline"/>
        </w:rPr>
        <w:t xml:space="preserve"> </w:t>
      </w:r>
      <w:r w:rsidRPr="009D6E9C">
        <w:rPr>
          <w:sz w:val="14"/>
        </w:rPr>
        <w:t xml:space="preserve">nuclear </w:t>
      </w:r>
      <w:r w:rsidRPr="00146AF6">
        <w:rPr>
          <w:rStyle w:val="Emphasis"/>
          <w:highlight w:val="cyan"/>
        </w:rPr>
        <w:t>arms race</w:t>
      </w:r>
      <w:r w:rsidRPr="009D6E9C">
        <w:rPr>
          <w:sz w:val="14"/>
        </w:rPr>
        <w:t xml:space="preserve"> </w:t>
      </w:r>
      <w:r w:rsidRPr="00CA664B">
        <w:rPr>
          <w:rStyle w:val="StyleUnderline"/>
        </w:rPr>
        <w:t xml:space="preserve">is possible in the 21st century. Such a race may </w:t>
      </w:r>
      <w:r w:rsidRPr="00146AF6">
        <w:rPr>
          <w:rStyle w:val="StyleUnderline"/>
          <w:highlight w:val="cyan"/>
        </w:rPr>
        <w:t>include</w:t>
      </w:r>
      <w:r w:rsidRPr="00CA664B">
        <w:rPr>
          <w:rStyle w:val="StyleUnderline"/>
        </w:rPr>
        <w:t xml:space="preserve"> </w:t>
      </w:r>
      <w:r w:rsidRPr="00CA664B">
        <w:rPr>
          <w:rStyle w:val="Emphasis"/>
        </w:rPr>
        <w:t xml:space="preserve">more </w:t>
      </w:r>
      <w:r w:rsidRPr="00146AF6">
        <w:rPr>
          <w:rStyle w:val="Emphasis"/>
          <w:highlight w:val="cyan"/>
        </w:rPr>
        <w:t>devastating weapons</w:t>
      </w:r>
      <w:r w:rsidRPr="00CA664B">
        <w:rPr>
          <w:rStyle w:val="StyleUnderline"/>
        </w:rPr>
        <w:t xml:space="preserve"> or </w:t>
      </w:r>
      <w:r w:rsidRPr="00CA664B">
        <w:rPr>
          <w:rStyle w:val="Emphasis"/>
        </w:rPr>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146AF6">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146AF6">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146AF6">
        <w:rPr>
          <w:rStyle w:val="Emphasis"/>
          <w:highlight w:val="cyan"/>
        </w:rPr>
        <w:t>gray goo</w:t>
      </w:r>
      <w:r w:rsidRPr="00146AF6">
        <w:rPr>
          <w:rStyle w:val="StyleUnderline"/>
          <w:highlight w:val="cyan"/>
        </w:rPr>
        <w:t>” and</w:t>
      </w:r>
      <w:r w:rsidRPr="009D6E9C">
        <w:rPr>
          <w:sz w:val="14"/>
        </w:rPr>
        <w:t xml:space="preserve"> thus </w:t>
      </w:r>
      <w:r w:rsidRPr="00CA664B">
        <w:rPr>
          <w:rStyle w:val="Emphasis"/>
        </w:rPr>
        <w:t xml:space="preserve">human </w:t>
      </w:r>
      <w:r w:rsidRPr="00146AF6">
        <w:rPr>
          <w:rStyle w:val="Emphasis"/>
          <w:highlight w:val="cyan"/>
        </w:rPr>
        <w:t>extinction</w:t>
      </w:r>
      <w:r w:rsidRPr="009D6E9C">
        <w:rPr>
          <w:sz w:val="14"/>
        </w:rPr>
        <w:t xml:space="preserve"> to be one per cent in this century. There could also be extinction risks from weapons produced by safe exponential molecular manufacturing. See also (Turchin, 2016). Artificial pandemic and other risks from synthetic biology. </w:t>
      </w:r>
      <w:r w:rsidRPr="00A4673B">
        <w:rPr>
          <w:rStyle w:val="StyleUnderline"/>
        </w:rPr>
        <w:t xml:space="preserve">An </w:t>
      </w:r>
      <w:r w:rsidRPr="00146AF6">
        <w:rPr>
          <w:rStyle w:val="StyleUnderline"/>
          <w:highlight w:val="cyan"/>
        </w:rPr>
        <w:t>artificial multipandemic</w:t>
      </w:r>
      <w:r w:rsidRPr="00A4673B">
        <w:rPr>
          <w:rStyle w:val="StyleUnderline"/>
        </w:rPr>
        <w:t xml:space="preserve"> is a situation in which multiple (even </w:t>
      </w:r>
      <w:r w:rsidRPr="00146AF6">
        <w:rPr>
          <w:rStyle w:val="StyleUnderline"/>
          <w:highlight w:val="cyan"/>
        </w:rPr>
        <w:t xml:space="preserve">hundreds) of </w:t>
      </w:r>
      <w:r w:rsidRPr="00146AF6">
        <w:rPr>
          <w:rStyle w:val="Emphasis"/>
          <w:highlight w:val="cyan"/>
        </w:rPr>
        <w:t>individual viruses</w:t>
      </w:r>
      <w:r w:rsidRPr="00146AF6">
        <w:rPr>
          <w:rStyle w:val="StyleUnderline"/>
          <w:highlight w:val="cyan"/>
        </w:rPr>
        <w:t xml:space="preserve"> created through synthetic biology </w:t>
      </w:r>
      <w:r w:rsidRPr="0021005D">
        <w:rPr>
          <w:rStyle w:val="StyleUnderline"/>
        </w:rPr>
        <w:t xml:space="preserve">are </w:t>
      </w:r>
      <w:r w:rsidRPr="00146AF6">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 xml:space="preserve">or as a result of the independent activity of biohackers (Turchin, Green, &amp; Dekenbergern, 2017). Because the capacity to create such a multipandemic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xml:space="preserve">),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(Denkenberger 2016). This could lead to 10% mortality. Red AI risks. </w:t>
      </w:r>
      <w:r w:rsidRPr="00854B11">
        <w:rPr>
          <w:rStyle w:val="StyleUnderline"/>
        </w:rPr>
        <w:t xml:space="preserve">The risks connected with the possible </w:t>
      </w:r>
      <w:r w:rsidRPr="00146AF6">
        <w:rPr>
          <w:rStyle w:val="StyleUnderline"/>
          <w:highlight w:val="cyan"/>
        </w:rPr>
        <w:t xml:space="preserve">creation of </w:t>
      </w:r>
      <w:r w:rsidRPr="00146AF6">
        <w:rPr>
          <w:rStyle w:val="Emphasis"/>
          <w:highlight w:val="cyan"/>
        </w:rPr>
        <w:t>non-aligned Strong AI</w:t>
      </w:r>
      <w:r w:rsidRPr="009D6E9C">
        <w:rPr>
          <w:sz w:val="14"/>
        </w:rPr>
        <w:t xml:space="preserve"> </w:t>
      </w:r>
      <w:r w:rsidRPr="00146AF6">
        <w:rPr>
          <w:rStyle w:val="StyleUnderline"/>
          <w:highlight w:val="cyan"/>
        </w:rPr>
        <w:t>are</w:t>
      </w:r>
      <w:r w:rsidRPr="009D6E9C">
        <w:rPr>
          <w:sz w:val="14"/>
        </w:rPr>
        <w:t xml:space="preserve"> discussed by (Bostrom, 2014), (Yudkowsky, 2008), (Yampolskiy &amp; Fox, 2013) and others. It is widely recognized as </w:t>
      </w:r>
      <w:r w:rsidRPr="00146AF6">
        <w:rPr>
          <w:rStyle w:val="StyleUnderline"/>
          <w:highlight w:val="cyan"/>
        </w:rPr>
        <w:t>the</w:t>
      </w:r>
      <w:r w:rsidRPr="009D6E9C">
        <w:rPr>
          <w:sz w:val="14"/>
        </w:rPr>
        <w:t xml:space="preserve"> </w:t>
      </w:r>
      <w:r w:rsidRPr="00146AF6">
        <w:rPr>
          <w:rStyle w:val="Emphasis"/>
          <w:highlight w:val="cyan"/>
        </w:rPr>
        <w:t>most serious</w:t>
      </w:r>
      <w:r w:rsidRPr="009D6E9C">
        <w:rPr>
          <w:sz w:val="14"/>
        </w:rPr>
        <w:t xml:space="preserve"> X </w:t>
      </w:r>
      <w:r w:rsidRPr="00146AF6">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46AF6">
        <w:rPr>
          <w:rStyle w:val="StyleUnderline"/>
          <w:highlight w:val="cyan"/>
        </w:rPr>
        <w:t>the creation of</w:t>
      </w:r>
      <w:r w:rsidRPr="00CA664B">
        <w:rPr>
          <w:rStyle w:val="StyleUnderline"/>
        </w:rPr>
        <w:t xml:space="preserve"> a </w:t>
      </w:r>
      <w:r w:rsidRPr="00146AF6">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146AF6">
        <w:rPr>
          <w:rStyle w:val="StyleUnderline"/>
          <w:highlight w:val="cyan"/>
        </w:rPr>
        <w:t>much</w:t>
      </w:r>
      <w:r w:rsidRPr="009D6E9C">
        <w:rPr>
          <w:sz w:val="14"/>
        </w:rPr>
        <w:t xml:space="preserve"> </w:t>
      </w:r>
      <w:r w:rsidRPr="00146AF6">
        <w:rPr>
          <w:rStyle w:val="Emphasis"/>
          <w:highlight w:val="cyan"/>
        </w:rPr>
        <w:t>greater</w:t>
      </w:r>
      <w:r w:rsidRPr="00CA664B">
        <w:rPr>
          <w:rStyle w:val="Emphasis"/>
        </w:rPr>
        <w:t xml:space="preserve"> ionizing radiation release </w:t>
      </w:r>
      <w:r w:rsidRPr="00146AF6">
        <w:rPr>
          <w:rStyle w:val="Emphasis"/>
          <w:highlight w:val="cyan"/>
        </w:rPr>
        <w:t>than</w:t>
      </w:r>
      <w:r w:rsidRPr="00CA664B">
        <w:rPr>
          <w:rStyle w:val="Emphasis"/>
        </w:rPr>
        <w:t xml:space="preserve"> all of the current </w:t>
      </w:r>
      <w:r w:rsidRPr="00146AF6">
        <w:rPr>
          <w:rStyle w:val="Emphasis"/>
          <w:highlight w:val="cyan"/>
        </w:rPr>
        <w:t>nuc</w:t>
      </w:r>
      <w:r w:rsidRPr="00CA664B">
        <w:rPr>
          <w:rStyle w:val="Emphasis"/>
        </w:rPr>
        <w:t>lear weapon</w:t>
      </w:r>
      <w:r w:rsidRPr="00146AF6">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14:paraId="225430D2" w14:textId="77777777" w:rsidR="00AC1AFE" w:rsidRPr="00A92984" w:rsidRDefault="00AC1AFE" w:rsidP="00AC1AFE">
      <w:pPr>
        <w:pStyle w:val="Heading4"/>
      </w:pPr>
      <w:r w:rsidRPr="00A92984">
        <w:t>Extinction is inevitable from future technology — nanotech,</w:t>
      </w:r>
      <w:r>
        <w:t xml:space="preserve"> </w:t>
      </w:r>
      <w:r w:rsidRPr="00A92984">
        <w:t>biotech, particle accelerators, and black swans</w:t>
      </w:r>
    </w:p>
    <w:p w14:paraId="12E1AD60" w14:textId="77777777" w:rsidR="00AC1AFE" w:rsidRPr="00A92984" w:rsidRDefault="00AC1AFE" w:rsidP="00AC1AFE">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76C5017B" w14:textId="77777777" w:rsidR="00AC1AFE" w:rsidRPr="00A92984" w:rsidRDefault="00AC1AFE" w:rsidP="00AC1AFE">
      <w:pPr>
        <w:rPr>
          <w:sz w:val="16"/>
        </w:rPr>
      </w:pPr>
      <w:r w:rsidRPr="00A92984">
        <w:rPr>
          <w:sz w:val="16"/>
        </w:rPr>
        <w:t xml:space="preserve">4.1 </w:t>
      </w:r>
      <w:r w:rsidRPr="00A92984">
        <w:rPr>
          <w:rStyle w:val="StyleUnderline"/>
        </w:rPr>
        <w:t xml:space="preserve">Deliberate </w:t>
      </w:r>
      <w:r w:rsidRPr="002370DD">
        <w:rPr>
          <w:rStyle w:val="Emphasis"/>
          <w:highlight w:val="yellow"/>
        </w:rPr>
        <w:t>misuse of nanotech</w:t>
      </w:r>
      <w:r w:rsidRPr="00A92984">
        <w:rPr>
          <w:rStyle w:val="Emphasis"/>
        </w:rPr>
        <w:t>nology</w:t>
      </w:r>
    </w:p>
    <w:p w14:paraId="7ED6C211" w14:textId="77777777" w:rsidR="00AC1AFE" w:rsidRPr="00A92984" w:rsidRDefault="00AC1AFE" w:rsidP="00AC1AFE">
      <w:pPr>
        <w:rPr>
          <w:sz w:val="16"/>
        </w:rPr>
      </w:pPr>
      <w:r w:rsidRPr="00A92984">
        <w:rPr>
          <w:rStyle w:val="StyleUnderline"/>
        </w:rPr>
        <w:t xml:space="preserve">In a mature form, molecular nanotechnology will </w:t>
      </w:r>
      <w:r w:rsidRPr="002370DD">
        <w:rPr>
          <w:rStyle w:val="StyleUnderline"/>
          <w:highlight w:val="yellow"/>
        </w:rPr>
        <w:t>enable the construction of</w:t>
      </w:r>
      <w:r w:rsidRPr="00A92984">
        <w:rPr>
          <w:rStyle w:val="StyleUnderline"/>
        </w:rPr>
        <w:t xml:space="preserve"> bacterium-scale </w:t>
      </w:r>
      <w:r w:rsidRPr="002370DD">
        <w:rPr>
          <w:rStyle w:val="StyleUnderline"/>
          <w:highlight w:val="yellow"/>
        </w:rPr>
        <w:t>self-replicating</w:t>
      </w:r>
      <w:r w:rsidRPr="00A92984">
        <w:rPr>
          <w:rStyle w:val="StyleUnderline"/>
        </w:rPr>
        <w:t xml:space="preserve"> mechanical </w:t>
      </w:r>
      <w:r w:rsidRPr="002370DD">
        <w:rPr>
          <w:rStyle w:val="StyleUnderline"/>
          <w:highlight w:val="yellow"/>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2370DD">
        <w:rPr>
          <w:rStyle w:val="Emphasis"/>
          <w:highlight w:val="yellow"/>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2370DD">
        <w:rPr>
          <w:rStyle w:val="StyleUnderline"/>
          <w:highlight w:val="yellow"/>
        </w:rPr>
        <w:t xml:space="preserve">cause </w:t>
      </w:r>
      <w:r w:rsidRPr="00A92984">
        <w:rPr>
          <w:rStyle w:val="StyleUnderline"/>
        </w:rPr>
        <w:t xml:space="preserve">the </w:t>
      </w:r>
      <w:r w:rsidRPr="002370DD">
        <w:rPr>
          <w:rStyle w:val="StyleUnderline"/>
          <w:highlight w:val="yellow"/>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0FE00615" w14:textId="77777777" w:rsidR="00AC1AFE" w:rsidRPr="00A92984" w:rsidRDefault="00AC1AFE" w:rsidP="00AC1AFE">
      <w:pPr>
        <w:rPr>
          <w:sz w:val="16"/>
        </w:rPr>
      </w:pPr>
      <w:r w:rsidRPr="00A92984">
        <w:rPr>
          <w:rStyle w:val="StyleUnderline"/>
        </w:rPr>
        <w:t xml:space="preserve">The </w:t>
      </w:r>
      <w:r w:rsidRPr="002370DD">
        <w:rPr>
          <w:rStyle w:val="StyleUnderline"/>
          <w:highlight w:val="yellow"/>
        </w:rPr>
        <w:t>tech</w:t>
      </w:r>
      <w:r w:rsidRPr="00A92984">
        <w:rPr>
          <w:rStyle w:val="StyleUnderline"/>
        </w:rPr>
        <w:t xml:space="preserve">nology </w:t>
      </w:r>
      <w:r w:rsidRPr="002370DD">
        <w:rPr>
          <w:rStyle w:val="StyleUnderline"/>
          <w:highlight w:val="yellow"/>
        </w:rPr>
        <w:t>to produce a destructive nanobot</w:t>
      </w:r>
      <w:r w:rsidRPr="00A92984">
        <w:rPr>
          <w:rStyle w:val="StyleUnderline"/>
        </w:rPr>
        <w:t xml:space="preserve"> seems considerably </w:t>
      </w:r>
      <w:r w:rsidRPr="002370DD">
        <w:rPr>
          <w:rStyle w:val="StyleUnderline"/>
          <w:highlight w:val="yellow"/>
        </w:rPr>
        <w:t>easier</w:t>
      </w:r>
      <w:r w:rsidRPr="00A92984">
        <w:rPr>
          <w:rStyle w:val="StyleUnderline"/>
        </w:rPr>
        <w:t xml:space="preserve"> to develop </w:t>
      </w:r>
      <w:r w:rsidRPr="002370DD">
        <w:rPr>
          <w:rStyle w:val="StyleUnderline"/>
          <w:highlight w:val="yellow"/>
        </w:rPr>
        <w:t>than</w:t>
      </w:r>
      <w:r w:rsidRPr="00A92984">
        <w:rPr>
          <w:rStyle w:val="StyleUnderline"/>
        </w:rPr>
        <w:t xml:space="preserve"> the technology to create an effective </w:t>
      </w:r>
      <w:r w:rsidRPr="002370DD">
        <w:rPr>
          <w:rStyle w:val="StyleUnderline"/>
          <w:highlight w:val="yellow"/>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2370DD">
        <w:rPr>
          <w:rStyle w:val="StyleUnderline"/>
          <w:highlight w:val="yellow"/>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2370DD">
        <w:rPr>
          <w:rStyle w:val="StyleUnderline"/>
          <w:highlight w:val="yellow"/>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20560981" w14:textId="77777777" w:rsidR="00AC1AFE" w:rsidRPr="00C411D9" w:rsidRDefault="00AC1AFE" w:rsidP="00AC1AFE">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2370DD">
        <w:rPr>
          <w:rStyle w:val="StyleUnderline"/>
          <w:highlight w:val="yellow"/>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2370DD">
        <w:rPr>
          <w:rStyle w:val="StyleUnderline"/>
          <w:highlight w:val="yellow"/>
        </w:rPr>
        <w:t>lead to</w:t>
      </w:r>
      <w:r w:rsidRPr="00A92984">
        <w:rPr>
          <w:rStyle w:val="StyleUnderline"/>
        </w:rPr>
        <w:t xml:space="preserve"> both </w:t>
      </w:r>
      <w:r w:rsidRPr="002370DD">
        <w:rPr>
          <w:rStyle w:val="StyleUnderline"/>
          <w:highlight w:val="yellow"/>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2370DD">
        <w:rPr>
          <w:rStyle w:val="StyleUnderline"/>
          <w:highlight w:val="yellow"/>
        </w:rPr>
        <w:t>incentives</w:t>
      </w:r>
      <w:r w:rsidRPr="00A92984">
        <w:rPr>
          <w:rStyle w:val="StyleUnderline"/>
        </w:rPr>
        <w:t xml:space="preserve"> for each competitor </w:t>
      </w:r>
      <w:r w:rsidRPr="002370DD">
        <w:rPr>
          <w:rStyle w:val="StyleUnderline"/>
          <w:highlight w:val="yellow"/>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2370DD">
        <w:rPr>
          <w:rStyle w:val="StyleUnderline"/>
          <w:highlight w:val="yellow"/>
        </w:rPr>
        <w:t>causing global terminal destruction</w:t>
      </w:r>
      <w:r>
        <w:rPr>
          <w:sz w:val="16"/>
        </w:rPr>
        <w:t xml:space="preserve"> </w:t>
      </w:r>
      <w:r w:rsidRPr="00A92984">
        <w:rPr>
          <w:sz w:val="16"/>
          <w:szCs w:val="16"/>
        </w:rPr>
        <w:t xml:space="preserve">of a nuclear war, it could lead to the collapse of civilization. A human race living under stone-age conditions may or may not be more resilient to extinction than other animal species. </w:t>
      </w:r>
    </w:p>
    <w:p w14:paraId="1FB76458" w14:textId="77777777" w:rsidR="00AC1AFE" w:rsidRPr="00797108" w:rsidRDefault="00AC1AFE" w:rsidP="00AC1AFE">
      <w:pPr>
        <w:rPr>
          <w:sz w:val="16"/>
        </w:rPr>
      </w:pPr>
      <w:r w:rsidRPr="00A92984">
        <w:rPr>
          <w:sz w:val="16"/>
        </w:rPr>
        <w:t>4</w:t>
      </w:r>
      <w:r w:rsidRPr="00797108">
        <w:rPr>
          <w:sz w:val="16"/>
        </w:rPr>
        <w:t xml:space="preserve">.3 </w:t>
      </w:r>
      <w:r w:rsidRPr="00797108">
        <w:rPr>
          <w:rStyle w:val="Emphasis"/>
        </w:rPr>
        <w:t>We’re living in a simulation and it gets shut down</w:t>
      </w:r>
    </w:p>
    <w:p w14:paraId="59914C93" w14:textId="77777777" w:rsidR="00AC1AFE" w:rsidRPr="00797108" w:rsidRDefault="00AC1AFE" w:rsidP="00AC1AFE">
      <w:pPr>
        <w:rPr>
          <w:sz w:val="16"/>
        </w:rPr>
      </w:pPr>
      <w:r w:rsidRPr="00797108">
        <w:rPr>
          <w:sz w:val="16"/>
        </w:rPr>
        <w:t xml:space="preserve">A case can be made that </w:t>
      </w:r>
      <w:r w:rsidRPr="00797108">
        <w:rPr>
          <w:rStyle w:val="StyleUnderline"/>
        </w:rPr>
        <w:t>the hypothesis that we are living in a computer simulation should be given a significant probability</w:t>
      </w:r>
      <w:r w:rsidRPr="00797108">
        <w:rPr>
          <w:sz w:val="16"/>
        </w:rPr>
        <w:t xml:space="preserve"> [27]. The basic idea behind this so-called “Simulation argument” is that </w:t>
      </w:r>
      <w:r w:rsidRPr="00797108">
        <w:rPr>
          <w:rStyle w:val="StyleUnderline"/>
        </w:rPr>
        <w:t>vast amounts of computing power may become available in the future</w:t>
      </w:r>
      <w:r w:rsidRPr="00797108">
        <w:rPr>
          <w:sz w:val="16"/>
        </w:rPr>
        <w:t xml:space="preserve"> (see e.g. [28,29]), </w:t>
      </w:r>
      <w:r w:rsidRPr="00797108">
        <w:rPr>
          <w:rStyle w:val="StyleUnderline"/>
        </w:rPr>
        <w:t>and that it could be used</w:t>
      </w:r>
      <w:r w:rsidRPr="00797108">
        <w:rPr>
          <w:sz w:val="16"/>
        </w:rPr>
        <w:t xml:space="preserve">, among other things, </w:t>
      </w:r>
      <w:r w:rsidRPr="00797108">
        <w:rPr>
          <w:rStyle w:val="StyleUnderline"/>
        </w:rPr>
        <w:t>to run large numbers of fine-grained simulations of past human civilizations</w:t>
      </w:r>
      <w:r w:rsidRPr="00797108">
        <w:rPr>
          <w:sz w:val="16"/>
        </w:rPr>
        <w:t xml:space="preserve">. Under some not-too-implausible assumptions, </w:t>
      </w:r>
      <w:r w:rsidRPr="00797108">
        <w:rPr>
          <w:rStyle w:val="StyleUnderline"/>
        </w:rPr>
        <w:t>the result can be that almost all minds like ours are simulated minds, and that we should therefore assign a significant probability to being such computer-emulated minds rather than the</w:t>
      </w:r>
      <w:r w:rsidRPr="00797108">
        <w:rPr>
          <w:sz w:val="16"/>
        </w:rPr>
        <w:t xml:space="preserve"> (subjectively indistinguishable) </w:t>
      </w:r>
      <w:r w:rsidRPr="00797108">
        <w:rPr>
          <w:rStyle w:val="StyleUnderline"/>
        </w:rPr>
        <w:t>minds of originally evolved creatures. And if we are, we suffer the risk that the simulation may be shut down at any time. A decision to terminate our simulation</w:t>
      </w:r>
      <w:r w:rsidRPr="00797108">
        <w:rPr>
          <w:sz w:val="16"/>
        </w:rPr>
        <w:t xml:space="preserve"> may </w:t>
      </w:r>
      <w:r w:rsidRPr="00797108">
        <w:rPr>
          <w:rStyle w:val="StyleUnderline"/>
        </w:rPr>
        <w:t xml:space="preserve">be </w:t>
      </w:r>
      <w:r w:rsidRPr="00797108">
        <w:rPr>
          <w:rStyle w:val="Emphasis"/>
        </w:rPr>
        <w:t>prompted by our actions</w:t>
      </w:r>
      <w:r w:rsidRPr="00797108">
        <w:rPr>
          <w:sz w:val="16"/>
        </w:rPr>
        <w:t xml:space="preserve"> or by exogenous factors.</w:t>
      </w:r>
    </w:p>
    <w:p w14:paraId="36337D9E" w14:textId="77777777" w:rsidR="00AC1AFE" w:rsidRPr="00A92984" w:rsidRDefault="00AC1AFE" w:rsidP="00AC1AFE">
      <w:pPr>
        <w:rPr>
          <w:sz w:val="16"/>
          <w:szCs w:val="16"/>
        </w:rPr>
      </w:pPr>
      <w:r w:rsidRPr="00797108">
        <w:rPr>
          <w:sz w:val="16"/>
          <w:szCs w:val="16"/>
        </w:rPr>
        <w:t>While to some it may seem frivolous to list such a radical or “philosophical” hypothesis</w:t>
      </w:r>
      <w:r w:rsidRPr="00A92984">
        <w:rPr>
          <w:sz w:val="16"/>
          <w:szCs w:val="16"/>
        </w:rPr>
        <w:t xml:space="preserve">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14:paraId="7066E48C" w14:textId="77777777" w:rsidR="00AC1AFE" w:rsidRPr="00797108" w:rsidRDefault="00AC1AFE" w:rsidP="00AC1AFE">
      <w:r w:rsidRPr="00A92984">
        <w:t>4.</w:t>
      </w:r>
      <w:r w:rsidRPr="00797108">
        <w:t xml:space="preserve">4 </w:t>
      </w:r>
      <w:r w:rsidRPr="00797108">
        <w:rPr>
          <w:rStyle w:val="Emphasis"/>
        </w:rPr>
        <w:t>Badly programmed superintelligence</w:t>
      </w:r>
    </w:p>
    <w:p w14:paraId="365ABA02" w14:textId="77777777" w:rsidR="00AC1AFE" w:rsidRPr="00A92984" w:rsidRDefault="00AC1AFE" w:rsidP="00AC1AFE">
      <w:pPr>
        <w:rPr>
          <w:sz w:val="16"/>
        </w:rPr>
      </w:pPr>
      <w:r w:rsidRPr="00797108">
        <w:rPr>
          <w:rStyle w:val="StyleUnderline"/>
        </w:rPr>
        <w:t>When we create the first superintelligent entity</w:t>
      </w:r>
      <w:r w:rsidRPr="00797108">
        <w:rPr>
          <w:sz w:val="16"/>
        </w:rPr>
        <w:t xml:space="preserve"> [28-34], </w:t>
      </w:r>
      <w:r w:rsidRPr="00797108">
        <w:rPr>
          <w:rStyle w:val="StyleUnderline"/>
        </w:rPr>
        <w:t>we might make a mistake and give it goals that lead it to annihilate humankind</w:t>
      </w:r>
      <w:r w:rsidRPr="00797108">
        <w:rPr>
          <w:sz w:val="16"/>
        </w:rPr>
        <w:t xml:space="preserve">, assuming its </w:t>
      </w:r>
      <w:r w:rsidRPr="00797108">
        <w:rPr>
          <w:rStyle w:val="StyleUnderline"/>
        </w:rPr>
        <w:t>enormous intellectual advantage gives it the power to do so</w:t>
      </w:r>
      <w:r w:rsidRPr="00797108">
        <w:rPr>
          <w:sz w:val="16"/>
        </w:rPr>
        <w:t xml:space="preserve">. For example, </w:t>
      </w:r>
      <w:r w:rsidRPr="00797108">
        <w:rPr>
          <w:rStyle w:val="StyleUnderline"/>
        </w:rPr>
        <w:t>we could mistakenly elevate a subgoal to the status of a supergoal. We tell it to solve a mathematical problem, and it complies by turning all the matter in the solar system into a giant calculating device</w:t>
      </w:r>
      <w:r w:rsidRPr="00797108">
        <w:rPr>
          <w:sz w:val="16"/>
        </w:rPr>
        <w:t>, in the process killing the person who asked the question. (For further analysis of this, see [35].)</w:t>
      </w:r>
    </w:p>
    <w:p w14:paraId="519EAEF9" w14:textId="77777777" w:rsidR="00AC1AFE" w:rsidRPr="00A92984" w:rsidRDefault="00AC1AFE" w:rsidP="00AC1AFE">
      <w:r w:rsidRPr="00A92984">
        <w:t xml:space="preserve">4.5 </w:t>
      </w:r>
      <w:r w:rsidRPr="002370DD">
        <w:rPr>
          <w:rStyle w:val="Emphasis"/>
          <w:highlight w:val="yellow"/>
        </w:rPr>
        <w:t>Genetically engineered bio</w:t>
      </w:r>
      <w:r w:rsidRPr="00A92984">
        <w:rPr>
          <w:rStyle w:val="Emphasis"/>
        </w:rPr>
        <w:t xml:space="preserve">logical </w:t>
      </w:r>
      <w:r w:rsidRPr="002370DD">
        <w:rPr>
          <w:rStyle w:val="Emphasis"/>
          <w:highlight w:val="yellow"/>
        </w:rPr>
        <w:t>agent</w:t>
      </w:r>
    </w:p>
    <w:p w14:paraId="4FAB74E7" w14:textId="77777777" w:rsidR="00AC1AFE" w:rsidRPr="00A92984" w:rsidRDefault="00AC1AFE" w:rsidP="00AC1AFE">
      <w:pPr>
        <w:rPr>
          <w:sz w:val="16"/>
        </w:rPr>
      </w:pPr>
      <w:r w:rsidRPr="00A92984">
        <w:rPr>
          <w:rStyle w:val="StyleUnderline"/>
        </w:rPr>
        <w:t>With the</w:t>
      </w:r>
      <w:r w:rsidRPr="00A92984">
        <w:rPr>
          <w:sz w:val="16"/>
        </w:rPr>
        <w:t xml:space="preserve"> fabulous </w:t>
      </w:r>
      <w:r w:rsidRPr="00A92984">
        <w:rPr>
          <w:rStyle w:val="StyleUnderline"/>
        </w:rPr>
        <w:t>advances in genetic technology</w:t>
      </w:r>
      <w:r w:rsidRPr="00A92984">
        <w:rPr>
          <w:sz w:val="16"/>
        </w:rPr>
        <w:t xml:space="preserve"> currently taking place, </w:t>
      </w:r>
      <w:r w:rsidRPr="00A92984">
        <w:rPr>
          <w:rStyle w:val="StyleUnderline"/>
        </w:rPr>
        <w:t xml:space="preserve">it may </w:t>
      </w:r>
      <w:r w:rsidRPr="002370DD">
        <w:rPr>
          <w:rStyle w:val="StyleUnderline"/>
          <w:highlight w:val="yellow"/>
        </w:rPr>
        <w:t>become possible for a tyrant, terrorist</w:t>
      </w:r>
      <w:r w:rsidRPr="00A92984">
        <w:rPr>
          <w:sz w:val="16"/>
        </w:rPr>
        <w:t xml:space="preserve">, or </w:t>
      </w:r>
      <w:r w:rsidRPr="00A92984">
        <w:rPr>
          <w:strike/>
          <w:sz w:val="16"/>
        </w:rPr>
        <w:t>lunatic</w:t>
      </w:r>
      <w:r w:rsidRPr="00A92984">
        <w:rPr>
          <w:sz w:val="16"/>
        </w:rPr>
        <w:t xml:space="preserve"> </w:t>
      </w:r>
      <w:r w:rsidRPr="002370DD">
        <w:rPr>
          <w:rStyle w:val="StyleUnderline"/>
          <w:highlight w:val="yellow"/>
        </w:rPr>
        <w:t>to create a doomsday virus</w:t>
      </w:r>
      <w:r w:rsidRPr="00A92984">
        <w:rPr>
          <w:sz w:val="16"/>
        </w:rPr>
        <w:t xml:space="preserve">, an organism </w:t>
      </w:r>
      <w:r w:rsidRPr="00A92984">
        <w:rPr>
          <w:rStyle w:val="StyleUnderline"/>
        </w:rPr>
        <w:t xml:space="preserve">that </w:t>
      </w:r>
      <w:r w:rsidRPr="002370DD">
        <w:rPr>
          <w:rStyle w:val="Emphasis"/>
          <w:highlight w:val="yellow"/>
        </w:rPr>
        <w:t>combines long latency with high virulence and mortality</w:t>
      </w:r>
      <w:r w:rsidRPr="00A92984">
        <w:rPr>
          <w:sz w:val="16"/>
        </w:rPr>
        <w:t xml:space="preserve"> [36].</w:t>
      </w:r>
    </w:p>
    <w:p w14:paraId="7FB091B7" w14:textId="77777777" w:rsidR="00AC1AFE" w:rsidRPr="00A92984" w:rsidRDefault="00AC1AFE" w:rsidP="00AC1AFE">
      <w:pPr>
        <w:rPr>
          <w:sz w:val="16"/>
        </w:rPr>
      </w:pPr>
      <w:r w:rsidRPr="00A92984">
        <w:rPr>
          <w:rStyle w:val="StyleUnderline"/>
        </w:rPr>
        <w:t xml:space="preserve">Dangerous viruses </w:t>
      </w:r>
      <w:r w:rsidRPr="002370DD">
        <w:rPr>
          <w:rStyle w:val="StyleUnderline"/>
          <w:highlight w:val="yellow"/>
        </w:rPr>
        <w:t>can</w:t>
      </w:r>
      <w:r w:rsidRPr="00A92984">
        <w:rPr>
          <w:rStyle w:val="StyleUnderline"/>
        </w:rPr>
        <w:t xml:space="preserve"> even </w:t>
      </w:r>
      <w:r w:rsidRPr="002370DD">
        <w:rPr>
          <w:rStyle w:val="StyleUnderline"/>
          <w:highlight w:val="yellow"/>
        </w:rPr>
        <w:t>be spawned unintentionally</w:t>
      </w:r>
      <w:r w:rsidRPr="00A92984">
        <w:rPr>
          <w:sz w:val="16"/>
        </w:rPr>
        <w:t>,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14:paraId="33D3047B" w14:textId="77777777" w:rsidR="00AC1AFE" w:rsidRPr="00A92984" w:rsidRDefault="00AC1AFE" w:rsidP="00AC1AFE">
      <w:pPr>
        <w:rPr>
          <w:sz w:val="16"/>
        </w:rPr>
      </w:pPr>
      <w:r w:rsidRPr="00A92984">
        <w:rPr>
          <w:sz w:val="16"/>
        </w:rPr>
        <w:t xml:space="preserve">Genetic medicine will also lead to better cures and vaccines, but </w:t>
      </w:r>
      <w:r w:rsidRPr="00A92984">
        <w:rPr>
          <w:rStyle w:val="StyleUnderline"/>
        </w:rPr>
        <w:t xml:space="preserve">there is </w:t>
      </w:r>
      <w:r w:rsidRPr="002370DD">
        <w:rPr>
          <w:rStyle w:val="StyleUnderline"/>
          <w:highlight w:val="yellow"/>
        </w:rPr>
        <w:t>no guarantee</w:t>
      </w:r>
      <w:r w:rsidRPr="00A92984">
        <w:rPr>
          <w:rStyle w:val="StyleUnderline"/>
        </w:rPr>
        <w:t xml:space="preserve"> that </w:t>
      </w:r>
      <w:r w:rsidRPr="002370DD">
        <w:rPr>
          <w:rStyle w:val="StyleUnderline"/>
          <w:highlight w:val="yellow"/>
        </w:rPr>
        <w:t>defense will</w:t>
      </w:r>
      <w:r w:rsidRPr="00A92984">
        <w:rPr>
          <w:rStyle w:val="StyleUnderline"/>
        </w:rPr>
        <w:t xml:space="preserve"> always </w:t>
      </w:r>
      <w:r w:rsidRPr="002370DD">
        <w:rPr>
          <w:rStyle w:val="StyleUnderline"/>
          <w:highlight w:val="yellow"/>
        </w:rPr>
        <w:t>keep pace with offense</w:t>
      </w:r>
      <w:r w:rsidRPr="00A92984">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415FA4D8" w14:textId="77777777" w:rsidR="00AC1AFE" w:rsidRPr="00A92984" w:rsidRDefault="00AC1AFE" w:rsidP="00AC1AFE">
      <w:pPr>
        <w:rPr>
          <w:sz w:val="16"/>
        </w:rPr>
      </w:pPr>
      <w:r w:rsidRPr="00A92984">
        <w:rPr>
          <w:sz w:val="16"/>
        </w:rPr>
        <w:t xml:space="preserve">4.6 </w:t>
      </w:r>
      <w:r w:rsidRPr="002370DD">
        <w:rPr>
          <w:rStyle w:val="Emphasis"/>
          <w:highlight w:val="yellow"/>
        </w:rPr>
        <w:t>Accidental misuse of nanotech</w:t>
      </w:r>
      <w:r w:rsidRPr="00A92984">
        <w:rPr>
          <w:rStyle w:val="Emphasis"/>
        </w:rPr>
        <w:t>nology</w:t>
      </w:r>
      <w:r w:rsidRPr="00A92984">
        <w:rPr>
          <w:sz w:val="16"/>
        </w:rPr>
        <w:t xml:space="preserve"> (“gray goo”)</w:t>
      </w:r>
    </w:p>
    <w:p w14:paraId="0D43DB39" w14:textId="77777777" w:rsidR="00AC1AFE" w:rsidRPr="00A92984" w:rsidRDefault="00AC1AFE" w:rsidP="00AC1AFE">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7F3DCAA2" w14:textId="77777777" w:rsidR="00AC1AFE" w:rsidRPr="00A92984" w:rsidRDefault="00AC1AFE" w:rsidP="00AC1AFE">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2370DD">
        <w:rPr>
          <w:rStyle w:val="StyleUnderline"/>
          <w:highlight w:val="yellow"/>
        </w:rPr>
        <w:t>not permit</w:t>
      </w:r>
      <w:r w:rsidRPr="00A92984">
        <w:rPr>
          <w:rStyle w:val="StyleUnderline"/>
        </w:rPr>
        <w:t xml:space="preserve"> this </w:t>
      </w:r>
      <w:r w:rsidRPr="002370DD">
        <w:rPr>
          <w:rStyle w:val="StyleUnderline"/>
          <w:highlight w:val="yellow"/>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2370DD">
        <w:rPr>
          <w:rStyle w:val="StyleUnderline"/>
          <w:highlight w:val="yellow"/>
        </w:rPr>
        <w:t>may be pressed into serving military objectives</w:t>
      </w:r>
      <w:r w:rsidRPr="00A92984">
        <w:rPr>
          <w:rStyle w:val="StyleUnderline"/>
        </w:rPr>
        <w:t xml:space="preserve"> in a way </w:t>
      </w:r>
      <w:r w:rsidRPr="002370DD">
        <w:rPr>
          <w:rStyle w:val="StyleUnderline"/>
          <w:highlight w:val="yellow"/>
        </w:rPr>
        <w:t>that carries unavoidable</w:t>
      </w:r>
      <w:r w:rsidRPr="00A92984">
        <w:rPr>
          <w:rStyle w:val="StyleUnderline"/>
        </w:rPr>
        <w:t xml:space="preserve"> risks of serious </w:t>
      </w:r>
      <w:r w:rsidRPr="002370DD">
        <w:rPr>
          <w:rStyle w:val="StyleUnderline"/>
          <w:highlight w:val="yellow"/>
        </w:rPr>
        <w:t>accidents</w:t>
      </w:r>
      <w:r w:rsidRPr="00A92984">
        <w:rPr>
          <w:sz w:val="16"/>
        </w:rPr>
        <w:t>.</w:t>
      </w:r>
    </w:p>
    <w:p w14:paraId="00939A26" w14:textId="77777777" w:rsidR="00AC1AFE" w:rsidRPr="00A92984" w:rsidRDefault="00AC1AFE" w:rsidP="00AC1AFE">
      <w:pPr>
        <w:rPr>
          <w:sz w:val="16"/>
        </w:rPr>
      </w:pPr>
      <w:r w:rsidRPr="00A92984">
        <w:rPr>
          <w:sz w:val="16"/>
        </w:rPr>
        <w:t xml:space="preserve">In some situations </w:t>
      </w:r>
      <w:r w:rsidRPr="00A92984">
        <w:rPr>
          <w:rStyle w:val="StyleUnderline"/>
        </w:rPr>
        <w:t xml:space="preserve">it can even be </w:t>
      </w:r>
      <w:r w:rsidRPr="002370DD">
        <w:rPr>
          <w:rStyle w:val="StyleUnderline"/>
          <w:highlight w:val="yellow"/>
        </w:rPr>
        <w:t>strategically advantageous to deliberately make one’s tech</w:t>
      </w:r>
      <w:r w:rsidRPr="00A92984">
        <w:rPr>
          <w:rStyle w:val="StyleUnderline"/>
        </w:rPr>
        <w:t xml:space="preserve">nology or </w:t>
      </w:r>
      <w:r w:rsidRPr="002370DD">
        <w:rPr>
          <w:rStyle w:val="StyleUnderline"/>
          <w:highlight w:val="yellow"/>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398D497F" w14:textId="77777777" w:rsidR="00AC1AFE" w:rsidRPr="00797108" w:rsidRDefault="00AC1AFE" w:rsidP="00AC1AFE">
      <w:pPr>
        <w:rPr>
          <w:rStyle w:val="StyleUnderline"/>
        </w:rPr>
      </w:pPr>
      <w:r w:rsidRPr="00A92984">
        <w:t>4.</w:t>
      </w:r>
      <w:r w:rsidRPr="00797108">
        <w:t xml:space="preserve">7 </w:t>
      </w:r>
      <w:r w:rsidRPr="00797108">
        <w:rPr>
          <w:rStyle w:val="Emphasis"/>
        </w:rPr>
        <w:t>Something unforeseen</w:t>
      </w:r>
    </w:p>
    <w:p w14:paraId="7C494E9F" w14:textId="77777777" w:rsidR="00AC1AFE" w:rsidRPr="00797108" w:rsidRDefault="00AC1AFE" w:rsidP="00AC1AFE">
      <w:pPr>
        <w:rPr>
          <w:sz w:val="16"/>
        </w:rPr>
      </w:pPr>
      <w:r w:rsidRPr="00797108">
        <w:rPr>
          <w:sz w:val="16"/>
        </w:rPr>
        <w:t xml:space="preserve">We need a catch-all category. </w:t>
      </w:r>
      <w:r w:rsidRPr="00797108">
        <w:rPr>
          <w:rStyle w:val="StyleUnderline"/>
        </w:rPr>
        <w:t>It would be foolish to be confident that we have already imagined and anticipated all significant risks. Future technological or scientific developments</w:t>
      </w:r>
      <w:r w:rsidRPr="00797108">
        <w:rPr>
          <w:sz w:val="16"/>
        </w:rPr>
        <w:t xml:space="preserve"> may very well </w:t>
      </w:r>
      <w:r w:rsidRPr="00797108">
        <w:rPr>
          <w:rStyle w:val="StyleUnderline"/>
        </w:rPr>
        <w:t>reveal</w:t>
      </w:r>
      <w:r w:rsidRPr="00797108">
        <w:rPr>
          <w:sz w:val="16"/>
        </w:rPr>
        <w:t xml:space="preserve"> novel </w:t>
      </w:r>
      <w:r w:rsidRPr="00797108">
        <w:rPr>
          <w:rStyle w:val="StyleUnderline"/>
        </w:rPr>
        <w:t>ways of destroying the world</w:t>
      </w:r>
      <w:r w:rsidRPr="00797108">
        <w:rPr>
          <w:sz w:val="16"/>
        </w:rPr>
        <w:t>.</w:t>
      </w:r>
    </w:p>
    <w:p w14:paraId="235A2BFD" w14:textId="77777777" w:rsidR="00AC1AFE" w:rsidRPr="00A92984" w:rsidRDefault="00AC1AFE" w:rsidP="00AC1AFE">
      <w:pPr>
        <w:rPr>
          <w:sz w:val="16"/>
          <w:szCs w:val="16"/>
        </w:rPr>
      </w:pPr>
      <w:r w:rsidRPr="00797108">
        <w:rPr>
          <w:sz w:val="16"/>
          <w:szCs w:val="16"/>
        </w:rPr>
        <w:t>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w:t>
      </w:r>
      <w:r w:rsidRPr="00A92984">
        <w:rPr>
          <w:sz w:val="16"/>
          <w:szCs w:val="16"/>
        </w:rPr>
        <w:t xml:space="preserve">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5556570F" w14:textId="77777777" w:rsidR="00AC1AFE" w:rsidRPr="00A92984" w:rsidRDefault="00AC1AFE" w:rsidP="00AC1AFE">
      <w:pPr>
        <w:rPr>
          <w:sz w:val="16"/>
        </w:rPr>
      </w:pPr>
      <w:r w:rsidRPr="00A92984">
        <w:rPr>
          <w:sz w:val="16"/>
        </w:rPr>
        <w:t xml:space="preserve">4.8 </w:t>
      </w:r>
      <w:r w:rsidRPr="002370DD">
        <w:rPr>
          <w:rStyle w:val="Emphasis"/>
          <w:highlight w:val="yellow"/>
        </w:rPr>
        <w:t>Physics disasters</w:t>
      </w:r>
    </w:p>
    <w:p w14:paraId="6C56C598" w14:textId="77777777" w:rsidR="00AC1AFE" w:rsidRPr="00A92984" w:rsidRDefault="00AC1AFE" w:rsidP="00AC1AFE">
      <w:pPr>
        <w:rPr>
          <w:sz w:val="16"/>
          <w:szCs w:val="16"/>
        </w:rPr>
      </w:pPr>
      <w:r w:rsidRPr="00A92984">
        <w:rPr>
          <w:sz w:val="16"/>
          <w:szCs w:val="16"/>
        </w:rPr>
        <w:t>The Manhattan Project bomb-builders’ concern about an A-bomb-derived atmospheric conflagration has contemporary analogues.</w:t>
      </w:r>
    </w:p>
    <w:p w14:paraId="57E74EAE" w14:textId="77777777" w:rsidR="00AC1AFE" w:rsidRPr="00A92984" w:rsidRDefault="00AC1AFE" w:rsidP="00AC1AFE">
      <w:pPr>
        <w:rPr>
          <w:sz w:val="16"/>
        </w:rPr>
      </w:pPr>
      <w:r w:rsidRPr="00A92984">
        <w:rPr>
          <w:sz w:val="16"/>
        </w:rPr>
        <w:t xml:space="preserve">There have been speculations that </w:t>
      </w:r>
      <w:r w:rsidRPr="00A92984">
        <w:rPr>
          <w:rStyle w:val="StyleUnderline"/>
        </w:rPr>
        <w:t xml:space="preserve">future high-energy </w:t>
      </w:r>
      <w:r w:rsidRPr="002370DD">
        <w:rPr>
          <w:rStyle w:val="StyleUnderline"/>
          <w:highlight w:val="yellow"/>
        </w:rPr>
        <w:t>particle accelerator experiments</w:t>
      </w:r>
      <w:r w:rsidRPr="00A92984">
        <w:rPr>
          <w:rStyle w:val="StyleUnderline"/>
        </w:rPr>
        <w:t xml:space="preserve"> may </w:t>
      </w:r>
      <w:r w:rsidRPr="002370DD">
        <w:rPr>
          <w:rStyle w:val="StyleUnderline"/>
          <w:highlight w:val="yellow"/>
        </w:rPr>
        <w:t>cause a breakdown of</w:t>
      </w:r>
      <w:r w:rsidRPr="00A92984">
        <w:rPr>
          <w:rStyle w:val="StyleUnderline"/>
        </w:rPr>
        <w:t xml:space="preserve"> a </w:t>
      </w:r>
      <w:r w:rsidRPr="002370DD">
        <w:rPr>
          <w:rStyle w:val="StyleUnderline"/>
          <w:highlight w:val="yellow"/>
        </w:rPr>
        <w:t>metastable vacuum state</w:t>
      </w:r>
      <w:r w:rsidRPr="00A92984">
        <w:rPr>
          <w:rStyle w:val="StyleUnderline"/>
        </w:rPr>
        <w:t xml:space="preserve"> that our part of the cosmos might be in, </w:t>
      </w:r>
      <w:r w:rsidRPr="002370DD">
        <w:rPr>
          <w:rStyle w:val="StyleUnderline"/>
          <w:highlight w:val="yellow"/>
        </w:rPr>
        <w:t>converting it into a “true” vacuum of lower energy density</w:t>
      </w:r>
      <w:r w:rsidRPr="00A92984">
        <w:rPr>
          <w:sz w:val="16"/>
        </w:rPr>
        <w:t xml:space="preserve"> [45]. </w:t>
      </w:r>
      <w:r w:rsidRPr="00A92984">
        <w:rPr>
          <w:rStyle w:val="StyleUnderline"/>
        </w:rPr>
        <w:t xml:space="preserve">This would result in an </w:t>
      </w:r>
      <w:r w:rsidRPr="002370DD">
        <w:rPr>
          <w:rStyle w:val="StyleUnderline"/>
          <w:highlight w:val="yellow"/>
        </w:rPr>
        <w:t>expanding bubble of</w:t>
      </w:r>
      <w:r w:rsidRPr="00A92984">
        <w:rPr>
          <w:rStyle w:val="StyleUnderline"/>
        </w:rPr>
        <w:t xml:space="preserve"> total </w:t>
      </w:r>
      <w:r w:rsidRPr="002370DD">
        <w:rPr>
          <w:rStyle w:val="StyleUnderline"/>
          <w:highlight w:val="yellow"/>
        </w:rPr>
        <w:t>destruction</w:t>
      </w:r>
      <w:r w:rsidRPr="00A92984">
        <w:rPr>
          <w:rStyle w:val="StyleUnderline"/>
        </w:rPr>
        <w:t xml:space="preserve"> that would </w:t>
      </w:r>
      <w:r w:rsidRPr="002370DD">
        <w:rPr>
          <w:rStyle w:val="StyleUnderline"/>
          <w:highlight w:val="yellow"/>
        </w:rPr>
        <w:t>sweep through the galaxy</w:t>
      </w:r>
      <w:r w:rsidRPr="00A92984">
        <w:rPr>
          <w:rStyle w:val="StyleUnderline"/>
        </w:rPr>
        <w:t xml:space="preserve"> and beyond at the speed of light, tearing all matter apart as it proceeds</w:t>
      </w:r>
      <w:r w:rsidRPr="00A92984">
        <w:rPr>
          <w:sz w:val="16"/>
        </w:rPr>
        <w:t>.</w:t>
      </w:r>
    </w:p>
    <w:p w14:paraId="5FC249CB" w14:textId="77777777" w:rsidR="00AC1AFE" w:rsidRPr="00A92984" w:rsidRDefault="00AC1AFE" w:rsidP="00AC1AFE">
      <w:pPr>
        <w:rPr>
          <w:sz w:val="16"/>
        </w:rPr>
      </w:pPr>
      <w:r w:rsidRPr="00A92984">
        <w:rPr>
          <w:sz w:val="16"/>
        </w:rPr>
        <w:t xml:space="preserve">Another conceivability is that </w:t>
      </w:r>
      <w:r w:rsidRPr="00A92984">
        <w:rPr>
          <w:rStyle w:val="StyleUnderline"/>
        </w:rPr>
        <w:t xml:space="preserve">accelerator </w:t>
      </w:r>
      <w:r w:rsidRPr="002370DD">
        <w:rPr>
          <w:rStyle w:val="StyleUnderline"/>
          <w:highlight w:val="yellow"/>
        </w:rPr>
        <w:t>experiments</w:t>
      </w:r>
      <w:r w:rsidRPr="00A92984">
        <w:rPr>
          <w:rStyle w:val="StyleUnderline"/>
        </w:rPr>
        <w:t xml:space="preserve"> might </w:t>
      </w:r>
      <w:r w:rsidRPr="002370DD">
        <w:rPr>
          <w:rStyle w:val="StyleUnderline"/>
          <w:highlight w:val="yellow"/>
        </w:rPr>
        <w:t>produce</w:t>
      </w:r>
      <w:r w:rsidRPr="00A92984">
        <w:rPr>
          <w:rStyle w:val="StyleUnderline"/>
        </w:rPr>
        <w:t xml:space="preserve"> negatively charged stable “</w:t>
      </w:r>
      <w:r w:rsidRPr="002370DD">
        <w:rPr>
          <w:rStyle w:val="StyleUnderline"/>
          <w:highlight w:val="yellow"/>
        </w:rPr>
        <w:t>strangelets</w:t>
      </w:r>
      <w:r w:rsidRPr="00A92984">
        <w:rPr>
          <w:rStyle w:val="StyleUnderline"/>
        </w:rPr>
        <w:t>”</w:t>
      </w:r>
      <w:r w:rsidRPr="00A92984">
        <w:rPr>
          <w:sz w:val="16"/>
        </w:rPr>
        <w:t xml:space="preserve"> (a hypothetical form of nuclear matter</w:t>
      </w:r>
      <w:r w:rsidRPr="00A92984">
        <w:rPr>
          <w:rStyle w:val="StyleUnderline"/>
        </w:rPr>
        <w:t xml:space="preserve">) </w:t>
      </w:r>
      <w:r w:rsidRPr="002370DD">
        <w:rPr>
          <w:rStyle w:val="StyleUnderline"/>
          <w:highlight w:val="yellow"/>
        </w:rPr>
        <w:t>or</w:t>
      </w:r>
      <w:r w:rsidRPr="00A92984">
        <w:rPr>
          <w:rStyle w:val="StyleUnderline"/>
        </w:rPr>
        <w:t xml:space="preserve"> create </w:t>
      </w:r>
      <w:r w:rsidRPr="002370DD">
        <w:rPr>
          <w:rStyle w:val="StyleUnderline"/>
          <w:highlight w:val="yellow"/>
        </w:rPr>
        <w:t>a mini black hole that would</w:t>
      </w:r>
      <w:r w:rsidRPr="00A92984">
        <w:rPr>
          <w:rStyle w:val="StyleUnderline"/>
        </w:rPr>
        <w:t xml:space="preserve"> sink to the center of the Earth and start </w:t>
      </w:r>
      <w:r w:rsidRPr="002370DD">
        <w:rPr>
          <w:rStyle w:val="StyleUnderline"/>
          <w:highlight w:val="yellow"/>
        </w:rPr>
        <w:t>accret</w:t>
      </w:r>
      <w:r w:rsidRPr="00A92984">
        <w:rPr>
          <w:rStyle w:val="StyleUnderline"/>
        </w:rPr>
        <w:t>ing</w:t>
      </w:r>
      <w:r w:rsidRPr="002370DD">
        <w:rPr>
          <w:rStyle w:val="StyleUnderline"/>
          <w:highlight w:val="yellow"/>
        </w:rPr>
        <w:t xml:space="preserve"> the</w:t>
      </w:r>
      <w:r w:rsidRPr="00A92984">
        <w:rPr>
          <w:rStyle w:val="StyleUnderline"/>
        </w:rPr>
        <w:t xml:space="preserve"> rest of the </w:t>
      </w:r>
      <w:r w:rsidRPr="002370DD">
        <w:rPr>
          <w:rStyle w:val="StyleUnderline"/>
          <w:highlight w:val="yellow"/>
        </w:rPr>
        <w:t>planet</w:t>
      </w:r>
      <w:r w:rsidRPr="00A92984">
        <w:rPr>
          <w:sz w:val="16"/>
        </w:rPr>
        <w:t xml:space="preserve"> [46].</w:t>
      </w:r>
    </w:p>
    <w:p w14:paraId="3B95CFC1" w14:textId="77777777" w:rsidR="00AC1AFE" w:rsidRPr="00A92984" w:rsidRDefault="00AC1AFE" w:rsidP="00AC1AFE">
      <w:pPr>
        <w:rPr>
          <w:sz w:val="16"/>
        </w:rPr>
      </w:pPr>
      <w:r w:rsidRPr="00A92984">
        <w:rPr>
          <w:sz w:val="16"/>
        </w:rPr>
        <w:t xml:space="preserve">These outcomes seem to be impossible given our best current physical theories. But the reason we do the experiments is precisely that </w:t>
      </w:r>
      <w:r w:rsidRPr="00A92984">
        <w:rPr>
          <w:rStyle w:val="StyleUnderline"/>
        </w:rPr>
        <w:t>we don’t really know what will happen</w:t>
      </w:r>
      <w:r w:rsidRPr="00A92984">
        <w:rPr>
          <w:sz w:val="16"/>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A92984">
        <w:rPr>
          <w:sz w:val="16"/>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A92984">
        <w:rPr>
          <w:sz w:val="16"/>
        </w:rPr>
        <w:t>.</w:t>
      </w:r>
    </w:p>
    <w:p w14:paraId="7D50053D" w14:textId="77777777" w:rsidR="00AC1AFE" w:rsidRPr="00C411D9" w:rsidRDefault="00AC1AFE" w:rsidP="00AC1AFE">
      <w:pPr>
        <w:rPr>
          <w:sz w:val="16"/>
        </w:rPr>
      </w:pPr>
      <w:r w:rsidRPr="00A92984">
        <w:rPr>
          <w:sz w:val="16"/>
        </w:rPr>
        <w:t xml:space="preserve">The main reason for concern in the “physics disasters” category is the meta-level observation that </w:t>
      </w:r>
      <w:r w:rsidRPr="00A92984">
        <w:rPr>
          <w:rStyle w:val="StyleUnderline"/>
        </w:rPr>
        <w:t xml:space="preserve">discoveries of all sorts of weird physical phenomena are made all the time, so </w:t>
      </w:r>
      <w:r w:rsidRPr="002370DD">
        <w:rPr>
          <w:rStyle w:val="StyleUnderline"/>
          <w:highlight w:val="yellow"/>
        </w:rPr>
        <w:t>even if</w:t>
      </w:r>
      <w:r w:rsidRPr="00A92984">
        <w:rPr>
          <w:rStyle w:val="StyleUnderline"/>
        </w:rPr>
        <w:t xml:space="preserve"> right now </w:t>
      </w:r>
      <w:r w:rsidRPr="002370DD">
        <w:rPr>
          <w:rStyle w:val="StyleUnderline"/>
          <w:highlight w:val="yellow"/>
        </w:rPr>
        <w:t>all</w:t>
      </w:r>
      <w:r w:rsidRPr="00A92984">
        <w:rPr>
          <w:rStyle w:val="StyleUnderline"/>
        </w:rPr>
        <w:t xml:space="preserve"> the particular </w:t>
      </w:r>
      <w:r w:rsidRPr="002370DD">
        <w:rPr>
          <w:rStyle w:val="StyleUnderline"/>
          <w:highlight w:val="yellow"/>
        </w:rPr>
        <w:t>physics disasters</w:t>
      </w:r>
      <w:r w:rsidRPr="00A92984">
        <w:rPr>
          <w:rStyle w:val="StyleUnderline"/>
        </w:rPr>
        <w:t xml:space="preserve"> we have conceived of were absurdly improbable or </w:t>
      </w:r>
      <w:r w:rsidRPr="002370DD">
        <w:rPr>
          <w:rStyle w:val="StyleUnderline"/>
          <w:highlight w:val="yellow"/>
        </w:rPr>
        <w:t>impossible</w:t>
      </w:r>
      <w:r w:rsidRPr="00A92984">
        <w:rPr>
          <w:rStyle w:val="StyleUnderline"/>
        </w:rPr>
        <w:t xml:space="preserve">, there </w:t>
      </w:r>
      <w:r w:rsidRPr="002370DD">
        <w:rPr>
          <w:rStyle w:val="StyleUnderline"/>
          <w:highlight w:val="yellow"/>
        </w:rPr>
        <w:t>could be other</w:t>
      </w:r>
      <w:r w:rsidRPr="00A92984">
        <w:rPr>
          <w:rStyle w:val="StyleUnderline"/>
        </w:rPr>
        <w:t xml:space="preserve"> more realistic failure-modes </w:t>
      </w:r>
      <w:r w:rsidRPr="002370DD">
        <w:rPr>
          <w:rStyle w:val="StyleUnderline"/>
          <w:highlight w:val="yellow"/>
        </w:rPr>
        <w:t>waiting to be uncovered</w:t>
      </w:r>
      <w:r w:rsidRPr="00A92984">
        <w:rPr>
          <w:sz w:val="16"/>
        </w:rPr>
        <w:t>. The ones listed here are merely illustrations of the general case.</w:t>
      </w:r>
    </w:p>
    <w:p w14:paraId="01E5E51B" w14:textId="77777777" w:rsidR="00AC1AFE" w:rsidRPr="003073F9" w:rsidRDefault="00AC1AFE" w:rsidP="00AC1AFE"/>
    <w:p w14:paraId="2A179596" w14:textId="77777777" w:rsidR="003073F9" w:rsidRDefault="003073F9" w:rsidP="003073F9">
      <w:pPr>
        <w:pStyle w:val="Heading4"/>
      </w:pPr>
      <w:r>
        <w:t xml:space="preserve">Global wars drive calls for world government  </w:t>
      </w:r>
    </w:p>
    <w:p w14:paraId="65D26AB0" w14:textId="77777777" w:rsidR="003073F9" w:rsidRPr="00B70DE0" w:rsidRDefault="003073F9" w:rsidP="003073F9">
      <w:r w:rsidRPr="00B70DE0">
        <w:rPr>
          <w:b/>
          <w:bCs/>
          <w:szCs w:val="24"/>
        </w:rPr>
        <w:t>Chase-Dunn 12</w:t>
      </w:r>
      <w:r w:rsidRPr="00B70DE0">
        <w:rPr>
          <w:szCs w:val="24"/>
        </w:rPr>
        <w:t xml:space="preserve"> </w:t>
      </w:r>
      <w:r>
        <w:t>[</w:t>
      </w:r>
      <w:r w:rsidRPr="00B70DE0">
        <w:t>Christopher Chase-Dunn, Distinguished Professor of Sociology and Director of the </w:t>
      </w:r>
      <w:hyperlink r:id="rId10" w:tgtFrame="_blank" w:history="1">
        <w:r w:rsidRPr="00B70DE0">
          <w:rPr>
            <w:rStyle w:val="Hyperlink"/>
          </w:rPr>
          <w:t>Institute for Research on World-Systems </w:t>
        </w:r>
      </w:hyperlink>
      <w:r w:rsidRPr="00B70DE0">
        <w:t xml:space="preserve">at the University of California-Riverside, Hiroko Inoue, </w:t>
      </w:r>
      <w:r>
        <w:rPr>
          <w:rFonts w:ascii="Gisha" w:hAnsi="Gisha" w:cs="Gisha" w:hint="cs"/>
          <w:color w:val="000000"/>
          <w:sz w:val="20"/>
          <w:szCs w:val="20"/>
        </w:rPr>
        <w:t>Research Assistant at the Institute of Research on World-Systems</w:t>
      </w:r>
      <w:r>
        <w:t xml:space="preserve">, </w:t>
      </w:r>
      <w:r w:rsidRPr="00B70DE0">
        <w:t xml:space="preserve">“Accelerating democratic global state formation”, </w:t>
      </w:r>
      <w:hyperlink r:id="rId11" w:history="1">
        <w:r w:rsidRPr="00B70DE0">
          <w:rPr>
            <w:rStyle w:val="Hyperlink"/>
          </w:rPr>
          <w:t>https://journals.sagepub.com/doi/full/10.1177/0010836712443168</w:t>
        </w:r>
      </w:hyperlink>
      <w:r w:rsidRPr="00B70DE0">
        <w:t>, June 6, 2012, imp</w:t>
      </w:r>
      <w:r>
        <w:t>, **we do not endorse this cards pathetic non-utilitarianism</w:t>
      </w:r>
      <w:r w:rsidRPr="00B70DE0">
        <w:t>]</w:t>
      </w:r>
      <w:r>
        <w:t xml:space="preserve"> </w:t>
      </w:r>
    </w:p>
    <w:p w14:paraId="5453E1EA" w14:textId="77777777" w:rsidR="003073F9" w:rsidRDefault="003073F9" w:rsidP="003073F9">
      <w:pPr>
        <w:rPr>
          <w:sz w:val="16"/>
        </w:rPr>
      </w:pPr>
      <w:r w:rsidRPr="00B70DE0">
        <w:rPr>
          <w:highlight w:val="cyan"/>
          <w:u w:val="single"/>
        </w:rPr>
        <w:t>All</w:t>
      </w:r>
      <w:r w:rsidRPr="00B70DE0">
        <w:rPr>
          <w:u w:val="single"/>
        </w:rPr>
        <w:t xml:space="preserve"> the </w:t>
      </w:r>
      <w:r w:rsidRPr="00B70DE0">
        <w:rPr>
          <w:highlight w:val="cyan"/>
          <w:u w:val="single"/>
        </w:rPr>
        <w:t>previous advances in global governance have taken place after</w:t>
      </w:r>
      <w:r w:rsidRPr="00B70DE0">
        <w:rPr>
          <w:u w:val="single"/>
        </w:rPr>
        <w:t xml:space="preserve"> a hegemon has declined and there has been </w:t>
      </w:r>
      <w:r w:rsidRPr="00B70DE0">
        <w:rPr>
          <w:highlight w:val="cyan"/>
          <w:u w:val="single"/>
        </w:rPr>
        <w:t>a world war among rivals</w:t>
      </w:r>
      <w:r w:rsidRPr="00B70DE0">
        <w:rPr>
          <w:sz w:val="16"/>
        </w:rPr>
        <w:t xml:space="preserve">. H. G. </w:t>
      </w:r>
      <w:r w:rsidRPr="00B70DE0">
        <w:rPr>
          <w:u w:val="single"/>
        </w:rPr>
        <w:t>Wells saw the importance of catastrophes in the emergence of a new civilization</w:t>
      </w:r>
      <w:r w:rsidRPr="00B70DE0">
        <w:rPr>
          <w:sz w:val="16"/>
        </w:rPr>
        <w:t xml:space="preserve"> (Wagar, 1961). The idea here is that </w:t>
      </w:r>
      <w:r w:rsidRPr="00FF1470">
        <w:rPr>
          <w:b/>
          <w:bCs/>
          <w:highlight w:val="cyan"/>
          <w:u w:val="single"/>
        </w:rPr>
        <w:t>major</w:t>
      </w:r>
      <w:r w:rsidRPr="00B70DE0">
        <w:rPr>
          <w:u w:val="single"/>
        </w:rPr>
        <w:t xml:space="preserve"> organizational </w:t>
      </w:r>
      <w:r w:rsidRPr="00FF1470">
        <w:rPr>
          <w:b/>
          <w:bCs/>
          <w:highlight w:val="cyan"/>
          <w:u w:val="single"/>
        </w:rPr>
        <w:t>changes</w:t>
      </w:r>
      <w:r w:rsidRPr="00B70DE0">
        <w:rPr>
          <w:u w:val="single"/>
        </w:rPr>
        <w:t xml:space="preserve"> tend to </w:t>
      </w:r>
      <w:r w:rsidRPr="00FF1470">
        <w:rPr>
          <w:b/>
          <w:bCs/>
          <w:highlight w:val="cyan"/>
          <w:u w:val="single"/>
        </w:rPr>
        <w:t>emerge after huge catastrophes</w:t>
      </w:r>
      <w:r w:rsidRPr="00B70DE0">
        <w:rPr>
          <w:highlight w:val="cyan"/>
          <w:u w:val="single"/>
        </w:rPr>
        <w:t xml:space="preserve"> when</w:t>
      </w:r>
      <w:r w:rsidRPr="00B70DE0">
        <w:rPr>
          <w:u w:val="single"/>
        </w:rPr>
        <w:t xml:space="preserve"> the existing </w:t>
      </w:r>
      <w:r w:rsidRPr="00B70DE0">
        <w:rPr>
          <w:highlight w:val="cyan"/>
          <w:u w:val="single"/>
        </w:rPr>
        <w:t>institutions</w:t>
      </w:r>
      <w:r w:rsidRPr="00B70DE0">
        <w:rPr>
          <w:u w:val="single"/>
        </w:rPr>
        <w:t xml:space="preserve"> are in disarray and </w:t>
      </w:r>
      <w:r w:rsidRPr="00B70DE0">
        <w:rPr>
          <w:highlight w:val="cyan"/>
          <w:u w:val="single"/>
        </w:rPr>
        <w:t>need to be rebuilt and</w:t>
      </w:r>
      <w:r w:rsidRPr="00B70DE0">
        <w:rPr>
          <w:u w:val="single"/>
        </w:rPr>
        <w:t xml:space="preserve"> when </w:t>
      </w:r>
      <w:r w:rsidRPr="00E775AC">
        <w:rPr>
          <w:highlight w:val="cyan"/>
          <w:u w:val="single"/>
        </w:rPr>
        <w:t>people are sufficiently disgusted with the old failed institutions</w:t>
      </w:r>
      <w:r w:rsidRPr="00B70DE0">
        <w:rPr>
          <w:sz w:val="16"/>
        </w:rPr>
        <w:t xml:space="preserve"> that have led to disaster.</w:t>
      </w:r>
      <w:r w:rsidRPr="00E421BD">
        <w:rPr>
          <w:szCs w:val="32"/>
          <w:u w:val="single"/>
        </w:rPr>
        <w:t xml:space="preserve">15 Of course, </w:t>
      </w:r>
      <w:r w:rsidRPr="00E421BD">
        <w:rPr>
          <w:szCs w:val="32"/>
          <w:highlight w:val="cyan"/>
          <w:u w:val="single"/>
        </w:rPr>
        <w:t>political actors</w:t>
      </w:r>
      <w:r w:rsidRPr="00E421BD">
        <w:rPr>
          <w:szCs w:val="32"/>
          <w:u w:val="single"/>
        </w:rPr>
        <w:t xml:space="preserve"> who </w:t>
      </w:r>
      <w:r w:rsidRPr="00E421BD">
        <w:rPr>
          <w:szCs w:val="32"/>
          <w:highlight w:val="cyan"/>
          <w:u w:val="single"/>
        </w:rPr>
        <w:t>seek to promote</w:t>
      </w:r>
      <w:r w:rsidRPr="00E421BD">
        <w:rPr>
          <w:szCs w:val="32"/>
          <w:u w:val="single"/>
        </w:rPr>
        <w:t xml:space="preserve"> the emergence of </w:t>
      </w:r>
      <w:r w:rsidRPr="00E421BD">
        <w:rPr>
          <w:szCs w:val="32"/>
          <w:highlight w:val="cyan"/>
          <w:u w:val="single"/>
        </w:rPr>
        <w:t>a</w:t>
      </w:r>
      <w:r w:rsidRPr="00E421BD">
        <w:rPr>
          <w:szCs w:val="32"/>
          <w:u w:val="single"/>
        </w:rPr>
        <w:t xml:space="preserve">n effective and </w:t>
      </w:r>
      <w:r w:rsidRPr="00E421BD">
        <w:rPr>
          <w:szCs w:val="32"/>
          <w:highlight w:val="cyan"/>
          <w:u w:val="single"/>
        </w:rPr>
        <w:t>democratic global state</w:t>
      </w:r>
      <w:r w:rsidRPr="00E421BD">
        <w:rPr>
          <w:szCs w:val="32"/>
          <w:u w:val="single"/>
        </w:rPr>
        <w:t xml:space="preserve"> must also do all that they can to try to prevent another war among the great powers because humanistic morality must trump whatever advantages might result from such a catastrophe</w:t>
      </w:r>
      <w:r w:rsidRPr="00B70DE0">
        <w:rPr>
          <w:sz w:val="16"/>
        </w:rPr>
        <w:t>. This said, many believe that it is rather likely that major calamities will occur in the coming decades regardless of the efforts of far-sighted world citizens and social movements. And it would make both tactical and strategic sense to have plans for how to move forward if indeed a perfect storm of calamities were to come about.</w:t>
      </w:r>
    </w:p>
    <w:p w14:paraId="310EB124" w14:textId="77777777" w:rsidR="003073F9" w:rsidRDefault="003073F9" w:rsidP="003073F9">
      <w:pPr>
        <w:pStyle w:val="Heading4"/>
      </w:pPr>
      <w:r>
        <w:t xml:space="preserve">disarm movements are </w:t>
      </w:r>
      <w:r w:rsidRPr="00D10764">
        <w:rPr>
          <w:u w:val="single"/>
        </w:rPr>
        <w:t>latent</w:t>
      </w:r>
      <w:r>
        <w:t xml:space="preserve"> now </w:t>
      </w:r>
    </w:p>
    <w:p w14:paraId="1BAE7178" w14:textId="77777777" w:rsidR="003073F9" w:rsidRDefault="003073F9" w:rsidP="003073F9">
      <w:r w:rsidRPr="00C810A4">
        <w:rPr>
          <w:b/>
          <w:szCs w:val="24"/>
        </w:rPr>
        <w:t>Ragheb 18</w:t>
      </w:r>
      <w:r>
        <w:t xml:space="preserve"> [Magdi Ragheb, Prof. @ Department of Nuclear, Plasma, and Radiological Engineering, University of Illinois at Urbana-Champaign. 08-08-18. “Safeguards, Non -Proliferation, and Peaceful Nuclear Energy.” </w:t>
      </w:r>
      <w:hyperlink r:id="rId12">
        <w:r>
          <w:t>http://mragheb.com/NPRE%20402%20ME%20405%20Nuclear%20Power%20Engineering/Safeguards%20Non%20Proliferation%20and%20Peaceful%20Nuclear%20Energy.pdf</w:t>
        </w:r>
      </w:hyperlink>
      <w:r>
        <w:t xml:space="preserve"> //reem</w:t>
      </w:r>
    </w:p>
    <w:p w14:paraId="0E43D5B3" w14:textId="77777777" w:rsidR="003073F9" w:rsidRPr="00CE186E" w:rsidRDefault="003073F9" w:rsidP="003073F9">
      <w:pPr>
        <w:rPr>
          <w:sz w:val="14"/>
          <w:szCs w:val="16"/>
        </w:rPr>
      </w:pPr>
      <w:r w:rsidRPr="004D1C1C">
        <w:rPr>
          <w:sz w:val="14"/>
          <w:szCs w:val="16"/>
        </w:rPr>
        <w:t xml:space="preserve">The “axiom of proliferation” states that as long as some states cling to the possession of nuclear weapons, others will also seek to acquire them. </w:t>
      </w:r>
      <w:r>
        <w:rPr>
          <w:u w:val="single"/>
        </w:rPr>
        <w:t xml:space="preserve">According to “catastrophe theory,” </w:t>
      </w:r>
      <w:r w:rsidRPr="001F2F39">
        <w:rPr>
          <w:b/>
          <w:highlight w:val="cyan"/>
          <w:u w:val="single"/>
        </w:rPr>
        <w:t>serious nuclear disarmament</w:t>
      </w:r>
      <w:r w:rsidRPr="004D1C1C">
        <w:rPr>
          <w:sz w:val="14"/>
          <w:szCs w:val="16"/>
        </w:rPr>
        <w:t xml:space="preserve"> </w:t>
      </w:r>
      <w:r w:rsidRPr="001F2F39">
        <w:rPr>
          <w:highlight w:val="cyan"/>
          <w:u w:val="single"/>
        </w:rPr>
        <w:t>is</w:t>
      </w:r>
      <w:r w:rsidRPr="004D1C1C">
        <w:rPr>
          <w:sz w:val="14"/>
          <w:szCs w:val="16"/>
        </w:rPr>
        <w:t xml:space="preserve"> apparently </w:t>
      </w:r>
      <w:r w:rsidRPr="001F2F39">
        <w:rPr>
          <w:b/>
          <w:highlight w:val="cyan"/>
          <w:u w:val="single"/>
        </w:rPr>
        <w:t>waiting</w:t>
      </w:r>
      <w:r w:rsidRPr="004D1C1C">
        <w:rPr>
          <w:sz w:val="14"/>
          <w:szCs w:val="16"/>
        </w:rPr>
        <w:t xml:space="preserve"> </w:t>
      </w:r>
      <w:r w:rsidRPr="001F2F39">
        <w:rPr>
          <w:highlight w:val="cyan"/>
          <w:u w:val="single"/>
        </w:rPr>
        <w:t xml:space="preserve">for some </w:t>
      </w:r>
      <w:r w:rsidRPr="001F2F39">
        <w:rPr>
          <w:b/>
          <w:highlight w:val="cyan"/>
          <w:u w:val="single"/>
        </w:rPr>
        <w:t>event</w:t>
      </w:r>
      <w:r w:rsidRPr="004D1C1C">
        <w:rPr>
          <w:sz w:val="14"/>
          <w:szCs w:val="16"/>
        </w:rPr>
        <w:t xml:space="preserve"> </w:t>
      </w:r>
      <w:r w:rsidRPr="001F2F39">
        <w:rPr>
          <w:highlight w:val="cyan"/>
          <w:u w:val="single"/>
        </w:rPr>
        <w:t>that would</w:t>
      </w:r>
      <w:r w:rsidRPr="004D1C1C">
        <w:rPr>
          <w:sz w:val="14"/>
          <w:szCs w:val="16"/>
        </w:rPr>
        <w:t xml:space="preserve"> </w:t>
      </w:r>
      <w:r w:rsidRPr="001F2F39">
        <w:rPr>
          <w:b/>
          <w:highlight w:val="cyan"/>
          <w:u w:val="single"/>
        </w:rPr>
        <w:t>stir action</w:t>
      </w:r>
      <w:r w:rsidRPr="004D1C1C">
        <w:rPr>
          <w:sz w:val="14"/>
          <w:szCs w:val="16"/>
        </w:rPr>
        <w:t xml:space="preserve"> </w:t>
      </w:r>
      <w:r w:rsidRPr="001F2F39">
        <w:rPr>
          <w:highlight w:val="cyan"/>
          <w:u w:val="single"/>
        </w:rPr>
        <w:t>toward the</w:t>
      </w:r>
      <w:r>
        <w:rPr>
          <w:u w:val="single"/>
        </w:rPr>
        <w:t xml:space="preserve"> </w:t>
      </w:r>
      <w:r>
        <w:rPr>
          <w:b/>
          <w:u w:val="single"/>
        </w:rPr>
        <w:t xml:space="preserve">eventual </w:t>
      </w:r>
      <w:r w:rsidRPr="001F2F39">
        <w:rPr>
          <w:b/>
          <w:highlight w:val="cyan"/>
          <w:u w:val="single"/>
        </w:rPr>
        <w:t>goal</w:t>
      </w:r>
      <w:r>
        <w:rPr>
          <w:b/>
          <w:u w:val="single"/>
        </w:rPr>
        <w:t xml:space="preserve"> of humanity </w:t>
      </w:r>
      <w:r w:rsidRPr="001F2F39">
        <w:rPr>
          <w:b/>
          <w:highlight w:val="cyan"/>
          <w:u w:val="single"/>
        </w:rPr>
        <w:t>to eliminate</w:t>
      </w:r>
      <w:r>
        <w:rPr>
          <w:b/>
          <w:u w:val="single"/>
        </w:rPr>
        <w:t xml:space="preserve"> nuclear </w:t>
      </w:r>
      <w:r w:rsidRPr="001F2F39">
        <w:rPr>
          <w:b/>
          <w:highlight w:val="cyan"/>
          <w:u w:val="single"/>
        </w:rPr>
        <w:t>weapons</w:t>
      </w:r>
      <w:r w:rsidRPr="004D1C1C">
        <w:rPr>
          <w:sz w:val="14"/>
          <w:szCs w:val="16"/>
        </w:rPr>
        <w:t xml:space="preserve">. An analogy is advanced of </w:t>
      </w:r>
      <w:r w:rsidRPr="001F2F39">
        <w:rPr>
          <w:highlight w:val="cyan"/>
          <w:u w:val="single"/>
        </w:rPr>
        <w:t>a village</w:t>
      </w:r>
      <w:r>
        <w:rPr>
          <w:u w:val="single"/>
        </w:rPr>
        <w:t xml:space="preserve"> fully </w:t>
      </w:r>
      <w:r w:rsidRPr="001F2F39">
        <w:rPr>
          <w:highlight w:val="cyan"/>
          <w:u w:val="single"/>
        </w:rPr>
        <w:t>aware about the need to build gates along railroad</w:t>
      </w:r>
      <w:r>
        <w:rPr>
          <w:u w:val="single"/>
        </w:rPr>
        <w:t xml:space="preserve"> tracks that pass through it, remaining </w:t>
      </w:r>
      <w:r>
        <w:rPr>
          <w:b/>
          <w:u w:val="single"/>
        </w:rPr>
        <w:t>inactive</w:t>
      </w:r>
      <w:r w:rsidRPr="004D1C1C">
        <w:rPr>
          <w:sz w:val="14"/>
          <w:szCs w:val="16"/>
        </w:rPr>
        <w:t xml:space="preserve"> </w:t>
      </w:r>
      <w:r>
        <w:rPr>
          <w:u w:val="single"/>
        </w:rPr>
        <w:t>then</w:t>
      </w:r>
      <w:r w:rsidRPr="004D1C1C">
        <w:rPr>
          <w:sz w:val="14"/>
          <w:szCs w:val="16"/>
        </w:rPr>
        <w:t xml:space="preserve"> </w:t>
      </w:r>
      <w:r w:rsidRPr="001F2F39">
        <w:rPr>
          <w:b/>
          <w:highlight w:val="cyan"/>
          <w:u w:val="single"/>
        </w:rPr>
        <w:t>spring into action</w:t>
      </w:r>
      <w:r w:rsidRPr="004D1C1C">
        <w:rPr>
          <w:sz w:val="14"/>
          <w:szCs w:val="16"/>
        </w:rPr>
        <w:t xml:space="preserve"> </w:t>
      </w:r>
      <w:r w:rsidRPr="001F2F39">
        <w:rPr>
          <w:highlight w:val="cyan"/>
          <w:u w:val="single"/>
        </w:rPr>
        <w:t>until</w:t>
      </w:r>
      <w:r>
        <w:rPr>
          <w:u w:val="single"/>
        </w:rPr>
        <w:t xml:space="preserve"> the time that </w:t>
      </w:r>
      <w:r w:rsidRPr="001F2F39">
        <w:rPr>
          <w:highlight w:val="cyan"/>
          <w:u w:val="single"/>
        </w:rPr>
        <w:t>one of its residents is</w:t>
      </w:r>
      <w:r w:rsidRPr="004D1C1C">
        <w:rPr>
          <w:sz w:val="14"/>
          <w:szCs w:val="16"/>
        </w:rPr>
        <w:t xml:space="preserve"> </w:t>
      </w:r>
      <w:r w:rsidRPr="001F2F39">
        <w:rPr>
          <w:b/>
          <w:highlight w:val="cyan"/>
          <w:u w:val="single"/>
        </w:rPr>
        <w:t>hit by a</w:t>
      </w:r>
      <w:r>
        <w:rPr>
          <w:b/>
          <w:u w:val="single"/>
        </w:rPr>
        <w:t xml:space="preserve"> passing </w:t>
      </w:r>
      <w:r w:rsidRPr="001F2F39">
        <w:rPr>
          <w:b/>
          <w:highlight w:val="cyan"/>
          <w:u w:val="single"/>
        </w:rPr>
        <w:t>train</w:t>
      </w:r>
      <w:r w:rsidRPr="004D1C1C">
        <w:rPr>
          <w:sz w:val="14"/>
          <w:szCs w:val="16"/>
        </w:rPr>
        <w:t>.</w:t>
      </w:r>
    </w:p>
    <w:p w14:paraId="5B69E3FB" w14:textId="77777777" w:rsidR="003073F9" w:rsidRDefault="003073F9" w:rsidP="003073F9">
      <w:pPr>
        <w:pStyle w:val="Heading4"/>
      </w:pPr>
      <w:r>
        <w:t xml:space="preserve">States are motivated by fear – elevating the nuclear threat via use would cause global buy-in for a world state </w:t>
      </w:r>
    </w:p>
    <w:p w14:paraId="085BF79E" w14:textId="77777777" w:rsidR="003073F9" w:rsidRPr="00FD6E41" w:rsidRDefault="003073F9" w:rsidP="003073F9">
      <w:r w:rsidRPr="00FD6E41">
        <w:rPr>
          <w:b/>
          <w:bCs/>
          <w:szCs w:val="24"/>
        </w:rPr>
        <w:t>Sargent 19</w:t>
      </w:r>
      <w:r w:rsidRPr="00FD6E41">
        <w:rPr>
          <w:szCs w:val="24"/>
        </w:rPr>
        <w:t xml:space="preserve"> </w:t>
      </w:r>
      <w:r>
        <w:t xml:space="preserve">[Brianna Sargent, “THE HOBBESIAN STATE OF NATURE AMONG NATIONS”, Undergraduate Thesis @ Ashland University Honors College, </w:t>
      </w:r>
      <w:hyperlink r:id="rId13" w:history="1">
        <w:r w:rsidRPr="0095790E">
          <w:rPr>
            <w:rStyle w:val="Hyperlink"/>
          </w:rPr>
          <w:t>https://etd.ohiolink.edu/apexprod/rws_etd/send_file/send?accession=auhonors1556751283322051&amp;disposition=inline</w:t>
        </w:r>
      </w:hyperlink>
      <w:r>
        <w:t>, April 2019, imp]</w:t>
      </w:r>
    </w:p>
    <w:p w14:paraId="4B371D4C" w14:textId="77777777" w:rsidR="003073F9" w:rsidRDefault="003073F9" w:rsidP="003073F9">
      <w:pPr>
        <w:rPr>
          <w:u w:val="single"/>
        </w:rPr>
      </w:pPr>
      <w:r w:rsidRPr="00950D08">
        <w:rPr>
          <w:highlight w:val="cyan"/>
          <w:u w:val="single"/>
        </w:rPr>
        <w:t>Were the threat great enough</w:t>
      </w:r>
      <w:r w:rsidRPr="00950D08">
        <w:rPr>
          <w:sz w:val="16"/>
        </w:rPr>
        <w:t xml:space="preserve">, the </w:t>
      </w:r>
      <w:r w:rsidRPr="00950D08">
        <w:rPr>
          <w:highlight w:val="cyan"/>
          <w:u w:val="single"/>
        </w:rPr>
        <w:t>nations would</w:t>
      </w:r>
      <w:r w:rsidRPr="00950D08">
        <w:rPr>
          <w:u w:val="single"/>
        </w:rPr>
        <w:t xml:space="preserve"> either </w:t>
      </w:r>
      <w:r w:rsidRPr="00950D08">
        <w:rPr>
          <w:highlight w:val="cyan"/>
          <w:u w:val="single"/>
        </w:rPr>
        <w:t>form an international government</w:t>
      </w:r>
      <w:r w:rsidRPr="00950D08">
        <w:rPr>
          <w:sz w:val="16"/>
        </w:rPr>
        <w:t xml:space="preserve"> </w:t>
      </w:r>
      <w:r w:rsidRPr="00950D08">
        <w:rPr>
          <w:u w:val="single"/>
        </w:rPr>
        <w:t>with an assembly to represent each nation</w:t>
      </w:r>
      <w:r w:rsidRPr="00950D08">
        <w:rPr>
          <w:sz w:val="16"/>
        </w:rPr>
        <w:t xml:space="preserve"> or allow one man or one government to rule over them all. </w:t>
      </w:r>
      <w:r w:rsidRPr="00950D08">
        <w:rPr>
          <w:u w:val="single"/>
        </w:rPr>
        <w:t>This threat would have to be a threat to the very existence of each nation.</w:t>
      </w:r>
      <w:r w:rsidRPr="00950D08">
        <w:rPr>
          <w:sz w:val="16"/>
        </w:rPr>
        <w:t xml:space="preserve"> This principle of </w:t>
      </w:r>
      <w:r w:rsidRPr="00950D08">
        <w:rPr>
          <w:b/>
          <w:bCs/>
          <w:highlight w:val="cyan"/>
          <w:u w:val="single"/>
        </w:rPr>
        <w:t>existential fear controls all nations</w:t>
      </w:r>
      <w:r w:rsidRPr="00950D08">
        <w:rPr>
          <w:sz w:val="16"/>
        </w:rPr>
        <w:t xml:space="preserve"> and why they have not exited the state of nature to be under one sovereign. </w:t>
      </w:r>
      <w:r w:rsidRPr="00950D08">
        <w:rPr>
          <w:szCs w:val="32"/>
          <w:highlight w:val="cyan"/>
          <w:u w:val="single"/>
        </w:rPr>
        <w:t>As of now</w:t>
      </w:r>
      <w:r w:rsidRPr="00950D08">
        <w:rPr>
          <w:sz w:val="16"/>
        </w:rPr>
        <w:t xml:space="preserve">, </w:t>
      </w:r>
      <w:r w:rsidRPr="00950D08">
        <w:rPr>
          <w:highlight w:val="cyan"/>
          <w:u w:val="single"/>
        </w:rPr>
        <w:t>there is no threat that scares nations enough</w:t>
      </w:r>
      <w:r w:rsidRPr="00950D08">
        <w:rPr>
          <w:u w:val="single"/>
        </w:rPr>
        <w:t xml:space="preserve"> to give up their own sovereignty</w:t>
      </w:r>
      <w:r w:rsidRPr="00950D08">
        <w:rPr>
          <w:sz w:val="16"/>
        </w:rPr>
        <w:t xml:space="preserve">, but </w:t>
      </w:r>
      <w:r w:rsidRPr="00950D08">
        <w:rPr>
          <w:highlight w:val="cyan"/>
          <w:u w:val="single"/>
        </w:rPr>
        <w:t>if a threat</w:t>
      </w:r>
      <w:r w:rsidRPr="00950D08">
        <w:rPr>
          <w:u w:val="single"/>
        </w:rPr>
        <w:t xml:space="preserve"> of this magnitude </w:t>
      </w:r>
      <w:r w:rsidRPr="00950D08">
        <w:rPr>
          <w:highlight w:val="cyan"/>
          <w:u w:val="single"/>
        </w:rPr>
        <w:t>were to be felt,</w:t>
      </w:r>
      <w:r w:rsidRPr="00950D08">
        <w:rPr>
          <w:u w:val="single"/>
        </w:rPr>
        <w:t xml:space="preserve"> then </w:t>
      </w:r>
      <w:r w:rsidRPr="00950D08">
        <w:rPr>
          <w:highlight w:val="cyan"/>
          <w:u w:val="single"/>
        </w:rPr>
        <w:t>a world government would be absolutely necessary to the survival of the nations</w:t>
      </w:r>
      <w:r w:rsidRPr="00950D08">
        <w:rPr>
          <w:u w:val="single"/>
        </w:rPr>
        <w:t xml:space="preserve"> and the world.</w:t>
      </w:r>
    </w:p>
    <w:p w14:paraId="1C6BCF98" w14:textId="77777777" w:rsidR="003073F9" w:rsidRDefault="003073F9" w:rsidP="003073F9">
      <w:pPr>
        <w:pStyle w:val="Heading4"/>
      </w:pPr>
      <w:r>
        <w:t xml:space="preserve">Nuclear war weakens or destroys the states most likely to resist transition </w:t>
      </w:r>
    </w:p>
    <w:p w14:paraId="6F07ABAB" w14:textId="77777777" w:rsidR="003073F9" w:rsidRDefault="003073F9" w:rsidP="003073F9">
      <w:r w:rsidRPr="00E770F2">
        <w:rPr>
          <w:b/>
          <w:bCs/>
          <w:szCs w:val="24"/>
        </w:rPr>
        <w:t>Martin 82</w:t>
      </w:r>
      <w:r w:rsidRPr="00E770F2">
        <w:rPr>
          <w:szCs w:val="24"/>
        </w:rPr>
        <w:t xml:space="preserve"> </w:t>
      </w:r>
      <w:r>
        <w:t xml:space="preserve">(Brian, Professor of Social Sciences at the University of Wollongong. “How the Peace¶ Movement Should be Preparing for Nuclear War,” Bulletin of Peace Proposals, Vol. 13, No. 2, 1982, pp. 149-159) </w:t>
      </w:r>
    </w:p>
    <w:p w14:paraId="1451BAD5" w14:textId="77777777" w:rsidR="003073F9" w:rsidRDefault="003073F9" w:rsidP="003073F9">
      <w:pPr>
        <w:rPr>
          <w:sz w:val="16"/>
        </w:rPr>
      </w:pPr>
      <w:r w:rsidRPr="00E770F2">
        <w:rPr>
          <w:sz w:val="16"/>
        </w:rPr>
        <w:t xml:space="preserve">As well as encouraging moves towards repressive rule, </w:t>
      </w:r>
      <w:r w:rsidRPr="006777B6">
        <w:rPr>
          <w:u w:val="single"/>
        </w:rPr>
        <w:t xml:space="preserve">the political and </w:t>
      </w:r>
      <w:r w:rsidRPr="00E770F2">
        <w:rPr>
          <w:highlight w:val="cyan"/>
          <w:u w:val="single"/>
        </w:rPr>
        <w:t>social upheaval</w:t>
      </w:r>
      <w:r w:rsidRPr="006777B6">
        <w:rPr>
          <w:u w:val="single"/>
        </w:rPr>
        <w:t xml:space="preserve"> resulting </w:t>
      </w:r>
      <w:r w:rsidRPr="00E770F2">
        <w:rPr>
          <w:highlight w:val="cyan"/>
          <w:u w:val="single"/>
        </w:rPr>
        <w:t>from nuclear war</w:t>
      </w:r>
      <w:r w:rsidRPr="006777B6">
        <w:rPr>
          <w:u w:val="single"/>
        </w:rPr>
        <w:t xml:space="preserve"> could also </w:t>
      </w:r>
      <w:r w:rsidRPr="00E770F2">
        <w:rPr>
          <w:highlight w:val="cyan"/>
          <w:u w:val="single"/>
        </w:rPr>
        <w:t>provide major opportunities for rapid social change</w:t>
      </w:r>
      <w:r w:rsidRPr="006777B6">
        <w:rPr>
          <w:u w:val="single"/>
        </w:rPr>
        <w:t xml:space="preserve"> in progressive directions.</w:t>
      </w:r>
      <w:r w:rsidRPr="00E770F2">
        <w:rPr>
          <w:sz w:val="16"/>
        </w:rPr>
        <w:t xml:space="preserve"> Several factors would operate here.</w:t>
      </w:r>
      <w:r w:rsidRPr="00E770F2">
        <w:rPr>
          <w:sz w:val="12"/>
        </w:rPr>
        <w:t>¶</w:t>
      </w:r>
      <w:r w:rsidRPr="00E770F2">
        <w:rPr>
          <w:sz w:val="16"/>
        </w:rPr>
        <w:t xml:space="preserve"> (</w:t>
      </w:r>
      <w:r w:rsidRPr="00E770F2">
        <w:rPr>
          <w:u w:val="single"/>
        </w:rPr>
        <w:t xml:space="preserve">a) </w:t>
      </w:r>
      <w:r w:rsidRPr="00E770F2">
        <w:rPr>
          <w:highlight w:val="cyan"/>
          <w:u w:val="single"/>
        </w:rPr>
        <w:t>There would be worldwide anguish</w:t>
      </w:r>
      <w:r w:rsidRPr="00E770F2">
        <w:rPr>
          <w:u w:val="single"/>
        </w:rPr>
        <w:t xml:space="preserve"> and outrage at any significant use of nuclear weapons against populations</w:t>
      </w:r>
      <w:r w:rsidRPr="00E770F2">
        <w:rPr>
          <w:sz w:val="16"/>
        </w:rPr>
        <w:t>. This emotion could easily turn against established institutions</w:t>
      </w:r>
      <w:r w:rsidRPr="00E770F2">
        <w:rPr>
          <w:u w:val="single"/>
        </w:rPr>
        <w:t>.</w:t>
      </w:r>
      <w:r w:rsidRPr="00E770F2">
        <w:rPr>
          <w:sz w:val="12"/>
        </w:rPr>
        <w:t>¶</w:t>
      </w:r>
      <w:r w:rsidRPr="00E770F2">
        <w:rPr>
          <w:u w:val="single"/>
        </w:rPr>
        <w:t xml:space="preserve"> (b) </w:t>
      </w:r>
      <w:r w:rsidRPr="00E770F2">
        <w:rPr>
          <w:highlight w:val="cyan"/>
          <w:u w:val="single"/>
        </w:rPr>
        <w:t>A nuclear war</w:t>
      </w:r>
      <w:r w:rsidRPr="00E770F2">
        <w:rPr>
          <w:u w:val="single"/>
        </w:rPr>
        <w:t xml:space="preserve"> involving the US, Soviet Union and Europe </w:t>
      </w:r>
      <w:r w:rsidRPr="00E770F2">
        <w:rPr>
          <w:highlight w:val="cyan"/>
          <w:u w:val="single"/>
        </w:rPr>
        <w:t>would weaken</w:t>
      </w:r>
      <w:r w:rsidRPr="00E770F2">
        <w:rPr>
          <w:u w:val="single"/>
        </w:rPr>
        <w:t xml:space="preserve"> or destroy the </w:t>
      </w:r>
      <w:r w:rsidRPr="00E770F2">
        <w:rPr>
          <w:highlight w:val="cyan"/>
          <w:u w:val="single"/>
        </w:rPr>
        <w:t>bases for imperialism</w:t>
      </w:r>
      <w:r w:rsidRPr="00E770F2">
        <w:rPr>
          <w:u w:val="single"/>
        </w:rPr>
        <w:t xml:space="preserve"> and neocolonialism </w:t>
      </w:r>
      <w:r w:rsidRPr="00E770F2">
        <w:rPr>
          <w:highlight w:val="cyan"/>
          <w:u w:val="single"/>
        </w:rPr>
        <w:t>in poor countries</w:t>
      </w:r>
      <w:r w:rsidRPr="00E770F2">
        <w:rPr>
          <w:sz w:val="16"/>
        </w:rPr>
        <w:t xml:space="preserve">, </w:t>
      </w:r>
      <w:r w:rsidRPr="00E770F2">
        <w:rPr>
          <w:highlight w:val="cyan"/>
          <w:u w:val="single"/>
        </w:rPr>
        <w:t>and stimulate</w:t>
      </w:r>
      <w:r w:rsidRPr="00E770F2">
        <w:rPr>
          <w:u w:val="single"/>
        </w:rPr>
        <w:t xml:space="preserve"> widespread </w:t>
      </w:r>
      <w:r w:rsidRPr="00E770F2">
        <w:rPr>
          <w:highlight w:val="cyan"/>
          <w:u w:val="single"/>
        </w:rPr>
        <w:t>revolutionary action that could not be contained by local elites</w:t>
      </w:r>
      <w:r w:rsidRPr="00E770F2">
        <w:rPr>
          <w:u w:val="single"/>
        </w:rPr>
        <w:t xml:space="preserve"> left without rich country support.</w:t>
      </w:r>
      <w:r w:rsidRPr="00E770F2">
        <w:rPr>
          <w:sz w:val="12"/>
        </w:rPr>
        <w:t>¶</w:t>
      </w:r>
      <w:r w:rsidRPr="00E770F2">
        <w:rPr>
          <w:u w:val="single"/>
        </w:rPr>
        <w:t xml:space="preserve"> (c) In areas directly affected by nuclear attack, the </w:t>
      </w:r>
      <w:r w:rsidRPr="00E770F2">
        <w:rPr>
          <w:highlight w:val="cyan"/>
          <w:u w:val="single"/>
        </w:rPr>
        <w:t>destruction of established institutions would allow</w:t>
      </w:r>
      <w:r w:rsidRPr="00E770F2">
        <w:rPr>
          <w:u w:val="single"/>
        </w:rPr>
        <w:t xml:space="preserve"> the creation of </w:t>
      </w:r>
      <w:r w:rsidRPr="00E770F2">
        <w:rPr>
          <w:highlight w:val="cyan"/>
          <w:u w:val="single"/>
        </w:rPr>
        <w:t>new structures</w:t>
      </w:r>
      <w:r w:rsidRPr="00E770F2">
        <w:rPr>
          <w:sz w:val="16"/>
        </w:rPr>
        <w:t>.</w:t>
      </w:r>
      <w:r w:rsidRPr="00E770F2">
        <w:rPr>
          <w:sz w:val="12"/>
        </w:rPr>
        <w:t>¶</w:t>
      </w:r>
      <w:r w:rsidRPr="00E770F2">
        <w:rPr>
          <w:sz w:val="16"/>
        </w:rPr>
        <w:t xml:space="preserve"> Historically, periods of economic or military crisis often have preceded revolutionary change, though not always with desirable results. </w:t>
      </w:r>
      <w:r w:rsidRPr="00E770F2">
        <w:rPr>
          <w:u w:val="single"/>
        </w:rPr>
        <w:t>Crises provide opportunities for groups which are organised and able to take advantage of them.</w:t>
      </w:r>
      <w:r w:rsidRPr="00E770F2">
        <w:rPr>
          <w:sz w:val="16"/>
        </w:rPr>
        <w:t xml:space="preserve"> </w:t>
      </w:r>
    </w:p>
    <w:p w14:paraId="1E792CA9" w14:textId="77777777" w:rsidR="003073F9" w:rsidRDefault="003073F9" w:rsidP="003073F9">
      <w:pPr>
        <w:pStyle w:val="Heading4"/>
      </w:pPr>
      <w:r>
        <w:t xml:space="preserve">Instability drives calls for world government – thousands of years of empirics prove </w:t>
      </w:r>
    </w:p>
    <w:p w14:paraId="29B31A79" w14:textId="77777777" w:rsidR="003073F9" w:rsidRPr="00083F48" w:rsidRDefault="003073F9" w:rsidP="003073F9">
      <w:r w:rsidRPr="00083F48">
        <w:rPr>
          <w:b/>
          <w:bCs/>
          <w:szCs w:val="24"/>
        </w:rPr>
        <w:t>Houghton 65</w:t>
      </w:r>
      <w:r w:rsidRPr="00083F48">
        <w:rPr>
          <w:szCs w:val="24"/>
        </w:rPr>
        <w:t xml:space="preserve"> </w:t>
      </w:r>
      <w:r>
        <w:t xml:space="preserve">[Neal D. Houghton, University of Arizona, “THE CASE FOR WORLD GOVERNMENT AS AN OUTGROWTH OF THE UNITED NATIONS”, </w:t>
      </w:r>
      <w:r w:rsidRPr="00083F48">
        <w:rPr>
          <w:i/>
          <w:iCs/>
        </w:rPr>
        <w:t>THE WESTERN POLITICAL QUARTERLY</w:t>
      </w:r>
      <w:r>
        <w:rPr>
          <w:i/>
          <w:iCs/>
        </w:rPr>
        <w:t xml:space="preserve">, </w:t>
      </w:r>
      <w:r>
        <w:t xml:space="preserve">Vol. 18, No. 3, link, </w:t>
      </w:r>
      <w:hyperlink r:id="rId14" w:history="1">
        <w:r w:rsidRPr="0095790E">
          <w:rPr>
            <w:rStyle w:val="Hyperlink"/>
          </w:rPr>
          <w:t>https://www.jstor.org/stable/446065</w:t>
        </w:r>
      </w:hyperlink>
      <w:r>
        <w:t>, September 1965, imp]</w:t>
      </w:r>
    </w:p>
    <w:p w14:paraId="570B6DF2" w14:textId="77777777" w:rsidR="003073F9" w:rsidRPr="00AB5E62" w:rsidRDefault="003073F9" w:rsidP="003073F9">
      <w:pPr>
        <w:rPr>
          <w:sz w:val="16"/>
        </w:rPr>
      </w:pPr>
      <w:r w:rsidRPr="008F6E0F">
        <w:rPr>
          <w:highlight w:val="cyan"/>
          <w:u w:val="single"/>
        </w:rPr>
        <w:t>Man's demands for</w:t>
      </w:r>
      <w:r w:rsidRPr="008F6E0F">
        <w:rPr>
          <w:u w:val="single"/>
        </w:rPr>
        <w:t xml:space="preserve"> "world</w:t>
      </w:r>
      <w:r w:rsidRPr="00AB5E62">
        <w:rPr>
          <w:u w:val="single"/>
        </w:rPr>
        <w:t xml:space="preserve"> order" and</w:t>
      </w:r>
      <w:r w:rsidRPr="00AB5E62">
        <w:rPr>
          <w:sz w:val="16"/>
        </w:rPr>
        <w:t xml:space="preserve"> "</w:t>
      </w:r>
      <w:r w:rsidRPr="008F6E0F">
        <w:rPr>
          <w:highlight w:val="cyan"/>
          <w:u w:val="single"/>
        </w:rPr>
        <w:t>world government</w:t>
      </w:r>
      <w:r w:rsidRPr="00AB5E62">
        <w:rPr>
          <w:sz w:val="16"/>
        </w:rPr>
        <w:t xml:space="preserve">" have </w:t>
      </w:r>
      <w:r w:rsidRPr="008F6E0F">
        <w:rPr>
          <w:highlight w:val="cyan"/>
          <w:u w:val="single"/>
        </w:rPr>
        <w:t>come</w:t>
      </w:r>
      <w:r w:rsidRPr="00AB5E62">
        <w:rPr>
          <w:u w:val="single"/>
        </w:rPr>
        <w:t xml:space="preserve"> most notably </w:t>
      </w:r>
      <w:r w:rsidRPr="008F6E0F">
        <w:rPr>
          <w:highlight w:val="cyan"/>
          <w:u w:val="single"/>
        </w:rPr>
        <w:t>in periods of great</w:t>
      </w:r>
      <w:r w:rsidRPr="00AB5E62">
        <w:rPr>
          <w:u w:val="single"/>
        </w:rPr>
        <w:t xml:space="preserve"> regional </w:t>
      </w:r>
      <w:r w:rsidRPr="008F6E0F">
        <w:rPr>
          <w:highlight w:val="cyan"/>
          <w:u w:val="single"/>
        </w:rPr>
        <w:t>disorder</w:t>
      </w:r>
      <w:r w:rsidRPr="00AB5E62">
        <w:rPr>
          <w:u w:val="single"/>
        </w:rPr>
        <w:t>.</w:t>
      </w:r>
      <w:r w:rsidRPr="00AB5E62">
        <w:rPr>
          <w:sz w:val="16"/>
        </w:rPr>
        <w:t xml:space="preserve"> Some </w:t>
      </w:r>
      <w:r w:rsidRPr="008F6E0F">
        <w:rPr>
          <w:highlight w:val="cyan"/>
          <w:u w:val="single"/>
        </w:rPr>
        <w:t>identifiable periods</w:t>
      </w:r>
      <w:r w:rsidRPr="00AB5E62">
        <w:rPr>
          <w:u w:val="single"/>
        </w:rPr>
        <w:t xml:space="preserve"> of great disorder</w:t>
      </w:r>
      <w:r w:rsidRPr="00AB5E62">
        <w:rPr>
          <w:sz w:val="16"/>
        </w:rPr>
        <w:t xml:space="preserve">, </w:t>
      </w:r>
      <w:r w:rsidRPr="008F6E0F">
        <w:rPr>
          <w:highlight w:val="cyan"/>
          <w:u w:val="single"/>
        </w:rPr>
        <w:t>with consequent demands</w:t>
      </w:r>
      <w:r w:rsidRPr="008F6E0F">
        <w:rPr>
          <w:u w:val="single"/>
        </w:rPr>
        <w:t xml:space="preserve"> </w:t>
      </w:r>
      <w:r w:rsidRPr="008F6E0F">
        <w:rPr>
          <w:highlight w:val="cyan"/>
          <w:u w:val="single"/>
        </w:rPr>
        <w:t>for</w:t>
      </w:r>
      <w:r w:rsidRPr="00AB5E62">
        <w:rPr>
          <w:sz w:val="16"/>
        </w:rPr>
        <w:t xml:space="preserve"> and efforts </w:t>
      </w:r>
      <w:r w:rsidRPr="00AB5E62">
        <w:rPr>
          <w:u w:val="single"/>
        </w:rPr>
        <w:t>toward "</w:t>
      </w:r>
      <w:r w:rsidRPr="008F6E0F">
        <w:rPr>
          <w:highlight w:val="cyan"/>
          <w:u w:val="single"/>
        </w:rPr>
        <w:t>world order," include:</w:t>
      </w:r>
      <w:r w:rsidRPr="00AB5E62">
        <w:rPr>
          <w:u w:val="single"/>
        </w:rPr>
        <w:t xml:space="preserve"> (1)</w:t>
      </w:r>
      <w:r w:rsidRPr="00AB5E62">
        <w:rPr>
          <w:sz w:val="16"/>
        </w:rPr>
        <w:t xml:space="preserve"> the long disorderly period following </w:t>
      </w:r>
      <w:r w:rsidRPr="008F6E0F">
        <w:rPr>
          <w:highlight w:val="cyan"/>
          <w:u w:val="single"/>
        </w:rPr>
        <w:t>the fall of the Roman Empire</w:t>
      </w:r>
      <w:r w:rsidRPr="00AB5E62">
        <w:rPr>
          <w:u w:val="single"/>
        </w:rPr>
        <w:t>; (2</w:t>
      </w:r>
      <w:r w:rsidRPr="00FF1470">
        <w:rPr>
          <w:u w:val="single"/>
        </w:rPr>
        <w:t xml:space="preserve">) </w:t>
      </w:r>
      <w:r w:rsidRPr="008F6E0F">
        <w:rPr>
          <w:highlight w:val="cyan"/>
          <w:u w:val="single"/>
        </w:rPr>
        <w:t>the Thirty Years' War</w:t>
      </w:r>
      <w:r w:rsidRPr="00AB5E62">
        <w:rPr>
          <w:u w:val="single"/>
        </w:rPr>
        <w:t xml:space="preserve"> of the seventeenth century</w:t>
      </w:r>
      <w:r w:rsidRPr="00AB5E62">
        <w:rPr>
          <w:sz w:val="16"/>
        </w:rPr>
        <w:t xml:space="preserve"> and its long chaotic aftermath; </w:t>
      </w:r>
      <w:r w:rsidRPr="00AB5E62">
        <w:rPr>
          <w:u w:val="single"/>
        </w:rPr>
        <w:t xml:space="preserve">(3) the basic social and political disturbances of </w:t>
      </w:r>
      <w:r w:rsidRPr="008F6E0F">
        <w:rPr>
          <w:highlight w:val="cyan"/>
          <w:u w:val="single"/>
        </w:rPr>
        <w:t>the French Revolution</w:t>
      </w:r>
      <w:r w:rsidRPr="00AB5E62">
        <w:rPr>
          <w:u w:val="single"/>
        </w:rPr>
        <w:t xml:space="preserve"> and the Napoleonic era</w:t>
      </w:r>
      <w:r w:rsidRPr="00AB5E62">
        <w:rPr>
          <w:sz w:val="16"/>
        </w:rPr>
        <w:t xml:space="preserve"> (when the frighteningly menacing ism in Europe was constitutionalism), which brought forth our first modem league of nations (the so-called "Concert of Europe") by way of the Quadruple-Quintuple Alliance; </w:t>
      </w:r>
      <w:r w:rsidRPr="008F6E0F">
        <w:rPr>
          <w:sz w:val="16"/>
          <w:szCs w:val="16"/>
        </w:rPr>
        <w:t xml:space="preserve">(4) the traumatic collapse of the prospectively western white man's capitalistic world - as it had looked in the 1890's to those for whom it had been arranged; (5) the inter-World War decades with our frantic and futile efforts to re-create the essence of that unrealistic world concept, for Asia and Europe, and to protect it from further disturbance by Germany, Japan, and Russia; and (6) the uniquely global and unprecedentedly complicated current and prospectively permanent great convulsive transition period - whose irrepressibly impelling forces have their roots running far back into the history of all continents. </w:t>
      </w:r>
      <w:r>
        <w:rPr>
          <w:sz w:val="16"/>
          <w:szCs w:val="16"/>
        </w:rPr>
        <w:t xml:space="preserve"> </w:t>
      </w:r>
      <w:r w:rsidRPr="008F6E0F">
        <w:rPr>
          <w:highlight w:val="cyan"/>
          <w:u w:val="single"/>
        </w:rPr>
        <w:t>The intensity of</w:t>
      </w:r>
      <w:r w:rsidRPr="00AB5E62">
        <w:rPr>
          <w:u w:val="single"/>
        </w:rPr>
        <w:t xml:space="preserve"> man's </w:t>
      </w:r>
      <w:r w:rsidRPr="008F6E0F">
        <w:rPr>
          <w:highlight w:val="cyan"/>
          <w:u w:val="single"/>
        </w:rPr>
        <w:t>crying-out for "world order"</w:t>
      </w:r>
      <w:r w:rsidRPr="00AB5E62">
        <w:rPr>
          <w:u w:val="single"/>
        </w:rPr>
        <w:t xml:space="preserve"> and "world government" </w:t>
      </w:r>
      <w:r w:rsidRPr="008F6E0F">
        <w:rPr>
          <w:highlight w:val="cyan"/>
          <w:u w:val="single"/>
        </w:rPr>
        <w:t>may seem</w:t>
      </w:r>
      <w:r w:rsidRPr="00AB5E62">
        <w:rPr>
          <w:sz w:val="16"/>
        </w:rPr>
        <w:t xml:space="preserve"> to be roughly </w:t>
      </w:r>
      <w:r w:rsidRPr="008F6E0F">
        <w:rPr>
          <w:highlight w:val="cyan"/>
          <w:u w:val="single"/>
        </w:rPr>
        <w:t>in direct proportion to the</w:t>
      </w:r>
      <w:r w:rsidRPr="00AB5E62">
        <w:rPr>
          <w:u w:val="single"/>
        </w:rPr>
        <w:t xml:space="preserve"> extent and </w:t>
      </w:r>
      <w:r w:rsidRPr="008F6E0F">
        <w:rPr>
          <w:highlight w:val="cyan"/>
          <w:u w:val="single"/>
        </w:rPr>
        <w:t>degree of</w:t>
      </w:r>
      <w:r w:rsidRPr="00AB5E62">
        <w:rPr>
          <w:u w:val="single"/>
        </w:rPr>
        <w:t xml:space="preserve"> the activating </w:t>
      </w:r>
      <w:r w:rsidRPr="008F6E0F">
        <w:rPr>
          <w:highlight w:val="cyan"/>
          <w:u w:val="single"/>
        </w:rPr>
        <w:t>disorder</w:t>
      </w:r>
      <w:r w:rsidRPr="00AB5E62">
        <w:rPr>
          <w:sz w:val="16"/>
        </w:rPr>
        <w:t xml:space="preserve">. </w:t>
      </w:r>
    </w:p>
    <w:p w14:paraId="6C85BC85" w14:textId="77777777" w:rsidR="003073F9" w:rsidRDefault="003073F9" w:rsidP="003073F9">
      <w:pPr>
        <w:pStyle w:val="Heading4"/>
      </w:pPr>
      <w:r>
        <w:t xml:space="preserve">International anarchy guarantees war makes threat response impossible </w:t>
      </w:r>
    </w:p>
    <w:p w14:paraId="619E31D3" w14:textId="77777777" w:rsidR="003073F9" w:rsidRPr="008F45FD" w:rsidRDefault="003073F9" w:rsidP="003073F9">
      <w:r w:rsidRPr="008F45FD">
        <w:rPr>
          <w:b/>
          <w:bCs/>
          <w:szCs w:val="24"/>
        </w:rPr>
        <w:t>Craig 8</w:t>
      </w:r>
      <w:r w:rsidRPr="008F45FD">
        <w:rPr>
          <w:szCs w:val="24"/>
        </w:rPr>
        <w:t xml:space="preserve"> </w:t>
      </w:r>
      <w:r>
        <w:t xml:space="preserve">[Campbell Craig, “The Resurgent Idea of World Government”, Ethics &amp; International Affairs, </w:t>
      </w:r>
      <w:hyperlink r:id="rId15" w:history="1">
        <w:r w:rsidRPr="0095790E">
          <w:rPr>
            <w:rStyle w:val="Hyperlink"/>
          </w:rPr>
          <w:t>https://ciaotest.cc.columbia.edu/journals/cceia/v22i2/f_0007579_6441.pdf</w:t>
        </w:r>
      </w:hyperlink>
      <w:r>
        <w:t>, June 2008, imp]</w:t>
      </w:r>
    </w:p>
    <w:p w14:paraId="0CEA6112" w14:textId="77777777" w:rsidR="003073F9" w:rsidRPr="008F45FD" w:rsidRDefault="003073F9" w:rsidP="003073F9">
      <w:pPr>
        <w:rPr>
          <w:sz w:val="16"/>
        </w:rPr>
      </w:pPr>
      <w:r w:rsidRPr="008F45FD">
        <w:rPr>
          <w:sz w:val="16"/>
        </w:rPr>
        <w:t xml:space="preserve">Certainly, </w:t>
      </w:r>
      <w:r w:rsidRPr="008F45FD">
        <w:rPr>
          <w:u w:val="single"/>
        </w:rPr>
        <w:t xml:space="preserve">one of the most evident failures of </w:t>
      </w:r>
      <w:r w:rsidRPr="008F45FD">
        <w:rPr>
          <w:highlight w:val="cyan"/>
          <w:u w:val="single"/>
        </w:rPr>
        <w:t>the nation-state system</w:t>
      </w:r>
      <w:r w:rsidRPr="008F45FD">
        <w:rPr>
          <w:u w:val="single"/>
        </w:rPr>
        <w:t xml:space="preserve"> in recent years </w:t>
      </w:r>
      <w:r w:rsidRPr="008F45FD">
        <w:rPr>
          <w:highlight w:val="cyan"/>
          <w:u w:val="single"/>
        </w:rPr>
        <w:t>has</w:t>
      </w:r>
      <w:r w:rsidRPr="008F45FD">
        <w:rPr>
          <w:u w:val="single"/>
        </w:rPr>
        <w:t xml:space="preserve"> been its </w:t>
      </w:r>
      <w:r w:rsidRPr="008F45FD">
        <w:rPr>
          <w:highlight w:val="cyan"/>
          <w:u w:val="single"/>
        </w:rPr>
        <w:t>inability to deal</w:t>
      </w:r>
      <w:r w:rsidRPr="008F45FD">
        <w:rPr>
          <w:u w:val="single"/>
        </w:rPr>
        <w:t xml:space="preserve"> successfully </w:t>
      </w:r>
      <w:r w:rsidRPr="008F45FD">
        <w:rPr>
          <w:highlight w:val="cyan"/>
          <w:u w:val="single"/>
        </w:rPr>
        <w:t>with problems that endanger</w:t>
      </w:r>
      <w:r w:rsidRPr="008F45FD">
        <w:rPr>
          <w:u w:val="single"/>
        </w:rPr>
        <w:t xml:space="preserve"> much or most of </w:t>
      </w:r>
      <w:r w:rsidRPr="008F45FD">
        <w:rPr>
          <w:highlight w:val="cyan"/>
          <w:u w:val="single"/>
        </w:rPr>
        <w:t>the world’s population</w:t>
      </w:r>
      <w:r w:rsidRPr="008F45FD">
        <w:rPr>
          <w:sz w:val="16"/>
        </w:rPr>
        <w:t>. As the world has become more globalized—economically integrated and culturally interconnected—</w:t>
      </w:r>
      <w:r w:rsidRPr="008F45FD">
        <w:rPr>
          <w:u w:val="single"/>
        </w:rPr>
        <w:t>individual countries have become increasingly averse to dealing with international problems that are not caused by any single state and cannot be fixed</w:t>
      </w:r>
      <w:r w:rsidRPr="008F45FD">
        <w:rPr>
          <w:sz w:val="16"/>
        </w:rPr>
        <w:t xml:space="preserve"> even </w:t>
      </w:r>
      <w:r w:rsidRPr="008F45FD">
        <w:rPr>
          <w:u w:val="single"/>
        </w:rPr>
        <w:t xml:space="preserve">by the focused efforts of individual governments. </w:t>
      </w:r>
      <w:r w:rsidRPr="008F45FD">
        <w:rPr>
          <w:sz w:val="16"/>
        </w:rPr>
        <w:t xml:space="preserve">Political scientists refer to this quandary as </w:t>
      </w:r>
      <w:r w:rsidRPr="008213F1">
        <w:rPr>
          <w:highlight w:val="cyan"/>
          <w:u w:val="single"/>
        </w:rPr>
        <w:t>the ‘‘collective action problem</w:t>
      </w:r>
      <w:r w:rsidRPr="008F45FD">
        <w:rPr>
          <w:sz w:val="16"/>
        </w:rPr>
        <w:t xml:space="preserve">,’’ by which they mean the dilemma that </w:t>
      </w:r>
      <w:r w:rsidRPr="008213F1">
        <w:rPr>
          <w:highlight w:val="cyan"/>
          <w:u w:val="single"/>
        </w:rPr>
        <w:t>emerges</w:t>
      </w:r>
      <w:r w:rsidRPr="008F45FD">
        <w:rPr>
          <w:u w:val="single"/>
        </w:rPr>
        <w:t xml:space="preserve"> when several actors have an interest in eradicating a problem that harms all of them, but when </w:t>
      </w:r>
      <w:r w:rsidRPr="008213F1">
        <w:rPr>
          <w:highlight w:val="cyan"/>
          <w:u w:val="single"/>
        </w:rPr>
        <w:t>each would prefer</w:t>
      </w:r>
      <w:r w:rsidRPr="008F45FD">
        <w:rPr>
          <w:u w:val="single"/>
        </w:rPr>
        <w:t xml:space="preserve"> </w:t>
      </w:r>
      <w:r w:rsidRPr="008213F1">
        <w:rPr>
          <w:u w:val="single"/>
        </w:rPr>
        <w:t>that someone else do the dirty work of solving</w:t>
      </w:r>
      <w:r w:rsidRPr="008F45FD">
        <w:rPr>
          <w:u w:val="single"/>
        </w:rPr>
        <w:t xml:space="preserve"> it.</w:t>
      </w:r>
      <w:r w:rsidRPr="008F45FD">
        <w:rPr>
          <w:sz w:val="16"/>
        </w:rPr>
        <w:t xml:space="preserve"> If </w:t>
      </w:r>
      <w:r w:rsidRPr="008F45FD">
        <w:rPr>
          <w:u w:val="single"/>
        </w:rPr>
        <w:t>everyone benefits more or less equally from the problem’s solution</w:t>
      </w:r>
      <w:r w:rsidRPr="008F45FD">
        <w:rPr>
          <w:sz w:val="16"/>
        </w:rPr>
        <w:t xml:space="preserve">, but only the actor that addresses it pays the costs, then </w:t>
      </w:r>
      <w:r w:rsidRPr="008F45FD">
        <w:rPr>
          <w:u w:val="single"/>
        </w:rPr>
        <w:t xml:space="preserve">all are likely to want </w:t>
      </w:r>
      <w:r w:rsidRPr="008213F1">
        <w:rPr>
          <w:highlight w:val="cyan"/>
          <w:u w:val="single"/>
        </w:rPr>
        <w:t>to ‘‘free ride’’</w:t>
      </w:r>
      <w:r w:rsidRPr="008F45FD">
        <w:rPr>
          <w:u w:val="single"/>
        </w:rPr>
        <w:t xml:space="preserve"> on the other’s efforts</w:t>
      </w:r>
      <w:r w:rsidRPr="008F45FD">
        <w:rPr>
          <w:sz w:val="16"/>
        </w:rPr>
        <w:t>. The result is that no one tackles the problem, and everyone suffers.</w:t>
      </w:r>
    </w:p>
    <w:p w14:paraId="169A94DB" w14:textId="77777777" w:rsidR="003073F9" w:rsidRPr="00BA6CA7" w:rsidRDefault="003073F9" w:rsidP="003073F9">
      <w:pPr>
        <w:rPr>
          <w:u w:val="single"/>
        </w:rPr>
      </w:pPr>
      <w:r w:rsidRPr="00BA6CA7">
        <w:rPr>
          <w:sz w:val="16"/>
        </w:rPr>
        <w:t xml:space="preserve">Several such </w:t>
      </w:r>
      <w:r w:rsidRPr="008213F1">
        <w:rPr>
          <w:highlight w:val="cyan"/>
          <w:u w:val="single"/>
        </w:rPr>
        <w:t>collective action problems dominate</w:t>
      </w:r>
      <w:r w:rsidRPr="00BA6CA7">
        <w:rPr>
          <w:sz w:val="16"/>
        </w:rPr>
        <w:t xml:space="preserve"> much of </w:t>
      </w:r>
      <w:r w:rsidRPr="008213F1">
        <w:rPr>
          <w:highlight w:val="cyan"/>
          <w:u w:val="single"/>
        </w:rPr>
        <w:t>international politics</w:t>
      </w:r>
      <w:r w:rsidRPr="00BA6CA7">
        <w:rPr>
          <w:u w:val="single"/>
        </w:rPr>
        <w:t xml:space="preserve"> </w:t>
      </w:r>
      <w:r w:rsidRPr="00BA6CA7">
        <w:rPr>
          <w:sz w:val="16"/>
        </w:rPr>
        <w:t xml:space="preserve">today, and scholars of course debate their importance and relevance to world government. Nevertheless, a few obvious ones stand out, notably </w:t>
      </w:r>
      <w:r w:rsidRPr="00BA6CA7">
        <w:rPr>
          <w:u w:val="single"/>
        </w:rPr>
        <w:t xml:space="preserve">the imminent danger of </w:t>
      </w:r>
      <w:r w:rsidRPr="008213F1">
        <w:rPr>
          <w:highlight w:val="cyan"/>
          <w:u w:val="single"/>
        </w:rPr>
        <w:t>climate change</w:t>
      </w:r>
      <w:r w:rsidRPr="00BA6CA7">
        <w:rPr>
          <w:sz w:val="16"/>
        </w:rPr>
        <w:t xml:space="preserve">, the difficulty of addressing </w:t>
      </w:r>
      <w:r w:rsidRPr="008213F1">
        <w:rPr>
          <w:highlight w:val="cyan"/>
          <w:u w:val="single"/>
        </w:rPr>
        <w:t>terrorism</w:t>
      </w:r>
      <w:r w:rsidRPr="00BA6CA7">
        <w:rPr>
          <w:u w:val="single"/>
        </w:rPr>
        <w:t>,</w:t>
      </w:r>
      <w:r w:rsidRPr="00BA6CA7">
        <w:rPr>
          <w:sz w:val="16"/>
        </w:rPr>
        <w:t xml:space="preserve"> and the complex task of </w:t>
      </w:r>
      <w:r w:rsidRPr="00BA6CA7">
        <w:rPr>
          <w:u w:val="single"/>
        </w:rPr>
        <w:t>humanitarian intervention</w:t>
      </w:r>
      <w:r w:rsidRPr="00BA6CA7">
        <w:rPr>
          <w:sz w:val="16"/>
        </w:rPr>
        <w:t xml:space="preserve">. All of these are commonly (though not universally) regarded as serious problems in need of urgent solutions, and in each case </w:t>
      </w:r>
      <w:r w:rsidRPr="00BA6CA7">
        <w:rPr>
          <w:u w:val="single"/>
        </w:rPr>
        <w:t xml:space="preserve">powerful states have repeatedly demonstrated that they would prefer that somebody else solve them. </w:t>
      </w:r>
    </w:p>
    <w:p w14:paraId="434D5A91" w14:textId="77777777" w:rsidR="003073F9" w:rsidRPr="00BA6CA7" w:rsidRDefault="003073F9" w:rsidP="003073F9">
      <w:pPr>
        <w:rPr>
          <w:u w:val="single"/>
        </w:rPr>
      </w:pPr>
      <w:r w:rsidRPr="00BA6CA7">
        <w:rPr>
          <w:u w:val="single"/>
        </w:rPr>
        <w:t>The solution to the collective action problem has long been known</w:t>
      </w:r>
      <w:r w:rsidRPr="00BA6CA7">
        <w:rPr>
          <w:sz w:val="16"/>
        </w:rPr>
        <w:t xml:space="preserve">: it requires </w:t>
      </w:r>
      <w:r w:rsidRPr="00BA6CA7">
        <w:rPr>
          <w:u w:val="single"/>
        </w:rPr>
        <w:t>the establishment of</w:t>
      </w:r>
      <w:r w:rsidRPr="00BA6CA7">
        <w:rPr>
          <w:sz w:val="16"/>
        </w:rPr>
        <w:t xml:space="preserve"> some kind of </w:t>
      </w:r>
      <w:r w:rsidRPr="008213F1">
        <w:rPr>
          <w:highlight w:val="cyan"/>
          <w:u w:val="single"/>
        </w:rPr>
        <w:t>authoritative regime</w:t>
      </w:r>
      <w:r w:rsidRPr="00BA6CA7">
        <w:rPr>
          <w:u w:val="single"/>
        </w:rPr>
        <w:t xml:space="preserve"> that </w:t>
      </w:r>
      <w:r w:rsidRPr="008213F1">
        <w:rPr>
          <w:highlight w:val="cyan"/>
          <w:u w:val="single"/>
        </w:rPr>
        <w:t>can organize common solutions to common problems</w:t>
      </w:r>
      <w:r w:rsidRPr="00BA6CA7">
        <w:rPr>
          <w:sz w:val="16"/>
        </w:rPr>
        <w:t xml:space="preserve"> and spread out the costs fairly. This is why many </w:t>
      </w:r>
      <w:r w:rsidRPr="00BA6CA7">
        <w:rPr>
          <w:u w:val="single"/>
        </w:rPr>
        <w:t>scholars and activists</w:t>
      </w:r>
      <w:r w:rsidRPr="00BA6CA7">
        <w:rPr>
          <w:sz w:val="16"/>
        </w:rPr>
        <w:t xml:space="preserve"> concerned with acute global problems </w:t>
      </w:r>
      <w:r w:rsidRPr="00BA6CA7">
        <w:rPr>
          <w:u w:val="single"/>
        </w:rPr>
        <w:t xml:space="preserve">support </w:t>
      </w:r>
      <w:r w:rsidRPr="008213F1">
        <w:rPr>
          <w:highlight w:val="cyan"/>
          <w:u w:val="single"/>
        </w:rPr>
        <w:t>some form of world government</w:t>
      </w:r>
      <w:r w:rsidRPr="00BA6CA7">
        <w:rPr>
          <w:sz w:val="16"/>
        </w:rPr>
        <w:t xml:space="preserve">. These advocates are not so naive as to believe that such a system would put an effortless end to global warming, terrorism, or human rights atrocities, just as even the most effective national governments have not eradicated pollution or crime. The central argument in favor of </w:t>
      </w:r>
      <w:r w:rsidRPr="00BA6CA7">
        <w:rPr>
          <w:u w:val="single"/>
        </w:rPr>
        <w:t>a world-government</w:t>
      </w:r>
      <w:r w:rsidRPr="00BA6CA7">
        <w:rPr>
          <w:sz w:val="16"/>
        </w:rPr>
        <w:t xml:space="preserve"> approach to the problems of globalization is not that it would easily solve these problems, but that </w:t>
      </w:r>
      <w:r w:rsidRPr="00BA6CA7">
        <w:rPr>
          <w:u w:val="single"/>
        </w:rPr>
        <w:t xml:space="preserve">it </w:t>
      </w:r>
      <w:r w:rsidRPr="008213F1">
        <w:rPr>
          <w:highlight w:val="cyan"/>
          <w:u w:val="single"/>
        </w:rPr>
        <w:t>is the only entity that can solve them</w:t>
      </w:r>
    </w:p>
    <w:p w14:paraId="099851AF" w14:textId="77777777" w:rsidR="003073F9" w:rsidRPr="00C17C9A" w:rsidRDefault="003073F9" w:rsidP="003073F9">
      <w:pPr>
        <w:rPr>
          <w:u w:val="single"/>
        </w:rPr>
      </w:pPr>
      <w:r w:rsidRPr="00ED1A4E">
        <w:rPr>
          <w:sz w:val="16"/>
          <w:szCs w:val="16"/>
        </w:rPr>
        <w:t>A less newsworthy issue, but one more central to many advocates of world government, is the persistent possibility of a third world war in which the use of megaton thermonuclear weaponry could destroy most of the human race. During the Cold War, nuclear conflict was averted by the specter of mutual assured destruction (MAD)—the recognition by the United States and the Soviet Union that a war between them would destroy them both. To be sure, this grim form of deterrence could well obtain in future international orders,</w:t>
      </w:r>
      <w:r w:rsidRPr="00C17C9A">
        <w:rPr>
          <w:sz w:val="16"/>
        </w:rPr>
        <w:t xml:space="preserve"> but </w:t>
      </w:r>
      <w:r w:rsidRPr="00C17C9A">
        <w:rPr>
          <w:u w:val="single"/>
        </w:rPr>
        <w:t>it is unwise to regard the Cold War as a promising model for future international politics</w:t>
      </w:r>
      <w:r w:rsidRPr="00C17C9A">
        <w:rPr>
          <w:sz w:val="16"/>
        </w:rPr>
        <w:t xml:space="preserve">. </w:t>
      </w:r>
      <w:r w:rsidRPr="008213F1">
        <w:rPr>
          <w:highlight w:val="cyan"/>
          <w:u w:val="single"/>
        </w:rPr>
        <w:t>It is not</w:t>
      </w:r>
      <w:r w:rsidRPr="00C17C9A">
        <w:rPr>
          <w:u w:val="single"/>
        </w:rPr>
        <w:t xml:space="preserve"> at all </w:t>
      </w:r>
      <w:r w:rsidRPr="008213F1">
        <w:rPr>
          <w:highlight w:val="cyan"/>
          <w:u w:val="single"/>
        </w:rPr>
        <w:t>certain that</w:t>
      </w:r>
      <w:r w:rsidRPr="00C17C9A">
        <w:rPr>
          <w:u w:val="single"/>
        </w:rPr>
        <w:t xml:space="preserve"> international </w:t>
      </w:r>
      <w:r w:rsidRPr="008213F1">
        <w:rPr>
          <w:highlight w:val="cyan"/>
          <w:u w:val="single"/>
        </w:rPr>
        <w:t>politics</w:t>
      </w:r>
      <w:r w:rsidRPr="00C17C9A">
        <w:rPr>
          <w:u w:val="single"/>
        </w:rPr>
        <w:t xml:space="preserve"> is destined to </w:t>
      </w:r>
      <w:r w:rsidRPr="008213F1">
        <w:rPr>
          <w:highlight w:val="cyan"/>
          <w:u w:val="single"/>
        </w:rPr>
        <w:t>return to</w:t>
      </w:r>
      <w:r w:rsidRPr="00C17C9A">
        <w:rPr>
          <w:u w:val="single"/>
        </w:rPr>
        <w:t xml:space="preserve"> </w:t>
      </w:r>
      <w:r w:rsidRPr="008213F1">
        <w:rPr>
          <w:highlight w:val="cyan"/>
          <w:u w:val="single"/>
        </w:rPr>
        <w:t>a stable bipolar order</w:t>
      </w:r>
      <w:r w:rsidRPr="00C17C9A">
        <w:rPr>
          <w:sz w:val="16"/>
        </w:rPr>
        <w:t xml:space="preserve">, such as prevailed during the second half of the Cold War, but </w:t>
      </w:r>
      <w:r w:rsidRPr="00C17C9A">
        <w:rPr>
          <w:u w:val="single"/>
        </w:rPr>
        <w:t xml:space="preserve">even if this does happen, </w:t>
      </w:r>
      <w:r w:rsidRPr="008213F1">
        <w:rPr>
          <w:highlight w:val="cyan"/>
          <w:u w:val="single"/>
        </w:rPr>
        <w:t>there is no guarantee that</w:t>
      </w:r>
      <w:r w:rsidRPr="00C17C9A">
        <w:rPr>
          <w:u w:val="single"/>
        </w:rPr>
        <w:t xml:space="preserve"> nuclear </w:t>
      </w:r>
      <w:r w:rsidRPr="008213F1">
        <w:rPr>
          <w:highlight w:val="cyan"/>
          <w:u w:val="single"/>
        </w:rPr>
        <w:t>deterrence would work</w:t>
      </w:r>
      <w:r w:rsidRPr="00C17C9A">
        <w:rPr>
          <w:u w:val="single"/>
        </w:rPr>
        <w:t xml:space="preserve"> as well as it did </w:t>
      </w:r>
      <w:r w:rsidRPr="00C17C9A">
        <w:rPr>
          <w:sz w:val="16"/>
        </w:rPr>
        <w:t xml:space="preserve">during the second half of the twentieth century. </w:t>
      </w:r>
      <w:r w:rsidRPr="00C17C9A">
        <w:rPr>
          <w:u w:val="single"/>
        </w:rPr>
        <w:t xml:space="preserve">It is well to remember that the </w:t>
      </w:r>
      <w:r w:rsidRPr="008213F1">
        <w:rPr>
          <w:highlight w:val="cyan"/>
          <w:u w:val="single"/>
        </w:rPr>
        <w:t>two sides came close to nuclear blows</w:t>
      </w:r>
      <w:r w:rsidRPr="00C17C9A">
        <w:rPr>
          <w:u w:val="single"/>
        </w:rPr>
        <w:t xml:space="preserve"> during the Cuban crisis,</w:t>
      </w:r>
      <w:r w:rsidRPr="00C17C9A">
        <w:rPr>
          <w:sz w:val="16"/>
        </w:rPr>
        <w:t xml:space="preserve"> and this was </w:t>
      </w:r>
      <w:r w:rsidRPr="008213F1">
        <w:rPr>
          <w:highlight w:val="cyan"/>
          <w:u w:val="single"/>
        </w:rPr>
        <w:t>over a</w:t>
      </w:r>
      <w:r w:rsidRPr="00C17C9A">
        <w:rPr>
          <w:u w:val="single"/>
        </w:rPr>
        <w:t xml:space="preserve"> relatively </w:t>
      </w:r>
      <w:r w:rsidRPr="008213F1">
        <w:rPr>
          <w:highlight w:val="cyan"/>
          <w:u w:val="single"/>
        </w:rPr>
        <w:t>small issue</w:t>
      </w:r>
      <w:r w:rsidRPr="00C17C9A">
        <w:rPr>
          <w:u w:val="single"/>
        </w:rPr>
        <w:t xml:space="preserve"> that did not bear upon the basic security of either state</w:t>
      </w:r>
      <w:r w:rsidRPr="00C17C9A">
        <w:rPr>
          <w:sz w:val="16"/>
        </w:rPr>
        <w:t xml:space="preserve">. As Martin Amis has written, </w:t>
      </w:r>
      <w:r w:rsidRPr="00C17C9A">
        <w:rPr>
          <w:u w:val="single"/>
        </w:rPr>
        <w:t xml:space="preserve">the problem with </w:t>
      </w:r>
      <w:r w:rsidRPr="008213F1">
        <w:rPr>
          <w:highlight w:val="cyan"/>
          <w:u w:val="single"/>
        </w:rPr>
        <w:t>nuclear deterrence</w:t>
      </w:r>
      <w:r w:rsidRPr="00C17C9A">
        <w:rPr>
          <w:u w:val="single"/>
        </w:rPr>
        <w:t xml:space="preserve"> is that ‘‘it </w:t>
      </w:r>
      <w:r w:rsidRPr="008213F1">
        <w:rPr>
          <w:highlight w:val="cyan"/>
          <w:u w:val="single"/>
        </w:rPr>
        <w:t>can’t last</w:t>
      </w:r>
      <w:r w:rsidRPr="00C17C9A">
        <w:rPr>
          <w:u w:val="single"/>
        </w:rPr>
        <w:t xml:space="preserve"> </w:t>
      </w:r>
      <w:r w:rsidRPr="008213F1">
        <w:rPr>
          <w:highlight w:val="cyan"/>
          <w:u w:val="single"/>
        </w:rPr>
        <w:t>out the necessary timespan</w:t>
      </w:r>
      <w:r w:rsidRPr="00C17C9A">
        <w:rPr>
          <w:u w:val="single"/>
        </w:rPr>
        <w:t>, which is roughly between now and the death of the sun</w:t>
      </w:r>
      <w:r w:rsidRPr="00C17C9A">
        <w:rPr>
          <w:sz w:val="16"/>
        </w:rPr>
        <w:t xml:space="preserve">.’’4 As long as interstate politics continue, </w:t>
      </w:r>
      <w:r w:rsidRPr="00C17C9A">
        <w:rPr>
          <w:u w:val="single"/>
        </w:rPr>
        <w:t xml:space="preserve">we cannot rule out that </w:t>
      </w:r>
      <w:r w:rsidRPr="008213F1">
        <w:rPr>
          <w:highlight w:val="cyan"/>
          <w:u w:val="single"/>
        </w:rPr>
        <w:t xml:space="preserve">in some future conflict </w:t>
      </w:r>
      <w:r w:rsidRPr="008213F1">
        <w:rPr>
          <w:u w:val="single"/>
        </w:rPr>
        <w:t>a warning system will fail, a leader will panic, governments will refuse to back down, a third party w</w:t>
      </w:r>
      <w:r w:rsidRPr="00C17C9A">
        <w:rPr>
          <w:u w:val="single"/>
        </w:rPr>
        <w:t>ill provoke a response</w:t>
      </w:r>
      <w:r w:rsidRPr="00C17C9A">
        <w:rPr>
          <w:sz w:val="16"/>
        </w:rPr>
        <w:t xml:space="preserve">— indeed, </w:t>
      </w:r>
      <w:r w:rsidRPr="00C17C9A">
        <w:rPr>
          <w:u w:val="single"/>
        </w:rPr>
        <w:t xml:space="preserve">there are </w:t>
      </w:r>
      <w:r w:rsidRPr="008213F1">
        <w:rPr>
          <w:highlight w:val="cyan"/>
          <w:u w:val="single"/>
        </w:rPr>
        <w:t>any number of scenarios</w:t>
      </w:r>
      <w:r w:rsidRPr="00C17C9A">
        <w:rPr>
          <w:u w:val="single"/>
        </w:rPr>
        <w:t xml:space="preserve"> under which </w:t>
      </w:r>
      <w:r w:rsidRPr="008213F1">
        <w:rPr>
          <w:highlight w:val="cyan"/>
          <w:u w:val="single"/>
        </w:rPr>
        <w:t>deterrence could fail</w:t>
      </w:r>
      <w:r w:rsidRPr="00C17C9A">
        <w:rPr>
          <w:u w:val="single"/>
        </w:rPr>
        <w:t xml:space="preserve"> and thermonuclear war could occur</w:t>
      </w:r>
    </w:p>
    <w:p w14:paraId="3382545B" w14:textId="77777777" w:rsidR="003073F9" w:rsidRPr="006F715F" w:rsidRDefault="003073F9" w:rsidP="003073F9">
      <w:pPr>
        <w:pStyle w:val="Heading4"/>
      </w:pPr>
      <w:r>
        <w:t xml:space="preserve">Only a world state solves extinction – outweighs on probability and magnitude </w:t>
      </w:r>
    </w:p>
    <w:p w14:paraId="29EB003A" w14:textId="77777777" w:rsidR="003073F9" w:rsidRPr="00F40287" w:rsidRDefault="003073F9" w:rsidP="003073F9">
      <w:r w:rsidRPr="006F715F">
        <w:rPr>
          <w:b/>
          <w:bCs/>
          <w:szCs w:val="24"/>
        </w:rPr>
        <w:t>Czarnecki 20</w:t>
      </w:r>
      <w:r w:rsidRPr="006F715F">
        <w:rPr>
          <w:szCs w:val="24"/>
        </w:rPr>
        <w:t xml:space="preserve"> </w:t>
      </w:r>
      <w:r>
        <w:t>[Tony Czarnecki, Economist, founder of the Sustensis Think Tank,</w:t>
      </w:r>
      <w:r w:rsidRPr="006F715F">
        <w:t xml:space="preserve"> </w:t>
      </w:r>
      <w:r>
        <w:t>“</w:t>
      </w:r>
      <w:r w:rsidRPr="006F715F">
        <w:t>Existential threats require a planet-wide approach managed by the World Government</w:t>
      </w:r>
      <w:r>
        <w:t xml:space="preserve">”, </w:t>
      </w:r>
      <w:hyperlink r:id="rId16" w:history="1">
        <w:r w:rsidRPr="0095790E">
          <w:rPr>
            <w:rStyle w:val="Hyperlink"/>
          </w:rPr>
          <w:t>https://sustensis.medium.com/existential-threats-require-a-planet-wide-approach-managed-by-the-world-government-cd496f746102</w:t>
        </w:r>
      </w:hyperlink>
      <w:r>
        <w:t>, October 29, 2020, imp]</w:t>
      </w:r>
    </w:p>
    <w:p w14:paraId="37746A64" w14:textId="77777777" w:rsidR="003073F9" w:rsidRPr="006F715F" w:rsidRDefault="003073F9" w:rsidP="003073F9">
      <w:pPr>
        <w:rPr>
          <w:u w:val="single"/>
        </w:rPr>
      </w:pPr>
      <w:r w:rsidRPr="006F715F">
        <w:rPr>
          <w:u w:val="single"/>
        </w:rPr>
        <w:t xml:space="preserve">We have heard a lot about an existential threat of </w:t>
      </w:r>
      <w:r w:rsidRPr="00D26661">
        <w:rPr>
          <w:highlight w:val="cyan"/>
          <w:u w:val="single"/>
        </w:rPr>
        <w:t>Climate Change</w:t>
      </w:r>
      <w:r w:rsidRPr="006F715F">
        <w:rPr>
          <w:sz w:val="16"/>
        </w:rPr>
        <w:t xml:space="preserve">. But </w:t>
      </w:r>
      <w:r w:rsidRPr="006F715F">
        <w:rPr>
          <w:szCs w:val="32"/>
          <w:u w:val="single"/>
        </w:rPr>
        <w:t xml:space="preserve">this </w:t>
      </w:r>
      <w:r w:rsidRPr="00D26661">
        <w:rPr>
          <w:szCs w:val="32"/>
          <w:highlight w:val="cyan"/>
          <w:u w:val="single"/>
        </w:rPr>
        <w:t>is</w:t>
      </w:r>
      <w:r w:rsidRPr="006F715F">
        <w:rPr>
          <w:szCs w:val="32"/>
          <w:u w:val="single"/>
        </w:rPr>
        <w:t xml:space="preserve"> only </w:t>
      </w:r>
      <w:r w:rsidRPr="00D26661">
        <w:rPr>
          <w:szCs w:val="32"/>
          <w:highlight w:val="cyan"/>
          <w:u w:val="single"/>
        </w:rPr>
        <w:t>one of about a dozen</w:t>
      </w:r>
      <w:r w:rsidRPr="006F715F">
        <w:rPr>
          <w:szCs w:val="32"/>
          <w:u w:val="single"/>
        </w:rPr>
        <w:t xml:space="preserve"> of such </w:t>
      </w:r>
      <w:r w:rsidRPr="00D26661">
        <w:rPr>
          <w:szCs w:val="32"/>
          <w:highlight w:val="cyan"/>
          <w:u w:val="single"/>
        </w:rPr>
        <w:t>existential risks</w:t>
      </w:r>
      <w:r w:rsidRPr="006F715F">
        <w:rPr>
          <w:szCs w:val="32"/>
          <w:u w:val="single"/>
        </w:rPr>
        <w:t>.</w:t>
      </w:r>
      <w:r w:rsidRPr="006F715F">
        <w:rPr>
          <w:szCs w:val="32"/>
        </w:rPr>
        <w:t xml:space="preserve"> </w:t>
      </w:r>
      <w:r w:rsidRPr="006F715F">
        <w:rPr>
          <w:sz w:val="16"/>
        </w:rPr>
        <w:t>Among them, </w:t>
      </w:r>
      <w:r w:rsidRPr="006F715F">
        <w:rPr>
          <w:highlight w:val="cyan"/>
          <w:u w:val="single"/>
        </w:rPr>
        <w:t xml:space="preserve">the </w:t>
      </w:r>
      <w:r w:rsidRPr="006F715F">
        <w:rPr>
          <w:b/>
          <w:bCs/>
          <w:highlight w:val="cyan"/>
          <w:u w:val="single"/>
        </w:rPr>
        <w:t>most severe</w:t>
      </w:r>
      <w:r w:rsidRPr="006F715F">
        <w:rPr>
          <w:highlight w:val="cyan"/>
          <w:u w:val="single"/>
        </w:rPr>
        <w:t xml:space="preserve"> is</w:t>
      </w:r>
      <w:r w:rsidRPr="006F715F">
        <w:rPr>
          <w:u w:val="single"/>
        </w:rPr>
        <w:t xml:space="preserve"> the threat of </w:t>
      </w:r>
      <w:r w:rsidRPr="006F715F">
        <w:rPr>
          <w:highlight w:val="cyan"/>
          <w:u w:val="single"/>
        </w:rPr>
        <w:t>Artificial Intelligence</w:t>
      </w:r>
      <w:r w:rsidRPr="006F715F">
        <w:rPr>
          <w:sz w:val="16"/>
        </w:rPr>
        <w:t xml:space="preserve"> and especially, </w:t>
      </w:r>
      <w:r w:rsidRPr="006F715F">
        <w:rPr>
          <w:u w:val="single"/>
        </w:rPr>
        <w:t>its mature form — Superintelligence. </w:t>
      </w:r>
      <w:r w:rsidRPr="006F715F">
        <w:rPr>
          <w:b/>
          <w:bCs/>
          <w:highlight w:val="cyan"/>
          <w:u w:val="single"/>
        </w:rPr>
        <w:t>This is an existential threat of an entirely different magnitude</w:t>
      </w:r>
      <w:r w:rsidRPr="006F715F">
        <w:rPr>
          <w:sz w:val="16"/>
        </w:rPr>
        <w:t xml:space="preserve">, </w:t>
      </w:r>
      <w:r w:rsidRPr="006F715F">
        <w:rPr>
          <w:highlight w:val="cyan"/>
          <w:u w:val="single"/>
        </w:rPr>
        <w:t>which can</w:t>
      </w:r>
      <w:r w:rsidRPr="006F715F">
        <w:rPr>
          <w:u w:val="single"/>
        </w:rPr>
        <w:t xml:space="preserve"> either </w:t>
      </w:r>
      <w:r w:rsidRPr="006F715F">
        <w:rPr>
          <w:highlight w:val="cyan"/>
          <w:u w:val="single"/>
        </w:rPr>
        <w:t>make our species extinct by</w:t>
      </w:r>
      <w:r w:rsidRPr="006F715F">
        <w:rPr>
          <w:u w:val="single"/>
        </w:rPr>
        <w:t xml:space="preserve"> a </w:t>
      </w:r>
      <w:r w:rsidRPr="006F715F">
        <w:rPr>
          <w:highlight w:val="cyan"/>
          <w:u w:val="single"/>
        </w:rPr>
        <w:t>direct malevolent action, or by taking</w:t>
      </w:r>
      <w:r w:rsidRPr="006F715F">
        <w:rPr>
          <w:u w:val="single"/>
        </w:rPr>
        <w:t xml:space="preserve"> over the </w:t>
      </w:r>
      <w:r w:rsidRPr="006F715F">
        <w:rPr>
          <w:highlight w:val="cyan"/>
          <w:u w:val="single"/>
        </w:rPr>
        <w:t>control</w:t>
      </w:r>
      <w:r w:rsidRPr="006F715F">
        <w:rPr>
          <w:sz w:val="16"/>
        </w:rPr>
        <w:t xml:space="preserve"> over the future of Humanity. This risk is also different from Climate Change because </w:t>
      </w:r>
      <w:r w:rsidRPr="006F715F">
        <w:rPr>
          <w:highlight w:val="cyan"/>
          <w:u w:val="single"/>
        </w:rPr>
        <w:t>it</w:t>
      </w:r>
      <w:r w:rsidRPr="006F715F">
        <w:rPr>
          <w:u w:val="single"/>
        </w:rPr>
        <w:t xml:space="preserve"> </w:t>
      </w:r>
      <w:r w:rsidRPr="006F715F">
        <w:rPr>
          <w:highlight w:val="cyan"/>
          <w:u w:val="single"/>
        </w:rPr>
        <w:t>may come</w:t>
      </w:r>
      <w:r w:rsidRPr="006F715F">
        <w:rPr>
          <w:u w:val="single"/>
        </w:rPr>
        <w:t xml:space="preserve"> much earlier, </w:t>
      </w:r>
      <w:r w:rsidRPr="006F715F">
        <w:rPr>
          <w:highlight w:val="cyan"/>
          <w:u w:val="single"/>
        </w:rPr>
        <w:t>within</w:t>
      </w:r>
      <w:r w:rsidRPr="006F715F">
        <w:rPr>
          <w:u w:val="single"/>
        </w:rPr>
        <w:t xml:space="preserve"> the next few </w:t>
      </w:r>
      <w:r w:rsidRPr="006F715F">
        <w:rPr>
          <w:highlight w:val="cyan"/>
          <w:u w:val="single"/>
        </w:rPr>
        <w:t>decades</w:t>
      </w:r>
      <w:r w:rsidRPr="006F715F">
        <w:rPr>
          <w:u w:val="single"/>
        </w:rPr>
        <w:t>.</w:t>
      </w:r>
      <w:r w:rsidRPr="006F715F">
        <w:rPr>
          <w:sz w:val="16"/>
        </w:rPr>
        <w:t xml:space="preserve"> Secondly, </w:t>
      </w:r>
      <w:r w:rsidRPr="006F715F">
        <w:rPr>
          <w:u w:val="single"/>
        </w:rPr>
        <w:t>we cannot stop (uninvent AI) — the proverbial genie is already out of the bottle.</w:t>
      </w:r>
      <w:r w:rsidRPr="006F715F">
        <w:rPr>
          <w:sz w:val="16"/>
        </w:rPr>
        <w:t xml:space="preserve"> Incidentally, </w:t>
      </w:r>
      <w:r w:rsidRPr="006F715F">
        <w:rPr>
          <w:highlight w:val="cyan"/>
          <w:u w:val="single"/>
        </w:rPr>
        <w:t>both Superintelligence</w:t>
      </w:r>
      <w:r w:rsidRPr="006F715F">
        <w:rPr>
          <w:u w:val="single"/>
        </w:rPr>
        <w:t xml:space="preserve"> (immature) </w:t>
      </w:r>
      <w:r w:rsidRPr="006F715F">
        <w:rPr>
          <w:highlight w:val="cyan"/>
          <w:u w:val="single"/>
        </w:rPr>
        <w:t>and Climate Change have a tipping point at</w:t>
      </w:r>
      <w:r w:rsidRPr="006F715F">
        <w:rPr>
          <w:u w:val="single"/>
        </w:rPr>
        <w:t xml:space="preserve"> about </w:t>
      </w:r>
      <w:r w:rsidRPr="006F715F">
        <w:rPr>
          <w:highlight w:val="cyan"/>
          <w:u w:val="single"/>
        </w:rPr>
        <w:t>2030.</w:t>
      </w:r>
    </w:p>
    <w:p w14:paraId="08225673" w14:textId="77777777" w:rsidR="003073F9" w:rsidRPr="00884022" w:rsidRDefault="003073F9" w:rsidP="003073F9">
      <w:r w:rsidRPr="006F715F">
        <w:rPr>
          <w:highlight w:val="cyan"/>
          <w:u w:val="single"/>
        </w:rPr>
        <w:t>There is at least 20% chance that</w:t>
      </w:r>
      <w:r w:rsidRPr="006F715F">
        <w:rPr>
          <w:u w:val="single"/>
        </w:rPr>
        <w:t xml:space="preserve"> one of the man-made </w:t>
      </w:r>
      <w:r w:rsidRPr="006F715F">
        <w:rPr>
          <w:highlight w:val="cyan"/>
          <w:u w:val="single"/>
        </w:rPr>
        <w:t>existential risks will materialize</w:t>
      </w:r>
      <w:r w:rsidRPr="006F715F">
        <w:rPr>
          <w:u w:val="single"/>
        </w:rPr>
        <w:t xml:space="preserve"> by the end of this century</w:t>
      </w:r>
      <w:r w:rsidRPr="006F715F">
        <w:rPr>
          <w:sz w:val="16"/>
        </w:rPr>
        <w:t xml:space="preserve">, making our species extinct. However, </w:t>
      </w:r>
      <w:r w:rsidRPr="006F715F">
        <w:rPr>
          <w:u w:val="single"/>
        </w:rPr>
        <w:t xml:space="preserve">some </w:t>
      </w:r>
      <w:r w:rsidRPr="006F715F">
        <w:rPr>
          <w:highlight w:val="cyan"/>
          <w:u w:val="single"/>
        </w:rPr>
        <w:t>experts</w:t>
      </w:r>
      <w:r w:rsidRPr="006F715F">
        <w:rPr>
          <w:u w:val="single"/>
        </w:rPr>
        <w:t xml:space="preserve">, like prof. Martin Rees, or the late Stephen Hawking, </w:t>
      </w:r>
      <w:r w:rsidRPr="006F715F">
        <w:rPr>
          <w:highlight w:val="cyan"/>
          <w:u w:val="single"/>
        </w:rPr>
        <w:t>assess</w:t>
      </w:r>
      <w:r w:rsidRPr="006F715F">
        <w:rPr>
          <w:u w:val="single"/>
        </w:rPr>
        <w:t xml:space="preserve"> such a risk as </w:t>
      </w:r>
      <w:r w:rsidRPr="006F715F">
        <w:rPr>
          <w:highlight w:val="cyan"/>
          <w:u w:val="single"/>
        </w:rPr>
        <w:t>at least 50%</w:t>
      </w:r>
      <w:r w:rsidRPr="006F715F">
        <w:rPr>
          <w:sz w:val="16"/>
        </w:rPr>
        <w:t xml:space="preserve">. If we are to survive, </w:t>
      </w:r>
      <w:r w:rsidRPr="006F715F">
        <w:rPr>
          <w:highlight w:val="cyan"/>
          <w:u w:val="single"/>
        </w:rPr>
        <w:t>we need to apply a planet-wide risk mitigation strategy managed by a powerful planetary organization</w:t>
      </w:r>
      <w:r w:rsidRPr="006F715F">
        <w:rPr>
          <w:sz w:val="16"/>
        </w:rPr>
        <w:t xml:space="preserve">. </w:t>
      </w:r>
      <w:r w:rsidRPr="00D26661">
        <w:rPr>
          <w:b/>
          <w:bCs/>
          <w:highlight w:val="cyan"/>
          <w:u w:val="single"/>
        </w:rPr>
        <w:t>We would need the World Government</w:t>
      </w:r>
      <w:r w:rsidRPr="006F715F">
        <w:rPr>
          <w:highlight w:val="cyan"/>
          <w:u w:val="single"/>
        </w:rPr>
        <w:t>,</w:t>
      </w:r>
      <w:r w:rsidRPr="006F715F">
        <w:rPr>
          <w:u w:val="single"/>
        </w:rPr>
        <w:t xml:space="preserve"> which if it is to be effective, would have to be created by the end of this decade.</w:t>
      </w:r>
    </w:p>
    <w:p w14:paraId="285B1E45" w14:textId="77777777" w:rsidR="003073F9" w:rsidRDefault="003073F9" w:rsidP="003073F9">
      <w:pPr>
        <w:pStyle w:val="Heading4"/>
      </w:pPr>
      <w:bookmarkStart w:id="1" w:name="_Hlk86655889"/>
      <w:r>
        <w:t>Military leaders check the impact</w:t>
      </w:r>
    </w:p>
    <w:p w14:paraId="4AA50226" w14:textId="77777777" w:rsidR="003073F9" w:rsidRPr="002C12B5" w:rsidRDefault="003073F9" w:rsidP="003073F9">
      <w:r w:rsidRPr="009320D4">
        <w:rPr>
          <w:b/>
          <w:bCs/>
          <w:szCs w:val="24"/>
        </w:rPr>
        <w:t>Ladish 20</w:t>
      </w:r>
      <w:r w:rsidRPr="009320D4">
        <w:rPr>
          <w:szCs w:val="24"/>
        </w:rPr>
        <w:t xml:space="preserve"> </w:t>
      </w:r>
      <w:r>
        <w:t xml:space="preserve">[Jeffery Ladish, Biologist, Existential Risk Consultant @ Gordian Research, an existential risk consulting firm, “Nuclear war is unlikely to cause human extinction”, </w:t>
      </w:r>
      <w:r w:rsidRPr="009320D4">
        <w:t>https://jeffreyladish.com/Nuclear_war_is_unlikely_to_cause_human_extinction/</w:t>
      </w:r>
      <w:r>
        <w:t>, November 7</w:t>
      </w:r>
      <w:r w:rsidRPr="009320D4">
        <w:rPr>
          <w:vertAlign w:val="superscript"/>
        </w:rPr>
        <w:t>th</w:t>
      </w:r>
      <w:r>
        <w:t>, 2020, imp]</w:t>
      </w:r>
    </w:p>
    <w:p w14:paraId="375057C7" w14:textId="77777777" w:rsidR="003073F9" w:rsidRPr="009320D4" w:rsidRDefault="003073F9" w:rsidP="003073F9">
      <w:pPr>
        <w:rPr>
          <w:sz w:val="16"/>
        </w:rPr>
      </w:pPr>
      <w:r w:rsidRPr="009320D4">
        <w:rPr>
          <w:sz w:val="16"/>
        </w:rPr>
        <w:t xml:space="preserve">C: </w:t>
      </w:r>
      <w:r w:rsidRPr="009320D4">
        <w:rPr>
          <w:u w:val="single"/>
        </w:rPr>
        <w:t>Nuclear war planners are aware of nuclear winter risks</w:t>
      </w:r>
      <w:r w:rsidRPr="009320D4">
        <w:rPr>
          <w:sz w:val="16"/>
        </w:rPr>
        <w:t xml:space="preserve"> and can incorporate these risks into their targeting plans</w:t>
      </w:r>
    </w:p>
    <w:p w14:paraId="20443D52" w14:textId="77777777" w:rsidR="003073F9" w:rsidRPr="002C12B5" w:rsidRDefault="003073F9" w:rsidP="003073F9">
      <w:pPr>
        <w:rPr>
          <w:sz w:val="16"/>
        </w:rPr>
      </w:pPr>
      <w:r w:rsidRPr="009320D4">
        <w:rPr>
          <w:u w:val="single"/>
        </w:rPr>
        <w:t>A very simple way to reduce risks from nuclear winter is to refrain from targeting cities</w:t>
      </w:r>
      <w:r w:rsidRPr="002C12B5">
        <w:rPr>
          <w:sz w:val="16"/>
        </w:rPr>
        <w:t xml:space="preserve"> with nuclear weapons. </w:t>
      </w:r>
      <w:r w:rsidRPr="009320D4">
        <w:rPr>
          <w:u w:val="single"/>
        </w:rPr>
        <w:t>The proposed mechanism behind nuclear winter results from cities burning</w:t>
      </w:r>
      <w:r w:rsidRPr="002C12B5">
        <w:rPr>
          <w:sz w:val="16"/>
        </w:rPr>
        <w:t xml:space="preserve">, not ground bursts on military targets. </w:t>
      </w:r>
      <w:r w:rsidRPr="009320D4">
        <w:rPr>
          <w:u w:val="single"/>
        </w:rPr>
        <w:t xml:space="preserve">I’ve spoken with some of the officials in </w:t>
      </w:r>
      <w:r w:rsidRPr="009320D4">
        <w:rPr>
          <w:highlight w:val="cyan"/>
          <w:u w:val="single"/>
        </w:rPr>
        <w:t>the</w:t>
      </w:r>
      <w:r w:rsidRPr="009320D4">
        <w:rPr>
          <w:u w:val="single"/>
        </w:rPr>
        <w:t xml:space="preserve"> US </w:t>
      </w:r>
      <w:r w:rsidRPr="009320D4">
        <w:rPr>
          <w:highlight w:val="cyan"/>
          <w:u w:val="single"/>
        </w:rPr>
        <w:t>defense establishment</w:t>
      </w:r>
      <w:r w:rsidRPr="009320D4">
        <w:rPr>
          <w:u w:val="single"/>
        </w:rPr>
        <w:t xml:space="preserve"> responsible for nuclear war planning, and they’re </w:t>
      </w:r>
      <w:r w:rsidRPr="009320D4">
        <w:rPr>
          <w:highlight w:val="cyan"/>
          <w:u w:val="single"/>
        </w:rPr>
        <w:t>well aware of</w:t>
      </w:r>
      <w:r w:rsidRPr="009320D4">
        <w:rPr>
          <w:u w:val="single"/>
        </w:rPr>
        <w:t xml:space="preserve"> the </w:t>
      </w:r>
      <w:r w:rsidRPr="009320D4">
        <w:rPr>
          <w:highlight w:val="cyan"/>
          <w:u w:val="single"/>
        </w:rPr>
        <w:t>potential risks from nuclear winter</w:t>
      </w:r>
      <w:r w:rsidRPr="009320D4">
        <w:rPr>
          <w:u w:val="single"/>
        </w:rPr>
        <w:t>.</w:t>
      </w:r>
      <w:r w:rsidRPr="002C12B5">
        <w:rPr>
          <w:sz w:val="16"/>
        </w:rPr>
        <w:t xml:space="preserve"> Of course, being aware of the risks does not guarantee they will have reasoned about the risks well, or have engaged in good risk management practices. </w:t>
      </w:r>
      <w:r w:rsidRPr="002C12B5">
        <w:rPr>
          <w:u w:val="single"/>
        </w:rPr>
        <w:t xml:space="preserve">However, the fact that </w:t>
      </w:r>
      <w:r w:rsidRPr="002C12B5">
        <w:rPr>
          <w:highlight w:val="cyan"/>
          <w:u w:val="single"/>
        </w:rPr>
        <w:t>this risk is well publicized makes it</w:t>
      </w:r>
      <w:r w:rsidRPr="002C12B5">
        <w:rPr>
          <w:u w:val="single"/>
        </w:rPr>
        <w:t xml:space="preserve"> more </w:t>
      </w:r>
      <w:r w:rsidRPr="002C12B5">
        <w:rPr>
          <w:highlight w:val="cyan"/>
          <w:u w:val="single"/>
        </w:rPr>
        <w:t>likely</w:t>
      </w:r>
      <w:r w:rsidRPr="002C12B5">
        <w:rPr>
          <w:u w:val="single"/>
        </w:rPr>
        <w:t xml:space="preserve"> that nuclear </w:t>
      </w:r>
      <w:r w:rsidRPr="002C12B5">
        <w:rPr>
          <w:highlight w:val="cyan"/>
          <w:u w:val="single"/>
        </w:rPr>
        <w:t>war planners will</w:t>
      </w:r>
      <w:r w:rsidRPr="002C12B5">
        <w:rPr>
          <w:u w:val="single"/>
        </w:rPr>
        <w:t xml:space="preserve"> take steps to </w:t>
      </w:r>
      <w:r w:rsidRPr="002C12B5">
        <w:rPr>
          <w:highlight w:val="cyan"/>
          <w:u w:val="single"/>
        </w:rPr>
        <w:t>minimize blowback risk</w:t>
      </w:r>
      <w:r w:rsidRPr="002C12B5">
        <w:rPr>
          <w:u w:val="single"/>
        </w:rPr>
        <w:t xml:space="preserve"> from climate effects.</w:t>
      </w:r>
    </w:p>
    <w:p w14:paraId="74F125F6" w14:textId="77777777" w:rsidR="003073F9" w:rsidRPr="00067399" w:rsidRDefault="003073F9" w:rsidP="003073F9">
      <w:pPr>
        <w:rPr>
          <w:u w:val="single"/>
        </w:rPr>
      </w:pPr>
      <w:r w:rsidRPr="009320D4">
        <w:rPr>
          <w:sz w:val="16"/>
        </w:rPr>
        <w:t xml:space="preserve">It’s hard to know to what extent this has been done. </w:t>
      </w:r>
      <w:r w:rsidRPr="009320D4">
        <w:rPr>
          <w:u w:val="single"/>
        </w:rPr>
        <w:t>Nuclear war plans are classified</w:t>
      </w:r>
      <w:r w:rsidRPr="009320D4">
        <w:rPr>
          <w:sz w:val="16"/>
        </w:rPr>
        <w:t>, and </w:t>
      </w:r>
      <w:hyperlink r:id="rId17" w:history="1">
        <w:r w:rsidRPr="009320D4">
          <w:rPr>
            <w:rStyle w:val="Hyperlink"/>
            <w:sz w:val="16"/>
          </w:rPr>
          <w:t>as far as we know</w:t>
        </w:r>
      </w:hyperlink>
      <w:r w:rsidRPr="009320D4">
        <w:rPr>
          <w:sz w:val="16"/>
        </w:rPr>
        <w:t xml:space="preserve"> current US nuclear war plans do target cities under some circumstances but not under others. </w:t>
      </w:r>
      <w:r w:rsidRPr="009320D4">
        <w:rPr>
          <w:u w:val="single"/>
        </w:rPr>
        <w:t xml:space="preserve">However, </w:t>
      </w:r>
      <w:r w:rsidRPr="009320D4">
        <w:rPr>
          <w:highlight w:val="cyan"/>
          <w:u w:val="single"/>
        </w:rPr>
        <w:t>the defense establishment</w:t>
      </w:r>
      <w:r w:rsidRPr="009320D4">
        <w:rPr>
          <w:u w:val="single"/>
        </w:rPr>
        <w:t xml:space="preserve"> </w:t>
      </w:r>
      <w:r w:rsidRPr="009320D4">
        <w:rPr>
          <w:highlight w:val="cyan"/>
          <w:u w:val="single"/>
        </w:rPr>
        <w:t>has access to classified</w:t>
      </w:r>
      <w:r w:rsidRPr="009320D4">
        <w:rPr>
          <w:u w:val="single"/>
        </w:rPr>
        <w:t xml:space="preserve"> information and </w:t>
      </w:r>
      <w:r w:rsidRPr="009320D4">
        <w:rPr>
          <w:highlight w:val="cyan"/>
          <w:u w:val="single"/>
        </w:rPr>
        <w:t>models that we</w:t>
      </w:r>
      <w:r w:rsidRPr="009320D4">
        <w:rPr>
          <w:u w:val="single"/>
        </w:rPr>
        <w:t xml:space="preserve"> civilians </w:t>
      </w:r>
      <w:r w:rsidRPr="009320D4">
        <w:rPr>
          <w:highlight w:val="cyan"/>
          <w:u w:val="single"/>
        </w:rPr>
        <w:t>do not have</w:t>
      </w:r>
      <w:r w:rsidRPr="009320D4">
        <w:rPr>
          <w:u w:val="single"/>
        </w:rPr>
        <w:t>,</w:t>
      </w:r>
      <w:r w:rsidRPr="009320D4">
        <w:rPr>
          <w:sz w:val="16"/>
        </w:rPr>
        <w:t xml:space="preserve"> in addition to all the public material. </w:t>
      </w:r>
      <w:r w:rsidRPr="009320D4">
        <w:rPr>
          <w:u w:val="single"/>
        </w:rPr>
        <w:t xml:space="preserve">I’m confident that </w:t>
      </w:r>
      <w:r w:rsidRPr="009320D4">
        <w:rPr>
          <w:highlight w:val="cyan"/>
          <w:u w:val="single"/>
        </w:rPr>
        <w:t>nuclear war planners have thought deeply about the risks of climate change from nuclear war</w:t>
      </w:r>
      <w:r w:rsidRPr="009320D4">
        <w:rPr>
          <w:sz w:val="16"/>
        </w:rPr>
        <w:t xml:space="preserve">, even though I don’t know their conclusions or bureaucratic constraints. All else being equal, </w:t>
      </w:r>
      <w:r w:rsidRPr="009320D4">
        <w:rPr>
          <w:u w:val="single"/>
        </w:rPr>
        <w:t xml:space="preserve">the </w:t>
      </w:r>
      <w:r w:rsidRPr="009320D4">
        <w:rPr>
          <w:highlight w:val="cyan"/>
          <w:u w:val="single"/>
        </w:rPr>
        <w:t>knowledge of these risks makes military planners</w:t>
      </w:r>
      <w:r w:rsidRPr="009320D4">
        <w:rPr>
          <w:u w:val="single"/>
        </w:rPr>
        <w:t xml:space="preserve"> </w:t>
      </w:r>
      <w:r w:rsidRPr="009320D4">
        <w:rPr>
          <w:highlight w:val="cyan"/>
          <w:u w:val="single"/>
        </w:rPr>
        <w:t>less likely to accidentally cause human extinction.</w:t>
      </w:r>
    </w:p>
    <w:p w14:paraId="624A50E4" w14:textId="77777777" w:rsidR="003073F9" w:rsidRDefault="003073F9" w:rsidP="003073F9">
      <w:pPr>
        <w:pStyle w:val="Heading4"/>
      </w:pPr>
      <w:r>
        <w:t xml:space="preserve">Key to space colonization </w:t>
      </w:r>
    </w:p>
    <w:p w14:paraId="580E24DA" w14:textId="77777777" w:rsidR="003073F9" w:rsidRPr="005B24BC" w:rsidRDefault="003073F9" w:rsidP="003073F9">
      <w:r w:rsidRPr="000947BC">
        <w:rPr>
          <w:b/>
          <w:bCs/>
          <w:szCs w:val="24"/>
        </w:rPr>
        <w:t>Crawford 17</w:t>
      </w:r>
      <w:r w:rsidRPr="000947BC">
        <w:rPr>
          <w:szCs w:val="24"/>
        </w:rPr>
        <w:t xml:space="preserve"> </w:t>
      </w:r>
      <w:r>
        <w:t>[</w:t>
      </w:r>
      <w:r w:rsidRPr="000947BC">
        <w:t xml:space="preserve">Ian A. Crawford, British professor of planetary science and astrobiology at Birkbeck, </w:t>
      </w:r>
      <w:r>
        <w:t>“</w:t>
      </w:r>
      <w:r w:rsidRPr="000947BC">
        <w:t>Space, World Government, and a 'Vast Future' for Humanity</w:t>
      </w:r>
      <w:r>
        <w:t>”</w:t>
      </w:r>
      <w:r w:rsidRPr="000947BC">
        <w:t xml:space="preserve">, </w:t>
      </w:r>
      <w:hyperlink r:id="rId18" w:history="1">
        <w:r w:rsidRPr="000947BC">
          <w:rPr>
            <w:rStyle w:val="Hyperlink"/>
          </w:rPr>
          <w:t>https://www.researchgate.net/publication/318949832_Space_World_Government_and_a_'Vast_Future'_for_Humanity</w:t>
        </w:r>
      </w:hyperlink>
      <w:r w:rsidRPr="000947BC">
        <w:t>, August 2017, imp]</w:t>
      </w:r>
    </w:p>
    <w:p w14:paraId="31A899DC" w14:textId="77777777" w:rsidR="003073F9" w:rsidRDefault="003073F9" w:rsidP="003073F9">
      <w:r>
        <w:t xml:space="preserve">3.1 </w:t>
      </w:r>
      <w:r w:rsidRPr="005B24BC">
        <w:rPr>
          <w:u w:val="single"/>
        </w:rPr>
        <w:t>Benefits of world government for space expansion</w:t>
      </w:r>
    </w:p>
    <w:p w14:paraId="2C235E85" w14:textId="77777777" w:rsidR="003073F9" w:rsidRPr="00BA6CA7" w:rsidRDefault="003073F9" w:rsidP="003073F9">
      <w:pPr>
        <w:rPr>
          <w:sz w:val="16"/>
        </w:rPr>
      </w:pPr>
      <w:r w:rsidRPr="00BA6CA7">
        <w:rPr>
          <w:sz w:val="16"/>
        </w:rPr>
        <w:t xml:space="preserve">Geopolitical stability. </w:t>
      </w:r>
      <w:r w:rsidRPr="005B24BC">
        <w:rPr>
          <w:u w:val="single"/>
        </w:rPr>
        <w:t xml:space="preserve">Building </w:t>
      </w:r>
      <w:r w:rsidRPr="00BA6CA7">
        <w:rPr>
          <w:highlight w:val="cyan"/>
          <w:u w:val="single"/>
        </w:rPr>
        <w:t>a space-faring civilisation will require</w:t>
      </w:r>
      <w:r w:rsidRPr="005B24BC">
        <w:rPr>
          <w:u w:val="single"/>
        </w:rPr>
        <w:t xml:space="preserve"> governmental and corporate entities to sustain major </w:t>
      </w:r>
      <w:r w:rsidRPr="00BA6CA7">
        <w:rPr>
          <w:highlight w:val="cyan"/>
          <w:u w:val="single"/>
        </w:rPr>
        <w:t>projects for</w:t>
      </w:r>
      <w:r w:rsidRPr="005B24BC">
        <w:rPr>
          <w:u w:val="single"/>
        </w:rPr>
        <w:t xml:space="preserve"> many </w:t>
      </w:r>
      <w:r w:rsidRPr="00BA6CA7">
        <w:rPr>
          <w:highlight w:val="cyan"/>
          <w:u w:val="single"/>
        </w:rPr>
        <w:t>decades</w:t>
      </w:r>
      <w:r w:rsidRPr="00BA6CA7">
        <w:rPr>
          <w:sz w:val="16"/>
        </w:rPr>
        <w:t xml:space="preserve">, and </w:t>
      </w:r>
      <w:r w:rsidRPr="005B24BC">
        <w:rPr>
          <w:u w:val="single"/>
        </w:rPr>
        <w:t>perhaps centuries</w:t>
      </w:r>
      <w:r w:rsidRPr="00BA6CA7">
        <w:rPr>
          <w:sz w:val="16"/>
        </w:rPr>
        <w:t xml:space="preserve">. </w:t>
      </w:r>
      <w:r w:rsidRPr="005B24BC">
        <w:rPr>
          <w:u w:val="single"/>
        </w:rPr>
        <w:t xml:space="preserve">The organisation of </w:t>
      </w:r>
      <w:r w:rsidRPr="00BA6CA7">
        <w:rPr>
          <w:highlight w:val="cyan"/>
          <w:u w:val="single"/>
        </w:rPr>
        <w:t>today’s world is not conducive to</w:t>
      </w:r>
      <w:r w:rsidRPr="005B24BC">
        <w:rPr>
          <w:u w:val="single"/>
        </w:rPr>
        <w:t xml:space="preserve"> such </w:t>
      </w:r>
      <w:r w:rsidRPr="00BA6CA7">
        <w:rPr>
          <w:highlight w:val="cyan"/>
          <w:u w:val="single"/>
        </w:rPr>
        <w:t>long-term planning</w:t>
      </w:r>
      <w:r w:rsidRPr="00BA6CA7">
        <w:rPr>
          <w:sz w:val="16"/>
        </w:rPr>
        <w:t xml:space="preserve">, as </w:t>
      </w:r>
      <w:r w:rsidRPr="005B24BC">
        <w:rPr>
          <w:u w:val="single"/>
        </w:rPr>
        <w:t>governments are constantly distracted by a host of domestic and foreign policy issues</w:t>
      </w:r>
      <w:r w:rsidRPr="00BA6CA7">
        <w:rPr>
          <w:sz w:val="16"/>
        </w:rPr>
        <w:t xml:space="preserve">. If outer space is to occupy governments to the same extent that they are occupied by (say) foreign affairs, then these other distractions must somehow be made less urgent. Moreover, </w:t>
      </w:r>
      <w:r w:rsidRPr="00BA6CA7">
        <w:rPr>
          <w:highlight w:val="cyan"/>
          <w:u w:val="single"/>
        </w:rPr>
        <w:t>private entities</w:t>
      </w:r>
      <w:r w:rsidRPr="005B24BC">
        <w:rPr>
          <w:u w:val="single"/>
        </w:rPr>
        <w:t xml:space="preserve"> will </w:t>
      </w:r>
      <w:r w:rsidRPr="00BA6CA7">
        <w:rPr>
          <w:highlight w:val="cyan"/>
          <w:u w:val="single"/>
        </w:rPr>
        <w:t>have little incentive</w:t>
      </w:r>
      <w:r w:rsidRPr="00BA6CA7">
        <w:rPr>
          <w:u w:val="single"/>
        </w:rPr>
        <w:t xml:space="preserve"> to invest</w:t>
      </w:r>
      <w:r w:rsidRPr="005B24BC">
        <w:rPr>
          <w:u w:val="single"/>
        </w:rPr>
        <w:t xml:space="preserve"> in long-term space projects </w:t>
      </w:r>
      <w:r w:rsidRPr="00BA6CA7">
        <w:rPr>
          <w:highlight w:val="cyan"/>
          <w:u w:val="single"/>
        </w:rPr>
        <w:t>unless</w:t>
      </w:r>
      <w:r w:rsidRPr="005B24BC">
        <w:rPr>
          <w:u w:val="single"/>
        </w:rPr>
        <w:t xml:space="preserve"> they can be sure that </w:t>
      </w:r>
      <w:r w:rsidRPr="00BA6CA7">
        <w:rPr>
          <w:highlight w:val="cyan"/>
          <w:u w:val="single"/>
        </w:rPr>
        <w:t>the</w:t>
      </w:r>
      <w:r w:rsidRPr="00BA6CA7">
        <w:rPr>
          <w:u w:val="single"/>
        </w:rPr>
        <w:t xml:space="preserve"> political and financial </w:t>
      </w:r>
      <w:r w:rsidRPr="00BA6CA7">
        <w:rPr>
          <w:highlight w:val="cyan"/>
          <w:u w:val="single"/>
        </w:rPr>
        <w:t>environment is</w:t>
      </w:r>
      <w:r w:rsidRPr="00BA6CA7">
        <w:rPr>
          <w:u w:val="single"/>
        </w:rPr>
        <w:t xml:space="preserve"> sufficie</w:t>
      </w:r>
      <w:r w:rsidRPr="005B24BC">
        <w:rPr>
          <w:u w:val="single"/>
        </w:rPr>
        <w:t xml:space="preserve">ntly </w:t>
      </w:r>
      <w:r w:rsidRPr="00BA6CA7">
        <w:rPr>
          <w:highlight w:val="cyan"/>
          <w:u w:val="single"/>
        </w:rPr>
        <w:t>stable</w:t>
      </w:r>
      <w:r w:rsidRPr="005B24BC">
        <w:rPr>
          <w:u w:val="single"/>
        </w:rPr>
        <w:t xml:space="preserve"> that their investment will pay off decades in the future</w:t>
      </w:r>
      <w:r w:rsidRPr="00BA6CA7">
        <w:rPr>
          <w:sz w:val="16"/>
        </w:rPr>
        <w:t xml:space="preserve">. As one of the main objectives, and perhaps </w:t>
      </w:r>
      <w:r w:rsidRPr="005B24BC">
        <w:rPr>
          <w:u w:val="single"/>
        </w:rPr>
        <w:t xml:space="preserve">the main objective, of </w:t>
      </w:r>
      <w:r w:rsidRPr="00BA6CA7">
        <w:rPr>
          <w:highlight w:val="cyan"/>
          <w:u w:val="single"/>
        </w:rPr>
        <w:t>a world government would</w:t>
      </w:r>
      <w:r w:rsidRPr="005B24BC">
        <w:rPr>
          <w:u w:val="single"/>
        </w:rPr>
        <w:t xml:space="preserve"> be to </w:t>
      </w:r>
      <w:r w:rsidRPr="00BA6CA7">
        <w:rPr>
          <w:highlight w:val="cyan"/>
          <w:u w:val="single"/>
        </w:rPr>
        <w:t>ensure</w:t>
      </w:r>
      <w:r w:rsidRPr="005B24BC">
        <w:rPr>
          <w:u w:val="single"/>
        </w:rPr>
        <w:t xml:space="preserve"> geopolitical </w:t>
      </w:r>
      <w:r w:rsidRPr="00BA6CA7">
        <w:rPr>
          <w:highlight w:val="cyan"/>
          <w:u w:val="single"/>
        </w:rPr>
        <w:t>stability</w:t>
      </w:r>
      <w:r w:rsidRPr="00BA6CA7">
        <w:rPr>
          <w:sz w:val="16"/>
        </w:rPr>
        <w:t xml:space="preserve">, it follows that </w:t>
      </w:r>
      <w:r w:rsidRPr="00BA6CA7">
        <w:rPr>
          <w:highlight w:val="cyan"/>
          <w:u w:val="single"/>
        </w:rPr>
        <w:t>space development</w:t>
      </w:r>
      <w:r w:rsidRPr="005B24BC">
        <w:rPr>
          <w:u w:val="single"/>
        </w:rPr>
        <w:t xml:space="preserve">, along with other long-term projects on Earth itself, </w:t>
      </w:r>
      <w:r w:rsidRPr="00BA6CA7">
        <w:rPr>
          <w:highlight w:val="cyan"/>
          <w:u w:val="single"/>
        </w:rPr>
        <w:t>would be a beneficiary</w:t>
      </w:r>
      <w:r w:rsidRPr="00BA6CA7">
        <w:rPr>
          <w:sz w:val="16"/>
        </w:rPr>
        <w:t>. As noted above (and to address some of the concerns raised by Deudney [6]), once space colonisation gets going in earnest it will be desirable to expand a world government into an interplanetary government in order to prevent conflict between space colonies and between the colonies and the Earth. I have suggested elsewhere [25] that the nature of federalism is such that a federal world government would be uniquely well-suited to being extended in this way.</w:t>
      </w:r>
    </w:p>
    <w:p w14:paraId="63EDE6BC" w14:textId="77777777" w:rsidR="003073F9" w:rsidRPr="005B24BC" w:rsidRDefault="003073F9" w:rsidP="003073F9">
      <w:pPr>
        <w:rPr>
          <w:sz w:val="16"/>
        </w:rPr>
      </w:pPr>
      <w:r w:rsidRPr="005B24BC">
        <w:rPr>
          <w:sz w:val="16"/>
        </w:rPr>
        <w:t xml:space="preserve">Legal oversight of space activities. </w:t>
      </w:r>
      <w:r w:rsidRPr="005B24BC">
        <w:rPr>
          <w:u w:val="single"/>
        </w:rPr>
        <w:t xml:space="preserve">In additional to providing a stable geopolitical environment within which space development can occur, </w:t>
      </w:r>
      <w:r w:rsidRPr="005B24BC">
        <w:rPr>
          <w:highlight w:val="cyan"/>
          <w:u w:val="single"/>
        </w:rPr>
        <w:t>it will be desirable to provide legal clarity</w:t>
      </w:r>
      <w:r w:rsidRPr="005B24BC">
        <w:rPr>
          <w:u w:val="single"/>
        </w:rPr>
        <w:t xml:space="preserve"> on space activities</w:t>
      </w:r>
      <w:r w:rsidRPr="005B24BC">
        <w:rPr>
          <w:sz w:val="16"/>
        </w:rPr>
        <w:t xml:space="preserve">. For example, </w:t>
      </w:r>
      <w:r w:rsidRPr="005B24BC">
        <w:rPr>
          <w:u w:val="single"/>
        </w:rPr>
        <w:t xml:space="preserve">if </w:t>
      </w:r>
      <w:r w:rsidRPr="005B24BC">
        <w:rPr>
          <w:highlight w:val="cyan"/>
          <w:u w:val="single"/>
        </w:rPr>
        <w:t>commercial entities</w:t>
      </w:r>
      <w:r w:rsidRPr="005B24BC">
        <w:rPr>
          <w:u w:val="single"/>
        </w:rPr>
        <w:t xml:space="preserve"> are to be involved in extracting space resources they will </w:t>
      </w:r>
      <w:r w:rsidRPr="005B24BC">
        <w:rPr>
          <w:highlight w:val="cyan"/>
          <w:u w:val="single"/>
        </w:rPr>
        <w:t>need to be confident</w:t>
      </w:r>
      <w:r w:rsidRPr="005B24BC">
        <w:rPr>
          <w:u w:val="single"/>
        </w:rPr>
        <w:t xml:space="preserve"> that they have legal title to the fruits of their investment</w:t>
      </w:r>
      <w:r w:rsidRPr="005B24BC">
        <w:rPr>
          <w:sz w:val="16"/>
        </w:rPr>
        <w:t xml:space="preserve">, because </w:t>
      </w:r>
      <w:r w:rsidRPr="005B24BC">
        <w:rPr>
          <w:highlight w:val="cyan"/>
          <w:u w:val="single"/>
        </w:rPr>
        <w:t>otherwise</w:t>
      </w:r>
      <w:r w:rsidRPr="005B24BC">
        <w:rPr>
          <w:u w:val="single"/>
        </w:rPr>
        <w:t xml:space="preserve"> such </w:t>
      </w:r>
      <w:r w:rsidRPr="005B24BC">
        <w:rPr>
          <w:highlight w:val="cyan"/>
          <w:u w:val="single"/>
        </w:rPr>
        <w:t>investment may not occur</w:t>
      </w:r>
      <w:r w:rsidRPr="005B24BC">
        <w:rPr>
          <w:u w:val="single"/>
        </w:rPr>
        <w:t xml:space="preserve"> </w:t>
      </w:r>
      <w:r w:rsidRPr="005B24BC">
        <w:rPr>
          <w:sz w:val="16"/>
        </w:rPr>
        <w:t xml:space="preserve">[26]. Moreover, there will be </w:t>
      </w:r>
      <w:r w:rsidRPr="005B24BC">
        <w:rPr>
          <w:highlight w:val="cyan"/>
          <w:u w:val="single"/>
        </w:rPr>
        <w:t>some activities</w:t>
      </w:r>
      <w:r w:rsidRPr="005B24BC">
        <w:rPr>
          <w:u w:val="single"/>
        </w:rPr>
        <w:t xml:space="preserve"> in space that will </w:t>
      </w:r>
      <w:r w:rsidRPr="005B24BC">
        <w:rPr>
          <w:highlight w:val="cyan"/>
          <w:u w:val="single"/>
        </w:rPr>
        <w:t>need to be restricted</w:t>
      </w:r>
      <w:r w:rsidRPr="005B24BC">
        <w:rPr>
          <w:u w:val="single"/>
        </w:rPr>
        <w:t xml:space="preserve"> because they would pose a potential hazard (changing the orbits of asteroids might be an example)</w:t>
      </w:r>
      <w:r w:rsidRPr="005B24BC">
        <w:rPr>
          <w:sz w:val="16"/>
        </w:rPr>
        <w:t xml:space="preserve">, or because they would negatively affect locations or phenomena of scientific importance. To the extent that such activities are regulated today they are governed by a handful of international treaties negotiated under UN auspices, most notably the Outer Space Treaty (OST) of 1967 [27]. However, </w:t>
      </w:r>
      <w:r w:rsidRPr="005B24BC">
        <w:rPr>
          <w:highlight w:val="cyan"/>
          <w:u w:val="single"/>
        </w:rPr>
        <w:t>the OST is</w:t>
      </w:r>
      <w:r w:rsidRPr="005B24BC">
        <w:rPr>
          <w:u w:val="single"/>
        </w:rPr>
        <w:t xml:space="preserve"> woefully </w:t>
      </w:r>
      <w:r w:rsidRPr="005B24BC">
        <w:rPr>
          <w:highlight w:val="cyan"/>
          <w:u w:val="single"/>
        </w:rPr>
        <w:t>inadequate</w:t>
      </w:r>
      <w:r w:rsidRPr="005B24BC">
        <w:rPr>
          <w:u w:val="single"/>
        </w:rPr>
        <w:t xml:space="preserve"> to manage the large-scale space activities envisaged here</w:t>
      </w:r>
      <w:r w:rsidRPr="005B24BC">
        <w:rPr>
          <w:sz w:val="16"/>
        </w:rPr>
        <w:t xml:space="preserve">, not least because many activities that are likely to be important in the future (e.g. the commercial exploitation of space resources, or space tourism) were not envisaged when it was drawn up. </w:t>
      </w:r>
      <w:r w:rsidRPr="005B24BC">
        <w:rPr>
          <w:u w:val="single"/>
        </w:rPr>
        <w:t xml:space="preserve">Space is a transnational domain, and the current approach of trying to govern space activities by </w:t>
      </w:r>
      <w:r w:rsidRPr="005B24BC">
        <w:rPr>
          <w:highlight w:val="cyan"/>
          <w:u w:val="single"/>
        </w:rPr>
        <w:t>coordinating different</w:t>
      </w:r>
      <w:r w:rsidRPr="005B24BC">
        <w:rPr>
          <w:u w:val="single"/>
        </w:rPr>
        <w:t xml:space="preserve"> national </w:t>
      </w:r>
      <w:r w:rsidRPr="005B24BC">
        <w:rPr>
          <w:highlight w:val="cyan"/>
          <w:u w:val="single"/>
        </w:rPr>
        <w:t>jurisdictions with</w:t>
      </w:r>
      <w:r w:rsidRPr="005B24BC">
        <w:rPr>
          <w:u w:val="single"/>
        </w:rPr>
        <w:t xml:space="preserve"> reference to </w:t>
      </w:r>
      <w:r w:rsidRPr="005B24BC">
        <w:rPr>
          <w:highlight w:val="cyan"/>
          <w:u w:val="single"/>
        </w:rPr>
        <w:t>an out-of-date treaty is unlikely to work</w:t>
      </w:r>
      <w:r w:rsidRPr="005B24BC">
        <w:rPr>
          <w:u w:val="single"/>
        </w:rPr>
        <w:t xml:space="preserve"> well in the longer term</w:t>
      </w:r>
      <w:r w:rsidRPr="005B24BC">
        <w:rPr>
          <w:sz w:val="16"/>
        </w:rPr>
        <w:t xml:space="preserve">. On the other hand, </w:t>
      </w:r>
      <w:r w:rsidRPr="005B24BC">
        <w:rPr>
          <w:u w:val="single"/>
        </w:rPr>
        <w:t>one of the motivations for establishing a world government is to better manage the global commons</w:t>
      </w:r>
      <w:r w:rsidRPr="005B24BC">
        <w:rPr>
          <w:sz w:val="16"/>
        </w:rPr>
        <w:t>, and a world (later interplanetary) government would thus appear to be the most logical and legitimate means of managing extraterrestrial activities on behalf of humanity as a whole.</w:t>
      </w:r>
    </w:p>
    <w:p w14:paraId="38B9B302" w14:textId="77777777" w:rsidR="003073F9" w:rsidRPr="00CE186E" w:rsidRDefault="003073F9" w:rsidP="003073F9">
      <w:pPr>
        <w:rPr>
          <w:u w:val="single"/>
        </w:rPr>
      </w:pPr>
      <w:r w:rsidRPr="005B24BC">
        <w:rPr>
          <w:sz w:val="16"/>
        </w:rPr>
        <w:t xml:space="preserve">Provision of resources for space development. In addition to long-term economic and political stability, </w:t>
      </w:r>
      <w:r w:rsidRPr="005B24BC">
        <w:rPr>
          <w:u w:val="single"/>
        </w:rPr>
        <w:t>building a space-faring civilisation will require substantial material and intellectual resources</w:t>
      </w:r>
      <w:r w:rsidRPr="005B24BC">
        <w:rPr>
          <w:sz w:val="16"/>
        </w:rPr>
        <w:t xml:space="preserve">. In the early stages, </w:t>
      </w:r>
      <w:r w:rsidRPr="005B24BC">
        <w:rPr>
          <w:u w:val="single"/>
        </w:rPr>
        <w:t xml:space="preserve">before extraterrestrial resources can themselves make a significant contribution, these </w:t>
      </w:r>
      <w:r w:rsidRPr="00BA6CA7">
        <w:rPr>
          <w:highlight w:val="cyan"/>
          <w:u w:val="single"/>
        </w:rPr>
        <w:t>resources</w:t>
      </w:r>
      <w:r w:rsidRPr="005B24BC">
        <w:rPr>
          <w:u w:val="single"/>
        </w:rPr>
        <w:t xml:space="preserve"> will </w:t>
      </w:r>
      <w:r w:rsidRPr="00BA6CA7">
        <w:rPr>
          <w:highlight w:val="cyan"/>
          <w:u w:val="single"/>
        </w:rPr>
        <w:t>have to come from</w:t>
      </w:r>
      <w:r w:rsidRPr="005B24BC">
        <w:rPr>
          <w:u w:val="single"/>
        </w:rPr>
        <w:t xml:space="preserve"> some combination of </w:t>
      </w:r>
      <w:r w:rsidRPr="00BA6CA7">
        <w:rPr>
          <w:highlight w:val="cyan"/>
          <w:u w:val="single"/>
        </w:rPr>
        <w:t>economic growth</w:t>
      </w:r>
      <w:r w:rsidRPr="005B24BC">
        <w:rPr>
          <w:u w:val="single"/>
        </w:rPr>
        <w:t xml:space="preserve"> and a diversion of resources from other sectors of the world economy. </w:t>
      </w:r>
      <w:r w:rsidRPr="005B24BC">
        <w:rPr>
          <w:sz w:val="16"/>
        </w:rPr>
        <w:t xml:space="preserve">The stability provided </w:t>
      </w:r>
      <w:r w:rsidRPr="00BA6CA7">
        <w:rPr>
          <w:sz w:val="16"/>
        </w:rPr>
        <w:t xml:space="preserve">by </w:t>
      </w:r>
      <w:r w:rsidRPr="00BA6CA7">
        <w:rPr>
          <w:u w:val="single"/>
        </w:rPr>
        <w:t>a world government would be expected to help with global economic growth, rendering a world space programme more</w:t>
      </w:r>
      <w:r w:rsidRPr="005B24BC">
        <w:rPr>
          <w:u w:val="single"/>
        </w:rPr>
        <w:t xml:space="preserve"> affordable.</w:t>
      </w:r>
      <w:r w:rsidRPr="005B24BC">
        <w:rPr>
          <w:sz w:val="16"/>
        </w:rPr>
        <w:t xml:space="preserve"> More importantly, however, </w:t>
      </w:r>
      <w:r w:rsidRPr="005B24BC">
        <w:rPr>
          <w:u w:val="single"/>
        </w:rPr>
        <w:t xml:space="preserve">by eliminating the need for national </w:t>
      </w:r>
      <w:r w:rsidRPr="00BA6CA7">
        <w:rPr>
          <w:highlight w:val="cyan"/>
          <w:u w:val="single"/>
        </w:rPr>
        <w:t>military expenditures</w:t>
      </w:r>
      <w:r w:rsidRPr="005B24BC">
        <w:rPr>
          <w:u w:val="single"/>
        </w:rPr>
        <w:t>, a world government would liberate the approximately 8% of global government expenditures</w:t>
      </w:r>
      <w:r w:rsidRPr="005B24BC">
        <w:rPr>
          <w:sz w:val="16"/>
        </w:rPr>
        <w:t xml:space="preserve"> (or ~2.2% of the Gross World Product [28]) that is currently consumed by this largely unnecessary, dangerous, and unproductive sector of the world economy. </w:t>
      </w:r>
      <w:r w:rsidRPr="005B24BC">
        <w:rPr>
          <w:u w:val="single"/>
        </w:rPr>
        <w:t xml:space="preserve">Presumably, much of this ‘peace dividend’ </w:t>
      </w:r>
      <w:r w:rsidRPr="00BA6CA7">
        <w:rPr>
          <w:highlight w:val="cyan"/>
          <w:u w:val="single"/>
        </w:rPr>
        <w:t>would</w:t>
      </w:r>
      <w:r w:rsidRPr="005B24BC">
        <w:rPr>
          <w:sz w:val="16"/>
        </w:rPr>
        <w:t xml:space="preserve"> (and should) </w:t>
      </w:r>
      <w:r w:rsidRPr="00BA6CA7">
        <w:rPr>
          <w:highlight w:val="cyan"/>
          <w:u w:val="single"/>
        </w:rPr>
        <w:t>be devoted to</w:t>
      </w:r>
      <w:r w:rsidRPr="005B24BC">
        <w:rPr>
          <w:u w:val="single"/>
        </w:rPr>
        <w:t xml:space="preserve"> global economic </w:t>
      </w:r>
      <w:r w:rsidRPr="00BA6CA7">
        <w:rPr>
          <w:highlight w:val="cyan"/>
          <w:u w:val="single"/>
        </w:rPr>
        <w:t>development</w:t>
      </w:r>
      <w:r w:rsidRPr="005B24BC">
        <w:rPr>
          <w:sz w:val="16"/>
        </w:rPr>
        <w:t xml:space="preserve">. However, given the extent to which </w:t>
      </w:r>
      <w:r w:rsidRPr="005B24BC">
        <w:rPr>
          <w:highlight w:val="cyan"/>
          <w:u w:val="single"/>
        </w:rPr>
        <w:t>the ‘m</w:t>
      </w:r>
      <w:r w:rsidRPr="005B24BC">
        <w:rPr>
          <w:u w:val="single"/>
        </w:rPr>
        <w:t>ilitary-</w:t>
      </w:r>
      <w:r w:rsidRPr="005B24BC">
        <w:rPr>
          <w:highlight w:val="cyan"/>
          <w:u w:val="single"/>
        </w:rPr>
        <w:t>i</w:t>
      </w:r>
      <w:r w:rsidRPr="005B24BC">
        <w:rPr>
          <w:u w:val="single"/>
        </w:rPr>
        <w:t xml:space="preserve">ndustrial </w:t>
      </w:r>
      <w:r w:rsidRPr="005B24BC">
        <w:rPr>
          <w:highlight w:val="cyan"/>
          <w:u w:val="single"/>
        </w:rPr>
        <w:t>c</w:t>
      </w:r>
      <w:r w:rsidRPr="005B24BC">
        <w:rPr>
          <w:u w:val="single"/>
        </w:rPr>
        <w:t>omplex’</w:t>
      </w:r>
      <w:r w:rsidRPr="005B24BC">
        <w:rPr>
          <w:sz w:val="16"/>
        </w:rPr>
        <w:t xml:space="preserve"> is embedded in many developed economies, </w:t>
      </w:r>
      <w:r w:rsidRPr="005B24BC">
        <w:rPr>
          <w:u w:val="single"/>
        </w:rPr>
        <w:t xml:space="preserve">even a world government </w:t>
      </w:r>
      <w:r w:rsidRPr="005B24BC">
        <w:rPr>
          <w:highlight w:val="cyan"/>
          <w:u w:val="single"/>
        </w:rPr>
        <w:t>may</w:t>
      </w:r>
      <w:r w:rsidRPr="005B24BC">
        <w:rPr>
          <w:u w:val="single"/>
        </w:rPr>
        <w:t xml:space="preserve"> find it desirable to </w:t>
      </w:r>
      <w:r w:rsidRPr="005B24BC">
        <w:rPr>
          <w:highlight w:val="cyan"/>
          <w:u w:val="single"/>
        </w:rPr>
        <w:t>divert</w:t>
      </w:r>
      <w:r w:rsidRPr="005B24BC">
        <w:rPr>
          <w:u w:val="single"/>
        </w:rPr>
        <w:t xml:space="preserve"> some of </w:t>
      </w:r>
      <w:r w:rsidRPr="005B24BC">
        <w:rPr>
          <w:highlight w:val="cyan"/>
          <w:u w:val="single"/>
        </w:rPr>
        <w:t>the liberated arms budgets into space development</w:t>
      </w:r>
      <w:r w:rsidRPr="005B24BC">
        <w:rPr>
          <w:u w:val="single"/>
        </w:rPr>
        <w:t xml:space="preserve"> just </w:t>
      </w:r>
      <w:r w:rsidRPr="005B24BC">
        <w:rPr>
          <w:highlight w:val="cyan"/>
          <w:u w:val="single"/>
        </w:rPr>
        <w:t>to maintain employment</w:t>
      </w:r>
      <w:r w:rsidRPr="005B24BC">
        <w:rPr>
          <w:u w:val="single"/>
        </w:rPr>
        <w:t xml:space="preserve"> and innovation in these key industries</w:t>
      </w:r>
      <w:r w:rsidRPr="005B24BC">
        <w:rPr>
          <w:sz w:val="16"/>
        </w:rPr>
        <w:t xml:space="preserve">. I will return to this ‘swords into spaceships’ [29] idea below, where I argue that </w:t>
      </w:r>
      <w:r w:rsidRPr="005B24BC">
        <w:rPr>
          <w:u w:val="single"/>
        </w:rPr>
        <w:t>it might also help a world government overcome resistance to disarmament by industrial vested interests.</w:t>
      </w:r>
      <w:bookmarkEnd w:id="1"/>
    </w:p>
    <w:p w14:paraId="2FC9DBA7" w14:textId="74A1C163" w:rsidR="008A5A5A" w:rsidRDefault="008A5A5A" w:rsidP="008A5A5A">
      <w:pPr>
        <w:pStyle w:val="Heading3"/>
      </w:pPr>
      <w:r>
        <w:t xml:space="preserve">1NC---AT: </w:t>
      </w:r>
      <w:r w:rsidR="00FD7FA8">
        <w:t>Asteroids</w:t>
      </w:r>
    </w:p>
    <w:p w14:paraId="32B1ED15" w14:textId="77777777" w:rsidR="00FD7FA8" w:rsidRDefault="00FD7FA8" w:rsidP="00FD7FA8">
      <w:pPr>
        <w:pStyle w:val="Heading4"/>
      </w:pPr>
      <w:r>
        <w:t xml:space="preserve">No chance of apocalyptic NEOs. Consensus of studies. </w:t>
      </w:r>
    </w:p>
    <w:p w14:paraId="6EE0FD7E" w14:textId="77777777" w:rsidR="00FD7FA8" w:rsidRPr="0021064A" w:rsidRDefault="00FD7FA8" w:rsidP="00FD7FA8">
      <w:r w:rsidRPr="0021064A">
        <w:t xml:space="preserve">Mark </w:t>
      </w:r>
      <w:r w:rsidRPr="0021064A">
        <w:rPr>
          <w:rStyle w:val="Style13ptBold"/>
        </w:rPr>
        <w:t>Boslough</w:t>
      </w:r>
      <w:r w:rsidRPr="0021064A">
        <w:t>, Earth and Planetary Sciences @ University of New Mexico,</w:t>
      </w:r>
      <w:r>
        <w:t xml:space="preserve"> PhD in applied physics from CalTech</w:t>
      </w:r>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4869B3D3" w14:textId="77777777" w:rsidR="00FD7FA8" w:rsidRPr="0021064A" w:rsidRDefault="00FD7FA8" w:rsidP="00FD7FA8">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whether or not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1A24729B" w14:textId="77777777" w:rsidR="00FD7FA8" w:rsidRPr="00CD298C" w:rsidRDefault="00FD7FA8" w:rsidP="00FD7FA8">
      <w:pPr>
        <w:rPr>
          <w:u w:val="singl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 xml:space="preserve">, 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(Boslough et al. 2015b; Mathias et al. 2017; Reinhardt et al. 2016; Rumpf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321B7A1A" w14:textId="77777777" w:rsidR="00FD7FA8" w:rsidRPr="00BB5644" w:rsidRDefault="00FD7FA8" w:rsidP="00FD7FA8">
      <w:pPr>
        <w:keepNext/>
        <w:keepLines/>
        <w:spacing w:before="200"/>
        <w:outlineLvl w:val="3"/>
        <w:rPr>
          <w:rFonts w:eastAsiaTheme="majorEastAsia" w:cstheme="majorBidi"/>
          <w:b/>
          <w:iCs/>
          <w:sz w:val="26"/>
        </w:rPr>
      </w:pPr>
      <w:r w:rsidRPr="00BB5644">
        <w:rPr>
          <w:rFonts w:eastAsiaTheme="majorEastAsia" w:cstheme="majorBidi"/>
          <w:b/>
          <w:iCs/>
          <w:sz w:val="26"/>
        </w:rPr>
        <w:t xml:space="preserve">1 in 100 million chance of extinction level NEOs.  </w:t>
      </w:r>
    </w:p>
    <w:p w14:paraId="6328090A" w14:textId="77777777" w:rsidR="00FD7FA8" w:rsidRPr="00BB5644" w:rsidRDefault="00FD7FA8" w:rsidP="00FD7FA8">
      <w:r w:rsidRPr="00BB5644">
        <w:t xml:space="preserve">David A. </w:t>
      </w:r>
      <w:r w:rsidRPr="00BB5644">
        <w:rPr>
          <w:b/>
          <w:bCs/>
          <w:sz w:val="26"/>
          <w:u w:val="single"/>
        </w:rPr>
        <w:t>Koplow</w:t>
      </w:r>
      <w:r w:rsidRPr="00BB5644">
        <w:t xml:space="preserve">, Professor of Law, Georgetown University Law Center, </w:t>
      </w:r>
      <w:r w:rsidRPr="00BB5644">
        <w:rPr>
          <w:b/>
          <w:bCs/>
          <w:sz w:val="26"/>
          <w:u w:val="single"/>
        </w:rPr>
        <w:t>’19</w:t>
      </w:r>
      <w:r w:rsidRPr="00BB5644">
        <w:t xml:space="preserve">, "Exoatmospheric Plowshares: Using a Nuclear Explosive Device for Planetary Defense against an Incoming Asteroid," UCLA Journal of International Law and Foreign Affairs 23, no. 1 76-158  </w:t>
      </w:r>
    </w:p>
    <w:p w14:paraId="11EFBD6C" w14:textId="77777777" w:rsidR="00FD7FA8" w:rsidRPr="00BB5644" w:rsidRDefault="00FD7FA8" w:rsidP="00FD7FA8">
      <w:r w:rsidRPr="00BB5644">
        <w:t xml:space="preserve">The first graphic indicates, for example, that events roughly comparable to the Chelyabinsk asteroid might occur once every 50 years, while the bigger Tunguska-like strike might be a once-in-250- or 500-year phenomenon. A regional event, which could endanger tens ofthousands of square miles, would be expected every 5,000 years. At the high end of the spectrum, an </w:t>
      </w:r>
      <w:r w:rsidRPr="00BB5644">
        <w:rPr>
          <w:b/>
          <w:iCs/>
          <w:highlight w:val="yellow"/>
          <w:u w:val="single"/>
          <w:bdr w:val="single" w:sz="8" w:space="0" w:color="auto"/>
        </w:rPr>
        <w:t>extinction class occurrence, such as Chicxulub, would be anticipated on average, every 100 million years</w:t>
      </w:r>
      <w:r w:rsidRPr="00BB5644">
        <w:t>.40</w:t>
      </w:r>
    </w:p>
    <w:p w14:paraId="42D2D1E1" w14:textId="70634119" w:rsidR="00FD7FA8" w:rsidRPr="00BB5644" w:rsidRDefault="00FD7FA8" w:rsidP="00FD7FA8">
      <w:pPr>
        <w:keepNext/>
        <w:keepLines/>
        <w:spacing w:before="200"/>
        <w:outlineLvl w:val="3"/>
        <w:rPr>
          <w:rFonts w:eastAsiaTheme="majorEastAsia" w:cstheme="majorBidi"/>
          <w:b/>
          <w:iCs/>
          <w:sz w:val="26"/>
        </w:rPr>
      </w:pPr>
      <w:r w:rsidRPr="00BB5644">
        <w:rPr>
          <w:rFonts w:eastAsiaTheme="majorEastAsia" w:cstheme="majorBidi"/>
          <w:b/>
          <w:iCs/>
          <w:sz w:val="26"/>
        </w:rPr>
        <w:t>We know where asteroids are. None could hit earth.</w:t>
      </w:r>
    </w:p>
    <w:p w14:paraId="2CCA7763" w14:textId="77777777" w:rsidR="00FD7FA8" w:rsidRPr="00BB5644" w:rsidRDefault="00FD7FA8" w:rsidP="00FD7FA8">
      <w:pPr>
        <w:rPr>
          <w:b/>
          <w:bCs/>
          <w:sz w:val="26"/>
          <w:u w:val="single"/>
        </w:rPr>
      </w:pPr>
      <w:r w:rsidRPr="00BB5644">
        <w:t xml:space="preserve">Al </w:t>
      </w:r>
      <w:r w:rsidRPr="00BB5644">
        <w:rPr>
          <w:b/>
          <w:bCs/>
          <w:sz w:val="26"/>
          <w:u w:val="single"/>
        </w:rPr>
        <w:t>Globus 14</w:t>
      </w:r>
      <w:r w:rsidRPr="00BB5644">
        <w:t>, worked on the asteroid mining, space settlement, Hubble, ISS, X37, Earth observation, TDRSS, cubesats, lunar teleoperation, spaceflight affects on bone, computational fluid dynamics visualization, molecular nanotechnology and space solar power, board member of the National Space Society, June 6, “Understanding the Asteroid Threat,” Rooster GNN, http://en.roostergnn.com/2014/06/06/understanding-the-asteroid-threat/128689/</w:t>
      </w:r>
    </w:p>
    <w:p w14:paraId="2BF6B607" w14:textId="410100EF" w:rsidR="00FD7FA8" w:rsidRDefault="00FD7FA8" w:rsidP="00FD7FA8">
      <w:pPr>
        <w:rPr>
          <w:sz w:val="16"/>
        </w:rPr>
      </w:pPr>
      <w:r w:rsidRPr="00BB5644">
        <w:rPr>
          <w:u w:val="single"/>
        </w:rPr>
        <w:t>What is the current probability of an asteroid striking Earth?</w:t>
      </w:r>
      <w:r w:rsidRPr="00BB5644">
        <w:rPr>
          <w:sz w:val="16"/>
        </w:rPr>
        <w:t xml:space="preserve"> Depends on the size. Little ones hit every day. </w:t>
      </w:r>
      <w:r w:rsidRPr="00BB5644">
        <w:rPr>
          <w:u w:val="single"/>
        </w:rPr>
        <w:t xml:space="preserve">A city killer once or twice a century. Extinction event about </w:t>
      </w:r>
      <w:r w:rsidRPr="00BB5644">
        <w:rPr>
          <w:b/>
          <w:iCs/>
          <w:u w:val="single"/>
          <w:bdr w:val="single" w:sz="8" w:space="0" w:color="auto"/>
        </w:rPr>
        <w:t>every 100 million years</w:t>
      </w:r>
      <w:r w:rsidRPr="00BB5644">
        <w:rPr>
          <w:sz w:val="16"/>
        </w:rPr>
        <w:t xml:space="preserve"> (it’s been 66 million years). These, of course, are averages. We could get an extinction event tomorrow — or not for 200 million years. Fortunately, </w:t>
      </w:r>
      <w:r w:rsidRPr="00BB5644">
        <w:rPr>
          <w:b/>
          <w:iCs/>
          <w:highlight w:val="yellow"/>
          <w:u w:val="single"/>
          <w:bdr w:val="single" w:sz="8" w:space="0" w:color="auto"/>
        </w:rPr>
        <w:t>we know where almost all of the big asteroids</w:t>
      </w:r>
      <w:r w:rsidRPr="00BB5644">
        <w:rPr>
          <w:u w:val="single"/>
        </w:rPr>
        <w:t xml:space="preserve"> (extinction event) that </w:t>
      </w:r>
      <w:r w:rsidRPr="00BB5644">
        <w:rPr>
          <w:highlight w:val="yellow"/>
          <w:u w:val="single"/>
        </w:rPr>
        <w:t xml:space="preserve">could hit Earth are and </w:t>
      </w:r>
      <w:r w:rsidRPr="00BB5644">
        <w:rPr>
          <w:b/>
          <w:iCs/>
          <w:highlight w:val="yellow"/>
          <w:u w:val="single"/>
          <w:bdr w:val="single" w:sz="8" w:space="0" w:color="auto"/>
        </w:rPr>
        <w:t>none of them will hit us for at least 100 years</w:t>
      </w:r>
      <w:r w:rsidRPr="00BB5644">
        <w:rPr>
          <w:u w:val="single"/>
        </w:rPr>
        <w:t>.</w:t>
      </w:r>
      <w:r w:rsidRPr="00BB5644">
        <w:rPr>
          <w:sz w:val="16"/>
        </w:rPr>
        <w:t xml:space="preserve"> We don’t know where 90% of the somewhat smaller asteroids are — ones that could devastate a region (say, the Eastern seaboard). We only know the location of 1% of the city killers. Even better, </w:t>
      </w:r>
      <w:r w:rsidRPr="00BB5644">
        <w:rPr>
          <w:highlight w:val="yellow"/>
          <w:u w:val="single"/>
        </w:rPr>
        <w:t xml:space="preserve">if we detect an incoming </w:t>
      </w:r>
      <w:r w:rsidRPr="00BB5644">
        <w:rPr>
          <w:u w:val="single"/>
        </w:rPr>
        <w:t xml:space="preserve">asteroid in time </w:t>
      </w:r>
      <w:r w:rsidRPr="00BB5644">
        <w:rPr>
          <w:b/>
          <w:iCs/>
          <w:u w:val="single"/>
          <w:bdr w:val="single" w:sz="8" w:space="0" w:color="auto"/>
        </w:rPr>
        <w:t>we could deflect it.</w:t>
      </w:r>
      <w:r w:rsidRPr="00BB5644">
        <w:rPr>
          <w:sz w:val="16"/>
        </w:rPr>
        <w:t xml:space="preserve"> Thus, if we were to mount a vigorous detection campaign </w:t>
      </w:r>
      <w:r w:rsidRPr="00BB5644">
        <w:rPr>
          <w:highlight w:val="yellow"/>
          <w:u w:val="single"/>
        </w:rPr>
        <w:t>we could make the probability essentially zero</w:t>
      </w:r>
      <w:r w:rsidRPr="00BB5644">
        <w:rPr>
          <w:u w:val="single"/>
        </w:rPr>
        <w:t>. This would cost around 1% of our civil space program budget</w:t>
      </w:r>
      <w:r w:rsidRPr="00BB5644">
        <w:rPr>
          <w:sz w:val="16"/>
        </w:rPr>
        <w:t>.</w:t>
      </w:r>
    </w:p>
    <w:p w14:paraId="7C8585AB" w14:textId="77777777" w:rsidR="00FD7FA8" w:rsidRPr="00BB5644" w:rsidRDefault="00FD7FA8" w:rsidP="00FD7FA8">
      <w:pPr>
        <w:keepNext/>
        <w:keepLines/>
        <w:spacing w:before="200"/>
        <w:outlineLvl w:val="3"/>
        <w:rPr>
          <w:rFonts w:eastAsiaTheme="majorEastAsia"/>
          <w:b/>
          <w:iCs/>
          <w:sz w:val="26"/>
        </w:rPr>
      </w:pPr>
      <w:r w:rsidRPr="00BB5644">
        <w:rPr>
          <w:rFonts w:eastAsiaTheme="majorEastAsia"/>
          <w:b/>
          <w:iCs/>
          <w:sz w:val="26"/>
        </w:rPr>
        <w:t xml:space="preserve">Prefer empirics. </w:t>
      </w:r>
    </w:p>
    <w:p w14:paraId="2965DFCB" w14:textId="77777777" w:rsidR="00FD7FA8" w:rsidRPr="00BB5644" w:rsidRDefault="00FD7FA8" w:rsidP="00FD7FA8">
      <w:r w:rsidRPr="00BB5644">
        <w:rPr>
          <w:b/>
          <w:bCs/>
          <w:sz w:val="26"/>
          <w:u w:val="single"/>
        </w:rPr>
        <w:t>Bennett 10</w:t>
      </w:r>
      <w:r w:rsidRPr="00BB5644">
        <w:t xml:space="preserve"> [James,  Eminent Scholar and William P. Snavely Professor of Political Economy and Public Policy at George Mason University, and Director of The John M. Olin Institute for Employment Practice and Policy, “The Chicken Littles of Big Science; or, Here Come the Killer Asteroids!” THE DOOMSDAY LOBBY 2010, 139-185, DOI: 10.1007/978-1-4419-6685-8_6]</w:t>
      </w:r>
    </w:p>
    <w:p w14:paraId="5E8DAF28" w14:textId="7FA1E4A9" w:rsidR="00FD7FA8" w:rsidRDefault="00FD7FA8" w:rsidP="00FD7FA8">
      <w:r w:rsidRPr="00BB5644">
        <w:rPr>
          <w:b/>
          <w:highlight w:val="yellow"/>
          <w:u w:val="single"/>
        </w:rPr>
        <w:t xml:space="preserve">The smallest </w:t>
      </w:r>
      <w:r w:rsidRPr="00BB5644">
        <w:rPr>
          <w:b/>
          <w:u w:val="single"/>
        </w:rPr>
        <w:t xml:space="preserve">falling </w:t>
      </w:r>
      <w:r w:rsidRPr="00BB5644">
        <w:rPr>
          <w:b/>
          <w:highlight w:val="yellow"/>
          <w:u w:val="single"/>
        </w:rPr>
        <w:t>bodies</w:t>
      </w:r>
      <w:r w:rsidRPr="00BB5644">
        <w:t xml:space="preserve">, those with diameters under a few meters, </w:t>
      </w:r>
      <w:r w:rsidRPr="00BB5644">
        <w:rPr>
          <w:b/>
          <w:highlight w:val="yellow"/>
          <w:u w:val="single"/>
        </w:rPr>
        <w:t>are of “no</w:t>
      </w:r>
      <w:r w:rsidRPr="00BB5644">
        <w:rPr>
          <w:b/>
          <w:u w:val="single"/>
        </w:rPr>
        <w:t xml:space="preserve"> practical </w:t>
      </w:r>
      <w:r w:rsidRPr="00BB5644">
        <w:rPr>
          <w:b/>
          <w:highlight w:val="yellow"/>
          <w:u w:val="single"/>
        </w:rPr>
        <w:t>concern</w:t>
      </w:r>
      <w:r w:rsidRPr="00BB5644">
        <w:t xml:space="preserve">,” says Chapman, and in fact they are to be desired, at least by those who keep their eyes on the skies watching for brilliant fireballs whose burning up in the atmosphere provides a show far more spectacular than the most lavish Fourth of July fireworks. </w:t>
      </w:r>
      <w:r w:rsidRPr="00BB5644">
        <w:rPr>
          <w:b/>
          <w:highlight w:val="yellow"/>
          <w:u w:val="single"/>
        </w:rPr>
        <w:t>Even</w:t>
      </w:r>
      <w:r w:rsidRPr="00BB5644">
        <w:rPr>
          <w:b/>
          <w:u w:val="single"/>
        </w:rPr>
        <w:t xml:space="preserve"> bodies with diameters of 10–30 meters</w:t>
      </w:r>
      <w:r w:rsidRPr="00BB5644">
        <w:t xml:space="preserve">, </w:t>
      </w:r>
      <w:r w:rsidRPr="00BB5644">
        <w:rPr>
          <w:b/>
          <w:u w:val="single"/>
        </w:rPr>
        <w:t>of which</w:t>
      </w:r>
      <w:r w:rsidRPr="00BB5644">
        <w:t xml:space="preserve"> Chapman estimates </w:t>
      </w:r>
      <w:r w:rsidRPr="00BB5644">
        <w:rPr>
          <w:b/>
          <w:u w:val="single"/>
        </w:rPr>
        <w:t xml:space="preserve">six may fall to earth in a century, </w:t>
      </w:r>
      <w:r w:rsidRPr="00BB5644">
        <w:rPr>
          <w:b/>
          <w:highlight w:val="yellow"/>
          <w:u w:val="single"/>
        </w:rPr>
        <w:t>cause little more than broken windows</w:t>
      </w:r>
      <w:r w:rsidRPr="00BB5644">
        <w:rPr>
          <w:b/>
          <w:u w:val="single"/>
        </w:rPr>
        <w:t>.</w:t>
      </w:r>
      <w:r w:rsidRPr="00BB5644">
        <w:t xml:space="preserve"> </w:t>
      </w:r>
      <w:r w:rsidRPr="00BB5644">
        <w:rPr>
          <w:b/>
          <w:highlight w:val="yellow"/>
          <w:u w:val="single"/>
        </w:rPr>
        <w:t>They explode too high</w:t>
      </w:r>
      <w:r w:rsidRPr="00BB5644">
        <w:rPr>
          <w:b/>
          <w:u w:val="single"/>
        </w:rPr>
        <w:t xml:space="preserve"> in the atmosphere</w:t>
      </w:r>
      <w:r w:rsidRPr="00BB5644">
        <w:t xml:space="preserve"> to cause serious harm. </w:t>
      </w:r>
      <w:r w:rsidRPr="00BB5644">
        <w:rPr>
          <w:b/>
          <w:u w:val="single"/>
        </w:rPr>
        <w:t>The</w:t>
      </w:r>
      <w:r w:rsidRPr="00BB5644">
        <w:t xml:space="preserve"> next largest potential strikers of Earth are those in the </w:t>
      </w:r>
      <w:r w:rsidRPr="00BB5644">
        <w:rPr>
          <w:b/>
          <w:u w:val="single"/>
        </w:rPr>
        <w:t xml:space="preserve">Tunguska range </w:t>
      </w:r>
      <w:r w:rsidRPr="00BB5644">
        <w:t xml:space="preserve">of 30 meters–100 meters. The shock waves from the atmospheric explosion </w:t>
      </w:r>
      <w:r w:rsidRPr="00BB5644">
        <w:rPr>
          <w:b/>
          <w:u w:val="single"/>
        </w:rPr>
        <w:t>would “topple trees</w:t>
      </w:r>
      <w:r w:rsidRPr="00BB5644">
        <w:t xml:space="preserve">, wooden structures and ignit[e] fires within 10 kilometers,” writes Chapman. Human deaths could result if the explosion took place over a populated area. Though Chapman estimates the likelihood of a Tunguska occurring in any given century at four in ten, it is worth noting that </w:t>
      </w:r>
      <w:r w:rsidRPr="00BB5644">
        <w:rPr>
          <w:b/>
          <w:highlight w:val="yellow"/>
          <w:u w:val="single"/>
        </w:rPr>
        <w:t>there is no evidence that such an explosion has killed a single human</w:t>
      </w:r>
      <w:r w:rsidRPr="00BB5644">
        <w:rPr>
          <w:b/>
          <w:u w:val="single"/>
        </w:rPr>
        <w:t xml:space="preserve"> being in all of recorded history</w:t>
      </w:r>
      <w:r w:rsidRPr="00BB5644">
        <w:t xml:space="preserve">. Either we’re overdue or that 40 percent is high. Moreover, </w:t>
      </w:r>
      <w:r w:rsidRPr="00BB5644">
        <w:rPr>
          <w:b/>
          <w:u w:val="single"/>
        </w:rPr>
        <w:t xml:space="preserve">given that the location of such an explosion is utterly unpredictable, </w:t>
      </w:r>
      <w:r w:rsidRPr="00BB5644">
        <w:rPr>
          <w:b/>
          <w:highlight w:val="yellow"/>
          <w:u w:val="single"/>
        </w:rPr>
        <w:t>it would be far more likely to happen over an ocean or a desert</w:t>
      </w:r>
      <w:r w:rsidRPr="00BB5644">
        <w:rPr>
          <w:b/>
          <w:u w:val="single"/>
        </w:rPr>
        <w:t xml:space="preserve"> </w:t>
      </w:r>
      <w:r w:rsidRPr="00BB5644">
        <w:t xml:space="preserve">than over, say, Tokyo or Manhattan. </w:t>
      </w:r>
      <w:r w:rsidRPr="00BB5644">
        <w:rPr>
          <w:b/>
          <w:highlight w:val="yellow"/>
          <w:u w:val="single"/>
        </w:rPr>
        <w:t>The after effects would be minimal</w:t>
      </w:r>
      <w:r w:rsidRPr="00BB5644">
        <w:rPr>
          <w:b/>
          <w:u w:val="single"/>
        </w:rPr>
        <w:t>,</w:t>
      </w:r>
      <w:r w:rsidRPr="00BB5644">
        <w:t xml:space="preserve"> </w:t>
      </w:r>
      <w:r w:rsidRPr="00BB5644">
        <w:rPr>
          <w:b/>
          <w:u w:val="single"/>
        </w:rPr>
        <w:t>and</w:t>
      </w:r>
      <w:r w:rsidRPr="00BB5644">
        <w:t xml:space="preserve"> Chapman says that </w:t>
      </w:r>
      <w:r w:rsidRPr="00BB5644">
        <w:rPr>
          <w:b/>
          <w:u w:val="single"/>
        </w:rPr>
        <w:t>“nothing practical can be done about this modest hazard</w:t>
      </w:r>
      <w:r w:rsidRPr="00BB5644">
        <w:t xml:space="preserve"> other than to clean up after the event.” In fact, “</w:t>
      </w:r>
      <w:r w:rsidRPr="00BB5644">
        <w:rPr>
          <w:b/>
          <w:u w:val="single"/>
        </w:rPr>
        <w:t>It makes no sense to plan ahead for such a modest disaster</w:t>
      </w:r>
      <w:r w:rsidRPr="00BB5644">
        <w:t xml:space="preserve">… other than educating the public about the possibility.” </w:t>
      </w:r>
      <w:r w:rsidRPr="00BB5644">
        <w:rPr>
          <w:b/>
          <w:u w:val="single"/>
        </w:rPr>
        <w:t>The cost of a telescopic survey capable of picking up bodies of such diminutive size would be prohibitive</w:t>
      </w:r>
      <w:r w:rsidRPr="00BB5644">
        <w:t xml:space="preserve">. It would be the ultimate Astronomers Full Employment Act. </w:t>
      </w:r>
      <w:r w:rsidRPr="00BB5644">
        <w:rPr>
          <w:b/>
          <w:highlight w:val="yellow"/>
          <w:u w:val="single"/>
        </w:rPr>
        <w:t>A body</w:t>
      </w:r>
      <w:r w:rsidRPr="00BB5644">
        <w:rPr>
          <w:b/>
          <w:u w:val="single"/>
        </w:rPr>
        <w:t xml:space="preserve"> of 100 meters–300 meters</w:t>
      </w:r>
      <w:r w:rsidRPr="00BB5644">
        <w:t xml:space="preserve"> in diameter </w:t>
      </w:r>
      <w:r w:rsidRPr="00BB5644">
        <w:rPr>
          <w:b/>
          <w:u w:val="single"/>
        </w:rPr>
        <w:t xml:space="preserve">would </w:t>
      </w:r>
      <w:r w:rsidRPr="00BB5644">
        <w:rPr>
          <w:b/>
          <w:highlight w:val="yellow"/>
          <w:u w:val="single"/>
        </w:rPr>
        <w:t>either explode at low altitude or upon impact</w:t>
      </w:r>
      <w:r w:rsidRPr="00BB5644">
        <w:rPr>
          <w:b/>
          <w:u w:val="single"/>
        </w:rPr>
        <w:t xml:space="preserve"> with the ground;</w:t>
      </w:r>
      <w:r w:rsidRPr="00BB5644">
        <w:t xml:space="preserve"> it would be “regionally devastating,” </w:t>
      </w:r>
      <w:r w:rsidRPr="00BB5644">
        <w:rPr>
          <w:b/>
          <w:highlight w:val="yellow"/>
          <w:u w:val="single"/>
        </w:rPr>
        <w:t xml:space="preserve">but </w:t>
      </w:r>
      <w:r w:rsidRPr="00BB5644">
        <w:rPr>
          <w:b/>
          <w:u w:val="single"/>
        </w:rPr>
        <w:t xml:space="preserve">Chapman pegs </w:t>
      </w:r>
      <w:r w:rsidRPr="00BB5644">
        <w:rPr>
          <w:b/>
          <w:highlight w:val="yellow"/>
          <w:u w:val="single"/>
        </w:rPr>
        <w:t>the chances of such a catastrophe at 1 percent per century</w:t>
      </w:r>
      <w:r w:rsidRPr="00BB5644">
        <w:rPr>
          <w:b/>
          <w:u w:val="single"/>
        </w:rPr>
        <w:t>.</w:t>
      </w:r>
      <w:r w:rsidRPr="00BB5644">
        <w:t xml:space="preserve"> </w:t>
      </w:r>
      <w:r w:rsidRPr="00BB5644">
        <w:rPr>
          <w:b/>
          <w:u w:val="single"/>
        </w:rPr>
        <w:t>A small nation could be destroyed by the impact of</w:t>
      </w:r>
      <w:r w:rsidRPr="00BB5644">
        <w:t xml:space="preserve"> </w:t>
      </w:r>
      <w:r w:rsidRPr="00BB5644">
        <w:rPr>
          <w:b/>
          <w:u w:val="single"/>
        </w:rPr>
        <w:t>a body of 300 meters—1 km</w:t>
      </w:r>
      <w:r w:rsidRPr="00BB5644">
        <w:t xml:space="preserve"> in diameter, or a “flying mountain” of sorts, which would explode with energy yield ten times more than “the largest thermonuclear bomb ever tested.” If striking land, it would carve out a crater deeper than the Grand Canyon. If it hit a populated area, the death toll could be in the hundreds of thousands. The likelihood of such a collision Chapman estimates at 0.2 percent per century. An asteroid or comet of 1–3 kilometers in diameter would cause “major regional destruction,” possibly verging on “civilization-destruction level.” Chapman puts the chances of this at 0.02 percent per century. The impact of a body more than 3 kilometers in diameter might plunge the Earth into a new Dark Age, killing most of its inhabitants, though the chances of this are “extremely remote” — less than one in 50,000 per century. Finally, </w:t>
      </w:r>
      <w:r w:rsidRPr="00BB5644">
        <w:rPr>
          <w:b/>
          <w:u w:val="single"/>
        </w:rPr>
        <w:t>mass extinction would likely occur should a body greater than 10 kilometers</w:t>
      </w:r>
      <w:r w:rsidRPr="00BB5644">
        <w:t xml:space="preserve"> pay us a visit, </w:t>
      </w:r>
      <w:r w:rsidRPr="00BB5644">
        <w:rPr>
          <w:b/>
          <w:u w:val="single"/>
        </w:rPr>
        <w:t xml:space="preserve">though </w:t>
      </w:r>
      <w:r w:rsidRPr="00BB5644">
        <w:rPr>
          <w:b/>
          <w:highlight w:val="yellow"/>
          <w:u w:val="single"/>
        </w:rPr>
        <w:t>the chances of this are less than one in a million every century, or so infinitesimal that even the most worry-wracked hypochondriac will not lose sleep</w:t>
      </w:r>
      <w:r w:rsidRPr="00BB5644">
        <w:rPr>
          <w:b/>
          <w:u w:val="single"/>
        </w:rPr>
        <w:t xml:space="preserve"> over the possibility</w:t>
      </w:r>
      <w:r w:rsidRPr="00BB5644">
        <w:t xml:space="preserve">. In fact, </w:t>
      </w:r>
      <w:r w:rsidRPr="00BB5644">
        <w:rPr>
          <w:b/>
          <w:u w:val="single"/>
        </w:rPr>
        <w:t>for any impact with a Chapman-calculated likelihood of less than one in a thousand per century, he concedes that there is “little justification for mounting asteroid-specific mitigation measures.” The chance of a civilization-ender is so remote that he counsels no “advance preparations</w:t>
      </w:r>
      <w:r w:rsidRPr="00BB5644">
        <w:t xml:space="preserve">” — or almost none. For Chapman recommends further study of NEOs, as well as investigation into methods of their diversion. 82 This is exactly what the NEO lobby wants. </w:t>
      </w:r>
    </w:p>
    <w:p w14:paraId="00CE2C65" w14:textId="16CCF1D0" w:rsidR="00FD7FA8" w:rsidRDefault="00FD7FA8" w:rsidP="003073F9">
      <w:pPr>
        <w:pStyle w:val="Heading4"/>
      </w:pPr>
      <w:r>
        <w:t xml:space="preserve">Just because there is a random chance of asteroids doesn’t mean that the risk is high – that’s also a reason why the aff cant solve – </w:t>
      </w:r>
      <w:r w:rsidR="00384C59">
        <w:t>there’s</w:t>
      </w:r>
      <w:r>
        <w:t xml:space="preserve"> always a risk of random asteroids popping up that we </w:t>
      </w:r>
      <w:r w:rsidR="00384C59">
        <w:t>can’t</w:t>
      </w:r>
      <w:r>
        <w:t xml:space="preserve"> detect</w:t>
      </w:r>
    </w:p>
    <w:p w14:paraId="777A8EF4" w14:textId="77777777" w:rsidR="003073F9" w:rsidRPr="00BB5644" w:rsidRDefault="003073F9" w:rsidP="003073F9">
      <w:pPr>
        <w:keepNext/>
        <w:keepLines/>
        <w:spacing w:before="200"/>
        <w:outlineLvl w:val="3"/>
        <w:rPr>
          <w:rFonts w:eastAsiaTheme="majorEastAsia" w:cstheme="majorBidi"/>
          <w:b/>
          <w:iCs/>
          <w:sz w:val="26"/>
        </w:rPr>
      </w:pPr>
      <w:r w:rsidRPr="00BB5644">
        <w:rPr>
          <w:rFonts w:eastAsiaTheme="majorEastAsia" w:cstheme="majorBidi"/>
          <w:b/>
          <w:iCs/>
          <w:sz w:val="26"/>
        </w:rPr>
        <w:t xml:space="preserve">European union solves. </w:t>
      </w:r>
    </w:p>
    <w:p w14:paraId="33CB1E87" w14:textId="77777777" w:rsidR="003073F9" w:rsidRPr="00BB5644" w:rsidRDefault="003073F9" w:rsidP="003073F9">
      <w:r w:rsidRPr="00BB5644">
        <w:rPr>
          <w:b/>
          <w:bCs/>
          <w:sz w:val="26"/>
          <w:u w:val="single"/>
        </w:rPr>
        <w:t>Pelton 13</w:t>
      </w:r>
      <w:r w:rsidRPr="00BB5644">
        <w:t>—Joseph Pelton, Executive Board International Association for the Advancement of Space Safety, Director Emeritus of the Space and Advanced Communications Research Institute at George Washington University, PhD from Georgetown University (“Space Debris and Other Threats from Outer Space,” Springer, 2013, DOI 10.1007/978-1-4614-6714-4, Chapter 8, p 57-63)</w:t>
      </w:r>
    </w:p>
    <w:p w14:paraId="4D6359D8" w14:textId="5EA39A9A" w:rsidR="003073F9" w:rsidRPr="003073F9" w:rsidRDefault="003073F9" w:rsidP="003073F9">
      <w:pPr>
        <w:spacing w:before="100" w:beforeAutospacing="1" w:after="100" w:afterAutospacing="1"/>
        <w:rPr>
          <w:rFonts w:ascii="Times" w:eastAsia="Times New Roman" w:hAnsi="Times"/>
          <w:sz w:val="16"/>
        </w:rPr>
      </w:pPr>
      <w:r w:rsidRPr="00BB5644">
        <w:rPr>
          <w:rFonts w:ascii="Times" w:eastAsia="Times New Roman" w:hAnsi="Times"/>
          <w:sz w:val="16"/>
        </w:rPr>
        <w:t xml:space="preserve">Although the man in the street does not think about the threat from asteroids and comets, space scientists at NASA, ESA, and JAXA certainly do. </w:t>
      </w:r>
      <w:r w:rsidRPr="00BB5644">
        <w:rPr>
          <w:rFonts w:eastAsia="Times New Roman"/>
          <w:highlight w:val="yellow"/>
          <w:u w:val="single"/>
        </w:rPr>
        <w:t>The WISE space telescope launched by NASA</w:t>
      </w:r>
      <w:r w:rsidRPr="00BB5644">
        <w:rPr>
          <w:rFonts w:eastAsia="Times New Roman"/>
          <w:u w:val="single"/>
        </w:rPr>
        <w:t xml:space="preserve"> in</w:t>
      </w:r>
      <w:r w:rsidRPr="00BB5644">
        <w:rPr>
          <w:rFonts w:ascii="Times" w:eastAsia="Times New Roman" w:hAnsi="Times"/>
          <w:sz w:val="16"/>
        </w:rPr>
        <w:t xml:space="preserve"> mid-December </w:t>
      </w:r>
      <w:r w:rsidRPr="00BB5644">
        <w:rPr>
          <w:rFonts w:eastAsia="Times New Roman"/>
          <w:u w:val="single"/>
        </w:rPr>
        <w:t xml:space="preserve">2009 </w:t>
      </w:r>
      <w:r w:rsidRPr="00BB5644">
        <w:rPr>
          <w:rFonts w:eastAsia="Times New Roman"/>
          <w:highlight w:val="yellow"/>
          <w:u w:val="single"/>
        </w:rPr>
        <w:t>has been carefully mapping</w:t>
      </w:r>
      <w:r w:rsidRPr="00BB5644">
        <w:rPr>
          <w:rFonts w:ascii="Times" w:eastAsia="Times New Roman" w:hAnsi="Times"/>
          <w:sz w:val="16"/>
        </w:rPr>
        <w:t xml:space="preserve"> as many </w:t>
      </w:r>
      <w:r w:rsidRPr="00BB5644">
        <w:rPr>
          <w:rFonts w:eastAsia="Times New Roman"/>
          <w:highlight w:val="yellow"/>
          <w:u w:val="single"/>
        </w:rPr>
        <w:t>NEOs</w:t>
      </w:r>
      <w:r w:rsidRPr="00BB5644">
        <w:rPr>
          <w:rFonts w:ascii="Times" w:eastAsia="Times New Roman" w:hAnsi="Times"/>
          <w:sz w:val="16"/>
        </w:rPr>
        <w:t xml:space="preserve"> as possible during its time in orbit as well as far flung galaxies as well. In the time between its launch and its shut down on February 17,2011, the Wide-field Infrared Space Explorer had collected millions of images and com- pleted one and a half inventories of Earth’s overhead sky by a systematic scanning process. The WISE satellite infrared sensors during its mission captured some 1.8 million images. These have allowed scientists to detect nineteen previously unseen comets. It also allowed the detection of over 33,500 asteroids and 120 previously unknown near-Earth objects (NEOs) that could become potential hazards to Earth at a future date. The infrared sensors that detect radiation outside the visible light range was able to detect low heat dwarf “brown stars” and detect objects that might be invisible due to dense dust cloud layers and other obscuring elements. The quarter-of-a-billion-dollar project was certainly successful in living beyond its projected 10-month mission lifetime. Ultimately </w:t>
      </w:r>
      <w:r w:rsidRPr="00BB5644">
        <w:rPr>
          <w:rFonts w:eastAsia="Times New Roman"/>
          <w:u w:val="single"/>
        </w:rPr>
        <w:t>it was the exhaustion of the coolant for the infrared sensors that was the lifetime limiting factor</w:t>
      </w:r>
      <w:r w:rsidRPr="00BB5644">
        <w:rPr>
          <w:rFonts w:ascii="Times" w:eastAsia="Times New Roman" w:hAnsi="Times"/>
          <w:sz w:val="16"/>
        </w:rPr>
        <w:t xml:space="preserve">. By cleverly shifting from a four IR sensor operation to only two the lifetime was extended further than expected. </w:t>
      </w:r>
      <w:r w:rsidRPr="00BB5644">
        <w:rPr>
          <w:rFonts w:eastAsia="Times New Roman"/>
          <w:u w:val="single"/>
        </w:rPr>
        <w:t>After the coolant was</w:t>
      </w:r>
      <w:r w:rsidRPr="00BB5644">
        <w:rPr>
          <w:rFonts w:ascii="Times" w:eastAsia="Times New Roman" w:hAnsi="Times"/>
          <w:sz w:val="16"/>
        </w:rPr>
        <w:t xml:space="preserve"> entirely </w:t>
      </w:r>
      <w:r w:rsidRPr="00BB5644">
        <w:rPr>
          <w:rFonts w:eastAsia="Times New Roman"/>
          <w:u w:val="single"/>
        </w:rPr>
        <w:t>expended</w:t>
      </w:r>
      <w:r w:rsidRPr="00BB5644">
        <w:rPr>
          <w:rFonts w:ascii="Times" w:eastAsia="Times New Roman" w:hAnsi="Times"/>
          <w:sz w:val="16"/>
        </w:rPr>
        <w:t xml:space="preserve">, a further program called </w:t>
      </w:r>
      <w:r w:rsidRPr="00BB5644">
        <w:rPr>
          <w:rFonts w:eastAsia="Times New Roman"/>
          <w:u w:val="single"/>
        </w:rPr>
        <w:t>NEO-WISE was undertaken</w:t>
      </w:r>
      <w:r w:rsidRPr="00BB5644">
        <w:rPr>
          <w:rFonts w:ascii="Times" w:eastAsia="Times New Roman" w:hAnsi="Times"/>
          <w:sz w:val="16"/>
        </w:rPr>
        <w:t xml:space="preserve"> for three months up until its February 2011 end date. During this NEO-wise phase, the spacecraft was entirely devoted to searching for NEOs. But this task still remains to be completed. Currently this comet- and asteroid-detecting spacecraft is now in hibernation with its coolant expended. In order to complete this crucial inventory of potentially dangerous asteroids and comets that might eventually hit Earth, additional space telescopes are needed. This would likely mean satellites with the ability to alter their range of view, more IR sensors and sufficient coolants to extend the space- craft’s lifetime. The question that many would ask is: “Is it really necessary to spend this much money on the very long shot that we might find a killer asteroid?” It turn out there is a fairly good answer to that question. Asteroid 2011 AG5 was discovered in January 2011 by the WISE imaging process. After initial analysis it was determined that there was a very credible chance that Asteroid 2011 AG5 could indeed collide with Earth in 2040. After further analysis it was decided that this was a long shot indeed unless something very strange happens in terms of the asteroid’s interaction with the Sun’s gravity, known as a “keyhole” event. This “keyhole” gravitation event that would make the asteroid do a “loop-de-loop” in a way that could put this asteroid in a resonance orbit with Earth. If this should happen it could result in about a 15 % chance of a horrific collision in 2040. The problem at this time is that this PHA (potentially hazardous asteroid) is on the other side of the Sun, and thus no precise measurements can be taken until late in 2013 or 2014. Figure </w:t>
      </w:r>
      <w:r w:rsidRPr="00BB5644">
        <w:rPr>
          <w:rFonts w:ascii="Times" w:eastAsia="Times New Roman" w:hAnsi="Times"/>
          <w:color w:val="0000FF"/>
          <w:sz w:val="16"/>
        </w:rPr>
        <w:t xml:space="preserve">8.2 </w:t>
      </w:r>
      <w:r w:rsidRPr="00BB5644">
        <w:rPr>
          <w:rFonts w:ascii="Times" w:eastAsia="Times New Roman" w:hAnsi="Times"/>
          <w:sz w:val="16"/>
        </w:rPr>
        <w:t xml:space="preserve">indicates the possible “keyhole” event and how this could actually spell trouble down the road. Asteroid Diversion If it turns out the 2011 AG5 goes through the gravitational keyhole in just the wrong way, and it is set to hit Earth like multiple atomic bombs, what could we do about it? Well, </w:t>
      </w:r>
      <w:r w:rsidRPr="00BB5644">
        <w:rPr>
          <w:rFonts w:eastAsia="Times New Roman"/>
          <w:highlight w:val="yellow"/>
          <w:u w:val="single"/>
        </w:rPr>
        <w:t>the European Union</w:t>
      </w:r>
      <w:r w:rsidRPr="00BB5644">
        <w:rPr>
          <w:rFonts w:eastAsia="Times New Roman"/>
          <w:u w:val="single"/>
        </w:rPr>
        <w:t xml:space="preserve"> has </w:t>
      </w:r>
      <w:r w:rsidRPr="00BB5644">
        <w:rPr>
          <w:rFonts w:eastAsia="Times New Roman"/>
          <w:highlight w:val="yellow"/>
          <w:u w:val="single"/>
        </w:rPr>
        <w:t>launched a</w:t>
      </w:r>
      <w:r w:rsidRPr="00BB5644">
        <w:rPr>
          <w:rFonts w:ascii="Times" w:eastAsia="Times New Roman" w:hAnsi="Times"/>
          <w:sz w:val="16"/>
        </w:rPr>
        <w:t xml:space="preserve">n admirable new </w:t>
      </w:r>
      <w:r w:rsidRPr="00BB5644">
        <w:rPr>
          <w:rFonts w:eastAsia="Times New Roman"/>
          <w:u w:val="single"/>
        </w:rPr>
        <w:t xml:space="preserve">multi-national </w:t>
      </w:r>
      <w:r w:rsidRPr="00BB5644">
        <w:rPr>
          <w:rFonts w:eastAsia="Times New Roman"/>
          <w:highlight w:val="yellow"/>
          <w:u w:val="single"/>
        </w:rPr>
        <w:t>research project</w:t>
      </w:r>
      <w:r w:rsidRPr="00BB5644">
        <w:rPr>
          <w:rFonts w:eastAsia="Times New Roman"/>
          <w:u w:val="single"/>
        </w:rPr>
        <w:t xml:space="preserve"> involving efforts </w:t>
      </w:r>
      <w:r w:rsidRPr="00BB5644">
        <w:rPr>
          <w:rFonts w:eastAsia="Times New Roman"/>
          <w:highlight w:val="yellow"/>
          <w:u w:val="single"/>
        </w:rPr>
        <w:t>to develop better ways to divert the course of “killer asteroids</w:t>
      </w:r>
      <w:r w:rsidRPr="00BB5644">
        <w:rPr>
          <w:rFonts w:eastAsia="Times New Roman"/>
          <w:u w:val="single"/>
        </w:rPr>
        <w:t>”</w:t>
      </w:r>
      <w:r w:rsidRPr="00BB5644">
        <w:rPr>
          <w:rFonts w:ascii="Times" w:eastAsia="Times New Roman" w:hAnsi="Times"/>
          <w:sz w:val="16"/>
        </w:rPr>
        <w:t xml:space="preserve">. The three prime areas of research are exploring the use of </w:t>
      </w:r>
      <w:r w:rsidRPr="00BB5644">
        <w:rPr>
          <w:rFonts w:eastAsia="Times New Roman"/>
          <w:u w:val="single"/>
        </w:rPr>
        <w:t>gravitational attraction for course diversion</w:t>
      </w:r>
      <w:r w:rsidRPr="00BB5644">
        <w:rPr>
          <w:rFonts w:ascii="Times" w:eastAsia="Times New Roman" w:hAnsi="Times"/>
          <w:sz w:val="16"/>
        </w:rPr>
        <w:t>, “</w:t>
      </w:r>
      <w:r w:rsidRPr="00BB5644">
        <w:rPr>
          <w:rFonts w:eastAsia="Times New Roman"/>
          <w:u w:val="single"/>
        </w:rPr>
        <w:t>bombing</w:t>
      </w:r>
      <w:r w:rsidRPr="00BB5644">
        <w:rPr>
          <w:rFonts w:ascii="Times" w:eastAsia="Times New Roman" w:hAnsi="Times"/>
          <w:sz w:val="16"/>
        </w:rPr>
        <w:t xml:space="preserve">” </w:t>
      </w:r>
      <w:r w:rsidRPr="00BB5644">
        <w:rPr>
          <w:rFonts w:eastAsia="Times New Roman"/>
          <w:u w:val="single"/>
        </w:rPr>
        <w:t>the asteroid</w:t>
      </w:r>
      <w:r w:rsidRPr="00BB5644">
        <w:rPr>
          <w:rFonts w:ascii="Times" w:eastAsia="Times New Roman" w:hAnsi="Times"/>
          <w:sz w:val="16"/>
        </w:rPr>
        <w:t xml:space="preserve"> out of existence, </w:t>
      </w:r>
      <w:r w:rsidRPr="00BB5644">
        <w:rPr>
          <w:rFonts w:eastAsia="Times New Roman"/>
          <w:u w:val="single"/>
        </w:rPr>
        <w:t>or hitting it with a missile</w:t>
      </w:r>
      <w:r w:rsidRPr="00BB5644">
        <w:rPr>
          <w:rFonts w:ascii="Times" w:eastAsia="Times New Roman" w:hAnsi="Times"/>
          <w:sz w:val="16"/>
        </w:rPr>
        <w:t xml:space="preserve">. </w:t>
      </w:r>
      <w:r w:rsidRPr="00BB5644">
        <w:rPr>
          <w:rFonts w:eastAsia="Times New Roman"/>
          <w:u w:val="single"/>
        </w:rPr>
        <w:t>This</w:t>
      </w:r>
      <w:r w:rsidRPr="00BB5644">
        <w:rPr>
          <w:rFonts w:ascii="Times" w:eastAsia="Times New Roman" w:hAnsi="Times"/>
          <w:sz w:val="16"/>
        </w:rPr>
        <w:t xml:space="preserve"> program </w:t>
      </w:r>
      <w:r w:rsidRPr="00BB5644">
        <w:rPr>
          <w:rFonts w:eastAsia="Times New Roman"/>
          <w:u w:val="single"/>
        </w:rPr>
        <w:t>is</w:t>
      </w:r>
      <w:r w:rsidRPr="00BB5644">
        <w:rPr>
          <w:rFonts w:ascii="Times" w:eastAsia="Times New Roman" w:hAnsi="Times"/>
          <w:sz w:val="16"/>
        </w:rPr>
        <w:t xml:space="preserve"> called </w:t>
      </w:r>
      <w:r w:rsidRPr="00BB5644">
        <w:rPr>
          <w:rFonts w:eastAsia="Times New Roman"/>
          <w:u w:val="single"/>
        </w:rPr>
        <w:t>NEOShield</w:t>
      </w:r>
      <w:r w:rsidRPr="00BB5644">
        <w:rPr>
          <w:rFonts w:ascii="Times" w:eastAsia="Times New Roman" w:hAnsi="Times"/>
          <w:sz w:val="16"/>
        </w:rPr>
        <w:t xml:space="preserve">. The problem is that the fouryear program is funded at a very inadequately low level of 4 million Euros. We spend billions on national defense and medical research against pandemics. The funding for NEOShield is a mere pittance. We need to be spending at least 10 times more to produce any real hope of viable results. There are dozens of meteor showers that occur each year as Earth orbits the Sun, since there are literally millions of small meteors in solar orbit. Larger meteoroids are called bolides and even larger ones still are called asteroids. It is the larger scale near-Earth asteroids (NEAs) and particularly the PHAs that come within 5 million miles (8 million km) that are the ones that are of the largest concern. Typical orbits for these asteroids and how they could intersect Earth orbit are shown in Fig. </w:t>
      </w:r>
      <w:r w:rsidRPr="00BB5644">
        <w:rPr>
          <w:rFonts w:ascii="Times" w:eastAsia="Times New Roman" w:hAnsi="Times"/>
          <w:color w:val="0000FF"/>
          <w:sz w:val="16"/>
        </w:rPr>
        <w:t>8.3</w:t>
      </w:r>
      <w:r w:rsidRPr="00BB5644">
        <w:rPr>
          <w:rFonts w:ascii="Times" w:eastAsia="Times New Roman" w:hAnsi="Times"/>
          <w:sz w:val="16"/>
        </w:rPr>
        <w:t xml:space="preserve">. Since it has been 65 million years since the K-T mass extinction event there is some reassurance that </w:t>
      </w:r>
      <w:r w:rsidRPr="00BB5644">
        <w:rPr>
          <w:rFonts w:eastAsia="Times New Roman"/>
          <w:highlight w:val="yellow"/>
          <w:u w:val="single"/>
        </w:rPr>
        <w:t>another</w:t>
      </w:r>
      <w:r w:rsidRPr="00BB5644">
        <w:rPr>
          <w:rFonts w:eastAsia="Times New Roman"/>
          <w:u w:val="single"/>
        </w:rPr>
        <w:t xml:space="preserve"> </w:t>
      </w:r>
      <w:r w:rsidRPr="00BB5644">
        <w:rPr>
          <w:rFonts w:ascii="Times" w:eastAsia="Times New Roman" w:hAnsi="Times"/>
          <w:sz w:val="16"/>
        </w:rPr>
        <w:t xml:space="preserve">such </w:t>
      </w:r>
      <w:r w:rsidRPr="00BB5644">
        <w:rPr>
          <w:rFonts w:eastAsia="Times New Roman"/>
          <w:highlight w:val="yellow"/>
          <w:u w:val="single"/>
        </w:rPr>
        <w:t>horrendous event is a very remote possibility</w:t>
      </w:r>
      <w:r w:rsidRPr="00BB5644">
        <w:rPr>
          <w:rFonts w:ascii="Times" w:eastAsia="Times New Roman" w:hAnsi="Times"/>
          <w:sz w:val="16"/>
        </w:rPr>
        <w:t xml:space="preserve">. Nevertheless it is estimated that some 10 % of the really big PHA’s have still be discovered, and 80% of the PHSs in the 100–1,000 m range have not been identified. These projections are based on the NEO-WISE program activity and calculations undertaken based on the NEO-WISE program activity and calculations undertaken based on its observation of just one sector of the sky. Space scientists have take the potential threat seriously enough to adopt a hazard scale as provided in Fig. </w:t>
      </w:r>
      <w:r w:rsidRPr="00BB5644">
        <w:rPr>
          <w:rFonts w:ascii="Times" w:eastAsia="Times New Roman" w:hAnsi="Times"/>
          <w:color w:val="0000FF"/>
          <w:sz w:val="16"/>
        </w:rPr>
        <w:t xml:space="preserve">8.4 </w:t>
      </w:r>
      <w:r w:rsidRPr="00BB5644">
        <w:rPr>
          <w:rFonts w:ascii="Times" w:eastAsia="Times New Roman" w:hAnsi="Times"/>
          <w:sz w:val="16"/>
        </w:rPr>
        <w:t xml:space="preserve">[32]. </w:t>
      </w:r>
    </w:p>
    <w:p w14:paraId="2C702FBC" w14:textId="681275CA" w:rsidR="00B62931" w:rsidRDefault="00B62931" w:rsidP="00B62931">
      <w:pPr>
        <w:pStyle w:val="Heading3"/>
      </w:pPr>
      <w:r>
        <w:t>1NC---AT: Ozone</w:t>
      </w:r>
    </w:p>
    <w:p w14:paraId="0749C4F1" w14:textId="77777777" w:rsidR="00D87F7D" w:rsidRDefault="00D87F7D" w:rsidP="00D87F7D">
      <w:pPr>
        <w:pStyle w:val="Heading4"/>
      </w:pPr>
      <w:r>
        <w:t xml:space="preserve">Ozone Layer is </w:t>
      </w:r>
      <w:r>
        <w:rPr>
          <w:u w:val="single"/>
        </w:rPr>
        <w:t>increasing</w:t>
      </w:r>
      <w:r>
        <w:t xml:space="preserve"> – flips U/Q.</w:t>
      </w:r>
    </w:p>
    <w:p w14:paraId="341503C1" w14:textId="77777777" w:rsidR="00D87F7D" w:rsidRPr="00C830B9" w:rsidRDefault="00D87F7D" w:rsidP="00D87F7D">
      <w:r w:rsidRPr="00C830B9">
        <w:rPr>
          <w:rStyle w:val="Style13ptBold"/>
        </w:rPr>
        <w:t>Horton 21</w:t>
      </w:r>
      <w:r>
        <w:t xml:space="preserve"> </w:t>
      </w:r>
      <w:r w:rsidRPr="00C830B9">
        <w:t>Helena Horton 9-15-2021 "‘Larger than usual’: this year’s ozone layer hole bigger than Antarctica"</w:t>
      </w:r>
      <w:r>
        <w:t xml:space="preserve"> </w:t>
      </w:r>
      <w:hyperlink r:id="rId19" w:history="1">
        <w:r w:rsidRPr="005C484B">
          <w:rPr>
            <w:rStyle w:val="Hyperlink"/>
          </w:rPr>
          <w:t>https://www.theguardian.com/environment/2021/sep/16/larger-than-usual-ozone-layer-hole-bigger-than-antarctica</w:t>
        </w:r>
      </w:hyperlink>
      <w:r>
        <w:t xml:space="preserve"> (Environmental Journalist for the Guardian)//Elmer </w:t>
      </w:r>
    </w:p>
    <w:p w14:paraId="253DD16A" w14:textId="77777777" w:rsidR="00D87F7D" w:rsidRPr="0077033B" w:rsidRDefault="00D87F7D" w:rsidP="00D87F7D">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4F97A23A" w14:textId="77777777" w:rsidR="00D87F7D" w:rsidRPr="00834DCF" w:rsidRDefault="00D87F7D" w:rsidP="00D87F7D">
      <w:pPr>
        <w:pStyle w:val="Heading4"/>
      </w:pPr>
      <w:r>
        <w:t>Two Thumpers to Ozone:</w:t>
      </w:r>
    </w:p>
    <w:p w14:paraId="0737794B" w14:textId="77777777" w:rsidR="00D87F7D" w:rsidRPr="00C830B9" w:rsidRDefault="00D87F7D" w:rsidP="00D87F7D">
      <w:pPr>
        <w:pStyle w:val="Heading4"/>
      </w:pPr>
      <w:r w:rsidRPr="00C830B9">
        <w:t xml:space="preserve">1] </w:t>
      </w:r>
      <w:r w:rsidRPr="00C830B9">
        <w:rPr>
          <w:u w:val="single"/>
        </w:rPr>
        <w:t>Space Tourism</w:t>
      </w:r>
    </w:p>
    <w:p w14:paraId="7634ED23" w14:textId="77777777" w:rsidR="00D87F7D" w:rsidRPr="00C93278" w:rsidRDefault="00D87F7D" w:rsidP="00D87F7D">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20"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677A4F13" w14:textId="77777777" w:rsidR="00D87F7D" w:rsidRPr="00623EDB" w:rsidRDefault="00D87F7D" w:rsidP="00D87F7D">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5A387361" w14:textId="77777777" w:rsidR="00D87F7D" w:rsidRDefault="00D87F7D" w:rsidP="00D87F7D">
      <w:pPr>
        <w:pStyle w:val="Heading4"/>
        <w:rPr>
          <w:u w:val="single"/>
        </w:rPr>
      </w:pPr>
      <w:r>
        <w:t xml:space="preserve">2] </w:t>
      </w:r>
      <w:r w:rsidRPr="00834DCF">
        <w:rPr>
          <w:u w:val="single"/>
        </w:rPr>
        <w:t>Dichloromethane</w:t>
      </w:r>
    </w:p>
    <w:p w14:paraId="42AF2428" w14:textId="77777777" w:rsidR="00D87F7D" w:rsidRPr="00834DCF" w:rsidRDefault="00D87F7D" w:rsidP="00D87F7D">
      <w:r w:rsidRPr="00834DCF">
        <w:rPr>
          <w:rStyle w:val="Style13ptBold"/>
        </w:rPr>
        <w:t>Perkins 17</w:t>
      </w:r>
      <w:r>
        <w:t xml:space="preserve"> </w:t>
      </w:r>
      <w:r w:rsidRPr="00834DCF">
        <w:t>Sid Perkins 6-27-2017 "New threat to ozone layer found"</w:t>
      </w:r>
      <w:r>
        <w:t xml:space="preserve"> </w:t>
      </w:r>
      <w:hyperlink r:id="rId21"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540AFD27" w14:textId="77777777" w:rsidR="00D87F7D" w:rsidRPr="0077033B" w:rsidRDefault="00D87F7D" w:rsidP="00D87F7D">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(CH2Cl2). Natural sources of this substance are small, says Ryan Hossaini,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Hossaini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Hossaini and his colleagues used computer simulations. In 2016, their analyses suggest, about 3% of the summer ozone loss in the Antarctic could be traced to CH2Cl2. That seems small, but in 2010 the substance was responsible for only 1.5% of the region's summer ozone loss, Hossaini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Sinnhuber,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Hossaini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Hossaini admits, is sadly lacking as of now.</w:t>
      </w:r>
    </w:p>
    <w:p w14:paraId="449EAD37" w14:textId="77777777" w:rsidR="00D87F7D" w:rsidRPr="007D0CE1" w:rsidRDefault="00D87F7D" w:rsidP="00D87F7D">
      <w:pPr>
        <w:pStyle w:val="Heading4"/>
      </w:pPr>
      <w:r w:rsidRPr="007D0CE1">
        <w:t xml:space="preserve">No </w:t>
      </w:r>
      <w:r>
        <w:t>Ozone Impact</w:t>
      </w:r>
      <w:r w:rsidRPr="007D0CE1">
        <w:t>.</w:t>
      </w:r>
    </w:p>
    <w:p w14:paraId="1667EDFA" w14:textId="77777777" w:rsidR="00D87F7D" w:rsidRPr="007D0CE1" w:rsidRDefault="00D87F7D" w:rsidP="00D87F7D">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22" w:history="1">
        <w:r w:rsidRPr="007D0CE1">
          <w:rPr>
            <w:rStyle w:val="Hyperlink"/>
          </w:rPr>
          <w:t>http://www.rationaloptimist.com/blog/the-ozone-hole-was-exaggerated-as-a-problem.aspx</w:t>
        </w:r>
      </w:hyperlink>
      <w:r w:rsidRPr="007D0CE1">
        <w:t>) dwc 19</w:t>
      </w:r>
    </w:p>
    <w:p w14:paraId="273DB9D9" w14:textId="1275F3EA" w:rsidR="00D87F7D" w:rsidRPr="00D87F7D" w:rsidRDefault="00D87F7D" w:rsidP="00D87F7D">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7A912D0D" w14:textId="7670DECC" w:rsidR="00B62931" w:rsidRDefault="00B62931" w:rsidP="00B62931">
      <w:pPr>
        <w:pStyle w:val="Heading3"/>
      </w:pPr>
      <w:r>
        <w:t>1NC---AT: Radiation</w:t>
      </w:r>
    </w:p>
    <w:p w14:paraId="6C23132D" w14:textId="77777777" w:rsidR="00B62931" w:rsidRDefault="00B62931" w:rsidP="00B62931">
      <w:pPr>
        <w:pStyle w:val="Heading4"/>
      </w:pPr>
      <w:r>
        <w:t xml:space="preserve">No impact---collisions have </w:t>
      </w:r>
      <w:r w:rsidRPr="007B1CAC">
        <w:rPr>
          <w:u w:val="single"/>
        </w:rPr>
        <w:t>already happened</w:t>
      </w:r>
      <w:r>
        <w:t xml:space="preserve">, radioactive material will </w:t>
      </w:r>
      <w:r w:rsidRPr="007B1CAC">
        <w:rPr>
          <w:u w:val="single"/>
        </w:rPr>
        <w:t>stay in space</w:t>
      </w:r>
      <w:r>
        <w:t xml:space="preserve">, and it’s </w:t>
      </w:r>
      <w:r w:rsidRPr="007B1CAC">
        <w:rPr>
          <w:u w:val="single"/>
        </w:rPr>
        <w:t>higher than most objects</w:t>
      </w:r>
      <w:r>
        <w:t xml:space="preserve"> in orbit.</w:t>
      </w:r>
    </w:p>
    <w:p w14:paraId="18A3A63A" w14:textId="77777777" w:rsidR="00B62931" w:rsidRPr="00903A68" w:rsidRDefault="00B62931" w:rsidP="00B62931">
      <w:r>
        <w:t xml:space="preserve">Rebecca </w:t>
      </w:r>
      <w:r w:rsidRPr="000365F2">
        <w:rPr>
          <w:rStyle w:val="Style13ptBold"/>
        </w:rPr>
        <w:t>Harrington 16</w:t>
      </w:r>
      <w:r>
        <w:t>. Senior News Editor who works across INSIDER and Business Insider, 3/10/16, “Dozens of dead nuclear reactors are floating in space, and they'll eventually hit the earth,” https://www.businessinsider.com/nuclear-powered-satellites-space-2016-3</w:t>
      </w:r>
    </w:p>
    <w:p w14:paraId="65BCB77C" w14:textId="2E5A617D" w:rsidR="00B62931" w:rsidRDefault="00B62931" w:rsidP="00B62931">
      <w:pPr>
        <w:rPr>
          <w:rStyle w:val="StyleUnderline"/>
        </w:rPr>
      </w:pPr>
      <w:r w:rsidRPr="00903A68">
        <w:rPr>
          <w:rStyle w:val="StyleUnderline"/>
        </w:rPr>
        <w:t>Radioactive materials</w:t>
      </w:r>
      <w:r w:rsidRPr="00903A68">
        <w:rPr>
          <w:sz w:val="16"/>
        </w:rPr>
        <w:t xml:space="preserve">, like uranium-235, </w:t>
      </w:r>
      <w:r w:rsidRPr="00903A68">
        <w:rPr>
          <w:rStyle w:val="StyleUnderline"/>
        </w:rPr>
        <w:t>can power a</w:t>
      </w:r>
      <w:r w:rsidRPr="00903A68">
        <w:rPr>
          <w:sz w:val="16"/>
        </w:rPr>
        <w:t xml:space="preserve"> </w:t>
      </w:r>
      <w:r w:rsidRPr="00903A68">
        <w:rPr>
          <w:rStyle w:val="Emphasis"/>
        </w:rPr>
        <w:t>tiny</w:t>
      </w:r>
      <w:r w:rsidRPr="00903A68">
        <w:rPr>
          <w:sz w:val="16"/>
        </w:rPr>
        <w:t xml:space="preserve"> </w:t>
      </w:r>
      <w:r w:rsidRPr="00903A68">
        <w:rPr>
          <w:rStyle w:val="StyleUnderline"/>
        </w:rPr>
        <w:t>satellite for years</w:t>
      </w:r>
      <w:r w:rsidRPr="00903A68">
        <w:rPr>
          <w:sz w:val="16"/>
        </w:rPr>
        <w:t>. They're more reliable than batteries and provide more energy than solar panels.</w:t>
      </w:r>
      <w:r>
        <w:rPr>
          <w:sz w:val="16"/>
        </w:rPr>
        <w:t xml:space="preserve"> </w:t>
      </w:r>
      <w:r w:rsidRPr="00903A68">
        <w:rPr>
          <w:sz w:val="16"/>
        </w:rPr>
        <w:t xml:space="preserve">But </w:t>
      </w:r>
      <w:r w:rsidRPr="00903A68">
        <w:rPr>
          <w:rStyle w:val="StyleUnderline"/>
        </w:rPr>
        <w:t>back then, space-faring nations weren't as concerned with radioactive waste.</w:t>
      </w:r>
      <w:r w:rsidRPr="00903A68">
        <w:rPr>
          <w:sz w:val="16"/>
        </w:rPr>
        <w:t xml:space="preserve"> Nuclear disasters like Three Mile Island and Chernobyl hadn't happened yet, and now we're much more worried about radiation exposure.</w:t>
      </w:r>
      <w:r>
        <w:rPr>
          <w:sz w:val="16"/>
        </w:rPr>
        <w:t xml:space="preserve"> </w:t>
      </w:r>
      <w:r w:rsidRPr="00903A68">
        <w:rPr>
          <w:sz w:val="16"/>
        </w:rPr>
        <w:t>That's why the last nuclear-powered satellite, launched by the Soviet Union, blasted into orbit in 1988.</w:t>
      </w:r>
      <w:r>
        <w:rPr>
          <w:sz w:val="16"/>
        </w:rPr>
        <w:t xml:space="preserve"> </w:t>
      </w:r>
      <w:r w:rsidRPr="00903A68">
        <w:rPr>
          <w:sz w:val="16"/>
        </w:rPr>
        <w:t>More than 30 different nuclear-reactor-powered satellites still orbit the earth. The US launched only one while the USSR launched all the rest.</w:t>
      </w:r>
      <w:r>
        <w:rPr>
          <w:sz w:val="16"/>
        </w:rPr>
        <w:t xml:space="preserve"> </w:t>
      </w:r>
      <w:r w:rsidRPr="00903A68">
        <w:rPr>
          <w:sz w:val="16"/>
        </w:rPr>
        <w:t>Those nuclear reactors are similar to the ones in nuclear power plants on the ground. Uranium-235 undergoes fission, where its nucleus splits, giving off energy. This energy can be converted into electricity to power satellite instruments, or your house.</w:t>
      </w:r>
      <w:r>
        <w:rPr>
          <w:sz w:val="16"/>
        </w:rPr>
        <w:t xml:space="preserve"> </w:t>
      </w:r>
      <w:r w:rsidRPr="00903A68">
        <w:rPr>
          <w:rStyle w:val="StyleUnderline"/>
        </w:rPr>
        <w:t xml:space="preserve">America's uranium-fueled SNAP-10A entered into an orbit of </w:t>
      </w:r>
      <w:r w:rsidRPr="00903A68">
        <w:rPr>
          <w:rStyle w:val="Emphasis"/>
        </w:rPr>
        <w:t>575 miles above the earth</w:t>
      </w:r>
      <w:r w:rsidRPr="00903A68">
        <w:rPr>
          <w:sz w:val="16"/>
        </w:rPr>
        <w:t xml:space="preserve"> in 1965. It operated for 43 days before it stopped responding. It's now in a slow trajectory to hit the ground in about 3,000 years. By then, hopefully, its radioactive cargo will be mostly harmless.</w:t>
      </w:r>
      <w:r>
        <w:rPr>
          <w:sz w:val="16"/>
        </w:rPr>
        <w:t xml:space="preserve"> </w:t>
      </w:r>
      <w:r w:rsidRPr="00903A68">
        <w:rPr>
          <w:sz w:val="16"/>
        </w:rPr>
        <w:t xml:space="preserve">But </w:t>
      </w:r>
      <w:r w:rsidRPr="00A02486">
        <w:rPr>
          <w:rStyle w:val="StyleUnderline"/>
          <w:highlight w:val="green"/>
        </w:rPr>
        <w:t>if</w:t>
      </w:r>
      <w:r w:rsidRPr="00903A68">
        <w:rPr>
          <w:rStyle w:val="StyleUnderline"/>
        </w:rPr>
        <w:t xml:space="preserve"> any of these </w:t>
      </w:r>
      <w:r w:rsidRPr="00A02486">
        <w:rPr>
          <w:rStyle w:val="StyleUnderline"/>
          <w:highlight w:val="green"/>
        </w:rPr>
        <w:t>nuclear</w:t>
      </w:r>
      <w:r w:rsidRPr="00903A68">
        <w:rPr>
          <w:rStyle w:val="StyleUnderline"/>
        </w:rPr>
        <w:t>-reactor-</w:t>
      </w:r>
      <w:r w:rsidRPr="00A02486">
        <w:rPr>
          <w:rStyle w:val="StyleUnderline"/>
          <w:highlight w:val="green"/>
        </w:rPr>
        <w:t>powered satellites collide with an</w:t>
      </w:r>
      <w:r w:rsidRPr="00903A68">
        <w:rPr>
          <w:rStyle w:val="StyleUnderline"/>
        </w:rPr>
        <w:t xml:space="preserve">other </w:t>
      </w:r>
      <w:r w:rsidRPr="00A02486">
        <w:rPr>
          <w:rStyle w:val="StyleUnderline"/>
          <w:highlight w:val="green"/>
        </w:rPr>
        <w:t>object in space,</w:t>
      </w:r>
      <w:r w:rsidRPr="00903A68">
        <w:rPr>
          <w:sz w:val="16"/>
        </w:rPr>
        <w:t xml:space="preserve"> </w:t>
      </w:r>
      <w:r w:rsidRPr="00903A68">
        <w:rPr>
          <w:rStyle w:val="StyleUnderline"/>
        </w:rPr>
        <w:t xml:space="preserve">or suddenly crash to the ground, </w:t>
      </w:r>
      <w:r w:rsidRPr="00A02486">
        <w:rPr>
          <w:rStyle w:val="StyleUnderline"/>
          <w:highlight w:val="green"/>
        </w:rPr>
        <w:t>they could release radioactivity</w:t>
      </w:r>
      <w:r w:rsidRPr="00903A68">
        <w:rPr>
          <w:rStyle w:val="StyleUnderline"/>
        </w:rPr>
        <w:t>.</w:t>
      </w:r>
      <w:r>
        <w:rPr>
          <w:rStyle w:val="StyleUnderline"/>
        </w:rPr>
        <w:t xml:space="preserve"> </w:t>
      </w:r>
      <w:r w:rsidRPr="00A02486">
        <w:rPr>
          <w:rStyle w:val="StyleUnderline"/>
          <w:highlight w:val="green"/>
        </w:rPr>
        <w:t>The Soviet Union had a few</w:t>
      </w:r>
      <w:r w:rsidRPr="00903A68">
        <w:rPr>
          <w:rStyle w:val="StyleUnderline"/>
        </w:rPr>
        <w:t xml:space="preserve"> such </w:t>
      </w:r>
      <w:r w:rsidRPr="00A02486">
        <w:rPr>
          <w:rStyle w:val="Emphasis"/>
          <w:highlight w:val="green"/>
        </w:rPr>
        <w:t>mishaps</w:t>
      </w:r>
      <w:r w:rsidRPr="00267897">
        <w:rPr>
          <w:sz w:val="16"/>
        </w:rPr>
        <w:t xml:space="preserve"> </w:t>
      </w:r>
      <w:r w:rsidRPr="00267897">
        <w:rPr>
          <w:rStyle w:val="StyleUnderline"/>
        </w:rPr>
        <w:t>since it launched</w:t>
      </w:r>
      <w:r w:rsidRPr="00903A68">
        <w:rPr>
          <w:rStyle w:val="StyleUnderline"/>
        </w:rPr>
        <w:t xml:space="preserve"> all those nuclear satellites</w:t>
      </w:r>
      <w:r w:rsidRPr="00903A68">
        <w:rPr>
          <w:sz w:val="16"/>
        </w:rPr>
        <w:t xml:space="preserve">. </w:t>
      </w:r>
      <w:r w:rsidRPr="00A02486">
        <w:rPr>
          <w:rStyle w:val="StyleUnderline"/>
          <w:highlight w:val="green"/>
        </w:rPr>
        <w:t>In 1978, its</w:t>
      </w:r>
      <w:r w:rsidRPr="00903A68">
        <w:rPr>
          <w:rStyle w:val="StyleUnderline"/>
        </w:rPr>
        <w:t xml:space="preserve"> spy </w:t>
      </w:r>
      <w:r w:rsidRPr="00A02486">
        <w:rPr>
          <w:rStyle w:val="StyleUnderline"/>
          <w:highlight w:val="green"/>
        </w:rPr>
        <w:t>satellite</w:t>
      </w:r>
      <w:r w:rsidRPr="00903A68">
        <w:rPr>
          <w:rStyle w:val="StyleUnderline"/>
        </w:rPr>
        <w:t>,</w:t>
      </w:r>
      <w:r w:rsidRPr="00903A68">
        <w:rPr>
          <w:sz w:val="16"/>
        </w:rPr>
        <w:t xml:space="preserve"> Kosmos 954</w:t>
      </w:r>
      <w:r w:rsidRPr="00F66550">
        <w:t xml:space="preserve">, </w:t>
      </w:r>
      <w:r w:rsidRPr="00A02486">
        <w:rPr>
          <w:rStyle w:val="StyleUnderline"/>
          <w:highlight w:val="green"/>
        </w:rPr>
        <w:t>crashed into the Northwest Territories</w:t>
      </w:r>
      <w:r w:rsidRPr="00903A68">
        <w:rPr>
          <w:rStyle w:val="StyleUnderline"/>
        </w:rPr>
        <w:t>, scattering radioactivity</w:t>
      </w:r>
      <w:r w:rsidRPr="00903A68">
        <w:rPr>
          <w:sz w:val="16"/>
        </w:rPr>
        <w:t xml:space="preserve"> across almost 48,000 square miles. </w:t>
      </w:r>
      <w:r w:rsidRPr="00903A68">
        <w:rPr>
          <w:rStyle w:val="StyleUnderline"/>
        </w:rPr>
        <w:t>The USSR had to pay Canada $10 million for the damage.</w:t>
      </w:r>
      <w:r>
        <w:rPr>
          <w:rStyle w:val="StyleUnderline"/>
        </w:rPr>
        <w:t xml:space="preserve"> </w:t>
      </w:r>
      <w:r w:rsidRPr="00903A68">
        <w:rPr>
          <w:rStyle w:val="StyleUnderline"/>
        </w:rPr>
        <w:t xml:space="preserve">And </w:t>
      </w:r>
      <w:r w:rsidRPr="00A02486">
        <w:rPr>
          <w:rStyle w:val="StyleUnderline"/>
          <w:highlight w:val="green"/>
        </w:rPr>
        <w:t>in 1995, NASA</w:t>
      </w:r>
      <w:r w:rsidRPr="00903A68">
        <w:rPr>
          <w:rStyle w:val="StyleUnderline"/>
        </w:rPr>
        <w:t xml:space="preserve"> scientists </w:t>
      </w:r>
      <w:r w:rsidRPr="00A02486">
        <w:rPr>
          <w:rStyle w:val="StyleUnderline"/>
          <w:highlight w:val="green"/>
        </w:rPr>
        <w:t>found a</w:t>
      </w:r>
      <w:r w:rsidRPr="00A02486">
        <w:rPr>
          <w:sz w:val="16"/>
          <w:highlight w:val="green"/>
        </w:rPr>
        <w:t xml:space="preserve"> </w:t>
      </w:r>
      <w:r w:rsidRPr="00A02486">
        <w:rPr>
          <w:rStyle w:val="Emphasis"/>
          <w:highlight w:val="green"/>
        </w:rPr>
        <w:t>cloud of liquid</w:t>
      </w:r>
      <w:r w:rsidRPr="00A02486">
        <w:rPr>
          <w:sz w:val="16"/>
          <w:highlight w:val="green"/>
        </w:rPr>
        <w:t xml:space="preserve">, </w:t>
      </w:r>
      <w:r w:rsidRPr="00A02486">
        <w:rPr>
          <w:rStyle w:val="StyleUnderline"/>
          <w:highlight w:val="green"/>
        </w:rPr>
        <w:t>radioactive</w:t>
      </w:r>
      <w:r w:rsidRPr="00903A68">
        <w:rPr>
          <w:rStyle w:val="StyleUnderline"/>
        </w:rPr>
        <w:t xml:space="preserve"> sodium and potassium </w:t>
      </w:r>
      <w:r w:rsidRPr="00A02486">
        <w:rPr>
          <w:rStyle w:val="StyleUnderline"/>
          <w:highlight w:val="green"/>
        </w:rPr>
        <w:t xml:space="preserve">coolant </w:t>
      </w:r>
      <w:r w:rsidRPr="00A02486">
        <w:rPr>
          <w:rStyle w:val="Emphasis"/>
          <w:highlight w:val="green"/>
        </w:rPr>
        <w:t>in orbit</w:t>
      </w:r>
      <w:r w:rsidRPr="00903A68">
        <w:rPr>
          <w:rStyle w:val="StyleUnderline"/>
        </w:rPr>
        <w:t>. The space agency eventually figured out that it came from the Soviet satellite</w:t>
      </w:r>
      <w:r w:rsidRPr="00903A68">
        <w:rPr>
          <w:sz w:val="16"/>
        </w:rPr>
        <w:t xml:space="preserve"> Kosmos 1900. </w:t>
      </w:r>
      <w:r w:rsidRPr="00903A68">
        <w:rPr>
          <w:rStyle w:val="StyleUnderline"/>
        </w:rPr>
        <w:t xml:space="preserve">Something else in space crashed into it, causing the nuclear reactor to leak. </w:t>
      </w:r>
      <w:r w:rsidRPr="00A02486">
        <w:rPr>
          <w:rStyle w:val="Emphasis"/>
          <w:highlight w:val="green"/>
        </w:rPr>
        <w:t>The cloud of radioactive fluids is</w:t>
      </w:r>
      <w:r w:rsidRPr="00903A68">
        <w:rPr>
          <w:rStyle w:val="Emphasis"/>
        </w:rPr>
        <w:t xml:space="preserve"> still </w:t>
      </w:r>
      <w:r w:rsidRPr="00A02486">
        <w:rPr>
          <w:rStyle w:val="Emphasis"/>
          <w:highlight w:val="green"/>
        </w:rPr>
        <w:t>floating up there</w:t>
      </w:r>
      <w:r w:rsidRPr="00903A68">
        <w:rPr>
          <w:sz w:val="16"/>
        </w:rPr>
        <w:t xml:space="preserve">, </w:t>
      </w:r>
      <w:r w:rsidRPr="00F66550">
        <w:rPr>
          <w:rStyle w:val="StyleUnderline"/>
        </w:rPr>
        <w:t xml:space="preserve">and </w:t>
      </w:r>
      <w:r w:rsidRPr="00A02486">
        <w:rPr>
          <w:rStyle w:val="StyleUnderline"/>
          <w:highlight w:val="green"/>
        </w:rPr>
        <w:t>space agencies</w:t>
      </w:r>
      <w:r w:rsidRPr="00F66550">
        <w:rPr>
          <w:rStyle w:val="StyleUnderline"/>
        </w:rPr>
        <w:t xml:space="preserve"> continue to </w:t>
      </w:r>
      <w:r w:rsidRPr="00A02486">
        <w:rPr>
          <w:rStyle w:val="StyleUnderline"/>
          <w:highlight w:val="green"/>
        </w:rPr>
        <w:t>monitor it</w:t>
      </w:r>
      <w:r w:rsidRPr="00F66550">
        <w:rPr>
          <w:rStyle w:val="StyleUnderline"/>
        </w:rPr>
        <w:t>.</w:t>
      </w:r>
      <w:r>
        <w:rPr>
          <w:rStyle w:val="StyleUnderline"/>
        </w:rPr>
        <w:t xml:space="preserve"> </w:t>
      </w:r>
      <w:r w:rsidRPr="00903A68">
        <w:rPr>
          <w:rStyle w:val="StyleUnderline"/>
        </w:rPr>
        <w:t xml:space="preserve">The </w:t>
      </w:r>
      <w:r w:rsidRPr="00A02486">
        <w:rPr>
          <w:rStyle w:val="Emphasis"/>
          <w:highlight w:val="green"/>
        </w:rPr>
        <w:t>good news</w:t>
      </w:r>
      <w:r w:rsidRPr="00903A68">
        <w:rPr>
          <w:rStyle w:val="StyleUnderline"/>
        </w:rPr>
        <w:t xml:space="preserve"> is that </w:t>
      </w:r>
      <w:r w:rsidRPr="00A02486">
        <w:rPr>
          <w:rStyle w:val="StyleUnderline"/>
          <w:highlight w:val="green"/>
        </w:rPr>
        <w:t>all</w:t>
      </w:r>
      <w:r w:rsidRPr="00903A68">
        <w:rPr>
          <w:rStyle w:val="StyleUnderline"/>
        </w:rPr>
        <w:t xml:space="preserve"> of </w:t>
      </w:r>
      <w:r w:rsidRPr="00A02486">
        <w:rPr>
          <w:rStyle w:val="StyleUnderline"/>
          <w:highlight w:val="green"/>
        </w:rPr>
        <w:t>these</w:t>
      </w:r>
      <w:r w:rsidRPr="00903A68">
        <w:rPr>
          <w:rStyle w:val="StyleUnderline"/>
        </w:rPr>
        <w:t xml:space="preserve"> dead nuclear-reactor-powered </w:t>
      </w:r>
      <w:r w:rsidRPr="00A02486">
        <w:rPr>
          <w:rStyle w:val="StyleUnderline"/>
          <w:highlight w:val="green"/>
        </w:rPr>
        <w:t>satellites are in orbits higher than 430 miles</w:t>
      </w:r>
      <w:r w:rsidRPr="00F66550">
        <w:rPr>
          <w:rStyle w:val="StyleUnderline"/>
        </w:rPr>
        <w:t>.</w:t>
      </w:r>
      <w:r w:rsidRPr="00903A68">
        <w:rPr>
          <w:rStyle w:val="StyleUnderline"/>
        </w:rPr>
        <w:t xml:space="preserve"> There's barely any air molecules at that height to slow down the satellites, so </w:t>
      </w:r>
      <w:r w:rsidRPr="00A02486">
        <w:rPr>
          <w:rStyle w:val="StyleUnderline"/>
          <w:highlight w:val="green"/>
        </w:rPr>
        <w:t>it should take</w:t>
      </w:r>
      <w:r w:rsidRPr="00903A68">
        <w:rPr>
          <w:rStyle w:val="StyleUnderline"/>
        </w:rPr>
        <w:t xml:space="preserve"> them</w:t>
      </w:r>
      <w:r w:rsidRPr="00903A68">
        <w:rPr>
          <w:sz w:val="16"/>
        </w:rPr>
        <w:t xml:space="preserve"> </w:t>
      </w:r>
      <w:r w:rsidRPr="00A02486">
        <w:rPr>
          <w:rStyle w:val="Emphasis"/>
          <w:highlight w:val="green"/>
        </w:rPr>
        <w:t>hundreds or thousands of years</w:t>
      </w:r>
      <w:r w:rsidRPr="00A02486">
        <w:rPr>
          <w:sz w:val="16"/>
          <w:highlight w:val="green"/>
        </w:rPr>
        <w:t xml:space="preserve"> </w:t>
      </w:r>
      <w:r w:rsidRPr="00A02486">
        <w:rPr>
          <w:rStyle w:val="StyleUnderline"/>
          <w:highlight w:val="green"/>
        </w:rPr>
        <w:t>to wind</w:t>
      </w:r>
      <w:r w:rsidRPr="00903A68">
        <w:rPr>
          <w:rStyle w:val="StyleUnderline"/>
        </w:rPr>
        <w:t xml:space="preserve"> their way </w:t>
      </w:r>
      <w:r w:rsidRPr="00A02486">
        <w:rPr>
          <w:rStyle w:val="StyleUnderline"/>
          <w:highlight w:val="green"/>
        </w:rPr>
        <w:t>back to</w:t>
      </w:r>
      <w:r w:rsidRPr="00903A68">
        <w:rPr>
          <w:rStyle w:val="StyleUnderline"/>
        </w:rPr>
        <w:t xml:space="preserve"> the </w:t>
      </w:r>
      <w:r w:rsidRPr="00A02486">
        <w:rPr>
          <w:rStyle w:val="StyleUnderline"/>
          <w:highlight w:val="green"/>
        </w:rPr>
        <w:t>earth</w:t>
      </w:r>
      <w:r w:rsidRPr="00903A68">
        <w:rPr>
          <w:sz w:val="16"/>
        </w:rPr>
        <w:t xml:space="preserve"> — </w:t>
      </w:r>
      <w:r w:rsidRPr="00903A68">
        <w:rPr>
          <w:rStyle w:val="StyleUnderline"/>
        </w:rPr>
        <w:t xml:space="preserve">at which point much of </w:t>
      </w:r>
      <w:r w:rsidRPr="00A02486">
        <w:rPr>
          <w:rStyle w:val="StyleUnderline"/>
          <w:highlight w:val="green"/>
        </w:rPr>
        <w:t xml:space="preserve">their </w:t>
      </w:r>
      <w:r w:rsidRPr="00A02486">
        <w:rPr>
          <w:rStyle w:val="Emphasis"/>
          <w:highlight w:val="green"/>
        </w:rPr>
        <w:t>radioactive contents will have</w:t>
      </w:r>
      <w:r w:rsidRPr="00903A68">
        <w:rPr>
          <w:rStyle w:val="Emphasis"/>
        </w:rPr>
        <w:t xml:space="preserve"> significantly </w:t>
      </w:r>
      <w:r w:rsidRPr="00A02486">
        <w:rPr>
          <w:rStyle w:val="Emphasis"/>
          <w:highlight w:val="green"/>
        </w:rPr>
        <w:t>decayed</w:t>
      </w:r>
      <w:r w:rsidRPr="00903A68">
        <w:rPr>
          <w:rStyle w:val="StyleUnderline"/>
        </w:rPr>
        <w:t>.</w:t>
      </w:r>
    </w:p>
    <w:p w14:paraId="5C5AD206" w14:textId="61891A8E" w:rsidR="004F0190" w:rsidRDefault="004F0190" w:rsidP="00B62931">
      <w:pPr>
        <w:rPr>
          <w:rStyle w:val="StyleUnderline"/>
        </w:rPr>
      </w:pPr>
      <w:r>
        <w:rPr>
          <w:rStyle w:val="StyleUnderline"/>
        </w:rPr>
        <w:t>No UQ about nuclear powered space</w:t>
      </w:r>
    </w:p>
    <w:p w14:paraId="64F1F0E5" w14:textId="77777777" w:rsidR="00C411D9" w:rsidRPr="00C411D9" w:rsidRDefault="00C411D9" w:rsidP="00C411D9"/>
    <w:sectPr w:rsidR="00C411D9" w:rsidRPr="00C411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DF43F" w14:textId="77777777" w:rsidR="004A0BC9" w:rsidRDefault="004A0BC9" w:rsidP="007E45F2">
      <w:pPr>
        <w:spacing w:after="0" w:line="240" w:lineRule="auto"/>
      </w:pPr>
      <w:r>
        <w:separator/>
      </w:r>
    </w:p>
  </w:endnote>
  <w:endnote w:type="continuationSeparator" w:id="0">
    <w:p w14:paraId="6893475F" w14:textId="77777777" w:rsidR="004A0BC9" w:rsidRDefault="004A0BC9" w:rsidP="007E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sha">
    <w:altName w:val="Gisha"/>
    <w:charset w:val="B1"/>
    <w:family w:val="swiss"/>
    <w:pitch w:val="variable"/>
    <w:sig w:usb0="80000807" w:usb1="40000042" w:usb2="00000000" w:usb3="00000000" w:csb0="00000021"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B2CF9" w14:textId="77777777" w:rsidR="004A0BC9" w:rsidRDefault="004A0BC9" w:rsidP="007E45F2">
      <w:pPr>
        <w:spacing w:after="0" w:line="240" w:lineRule="auto"/>
      </w:pPr>
      <w:r>
        <w:separator/>
      </w:r>
    </w:p>
  </w:footnote>
  <w:footnote w:type="continuationSeparator" w:id="0">
    <w:p w14:paraId="04368908" w14:textId="77777777" w:rsidR="004A0BC9" w:rsidRDefault="004A0BC9" w:rsidP="007E4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B2125"/>
    <w:multiLevelType w:val="hybridMultilevel"/>
    <w:tmpl w:val="3E324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123AE4"/>
    <w:multiLevelType w:val="hybridMultilevel"/>
    <w:tmpl w:val="2FE4A6E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922338357280"/>
    <w:docVar w:name="VerbatimVersion" w:val="5.1"/>
  </w:docVars>
  <w:rsids>
    <w:rsidRoot w:val="008A5A5A"/>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073F9"/>
    <w:rsid w:val="00315690"/>
    <w:rsid w:val="00316B75"/>
    <w:rsid w:val="00325646"/>
    <w:rsid w:val="003460F2"/>
    <w:rsid w:val="0038158C"/>
    <w:rsid w:val="00384C59"/>
    <w:rsid w:val="003902BA"/>
    <w:rsid w:val="003A09E2"/>
    <w:rsid w:val="00407037"/>
    <w:rsid w:val="004239A3"/>
    <w:rsid w:val="004605D6"/>
    <w:rsid w:val="00490FF7"/>
    <w:rsid w:val="004A0BC9"/>
    <w:rsid w:val="004A41B0"/>
    <w:rsid w:val="004C60E8"/>
    <w:rsid w:val="004E3579"/>
    <w:rsid w:val="004E728B"/>
    <w:rsid w:val="004F0190"/>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C007D"/>
    <w:rsid w:val="007E45F2"/>
    <w:rsid w:val="007F5B66"/>
    <w:rsid w:val="00823A1C"/>
    <w:rsid w:val="00845B9D"/>
    <w:rsid w:val="00860984"/>
    <w:rsid w:val="008A5A5A"/>
    <w:rsid w:val="008B3ECB"/>
    <w:rsid w:val="008B4E85"/>
    <w:rsid w:val="008C1B2E"/>
    <w:rsid w:val="0091627E"/>
    <w:rsid w:val="0097032B"/>
    <w:rsid w:val="009D2EAD"/>
    <w:rsid w:val="009D54B2"/>
    <w:rsid w:val="009E1922"/>
    <w:rsid w:val="009F7ED2"/>
    <w:rsid w:val="00A25ED4"/>
    <w:rsid w:val="00A93661"/>
    <w:rsid w:val="00A95652"/>
    <w:rsid w:val="00AB2A21"/>
    <w:rsid w:val="00AC0AB8"/>
    <w:rsid w:val="00AC1AFE"/>
    <w:rsid w:val="00B33C6D"/>
    <w:rsid w:val="00B4508F"/>
    <w:rsid w:val="00B547A1"/>
    <w:rsid w:val="00B55AD5"/>
    <w:rsid w:val="00B62931"/>
    <w:rsid w:val="00B7618B"/>
    <w:rsid w:val="00B8057C"/>
    <w:rsid w:val="00BD6238"/>
    <w:rsid w:val="00BF593B"/>
    <w:rsid w:val="00BF773A"/>
    <w:rsid w:val="00BF7E81"/>
    <w:rsid w:val="00C13773"/>
    <w:rsid w:val="00C17CC8"/>
    <w:rsid w:val="00C32DFF"/>
    <w:rsid w:val="00C411D9"/>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87F7D"/>
    <w:rsid w:val="00DA1C92"/>
    <w:rsid w:val="00DA25D4"/>
    <w:rsid w:val="00DA6538"/>
    <w:rsid w:val="00DB77A6"/>
    <w:rsid w:val="00DF30A1"/>
    <w:rsid w:val="00E15E75"/>
    <w:rsid w:val="00E5262C"/>
    <w:rsid w:val="00EC7DC4"/>
    <w:rsid w:val="00ED30CF"/>
    <w:rsid w:val="00F176EF"/>
    <w:rsid w:val="00F45E10"/>
    <w:rsid w:val="00F6364A"/>
    <w:rsid w:val="00F9113A"/>
    <w:rsid w:val="00FD7FA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41B38"/>
  <w15:chartTrackingRefBased/>
  <w15:docId w15:val="{FFD085BE-F5D3-413F-A5B9-536FC20D6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5ED4"/>
    <w:rPr>
      <w:rFonts w:ascii="Calibri" w:hAnsi="Calibri" w:cs="Calibri"/>
      <w:sz w:val="24"/>
    </w:rPr>
  </w:style>
  <w:style w:type="paragraph" w:styleId="Heading1">
    <w:name w:val="heading 1"/>
    <w:aliases w:val="Pocket"/>
    <w:basedOn w:val="Normal"/>
    <w:next w:val="Normal"/>
    <w:link w:val="Heading1Char"/>
    <w:qFormat/>
    <w:rsid w:val="00A25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5E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5E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A25E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5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ED4"/>
  </w:style>
  <w:style w:type="character" w:customStyle="1" w:styleId="Heading1Char">
    <w:name w:val="Heading 1 Char"/>
    <w:aliases w:val="Pocket Char"/>
    <w:basedOn w:val="DefaultParagraphFont"/>
    <w:link w:val="Heading1"/>
    <w:rsid w:val="00A25E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5E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5ED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25ED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7"/>
    <w:qFormat/>
    <w:rsid w:val="00A25ED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5ED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6"/>
    <w:qFormat/>
    <w:rsid w:val="00A25ED4"/>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A25ED4"/>
    <w:rPr>
      <w:color w:val="auto"/>
      <w:u w:val="none"/>
    </w:rPr>
  </w:style>
  <w:style w:type="character" w:styleId="FollowedHyperlink">
    <w:name w:val="FollowedHyperlink"/>
    <w:basedOn w:val="DefaultParagraphFont"/>
    <w:uiPriority w:val="99"/>
    <w:semiHidden/>
    <w:unhideWhenUsed/>
    <w:rsid w:val="00A25ED4"/>
    <w:rPr>
      <w:color w:val="auto"/>
      <w:u w:val="none"/>
    </w:rPr>
  </w:style>
  <w:style w:type="paragraph" w:customStyle="1" w:styleId="UnderlinePara">
    <w:name w:val="Underline Para"/>
    <w:basedOn w:val="Normal"/>
    <w:link w:val="StyleUnderline"/>
    <w:uiPriority w:val="6"/>
    <w:qFormat/>
    <w:rsid w:val="00B62931"/>
    <w:pPr>
      <w:widowControl w:val="0"/>
      <w:suppressAutoHyphens/>
      <w:spacing w:after="200" w:line="240" w:lineRule="auto"/>
      <w:contextualSpacing/>
    </w:pPr>
    <w:rPr>
      <w:rFonts w:asciiTheme="minorHAnsi" w:hAnsiTheme="minorHAnsi" w:cstheme="minorBidi"/>
      <w:u w:val="single"/>
    </w:rPr>
  </w:style>
  <w:style w:type="paragraph" w:customStyle="1" w:styleId="textbold">
    <w:name w:val="text bold"/>
    <w:basedOn w:val="Normal"/>
    <w:link w:val="Emphasis"/>
    <w:uiPriority w:val="7"/>
    <w:qFormat/>
    <w:rsid w:val="00B62931"/>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Dont use,No Spacing41,No Spacing111112,tag"/>
    <w:basedOn w:val="Heading1"/>
    <w:link w:val="Hyperlink"/>
    <w:autoRedefine/>
    <w:uiPriority w:val="99"/>
    <w:qFormat/>
    <w:rsid w:val="00B629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D87F7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073F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3073F9"/>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C411D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7E45F2"/>
    <w:rPr>
      <w:vertAlign w:val="superscript"/>
    </w:rPr>
  </w:style>
  <w:style w:type="paragraph" w:styleId="FootnoteText">
    <w:name w:val="footnote text"/>
    <w:basedOn w:val="Normal"/>
    <w:link w:val="FootnoteTextChar"/>
    <w:uiPriority w:val="99"/>
    <w:unhideWhenUsed/>
    <w:qFormat/>
    <w:rsid w:val="007E45F2"/>
    <w:pPr>
      <w:spacing w:after="0" w:line="240" w:lineRule="auto"/>
    </w:pPr>
    <w:rPr>
      <w:sz w:val="20"/>
      <w:szCs w:val="20"/>
    </w:rPr>
  </w:style>
  <w:style w:type="character" w:customStyle="1" w:styleId="FootnoteTextChar">
    <w:name w:val="Footnote Text Char"/>
    <w:basedOn w:val="DefaultParagraphFont"/>
    <w:link w:val="FootnoteText"/>
    <w:uiPriority w:val="99"/>
    <w:rsid w:val="007E45F2"/>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13" Type="http://schemas.openxmlformats.org/officeDocument/2006/relationships/hyperlink" Target="https://etd.ohiolink.edu/apexprod/rws_etd/send_file/send?accession=auhonors1556751283322051&amp;disposition=inline" TargetMode="External"/><Relationship Id="rId18" Type="http://schemas.openxmlformats.org/officeDocument/2006/relationships/hyperlink" Target="https://www.researchgate.net/publication/318949832_Space_World_Government_and_a_'Vast_Future'_for_Humanity" TargetMode="External"/><Relationship Id="rId3" Type="http://schemas.openxmlformats.org/officeDocument/2006/relationships/styles" Target="styles.xml"/><Relationship Id="rId21" Type="http://schemas.openxmlformats.org/officeDocument/2006/relationships/hyperlink" Target="https://www.science.org/content/article/new-threat-ozone-layer-found" TargetMode="External"/><Relationship Id="rId7" Type="http://schemas.openxmlformats.org/officeDocument/2006/relationships/endnotes" Target="endnotes.xml"/><Relationship Id="rId12" Type="http://schemas.openxmlformats.org/officeDocument/2006/relationships/hyperlink" Target="http://mragheb.com/NPRE%20402%20ME%20405%20Nuclear%20Power%20Engineering/Safeguards%20Non%20Proliferation%20and%20Peaceful%20Nuclear%20Energy.pdf" TargetMode="External"/><Relationship Id="rId17" Type="http://schemas.openxmlformats.org/officeDocument/2006/relationships/hyperlink" Target="https://www.lesswrong.com/posts/rn2duwRP2pqvLqGCE/does-the-us-nuclear-policy-still-target-cities" TargetMode="External"/><Relationship Id="rId2" Type="http://schemas.openxmlformats.org/officeDocument/2006/relationships/numbering" Target="numbering.xml"/><Relationship Id="rId16" Type="http://schemas.openxmlformats.org/officeDocument/2006/relationships/hyperlink" Target="https://sustensis.medium.com/existential-threats-require-a-planet-wide-approach-managed-by-the-world-government-cd496f746102" TargetMode="External"/><Relationship Id="rId20" Type="http://schemas.openxmlformats.org/officeDocument/2006/relationships/hyperlink" Target="https://theconversation.com/space-tourism-rockets-emit-100-times-more-co-per-passenger-than-flights-imagine-a-whole-industry-1646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urnals.sagepub.com/doi/full/10.1177/001083671244316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iaotest.cc.columbia.edu/journals/cceia/v22i2/f_0007579_6441.pdf" TargetMode="External"/><Relationship Id="rId23" Type="http://schemas.openxmlformats.org/officeDocument/2006/relationships/fontTable" Target="fontTable.xml"/><Relationship Id="rId10" Type="http://schemas.openxmlformats.org/officeDocument/2006/relationships/hyperlink" Target="http://www.irows.ucr.edu/" TargetMode="External"/><Relationship Id="rId19" Type="http://schemas.openxmlformats.org/officeDocument/2006/relationships/hyperlink" Target="https://www.theguardian.com/environment/2021/sep/16/larger-than-usual-ozone-layer-hole-bigger-than-antarctica" TargetMode="External"/><Relationship Id="rId4" Type="http://schemas.openxmlformats.org/officeDocument/2006/relationships/settings" Target="settings.xml"/><Relationship Id="rId9" Type="http://schemas.openxmlformats.org/officeDocument/2006/relationships/hyperlink" Target="https://forum.effectivealtruism.org/posts/GsjmufaebreiaivF7/what-is-the-likelihood-that-civilizational-collapse-would" TargetMode="External"/><Relationship Id="rId14" Type="http://schemas.openxmlformats.org/officeDocument/2006/relationships/hyperlink" Target="https://www.jstor.org/stable/446065" TargetMode="External"/><Relationship Id="rId22"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21880</Words>
  <Characters>124720</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9</cp:revision>
  <dcterms:created xsi:type="dcterms:W3CDTF">2022-01-22T18:08:00Z</dcterms:created>
  <dcterms:modified xsi:type="dcterms:W3CDTF">2022-01-22T20:25:00Z</dcterms:modified>
</cp:coreProperties>
</file>