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C44F9" w14:textId="7FCC6D02" w:rsidR="00A95652" w:rsidRDefault="005B74FA" w:rsidP="005B74FA">
      <w:pPr>
        <w:pStyle w:val="Heading2"/>
      </w:pPr>
      <w:r>
        <w:t>1NC</w:t>
      </w:r>
    </w:p>
    <w:p w14:paraId="607EF54A" w14:textId="1F1CE30B" w:rsidR="005B74FA" w:rsidRDefault="005B74FA" w:rsidP="005B74FA">
      <w:pPr>
        <w:pStyle w:val="Heading3"/>
      </w:pPr>
      <w:r>
        <w:t>1NC---OFF</w:t>
      </w:r>
    </w:p>
    <w:p w14:paraId="50013251" w14:textId="6B155CDA" w:rsidR="005B74FA" w:rsidRDefault="005B74FA" w:rsidP="005B74FA">
      <w:pPr>
        <w:pStyle w:val="Heading4"/>
      </w:pPr>
      <w:r>
        <w:t xml:space="preserve">Text – Private Appropriation of Outer Space except for Space Elevators is Unjust. </w:t>
      </w:r>
    </w:p>
    <w:p w14:paraId="32F813C8" w14:textId="0E7595D1" w:rsidR="005B74FA" w:rsidRDefault="005B74FA" w:rsidP="005B74FA">
      <w:pPr>
        <w:pStyle w:val="Heading4"/>
      </w:pPr>
      <w:r>
        <w:t xml:space="preserve">Space Elevators constitute Appropriation – they impede orbits. </w:t>
      </w:r>
    </w:p>
    <w:p w14:paraId="721B9C6C" w14:textId="77777777" w:rsidR="005B74FA" w:rsidRPr="005F1160" w:rsidRDefault="005B74FA" w:rsidP="005B74FA">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284CC0FD" w14:textId="77777777" w:rsidR="005B74FA" w:rsidRPr="00C71C98" w:rsidRDefault="005B74FA" w:rsidP="005B74FA">
      <w:pPr>
        <w:rPr>
          <w:sz w:val="16"/>
        </w:rPr>
      </w:pPr>
      <w:r w:rsidRPr="00C71C98">
        <w:rPr>
          <w:u w:val="single"/>
        </w:rPr>
        <w:t xml:space="preserve">An Earth-based </w:t>
      </w:r>
      <w:r w:rsidRPr="00E51CA2">
        <w:rPr>
          <w:rStyle w:val="Emphasis"/>
          <w:highlight w:val="cyan"/>
        </w:rPr>
        <w:t>space elevator would consist of</w:t>
      </w:r>
      <w:r w:rsidRPr="00E51CA2">
        <w:rPr>
          <w:highlight w:val="cyan"/>
          <w:u w:val="single"/>
        </w:rPr>
        <w:t xml:space="preserve"> </w:t>
      </w:r>
      <w:r w:rsidRPr="00C71C98">
        <w:rPr>
          <w:u w:val="single"/>
        </w:rPr>
        <w:t xml:space="preserve">a </w:t>
      </w:r>
      <w:r w:rsidRPr="00E51CA2">
        <w:rPr>
          <w:rStyle w:val="Emphasis"/>
          <w:highlight w:val="cyan"/>
        </w:rPr>
        <w:t>cable</w:t>
      </w:r>
      <w:r w:rsidRPr="00E51CA2">
        <w:rPr>
          <w:highlight w:val="cyan"/>
          <w:u w:val="single"/>
        </w:rPr>
        <w:t xml:space="preserve"> </w:t>
      </w:r>
      <w:r w:rsidRPr="00C71C98">
        <w:rPr>
          <w:u w:val="single"/>
        </w:rPr>
        <w:t xml:space="preserve">with one end </w:t>
      </w:r>
      <w:r w:rsidRPr="00E51CA2">
        <w:rPr>
          <w:rStyle w:val="Emphasis"/>
          <w:highlight w:val="cyan"/>
        </w:rPr>
        <w:t>attached</w:t>
      </w:r>
      <w:r w:rsidRPr="00E51CA2">
        <w:rPr>
          <w:highlight w:val="cyan"/>
          <w:u w:val="single"/>
        </w:rPr>
        <w:t xml:space="preserve"> </w:t>
      </w:r>
      <w:r w:rsidRPr="00E51CA2">
        <w:rPr>
          <w:rStyle w:val="Emphasis"/>
          <w:highlight w:val="cyan"/>
        </w:rPr>
        <w:t>to</w:t>
      </w:r>
      <w:r w:rsidRPr="00E51CA2">
        <w:rPr>
          <w:highlight w:val="cyan"/>
          <w:u w:val="single"/>
        </w:rPr>
        <w:t xml:space="preserve"> </w:t>
      </w:r>
      <w:r w:rsidRPr="00C71C98">
        <w:rPr>
          <w:u w:val="single"/>
        </w:rPr>
        <w:t xml:space="preserve">the surface near the equator and the other end in </w:t>
      </w:r>
      <w:r w:rsidRPr="00E51CA2">
        <w:rPr>
          <w:rStyle w:val="Emphasis"/>
          <w:highlight w:val="cyan"/>
        </w:rPr>
        <w:t>space</w:t>
      </w:r>
      <w:r w:rsidRPr="00E51CA2">
        <w:rPr>
          <w:highlight w:val="cyan"/>
          <w:u w:val="single"/>
        </w:rPr>
        <w:t xml:space="preserve"> </w:t>
      </w:r>
      <w:r w:rsidRPr="00E51CA2">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E51CA2">
        <w:rPr>
          <w:rStyle w:val="Emphasis"/>
          <w:highlight w:val="cyan"/>
        </w:rPr>
        <w:t>1967 Treaty’s</w:t>
      </w:r>
      <w:r w:rsidRPr="00E51CA2">
        <w:rPr>
          <w:highlight w:val="cyan"/>
          <w:u w:val="single"/>
        </w:rPr>
        <w:t xml:space="preserve"> </w:t>
      </w:r>
      <w:r w:rsidRPr="00C71C98">
        <w:rPr>
          <w:u w:val="single"/>
        </w:rPr>
        <w:t xml:space="preserve">regime and </w:t>
      </w:r>
      <w:r w:rsidRPr="00E51CA2">
        <w:rPr>
          <w:rStyle w:val="Emphasis"/>
          <w:highlight w:val="cyan"/>
        </w:rPr>
        <w:t>customary law</w:t>
      </w:r>
      <w:r w:rsidRPr="00E51CA2">
        <w:rPr>
          <w:highlight w:val="cyan"/>
          <w:u w:val="single"/>
        </w:rPr>
        <w:t xml:space="preserve"> </w:t>
      </w:r>
      <w:r w:rsidRPr="00E51CA2">
        <w:rPr>
          <w:rStyle w:val="Emphasis"/>
          <w:highlight w:val="cyan"/>
        </w:rPr>
        <w:t>enshrine</w:t>
      </w:r>
      <w:r w:rsidRPr="00E51CA2">
        <w:rPr>
          <w:highlight w:val="cyan"/>
          <w:u w:val="single"/>
        </w:rPr>
        <w:t xml:space="preserve"> </w:t>
      </w:r>
      <w:r w:rsidRPr="00C71C98">
        <w:rPr>
          <w:u w:val="single"/>
        </w:rPr>
        <w:t xml:space="preserve">the </w:t>
      </w:r>
      <w:r w:rsidRPr="00E51CA2">
        <w:rPr>
          <w:rStyle w:val="Emphasis"/>
          <w:highlight w:val="cyan"/>
        </w:rPr>
        <w:t xml:space="preserve">principle of </w:t>
      </w:r>
      <w:r w:rsidRPr="00E51CA2">
        <w:rPr>
          <w:rStyle w:val="Emphasis"/>
          <w:highlight w:val="cyan"/>
          <w:bdr w:val="single" w:sz="18" w:space="0" w:color="auto"/>
        </w:rPr>
        <w:t>non-appropriation</w:t>
      </w:r>
      <w:r w:rsidRPr="00E51CA2">
        <w:rPr>
          <w:highlight w:val="cyan"/>
          <w:u w:val="single"/>
          <w:bdr w:val="single" w:sz="18" w:space="0" w:color="auto"/>
        </w:rPr>
        <w:t xml:space="preserve"> </w:t>
      </w:r>
      <w:r w:rsidRPr="00E51CA2">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E51CA2">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E51CA2">
        <w:rPr>
          <w:rStyle w:val="StyleUnderline"/>
          <w:highlight w:val="cyan"/>
        </w:rPr>
        <w:t>would result in the cable being held up</w:t>
      </w:r>
      <w:r w:rsidRPr="00C71C98">
        <w:rPr>
          <w:rStyle w:val="StyleUnderline"/>
        </w:rPr>
        <w:t xml:space="preserve">, under tension, </w:t>
      </w:r>
      <w:r w:rsidRPr="00E51CA2">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394772A" w14:textId="77777777" w:rsidR="005B74FA" w:rsidRDefault="005B74FA" w:rsidP="005B74FA">
      <w:pPr>
        <w:pStyle w:val="Heading4"/>
      </w:pPr>
      <w:r>
        <w:t xml:space="preserve">Private Companies are pursuing Space Elevators. </w:t>
      </w:r>
    </w:p>
    <w:p w14:paraId="11AC4427" w14:textId="77777777" w:rsidR="005B74FA" w:rsidRPr="005F1160" w:rsidRDefault="005B74FA" w:rsidP="005B74FA">
      <w:r w:rsidRPr="005F1160">
        <w:rPr>
          <w:rStyle w:val="Style13ptBold"/>
        </w:rPr>
        <w:t>Alfano 15</w:t>
      </w:r>
      <w:r>
        <w:t xml:space="preserve"> Andrea Alfano 8-18-2015 “</w:t>
      </w:r>
      <w:r w:rsidRPr="005F1160">
        <w:t xml:space="preserve">All Of </w:t>
      </w:r>
      <w:r w:rsidRPr="00E51CA2">
        <w:rPr>
          <w:rStyle w:val="Emphasis"/>
          <w:highlight w:val="cya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18BF40FF" w14:textId="77777777" w:rsidR="005B74FA" w:rsidRPr="00C71C98" w:rsidRDefault="005B74FA" w:rsidP="005B74FA">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E51CA2">
        <w:rPr>
          <w:rStyle w:val="Emphasis"/>
          <w:highlight w:val="cyan"/>
        </w:rPr>
        <w:t>private space company Thoth</w:t>
      </w:r>
      <w:r w:rsidRPr="00E51CA2">
        <w:rPr>
          <w:rStyle w:val="StyleUnderline"/>
          <w:highlight w:val="cyan"/>
        </w:rPr>
        <w:t xml:space="preserve"> </w:t>
      </w:r>
      <w:r w:rsidRPr="00C71C98">
        <w:rPr>
          <w:rStyle w:val="StyleUnderline"/>
        </w:rPr>
        <w:t xml:space="preserve">Technology that was recently </w:t>
      </w:r>
      <w:r w:rsidRPr="00E51CA2">
        <w:rPr>
          <w:rStyle w:val="Emphasis"/>
          <w:highlight w:val="cyan"/>
        </w:rPr>
        <w:t>awarded</w:t>
      </w:r>
      <w:r w:rsidRPr="00E51CA2">
        <w:rPr>
          <w:rStyle w:val="StyleUnderline"/>
          <w:highlight w:val="cyan"/>
        </w:rPr>
        <w:t xml:space="preserve"> </w:t>
      </w:r>
      <w:r w:rsidRPr="00C71C98">
        <w:rPr>
          <w:rStyle w:val="StyleUnderline"/>
        </w:rPr>
        <w:t xml:space="preserve">a </w:t>
      </w:r>
      <w:r w:rsidRPr="00E51CA2">
        <w:rPr>
          <w:rStyle w:val="Emphasis"/>
          <w:highlight w:val="cyan"/>
        </w:rPr>
        <w:t>patent for</w:t>
      </w:r>
      <w:r w:rsidRPr="00E51CA2">
        <w:rPr>
          <w:rStyle w:val="StyleUnderline"/>
          <w:highlight w:val="cyan"/>
        </w:rPr>
        <w:t xml:space="preserve"> </w:t>
      </w:r>
      <w:r w:rsidRPr="00C71C98">
        <w:rPr>
          <w:rStyle w:val="StyleUnderline"/>
        </w:rPr>
        <w:t xml:space="preserve">its </w:t>
      </w:r>
      <w:r w:rsidRPr="00E51CA2">
        <w:rPr>
          <w:rStyle w:val="Emphasis"/>
          <w:highlight w:val="cyan"/>
        </w:rPr>
        <w:t>space elevator</w:t>
      </w:r>
      <w:r w:rsidRPr="00E51CA2">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E51CA2">
        <w:rPr>
          <w:rStyle w:val="Emphasis"/>
          <w:highlight w:val="cyan"/>
        </w:rPr>
        <w:t>LiftPort</w:t>
      </w:r>
      <w:proofErr w:type="spellEnd"/>
      <w:r w:rsidRPr="00E51CA2">
        <w:rPr>
          <w:rStyle w:val="Emphasis"/>
          <w:highlight w:val="cyan"/>
        </w:rPr>
        <w:t xml:space="preserve"> Group,</w:t>
      </w:r>
      <w:r w:rsidRPr="00E51CA2">
        <w:rPr>
          <w:rStyle w:val="StyleUnderline"/>
          <w:highlight w:val="cyan"/>
        </w:rPr>
        <w:t xml:space="preserve"> </w:t>
      </w:r>
      <w:r w:rsidRPr="00C71C98">
        <w:rPr>
          <w:rStyle w:val="StyleUnderline"/>
        </w:rPr>
        <w:t xml:space="preserve">founded by space entrepreneur Michael Laine in 2003. Its </w:t>
      </w:r>
      <w:r w:rsidRPr="00E51CA2">
        <w:rPr>
          <w:rStyle w:val="Emphasis"/>
          <w:highlight w:val="cyan"/>
        </w:rPr>
        <w:t>plan for a space elevator</w:t>
      </w:r>
      <w:r w:rsidRPr="00E51CA2">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E51CA2">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E51CA2">
        <w:rPr>
          <w:rStyle w:val="Emphasis"/>
          <w:highlight w:val="cyan"/>
        </w:rPr>
        <w:t>third</w:t>
      </w:r>
      <w:r w:rsidRPr="00E51CA2">
        <w:rPr>
          <w:rStyle w:val="StyleUnderline"/>
          <w:highlight w:val="cyan"/>
        </w:rPr>
        <w:t xml:space="preserve"> </w:t>
      </w:r>
      <w:r w:rsidRPr="00C71C98">
        <w:rPr>
          <w:rStyle w:val="StyleUnderline"/>
        </w:rPr>
        <w:t xml:space="preserve">major </w:t>
      </w:r>
      <w:r w:rsidRPr="00E51CA2">
        <w:rPr>
          <w:rStyle w:val="Emphasis"/>
          <w:highlight w:val="cyan"/>
        </w:rPr>
        <w:t>company</w:t>
      </w:r>
      <w:r w:rsidRPr="00E51CA2">
        <w:rPr>
          <w:rStyle w:val="StyleUnderline"/>
          <w:highlight w:val="cyan"/>
        </w:rPr>
        <w:t xml:space="preserve"> </w:t>
      </w:r>
      <w:r w:rsidRPr="00C71C98">
        <w:rPr>
          <w:rStyle w:val="StyleUnderline"/>
        </w:rPr>
        <w:t xml:space="preserve">based in Japan called </w:t>
      </w:r>
      <w:r w:rsidRPr="00E51CA2">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E51CA2">
        <w:rPr>
          <w:rStyle w:val="Emphasis"/>
          <w:highlight w:val="cyan"/>
        </w:rPr>
        <w:t>elevator</w:t>
      </w:r>
      <w:r w:rsidRPr="00C71C98">
        <w:rPr>
          <w:rStyle w:val="StyleUnderline"/>
        </w:rPr>
        <w:t xml:space="preserve">. But its Earth elevator would consist of a cable </w:t>
      </w:r>
      <w:r w:rsidRPr="00E51CA2">
        <w:rPr>
          <w:rStyle w:val="Emphasis"/>
          <w:highlight w:val="cyan"/>
        </w:rPr>
        <w:t xml:space="preserve">tethered to </w:t>
      </w:r>
      <w:r w:rsidRPr="00C71C98">
        <w:rPr>
          <w:rStyle w:val="StyleUnderline"/>
        </w:rPr>
        <w:t xml:space="preserve">the blue planet, a robotic cargo-carrier, a </w:t>
      </w:r>
      <w:r w:rsidRPr="00E51CA2">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7C2D2C48" w14:textId="77777777" w:rsidR="005B74FA" w:rsidRDefault="005B74FA" w:rsidP="005B74FA">
      <w:pPr>
        <w:pStyle w:val="Heading4"/>
      </w:pPr>
      <w:r>
        <w:t>They’re feasible.</w:t>
      </w:r>
    </w:p>
    <w:p w14:paraId="6C08C874" w14:textId="77777777" w:rsidR="005B74FA" w:rsidRPr="005566B5" w:rsidRDefault="005B74FA" w:rsidP="005B74FA">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8" w:history="1">
        <w:r w:rsidRPr="001F28C2">
          <w:rPr>
            <w:rStyle w:val="Hyperlink"/>
          </w:rPr>
          <w:t>https://www.engineering.com/story/3-challenges-for-engineering-a-space-elevator</w:t>
        </w:r>
      </w:hyperlink>
      <w:r>
        <w:t xml:space="preserve"> (Engineer)//Elmer </w:t>
      </w:r>
    </w:p>
    <w:p w14:paraId="27FF058D" w14:textId="77777777" w:rsidR="005B74FA" w:rsidRPr="003622BA" w:rsidRDefault="005B74FA" w:rsidP="005B74FA">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E51CA2">
        <w:rPr>
          <w:rStyle w:val="Emphasis"/>
          <w:highlight w:val="cyan"/>
        </w:rPr>
        <w:t>dealing with this</w:t>
      </w:r>
      <w:r w:rsidRPr="00E51CA2">
        <w:rPr>
          <w:rStyle w:val="StyleUnderline"/>
          <w:highlight w:val="cyan"/>
        </w:rPr>
        <w:t xml:space="preserve"> </w:t>
      </w:r>
      <w:r w:rsidRPr="0031305F">
        <w:rPr>
          <w:rStyle w:val="StyleUnderline"/>
        </w:rPr>
        <w:t xml:space="preserve">obstacle </w:t>
      </w:r>
      <w:r w:rsidRPr="00E51CA2">
        <w:rPr>
          <w:rStyle w:val="Emphasis"/>
          <w:highlight w:val="cyan"/>
        </w:rPr>
        <w:t>is</w:t>
      </w:r>
      <w:r w:rsidRPr="00E51CA2">
        <w:rPr>
          <w:rStyle w:val="StyleUnderline"/>
          <w:highlight w:val="cyan"/>
        </w:rPr>
        <w:t xml:space="preserve"> </w:t>
      </w:r>
      <w:r w:rsidRPr="00E51CA2">
        <w:rPr>
          <w:rStyle w:val="Emphasis"/>
          <w:highlight w:val="cyan"/>
        </w:rPr>
        <w:t xml:space="preserve">recognizing and tracking </w:t>
      </w:r>
      <w:r w:rsidRPr="0031305F">
        <w:rPr>
          <w:rStyle w:val="StyleUnderline"/>
        </w:rPr>
        <w:t xml:space="preserve">low-earth orbit </w:t>
      </w:r>
      <w:r w:rsidRPr="00E51CA2">
        <w:rPr>
          <w:rStyle w:val="Emphasis"/>
          <w:highlight w:val="cyan"/>
        </w:rPr>
        <w:t>objects</w:t>
      </w:r>
      <w:r w:rsidRPr="00E51CA2">
        <w:rPr>
          <w:rStyle w:val="StyleUnderline"/>
          <w:highlight w:val="cya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E51CA2">
        <w:rPr>
          <w:rStyle w:val="Emphasis"/>
          <w:highlight w:val="cyan"/>
        </w:rPr>
        <w:t>study</w:t>
      </w:r>
      <w:r w:rsidRPr="00E51CA2">
        <w:rPr>
          <w:rStyle w:val="StyleUnderline"/>
          <w:highlight w:val="cyan"/>
        </w:rPr>
        <w:t xml:space="preserve"> </w:t>
      </w:r>
      <w:r w:rsidRPr="0031305F">
        <w:rPr>
          <w:rStyle w:val="StyleUnderline"/>
        </w:rPr>
        <w:t xml:space="preserve">was </w:t>
      </w:r>
      <w:r w:rsidRPr="00E51CA2">
        <w:rPr>
          <w:rStyle w:val="Emphasis"/>
          <w:highlight w:val="cyan"/>
        </w:rPr>
        <w:t>done</w:t>
      </w:r>
      <w:r w:rsidRPr="00E51CA2">
        <w:rPr>
          <w:rStyle w:val="StyleUnderline"/>
          <w:highlight w:val="cyan"/>
        </w:rPr>
        <w:t xml:space="preserve"> </w:t>
      </w:r>
      <w:r w:rsidRPr="0031305F">
        <w:rPr>
          <w:rStyle w:val="StyleUnderline"/>
        </w:rPr>
        <w:t xml:space="preserve">at Johnson Space Center </w:t>
      </w:r>
      <w:r w:rsidRPr="00E51CA2">
        <w:rPr>
          <w:rStyle w:val="Emphasis"/>
          <w:highlight w:val="cyan"/>
        </w:rPr>
        <w:t>on</w:t>
      </w:r>
      <w:r w:rsidRPr="00E51CA2">
        <w:rPr>
          <w:rStyle w:val="StyleUnderline"/>
          <w:highlight w:val="cyan"/>
        </w:rPr>
        <w:t xml:space="preserve"> </w:t>
      </w:r>
      <w:r w:rsidRPr="0031305F">
        <w:rPr>
          <w:rStyle w:val="StyleUnderline"/>
        </w:rPr>
        <w:t xml:space="preserve">the </w:t>
      </w:r>
      <w:r w:rsidRPr="00E51CA2">
        <w:rPr>
          <w:rStyle w:val="Emphasis"/>
          <w:highlight w:val="cyan"/>
        </w:rPr>
        <w:t>construction of a system</w:t>
      </w:r>
      <w:r w:rsidRPr="00E51CA2">
        <w:rPr>
          <w:rStyle w:val="StyleUnderline"/>
          <w:highlight w:val="cyan"/>
        </w:rPr>
        <w:t xml:space="preserve"> </w:t>
      </w:r>
      <w:r w:rsidRPr="00E51CA2">
        <w:rPr>
          <w:rStyle w:val="Emphasis"/>
          <w:highlight w:val="cyan"/>
          <w:bdr w:val="single" w:sz="18" w:space="0" w:color="auto"/>
        </w:rPr>
        <w:t>that could track objects</w:t>
      </w:r>
      <w:r w:rsidRPr="00E51CA2">
        <w:rPr>
          <w:rStyle w:val="StyleUnderline"/>
          <w:highlight w:val="cyan"/>
        </w:rPr>
        <w:t xml:space="preserve"> </w:t>
      </w:r>
      <w:r w:rsidRPr="0031305F">
        <w:rPr>
          <w:rStyle w:val="StyleUnderline"/>
        </w:rPr>
        <w:t xml:space="preserve">down to 1cm in size </w:t>
      </w:r>
      <w:r w:rsidRPr="00E51CA2">
        <w:rPr>
          <w:rStyle w:val="Emphasis"/>
          <w:highlight w:val="cyan"/>
        </w:rPr>
        <w:t>with</w:t>
      </w:r>
      <w:r w:rsidRPr="00E51CA2">
        <w:rPr>
          <w:rStyle w:val="StyleUnderline"/>
          <w:highlight w:val="cyan"/>
        </w:rPr>
        <w:t xml:space="preserve"> </w:t>
      </w:r>
      <w:r w:rsidRPr="0031305F">
        <w:rPr>
          <w:rStyle w:val="StyleUnderline"/>
        </w:rPr>
        <w:t xml:space="preserve">100m </w:t>
      </w:r>
      <w:r w:rsidRPr="00E51CA2">
        <w:rPr>
          <w:rStyle w:val="Emphasis"/>
          <w:highlight w:val="cyan"/>
        </w:rPr>
        <w:t>accuracy</w:t>
      </w:r>
      <w:r w:rsidRPr="00E51CA2">
        <w:rPr>
          <w:rStyle w:val="StyleUnderline"/>
          <w:highlight w:val="cyan"/>
        </w:rPr>
        <w:t xml:space="preserve"> </w:t>
      </w:r>
      <w:r w:rsidRPr="0031305F">
        <w:rPr>
          <w:rStyle w:val="StyleUnderline"/>
        </w:rPr>
        <w:t xml:space="preserve">using effectively current technology. This is very </w:t>
      </w:r>
      <w:r w:rsidRPr="00E51CA2">
        <w:rPr>
          <w:rStyle w:val="Emphasis"/>
          <w:highlight w:val="cyan"/>
        </w:rPr>
        <w:t>close to the tracking network we would need for the space elevator.”</w:t>
      </w:r>
      <w:r w:rsidRPr="0031305F">
        <w:rPr>
          <w:sz w:val="16"/>
        </w:rPr>
        <w:t xml:space="preserve"> </w:t>
      </w:r>
      <w:r w:rsidRPr="00E51CA2">
        <w:rPr>
          <w:rStyle w:val="Emphasis"/>
          <w:highlight w:val="cyan"/>
        </w:rPr>
        <w:t>For situations</w:t>
      </w:r>
      <w:r w:rsidRPr="00E51CA2">
        <w:rPr>
          <w:rStyle w:val="StyleUnderline"/>
          <w:highlight w:val="cyan"/>
        </w:rPr>
        <w:t xml:space="preserve"> </w:t>
      </w:r>
      <w:r w:rsidRPr="0031305F">
        <w:rPr>
          <w:rStyle w:val="StyleUnderline"/>
        </w:rPr>
        <w:t>in</w:t>
      </w:r>
      <w:r w:rsidRPr="0031305F">
        <w:rPr>
          <w:sz w:val="16"/>
        </w:rPr>
        <w:t xml:space="preserve"> </w:t>
      </w:r>
      <w:r w:rsidRPr="00E51CA2">
        <w:rPr>
          <w:rStyle w:val="Emphasis"/>
          <w:highlight w:val="cyan"/>
        </w:rPr>
        <w:t>which</w:t>
      </w:r>
      <w:r w:rsidRPr="00E51CA2">
        <w:rPr>
          <w:rStyle w:val="StyleUnderline"/>
          <w:highlight w:val="cyan"/>
        </w:rPr>
        <w:t xml:space="preserve"> </w:t>
      </w:r>
      <w:r w:rsidRPr="00E51CA2">
        <w:rPr>
          <w:rStyle w:val="Emphasis"/>
          <w:highlight w:val="cyan"/>
        </w:rPr>
        <w:t>avoidance is not</w:t>
      </w:r>
      <w:r w:rsidRPr="00E51CA2">
        <w:rPr>
          <w:rStyle w:val="StyleUnderline"/>
          <w:highlight w:val="cyan"/>
        </w:rPr>
        <w:t xml:space="preserve"> </w:t>
      </w:r>
      <w:r w:rsidRPr="0031305F">
        <w:rPr>
          <w:rStyle w:val="StyleUnderline"/>
        </w:rPr>
        <w:t xml:space="preserve">always </w:t>
      </w:r>
      <w:r w:rsidRPr="00E51CA2">
        <w:rPr>
          <w:rStyle w:val="Emphasis"/>
          <w:highlight w:val="cyan"/>
        </w:rPr>
        <w:t>possible</w:t>
      </w:r>
      <w:r w:rsidRPr="00E51CA2">
        <w:rPr>
          <w:sz w:val="16"/>
          <w:highlight w:val="cya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E51CA2">
        <w:rPr>
          <w:rStyle w:val="Emphasis"/>
          <w:highlight w:val="cyan"/>
        </w:rPr>
        <w:t>increasing the thickness of the cable</w:t>
      </w:r>
      <w:r w:rsidRPr="00E51CA2">
        <w:rPr>
          <w:rStyle w:val="StyleUnderline"/>
          <w:highlight w:val="cyan"/>
        </w:rPr>
        <w:t xml:space="preserve"> </w:t>
      </w:r>
      <w:r w:rsidRPr="00E51CA2">
        <w:rPr>
          <w:rStyle w:val="Emphasis"/>
          <w:highlight w:val="cyan"/>
          <w:bdr w:val="single" w:sz="18" w:space="0" w:color="auto"/>
        </w:rPr>
        <w:t>will make it robust enough to withstand</w:t>
      </w:r>
      <w:r w:rsidRPr="00E51CA2">
        <w:rPr>
          <w:rStyle w:val="StyleUnderline"/>
          <w:highlight w:val="cya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E51CA2">
        <w:rPr>
          <w:rStyle w:val="Emphasis"/>
          <w:highlight w:val="cyan"/>
        </w:rPr>
        <w:t>Even for</w:t>
      </w:r>
      <w:r w:rsidRPr="00E51CA2">
        <w:rPr>
          <w:rStyle w:val="StyleUnderline"/>
          <w:highlight w:val="cyan"/>
        </w:rPr>
        <w:t xml:space="preserve"> </w:t>
      </w:r>
      <w:r w:rsidRPr="0031305F">
        <w:rPr>
          <w:rStyle w:val="StyleUnderline"/>
        </w:rPr>
        <w:t xml:space="preserve">these </w:t>
      </w:r>
      <w:r w:rsidRPr="00E51CA2">
        <w:rPr>
          <w:rStyle w:val="Emphasis"/>
          <w:highlight w:val="cyan"/>
        </w:rPr>
        <w:t>exceptional</w:t>
      </w:r>
      <w:r w:rsidRPr="00E51CA2">
        <w:rPr>
          <w:rStyle w:val="StyleUnderline"/>
          <w:highlight w:val="cyan"/>
        </w:rPr>
        <w:t xml:space="preserve"> </w:t>
      </w:r>
      <w:r w:rsidRPr="0031305F">
        <w:rPr>
          <w:rStyle w:val="StyleUnderline"/>
        </w:rPr>
        <w:t xml:space="preserve">pieces of </w:t>
      </w:r>
      <w:r w:rsidRPr="00E51CA2">
        <w:rPr>
          <w:rStyle w:val="Emphasis"/>
          <w:highlight w:val="cya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E51CA2">
        <w:rPr>
          <w:rStyle w:val="Emphasis"/>
          <w:highlight w:val="cyan"/>
        </w:rPr>
        <w:t>Designing the cable with curvature and panels specifically for deflection has been proposed</w:t>
      </w:r>
      <w:r w:rsidRPr="00E51CA2">
        <w:rPr>
          <w:rStyle w:val="StyleUnderline"/>
          <w:highlight w:val="cya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7D84ABFD" w14:textId="77777777" w:rsidR="005B74FA" w:rsidRPr="00001B27" w:rsidRDefault="005B74FA" w:rsidP="005B74FA">
      <w:pPr>
        <w:pStyle w:val="Heading4"/>
      </w:pPr>
      <w:r>
        <w:t xml:space="preserve">Regardless of completion, Elevators spur </w:t>
      </w:r>
      <w:r>
        <w:rPr>
          <w:u w:val="single"/>
        </w:rPr>
        <w:t>investment</w:t>
      </w:r>
      <w:r>
        <w:t xml:space="preserve"> in Nanotechnology</w:t>
      </w:r>
    </w:p>
    <w:p w14:paraId="65C70AD5" w14:textId="77777777" w:rsidR="005B74FA" w:rsidRDefault="005B74FA" w:rsidP="005B74FA">
      <w:r>
        <w:t xml:space="preserve">Liam </w:t>
      </w:r>
      <w:r w:rsidRPr="006F17E7">
        <w:rPr>
          <w:rStyle w:val="Style13ptBold"/>
        </w:rPr>
        <w:t>O’Brien 16</w:t>
      </w:r>
      <w:r>
        <w:t>. University of Wollongong. 07/2016. “Nanotechnology in Space.” Young Scientists Journal; Canterbury, no. 19, p. 22.</w:t>
      </w:r>
    </w:p>
    <w:p w14:paraId="1FF78C62" w14:textId="77777777" w:rsidR="005B74FA" w:rsidRDefault="005B74FA" w:rsidP="005B74FA">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E51CA2">
        <w:rPr>
          <w:rStyle w:val="Emphasis"/>
          <w:highlight w:val="cyan"/>
        </w:rPr>
        <w:t>space programs</w:t>
      </w:r>
      <w:r w:rsidRPr="00F84047">
        <w:rPr>
          <w:sz w:val="16"/>
        </w:rPr>
        <w:t xml:space="preserve"> </w:t>
      </w:r>
      <w:r w:rsidRPr="00F84047">
        <w:rPr>
          <w:rStyle w:val="StyleUnderline"/>
        </w:rPr>
        <w:t xml:space="preserve">over the past 60 years </w:t>
      </w:r>
      <w:r w:rsidRPr="00E51CA2">
        <w:rPr>
          <w:rStyle w:val="StyleUnderline"/>
          <w:highlight w:val="cyan"/>
        </w:rPr>
        <w:t>have led to a</w:t>
      </w:r>
      <w:r w:rsidRPr="00E51CA2">
        <w:rPr>
          <w:sz w:val="16"/>
          <w:highlight w:val="cyan"/>
        </w:rPr>
        <w:t xml:space="preserve"> </w:t>
      </w:r>
      <w:r w:rsidRPr="00E51CA2">
        <w:rPr>
          <w:rStyle w:val="Emphasis"/>
          <w:highlight w:val="cyan"/>
        </w:rPr>
        <w:t>multitude of</w:t>
      </w:r>
      <w:r w:rsidRPr="00F84047">
        <w:rPr>
          <w:rStyle w:val="Emphasis"/>
        </w:rPr>
        <w:t xml:space="preserve"> beneficial </w:t>
      </w:r>
      <w:r w:rsidRPr="00E51CA2">
        <w:rPr>
          <w:rStyle w:val="Emphasis"/>
          <w:highlight w:val="cyan"/>
        </w:rPr>
        <w:t>impacts</w:t>
      </w:r>
      <w:r w:rsidRPr="00E51CA2">
        <w:rPr>
          <w:sz w:val="16"/>
          <w:highlight w:val="cyan"/>
        </w:rPr>
        <w:t xml:space="preserve"> </w:t>
      </w:r>
      <w:r w:rsidRPr="00E51CA2">
        <w:rPr>
          <w:rStyle w:val="StyleUnderline"/>
          <w:highlight w:val="cyan"/>
        </w:rPr>
        <w:t>for</w:t>
      </w:r>
      <w:r w:rsidRPr="00E51CA2">
        <w:rPr>
          <w:sz w:val="16"/>
          <w:highlight w:val="cyan"/>
        </w:rPr>
        <w:t xml:space="preserve"> </w:t>
      </w:r>
      <w:r w:rsidRPr="00E51CA2">
        <w:rPr>
          <w:rStyle w:val="Emphasis"/>
          <w:highlight w:val="cyan"/>
        </w:rPr>
        <w:t>everyday society</w:t>
      </w:r>
      <w:r w:rsidRPr="00E51CA2">
        <w:rPr>
          <w:sz w:val="16"/>
          <w:highlight w:val="cyan"/>
        </w:rPr>
        <w:t xml:space="preserve">. </w:t>
      </w:r>
      <w:r w:rsidRPr="00E51CA2">
        <w:rPr>
          <w:rStyle w:val="Emphasis"/>
          <w:highlight w:val="cyan"/>
        </w:rPr>
        <w:t>Nanotech</w:t>
      </w:r>
      <w:r w:rsidRPr="00F84047">
        <w:rPr>
          <w:sz w:val="16"/>
        </w:rPr>
        <w:t xml:space="preserve">nology, </w:t>
      </w:r>
      <w:r w:rsidRPr="00E51CA2">
        <w:rPr>
          <w:rStyle w:val="StyleUnderline"/>
          <w:highlight w:val="cyan"/>
        </w:rPr>
        <w:t>through</w:t>
      </w:r>
      <w:r w:rsidRPr="00E51CA2">
        <w:rPr>
          <w:sz w:val="16"/>
          <w:highlight w:val="cyan"/>
        </w:rPr>
        <w:t xml:space="preserve"> </w:t>
      </w:r>
      <w:r w:rsidRPr="00E51CA2">
        <w:rPr>
          <w:rStyle w:val="Emphasis"/>
          <w:highlight w:val="cyan"/>
        </w:rPr>
        <w:t>r</w:t>
      </w:r>
      <w:r w:rsidRPr="00F84047">
        <w:rPr>
          <w:sz w:val="16"/>
        </w:rPr>
        <w:t xml:space="preserve">esearch </w:t>
      </w:r>
      <w:r w:rsidRPr="00E51CA2">
        <w:rPr>
          <w:rStyle w:val="Emphasis"/>
          <w:highlight w:val="cyan"/>
        </w:rPr>
        <w:t>and d</w:t>
      </w:r>
      <w:r w:rsidRPr="00F84047">
        <w:rPr>
          <w:sz w:val="16"/>
        </w:rPr>
        <w:t xml:space="preserve">evelopment </w:t>
      </w:r>
      <w:r w:rsidRPr="00E51CA2">
        <w:rPr>
          <w:rStyle w:val="StyleUnderline"/>
          <w:highlight w:val="cyan"/>
        </w:rPr>
        <w:t>in</w:t>
      </w:r>
      <w:r w:rsidRPr="00E51CA2">
        <w:rPr>
          <w:sz w:val="16"/>
          <w:highlight w:val="cyan"/>
        </w:rPr>
        <w:t xml:space="preserve"> </w:t>
      </w:r>
      <w:r w:rsidRPr="00E51CA2">
        <w:rPr>
          <w:rStyle w:val="Emphasis"/>
          <w:highlight w:val="cyan"/>
        </w:rPr>
        <w:t>space</w:t>
      </w:r>
      <w:r w:rsidRPr="00E51CA2">
        <w:rPr>
          <w:sz w:val="16"/>
          <w:highlight w:val="cyan"/>
        </w:rPr>
        <w:t xml:space="preserve"> </w:t>
      </w:r>
      <w:r w:rsidRPr="00E51CA2">
        <w:rPr>
          <w:rStyle w:val="StyleUnderline"/>
          <w:highlight w:val="cyan"/>
        </w:rPr>
        <w:t>has</w:t>
      </w:r>
      <w:r w:rsidRPr="00F84047">
        <w:rPr>
          <w:rStyle w:val="StyleUnderline"/>
        </w:rPr>
        <w:t xml:space="preserve"> the </w:t>
      </w:r>
      <w:r w:rsidRPr="00E51CA2">
        <w:rPr>
          <w:rStyle w:val="Emphasis"/>
          <w:highlight w:val="cyan"/>
        </w:rPr>
        <w:t>potential to do the same</w:t>
      </w:r>
      <w:r w:rsidRPr="00F84047">
        <w:rPr>
          <w:rStyle w:val="StyleUnderline"/>
        </w:rPr>
        <w:t>. Potential</w:t>
      </w:r>
      <w:r w:rsidRPr="00F84047">
        <w:rPr>
          <w:sz w:val="16"/>
        </w:rPr>
        <w:t xml:space="preserve"> </w:t>
      </w:r>
      <w:r w:rsidRPr="00E51CA2">
        <w:rPr>
          <w:rStyle w:val="Emphasis"/>
          <w:highlight w:val="cyan"/>
        </w:rPr>
        <w:t>application</w:t>
      </w:r>
      <w:r w:rsidRPr="00371AF0">
        <w:rPr>
          <w:rStyle w:val="StyleUnderline"/>
        </w:rPr>
        <w:t xml:space="preserve">s </w:t>
      </w:r>
      <w:r w:rsidRPr="00E51CA2">
        <w:rPr>
          <w:rStyle w:val="StyleUnderline"/>
          <w:highlight w:val="cyan"/>
        </w:rPr>
        <w:t xml:space="preserve">of </w:t>
      </w:r>
      <w:r w:rsidRPr="00E51CA2">
        <w:rPr>
          <w:rStyle w:val="Emphasis"/>
          <w:highlight w:val="cyan"/>
        </w:rPr>
        <w:t>nanotech</w:t>
      </w:r>
      <w:r w:rsidRPr="00371AF0">
        <w:rPr>
          <w:sz w:val="16"/>
        </w:rPr>
        <w:t>nology</w:t>
      </w:r>
      <w:r w:rsidRPr="00F84047">
        <w:rPr>
          <w:sz w:val="16"/>
        </w:rPr>
        <w:t xml:space="preserve"> </w:t>
      </w:r>
      <w:r w:rsidRPr="00E51CA2">
        <w:rPr>
          <w:rStyle w:val="StyleUnderline"/>
          <w:highlight w:val="cyan"/>
        </w:rPr>
        <w:t xml:space="preserve">in </w:t>
      </w:r>
      <w:r w:rsidRPr="00E51CA2">
        <w:rPr>
          <w:rStyle w:val="Emphasis"/>
          <w:highlight w:val="cyan"/>
        </w:rPr>
        <w:t>space</w:t>
      </w:r>
      <w:r w:rsidRPr="00F84047">
        <w:rPr>
          <w:sz w:val="16"/>
        </w:rPr>
        <w:t xml:space="preserve"> are numerous, many of them </w:t>
      </w:r>
      <w:r w:rsidRPr="00E51CA2">
        <w:rPr>
          <w:rStyle w:val="StyleUnderline"/>
          <w:highlight w:val="cyan"/>
        </w:rPr>
        <w:t>have</w:t>
      </w:r>
      <w:r w:rsidRPr="00F84047">
        <w:rPr>
          <w:rStyle w:val="StyleUnderline"/>
        </w:rPr>
        <w:t xml:space="preserve"> the </w:t>
      </w:r>
      <w:r w:rsidRPr="00E51CA2">
        <w:rPr>
          <w:rStyle w:val="StyleUnderline"/>
          <w:highlight w:val="cyan"/>
        </w:rPr>
        <w:t>potential to</w:t>
      </w:r>
      <w:r w:rsidRPr="00E51CA2">
        <w:rPr>
          <w:sz w:val="16"/>
          <w:highlight w:val="cyan"/>
        </w:rPr>
        <w:t xml:space="preserve"> </w:t>
      </w:r>
      <w:r w:rsidRPr="00E51CA2">
        <w:rPr>
          <w:rStyle w:val="Emphasis"/>
          <w:highlight w:val="cyan"/>
        </w:rPr>
        <w:t>capture and inspire generations to come</w:t>
      </w:r>
      <w:r w:rsidRPr="00F84047">
        <w:rPr>
          <w:sz w:val="16"/>
        </w:rPr>
        <w:t xml:space="preserve">. One of these applications is </w:t>
      </w:r>
      <w:r w:rsidRPr="00E51CA2">
        <w:rPr>
          <w:rStyle w:val="StyleUnderline"/>
          <w:highlight w:val="cyan"/>
        </w:rPr>
        <w:t>the</w:t>
      </w:r>
      <w:r w:rsidRPr="00E51CA2">
        <w:rPr>
          <w:sz w:val="16"/>
          <w:highlight w:val="cyan"/>
        </w:rPr>
        <w:t xml:space="preserve"> </w:t>
      </w:r>
      <w:r w:rsidRPr="00E51CA2">
        <w:rPr>
          <w:rStyle w:val="Emphasis"/>
          <w:highlight w:val="cyan"/>
        </w:rPr>
        <w:t>space elevator</w:t>
      </w:r>
      <w:r w:rsidRPr="00F84047">
        <w:rPr>
          <w:rStyle w:val="StyleUnderline"/>
        </w:rPr>
        <w:t xml:space="preserve">. By </w:t>
      </w:r>
      <w:r w:rsidRPr="00E51CA2">
        <w:rPr>
          <w:rStyle w:val="StyleUnderline"/>
          <w:highlight w:val="cyan"/>
        </w:rPr>
        <w:t xml:space="preserve">using </w:t>
      </w:r>
      <w:r w:rsidRPr="00E51CA2">
        <w:rPr>
          <w:rStyle w:val="Emphasis"/>
          <w:highlight w:val="cyan"/>
        </w:rPr>
        <w:t>c</w:t>
      </w:r>
      <w:r w:rsidRPr="00F84047">
        <w:rPr>
          <w:rStyle w:val="StyleUnderline"/>
        </w:rPr>
        <w:t xml:space="preserve">arbon </w:t>
      </w:r>
      <w:r w:rsidRPr="00E51CA2">
        <w:rPr>
          <w:rStyle w:val="Emphasis"/>
          <w:highlight w:val="cyan"/>
        </w:rPr>
        <w:t>n</w:t>
      </w:r>
      <w:r w:rsidRPr="00F84047">
        <w:rPr>
          <w:rStyle w:val="StyleUnderline"/>
        </w:rPr>
        <w:t>ano</w:t>
      </w:r>
      <w:r w:rsidRPr="00E51CA2">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E51CA2">
        <w:rPr>
          <w:rStyle w:val="Emphasis"/>
          <w:highlight w:val="cyan"/>
        </w:rPr>
        <w:t>benefits</w:t>
      </w:r>
      <w:r w:rsidRPr="00F84047">
        <w:rPr>
          <w:rStyle w:val="StyleUnderline"/>
        </w:rPr>
        <w:t xml:space="preserve"> of such a structure </w:t>
      </w:r>
      <w:r w:rsidRPr="00E51CA2">
        <w:rPr>
          <w:rStyle w:val="StyleUnderline"/>
          <w:highlight w:val="cyan"/>
        </w:rPr>
        <w:t>would be</w:t>
      </w:r>
      <w:r w:rsidRPr="00E51CA2">
        <w:rPr>
          <w:sz w:val="16"/>
          <w:highlight w:val="cyan"/>
        </w:rPr>
        <w:t xml:space="preserve"> </w:t>
      </w:r>
      <w:r w:rsidRPr="00E51CA2">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E51CA2">
        <w:rPr>
          <w:rStyle w:val="StyleUnderline"/>
          <w:highlight w:val="cyan"/>
        </w:rPr>
        <w:t>Investing</w:t>
      </w:r>
      <w:r w:rsidRPr="00E51CA2">
        <w:rPr>
          <w:sz w:val="16"/>
          <w:highlight w:val="cyan"/>
        </w:rPr>
        <w:t xml:space="preserve"> </w:t>
      </w:r>
      <w:r w:rsidRPr="00E51CA2">
        <w:rPr>
          <w:rStyle w:val="Emphasis"/>
          <w:highlight w:val="cyan"/>
        </w:rPr>
        <w:t>time and resources</w:t>
      </w:r>
      <w:r w:rsidRPr="00F84047">
        <w:rPr>
          <w:sz w:val="16"/>
        </w:rPr>
        <w:t xml:space="preserve"> </w:t>
      </w:r>
      <w:r w:rsidRPr="00E51CA2">
        <w:rPr>
          <w:rStyle w:val="Emphasis"/>
          <w:highlight w:val="cyan"/>
        </w:rPr>
        <w:t>into nanotechnology</w:t>
      </w:r>
      <w:r w:rsidRPr="00E51CA2">
        <w:rPr>
          <w:sz w:val="16"/>
          <w:highlight w:val="cyan"/>
        </w:rPr>
        <w:t xml:space="preserve"> </w:t>
      </w:r>
      <w:r w:rsidRPr="00E51CA2">
        <w:rPr>
          <w:rStyle w:val="Emphasis"/>
          <w:highlight w:val="cyan"/>
        </w:rPr>
        <w:t>for space</w:t>
      </w:r>
      <w:r w:rsidRPr="00E51CA2">
        <w:rPr>
          <w:sz w:val="16"/>
          <w:highlight w:val="cyan"/>
        </w:rPr>
        <w:t xml:space="preserve"> </w:t>
      </w:r>
      <w:r w:rsidRPr="00F84047">
        <w:rPr>
          <w:sz w:val="16"/>
        </w:rPr>
        <w:t xml:space="preserve">exploration </w:t>
      </w:r>
      <w:r w:rsidRPr="00E51CA2">
        <w:rPr>
          <w:rStyle w:val="Emphasis"/>
          <w:highlight w:val="cyan"/>
          <w:bdr w:val="single" w:sz="18" w:space="0" w:color="auto"/>
        </w:rPr>
        <w:t>has benefits for society</w:t>
      </w:r>
      <w:r w:rsidRPr="00E51CA2">
        <w:rPr>
          <w:sz w:val="16"/>
          <w:highlight w:val="cyan"/>
        </w:rPr>
        <w:t xml:space="preserve"> </w:t>
      </w:r>
      <w:r w:rsidRPr="00F84047">
        <w:rPr>
          <w:sz w:val="16"/>
        </w:rPr>
        <w:t xml:space="preserve">today. </w:t>
      </w:r>
      <w:r w:rsidRPr="00E51CA2">
        <w:rPr>
          <w:rStyle w:val="Emphasis"/>
          <w:highlight w:val="cyan"/>
        </w:rPr>
        <w:t>Materials</w:t>
      </w:r>
      <w:r w:rsidRPr="00E51CA2">
        <w:rPr>
          <w:sz w:val="16"/>
          <w:highlight w:val="cyan"/>
        </w:rPr>
        <w:t xml:space="preserve"> </w:t>
      </w:r>
      <w:r w:rsidRPr="00F84047">
        <w:rPr>
          <w:sz w:val="16"/>
        </w:rPr>
        <w:t xml:space="preserve">such as graphene </w:t>
      </w:r>
      <w:r w:rsidRPr="00E51CA2">
        <w:rPr>
          <w:rStyle w:val="Emphasis"/>
          <w:highlight w:val="cyan"/>
        </w:rPr>
        <w:t>are being used</w:t>
      </w:r>
      <w:r w:rsidRPr="00E51CA2">
        <w:rPr>
          <w:sz w:val="16"/>
          <w:highlight w:val="cyan"/>
        </w:rPr>
        <w:t xml:space="preserve"> </w:t>
      </w:r>
      <w:r w:rsidRPr="00F84047">
        <w:rPr>
          <w:sz w:val="16"/>
        </w:rPr>
        <w:t xml:space="preserve">in modern manufacturing </w:t>
      </w:r>
      <w:r w:rsidRPr="00E51CA2">
        <w:rPr>
          <w:rStyle w:val="Emphasis"/>
          <w:highlight w:val="cyan"/>
        </w:rPr>
        <w:t>at an increasing rate</w:t>
      </w:r>
      <w:r w:rsidRPr="00E51CA2">
        <w:rPr>
          <w:sz w:val="16"/>
          <w:highlight w:val="cyan"/>
        </w:rPr>
        <w:t xml:space="preserve"> </w:t>
      </w:r>
      <w:r w:rsidRPr="00E51CA2">
        <w:rPr>
          <w:rStyle w:val="Emphasis"/>
          <w:highlight w:val="cyan"/>
          <w:bdr w:val="single" w:sz="18" w:space="0" w:color="auto"/>
        </w:rPr>
        <w:t xml:space="preserve">as the applications become </w:t>
      </w:r>
      <w:proofErr w:type="spellStart"/>
      <w:r w:rsidRPr="00E51CA2">
        <w:rPr>
          <w:rStyle w:val="Emphasis"/>
          <w:highlight w:val="cyan"/>
          <w:bdr w:val="single" w:sz="18" w:space="0" w:color="auto"/>
        </w:rPr>
        <w:t>utilised</w:t>
      </w:r>
      <w:proofErr w:type="spellEnd"/>
      <w:r w:rsidRPr="00F84047">
        <w:rPr>
          <w:sz w:val="16"/>
        </w:rPr>
        <w:t xml:space="preserve">. </w:t>
      </w:r>
      <w:r w:rsidRPr="00E51CA2">
        <w:rPr>
          <w:rStyle w:val="Emphasis"/>
          <w:highlight w:val="cyan"/>
        </w:rPr>
        <w:t>C</w:t>
      </w:r>
      <w:r w:rsidRPr="00F84047">
        <w:rPr>
          <w:sz w:val="16"/>
        </w:rPr>
        <w:t xml:space="preserve">arbon </w:t>
      </w:r>
      <w:r w:rsidRPr="00E51CA2">
        <w:rPr>
          <w:rStyle w:val="Emphasis"/>
          <w:highlight w:val="cyan"/>
        </w:rPr>
        <w:t>n</w:t>
      </w:r>
      <w:r w:rsidRPr="00F84047">
        <w:rPr>
          <w:sz w:val="16"/>
        </w:rPr>
        <w:t>ano</w:t>
      </w:r>
      <w:r w:rsidRPr="00E51CA2">
        <w:rPr>
          <w:rStyle w:val="Emphasis"/>
          <w:highlight w:val="cyan"/>
        </w:rPr>
        <w:t>t</w:t>
      </w:r>
      <w:r w:rsidRPr="00F84047">
        <w:rPr>
          <w:sz w:val="16"/>
        </w:rPr>
        <w:t xml:space="preserve">ubes </w:t>
      </w:r>
      <w:r w:rsidRPr="00E51CA2">
        <w:rPr>
          <w:rStyle w:val="StyleUnderline"/>
          <w:highlight w:val="cyan"/>
        </w:rPr>
        <w:t>will</w:t>
      </w:r>
      <w:r w:rsidRPr="00E51CA2">
        <w:rPr>
          <w:sz w:val="16"/>
          <w:highlight w:val="cyan"/>
        </w:rPr>
        <w:t xml:space="preserve"> </w:t>
      </w:r>
      <w:r w:rsidRPr="00E51CA2">
        <w:rPr>
          <w:rStyle w:val="Emphasis"/>
          <w:highlight w:val="cyan"/>
        </w:rPr>
        <w:t xml:space="preserve">change </w:t>
      </w:r>
      <w:r w:rsidRPr="00E51CA2">
        <w:rPr>
          <w:rStyle w:val="Emphasis"/>
          <w:highlight w:val="cya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E51CA2">
        <w:rPr>
          <w:rStyle w:val="StyleUnderline"/>
          <w:highlight w:val="cyan"/>
        </w:rPr>
        <w:t xml:space="preserve">With potentials to </w:t>
      </w:r>
      <w:r w:rsidRPr="00E51CA2">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E51CA2">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E51CA2">
        <w:rPr>
          <w:rStyle w:val="StyleUnderline"/>
          <w:highlight w:val="cyan"/>
        </w:rPr>
        <w:t>There is</w:t>
      </w:r>
      <w:r w:rsidRPr="00F84047">
        <w:rPr>
          <w:sz w:val="16"/>
        </w:rPr>
        <w:t xml:space="preserve"> still </w:t>
      </w:r>
      <w:r w:rsidRPr="00E51CA2">
        <w:rPr>
          <w:rStyle w:val="Emphasis"/>
          <w:highlight w:val="cyan"/>
        </w:rPr>
        <w:t>plenty</w:t>
      </w:r>
      <w:r w:rsidRPr="00F84047">
        <w:rPr>
          <w:sz w:val="16"/>
        </w:rPr>
        <w:t xml:space="preserve"> more </w:t>
      </w:r>
      <w:r w:rsidRPr="00E51CA2">
        <w:rPr>
          <w:rStyle w:val="Emphasis"/>
          <w:highlight w:val="cyan"/>
        </w:rPr>
        <w:t>to achieve</w:t>
      </w:r>
      <w:r w:rsidRPr="00E51CA2">
        <w:rPr>
          <w:sz w:val="16"/>
          <w:highlight w:val="cyan"/>
        </w:rPr>
        <w:t>.</w:t>
      </w:r>
    </w:p>
    <w:p w14:paraId="76D160DE" w14:textId="77777777" w:rsidR="005B74FA" w:rsidRDefault="005B74FA" w:rsidP="005B74FA">
      <w:pPr>
        <w:pStyle w:val="Heading4"/>
      </w:pPr>
      <w:r>
        <w:t>Nanotech solves every existential threat</w:t>
      </w:r>
    </w:p>
    <w:p w14:paraId="597E199C" w14:textId="77777777" w:rsidR="005B74FA" w:rsidRPr="00717977" w:rsidRDefault="005B74FA" w:rsidP="005B74FA">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55A96457" w14:textId="77777777" w:rsidR="005B74FA" w:rsidRDefault="005B74FA" w:rsidP="005B74FA">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E51CA2">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E51CA2">
        <w:rPr>
          <w:rStyle w:val="StyleUnderline"/>
          <w:highlight w:val="cyan"/>
        </w:rPr>
        <w:t xml:space="preserve">scientists </w:t>
      </w:r>
      <w:r w:rsidRPr="007F4B0F">
        <w:rPr>
          <w:rStyle w:val="StyleUnderline"/>
        </w:rPr>
        <w:t>will</w:t>
      </w:r>
      <w:r w:rsidRPr="009F406B">
        <w:rPr>
          <w:rStyle w:val="StyleUnderline"/>
        </w:rPr>
        <w:t xml:space="preserve"> be able to </w:t>
      </w:r>
      <w:r w:rsidRPr="00E51CA2">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E51CA2">
        <w:rPr>
          <w:rStyle w:val="StyleUnderline"/>
          <w:highlight w:val="cyan"/>
        </w:rPr>
        <w:t xml:space="preserve">nanorobot </w:t>
      </w:r>
      <w:r w:rsidRPr="007F4B0F">
        <w:rPr>
          <w:rStyle w:val="StyleUnderline"/>
        </w:rPr>
        <w:t xml:space="preserve">can </w:t>
      </w:r>
      <w:r w:rsidRPr="00E51CA2">
        <w:rPr>
          <w:rStyle w:val="StyleUnderline"/>
          <w:highlight w:val="cyan"/>
        </w:rPr>
        <w:t xml:space="preserve">grab a cell </w:t>
      </w:r>
      <w:r w:rsidRPr="007F4B0F">
        <w:rPr>
          <w:rStyle w:val="StyleUnderline"/>
        </w:rPr>
        <w:t xml:space="preserve">and </w:t>
      </w:r>
      <w:r w:rsidRPr="00E51CA2">
        <w:rPr>
          <w:rStyle w:val="StyleUnderline"/>
          <w:highlight w:val="cyan"/>
        </w:rPr>
        <w:t>repair it</w:t>
      </w:r>
      <w:r w:rsidRPr="009F406B">
        <w:rPr>
          <w:rStyle w:val="StyleUnderline"/>
        </w:rPr>
        <w:t xml:space="preserve">. This will </w:t>
      </w:r>
      <w:r w:rsidRPr="007F4B0F">
        <w:rPr>
          <w:rStyle w:val="Emphasis"/>
        </w:rPr>
        <w:t xml:space="preserve">allow us to </w:t>
      </w:r>
      <w:r w:rsidRPr="00E51CA2">
        <w:rPr>
          <w:rStyle w:val="Emphasis"/>
          <w:highlight w:val="cyan"/>
        </w:rPr>
        <w:t>cure diseases</w:t>
      </w:r>
      <w:r w:rsidRPr="009F406B">
        <w:rPr>
          <w:rStyle w:val="StyleUnderline"/>
        </w:rPr>
        <w:t xml:space="preserve"> that have </w:t>
      </w:r>
      <w:r w:rsidRPr="00E51CA2">
        <w:rPr>
          <w:rStyle w:val="StyleUnderline"/>
          <w:highlight w:val="cyan"/>
        </w:rPr>
        <w:t>never</w:t>
      </w:r>
      <w:r w:rsidRPr="009F406B">
        <w:rPr>
          <w:rStyle w:val="StyleUnderline"/>
        </w:rPr>
        <w:t xml:space="preserve"> been </w:t>
      </w:r>
      <w:r w:rsidRPr="00E51CA2">
        <w:rPr>
          <w:rStyle w:val="StyleUnderline"/>
          <w:highlight w:val="cyan"/>
        </w:rPr>
        <w:t>cured before</w:t>
      </w:r>
      <w:r w:rsidRPr="009F406B">
        <w:rPr>
          <w:rStyle w:val="StyleUnderline"/>
        </w:rPr>
        <w:t xml:space="preserve">. Nanorobots could be </w:t>
      </w:r>
      <w:r w:rsidRPr="00E51CA2">
        <w:rPr>
          <w:rStyle w:val="StyleUnderline"/>
          <w:highlight w:val="cyan"/>
        </w:rPr>
        <w:t>released into</w:t>
      </w:r>
      <w:r w:rsidRPr="009F406B">
        <w:rPr>
          <w:rStyle w:val="StyleUnderline"/>
        </w:rPr>
        <w:t xml:space="preserve"> the </w:t>
      </w:r>
      <w:r w:rsidRPr="00E51CA2">
        <w:rPr>
          <w:rStyle w:val="StyleUnderline"/>
          <w:highlight w:val="cyan"/>
        </w:rPr>
        <w:t>blood stream</w:t>
      </w:r>
      <w:r w:rsidRPr="009F406B">
        <w:rPr>
          <w:rStyle w:val="StyleUnderline"/>
        </w:rPr>
        <w:t xml:space="preserve"> via pill or injection </w:t>
      </w:r>
      <w:r w:rsidRPr="00E51CA2">
        <w:rPr>
          <w:rStyle w:val="StyleUnderline"/>
          <w:highlight w:val="cyan"/>
        </w:rPr>
        <w:t>to</w:t>
      </w:r>
      <w:r w:rsidRPr="009F406B">
        <w:rPr>
          <w:rStyle w:val="StyleUnderline"/>
        </w:rPr>
        <w:t xml:space="preserve"> find and </w:t>
      </w:r>
      <w:r w:rsidRPr="00E51CA2">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7F4B0F">
        <w:rPr>
          <w:rStyle w:val="StyleUnderline"/>
        </w:rPr>
        <w:t>perpetually</w:t>
      </w:r>
      <w:r w:rsidRPr="009F406B">
        <w:rPr>
          <w:rStyle w:val="StyleUnderline"/>
        </w:rPr>
        <w:t xml:space="preserve"> monitoring, </w:t>
      </w:r>
      <w:proofErr w:type="gramStart"/>
      <w:r w:rsidRPr="009F406B">
        <w:rPr>
          <w:rStyle w:val="StyleUnderline"/>
        </w:rPr>
        <w:t>identifying</w:t>
      </w:r>
      <w:proofErr w:type="gramEnd"/>
      <w:r w:rsidRPr="009F406B">
        <w:rPr>
          <w:rStyle w:val="StyleUnderline"/>
        </w:rPr>
        <w:t xml:space="preserve"> and </w:t>
      </w:r>
      <w:r w:rsidRPr="00E51CA2">
        <w:rPr>
          <w:rStyle w:val="Emphasis"/>
          <w:highlight w:val="cyan"/>
        </w:rPr>
        <w:t xml:space="preserve">repairing </w:t>
      </w:r>
      <w:r w:rsidRPr="007F4B0F">
        <w:rPr>
          <w:rStyle w:val="Emphasis"/>
        </w:rPr>
        <w:t xml:space="preserve">problems </w:t>
      </w:r>
      <w:r w:rsidRPr="00E51CA2">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doesn't stop with cancer</w:t>
      </w:r>
      <w:r w:rsidRPr="007F4B0F">
        <w:rPr>
          <w:rStyle w:val="StyleUnderline"/>
        </w:rPr>
        <w:t>. Every disease is made out of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E51CA2">
        <w:rPr>
          <w:rStyle w:val="StyleUnderline"/>
          <w:highlight w:val="cyan"/>
        </w:rPr>
        <w:t>There is nothing</w:t>
      </w:r>
      <w:r w:rsidRPr="009F406B">
        <w:rPr>
          <w:rStyle w:val="StyleUnderline"/>
        </w:rPr>
        <w:t xml:space="preserve"> that </w:t>
      </w:r>
      <w:r w:rsidRPr="00E51CA2">
        <w:rPr>
          <w:rStyle w:val="StyleUnderline"/>
          <w:highlight w:val="cyan"/>
        </w:rPr>
        <w:t>nanotechnology</w:t>
      </w:r>
      <w:r w:rsidRPr="009F406B">
        <w:rPr>
          <w:rStyle w:val="StyleUnderline"/>
        </w:rPr>
        <w:t xml:space="preserve"> </w:t>
      </w:r>
      <w:r w:rsidRPr="00E51CA2">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E51CA2">
        <w:rPr>
          <w:rStyle w:val="Emphasis"/>
          <w:highlight w:val="cyan"/>
        </w:rPr>
        <w:t>eliminate diseases,</w:t>
      </w:r>
      <w:r w:rsidRPr="00321A75">
        <w:rPr>
          <w:rStyle w:val="Emphasis"/>
        </w:rPr>
        <w:t xml:space="preserve"> </w:t>
      </w:r>
      <w:r w:rsidRPr="00E51CA2">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E51CA2">
        <w:rPr>
          <w:rStyle w:val="Emphasis"/>
          <w:highlight w:val="cyan"/>
        </w:rPr>
        <w:t>heal wounds</w:t>
      </w:r>
      <w:r w:rsidRPr="00321A75">
        <w:rPr>
          <w:rStyle w:val="Emphasis"/>
        </w:rPr>
        <w:t>,</w:t>
      </w:r>
      <w:r w:rsidRPr="009F406B">
        <w:rPr>
          <w:rStyle w:val="StyleUnderline"/>
        </w:rPr>
        <w:t xml:space="preserve"> reduce child mortality, </w:t>
      </w:r>
      <w:r w:rsidRPr="00E51CA2">
        <w:rPr>
          <w:rStyle w:val="Emphasis"/>
          <w:highlight w:val="cyan"/>
        </w:rPr>
        <w:t xml:space="preserve">regenerate </w:t>
      </w:r>
      <w:proofErr w:type="gramStart"/>
      <w:r w:rsidRPr="00E51CA2">
        <w:rPr>
          <w:rStyle w:val="Emphasis"/>
          <w:highlight w:val="cyan"/>
        </w:rPr>
        <w:t>limbs</w:t>
      </w:r>
      <w:proofErr w:type="gramEnd"/>
      <w:r w:rsidRPr="00321A75">
        <w:rPr>
          <w:rStyle w:val="StyleUnderline"/>
        </w:rPr>
        <w:t xml:space="preserve"> and organs, eliminate inflammatory/</w:t>
      </w:r>
      <w:r w:rsidRPr="00E51CA2">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E51CA2">
        <w:rPr>
          <w:rStyle w:val="StyleUnderline"/>
          <w:highlight w:val="cyan"/>
        </w:rPr>
        <w:t>deliver</w:t>
      </w:r>
      <w:r w:rsidRPr="00116F93">
        <w:rPr>
          <w:rStyle w:val="StyleUnderline"/>
        </w:rPr>
        <w:t xml:space="preserve"> </w:t>
      </w:r>
      <w:r w:rsidRPr="00E51CA2">
        <w:rPr>
          <w:rStyle w:val="StyleUnderline"/>
          <w:highlight w:val="cyan"/>
        </w:rPr>
        <w:t>neuroprotective molecules</w:t>
      </w:r>
      <w:r w:rsidRPr="00116F93">
        <w:rPr>
          <w:rStyle w:val="StyleUnderline"/>
        </w:rPr>
        <w:t xml:space="preserve"> directly to the brain </w:t>
      </w:r>
      <w:r w:rsidRPr="00E51CA2">
        <w:rPr>
          <w:rStyle w:val="StyleUnderline"/>
          <w:highlight w:val="cyan"/>
        </w:rPr>
        <w:t>to</w:t>
      </w:r>
      <w:r w:rsidRPr="00116F93">
        <w:rPr>
          <w:rStyle w:val="StyleUnderline"/>
        </w:rPr>
        <w:t xml:space="preserve"> recover or </w:t>
      </w:r>
      <w:r w:rsidRPr="00E51CA2">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E51CA2">
        <w:rPr>
          <w:rStyle w:val="Emphasis"/>
          <w:highlight w:val="cyan"/>
        </w:rPr>
        <w:t>Dead cells are the</w:t>
      </w:r>
      <w:r w:rsidRPr="00321A75">
        <w:rPr>
          <w:rStyle w:val="Emphasis"/>
        </w:rPr>
        <w:t xml:space="preserve"> primary </w:t>
      </w:r>
      <w:r w:rsidRPr="00E51CA2">
        <w:rPr>
          <w:rStyle w:val="Emphasis"/>
          <w:highlight w:val="cyan"/>
        </w:rPr>
        <w:t>reason for aging and death</w:t>
      </w:r>
      <w:r w:rsidRPr="00321A75">
        <w:rPr>
          <w:rStyle w:val="StyleUnderline"/>
        </w:rPr>
        <w:t xml:space="preserve">; nanorobots </w:t>
      </w:r>
      <w:r w:rsidRPr="00E51CA2">
        <w:rPr>
          <w:rStyle w:val="StyleUnderline"/>
          <w:highlight w:val="cyan"/>
        </w:rPr>
        <w:t>could replace</w:t>
      </w:r>
      <w:r w:rsidRPr="00321A75">
        <w:rPr>
          <w:rStyle w:val="StyleUnderline"/>
        </w:rPr>
        <w:t xml:space="preserve"> senescent </w:t>
      </w:r>
      <w:r w:rsidRPr="00E51CA2">
        <w:rPr>
          <w:rStyle w:val="StyleUnderline"/>
          <w:highlight w:val="cyan"/>
        </w:rPr>
        <w:t>(old) cells</w:t>
      </w:r>
      <w:r w:rsidRPr="00321A75">
        <w:rPr>
          <w:rStyle w:val="StyleUnderline"/>
        </w:rPr>
        <w:t xml:space="preserve"> </w:t>
      </w:r>
      <w:r w:rsidRPr="00E51CA2">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E51CA2">
        <w:rPr>
          <w:rStyle w:val="StyleUnderline"/>
          <w:highlight w:val="cyan"/>
        </w:rPr>
        <w:t>which</w:t>
      </w:r>
      <w:r w:rsidRPr="00321A75">
        <w:rPr>
          <w:rStyle w:val="StyleUnderline"/>
        </w:rPr>
        <w:t xml:space="preserve"> would </w:t>
      </w:r>
      <w:r w:rsidRPr="00E51CA2">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E51CA2">
        <w:rPr>
          <w:rStyle w:val="Emphasis"/>
          <w:highlight w:val="cyan"/>
        </w:rPr>
        <w:t>human</w:t>
      </w:r>
      <w:r w:rsidRPr="00321A75">
        <w:rPr>
          <w:rStyle w:val="Emphasis"/>
        </w:rPr>
        <w:t xml:space="preserve"> body could </w:t>
      </w:r>
      <w:r w:rsidRPr="00E51CA2">
        <w:rPr>
          <w:rStyle w:val="Emphasis"/>
          <w:highlight w:val="cyan"/>
        </w:rPr>
        <w:t>become immortal</w:t>
      </w:r>
      <w:r w:rsidRPr="00E51CA2">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E51CA2">
        <w:rPr>
          <w:rStyle w:val="StyleUnderline"/>
          <w:highlight w:val="cyan"/>
        </w:rPr>
        <w:t>nano-filtration water purification</w:t>
      </w:r>
      <w:r w:rsidRPr="00717977">
        <w:rPr>
          <w:rStyle w:val="StyleUnderline"/>
        </w:rPr>
        <w:t xml:space="preserve"> device </w:t>
      </w:r>
      <w:r w:rsidRPr="00E51CA2">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E51CA2">
        <w:rPr>
          <w:rStyle w:val="Emphasis"/>
          <w:highlight w:val="cyan"/>
        </w:rPr>
        <w:t xml:space="preserve">creates safe </w:t>
      </w:r>
      <w:r w:rsidRPr="00717977">
        <w:rPr>
          <w:rStyle w:val="Emphasis"/>
        </w:rPr>
        <w:t xml:space="preserve">and sterile </w:t>
      </w:r>
      <w:r w:rsidRPr="00E51CA2">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E51CA2">
        <w:rPr>
          <w:rStyle w:val="Emphasis"/>
          <w:highlight w:val="cyan"/>
        </w:rPr>
        <w:t>Pollution</w:t>
      </w:r>
      <w:r w:rsidRPr="00717977">
        <w:rPr>
          <w:rStyle w:val="Emphasis"/>
        </w:rPr>
        <w:t xml:space="preserve"> in general, </w:t>
      </w:r>
      <w:r w:rsidRPr="00E51CA2">
        <w:rPr>
          <w:rStyle w:val="Emphasis"/>
          <w:highlight w:val="cyan"/>
        </w:rPr>
        <w:t>global warming</w:t>
      </w:r>
      <w:r w:rsidRPr="00717977">
        <w:rPr>
          <w:rStyle w:val="StyleUnderline"/>
        </w:rPr>
        <w:t xml:space="preserve">, nuclear waste, oil spills, smog, and acid rain, </w:t>
      </w:r>
      <w:r w:rsidRPr="00E51CA2">
        <w:rPr>
          <w:rStyle w:val="StyleUnderline"/>
          <w:highlight w:val="cyan"/>
        </w:rPr>
        <w:t>could be remedied</w:t>
      </w:r>
      <w:r w:rsidRPr="00717977">
        <w:rPr>
          <w:rStyle w:val="StyleUnderline"/>
        </w:rPr>
        <w:t xml:space="preserve"> and prevented </w:t>
      </w:r>
      <w:r w:rsidRPr="00E51CA2">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E51CA2">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E51CA2">
        <w:rPr>
          <w:rStyle w:val="StyleUnderline"/>
          <w:highlight w:val="cyan"/>
        </w:rPr>
        <w:t>pull apart</w:t>
      </w:r>
      <w:r w:rsidRPr="00717977">
        <w:rPr>
          <w:rStyle w:val="StyleUnderline"/>
        </w:rPr>
        <w:t xml:space="preserve"> the </w:t>
      </w:r>
      <w:r w:rsidRPr="00E51CA2">
        <w:rPr>
          <w:rStyle w:val="StyleUnderline"/>
          <w:highlight w:val="cyan"/>
        </w:rPr>
        <w:t>bad molecules and</w:t>
      </w:r>
      <w:r w:rsidRPr="00717977">
        <w:rPr>
          <w:rStyle w:val="StyleUnderline"/>
        </w:rPr>
        <w:t xml:space="preserve"> </w:t>
      </w:r>
      <w:r w:rsidRPr="00E51CA2">
        <w:rPr>
          <w:rStyle w:val="StyleUnderline"/>
          <w:highlight w:val="cyan"/>
        </w:rPr>
        <w:t>reassemble</w:t>
      </w:r>
      <w:r w:rsidRPr="00717977">
        <w:rPr>
          <w:rStyle w:val="StyleUnderline"/>
        </w:rPr>
        <w:t xml:space="preserve"> the atoms </w:t>
      </w:r>
      <w:r w:rsidRPr="00E51CA2">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5E7B424F" w14:textId="77777777" w:rsidR="005B74FA" w:rsidRDefault="005B74FA" w:rsidP="005B74FA">
      <w:pPr>
        <w:pStyle w:val="Heading4"/>
      </w:pPr>
      <w:r>
        <w:t xml:space="preserve">Nanomaterials solve </w:t>
      </w:r>
      <w:r w:rsidRPr="0071330D">
        <w:rPr>
          <w:u w:val="single"/>
        </w:rPr>
        <w:t>Warming</w:t>
      </w:r>
      <w:r>
        <w:t xml:space="preserve"> and </w:t>
      </w:r>
      <w:r>
        <w:rPr>
          <w:u w:val="single"/>
        </w:rPr>
        <w:t>Water Scarcity</w:t>
      </w:r>
      <w:r>
        <w:t xml:space="preserve">. </w:t>
      </w:r>
    </w:p>
    <w:p w14:paraId="39ABAF56" w14:textId="77777777" w:rsidR="005B74FA" w:rsidRPr="00713227" w:rsidRDefault="005B74FA" w:rsidP="005B74FA">
      <w:r w:rsidRPr="00713227">
        <w:rPr>
          <w:rStyle w:val="Style13ptBold"/>
        </w:rPr>
        <w:t>Khullar 17</w:t>
      </w:r>
      <w:r>
        <w:t xml:space="preserve"> </w:t>
      </w:r>
      <w:r w:rsidRPr="00713227">
        <w:t>Bhavya Khullar 9-4-2017 "Nanomaterials Could Combat Climate Change and Reduce Pollution"</w:t>
      </w:r>
      <w:r>
        <w:t xml:space="preserve"> </w:t>
      </w:r>
      <w:hyperlink r:id="rId9"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0A723988" w14:textId="77777777" w:rsidR="005B74FA" w:rsidRPr="00ED1DB1" w:rsidRDefault="005B74FA" w:rsidP="005B74FA">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E51CA2">
        <w:rPr>
          <w:rStyle w:val="Emphasis"/>
          <w:highlight w:val="cyan"/>
        </w:rPr>
        <w:t>applications in</w:t>
      </w:r>
      <w:r w:rsidRPr="00E51CA2">
        <w:rPr>
          <w:sz w:val="16"/>
          <w:highlight w:val="cyan"/>
        </w:rPr>
        <w:t xml:space="preserve"> </w:t>
      </w:r>
      <w:r w:rsidRPr="00713227">
        <w:rPr>
          <w:rStyle w:val="StyleUnderline"/>
        </w:rPr>
        <w:t xml:space="preserve">microscopy and computing, </w:t>
      </w:r>
      <w:r w:rsidRPr="00E51CA2">
        <w:rPr>
          <w:rStyle w:val="Emphasis"/>
          <w:highlight w:val="cyan"/>
        </w:rPr>
        <w:t>nanomaterials</w:t>
      </w:r>
      <w:r w:rsidRPr="00713227">
        <w:rPr>
          <w:rStyle w:val="StyleUnderline"/>
        </w:rPr>
        <w:t xml:space="preserve">—materials made up of units that are each </w:t>
      </w:r>
      <w:proofErr w:type="gramStart"/>
      <w:r w:rsidRPr="00713227">
        <w:rPr>
          <w:rStyle w:val="StyleUnderline"/>
        </w:rPr>
        <w:t>thousands</w:t>
      </w:r>
      <w:proofErr w:type="gramEnd"/>
      <w:r w:rsidRPr="00713227">
        <w:rPr>
          <w:rStyle w:val="StyleUnderline"/>
        </w:rPr>
        <w:t xml:space="preserve"> of times smaller than the thickness of a human hair—</w:t>
      </w:r>
      <w:r w:rsidRPr="00E51CA2">
        <w:rPr>
          <w:rStyle w:val="Emphasis"/>
          <w:highlight w:val="cyan"/>
        </w:rPr>
        <w:t>are emerging as</w:t>
      </w:r>
      <w:r w:rsidRPr="00E51CA2">
        <w:rPr>
          <w:sz w:val="16"/>
          <w:highlight w:val="cyan"/>
        </w:rPr>
        <w:t xml:space="preserve"> </w:t>
      </w:r>
      <w:r w:rsidRPr="00E51CA2">
        <w:rPr>
          <w:rStyle w:val="Emphasis"/>
          <w:highlight w:val="cya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E51CA2">
        <w:rPr>
          <w:rStyle w:val="Emphasis"/>
          <w:highlight w:val="cyan"/>
        </w:rPr>
        <w:t>can</w:t>
      </w:r>
      <w:r w:rsidRPr="00E51CA2">
        <w:rPr>
          <w:sz w:val="16"/>
          <w:highlight w:val="cyan"/>
        </w:rPr>
        <w:t xml:space="preserve"> </w:t>
      </w:r>
      <w:r w:rsidRPr="00713227">
        <w:rPr>
          <w:rStyle w:val="StyleUnderline"/>
        </w:rPr>
        <w:t>efficiently</w:t>
      </w:r>
      <w:r w:rsidRPr="00ED1DB1">
        <w:rPr>
          <w:sz w:val="16"/>
        </w:rPr>
        <w:t xml:space="preserve"> </w:t>
      </w:r>
      <w:r w:rsidRPr="00E51CA2">
        <w:rPr>
          <w:rStyle w:val="Emphasis"/>
          <w:highlight w:val="cyan"/>
        </w:rPr>
        <w:t>use carbon dioxide from</w:t>
      </w:r>
      <w:r w:rsidRPr="00E51CA2">
        <w:rPr>
          <w:sz w:val="16"/>
          <w:highlight w:val="cyan"/>
        </w:rPr>
        <w:t xml:space="preserve"> </w:t>
      </w:r>
      <w:r w:rsidRPr="00713227">
        <w:rPr>
          <w:rStyle w:val="StyleUnderline"/>
        </w:rPr>
        <w:t>the</w:t>
      </w:r>
      <w:r w:rsidRPr="00ED1DB1">
        <w:rPr>
          <w:sz w:val="16"/>
        </w:rPr>
        <w:t xml:space="preserve"> </w:t>
      </w:r>
      <w:r w:rsidRPr="00E51CA2">
        <w:rPr>
          <w:rStyle w:val="Emphasis"/>
          <w:highlight w:val="cyan"/>
        </w:rPr>
        <w:t>air</w:t>
      </w:r>
      <w:r w:rsidRPr="00ED1DB1">
        <w:rPr>
          <w:sz w:val="16"/>
        </w:rPr>
        <w:t xml:space="preserve">, </w:t>
      </w:r>
      <w:r w:rsidRPr="00E51CA2">
        <w:rPr>
          <w:rStyle w:val="Emphasis"/>
          <w:highlight w:val="cyan"/>
        </w:rPr>
        <w:t>capture toxic pollutants from water</w:t>
      </w:r>
      <w:r w:rsidRPr="00E51CA2">
        <w:rPr>
          <w:sz w:val="16"/>
          <w:highlight w:val="cyan"/>
        </w:rPr>
        <w:t xml:space="preserve"> </w:t>
      </w:r>
      <w:r w:rsidRPr="00E51CA2">
        <w:rPr>
          <w:rStyle w:val="Emphasis"/>
          <w:highlight w:val="cya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E51CA2">
        <w:rPr>
          <w:rStyle w:val="Emphasis"/>
          <w:highlight w:val="cyan"/>
        </w:rPr>
        <w:t>Now,</w:t>
      </w:r>
      <w:r w:rsidRPr="00E51CA2">
        <w:rPr>
          <w:sz w:val="16"/>
          <w:highlight w:val="cyan"/>
        </w:rPr>
        <w:t xml:space="preserve"> </w:t>
      </w:r>
      <w:r w:rsidRPr="00E51CA2">
        <w:rPr>
          <w:rStyle w:val="Emphasis"/>
          <w:highlight w:val="cyan"/>
          <w:bdr w:val="single" w:sz="18" w:space="0" w:color="auto"/>
        </w:rPr>
        <w:t>they have to become economical</w:t>
      </w:r>
      <w:r w:rsidRPr="00E51CA2">
        <w:rPr>
          <w:sz w:val="16"/>
          <w:highlight w:val="cyan"/>
          <w:bdr w:val="single" w:sz="18" w:space="0" w:color="auto"/>
        </w:rPr>
        <w:t xml:space="preserve"> </w:t>
      </w:r>
      <w:r w:rsidRPr="00E51CA2">
        <w:rPr>
          <w:rStyle w:val="Emphasis"/>
          <w:highlight w:val="cyan"/>
          <w:bdr w:val="single" w:sz="18" w:space="0" w:color="auto"/>
        </w:rPr>
        <w:t>for commercialization</w:t>
      </w:r>
      <w:r w:rsidRPr="00E51CA2">
        <w:rPr>
          <w:sz w:val="16"/>
          <w:highlight w:val="cyan"/>
          <w:bdr w:val="single" w:sz="18" w:space="0" w:color="auto"/>
        </w:rPr>
        <w:t xml:space="preserve"> </w:t>
      </w:r>
      <w:r w:rsidRPr="00E51CA2">
        <w:rPr>
          <w:rStyle w:val="Emphasis"/>
          <w:highlight w:val="cyan"/>
          <w:bdr w:val="single" w:sz="18" w:space="0" w:color="auto"/>
        </w:rPr>
        <w:t>and better to replace present-day technologies completely</w:t>
      </w:r>
      <w:r w:rsidRPr="00E51CA2">
        <w:rPr>
          <w:rStyle w:val="Emphasis"/>
          <w:highlight w:val="cya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E51CA2">
        <w:rPr>
          <w:rStyle w:val="Emphasis"/>
          <w:highlight w:val="cyan"/>
        </w:rPr>
        <w:t>help slow</w:t>
      </w:r>
      <w:r w:rsidRPr="00E51CA2">
        <w:rPr>
          <w:sz w:val="16"/>
          <w:highlight w:val="cyan"/>
        </w:rPr>
        <w:t xml:space="preserve"> </w:t>
      </w:r>
      <w:r w:rsidRPr="00ED1DB1">
        <w:rPr>
          <w:sz w:val="16"/>
        </w:rPr>
        <w:t xml:space="preserve">the climate-changing rise in atmospheric </w:t>
      </w:r>
      <w:r w:rsidRPr="00E51CA2">
        <w:rPr>
          <w:rStyle w:val="Emphasis"/>
          <w:highlight w:val="cyan"/>
        </w:rPr>
        <w:t>CO2levels</w:t>
      </w:r>
      <w:r w:rsidRPr="00ED1DB1">
        <w:rPr>
          <w:sz w:val="16"/>
        </w:rPr>
        <w:t xml:space="preserve">, </w:t>
      </w:r>
      <w:r w:rsidRPr="00713227">
        <w:rPr>
          <w:rStyle w:val="StyleUnderline"/>
        </w:rPr>
        <w:t xml:space="preserve">researchers have </w:t>
      </w:r>
      <w:r w:rsidRPr="00E51CA2">
        <w:rPr>
          <w:rStyle w:val="Emphasis"/>
          <w:highlight w:val="cyan"/>
        </w:rPr>
        <w:t>developed</w:t>
      </w:r>
      <w:r w:rsidRPr="00E51CA2">
        <w:rPr>
          <w:rStyle w:val="StyleUnderline"/>
          <w:highlight w:val="cyan"/>
        </w:rPr>
        <w:t xml:space="preserve"> </w:t>
      </w:r>
      <w:r w:rsidRPr="00E51CA2">
        <w:rPr>
          <w:rStyle w:val="Emphasis"/>
          <w:highlight w:val="cyan"/>
        </w:rPr>
        <w:t>nanoCO2 harvesters</w:t>
      </w:r>
      <w:r w:rsidRPr="00E51CA2">
        <w:rPr>
          <w:rStyle w:val="StyleUnderline"/>
          <w:highlight w:val="cyan"/>
        </w:rPr>
        <w:t xml:space="preserve"> </w:t>
      </w:r>
      <w:r w:rsidRPr="00713227">
        <w:rPr>
          <w:rStyle w:val="StyleUnderline"/>
        </w:rPr>
        <w:t>that can suck atmospheric carbon dioxide and deploy it for industrial purposes</w:t>
      </w:r>
      <w:r w:rsidRPr="00ED1DB1">
        <w:rPr>
          <w:sz w:val="16"/>
        </w:rPr>
        <w:t>. “</w:t>
      </w:r>
      <w:r w:rsidRPr="00E51CA2">
        <w:rPr>
          <w:rStyle w:val="Emphasis"/>
          <w:highlight w:val="cyan"/>
        </w:rPr>
        <w:t>Nanomaterials</w:t>
      </w:r>
      <w:r w:rsidRPr="00E51CA2">
        <w:rPr>
          <w:sz w:val="16"/>
          <w:highlight w:val="cyan"/>
        </w:rPr>
        <w:t xml:space="preserve"> </w:t>
      </w:r>
      <w:r w:rsidRPr="00E51CA2">
        <w:rPr>
          <w:rStyle w:val="Emphasis"/>
          <w:highlight w:val="cyan"/>
        </w:rPr>
        <w:t>can convert</w:t>
      </w:r>
      <w:r w:rsidRPr="00E51CA2">
        <w:rPr>
          <w:sz w:val="16"/>
          <w:highlight w:val="cyan"/>
        </w:rPr>
        <w:t xml:space="preserve"> </w:t>
      </w:r>
      <w:r w:rsidRPr="00E51CA2">
        <w:rPr>
          <w:rStyle w:val="Emphasis"/>
          <w:highlight w:val="cyan"/>
        </w:rPr>
        <w:t xml:space="preserve">carbon dioxide </w:t>
      </w:r>
      <w:r w:rsidRPr="00E51CA2">
        <w:rPr>
          <w:rStyle w:val="Emphasis"/>
          <w:highlight w:val="cyan"/>
          <w:bdr w:val="single" w:sz="18" w:space="0" w:color="auto"/>
        </w:rPr>
        <w:t>into useful products</w:t>
      </w:r>
      <w:r w:rsidRPr="00E51CA2">
        <w:rPr>
          <w:rStyle w:val="Emphasis"/>
          <w:highlight w:val="cya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E51CA2">
        <w:rPr>
          <w:rStyle w:val="Emphasis"/>
          <w:highlight w:val="cya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51CA2">
        <w:rPr>
          <w:rStyle w:val="Emphasis"/>
          <w:highlight w:val="cyan"/>
        </w:rPr>
        <w:t>have</w:t>
      </w:r>
      <w:r w:rsidRPr="00E51CA2">
        <w:rPr>
          <w:rStyle w:val="StyleUnderline"/>
          <w:highlight w:val="cyan"/>
        </w:rPr>
        <w:t xml:space="preserve"> </w:t>
      </w:r>
      <w:r w:rsidRPr="00A43EE5">
        <w:rPr>
          <w:rStyle w:val="StyleUnderline"/>
        </w:rPr>
        <w:t xml:space="preserve">a </w:t>
      </w:r>
      <w:r w:rsidRPr="00E51CA2">
        <w:rPr>
          <w:rStyle w:val="Emphasis"/>
          <w:highlight w:val="cyan"/>
        </w:rPr>
        <w:t>large surface-area-to-volume ratio for interacting with CO2</w:t>
      </w:r>
      <w:r w:rsidRPr="00E51CA2">
        <w:rPr>
          <w:rStyle w:val="StyleUnderline"/>
          <w:highlight w:val="cyan"/>
        </w:rPr>
        <w:t xml:space="preserve"> </w:t>
      </w:r>
      <w:r w:rsidRPr="00A43EE5">
        <w:rPr>
          <w:rStyle w:val="StyleUnderline"/>
        </w:rPr>
        <w:t>and properties that allow them to facilitate the conversion of CO2into other things</w:t>
      </w:r>
      <w:r w:rsidRPr="00ED1DB1">
        <w:rPr>
          <w:sz w:val="16"/>
        </w:rPr>
        <w:t xml:space="preserve">. The </w:t>
      </w:r>
      <w:r w:rsidRPr="00E51CA2">
        <w:rPr>
          <w:rStyle w:val="Emphasis"/>
          <w:highlight w:val="cyan"/>
        </w:rPr>
        <w:t xml:space="preserve">challenge is to make </w:t>
      </w:r>
      <w:r w:rsidRPr="00E51CA2">
        <w:rPr>
          <w:rStyle w:val="Emphasis"/>
          <w:highlight w:val="cya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w:t>
      </w:r>
      <w:proofErr w:type="gramStart"/>
      <w:r w:rsidRPr="00ED1DB1">
        <w:rPr>
          <w:rStyle w:val="StyleUnderline"/>
        </w:rPr>
        <w:t>far</w:t>
      </w:r>
      <w:proofErr w:type="gramEnd"/>
      <w:r w:rsidRPr="00ED1DB1">
        <w:rPr>
          <w:rStyle w:val="StyleUnderline"/>
        </w:rPr>
        <w:t xml:space="preserve">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ED1DB1">
        <w:rPr>
          <w:rStyle w:val="StyleUnderline"/>
        </w:rPr>
        <w:t>agent</w:t>
      </w:r>
      <w:proofErr w:type="gramEnd"/>
      <w:r w:rsidRPr="00ED1DB1">
        <w:rPr>
          <w:rStyle w:val="StyleUnderline"/>
        </w:rPr>
        <w:t xml:space="preserve">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w:t>
      </w:r>
      <w:proofErr w:type="gramStart"/>
      <w:r w:rsidRPr="00ED1DB1">
        <w:rPr>
          <w:sz w:val="16"/>
        </w:rPr>
        <w:t>have a tendency to</w:t>
      </w:r>
      <w:proofErr w:type="gramEnd"/>
      <w:r w:rsidRPr="00ED1DB1">
        <w:rPr>
          <w:sz w:val="16"/>
        </w:rPr>
        <w:t xml:space="preserve">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51CA2">
        <w:rPr>
          <w:rStyle w:val="Emphasis"/>
          <w:highlight w:val="cyan"/>
        </w:rPr>
        <w:t>Water pollutants</w:t>
      </w:r>
      <w:r w:rsidRPr="00E51CA2">
        <w:rPr>
          <w:sz w:val="16"/>
          <w:highlight w:val="cyan"/>
        </w:rPr>
        <w:t xml:space="preserve"> </w:t>
      </w:r>
      <w:r w:rsidRPr="00ED1DB1">
        <w:rPr>
          <w:sz w:val="16"/>
        </w:rPr>
        <w:t xml:space="preserve">such as dyes from human-created waste like those from tanneries </w:t>
      </w:r>
      <w:r w:rsidRPr="00E51CA2">
        <w:rPr>
          <w:rStyle w:val="Emphasis"/>
          <w:highlight w:val="cyan"/>
        </w:rPr>
        <w:t>could get to natural</w:t>
      </w:r>
      <w:r w:rsidRPr="00E51CA2">
        <w:rPr>
          <w:sz w:val="16"/>
          <w:highlight w:val="cyan"/>
        </w:rPr>
        <w:t xml:space="preserve"> </w:t>
      </w:r>
      <w:r w:rsidRPr="00E51CA2">
        <w:rPr>
          <w:rStyle w:val="Emphasis"/>
          <w:highlight w:val="cyan"/>
        </w:rPr>
        <w:t>sources</w:t>
      </w:r>
      <w:r w:rsidRPr="00E51CA2">
        <w:rPr>
          <w:sz w:val="16"/>
          <w:highlight w:val="cya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51CA2">
        <w:rPr>
          <w:rStyle w:val="Emphasis"/>
          <w:highlight w:val="cyan"/>
        </w:rPr>
        <w:t>nanomaterials</w:t>
      </w:r>
      <w:r w:rsidRPr="00E51CA2">
        <w:rPr>
          <w:sz w:val="16"/>
          <w:highlight w:val="cyan"/>
        </w:rPr>
        <w:t xml:space="preserve"> </w:t>
      </w:r>
      <w:r w:rsidRPr="00ED1DB1">
        <w:rPr>
          <w:sz w:val="16"/>
        </w:rPr>
        <w:t xml:space="preserve">have been widely </w:t>
      </w:r>
      <w:r w:rsidRPr="00E51CA2">
        <w:rPr>
          <w:rStyle w:val="Emphasis"/>
          <w:highlight w:val="cyan"/>
        </w:rPr>
        <w:t>studied for removing</w:t>
      </w:r>
      <w:r w:rsidRPr="00E51CA2">
        <w:rPr>
          <w:sz w:val="16"/>
          <w:highlight w:val="cyan"/>
        </w:rPr>
        <w:t xml:space="preserve"> </w:t>
      </w:r>
      <w:r w:rsidRPr="00E51CA2">
        <w:rPr>
          <w:rStyle w:val="Emphasis"/>
          <w:highlight w:val="cyan"/>
        </w:rPr>
        <w:t xml:space="preserve">heavy metals and dyes </w:t>
      </w:r>
      <w:r w:rsidRPr="00E51CA2">
        <w:rPr>
          <w:rStyle w:val="Emphasis"/>
          <w:highlight w:val="cya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51CA2">
        <w:rPr>
          <w:rStyle w:val="Emphasis"/>
          <w:highlight w:val="cyan"/>
        </w:rPr>
        <w:t>adsorption processes</w:t>
      </w:r>
      <w:r w:rsidRPr="00E51CA2">
        <w:rPr>
          <w:sz w:val="16"/>
          <w:highlight w:val="cyan"/>
        </w:rPr>
        <w:t xml:space="preserve"> </w:t>
      </w:r>
      <w:r w:rsidRPr="00ED1DB1">
        <w:rPr>
          <w:rStyle w:val="StyleUnderline"/>
        </w:rPr>
        <w:t xml:space="preserve">using materials containing magnetic nanoparticles </w:t>
      </w:r>
      <w:r w:rsidRPr="00E51CA2">
        <w:rPr>
          <w:rStyle w:val="Emphasis"/>
          <w:highlight w:val="cyan"/>
        </w:rPr>
        <w:t>are highly effective</w:t>
      </w:r>
      <w:r w:rsidRPr="00E51CA2">
        <w:rPr>
          <w:sz w:val="16"/>
          <w:highlight w:val="cya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w:t>
      </w:r>
      <w:proofErr w:type="gramStart"/>
      <w:r w:rsidRPr="00ED1DB1">
        <w:rPr>
          <w:sz w:val="16"/>
        </w:rPr>
        <w:t>chromium</w:t>
      </w:r>
      <w:proofErr w:type="gramEnd"/>
      <w:r w:rsidRPr="00ED1DB1">
        <w:rPr>
          <w:sz w:val="16"/>
        </w:rPr>
        <w:t xml:space="preserve">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ED1DB1">
        <w:rPr>
          <w:sz w:val="16"/>
        </w:rPr>
        <w:t>application,  “</w:t>
      </w:r>
      <w:proofErr w:type="gramEnd"/>
      <w:r w:rsidRPr="00ED1DB1">
        <w:rPr>
          <w:sz w:val="16"/>
        </w:rPr>
        <w:t xml:space="preserve">this may become possible with more research and industry partnerships,” Chattopadhyay says. </w:t>
      </w:r>
    </w:p>
    <w:p w14:paraId="758DE6FA" w14:textId="6437930F" w:rsidR="005B74FA" w:rsidRPr="00247767" w:rsidRDefault="00247767" w:rsidP="00247767">
      <w:pPr>
        <w:pStyle w:val="Heading4"/>
      </w:pPr>
      <w:r w:rsidRPr="00247767">
        <w:t xml:space="preserve">Cross apply 1AC </w:t>
      </w:r>
      <w:proofErr w:type="spellStart"/>
      <w:r w:rsidRPr="00247767">
        <w:t>Kareiva</w:t>
      </w:r>
      <w:proofErr w:type="spellEnd"/>
      <w:r w:rsidRPr="00247767">
        <w:t xml:space="preserve"> </w:t>
      </w:r>
      <w:r>
        <w:t>for Warming</w:t>
      </w:r>
    </w:p>
    <w:p w14:paraId="5FE2E8D9" w14:textId="77777777" w:rsidR="005B74FA" w:rsidRDefault="005B74FA" w:rsidP="005B74FA">
      <w:pPr>
        <w:pStyle w:val="Heading4"/>
      </w:pPr>
      <w:r>
        <w:t>Conflicts coming over water scarcity---extinction</w:t>
      </w:r>
    </w:p>
    <w:p w14:paraId="1F0BB98E" w14:textId="77777777" w:rsidR="005B74FA" w:rsidRPr="008E51EA" w:rsidRDefault="005B74FA" w:rsidP="005B74FA">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1FDA4592" w14:textId="77777777" w:rsidR="005B74FA" w:rsidRPr="0034190B" w:rsidRDefault="005B74FA" w:rsidP="005B74FA">
      <w:pPr>
        <w:rPr>
          <w:b/>
          <w:iCs/>
          <w:u w:val="single"/>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r>
        <w:rPr>
          <w:sz w:val="16"/>
        </w:rPr>
        <w:t xml:space="preserve"> </w:t>
      </w:r>
      <w:r w:rsidRPr="00DA2079">
        <w:rPr>
          <w:rStyle w:val="StyleUnderline"/>
        </w:rPr>
        <w:t>In many regions of the globe</w:t>
      </w:r>
      <w:r w:rsidRPr="00DA2079">
        <w:rPr>
          <w:sz w:val="16"/>
        </w:rPr>
        <w:t>—</w:t>
      </w:r>
      <w:r w:rsidRPr="00DA2079">
        <w:rPr>
          <w:rStyle w:val="StyleUnderline"/>
        </w:rPr>
        <w:t>from</w:t>
      </w:r>
      <w:r w:rsidRPr="00DA2079">
        <w:rPr>
          <w:sz w:val="16"/>
        </w:rPr>
        <w:t xml:space="preserve"> </w:t>
      </w:r>
      <w:r w:rsidRPr="00DA2079">
        <w:rPr>
          <w:rStyle w:val="Emphasis"/>
        </w:rPr>
        <w:t>Northern Africa</w:t>
      </w:r>
      <w:r w:rsidRPr="00DA2079">
        <w:rPr>
          <w:sz w:val="16"/>
        </w:rPr>
        <w:t xml:space="preserve"> </w:t>
      </w:r>
      <w:r w:rsidRPr="00DA2079">
        <w:rPr>
          <w:rStyle w:val="StyleUnderline"/>
        </w:rPr>
        <w:t xml:space="preserve">to the </w:t>
      </w:r>
      <w:r w:rsidRPr="00DA2079">
        <w:rPr>
          <w:rStyle w:val="Emphasis"/>
        </w:rPr>
        <w:t>Middle East</w:t>
      </w:r>
      <w:r w:rsidRPr="00DA2079">
        <w:rPr>
          <w:sz w:val="16"/>
        </w:rPr>
        <w:t xml:space="preserve"> </w:t>
      </w:r>
      <w:r w:rsidRPr="00DA2079">
        <w:rPr>
          <w:rStyle w:val="StyleUnderline"/>
        </w:rPr>
        <w:t>to</w:t>
      </w:r>
      <w:r w:rsidRPr="00DA2079">
        <w:rPr>
          <w:sz w:val="16"/>
        </w:rPr>
        <w:t xml:space="preserve"> </w:t>
      </w:r>
      <w:r w:rsidRPr="00DA2079">
        <w:rPr>
          <w:rStyle w:val="Emphasis"/>
        </w:rPr>
        <w:t>Central and South Asia</w:t>
      </w:r>
      <w:r w:rsidRPr="002E04DA">
        <w:rPr>
          <w:sz w:val="16"/>
        </w:rPr>
        <w:t>—</w:t>
      </w:r>
      <w:r w:rsidRPr="00E51CA2">
        <w:rPr>
          <w:rStyle w:val="StyleUnderline"/>
          <w:highlight w:val="cyan"/>
        </w:rPr>
        <w:t>efforts to manage</w:t>
      </w:r>
      <w:r w:rsidRPr="002E04DA">
        <w:rPr>
          <w:rStyle w:val="StyleUnderline"/>
        </w:rPr>
        <w:t xml:space="preserve"> internal fresh</w:t>
      </w:r>
      <w:r w:rsidRPr="00E51CA2">
        <w:rPr>
          <w:rStyle w:val="StyleUnderline"/>
          <w:highlight w:val="cyan"/>
        </w:rPr>
        <w:t>wate</w:t>
      </w:r>
      <w:r w:rsidRPr="002E04DA">
        <w:rPr>
          <w:rStyle w:val="StyleUnderline"/>
        </w:rPr>
        <w:t>r supplies</w:t>
      </w:r>
      <w:r w:rsidRPr="002E04DA">
        <w:rPr>
          <w:sz w:val="16"/>
        </w:rPr>
        <w:t xml:space="preserve"> or conserve transboundary water agreements </w:t>
      </w:r>
      <w:r w:rsidRPr="00E51CA2">
        <w:rPr>
          <w:rStyle w:val="StyleUnderline"/>
          <w:highlight w:val="cyan"/>
        </w:rPr>
        <w:t xml:space="preserve">are </w:t>
      </w:r>
      <w:r w:rsidRPr="00E51CA2">
        <w:rPr>
          <w:rStyle w:val="Emphasis"/>
          <w:highlight w:val="cyan"/>
        </w:rPr>
        <w:t>under strain</w:t>
      </w:r>
      <w:r w:rsidRPr="00E51CA2">
        <w:rPr>
          <w:sz w:val="16"/>
          <w:highlight w:val="cyan"/>
        </w:rPr>
        <w:t xml:space="preserve"> </w:t>
      </w:r>
      <w:r w:rsidRPr="00E51CA2">
        <w:rPr>
          <w:rStyle w:val="StyleUnderline"/>
          <w:highlight w:val="cyan"/>
        </w:rPr>
        <w:t xml:space="preserve">as </w:t>
      </w:r>
      <w:r w:rsidRPr="00E51CA2">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proofErr w:type="gramStart"/>
      <w:r w:rsidRPr="002E04DA">
        <w:rPr>
          <w:rStyle w:val="Emphasis"/>
        </w:rPr>
        <w:t>consumption</w:t>
      </w:r>
      <w:proofErr w:type="gramEnd"/>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r>
        <w:rPr>
          <w:sz w:val="16"/>
        </w:rPr>
        <w:t xml:space="preserve"> </w:t>
      </w: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w:t>
      </w:r>
      <w:proofErr w:type="gramStart"/>
      <w:r w:rsidRPr="002E04DA">
        <w:rPr>
          <w:sz w:val="16"/>
        </w:rPr>
        <w:t>income</w:t>
      </w:r>
      <w:proofErr w:type="gramEnd"/>
      <w:r w:rsidRPr="002E04DA">
        <w:rPr>
          <w:sz w:val="16"/>
        </w:rPr>
        <w:t xml:space="preserve"> and property. The areas highlighted consist of many of the world’s largest population concentrations, regions with developing economies, intensive and unsustainable agricultural </w:t>
      </w:r>
      <w:proofErr w:type="gramStart"/>
      <w:r w:rsidRPr="002E04DA">
        <w:rPr>
          <w:sz w:val="16"/>
        </w:rPr>
        <w:t>practices</w:t>
      </w:r>
      <w:proofErr w:type="gramEnd"/>
      <w:r w:rsidRPr="002E04DA">
        <w:rPr>
          <w:sz w:val="16"/>
        </w:rPr>
        <w:t xml:space="preserve"> and high occurrences of drought.</w:t>
      </w:r>
      <w:r>
        <w:rPr>
          <w:sz w:val="16"/>
        </w:rPr>
        <w:t xml:space="preserve"> </w:t>
      </w:r>
      <w:r w:rsidRPr="00E51CA2">
        <w:rPr>
          <w:rStyle w:val="Emphasis"/>
          <w:highlight w:val="cyan"/>
        </w:rPr>
        <w:t>Dam-building</w:t>
      </w:r>
      <w:r w:rsidRPr="002E04DA">
        <w:rPr>
          <w:rStyle w:val="StyleUnderline"/>
        </w:rPr>
        <w:t xml:space="preserve"> </w:t>
      </w:r>
      <w:r w:rsidRPr="00E51CA2">
        <w:rPr>
          <w:rStyle w:val="StyleUnderline"/>
          <w:highlight w:val="cyan"/>
        </w:rPr>
        <w:t>and</w:t>
      </w:r>
      <w:r w:rsidRPr="002E04DA">
        <w:rPr>
          <w:rStyle w:val="StyleUnderline"/>
        </w:rPr>
        <w:t xml:space="preserve"> its </w:t>
      </w:r>
      <w:r w:rsidRPr="002E04DA">
        <w:rPr>
          <w:rStyle w:val="Emphasis"/>
        </w:rPr>
        <w:t xml:space="preserve">downstream </w:t>
      </w:r>
      <w:r w:rsidRPr="00E51CA2">
        <w:rPr>
          <w:rStyle w:val="Emphasis"/>
          <w:highlight w:val="cyan"/>
        </w:rPr>
        <w:t>effects</w:t>
      </w:r>
      <w:r w:rsidRPr="002E04DA">
        <w:rPr>
          <w:rStyle w:val="StyleUnderline"/>
        </w:rPr>
        <w:t xml:space="preserve"> </w:t>
      </w:r>
      <w:r w:rsidRPr="00E51CA2">
        <w:rPr>
          <w:rStyle w:val="StyleUnderline"/>
          <w:highlight w:val="cyan"/>
        </w:rPr>
        <w:t xml:space="preserve">across </w:t>
      </w:r>
      <w:r w:rsidRPr="00E51CA2">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DA2079">
        <w:rPr>
          <w:rStyle w:val="StyleUnderline"/>
        </w:rPr>
        <w:t xml:space="preserve">threaten to </w:t>
      </w:r>
      <w:r w:rsidRPr="00E51CA2">
        <w:rPr>
          <w:rStyle w:val="Emphasis"/>
          <w:highlight w:val="cyan"/>
        </w:rPr>
        <w:t>escalate tensions</w:t>
      </w:r>
      <w:r w:rsidRPr="002E04DA">
        <w:rPr>
          <w:sz w:val="16"/>
        </w:rPr>
        <w:t xml:space="preserve"> </w:t>
      </w:r>
      <w:r w:rsidRPr="00DA2079">
        <w:rPr>
          <w:rStyle w:val="StyleUnderline"/>
        </w:rPr>
        <w:t>or</w:t>
      </w:r>
      <w:r w:rsidRPr="00DA2079">
        <w:rPr>
          <w:sz w:val="16"/>
        </w:rPr>
        <w:t xml:space="preserve"> </w:t>
      </w:r>
      <w:r w:rsidRPr="00E51CA2">
        <w:rPr>
          <w:rStyle w:val="Emphasis"/>
          <w:highlight w:val="cyan"/>
        </w:rPr>
        <w:t>redefine national claims</w:t>
      </w:r>
      <w:r w:rsidRPr="00E51CA2">
        <w:rPr>
          <w:sz w:val="16"/>
          <w:highlight w:val="cyan"/>
        </w:rPr>
        <w:t xml:space="preserve"> </w:t>
      </w:r>
      <w:r w:rsidRPr="00E51CA2">
        <w:rPr>
          <w:rStyle w:val="StyleUnderline"/>
          <w:highlight w:val="cyan"/>
        </w:rPr>
        <w:t>over</w:t>
      </w:r>
      <w:r w:rsidRPr="00E51CA2">
        <w:rPr>
          <w:sz w:val="16"/>
          <w:highlight w:val="cyan"/>
        </w:rPr>
        <w:t xml:space="preserve"> </w:t>
      </w:r>
      <w:r w:rsidRPr="00E51CA2">
        <w:rPr>
          <w:rStyle w:val="Emphasis"/>
          <w:highlight w:val="cyan"/>
        </w:rPr>
        <w:t>disputed regions.</w:t>
      </w:r>
      <w:r>
        <w:rPr>
          <w:rStyle w:val="Emphasis"/>
        </w:rPr>
        <w:t xml:space="preserve"> </w:t>
      </w:r>
      <w:r w:rsidRPr="00DA2079">
        <w:rPr>
          <w:rStyle w:val="StyleUnderline"/>
        </w:rPr>
        <w:t xml:space="preserve">Such disputes could </w:t>
      </w:r>
      <w:r w:rsidRPr="00DA2079">
        <w:rPr>
          <w:rStyle w:val="Emphasis"/>
        </w:rPr>
        <w:t>mushroom across the globe</w:t>
      </w:r>
      <w:r w:rsidRPr="00DA2079">
        <w:rPr>
          <w:sz w:val="16"/>
        </w:rPr>
        <w:t xml:space="preserve"> </w:t>
      </w:r>
      <w:r w:rsidRPr="00DA2079">
        <w:rPr>
          <w:rStyle w:val="StyleUnderline"/>
        </w:rPr>
        <w:t>in the face of broader demographic and resource shifts.</w:t>
      </w:r>
      <w:r>
        <w:rPr>
          <w:rStyle w:val="StyleUnderline"/>
        </w:rPr>
        <w:t xml:space="preserve"> </w:t>
      </w:r>
      <w:r w:rsidRPr="00DA2079">
        <w:rPr>
          <w:sz w:val="16"/>
        </w:rPr>
        <w:t xml:space="preserve">According to the Pacific Institute’s water conflict chronology database, </w:t>
      </w:r>
      <w:r w:rsidRPr="00DA2079">
        <w:rPr>
          <w:rStyle w:val="StyleUnderline"/>
        </w:rPr>
        <w:t>eighteen water-related incidents occurred in 2018 alone</w:t>
      </w:r>
      <w:r w:rsidRPr="00DA2079">
        <w:rPr>
          <w:sz w:val="16"/>
        </w:rPr>
        <w:t>, ranging from violence erupting at protests over water management to outright fighting between competing communities over access to water and herding rights.</w:t>
      </w:r>
      <w:r>
        <w:rPr>
          <w:sz w:val="16"/>
        </w:rPr>
        <w:t xml:space="preserve"> </w:t>
      </w:r>
      <w:r w:rsidRPr="00DA2079">
        <w:rPr>
          <w:rStyle w:val="StyleUnderline"/>
        </w:rPr>
        <w:t>These incidents appear destined to become more</w:t>
      </w:r>
      <w:r w:rsidRPr="00DA2079">
        <w:rPr>
          <w:sz w:val="16"/>
        </w:rPr>
        <w:t xml:space="preserve"> </w:t>
      </w:r>
      <w:r w:rsidRPr="00DA2079">
        <w:rPr>
          <w:rStyle w:val="StyleUnderline"/>
        </w:rPr>
        <w:t>a</w:t>
      </w:r>
      <w:r w:rsidRPr="00DA2079">
        <w:rPr>
          <w:sz w:val="16"/>
        </w:rPr>
        <w:t xml:space="preserve"> </w:t>
      </w:r>
      <w:r w:rsidRPr="00DA2079">
        <w:rPr>
          <w:rStyle w:val="Emphasis"/>
        </w:rPr>
        <w:t>norm</w:t>
      </w:r>
      <w:r w:rsidRPr="00DA2079">
        <w:rPr>
          <w:sz w:val="16"/>
        </w:rPr>
        <w:t xml:space="preserve"> </w:t>
      </w:r>
      <w:r w:rsidRPr="00DA2079">
        <w:rPr>
          <w:rStyle w:val="StyleUnderline"/>
        </w:rPr>
        <w:t xml:space="preserve">than an outlier as water resources </w:t>
      </w:r>
      <w:proofErr w:type="gramStart"/>
      <w:r w:rsidRPr="00DA2079">
        <w:rPr>
          <w:rStyle w:val="StyleUnderline"/>
        </w:rPr>
        <w:t>are</w:t>
      </w:r>
      <w:proofErr w:type="gramEnd"/>
      <w:r w:rsidRPr="00DA2079">
        <w:rPr>
          <w:rStyle w:val="StyleUnderline"/>
        </w:rPr>
        <w:t xml:space="preserve"> consumed faster than rainfall replenishment in some areas and limitations</w:t>
      </w:r>
      <w:r w:rsidRPr="002E04DA">
        <w:rPr>
          <w:rStyle w:val="StyleUnderline"/>
        </w:rPr>
        <w:t xml:space="preserve"> </w:t>
      </w:r>
      <w:r w:rsidRPr="00E51CA2">
        <w:rPr>
          <w:rStyle w:val="Emphasis"/>
          <w:highlight w:val="cyan"/>
        </w:rPr>
        <w:t>exacerbate</w:t>
      </w:r>
      <w:r w:rsidRPr="002E04DA">
        <w:rPr>
          <w:rStyle w:val="Emphasis"/>
        </w:rPr>
        <w:t xml:space="preserve"> longstanding </w:t>
      </w:r>
      <w:r w:rsidRPr="00E51CA2">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A2079">
        <w:rPr>
          <w:rStyle w:val="Emphasis"/>
        </w:rPr>
        <w:t>ethnic</w:t>
      </w:r>
      <w:r w:rsidRPr="00DA2079">
        <w:rPr>
          <w:sz w:val="16"/>
        </w:rPr>
        <w:t xml:space="preserve">, </w:t>
      </w:r>
      <w:r w:rsidRPr="00DA2079">
        <w:rPr>
          <w:rStyle w:val="Emphasis"/>
        </w:rPr>
        <w:t>tribal</w:t>
      </w:r>
      <w:r w:rsidRPr="00DA2079">
        <w:rPr>
          <w:sz w:val="16"/>
        </w:rPr>
        <w:t xml:space="preserve"> </w:t>
      </w:r>
      <w:r w:rsidRPr="00DA2079">
        <w:rPr>
          <w:rStyle w:val="StyleUnderline"/>
        </w:rPr>
        <w:t>or</w:t>
      </w:r>
      <w:r w:rsidRPr="00DA2079">
        <w:rPr>
          <w:sz w:val="16"/>
        </w:rPr>
        <w:t xml:space="preserve"> </w:t>
      </w:r>
      <w:r w:rsidRPr="00DA2079">
        <w:rPr>
          <w:rStyle w:val="Emphasis"/>
        </w:rPr>
        <w:t>national-based</w:t>
      </w:r>
      <w:r w:rsidRPr="00DA2079">
        <w:rPr>
          <w:sz w:val="16"/>
        </w:rPr>
        <w:t xml:space="preserve">. </w:t>
      </w:r>
      <w:r w:rsidRPr="00DA2079">
        <w:rPr>
          <w:rStyle w:val="StyleUnderline"/>
        </w:rPr>
        <w:t xml:space="preserve">Delicate tradeoff systems between nations located upstream and downstream of major rivers threaten to be </w:t>
      </w:r>
      <w:r w:rsidRPr="00DA2079">
        <w:rPr>
          <w:rStyle w:val="Emphasis"/>
        </w:rPr>
        <w:t>undone by disruptions</w:t>
      </w:r>
      <w:r w:rsidRPr="00DA2079">
        <w:rPr>
          <w:sz w:val="16"/>
        </w:rPr>
        <w:t>, as in the case of Central Asian countries sharing parts of the Fergana Valley.</w:t>
      </w:r>
      <w:r>
        <w:rPr>
          <w:sz w:val="16"/>
        </w:rPr>
        <w:t xml:space="preserve"> </w:t>
      </w:r>
      <w:r w:rsidRPr="002E04DA">
        <w:rPr>
          <w:sz w:val="16"/>
        </w:rPr>
        <w:t xml:space="preserve">In addition, </w:t>
      </w:r>
      <w:r w:rsidRPr="00DA2079">
        <w:rPr>
          <w:rStyle w:val="StyleUnderline"/>
        </w:rPr>
        <w:t>scarcity issues may create</w:t>
      </w:r>
      <w:r w:rsidRPr="002E04DA">
        <w:rPr>
          <w:rStyle w:val="StyleUnderline"/>
        </w:rPr>
        <w:t xml:space="preserve"> </w:t>
      </w:r>
      <w:r w:rsidRPr="00E51CA2">
        <w:rPr>
          <w:rStyle w:val="Emphasis"/>
          <w:highlight w:val="cyan"/>
        </w:rPr>
        <w:t>internal security pressures</w:t>
      </w:r>
      <w:r w:rsidRPr="002E04DA">
        <w:rPr>
          <w:sz w:val="16"/>
        </w:rPr>
        <w:t xml:space="preserve"> </w:t>
      </w:r>
      <w:r w:rsidRPr="00E51CA2">
        <w:rPr>
          <w:rStyle w:val="StyleUnderline"/>
          <w:highlight w:val="cyan"/>
        </w:rPr>
        <w:t xml:space="preserve">by leading to </w:t>
      </w:r>
      <w:r w:rsidRPr="00E51CA2">
        <w:rPr>
          <w:rStyle w:val="Emphasis"/>
          <w:highlight w:val="cyan"/>
        </w:rPr>
        <w:t>radicalization</w:t>
      </w:r>
      <w:r w:rsidRPr="002E04DA">
        <w:rPr>
          <w:rStyle w:val="StyleUnderline"/>
        </w:rPr>
        <w:t xml:space="preserve"> amongst vulnerable population sectors.</w:t>
      </w:r>
      <w:r>
        <w:rPr>
          <w:rStyle w:val="StyleUnderline"/>
        </w:rPr>
        <w:t xml:space="preserve"> </w:t>
      </w: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A2079">
        <w:rPr>
          <w:rStyle w:val="StyleUnderline"/>
        </w:rPr>
        <w:t xml:space="preserve">When mixed with </w:t>
      </w:r>
      <w:r w:rsidRPr="00DA2079">
        <w:rPr>
          <w:rStyle w:val="Emphasis"/>
        </w:rPr>
        <w:t>political disputes</w:t>
      </w:r>
      <w:r w:rsidRPr="00DA2079">
        <w:rPr>
          <w:rStyle w:val="StyleUnderline"/>
        </w:rPr>
        <w:t xml:space="preserve"> or </w:t>
      </w:r>
      <w:r w:rsidRPr="00DA2079">
        <w:rPr>
          <w:rStyle w:val="Emphasis"/>
        </w:rPr>
        <w:t>rivalries</w:t>
      </w:r>
      <w:r w:rsidRPr="00DA2079">
        <w:rPr>
          <w:rStyle w:val="StyleUnderline"/>
        </w:rPr>
        <w:t>,</w:t>
      </w:r>
      <w:r w:rsidRPr="002E04DA">
        <w:rPr>
          <w:rStyle w:val="StyleUnderline"/>
        </w:rPr>
        <w:t xml:space="preserve"> </w:t>
      </w:r>
      <w:r w:rsidRPr="00E51CA2">
        <w:rPr>
          <w:rStyle w:val="StyleUnderline"/>
          <w:highlight w:val="cyan"/>
        </w:rPr>
        <w:t xml:space="preserve">resource pressures may act as a </w:t>
      </w:r>
      <w:r w:rsidRPr="00E51CA2">
        <w:rPr>
          <w:rStyle w:val="Emphasis"/>
          <w:highlight w:val="cyan"/>
        </w:rPr>
        <w:t>catalyst for armed conflict</w:t>
      </w:r>
      <w:r w:rsidRPr="00E51CA2">
        <w:rPr>
          <w:rStyle w:val="StyleUnderline"/>
          <w:highlight w:val="cyan"/>
        </w:rPr>
        <w:t>.</w:t>
      </w:r>
      <w:r>
        <w:rPr>
          <w:rStyle w:val="StyleUnderline"/>
        </w:rPr>
        <w:t xml:space="preserve"> </w:t>
      </w: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r>
        <w:rPr>
          <w:rStyle w:val="StyleUnderline"/>
        </w:rPr>
        <w:t xml:space="preserve"> </w:t>
      </w:r>
      <w:r w:rsidRPr="002E04DA">
        <w:rPr>
          <w:rStyle w:val="StyleUnderline"/>
        </w:rPr>
        <w:t xml:space="preserve">Another potential </w:t>
      </w:r>
      <w:r w:rsidRPr="00E51CA2">
        <w:rPr>
          <w:rStyle w:val="StyleUnderline"/>
          <w:highlight w:val="cyan"/>
        </w:rPr>
        <w:t>flashpoint</w:t>
      </w:r>
      <w:r w:rsidRPr="002E04DA">
        <w:rPr>
          <w:rStyle w:val="StyleUnderline"/>
        </w:rPr>
        <w:t xml:space="preserve"> </w:t>
      </w:r>
      <w:r w:rsidRPr="00E51CA2">
        <w:rPr>
          <w:rStyle w:val="StyleUnderline"/>
          <w:highlight w:val="cyan"/>
        </w:rPr>
        <w:t>exists</w:t>
      </w:r>
      <w:r w:rsidRPr="002E04DA">
        <w:rPr>
          <w:rStyle w:val="StyleUnderline"/>
        </w:rPr>
        <w:t xml:space="preserve"> </w:t>
      </w:r>
      <w:r w:rsidRPr="00E51CA2">
        <w:rPr>
          <w:rStyle w:val="StyleUnderline"/>
          <w:highlight w:val="cyan"/>
        </w:rPr>
        <w:t>in</w:t>
      </w:r>
      <w:r w:rsidRPr="002E04DA">
        <w:rPr>
          <w:rStyle w:val="StyleUnderline"/>
        </w:rPr>
        <w:t xml:space="preserve"> one of the world’s most tense arenas: </w:t>
      </w:r>
      <w:r w:rsidRPr="002E04DA">
        <w:rPr>
          <w:rStyle w:val="Emphasis"/>
        </w:rPr>
        <w:t xml:space="preserve">the border between </w:t>
      </w:r>
      <w:r w:rsidRPr="00E51CA2">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A2079">
        <w:rPr>
          <w:rStyle w:val="StyleUnderline"/>
        </w:rPr>
        <w:t xml:space="preserve">repudiation of a water-sharing agreement </w:t>
      </w:r>
      <w:r w:rsidRPr="00DA2079">
        <w:rPr>
          <w:sz w:val="16"/>
        </w:rPr>
        <w:t xml:space="preserve">brokered by the World Bank in 1960, </w:t>
      </w:r>
      <w:r w:rsidRPr="00DA2079">
        <w:rPr>
          <w:rStyle w:val="StyleUnderline"/>
        </w:rPr>
        <w:t>the Indus Waters Treaty</w:t>
      </w:r>
      <w:r w:rsidRPr="00DA2079">
        <w:rPr>
          <w:sz w:val="16"/>
        </w:rPr>
        <w:t xml:space="preserve">, </w:t>
      </w:r>
      <w:r w:rsidRPr="00DA2079">
        <w:rPr>
          <w:rStyle w:val="StyleUnderline"/>
        </w:rPr>
        <w:t>would s</w:t>
      </w:r>
      <w:r w:rsidRPr="002E04DA">
        <w:rPr>
          <w:rStyle w:val="StyleUnderline"/>
        </w:rPr>
        <w:t xml:space="preserve">erve to </w:t>
      </w:r>
      <w:r w:rsidRPr="002E04DA">
        <w:rPr>
          <w:rStyle w:val="Emphasis"/>
        </w:rPr>
        <w:t xml:space="preserve">further </w:t>
      </w:r>
      <w:r w:rsidRPr="00E51CA2">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A2079">
        <w:rPr>
          <w:rStyle w:val="StyleUnderline"/>
        </w:rPr>
        <w:t>sending the two rivals</w:t>
      </w:r>
      <w:r w:rsidRPr="002E04DA">
        <w:rPr>
          <w:rStyle w:val="StyleUnderline"/>
        </w:rPr>
        <w:t xml:space="preserve"> </w:t>
      </w:r>
      <w:r w:rsidRPr="00E51CA2">
        <w:rPr>
          <w:rStyle w:val="Emphasis"/>
          <w:highlight w:val="cyan"/>
        </w:rPr>
        <w:t>spiraling into</w:t>
      </w:r>
      <w:r w:rsidRPr="002E04DA">
        <w:rPr>
          <w:rStyle w:val="Emphasis"/>
        </w:rPr>
        <w:t xml:space="preserve"> a </w:t>
      </w:r>
      <w:r w:rsidRPr="00E51CA2">
        <w:rPr>
          <w:rStyle w:val="Emphasis"/>
          <w:highlight w:val="cyan"/>
        </w:rPr>
        <w:t>conflict</w:t>
      </w:r>
      <w:r w:rsidRPr="00E51CA2">
        <w:rPr>
          <w:rStyle w:val="StyleUnderline"/>
          <w:highlight w:val="cyan"/>
        </w:rPr>
        <w:t xml:space="preserve"> that might</w:t>
      </w:r>
      <w:r w:rsidRPr="002E04DA">
        <w:rPr>
          <w:rStyle w:val="StyleUnderline"/>
        </w:rPr>
        <w:t xml:space="preserve"> </w:t>
      </w:r>
      <w:r w:rsidRPr="00E51CA2">
        <w:rPr>
          <w:rStyle w:val="Emphasis"/>
          <w:highlight w:val="cyan"/>
        </w:rPr>
        <w:t>draw in other nations</w:t>
      </w:r>
      <w:r w:rsidRPr="002E04DA">
        <w:rPr>
          <w:rStyle w:val="Emphasis"/>
        </w:rPr>
        <w:t>.</w:t>
      </w:r>
      <w:r>
        <w:rPr>
          <w:rStyle w:val="Emphasis"/>
        </w:rPr>
        <w:t xml:space="preserve"> </w:t>
      </w: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r>
        <w:rPr>
          <w:sz w:val="16"/>
        </w:rPr>
        <w:t xml:space="preserve"> </w:t>
      </w: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r>
        <w:rPr>
          <w:sz w:val="16"/>
        </w:rPr>
        <w:t xml:space="preserve"> </w:t>
      </w:r>
      <w:r w:rsidRPr="002E04DA">
        <w:rPr>
          <w:sz w:val="16"/>
        </w:rPr>
        <w:t xml:space="preserve">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w:t>
      </w:r>
      <w:proofErr w:type="gramStart"/>
      <w:r w:rsidRPr="002E04DA">
        <w:rPr>
          <w:sz w:val="16"/>
        </w:rPr>
        <w:t>in regards to</w:t>
      </w:r>
      <w:proofErr w:type="gramEnd"/>
      <w:r w:rsidRPr="002E04DA">
        <w:rPr>
          <w:sz w:val="16"/>
        </w:rPr>
        <w:t xml:space="preserve"> the Sutlej, Beas and Ravi Rivers, so too does China as it relates to major rivers flowing into India from Tibet.</w:t>
      </w:r>
      <w:r>
        <w:rPr>
          <w:sz w:val="16"/>
        </w:rPr>
        <w:t xml:space="preserve"> </w:t>
      </w: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E51CA2">
        <w:rPr>
          <w:rStyle w:val="Emphasis"/>
          <w:highlight w:val="cyan"/>
        </w:rPr>
        <w:t>any threat by India</w:t>
      </w:r>
      <w:r w:rsidRPr="002E04DA">
        <w:rPr>
          <w:rStyle w:val="StyleUnderline"/>
        </w:rPr>
        <w:t xml:space="preserve"> </w:t>
      </w:r>
      <w:r w:rsidRPr="00E51CA2">
        <w:rPr>
          <w:rStyle w:val="StyleUnderline"/>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E51CA2">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E51CA2">
        <w:rPr>
          <w:rStyle w:val="StyleUnderline"/>
          <w:highlight w:val="cyan"/>
        </w:rPr>
        <w:t>would be seen</w:t>
      </w:r>
      <w:r w:rsidRPr="002E04DA">
        <w:rPr>
          <w:rStyle w:val="StyleUnderline"/>
        </w:rPr>
        <w:t xml:space="preserve"> by Islamabad </w:t>
      </w:r>
      <w:r w:rsidRPr="00E51CA2">
        <w:rPr>
          <w:rStyle w:val="StyleUnderline"/>
          <w:highlight w:val="cyan"/>
        </w:rPr>
        <w:t>as</w:t>
      </w:r>
      <w:r w:rsidRPr="002E04DA">
        <w:rPr>
          <w:rStyle w:val="StyleUnderline"/>
        </w:rPr>
        <w:t xml:space="preserve"> </w:t>
      </w:r>
      <w:r w:rsidRPr="002E04DA">
        <w:rPr>
          <w:rStyle w:val="Emphasis"/>
        </w:rPr>
        <w:t xml:space="preserve">tantamount to </w:t>
      </w:r>
      <w:r w:rsidRPr="00E51CA2">
        <w:rPr>
          <w:rStyle w:val="Emphasis"/>
          <w:highlight w:val="cyan"/>
        </w:rPr>
        <w:t>an act of war</w:t>
      </w:r>
      <w:r w:rsidRPr="002E04DA">
        <w:rPr>
          <w:rStyle w:val="Emphasis"/>
        </w:rPr>
        <w:t>.</w:t>
      </w:r>
      <w:r>
        <w:rPr>
          <w:rStyle w:val="Emphasis"/>
        </w:rPr>
        <w:t xml:space="preserve"> </w:t>
      </w: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E51CA2">
        <w:rPr>
          <w:rStyle w:val="StyleUnderline"/>
          <w:highlight w:val="cyan"/>
        </w:rPr>
        <w:t>any</w:t>
      </w:r>
      <w:r w:rsidRPr="002E04DA">
        <w:rPr>
          <w:rStyle w:val="StyleUnderline"/>
        </w:rPr>
        <w:t xml:space="preserve"> outbreak of </w:t>
      </w:r>
      <w:r w:rsidRPr="00E51CA2">
        <w:rPr>
          <w:rStyle w:val="StyleUnderline"/>
          <w:highlight w:val="cyan"/>
        </w:rPr>
        <w:t xml:space="preserve">conflict might </w:t>
      </w:r>
      <w:r w:rsidRPr="00E51CA2">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E51CA2">
        <w:rPr>
          <w:rStyle w:val="Emphasis"/>
          <w:highlight w:val="cyan"/>
        </w:rPr>
        <w:t>three nuclear-armed nations</w:t>
      </w:r>
      <w:r w:rsidRPr="00E51CA2">
        <w:rPr>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13ABA25F" w14:textId="77777777" w:rsidR="005B74FA" w:rsidRDefault="005B74FA" w:rsidP="005B74FA">
      <w:pPr>
        <w:pStyle w:val="Heading4"/>
      </w:pPr>
      <w:r>
        <w:t>Space Elevators solve Space Debris – reduces Rocket Launches</w:t>
      </w:r>
    </w:p>
    <w:p w14:paraId="3A80D00F" w14:textId="77777777" w:rsidR="005B74FA" w:rsidRPr="000E7582" w:rsidRDefault="005B74FA" w:rsidP="005B74FA">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7ABA961A" w14:textId="77777777" w:rsidR="005B74FA" w:rsidRDefault="005B74FA" w:rsidP="005B74FA">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E51CA2">
        <w:rPr>
          <w:rStyle w:val="Emphasis"/>
          <w:highlight w:val="cyan"/>
        </w:rPr>
        <w:t>every launch</w:t>
      </w:r>
      <w:r w:rsidRPr="00E51CA2">
        <w:rPr>
          <w:sz w:val="16"/>
          <w:highlight w:val="cyan"/>
        </w:rPr>
        <w:t xml:space="preserve"> </w:t>
      </w:r>
      <w:r w:rsidRPr="00E51CA2">
        <w:rPr>
          <w:rStyle w:val="StyleUnderline"/>
          <w:highlight w:val="cyan"/>
        </w:rPr>
        <w:t>is accompanied by</w:t>
      </w:r>
      <w:r w:rsidRPr="00E51CA2">
        <w:rPr>
          <w:sz w:val="16"/>
          <w:highlight w:val="cyan"/>
        </w:rPr>
        <w:t xml:space="preserve"> </w:t>
      </w:r>
      <w:r w:rsidRPr="00E51CA2">
        <w:rPr>
          <w:rStyle w:val="Emphasis"/>
          <w:highlight w:val="cyan"/>
        </w:rPr>
        <w:t>substantial</w:t>
      </w:r>
      <w:r w:rsidRPr="00193A76">
        <w:rPr>
          <w:sz w:val="16"/>
        </w:rPr>
        <w:t xml:space="preserve"> amounts of </w:t>
      </w:r>
      <w:r w:rsidRPr="00193A76">
        <w:rPr>
          <w:rStyle w:val="Emphasis"/>
        </w:rPr>
        <w:t xml:space="preserve">space </w:t>
      </w:r>
      <w:r w:rsidRPr="00E51CA2">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E51CA2">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E51CA2">
        <w:rPr>
          <w:rStyle w:val="Emphasis"/>
          <w:highlight w:val="cya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E51CA2">
        <w:rPr>
          <w:rStyle w:val="StyleUnderline"/>
          <w:highlight w:val="cyan"/>
        </w:rPr>
        <w:t>produce</w:t>
      </w:r>
      <w:r w:rsidRPr="00E51CA2">
        <w:rPr>
          <w:sz w:val="16"/>
          <w:highlight w:val="cyan"/>
        </w:rPr>
        <w:t xml:space="preserve"> </w:t>
      </w:r>
      <w:r w:rsidRPr="00E51CA2">
        <w:rPr>
          <w:rStyle w:val="Emphasis"/>
          <w:highlight w:val="cya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E51CA2">
        <w:rPr>
          <w:rStyle w:val="Emphasis"/>
          <w:highlight w:val="cyan"/>
        </w:rPr>
        <w:t>existential</w:t>
      </w:r>
      <w:r w:rsidRPr="00193A76">
        <w:rPr>
          <w:rStyle w:val="Emphasis"/>
        </w:rPr>
        <w:t xml:space="preserve"> risk</w:t>
      </w:r>
      <w:r w:rsidRPr="00193A76">
        <w:rPr>
          <w:sz w:val="16"/>
        </w:rPr>
        <w:t xml:space="preserve"> </w:t>
      </w:r>
      <w:r w:rsidRPr="00E51CA2">
        <w:rPr>
          <w:rStyle w:val="StyleUnderline"/>
          <w:highlight w:val="cyan"/>
        </w:rPr>
        <w:t>to</w:t>
      </w:r>
      <w:r w:rsidRPr="00E51CA2">
        <w:rPr>
          <w:sz w:val="16"/>
          <w:highlight w:val="cyan"/>
        </w:rPr>
        <w:t xml:space="preserve"> </w:t>
      </w:r>
      <w:r w:rsidRPr="00E51CA2">
        <w:rPr>
          <w:rStyle w:val="Emphasis"/>
          <w:highlight w:val="cyan"/>
        </w:rPr>
        <w:t>space op</w:t>
      </w:r>
      <w:r w:rsidRPr="00504C07">
        <w:rPr>
          <w:rStyle w:val="StyleUnderline"/>
        </w:rPr>
        <w:t>eration</w:t>
      </w:r>
      <w:r w:rsidRPr="00E51CA2">
        <w:rPr>
          <w:rStyle w:val="Emphasis"/>
          <w:highlight w:val="cya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E51CA2">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E51CA2">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E51CA2">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E51CA2">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E51CA2">
        <w:rPr>
          <w:rStyle w:val="Emphasis"/>
          <w:highlight w:val="cyan"/>
        </w:rPr>
        <w:t>production</w:t>
      </w:r>
      <w:r w:rsidRPr="00193A76">
        <w:rPr>
          <w:rStyle w:val="Emphasis"/>
        </w:rPr>
        <w:t xml:space="preserve"> of debris</w:t>
      </w:r>
      <w:r w:rsidRPr="00193A76">
        <w:rPr>
          <w:sz w:val="16"/>
        </w:rPr>
        <w:t xml:space="preserve"> </w:t>
      </w:r>
      <w:r w:rsidRPr="00E51CA2">
        <w:rPr>
          <w:rStyle w:val="StyleUnderline"/>
          <w:highlight w:val="cyan"/>
        </w:rPr>
        <w:t>during</w:t>
      </w:r>
      <w:r w:rsidRPr="00E51CA2">
        <w:rPr>
          <w:sz w:val="16"/>
          <w:highlight w:val="cyan"/>
        </w:rPr>
        <w:t xml:space="preserve"> </w:t>
      </w:r>
      <w:r w:rsidRPr="00E51CA2">
        <w:rPr>
          <w:rStyle w:val="Emphasis"/>
          <w:highlight w:val="cyan"/>
        </w:rPr>
        <w:t>launches</w:t>
      </w:r>
      <w:r w:rsidRPr="00193A76">
        <w:rPr>
          <w:sz w:val="16"/>
        </w:rPr>
        <w:t xml:space="preserve">, or through removal of debris fragments from LEO. </w:t>
      </w:r>
      <w:r w:rsidRPr="00E51CA2">
        <w:rPr>
          <w:rStyle w:val="StyleUnderline"/>
          <w:highlight w:val="cyan"/>
        </w:rPr>
        <w:t>we</w:t>
      </w:r>
      <w:r w:rsidRPr="00E51CA2">
        <w:rPr>
          <w:sz w:val="16"/>
          <w:highlight w:val="cyan"/>
        </w:rPr>
        <w:t xml:space="preserve"> </w:t>
      </w:r>
      <w:r w:rsidRPr="00E51CA2">
        <w:rPr>
          <w:rStyle w:val="Emphasis"/>
          <w:highlight w:val="cyan"/>
        </w:rPr>
        <w:t>cannot</w:t>
      </w:r>
      <w:r w:rsidRPr="00504C07">
        <w:rPr>
          <w:rStyle w:val="Emphasis"/>
        </w:rPr>
        <w:t xml:space="preserve"> guarantee</w:t>
      </w:r>
      <w:r w:rsidRPr="00193A76">
        <w:rPr>
          <w:sz w:val="16"/>
        </w:rPr>
        <w:t xml:space="preserve"> the </w:t>
      </w:r>
      <w:r w:rsidRPr="00E51CA2">
        <w:rPr>
          <w:rStyle w:val="Emphasis"/>
          <w:highlight w:val="cyan"/>
        </w:rPr>
        <w:t>protect</w:t>
      </w:r>
      <w:r w:rsidRPr="00504C07">
        <w:rPr>
          <w:rStyle w:val="StyleUnderline"/>
        </w:rPr>
        <w:t>ion of</w:t>
      </w:r>
      <w:r w:rsidRPr="00193A76">
        <w:rPr>
          <w:sz w:val="16"/>
        </w:rPr>
        <w:t xml:space="preserve"> the </w:t>
      </w:r>
      <w:r w:rsidRPr="00E51CA2">
        <w:rPr>
          <w:rStyle w:val="Emphasis"/>
          <w:highlight w:val="cyan"/>
        </w:rPr>
        <w:t>current</w:t>
      </w:r>
      <w:r w:rsidRPr="00193A76">
        <w:rPr>
          <w:sz w:val="16"/>
        </w:rPr>
        <w:t xml:space="preserve"> flotilla of </w:t>
      </w:r>
      <w:r w:rsidRPr="00E51CA2">
        <w:rPr>
          <w:rStyle w:val="Emphasis"/>
          <w:highlight w:val="cyan"/>
        </w:rPr>
        <w:t>sat</w:t>
      </w:r>
      <w:r w:rsidRPr="00504C07">
        <w:rPr>
          <w:rStyle w:val="StyleUnderline"/>
        </w:rPr>
        <w:t>ellite</w:t>
      </w:r>
      <w:r w:rsidRPr="00E51CA2">
        <w:rPr>
          <w:rStyle w:val="Emphasis"/>
          <w:highlight w:val="cyan"/>
        </w:rPr>
        <w:t>s</w:t>
      </w:r>
      <w:r w:rsidRPr="00E51CA2">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E51CA2">
        <w:rPr>
          <w:rStyle w:val="Emphasis"/>
          <w:highlight w:val="cyan"/>
        </w:rPr>
        <w:t>society</w:t>
      </w:r>
      <w:r w:rsidRPr="00E51CA2">
        <w:rPr>
          <w:sz w:val="16"/>
          <w:highlight w:val="cyan"/>
        </w:rPr>
        <w:t xml:space="preserve"> </w:t>
      </w:r>
      <w:r w:rsidRPr="00E51CA2">
        <w:rPr>
          <w:rStyle w:val="StyleUnderline"/>
          <w:highlight w:val="cyan"/>
        </w:rPr>
        <w:t>at</w:t>
      </w:r>
      <w:r w:rsidRPr="00E51CA2">
        <w:rPr>
          <w:sz w:val="16"/>
          <w:highlight w:val="cyan"/>
        </w:rPr>
        <w:t xml:space="preserve"> </w:t>
      </w:r>
      <w:r w:rsidRPr="00E51CA2">
        <w:rPr>
          <w:rStyle w:val="Emphasis"/>
          <w:highlight w:val="cya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rPr>
        <w:t xml:space="preserve"> </w:t>
      </w:r>
      <w:r w:rsidRPr="00E51CA2">
        <w:rPr>
          <w:rStyle w:val="StyleUnderline"/>
          <w:highlight w:val="cyan"/>
        </w:rPr>
        <w:t>A</w:t>
      </w:r>
      <w:r w:rsidRPr="00193A76">
        <w:rPr>
          <w:sz w:val="16"/>
        </w:rPr>
        <w:t xml:space="preserve"> more </w:t>
      </w:r>
      <w:r w:rsidRPr="00193A76">
        <w:rPr>
          <w:rStyle w:val="StyleUnderline"/>
        </w:rPr>
        <w:t xml:space="preserve">lateral </w:t>
      </w:r>
      <w:r w:rsidRPr="00E51CA2">
        <w:rPr>
          <w:rStyle w:val="Emphasis"/>
          <w:highlight w:val="cyan"/>
        </w:rPr>
        <w:t>solution</w:t>
      </w:r>
      <w:r w:rsidRPr="00E51CA2">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E51CA2">
        <w:rPr>
          <w:rStyle w:val="StyleUnderline"/>
          <w:highlight w:val="cyan"/>
        </w:rPr>
        <w:t>the</w:t>
      </w:r>
      <w:r w:rsidRPr="00E51CA2">
        <w:rPr>
          <w:sz w:val="16"/>
          <w:highlight w:val="cyan"/>
        </w:rPr>
        <w:t xml:space="preserve"> </w:t>
      </w:r>
      <w:r w:rsidRPr="00E51CA2">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E51CA2">
        <w:rPr>
          <w:rStyle w:val="Emphasis"/>
          <w:highlight w:val="cyan"/>
        </w:rPr>
        <w:t>‘Climber’</w:t>
      </w:r>
      <w:r w:rsidRPr="00E51CA2">
        <w:rPr>
          <w:sz w:val="16"/>
          <w:highlight w:val="cyan"/>
        </w:rPr>
        <w:t xml:space="preserve"> </w:t>
      </w:r>
      <w:r w:rsidRPr="00E51CA2">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E51CA2">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E51CA2">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E51CA2">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E51CA2">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E51CA2">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E51CA2">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E51CA2">
        <w:rPr>
          <w:rStyle w:val="Emphasis"/>
          <w:highlight w:val="cyan"/>
        </w:rPr>
        <w:t>must develop</w:t>
      </w:r>
      <w:r w:rsidRPr="00E51CA2">
        <w:rPr>
          <w:sz w:val="16"/>
          <w:highlight w:val="cyan"/>
        </w:rPr>
        <w:t xml:space="preserve"> </w:t>
      </w:r>
      <w:r w:rsidRPr="00E51CA2">
        <w:rPr>
          <w:rStyle w:val="StyleUnderline"/>
          <w:highlight w:val="cyan"/>
        </w:rPr>
        <w:t>a</w:t>
      </w:r>
      <w:r w:rsidRPr="00E51CA2">
        <w:rPr>
          <w:sz w:val="16"/>
          <w:highlight w:val="cyan"/>
        </w:rPr>
        <w:t xml:space="preserve"> </w:t>
      </w:r>
      <w:r w:rsidRPr="00E51CA2">
        <w:rPr>
          <w:rStyle w:val="Emphasis"/>
          <w:highlight w:val="cyan"/>
        </w:rPr>
        <w:t>non-polluting solution</w:t>
      </w:r>
      <w:r w:rsidRPr="00193A76">
        <w:rPr>
          <w:sz w:val="16"/>
        </w:rPr>
        <w:t xml:space="preserve"> </w:t>
      </w:r>
      <w:r w:rsidRPr="00193A76">
        <w:rPr>
          <w:rStyle w:val="StyleUnderline"/>
        </w:rPr>
        <w:t>to space travel</w:t>
      </w:r>
      <w:r w:rsidRPr="00193A76">
        <w:rPr>
          <w:sz w:val="16"/>
        </w:rPr>
        <w:t xml:space="preserve">, whether that is </w:t>
      </w:r>
      <w:r w:rsidRPr="00E51CA2">
        <w:rPr>
          <w:rStyle w:val="StyleUnderline"/>
          <w:highlight w:val="cyan"/>
        </w:rPr>
        <w:t>via</w:t>
      </w:r>
      <w:r w:rsidRPr="00193A76">
        <w:rPr>
          <w:sz w:val="16"/>
        </w:rPr>
        <w:t xml:space="preserve"> the construction of </w:t>
      </w:r>
      <w:r w:rsidRPr="00E51CA2">
        <w:rPr>
          <w:rStyle w:val="StyleUnderline"/>
          <w:highlight w:val="cyan"/>
        </w:rPr>
        <w:t xml:space="preserve">a </w:t>
      </w:r>
      <w:r w:rsidRPr="00E51CA2">
        <w:rPr>
          <w:rStyle w:val="Emphasis"/>
          <w:highlight w:val="cya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E51CA2">
        <w:rPr>
          <w:rStyle w:val="StyleUnderline"/>
          <w:highlight w:val="cyan"/>
        </w:rPr>
        <w:t>If it</w:t>
      </w:r>
      <w:r w:rsidRPr="00E51CA2">
        <w:rPr>
          <w:sz w:val="16"/>
          <w:highlight w:val="cyan"/>
        </w:rPr>
        <w:t xml:space="preserve"> </w:t>
      </w:r>
      <w:r w:rsidRPr="00E51CA2">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E51CA2">
        <w:rPr>
          <w:rStyle w:val="StyleUnderline"/>
          <w:highlight w:val="cyan"/>
        </w:rPr>
        <w:t>it will</w:t>
      </w:r>
      <w:r w:rsidRPr="00193A76">
        <w:rPr>
          <w:rStyle w:val="StyleUnderline"/>
        </w:rPr>
        <w:t xml:space="preserve"> eventually</w:t>
      </w:r>
      <w:r w:rsidRPr="00193A76">
        <w:rPr>
          <w:sz w:val="16"/>
        </w:rPr>
        <w:t xml:space="preserve"> </w:t>
      </w:r>
      <w:r w:rsidRPr="00E51CA2">
        <w:rPr>
          <w:rStyle w:val="Emphasis"/>
          <w:highlight w:val="cyan"/>
        </w:rPr>
        <w:t>succumb to Kessler</w:t>
      </w:r>
      <w:r w:rsidRPr="00193A76">
        <w:rPr>
          <w:rStyle w:val="Emphasis"/>
        </w:rPr>
        <w:t xml:space="preserve"> syndrome</w:t>
      </w:r>
      <w:r w:rsidRPr="00193A76">
        <w:rPr>
          <w:rStyle w:val="StyleUnderline"/>
        </w:rPr>
        <w:t xml:space="preserve">, </w:t>
      </w:r>
      <w:r w:rsidRPr="00E51CA2">
        <w:rPr>
          <w:rStyle w:val="StyleUnderline"/>
          <w:highlight w:val="cyan"/>
        </w:rPr>
        <w:t>with</w:t>
      </w:r>
      <w:r w:rsidRPr="00193A76">
        <w:rPr>
          <w:sz w:val="16"/>
        </w:rPr>
        <w:t xml:space="preserve"> potentially </w:t>
      </w:r>
      <w:r w:rsidRPr="00E51CA2">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E51CA2">
        <w:rPr>
          <w:rStyle w:val="Emphasis"/>
          <w:highlight w:val="cyan"/>
        </w:rPr>
        <w:t xml:space="preserve">likely </w:t>
      </w:r>
      <w:proofErr w:type="spellStart"/>
      <w:r w:rsidRPr="00E51CA2">
        <w:rPr>
          <w:rStyle w:val="Emphasis"/>
          <w:highlight w:val="cyan"/>
        </w:rPr>
        <w:t>civilisation</w:t>
      </w:r>
      <w:proofErr w:type="spellEnd"/>
      <w:r w:rsidRPr="00E51CA2">
        <w:rPr>
          <w:rStyle w:val="Emphasis"/>
          <w:highlight w:val="cyan"/>
        </w:rPr>
        <w:t>-ending effects</w:t>
      </w:r>
      <w:r w:rsidRPr="00193A76">
        <w:rPr>
          <w:sz w:val="16"/>
        </w:rPr>
        <w:t xml:space="preserve"> (Solution C.13).</w:t>
      </w:r>
    </w:p>
    <w:p w14:paraId="631D6EA9" w14:textId="77777777" w:rsidR="005B74FA" w:rsidRDefault="005B74FA" w:rsidP="005B74FA">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w:t>
      </w:r>
    </w:p>
    <w:p w14:paraId="7B2B361D" w14:textId="77777777" w:rsidR="005B74FA" w:rsidRPr="00106853" w:rsidRDefault="005B74FA" w:rsidP="005B74FA">
      <w:pPr>
        <w:pStyle w:val="Heading4"/>
      </w:pPr>
      <w:r>
        <w:t xml:space="preserve">Infinite abuse claims are wrong- A] </w:t>
      </w:r>
      <w:r w:rsidRPr="00970CF9">
        <w:rPr>
          <w:u w:val="single"/>
        </w:rPr>
        <w:t>Spikes solve</w:t>
      </w:r>
      <w:r>
        <w:t>-you can just preempt paradigms in the 1AC B] Functional limits- 1nc is only 7 minutes long</w:t>
      </w:r>
    </w:p>
    <w:p w14:paraId="323EEC32" w14:textId="5D2CCABD" w:rsidR="005B74FA" w:rsidRPr="005B74FA" w:rsidRDefault="005B74FA" w:rsidP="005B74FA">
      <w:pPr>
        <w:pStyle w:val="Heading4"/>
      </w:pPr>
      <w:r>
        <w:t>Condo is good proving a CP is bad doesn’t prove the plan is good, a logical policy maker can always choose not to act. Logic outweighs – it’s the basis of all rational arguments.</w:t>
      </w:r>
    </w:p>
    <w:p w14:paraId="5BCB9019" w14:textId="0817A2BA" w:rsidR="005B74FA" w:rsidRDefault="005B74FA" w:rsidP="005B74FA">
      <w:pPr>
        <w:pStyle w:val="Heading3"/>
      </w:pPr>
      <w:r>
        <w:t>1NC---OFF</w:t>
      </w:r>
    </w:p>
    <w:p w14:paraId="6181D6C1" w14:textId="77777777" w:rsidR="00E51CA2" w:rsidRDefault="00E51CA2" w:rsidP="00E51CA2">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4D1892CA" w14:textId="77777777" w:rsidR="00E51CA2" w:rsidRPr="00697DDF" w:rsidRDefault="00E51CA2" w:rsidP="00E51CA2">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42C41FB5" w14:textId="77777777" w:rsidR="00E51CA2" w:rsidRPr="00756A09" w:rsidRDefault="00E51CA2" w:rsidP="00E51CA2">
      <w:pPr>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790131CD" w14:textId="77777777" w:rsidR="00E51CA2" w:rsidRPr="00756A09" w:rsidRDefault="00E51CA2" w:rsidP="00E51CA2">
      <w:pPr>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3DE07784" w14:textId="77777777" w:rsidR="00E51CA2" w:rsidRPr="00756A09" w:rsidRDefault="00E51CA2" w:rsidP="00E51CA2">
      <w:pPr>
        <w:contextualSpacing/>
        <w:rPr>
          <w:sz w:val="16"/>
        </w:rPr>
      </w:pPr>
      <w:r w:rsidRPr="00756A09">
        <w:rPr>
          <w:sz w:val="16"/>
        </w:rPr>
        <w:t xml:space="preserve">Whatever happens, </w:t>
      </w:r>
      <w:r w:rsidRPr="00C226BA">
        <w:rPr>
          <w:rStyle w:val="Emphasis"/>
        </w:rPr>
        <w:t xml:space="preserve">the </w:t>
      </w:r>
      <w:r w:rsidRPr="00E51CA2">
        <w:rPr>
          <w:rStyle w:val="Emphasis"/>
          <w:highlight w:val="cyan"/>
        </w:rPr>
        <w:t>America</w:t>
      </w:r>
      <w:r w:rsidRPr="00C226BA">
        <w:rPr>
          <w:rStyle w:val="Emphasis"/>
        </w:rPr>
        <w:t xml:space="preserve">n people </w:t>
      </w:r>
      <w:r w:rsidRPr="00E51CA2">
        <w:rPr>
          <w:rStyle w:val="Emphasis"/>
          <w:highlight w:val="cyan"/>
        </w:rPr>
        <w:t>will benefit from</w:t>
      </w:r>
      <w:r w:rsidRPr="00C226BA">
        <w:rPr>
          <w:rStyle w:val="Emphasis"/>
        </w:rPr>
        <w:t xml:space="preserve"> the </w:t>
      </w:r>
      <w:r w:rsidRPr="00E51CA2">
        <w:rPr>
          <w:rStyle w:val="Emphasis"/>
          <w:highlight w:val="cyan"/>
        </w:rPr>
        <w:t>competition</w:t>
      </w:r>
      <w:r w:rsidRPr="00C226BA">
        <w:rPr>
          <w:rStyle w:val="Emphasis"/>
        </w:rPr>
        <w:t xml:space="preserve"> that is shaping </w:t>
      </w:r>
      <w:r w:rsidRPr="00E51CA2">
        <w:rPr>
          <w:rStyle w:val="Emphasis"/>
          <w:highlight w:val="cyan"/>
        </w:rPr>
        <w:t>up between</w:t>
      </w:r>
      <w:r w:rsidRPr="00C226BA">
        <w:rPr>
          <w:rStyle w:val="Emphasis"/>
        </w:rPr>
        <w:t xml:space="preserve"> America’s </w:t>
      </w:r>
      <w:r w:rsidRPr="00E51CA2">
        <w:rPr>
          <w:rStyle w:val="Emphasis"/>
          <w:highlight w:val="cyan"/>
        </w:rPr>
        <w:t>space entrepreneurs</w:t>
      </w:r>
      <w:r w:rsidRPr="0081187F">
        <w:rPr>
          <w:rStyle w:val="Emphasis"/>
        </w:rPr>
        <w:t>. This has always</w:t>
      </w:r>
      <w:r w:rsidRPr="00C226BA">
        <w:rPr>
          <w:rStyle w:val="Emphasis"/>
        </w:rPr>
        <w:t xml:space="preserve"> been </w:t>
      </w:r>
      <w:r w:rsidRPr="00E51CA2">
        <w:rPr>
          <w:rStyle w:val="Emphasis"/>
          <w:highlight w:val="cyan"/>
        </w:rPr>
        <w:t>how innovation occurs: through</w:t>
      </w:r>
      <w:r w:rsidRPr="00756A09">
        <w:rPr>
          <w:sz w:val="16"/>
        </w:rPr>
        <w:t xml:space="preserve"> the dynamic, often </w:t>
      </w:r>
      <w:r w:rsidRPr="00C226BA">
        <w:rPr>
          <w:rStyle w:val="Emphasis"/>
        </w:rPr>
        <w:t>cutthroat c</w:t>
      </w:r>
      <w:r w:rsidRPr="00E51CA2">
        <w:rPr>
          <w:rStyle w:val="Emphasis"/>
          <w:highlight w:val="cyan"/>
        </w:rPr>
        <w:t>ompetition</w:t>
      </w:r>
      <w:r w:rsidRPr="00C226BA">
        <w:rPr>
          <w:rStyle w:val="Emphasis"/>
        </w:rPr>
        <w:t xml:space="preserve"> between actor</w:t>
      </w:r>
      <w:r w:rsidRPr="00E51CA2">
        <w:rPr>
          <w:rStyle w:val="Emphasis"/>
          <w:highlight w:val="cyan"/>
        </w:rPr>
        <w:t>s in</w:t>
      </w:r>
      <w:r w:rsidRPr="00C226BA">
        <w:rPr>
          <w:rStyle w:val="Emphasis"/>
        </w:rPr>
        <w:t xml:space="preserve"> the </w:t>
      </w:r>
      <w:r w:rsidRPr="00E51CA2">
        <w:rPr>
          <w:rStyle w:val="Emphasis"/>
          <w:highlight w:val="cyan"/>
        </w:rPr>
        <w:t>private sector.</w:t>
      </w:r>
      <w:r w:rsidRPr="00756A09">
        <w:rPr>
          <w:sz w:val="16"/>
        </w:rPr>
        <w:t xml:space="preserve"> While money is their ultimate prize, fame and fortune are also alluring temptations to make men like Musk and Bezos risk much of their wealth to change the world.</w:t>
      </w:r>
    </w:p>
    <w:p w14:paraId="6755C81C" w14:textId="77777777" w:rsidR="00E51CA2" w:rsidRPr="00C226BA" w:rsidRDefault="00E51CA2" w:rsidP="00E51CA2">
      <w:pPr>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E51CA2">
        <w:rPr>
          <w:rStyle w:val="Emphasis"/>
          <w:highlight w:val="cyan"/>
        </w:rPr>
        <w:t>Whichever nation wins</w:t>
      </w:r>
      <w:r w:rsidRPr="00C226BA">
        <w:rPr>
          <w:rStyle w:val="Emphasis"/>
        </w:rPr>
        <w:t xml:space="preserve"> the new </w:t>
      </w:r>
      <w:r w:rsidRPr="00E51CA2">
        <w:rPr>
          <w:rStyle w:val="Emphasis"/>
          <w:highlight w:val="cyan"/>
        </w:rPr>
        <w:t>space race will determine</w:t>
      </w:r>
      <w:r w:rsidRPr="00C226BA">
        <w:rPr>
          <w:rStyle w:val="Emphasis"/>
        </w:rPr>
        <w:t xml:space="preserve"> the </w:t>
      </w:r>
      <w:r w:rsidRPr="00E51CA2">
        <w:rPr>
          <w:rStyle w:val="Emphasis"/>
          <w:highlight w:val="cyan"/>
        </w:rPr>
        <w:t>future of</w:t>
      </w:r>
      <w:r w:rsidRPr="00C226BA">
        <w:rPr>
          <w:rStyle w:val="Emphasis"/>
        </w:rPr>
        <w:t xml:space="preserve"> the </w:t>
      </w:r>
      <w:r w:rsidRPr="00E51CA2">
        <w:rPr>
          <w:rStyle w:val="Emphasis"/>
          <w:highlight w:val="cyan"/>
        </w:rPr>
        <w:t>earth</w:t>
      </w:r>
      <w:r w:rsidRPr="00C226BA">
        <w:rPr>
          <w:rStyle w:val="Emphasis"/>
        </w:rPr>
        <w:t xml:space="preserve"> below.</w:t>
      </w:r>
    </w:p>
    <w:p w14:paraId="60EACD1C" w14:textId="77777777" w:rsidR="00E51CA2" w:rsidRPr="00756A09" w:rsidRDefault="00E51CA2" w:rsidP="00E51CA2">
      <w:pPr>
        <w:contextualSpacing/>
        <w:rPr>
          <w:sz w:val="16"/>
        </w:rPr>
      </w:pPr>
      <w:r w:rsidRPr="00756A09">
        <w:rPr>
          <w:sz w:val="16"/>
        </w:rPr>
        <w:t xml:space="preserve">Consider this: Since winning its initial contracts to launch sensitive U.S. military satellites into orbit, </w:t>
      </w:r>
      <w:r w:rsidRPr="00E51CA2">
        <w:rPr>
          <w:rStyle w:val="Emphasis"/>
          <w:highlight w:val="cyan"/>
        </w:rPr>
        <w:t>SpaceX</w:t>
      </w:r>
      <w:r w:rsidRPr="00C226BA">
        <w:rPr>
          <w:rStyle w:val="Emphasis"/>
        </w:rPr>
        <w:t xml:space="preserve"> has </w:t>
      </w:r>
      <w:r w:rsidRPr="00E51CA2">
        <w:rPr>
          <w:rStyle w:val="Emphasis"/>
          <w:highlight w:val="cyan"/>
        </w:rPr>
        <w:t>lowered</w:t>
      </w:r>
      <w:r w:rsidRPr="00C226BA">
        <w:rPr>
          <w:rStyle w:val="Emphasis"/>
        </w:rPr>
        <w:t xml:space="preserve"> the </w:t>
      </w:r>
      <w:r w:rsidRPr="00E51CA2">
        <w:rPr>
          <w:rStyle w:val="Emphasis"/>
          <w:highlight w:val="cyan"/>
        </w:rPr>
        <w:t>cost of military</w:t>
      </w:r>
      <w:r w:rsidRPr="0081187F">
        <w:rPr>
          <w:rStyle w:val="Emphasis"/>
        </w:rPr>
        <w:t xml:space="preserve"> satellite</w:t>
      </w:r>
      <w:r w:rsidRPr="00C226BA">
        <w:rPr>
          <w:rStyle w:val="Emphasis"/>
        </w:rPr>
        <w:t xml:space="preserve"> </w:t>
      </w:r>
      <w:r w:rsidRPr="00E51CA2">
        <w:rPr>
          <w:rStyle w:val="Emphasis"/>
          <w:highlight w:val="cya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2ACB9D70" w14:textId="77777777" w:rsidR="00E51CA2" w:rsidRPr="00756A09" w:rsidRDefault="00E51CA2" w:rsidP="00E51CA2">
      <w:pPr>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6063AB9A" w14:textId="77777777" w:rsidR="00E51CA2" w:rsidRPr="00756A09" w:rsidRDefault="00E51CA2" w:rsidP="00E51CA2">
      <w:pPr>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E51CA2">
        <w:rPr>
          <w:rStyle w:val="Emphasis"/>
          <w:highlight w:val="cyan"/>
        </w:rPr>
        <w:t>private sector</w:t>
      </w:r>
      <w:r w:rsidRPr="00E51CA2">
        <w:rPr>
          <w:sz w:val="16"/>
          <w:highlight w:val="cyan"/>
        </w:rPr>
        <w:t>,</w:t>
      </w:r>
      <w:r w:rsidRPr="00756A09">
        <w:rPr>
          <w:sz w:val="16"/>
        </w:rPr>
        <w:t xml:space="preserve"> therefore, </w:t>
      </w:r>
      <w:r w:rsidRPr="00E51CA2">
        <w:rPr>
          <w:rStyle w:val="Emphasis"/>
          <w:highlight w:val="cyan"/>
        </w:rPr>
        <w:t>is the silver bullet against China’s quest for</w:t>
      </w:r>
      <w:r w:rsidRPr="00756A09">
        <w:rPr>
          <w:sz w:val="16"/>
        </w:rPr>
        <w:t xml:space="preserve"> total </w:t>
      </w:r>
      <w:r w:rsidRPr="00E51CA2">
        <w:rPr>
          <w:rStyle w:val="Emphasis"/>
          <w:highlight w:val="cya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E51CA2">
        <w:rPr>
          <w:rStyle w:val="Emphasis"/>
          <w:highlight w:val="cyan"/>
        </w:rPr>
        <w:t>companies will ensure</w:t>
      </w:r>
      <w:r w:rsidRPr="0081187F">
        <w:rPr>
          <w:sz w:val="16"/>
        </w:rPr>
        <w:t xml:space="preserve"> that</w:t>
      </w:r>
      <w:r w:rsidRPr="00756A09">
        <w:rPr>
          <w:sz w:val="16"/>
        </w:rPr>
        <w:t xml:space="preserve"> </w:t>
      </w:r>
      <w:r w:rsidRPr="00E51CA2">
        <w:rPr>
          <w:rStyle w:val="Emphasis"/>
          <w:highlight w:val="cyan"/>
        </w:rPr>
        <w:t>the U</w:t>
      </w:r>
      <w:r w:rsidRPr="00756A09">
        <w:rPr>
          <w:sz w:val="16"/>
        </w:rPr>
        <w:t xml:space="preserve">nited </w:t>
      </w:r>
      <w:r w:rsidRPr="00E51CA2">
        <w:rPr>
          <w:rStyle w:val="Emphasis"/>
          <w:highlight w:val="cyan"/>
        </w:rPr>
        <w:t>S</w:t>
      </w:r>
      <w:r w:rsidRPr="00756A09">
        <w:rPr>
          <w:sz w:val="16"/>
        </w:rPr>
        <w:t xml:space="preserve">tates </w:t>
      </w:r>
      <w:r w:rsidRPr="00E51CA2">
        <w:rPr>
          <w:rStyle w:val="Emphasis"/>
          <w:highlight w:val="cyan"/>
        </w:rPr>
        <w:t>retains</w:t>
      </w:r>
      <w:r w:rsidRPr="00756A09">
        <w:rPr>
          <w:rStyle w:val="Emphasis"/>
        </w:rPr>
        <w:t xml:space="preserve"> its overall competitive </w:t>
      </w:r>
      <w:r w:rsidRPr="00E51CA2">
        <w:rPr>
          <w:rStyle w:val="Emphasis"/>
          <w:highlight w:val="cyan"/>
        </w:rPr>
        <w:t>advantage</w:t>
      </w:r>
      <w:r w:rsidRPr="00756A09">
        <w:rPr>
          <w:rStyle w:val="Emphasis"/>
        </w:rPr>
        <w:t xml:space="preserve"> over China</w:t>
      </w:r>
      <w:r w:rsidRPr="00756A09">
        <w:rPr>
          <w:sz w:val="16"/>
        </w:rPr>
        <w:t xml:space="preserve"> — and all other challengers, for that matter.</w:t>
      </w:r>
    </w:p>
    <w:p w14:paraId="6ABB0B95" w14:textId="77777777" w:rsidR="00E51CA2" w:rsidRPr="00756A09" w:rsidRDefault="00E51CA2" w:rsidP="00E51CA2">
      <w:pPr>
        <w:contextualSpacing/>
        <w:rPr>
          <w:sz w:val="14"/>
          <w:szCs w:val="14"/>
        </w:rPr>
      </w:pPr>
      <w:r w:rsidRPr="00756A09">
        <w:rPr>
          <w:sz w:val="14"/>
          <w:szCs w:val="14"/>
        </w:rPr>
        <w:t>Indeed, the next four years could prove decisive in who will be victorious.</w:t>
      </w:r>
    </w:p>
    <w:p w14:paraId="24B84EC3" w14:textId="77777777" w:rsidR="00E51CA2" w:rsidRPr="00756A09" w:rsidRDefault="00E51CA2" w:rsidP="00E51CA2">
      <w:pPr>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DB25D70" w14:textId="77777777" w:rsidR="00E51CA2" w:rsidRPr="00756A09" w:rsidRDefault="00E51CA2" w:rsidP="00E51CA2">
      <w:pPr>
        <w:contextualSpacing/>
        <w:rPr>
          <w:sz w:val="14"/>
          <w:szCs w:val="14"/>
        </w:rPr>
      </w:pPr>
      <w:r w:rsidRPr="00756A09">
        <w:rPr>
          <w:sz w:val="14"/>
          <w:szCs w:val="14"/>
        </w:rPr>
        <w:t>Why not?</w:t>
      </w:r>
    </w:p>
    <w:p w14:paraId="4EB78048" w14:textId="77777777" w:rsidR="00E51CA2" w:rsidRPr="00756A09" w:rsidRDefault="00E51CA2" w:rsidP="00E51CA2">
      <w:pPr>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70C127E4" w14:textId="77777777" w:rsidR="00E51CA2" w:rsidRPr="00756A09" w:rsidRDefault="00E51CA2" w:rsidP="00E51CA2">
      <w:pPr>
        <w:contextualSpacing/>
        <w:rPr>
          <w:sz w:val="16"/>
        </w:rPr>
      </w:pPr>
      <w:r w:rsidRPr="00756A09">
        <w:rPr>
          <w:sz w:val="16"/>
        </w:rPr>
        <w:t xml:space="preserve">More important, this is precisely how </w:t>
      </w:r>
      <w:r w:rsidRPr="00E51CA2">
        <w:rPr>
          <w:rStyle w:val="Emphasis"/>
          <w:highlight w:val="cya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E51CA2">
        <w:rPr>
          <w:rStyle w:val="StyleUnderline"/>
          <w:highlight w:val="cyan"/>
        </w:rPr>
        <w:t>to further</w:t>
      </w:r>
      <w:r w:rsidRPr="00756A09">
        <w:rPr>
          <w:rStyle w:val="StyleUnderline"/>
        </w:rPr>
        <w:t xml:space="preserve"> its</w:t>
      </w:r>
      <w:r w:rsidRPr="00756A09">
        <w:rPr>
          <w:sz w:val="16"/>
        </w:rPr>
        <w:t xml:space="preserve"> grand </w:t>
      </w:r>
      <w:r w:rsidRPr="00E51CA2">
        <w:rPr>
          <w:rStyle w:val="StyleUnderline"/>
          <w:highlight w:val="cyan"/>
        </w:rPr>
        <w:t>ambition of becoming</w:t>
      </w:r>
      <w:r w:rsidRPr="00756A09">
        <w:rPr>
          <w:rStyle w:val="StyleUnderline"/>
        </w:rPr>
        <w:t xml:space="preserve"> the world’s</w:t>
      </w:r>
      <w:r w:rsidRPr="00756A09">
        <w:rPr>
          <w:sz w:val="16"/>
        </w:rPr>
        <w:t xml:space="preserve"> most </w:t>
      </w:r>
      <w:r w:rsidRPr="00E51CA2">
        <w:rPr>
          <w:rStyle w:val="StyleUnderline"/>
          <w:highlight w:val="cya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3D243896" w14:textId="77777777" w:rsidR="00E51CA2" w:rsidRPr="0081187F" w:rsidRDefault="00E51CA2" w:rsidP="00E51CA2">
      <w:pPr>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319B958E" w14:textId="77777777" w:rsidR="00E51CA2" w:rsidRPr="00756A09" w:rsidRDefault="00E51CA2" w:rsidP="00E51CA2">
      <w:pPr>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8C531DE" w14:textId="77777777" w:rsidR="00E51CA2" w:rsidRPr="00756A09" w:rsidRDefault="00E51CA2" w:rsidP="00E51CA2">
      <w:pPr>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E51CA2">
        <w:rPr>
          <w:rStyle w:val="StyleUnderline"/>
          <w:highlight w:val="cyan"/>
        </w:rPr>
        <w:t>willingness for risk doesn’t exist</w:t>
      </w:r>
      <w:r w:rsidRPr="00756A09">
        <w:rPr>
          <w:rStyle w:val="StyleUnderline"/>
        </w:rPr>
        <w:t xml:space="preserve"> today </w:t>
      </w:r>
      <w:r w:rsidRPr="00E51CA2">
        <w:rPr>
          <w:rStyle w:val="StyleUnderline"/>
          <w:highlight w:val="cyan"/>
        </w:rPr>
        <w:t>in</w:t>
      </w:r>
      <w:r w:rsidRPr="00756A09">
        <w:rPr>
          <w:rStyle w:val="StyleUnderline"/>
        </w:rPr>
        <w:t xml:space="preserve"> the federal </w:t>
      </w:r>
      <w:r w:rsidRPr="00E51CA2">
        <w:rPr>
          <w:rStyle w:val="StyleUnderline"/>
          <w:highlight w:val="cyan"/>
        </w:rPr>
        <w:t>government — which is why</w:t>
      </w:r>
      <w:r w:rsidRPr="00756A09">
        <w:rPr>
          <w:rStyle w:val="StyleUnderline"/>
        </w:rPr>
        <w:t xml:space="preserve"> the </w:t>
      </w:r>
      <w:r w:rsidRPr="00E51CA2">
        <w:rPr>
          <w:rStyle w:val="StyleUnderline"/>
          <w:highlight w:val="cyan"/>
        </w:rPr>
        <w:t>feds shouldn’t be running space policy.</w:t>
      </w:r>
    </w:p>
    <w:p w14:paraId="0016DDDB" w14:textId="77777777" w:rsidR="00E51CA2" w:rsidRPr="00756A09" w:rsidRDefault="00E51CA2" w:rsidP="00E51CA2">
      <w:pPr>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0849C39F" w14:textId="45E78BB7" w:rsidR="00E51CA2" w:rsidRDefault="00E51CA2" w:rsidP="00E51CA2">
      <w:pPr>
        <w:contextualSpacing/>
        <w:rPr>
          <w:sz w:val="16"/>
        </w:rPr>
      </w:pPr>
      <w:r w:rsidRPr="00756A09">
        <w:rPr>
          <w:rStyle w:val="StyleUnderline"/>
        </w:rPr>
        <w:t xml:space="preserve">The </w:t>
      </w:r>
      <w:r w:rsidRPr="00E51CA2">
        <w:rPr>
          <w:rStyle w:val="StyleUnderline"/>
          <w:highlight w:val="cya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79C0CC88" w14:textId="77777777" w:rsidR="00E51CA2" w:rsidRDefault="00E51CA2" w:rsidP="00E51CA2">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74736F5F" w14:textId="77777777" w:rsidR="00E51CA2" w:rsidRDefault="00E51CA2" w:rsidP="00E51CA2">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EE7B2BC" w14:textId="2668760B" w:rsidR="00E51CA2" w:rsidRPr="00756A09" w:rsidRDefault="00E51CA2" w:rsidP="00E51CA2">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E51CA2">
        <w:rPr>
          <w:rStyle w:val="Emphasis"/>
          <w:highlight w:val="cyan"/>
        </w:rPr>
        <w:t>Dominating</w:t>
      </w:r>
      <w:r w:rsidRPr="00EC5DC6">
        <w:rPr>
          <w:rStyle w:val="StyleUnderline"/>
        </w:rPr>
        <w:t xml:space="preserve"> the vast and dynamic environment of </w:t>
      </w:r>
      <w:r w:rsidRPr="00E51CA2">
        <w:rPr>
          <w:rStyle w:val="Emphasis"/>
          <w:highlight w:val="cyan"/>
        </w:rPr>
        <w:t>space</w:t>
      </w:r>
      <w:r w:rsidRPr="00EC5DC6">
        <w:rPr>
          <w:rStyle w:val="StyleUnderline"/>
        </w:rPr>
        <w:t xml:space="preserve"> </w:t>
      </w:r>
      <w:r w:rsidRPr="00E51CA2">
        <w:rPr>
          <w:rStyle w:val="Emphasis"/>
          <w:highlight w:val="cyan"/>
        </w:rPr>
        <w:t>will require</w:t>
      </w:r>
      <w:r w:rsidRPr="00EC5DC6">
        <w:rPr>
          <w:rStyle w:val="StyleUnderline"/>
        </w:rPr>
        <w:t xml:space="preserve"> revolutionary </w:t>
      </w:r>
      <w:r w:rsidRPr="00E51CA2">
        <w:rPr>
          <w:rStyle w:val="Emphasis"/>
          <w:highlight w:val="cyan"/>
        </w:rPr>
        <w:t>capabilities and resources far deeper than</w:t>
      </w:r>
      <w:r w:rsidRPr="00006D1F">
        <w:rPr>
          <w:rStyle w:val="Emphasis"/>
        </w:rPr>
        <w:t xml:space="preserve"> </w:t>
      </w:r>
      <w:r w:rsidRPr="00EC5DC6">
        <w:rPr>
          <w:rStyle w:val="StyleUnderline"/>
        </w:rPr>
        <w:t xml:space="preserve">traditional </w:t>
      </w:r>
      <w:r w:rsidRPr="00E51CA2">
        <w:rPr>
          <w:rStyle w:val="Emphasis"/>
          <w:highlight w:val="cyan"/>
        </w:rPr>
        <w:t>D</w:t>
      </w:r>
      <w:r w:rsidRPr="00EC5DC6">
        <w:rPr>
          <w:rStyle w:val="StyleUnderline"/>
        </w:rPr>
        <w:t xml:space="preserve">epartment </w:t>
      </w:r>
      <w:r w:rsidRPr="00E51CA2">
        <w:rPr>
          <w:rStyle w:val="Emphasis"/>
          <w:highlight w:val="cyan"/>
        </w:rPr>
        <w:t>o</w:t>
      </w:r>
      <w:r w:rsidRPr="00EC5DC6">
        <w:rPr>
          <w:rStyle w:val="StyleUnderline"/>
        </w:rPr>
        <w:t xml:space="preserve">f </w:t>
      </w:r>
      <w:r w:rsidRPr="00E51CA2">
        <w:rPr>
          <w:rStyle w:val="Emphasis"/>
          <w:highlight w:val="cyan"/>
        </w:rPr>
        <w:t>D</w:t>
      </w:r>
      <w:r w:rsidRPr="00EC5DC6">
        <w:rPr>
          <w:rStyle w:val="StyleUnderline"/>
        </w:rPr>
        <w:t xml:space="preserve">efense thinking </w:t>
      </w:r>
      <w:r w:rsidRPr="00E51CA2">
        <w:rPr>
          <w:rStyle w:val="Emphasis"/>
          <w:highlight w:val="cyan"/>
        </w:rPr>
        <w:t>can fund, manage</w:t>
      </w:r>
      <w:r w:rsidRPr="00EC5DC6">
        <w:rPr>
          <w:rStyle w:val="StyleUnderline"/>
        </w:rPr>
        <w:t xml:space="preserve">, </w:t>
      </w:r>
      <w:r w:rsidRPr="00E51CA2">
        <w:rPr>
          <w:rStyle w:val="Emphasis"/>
          <w:highlight w:val="cyan"/>
        </w:rPr>
        <w:t>or</w:t>
      </w:r>
      <w:r w:rsidRPr="00EC5DC6">
        <w:rPr>
          <w:rStyle w:val="StyleUnderline"/>
        </w:rPr>
        <w:t xml:space="preserve"> even </w:t>
      </w:r>
      <w:r w:rsidRPr="00E51CA2">
        <w:rPr>
          <w:rStyle w:val="Emphasis"/>
          <w:highlight w:val="cyan"/>
        </w:rPr>
        <w:t>conceive</w:t>
      </w:r>
      <w:r w:rsidRPr="00EC5DC6">
        <w:rPr>
          <w:rStyle w:val="StyleUnderline"/>
        </w:rPr>
        <w:t xml:space="preserve"> of</w:t>
      </w:r>
      <w:r w:rsidRPr="008A4586">
        <w:rPr>
          <w:sz w:val="16"/>
        </w:rPr>
        <w:t xml:space="preserve">. </w:t>
      </w:r>
      <w:r w:rsidRPr="00E51CA2">
        <w:rPr>
          <w:rStyle w:val="Emphasis"/>
          <w:highlight w:val="cya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E51CA2">
        <w:rPr>
          <w:rStyle w:val="Emphasis"/>
          <w:highlight w:val="cya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E51CA2">
        <w:rPr>
          <w:rStyle w:val="Emphasis"/>
          <w:highlight w:val="cya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E51CA2">
        <w:rPr>
          <w:rStyle w:val="Emphasis"/>
          <w:highlight w:val="cyan"/>
        </w:rPr>
        <w:t>planning infrastructure</w:t>
      </w:r>
      <w:r w:rsidRPr="00006D1F">
        <w:rPr>
          <w:rStyle w:val="StyleUnderline"/>
        </w:rPr>
        <w:t xml:space="preserve"> </w:t>
      </w:r>
      <w:r w:rsidRPr="00E51CA2">
        <w:rPr>
          <w:rStyle w:val="Emphasis"/>
          <w:highlight w:val="cyan"/>
        </w:rPr>
        <w:t>in space that will control</w:t>
      </w:r>
      <w:r w:rsidRPr="00006D1F">
        <w:rPr>
          <w:rStyle w:val="StyleUnderline"/>
        </w:rPr>
        <w:t xml:space="preserve"> 21st-century </w:t>
      </w:r>
      <w:r w:rsidRPr="00E51CA2">
        <w:rPr>
          <w:rStyle w:val="Emphasis"/>
          <w:highlight w:val="cya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E51CA2">
        <w:rPr>
          <w:rStyle w:val="Emphasis"/>
          <w:highlight w:val="cyan"/>
        </w:rPr>
        <w:t>deliver</w:t>
      </w:r>
      <w:r w:rsidRPr="00006D1F">
        <w:rPr>
          <w:rStyle w:val="StyleUnderline"/>
        </w:rPr>
        <w:t xml:space="preserve"> space dominance and </w:t>
      </w:r>
      <w:r w:rsidRPr="00E51CA2">
        <w:rPr>
          <w:rStyle w:val="Emphasis"/>
          <w:highlight w:val="cyan"/>
        </w:rPr>
        <w:t>global hegemony to China’s</w:t>
      </w:r>
      <w:r w:rsidRPr="00006D1F">
        <w:rPr>
          <w:rStyle w:val="StyleUnderline"/>
        </w:rPr>
        <w:t xml:space="preserve"> authoritarian </w:t>
      </w:r>
      <w:r w:rsidRPr="00E51CA2">
        <w:rPr>
          <w:rStyle w:val="Emphasis"/>
          <w:highlight w:val="cyan"/>
        </w:rPr>
        <w:t>rulers</w:t>
      </w:r>
      <w:r w:rsidRPr="008A4586">
        <w:rPr>
          <w:sz w:val="16"/>
        </w:rPr>
        <w:t xml:space="preserve">. Despite the fact that many in the policy and intelligence communities understand exactly what China is doing and have been trying to alert leadership, </w:t>
      </w:r>
      <w:r w:rsidRPr="00E51CA2">
        <w:rPr>
          <w:rStyle w:val="Emphasis"/>
          <w:highlight w:val="cya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E51CA2">
        <w:rPr>
          <w:rStyle w:val="Emphasis"/>
          <w:highlight w:val="cya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E51CA2">
        <w:rPr>
          <w:rStyle w:val="Emphasis"/>
          <w:highlight w:val="cyan"/>
          <w:bdr w:val="single" w:sz="18" w:space="0" w:color="auto"/>
        </w:rPr>
        <w:t xml:space="preserve">demonstrating </w:t>
      </w:r>
      <w:r w:rsidRPr="004E7908">
        <w:rPr>
          <w:rStyle w:val="Emphasis"/>
          <w:bdr w:val="single" w:sz="18" w:space="0" w:color="auto"/>
        </w:rPr>
        <w:t xml:space="preserve">the same </w:t>
      </w:r>
      <w:r w:rsidRPr="00E51CA2">
        <w:rPr>
          <w:rStyle w:val="Emphasis"/>
          <w:highlight w:val="cya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E51CA2">
        <w:rPr>
          <w:rStyle w:val="Emphasis"/>
          <w:highlight w:val="cyan"/>
        </w:rPr>
        <w:t xml:space="preserve">outcome </w:t>
      </w:r>
      <w:r w:rsidRPr="00E51CA2">
        <w:rPr>
          <w:rStyle w:val="Emphasis"/>
        </w:rPr>
        <w:t xml:space="preserve">of this competition </w:t>
      </w:r>
      <w:r w:rsidRPr="00E51CA2">
        <w:rPr>
          <w:rStyle w:val="Emphasis"/>
          <w:highlight w:val="cyan"/>
        </w:rPr>
        <w:t xml:space="preserve">will </w:t>
      </w:r>
      <w:r w:rsidRPr="00E51CA2">
        <w:rPr>
          <w:rStyle w:val="Emphasis"/>
          <w:highlight w:val="cya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E51CA2">
        <w:rPr>
          <w:rStyle w:val="Emphasis"/>
          <w:highlight w:val="cyan"/>
          <w:bdr w:val="single" w:sz="18" w:space="0" w:color="auto"/>
        </w:rPr>
        <w:t xml:space="preserve">China’s </w:t>
      </w:r>
      <w:r w:rsidRPr="00E51CA2">
        <w:rPr>
          <w:rStyle w:val="Emphasis"/>
          <w:bdr w:val="single" w:sz="18" w:space="0" w:color="auto"/>
        </w:rPr>
        <w:t xml:space="preserve">impending </w:t>
      </w:r>
      <w:r w:rsidRPr="00E51CA2">
        <w:rPr>
          <w:rStyle w:val="Emphasis"/>
          <w:highlight w:val="cyan"/>
          <w:bdr w:val="single" w:sz="18" w:space="0" w:color="auto"/>
        </w:rPr>
        <w:t xml:space="preserve">dominance </w:t>
      </w:r>
      <w:r w:rsidRPr="00E51CA2">
        <w:rPr>
          <w:rStyle w:val="Emphasis"/>
          <w:bdr w:val="single" w:sz="18" w:space="0" w:color="auto"/>
        </w:rPr>
        <w:t xml:space="preserve">will </w:t>
      </w:r>
      <w:r w:rsidRPr="00E51CA2">
        <w:rPr>
          <w:rStyle w:val="Emphasis"/>
          <w:highlight w:val="cyan"/>
          <w:bdr w:val="single" w:sz="18" w:space="0" w:color="auto"/>
        </w:rPr>
        <w:t xml:space="preserve">neutralize U.S. geopolitical power </w:t>
      </w:r>
      <w:r w:rsidRPr="00E51CA2">
        <w:rPr>
          <w:rStyle w:val="Emphasis"/>
        </w:rPr>
        <w:t xml:space="preserve">by </w:t>
      </w:r>
      <w:r w:rsidRPr="00E51CA2">
        <w:rPr>
          <w:rStyle w:val="Emphasis"/>
          <w:highlight w:val="cyan"/>
        </w:rPr>
        <w:t>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E51CA2">
        <w:rPr>
          <w:rStyle w:val="Emphasis"/>
          <w:highlight w:val="cya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E51CA2">
        <w:rPr>
          <w:rStyle w:val="Emphasis"/>
          <w:highlight w:val="cya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E51CA2">
        <w:rPr>
          <w:rStyle w:val="Emphasis"/>
          <w:highlight w:val="cyan"/>
        </w:rPr>
        <w:t>Owning the launch market will give them an unsurmountable</w:t>
      </w:r>
      <w:r w:rsidRPr="00D00C24">
        <w:rPr>
          <w:rStyle w:val="StyleUnderline"/>
        </w:rPr>
        <w:t xml:space="preserve"> </w:t>
      </w:r>
      <w:r w:rsidRPr="00E51CA2">
        <w:rPr>
          <w:rStyle w:val="Emphasis"/>
          <w:highlight w:val="cyan"/>
        </w:rPr>
        <w:t>advantage</w:t>
      </w:r>
      <w:r w:rsidRPr="00D00C24">
        <w:rPr>
          <w:rStyle w:val="StyleUnderline"/>
        </w:rPr>
        <w:t xml:space="preserve"> </w:t>
      </w:r>
      <w:r w:rsidRPr="00E51CA2">
        <w:rPr>
          <w:rStyle w:val="Emphasis"/>
          <w:highlight w:val="cyan"/>
        </w:rPr>
        <w:t xml:space="preserve">against U.S. competitors </w:t>
      </w:r>
      <w:r w:rsidRPr="00E51CA2">
        <w:rPr>
          <w:rStyle w:val="Emphasis"/>
          <w:highlight w:val="cyan"/>
          <w:bdr w:val="single" w:sz="18" w:space="0" w:color="auto"/>
        </w:rPr>
        <w:t>in satellite internet, imaging, and power.</w:t>
      </w:r>
      <w:r w:rsidRPr="00D00C24">
        <w:rPr>
          <w:rStyle w:val="StyleUnderline"/>
        </w:rPr>
        <w:t xml:space="preserve"> </w:t>
      </w:r>
      <w:r w:rsidRPr="00E51CA2">
        <w:rPr>
          <w:rStyle w:val="Emphasis"/>
          <w:highlight w:val="cyan"/>
        </w:rPr>
        <w:t>The U</w:t>
      </w:r>
      <w:r w:rsidRPr="00D00C24">
        <w:rPr>
          <w:rStyle w:val="StyleUnderline"/>
        </w:rPr>
        <w:t xml:space="preserve">nited </w:t>
      </w:r>
      <w:r w:rsidRPr="00E51CA2">
        <w:rPr>
          <w:rStyle w:val="Emphasis"/>
          <w:highlight w:val="cyan"/>
        </w:rPr>
        <w:t>S</w:t>
      </w:r>
      <w:r w:rsidRPr="00D00C24">
        <w:rPr>
          <w:rStyle w:val="StyleUnderline"/>
        </w:rPr>
        <w:t xml:space="preserve">tates can still build a strategy to win. At this moment, it </w:t>
      </w:r>
      <w:r w:rsidRPr="00E51CA2">
        <w:rPr>
          <w:rStyle w:val="Emphasis"/>
          <w:highlight w:val="cya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E51CA2">
        <w:rPr>
          <w:rStyle w:val="Emphasis"/>
          <w:highlight w:val="cyan"/>
        </w:rPr>
        <w:t>giving</w:t>
      </w:r>
      <w:r w:rsidRPr="00D00C24">
        <w:rPr>
          <w:rStyle w:val="StyleUnderline"/>
        </w:rPr>
        <w:t xml:space="preserve"> a dedicated Space Force the freedom to easily partner with </w:t>
      </w:r>
      <w:r w:rsidRPr="00E51CA2">
        <w:rPr>
          <w:rStyle w:val="Emphasis"/>
          <w:highlight w:val="cyan"/>
        </w:rPr>
        <w:t>commercial firms</w:t>
      </w:r>
      <w:r w:rsidRPr="00D00C24">
        <w:rPr>
          <w:rStyle w:val="StyleUnderline"/>
        </w:rPr>
        <w:t xml:space="preserve"> and leverage the private </w:t>
      </w:r>
      <w:r w:rsidRPr="00E51CA2">
        <w:rPr>
          <w:rStyle w:val="Emphasis"/>
          <w:highlight w:val="cyan"/>
        </w:rPr>
        <w:t>capital</w:t>
      </w:r>
      <w:r w:rsidRPr="00D00C24">
        <w:rPr>
          <w:rStyle w:val="StyleUnderline"/>
        </w:rPr>
        <w:t xml:space="preserve"> in </w:t>
      </w:r>
      <w:r w:rsidRPr="00E51CA2">
        <w:rPr>
          <w:rStyle w:val="Emphasis"/>
          <w:highlight w:val="cyan"/>
        </w:rPr>
        <w:t>building</w:t>
      </w:r>
      <w:r w:rsidRPr="00D00C24">
        <w:rPr>
          <w:rStyle w:val="StyleUnderline"/>
        </w:rPr>
        <w:t xml:space="preserve"> sustainable infrastructure that actually reduces the likelihood of conflict while </w:t>
      </w:r>
      <w:r w:rsidRPr="00E51CA2">
        <w:rPr>
          <w:rStyle w:val="Emphasis"/>
          <w:highlight w:val="cya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224571BA" w14:textId="1DF9F17C" w:rsidR="008E50E4" w:rsidRPr="006178F5" w:rsidRDefault="008E50E4" w:rsidP="008E50E4">
      <w:pPr>
        <w:pStyle w:val="Heading4"/>
        <w:rPr>
          <w:rFonts w:cs="Arial"/>
        </w:rPr>
      </w:pPr>
      <w:r>
        <w:rPr>
          <w:rFonts w:cs="Arial"/>
        </w:rPr>
        <w:t>Alternatives to U.S. global power cause nuclear war.</w:t>
      </w:r>
    </w:p>
    <w:p w14:paraId="5D28A6A3" w14:textId="77777777" w:rsidR="008E50E4" w:rsidRPr="006178F5" w:rsidRDefault="008E50E4" w:rsidP="008E50E4">
      <w:r w:rsidRPr="006178F5">
        <w:t xml:space="preserve">Hal </w:t>
      </w:r>
      <w:r w:rsidRPr="006178F5">
        <w:rPr>
          <w:rStyle w:val="Style13ptBold"/>
        </w:rPr>
        <w:t>Brands 18</w:t>
      </w:r>
      <w:r w:rsidRPr="006178F5">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0DCA80FC" w14:textId="410BCE97" w:rsidR="008E50E4" w:rsidRPr="00E51CA2" w:rsidRDefault="008E50E4" w:rsidP="008E50E4">
      <w:pPr>
        <w:rPr>
          <w:sz w:val="16"/>
        </w:rPr>
      </w:pPr>
      <w:r w:rsidRPr="006178F5">
        <w:rPr>
          <w:sz w:val="16"/>
        </w:rPr>
        <w:t xml:space="preserve">Much contemporary commentary favors the first option—reducing commitments—and denounces the third as financially ruinous and perhaps impossible.5 Yet </w:t>
      </w:r>
      <w:r w:rsidRPr="006178F5">
        <w:rPr>
          <w:rStyle w:val="StyleUnderline"/>
        </w:rPr>
        <w:t xml:space="preserve">significantly </w:t>
      </w:r>
      <w:r w:rsidRPr="006178F5">
        <w:rPr>
          <w:rStyle w:val="Emphasis"/>
        </w:rPr>
        <w:t>expanding American capabilities</w:t>
      </w:r>
      <w:r w:rsidRPr="006178F5">
        <w:rPr>
          <w:rStyle w:val="StyleUnderline"/>
        </w:rPr>
        <w:t xml:space="preserve"> would not be</w:t>
      </w:r>
      <w:r w:rsidRPr="006178F5">
        <w:rPr>
          <w:sz w:val="16"/>
        </w:rPr>
        <w:t xml:space="preserve"> nearly as </w:t>
      </w:r>
      <w:r w:rsidRPr="006178F5">
        <w:rPr>
          <w:rStyle w:val="StyleUnderline"/>
        </w:rPr>
        <w:t>economically onerous</w:t>
      </w:r>
      <w:r w:rsidRPr="006178F5">
        <w:rPr>
          <w:sz w:val="16"/>
        </w:rPr>
        <w:t xml:space="preserve"> as it may seem. Compared to the alternatives, in fact, </w:t>
      </w:r>
      <w:r w:rsidRPr="006178F5">
        <w:rPr>
          <w:rStyle w:val="StyleUnderline"/>
        </w:rPr>
        <w:t>this</w:t>
      </w:r>
      <w:r w:rsidRPr="006178F5">
        <w:rPr>
          <w:sz w:val="16"/>
        </w:rPr>
        <w:t xml:space="preserve"> approach </w:t>
      </w:r>
      <w:r w:rsidRPr="006178F5">
        <w:rPr>
          <w:rStyle w:val="StyleUnderline"/>
        </w:rPr>
        <w:t xml:space="preserve">represents the best option for </w:t>
      </w:r>
      <w:r w:rsidRPr="00E51CA2">
        <w:rPr>
          <w:rStyle w:val="Emphasis"/>
          <w:highlight w:val="cyan"/>
        </w:rPr>
        <w:t>sustaining American primacy</w:t>
      </w:r>
      <w:r w:rsidRPr="006178F5">
        <w:rPr>
          <w:rStyle w:val="StyleUnderline"/>
        </w:rPr>
        <w:t xml:space="preserve"> and </w:t>
      </w:r>
      <w:r w:rsidRPr="00E51CA2">
        <w:rPr>
          <w:rStyle w:val="StyleUnderline"/>
          <w:highlight w:val="cyan"/>
        </w:rPr>
        <w:t>preventing</w:t>
      </w:r>
      <w:r w:rsidRPr="006178F5">
        <w:rPr>
          <w:sz w:val="16"/>
        </w:rPr>
        <w:t xml:space="preserve"> a slide into </w:t>
      </w:r>
      <w:r w:rsidRPr="00E51CA2">
        <w:rPr>
          <w:rStyle w:val="Emphasis"/>
          <w:highlight w:val="cyan"/>
        </w:rPr>
        <w:t>strategic</w:t>
      </w:r>
      <w:r w:rsidRPr="006178F5">
        <w:rPr>
          <w:rStyle w:val="Emphasis"/>
        </w:rPr>
        <w:t xml:space="preserve"> </w:t>
      </w:r>
      <w:r w:rsidRPr="00E51CA2">
        <w:rPr>
          <w:rStyle w:val="Emphasis"/>
          <w:highlight w:val="cyan"/>
        </w:rPr>
        <w:t>bankruptcy</w:t>
      </w:r>
      <w:r w:rsidRPr="006178F5">
        <w:rPr>
          <w:rStyle w:val="StyleUnderline"/>
        </w:rPr>
        <w:t xml:space="preserve"> that will</w:t>
      </w:r>
      <w:r w:rsidRPr="006178F5">
        <w:rPr>
          <w:sz w:val="16"/>
        </w:rPr>
        <w:t xml:space="preserve"> eventually </w:t>
      </w:r>
      <w:r w:rsidRPr="006178F5">
        <w:rPr>
          <w:rStyle w:val="StyleUnderline"/>
        </w:rPr>
        <w:t>be punished.</w:t>
      </w:r>
      <w:r w:rsidRPr="006178F5">
        <w:rPr>
          <w:sz w:val="16"/>
        </w:rPr>
        <w:t xml:space="preserve"> </w:t>
      </w:r>
      <w:r w:rsidRPr="006178F5">
        <w:rPr>
          <w:rStyle w:val="StyleUnderline"/>
        </w:rPr>
        <w:t>Since World War II,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 xml:space="preserve">has had a military </w:t>
      </w:r>
      <w:r w:rsidRPr="006178F5">
        <w:rPr>
          <w:rStyle w:val="Emphasis"/>
        </w:rPr>
        <w:t>second to none</w:t>
      </w:r>
      <w:r w:rsidRPr="006178F5">
        <w:rPr>
          <w:sz w:val="16"/>
        </w:rPr>
        <w:t xml:space="preserve">. Since the Cold War, </w:t>
      </w:r>
      <w:r w:rsidRPr="00E51CA2">
        <w:rPr>
          <w:rStyle w:val="StyleUnderline"/>
          <w:highlight w:val="cyan"/>
        </w:rPr>
        <w:t>America</w:t>
      </w:r>
      <w:r w:rsidRPr="006178F5">
        <w:rPr>
          <w:rStyle w:val="StyleUnderline"/>
        </w:rPr>
        <w:t xml:space="preserve"> has </w:t>
      </w:r>
      <w:r w:rsidRPr="00E51CA2">
        <w:rPr>
          <w:rStyle w:val="StyleUnderline"/>
          <w:highlight w:val="cyan"/>
        </w:rPr>
        <w:t>committed to</w:t>
      </w:r>
      <w:r w:rsidRPr="006178F5">
        <w:rPr>
          <w:sz w:val="16"/>
        </w:rPr>
        <w:t xml:space="preserve"> having </w:t>
      </w:r>
      <w:r w:rsidRPr="006178F5">
        <w:rPr>
          <w:rStyle w:val="Emphasis"/>
        </w:rPr>
        <w:t xml:space="preserve">overwhelming </w:t>
      </w:r>
      <w:r w:rsidRPr="00E51CA2">
        <w:rPr>
          <w:rStyle w:val="Emphasis"/>
          <w:highlight w:val="cyan"/>
        </w:rPr>
        <w:t>military primacy</w:t>
      </w:r>
      <w:r w:rsidRPr="006178F5">
        <w:rPr>
          <w:rStyle w:val="StyleUnderline"/>
        </w:rPr>
        <w:t>. The idea,</w:t>
      </w:r>
      <w:r w:rsidRPr="006178F5">
        <w:rPr>
          <w:sz w:val="16"/>
        </w:rPr>
        <w:t xml:space="preserve"> as George W. Bush declared in 2002, </w:t>
      </w:r>
      <w:r w:rsidRPr="006178F5">
        <w:rPr>
          <w:rStyle w:val="StyleUnderline"/>
        </w:rPr>
        <w:t xml:space="preserve">that America must possess “strengths </w:t>
      </w:r>
      <w:r w:rsidRPr="006178F5">
        <w:rPr>
          <w:rStyle w:val="Emphasis"/>
        </w:rPr>
        <w:t>beyond challenge</w:t>
      </w:r>
      <w:r w:rsidRPr="006178F5">
        <w:rPr>
          <w:rStyle w:val="StyleUnderline"/>
        </w:rPr>
        <w:t>” has featured in every</w:t>
      </w:r>
      <w:r w:rsidRPr="006178F5">
        <w:rPr>
          <w:sz w:val="16"/>
        </w:rPr>
        <w:t xml:space="preserve"> major </w:t>
      </w:r>
      <w:r w:rsidRPr="006178F5">
        <w:rPr>
          <w:rStyle w:val="StyleUnderline"/>
        </w:rPr>
        <w:t>U.S. strategy document for a quarter century</w:t>
      </w:r>
      <w:r w:rsidRPr="006178F5">
        <w:rPr>
          <w:sz w:val="16"/>
        </w:rPr>
        <w:t xml:space="preserve">; it has also been reflected in concrete terms.6 </w:t>
      </w:r>
      <w:r w:rsidRPr="006178F5">
        <w:rPr>
          <w:rStyle w:val="StyleUnderline"/>
        </w:rPr>
        <w:t>From the early 1990s</w:t>
      </w:r>
      <w:r w:rsidRPr="006178F5">
        <w:rPr>
          <w:sz w:val="16"/>
        </w:rPr>
        <w:t xml:space="preserve">, for example,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consistently accounted for</w:t>
      </w:r>
      <w:r w:rsidRPr="006178F5">
        <w:rPr>
          <w:sz w:val="16"/>
        </w:rPr>
        <w:t xml:space="preserve"> around 35 to </w:t>
      </w:r>
      <w:r w:rsidRPr="006178F5">
        <w:rPr>
          <w:rStyle w:val="StyleUnderline"/>
        </w:rPr>
        <w:t>45 percent of world defense spending and maintained</w:t>
      </w:r>
      <w:r w:rsidRPr="006178F5">
        <w:rPr>
          <w:sz w:val="16"/>
        </w:rPr>
        <w:t xml:space="preserve"> peerless </w:t>
      </w:r>
      <w:r w:rsidRPr="006178F5">
        <w:rPr>
          <w:rStyle w:val="Emphasis"/>
        </w:rPr>
        <w:t>global power-projection</w:t>
      </w:r>
      <w:r w:rsidRPr="006178F5">
        <w:rPr>
          <w:sz w:val="16"/>
        </w:rPr>
        <w:t xml:space="preserve"> capabilities.7 Perhaps more important, </w:t>
      </w:r>
      <w:r w:rsidRPr="006178F5">
        <w:rPr>
          <w:rStyle w:val="StyleUnderline"/>
        </w:rPr>
        <w:t xml:space="preserve">U.S. primacy was also </w:t>
      </w:r>
      <w:r w:rsidRPr="00E51CA2">
        <w:rPr>
          <w:rStyle w:val="Emphasis"/>
          <w:highlight w:val="cyan"/>
        </w:rPr>
        <w:t>unrivaled</w:t>
      </w:r>
      <w:r w:rsidRPr="006178F5">
        <w:rPr>
          <w:rStyle w:val="StyleUnderline"/>
        </w:rPr>
        <w:t xml:space="preserve"> </w:t>
      </w:r>
      <w:r w:rsidRPr="00E51CA2">
        <w:rPr>
          <w:rStyle w:val="StyleUnderline"/>
          <w:highlight w:val="cyan"/>
        </w:rPr>
        <w:t>in</w:t>
      </w:r>
      <w:r w:rsidRPr="006178F5">
        <w:rPr>
          <w:sz w:val="16"/>
        </w:rPr>
        <w:t xml:space="preserve"> key </w:t>
      </w:r>
      <w:r w:rsidRPr="006178F5">
        <w:rPr>
          <w:rStyle w:val="StyleUnderline"/>
        </w:rPr>
        <w:t>overseas strategic regions—</w:t>
      </w:r>
      <w:r w:rsidRPr="00E51CA2">
        <w:rPr>
          <w:rStyle w:val="Emphasis"/>
          <w:highlight w:val="cyan"/>
        </w:rPr>
        <w:t>Europe</w:t>
      </w:r>
      <w:r w:rsidRPr="006178F5">
        <w:rPr>
          <w:rStyle w:val="StyleUnderline"/>
        </w:rPr>
        <w:t xml:space="preserve">, </w:t>
      </w:r>
      <w:r w:rsidRPr="00E51CA2">
        <w:rPr>
          <w:rStyle w:val="Emphasis"/>
          <w:highlight w:val="cyan"/>
        </w:rPr>
        <w:t>East Asia</w:t>
      </w:r>
      <w:r w:rsidRPr="006178F5">
        <w:rPr>
          <w:rStyle w:val="StyleUnderline"/>
        </w:rPr>
        <w:t xml:space="preserve">, the </w:t>
      </w:r>
      <w:r w:rsidRPr="00E51CA2">
        <w:rPr>
          <w:rStyle w:val="Emphasis"/>
          <w:highlight w:val="cyan"/>
        </w:rPr>
        <w:t>Middle East</w:t>
      </w:r>
      <w:r w:rsidRPr="006178F5">
        <w:rPr>
          <w:rStyle w:val="StyleUnderline"/>
        </w:rPr>
        <w:t xml:space="preserve">. From </w:t>
      </w:r>
      <w:r w:rsidRPr="00E51CA2">
        <w:rPr>
          <w:rStyle w:val="StyleUnderline"/>
          <w:highlight w:val="cyan"/>
        </w:rPr>
        <w:t>thrashing Saddam</w:t>
      </w:r>
      <w:r w:rsidRPr="006178F5">
        <w:rPr>
          <w:sz w:val="16"/>
        </w:rPr>
        <w:t xml:space="preserve"> Hussein’s million-man Iraqi military </w:t>
      </w:r>
      <w:r w:rsidRPr="006178F5">
        <w:rPr>
          <w:rStyle w:val="StyleUnderline"/>
        </w:rPr>
        <w:t>during Operation Desert Storm, to deploying</w:t>
      </w:r>
      <w:r w:rsidRPr="006178F5">
        <w:rPr>
          <w:sz w:val="16"/>
        </w:rPr>
        <w:t xml:space="preserve">—with impunity—two </w:t>
      </w:r>
      <w:r w:rsidRPr="006178F5">
        <w:rPr>
          <w:rStyle w:val="StyleUnderline"/>
        </w:rPr>
        <w:t>carrier strike groups off Taiwan during the China-Taiwan crisis</w:t>
      </w:r>
      <w:r w:rsidRPr="006178F5">
        <w:rPr>
          <w:sz w:val="16"/>
        </w:rPr>
        <w:t xml:space="preserve"> of 1995– 96, </w:t>
      </w:r>
      <w:r w:rsidRPr="006178F5">
        <w:rPr>
          <w:rStyle w:val="StyleUnderline"/>
        </w:rPr>
        <w:t xml:space="preserve">Washington has been able to project military power </w:t>
      </w:r>
      <w:r w:rsidRPr="006178F5">
        <w:rPr>
          <w:rStyle w:val="Emphasis"/>
        </w:rPr>
        <w:t>superior to</w:t>
      </w:r>
      <w:r w:rsidRPr="006178F5">
        <w:rPr>
          <w:sz w:val="16"/>
        </w:rPr>
        <w:t xml:space="preserve"> anything </w:t>
      </w:r>
      <w:r w:rsidRPr="006178F5">
        <w:rPr>
          <w:rStyle w:val="Emphasis"/>
        </w:rPr>
        <w:t>a regional rival</w:t>
      </w:r>
      <w:r w:rsidRPr="006178F5">
        <w:rPr>
          <w:sz w:val="16"/>
        </w:rPr>
        <w:t xml:space="preserve"> could employ even </w:t>
      </w:r>
      <w:r w:rsidRPr="006178F5">
        <w:rPr>
          <w:rStyle w:val="StyleUnderline"/>
        </w:rPr>
        <w:t>on its own</w:t>
      </w:r>
      <w:r w:rsidRPr="006178F5">
        <w:rPr>
          <w:sz w:val="16"/>
        </w:rPr>
        <w:t xml:space="preserve"> geopolitical </w:t>
      </w:r>
      <w:r w:rsidRPr="006178F5">
        <w:rPr>
          <w:rStyle w:val="StyleUnderline"/>
        </w:rPr>
        <w:t>doorstep</w:t>
      </w:r>
      <w:r w:rsidRPr="006178F5">
        <w:rPr>
          <w:sz w:val="16"/>
        </w:rPr>
        <w:t xml:space="preserve">. This </w:t>
      </w:r>
      <w:r w:rsidRPr="006178F5">
        <w:rPr>
          <w:rStyle w:val="StyleUnderline"/>
        </w:rPr>
        <w:t xml:space="preserve">military </w:t>
      </w:r>
      <w:r w:rsidRPr="00E51CA2">
        <w:rPr>
          <w:rStyle w:val="StyleUnderline"/>
          <w:highlight w:val="cyan"/>
        </w:rPr>
        <w:t>dominance</w:t>
      </w:r>
      <w:r w:rsidRPr="006178F5">
        <w:rPr>
          <w:rStyle w:val="StyleUnderline"/>
        </w:rPr>
        <w:t xml:space="preserve"> has </w:t>
      </w:r>
      <w:r w:rsidRPr="00E51CA2">
        <w:rPr>
          <w:rStyle w:val="StyleUnderline"/>
          <w:highlight w:val="cyan"/>
        </w:rPr>
        <w:t>constituted</w:t>
      </w:r>
      <w:r w:rsidRPr="006178F5">
        <w:rPr>
          <w:rStyle w:val="StyleUnderline"/>
        </w:rPr>
        <w:t xml:space="preserve"> the </w:t>
      </w:r>
      <w:r w:rsidRPr="00E51CA2">
        <w:rPr>
          <w:rStyle w:val="Emphasis"/>
          <w:highlight w:val="cyan"/>
        </w:rPr>
        <w:t>hard-power backbone</w:t>
      </w:r>
      <w:r w:rsidRPr="006178F5">
        <w:rPr>
          <w:rStyle w:val="StyleUnderline"/>
        </w:rPr>
        <w:t xml:space="preserve"> of</w:t>
      </w:r>
      <w:r w:rsidRPr="006178F5">
        <w:rPr>
          <w:sz w:val="16"/>
        </w:rPr>
        <w:t xml:space="preserve"> an ambitious </w:t>
      </w:r>
      <w:r w:rsidRPr="006178F5">
        <w:rPr>
          <w:rStyle w:val="StyleUnderline"/>
        </w:rPr>
        <w:t>global strategy. After the Cold War</w:t>
      </w:r>
      <w:r w:rsidRPr="006178F5">
        <w:rPr>
          <w:sz w:val="16"/>
        </w:rPr>
        <w:t xml:space="preserve">, U.S. </w:t>
      </w:r>
      <w:r w:rsidRPr="006178F5">
        <w:rPr>
          <w:rStyle w:val="StyleUnderline"/>
        </w:rPr>
        <w:t xml:space="preserve">policymakers committed to </w:t>
      </w:r>
      <w:r w:rsidRPr="00E51CA2">
        <w:rPr>
          <w:rStyle w:val="StyleUnderline"/>
          <w:highlight w:val="cyan"/>
        </w:rPr>
        <w:t>averting</w:t>
      </w:r>
      <w:r w:rsidRPr="006178F5">
        <w:rPr>
          <w:sz w:val="16"/>
        </w:rPr>
        <w:t xml:space="preserve"> a return to the </w:t>
      </w:r>
      <w:r w:rsidRPr="00E51CA2">
        <w:rPr>
          <w:rStyle w:val="Emphasis"/>
          <w:highlight w:val="cyan"/>
        </w:rPr>
        <w:t>unstable multipolarity</w:t>
      </w:r>
      <w:r w:rsidRPr="006178F5">
        <w:rPr>
          <w:sz w:val="16"/>
        </w:rPr>
        <w:t xml:space="preserve"> of earlier eras, </w:t>
      </w:r>
      <w:r w:rsidRPr="00E51CA2">
        <w:rPr>
          <w:rStyle w:val="StyleUnderline"/>
          <w:highlight w:val="cyan"/>
        </w:rPr>
        <w:t>and</w:t>
      </w:r>
      <w:r w:rsidRPr="006178F5">
        <w:rPr>
          <w:sz w:val="16"/>
        </w:rPr>
        <w:t xml:space="preserve"> to </w:t>
      </w:r>
      <w:r w:rsidRPr="006178F5">
        <w:rPr>
          <w:rStyle w:val="StyleUnderline"/>
        </w:rPr>
        <w:t>perpetuating the</w:t>
      </w:r>
      <w:r w:rsidRPr="006178F5">
        <w:rPr>
          <w:sz w:val="16"/>
        </w:rPr>
        <w:t xml:space="preserve"> more </w:t>
      </w:r>
      <w:r w:rsidRPr="006178F5">
        <w:rPr>
          <w:rStyle w:val="StyleUnderline"/>
        </w:rPr>
        <w:t>favorable unipolar order. They committed to building on</w:t>
      </w:r>
      <w:r w:rsidRPr="006178F5">
        <w:rPr>
          <w:sz w:val="16"/>
        </w:rPr>
        <w:t xml:space="preserve"> the </w:t>
      </w:r>
      <w:r w:rsidRPr="006178F5">
        <w:rPr>
          <w:rStyle w:val="StyleUnderline"/>
        </w:rPr>
        <w:t>successes</w:t>
      </w:r>
      <w:r w:rsidRPr="006178F5">
        <w:rPr>
          <w:sz w:val="16"/>
        </w:rPr>
        <w:t xml:space="preserve"> of the postwar era </w:t>
      </w:r>
      <w:r w:rsidRPr="006178F5">
        <w:rPr>
          <w:rStyle w:val="StyleUnderline"/>
        </w:rPr>
        <w:t>by</w:t>
      </w:r>
      <w:r w:rsidRPr="006178F5">
        <w:rPr>
          <w:sz w:val="16"/>
        </w:rPr>
        <w:t xml:space="preserve"> further </w:t>
      </w:r>
      <w:r w:rsidRPr="006178F5">
        <w:rPr>
          <w:rStyle w:val="StyleUnderline"/>
        </w:rPr>
        <w:t>advancing liberal</w:t>
      </w:r>
      <w:r w:rsidRPr="006178F5">
        <w:rPr>
          <w:sz w:val="16"/>
        </w:rPr>
        <w:t xml:space="preserve"> political </w:t>
      </w:r>
      <w:r w:rsidRPr="006178F5">
        <w:rPr>
          <w:rStyle w:val="StyleUnderline"/>
        </w:rPr>
        <w:t>values and an open international economy, and</w:t>
      </w:r>
      <w:r w:rsidRPr="006178F5">
        <w:rPr>
          <w:sz w:val="16"/>
        </w:rPr>
        <w:t xml:space="preserve"> to </w:t>
      </w:r>
      <w:r w:rsidRPr="006178F5">
        <w:rPr>
          <w:rStyle w:val="StyleUnderline"/>
        </w:rPr>
        <w:t>suppressing</w:t>
      </w:r>
      <w:r w:rsidRPr="006178F5">
        <w:rPr>
          <w:sz w:val="16"/>
        </w:rPr>
        <w:t xml:space="preserve"> international scourges such as </w:t>
      </w:r>
      <w:r w:rsidRPr="006178F5">
        <w:rPr>
          <w:rStyle w:val="Emphasis"/>
        </w:rPr>
        <w:t>rogue states</w:t>
      </w:r>
      <w:r w:rsidRPr="006178F5">
        <w:rPr>
          <w:rStyle w:val="StyleUnderline"/>
        </w:rPr>
        <w:t xml:space="preserve">, </w:t>
      </w:r>
      <w:r w:rsidRPr="00E51CA2">
        <w:rPr>
          <w:rStyle w:val="Emphasis"/>
          <w:highlight w:val="cyan"/>
        </w:rPr>
        <w:t>nuclear proliferation</w:t>
      </w:r>
      <w:r w:rsidRPr="006178F5">
        <w:rPr>
          <w:rStyle w:val="StyleUnderline"/>
        </w:rPr>
        <w:t xml:space="preserve">, and </w:t>
      </w:r>
      <w:r w:rsidRPr="00E51CA2">
        <w:rPr>
          <w:rStyle w:val="Emphasis"/>
          <w:highlight w:val="cyan"/>
        </w:rPr>
        <w:t>catastrophic</w:t>
      </w:r>
      <w:r w:rsidRPr="006178F5">
        <w:rPr>
          <w:rStyle w:val="Emphasis"/>
        </w:rPr>
        <w:t xml:space="preserve"> </w:t>
      </w:r>
      <w:r w:rsidRPr="00E51CA2">
        <w:rPr>
          <w:rStyle w:val="Emphasis"/>
          <w:highlight w:val="cyan"/>
        </w:rPr>
        <w:t>terrorism</w:t>
      </w:r>
      <w:r w:rsidRPr="006178F5">
        <w:rPr>
          <w:sz w:val="16"/>
        </w:rPr>
        <w:t xml:space="preserve">. And because they recognized that military force remained the ultima ratio </w:t>
      </w:r>
      <w:proofErr w:type="spellStart"/>
      <w:r w:rsidRPr="006178F5">
        <w:rPr>
          <w:sz w:val="16"/>
        </w:rPr>
        <w:t>regum</w:t>
      </w:r>
      <w:proofErr w:type="spellEnd"/>
      <w:r w:rsidRPr="006178F5">
        <w:rPr>
          <w:sz w:val="16"/>
        </w:rPr>
        <w:t xml:space="preserve">, </w:t>
      </w:r>
      <w:r w:rsidRPr="006178F5">
        <w:rPr>
          <w:rStyle w:val="StyleUnderline"/>
        </w:rPr>
        <w:t xml:space="preserve">they understood the </w:t>
      </w:r>
      <w:r w:rsidRPr="00E51CA2">
        <w:rPr>
          <w:rStyle w:val="Emphasis"/>
          <w:highlight w:val="cyan"/>
        </w:rPr>
        <w:t>centrality of military preponderance</w:t>
      </w:r>
      <w:r w:rsidRPr="006178F5">
        <w:rPr>
          <w:sz w:val="16"/>
        </w:rPr>
        <w:t xml:space="preserve">. </w:t>
      </w:r>
      <w:r w:rsidRPr="006178F5">
        <w:rPr>
          <w:rStyle w:val="StyleUnderline"/>
        </w:rPr>
        <w:t>Washington would need</w:t>
      </w:r>
      <w:r w:rsidRPr="006178F5">
        <w:rPr>
          <w:sz w:val="16"/>
        </w:rPr>
        <w:t xml:space="preserve"> the </w:t>
      </w:r>
      <w:r w:rsidRPr="006178F5">
        <w:rPr>
          <w:rStyle w:val="StyleUnderline"/>
        </w:rPr>
        <w:t>military power</w:t>
      </w:r>
      <w:r w:rsidRPr="006178F5">
        <w:rPr>
          <w:sz w:val="16"/>
        </w:rPr>
        <w:t xml:space="preserve"> necessary </w:t>
      </w:r>
      <w:r w:rsidRPr="006178F5">
        <w:rPr>
          <w:rStyle w:val="StyleUnderline"/>
        </w:rPr>
        <w:t xml:space="preserve">to </w:t>
      </w:r>
      <w:r w:rsidRPr="00E51CA2">
        <w:rPr>
          <w:rStyle w:val="Emphasis"/>
          <w:highlight w:val="cyan"/>
        </w:rPr>
        <w:t>underwrite</w:t>
      </w:r>
      <w:r w:rsidRPr="006178F5">
        <w:rPr>
          <w:rStyle w:val="Emphasis"/>
        </w:rPr>
        <w:t xml:space="preserve"> worldwide </w:t>
      </w:r>
      <w:r w:rsidRPr="00E51CA2">
        <w:rPr>
          <w:rStyle w:val="Emphasis"/>
          <w:highlight w:val="cyan"/>
        </w:rPr>
        <w:t>alliance commitments</w:t>
      </w:r>
      <w:r w:rsidRPr="006178F5">
        <w:rPr>
          <w:rStyle w:val="StyleUnderline"/>
        </w:rPr>
        <w:t xml:space="preserve">. It would have to </w:t>
      </w:r>
      <w:r w:rsidRPr="00E51CA2">
        <w:rPr>
          <w:rStyle w:val="StyleUnderline"/>
          <w:highlight w:val="cyan"/>
        </w:rPr>
        <w:t xml:space="preserve">preserve </w:t>
      </w:r>
      <w:r w:rsidRPr="00E51CA2">
        <w:rPr>
          <w:rStyle w:val="Emphasis"/>
          <w:highlight w:val="cyan"/>
        </w:rPr>
        <w:t>substantial overmatch</w:t>
      </w:r>
      <w:r w:rsidRPr="006178F5">
        <w:rPr>
          <w:rStyle w:val="StyleUnderline"/>
        </w:rPr>
        <w:t xml:space="preserve"> versus any</w:t>
      </w:r>
      <w:r w:rsidRPr="006178F5">
        <w:rPr>
          <w:sz w:val="16"/>
        </w:rPr>
        <w:t xml:space="preserve"> potential </w:t>
      </w:r>
      <w:r w:rsidRPr="006178F5">
        <w:rPr>
          <w:rStyle w:val="StyleUnderline"/>
        </w:rPr>
        <w:t>great-power rival. It must</w:t>
      </w:r>
      <w:r w:rsidRPr="006178F5">
        <w:rPr>
          <w:sz w:val="16"/>
        </w:rPr>
        <w:t xml:space="preserve"> be able to </w:t>
      </w:r>
      <w:r w:rsidRPr="006178F5">
        <w:rPr>
          <w:rStyle w:val="StyleUnderline"/>
        </w:rPr>
        <w:t>answer the sharpest challenges to the international system</w:t>
      </w:r>
      <w:r w:rsidRPr="006178F5">
        <w:rPr>
          <w:sz w:val="16"/>
        </w:rPr>
        <w:t xml:space="preserve">, such as Saddam’s invasion of Kuwait in 1990 or jihadist extremism after 9/11. Finally, </w:t>
      </w:r>
      <w:r w:rsidRPr="006178F5">
        <w:rPr>
          <w:rStyle w:val="StyleUnderline"/>
        </w:rPr>
        <w:t>because</w:t>
      </w:r>
      <w:r w:rsidRPr="006178F5">
        <w:rPr>
          <w:sz w:val="16"/>
        </w:rPr>
        <w:t xml:space="preserve"> prevailing </w:t>
      </w:r>
      <w:r w:rsidRPr="00E51CA2">
        <w:rPr>
          <w:rStyle w:val="StyleUnderline"/>
          <w:highlight w:val="cyan"/>
        </w:rPr>
        <w:t>global norms</w:t>
      </w:r>
      <w:r w:rsidRPr="006178F5">
        <w:rPr>
          <w:sz w:val="16"/>
        </w:rPr>
        <w:t xml:space="preserve"> generally </w:t>
      </w:r>
      <w:r w:rsidRPr="00E51CA2">
        <w:rPr>
          <w:rStyle w:val="Emphasis"/>
          <w:highlight w:val="cyan"/>
        </w:rPr>
        <w:t>reflect</w:t>
      </w:r>
      <w:r w:rsidRPr="006178F5">
        <w:rPr>
          <w:rStyle w:val="Emphasis"/>
        </w:rPr>
        <w:t xml:space="preserve"> </w:t>
      </w:r>
      <w:r w:rsidRPr="00E51CA2">
        <w:rPr>
          <w:rStyle w:val="Emphasis"/>
          <w:highlight w:val="cyan"/>
        </w:rPr>
        <w:t>hard-power realities</w:t>
      </w:r>
      <w:r w:rsidRPr="006178F5">
        <w:rPr>
          <w:rStyle w:val="StyleUnderline"/>
        </w:rPr>
        <w:t xml:space="preserve">, America would </w:t>
      </w:r>
      <w:r w:rsidRPr="00E51CA2">
        <w:rPr>
          <w:rStyle w:val="StyleUnderline"/>
          <w:highlight w:val="cyan"/>
        </w:rPr>
        <w:t>need</w:t>
      </w:r>
      <w:r w:rsidRPr="006178F5">
        <w:rPr>
          <w:sz w:val="16"/>
        </w:rPr>
        <w:t xml:space="preserve"> the </w:t>
      </w:r>
      <w:r w:rsidRPr="00E51CA2">
        <w:rPr>
          <w:rStyle w:val="StyleUnderline"/>
          <w:highlight w:val="cyan"/>
        </w:rPr>
        <w:t>superiority to assure</w:t>
      </w:r>
      <w:r w:rsidRPr="006178F5">
        <w:rPr>
          <w:sz w:val="16"/>
        </w:rPr>
        <w:t xml:space="preserve"> that </w:t>
      </w:r>
      <w:r w:rsidRPr="006178F5">
        <w:rPr>
          <w:rStyle w:val="StyleUnderline"/>
        </w:rPr>
        <w:t xml:space="preserve">its own </w:t>
      </w:r>
      <w:r w:rsidRPr="00E51CA2">
        <w:rPr>
          <w:rStyle w:val="StyleUnderline"/>
          <w:highlight w:val="cyan"/>
        </w:rPr>
        <w:t>values</w:t>
      </w:r>
      <w:r w:rsidRPr="006178F5">
        <w:rPr>
          <w:rStyle w:val="StyleUnderline"/>
        </w:rPr>
        <w:t xml:space="preserve"> remained </w:t>
      </w:r>
      <w:r w:rsidRPr="006178F5">
        <w:rPr>
          <w:rStyle w:val="Emphasis"/>
        </w:rPr>
        <w:t>ascendant</w:t>
      </w:r>
      <w:r w:rsidRPr="006178F5">
        <w:rPr>
          <w:rStyle w:val="StyleUnderline"/>
        </w:rPr>
        <w:t>.</w:t>
      </w:r>
      <w:r w:rsidRPr="006178F5">
        <w:rPr>
          <w:sz w:val="16"/>
        </w:rPr>
        <w:t xml:space="preserve"> It was impolitic to say that U.S. strategy and the international order required “strengths beyond challenge,” but it was not at all inaccurate. </w:t>
      </w:r>
      <w:r w:rsidRPr="006178F5">
        <w:rPr>
          <w:rStyle w:val="StyleUnderline"/>
        </w:rPr>
        <w:t>American primacy</w:t>
      </w:r>
      <w:r w:rsidRPr="006178F5">
        <w:rPr>
          <w:sz w:val="16"/>
        </w:rPr>
        <w:t xml:space="preserve">, moreover, </w:t>
      </w:r>
      <w:r w:rsidRPr="006178F5">
        <w:rPr>
          <w:rStyle w:val="StyleUnderline"/>
        </w:rPr>
        <w:t>was</w:t>
      </w:r>
      <w:r w:rsidRPr="006178F5">
        <w:rPr>
          <w:sz w:val="16"/>
        </w:rPr>
        <w:t xml:space="preserve"> eminently </w:t>
      </w:r>
      <w:r w:rsidRPr="006178F5">
        <w:rPr>
          <w:rStyle w:val="Emphasis"/>
        </w:rPr>
        <w:t>affordable</w:t>
      </w:r>
      <w:r w:rsidRPr="006178F5">
        <w:rPr>
          <w:rStyle w:val="StyleUnderline"/>
        </w:rPr>
        <w:t>. At the height of the Cold War,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spent</w:t>
      </w:r>
      <w:r w:rsidRPr="006178F5">
        <w:rPr>
          <w:sz w:val="16"/>
        </w:rPr>
        <w:t xml:space="preserve"> over </w:t>
      </w:r>
      <w:r w:rsidRPr="006178F5">
        <w:rPr>
          <w:rStyle w:val="StyleUnderline"/>
        </w:rPr>
        <w:t>12 percent of GDP on defense. Since the mid-1990s, the number has</w:t>
      </w:r>
      <w:r w:rsidRPr="006178F5">
        <w:rPr>
          <w:sz w:val="16"/>
        </w:rPr>
        <w:t xml:space="preserve"> usually </w:t>
      </w:r>
      <w:r w:rsidRPr="006178F5">
        <w:rPr>
          <w:rStyle w:val="StyleUnderline"/>
        </w:rPr>
        <w:t>been</w:t>
      </w:r>
      <w:r w:rsidRPr="006178F5">
        <w:rPr>
          <w:sz w:val="16"/>
        </w:rPr>
        <w:t xml:space="preserve"> between </w:t>
      </w:r>
      <w:r w:rsidRPr="006178F5">
        <w:rPr>
          <w:rStyle w:val="StyleUnderline"/>
        </w:rPr>
        <w:t>3 and 4 percent</w:t>
      </w:r>
      <w:r w:rsidRPr="006178F5">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6178F5">
        <w:rPr>
          <w:rStyle w:val="StyleUnderline"/>
        </w:rPr>
        <w:t>The</w:t>
      </w:r>
      <w:r w:rsidRPr="006178F5">
        <w:rPr>
          <w:sz w:val="16"/>
        </w:rPr>
        <w:t xml:space="preserve"> American </w:t>
      </w:r>
      <w:r w:rsidRPr="006178F5">
        <w:rPr>
          <w:rStyle w:val="StyleUnderline"/>
        </w:rPr>
        <w:t>military did shrink</w:t>
      </w:r>
      <w:r w:rsidRPr="006178F5">
        <w:rPr>
          <w:sz w:val="16"/>
        </w:rPr>
        <w:t xml:space="preserve"> significantly </w:t>
      </w:r>
      <w:r w:rsidRPr="006178F5">
        <w:rPr>
          <w:rStyle w:val="StyleUnderline"/>
        </w:rPr>
        <w:t>during the 1990s, but</w:t>
      </w:r>
      <w:r w:rsidRPr="006178F5">
        <w:rPr>
          <w:sz w:val="16"/>
        </w:rPr>
        <w:t xml:space="preserve"> U.S. </w:t>
      </w:r>
      <w:r w:rsidRPr="006178F5">
        <w:rPr>
          <w:rStyle w:val="StyleUnderline"/>
        </w:rPr>
        <w:t xml:space="preserve">officials understood that if Washington cut back too far, its </w:t>
      </w:r>
      <w:r w:rsidRPr="00E51CA2">
        <w:rPr>
          <w:rStyle w:val="Emphasis"/>
          <w:highlight w:val="cyan"/>
        </w:rPr>
        <w:t>primacy</w:t>
      </w:r>
      <w:r w:rsidRPr="006178F5">
        <w:rPr>
          <w:rStyle w:val="Emphasis"/>
        </w:rPr>
        <w:t xml:space="preserve"> would </w:t>
      </w:r>
      <w:r w:rsidRPr="00E51CA2">
        <w:rPr>
          <w:rStyle w:val="Emphasis"/>
          <w:highlight w:val="cyan"/>
        </w:rPr>
        <w:t>erode</w:t>
      </w:r>
      <w:r w:rsidRPr="006178F5">
        <w:rPr>
          <w:sz w:val="16"/>
        </w:rPr>
        <w:t xml:space="preserve"> to a point </w:t>
      </w:r>
      <w:r w:rsidRPr="006178F5">
        <w:rPr>
          <w:rStyle w:val="StyleUnderline"/>
        </w:rPr>
        <w:t>where it ceased to deliver</w:t>
      </w:r>
      <w:r w:rsidRPr="006178F5">
        <w:rPr>
          <w:sz w:val="16"/>
        </w:rPr>
        <w:t xml:space="preserve"> its </w:t>
      </w:r>
      <w:r w:rsidRPr="006178F5">
        <w:rPr>
          <w:rStyle w:val="StyleUnderline"/>
        </w:rPr>
        <w:t xml:space="preserve">geopolitical benefits. </w:t>
      </w:r>
      <w:r w:rsidRPr="00E51CA2">
        <w:rPr>
          <w:rStyle w:val="StyleUnderline"/>
          <w:highlight w:val="cyan"/>
        </w:rPr>
        <w:t>Alliances</w:t>
      </w:r>
      <w:r w:rsidRPr="006178F5">
        <w:rPr>
          <w:rStyle w:val="StyleUnderline"/>
        </w:rPr>
        <w:t xml:space="preserve"> would </w:t>
      </w:r>
      <w:r w:rsidRPr="00E51CA2">
        <w:rPr>
          <w:rStyle w:val="Emphasis"/>
          <w:highlight w:val="cyan"/>
        </w:rPr>
        <w:t>lose</w:t>
      </w:r>
      <w:r w:rsidRPr="006178F5">
        <w:rPr>
          <w:rStyle w:val="Emphasis"/>
        </w:rPr>
        <w:t xml:space="preserve"> </w:t>
      </w:r>
      <w:r w:rsidRPr="00E51CA2">
        <w:rPr>
          <w:rStyle w:val="Emphasis"/>
          <w:highlight w:val="cyan"/>
        </w:rPr>
        <w:t>credibility</w:t>
      </w:r>
      <w:r w:rsidRPr="006178F5">
        <w:rPr>
          <w:rStyle w:val="StyleUnderline"/>
        </w:rPr>
        <w:t xml:space="preserve">; the </w:t>
      </w:r>
      <w:r w:rsidRPr="00E51CA2">
        <w:rPr>
          <w:rStyle w:val="StyleUnderline"/>
          <w:highlight w:val="cyan"/>
        </w:rPr>
        <w:t>stability</w:t>
      </w:r>
      <w:r w:rsidRPr="006178F5">
        <w:rPr>
          <w:rStyle w:val="StyleUnderline"/>
        </w:rPr>
        <w:t xml:space="preserve"> </w:t>
      </w:r>
      <w:r w:rsidRPr="00E51CA2">
        <w:rPr>
          <w:rStyle w:val="StyleUnderline"/>
          <w:highlight w:val="cyan"/>
        </w:rPr>
        <w:t>of</w:t>
      </w:r>
      <w:r w:rsidRPr="006178F5">
        <w:rPr>
          <w:sz w:val="16"/>
        </w:rPr>
        <w:t xml:space="preserve"> key </w:t>
      </w:r>
      <w:r w:rsidRPr="00E51CA2">
        <w:rPr>
          <w:rStyle w:val="StyleUnderline"/>
          <w:highlight w:val="cyan"/>
        </w:rPr>
        <w:t>regions</w:t>
      </w:r>
      <w:r w:rsidRPr="006178F5">
        <w:rPr>
          <w:rStyle w:val="StyleUnderline"/>
        </w:rPr>
        <w:t xml:space="preserve"> would be </w:t>
      </w:r>
      <w:r w:rsidRPr="00E51CA2">
        <w:rPr>
          <w:rStyle w:val="Emphasis"/>
          <w:highlight w:val="cyan"/>
        </w:rPr>
        <w:t>eroded</w:t>
      </w:r>
      <w:r w:rsidRPr="006178F5">
        <w:rPr>
          <w:rStyle w:val="StyleUnderline"/>
        </w:rPr>
        <w:t xml:space="preserve">; </w:t>
      </w:r>
      <w:r w:rsidRPr="00E51CA2">
        <w:rPr>
          <w:rStyle w:val="StyleUnderline"/>
          <w:highlight w:val="cyan"/>
        </w:rPr>
        <w:t>rivals</w:t>
      </w:r>
      <w:r w:rsidRPr="006178F5">
        <w:rPr>
          <w:rStyle w:val="StyleUnderline"/>
        </w:rPr>
        <w:t xml:space="preserve"> would be </w:t>
      </w:r>
      <w:r w:rsidRPr="00E51CA2">
        <w:rPr>
          <w:rStyle w:val="Emphasis"/>
          <w:highlight w:val="cyan"/>
        </w:rPr>
        <w:t>emboldened</w:t>
      </w:r>
      <w:r w:rsidRPr="006178F5">
        <w:rPr>
          <w:rStyle w:val="StyleUnderline"/>
        </w:rPr>
        <w:t xml:space="preserve">; </w:t>
      </w:r>
      <w:r w:rsidRPr="00E51CA2">
        <w:rPr>
          <w:rStyle w:val="StyleUnderline"/>
          <w:highlight w:val="cyan"/>
        </w:rPr>
        <w:t>international</w:t>
      </w:r>
      <w:r w:rsidRPr="006178F5">
        <w:rPr>
          <w:rStyle w:val="StyleUnderline"/>
        </w:rPr>
        <w:t xml:space="preserve"> </w:t>
      </w:r>
      <w:r w:rsidRPr="00E51CA2">
        <w:rPr>
          <w:rStyle w:val="Emphasis"/>
          <w:highlight w:val="cyan"/>
        </w:rPr>
        <w:t>crises</w:t>
      </w:r>
      <w:r w:rsidRPr="006178F5">
        <w:rPr>
          <w:rStyle w:val="Emphasis"/>
        </w:rPr>
        <w:t xml:space="preserve"> would go </w:t>
      </w:r>
      <w:r w:rsidRPr="00E51CA2">
        <w:rPr>
          <w:rStyle w:val="Emphasis"/>
          <w:highlight w:val="cyan"/>
        </w:rPr>
        <w:t>unaddressed</w:t>
      </w:r>
      <w:r w:rsidRPr="006178F5">
        <w:rPr>
          <w:sz w:val="16"/>
        </w:rPr>
        <w:t xml:space="preserve">. American primacy was thus like a reasonably priced insurance policy. It required nontrivial </w:t>
      </w:r>
      <w:proofErr w:type="gramStart"/>
      <w:r w:rsidRPr="006178F5">
        <w:rPr>
          <w:sz w:val="16"/>
        </w:rPr>
        <w:t>expenditures, but</w:t>
      </w:r>
      <w:proofErr w:type="gramEnd"/>
      <w:r w:rsidRPr="006178F5">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6178F5">
        <w:rPr>
          <w:rStyle w:val="StyleUnderline"/>
        </w:rPr>
        <w:t>for two decades after the Soviet collapse, the world was characterized by</w:t>
      </w:r>
      <w:r w:rsidRPr="006178F5">
        <w:rPr>
          <w:sz w:val="16"/>
        </w:rPr>
        <w:t xml:space="preserve"> remarkably </w:t>
      </w:r>
      <w:r w:rsidRPr="00E51CA2">
        <w:rPr>
          <w:rStyle w:val="Emphasis"/>
          <w:highlight w:val="cyan"/>
        </w:rPr>
        <w:t>low levels of great-power competition</w:t>
      </w:r>
      <w:r w:rsidRPr="006178F5">
        <w:rPr>
          <w:rStyle w:val="StyleUnderline"/>
        </w:rPr>
        <w:t xml:space="preserve">, </w:t>
      </w:r>
      <w:r w:rsidRPr="00E51CA2">
        <w:rPr>
          <w:rStyle w:val="StyleUnderline"/>
          <w:highlight w:val="cyan"/>
        </w:rPr>
        <w:t>high</w:t>
      </w:r>
      <w:r w:rsidRPr="006178F5">
        <w:rPr>
          <w:sz w:val="16"/>
        </w:rPr>
        <w:t xml:space="preserve"> levels of </w:t>
      </w:r>
      <w:r w:rsidRPr="00E51CA2">
        <w:rPr>
          <w:rStyle w:val="StyleUnderline"/>
          <w:highlight w:val="cyan"/>
        </w:rPr>
        <w:t>security i</w:t>
      </w:r>
      <w:r w:rsidRPr="006178F5">
        <w:rPr>
          <w:rStyle w:val="StyleUnderline"/>
        </w:rPr>
        <w:t>n</w:t>
      </w:r>
      <w:r w:rsidRPr="006178F5">
        <w:rPr>
          <w:sz w:val="16"/>
        </w:rPr>
        <w:t xml:space="preserve"> key theaters such as</w:t>
      </w:r>
      <w:r w:rsidRPr="006178F5">
        <w:rPr>
          <w:rStyle w:val="StyleUnderline"/>
        </w:rPr>
        <w:t xml:space="preserve"> </w:t>
      </w:r>
      <w:r w:rsidRPr="00E51CA2">
        <w:rPr>
          <w:rStyle w:val="StyleUnderline"/>
          <w:highlight w:val="cyan"/>
        </w:rPr>
        <w:t>Europe and East Asia</w:t>
      </w:r>
      <w:r w:rsidRPr="006178F5">
        <w:rPr>
          <w:rStyle w:val="StyleUnderline"/>
        </w:rPr>
        <w:t xml:space="preserve">, and the </w:t>
      </w:r>
      <w:r w:rsidRPr="00E51CA2">
        <w:rPr>
          <w:rStyle w:val="Emphasis"/>
          <w:highlight w:val="cyan"/>
        </w:rPr>
        <w:t>comparative</w:t>
      </w:r>
      <w:r w:rsidRPr="006178F5">
        <w:rPr>
          <w:rStyle w:val="Emphasis"/>
        </w:rPr>
        <w:t xml:space="preserve"> </w:t>
      </w:r>
      <w:r w:rsidRPr="00E51CA2">
        <w:rPr>
          <w:rStyle w:val="Emphasis"/>
          <w:highlight w:val="cyan"/>
        </w:rPr>
        <w:t>weakness</w:t>
      </w:r>
      <w:r w:rsidRPr="006178F5">
        <w:rPr>
          <w:rStyle w:val="StyleUnderline"/>
        </w:rPr>
        <w:t xml:space="preserve"> </w:t>
      </w:r>
      <w:r w:rsidRPr="00E51CA2">
        <w:rPr>
          <w:rStyle w:val="StyleUnderline"/>
          <w:highlight w:val="cyan"/>
        </w:rPr>
        <w:t>of</w:t>
      </w:r>
      <w:r w:rsidRPr="006178F5">
        <w:rPr>
          <w:sz w:val="16"/>
        </w:rPr>
        <w:t xml:space="preserve"> those </w:t>
      </w:r>
      <w:r w:rsidRPr="006178F5">
        <w:rPr>
          <w:rStyle w:val="StyleUnderline"/>
        </w:rPr>
        <w:t>“</w:t>
      </w:r>
      <w:r w:rsidRPr="00E51CA2">
        <w:rPr>
          <w:rStyle w:val="Emphasis"/>
          <w:highlight w:val="cyan"/>
        </w:rPr>
        <w:t>rogue” actors</w:t>
      </w:r>
      <w:r w:rsidRPr="006178F5">
        <w:rPr>
          <w:rStyle w:val="StyleUnderline"/>
        </w:rPr>
        <w:t>—</w:t>
      </w:r>
      <w:r w:rsidRPr="006178F5">
        <w:rPr>
          <w:rStyle w:val="Emphasis"/>
        </w:rPr>
        <w:t>Iran, Iraq, North Korea, al-Qaeda</w:t>
      </w:r>
      <w:r w:rsidRPr="006178F5">
        <w:rPr>
          <w:rStyle w:val="StyleUnderline"/>
        </w:rPr>
        <w:t>—who</w:t>
      </w:r>
      <w:r w:rsidRPr="006178F5">
        <w:rPr>
          <w:sz w:val="16"/>
        </w:rPr>
        <w:t xml:space="preserve"> most aggressively </w:t>
      </w:r>
      <w:r w:rsidRPr="006178F5">
        <w:rPr>
          <w:rStyle w:val="StyleUnderline"/>
        </w:rPr>
        <w:t>challenged American power.</w:t>
      </w:r>
      <w:r w:rsidRPr="006178F5">
        <w:rPr>
          <w:sz w:val="16"/>
        </w:rPr>
        <w:t xml:space="preserve"> During the 1990s, some observers even spoke of a “strategic pause,” the idea being that the end of </w:t>
      </w:r>
      <w:r w:rsidRPr="006178F5">
        <w:rPr>
          <w:rStyle w:val="StyleUnderline"/>
        </w:rPr>
        <w:t>the Cold War</w:t>
      </w:r>
      <w:r w:rsidRPr="006178F5">
        <w:rPr>
          <w:sz w:val="16"/>
        </w:rPr>
        <w:t xml:space="preserve"> had </w:t>
      </w:r>
      <w:r w:rsidRPr="006178F5">
        <w:rPr>
          <w:rStyle w:val="StyleUnderline"/>
        </w:rPr>
        <w:t>afforded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a respite from</w:t>
      </w:r>
      <w:r w:rsidRPr="006178F5">
        <w:rPr>
          <w:sz w:val="16"/>
        </w:rPr>
        <w:t xml:space="preserve"> normal levels of </w:t>
      </w:r>
      <w:r w:rsidRPr="006178F5">
        <w:rPr>
          <w:rStyle w:val="StyleUnderline"/>
        </w:rPr>
        <w:t>geopolitical danger and competition</w:t>
      </w:r>
      <w:r w:rsidRPr="006178F5">
        <w:rPr>
          <w:sz w:val="16"/>
        </w:rPr>
        <w:t xml:space="preserve">. Now, however, </w:t>
      </w:r>
      <w:r w:rsidRPr="006178F5">
        <w:rPr>
          <w:rStyle w:val="StyleUnderline"/>
        </w:rPr>
        <w:t xml:space="preserve">the </w:t>
      </w:r>
      <w:r w:rsidRPr="006178F5">
        <w:rPr>
          <w:rStyle w:val="Emphasis"/>
        </w:rPr>
        <w:t>strategic horizon is darkening,</w:t>
      </w:r>
      <w:r w:rsidRPr="006178F5">
        <w:rPr>
          <w:sz w:val="16"/>
        </w:rPr>
        <w:t xml:space="preserve"> due to four factors. First, </w:t>
      </w:r>
      <w:r w:rsidRPr="006178F5">
        <w:rPr>
          <w:rStyle w:val="Emphasis"/>
        </w:rPr>
        <w:t xml:space="preserve">great-power military competition </w:t>
      </w:r>
      <w:r w:rsidRPr="006178F5">
        <w:rPr>
          <w:rStyle w:val="StyleUnderline"/>
        </w:rPr>
        <w:t>is back. The world’s</w:t>
      </w:r>
      <w:r w:rsidRPr="006178F5">
        <w:rPr>
          <w:sz w:val="16"/>
        </w:rPr>
        <w:t xml:space="preserve"> two </w:t>
      </w:r>
      <w:r w:rsidRPr="006178F5">
        <w:rPr>
          <w:rStyle w:val="StyleUnderline"/>
        </w:rPr>
        <w:t>leading authoritarian powers—</w:t>
      </w:r>
      <w:r w:rsidRPr="00E51CA2">
        <w:rPr>
          <w:rStyle w:val="Emphasis"/>
          <w:highlight w:val="cyan"/>
        </w:rPr>
        <w:t xml:space="preserve">China </w:t>
      </w:r>
      <w:r w:rsidRPr="006178F5">
        <w:rPr>
          <w:sz w:val="16"/>
        </w:rPr>
        <w:t>and Russia</w:t>
      </w:r>
      <w:r w:rsidRPr="006178F5">
        <w:rPr>
          <w:rStyle w:val="StyleUnderline"/>
        </w:rPr>
        <w:t>—are seeking</w:t>
      </w:r>
      <w:r w:rsidRPr="006178F5">
        <w:rPr>
          <w:sz w:val="16"/>
        </w:rPr>
        <w:t xml:space="preserve"> regional </w:t>
      </w:r>
      <w:r w:rsidRPr="006178F5">
        <w:rPr>
          <w:rStyle w:val="StyleUnderline"/>
        </w:rPr>
        <w:t xml:space="preserve">hegemony, </w:t>
      </w:r>
      <w:r w:rsidRPr="00E51CA2">
        <w:rPr>
          <w:rStyle w:val="Emphasis"/>
          <w:highlight w:val="cyan"/>
        </w:rPr>
        <w:t>contesting global norms</w:t>
      </w:r>
      <w:r w:rsidRPr="006178F5">
        <w:rPr>
          <w:rStyle w:val="StyleUnderline"/>
        </w:rPr>
        <w:t xml:space="preserve"> </w:t>
      </w:r>
      <w:r w:rsidRPr="00E51CA2">
        <w:rPr>
          <w:rStyle w:val="StyleUnderline"/>
          <w:highlight w:val="cyan"/>
        </w:rPr>
        <w:t>such as nonaggression</w:t>
      </w:r>
      <w:r w:rsidRPr="006178F5">
        <w:rPr>
          <w:rStyle w:val="StyleUnderline"/>
        </w:rPr>
        <w:t xml:space="preserve"> </w:t>
      </w:r>
      <w:r w:rsidRPr="00E51CA2">
        <w:rPr>
          <w:rStyle w:val="StyleUnderline"/>
          <w:highlight w:val="cyan"/>
        </w:rPr>
        <w:t>and</w:t>
      </w:r>
      <w:r w:rsidRPr="006178F5">
        <w:rPr>
          <w:rStyle w:val="StyleUnderline"/>
        </w:rPr>
        <w:t xml:space="preserve"> freedom of </w:t>
      </w:r>
      <w:r w:rsidRPr="00E51CA2">
        <w:rPr>
          <w:rStyle w:val="StyleUnderline"/>
          <w:highlight w:val="cyan"/>
        </w:rPr>
        <w:t>navigation</w:t>
      </w:r>
      <w:r w:rsidRPr="006178F5">
        <w:rPr>
          <w:rStyle w:val="StyleUnderline"/>
        </w:rPr>
        <w:t>, and developing the</w:t>
      </w:r>
      <w:r w:rsidRPr="006178F5">
        <w:rPr>
          <w:sz w:val="16"/>
        </w:rPr>
        <w:t xml:space="preserve"> military </w:t>
      </w:r>
      <w:r w:rsidRPr="006178F5">
        <w:rPr>
          <w:rStyle w:val="StyleUnderline"/>
        </w:rPr>
        <w:t>punch to underwrite these ambitions</w:t>
      </w:r>
      <w:r w:rsidRPr="006178F5">
        <w:rPr>
          <w:sz w:val="16"/>
        </w:rPr>
        <w:t xml:space="preserve">. Notwithstanding severe economic and demographic problems, </w:t>
      </w:r>
      <w:r w:rsidRPr="006178F5">
        <w:rPr>
          <w:rStyle w:val="StyleUnderline"/>
        </w:rPr>
        <w:t>Russia</w:t>
      </w:r>
      <w:r w:rsidRPr="006178F5">
        <w:rPr>
          <w:sz w:val="16"/>
        </w:rPr>
        <w:t xml:space="preserve"> has </w:t>
      </w:r>
      <w:r w:rsidRPr="006178F5">
        <w:rPr>
          <w:rStyle w:val="StyleUnderline"/>
        </w:rPr>
        <w:t>conducted a major military modernization emphasizing nuclear weapons</w:t>
      </w:r>
      <w:r w:rsidRPr="006178F5">
        <w:rPr>
          <w:sz w:val="16"/>
        </w:rPr>
        <w:t xml:space="preserve">, high-end </w:t>
      </w:r>
      <w:r w:rsidRPr="006178F5">
        <w:rPr>
          <w:rStyle w:val="StyleUnderline"/>
        </w:rPr>
        <w:t>conventional capabilities, and</w:t>
      </w:r>
      <w:r w:rsidRPr="006178F5">
        <w:rPr>
          <w:sz w:val="16"/>
        </w:rPr>
        <w:t xml:space="preserve"> rapid-deployment and </w:t>
      </w:r>
      <w:r w:rsidRPr="006178F5">
        <w:rPr>
          <w:rStyle w:val="StyleUnderline"/>
        </w:rPr>
        <w:t>special operations</w:t>
      </w:r>
      <w:r w:rsidRPr="006178F5">
        <w:rPr>
          <w:sz w:val="16"/>
        </w:rPr>
        <w:t xml:space="preserve"> forces— </w:t>
      </w:r>
      <w:r w:rsidRPr="006178F5">
        <w:rPr>
          <w:rStyle w:val="StyleUnderline"/>
        </w:rPr>
        <w:t xml:space="preserve">and utilized </w:t>
      </w:r>
      <w:r w:rsidRPr="006178F5">
        <w:rPr>
          <w:sz w:val="16"/>
        </w:rPr>
        <w:t xml:space="preserve">many of </w:t>
      </w:r>
      <w:r w:rsidRPr="006178F5">
        <w:rPr>
          <w:rStyle w:val="StyleUnderline"/>
        </w:rPr>
        <w:t xml:space="preserve">these </w:t>
      </w:r>
      <w:r w:rsidRPr="006178F5">
        <w:rPr>
          <w:sz w:val="16"/>
        </w:rPr>
        <w:t xml:space="preserve">capabilities in conflicts </w:t>
      </w:r>
      <w:r w:rsidRPr="006178F5">
        <w:rPr>
          <w:rStyle w:val="StyleUnderline"/>
        </w:rPr>
        <w:t>in Ukraine and Syria</w:t>
      </w:r>
      <w:r w:rsidRPr="006178F5">
        <w:rPr>
          <w:sz w:val="16"/>
        </w:rPr>
        <w:t xml:space="preserve">.10 </w:t>
      </w:r>
      <w:r w:rsidRPr="00E51CA2">
        <w:rPr>
          <w:rStyle w:val="StyleUnderline"/>
          <w:highlight w:val="cyan"/>
        </w:rPr>
        <w:t>China</w:t>
      </w:r>
      <w:r w:rsidRPr="006178F5">
        <w:rPr>
          <w:sz w:val="16"/>
        </w:rPr>
        <w:t xml:space="preserve">, meanwhile, has </w:t>
      </w:r>
      <w:r w:rsidRPr="00E51CA2">
        <w:rPr>
          <w:rStyle w:val="StyleUnderline"/>
          <w:highlight w:val="cyan"/>
        </w:rPr>
        <w:t>carried</w:t>
      </w:r>
      <w:r w:rsidRPr="006178F5">
        <w:rPr>
          <w:rStyle w:val="StyleUnderline"/>
        </w:rPr>
        <w:t xml:space="preserve"> out a </w:t>
      </w:r>
      <w:r w:rsidRPr="00E51CA2">
        <w:rPr>
          <w:rStyle w:val="Emphasis"/>
          <w:highlight w:val="cyan"/>
        </w:rPr>
        <w:t>buildup of historic proportions</w:t>
      </w:r>
      <w:r w:rsidRPr="006178F5">
        <w:rPr>
          <w:sz w:val="16"/>
        </w:rPr>
        <w:t xml:space="preserve">, with constant-dollar defense outlays rising from US$26 billion in 1995 to US$226 billion in 2016.11 Ominously, </w:t>
      </w:r>
      <w:r w:rsidRPr="006178F5">
        <w:rPr>
          <w:rStyle w:val="StyleUnderline"/>
        </w:rPr>
        <w:t>these expenditures</w:t>
      </w:r>
      <w:r w:rsidRPr="006178F5">
        <w:rPr>
          <w:sz w:val="16"/>
        </w:rPr>
        <w:t xml:space="preserve"> have </w:t>
      </w:r>
      <w:r w:rsidRPr="006178F5">
        <w:rPr>
          <w:rStyle w:val="StyleUnderline"/>
        </w:rPr>
        <w:t>funded</w:t>
      </w:r>
      <w:r w:rsidRPr="006178F5">
        <w:rPr>
          <w:sz w:val="16"/>
        </w:rPr>
        <w:t xml:space="preserve"> development of </w:t>
      </w:r>
      <w:r w:rsidRPr="006178F5">
        <w:rPr>
          <w:rStyle w:val="Emphasis"/>
        </w:rPr>
        <w:t>power-projection</w:t>
      </w:r>
      <w:r w:rsidRPr="006178F5">
        <w:rPr>
          <w:rStyle w:val="StyleUnderline"/>
        </w:rPr>
        <w:t xml:space="preserve"> and </w:t>
      </w:r>
      <w:proofErr w:type="spellStart"/>
      <w:r w:rsidRPr="006178F5">
        <w:rPr>
          <w:rStyle w:val="StyleUnderline"/>
        </w:rPr>
        <w:t>antiaccess</w:t>
      </w:r>
      <w:proofErr w:type="spellEnd"/>
      <w:r w:rsidRPr="006178F5">
        <w:rPr>
          <w:sz w:val="16"/>
        </w:rPr>
        <w:t xml:space="preserve">/area denial (A2/AD) </w:t>
      </w:r>
      <w:r w:rsidRPr="006178F5">
        <w:rPr>
          <w:rStyle w:val="StyleUnderline"/>
        </w:rPr>
        <w:t>tools</w:t>
      </w:r>
      <w:r w:rsidRPr="006178F5">
        <w:rPr>
          <w:sz w:val="16"/>
        </w:rPr>
        <w:t xml:space="preserve"> necessary </w:t>
      </w:r>
      <w:r w:rsidRPr="006178F5">
        <w:rPr>
          <w:rStyle w:val="StyleUnderline"/>
        </w:rPr>
        <w:t>to threaten China’s neighbors and complicate U.S. intervention</w:t>
      </w:r>
      <w:r w:rsidRPr="006178F5">
        <w:rPr>
          <w:sz w:val="16"/>
        </w:rPr>
        <w:t xml:space="preserve"> on their behalf. Washington has grown accustomed to having a generational military lead; </w:t>
      </w:r>
      <w:r w:rsidRPr="006178F5">
        <w:rPr>
          <w:rStyle w:val="StyleUnderline"/>
        </w:rPr>
        <w:t>Russian and Chinese modernization</w:t>
      </w:r>
      <w:r w:rsidRPr="006178F5">
        <w:rPr>
          <w:sz w:val="16"/>
        </w:rPr>
        <w:t xml:space="preserve"> efforts </w:t>
      </w:r>
      <w:r w:rsidRPr="006178F5">
        <w:rPr>
          <w:rStyle w:val="StyleUnderline"/>
        </w:rPr>
        <w:t>are</w:t>
      </w:r>
      <w:r w:rsidRPr="006178F5">
        <w:rPr>
          <w:sz w:val="16"/>
        </w:rPr>
        <w:t xml:space="preserve"> now </w:t>
      </w:r>
      <w:r w:rsidRPr="006178F5">
        <w:rPr>
          <w:rStyle w:val="StyleUnderline"/>
        </w:rPr>
        <w:t>creating a</w:t>
      </w:r>
      <w:r w:rsidRPr="006178F5">
        <w:rPr>
          <w:sz w:val="16"/>
        </w:rPr>
        <w:t xml:space="preserve"> far </w:t>
      </w:r>
      <w:r w:rsidRPr="00E51CA2">
        <w:rPr>
          <w:rStyle w:val="Emphasis"/>
          <w:highlight w:val="cyan"/>
        </w:rPr>
        <w:t>more competitive environment</w:t>
      </w:r>
      <w:r w:rsidRPr="006178F5">
        <w:rPr>
          <w:sz w:val="16"/>
        </w:rPr>
        <w:t xml:space="preserve">. Second, the </w:t>
      </w:r>
      <w:r w:rsidRPr="006178F5">
        <w:rPr>
          <w:rStyle w:val="StyleUnderline"/>
        </w:rPr>
        <w:t>international outlaws are no longer</w:t>
      </w:r>
      <w:r w:rsidRPr="006178F5">
        <w:rPr>
          <w:sz w:val="16"/>
        </w:rPr>
        <w:t xml:space="preserve"> so </w:t>
      </w:r>
      <w:r w:rsidRPr="006178F5">
        <w:rPr>
          <w:rStyle w:val="StyleUnderline"/>
        </w:rPr>
        <w:t xml:space="preserve">weak. </w:t>
      </w:r>
      <w:r w:rsidRPr="00E51CA2">
        <w:rPr>
          <w:rStyle w:val="Emphasis"/>
          <w:highlight w:val="cyan"/>
        </w:rPr>
        <w:t>North Korea</w:t>
      </w:r>
      <w:r w:rsidRPr="00E51CA2">
        <w:rPr>
          <w:sz w:val="16"/>
          <w:highlight w:val="cyan"/>
        </w:rPr>
        <w:t>’s</w:t>
      </w:r>
      <w:r w:rsidRPr="006178F5">
        <w:rPr>
          <w:sz w:val="16"/>
        </w:rPr>
        <w:t xml:space="preserve"> conventional forces have atrophied, but it </w:t>
      </w:r>
      <w:r w:rsidRPr="006178F5">
        <w:rPr>
          <w:rStyle w:val="StyleUnderline"/>
        </w:rPr>
        <w:t xml:space="preserve">has amassed a </w:t>
      </w:r>
      <w:r w:rsidRPr="00E51CA2">
        <w:rPr>
          <w:rStyle w:val="Emphasis"/>
          <w:highlight w:val="cyan"/>
        </w:rPr>
        <w:t>growing nuclear arsenal</w:t>
      </w:r>
      <w:r w:rsidRPr="006178F5">
        <w:rPr>
          <w:rStyle w:val="StyleUnderline"/>
        </w:rPr>
        <w:t xml:space="preserve"> and is developing</w:t>
      </w:r>
      <w:r w:rsidRPr="006178F5">
        <w:rPr>
          <w:sz w:val="16"/>
        </w:rPr>
        <w:t xml:space="preserve"> an </w:t>
      </w:r>
      <w:r w:rsidRPr="006178F5">
        <w:rPr>
          <w:rStyle w:val="StyleUnderline"/>
        </w:rPr>
        <w:t xml:space="preserve">intercontinental delivery </w:t>
      </w:r>
      <w:r w:rsidRPr="006178F5">
        <w:rPr>
          <w:sz w:val="16"/>
        </w:rPr>
        <w:t xml:space="preserve">capability </w:t>
      </w:r>
      <w:r w:rsidRPr="006178F5">
        <w:rPr>
          <w:rStyle w:val="StyleUnderline"/>
        </w:rPr>
        <w:t xml:space="preserve">that will </w:t>
      </w:r>
      <w:r w:rsidRPr="006178F5">
        <w:rPr>
          <w:sz w:val="16"/>
        </w:rPr>
        <w:t xml:space="preserve">soon </w:t>
      </w:r>
      <w:r w:rsidRPr="006178F5">
        <w:rPr>
          <w:rStyle w:val="StyleUnderline"/>
        </w:rPr>
        <w:t xml:space="preserve">allow it to threaten </w:t>
      </w:r>
      <w:r w:rsidRPr="006178F5">
        <w:rPr>
          <w:sz w:val="16"/>
        </w:rPr>
        <w:t xml:space="preserve">not just America’s regional allies but also </w:t>
      </w:r>
      <w:r w:rsidRPr="006178F5">
        <w:rPr>
          <w:rStyle w:val="StyleUnderline"/>
        </w:rPr>
        <w:t>the continental U</w:t>
      </w:r>
      <w:r w:rsidRPr="006178F5">
        <w:rPr>
          <w:sz w:val="16"/>
        </w:rPr>
        <w:t xml:space="preserve">nited </w:t>
      </w:r>
      <w:r w:rsidRPr="006178F5">
        <w:rPr>
          <w:rStyle w:val="StyleUnderline"/>
        </w:rPr>
        <w:t>S</w:t>
      </w:r>
      <w:r w:rsidRPr="006178F5">
        <w:rPr>
          <w:sz w:val="16"/>
        </w:rPr>
        <w:t xml:space="preserve">tates.12 </w:t>
      </w:r>
      <w:r w:rsidRPr="00E51CA2">
        <w:rPr>
          <w:rStyle w:val="Emphasis"/>
          <w:highlight w:val="cyan"/>
        </w:rPr>
        <w:t>Iran</w:t>
      </w:r>
      <w:r w:rsidRPr="006178F5">
        <w:rPr>
          <w:rStyle w:val="StyleUnderline"/>
        </w:rPr>
        <w:t xml:space="preserve"> </w:t>
      </w:r>
      <w:r w:rsidRPr="00E51CA2">
        <w:rPr>
          <w:rStyle w:val="StyleUnderline"/>
          <w:highlight w:val="cyan"/>
        </w:rPr>
        <w:t>remains a nuclear threshold state</w:t>
      </w:r>
      <w:r w:rsidRPr="006178F5">
        <w:rPr>
          <w:sz w:val="16"/>
        </w:rPr>
        <w:t xml:space="preserve">, one </w:t>
      </w:r>
      <w:r w:rsidRPr="006178F5">
        <w:rPr>
          <w:rStyle w:val="StyleUnderline"/>
        </w:rPr>
        <w:t>that continues to develop</w:t>
      </w:r>
      <w:r w:rsidRPr="006178F5">
        <w:rPr>
          <w:sz w:val="16"/>
        </w:rPr>
        <w:t xml:space="preserve"> ballistic </w:t>
      </w:r>
      <w:r w:rsidRPr="006178F5">
        <w:rPr>
          <w:rStyle w:val="StyleUnderline"/>
        </w:rPr>
        <w:t>missiles and A2/AD</w:t>
      </w:r>
      <w:r w:rsidRPr="006178F5">
        <w:rPr>
          <w:sz w:val="16"/>
        </w:rPr>
        <w:t xml:space="preserve"> capabilities </w:t>
      </w:r>
      <w:r w:rsidRPr="006178F5">
        <w:rPr>
          <w:rStyle w:val="StyleUnderline"/>
        </w:rPr>
        <w:t>while employing</w:t>
      </w:r>
      <w:r w:rsidRPr="006178F5">
        <w:rPr>
          <w:sz w:val="16"/>
        </w:rPr>
        <w:t xml:space="preserve"> sectarian and </w:t>
      </w:r>
      <w:r w:rsidRPr="00E51CA2">
        <w:rPr>
          <w:rStyle w:val="Emphasis"/>
          <w:highlight w:val="cyan"/>
        </w:rPr>
        <w:t>proxy forces</w:t>
      </w:r>
      <w:r w:rsidRPr="00E51CA2">
        <w:rPr>
          <w:rStyle w:val="StyleUnderline"/>
          <w:highlight w:val="cyan"/>
        </w:rPr>
        <w:t xml:space="preserve"> across</w:t>
      </w:r>
      <w:r w:rsidRPr="006178F5">
        <w:rPr>
          <w:rStyle w:val="StyleUnderline"/>
        </w:rPr>
        <w:t xml:space="preserve"> the Middle East.</w:t>
      </w:r>
      <w:r w:rsidRPr="006178F5">
        <w:rPr>
          <w:sz w:val="16"/>
        </w:rPr>
        <w:t xml:space="preserve"> </w:t>
      </w:r>
      <w:r w:rsidRPr="006178F5">
        <w:rPr>
          <w:rStyle w:val="StyleUnderline"/>
        </w:rPr>
        <w:t xml:space="preserve">The </w:t>
      </w:r>
      <w:r w:rsidRPr="00E51CA2">
        <w:rPr>
          <w:rStyle w:val="Emphasis"/>
          <w:highlight w:val="cyan"/>
        </w:rPr>
        <w:t>Islamic State</w:t>
      </w:r>
      <w:r w:rsidRPr="006178F5">
        <w:rPr>
          <w:sz w:val="16"/>
        </w:rPr>
        <w:t xml:space="preserve">, for its part, is headed for defeat, but </w:t>
      </w:r>
      <w:r w:rsidRPr="006178F5">
        <w:rPr>
          <w:rStyle w:val="StyleUnderline"/>
        </w:rPr>
        <w:t xml:space="preserve">has </w:t>
      </w:r>
      <w:r w:rsidRPr="00E51CA2">
        <w:rPr>
          <w:rStyle w:val="StyleUnderline"/>
          <w:highlight w:val="cyan"/>
        </w:rPr>
        <w:t>displayed military capabilities</w:t>
      </w:r>
      <w:r w:rsidRPr="006178F5">
        <w:rPr>
          <w:rStyle w:val="StyleUnderline"/>
        </w:rPr>
        <w:t xml:space="preserve"> unprecedented for any terrorist </w:t>
      </w:r>
      <w:proofErr w:type="gramStart"/>
      <w:r w:rsidRPr="006178F5">
        <w:rPr>
          <w:rStyle w:val="StyleUnderline"/>
        </w:rPr>
        <w:t>group</w:t>
      </w:r>
      <w:r w:rsidRPr="006178F5">
        <w:rPr>
          <w:sz w:val="16"/>
        </w:rPr>
        <w:t>, and</w:t>
      </w:r>
      <w:proofErr w:type="gramEnd"/>
      <w:r w:rsidRPr="006178F5">
        <w:rPr>
          <w:sz w:val="16"/>
        </w:rPr>
        <w:t xml:space="preserve"> shown that </w:t>
      </w:r>
      <w:r w:rsidRPr="006178F5">
        <w:rPr>
          <w:rStyle w:val="StyleUnderline"/>
        </w:rPr>
        <w:t>counterterrorism will continue to place</w:t>
      </w:r>
      <w:r w:rsidRPr="006178F5">
        <w:rPr>
          <w:sz w:val="16"/>
        </w:rPr>
        <w:t xml:space="preserve"> significant </w:t>
      </w:r>
      <w:r w:rsidRPr="00E51CA2">
        <w:rPr>
          <w:rStyle w:val="Emphasis"/>
          <w:highlight w:val="cyan"/>
        </w:rPr>
        <w:t>operational demands</w:t>
      </w:r>
      <w:r w:rsidRPr="006178F5">
        <w:rPr>
          <w:rStyle w:val="StyleUnderline"/>
        </w:rPr>
        <w:t xml:space="preserve"> </w:t>
      </w:r>
      <w:r w:rsidRPr="00E51CA2">
        <w:rPr>
          <w:rStyle w:val="StyleUnderline"/>
          <w:highlight w:val="cyan"/>
        </w:rPr>
        <w:t>on U.S. forces</w:t>
      </w:r>
      <w:r w:rsidRPr="006178F5">
        <w:rPr>
          <w:sz w:val="16"/>
        </w:rPr>
        <w:t xml:space="preserve"> whether in this context or in others. Rogue actors have long preoccupied American planners, but the rogues are now more capable than at any time in decades. Third, </w:t>
      </w:r>
      <w:r w:rsidRPr="006178F5">
        <w:rPr>
          <w:rStyle w:val="StyleUnderline"/>
        </w:rPr>
        <w:t xml:space="preserve">the </w:t>
      </w:r>
      <w:r w:rsidRPr="006178F5">
        <w:rPr>
          <w:rStyle w:val="Emphasis"/>
        </w:rPr>
        <w:t>democratization of technology</w:t>
      </w:r>
      <w:r w:rsidRPr="006178F5">
        <w:rPr>
          <w:sz w:val="16"/>
        </w:rPr>
        <w:t xml:space="preserve"> has </w:t>
      </w:r>
      <w:r w:rsidRPr="006178F5">
        <w:rPr>
          <w:rStyle w:val="StyleUnderline"/>
        </w:rPr>
        <w:t>allowed</w:t>
      </w:r>
      <w:r w:rsidRPr="006178F5">
        <w:rPr>
          <w:sz w:val="16"/>
        </w:rPr>
        <w:t xml:space="preserve"> more </w:t>
      </w:r>
      <w:r w:rsidRPr="006178F5">
        <w:rPr>
          <w:rStyle w:val="StyleUnderline"/>
        </w:rPr>
        <w:t>actors to contest American superiority</w:t>
      </w:r>
      <w:r w:rsidRPr="006178F5">
        <w:rPr>
          <w:sz w:val="16"/>
        </w:rPr>
        <w:t xml:space="preserve"> in dangerous ways. </w:t>
      </w:r>
      <w:r w:rsidRPr="006178F5">
        <w:rPr>
          <w:rStyle w:val="StyleUnderline"/>
        </w:rPr>
        <w:t>The spread of antisatellite and cyberwarfare capabilities; the proliferation of</w:t>
      </w:r>
      <w:r w:rsidRPr="006178F5">
        <w:rPr>
          <w:sz w:val="16"/>
        </w:rPr>
        <w:t xml:space="preserve"> man-portable </w:t>
      </w:r>
      <w:r w:rsidRPr="006178F5">
        <w:rPr>
          <w:rStyle w:val="StyleUnderline"/>
        </w:rPr>
        <w:t>air defense</w:t>
      </w:r>
      <w:r w:rsidRPr="006178F5">
        <w:rPr>
          <w:sz w:val="16"/>
        </w:rPr>
        <w:t xml:space="preserve"> systems </w:t>
      </w:r>
      <w:r w:rsidRPr="006178F5">
        <w:rPr>
          <w:rStyle w:val="StyleUnderline"/>
        </w:rPr>
        <w:t>and ballistic missiles; the increasing availability of</w:t>
      </w:r>
      <w:r w:rsidRPr="006178F5">
        <w:rPr>
          <w:sz w:val="16"/>
        </w:rPr>
        <w:t xml:space="preserve"> key elements of the </w:t>
      </w:r>
      <w:r w:rsidRPr="006178F5">
        <w:rPr>
          <w:rStyle w:val="StyleUnderline"/>
        </w:rPr>
        <w:t>precision-strike</w:t>
      </w:r>
      <w:r w:rsidRPr="006178F5">
        <w:rPr>
          <w:sz w:val="16"/>
        </w:rPr>
        <w:t xml:space="preserve"> complex— these phenomena have </w:t>
      </w:r>
      <w:r w:rsidRPr="006178F5">
        <w:rPr>
          <w:rStyle w:val="StyleUnderline"/>
        </w:rPr>
        <w:t>had a</w:t>
      </w:r>
      <w:r w:rsidRPr="006178F5">
        <w:rPr>
          <w:sz w:val="16"/>
        </w:rPr>
        <w:t xml:space="preserve"> military </w:t>
      </w:r>
      <w:r w:rsidRPr="006178F5">
        <w:rPr>
          <w:rStyle w:val="Emphasis"/>
        </w:rPr>
        <w:t>leveling effect</w:t>
      </w:r>
      <w:r w:rsidRPr="006178F5">
        <w:rPr>
          <w:rStyle w:val="StyleUnderline"/>
        </w:rPr>
        <w:t xml:space="preserve"> by giving weaker actors capabilities which were</w:t>
      </w:r>
      <w:r w:rsidRPr="006178F5">
        <w:rPr>
          <w:sz w:val="16"/>
        </w:rPr>
        <w:t xml:space="preserve"> formerly </w:t>
      </w:r>
      <w:r w:rsidRPr="006178F5">
        <w:rPr>
          <w:rStyle w:val="StyleUnderline"/>
        </w:rPr>
        <w:t>unique to</w:t>
      </w:r>
      <w:r w:rsidRPr="006178F5">
        <w:rPr>
          <w:sz w:val="16"/>
        </w:rPr>
        <w:t xml:space="preserve"> technologically</w:t>
      </w:r>
      <w:r w:rsidRPr="006178F5">
        <w:rPr>
          <w:rStyle w:val="StyleUnderline"/>
        </w:rPr>
        <w:t xml:space="preserve"> advanced states. As such technologies “proliferate</w:t>
      </w:r>
      <w:r w:rsidRPr="006178F5">
        <w:rPr>
          <w:sz w:val="16"/>
        </w:rPr>
        <w:t xml:space="preserve"> worldwide,” Air Force Chief of Staff General David Goldfein commented in 2016, “</w:t>
      </w:r>
      <w:r w:rsidRPr="006178F5">
        <w:rPr>
          <w:rStyle w:val="StyleUnderline"/>
        </w:rPr>
        <w:t xml:space="preserve">the </w:t>
      </w:r>
      <w:r w:rsidRPr="00E51CA2">
        <w:rPr>
          <w:rStyle w:val="Emphasis"/>
          <w:highlight w:val="cyan"/>
        </w:rPr>
        <w:t>technology and capability gaps</w:t>
      </w:r>
      <w:r w:rsidRPr="006178F5">
        <w:rPr>
          <w:sz w:val="16"/>
        </w:rPr>
        <w:t xml:space="preserve"> between America and our adversaries </w:t>
      </w:r>
      <w:r w:rsidRPr="006178F5">
        <w:rPr>
          <w:rStyle w:val="StyleUnderline"/>
        </w:rPr>
        <w:t xml:space="preserve">are </w:t>
      </w:r>
      <w:r w:rsidRPr="00E51CA2">
        <w:rPr>
          <w:rStyle w:val="Emphasis"/>
          <w:highlight w:val="cyan"/>
        </w:rPr>
        <w:t xml:space="preserve">closing </w:t>
      </w:r>
      <w:r w:rsidRPr="006178F5">
        <w:rPr>
          <w:rStyle w:val="Emphasis"/>
        </w:rPr>
        <w:t xml:space="preserve">dangerously </w:t>
      </w:r>
      <w:r w:rsidRPr="00E51CA2">
        <w:rPr>
          <w:rStyle w:val="Emphasis"/>
          <w:highlight w:val="cyan"/>
        </w:rPr>
        <w:t>fast</w:t>
      </w:r>
      <w:r w:rsidRPr="006178F5">
        <w:rPr>
          <w:sz w:val="16"/>
        </w:rPr>
        <w:t xml:space="preserve">.”13 Indeed, as these capabilities spread, </w:t>
      </w:r>
      <w:r w:rsidRPr="006178F5">
        <w:rPr>
          <w:rStyle w:val="StyleUnderline"/>
        </w:rPr>
        <w:t>fourth-generation systems</w:t>
      </w:r>
      <w:r w:rsidRPr="006178F5">
        <w:rPr>
          <w:sz w:val="16"/>
        </w:rPr>
        <w:t xml:space="preserve"> (such as F-15s and F-16s) </w:t>
      </w:r>
      <w:r w:rsidRPr="006178F5">
        <w:rPr>
          <w:rStyle w:val="StyleUnderline"/>
        </w:rPr>
        <w:t>may provide decreasing utility against</w:t>
      </w:r>
      <w:r w:rsidRPr="006178F5">
        <w:rPr>
          <w:sz w:val="16"/>
        </w:rPr>
        <w:t xml:space="preserve"> even </w:t>
      </w:r>
      <w:r w:rsidRPr="006178F5">
        <w:rPr>
          <w:rStyle w:val="StyleUnderline"/>
        </w:rPr>
        <w:t>non-great-power competitors</w:t>
      </w:r>
      <w:r w:rsidRPr="006178F5">
        <w:rPr>
          <w:sz w:val="16"/>
        </w:rPr>
        <w:t xml:space="preserve">, and far more </w:t>
      </w:r>
      <w:r w:rsidRPr="00E51CA2">
        <w:rPr>
          <w:rStyle w:val="Emphasis"/>
          <w:highlight w:val="cyan"/>
        </w:rPr>
        <w:t>fifth-generation capabilities</w:t>
      </w:r>
      <w:r w:rsidRPr="006178F5">
        <w:rPr>
          <w:rStyle w:val="StyleUnderline"/>
        </w:rPr>
        <w:t xml:space="preserve"> may be </w:t>
      </w:r>
      <w:r w:rsidRPr="00E51CA2">
        <w:rPr>
          <w:rStyle w:val="StyleUnderline"/>
          <w:highlight w:val="cyan"/>
        </w:rPr>
        <w:t>needed to</w:t>
      </w:r>
      <w:r w:rsidRPr="006178F5">
        <w:rPr>
          <w:rStyle w:val="StyleUnderline"/>
        </w:rPr>
        <w:t xml:space="preserve"> </w:t>
      </w:r>
      <w:r w:rsidRPr="00E51CA2">
        <w:rPr>
          <w:rStyle w:val="Emphasis"/>
          <w:highlight w:val="cyan"/>
        </w:rPr>
        <w:t>perpetuate American overmatch</w:t>
      </w:r>
      <w:r w:rsidRPr="006178F5">
        <w:rPr>
          <w:sz w:val="16"/>
        </w:rPr>
        <w:t xml:space="preserve">. Finally, </w:t>
      </w:r>
      <w:r w:rsidRPr="006178F5">
        <w:rPr>
          <w:rStyle w:val="StyleUnderline"/>
        </w:rPr>
        <w:t xml:space="preserve">the number of </w:t>
      </w:r>
      <w:r w:rsidRPr="00E51CA2">
        <w:rPr>
          <w:rStyle w:val="StyleUnderline"/>
          <w:highlight w:val="cyan"/>
        </w:rPr>
        <w:t>challenges</w:t>
      </w:r>
      <w:r w:rsidRPr="006178F5">
        <w:rPr>
          <w:rStyle w:val="StyleUnderline"/>
        </w:rPr>
        <w:t xml:space="preserve"> has </w:t>
      </w:r>
      <w:r w:rsidRPr="00E51CA2">
        <w:rPr>
          <w:rStyle w:val="Emphasis"/>
          <w:highlight w:val="cyan"/>
        </w:rPr>
        <w:t>multiplied</w:t>
      </w:r>
      <w:r w:rsidRPr="006178F5">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6178F5">
        <w:rPr>
          <w:rStyle w:val="StyleUnderline"/>
        </w:rPr>
        <w:t>old threats still exist—but</w:t>
      </w:r>
      <w:r w:rsidRPr="006178F5">
        <w:rPr>
          <w:sz w:val="16"/>
        </w:rPr>
        <w:t xml:space="preserve"> the more </w:t>
      </w:r>
      <w:r w:rsidRPr="006178F5">
        <w:rPr>
          <w:rStyle w:val="StyleUnderline"/>
        </w:rPr>
        <w:t>permissive conditions have vanished. The U</w:t>
      </w:r>
      <w:r w:rsidRPr="006178F5">
        <w:rPr>
          <w:sz w:val="16"/>
        </w:rPr>
        <w:t xml:space="preserve">nited </w:t>
      </w:r>
      <w:r w:rsidRPr="006178F5">
        <w:rPr>
          <w:rStyle w:val="StyleUnderline"/>
        </w:rPr>
        <w:t>S</w:t>
      </w:r>
      <w:r w:rsidRPr="006178F5">
        <w:rPr>
          <w:sz w:val="16"/>
        </w:rPr>
        <w:t xml:space="preserve">tates </w:t>
      </w:r>
      <w:r w:rsidRPr="00E51CA2">
        <w:rPr>
          <w:rStyle w:val="StyleUnderline"/>
          <w:highlight w:val="cyan"/>
        </w:rPr>
        <w:t xml:space="preserve">confronts </w:t>
      </w:r>
      <w:r w:rsidRPr="00E51CA2">
        <w:rPr>
          <w:rStyle w:val="Emphasis"/>
          <w:highlight w:val="cyan"/>
        </w:rPr>
        <w:t>rogue states</w:t>
      </w:r>
      <w:r w:rsidRPr="006178F5">
        <w:rPr>
          <w:sz w:val="16"/>
        </w:rPr>
        <w:t xml:space="preserve">, lethal </w:t>
      </w:r>
      <w:r w:rsidRPr="006178F5">
        <w:rPr>
          <w:rStyle w:val="StyleUnderline"/>
        </w:rPr>
        <w:t xml:space="preserve">jihadist organizations, </w:t>
      </w:r>
      <w:r w:rsidRPr="00E51CA2">
        <w:rPr>
          <w:rStyle w:val="StyleUnderline"/>
          <w:highlight w:val="cyan"/>
        </w:rPr>
        <w:t xml:space="preserve">and </w:t>
      </w:r>
      <w:r w:rsidRPr="00E51CA2">
        <w:rPr>
          <w:rStyle w:val="Emphasis"/>
          <w:highlight w:val="cyan"/>
        </w:rPr>
        <w:t>great-power competition</w:t>
      </w:r>
      <w:r w:rsidRPr="006178F5">
        <w:rPr>
          <w:rStyle w:val="StyleUnderline"/>
        </w:rPr>
        <w:t xml:space="preserve">; there are </w:t>
      </w:r>
      <w:r w:rsidRPr="006178F5">
        <w:rPr>
          <w:rStyle w:val="Emphasis"/>
        </w:rPr>
        <w:t>severe challenges</w:t>
      </w:r>
      <w:r w:rsidRPr="006178F5">
        <w:rPr>
          <w:rStyle w:val="StyleUnderline"/>
        </w:rPr>
        <w:t xml:space="preserve"> in all</w:t>
      </w:r>
      <w:r w:rsidRPr="006178F5">
        <w:rPr>
          <w:sz w:val="16"/>
        </w:rPr>
        <w:t xml:space="preserve"> three </w:t>
      </w:r>
      <w:r w:rsidRPr="006178F5">
        <w:rPr>
          <w:rStyle w:val="StyleUnderline"/>
        </w:rPr>
        <w:t xml:space="preserve">Eurasian theaters. “I don’t recall a time when we have been confronted with a more </w:t>
      </w:r>
      <w:r w:rsidRPr="00E51CA2">
        <w:rPr>
          <w:rStyle w:val="Emphasis"/>
          <w:highlight w:val="cyan"/>
        </w:rPr>
        <w:t>diverse array of threats</w:t>
      </w:r>
      <w:r w:rsidRPr="006178F5">
        <w:rPr>
          <w:rStyle w:val="StyleUnderline"/>
        </w:rPr>
        <w:t>, whether it’s</w:t>
      </w:r>
      <w:r w:rsidRPr="006178F5">
        <w:rPr>
          <w:sz w:val="16"/>
        </w:rPr>
        <w:t xml:space="preserve"> the nation state threats posed by </w:t>
      </w:r>
      <w:r w:rsidRPr="006178F5">
        <w:rPr>
          <w:rStyle w:val="StyleUnderline"/>
        </w:rPr>
        <w:t xml:space="preserve">Russia and China </w:t>
      </w:r>
      <w:r w:rsidRPr="006178F5">
        <w:rPr>
          <w:sz w:val="16"/>
        </w:rPr>
        <w:t xml:space="preserve">and particularly their substantial nuclear capabilities, </w:t>
      </w:r>
      <w:r w:rsidRPr="006178F5">
        <w:rPr>
          <w:rStyle w:val="StyleUnderline"/>
        </w:rPr>
        <w:t>or non-nation states</w:t>
      </w:r>
      <w:r w:rsidRPr="006178F5">
        <w:rPr>
          <w:sz w:val="16"/>
        </w:rPr>
        <w:t xml:space="preserve"> of the likes of ISIL, Al Qaida, etc.,” Director of National Intelligence James Clapper commented in 2016. </w:t>
      </w:r>
      <w:r w:rsidRPr="00E51CA2">
        <w:rPr>
          <w:rStyle w:val="StyleUnderline"/>
          <w:highlight w:val="cyan"/>
        </w:rPr>
        <w:t>Trends</w:t>
      </w:r>
      <w:r w:rsidRPr="006178F5">
        <w:rPr>
          <w:rStyle w:val="StyleUnderline"/>
        </w:rPr>
        <w:t xml:space="preserve"> </w:t>
      </w:r>
      <w:r w:rsidRPr="00E51CA2">
        <w:rPr>
          <w:rStyle w:val="StyleUnderline"/>
          <w:highlight w:val="cyan"/>
        </w:rPr>
        <w:t>in</w:t>
      </w:r>
      <w:r w:rsidRPr="006178F5">
        <w:rPr>
          <w:rStyle w:val="StyleUnderline"/>
        </w:rPr>
        <w:t xml:space="preserve"> the strategic landscape constituted a</w:t>
      </w:r>
      <w:r w:rsidRPr="006178F5">
        <w:rPr>
          <w:sz w:val="16"/>
        </w:rPr>
        <w:t xml:space="preserve"> veritable “</w:t>
      </w:r>
      <w:r w:rsidRPr="00E51CA2">
        <w:rPr>
          <w:rStyle w:val="Emphasis"/>
          <w:highlight w:val="cyan"/>
        </w:rPr>
        <w:t>litany of doom</w:t>
      </w:r>
      <w:r w:rsidRPr="006178F5">
        <w:rPr>
          <w:sz w:val="16"/>
        </w:rPr>
        <w:t xml:space="preserve">.”14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thus </w:t>
      </w:r>
      <w:r w:rsidRPr="006178F5">
        <w:rPr>
          <w:rStyle w:val="StyleUnderline"/>
        </w:rPr>
        <w:t>faces</w:t>
      </w:r>
      <w:r w:rsidRPr="006178F5">
        <w:rPr>
          <w:sz w:val="16"/>
        </w:rPr>
        <w:t xml:space="preserve"> not just more significant, but also more </w:t>
      </w:r>
      <w:r w:rsidRPr="006178F5">
        <w:rPr>
          <w:rStyle w:val="StyleUnderline"/>
        </w:rPr>
        <w:t>numerous, challenges to its military dominance</w:t>
      </w:r>
      <w:r w:rsidRPr="006178F5">
        <w:rPr>
          <w:sz w:val="16"/>
        </w:rPr>
        <w:t xml:space="preserve"> than it has for at least a quarter century.</w:t>
      </w:r>
    </w:p>
    <w:p w14:paraId="0934716C" w14:textId="7680CB2E" w:rsidR="005B74FA" w:rsidRDefault="005B74FA" w:rsidP="005B74FA">
      <w:pPr>
        <w:pStyle w:val="Heading2"/>
      </w:pPr>
      <w:r>
        <w:t>Case</w:t>
      </w:r>
    </w:p>
    <w:p w14:paraId="5FACA3DE" w14:textId="7F867EFC" w:rsidR="005D0E7E" w:rsidRDefault="005D0E7E" w:rsidP="005D0E7E">
      <w:pPr>
        <w:pStyle w:val="Heading3"/>
      </w:pPr>
      <w:r>
        <w:t>1NC---AT: Colonialism</w:t>
      </w:r>
    </w:p>
    <w:p w14:paraId="3BB1A6A7" w14:textId="4F276D20" w:rsidR="00492513" w:rsidRDefault="00492513" w:rsidP="00492513">
      <w:pPr>
        <w:pStyle w:val="Heading4"/>
      </w:pPr>
      <w:r>
        <w:t xml:space="preserve">AT Shammas and </w:t>
      </w:r>
      <w:proofErr w:type="spellStart"/>
      <w:r>
        <w:t>Holen</w:t>
      </w:r>
      <w:proofErr w:type="spellEnd"/>
      <w:r>
        <w:t xml:space="preserve"> – 1] It’s so sparsely highlighted, you shouldn’t give it to them as a total scenario story for </w:t>
      </w:r>
      <w:r>
        <w:rPr>
          <w:u w:val="single"/>
        </w:rPr>
        <w:t>all</w:t>
      </w:r>
      <w:r>
        <w:t xml:space="preserve"> of environmental degradation – there is a singular line about “</w:t>
      </w:r>
      <w:proofErr w:type="spellStart"/>
      <w:r>
        <w:t>biospheric</w:t>
      </w:r>
      <w:proofErr w:type="spellEnd"/>
      <w:r>
        <w:t xml:space="preserve"> crisis” and 2] Is about destroying Space’s environment which is a disconnect from </w:t>
      </w:r>
      <w:proofErr w:type="spellStart"/>
      <w:r>
        <w:t>Kareiva</w:t>
      </w:r>
      <w:proofErr w:type="spellEnd"/>
      <w:r>
        <w:t xml:space="preserve"> which is about Earth. </w:t>
      </w:r>
    </w:p>
    <w:p w14:paraId="369251CC" w14:textId="37852B19" w:rsidR="00492513" w:rsidRPr="00492513" w:rsidRDefault="00492513" w:rsidP="00492513">
      <w:pPr>
        <w:pStyle w:val="Heading4"/>
      </w:pPr>
      <w:r>
        <w:t xml:space="preserve">AT Shammas and </w:t>
      </w:r>
      <w:proofErr w:type="spellStart"/>
      <w:r>
        <w:t>Holen</w:t>
      </w:r>
      <w:proofErr w:type="spellEnd"/>
      <w:r>
        <w:t xml:space="preserve"> 1 – this is </w:t>
      </w:r>
      <w:r>
        <w:rPr>
          <w:u w:val="single"/>
        </w:rPr>
        <w:t>power-tagged</w:t>
      </w:r>
      <w:r>
        <w:t xml:space="preserve"> – it doesn’t say that it’s reverse causal – those resources are used </w:t>
      </w:r>
      <w:r>
        <w:rPr>
          <w:u w:val="single"/>
        </w:rPr>
        <w:t>for Space</w:t>
      </w:r>
      <w:r>
        <w:t xml:space="preserve"> which doesn’t result in the collapse of non-Space related Industries like Tech or Entertainment. </w:t>
      </w:r>
    </w:p>
    <w:p w14:paraId="16058F1E" w14:textId="211848E8" w:rsidR="00492513" w:rsidRPr="005A5C78" w:rsidRDefault="00492513" w:rsidP="00492513">
      <w:pPr>
        <w:pStyle w:val="Heading4"/>
      </w:pPr>
      <w:r>
        <w:t xml:space="preserve">AT Shammas and </w:t>
      </w:r>
      <w:proofErr w:type="spellStart"/>
      <w:r>
        <w:t>Holen</w:t>
      </w:r>
      <w:proofErr w:type="spellEnd"/>
      <w:r>
        <w:t xml:space="preserve"> 2 – Rocket Launches aren’t aspects of Appropriation – they’re used for things like Space Tourism that are </w:t>
      </w:r>
      <w:r>
        <w:rPr>
          <w:u w:val="single"/>
        </w:rPr>
        <w:t>temporary</w:t>
      </w:r>
      <w:r>
        <w:t xml:space="preserve"> in nature – massive Alt Cause</w:t>
      </w:r>
    </w:p>
    <w:p w14:paraId="3C940A9D" w14:textId="77777777" w:rsidR="005D0E7E" w:rsidRDefault="005D0E7E" w:rsidP="005D0E7E">
      <w:pPr>
        <w:pStyle w:val="Heading4"/>
      </w:pPr>
      <w:r>
        <w:t xml:space="preserve">Montreal Protocol </w:t>
      </w:r>
      <w:r>
        <w:rPr>
          <w:u w:val="single"/>
        </w:rPr>
        <w:t>failed</w:t>
      </w:r>
      <w:r>
        <w:t xml:space="preserve"> AND non-covered materials </w:t>
      </w:r>
      <w:r>
        <w:rPr>
          <w:u w:val="single"/>
        </w:rPr>
        <w:t>thump</w:t>
      </w:r>
      <w:r>
        <w:t>.</w:t>
      </w:r>
    </w:p>
    <w:p w14:paraId="16680D38" w14:textId="77777777" w:rsidR="005D0E7E" w:rsidRPr="00F47681" w:rsidRDefault="005D0E7E" w:rsidP="005D0E7E">
      <w:r w:rsidRPr="00F47681">
        <w:rPr>
          <w:rStyle w:val="Style13ptBold"/>
        </w:rPr>
        <w:t>Pearce 17</w:t>
      </w:r>
      <w:r w:rsidRPr="00F47681">
        <w:t xml:space="preserve"> Fred Pearce 8-14-2017 "Thirty Years After Montreal Pact, Solving the Ozone Problem Remains Elusive"</w:t>
      </w:r>
      <w:r>
        <w:t xml:space="preserve"> </w:t>
      </w:r>
      <w:hyperlink r:id="rId10" w:history="1">
        <w:r w:rsidRPr="0073335F">
          <w:rPr>
            <w:rStyle w:val="Hyperlink"/>
          </w:rPr>
          <w:t>https://e360.yale.edu/features/thirty-years-after-the-montreal-protocol-solving-the-ozone-problem-remains-elusive</w:t>
        </w:r>
      </w:hyperlink>
      <w:r>
        <w:t xml:space="preserve"> (</w:t>
      </w:r>
      <w:r w:rsidRPr="00F47681">
        <w:t>Fred Pearce is a freelance author and journalist based in the U.K. He is a contributing writer for Yale Environment 360</w:t>
      </w:r>
      <w:r>
        <w:t xml:space="preserve">)//Elmer </w:t>
      </w:r>
    </w:p>
    <w:p w14:paraId="30CFCB33" w14:textId="77777777" w:rsidR="005D0E7E" w:rsidRPr="008D430D" w:rsidRDefault="005D0E7E" w:rsidP="005D0E7E">
      <w:pPr>
        <w:rPr>
          <w:sz w:val="16"/>
        </w:rPr>
      </w:pPr>
      <w:r w:rsidRPr="009A6F5A">
        <w:rPr>
          <w:rStyle w:val="Emphasis"/>
          <w:highlight w:val="green"/>
        </w:rPr>
        <w:t>Did the Montreal Protocol fix the ozone hole</w:t>
      </w:r>
      <w:r w:rsidRPr="00400305">
        <w:rPr>
          <w:rStyle w:val="StyleUnderline"/>
        </w:rPr>
        <w:t>? I</w:t>
      </w:r>
      <w:r w:rsidRPr="008D430D">
        <w:rPr>
          <w:sz w:val="16"/>
        </w:rPr>
        <w:t xml:space="preserve">t seemed so. With chlorofluorocarbons (CFCs) and other ozone-eating chemicals banned, </w:t>
      </w:r>
      <w:r w:rsidRPr="00400305">
        <w:rPr>
          <w:rStyle w:val="StyleUnderline"/>
        </w:rPr>
        <w:t>many scientists said it was only a matter of time before the ozone layer recharged, and the annual hole over Antarctica healed for good.</w:t>
      </w:r>
      <w:r w:rsidRPr="008D430D">
        <w:rPr>
          <w:sz w:val="16"/>
        </w:rPr>
        <w:t xml:space="preserve"> But </w:t>
      </w:r>
      <w:r w:rsidRPr="009A6F5A">
        <w:rPr>
          <w:rStyle w:val="Emphasis"/>
          <w:highlight w:val="green"/>
        </w:rPr>
        <w:t>30 years on</w:t>
      </w:r>
      <w:r w:rsidRPr="00400305">
        <w:rPr>
          <w:rStyle w:val="StyleUnderline"/>
        </w:rPr>
        <w:t xml:space="preserve">, some atmospheric </w:t>
      </w:r>
      <w:r w:rsidRPr="009A6F5A">
        <w:rPr>
          <w:rStyle w:val="Emphasis"/>
          <w:highlight w:val="green"/>
        </w:rPr>
        <w:t>chemists are not so sure.</w:t>
      </w:r>
      <w:r w:rsidRPr="009A6F5A">
        <w:rPr>
          <w:rStyle w:val="StyleUnderline"/>
          <w:highlight w:val="green"/>
        </w:rPr>
        <w:t xml:space="preserve"> </w:t>
      </w:r>
      <w:r w:rsidRPr="00400305">
        <w:rPr>
          <w:rStyle w:val="StyleUnderline"/>
        </w:rPr>
        <w:t>The healing is proving painfully slow</w:t>
      </w:r>
      <w:r w:rsidRPr="008D430D">
        <w:rPr>
          <w:sz w:val="16"/>
        </w:rPr>
        <w:t xml:space="preserve">. </w:t>
      </w:r>
      <w:r w:rsidRPr="00400305">
        <w:rPr>
          <w:rStyle w:val="StyleUnderline"/>
        </w:rPr>
        <w:t xml:space="preserve">And </w:t>
      </w:r>
      <w:r w:rsidRPr="009A6F5A">
        <w:rPr>
          <w:rStyle w:val="Emphasis"/>
          <w:highlight w:val="green"/>
        </w:rPr>
        <w:t xml:space="preserve">new discoveries about chemicals </w:t>
      </w:r>
      <w:r w:rsidRPr="009A6F5A">
        <w:rPr>
          <w:rStyle w:val="Emphasis"/>
          <w:highlight w:val="green"/>
          <w:bdr w:val="single" w:sz="18" w:space="0" w:color="auto"/>
        </w:rPr>
        <w:t>not covered by the protocol</w:t>
      </w:r>
      <w:r w:rsidRPr="009A6F5A">
        <w:rPr>
          <w:rStyle w:val="StyleUnderline"/>
          <w:highlight w:val="green"/>
        </w:rPr>
        <w:t xml:space="preserve"> </w:t>
      </w:r>
      <w:r w:rsidRPr="00400305">
        <w:rPr>
          <w:rStyle w:val="StyleUnderline"/>
        </w:rPr>
        <w:t xml:space="preserve">are </w:t>
      </w:r>
      <w:r w:rsidRPr="009A6F5A">
        <w:rPr>
          <w:rStyle w:val="Emphasis"/>
          <w:highlight w:val="green"/>
        </w:rPr>
        <w:t>raising fears that</w:t>
      </w:r>
      <w:r w:rsidRPr="009A6F5A">
        <w:rPr>
          <w:rStyle w:val="StyleUnderline"/>
          <w:highlight w:val="green"/>
        </w:rPr>
        <w:t xml:space="preserve"> </w:t>
      </w:r>
      <w:r w:rsidRPr="009A6F5A">
        <w:rPr>
          <w:rStyle w:val="Emphasis"/>
          <w:highlight w:val="green"/>
        </w:rPr>
        <w:t>full recovery</w:t>
      </w:r>
      <w:r w:rsidRPr="009A6F5A">
        <w:rPr>
          <w:rStyle w:val="StyleUnderline"/>
          <w:highlight w:val="green"/>
        </w:rPr>
        <w:t xml:space="preserve"> </w:t>
      </w:r>
      <w:r w:rsidRPr="009A6F5A">
        <w:rPr>
          <w:rStyle w:val="Emphasis"/>
          <w:highlight w:val="green"/>
        </w:rPr>
        <w:t>could be</w:t>
      </w:r>
      <w:r w:rsidRPr="009A6F5A">
        <w:rPr>
          <w:rStyle w:val="StyleUnderline"/>
          <w:highlight w:val="green"/>
        </w:rPr>
        <w:t xml:space="preserve"> </w:t>
      </w:r>
      <w:r w:rsidRPr="00400305">
        <w:rPr>
          <w:rStyle w:val="StyleUnderline"/>
        </w:rPr>
        <w:t xml:space="preserve">postponed into the 22nd century – or possibly even </w:t>
      </w:r>
      <w:r w:rsidRPr="009A6F5A">
        <w:rPr>
          <w:rStyle w:val="Emphasis"/>
          <w:highlight w:val="green"/>
          <w:bdr w:val="single" w:sz="18" w:space="0" w:color="auto"/>
        </w:rPr>
        <w:t>prevented altogether</w:t>
      </w:r>
      <w:r w:rsidRPr="008D430D">
        <w:rPr>
          <w:sz w:val="16"/>
        </w:rPr>
        <w:t xml:space="preserve">. In mid-September, the United Nations is celebrating the protocol’s 30th anniversary. It will declare that “we are all ozone heroes.” But are we patting ourselves on the back a bit too soon? The ozone layer is a long-standing natural feature of the stratosphere, the part of the atmosphere that begins about six miles above the earth. The ozone layer filters out dangerous ultraviolet radiation from the sun that can cause skin cancer and damage many life forms. It may have been essential for the development of life on Earth. </w:t>
      </w:r>
      <w:proofErr w:type="gramStart"/>
      <w:r w:rsidRPr="008D430D">
        <w:rPr>
          <w:sz w:val="16"/>
        </w:rPr>
        <w:t>So</w:t>
      </w:r>
      <w:proofErr w:type="gramEnd"/>
      <w:r w:rsidRPr="008D430D">
        <w:rPr>
          <w:sz w:val="16"/>
        </w:rPr>
        <w:t xml:space="preserve"> there was alarm in the 1970s when researchers first warned that extremely stable man-made compounds like CFCs, used in refrigerants and aerosols, were floating up into the stratosphere, where they released chlorine and bromine atoms that break down ozone molecules. In the 1980s, Antarctic researchers discovered that these chemical reactions went into overdrive in the super-cold polar stratospheric clouds that formed over the frozen continent. They had begun creating a dramatic “hole” in the ozone layer at the end of each austral winter. The ensuing panic resulted in the signing of the Montreal Protocol on September 16, 1987. It and its successors have phased out production of a range of man-made chlorine and bromine compounds thought to persist for the several years needed for them to reach the stratosphere. Besides CFCs, they include carbon tetrachloride, hydrochlorofluorocarbons (HCFCs), and methyl bromide, a fumigant once widely used to kill pests. So far so good. The amount of ozone-</w:t>
      </w:r>
      <w:proofErr w:type="spellStart"/>
      <w:r w:rsidRPr="008D430D">
        <w:rPr>
          <w:sz w:val="16"/>
        </w:rPr>
        <w:t>depleters</w:t>
      </w:r>
      <w:proofErr w:type="spellEnd"/>
      <w:r w:rsidRPr="008D430D">
        <w:rPr>
          <w:sz w:val="16"/>
        </w:rPr>
        <w:t xml:space="preserve"> in the atmosphere has dropped by more than 10 percent since peaking in the late 1990s. In response, the total ozone in the atmosphere has been largely unchanged since 2000. </w:t>
      </w:r>
      <w:r w:rsidRPr="00400305">
        <w:rPr>
          <w:rStyle w:val="StyleUnderline"/>
        </w:rPr>
        <w:t xml:space="preserve">But in the past five years, evidence has emerged that </w:t>
      </w:r>
      <w:r w:rsidRPr="009A6F5A">
        <w:rPr>
          <w:rStyle w:val="Emphasis"/>
          <w:highlight w:val="green"/>
        </w:rPr>
        <w:t>potential ozone-eating compounds can reach the ozone layer much faster</w:t>
      </w:r>
      <w:r w:rsidRPr="009A6F5A">
        <w:rPr>
          <w:rStyle w:val="StyleUnderline"/>
          <w:highlight w:val="green"/>
        </w:rPr>
        <w:t xml:space="preserve"> </w:t>
      </w:r>
      <w:r w:rsidRPr="00400305">
        <w:rPr>
          <w:rStyle w:val="StyleUnderline"/>
        </w:rPr>
        <w:t>than previously thought. Under some weather conditions, just a few days may be enough.</w:t>
      </w:r>
      <w:r w:rsidRPr="008D430D">
        <w:rPr>
          <w:sz w:val="16"/>
        </w:rPr>
        <w:t xml:space="preserve"> And that </w:t>
      </w:r>
      <w:r w:rsidRPr="00400305">
        <w:rPr>
          <w:rStyle w:val="StyleUnderline"/>
        </w:rPr>
        <w:t xml:space="preserve">means a wide range of much more short-lived compounds </w:t>
      </w:r>
      <w:r w:rsidRPr="009A6F5A">
        <w:rPr>
          <w:rStyle w:val="Emphasis"/>
          <w:highlight w:val="green"/>
        </w:rPr>
        <w:t>threaten the ozone layer</w:t>
      </w:r>
      <w:r w:rsidRPr="009A6F5A">
        <w:rPr>
          <w:rStyle w:val="StyleUnderline"/>
          <w:highlight w:val="green"/>
        </w:rPr>
        <w:t xml:space="preserve"> </w:t>
      </w:r>
      <w:r w:rsidRPr="00400305">
        <w:rPr>
          <w:rStyle w:val="StyleUnderline"/>
        </w:rPr>
        <w:t>– chemicals not covered by the Montreal Protocol</w:t>
      </w:r>
      <w:r w:rsidRPr="008D430D">
        <w:rPr>
          <w:sz w:val="16"/>
        </w:rPr>
        <w:t xml:space="preserve">. These compounds are all around us. They </w:t>
      </w:r>
      <w:r w:rsidRPr="00400305">
        <w:rPr>
          <w:rStyle w:val="StyleUnderline"/>
        </w:rPr>
        <w:t xml:space="preserve">are widely used as </w:t>
      </w:r>
      <w:r w:rsidRPr="009A6F5A">
        <w:rPr>
          <w:rStyle w:val="Emphasis"/>
          <w:highlight w:val="green"/>
        </w:rPr>
        <w:t>industrial solvents</w:t>
      </w:r>
      <w:r w:rsidRPr="009A6F5A">
        <w:rPr>
          <w:rStyle w:val="StyleUnderline"/>
          <w:highlight w:val="green"/>
        </w:rPr>
        <w:t xml:space="preserve"> </w:t>
      </w:r>
      <w:r w:rsidRPr="00400305">
        <w:rPr>
          <w:rStyle w:val="StyleUnderline"/>
        </w:rPr>
        <w:t>for tasks like degreasing and dry cleaning. And their releases into the atmosphere are increasing fast. These new ozone-busters include dichloromethane (</w:t>
      </w:r>
      <w:r w:rsidRPr="009A6F5A">
        <w:rPr>
          <w:rStyle w:val="Emphasis"/>
          <w:highlight w:val="green"/>
        </w:rPr>
        <w:t>DCM</w:t>
      </w:r>
      <w:r w:rsidRPr="00400305">
        <w:rPr>
          <w:rStyle w:val="StyleUnderline"/>
        </w:rPr>
        <w:t>), a common and cheap paint stripper, also used in foam-blowing agents and, ironically, in the manufacture of “ozone-friendly” alternatives to CFCs.</w:t>
      </w:r>
      <w:r w:rsidRPr="008D430D">
        <w:rPr>
          <w:sz w:val="16"/>
        </w:rPr>
        <w:t xml:space="preserve"> </w:t>
      </w:r>
      <w:r w:rsidRPr="009A6F5A">
        <w:rPr>
          <w:rStyle w:val="Emphasis"/>
          <w:highlight w:val="green"/>
        </w:rPr>
        <w:t>With emissions now exceeding one million tons</w:t>
      </w:r>
      <w:r w:rsidRPr="009A6F5A">
        <w:rPr>
          <w:rStyle w:val="StyleUnderline"/>
          <w:highlight w:val="green"/>
        </w:rPr>
        <w:t xml:space="preserve"> </w:t>
      </w:r>
      <w:r w:rsidRPr="00400305">
        <w:rPr>
          <w:rStyle w:val="StyleUnderline"/>
        </w:rPr>
        <w:t xml:space="preserve">a year, the </w:t>
      </w:r>
      <w:r w:rsidRPr="009A6F5A">
        <w:rPr>
          <w:rStyle w:val="Emphasis"/>
          <w:highlight w:val="green"/>
        </w:rPr>
        <w:t>concentration</w:t>
      </w:r>
      <w:r w:rsidRPr="009A6F5A">
        <w:rPr>
          <w:rStyle w:val="StyleUnderline"/>
          <w:highlight w:val="green"/>
        </w:rPr>
        <w:t xml:space="preserve"> </w:t>
      </w:r>
      <w:r w:rsidRPr="00400305">
        <w:rPr>
          <w:rStyle w:val="StyleUnderline"/>
        </w:rPr>
        <w:t xml:space="preserve">of DCM in the lower atmosphere </w:t>
      </w:r>
      <w:r w:rsidRPr="009A6F5A">
        <w:rPr>
          <w:rStyle w:val="Emphasis"/>
          <w:highlight w:val="green"/>
          <w:bdr w:val="single" w:sz="18" w:space="0" w:color="auto"/>
        </w:rPr>
        <w:t>has more than doubled</w:t>
      </w:r>
      <w:r w:rsidRPr="009A6F5A">
        <w:rPr>
          <w:rStyle w:val="StyleUnderline"/>
          <w:highlight w:val="green"/>
        </w:rPr>
        <w:t xml:space="preserve"> </w:t>
      </w:r>
      <w:r w:rsidRPr="00400305">
        <w:rPr>
          <w:rStyle w:val="StyleUnderline"/>
        </w:rPr>
        <w:t xml:space="preserve">since 2004. Even so, it has not been regarded as a threat to the ozone layer, because its typical lifetime in the atmosphere before it is broken down in photochemical reactions is only about five months. It should, atmospheric chemists concluded, remain safely in the lower atmosphere. But that view collapsed in 2015, when Emma </w:t>
      </w:r>
      <w:proofErr w:type="spellStart"/>
      <w:r w:rsidRPr="00400305">
        <w:rPr>
          <w:rStyle w:val="StyleUnderline"/>
        </w:rPr>
        <w:t>Leedham</w:t>
      </w:r>
      <w:proofErr w:type="spellEnd"/>
      <w:r w:rsidRPr="00400305">
        <w:rPr>
          <w:rStyle w:val="StyleUnderline"/>
        </w:rPr>
        <w:t xml:space="preserve"> </w:t>
      </w:r>
      <w:proofErr w:type="spellStart"/>
      <w:r w:rsidRPr="00400305">
        <w:rPr>
          <w:rStyle w:val="StyleUnderline"/>
        </w:rPr>
        <w:t>Elvidge</w:t>
      </w:r>
      <w:proofErr w:type="spellEnd"/>
      <w:r w:rsidRPr="00400305">
        <w:rPr>
          <w:rStyle w:val="StyleUnderline"/>
        </w:rPr>
        <w:t xml:space="preserve"> at the University of East Anglia in England examined air samples taken on board commercial aircraft cruising at the lower edge of the stratosphere. She found high levels of DCM, especially over the Indian subcontinent and Southeast Asia, and particularly during the Asian monsoon season, when strong updrafts fast-track air from the ground to the stratosphere. It seems they were taking DCM along for the ride.</w:t>
      </w:r>
      <w:r w:rsidRPr="008D430D">
        <w:rPr>
          <w:sz w:val="16"/>
        </w:rPr>
        <w:t xml:space="preserve"> How much should we worry? Ryan </w:t>
      </w:r>
      <w:proofErr w:type="spellStart"/>
      <w:r w:rsidRPr="008D430D">
        <w:rPr>
          <w:sz w:val="16"/>
        </w:rPr>
        <w:t>Hossaini</w:t>
      </w:r>
      <w:proofErr w:type="spellEnd"/>
      <w:r w:rsidRPr="008D430D">
        <w:rPr>
          <w:sz w:val="16"/>
        </w:rPr>
        <w:t xml:space="preserve">, an atmospheric chemist at Lancaster University, recently did the math. He calculated that DCM currently contributes less than 10 percent of the chlorine in the ozone layer. </w:t>
      </w:r>
      <w:r w:rsidRPr="00400305">
        <w:rPr>
          <w:rStyle w:val="StyleUnderline"/>
        </w:rPr>
        <w:t xml:space="preserve">But </w:t>
      </w:r>
      <w:r w:rsidRPr="009A6F5A">
        <w:rPr>
          <w:rStyle w:val="Emphasis"/>
          <w:highlight w:val="green"/>
        </w:rPr>
        <w:t>on current emission trends</w:t>
      </w:r>
      <w:r w:rsidRPr="00400305">
        <w:rPr>
          <w:rStyle w:val="StyleUnderline"/>
        </w:rPr>
        <w:t xml:space="preserve">, </w:t>
      </w:r>
      <w:r w:rsidRPr="009A6F5A">
        <w:rPr>
          <w:rStyle w:val="Emphasis"/>
          <w:highlight w:val="green"/>
        </w:rPr>
        <w:t>it could</w:t>
      </w:r>
      <w:r w:rsidRPr="009A6F5A">
        <w:rPr>
          <w:rStyle w:val="StyleUnderline"/>
          <w:highlight w:val="green"/>
        </w:rPr>
        <w:t xml:space="preserve"> </w:t>
      </w:r>
      <w:r w:rsidRPr="00400305">
        <w:rPr>
          <w:rStyle w:val="StyleUnderline"/>
        </w:rPr>
        <w:t xml:space="preserve">be That could </w:t>
      </w:r>
      <w:r w:rsidRPr="009A6F5A">
        <w:rPr>
          <w:rStyle w:val="Emphasis"/>
          <w:highlight w:val="green"/>
        </w:rPr>
        <w:t>delay</w:t>
      </w:r>
      <w:r w:rsidRPr="009A6F5A">
        <w:rPr>
          <w:rStyle w:val="StyleUnderline"/>
          <w:highlight w:val="green"/>
        </w:rPr>
        <w:t xml:space="preserve"> </w:t>
      </w:r>
      <w:r w:rsidRPr="00400305">
        <w:rPr>
          <w:rStyle w:val="StyleUnderline"/>
        </w:rPr>
        <w:t xml:space="preserve">the ozone hole’s </w:t>
      </w:r>
      <w:r w:rsidRPr="009A6F5A">
        <w:rPr>
          <w:rStyle w:val="Emphasis"/>
          <w:highlight w:val="green"/>
        </w:rPr>
        <w:t>recovery</w:t>
      </w:r>
      <w:r w:rsidRPr="009A6F5A">
        <w:rPr>
          <w:rStyle w:val="StyleUnderline"/>
          <w:highlight w:val="green"/>
        </w:rPr>
        <w:t xml:space="preserve"> </w:t>
      </w:r>
      <w:r w:rsidRPr="00400305">
        <w:rPr>
          <w:rStyle w:val="StyleUnderline"/>
        </w:rPr>
        <w:t xml:space="preserve">by 30 years, until </w:t>
      </w:r>
      <w:r w:rsidRPr="009A6F5A">
        <w:rPr>
          <w:rStyle w:val="Emphasis"/>
          <w:highlight w:val="green"/>
          <w:bdr w:val="single" w:sz="18" w:space="0" w:color="auto"/>
        </w:rPr>
        <w:t>at least 2095</w:t>
      </w:r>
      <w:r w:rsidRPr="00400305">
        <w:rPr>
          <w:rStyle w:val="StyleUnderline"/>
        </w:rPr>
        <w:t>, he suggested.</w:t>
      </w:r>
      <w:r w:rsidRPr="008D430D">
        <w:rPr>
          <w:sz w:val="16"/>
        </w:rPr>
        <w:t xml:space="preserve"> Others share that concern. “</w:t>
      </w:r>
      <w:r w:rsidRPr="00400305">
        <w:rPr>
          <w:rStyle w:val="StyleUnderline"/>
        </w:rPr>
        <w:t>Growing quantities of DCM are leaking into the stratosphere, where it is exceptionally effective in destroying the ozone</w:t>
      </w:r>
      <w:r w:rsidRPr="008D430D">
        <w:rPr>
          <w:sz w:val="16"/>
        </w:rPr>
        <w:t>,” says David Rowley, an atmospheric chemist at the University College London, who was not involved in the research. “</w:t>
      </w:r>
      <w:r w:rsidRPr="00400305">
        <w:rPr>
          <w:rStyle w:val="StyleUnderline"/>
        </w:rPr>
        <w:t xml:space="preserve">The </w:t>
      </w:r>
      <w:r w:rsidRPr="009A6F5A">
        <w:rPr>
          <w:rStyle w:val="Emphasis"/>
          <w:highlight w:val="green"/>
          <w:bdr w:val="single" w:sz="18" w:space="0" w:color="auto"/>
        </w:rPr>
        <w:t>potential for DCM to affect the global ozone budget is profound</w:t>
      </w:r>
      <w:r w:rsidRPr="008D430D">
        <w:rPr>
          <w:sz w:val="16"/>
        </w:rPr>
        <w:t xml:space="preserve">.” Alarm bells are ringing about dozens of other short-lived, potentially ozone-destroying chlorine compounds accumulating in the atmosphere as a result of fast-rising global manufacturing. They include 1,2-dichloroethane, a chemical widely used in the manufacture of PVC pipes. There are few atmospheric measurements of this compound yet, “but sporadic data suggest it is a significant source of chlorine in the atmosphere,” says </w:t>
      </w:r>
      <w:proofErr w:type="spellStart"/>
      <w:r w:rsidRPr="008D430D">
        <w:rPr>
          <w:sz w:val="16"/>
        </w:rPr>
        <w:t>Hossaini</w:t>
      </w:r>
      <w:proofErr w:type="spellEnd"/>
      <w:r w:rsidRPr="008D430D">
        <w:rPr>
          <w:sz w:val="16"/>
        </w:rPr>
        <w:t xml:space="preserve">. </w:t>
      </w:r>
      <w:r w:rsidRPr="00400305">
        <w:rPr>
          <w:rStyle w:val="StyleUnderline"/>
        </w:rPr>
        <w:t>The risks of such chemicals reaching the ozone layer are greatest in the tropics, where manufacturing is booming in fast-</w:t>
      </w:r>
      <w:proofErr w:type="spellStart"/>
      <w:r w:rsidRPr="00400305">
        <w:rPr>
          <w:rStyle w:val="StyleUnderline"/>
        </w:rPr>
        <w:t>industrialising</w:t>
      </w:r>
      <w:proofErr w:type="spellEnd"/>
      <w:r w:rsidRPr="00400305">
        <w:rPr>
          <w:rStyle w:val="StyleUnderline"/>
        </w:rPr>
        <w:t xml:space="preserve"> countries such as China and India, and where, as luck would have it, atmospheric circulation patterns are favorable. The Asian monsoon can propel the gases to the stratosphere in as little as ten days, according to unpublished research seen by Yale Environment 36</w:t>
      </w:r>
      <w:r w:rsidRPr="008D430D">
        <w:rPr>
          <w:sz w:val="16"/>
        </w:rPr>
        <w:t xml:space="preserve">0. </w:t>
      </w:r>
      <w:r w:rsidRPr="00400305">
        <w:rPr>
          <w:rStyle w:val="StyleUnderline"/>
        </w:rPr>
        <w:t>Thirty years on, the Montreal Protocol has not begun to come to grips with these chemicals</w:t>
      </w:r>
      <w:r w:rsidRPr="008D430D">
        <w:rPr>
          <w:sz w:val="16"/>
        </w:rPr>
        <w:t xml:space="preserve">, warns Rowley. “The naïve view until recently,” he says, “was that short-lived [chemicals] didn’t present a threat to stratospheric ozone. Wrong.” Other loopholes in the protocol are concerning researchers as well. In 2014, colleagues of </w:t>
      </w:r>
      <w:proofErr w:type="spellStart"/>
      <w:r w:rsidRPr="008D430D">
        <w:rPr>
          <w:sz w:val="16"/>
        </w:rPr>
        <w:t>Leedham</w:t>
      </w:r>
      <w:proofErr w:type="spellEnd"/>
      <w:r w:rsidRPr="008D430D">
        <w:rPr>
          <w:sz w:val="16"/>
        </w:rPr>
        <w:t xml:space="preserve"> </w:t>
      </w:r>
      <w:proofErr w:type="spellStart"/>
      <w:r w:rsidRPr="008D430D">
        <w:rPr>
          <w:sz w:val="16"/>
        </w:rPr>
        <w:t>Elvidge’s</w:t>
      </w:r>
      <w:proofErr w:type="spellEnd"/>
      <w:r w:rsidRPr="008D430D">
        <w:rPr>
          <w:sz w:val="16"/>
        </w:rPr>
        <w:t xml:space="preserve"> at the University of East Anglia warned that three CFCs supposedly banned under the protocol were turning up in increasing amounts in the clean air blowing round the Southern Ocean and captured at Cape Grim in Tasmania. </w:t>
      </w:r>
      <w:r w:rsidRPr="00400305">
        <w:rPr>
          <w:rStyle w:val="StyleUnderline"/>
        </w:rPr>
        <w:t xml:space="preserve">Johannes </w:t>
      </w:r>
      <w:proofErr w:type="spellStart"/>
      <w:r w:rsidRPr="00400305">
        <w:rPr>
          <w:rStyle w:val="StyleUnderline"/>
        </w:rPr>
        <w:t>Laube</w:t>
      </w:r>
      <w:proofErr w:type="spellEnd"/>
      <w:r w:rsidRPr="00400305">
        <w:rPr>
          <w:rStyle w:val="StyleUnderline"/>
        </w:rPr>
        <w:t xml:space="preserve">, an atmospheric chemist at the University of East Anglia, calculated </w:t>
      </w:r>
      <w:proofErr w:type="gramStart"/>
      <w:r w:rsidRPr="00400305">
        <w:rPr>
          <w:rStyle w:val="StyleUnderline"/>
        </w:rPr>
        <w:t>that global emissions</w:t>
      </w:r>
      <w:proofErr w:type="gramEnd"/>
      <w:r w:rsidRPr="00400305">
        <w:rPr>
          <w:rStyle w:val="StyleUnderline"/>
        </w:rPr>
        <w:t xml:space="preserve"> of CFC-113a, once an important feedstock in manufacturing both refrigerants and pyrethroid pesticides, doubled in two years.</w:t>
      </w:r>
    </w:p>
    <w:p w14:paraId="2EB343A9" w14:textId="77777777" w:rsidR="005D0E7E" w:rsidRDefault="005D0E7E" w:rsidP="005D0E7E">
      <w:pPr>
        <w:pStyle w:val="Heading4"/>
      </w:pPr>
      <w:r>
        <w:t xml:space="preserve">Rockets </w:t>
      </w:r>
      <w:r>
        <w:rPr>
          <w:u w:val="single"/>
        </w:rPr>
        <w:t xml:space="preserve">don’t </w:t>
      </w:r>
      <w:proofErr w:type="gramStart"/>
      <w:r>
        <w:rPr>
          <w:u w:val="single"/>
        </w:rPr>
        <w:t>effect</w:t>
      </w:r>
      <w:proofErr w:type="gramEnd"/>
      <w:r>
        <w:t>:</w:t>
      </w:r>
    </w:p>
    <w:p w14:paraId="2E3785F5" w14:textId="77777777" w:rsidR="005D0E7E" w:rsidRDefault="005D0E7E" w:rsidP="005D0E7E">
      <w:pPr>
        <w:pStyle w:val="Heading4"/>
        <w:jc w:val="both"/>
        <w:rPr>
          <w:u w:val="single"/>
        </w:rPr>
      </w:pPr>
      <w:r>
        <w:t xml:space="preserve">1] </w:t>
      </w:r>
      <w:r>
        <w:rPr>
          <w:u w:val="single"/>
        </w:rPr>
        <w:t>Percentage of Contribution is Low</w:t>
      </w:r>
    </w:p>
    <w:p w14:paraId="231AE07F" w14:textId="77777777" w:rsidR="005D0E7E" w:rsidRPr="00400305" w:rsidRDefault="005D0E7E" w:rsidP="005D0E7E">
      <w:r w:rsidRPr="008D430D">
        <w:rPr>
          <w:rStyle w:val="Style13ptBold"/>
        </w:rPr>
        <w:t>Boyle 18</w:t>
      </w:r>
      <w:r w:rsidRPr="00400305">
        <w:t xml:space="preserve"> </w:t>
      </w:r>
      <w:r>
        <w:t xml:space="preserve">Alan Boyle 3-24-2018 </w:t>
      </w:r>
      <w:r w:rsidRPr="00400305">
        <w:t>"Do rockets blast away the ozone layer? It’s no biggie today … but watch the skies"</w:t>
      </w:r>
      <w:r>
        <w:t xml:space="preserve"> </w:t>
      </w:r>
      <w:hyperlink r:id="rId11" w:history="1">
        <w:r w:rsidRPr="0073335F">
          <w:rPr>
            <w:rStyle w:val="Hyperlink"/>
          </w:rPr>
          <w:t>https://www.geekwire.com/2018/rockets-blast-away-ozone-layer-no-biggie-today-watch-skies/</w:t>
        </w:r>
      </w:hyperlink>
      <w:r>
        <w:t xml:space="preserve"> (</w:t>
      </w:r>
      <w:r w:rsidRPr="00400305">
        <w:t xml:space="preserve">Alan Boyle is an award-winning science writer and space reporter and </w:t>
      </w:r>
      <w:proofErr w:type="spellStart"/>
      <w:r w:rsidRPr="00400305">
        <w:t>GeekWire</w:t>
      </w:r>
      <w:proofErr w:type="spellEnd"/>
      <w:r w:rsidRPr="00400305">
        <w:t xml:space="preserve"> contributing editor.</w:t>
      </w:r>
      <w:r>
        <w:t xml:space="preserve">)//Elmer </w:t>
      </w:r>
    </w:p>
    <w:p w14:paraId="59232F78" w14:textId="77777777" w:rsidR="005D0E7E" w:rsidRPr="008D430D" w:rsidRDefault="005D0E7E" w:rsidP="005D0E7E">
      <w:pPr>
        <w:rPr>
          <w:rStyle w:val="StyleUnderline"/>
        </w:rPr>
      </w:pPr>
      <w:r w:rsidRPr="008D430D">
        <w:rPr>
          <w:rStyle w:val="StyleUnderline"/>
        </w:rPr>
        <w:t xml:space="preserve">Thanks to Blue Origin, SpaceX and other space ventures, the skies could well be filled with </w:t>
      </w:r>
      <w:r w:rsidRPr="009A6F5A">
        <w:rPr>
          <w:rStyle w:val="Emphasis"/>
          <w:highlight w:val="green"/>
        </w:rPr>
        <w:t>rockets</w:t>
      </w:r>
      <w:r w:rsidRPr="009A6F5A">
        <w:rPr>
          <w:rStyle w:val="StyleUnderline"/>
          <w:highlight w:val="green"/>
        </w:rPr>
        <w:t xml:space="preserve"> </w:t>
      </w:r>
      <w:r w:rsidRPr="008D430D">
        <w:rPr>
          <w:rStyle w:val="StyleUnderline"/>
        </w:rPr>
        <w:t>in years to come.</w:t>
      </w:r>
      <w:r w:rsidRPr="008D430D">
        <w:rPr>
          <w:sz w:val="16"/>
        </w:rPr>
        <w:t xml:space="preserve"> </w:t>
      </w:r>
      <w:r w:rsidRPr="008D430D">
        <w:rPr>
          <w:rStyle w:val="StyleUnderline"/>
        </w:rPr>
        <w:t xml:space="preserve">But </w:t>
      </w:r>
      <w:r w:rsidRPr="009A6F5A">
        <w:rPr>
          <w:rStyle w:val="Emphasis"/>
          <w:highlight w:val="green"/>
        </w:rPr>
        <w:t>what will that do to the environment</w:t>
      </w:r>
      <w:r w:rsidRPr="008D430D">
        <w:rPr>
          <w:rStyle w:val="StyleUnderline"/>
        </w:rPr>
        <w:t xml:space="preserve">? The short answer is, </w:t>
      </w:r>
      <w:r w:rsidRPr="009A6F5A">
        <w:rPr>
          <w:rStyle w:val="Emphasis"/>
          <w:highlight w:val="green"/>
          <w:bdr w:val="single" w:sz="18" w:space="0" w:color="auto"/>
        </w:rPr>
        <w:t>not that much right now.</w:t>
      </w:r>
      <w:r w:rsidRPr="008D430D">
        <w:rPr>
          <w:sz w:val="16"/>
        </w:rPr>
        <w:t xml:space="preserve"> But as experts look to the years ahead, the answer gets as hazy as the air after a Falcon Heavy launch. “Ten years ago, the </w:t>
      </w:r>
      <w:proofErr w:type="gramStart"/>
      <w:r w:rsidRPr="008D430D">
        <w:rPr>
          <w:sz w:val="16"/>
        </w:rPr>
        <w:t>amount</w:t>
      </w:r>
      <w:proofErr w:type="gramEnd"/>
      <w:r w:rsidRPr="008D430D">
        <w:rPr>
          <w:sz w:val="16"/>
        </w:rPr>
        <w:t xml:space="preserve"> of emissions was not great,” said Martin Ross, an engineer at the Aerospace Corp. whose research focuses on </w:t>
      </w:r>
      <w:r w:rsidRPr="008D430D">
        <w:rPr>
          <w:rStyle w:val="StyleUnderline"/>
        </w:rPr>
        <w:t xml:space="preserve">the </w:t>
      </w:r>
      <w:r w:rsidRPr="009A6F5A">
        <w:rPr>
          <w:rStyle w:val="Emphasis"/>
          <w:highlight w:val="green"/>
        </w:rPr>
        <w:t>effects of space systems</w:t>
      </w:r>
      <w:r w:rsidRPr="009A6F5A">
        <w:rPr>
          <w:rStyle w:val="StyleUnderline"/>
          <w:highlight w:val="green"/>
        </w:rPr>
        <w:t xml:space="preserve"> </w:t>
      </w:r>
      <w:r w:rsidRPr="008D430D">
        <w:rPr>
          <w:rStyle w:val="StyleUnderline"/>
        </w:rPr>
        <w:t>on the stratosphere</w:t>
      </w:r>
      <w:r w:rsidRPr="008D430D">
        <w:rPr>
          <w:sz w:val="16"/>
        </w:rPr>
        <w:t xml:space="preserve">. “Today, </w:t>
      </w:r>
      <w:r w:rsidRPr="008D430D">
        <w:rPr>
          <w:rStyle w:val="StyleUnderline"/>
        </w:rPr>
        <w:t xml:space="preserve">the effect is </w:t>
      </w:r>
      <w:r w:rsidRPr="009A6F5A">
        <w:rPr>
          <w:rStyle w:val="Emphasis"/>
          <w:highlight w:val="green"/>
        </w:rPr>
        <w:t>still small</w:t>
      </w:r>
      <w:r w:rsidRPr="008D430D">
        <w:rPr>
          <w:sz w:val="16"/>
        </w:rPr>
        <w:t>, but it’s growing.” Over the 60 years of the Space Age, the year-by-year tally of orbital launches has gone up and down, with the most active years coming during the height of the U.S.-Soviet space race and the start of the space shuttle era. Now the rate is on a sharp upswing, and if all of the plans being hatched by launch providers come to fruition, 2018 could well be a record year. Ross focuses on ozone-depleting chemicals rather than climate change — even though most rocket emissions take the form of carbon dioxide and water vapor, two of the best-known greenhouse gases. “</w:t>
      </w:r>
      <w:r w:rsidRPr="008D430D">
        <w:rPr>
          <w:rStyle w:val="StyleUnderline"/>
        </w:rPr>
        <w:t xml:space="preserve">The </w:t>
      </w:r>
      <w:r w:rsidRPr="009A6F5A">
        <w:rPr>
          <w:rStyle w:val="Emphasis"/>
          <w:highlight w:val="green"/>
        </w:rPr>
        <w:t>carbon dioxide emitted</w:t>
      </w:r>
      <w:r w:rsidRPr="009A6F5A">
        <w:rPr>
          <w:rStyle w:val="StyleUnderline"/>
          <w:highlight w:val="green"/>
        </w:rPr>
        <w:t xml:space="preserve"> </w:t>
      </w:r>
      <w:r w:rsidRPr="009A6F5A">
        <w:rPr>
          <w:rStyle w:val="Emphasis"/>
          <w:highlight w:val="green"/>
        </w:rPr>
        <w:t>by rockets is</w:t>
      </w:r>
      <w:r w:rsidRPr="009A6F5A">
        <w:rPr>
          <w:rStyle w:val="StyleUnderline"/>
          <w:highlight w:val="green"/>
        </w:rPr>
        <w:t xml:space="preserve"> </w:t>
      </w:r>
      <w:r w:rsidRPr="008D430D">
        <w:rPr>
          <w:rStyle w:val="StyleUnderline"/>
        </w:rPr>
        <w:t xml:space="preserve">absolutely and </w:t>
      </w:r>
      <w:r w:rsidRPr="009A6F5A">
        <w:rPr>
          <w:rStyle w:val="Emphasis"/>
          <w:highlight w:val="green"/>
          <w:bdr w:val="single" w:sz="18" w:space="0" w:color="auto"/>
        </w:rPr>
        <w:t>completely insignificant compared with aviation</w:t>
      </w:r>
      <w:r w:rsidRPr="008D430D">
        <w:rPr>
          <w:rStyle w:val="StyleUnderline"/>
        </w:rPr>
        <w:t xml:space="preserve">,” Ross explained. And aircraft, in turn, are thought to account for less than 10 percent of the total greenhouse-gas emissions linked to the U.S. transportation sector. (That’s compared with more than 80 percent for cars and trucks.) </w:t>
      </w:r>
    </w:p>
    <w:p w14:paraId="35E0E570" w14:textId="77777777" w:rsidR="005D0E7E" w:rsidRDefault="005D0E7E" w:rsidP="005D0E7E">
      <w:pPr>
        <w:pStyle w:val="Heading4"/>
      </w:pPr>
      <w:r>
        <w:t>2] No Pollution</w:t>
      </w:r>
    </w:p>
    <w:p w14:paraId="0FCEC12C" w14:textId="77777777" w:rsidR="005D0E7E" w:rsidRDefault="005D0E7E" w:rsidP="005D0E7E">
      <w:r w:rsidRPr="00E51F04">
        <w:rPr>
          <w:rStyle w:val="Style13ptBold"/>
        </w:rPr>
        <w:t>NSS</w:t>
      </w:r>
      <w:r>
        <w:rPr>
          <w:rStyle w:val="Style13ptBold"/>
        </w:rPr>
        <w:t xml:space="preserve"> 21</w:t>
      </w:r>
      <w:r w:rsidRPr="00E51F04">
        <w:t xml:space="preserve"> 7-23-2021 "Why Space Tourism?"</w:t>
      </w:r>
      <w:r>
        <w:t xml:space="preserve"> </w:t>
      </w:r>
      <w:hyperlink r:id="rId12" w:history="1">
        <w:r w:rsidRPr="00473E10">
          <w:rPr>
            <w:rStyle w:val="Hyperlink"/>
          </w:rPr>
          <w:t>https://space.nss.org/why-space-tourism/</w:t>
        </w:r>
      </w:hyperlink>
      <w:r>
        <w:t xml:space="preserve"> (National Space Society)//Elmer </w:t>
      </w:r>
    </w:p>
    <w:p w14:paraId="09D57367" w14:textId="77777777" w:rsidR="005D0E7E" w:rsidRDefault="005D0E7E" w:rsidP="005D0E7E">
      <w:pPr>
        <w:rPr>
          <w:sz w:val="16"/>
        </w:rPr>
      </w:pPr>
      <w:r w:rsidRPr="009A6F5A">
        <w:rPr>
          <w:rStyle w:val="Emphasis"/>
          <w:highlight w:val="green"/>
          <w:bdr w:val="single" w:sz="18" w:space="0" w:color="auto"/>
        </w:rPr>
        <w:t>Space Tourism Will Not Be a Pollution Disaster</w:t>
      </w:r>
      <w:r w:rsidRPr="009A6F5A">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9A6F5A">
        <w:rPr>
          <w:rStyle w:val="Emphasis"/>
          <w:highlight w:val="green"/>
        </w:rPr>
        <w:t>Blue Origin’s New Shepard produces</w:t>
      </w:r>
      <w:r w:rsidRPr="009A6F5A">
        <w:rPr>
          <w:sz w:val="16"/>
          <w:highlight w:val="green"/>
        </w:rPr>
        <w:t xml:space="preserve"> </w:t>
      </w:r>
      <w:r w:rsidRPr="009A6F5A">
        <w:rPr>
          <w:rStyle w:val="Emphasis"/>
          <w:highlight w:val="green"/>
        </w:rPr>
        <w:t>only water as an exhaust</w:t>
      </w:r>
      <w:r w:rsidRPr="00C94177">
        <w:rPr>
          <w:sz w:val="16"/>
        </w:rPr>
        <w:t xml:space="preserve">, </w:t>
      </w:r>
      <w:r w:rsidRPr="009A6F5A">
        <w:rPr>
          <w:rStyle w:val="Emphasis"/>
          <w:highlight w:val="green"/>
        </w:rPr>
        <w:t>so</w:t>
      </w:r>
      <w:r w:rsidRPr="009A6F5A">
        <w:rPr>
          <w:sz w:val="16"/>
          <w:highlight w:val="green"/>
        </w:rPr>
        <w:t xml:space="preserve"> </w:t>
      </w:r>
      <w:r w:rsidRPr="009A6F5A">
        <w:rPr>
          <w:rStyle w:val="Emphasis"/>
          <w:highlight w:val="green"/>
        </w:rPr>
        <w:t>neither</w:t>
      </w:r>
      <w:r w:rsidRPr="009A6F5A">
        <w:rPr>
          <w:sz w:val="16"/>
          <w:highlight w:val="green"/>
        </w:rPr>
        <w:t xml:space="preserve"> </w:t>
      </w:r>
      <w:r w:rsidRPr="009A6F5A">
        <w:rPr>
          <w:rStyle w:val="Emphasis"/>
          <w:highlight w:val="green"/>
        </w:rPr>
        <w:t>is going to be an issue even if there are 1,000s of flights</w:t>
      </w:r>
      <w:r w:rsidRPr="009A6F5A">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9A6F5A">
        <w:rPr>
          <w:rStyle w:val="Emphasis"/>
          <w:highlight w:val="green"/>
        </w:rPr>
        <w:t>zero carbon/zero pollution</w:t>
      </w:r>
      <w:r w:rsidRPr="0063713E">
        <w:rPr>
          <w:u w:val="single"/>
        </w:rPr>
        <w:t xml:space="preserve">, and (b) over time </w:t>
      </w:r>
      <w:r w:rsidRPr="009A6F5A">
        <w:rPr>
          <w:rStyle w:val="Emphasis"/>
          <w:highlight w:val="green"/>
        </w:rPr>
        <w:t>space tourism vehicles will grow in capacity</w:t>
      </w:r>
      <w:r w:rsidRPr="0063713E">
        <w:rPr>
          <w:u w:val="single"/>
        </w:rPr>
        <w:t xml:space="preserve">, just like airliners did. The </w:t>
      </w:r>
      <w:r w:rsidRPr="009A6F5A">
        <w:rPr>
          <w:rStyle w:val="Emphasis"/>
          <w:highlight w:val="green"/>
        </w:rPr>
        <w:t>Virgin Galactic engine</w:t>
      </w:r>
      <w:r w:rsidRPr="009A6F5A">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9A6F5A">
        <w:rPr>
          <w:rStyle w:val="Emphasis"/>
          <w:highlight w:val="green"/>
        </w:rPr>
        <w:t>replaced</w:t>
      </w:r>
      <w:r w:rsidRPr="009A6F5A">
        <w:rPr>
          <w:highlight w:val="green"/>
          <w:u w:val="single"/>
        </w:rPr>
        <w:t xml:space="preserve"> </w:t>
      </w:r>
      <w:r w:rsidRPr="009A6F5A">
        <w:rPr>
          <w:rStyle w:val="Emphasis"/>
          <w:highlight w:val="green"/>
        </w:rPr>
        <w:t>by</w:t>
      </w:r>
      <w:r w:rsidRPr="009A6F5A">
        <w:rPr>
          <w:highlight w:val="green"/>
          <w:u w:val="single"/>
        </w:rPr>
        <w:t xml:space="preserve"> </w:t>
      </w:r>
      <w:r w:rsidRPr="0063713E">
        <w:rPr>
          <w:u w:val="single"/>
        </w:rPr>
        <w:t xml:space="preserve">a </w:t>
      </w:r>
      <w:r w:rsidRPr="009A6F5A">
        <w:rPr>
          <w:rStyle w:val="Emphasis"/>
          <w:highlight w:val="green"/>
        </w:rPr>
        <w:t>more sustainable engine</w:t>
      </w:r>
      <w:r w:rsidRPr="009A6F5A">
        <w:rPr>
          <w:highlight w:val="green"/>
          <w:u w:val="single"/>
        </w:rPr>
        <w:t xml:space="preserve"> </w:t>
      </w:r>
      <w:r w:rsidRPr="0063713E">
        <w:rPr>
          <w:u w:val="single"/>
        </w:rPr>
        <w:t xml:space="preserve">before flight volumes become large. Some might be more worried about </w:t>
      </w:r>
      <w:r w:rsidRPr="009A6F5A">
        <w:rPr>
          <w:rStyle w:val="Emphasis"/>
          <w:highlight w:val="green"/>
        </w:rPr>
        <w:t>SpaceX’s</w:t>
      </w:r>
      <w:r w:rsidRPr="009A6F5A">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9A6F5A">
        <w:rPr>
          <w:rStyle w:val="Emphasis"/>
          <w:highlight w:val="green"/>
        </w:rPr>
        <w:t>methane fuel</w:t>
      </w:r>
      <w:r w:rsidRPr="009A6F5A">
        <w:rPr>
          <w:highlight w:val="green"/>
          <w:u w:val="single"/>
        </w:rPr>
        <w:t xml:space="preserve"> </w:t>
      </w:r>
      <w:r w:rsidRPr="0063713E">
        <w:rPr>
          <w:u w:val="single"/>
        </w:rPr>
        <w:t xml:space="preserve">it uses directly from the atmosphere using solar power, assuring that the </w:t>
      </w:r>
      <w:r w:rsidRPr="009A6F5A">
        <w:rPr>
          <w:rStyle w:val="Emphasis"/>
          <w:highlight w:val="green"/>
        </w:rPr>
        <w:t xml:space="preserve">fuel cycle </w:t>
      </w:r>
      <w:r w:rsidRPr="009A6F5A">
        <w:rPr>
          <w:rStyle w:val="Emphasis"/>
          <w:highlight w:val="green"/>
          <w:bdr w:val="single" w:sz="18" w:space="0" w:color="auto"/>
        </w:rPr>
        <w:t xml:space="preserve">is </w:t>
      </w:r>
      <w:proofErr w:type="gramStart"/>
      <w:r w:rsidRPr="009A6F5A">
        <w:rPr>
          <w:rStyle w:val="Emphasis"/>
          <w:highlight w:val="green"/>
          <w:bdr w:val="single" w:sz="18" w:space="0" w:color="auto"/>
        </w:rPr>
        <w:t>carbon-neutral</w:t>
      </w:r>
      <w:proofErr w:type="gramEnd"/>
      <w:r w:rsidRPr="00C94177">
        <w:rPr>
          <w:sz w:val="16"/>
        </w:rPr>
        <w:t xml:space="preserve">. In terms of air pollution, </w:t>
      </w:r>
      <w:proofErr w:type="spellStart"/>
      <w:r w:rsidRPr="009A6F5A">
        <w:rPr>
          <w:rStyle w:val="Emphasis"/>
          <w:highlight w:val="green"/>
        </w:rPr>
        <w:t>StarShip</w:t>
      </w:r>
      <w:proofErr w:type="spellEnd"/>
      <w:r w:rsidRPr="009A6F5A">
        <w:rPr>
          <w:sz w:val="16"/>
          <w:highlight w:val="green"/>
        </w:rPr>
        <w:t xml:space="preserve"> </w:t>
      </w:r>
      <w:r w:rsidRPr="00C94177">
        <w:rPr>
          <w:sz w:val="16"/>
        </w:rPr>
        <w:t xml:space="preserve">in a point-to-point mode </w:t>
      </w:r>
      <w:r w:rsidRPr="009A6F5A">
        <w:rPr>
          <w:rStyle w:val="Emphasis"/>
          <w:highlight w:val="green"/>
        </w:rPr>
        <w:t>will</w:t>
      </w:r>
      <w:r w:rsidRPr="009A6F5A">
        <w:rPr>
          <w:sz w:val="16"/>
          <w:highlight w:val="green"/>
        </w:rPr>
        <w:t xml:space="preserve"> </w:t>
      </w:r>
      <w:r w:rsidRPr="00C94177">
        <w:rPr>
          <w:sz w:val="16"/>
        </w:rPr>
        <w:t xml:space="preserve">to a large degree </w:t>
      </w:r>
      <w:r w:rsidRPr="009A6F5A">
        <w:rPr>
          <w:rStyle w:val="Emphasis"/>
          <w:highlight w:val="green"/>
        </w:rPr>
        <w:t>replace</w:t>
      </w:r>
      <w:r w:rsidRPr="009A6F5A">
        <w:rPr>
          <w:sz w:val="16"/>
          <w:highlight w:val="green"/>
        </w:rPr>
        <w:t xml:space="preserve"> </w:t>
      </w:r>
      <w:r w:rsidRPr="009A6F5A">
        <w:rPr>
          <w:rStyle w:val="Emphasis"/>
          <w:highlight w:val="green"/>
        </w:rPr>
        <w:t>airplanes</w:t>
      </w:r>
      <w:r w:rsidRPr="009A6F5A">
        <w:rPr>
          <w:sz w:val="16"/>
          <w:highlight w:val="green"/>
        </w:rPr>
        <w:t xml:space="preserve"> </w:t>
      </w:r>
      <w:r w:rsidRPr="00C94177">
        <w:rPr>
          <w:sz w:val="16"/>
        </w:rPr>
        <w:t xml:space="preserve">currently flying </w:t>
      </w:r>
      <w:r w:rsidRPr="009A6F5A">
        <w:rPr>
          <w:rStyle w:val="Emphasis"/>
          <w:highlight w:val="green"/>
        </w:rPr>
        <w:t>while using cleaner burning methane,</w:t>
      </w:r>
      <w:r w:rsidRPr="009A6F5A">
        <w:rPr>
          <w:sz w:val="16"/>
          <w:highlight w:val="green"/>
        </w:rPr>
        <w:t xml:space="preserve"> </w:t>
      </w:r>
      <w:r w:rsidRPr="00C94177">
        <w:rPr>
          <w:sz w:val="16"/>
        </w:rPr>
        <w:t xml:space="preserve">potentially </w:t>
      </w:r>
      <w:r w:rsidRPr="009A6F5A">
        <w:rPr>
          <w:rStyle w:val="Emphasis"/>
          <w:highlight w:val="green"/>
          <w:bdr w:val="single" w:sz="18" w:space="0" w:color="auto"/>
        </w:rPr>
        <w:t>resulting in less pollution</w:t>
      </w:r>
      <w:r w:rsidRPr="009A6F5A">
        <w:rPr>
          <w:sz w:val="16"/>
          <w:highlight w:val="green"/>
        </w:rPr>
        <w:t xml:space="preserve"> </w:t>
      </w:r>
      <w:r w:rsidRPr="00C94177">
        <w:rPr>
          <w:sz w:val="16"/>
        </w:rPr>
        <w:t xml:space="preserve">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w:t>
      </w:r>
    </w:p>
    <w:p w14:paraId="59158AEA" w14:textId="77777777" w:rsidR="005D0E7E" w:rsidRDefault="005D0E7E" w:rsidP="005D0E7E">
      <w:pPr>
        <w:pStyle w:val="Heading4"/>
      </w:pPr>
      <w:r>
        <w:t>Two External Alt Causes:</w:t>
      </w:r>
    </w:p>
    <w:p w14:paraId="2A7F0F3F" w14:textId="77777777" w:rsidR="005D0E7E" w:rsidRPr="00B51D5E" w:rsidRDefault="005D0E7E" w:rsidP="005D0E7E">
      <w:pPr>
        <w:pStyle w:val="Heading4"/>
      </w:pPr>
      <w:r>
        <w:t xml:space="preserve">1] </w:t>
      </w:r>
      <w:r>
        <w:rPr>
          <w:u w:val="single"/>
        </w:rPr>
        <w:t>Copper</w:t>
      </w:r>
    </w:p>
    <w:p w14:paraId="6778AE5D" w14:textId="77777777" w:rsidR="005D0E7E" w:rsidRPr="008953CE" w:rsidRDefault="005D0E7E" w:rsidP="005D0E7E">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w:t>
      </w:r>
      <w:proofErr w:type="gramStart"/>
      <w:r w:rsidRPr="008953CE">
        <w:t>policy</w:t>
      </w:r>
      <w:proofErr w:type="gramEnd"/>
      <w:r w:rsidRPr="008953CE">
        <w:t xml:space="preserve"> and management], 1-13-2022, “Copper-based chemicals may be contributing to ozone depletion: Some ozone-destroying chemicals are unaccounted for. Are copper-based fungicides producing </w:t>
      </w:r>
      <w:proofErr w:type="gramStart"/>
      <w:r w:rsidRPr="008953CE">
        <w:t>them?“</w:t>
      </w:r>
      <w:proofErr w:type="gramEnd"/>
      <w:r w:rsidRPr="008953CE">
        <w:t xml:space="preserve">, ScienceDaily, accessed: 1-15-2022, https://www.sciencedaily.com/releases/2022/01/220113151441.htm)  </w:t>
      </w:r>
      <w:proofErr w:type="spellStart"/>
      <w:r w:rsidRPr="008953CE">
        <w:t>ajs</w:t>
      </w:r>
      <w:proofErr w:type="spellEnd"/>
    </w:p>
    <w:p w14:paraId="1BC614C2" w14:textId="77777777" w:rsidR="005D0E7E" w:rsidRPr="00B51D5E" w:rsidRDefault="005D0E7E" w:rsidP="005D0E7E">
      <w:pPr>
        <w:rPr>
          <w:sz w:val="16"/>
        </w:rPr>
      </w:pPr>
      <w:r w:rsidRPr="00B51D5E">
        <w:rPr>
          <w:sz w:val="16"/>
        </w:rPr>
        <w:t xml:space="preserve">In a paper appearing this week in the journal Nature Communications, UC Berkeley geochemists show that </w:t>
      </w:r>
      <w:r w:rsidRPr="009A6F5A">
        <w:rPr>
          <w:rStyle w:val="StyleUnderline"/>
          <w:highlight w:val="green"/>
        </w:rPr>
        <w:t>copper in soil and seawater</w:t>
      </w:r>
      <w:r w:rsidRPr="00D643C9">
        <w:rPr>
          <w:rStyle w:val="StyleUnderline"/>
        </w:rPr>
        <w:t xml:space="preserve"> acts </w:t>
      </w:r>
      <w:r w:rsidRPr="009A6F5A">
        <w:rPr>
          <w:rStyle w:val="StyleUnderline"/>
          <w:highlight w:val="green"/>
        </w:rPr>
        <w:t>as a catalyst to</w:t>
      </w:r>
      <w:r w:rsidRPr="00B51D5E">
        <w:rPr>
          <w:sz w:val="16"/>
        </w:rPr>
        <w:t xml:space="preserve"> turn organic matter into both methyl bromide and methyl chloride, two potent halocarbon compounds that </w:t>
      </w:r>
      <w:r w:rsidRPr="009A6F5A">
        <w:rPr>
          <w:rStyle w:val="StyleUnderline"/>
          <w:highlight w:val="green"/>
        </w:rPr>
        <w:t>destroy ozone</w:t>
      </w:r>
      <w:r w:rsidRPr="00D643C9">
        <w:rPr>
          <w:rStyle w:val="StyleUnderline"/>
        </w:rPr>
        <w:t xml:space="preserve">. </w:t>
      </w:r>
      <w:r w:rsidRPr="009A6F5A">
        <w:rPr>
          <w:rStyle w:val="StyleUnderline"/>
          <w:highlight w:val="green"/>
        </w:rPr>
        <w:t>Sunlight worsens</w:t>
      </w:r>
      <w:r w:rsidRPr="00D643C9">
        <w:rPr>
          <w:rStyle w:val="StyleUnderline"/>
        </w:rPr>
        <w:t xml:space="preserve"> the situation, </w:t>
      </w:r>
      <w:r w:rsidRPr="009A6F5A">
        <w:rPr>
          <w:rStyle w:val="StyleUnderline"/>
          <w:highlight w:val="green"/>
        </w:rPr>
        <w:t>boosting</w:t>
      </w:r>
      <w:r w:rsidRPr="00D643C9">
        <w:rPr>
          <w:rStyle w:val="StyleUnderline"/>
        </w:rPr>
        <w:t xml:space="preserve"> production of these methyl halides </w:t>
      </w:r>
      <w:r w:rsidRPr="009A6F5A">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9A6F5A">
        <w:rPr>
          <w:rStyle w:val="StyleUnderline"/>
          <w:highlight w:val="green"/>
        </w:rPr>
        <w:t>these methyl halides</w:t>
      </w:r>
      <w:r w:rsidRPr="00D643C9">
        <w:rPr>
          <w:rStyle w:val="StyleUnderline"/>
        </w:rPr>
        <w:t xml:space="preserve"> have become the </w:t>
      </w:r>
      <w:r w:rsidRPr="009A6F5A">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w:t>
      </w:r>
      <w:proofErr w:type="gramStart"/>
      <w:r w:rsidRPr="00B51D5E">
        <w:rPr>
          <w:sz w:val="16"/>
        </w:rPr>
        <w:t>policy</w:t>
      </w:r>
      <w:proofErr w:type="gramEnd"/>
      <w:r w:rsidRPr="00B51D5E">
        <w:rPr>
          <w:sz w:val="16"/>
        </w:rPr>
        <w:t xml:space="preserve"> and management. "By 2050, we should be back to relatively normal ozone, but things like the continued emissions of methyl bromide and methyl chloride are road bumps in the road to recovery. </w:t>
      </w:r>
      <w:r w:rsidRPr="009A6F5A">
        <w:rPr>
          <w:rStyle w:val="StyleUnderline"/>
          <w:highlight w:val="green"/>
        </w:rPr>
        <w:t xml:space="preserve">Copper usage </w:t>
      </w:r>
      <w:r w:rsidRPr="00DD49ED">
        <w:rPr>
          <w:rStyle w:val="StyleUnderline"/>
        </w:rPr>
        <w:t>in the environment</w:t>
      </w:r>
      <w:r w:rsidRPr="00D643C9">
        <w:rPr>
          <w:rStyle w:val="StyleUnderline"/>
        </w:rPr>
        <w:t xml:space="preserve"> is </w:t>
      </w:r>
      <w:r w:rsidRPr="009A6F5A">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9A6F5A">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19170A54" w14:textId="77777777" w:rsidR="005D0E7E" w:rsidRPr="00B51D5E" w:rsidRDefault="005D0E7E" w:rsidP="005D0E7E">
      <w:pPr>
        <w:pStyle w:val="Heading4"/>
      </w:pPr>
      <w:r>
        <w:t xml:space="preserve">2] </w:t>
      </w:r>
      <w:r>
        <w:rPr>
          <w:u w:val="single"/>
        </w:rPr>
        <w:t>Illegal CFC sources</w:t>
      </w:r>
    </w:p>
    <w:p w14:paraId="23F406AB" w14:textId="77777777" w:rsidR="005D0E7E" w:rsidRPr="00DD37AE" w:rsidRDefault="005D0E7E" w:rsidP="005D0E7E">
      <w:proofErr w:type="spellStart"/>
      <w:r w:rsidRPr="00DD37AE">
        <w:rPr>
          <w:rStyle w:val="Style13ptBold"/>
        </w:rPr>
        <w:t>Mcglaun</w:t>
      </w:r>
      <w:proofErr w:type="spellEnd"/>
      <w:r w:rsidRPr="00DD37AE">
        <w:rPr>
          <w:rStyle w:val="Style13ptBold"/>
        </w:rPr>
        <w:t xml:space="preserve"> 21</w:t>
      </w:r>
      <w:r w:rsidRPr="00DD37AE">
        <w:t xml:space="preserve"> (Shane </w:t>
      </w:r>
      <w:proofErr w:type="spellStart"/>
      <w:r w:rsidRPr="00DD37AE">
        <w:t>Mcglaun</w:t>
      </w:r>
      <w:proofErr w:type="spellEnd"/>
      <w:r w:rsidRPr="00DD37AE">
        <w:t>, [</w:t>
      </w:r>
      <w:r>
        <w:t>Slash Gear Writer</w:t>
      </w:r>
      <w:r w:rsidRPr="00DD37AE">
        <w:t xml:space="preserve">], 5-19-2021, “MIT study suggests illegal production of CFCs has </w:t>
      </w:r>
      <w:proofErr w:type="gramStart"/>
      <w:r w:rsidRPr="00DD37AE">
        <w:t>continued“</w:t>
      </w:r>
      <w:proofErr w:type="gramEnd"/>
      <w:r w:rsidRPr="00DD37AE">
        <w:t xml:space="preserve">, </w:t>
      </w:r>
      <w:proofErr w:type="spellStart"/>
      <w:r w:rsidRPr="00DD37AE">
        <w:t>SlashGear</w:t>
      </w:r>
      <w:proofErr w:type="spellEnd"/>
      <w:r w:rsidRPr="00DD37AE">
        <w:t xml:space="preserve">, accessed: 1-15-2022, https://www.slashgear.com/mit-study-suggests-illegal-production-of-cfcs-has-continued-19673398/)  </w:t>
      </w:r>
      <w:proofErr w:type="spellStart"/>
      <w:r w:rsidRPr="00DD37AE">
        <w:t>ajs</w:t>
      </w:r>
      <w:proofErr w:type="spellEnd"/>
    </w:p>
    <w:p w14:paraId="07FB91D0" w14:textId="4FD7E24B" w:rsidR="005D0E7E" w:rsidRPr="005D0E7E" w:rsidRDefault="005D0E7E" w:rsidP="005D0E7E">
      <w:pPr>
        <w:rPr>
          <w:sz w:val="16"/>
        </w:rPr>
      </w:pPr>
      <w:r w:rsidRPr="00B51D5E">
        <w:rPr>
          <w:sz w:val="16"/>
        </w:rPr>
        <w:t xml:space="preserve">Researchers at </w:t>
      </w:r>
      <w:r w:rsidRPr="009A6F5A">
        <w:rPr>
          <w:rStyle w:val="StyleUnderline"/>
          <w:highlight w:val="green"/>
        </w:rPr>
        <w:t>MIT</w:t>
      </w:r>
      <w:r w:rsidRPr="00D35431">
        <w:rPr>
          <w:rStyle w:val="StyleUnderline"/>
        </w:rPr>
        <w:t xml:space="preserve"> have </w:t>
      </w:r>
      <w:r w:rsidRPr="009A6F5A">
        <w:rPr>
          <w:rStyle w:val="StyleUnderline"/>
          <w:highlight w:val="green"/>
        </w:rPr>
        <w:t>discovered</w:t>
      </w:r>
      <w:r w:rsidRPr="00B51D5E">
        <w:rPr>
          <w:sz w:val="16"/>
        </w:rPr>
        <w:t xml:space="preserve"> that ozone-depleting chlorofluorocarbons known as CFCs stay in the atmosphere for less time than previously estimated. CFCs were phased out globally in 2010, and the research suggests they should be in the atmosphere in much lower concentrations than recent measurements suggest. The study suggests </w:t>
      </w:r>
      <w:r w:rsidRPr="009A6F5A">
        <w:rPr>
          <w:rStyle w:val="StyleUnderline"/>
          <w:highlight w:val="green"/>
        </w:rPr>
        <w:t>that new and illegal</w:t>
      </w:r>
      <w:r w:rsidRPr="00D35431">
        <w:rPr>
          <w:rStyle w:val="StyleUnderline"/>
        </w:rPr>
        <w:t xml:space="preserve"> </w:t>
      </w:r>
      <w:r w:rsidRPr="009A6F5A">
        <w:rPr>
          <w:rStyle w:val="StyleUnderline"/>
          <w:highlight w:val="green"/>
        </w:rPr>
        <w:t>production of CFCs</w:t>
      </w:r>
      <w:r w:rsidRPr="00D35431">
        <w:rPr>
          <w:rStyle w:val="StyleUnderline"/>
        </w:rPr>
        <w:t xml:space="preserve"> has likely occurred </w:t>
      </w:r>
      <w:r w:rsidRPr="009A6F5A">
        <w:rPr>
          <w:rStyle w:val="StyleUnderline"/>
          <w:highlight w:val="green"/>
        </w:rPr>
        <w:t>in recent years</w:t>
      </w:r>
      <w:r w:rsidRPr="00D35431">
        <w:rPr>
          <w:rStyle w:val="StyleUnderline"/>
        </w:rPr>
        <w:t>.</w:t>
      </w:r>
      <w:r>
        <w:rPr>
          <w:rStyle w:val="StyleUnderline"/>
        </w:rPr>
        <w:t xml:space="preserve"> </w:t>
      </w:r>
      <w:r w:rsidRPr="00B51D5E">
        <w:rPr>
          <w:sz w:val="16"/>
        </w:rPr>
        <w:t xml:space="preserve">The study specifically points out </w:t>
      </w:r>
      <w:hyperlink r:id="rId13" w:tgtFrame="_blank" w:history="1">
        <w:r w:rsidRPr="00B51D5E">
          <w:rPr>
            <w:rStyle w:val="Hyperlink"/>
            <w:sz w:val="16"/>
          </w:rPr>
          <w:t>new emissions</w:t>
        </w:r>
      </w:hyperlink>
      <w:r w:rsidRPr="00B51D5E">
        <w:rPr>
          <w:sz w:val="16"/>
        </w:rPr>
        <w:t xml:space="preserve"> of CFC-11, CFC-12, and CFC-113 that would </w:t>
      </w:r>
      <w:r w:rsidRPr="009A6F5A">
        <w:rPr>
          <w:rStyle w:val="StyleUnderline"/>
          <w:highlight w:val="green"/>
        </w:rPr>
        <w:t>represent</w:t>
      </w:r>
      <w:r w:rsidRPr="00D35431">
        <w:rPr>
          <w:rStyle w:val="StyleUnderline"/>
        </w:rPr>
        <w:t xml:space="preserve"> a </w:t>
      </w:r>
      <w:r w:rsidRPr="009A6F5A">
        <w:rPr>
          <w:rStyle w:val="StyleUnderline"/>
          <w:highlight w:val="green"/>
        </w:rPr>
        <w:t>violation of</w:t>
      </w:r>
      <w:r w:rsidRPr="00D35431">
        <w:rPr>
          <w:rStyle w:val="StyleUnderline"/>
        </w:rPr>
        <w:t xml:space="preserve"> the </w:t>
      </w:r>
      <w:r w:rsidRPr="009A6F5A">
        <w:rPr>
          <w:rStyle w:val="StyleUnderline"/>
          <w:highlight w:val="green"/>
        </w:rPr>
        <w:t>Montréal</w:t>
      </w:r>
      <w:r w:rsidRPr="00D35431">
        <w:rPr>
          <w:rStyle w:val="StyleUnderline"/>
        </w:rPr>
        <w:t xml:space="preserve"> Protocol.</w:t>
      </w:r>
      <w:r w:rsidRPr="00B51D5E">
        <w:rPr>
          <w:sz w:val="16"/>
        </w:rPr>
        <w:t xml:space="preserve"> That protocol was designed to phase out the production and consumption of CFCs along with other ozone-damaging chemicals. The study estimates that new global CFC-11 emissions is </w:t>
      </w:r>
      <w:r w:rsidRPr="009A6F5A">
        <w:rPr>
          <w:rStyle w:val="StyleUnderline"/>
          <w:highlight w:val="green"/>
        </w:rPr>
        <w:t>higher than previous studies</w:t>
      </w:r>
      <w:r w:rsidRPr="00D35431">
        <w:rPr>
          <w:rStyle w:val="StyleUnderline"/>
        </w:rPr>
        <w:t xml:space="preserve"> reported.</w:t>
      </w:r>
      <w:r w:rsidRPr="00B51D5E">
        <w:rPr>
          <w:sz w:val="16"/>
        </w:rPr>
        <w:t xml:space="preserve"> MIT’s </w:t>
      </w:r>
      <w:r w:rsidRPr="009A6F5A">
        <w:rPr>
          <w:rStyle w:val="StyleUnderline"/>
          <w:highlight w:val="green"/>
        </w:rPr>
        <w:t>study i</w:t>
      </w:r>
      <w:r w:rsidRPr="00D35431">
        <w:rPr>
          <w:rStyle w:val="StyleUnderline"/>
        </w:rPr>
        <w:t xml:space="preserve">s also the </w:t>
      </w:r>
      <w:r w:rsidRPr="009A6F5A">
        <w:rPr>
          <w:rStyle w:val="StyleUnderline"/>
          <w:highlight w:val="green"/>
        </w:rPr>
        <w:t>first to quantify new</w:t>
      </w:r>
      <w:r w:rsidRPr="00D35431">
        <w:rPr>
          <w:rStyle w:val="StyleUnderline"/>
        </w:rPr>
        <w:t xml:space="preserve"> global </w:t>
      </w:r>
      <w:r w:rsidRPr="009A6F5A">
        <w:rPr>
          <w:rStyle w:val="StyleUnderline"/>
          <w:highlight w:val="green"/>
        </w:rPr>
        <w:t>emissions</w:t>
      </w:r>
      <w:r w:rsidRPr="00B51D5E">
        <w:rPr>
          <w:sz w:val="16"/>
        </w:rPr>
        <w:t xml:space="preserve"> of CFC-12 and CFC-113. Lead study author Megan </w:t>
      </w:r>
      <w:proofErr w:type="spellStart"/>
      <w:r w:rsidRPr="00B51D5E">
        <w:rPr>
          <w:sz w:val="16"/>
        </w:rPr>
        <w:t>Lickley</w:t>
      </w:r>
      <w:proofErr w:type="spellEnd"/>
      <w:r w:rsidRPr="00B51D5E">
        <w:rPr>
          <w:sz w:val="16"/>
        </w:rPr>
        <w:t xml:space="preserve"> says the team found total emissions coming from new production is around 20 gigagrams a year for each of those molecules. The study also identified new emissions of CFC-12 and CFC-113, which </w:t>
      </w:r>
      <w:proofErr w:type="spellStart"/>
      <w:r w:rsidRPr="00B51D5E">
        <w:rPr>
          <w:sz w:val="16"/>
        </w:rPr>
        <w:t>Lickley</w:t>
      </w:r>
      <w:proofErr w:type="spellEnd"/>
      <w:r w:rsidRPr="00B51D5E">
        <w:rPr>
          <w:sz w:val="16"/>
        </w:rPr>
        <w:t xml:space="preserve"> says were previously overlooked. In the past, CFCs were used commonly in manufacturing refrigerants, aerosol sprays, chemical solvents, and building insulation. When they are emitted into the atmosphere, </w:t>
      </w:r>
      <w:r w:rsidRPr="009A6F5A">
        <w:rPr>
          <w:rStyle w:val="StyleUnderline"/>
          <w:highlight w:val="green"/>
        </w:rPr>
        <w:t>the chemicals</w:t>
      </w:r>
      <w:r w:rsidRPr="00342C08">
        <w:rPr>
          <w:rStyle w:val="StyleUnderline"/>
        </w:rPr>
        <w:t xml:space="preserve"> can stay in the stratosphere interacting with ultraviolet light and </w:t>
      </w:r>
      <w:r w:rsidRPr="009A6F5A">
        <w:rPr>
          <w:rStyle w:val="StyleUnderline"/>
          <w:highlight w:val="green"/>
        </w:rPr>
        <w:t>relea</w:t>
      </w:r>
      <w:r w:rsidRPr="00342C08">
        <w:rPr>
          <w:rStyle w:val="StyleUnderline"/>
        </w:rPr>
        <w:t xml:space="preserve">sing </w:t>
      </w:r>
      <w:r w:rsidRPr="009A6F5A">
        <w:rPr>
          <w:rStyle w:val="StyleUnderline"/>
          <w:highlight w:val="green"/>
        </w:rPr>
        <w:t>chlorine</w:t>
      </w:r>
      <w:r w:rsidRPr="00342C08">
        <w:rPr>
          <w:rStyle w:val="StyleUnderline"/>
        </w:rPr>
        <w:t xml:space="preserve"> atoms that </w:t>
      </w:r>
      <w:r w:rsidRPr="009A6F5A">
        <w:rPr>
          <w:rStyle w:val="StyleUnderline"/>
          <w:highlight w:val="green"/>
        </w:rPr>
        <w:t>erode</w:t>
      </w:r>
      <w:r w:rsidRPr="00342C08">
        <w:rPr>
          <w:rStyle w:val="StyleUnderline"/>
        </w:rPr>
        <w:t xml:space="preserve"> the protective </w:t>
      </w:r>
      <w:r w:rsidRPr="009A6F5A">
        <w:rPr>
          <w:rStyle w:val="StyleUnderline"/>
          <w:highlight w:val="green"/>
        </w:rPr>
        <w:t>ozone</w:t>
      </w:r>
      <w:r w:rsidRPr="00342C08">
        <w:rPr>
          <w:rStyle w:val="StyleUnderline"/>
        </w:rPr>
        <w:t xml:space="preserve"> layer surrounding the earth.</w:t>
      </w:r>
      <w:r w:rsidRPr="00B51D5E">
        <w:rPr>
          <w:sz w:val="16"/>
        </w:rPr>
        <w:t xml:space="preserve"> Today, most CFCs are emitted by “banks,” old refrigerators, air conditioners, and insulation manufactured before the ban. For the study, the researchers calculated the </w:t>
      </w:r>
      <w:proofErr w:type="gramStart"/>
      <w:r w:rsidRPr="00B51D5E">
        <w:rPr>
          <w:sz w:val="16"/>
        </w:rPr>
        <w:t>amount</w:t>
      </w:r>
      <w:proofErr w:type="gramEnd"/>
      <w:r w:rsidRPr="00B51D5E">
        <w:rPr>
          <w:sz w:val="16"/>
        </w:rPr>
        <w:t xml:space="preserve"> of CFCs remaining in banks today by developing a model analyzing industry production of CFCs over time and how quickly various types of equipment release CFCs. That value was then incorporated in the current recommended values for the lifetime of the chemicals to calculate concentrations of bank-derived CFCs that could be expected in the atmosphere over time. The team says the calculated lifetimes for CFC-11, 12, and 113 are 49 years, 85 years, and eight years respectively, compared to current values of 52, 100, and 85 years respectively. The results imply emissions are likely higher than the best estimates have suggested.</w:t>
      </w:r>
    </w:p>
    <w:p w14:paraId="5CB8F5A8" w14:textId="57A5A018" w:rsidR="005D0E7E" w:rsidRPr="007D0CE1" w:rsidRDefault="005D0E7E" w:rsidP="005D0E7E">
      <w:pPr>
        <w:pStyle w:val="Heading4"/>
      </w:pPr>
      <w:r w:rsidRPr="007D0CE1">
        <w:t xml:space="preserve">No </w:t>
      </w:r>
      <w:r>
        <w:t>Ozone Impact</w:t>
      </w:r>
      <w:r w:rsidRPr="007D0CE1">
        <w:t>.</w:t>
      </w:r>
    </w:p>
    <w:p w14:paraId="3EB5138F" w14:textId="77777777" w:rsidR="005D0E7E" w:rsidRPr="007D0CE1" w:rsidRDefault="005D0E7E" w:rsidP="005D0E7E">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4"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43BC3382" w14:textId="77777777" w:rsidR="005D0E7E" w:rsidRDefault="005D0E7E" w:rsidP="005D0E7E">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5A5C78">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A6F5A">
        <w:rPr>
          <w:rStyle w:val="Emphasis"/>
          <w:highlight w:val="green"/>
        </w:rPr>
        <w:t>ozone</w:t>
      </w:r>
      <w:r w:rsidRPr="007D0CE1">
        <w:rPr>
          <w:rStyle w:val="StyleUnderline"/>
        </w:rPr>
        <w:t xml:space="preserve"> hole </w:t>
      </w:r>
      <w:r w:rsidRPr="009A6F5A">
        <w:rPr>
          <w:rStyle w:val="Emphasis"/>
          <w:highlight w:val="green"/>
        </w:rPr>
        <w:t>was never</w:t>
      </w:r>
      <w:r w:rsidRPr="007D0CE1">
        <w:rPr>
          <w:rStyle w:val="StyleUnderline"/>
        </w:rPr>
        <w:t xml:space="preserve"> nearly </w:t>
      </w:r>
      <w:r w:rsidRPr="009A6F5A">
        <w:rPr>
          <w:rStyle w:val="Emphasis"/>
          <w:highlight w:val="green"/>
        </w:rPr>
        <w:t>as dangerous as</w:t>
      </w:r>
      <w:r w:rsidRPr="007D0CE1">
        <w:rPr>
          <w:rStyle w:val="StyleUnderline"/>
        </w:rPr>
        <w:t xml:space="preserve"> some </w:t>
      </w:r>
      <w:r w:rsidRPr="009A6F5A">
        <w:rPr>
          <w:rStyle w:val="Emphasis"/>
          <w:highlight w:val="green"/>
        </w:rPr>
        <w:t>people said</w:t>
      </w:r>
      <w:r w:rsidRPr="007D0CE1">
        <w:rPr>
          <w:rStyle w:val="StyleUnderline"/>
        </w:rPr>
        <w:t xml:space="preserve">, that it is not necessarily healing yet </w:t>
      </w:r>
      <w:r w:rsidRPr="009A6F5A">
        <w:rPr>
          <w:rStyle w:val="Emphasis"/>
          <w:highlight w:val="green"/>
        </w:rPr>
        <w:t>and</w:t>
      </w:r>
      <w:r w:rsidRPr="007D0CE1">
        <w:rPr>
          <w:rStyle w:val="StyleUnderline"/>
        </w:rPr>
        <w:t xml:space="preserve"> that it </w:t>
      </w:r>
      <w:r w:rsidRPr="009A6F5A">
        <w:rPr>
          <w:rStyle w:val="Emphasis"/>
          <w:highlight w:val="green"/>
        </w:rPr>
        <w:t>might not have been caused</w:t>
      </w:r>
      <w:r w:rsidRPr="007D0CE1">
        <w:rPr>
          <w:rStyle w:val="StyleUnderline"/>
        </w:rPr>
        <w:t xml:space="preserve"> mainly </w:t>
      </w:r>
      <w:r w:rsidRPr="009A6F5A">
        <w:rPr>
          <w:rStyle w:val="Emphasis"/>
          <w:highlight w:val="green"/>
        </w:rPr>
        <w:t>by CFCs anyway</w:t>
      </w:r>
      <w:r w:rsidRPr="007D0CE1">
        <w:rPr>
          <w:rStyle w:val="StyleUnderline"/>
        </w:rPr>
        <w:t>.</w:t>
      </w:r>
      <w:r w:rsidRPr="005A5C78">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5A5C78">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5A5C78">
        <w:rPr>
          <w:sz w:val="16"/>
        </w:rPr>
        <w:t>So</w:t>
      </w:r>
      <w:proofErr w:type="gramEnd"/>
      <w:r w:rsidRPr="005A5C78">
        <w:rPr>
          <w:sz w:val="16"/>
        </w:rPr>
        <w:t xml:space="preserve"> what’s happening to the Antarctic ozone hole? Thanks to a diligent blogger named Anthony Watts, I came across a press release also from </w:t>
      </w:r>
      <w:r w:rsidRPr="009A6F5A">
        <w:rPr>
          <w:rStyle w:val="Emphasis"/>
          <w:highlight w:val="green"/>
        </w:rPr>
        <w:t>Nasa</w:t>
      </w:r>
      <w:r w:rsidRPr="007D0CE1">
        <w:rPr>
          <w:rStyle w:val="StyleUnderline"/>
        </w:rPr>
        <w:t xml:space="preserve"> about nine months ago, which </w:t>
      </w:r>
      <w:r w:rsidRPr="009A6F5A">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A6F5A">
        <w:rPr>
          <w:rStyle w:val="Emphasis"/>
          <w:highlight w:val="green"/>
        </w:rPr>
        <w:t>new studies show</w:t>
      </w:r>
      <w:r w:rsidRPr="007D0CE1">
        <w:rPr>
          <w:rStyle w:val="StyleUnderline"/>
        </w:rPr>
        <w:t xml:space="preserve"> that signs of recovery are not yet present, and that </w:t>
      </w:r>
      <w:r w:rsidRPr="009A6F5A">
        <w:rPr>
          <w:rStyle w:val="Emphasis"/>
          <w:highlight w:val="green"/>
        </w:rPr>
        <w:t>temperature and winds are</w:t>
      </w:r>
      <w:r w:rsidRPr="007D0CE1">
        <w:rPr>
          <w:rStyle w:val="StyleUnderline"/>
        </w:rPr>
        <w:t xml:space="preserve"> still </w:t>
      </w:r>
      <w:r w:rsidRPr="009A6F5A">
        <w:rPr>
          <w:rStyle w:val="Emphasis"/>
          <w:highlight w:val="green"/>
        </w:rPr>
        <w:t>driving</w:t>
      </w:r>
      <w:r w:rsidRPr="007D0CE1">
        <w:rPr>
          <w:rStyle w:val="StyleUnderline"/>
        </w:rPr>
        <w:t xml:space="preserve"> any annual </w:t>
      </w:r>
      <w:r w:rsidRPr="009A6F5A">
        <w:rPr>
          <w:rStyle w:val="Emphasis"/>
          <w:highlight w:val="green"/>
        </w:rPr>
        <w:t>changes in ozone</w:t>
      </w:r>
      <w:r w:rsidRPr="007D0CE1">
        <w:rPr>
          <w:rStyle w:val="StyleUnderline"/>
        </w:rPr>
        <w:t xml:space="preserve"> hole size</w:t>
      </w:r>
      <w:r w:rsidRPr="005A5C78">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5A5C78">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A6F5A">
        <w:rPr>
          <w:rStyle w:val="Emphasis"/>
          <w:highlight w:val="green"/>
        </w:rPr>
        <w:t>weak September sunshine</w:t>
      </w:r>
      <w:r w:rsidRPr="007D0CE1">
        <w:rPr>
          <w:rStyle w:val="StyleUnderline"/>
        </w:rPr>
        <w:t xml:space="preserve">, though it feels much the same, </w:t>
      </w:r>
      <w:r w:rsidRPr="009A6F5A">
        <w:rPr>
          <w:rStyle w:val="Emphasis"/>
          <w:highlight w:val="green"/>
        </w:rPr>
        <w:t>has the power to cause sunburn</w:t>
      </w:r>
      <w:r w:rsidRPr="007D0CE1">
        <w:rPr>
          <w:rStyle w:val="StyleUnderline"/>
        </w:rPr>
        <w:t xml:space="preserve"> more like that of latitudes a few hundred miles north. </w:t>
      </w:r>
      <w:r w:rsidRPr="009A6F5A">
        <w:rPr>
          <w:rStyle w:val="Emphasis"/>
          <w:highlight w:val="green"/>
        </w:rPr>
        <w:t>Hardly Armageddon</w:t>
      </w:r>
      <w:r w:rsidRPr="005A5C78">
        <w:rPr>
          <w:sz w:val="16"/>
        </w:rPr>
        <w:t xml:space="preserve">.  </w:t>
      </w:r>
      <w:r w:rsidRPr="007D0CE1">
        <w:rPr>
          <w:rStyle w:val="StyleUnderline"/>
        </w:rPr>
        <w:t>The New York Times reported “an increase in Twilight Zone-type reports of sheep and rabbits with cataracts” in southern Chile</w:t>
      </w:r>
      <w:r w:rsidRPr="005A5C78">
        <w:rPr>
          <w:sz w:val="16"/>
        </w:rPr>
        <w:t xml:space="preserve">. Not to be outdone, Al Gore wrote that “hunters now report finding blind rabbits; fisherman catch blind salmon”. Zoologists briefly blamed the </w:t>
      </w:r>
      <w:r w:rsidRPr="009A6F5A">
        <w:rPr>
          <w:rStyle w:val="Emphasis"/>
          <w:highlight w:val="green"/>
        </w:rPr>
        <w:t>near extinction</w:t>
      </w:r>
      <w:r w:rsidRPr="007D0CE1">
        <w:rPr>
          <w:rStyle w:val="StyleUnderline"/>
        </w:rPr>
        <w:t xml:space="preserve"> of many amphibian species on thin ozone</w:t>
      </w:r>
      <w:r w:rsidRPr="005A5C78">
        <w:rPr>
          <w:sz w:val="16"/>
        </w:rPr>
        <w:t xml:space="preserve">. </w:t>
      </w:r>
      <w:r w:rsidRPr="009A6F5A">
        <w:rPr>
          <w:rStyle w:val="Emphasis"/>
          <w:highlight w:val="green"/>
        </w:rPr>
        <w:t>Melanoma</w:t>
      </w:r>
      <w:r w:rsidRPr="005A5C78">
        <w:rPr>
          <w:sz w:val="16"/>
        </w:rPr>
        <w:t xml:space="preserve"> in people was also said to be on the rise as a result.  </w:t>
      </w:r>
      <w:r w:rsidRPr="007D0CE1">
        <w:rPr>
          <w:rStyle w:val="StyleUnderline"/>
        </w:rPr>
        <w:t xml:space="preserve">This </w:t>
      </w:r>
      <w:r w:rsidRPr="009A6F5A">
        <w:rPr>
          <w:rStyle w:val="Emphasis"/>
          <w:highlight w:val="green"/>
        </w:rPr>
        <w:t>was nonsense.</w:t>
      </w:r>
      <w:r w:rsidRPr="007D0CE1">
        <w:rPr>
          <w:rStyle w:val="StyleUnderline"/>
        </w:rPr>
        <w:t xml:space="preserve"> Frogs were dying out because of a fungal disease spread from Africa — nothing to do with ozone.</w:t>
      </w:r>
      <w:r w:rsidRPr="005A5C78">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A6F5A">
        <w:rPr>
          <w:rStyle w:val="Emphasis"/>
          <w:highlight w:val="green"/>
        </w:rPr>
        <w:t>melanoma</w:t>
      </w:r>
      <w:r w:rsidRPr="007D0CE1">
        <w:rPr>
          <w:rStyle w:val="StyleUnderline"/>
        </w:rPr>
        <w:t xml:space="preserve"> incidence in people actually </w:t>
      </w:r>
      <w:r w:rsidRPr="009A6F5A">
        <w:rPr>
          <w:rStyle w:val="Emphasis"/>
          <w:highlight w:val="green"/>
        </w:rPr>
        <w:t>levelled out</w:t>
      </w:r>
      <w:r w:rsidRPr="007D0CE1">
        <w:rPr>
          <w:rStyle w:val="StyleUnderline"/>
        </w:rPr>
        <w:t xml:space="preserve"> during the period </w:t>
      </w:r>
      <w:r w:rsidRPr="009A6F5A">
        <w:rPr>
          <w:rStyle w:val="Emphasis"/>
          <w:highlight w:val="green"/>
        </w:rPr>
        <w:t>when</w:t>
      </w:r>
      <w:r w:rsidRPr="007D0CE1">
        <w:rPr>
          <w:rStyle w:val="StyleUnderline"/>
        </w:rPr>
        <w:t xml:space="preserve"> the </w:t>
      </w:r>
      <w:r w:rsidRPr="009A6F5A">
        <w:rPr>
          <w:rStyle w:val="Emphasis"/>
          <w:highlight w:val="green"/>
        </w:rPr>
        <w:t>ozone got thinner</w:t>
      </w:r>
      <w:r w:rsidRPr="005A5C78">
        <w:rPr>
          <w:sz w:val="16"/>
        </w:rPr>
        <w:t xml:space="preserve">. </w:t>
      </w:r>
    </w:p>
    <w:p w14:paraId="0A4277B7" w14:textId="77777777" w:rsidR="005D0E7E" w:rsidRDefault="005D0E7E" w:rsidP="005D0E7E">
      <w:pPr>
        <w:pStyle w:val="Heading4"/>
      </w:pPr>
      <w:r>
        <w:t>Disease doesn’t cause extinction</w:t>
      </w:r>
    </w:p>
    <w:p w14:paraId="32F74C7F" w14:textId="77777777" w:rsidR="005D0E7E" w:rsidRPr="002A2828" w:rsidRDefault="005D0E7E" w:rsidP="005D0E7E">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543E73A2" w14:textId="77777777" w:rsidR="005D0E7E" w:rsidRPr="002A2828" w:rsidRDefault="005D0E7E" w:rsidP="005D0E7E">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7AE70356" w14:textId="77777777" w:rsidR="005D0E7E" w:rsidRPr="002A2828" w:rsidRDefault="005D0E7E" w:rsidP="005D0E7E">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0B77F341" w14:textId="77777777" w:rsidR="005D0E7E" w:rsidRPr="002A2828" w:rsidRDefault="005D0E7E" w:rsidP="005D0E7E">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3BBC594" w14:textId="77777777" w:rsidR="005D0E7E" w:rsidRPr="002A2828" w:rsidRDefault="005D0E7E" w:rsidP="005D0E7E">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59784C0" w14:textId="77777777" w:rsidR="005D0E7E" w:rsidRPr="002A2828" w:rsidRDefault="005D0E7E" w:rsidP="005D0E7E">
      <w:pPr>
        <w:rPr>
          <w:sz w:val="16"/>
        </w:rPr>
      </w:pPr>
      <w:proofErr w:type="gramStart"/>
      <w:r w:rsidRPr="002A2828">
        <w:rPr>
          <w:sz w:val="16"/>
        </w:rPr>
        <w:t>So</w:t>
      </w:r>
      <w:proofErr w:type="gramEnd"/>
      <w:r w:rsidRPr="002A2828">
        <w:rPr>
          <w:sz w:val="16"/>
        </w:rPr>
        <w:t xml:space="preserve"> what would it take for a disease to wipe out humanity now?</w:t>
      </w:r>
    </w:p>
    <w:p w14:paraId="40CC8641" w14:textId="77777777" w:rsidR="005D0E7E" w:rsidRPr="002A2828" w:rsidRDefault="005D0E7E" w:rsidP="005D0E7E">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0147308D" w14:textId="77777777" w:rsidR="005D0E7E" w:rsidRPr="002A2828" w:rsidRDefault="005D0E7E" w:rsidP="005D0E7E">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231E48E5" w14:textId="77777777" w:rsidR="005D0E7E" w:rsidRPr="002A2828" w:rsidRDefault="005D0E7E" w:rsidP="005D0E7E">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5BDF5175" w14:textId="77777777" w:rsidR="005D0E7E" w:rsidRPr="002A2828" w:rsidRDefault="005D0E7E" w:rsidP="005D0E7E">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2144D9CC" w14:textId="77777777" w:rsidR="005D0E7E" w:rsidRPr="002A2828" w:rsidRDefault="005D0E7E" w:rsidP="005D0E7E">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65C27E95" w14:textId="635E99F2" w:rsidR="005D0E7E" w:rsidRPr="005D0E7E" w:rsidRDefault="005D0E7E" w:rsidP="005D0E7E">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4E18C856" w14:textId="0C2C6D2E" w:rsidR="005D0E7E" w:rsidRDefault="005D0E7E" w:rsidP="005D0E7E">
      <w:pPr>
        <w:pStyle w:val="Heading3"/>
      </w:pPr>
      <w:r>
        <w:t>1NC---Cap Good</w:t>
      </w:r>
    </w:p>
    <w:p w14:paraId="06DDBE78" w14:textId="77777777" w:rsidR="005D0E7E" w:rsidRPr="001A1145" w:rsidRDefault="005D0E7E" w:rsidP="005D0E7E">
      <w:pPr>
        <w:pStyle w:val="Heading4"/>
        <w:rPr>
          <w:rFonts w:asciiTheme="minorHAnsi" w:hAnsiTheme="minorHAnsi" w:cstheme="minorHAnsi"/>
        </w:rPr>
      </w:pPr>
      <w:r>
        <w:rPr>
          <w:rFonts w:asciiTheme="minorHAnsi" w:hAnsiTheme="minorHAnsi" w:cstheme="minorHAnsi"/>
        </w:rPr>
        <w:t>1---</w:t>
      </w: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03E0B1B4" w14:textId="77777777" w:rsidR="005D0E7E" w:rsidRPr="001A1145" w:rsidRDefault="005D0E7E" w:rsidP="005D0E7E">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5E0DEB07" w14:textId="77777777" w:rsidR="005D0E7E" w:rsidRDefault="005D0E7E" w:rsidP="005D0E7E">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w:t>
      </w:r>
      <w:proofErr w:type="gramStart"/>
      <w:r w:rsidRPr="001A1145">
        <w:rPr>
          <w:rFonts w:asciiTheme="minorHAnsi" w:hAnsiTheme="minorHAnsi" w:cstheme="minorHAnsi"/>
          <w:sz w:val="16"/>
        </w:rPr>
        <w:t>guessed correctly</w:t>
      </w:r>
      <w:proofErr w:type="gramEnd"/>
      <w:r w:rsidRPr="001A1145">
        <w:rPr>
          <w:rFonts w:asciiTheme="minorHAnsi" w:hAnsiTheme="minorHAnsi" w:cstheme="minorHAnsi"/>
          <w:sz w:val="16"/>
        </w:rPr>
        <w:t xml:space="preserve"> three times. DeepMind cofounder </w:t>
      </w:r>
      <w:proofErr w:type="spellStart"/>
      <w:r w:rsidRPr="001A1145">
        <w:rPr>
          <w:rFonts w:asciiTheme="minorHAnsi" w:hAnsiTheme="minorHAnsi" w:cstheme="minorHAnsi"/>
          <w:sz w:val="16"/>
        </w:rPr>
        <w:t>Demis</w:t>
      </w:r>
      <w:proofErr w:type="spellEnd"/>
      <w:r w:rsidRPr="001A1145">
        <w:rPr>
          <w:rFonts w:asciiTheme="minorHAnsi" w:hAnsiTheme="minorHAnsi" w:cstheme="minorHAnsi"/>
          <w:sz w:val="16"/>
        </w:rPr>
        <w:t xml:space="preserve"> Hassabis says, "We [haven't] solved the protein-folding problem, this is just a first step... but we have a good </w:t>
      </w:r>
      <w:proofErr w:type="gramStart"/>
      <w:r w:rsidRPr="001A1145">
        <w:rPr>
          <w:rFonts w:asciiTheme="minorHAnsi" w:hAnsiTheme="minorHAnsi" w:cstheme="minorHAnsi"/>
          <w:sz w:val="16"/>
        </w:rPr>
        <w:t>system</w:t>
      </w:r>
      <w:proofErr w:type="gramEnd"/>
      <w:r w:rsidRPr="001A1145">
        <w:rPr>
          <w:rFonts w:asciiTheme="minorHAnsi" w:hAnsiTheme="minorHAnsi" w:cstheme="minorHAnsi"/>
          <w:sz w:val="16"/>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w:t>
      </w:r>
      <w:proofErr w:type="gramStart"/>
      <w:r w:rsidRPr="001A1145">
        <w:rPr>
          <w:rFonts w:asciiTheme="minorHAnsi" w:hAnsiTheme="minorHAnsi" w:cstheme="minorHAnsi"/>
          <w:sz w:val="16"/>
        </w:rPr>
        <w:t>So</w:t>
      </w:r>
      <w:proofErr w:type="gramEnd"/>
      <w:r w:rsidRPr="001A1145">
        <w:rPr>
          <w:rFonts w:asciiTheme="minorHAnsi" w:hAnsiTheme="minorHAnsi" w:cstheme="minorHAnsi"/>
          <w:sz w:val="16"/>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56FE64ED" w14:textId="77777777" w:rsidR="005D0E7E" w:rsidRPr="001A1145" w:rsidRDefault="005D0E7E" w:rsidP="005D0E7E">
      <w:pPr>
        <w:rPr>
          <w:rFonts w:asciiTheme="minorHAnsi" w:hAnsiTheme="minorHAnsi" w:cstheme="minorHAnsi"/>
        </w:rPr>
      </w:pPr>
    </w:p>
    <w:p w14:paraId="7872BBD3" w14:textId="77777777" w:rsidR="005D0E7E" w:rsidRPr="00EA2546" w:rsidRDefault="005D0E7E" w:rsidP="005D0E7E">
      <w:pPr>
        <w:pStyle w:val="Heading4"/>
        <w:rPr>
          <w:bCs/>
        </w:rPr>
      </w:pPr>
      <w:r>
        <w:rPr>
          <w:rFonts w:asciiTheme="minorHAnsi" w:hAnsiTheme="minorHAnsi" w:cstheme="minorHAnsi"/>
        </w:rPr>
        <w:t>---P</w:t>
      </w:r>
      <w:r w:rsidRPr="00EA2546">
        <w:rPr>
          <w:bCs/>
        </w:rPr>
        <w:t xml:space="preserve">hysical limits </w:t>
      </w:r>
      <w:r w:rsidRPr="00EA2546">
        <w:rPr>
          <w:bCs/>
          <w:u w:val="single"/>
        </w:rPr>
        <w:t>aren’t absolute</w:t>
      </w:r>
      <w:r w:rsidRPr="00EA2546">
        <w:rPr>
          <w:bCs/>
        </w:rPr>
        <w:t>---laundry list of warrants</w:t>
      </w:r>
      <w:r>
        <w:rPr>
          <w:bCs/>
        </w:rPr>
        <w:t>.</w:t>
      </w:r>
    </w:p>
    <w:p w14:paraId="649C84C9" w14:textId="77777777" w:rsidR="005D0E7E" w:rsidRDefault="005D0E7E" w:rsidP="005D0E7E">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639F0C07" w14:textId="77777777" w:rsidR="005D0E7E" w:rsidRPr="00935AD6" w:rsidRDefault="005D0E7E" w:rsidP="005D0E7E">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679D4FCB" w14:textId="77777777" w:rsidR="005D0E7E" w:rsidRDefault="005D0E7E" w:rsidP="005D0E7E">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190B0420" w14:textId="77777777" w:rsidR="005D0E7E" w:rsidRDefault="005D0E7E" w:rsidP="005D0E7E">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56AA103F" w14:textId="77777777" w:rsidR="005D0E7E" w:rsidRDefault="005D0E7E" w:rsidP="005D0E7E">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553E2BCF" w14:textId="77777777" w:rsidR="005D0E7E" w:rsidRDefault="005D0E7E" w:rsidP="005D0E7E">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4D2385C1" w14:textId="77777777" w:rsidR="005D0E7E" w:rsidRDefault="005D0E7E" w:rsidP="005D0E7E">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66CF29FB" w14:textId="77777777" w:rsidR="005D0E7E" w:rsidRDefault="005D0E7E" w:rsidP="005D0E7E">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348A7F77" w14:textId="77777777" w:rsidR="005D0E7E" w:rsidRDefault="005D0E7E" w:rsidP="005D0E7E">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4048C6AE" w14:textId="77777777" w:rsidR="005D0E7E" w:rsidRDefault="005D0E7E" w:rsidP="005D0E7E">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42FAE1DE" w14:textId="77777777" w:rsidR="005D0E7E" w:rsidRDefault="005D0E7E" w:rsidP="005D0E7E">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2DB7E7A1" w14:textId="77777777" w:rsidR="005D0E7E" w:rsidRDefault="005D0E7E" w:rsidP="005D0E7E">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Pr>
          <w:rStyle w:val="Emphasis"/>
        </w:rPr>
        <w:t xml:space="preserve"> of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033DC723" w14:textId="77777777" w:rsidR="005D0E7E" w:rsidRDefault="005D0E7E" w:rsidP="005D0E7E">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740D2D4E" w14:textId="77777777" w:rsidR="005D0E7E" w:rsidRDefault="005D0E7E" w:rsidP="005D0E7E">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388FEDE5" w14:textId="77777777" w:rsidR="005D0E7E" w:rsidRDefault="005D0E7E" w:rsidP="005D0E7E">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04A62B9C" w14:textId="77777777" w:rsidR="005D0E7E" w:rsidRDefault="005D0E7E" w:rsidP="005D0E7E">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75E3A2BC" w14:textId="77777777" w:rsidR="005D0E7E" w:rsidRPr="00EA2546" w:rsidRDefault="005D0E7E" w:rsidP="005D0E7E">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02D6AE8A" w14:textId="77777777" w:rsidR="005D0E7E" w:rsidRDefault="005D0E7E" w:rsidP="005D0E7E">
      <w:pPr>
        <w:pStyle w:val="Heading4"/>
      </w:pPr>
      <w:r>
        <w:t>Cap solves---</w:t>
      </w:r>
    </w:p>
    <w:p w14:paraId="00F296CA" w14:textId="77777777" w:rsidR="005D0E7E" w:rsidRPr="006755E0" w:rsidRDefault="005D0E7E" w:rsidP="005D0E7E">
      <w:pPr>
        <w:pStyle w:val="Heading4"/>
      </w:pPr>
      <w:r>
        <w:t>1---War.</w:t>
      </w:r>
    </w:p>
    <w:p w14:paraId="758F6EC4" w14:textId="77777777" w:rsidR="005D0E7E" w:rsidRDefault="005D0E7E" w:rsidP="005D0E7E">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1A994C90" w14:textId="77777777" w:rsidR="005D0E7E" w:rsidRPr="006755E0" w:rsidRDefault="005D0E7E" w:rsidP="005D0E7E">
      <w:pPr>
        <w:rPr>
          <w:sz w:val="16"/>
        </w:rPr>
      </w:pPr>
      <w:r w:rsidRPr="006755E0">
        <w:rPr>
          <w:sz w:val="16"/>
        </w:rPr>
        <w:t xml:space="preserve">Is war becoming obsolete? </w:t>
      </w:r>
      <w:r w:rsidRPr="00141293">
        <w:rPr>
          <w:rStyle w:val="StyleUnderline"/>
        </w:rPr>
        <w:t xml:space="preserve">There is </w:t>
      </w:r>
      <w:r w:rsidRPr="006B5371">
        <w:rPr>
          <w:rStyle w:val="Emphasis"/>
          <w:highlight w:val="green"/>
        </w:rPr>
        <w:t>wide agreement</w:t>
      </w:r>
      <w:r w:rsidRPr="00141293">
        <w:rPr>
          <w:rStyle w:val="StyleUnderline"/>
        </w:rPr>
        <w:t xml:space="preserve"> among scholars that </w:t>
      </w:r>
      <w:r w:rsidRPr="006B5371">
        <w:rPr>
          <w:rStyle w:val="StyleUnderline"/>
          <w:highlight w:val="green"/>
        </w:rPr>
        <w:t xml:space="preserve">war has been in </w:t>
      </w:r>
      <w:r w:rsidRPr="006B5371">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061ADE3F" w14:textId="77777777" w:rsidR="005D0E7E" w:rsidRPr="006755E0" w:rsidRDefault="005D0E7E" w:rsidP="005D0E7E">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6B5371">
        <w:rPr>
          <w:rStyle w:val="StyleUnderline"/>
          <w:highlight w:val="green"/>
        </w:rPr>
        <w:t xml:space="preserve">world </w:t>
      </w:r>
      <w:r w:rsidRPr="00EA2546">
        <w:rPr>
          <w:rStyle w:val="StyleUnderline"/>
        </w:rPr>
        <w:t xml:space="preserve">is </w:t>
      </w:r>
      <w:r w:rsidRPr="006B5371">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6B5371">
        <w:rPr>
          <w:rStyle w:val="StyleUnderline"/>
          <w:highlight w:val="green"/>
        </w:rPr>
        <w:t>states with</w:t>
      </w:r>
      <w:r w:rsidRPr="00141293">
        <w:rPr>
          <w:rStyle w:val="StyleUnderline"/>
        </w:rPr>
        <w:t xml:space="preserve"> advanced </w:t>
      </w:r>
      <w:r w:rsidRPr="006B5371">
        <w:rPr>
          <w:rStyle w:val="StyleUnderline"/>
          <w:highlight w:val="green"/>
        </w:rPr>
        <w:t>market</w:t>
      </w:r>
      <w:r w:rsidRPr="00141293">
        <w:rPr>
          <w:rStyle w:val="StyleUnderline"/>
        </w:rPr>
        <w:t xml:space="preserve">-oriented </w:t>
      </w:r>
      <w:r w:rsidRPr="006B5371">
        <w:rPr>
          <w:rStyle w:val="StyleUnderline"/>
          <w:highlight w:val="green"/>
        </w:rPr>
        <w:t>economies have</w:t>
      </w:r>
      <w:r w:rsidRPr="00141293">
        <w:rPr>
          <w:rStyle w:val="StyleUnderline"/>
        </w:rPr>
        <w:t xml:space="preserve"> </w:t>
      </w:r>
      <w:r w:rsidRPr="00067B93">
        <w:rPr>
          <w:rStyle w:val="Emphasis"/>
        </w:rPr>
        <w:t xml:space="preserve">foremost </w:t>
      </w:r>
      <w:r w:rsidRPr="006B5371">
        <w:rPr>
          <w:rStyle w:val="Emphasis"/>
          <w:highlight w:val="green"/>
        </w:rPr>
        <w:t>interests</w:t>
      </w:r>
      <w:r w:rsidRPr="006B5371">
        <w:rPr>
          <w:rStyle w:val="StyleUnderline"/>
          <w:highlight w:val="green"/>
        </w:rPr>
        <w:t xml:space="preserve"> in</w:t>
      </w:r>
      <w:r w:rsidRPr="00141293">
        <w:rPr>
          <w:rStyle w:val="StyleUnderline"/>
        </w:rPr>
        <w:t xml:space="preserve"> the principle of </w:t>
      </w:r>
      <w:r w:rsidRPr="006B5371">
        <w:rPr>
          <w:rStyle w:val="Emphasis"/>
          <w:highlight w:val="green"/>
        </w:rPr>
        <w:t>self-determination</w:t>
      </w:r>
      <w:r w:rsidRPr="00141293">
        <w:rPr>
          <w:rStyle w:val="StyleUnderline"/>
        </w:rPr>
        <w:t xml:space="preserve"> for all states, large and small, as the foundation </w:t>
      </w:r>
      <w:r w:rsidRPr="006B5371">
        <w:rPr>
          <w:rStyle w:val="StyleUnderline"/>
          <w:highlight w:val="green"/>
        </w:rPr>
        <w:t xml:space="preserve">for a </w:t>
      </w:r>
      <w:r w:rsidRPr="006B5371">
        <w:rPr>
          <w:rStyle w:val="Emphasis"/>
          <w:highlight w:val="green"/>
        </w:rPr>
        <w:t xml:space="preserve">robust </w:t>
      </w:r>
      <w:r w:rsidRPr="00335A09">
        <w:rPr>
          <w:rStyle w:val="Emphasis"/>
        </w:rPr>
        <w:t xml:space="preserve">global </w:t>
      </w:r>
      <w:r w:rsidRPr="006B5371">
        <w:rPr>
          <w:rStyle w:val="Emphasis"/>
          <w:highlight w:val="green"/>
        </w:rPr>
        <w:t>marketplace</w:t>
      </w:r>
      <w:r w:rsidRPr="00141293">
        <w:rPr>
          <w:rStyle w:val="StyleUnderline"/>
        </w:rPr>
        <w:t xml:space="preserve">. </w:t>
      </w:r>
      <w:r w:rsidRPr="006B5371">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6B5371">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4FCCD7A0" w14:textId="77777777" w:rsidR="005D0E7E" w:rsidRPr="004D5D05" w:rsidRDefault="005D0E7E" w:rsidP="005D0E7E">
      <w:pPr>
        <w:rPr>
          <w:u w:val="single"/>
        </w:rPr>
      </w:pPr>
      <w:r w:rsidRPr="006755E0">
        <w:rPr>
          <w:sz w:val="16"/>
        </w:rPr>
        <w:t xml:space="preserve">I argue that </w:t>
      </w:r>
      <w:r w:rsidRPr="00141293">
        <w:rPr>
          <w:rStyle w:val="StyleUnderline"/>
        </w:rPr>
        <w:t xml:space="preserve">this </w:t>
      </w:r>
      <w:r w:rsidRPr="006B5371">
        <w:rPr>
          <w:rStyle w:val="StyleUnderline"/>
          <w:highlight w:val="green"/>
        </w:rPr>
        <w:t>liberal</w:t>
      </w:r>
      <w:r w:rsidRPr="00141293">
        <w:rPr>
          <w:rStyle w:val="StyleUnderline"/>
        </w:rPr>
        <w:t xml:space="preserve"> global </w:t>
      </w:r>
      <w:r w:rsidRPr="006B5371">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6B5371">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6B5371">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6B5371">
        <w:rPr>
          <w:rStyle w:val="Emphasis"/>
          <w:highlight w:val="green"/>
        </w:rPr>
        <w:t>challenges</w:t>
      </w:r>
      <w:r w:rsidRPr="00C67E44">
        <w:rPr>
          <w:rStyle w:val="Emphasis"/>
        </w:rPr>
        <w:t xml:space="preserve"> the </w:t>
      </w:r>
      <w:r w:rsidRPr="006B5371">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0078EC92" w14:textId="77777777" w:rsidR="005D0E7E" w:rsidRPr="006755E0" w:rsidRDefault="005D0E7E" w:rsidP="005D0E7E">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6B5371">
        <w:rPr>
          <w:rStyle w:val="StyleUnderline"/>
          <w:highlight w:val="green"/>
        </w:rPr>
        <w:t xml:space="preserve">states with </w:t>
      </w:r>
      <w:r w:rsidRPr="006B5371">
        <w:rPr>
          <w:rStyle w:val="Emphasis"/>
          <w:highlight w:val="green"/>
        </w:rPr>
        <w:t>robust</w:t>
      </w:r>
      <w:r w:rsidRPr="00C67E44">
        <w:rPr>
          <w:rStyle w:val="Emphasis"/>
        </w:rPr>
        <w:t xml:space="preserve"> internal </w:t>
      </w:r>
      <w:r w:rsidRPr="006B5371">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6B5371">
        <w:rPr>
          <w:rStyle w:val="StyleUnderline"/>
          <w:highlight w:val="green"/>
        </w:rPr>
        <w:t>align</w:t>
      </w:r>
      <w:r w:rsidRPr="006D3327">
        <w:rPr>
          <w:rStyle w:val="StyleUnderline"/>
        </w:rPr>
        <w:t xml:space="preserve"> with the market leader </w:t>
      </w:r>
      <w:r w:rsidRPr="006B5371">
        <w:rPr>
          <w:rStyle w:val="Emphasis"/>
          <w:highlight w:val="green"/>
        </w:rPr>
        <w:t>regardless of</w:t>
      </w:r>
      <w:r w:rsidRPr="00C67E44">
        <w:rPr>
          <w:rStyle w:val="Emphasis"/>
        </w:rPr>
        <w:t xml:space="preserve"> their power </w:t>
      </w:r>
      <w:r w:rsidRPr="006B5371">
        <w:rPr>
          <w:rStyle w:val="Emphasis"/>
          <w:highlight w:val="green"/>
        </w:rPr>
        <w:t>status</w:t>
      </w:r>
      <w:r w:rsidRPr="006B5371">
        <w:rPr>
          <w:rStyle w:val="StyleUnderline"/>
          <w:highlight w:val="green"/>
        </w:rPr>
        <w:t xml:space="preserve"> or </w:t>
      </w:r>
      <w:r w:rsidRPr="006B5371">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3A184F8B" w14:textId="77777777" w:rsidR="005D0E7E" w:rsidRPr="006755E0" w:rsidRDefault="005D0E7E" w:rsidP="005D0E7E">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B5371">
        <w:rPr>
          <w:rStyle w:val="StyleUnderline"/>
          <w:highlight w:val="green"/>
        </w:rPr>
        <w:t>Trade</w:t>
      </w:r>
      <w:r w:rsidRPr="006D3327">
        <w:rPr>
          <w:rStyle w:val="StyleUnderline"/>
        </w:rPr>
        <w:t xml:space="preserve"> interdependence </w:t>
      </w:r>
      <w:r w:rsidRPr="006B5371">
        <w:rPr>
          <w:rStyle w:val="StyleUnderline"/>
          <w:highlight w:val="green"/>
        </w:rPr>
        <w:t xml:space="preserve">is </w:t>
      </w:r>
      <w:r w:rsidRPr="006B5371">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6B5371">
        <w:rPr>
          <w:rStyle w:val="StyleUnderline"/>
          <w:highlight w:val="green"/>
        </w:rPr>
        <w:t xml:space="preserve">interests </w:t>
      </w:r>
      <w:r w:rsidRPr="006B5371">
        <w:rPr>
          <w:rStyle w:val="Emphasis"/>
          <w:highlight w:val="green"/>
        </w:rPr>
        <w:t>determined</w:t>
      </w:r>
      <w:r w:rsidRPr="00C67E44">
        <w:rPr>
          <w:rStyle w:val="Emphasis"/>
        </w:rPr>
        <w:t xml:space="preserve"> entirely </w:t>
      </w:r>
      <w:r w:rsidRPr="006B5371">
        <w:rPr>
          <w:rStyle w:val="Emphasis"/>
          <w:highlight w:val="green"/>
        </w:rPr>
        <w:t>by internal factors</w:t>
      </w:r>
      <w:r w:rsidRPr="006755E0">
        <w:rPr>
          <w:sz w:val="16"/>
        </w:rPr>
        <w:t>.11</w:t>
      </w:r>
    </w:p>
    <w:p w14:paraId="51B04B4E" w14:textId="77777777" w:rsidR="005D0E7E" w:rsidRDefault="005D0E7E" w:rsidP="005D0E7E"/>
    <w:p w14:paraId="1F6528DF" w14:textId="77777777" w:rsidR="005D0E7E" w:rsidRPr="005D0E7E" w:rsidRDefault="005D0E7E" w:rsidP="005D0E7E"/>
    <w:sectPr w:rsidR="005D0E7E" w:rsidRPr="005D0E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tone Serif">
    <w:altName w:val="Times New Roman"/>
    <w:panose1 w:val="00000000000000000000"/>
    <w:charset w:val="00"/>
    <w:family w:val="roman"/>
    <w:notTrueType/>
    <w:pitch w:val="default"/>
    <w:sig w:usb0="03000000"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LHPMII+TimesNewRoman">
    <w:altName w:val="Times New Roman"/>
    <w:panose1 w:val="00000000000000000000"/>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Baskerville">
    <w:charset w:val="00"/>
    <w:family w:val="roman"/>
    <w:pitch w:val="variable"/>
    <w:sig w:usb0="80000067" w:usb1="02000000" w:usb2="00000000" w:usb3="00000000" w:csb0="0000019F" w:csb1="00000000"/>
  </w:font>
  <w:font w:name="Frutiger 45 Light">
    <w:altName w:val="Cambria"/>
    <w:panose1 w:val="00000000000000000000"/>
    <w:charset w:val="00"/>
    <w:family w:val="swiss"/>
    <w:notTrueType/>
    <w:pitch w:val="default"/>
    <w:sig w:usb0="03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DejaVu Sans">
    <w:altName w:val="Times New Roman"/>
    <w:charset w:val="00"/>
    <w:family w:val="swiss"/>
    <w:pitch w:val="variable"/>
    <w:sig w:usb0="00000000" w:usb1="D200FDFF" w:usb2="0A246029" w:usb3="00000000" w:csb0="000001FF" w:csb1="00000000"/>
  </w:font>
  <w:font w:name="Lohit Hindi">
    <w:altName w:val="MS Mincho"/>
    <w:charset w:val="80"/>
    <w:family w:val="auto"/>
    <w:pitch w:val="variable"/>
  </w:font>
  <w:font w:name="ヒラギノ角ゴ Pro W3">
    <w:charset w:val="80"/>
    <w:family w:val="auto"/>
    <w:pitch w:val="variable"/>
    <w:sig w:usb0="00000000" w:usb1="00000000" w:usb2="07040001" w:usb3="00000000" w:csb0="00020000"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0000000000000000000"/>
    <w:charset w:val="4D"/>
    <w:family w:val="swiss"/>
    <w:notTrueType/>
    <w:pitch w:val="default"/>
    <w:sig w:usb0="00000003" w:usb1="00000000" w:usb2="00000000" w:usb3="00000000" w:csb0="00000001" w:csb1="00000000"/>
  </w:font>
  <w:font w:name="Interstate">
    <w:altName w:val="Interstate"/>
    <w:panose1 w:val="00000000000000000000"/>
    <w:charset w:val="00"/>
    <w:family w:val="swiss"/>
    <w:notTrueType/>
    <w:pitch w:val="default"/>
    <w:sig w:usb0="00000003" w:usb1="00000000" w:usb2="00000000" w:usb3="00000000" w:csb0="00000001" w:csb1="00000000"/>
  </w:font>
  <w:font w:name="Fairfield LT Std Medium">
    <w:altName w:val="Fairfield LT Std Medium"/>
    <w:panose1 w:val="00000000000000000000"/>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DHIPTF+Humanist521BT-BoldConden">
    <w:altName w:val="Calibri"/>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bel">
    <w:charset w:val="00"/>
    <w:family w:val="auto"/>
    <w:pitch w:val="variable"/>
    <w:sig w:usb0="00000003" w:usb1="00000000" w:usb2="00000000" w:usb3="00000000" w:csb0="00000001" w:csb1="00000000"/>
  </w:font>
  <w:font w:name="FranklinITCProLigh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Arial Bold">
    <w:altName w:val="Arial"/>
    <w:panose1 w:val="020B0704020202020204"/>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2E7F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642ED3"/>
    <w:multiLevelType w:val="hybridMultilevel"/>
    <w:tmpl w:val="2D1850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840D4E"/>
    <w:multiLevelType w:val="hybridMultilevel"/>
    <w:tmpl w:val="B5028162"/>
    <w:lvl w:ilvl="0" w:tplc="A364C18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D84C5C"/>
    <w:multiLevelType w:val="hybridMultilevel"/>
    <w:tmpl w:val="ECC29292"/>
    <w:lvl w:ilvl="0" w:tplc="8F309CD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1C08A1"/>
    <w:multiLevelType w:val="hybridMultilevel"/>
    <w:tmpl w:val="6CCC69A0"/>
    <w:lvl w:ilvl="0" w:tplc="5B10FCA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7619D8"/>
    <w:multiLevelType w:val="hybridMultilevel"/>
    <w:tmpl w:val="EB828AF2"/>
    <w:lvl w:ilvl="0" w:tplc="FB6C01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9063473">
    <w:abstractNumId w:val="9"/>
  </w:num>
  <w:num w:numId="2" w16cid:durableId="2077317079">
    <w:abstractNumId w:val="7"/>
  </w:num>
  <w:num w:numId="3" w16cid:durableId="91630105">
    <w:abstractNumId w:val="6"/>
  </w:num>
  <w:num w:numId="4" w16cid:durableId="981156632">
    <w:abstractNumId w:val="5"/>
  </w:num>
  <w:num w:numId="5" w16cid:durableId="1533569202">
    <w:abstractNumId w:val="4"/>
  </w:num>
  <w:num w:numId="6" w16cid:durableId="897085878">
    <w:abstractNumId w:val="8"/>
  </w:num>
  <w:num w:numId="7" w16cid:durableId="542251086">
    <w:abstractNumId w:val="3"/>
  </w:num>
  <w:num w:numId="8" w16cid:durableId="1825127572">
    <w:abstractNumId w:val="2"/>
  </w:num>
  <w:num w:numId="9" w16cid:durableId="504129362">
    <w:abstractNumId w:val="1"/>
  </w:num>
  <w:num w:numId="10" w16cid:durableId="1038042161">
    <w:abstractNumId w:val="0"/>
  </w:num>
  <w:num w:numId="11" w16cid:durableId="486868936">
    <w:abstractNumId w:val="23"/>
  </w:num>
  <w:num w:numId="12" w16cid:durableId="715857930">
    <w:abstractNumId w:val="16"/>
  </w:num>
  <w:num w:numId="13" w16cid:durableId="1546794241">
    <w:abstractNumId w:val="12"/>
  </w:num>
  <w:num w:numId="14" w16cid:durableId="458111165">
    <w:abstractNumId w:val="39"/>
  </w:num>
  <w:num w:numId="15" w16cid:durableId="1462453054">
    <w:abstractNumId w:val="20"/>
  </w:num>
  <w:num w:numId="16" w16cid:durableId="1594976261">
    <w:abstractNumId w:val="41"/>
  </w:num>
  <w:num w:numId="17" w16cid:durableId="1256859548">
    <w:abstractNumId w:val="35"/>
  </w:num>
  <w:num w:numId="18" w16cid:durableId="1331328971">
    <w:abstractNumId w:val="25"/>
  </w:num>
  <w:num w:numId="19" w16cid:durableId="88277228">
    <w:abstractNumId w:val="24"/>
  </w:num>
  <w:num w:numId="20" w16cid:durableId="184104011">
    <w:abstractNumId w:val="13"/>
  </w:num>
  <w:num w:numId="21" w16cid:durableId="1499807854">
    <w:abstractNumId w:val="34"/>
  </w:num>
  <w:num w:numId="22" w16cid:durableId="1978291481">
    <w:abstractNumId w:val="17"/>
  </w:num>
  <w:num w:numId="23" w16cid:durableId="1852724248">
    <w:abstractNumId w:val="37"/>
  </w:num>
  <w:num w:numId="24" w16cid:durableId="1672021290">
    <w:abstractNumId w:val="42"/>
  </w:num>
  <w:num w:numId="25" w16cid:durableId="1508598974">
    <w:abstractNumId w:val="22"/>
  </w:num>
  <w:num w:numId="26" w16cid:durableId="425812810">
    <w:abstractNumId w:val="45"/>
  </w:num>
  <w:num w:numId="27" w16cid:durableId="1787381441">
    <w:abstractNumId w:val="33"/>
  </w:num>
  <w:num w:numId="28" w16cid:durableId="442925046">
    <w:abstractNumId w:val="18"/>
  </w:num>
  <w:num w:numId="29" w16cid:durableId="19813027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0994189">
    <w:abstractNumId w:val="10"/>
  </w:num>
  <w:num w:numId="31" w16cid:durableId="2096122154">
    <w:abstractNumId w:val="31"/>
  </w:num>
  <w:num w:numId="32" w16cid:durableId="512688392">
    <w:abstractNumId w:val="21"/>
  </w:num>
  <w:num w:numId="33" w16cid:durableId="1198853057">
    <w:abstractNumId w:val="11"/>
  </w:num>
  <w:num w:numId="34" w16cid:durableId="223956144">
    <w:abstractNumId w:val="32"/>
  </w:num>
  <w:num w:numId="35" w16cid:durableId="1247378945">
    <w:abstractNumId w:val="19"/>
  </w:num>
  <w:num w:numId="36" w16cid:durableId="1047070108">
    <w:abstractNumId w:val="40"/>
  </w:num>
  <w:num w:numId="37" w16cid:durableId="1532718095">
    <w:abstractNumId w:val="26"/>
  </w:num>
  <w:num w:numId="38" w16cid:durableId="1192765840">
    <w:abstractNumId w:val="27"/>
  </w:num>
  <w:num w:numId="39" w16cid:durableId="779760296">
    <w:abstractNumId w:val="36"/>
  </w:num>
  <w:num w:numId="40" w16cid:durableId="616915765">
    <w:abstractNumId w:val="38"/>
  </w:num>
  <w:num w:numId="41" w16cid:durableId="619460878">
    <w:abstractNumId w:val="30"/>
  </w:num>
  <w:num w:numId="42" w16cid:durableId="472598158">
    <w:abstractNumId w:val="14"/>
  </w:num>
  <w:num w:numId="43" w16cid:durableId="1970892454">
    <w:abstractNumId w:val="15"/>
  </w:num>
  <w:num w:numId="44" w16cid:durableId="889803996">
    <w:abstractNumId w:val="28"/>
  </w:num>
  <w:num w:numId="45" w16cid:durableId="1812550855">
    <w:abstractNumId w:val="29"/>
  </w:num>
  <w:num w:numId="46" w16cid:durableId="75813765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107129289616"/>
    <w:docVar w:name="VerbatimVersion" w:val="5.1"/>
  </w:docVars>
  <w:rsids>
    <w:rsidRoot w:val="005B74FA"/>
    <w:rsid w:val="000139A3"/>
    <w:rsid w:val="0002181F"/>
    <w:rsid w:val="00100833"/>
    <w:rsid w:val="00104529"/>
    <w:rsid w:val="00105942"/>
    <w:rsid w:val="00107396"/>
    <w:rsid w:val="00144A4C"/>
    <w:rsid w:val="00176AB0"/>
    <w:rsid w:val="00177B7D"/>
    <w:rsid w:val="0018322D"/>
    <w:rsid w:val="001B5776"/>
    <w:rsid w:val="001E527A"/>
    <w:rsid w:val="001F78CE"/>
    <w:rsid w:val="00247767"/>
    <w:rsid w:val="00251FC7"/>
    <w:rsid w:val="002855A7"/>
    <w:rsid w:val="002B146A"/>
    <w:rsid w:val="002B5E17"/>
    <w:rsid w:val="002D0D28"/>
    <w:rsid w:val="002D32D2"/>
    <w:rsid w:val="00315690"/>
    <w:rsid w:val="00316B75"/>
    <w:rsid w:val="00325646"/>
    <w:rsid w:val="003460F2"/>
    <w:rsid w:val="0038158C"/>
    <w:rsid w:val="003902BA"/>
    <w:rsid w:val="003A09E2"/>
    <w:rsid w:val="00407037"/>
    <w:rsid w:val="004239A3"/>
    <w:rsid w:val="004605D6"/>
    <w:rsid w:val="00490995"/>
    <w:rsid w:val="00490FF7"/>
    <w:rsid w:val="00492513"/>
    <w:rsid w:val="004A41B0"/>
    <w:rsid w:val="004C60E8"/>
    <w:rsid w:val="004E3579"/>
    <w:rsid w:val="004E728B"/>
    <w:rsid w:val="004F39E0"/>
    <w:rsid w:val="00537BD5"/>
    <w:rsid w:val="0057268A"/>
    <w:rsid w:val="005B74FA"/>
    <w:rsid w:val="005D0E7E"/>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0E4"/>
    <w:rsid w:val="0091627E"/>
    <w:rsid w:val="0097032B"/>
    <w:rsid w:val="009D2EAD"/>
    <w:rsid w:val="009D54B2"/>
    <w:rsid w:val="009E1922"/>
    <w:rsid w:val="009F7ED2"/>
    <w:rsid w:val="00A153C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67F9C"/>
    <w:rsid w:val="00D71170"/>
    <w:rsid w:val="00DA1C92"/>
    <w:rsid w:val="00DA25D4"/>
    <w:rsid w:val="00DA6538"/>
    <w:rsid w:val="00E15E75"/>
    <w:rsid w:val="00E51CA2"/>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C2DC"/>
  <w15:chartTrackingRefBased/>
  <w15:docId w15:val="{C6FDDC88-6335-44E7-BF1B-8E1CE6CD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74FA"/>
    <w:rPr>
      <w:rFonts w:ascii="Calibri" w:hAnsi="Calibri" w:cs="Calibri"/>
      <w:sz w:val="24"/>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B74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1"/>
    <w:unhideWhenUsed/>
    <w:qFormat/>
    <w:rsid w:val="005B74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5B74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5B74FA"/>
    <w:pPr>
      <w:keepNext/>
      <w:keepLines/>
      <w:spacing w:before="40" w:after="0"/>
      <w:outlineLvl w:val="3"/>
    </w:pPr>
    <w:rPr>
      <w:rFonts w:eastAsiaTheme="majorEastAsia" w:cstheme="majorBidi"/>
      <w:b/>
      <w:iCs/>
      <w:sz w:val="26"/>
    </w:rPr>
  </w:style>
  <w:style w:type="paragraph" w:styleId="Heading5">
    <w:name w:val="heading 5"/>
    <w:aliases w:val="zBroken,Blocks"/>
    <w:basedOn w:val="Heading4"/>
    <w:next w:val="Normal"/>
    <w:link w:val="Heading5Char"/>
    <w:autoRedefine/>
    <w:uiPriority w:val="99"/>
    <w:unhideWhenUsed/>
    <w:qFormat/>
    <w:rsid w:val="005D0E7E"/>
    <w:pPr>
      <w:outlineLvl w:val="4"/>
    </w:pPr>
  </w:style>
  <w:style w:type="paragraph" w:styleId="Heading6">
    <w:name w:val="heading 6"/>
    <w:aliases w:val="cites2,Title (no index)"/>
    <w:basedOn w:val="Normal"/>
    <w:next w:val="Normal"/>
    <w:link w:val="Heading6Char"/>
    <w:unhideWhenUsed/>
    <w:qFormat/>
    <w:rsid w:val="005D0E7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5D0E7E"/>
    <w:pPr>
      <w:tabs>
        <w:tab w:val="left" w:pos="9450"/>
      </w:tabs>
      <w:spacing w:before="240" w:after="60"/>
      <w:outlineLvl w:val="6"/>
    </w:pPr>
    <w:rPr>
      <w:rFonts w:ascii="Times New Roman" w:eastAsia="Calibri" w:hAnsi="Times New Roman" w:cs="Times New Roman"/>
    </w:rPr>
  </w:style>
  <w:style w:type="paragraph" w:styleId="Heading8">
    <w:name w:val="heading 8"/>
    <w:basedOn w:val="Normal"/>
    <w:next w:val="Normal"/>
    <w:link w:val="Heading8Char"/>
    <w:qFormat/>
    <w:rsid w:val="005D0E7E"/>
    <w:pPr>
      <w:tabs>
        <w:tab w:val="left" w:pos="9450"/>
      </w:tabs>
      <w:spacing w:before="240" w:after="60"/>
      <w:outlineLvl w:val="7"/>
    </w:pPr>
    <w:rPr>
      <w:rFonts w:ascii="Times New Roman" w:eastAsia="Calibri" w:hAnsi="Times New Roman" w:cs="Times New Roman"/>
      <w:i/>
      <w:iCs/>
    </w:rPr>
  </w:style>
  <w:style w:type="paragraph" w:styleId="Heading9">
    <w:name w:val="heading 9"/>
    <w:basedOn w:val="Normal"/>
    <w:next w:val="Normal"/>
    <w:link w:val="Heading9Char"/>
    <w:qFormat/>
    <w:rsid w:val="005D0E7E"/>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5B7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4F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B74FA"/>
    <w:rPr>
      <w:rFonts w:ascii="Calibri" w:eastAsiaTheme="majorEastAsia" w:hAnsi="Calibri" w:cstheme="majorBidi"/>
      <w:b/>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1"/>
    <w:rsid w:val="005B74F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5B74F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5B74FA"/>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5B74F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B74F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5B74FA"/>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
    <w:basedOn w:val="DefaultParagraphFont"/>
    <w:link w:val="NoSpacing"/>
    <w:uiPriority w:val="99"/>
    <w:unhideWhenUsed/>
    <w:rsid w:val="005B74FA"/>
    <w:rPr>
      <w:color w:val="auto"/>
      <w:u w:val="none"/>
    </w:rPr>
  </w:style>
  <w:style w:type="character" w:styleId="FollowedHyperlink">
    <w:name w:val="FollowedHyperlink"/>
    <w:basedOn w:val="DefaultParagraphFont"/>
    <w:uiPriority w:val="99"/>
    <w:unhideWhenUsed/>
    <w:rsid w:val="005B74FA"/>
    <w:rPr>
      <w:color w:val="auto"/>
      <w:u w:val="none"/>
    </w:rPr>
  </w:style>
  <w:style w:type="paragraph" w:customStyle="1" w:styleId="Emphasis1">
    <w:name w:val="Emphasis1"/>
    <w:basedOn w:val="Normal"/>
    <w:link w:val="Emphasis"/>
    <w:autoRedefine/>
    <w:uiPriority w:val="7"/>
    <w:qFormat/>
    <w:rsid w:val="005B74F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5B74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E50E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Heading5Char">
    <w:name w:val="Heading 5 Char"/>
    <w:aliases w:val="zBroken Char,Blocks Char"/>
    <w:basedOn w:val="DefaultParagraphFont"/>
    <w:link w:val="Heading5"/>
    <w:uiPriority w:val="99"/>
    <w:rsid w:val="005D0E7E"/>
    <w:rPr>
      <w:rFonts w:ascii="Calibri" w:eastAsiaTheme="majorEastAsia" w:hAnsi="Calibri" w:cstheme="majorBidi"/>
      <w:b/>
      <w:iCs/>
      <w:sz w:val="26"/>
    </w:rPr>
  </w:style>
  <w:style w:type="character" w:customStyle="1" w:styleId="Heading6Char">
    <w:name w:val="Heading 6 Char"/>
    <w:aliases w:val="cites2 Char,Title (no index) Char"/>
    <w:basedOn w:val="DefaultParagraphFont"/>
    <w:link w:val="Heading6"/>
    <w:rsid w:val="005D0E7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rsid w:val="005D0E7E"/>
    <w:rPr>
      <w:rFonts w:ascii="Times New Roman" w:eastAsia="Calibri" w:hAnsi="Times New Roman" w:cs="Times New Roman"/>
      <w:sz w:val="24"/>
    </w:rPr>
  </w:style>
  <w:style w:type="character" w:customStyle="1" w:styleId="Heading8Char">
    <w:name w:val="Heading 8 Char"/>
    <w:basedOn w:val="DefaultParagraphFont"/>
    <w:link w:val="Heading8"/>
    <w:rsid w:val="005D0E7E"/>
    <w:rPr>
      <w:rFonts w:ascii="Times New Roman" w:eastAsia="Calibri" w:hAnsi="Times New Roman" w:cs="Times New Roman"/>
      <w:i/>
      <w:iCs/>
      <w:sz w:val="24"/>
    </w:rPr>
  </w:style>
  <w:style w:type="character" w:customStyle="1" w:styleId="Heading9Char">
    <w:name w:val="Heading 9 Char"/>
    <w:basedOn w:val="DefaultParagraphFont"/>
    <w:link w:val="Heading9"/>
    <w:rsid w:val="005D0E7E"/>
    <w:rPr>
      <w:rFonts w:ascii="Arial" w:eastAsia="Calibri" w:hAnsi="Arial" w:cs="Arial"/>
      <w:sz w:val="24"/>
    </w:rPr>
  </w:style>
  <w:style w:type="character" w:styleId="UnresolvedMention">
    <w:name w:val="Unresolved Mention"/>
    <w:basedOn w:val="DefaultParagraphFont"/>
    <w:uiPriority w:val="99"/>
    <w:semiHidden/>
    <w:unhideWhenUsed/>
    <w:rsid w:val="005D0E7E"/>
    <w:rPr>
      <w:color w:val="605E5C"/>
      <w:shd w:val="clear" w:color="auto" w:fill="E1DFDD"/>
    </w:rPr>
  </w:style>
  <w:style w:type="paragraph" w:customStyle="1" w:styleId="Style4">
    <w:name w:val="Style4"/>
    <w:basedOn w:val="Normal"/>
    <w:link w:val="Style4Char"/>
    <w:qFormat/>
    <w:rsid w:val="005D0E7E"/>
    <w:pPr>
      <w:numPr>
        <w:numId w:val="12"/>
      </w:numPr>
      <w:tabs>
        <w:tab w:val="clear" w:pos="360"/>
        <w:tab w:val="num" w:pos="0"/>
      </w:tabs>
      <w:ind w:left="0" w:firstLine="0"/>
    </w:pPr>
    <w:rPr>
      <w:rFonts w:ascii="Times New Roman" w:eastAsia="Times New Roman" w:hAnsi="Times New Roman" w:cs="Times New Roman"/>
      <w:sz w:val="20"/>
      <w:szCs w:val="24"/>
      <w:u w:val="single"/>
    </w:rPr>
  </w:style>
  <w:style w:type="paragraph" w:customStyle="1" w:styleId="StyleStyle49pt">
    <w:name w:val="Style Style4 + 9 pt"/>
    <w:basedOn w:val="Style4"/>
    <w:link w:val="StyleStyle49ptChar"/>
    <w:qFormat/>
    <w:rsid w:val="005D0E7E"/>
  </w:style>
  <w:style w:type="character" w:customStyle="1" w:styleId="StyleStyle49ptChar">
    <w:name w:val="Style Style4 + 9 pt Char"/>
    <w:basedOn w:val="DefaultParagraphFont"/>
    <w:link w:val="StyleStyle49pt"/>
    <w:locked/>
    <w:rsid w:val="005D0E7E"/>
    <w:rPr>
      <w:rFonts w:ascii="Times New Roman" w:eastAsia="Times New Roman" w:hAnsi="Times New Roman" w:cs="Times New Roman"/>
      <w:sz w:val="20"/>
      <w:szCs w:val="24"/>
      <w:u w:val="single"/>
    </w:rPr>
  </w:style>
  <w:style w:type="character" w:customStyle="1" w:styleId="StyleTimesNewRoman9pt">
    <w:name w:val="Style Times New Roman 9 pt"/>
    <w:rsid w:val="005D0E7E"/>
    <w:rPr>
      <w:sz w:val="20"/>
    </w:rPr>
  </w:style>
  <w:style w:type="character" w:customStyle="1" w:styleId="Style9ptItalicUnderline">
    <w:name w:val="Style 9 pt Italic Underline"/>
    <w:rsid w:val="005D0E7E"/>
    <w:rPr>
      <w:i/>
      <w:sz w:val="20"/>
      <w:u w:val="single"/>
    </w:rPr>
  </w:style>
  <w:style w:type="character" w:styleId="PlaceholderText">
    <w:name w:val="Placeholder Text"/>
    <w:basedOn w:val="DefaultParagraphFont"/>
    <w:uiPriority w:val="99"/>
    <w:unhideWhenUsed/>
    <w:rsid w:val="005D0E7E"/>
    <w:rPr>
      <w:color w:val="808080"/>
    </w:rPr>
  </w:style>
  <w:style w:type="paragraph" w:styleId="Title">
    <w:name w:val="Title"/>
    <w:aliases w:val="Cites and Cards,UNDERLINE,Bold Underlined,title,Block Heading,Read This,Non Read Text,Debate Normal,Warrants"/>
    <w:basedOn w:val="Normal"/>
    <w:next w:val="BodyText"/>
    <w:link w:val="TitleChar1"/>
    <w:uiPriority w:val="6"/>
    <w:qFormat/>
    <w:rsid w:val="005D0E7E"/>
    <w:pPr>
      <w:keepNext/>
      <w:keepLines/>
      <w:spacing w:after="240"/>
      <w:jc w:val="center"/>
      <w:outlineLvl w:val="0"/>
    </w:pPr>
    <w:rPr>
      <w:rFonts w:ascii="Arial Narrow" w:hAnsi="Arial Narrow" w:cstheme="minorBidi"/>
      <w:u w:val="single"/>
    </w:rPr>
  </w:style>
  <w:style w:type="character" w:customStyle="1" w:styleId="TitleChar">
    <w:name w:val="Title Char"/>
    <w:basedOn w:val="DefaultParagraphFont"/>
    <w:uiPriority w:val="99"/>
    <w:semiHidden/>
    <w:rsid w:val="005D0E7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Debate Normal Char,Warrants Char"/>
    <w:basedOn w:val="DefaultParagraphFont"/>
    <w:link w:val="Title"/>
    <w:uiPriority w:val="6"/>
    <w:rsid w:val="005D0E7E"/>
    <w:rPr>
      <w:rFonts w:ascii="Arial Narrow" w:hAnsi="Arial Narrow"/>
      <w:sz w:val="24"/>
      <w:u w:val="single"/>
    </w:rPr>
  </w:style>
  <w:style w:type="paragraph" w:styleId="BodyText">
    <w:name w:val="Body Text"/>
    <w:basedOn w:val="Normal"/>
    <w:link w:val="BodyTextChar"/>
    <w:unhideWhenUsed/>
    <w:qFormat/>
    <w:rsid w:val="005D0E7E"/>
    <w:pPr>
      <w:spacing w:after="120"/>
    </w:pPr>
  </w:style>
  <w:style w:type="character" w:customStyle="1" w:styleId="BodyTextChar">
    <w:name w:val="Body Text Char"/>
    <w:basedOn w:val="DefaultParagraphFont"/>
    <w:link w:val="BodyText"/>
    <w:rsid w:val="005D0E7E"/>
    <w:rPr>
      <w:rFonts w:ascii="Calibri" w:hAnsi="Calibri" w:cs="Calibri"/>
      <w:sz w:val="24"/>
    </w:rPr>
  </w:style>
  <w:style w:type="paragraph" w:customStyle="1" w:styleId="CiteSpacing">
    <w:name w:val="Cite Spacing"/>
    <w:basedOn w:val="Normal"/>
    <w:uiPriority w:val="4"/>
    <w:qFormat/>
    <w:rsid w:val="005D0E7E"/>
    <w:pPr>
      <w:spacing w:before="60" w:after="60"/>
    </w:pPr>
  </w:style>
  <w:style w:type="paragraph" w:customStyle="1" w:styleId="Analytic">
    <w:name w:val="Analytic"/>
    <w:basedOn w:val="Heading4"/>
    <w:link w:val="AnalyticChar"/>
    <w:qFormat/>
    <w:rsid w:val="005D0E7E"/>
  </w:style>
  <w:style w:type="character" w:customStyle="1" w:styleId="AnalyticChar">
    <w:name w:val="Analytic Char"/>
    <w:basedOn w:val="DefaultParagraphFont"/>
    <w:link w:val="Analytic"/>
    <w:rsid w:val="005D0E7E"/>
    <w:rPr>
      <w:rFonts w:ascii="Calibri" w:eastAsiaTheme="majorEastAsia" w:hAnsi="Calibri" w:cstheme="majorBidi"/>
      <w:b/>
      <w:iCs/>
      <w:sz w:val="26"/>
    </w:rPr>
  </w:style>
  <w:style w:type="paragraph" w:styleId="ListParagraph">
    <w:name w:val="List Paragraph"/>
    <w:aliases w:val="6 font"/>
    <w:basedOn w:val="Normal"/>
    <w:uiPriority w:val="99"/>
    <w:qFormat/>
    <w:rsid w:val="005D0E7E"/>
    <w:pPr>
      <w:ind w:left="720"/>
      <w:contextualSpacing/>
    </w:pPr>
  </w:style>
  <w:style w:type="character" w:customStyle="1" w:styleId="Style1Char1">
    <w:name w:val="Style1 Char1"/>
    <w:basedOn w:val="DefaultParagraphFont"/>
    <w:rsid w:val="005D0E7E"/>
    <w:rPr>
      <w:rFonts w:ascii="Calibri" w:eastAsia="SimSun" w:hAnsi="Calibri" w:cs="Calibri"/>
      <w:szCs w:val="24"/>
      <w:u w:val="single"/>
      <w:lang w:eastAsia="zh-CN"/>
    </w:rPr>
  </w:style>
  <w:style w:type="character" w:customStyle="1" w:styleId="Style11pt">
    <w:name w:val="Style 11 pt"/>
    <w:basedOn w:val="DefaultParagraphFont"/>
    <w:rsid w:val="005D0E7E"/>
    <w:rPr>
      <w:sz w:val="20"/>
    </w:rPr>
  </w:style>
  <w:style w:type="character" w:customStyle="1" w:styleId="Style11ptUnderline">
    <w:name w:val="Style 11 pt Underline"/>
    <w:basedOn w:val="DefaultParagraphFont"/>
    <w:rsid w:val="005D0E7E"/>
    <w:rPr>
      <w:sz w:val="20"/>
      <w:u w:val="single"/>
    </w:rPr>
  </w:style>
  <w:style w:type="character" w:customStyle="1" w:styleId="StyleUnderlineChar11pt">
    <w:name w:val="Style Underline Char + 11 pt"/>
    <w:basedOn w:val="DefaultParagraphFont"/>
    <w:rsid w:val="005D0E7E"/>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5D0E7E"/>
    <w:rPr>
      <w:rFonts w:ascii="Calibri" w:eastAsia="Calibri" w:hAnsi="Calibri" w:cs="Times New Roman"/>
    </w:rPr>
  </w:style>
  <w:style w:type="character" w:customStyle="1" w:styleId="underline">
    <w:name w:val="underline"/>
    <w:qFormat/>
    <w:rsid w:val="005D0E7E"/>
    <w:rPr>
      <w:b/>
      <w:u w:val="single"/>
    </w:rPr>
  </w:style>
  <w:style w:type="character" w:customStyle="1" w:styleId="hit">
    <w:name w:val="hit"/>
    <w:basedOn w:val="DefaultParagraphFont"/>
    <w:rsid w:val="005D0E7E"/>
    <w:rPr>
      <w:rFonts w:cs="Times New Roman"/>
    </w:rPr>
  </w:style>
  <w:style w:type="character" w:customStyle="1" w:styleId="apple-converted-space">
    <w:name w:val="apple-converted-space"/>
    <w:qFormat/>
    <w:rsid w:val="005D0E7E"/>
  </w:style>
  <w:style w:type="character" w:customStyle="1" w:styleId="blue">
    <w:name w:val="blue"/>
    <w:rsid w:val="005D0E7E"/>
  </w:style>
  <w:style w:type="character" w:styleId="Strong">
    <w:name w:val="Strong"/>
    <w:aliases w:val="Citation Char Char1 Char Char Char Char Char,Cut,8 pt font,Read Char Char Char,Small 1"/>
    <w:basedOn w:val="DefaultParagraphFont"/>
    <w:uiPriority w:val="22"/>
    <w:qFormat/>
    <w:rsid w:val="005D0E7E"/>
    <w:rPr>
      <w:b/>
      <w:bCs/>
    </w:rPr>
  </w:style>
  <w:style w:type="character" w:customStyle="1" w:styleId="Style1Char">
    <w:name w:val="Style1 Char"/>
    <w:basedOn w:val="DefaultParagraphFont"/>
    <w:rsid w:val="005D0E7E"/>
    <w:rPr>
      <w:rFonts w:eastAsia="SimSun"/>
      <w:szCs w:val="24"/>
      <w:u w:val="single"/>
      <w:lang w:eastAsia="zh-CN"/>
    </w:rPr>
  </w:style>
  <w:style w:type="paragraph" w:customStyle="1" w:styleId="paragraph">
    <w:name w:val="paragraph"/>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5D0E7E"/>
  </w:style>
  <w:style w:type="character" w:customStyle="1" w:styleId="eop">
    <w:name w:val="eop"/>
    <w:basedOn w:val="DefaultParagraphFont"/>
    <w:rsid w:val="005D0E7E"/>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5D0E7E"/>
    <w:pPr>
      <w:spacing w:before="100" w:beforeAutospacing="1" w:after="100" w:afterAutospacing="1" w:line="240" w:lineRule="auto"/>
    </w:pPr>
    <w:rPr>
      <w:rFonts w:ascii="Times New Roman" w:eastAsia="Times New Roman" w:hAnsi="Times New Roman" w:cs="Times New Roman"/>
      <w:szCs w:val="24"/>
      <w:lang w:eastAsia="zh-CN"/>
    </w:rPr>
  </w:style>
  <w:style w:type="paragraph" w:customStyle="1" w:styleId="UnderlinePara">
    <w:name w:val="Underline Para"/>
    <w:basedOn w:val="Normal"/>
    <w:uiPriority w:val="6"/>
    <w:qFormat/>
    <w:rsid w:val="005D0E7E"/>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5D0E7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D0E7E"/>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5D0E7E"/>
    <w:rPr>
      <w:rFonts w:cs="Arial"/>
      <w:b/>
      <w:bCs/>
      <w:iCs/>
      <w:szCs w:val="28"/>
      <w:lang w:val="en-US" w:eastAsia="en-US" w:bidi="ar-SA"/>
    </w:rPr>
  </w:style>
  <w:style w:type="paragraph" w:customStyle="1" w:styleId="cardtext">
    <w:name w:val="card text"/>
    <w:basedOn w:val="Normal"/>
    <w:link w:val="cardtextChar"/>
    <w:qFormat/>
    <w:rsid w:val="005D0E7E"/>
    <w:pPr>
      <w:ind w:left="288" w:right="288"/>
    </w:pPr>
  </w:style>
  <w:style w:type="character" w:customStyle="1" w:styleId="cardtextChar">
    <w:name w:val="card text Char"/>
    <w:basedOn w:val="DefaultParagraphFont"/>
    <w:link w:val="cardtext"/>
    <w:rsid w:val="005D0E7E"/>
    <w:rPr>
      <w:rFonts w:ascii="Calibri" w:hAnsi="Calibri" w:cs="Calibri"/>
      <w:sz w:val="24"/>
    </w:rPr>
  </w:style>
  <w:style w:type="paragraph" w:customStyle="1" w:styleId="Emphasize">
    <w:name w:val="Emphasize"/>
    <w:basedOn w:val="Normal"/>
    <w:uiPriority w:val="7"/>
    <w:qFormat/>
    <w:rsid w:val="005D0E7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5D0E7E"/>
    <w:rPr>
      <w:rFonts w:ascii="Times New Roman" w:eastAsia="Times New Roman" w:hAnsi="Times New Roman" w:cs="Times New Roman"/>
      <w:sz w:val="20"/>
      <w:szCs w:val="24"/>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5D0E7E"/>
    <w:rPr>
      <w:rFonts w:cs="Arial"/>
      <w:bCs/>
      <w:szCs w:val="26"/>
      <w:u w:val="single"/>
      <w:lang w:val="en-US" w:eastAsia="en-US" w:bidi="ar-SA"/>
    </w:rPr>
  </w:style>
  <w:style w:type="character" w:customStyle="1" w:styleId="BoldUnderline">
    <w:name w:val="BoldUnderline"/>
    <w:basedOn w:val="DefaultParagraphFont"/>
    <w:uiPriority w:val="1"/>
    <w:qFormat/>
    <w:rsid w:val="005D0E7E"/>
    <w:rPr>
      <w:rFonts w:ascii="Arial" w:hAnsi="Arial"/>
      <w:b/>
      <w:sz w:val="20"/>
      <w:u w:val="single"/>
    </w:rPr>
  </w:style>
  <w:style w:type="paragraph" w:customStyle="1" w:styleId="Tag2">
    <w:name w:val="Tag2"/>
    <w:basedOn w:val="Normal"/>
    <w:qFormat/>
    <w:rsid w:val="005D0E7E"/>
    <w:rPr>
      <w:b/>
    </w:rPr>
  </w:style>
  <w:style w:type="character" w:customStyle="1" w:styleId="term">
    <w:name w:val="term"/>
    <w:basedOn w:val="DefaultParagraphFont"/>
    <w:rsid w:val="005D0E7E"/>
  </w:style>
  <w:style w:type="character" w:customStyle="1" w:styleId="pmterms1">
    <w:name w:val="pmterms1"/>
    <w:basedOn w:val="DefaultParagraphFont"/>
    <w:rsid w:val="005D0E7E"/>
  </w:style>
  <w:style w:type="paragraph" w:customStyle="1" w:styleId="StyleStyle411pt">
    <w:name w:val="Style Style4 + 11 pt"/>
    <w:basedOn w:val="Normal"/>
    <w:link w:val="StyleStyle411ptChar"/>
    <w:qFormat/>
    <w:rsid w:val="005D0E7E"/>
    <w:rPr>
      <w:rFonts w:eastAsia="Times New Roman"/>
      <w:szCs w:val="24"/>
      <w:u w:val="single"/>
    </w:rPr>
  </w:style>
  <w:style w:type="character" w:customStyle="1" w:styleId="StyleStyle411ptChar">
    <w:name w:val="Style Style4 + 11 pt Char"/>
    <w:basedOn w:val="DefaultParagraphFont"/>
    <w:link w:val="StyleStyle411pt"/>
    <w:rsid w:val="005D0E7E"/>
    <w:rPr>
      <w:rFonts w:ascii="Calibri" w:eastAsia="Times New Roman" w:hAnsi="Calibri" w:cs="Calibri"/>
      <w:sz w:val="24"/>
      <w:szCs w:val="24"/>
      <w:u w:val="single"/>
    </w:rPr>
  </w:style>
  <w:style w:type="paragraph" w:customStyle="1" w:styleId="StyleStyle411ptBold">
    <w:name w:val="Style Style4 + 11 pt Bold"/>
    <w:basedOn w:val="Normal"/>
    <w:link w:val="StyleStyle411ptBoldChar"/>
    <w:qFormat/>
    <w:rsid w:val="005D0E7E"/>
    <w:rPr>
      <w:rFonts w:eastAsia="Times New Roman"/>
      <w:b/>
      <w:bCs/>
      <w:szCs w:val="24"/>
      <w:u w:val="single"/>
    </w:rPr>
  </w:style>
  <w:style w:type="character" w:customStyle="1" w:styleId="StyleStyle411ptBoldChar">
    <w:name w:val="Style Style4 + 11 pt Bold Char"/>
    <w:basedOn w:val="DefaultParagraphFont"/>
    <w:link w:val="StyleStyle411ptBold"/>
    <w:rsid w:val="005D0E7E"/>
    <w:rPr>
      <w:rFonts w:ascii="Calibri" w:eastAsia="Times New Roman" w:hAnsi="Calibri" w:cs="Calibri"/>
      <w:b/>
      <w:bCs/>
      <w:sz w:val="24"/>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5D0E7E"/>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5D0E7E"/>
    <w:rPr>
      <w:rFonts w:ascii="Calibri" w:eastAsia="Times New Roman" w:hAnsi="Calibri" w:cs="Calibri"/>
      <w:sz w:val="24"/>
      <w:szCs w:val="24"/>
      <w:u w:val="single"/>
      <w:bdr w:val="single" w:sz="4" w:space="0" w:color="auto"/>
    </w:rPr>
  </w:style>
  <w:style w:type="character" w:customStyle="1" w:styleId="il">
    <w:name w:val="il"/>
    <w:basedOn w:val="DefaultParagraphFont"/>
    <w:rsid w:val="005D0E7E"/>
  </w:style>
  <w:style w:type="paragraph" w:styleId="DocumentMap">
    <w:name w:val="Document Map"/>
    <w:basedOn w:val="Normal"/>
    <w:link w:val="DocumentMapChar"/>
    <w:uiPriority w:val="99"/>
    <w:unhideWhenUsed/>
    <w:rsid w:val="005D0E7E"/>
    <w:rPr>
      <w:rFonts w:ascii="Lucida Grande" w:hAnsi="Lucida Grande" w:cs="Lucida Grande"/>
    </w:rPr>
  </w:style>
  <w:style w:type="character" w:customStyle="1" w:styleId="DocumentMapChar">
    <w:name w:val="Document Map Char"/>
    <w:basedOn w:val="DefaultParagraphFont"/>
    <w:link w:val="DocumentMap"/>
    <w:uiPriority w:val="99"/>
    <w:rsid w:val="005D0E7E"/>
    <w:rPr>
      <w:rFonts w:ascii="Lucida Grande" w:hAnsi="Lucida Grande" w:cs="Lucida Grande"/>
      <w:sz w:val="24"/>
    </w:rPr>
  </w:style>
  <w:style w:type="character" w:customStyle="1" w:styleId="BodyTextChar1">
    <w:name w:val="Body Text Char1"/>
    <w:aliases w:val="Very Small Text Char1"/>
    <w:basedOn w:val="DefaultParagraphFont"/>
    <w:uiPriority w:val="99"/>
    <w:rsid w:val="005D0E7E"/>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5D0E7E"/>
    <w:rPr>
      <w:b/>
      <w:bCs/>
      <w:color w:val="3399FF"/>
    </w:rPr>
  </w:style>
  <w:style w:type="character" w:customStyle="1" w:styleId="Analytic1Char">
    <w:name w:val="Analytic1 Char"/>
    <w:basedOn w:val="DefaultParagraphFont"/>
    <w:link w:val="Analytic1"/>
    <w:uiPriority w:val="4"/>
    <w:rsid w:val="005D0E7E"/>
    <w:rPr>
      <w:rFonts w:ascii="Calibri" w:hAnsi="Calibri" w:cs="Calibri"/>
      <w:b/>
      <w:bCs/>
      <w:color w:val="3399FF"/>
      <w:sz w:val="24"/>
    </w:rPr>
  </w:style>
  <w:style w:type="paragraph" w:customStyle="1" w:styleId="AuthorQuals">
    <w:name w:val="Author Quals"/>
    <w:basedOn w:val="Normal"/>
    <w:link w:val="AuthorQualsChar"/>
    <w:autoRedefine/>
    <w:uiPriority w:val="4"/>
    <w:qFormat/>
    <w:rsid w:val="005D0E7E"/>
    <w:rPr>
      <w:sz w:val="16"/>
      <w:szCs w:val="10"/>
    </w:rPr>
  </w:style>
  <w:style w:type="character" w:customStyle="1" w:styleId="AuthorQualsChar">
    <w:name w:val="Author Quals Char"/>
    <w:basedOn w:val="DefaultParagraphFont"/>
    <w:link w:val="AuthorQuals"/>
    <w:uiPriority w:val="4"/>
    <w:rsid w:val="005D0E7E"/>
    <w:rPr>
      <w:rFonts w:ascii="Calibri" w:hAnsi="Calibri" w:cs="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5D0E7E"/>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5D0E7E"/>
    <w:rPr>
      <w:rFonts w:ascii="Calibri" w:hAnsi="Calibri" w:cs="Calibri"/>
      <w:sz w:val="24"/>
    </w:rPr>
  </w:style>
  <w:style w:type="paragraph" w:styleId="Footer">
    <w:name w:val="footer"/>
    <w:basedOn w:val="Normal"/>
    <w:link w:val="FooterChar"/>
    <w:uiPriority w:val="99"/>
    <w:unhideWhenUsed/>
    <w:rsid w:val="005D0E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E7E"/>
    <w:rPr>
      <w:rFonts w:ascii="Calibri" w:hAnsi="Calibri" w:cs="Calibri"/>
      <w:sz w:val="24"/>
    </w:rPr>
  </w:style>
  <w:style w:type="paragraph" w:customStyle="1" w:styleId="authorcreds">
    <w:name w:val="authorcreds"/>
    <w:basedOn w:val="Normal"/>
    <w:link w:val="authorcredsChar"/>
    <w:autoRedefine/>
    <w:uiPriority w:val="4"/>
    <w:qFormat/>
    <w:rsid w:val="005D0E7E"/>
    <w:rPr>
      <w:rFonts w:cstheme="minorHAnsi"/>
      <w:sz w:val="16"/>
    </w:rPr>
  </w:style>
  <w:style w:type="character" w:customStyle="1" w:styleId="authorcredsChar">
    <w:name w:val="authorcreds Char"/>
    <w:basedOn w:val="DefaultParagraphFont"/>
    <w:link w:val="authorcreds"/>
    <w:uiPriority w:val="4"/>
    <w:rsid w:val="005D0E7E"/>
    <w:rPr>
      <w:rFonts w:ascii="Calibri" w:hAnsi="Calibri" w:cstheme="minorHAnsi"/>
      <w:sz w:val="16"/>
    </w:rPr>
  </w:style>
  <w:style w:type="paragraph" w:customStyle="1" w:styleId="cardbody">
    <w:name w:val="cardbody"/>
    <w:basedOn w:val="Normal"/>
    <w:rsid w:val="005D0E7E"/>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paragraph" w:customStyle="1" w:styleId="even">
    <w:name w:val="even"/>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paragraph" w:customStyle="1" w:styleId="first-child">
    <w:name w:val="first-child"/>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paragraph" w:customStyle="1" w:styleId="last-child">
    <w:name w:val="last-child"/>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character" w:customStyle="1" w:styleId="caps">
    <w:name w:val="caps"/>
    <w:basedOn w:val="DefaultParagraphFont"/>
    <w:rsid w:val="005D0E7E"/>
  </w:style>
  <w:style w:type="paragraph" w:customStyle="1" w:styleId="css-158dogj">
    <w:name w:val="css-158dogj"/>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paragraph" w:customStyle="1" w:styleId="articleparagraph">
    <w:name w:val="article__paragraph"/>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paragraph" w:customStyle="1" w:styleId="footnotedescription">
    <w:name w:val="footnote description"/>
    <w:next w:val="Normal"/>
    <w:link w:val="footnotedescriptionChar"/>
    <w:hidden/>
    <w:rsid w:val="005D0E7E"/>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5D0E7E"/>
    <w:rPr>
      <w:rFonts w:ascii="Times New Roman" w:eastAsia="Times New Roman" w:hAnsi="Times New Roman" w:cs="Times New Roman"/>
      <w:color w:val="000000"/>
      <w:sz w:val="20"/>
    </w:rPr>
  </w:style>
  <w:style w:type="character" w:customStyle="1" w:styleId="footnotemark">
    <w:name w:val="footnote mark"/>
    <w:hidden/>
    <w:rsid w:val="005D0E7E"/>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5D0E7E"/>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5D0E7E"/>
    <w:pPr>
      <w:keepNext/>
      <w:keepLines/>
      <w:spacing w:before="40"/>
      <w:outlineLvl w:val="3"/>
    </w:pPr>
    <w:rPr>
      <w:rFonts w:ascii="Georgia" w:eastAsiaTheme="majorEastAsia" w:hAnsi="Georgia" w:cstheme="majorBidi"/>
      <w:b/>
      <w:iCs/>
      <w:color w:val="7030A0"/>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D0E7E"/>
    <w:pPr>
      <w:spacing w:after="0" w:line="240" w:lineRule="auto"/>
    </w:pPr>
    <w:rPr>
      <w:u w:val="single"/>
    </w:rPr>
  </w:style>
  <w:style w:type="character" w:customStyle="1" w:styleId="apple-style-span">
    <w:name w:val="apple-style-span"/>
    <w:rsid w:val="005D0E7E"/>
  </w:style>
  <w:style w:type="paragraph" w:styleId="BalloonText">
    <w:name w:val="Balloon Text"/>
    <w:basedOn w:val="Normal"/>
    <w:link w:val="BalloonTextChar"/>
    <w:uiPriority w:val="99"/>
    <w:unhideWhenUsed/>
    <w:rsid w:val="005D0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D0E7E"/>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Sty"/>
    <w:basedOn w:val="DefaultParagraphFont"/>
    <w:link w:val="UnderlinedText"/>
    <w:uiPriority w:val="6"/>
    <w:qFormat/>
    <w:rsid w:val="005D0E7E"/>
    <w:rPr>
      <w:u w:val="single"/>
    </w:rPr>
  </w:style>
  <w:style w:type="character" w:customStyle="1" w:styleId="verdana">
    <w:name w:val="verdana"/>
    <w:basedOn w:val="DefaultParagraphFont"/>
    <w:rsid w:val="005D0E7E"/>
  </w:style>
  <w:style w:type="character" w:customStyle="1" w:styleId="citation">
    <w:name w:val="citation"/>
    <w:basedOn w:val="DefaultParagraphFont"/>
    <w:rsid w:val="005D0E7E"/>
  </w:style>
  <w:style w:type="character" w:customStyle="1" w:styleId="Boxed">
    <w:name w:val="Boxed"/>
    <w:qFormat/>
    <w:rsid w:val="005D0E7E"/>
    <w:rPr>
      <w:rFonts w:ascii="Times New Roman" w:hAnsi="Times New Roman"/>
      <w:sz w:val="20"/>
      <w:bdr w:val="single" w:sz="6" w:space="0" w:color="auto"/>
    </w:rPr>
  </w:style>
  <w:style w:type="paragraph" w:customStyle="1" w:styleId="cyhz9">
    <w:name w:val="cyhz9"/>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character" w:customStyle="1" w:styleId="bullet">
    <w:name w:val="bullet"/>
    <w:basedOn w:val="DefaultParagraphFont"/>
    <w:rsid w:val="005D0E7E"/>
  </w:style>
  <w:style w:type="character" w:customStyle="1" w:styleId="ex-sent">
    <w:name w:val="ex-sent"/>
    <w:basedOn w:val="DefaultParagraphFont"/>
    <w:rsid w:val="005D0E7E"/>
  </w:style>
  <w:style w:type="character" w:customStyle="1" w:styleId="mwtsp">
    <w:name w:val="mw_t_sp"/>
    <w:basedOn w:val="DefaultParagraphFont"/>
    <w:rsid w:val="005D0E7E"/>
  </w:style>
  <w:style w:type="character" w:customStyle="1" w:styleId="mwtwi">
    <w:name w:val="mw_t_wi"/>
    <w:basedOn w:val="DefaultParagraphFont"/>
    <w:rsid w:val="005D0E7E"/>
  </w:style>
  <w:style w:type="paragraph" w:customStyle="1" w:styleId="vd">
    <w:name w:val="vd"/>
    <w:basedOn w:val="Normal"/>
    <w:rsid w:val="005D0E7E"/>
    <w:pPr>
      <w:spacing w:before="100" w:beforeAutospacing="1" w:after="100" w:afterAutospacing="1" w:line="240" w:lineRule="auto"/>
    </w:pPr>
    <w:rPr>
      <w:rFonts w:ascii="Times New Roman" w:eastAsia="Times New Roman" w:hAnsi="Times New Roman" w:cs="Times New Roman"/>
      <w:szCs w:val="24"/>
    </w:rPr>
  </w:style>
  <w:style w:type="character" w:customStyle="1" w:styleId="underlinedChar">
    <w:name w:val="underlined Char"/>
    <w:basedOn w:val="DefaultParagraphFont"/>
    <w:rsid w:val="005D0E7E"/>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5D0E7E"/>
    <w:pPr>
      <w:suppressAutoHyphens/>
      <w:autoSpaceDN w:val="0"/>
      <w:spacing w:after="0" w:line="240" w:lineRule="auto"/>
    </w:pPr>
    <w:rPr>
      <w:u w:val="single"/>
    </w:rPr>
  </w:style>
  <w:style w:type="paragraph" w:customStyle="1" w:styleId="font--body">
    <w:name w:val="font--body"/>
    <w:basedOn w:val="Normal"/>
    <w:rsid w:val="005D0E7E"/>
    <w:pPr>
      <w:spacing w:before="100" w:beforeAutospacing="1" w:after="100" w:afterAutospacing="1"/>
    </w:pPr>
    <w:rPr>
      <w:rFonts w:ascii="Times New Roman" w:eastAsia="Times New Roman" w:hAnsi="Times New Roman" w:cs="Times New Roman"/>
    </w:rPr>
  </w:style>
  <w:style w:type="character" w:customStyle="1" w:styleId="expertise">
    <w:name w:val="expertise"/>
    <w:basedOn w:val="DefaultParagraphFont"/>
    <w:rsid w:val="005D0E7E"/>
  </w:style>
  <w:style w:type="paragraph" w:styleId="FootnoteText">
    <w:name w:val="footnote text"/>
    <w:basedOn w:val="Normal"/>
    <w:link w:val="FootnoteTextChar"/>
    <w:unhideWhenUsed/>
    <w:rsid w:val="005D0E7E"/>
    <w:pPr>
      <w:jc w:val="both"/>
    </w:pPr>
    <w:rPr>
      <w:sz w:val="20"/>
      <w:szCs w:val="20"/>
    </w:rPr>
  </w:style>
  <w:style w:type="character" w:customStyle="1" w:styleId="FootnoteTextChar">
    <w:name w:val="Footnote Text Char"/>
    <w:basedOn w:val="DefaultParagraphFont"/>
    <w:link w:val="FootnoteText"/>
    <w:rsid w:val="005D0E7E"/>
    <w:rPr>
      <w:rFonts w:ascii="Calibri" w:hAnsi="Calibri" w:cs="Calibri"/>
      <w:sz w:val="20"/>
      <w:szCs w:val="20"/>
    </w:rPr>
  </w:style>
  <w:style w:type="character" w:styleId="FootnoteReference">
    <w:name w:val="footnote reference"/>
    <w:unhideWhenUsed/>
    <w:rsid w:val="005D0E7E"/>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5D0E7E"/>
    <w:rPr>
      <w:rFonts w:ascii="Times New Roman" w:eastAsia="Times New Roman" w:hAnsi="Times New Roman" w:cs="Times New Roman"/>
      <w:sz w:val="24"/>
      <w:szCs w:val="24"/>
      <w:lang w:eastAsia="zh-CN"/>
    </w:rPr>
  </w:style>
  <w:style w:type="character" w:styleId="CommentReference">
    <w:name w:val="annotation reference"/>
    <w:basedOn w:val="DefaultParagraphFont"/>
    <w:uiPriority w:val="99"/>
    <w:unhideWhenUsed/>
    <w:rsid w:val="005D0E7E"/>
    <w:rPr>
      <w:sz w:val="16"/>
      <w:szCs w:val="16"/>
    </w:rPr>
  </w:style>
  <w:style w:type="paragraph" w:styleId="CommentText">
    <w:name w:val="annotation text"/>
    <w:basedOn w:val="Normal"/>
    <w:link w:val="CommentTextChar"/>
    <w:uiPriority w:val="99"/>
    <w:unhideWhenUsed/>
    <w:rsid w:val="005D0E7E"/>
    <w:rPr>
      <w:sz w:val="20"/>
      <w:szCs w:val="20"/>
    </w:rPr>
  </w:style>
  <w:style w:type="character" w:customStyle="1" w:styleId="CommentTextChar">
    <w:name w:val="Comment Text Char"/>
    <w:basedOn w:val="DefaultParagraphFont"/>
    <w:link w:val="CommentText"/>
    <w:uiPriority w:val="99"/>
    <w:rsid w:val="005D0E7E"/>
    <w:rPr>
      <w:rFonts w:ascii="Calibri" w:hAnsi="Calibri" w:cs="Calibri"/>
      <w:sz w:val="20"/>
      <w:szCs w:val="20"/>
    </w:rPr>
  </w:style>
  <w:style w:type="paragraph" w:customStyle="1" w:styleId="o-articlebodytext">
    <w:name w:val="o-articlebody__text"/>
    <w:basedOn w:val="Normal"/>
    <w:rsid w:val="005D0E7E"/>
    <w:pPr>
      <w:spacing w:before="100" w:beforeAutospacing="1" w:after="100" w:afterAutospacing="1"/>
    </w:pPr>
    <w:rPr>
      <w:rFonts w:ascii="Times New Roman" w:eastAsia="Times New Roman" w:hAnsi="Times New Roman" w:cs="Times New Roman"/>
    </w:rPr>
  </w:style>
  <w:style w:type="character" w:customStyle="1" w:styleId="gmail-styleunderline">
    <w:name w:val="gmail-styleunderline"/>
    <w:basedOn w:val="DefaultParagraphFont"/>
    <w:rsid w:val="005D0E7E"/>
  </w:style>
  <w:style w:type="character" w:customStyle="1" w:styleId="DocumentMapChar1">
    <w:name w:val="Document Map Char1"/>
    <w:basedOn w:val="DefaultParagraphFont"/>
    <w:uiPriority w:val="99"/>
    <w:rsid w:val="005D0E7E"/>
    <w:rPr>
      <w:rFonts w:ascii="Segoe UI" w:hAnsi="Segoe UI" w:cs="Segoe UI"/>
      <w:sz w:val="16"/>
      <w:szCs w:val="16"/>
    </w:rPr>
  </w:style>
  <w:style w:type="table" w:styleId="TableGrid">
    <w:name w:val="Table Grid"/>
    <w:basedOn w:val="TableNormal"/>
    <w:rsid w:val="005D0E7E"/>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5D0E7E"/>
    <w:pPr>
      <w:spacing w:before="100" w:beforeAutospacing="1" w:after="100" w:afterAutospacing="1"/>
    </w:pPr>
    <w:rPr>
      <w:rFonts w:ascii="Times New Roman" w:eastAsia="Times New Roman" w:hAnsi="Times New Roman" w:cs="Times New Roman"/>
    </w:rPr>
  </w:style>
  <w:style w:type="character" w:customStyle="1" w:styleId="-newsgate-macro-cci-bullet-">
    <w:name w:val="-newsgate-macro-cci-bullet-"/>
    <w:basedOn w:val="DefaultParagraphFont"/>
    <w:rsid w:val="005D0E7E"/>
  </w:style>
  <w:style w:type="character" w:customStyle="1" w:styleId="m8525170829296705783gmail-style13ptbold">
    <w:name w:val="m_8525170829296705783gmail-style13ptbold"/>
    <w:basedOn w:val="DefaultParagraphFont"/>
    <w:rsid w:val="005D0E7E"/>
  </w:style>
  <w:style w:type="character" w:customStyle="1" w:styleId="m8525170829296705783gmail-styleunderline">
    <w:name w:val="m_8525170829296705783gmail-styleunderline"/>
    <w:basedOn w:val="DefaultParagraphFont"/>
    <w:rsid w:val="005D0E7E"/>
  </w:style>
  <w:style w:type="paragraph" w:customStyle="1" w:styleId="evidencetext">
    <w:name w:val="evidence text"/>
    <w:basedOn w:val="Normal"/>
    <w:link w:val="evidencetextChar"/>
    <w:qFormat/>
    <w:rsid w:val="005D0E7E"/>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5D0E7E"/>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5D0E7E"/>
  </w:style>
  <w:style w:type="character" w:customStyle="1" w:styleId="m113202149284569794gmail-styleunderline">
    <w:name w:val="m_113202149284569794gmail-styleunderline"/>
    <w:basedOn w:val="DefaultParagraphFont"/>
    <w:rsid w:val="005D0E7E"/>
  </w:style>
  <w:style w:type="character" w:customStyle="1" w:styleId="Emph">
    <w:name w:val="Emph"/>
    <w:basedOn w:val="DefaultParagraphFont"/>
    <w:uiPriority w:val="1"/>
    <w:qFormat/>
    <w:rsid w:val="005D0E7E"/>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5D0E7E"/>
  </w:style>
  <w:style w:type="character" w:customStyle="1" w:styleId="evidencetextChar1">
    <w:name w:val="evidence text Char1"/>
    <w:rsid w:val="005D0E7E"/>
    <w:rPr>
      <w:rFonts w:ascii="Arial" w:hAnsi="Arial" w:cs="Arial"/>
      <w:color w:val="000000"/>
      <w:lang w:val="x-none" w:eastAsia="x-none"/>
    </w:rPr>
  </w:style>
  <w:style w:type="paragraph" w:customStyle="1" w:styleId="FUCKTHISFONT">
    <w:name w:val="FUCK THIS FONT"/>
    <w:basedOn w:val="Normal"/>
    <w:rsid w:val="005D0E7E"/>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5D0E7E"/>
    <w:rPr>
      <w:b w:val="0"/>
      <w:bCs w:val="0"/>
      <w:sz w:val="22"/>
      <w:u w:val="single"/>
      <w:bdr w:val="none" w:sz="0" w:space="0" w:color="auto"/>
    </w:rPr>
  </w:style>
  <w:style w:type="paragraph" w:customStyle="1" w:styleId="Default">
    <w:name w:val="Default"/>
    <w:basedOn w:val="Normal"/>
    <w:qFormat/>
    <w:rsid w:val="005D0E7E"/>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5D0E7E"/>
    <w:pPr>
      <w:contextualSpacing/>
    </w:pPr>
    <w:rPr>
      <w:rFonts w:eastAsia="Calibri" w:cs="Times New Roman"/>
    </w:rPr>
  </w:style>
  <w:style w:type="paragraph" w:customStyle="1" w:styleId="PageHeaderLine1">
    <w:name w:val="PageHeaderLine1"/>
    <w:basedOn w:val="Normal"/>
    <w:qFormat/>
    <w:rsid w:val="005D0E7E"/>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5D0E7E"/>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uiPriority w:val="1"/>
    <w:qFormat/>
    <w:rsid w:val="005D0E7E"/>
    <w:rPr>
      <w:rFonts w:ascii="Garamond" w:hAnsi="Garamond"/>
      <w:b/>
      <w:szCs w:val="28"/>
      <w:lang w:val="en-US" w:eastAsia="en-US" w:bidi="ar-SA"/>
    </w:rPr>
  </w:style>
  <w:style w:type="character" w:styleId="PageNumber">
    <w:name w:val="page number"/>
    <w:aliases w:val="card ununderlined"/>
    <w:uiPriority w:val="99"/>
    <w:rsid w:val="005D0E7E"/>
  </w:style>
  <w:style w:type="paragraph" w:customStyle="1" w:styleId="loose">
    <w:name w:val="loose"/>
    <w:basedOn w:val="Normal"/>
    <w:qFormat/>
    <w:rsid w:val="005D0E7E"/>
    <w:pPr>
      <w:spacing w:before="100" w:beforeAutospacing="1" w:after="100" w:afterAutospacing="1"/>
    </w:pPr>
    <w:rPr>
      <w:rFonts w:ascii="Times" w:eastAsia="Calibri" w:hAnsi="Times" w:cs="Times New Roman"/>
      <w:szCs w:val="20"/>
    </w:rPr>
  </w:style>
  <w:style w:type="character" w:customStyle="1" w:styleId="ssl3">
    <w:name w:val="ss_l3"/>
    <w:rsid w:val="005D0E7E"/>
  </w:style>
  <w:style w:type="character" w:customStyle="1" w:styleId="ssl4">
    <w:name w:val="ss_l4"/>
    <w:rsid w:val="005D0E7E"/>
  </w:style>
  <w:style w:type="paragraph" w:styleId="TOC1">
    <w:name w:val="toc 1"/>
    <w:aliases w:val="Index Basic"/>
    <w:basedOn w:val="Normal"/>
    <w:next w:val="Normal"/>
    <w:autoRedefine/>
    <w:uiPriority w:val="39"/>
    <w:qFormat/>
    <w:rsid w:val="005D0E7E"/>
    <w:rPr>
      <w:rFonts w:ascii="Times New Roman" w:eastAsia="Calibri" w:hAnsi="Times New Roman" w:cs="Times New Roman"/>
      <w:color w:val="000000"/>
    </w:rPr>
  </w:style>
  <w:style w:type="paragraph" w:customStyle="1" w:styleId="UnderlinedCard">
    <w:name w:val="Underlined Card"/>
    <w:basedOn w:val="Normal"/>
    <w:uiPriority w:val="99"/>
    <w:qFormat/>
    <w:rsid w:val="005D0E7E"/>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5D0E7E"/>
    <w:rPr>
      <w:rFonts w:ascii="Palatino Linotype" w:hAnsi="Palatino Linotype"/>
      <w:u w:val="single"/>
      <w:lang w:val="en-US" w:eastAsia="en-US" w:bidi="ar-SA"/>
    </w:rPr>
  </w:style>
  <w:style w:type="character" w:customStyle="1" w:styleId="pmterms12">
    <w:name w:val="pmterms12"/>
    <w:rsid w:val="005D0E7E"/>
    <w:rPr>
      <w:b/>
      <w:bCs/>
      <w:i w:val="0"/>
      <w:iCs w:val="0"/>
      <w:color w:val="000000"/>
    </w:rPr>
  </w:style>
  <w:style w:type="paragraph" w:styleId="z-TopofForm">
    <w:name w:val="HTML Top of Form"/>
    <w:basedOn w:val="Normal"/>
    <w:next w:val="Normal"/>
    <w:link w:val="z-TopofFormChar"/>
    <w:hidden/>
    <w:uiPriority w:val="99"/>
    <w:rsid w:val="005D0E7E"/>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5D0E7E"/>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5D0E7E"/>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5D0E7E"/>
    <w:rPr>
      <w:rFonts w:ascii="Arial" w:eastAsia="Calibri" w:hAnsi="Arial" w:cs="Arial"/>
      <w:vanish/>
      <w:sz w:val="16"/>
      <w:szCs w:val="16"/>
    </w:rPr>
  </w:style>
  <w:style w:type="character" w:customStyle="1" w:styleId="pmterms11">
    <w:name w:val="pmterms11"/>
    <w:rsid w:val="005D0E7E"/>
    <w:rPr>
      <w:b/>
      <w:bCs/>
      <w:i w:val="0"/>
      <w:iCs w:val="0"/>
      <w:color w:val="000000"/>
    </w:rPr>
  </w:style>
  <w:style w:type="paragraph" w:styleId="BodyText2">
    <w:name w:val="Body Text 2"/>
    <w:basedOn w:val="Normal"/>
    <w:link w:val="BodyText2Char"/>
    <w:rsid w:val="005D0E7E"/>
    <w:rPr>
      <w:rFonts w:ascii="Times New Roman" w:eastAsia="Calibri" w:hAnsi="Times New Roman" w:cs="Times New Roman"/>
      <w:b/>
      <w:bCs/>
      <w:color w:val="000000"/>
    </w:rPr>
  </w:style>
  <w:style w:type="character" w:customStyle="1" w:styleId="BodyText2Char">
    <w:name w:val="Body Text 2 Char"/>
    <w:basedOn w:val="DefaultParagraphFont"/>
    <w:link w:val="BodyText2"/>
    <w:rsid w:val="005D0E7E"/>
    <w:rPr>
      <w:rFonts w:ascii="Times New Roman" w:eastAsia="Calibri" w:hAnsi="Times New Roman" w:cs="Times New Roman"/>
      <w:b/>
      <w:bCs/>
      <w:color w:val="000000"/>
      <w:sz w:val="24"/>
    </w:rPr>
  </w:style>
  <w:style w:type="character" w:customStyle="1" w:styleId="Title1">
    <w:name w:val="Title1"/>
    <w:rsid w:val="005D0E7E"/>
  </w:style>
  <w:style w:type="character" w:customStyle="1" w:styleId="term1">
    <w:name w:val="term1"/>
    <w:rsid w:val="005D0E7E"/>
    <w:rPr>
      <w:b/>
      <w:bCs/>
    </w:rPr>
  </w:style>
  <w:style w:type="character" w:customStyle="1" w:styleId="pmterms31">
    <w:name w:val="pmterms31"/>
    <w:rsid w:val="005D0E7E"/>
    <w:rPr>
      <w:b/>
      <w:bCs/>
      <w:i w:val="0"/>
      <w:iCs w:val="0"/>
      <w:color w:val="000000"/>
    </w:rPr>
  </w:style>
  <w:style w:type="paragraph" w:customStyle="1" w:styleId="DebateCiteCharChar">
    <w:name w:val="Debate Cite Char Char"/>
    <w:basedOn w:val="Normal"/>
    <w:autoRedefine/>
    <w:qFormat/>
    <w:rsid w:val="005D0E7E"/>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5D0E7E"/>
    <w:rPr>
      <w:b/>
      <w:sz w:val="32"/>
      <w:szCs w:val="32"/>
      <w:lang w:val="en-US" w:eastAsia="en-US" w:bidi="ar-SA"/>
    </w:rPr>
  </w:style>
  <w:style w:type="paragraph" w:styleId="BodyTextFirstIndent">
    <w:name w:val="Body Text First Indent"/>
    <w:basedOn w:val="BodyText"/>
    <w:link w:val="BodyTextFirstIndentChar"/>
    <w:rsid w:val="005D0E7E"/>
    <w:pPr>
      <w:ind w:firstLine="210"/>
    </w:pPr>
    <w:rPr>
      <w:rFonts w:ascii="Times New Roman" w:eastAsia="Calibri" w:hAnsi="Times New Roman" w:cs="Times New Roman"/>
    </w:rPr>
  </w:style>
  <w:style w:type="character" w:customStyle="1" w:styleId="BodyTextFirstIndentChar">
    <w:name w:val="Body Text First Indent Char"/>
    <w:basedOn w:val="BodyTextChar"/>
    <w:link w:val="BodyTextFirstIndent"/>
    <w:rsid w:val="005D0E7E"/>
    <w:rPr>
      <w:rFonts w:ascii="Times New Roman" w:eastAsia="Calibri" w:hAnsi="Times New Roman" w:cs="Times New Roman"/>
      <w:sz w:val="24"/>
    </w:rPr>
  </w:style>
  <w:style w:type="paragraph" w:customStyle="1" w:styleId="PageHeading">
    <w:name w:val="Page Heading"/>
    <w:basedOn w:val="Heading2"/>
    <w:uiPriority w:val="99"/>
    <w:qFormat/>
    <w:rsid w:val="005D0E7E"/>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5D0E7E"/>
    <w:pPr>
      <w:jc w:val="center"/>
      <w:outlineLvl w:val="0"/>
    </w:pPr>
    <w:rPr>
      <w:b/>
      <w:color w:val="auto"/>
      <w:sz w:val="32"/>
      <w:szCs w:val="32"/>
      <w:u w:val="single"/>
    </w:rPr>
  </w:style>
  <w:style w:type="paragraph" w:styleId="HTMLPreformatted">
    <w:name w:val="HTML Preformatted"/>
    <w:basedOn w:val="Normal"/>
    <w:link w:val="HTMLPreformattedChar"/>
    <w:rsid w:val="005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5D0E7E"/>
    <w:rPr>
      <w:rFonts w:ascii="Courier New" w:eastAsia="Calibri" w:hAnsi="Courier New" w:cs="Courier New"/>
      <w:color w:val="000000"/>
      <w:sz w:val="24"/>
      <w:szCs w:val="20"/>
    </w:rPr>
  </w:style>
  <w:style w:type="paragraph" w:customStyle="1" w:styleId="Tagandcite">
    <w:name w:val="Tag and cite"/>
    <w:basedOn w:val="Normal"/>
    <w:autoRedefine/>
    <w:uiPriority w:val="99"/>
    <w:qFormat/>
    <w:rsid w:val="005D0E7E"/>
    <w:rPr>
      <w:rFonts w:ascii="Times New Roman" w:eastAsia="Calibri" w:hAnsi="Times New Roman" w:cs="Times New Roman"/>
      <w:color w:val="333333"/>
    </w:rPr>
  </w:style>
  <w:style w:type="character" w:customStyle="1" w:styleId="TagandCiteChar">
    <w:name w:val="Tag and Cite Char"/>
    <w:rsid w:val="005D0E7E"/>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5D0E7E"/>
    <w:rPr>
      <w:rFonts w:ascii="Franklin Gothic Demi" w:eastAsia="Calibri" w:hAnsi="Franklin Gothic Demi" w:cs="Times New Roman"/>
      <w:b/>
      <w:caps/>
      <w:color w:val="333333"/>
    </w:rPr>
  </w:style>
  <w:style w:type="paragraph" w:styleId="BodyText3">
    <w:name w:val="Body Text 3"/>
    <w:basedOn w:val="Normal"/>
    <w:link w:val="BodyText3Char"/>
    <w:rsid w:val="005D0E7E"/>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5D0E7E"/>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5D0E7E"/>
    <w:rPr>
      <w:bCs/>
    </w:rPr>
  </w:style>
  <w:style w:type="character" w:customStyle="1" w:styleId="Style10ptBold">
    <w:name w:val="Style 10 pt Bold"/>
    <w:rsid w:val="005D0E7E"/>
    <w:rPr>
      <w:b/>
      <w:bCs/>
      <w:sz w:val="20"/>
    </w:rPr>
  </w:style>
  <w:style w:type="paragraph" w:styleId="Date">
    <w:name w:val="Date"/>
    <w:aliases w:val="date"/>
    <w:basedOn w:val="Normal"/>
    <w:next w:val="Normal"/>
    <w:link w:val="DateChar"/>
    <w:uiPriority w:val="99"/>
    <w:rsid w:val="005D0E7E"/>
    <w:rPr>
      <w:rFonts w:ascii="Times New Roman" w:eastAsia="Calibri" w:hAnsi="Times New Roman" w:cs="Times New Roman"/>
    </w:rPr>
  </w:style>
  <w:style w:type="character" w:customStyle="1" w:styleId="DateChar">
    <w:name w:val="Date Char"/>
    <w:aliases w:val="date Char"/>
    <w:basedOn w:val="DefaultParagraphFont"/>
    <w:link w:val="Date"/>
    <w:uiPriority w:val="99"/>
    <w:rsid w:val="005D0E7E"/>
    <w:rPr>
      <w:rFonts w:ascii="Times New Roman" w:eastAsia="Calibri" w:hAnsi="Times New Roman" w:cs="Times New Roman"/>
      <w:sz w:val="24"/>
    </w:rPr>
  </w:style>
  <w:style w:type="paragraph" w:styleId="BodyTextIndent2">
    <w:name w:val="Body Text Indent 2"/>
    <w:basedOn w:val="Normal"/>
    <w:link w:val="BodyTextIndent2Char"/>
    <w:rsid w:val="005D0E7E"/>
    <w:pPr>
      <w:spacing w:after="120" w:line="480" w:lineRule="auto"/>
      <w:ind w:left="360"/>
    </w:pPr>
    <w:rPr>
      <w:rFonts w:ascii="Times New Roman" w:eastAsia="Calibri" w:hAnsi="Times New Roman" w:cs="Times New Roman"/>
    </w:rPr>
  </w:style>
  <w:style w:type="character" w:customStyle="1" w:styleId="BodyTextIndent2Char">
    <w:name w:val="Body Text Indent 2 Char"/>
    <w:basedOn w:val="DefaultParagraphFont"/>
    <w:link w:val="BodyTextIndent2"/>
    <w:rsid w:val="005D0E7E"/>
    <w:rPr>
      <w:rFonts w:ascii="Times New Roman" w:eastAsia="Calibri" w:hAnsi="Times New Roman" w:cs="Times New Roman"/>
      <w:sz w:val="24"/>
    </w:rPr>
  </w:style>
  <w:style w:type="character" w:customStyle="1" w:styleId="text9">
    <w:name w:val="text9"/>
    <w:rsid w:val="005D0E7E"/>
  </w:style>
  <w:style w:type="character" w:customStyle="1" w:styleId="text21">
    <w:name w:val="text21"/>
    <w:rsid w:val="005D0E7E"/>
  </w:style>
  <w:style w:type="character" w:customStyle="1" w:styleId="text19">
    <w:name w:val="text19"/>
    <w:rsid w:val="005D0E7E"/>
  </w:style>
  <w:style w:type="paragraph" w:customStyle="1" w:styleId="BlockTitle">
    <w:name w:val="Block Title"/>
    <w:basedOn w:val="Normal"/>
    <w:link w:val="BlockTitleChar"/>
    <w:qFormat/>
    <w:rsid w:val="005D0E7E"/>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5D0E7E"/>
    <w:rPr>
      <w:rFonts w:ascii="Palatino Linotype" w:hAnsi="Palatino Linotype"/>
      <w:b/>
      <w:sz w:val="24"/>
      <w:szCs w:val="24"/>
      <w:lang w:val="en-US" w:eastAsia="en-US" w:bidi="ar-SA"/>
    </w:rPr>
  </w:style>
  <w:style w:type="paragraph" w:customStyle="1" w:styleId="TagCite">
    <w:name w:val="Tag/Cite"/>
    <w:basedOn w:val="Normal"/>
    <w:qFormat/>
    <w:rsid w:val="005D0E7E"/>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5D0E7E"/>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5D0E7E"/>
    <w:rPr>
      <w:rFonts w:ascii="Times New Roman" w:eastAsia="Calibri" w:hAnsi="Times New Roman" w:cs="Times New Roman"/>
      <w:b/>
      <w:szCs w:val="20"/>
    </w:rPr>
  </w:style>
  <w:style w:type="character" w:customStyle="1" w:styleId="term2">
    <w:name w:val="term2"/>
    <w:rsid w:val="005D0E7E"/>
    <w:rPr>
      <w:b/>
      <w:bCs/>
    </w:rPr>
  </w:style>
  <w:style w:type="character" w:customStyle="1" w:styleId="Author">
    <w:name w:val="Author"/>
    <w:aliases w:val="Style Date"/>
    <w:qFormat/>
    <w:rsid w:val="005D0E7E"/>
    <w:rPr>
      <w:b/>
      <w:sz w:val="24"/>
    </w:rPr>
  </w:style>
  <w:style w:type="paragraph" w:customStyle="1" w:styleId="title-bold-medium">
    <w:name w:val="title-bold-medium"/>
    <w:basedOn w:val="Normal"/>
    <w:uiPriority w:val="99"/>
    <w:qFormat/>
    <w:rsid w:val="005D0E7E"/>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5D0E7E"/>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5D0E7E"/>
    <w:pPr>
      <w:ind w:left="229" w:right="229"/>
    </w:pPr>
    <w:rPr>
      <w:rFonts w:ascii="Verdana" w:eastAsia="Calibri" w:hAnsi="Verdana" w:cs="Times New Roman"/>
      <w:sz w:val="16"/>
      <w:szCs w:val="20"/>
    </w:rPr>
  </w:style>
  <w:style w:type="character" w:customStyle="1" w:styleId="CardTagChar">
    <w:name w:val="Card Tag Char"/>
    <w:rsid w:val="005D0E7E"/>
    <w:rPr>
      <w:rFonts w:ascii="Arial Narrow" w:hAnsi="Arial Narrow"/>
      <w:b/>
      <w:sz w:val="24"/>
      <w:szCs w:val="24"/>
      <w:lang w:val="en-US" w:eastAsia="en-US" w:bidi="ar-SA"/>
    </w:rPr>
  </w:style>
  <w:style w:type="paragraph" w:customStyle="1" w:styleId="CardTag">
    <w:name w:val="Card Tag"/>
    <w:basedOn w:val="Normal"/>
    <w:autoRedefine/>
    <w:qFormat/>
    <w:rsid w:val="005D0E7E"/>
    <w:rPr>
      <w:rFonts w:ascii="Arial Narrow" w:eastAsia="Calibri" w:hAnsi="Arial Narrow" w:cs="Times New Roman"/>
      <w:b/>
    </w:rPr>
  </w:style>
  <w:style w:type="paragraph" w:customStyle="1" w:styleId="BlockTitle2">
    <w:name w:val="Block Title2"/>
    <w:basedOn w:val="Normal"/>
    <w:link w:val="BlockTitle2Char"/>
    <w:qFormat/>
    <w:rsid w:val="005D0E7E"/>
    <w:pPr>
      <w:spacing w:after="240"/>
      <w:jc w:val="center"/>
    </w:pPr>
    <w:rPr>
      <w:rFonts w:ascii="Arial" w:eastAsia="Calibri" w:hAnsi="Arial" w:cs="Times New Roman"/>
      <w:b/>
      <w:sz w:val="28"/>
      <w:szCs w:val="20"/>
    </w:rPr>
  </w:style>
  <w:style w:type="paragraph" w:styleId="NormalIndent">
    <w:name w:val="Normal Indent"/>
    <w:basedOn w:val="Normal"/>
    <w:rsid w:val="005D0E7E"/>
    <w:pPr>
      <w:ind w:left="720"/>
    </w:pPr>
    <w:rPr>
      <w:rFonts w:ascii="Times New Roman" w:eastAsia="Calibri" w:hAnsi="Times New Roman" w:cs="Times New Roman"/>
      <w:szCs w:val="20"/>
    </w:rPr>
  </w:style>
  <w:style w:type="character" w:customStyle="1" w:styleId="ToReadChar">
    <w:name w:val="To Read Char"/>
    <w:rsid w:val="005D0E7E"/>
    <w:rPr>
      <w:rFonts w:ascii="Verdana" w:hAnsi="Verdana"/>
      <w:b/>
      <w:szCs w:val="24"/>
      <w:u w:val="single"/>
      <w:lang w:val="en-US" w:eastAsia="en-US" w:bidi="ar-SA"/>
    </w:rPr>
  </w:style>
  <w:style w:type="character" w:customStyle="1" w:styleId="ToReadCharChar">
    <w:name w:val="To Read Char Char"/>
    <w:rsid w:val="005D0E7E"/>
    <w:rPr>
      <w:rFonts w:ascii="Verdana" w:hAnsi="Verdana"/>
      <w:b/>
      <w:szCs w:val="24"/>
      <w:u w:val="single"/>
      <w:lang w:val="en-US" w:eastAsia="en-US" w:bidi="ar-SA"/>
    </w:rPr>
  </w:style>
  <w:style w:type="paragraph" w:customStyle="1" w:styleId="BLOCKTITLE0">
    <w:name w:val="BLOCK TITLE"/>
    <w:basedOn w:val="Heading1"/>
    <w:uiPriority w:val="99"/>
    <w:qFormat/>
    <w:rsid w:val="005D0E7E"/>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5D0E7E"/>
    <w:rPr>
      <w:b/>
      <w:szCs w:val="24"/>
      <w:u w:val="single"/>
      <w:lang w:val="en-US" w:eastAsia="en-US" w:bidi="ar-SA"/>
    </w:rPr>
  </w:style>
  <w:style w:type="character" w:customStyle="1" w:styleId="UnderlineChar1">
    <w:name w:val="Underline Char1"/>
    <w:aliases w:val="Cards + Font: 12 pt Char1"/>
    <w:rsid w:val="005D0E7E"/>
    <w:rPr>
      <w:szCs w:val="24"/>
      <w:u w:val="single"/>
      <w:lang w:val="en-US" w:eastAsia="en-US" w:bidi="ar-SA"/>
    </w:rPr>
  </w:style>
  <w:style w:type="character" w:styleId="HTMLTypewriter">
    <w:name w:val="HTML Typewriter"/>
    <w:rsid w:val="005D0E7E"/>
    <w:rPr>
      <w:rFonts w:ascii="Courier New" w:eastAsia="Arial Unicode MS" w:hAnsi="Courier New" w:cs="Courier New" w:hint="default"/>
      <w:sz w:val="20"/>
      <w:szCs w:val="20"/>
    </w:rPr>
  </w:style>
  <w:style w:type="paragraph" w:styleId="EnvelopeReturn">
    <w:name w:val="envelope return"/>
    <w:basedOn w:val="Normal"/>
    <w:rsid w:val="005D0E7E"/>
    <w:rPr>
      <w:rFonts w:ascii="Arial" w:eastAsia="Calibri" w:hAnsi="Arial" w:cs="Arial"/>
      <w:szCs w:val="20"/>
    </w:rPr>
  </w:style>
  <w:style w:type="paragraph" w:styleId="EnvelopeAddress">
    <w:name w:val="envelope address"/>
    <w:basedOn w:val="Normal"/>
    <w:rsid w:val="005D0E7E"/>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5D0E7E"/>
  </w:style>
  <w:style w:type="character" w:customStyle="1" w:styleId="author0">
    <w:name w:val="author"/>
    <w:rsid w:val="005D0E7E"/>
  </w:style>
  <w:style w:type="character" w:customStyle="1" w:styleId="bio">
    <w:name w:val="bio"/>
    <w:rsid w:val="005D0E7E"/>
  </w:style>
  <w:style w:type="character" w:customStyle="1" w:styleId="storytextstyle">
    <w:name w:val="storytextstyle"/>
    <w:rsid w:val="005D0E7E"/>
  </w:style>
  <w:style w:type="character" w:customStyle="1" w:styleId="cardunderlinedCharChar">
    <w:name w:val="card underlined Char Char"/>
    <w:rsid w:val="005D0E7E"/>
    <w:rPr>
      <w:rFonts w:ascii="Arial" w:hAnsi="Arial"/>
      <w:sz w:val="22"/>
      <w:szCs w:val="24"/>
      <w:u w:val="single"/>
      <w:lang w:val="en-US" w:eastAsia="en-US" w:bidi="ar-SA"/>
    </w:rPr>
  </w:style>
  <w:style w:type="character" w:customStyle="1" w:styleId="Style2Char">
    <w:name w:val="Style2 Char"/>
    <w:rsid w:val="005D0E7E"/>
    <w:rPr>
      <w:rFonts w:ascii="Book Antiqua" w:hAnsi="Book Antiqua"/>
      <w:u w:val="thick"/>
      <w:lang w:val="en-US" w:eastAsia="en-US" w:bidi="ar-SA"/>
    </w:rPr>
  </w:style>
  <w:style w:type="character" w:customStyle="1" w:styleId="UnderlinedChar0">
    <w:name w:val="Underlined Char"/>
    <w:rsid w:val="005D0E7E"/>
    <w:rPr>
      <w:rFonts w:ascii="Book Antiqua" w:hAnsi="Book Antiqua"/>
      <w:u w:val="thick"/>
      <w:lang w:val="en-US" w:eastAsia="en-US" w:bidi="ar-SA"/>
    </w:rPr>
  </w:style>
  <w:style w:type="character" w:customStyle="1" w:styleId="Style2Char1">
    <w:name w:val="Style2 Char1"/>
    <w:rsid w:val="005D0E7E"/>
    <w:rPr>
      <w:rFonts w:ascii="Book Antiqua" w:hAnsi="Book Antiqua"/>
      <w:szCs w:val="24"/>
      <w:u w:val="thick"/>
      <w:lang w:val="en-US" w:eastAsia="en-US" w:bidi="ar-SA"/>
    </w:rPr>
  </w:style>
  <w:style w:type="character" w:customStyle="1" w:styleId="articlehead21">
    <w:name w:val="articlehead21"/>
    <w:rsid w:val="005D0E7E"/>
    <w:rPr>
      <w:rFonts w:ascii="Arial" w:hAnsi="Arial" w:cs="Arial" w:hint="default"/>
      <w:b/>
      <w:bCs/>
      <w:color w:val="660000"/>
      <w:sz w:val="20"/>
      <w:szCs w:val="20"/>
    </w:rPr>
  </w:style>
  <w:style w:type="paragraph" w:customStyle="1" w:styleId="shellscontentions">
    <w:name w:val="shells/contentions"/>
    <w:basedOn w:val="TagCite"/>
    <w:uiPriority w:val="99"/>
    <w:qFormat/>
    <w:rsid w:val="005D0E7E"/>
  </w:style>
  <w:style w:type="character" w:customStyle="1" w:styleId="BoldandUnderlineChar2Char1">
    <w:name w:val="Bold and Underline Char2 Char1"/>
    <w:rsid w:val="005D0E7E"/>
    <w:rPr>
      <w:b/>
      <w:szCs w:val="24"/>
      <w:u w:val="single"/>
      <w:lang w:val="en-US" w:eastAsia="en-US" w:bidi="ar-SA"/>
    </w:rPr>
  </w:style>
  <w:style w:type="character" w:customStyle="1" w:styleId="BoldUnderlineChar">
    <w:name w:val="BoldUnderline Char"/>
    <w:uiPriority w:val="99"/>
    <w:rsid w:val="005D0E7E"/>
    <w:rPr>
      <w:b/>
      <w:szCs w:val="24"/>
      <w:u w:val="single"/>
      <w:lang w:val="en-US" w:eastAsia="en-US" w:bidi="ar-SA"/>
    </w:rPr>
  </w:style>
  <w:style w:type="paragraph" w:customStyle="1" w:styleId="TxBrp1">
    <w:name w:val="TxBr_p1"/>
    <w:basedOn w:val="Normal"/>
    <w:qFormat/>
    <w:rsid w:val="005D0E7E"/>
    <w:pPr>
      <w:tabs>
        <w:tab w:val="left" w:pos="204"/>
      </w:tabs>
      <w:autoSpaceDE w:val="0"/>
      <w:autoSpaceDN w:val="0"/>
      <w:adjustRightInd w:val="0"/>
      <w:spacing w:line="272" w:lineRule="atLeast"/>
      <w:jc w:val="both"/>
    </w:pPr>
    <w:rPr>
      <w:rFonts w:ascii="Times New Roman" w:eastAsia="Calibri" w:hAnsi="Times New Roman" w:cs="Times New Roman"/>
    </w:rPr>
  </w:style>
  <w:style w:type="character" w:customStyle="1" w:styleId="TagCiteChar1">
    <w:name w:val="Tag/Cite Char1"/>
    <w:rsid w:val="005D0E7E"/>
    <w:rPr>
      <w:b/>
      <w:lang w:val="en-US" w:eastAsia="en-US" w:bidi="ar-SA"/>
    </w:rPr>
  </w:style>
  <w:style w:type="character" w:customStyle="1" w:styleId="goohl0">
    <w:name w:val="goohl0"/>
    <w:rsid w:val="005D0E7E"/>
  </w:style>
  <w:style w:type="character" w:customStyle="1" w:styleId="goohl2">
    <w:name w:val="goohl2"/>
    <w:rsid w:val="005D0E7E"/>
  </w:style>
  <w:style w:type="character" w:customStyle="1" w:styleId="Normal1">
    <w:name w:val="Normal1"/>
    <w:rsid w:val="005D0E7E"/>
  </w:style>
  <w:style w:type="paragraph" w:customStyle="1" w:styleId="BriefTitle1">
    <w:name w:val="Brief Title 1"/>
    <w:basedOn w:val="Normal"/>
    <w:uiPriority w:val="99"/>
    <w:qFormat/>
    <w:rsid w:val="005D0E7E"/>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5D0E7E"/>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5D0E7E"/>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5D0E7E"/>
    <w:rPr>
      <w:lang w:val="en-US" w:eastAsia="en-US" w:bidi="ar-SA"/>
    </w:rPr>
  </w:style>
  <w:style w:type="character" w:customStyle="1" w:styleId="BriefTitle1Char">
    <w:name w:val="Brief Title 1 Char"/>
    <w:rsid w:val="005D0E7E"/>
    <w:rPr>
      <w:b/>
      <w:u w:val="single"/>
      <w:lang w:val="en-US" w:eastAsia="en-US" w:bidi="ar-SA"/>
    </w:rPr>
  </w:style>
  <w:style w:type="character" w:customStyle="1" w:styleId="TagCiteCharChar">
    <w:name w:val="Tag/Cite Char Char"/>
    <w:rsid w:val="005D0E7E"/>
    <w:rPr>
      <w:b/>
      <w:lang w:val="en-US" w:eastAsia="en-US" w:bidi="ar-SA"/>
    </w:rPr>
  </w:style>
  <w:style w:type="paragraph" w:customStyle="1" w:styleId="ShellTitles">
    <w:name w:val="ShellTitles"/>
    <w:basedOn w:val="Normal"/>
    <w:uiPriority w:val="99"/>
    <w:qFormat/>
    <w:rsid w:val="005D0E7E"/>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5D0E7E"/>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5D0E7E"/>
    <w:pPr>
      <w:spacing w:before="100" w:beforeAutospacing="1" w:after="100" w:afterAutospacing="1"/>
    </w:pPr>
    <w:rPr>
      <w:rFonts w:ascii="Times New Roman" w:eastAsia="Calibri" w:hAnsi="Times New Roman" w:cs="Times New Roman"/>
    </w:rPr>
  </w:style>
  <w:style w:type="character" w:customStyle="1" w:styleId="btx">
    <w:name w:val="btx"/>
    <w:rsid w:val="005D0E7E"/>
  </w:style>
  <w:style w:type="character" w:customStyle="1" w:styleId="prodgeneral1">
    <w:name w:val="prodgeneral1"/>
    <w:rsid w:val="005D0E7E"/>
    <w:rPr>
      <w:rFonts w:ascii="Verdana" w:hAnsi="Verdana" w:hint="default"/>
      <w:b w:val="0"/>
      <w:bCs w:val="0"/>
      <w:caps w:val="0"/>
      <w:color w:val="000000"/>
      <w:spacing w:val="0"/>
      <w:sz w:val="16"/>
      <w:szCs w:val="16"/>
    </w:rPr>
  </w:style>
  <w:style w:type="character" w:customStyle="1" w:styleId="standardcontent">
    <w:name w:val="standardcontent"/>
    <w:rsid w:val="005D0E7E"/>
  </w:style>
  <w:style w:type="character" w:customStyle="1" w:styleId="texto11">
    <w:name w:val="texto11"/>
    <w:rsid w:val="005D0E7E"/>
    <w:rPr>
      <w:rFonts w:ascii="Arial" w:hAnsi="Arial" w:cs="Arial" w:hint="default"/>
      <w:b w:val="0"/>
      <w:bCs w:val="0"/>
      <w:i w:val="0"/>
      <w:iCs w:val="0"/>
      <w:caps w:val="0"/>
      <w:color w:val="000000"/>
      <w:sz w:val="20"/>
      <w:szCs w:val="20"/>
    </w:rPr>
  </w:style>
  <w:style w:type="character" w:customStyle="1" w:styleId="date1">
    <w:name w:val="date1"/>
    <w:rsid w:val="005D0E7E"/>
  </w:style>
  <w:style w:type="character" w:customStyle="1" w:styleId="summary1">
    <w:name w:val="summary1"/>
    <w:rsid w:val="005D0E7E"/>
    <w:rPr>
      <w:rFonts w:ascii="Arial" w:hAnsi="Arial" w:cs="Arial" w:hint="default"/>
      <w:sz w:val="18"/>
      <w:szCs w:val="18"/>
    </w:rPr>
  </w:style>
  <w:style w:type="paragraph" w:customStyle="1" w:styleId="ToRead">
    <w:name w:val="To Read"/>
    <w:basedOn w:val="Normal"/>
    <w:uiPriority w:val="99"/>
    <w:qFormat/>
    <w:rsid w:val="005D0E7E"/>
    <w:pPr>
      <w:ind w:left="720"/>
    </w:pPr>
    <w:rPr>
      <w:rFonts w:ascii="Verdana" w:eastAsia="Calibri" w:hAnsi="Verdana" w:cs="Times New Roman"/>
      <w:b/>
      <w:u w:val="single"/>
    </w:rPr>
  </w:style>
  <w:style w:type="character" w:customStyle="1" w:styleId="text3">
    <w:name w:val="text3"/>
    <w:rsid w:val="005D0E7E"/>
  </w:style>
  <w:style w:type="paragraph" w:customStyle="1" w:styleId="Style2">
    <w:name w:val="Style 2"/>
    <w:basedOn w:val="Normal"/>
    <w:link w:val="Style2Char0"/>
    <w:uiPriority w:val="99"/>
    <w:qFormat/>
    <w:rsid w:val="005D0E7E"/>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5D0E7E"/>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5D0E7E"/>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5D0E7E"/>
  </w:style>
  <w:style w:type="paragraph" w:customStyle="1" w:styleId="TagChar1CharCharCharChar">
    <w:name w:val="Tag Char1 Char Char Char Char"/>
    <w:basedOn w:val="Normal"/>
    <w:rsid w:val="005D0E7E"/>
    <w:pPr>
      <w:overflowPunct w:val="0"/>
      <w:autoSpaceDE w:val="0"/>
      <w:autoSpaceDN w:val="0"/>
      <w:adjustRightInd w:val="0"/>
      <w:textAlignment w:val="baseline"/>
    </w:pPr>
    <w:rPr>
      <w:rFonts w:ascii="Palatino Linotype" w:eastAsia="Calibri" w:hAnsi="Palatino Linotype" w:cs="Times New Roman"/>
      <w:b/>
      <w:szCs w:val="20"/>
    </w:rPr>
  </w:style>
  <w:style w:type="paragraph" w:customStyle="1" w:styleId="SmallCard">
    <w:name w:val="Small Card"/>
    <w:basedOn w:val="Normal"/>
    <w:uiPriority w:val="99"/>
    <w:qFormat/>
    <w:rsid w:val="005D0E7E"/>
    <w:pPr>
      <w:ind w:left="720" w:right="720"/>
    </w:pPr>
    <w:rPr>
      <w:rFonts w:ascii="Palatino Linotype" w:eastAsia="Calibri" w:hAnsi="Palatino Linotype" w:cs="Times New Roman"/>
      <w:sz w:val="12"/>
    </w:rPr>
  </w:style>
  <w:style w:type="paragraph" w:styleId="TOC3">
    <w:name w:val="toc 3"/>
    <w:basedOn w:val="Normal"/>
    <w:next w:val="Normal"/>
    <w:autoRedefine/>
    <w:qFormat/>
    <w:rsid w:val="005D0E7E"/>
    <w:pPr>
      <w:ind w:left="480"/>
    </w:pPr>
    <w:rPr>
      <w:rFonts w:ascii="Times New Roman" w:eastAsia="Calibri" w:hAnsi="Times New Roman" w:cs="Times New Roman"/>
      <w:color w:val="000000"/>
    </w:rPr>
  </w:style>
  <w:style w:type="paragraph" w:styleId="TOC4">
    <w:name w:val="toc 4"/>
    <w:basedOn w:val="Normal"/>
    <w:next w:val="Normal"/>
    <w:autoRedefine/>
    <w:rsid w:val="005D0E7E"/>
    <w:pPr>
      <w:ind w:left="720"/>
    </w:pPr>
    <w:rPr>
      <w:rFonts w:ascii="Times New Roman" w:eastAsia="Calibri" w:hAnsi="Times New Roman" w:cs="Times New Roman"/>
      <w:color w:val="000000"/>
    </w:rPr>
  </w:style>
  <w:style w:type="paragraph" w:styleId="TOC5">
    <w:name w:val="toc 5"/>
    <w:basedOn w:val="Normal"/>
    <w:next w:val="Normal"/>
    <w:autoRedefine/>
    <w:rsid w:val="005D0E7E"/>
    <w:pPr>
      <w:ind w:left="960"/>
    </w:pPr>
    <w:rPr>
      <w:rFonts w:ascii="Times New Roman" w:eastAsia="Calibri" w:hAnsi="Times New Roman" w:cs="Times New Roman"/>
      <w:color w:val="000000"/>
    </w:rPr>
  </w:style>
  <w:style w:type="paragraph" w:styleId="TOC6">
    <w:name w:val="toc 6"/>
    <w:basedOn w:val="Normal"/>
    <w:next w:val="Normal"/>
    <w:autoRedefine/>
    <w:rsid w:val="005D0E7E"/>
    <w:pPr>
      <w:ind w:left="1200"/>
    </w:pPr>
    <w:rPr>
      <w:rFonts w:ascii="Times New Roman" w:eastAsia="Calibri" w:hAnsi="Times New Roman" w:cs="Times New Roman"/>
      <w:color w:val="000000"/>
    </w:rPr>
  </w:style>
  <w:style w:type="paragraph" w:styleId="TOC7">
    <w:name w:val="toc 7"/>
    <w:basedOn w:val="Normal"/>
    <w:next w:val="Normal"/>
    <w:autoRedefine/>
    <w:rsid w:val="005D0E7E"/>
    <w:pPr>
      <w:ind w:left="1440"/>
    </w:pPr>
    <w:rPr>
      <w:rFonts w:ascii="Times New Roman" w:eastAsia="Calibri" w:hAnsi="Times New Roman" w:cs="Times New Roman"/>
      <w:color w:val="000000"/>
    </w:rPr>
  </w:style>
  <w:style w:type="paragraph" w:styleId="TOC8">
    <w:name w:val="toc 8"/>
    <w:basedOn w:val="Normal"/>
    <w:next w:val="Normal"/>
    <w:autoRedefine/>
    <w:rsid w:val="005D0E7E"/>
    <w:pPr>
      <w:ind w:left="1680"/>
    </w:pPr>
    <w:rPr>
      <w:rFonts w:ascii="Times New Roman" w:eastAsia="Calibri" w:hAnsi="Times New Roman" w:cs="Times New Roman"/>
      <w:color w:val="000000"/>
    </w:rPr>
  </w:style>
  <w:style w:type="paragraph" w:styleId="TOC9">
    <w:name w:val="toc 9"/>
    <w:basedOn w:val="Normal"/>
    <w:next w:val="Normal"/>
    <w:autoRedefine/>
    <w:rsid w:val="005D0E7E"/>
    <w:pPr>
      <w:ind w:left="1920"/>
    </w:pPr>
    <w:rPr>
      <w:rFonts w:ascii="Times New Roman" w:eastAsia="Calibri" w:hAnsi="Times New Roman" w:cs="Times New Roman"/>
      <w:color w:val="000000"/>
    </w:rPr>
  </w:style>
  <w:style w:type="character" w:customStyle="1" w:styleId="pmterms2">
    <w:name w:val="pmterms2"/>
    <w:rsid w:val="005D0E7E"/>
  </w:style>
  <w:style w:type="paragraph" w:customStyle="1" w:styleId="Shrink">
    <w:name w:val="Shrink"/>
    <w:qFormat/>
    <w:rsid w:val="005D0E7E"/>
    <w:pPr>
      <w:spacing w:after="0" w:line="240" w:lineRule="auto"/>
      <w:ind w:left="288" w:right="288"/>
    </w:pPr>
    <w:rPr>
      <w:rFonts w:ascii="Garamond" w:eastAsia="Times New Roman" w:hAnsi="Garamond" w:cs="Times New Roman"/>
      <w:sz w:val="12"/>
      <w:szCs w:val="20"/>
      <w:lang w:bidi="en-US"/>
    </w:rPr>
  </w:style>
  <w:style w:type="paragraph" w:customStyle="1" w:styleId="loose1">
    <w:name w:val="loose1"/>
    <w:basedOn w:val="Normal"/>
    <w:rsid w:val="005D0E7E"/>
    <w:pPr>
      <w:spacing w:before="100" w:beforeAutospacing="1" w:after="100" w:afterAutospacing="1"/>
    </w:pPr>
    <w:rPr>
      <w:rFonts w:ascii="Times" w:eastAsia="Calibri" w:hAnsi="Times" w:cs="Times New Roman"/>
      <w:szCs w:val="20"/>
    </w:rPr>
  </w:style>
  <w:style w:type="character" w:customStyle="1" w:styleId="Hyperlink6">
    <w:name w:val="Hyperlink6"/>
    <w:rsid w:val="005D0E7E"/>
    <w:rPr>
      <w:color w:val="3300CC"/>
      <w:u w:val="single"/>
    </w:rPr>
  </w:style>
  <w:style w:type="character" w:customStyle="1" w:styleId="italic">
    <w:name w:val="italic"/>
    <w:rsid w:val="005D0E7E"/>
  </w:style>
  <w:style w:type="character" w:customStyle="1" w:styleId="postsubtitle">
    <w:name w:val="post_subtitle"/>
    <w:rsid w:val="005D0E7E"/>
  </w:style>
  <w:style w:type="character" w:customStyle="1" w:styleId="StyleBold">
    <w:name w:val="Style Bold"/>
    <w:basedOn w:val="DefaultParagraphFont"/>
    <w:uiPriority w:val="9"/>
    <w:semiHidden/>
    <w:rsid w:val="005D0E7E"/>
    <w:rPr>
      <w:b/>
      <w:bCs/>
    </w:rPr>
  </w:style>
  <w:style w:type="numbering" w:customStyle="1" w:styleId="NoList1">
    <w:name w:val="No List1"/>
    <w:next w:val="NoList"/>
    <w:semiHidden/>
    <w:unhideWhenUsed/>
    <w:rsid w:val="005D0E7E"/>
  </w:style>
  <w:style w:type="paragraph" w:styleId="TOC2">
    <w:name w:val="toc 2"/>
    <w:basedOn w:val="Normal"/>
    <w:next w:val="Normal"/>
    <w:autoRedefine/>
    <w:uiPriority w:val="39"/>
    <w:unhideWhenUsed/>
    <w:qFormat/>
    <w:rsid w:val="005D0E7E"/>
    <w:pPr>
      <w:ind w:left="200"/>
    </w:pPr>
    <w:rPr>
      <w:rFonts w:eastAsia="Times New Roman"/>
      <w:szCs w:val="20"/>
    </w:rPr>
  </w:style>
  <w:style w:type="character" w:customStyle="1" w:styleId="underlinedCharChar">
    <w:name w:val="underlined Char Char"/>
    <w:basedOn w:val="DefaultParagraphFont"/>
    <w:link w:val="underlined"/>
    <w:locked/>
    <w:rsid w:val="005D0E7E"/>
    <w:rPr>
      <w:u w:val="single"/>
    </w:rPr>
  </w:style>
  <w:style w:type="paragraph" w:customStyle="1" w:styleId="underlined">
    <w:name w:val="underlined"/>
    <w:basedOn w:val="Normal"/>
    <w:next w:val="Normal"/>
    <w:link w:val="underlinedCharChar"/>
    <w:qFormat/>
    <w:rsid w:val="005D0E7E"/>
    <w:rPr>
      <w:rFonts w:asciiTheme="minorHAnsi" w:hAnsiTheme="minorHAnsi" w:cstheme="minorBidi"/>
      <w:sz w:val="22"/>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5D0E7E"/>
    <w:rPr>
      <w:rFonts w:ascii="Calibri" w:eastAsia="Calibri" w:hAnsi="Calibri" w:cs="Times New Roman"/>
      <w:b/>
      <w:bCs/>
      <w:color w:val="000000"/>
      <w:sz w:val="28"/>
      <w:szCs w:val="20"/>
    </w:rPr>
  </w:style>
  <w:style w:type="paragraph" w:customStyle="1" w:styleId="fullstory">
    <w:name w:val="fullstory"/>
    <w:basedOn w:val="Normal"/>
    <w:qFormat/>
    <w:rsid w:val="005D0E7E"/>
    <w:pPr>
      <w:spacing w:before="100" w:beforeAutospacing="1" w:after="100" w:afterAutospacing="1"/>
    </w:pPr>
    <w:rPr>
      <w:rFonts w:eastAsia="Times New Roman"/>
    </w:rPr>
  </w:style>
  <w:style w:type="paragraph" w:customStyle="1" w:styleId="hat">
    <w:name w:val="hat"/>
    <w:basedOn w:val="Normal"/>
    <w:next w:val="Normal"/>
    <w:link w:val="hatChar"/>
    <w:qFormat/>
    <w:rsid w:val="005D0E7E"/>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5D0E7E"/>
    <w:rPr>
      <w:rFonts w:ascii="Arial Narrow" w:hAnsi="Arial Narrow"/>
      <w:b/>
      <w:szCs w:val="24"/>
    </w:rPr>
  </w:style>
  <w:style w:type="paragraph" w:customStyle="1" w:styleId="Style3">
    <w:name w:val="Style3"/>
    <w:basedOn w:val="Normal"/>
    <w:link w:val="Style3Char"/>
    <w:qFormat/>
    <w:rsid w:val="005D0E7E"/>
    <w:rPr>
      <w:rFonts w:ascii="Arial Narrow" w:hAnsi="Arial Narrow" w:cstheme="minorBidi"/>
      <w:b/>
      <w:sz w:val="22"/>
      <w:szCs w:val="24"/>
    </w:rPr>
  </w:style>
  <w:style w:type="character" w:customStyle="1" w:styleId="citesChar">
    <w:name w:val="cites Char"/>
    <w:basedOn w:val="DefaultParagraphFont"/>
    <w:link w:val="cites"/>
    <w:locked/>
    <w:rsid w:val="005D0E7E"/>
    <w:rPr>
      <w:rFonts w:ascii="Malgun Gothic" w:eastAsia="Malgun Gothic" w:hAnsi="Malgun Gothic"/>
      <w:b/>
      <w:szCs w:val="24"/>
    </w:rPr>
  </w:style>
  <w:style w:type="paragraph" w:customStyle="1" w:styleId="cites">
    <w:name w:val="cites"/>
    <w:link w:val="citesChar"/>
    <w:autoRedefine/>
    <w:qFormat/>
    <w:rsid w:val="005D0E7E"/>
    <w:pPr>
      <w:spacing w:after="0" w:line="240" w:lineRule="auto"/>
      <w:contextualSpacing/>
    </w:pPr>
    <w:rPr>
      <w:rFonts w:ascii="Malgun Gothic" w:eastAsia="Malgun Gothic" w:hAnsi="Malgun Gothic"/>
      <w:b/>
      <w:szCs w:val="24"/>
    </w:rPr>
  </w:style>
  <w:style w:type="character" w:customStyle="1" w:styleId="UnderlineCharChar">
    <w:name w:val="Underline Char Char"/>
    <w:basedOn w:val="DefaultParagraphFont"/>
    <w:locked/>
    <w:rsid w:val="005D0E7E"/>
    <w:rPr>
      <w:rFonts w:ascii="Arial Narrow" w:hAnsi="Arial Narrow"/>
      <w:szCs w:val="24"/>
      <w:u w:val="single"/>
    </w:rPr>
  </w:style>
  <w:style w:type="character" w:customStyle="1" w:styleId="StyleUnderlineChar11ptChar">
    <w:name w:val="Style Underline Char + 11 pt Char"/>
    <w:basedOn w:val="DefaultParagraphFont"/>
    <w:locked/>
    <w:rsid w:val="005D0E7E"/>
    <w:rPr>
      <w:szCs w:val="24"/>
      <w:u w:val="single"/>
    </w:rPr>
  </w:style>
  <w:style w:type="character" w:customStyle="1" w:styleId="StyleUnderlineChar11ptBoldChar">
    <w:name w:val="Style Underline Char + 11 pt Bold Char"/>
    <w:basedOn w:val="DefaultParagraphFont"/>
    <w:link w:val="StyleUnderlineChar11ptBold"/>
    <w:locked/>
    <w:rsid w:val="005D0E7E"/>
    <w:rPr>
      <w:b/>
      <w:bCs/>
      <w:szCs w:val="24"/>
      <w:u w:val="single"/>
    </w:rPr>
  </w:style>
  <w:style w:type="paragraph" w:customStyle="1" w:styleId="StyleUnderlineChar11ptBold">
    <w:name w:val="Style Underline Char + 11 pt Bold"/>
    <w:basedOn w:val="Normal"/>
    <w:link w:val="StyleUnderlineChar11ptBoldChar"/>
    <w:qFormat/>
    <w:rsid w:val="005D0E7E"/>
    <w:rPr>
      <w:rFonts w:asciiTheme="minorHAnsi" w:hAnsiTheme="minorHAnsi" w:cstheme="minorBidi"/>
      <w:b/>
      <w:bCs/>
      <w:sz w:val="22"/>
      <w:szCs w:val="24"/>
      <w:u w:val="single"/>
    </w:rPr>
  </w:style>
  <w:style w:type="paragraph" w:customStyle="1" w:styleId="indent">
    <w:name w:val="indent"/>
    <w:basedOn w:val="Normal"/>
    <w:qFormat/>
    <w:rsid w:val="005D0E7E"/>
    <w:pPr>
      <w:spacing w:before="100" w:beforeAutospacing="1" w:after="100" w:afterAutospacing="1"/>
    </w:pPr>
    <w:rPr>
      <w:rFonts w:eastAsia="Times New Roman"/>
    </w:rPr>
  </w:style>
  <w:style w:type="paragraph" w:customStyle="1" w:styleId="center">
    <w:name w:val="center"/>
    <w:basedOn w:val="Normal"/>
    <w:uiPriority w:val="99"/>
    <w:rsid w:val="005D0E7E"/>
    <w:pPr>
      <w:spacing w:before="100" w:beforeAutospacing="1" w:after="100" w:afterAutospacing="1"/>
    </w:pPr>
    <w:rPr>
      <w:rFonts w:eastAsia="Times New Roman"/>
    </w:rPr>
  </w:style>
  <w:style w:type="character" w:customStyle="1" w:styleId="Emphasis2">
    <w:name w:val="Emphasis2"/>
    <w:basedOn w:val="DefaultParagraphFont"/>
    <w:rsid w:val="005D0E7E"/>
    <w:rPr>
      <w:rFonts w:ascii="Franklin Gothic Heavy" w:hAnsi="Franklin Gothic Heavy" w:hint="default"/>
      <w:iCs/>
      <w:u w:val="single"/>
    </w:rPr>
  </w:style>
  <w:style w:type="character" w:customStyle="1" w:styleId="storyby">
    <w:name w:val="storyby"/>
    <w:basedOn w:val="DefaultParagraphFont"/>
    <w:rsid w:val="005D0E7E"/>
  </w:style>
  <w:style w:type="character" w:customStyle="1" w:styleId="heading3char0">
    <w:name w:val="heading3char"/>
    <w:basedOn w:val="DefaultParagraphFont"/>
    <w:rsid w:val="005D0E7E"/>
  </w:style>
  <w:style w:type="character" w:customStyle="1" w:styleId="hyperlink60">
    <w:name w:val="hyperlink6"/>
    <w:basedOn w:val="DefaultParagraphFont"/>
    <w:rsid w:val="005D0E7E"/>
  </w:style>
  <w:style w:type="character" w:customStyle="1" w:styleId="heading2char2charchar">
    <w:name w:val="heading2char2charchar"/>
    <w:basedOn w:val="DefaultParagraphFont"/>
    <w:rsid w:val="005D0E7E"/>
  </w:style>
  <w:style w:type="character" w:customStyle="1" w:styleId="heading2char10">
    <w:name w:val="heading2char1"/>
    <w:basedOn w:val="DefaultParagraphFont"/>
    <w:rsid w:val="005D0E7E"/>
  </w:style>
  <w:style w:type="character" w:customStyle="1" w:styleId="StyleStyle4CharTimesNewRoman11pt">
    <w:name w:val="Style Style4 Char + Times New Roman 11 pt"/>
    <w:basedOn w:val="Style4Char"/>
    <w:rsid w:val="005D0E7E"/>
    <w:rPr>
      <w:rFonts w:ascii="Times New Roman" w:eastAsia="Times New Roman" w:hAnsi="Times New Roman" w:cs="Times New Roman"/>
      <w:sz w:val="20"/>
      <w:szCs w:val="24"/>
      <w:u w:val="single"/>
    </w:rPr>
  </w:style>
  <w:style w:type="character" w:customStyle="1" w:styleId="Styleunderline11pt">
    <w:name w:val="Style underline + 11 pt"/>
    <w:basedOn w:val="underline"/>
    <w:rsid w:val="005D0E7E"/>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5D0E7E"/>
    <w:rPr>
      <w:b w:val="0"/>
      <w:sz w:val="20"/>
      <w:u w:val="single"/>
      <w:bdr w:val="single" w:sz="4" w:space="0" w:color="auto" w:frame="1"/>
    </w:rPr>
  </w:style>
  <w:style w:type="character" w:customStyle="1" w:styleId="Style11ptBoldUnderline">
    <w:name w:val="Style 11 pt Bold Underline"/>
    <w:basedOn w:val="DefaultParagraphFont"/>
    <w:rsid w:val="005D0E7E"/>
    <w:rPr>
      <w:b/>
      <w:bCs/>
      <w:sz w:val="20"/>
      <w:u w:val="single"/>
    </w:rPr>
  </w:style>
  <w:style w:type="character" w:customStyle="1" w:styleId="addmd">
    <w:name w:val="addmd"/>
    <w:basedOn w:val="DefaultParagraphFont"/>
    <w:rsid w:val="005D0E7E"/>
  </w:style>
  <w:style w:type="character" w:customStyle="1" w:styleId="CharCharChar">
    <w:name w:val="Char Char Char"/>
    <w:basedOn w:val="DefaultParagraphFont"/>
    <w:rsid w:val="005D0E7E"/>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5D0E7E"/>
    <w:pPr>
      <w:widowControl w:val="0"/>
      <w:spacing w:before="0" w:beforeAutospacing="0" w:after="160" w:afterAutospacing="0" w:line="259" w:lineRule="auto"/>
    </w:pPr>
    <w:rPr>
      <w:rFonts w:ascii="Calibri" w:eastAsia="Calibri" w:hAnsi="Calibri"/>
      <w:color w:val="000000"/>
      <w:sz w:val="22"/>
      <w:szCs w:val="20"/>
      <w:lang w:eastAsia="en-US"/>
    </w:rPr>
  </w:style>
  <w:style w:type="paragraph" w:customStyle="1" w:styleId="citenon-bold">
    <w:name w:val="cite non-bold"/>
    <w:basedOn w:val="Normal"/>
    <w:link w:val="citenon-boldChar"/>
    <w:qFormat/>
    <w:rsid w:val="005D0E7E"/>
    <w:rPr>
      <w:rFonts w:ascii="Times New Roman" w:eastAsia="Calibri" w:hAnsi="Times New Roman" w:cs="Times New Roman"/>
    </w:rPr>
  </w:style>
  <w:style w:type="character" w:customStyle="1" w:styleId="BoldUnderlining">
    <w:name w:val="Bold Underlining"/>
    <w:basedOn w:val="DefaultParagraphFont"/>
    <w:rsid w:val="005D0E7E"/>
    <w:rPr>
      <w:u w:val="single"/>
    </w:rPr>
  </w:style>
  <w:style w:type="paragraph" w:customStyle="1" w:styleId="Reference">
    <w:name w:val="Reference"/>
    <w:qFormat/>
    <w:rsid w:val="005D0E7E"/>
    <w:pPr>
      <w:spacing w:after="0" w:line="240" w:lineRule="auto"/>
    </w:pPr>
    <w:rPr>
      <w:rFonts w:ascii="Times New Roman" w:eastAsia="Times New Roman" w:hAnsi="Times New Roman" w:cs="Times New Roman"/>
      <w:b/>
      <w:bCs/>
      <w:sz w:val="24"/>
      <w:szCs w:val="27"/>
      <w:u w:val="single"/>
    </w:rPr>
  </w:style>
  <w:style w:type="character" w:customStyle="1" w:styleId="inhoud">
    <w:name w:val="inhoud"/>
    <w:basedOn w:val="DefaultParagraphFont"/>
    <w:rsid w:val="005D0E7E"/>
  </w:style>
  <w:style w:type="paragraph" w:customStyle="1" w:styleId="CardText2">
    <w:name w:val="Card Text 2"/>
    <w:basedOn w:val="Normal"/>
    <w:link w:val="CardText2Char"/>
    <w:qFormat/>
    <w:rsid w:val="005D0E7E"/>
    <w:rPr>
      <w:rFonts w:eastAsia="Calibri" w:cs="Times New Roman"/>
      <w:color w:val="000000"/>
      <w:u w:val="single"/>
      <w:lang w:val="x-none" w:eastAsia="x-none"/>
    </w:rPr>
  </w:style>
  <w:style w:type="character" w:customStyle="1" w:styleId="CardText2Char">
    <w:name w:val="Card Text 2 Char"/>
    <w:link w:val="CardText2"/>
    <w:rsid w:val="005D0E7E"/>
    <w:rPr>
      <w:rFonts w:ascii="Calibri" w:eastAsia="Calibri" w:hAnsi="Calibri" w:cs="Times New Roman"/>
      <w:color w:val="000000"/>
      <w:sz w:val="24"/>
      <w:u w:val="single"/>
      <w:lang w:val="x-none" w:eastAsia="x-none"/>
    </w:rPr>
  </w:style>
  <w:style w:type="paragraph" w:customStyle="1" w:styleId="Debate-CardSmalltextF2">
    <w:name w:val="Debate- Card Small text F2"/>
    <w:basedOn w:val="Normal"/>
    <w:next w:val="Normal"/>
    <w:link w:val="Debate-CardSmalltextF2Char"/>
    <w:qFormat/>
    <w:rsid w:val="005D0E7E"/>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5D0E7E"/>
    <w:rPr>
      <w:rFonts w:ascii="Calibri" w:eastAsia="Calibri" w:hAnsi="Calibri" w:cs="Times New Roman"/>
      <w:sz w:val="24"/>
      <w:lang w:val="x-none" w:eastAsia="x-none"/>
    </w:rPr>
  </w:style>
  <w:style w:type="character" w:customStyle="1" w:styleId="CardsUnderlined">
    <w:name w:val="Cards Underlined"/>
    <w:qFormat/>
    <w:rsid w:val="005D0E7E"/>
    <w:rPr>
      <w:rFonts w:ascii="Helvetica" w:hAnsi="Helvetica"/>
      <w:sz w:val="22"/>
      <w:szCs w:val="24"/>
      <w:u w:val="single"/>
    </w:rPr>
  </w:style>
  <w:style w:type="character" w:customStyle="1" w:styleId="Cites-AuthorDate">
    <w:name w:val="Cites-Author/Date"/>
    <w:qFormat/>
    <w:rsid w:val="005D0E7E"/>
    <w:rPr>
      <w:rFonts w:ascii="Helvetica" w:hAnsi="Helvetica" w:cs="Helvetica"/>
      <w:b/>
      <w:sz w:val="22"/>
      <w:szCs w:val="24"/>
      <w:u w:val="single"/>
    </w:rPr>
  </w:style>
  <w:style w:type="paragraph" w:customStyle="1" w:styleId="Cards">
    <w:name w:val="Cards"/>
    <w:next w:val="Normal"/>
    <w:link w:val="CardsChar"/>
    <w:qFormat/>
    <w:rsid w:val="005D0E7E"/>
    <w:pPr>
      <w:widowControl w:val="0"/>
      <w:spacing w:after="0" w:line="240" w:lineRule="auto"/>
      <w:ind w:right="432"/>
    </w:pPr>
    <w:rPr>
      <w:rFonts w:ascii="Georgia" w:eastAsia="Times New Roman" w:hAnsi="Georgia" w:cs="Times New Roman"/>
      <w:szCs w:val="24"/>
    </w:rPr>
  </w:style>
  <w:style w:type="character" w:customStyle="1" w:styleId="CardsChar">
    <w:name w:val="Cards Char"/>
    <w:link w:val="Cards"/>
    <w:rsid w:val="005D0E7E"/>
    <w:rPr>
      <w:rFonts w:ascii="Georgia" w:eastAsia="Times New Roman" w:hAnsi="Georgia" w:cs="Times New Roman"/>
      <w:szCs w:val="24"/>
    </w:rPr>
  </w:style>
  <w:style w:type="paragraph" w:customStyle="1" w:styleId="Debate-EmphasizedText-F5">
    <w:name w:val="Debate- Emphasized Text- F5"/>
    <w:basedOn w:val="Normal"/>
    <w:link w:val="Debate-EmphasizedText-F5Char"/>
    <w:qFormat/>
    <w:rsid w:val="005D0E7E"/>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5D0E7E"/>
    <w:rPr>
      <w:rFonts w:ascii="Calibri" w:eastAsia="Calibri" w:hAnsi="Calibri" w:cs="Times New Roman"/>
      <w:sz w:val="24"/>
      <w:u w:val="single"/>
      <w:lang w:val="x-none" w:eastAsia="x-none"/>
    </w:rPr>
  </w:style>
  <w:style w:type="paragraph" w:customStyle="1" w:styleId="Debate-CardTextUnderlined-F3">
    <w:name w:val="Debate- Card Text Underlined- F3"/>
    <w:basedOn w:val="Normal"/>
    <w:next w:val="NoSpacing"/>
    <w:link w:val="Debate-CardTextUnderlined-F3Char"/>
    <w:qFormat/>
    <w:rsid w:val="005D0E7E"/>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5D0E7E"/>
    <w:rPr>
      <w:rFonts w:ascii="Calibri" w:eastAsia="Calibri" w:hAnsi="Calibri" w:cs="Times New Roman"/>
      <w:sz w:val="24"/>
      <w:u w:val="single"/>
      <w:lang w:val="x-none" w:eastAsia="x-none"/>
    </w:rPr>
  </w:style>
  <w:style w:type="paragraph" w:customStyle="1" w:styleId="CardTagandCite">
    <w:name w:val="Card Tag and Cite"/>
    <w:basedOn w:val="Normal"/>
    <w:next w:val="Normal"/>
    <w:link w:val="CardTagandCiteChar"/>
    <w:qFormat/>
    <w:rsid w:val="005D0E7E"/>
    <w:rPr>
      <w:rFonts w:eastAsia="Calibri" w:cs="Times New Roman"/>
      <w:b/>
      <w:lang w:val="x-none" w:eastAsia="x-none"/>
    </w:rPr>
  </w:style>
  <w:style w:type="character" w:customStyle="1" w:styleId="CardTagandCiteChar">
    <w:name w:val="Card Tag and Cite Char"/>
    <w:link w:val="CardTagandCite"/>
    <w:rsid w:val="005D0E7E"/>
    <w:rPr>
      <w:rFonts w:ascii="Calibri" w:eastAsia="Calibri" w:hAnsi="Calibri" w:cs="Times New Roman"/>
      <w:b/>
      <w:sz w:val="24"/>
      <w:lang w:val="x-none" w:eastAsia="x-none"/>
    </w:rPr>
  </w:style>
  <w:style w:type="paragraph" w:customStyle="1" w:styleId="Cardtext0">
    <w:name w:val="Card text"/>
    <w:link w:val="CardtextChar0"/>
    <w:qFormat/>
    <w:rsid w:val="005D0E7E"/>
    <w:pPr>
      <w:widowControl w:val="0"/>
      <w:autoSpaceDE w:val="0"/>
      <w:autoSpaceDN w:val="0"/>
      <w:adjustRightInd w:val="0"/>
      <w:spacing w:after="0" w:line="240" w:lineRule="auto"/>
    </w:pPr>
    <w:rPr>
      <w:rFonts w:ascii="Georgia" w:eastAsia="Calibri" w:hAnsi="Georgia" w:cs="Times New Roman"/>
      <w:szCs w:val="20"/>
      <w:u w:val="single"/>
    </w:rPr>
  </w:style>
  <w:style w:type="character" w:customStyle="1" w:styleId="CardtextChar0">
    <w:name w:val="Card text Char"/>
    <w:link w:val="Cardtext0"/>
    <w:locked/>
    <w:rsid w:val="005D0E7E"/>
    <w:rPr>
      <w:rFonts w:ascii="Georgia" w:eastAsia="Calibri" w:hAnsi="Georgia" w:cs="Times New Roman"/>
      <w:szCs w:val="20"/>
      <w:u w:val="single"/>
    </w:rPr>
  </w:style>
  <w:style w:type="paragraph" w:customStyle="1" w:styleId="StyleHeading2Heading2Char2CharHeading2Char1CharCharHead">
    <w:name w:val="Style Heading 2Heading 2 Char2 CharHeading 2 Char1 Char CharHead..."/>
    <w:basedOn w:val="Heading2"/>
    <w:rsid w:val="005D0E7E"/>
    <w:pPr>
      <w:widowControl w:val="0"/>
      <w:suppressAutoHyphens/>
      <w:spacing w:before="200"/>
      <w:contextualSpacing/>
    </w:pPr>
    <w:rPr>
      <w:rFonts w:eastAsia="Times New Roman" w:cs="Times New Roman"/>
      <w:b w:val="0"/>
    </w:rPr>
  </w:style>
  <w:style w:type="character" w:customStyle="1" w:styleId="DebateUnderline">
    <w:name w:val="Debate Underline"/>
    <w:qFormat/>
    <w:rsid w:val="005D0E7E"/>
    <w:rPr>
      <w:rFonts w:ascii="Georgia" w:hAnsi="Georgia"/>
      <w:sz w:val="22"/>
      <w:u w:val="single"/>
    </w:rPr>
  </w:style>
  <w:style w:type="character" w:customStyle="1" w:styleId="BoldUnderlineChar0">
    <w:name w:val="Bold Underline Char"/>
    <w:basedOn w:val="DefaultParagraphFont"/>
    <w:rsid w:val="005D0E7E"/>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5D0E7E"/>
    <w:rPr>
      <w:rFonts w:ascii="Georgia" w:hAnsi="Georgia"/>
      <w:sz w:val="22"/>
      <w:szCs w:val="28"/>
      <w:u w:val="single"/>
    </w:rPr>
  </w:style>
  <w:style w:type="paragraph" w:customStyle="1" w:styleId="Underlining">
    <w:name w:val="Underlining"/>
    <w:basedOn w:val="Normal"/>
    <w:next w:val="Normal"/>
    <w:link w:val="UnderliningChar"/>
    <w:qFormat/>
    <w:rsid w:val="005D0E7E"/>
    <w:rPr>
      <w:rFonts w:eastAsia="Calibri" w:cs="Times New Roman"/>
      <w:u w:val="single"/>
      <w:lang w:val="x-none" w:eastAsia="x-none"/>
    </w:rPr>
  </w:style>
  <w:style w:type="character" w:customStyle="1" w:styleId="UnderliningChar">
    <w:name w:val="Underlining Char"/>
    <w:link w:val="Underlining"/>
    <w:locked/>
    <w:rsid w:val="005D0E7E"/>
    <w:rPr>
      <w:rFonts w:ascii="Calibri" w:eastAsia="Calibri" w:hAnsi="Calibri" w:cs="Times New Roman"/>
      <w:sz w:val="24"/>
      <w:u w:val="single"/>
      <w:lang w:val="x-none" w:eastAsia="x-none"/>
    </w:rPr>
  </w:style>
  <w:style w:type="character" w:customStyle="1" w:styleId="Highlight">
    <w:name w:val="Highlight"/>
    <w:uiPriority w:val="1"/>
    <w:qFormat/>
    <w:rsid w:val="005D0E7E"/>
    <w:rPr>
      <w:rFonts w:ascii="Georgia" w:hAnsi="Georgia"/>
      <w:b w:val="0"/>
      <w:sz w:val="22"/>
      <w:u w:val="single"/>
      <w:bdr w:val="none" w:sz="0" w:space="0" w:color="auto"/>
      <w:shd w:val="clear" w:color="auto" w:fill="89FF94"/>
    </w:rPr>
  </w:style>
  <w:style w:type="character" w:customStyle="1" w:styleId="Boxout">
    <w:name w:val="Box out"/>
    <w:uiPriority w:val="1"/>
    <w:qFormat/>
    <w:rsid w:val="005D0E7E"/>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5D0E7E"/>
    <w:rPr>
      <w:rFonts w:ascii="Georgia" w:eastAsia="Calibri" w:hAnsi="Georgia" w:cs="Times New Roman"/>
      <w:sz w:val="20"/>
      <w:szCs w:val="20"/>
      <w:u w:val="single"/>
    </w:rPr>
  </w:style>
  <w:style w:type="character" w:customStyle="1" w:styleId="Heading4Char2">
    <w:name w:val="Heading 4 Char2"/>
    <w:aliases w:val="body Char1"/>
    <w:basedOn w:val="DefaultParagraphFont"/>
    <w:rsid w:val="005D0E7E"/>
    <w:rPr>
      <w:rFonts w:ascii="Georgia" w:hAnsi="Georgia"/>
      <w:sz w:val="22"/>
      <w:szCs w:val="28"/>
      <w:u w:val="single"/>
    </w:rPr>
  </w:style>
  <w:style w:type="paragraph" w:customStyle="1" w:styleId="Nothing">
    <w:name w:val="Nothing"/>
    <w:qFormat/>
    <w:rsid w:val="005D0E7E"/>
    <w:pPr>
      <w:spacing w:after="0" w:line="240" w:lineRule="auto"/>
      <w:jc w:val="both"/>
    </w:pPr>
    <w:rPr>
      <w:rFonts w:ascii="Times New Roman" w:eastAsia="Times New Roman" w:hAnsi="Times New Roman" w:cs="Times New Roman"/>
      <w:sz w:val="20"/>
      <w:szCs w:val="24"/>
    </w:rPr>
  </w:style>
  <w:style w:type="character" w:customStyle="1" w:styleId="bold">
    <w:name w:val="bold"/>
    <w:basedOn w:val="DefaultParagraphFont"/>
    <w:rsid w:val="005D0E7E"/>
  </w:style>
  <w:style w:type="character" w:customStyle="1" w:styleId="CiteChar">
    <w:name w:val="Cite Char"/>
    <w:basedOn w:val="DefaultParagraphFont"/>
    <w:rsid w:val="005D0E7E"/>
    <w:rPr>
      <w:rFonts w:ascii="Garamond" w:hAnsi="Garamond"/>
      <w:b/>
      <w:sz w:val="20"/>
      <w:szCs w:val="22"/>
      <w:u w:val="none"/>
    </w:rPr>
  </w:style>
  <w:style w:type="character" w:customStyle="1" w:styleId="Box">
    <w:name w:val="Box!"/>
    <w:basedOn w:val="DefaultParagraphFont"/>
    <w:rsid w:val="005D0E7E"/>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5D0E7E"/>
    <w:rPr>
      <w:rFonts w:ascii="Garamond" w:hAnsi="Garamond"/>
      <w:b/>
      <w:bCs/>
      <w:color w:val="000000"/>
      <w:sz w:val="22"/>
      <w:szCs w:val="22"/>
    </w:rPr>
  </w:style>
  <w:style w:type="character" w:customStyle="1" w:styleId="Style20">
    <w:name w:val="Style2"/>
    <w:qFormat/>
    <w:rsid w:val="005D0E7E"/>
    <w:rPr>
      <w:rFonts w:ascii="Times New Roman" w:hAnsi="Times New Roman"/>
      <w:sz w:val="20"/>
      <w:u w:val="single"/>
      <w:bdr w:val="single" w:sz="4" w:space="0" w:color="auto"/>
    </w:rPr>
  </w:style>
  <w:style w:type="paragraph" w:customStyle="1" w:styleId="Card10f2">
    <w:name w:val="Card.10.f2"/>
    <w:basedOn w:val="Normal"/>
    <w:autoRedefine/>
    <w:rsid w:val="005D0E7E"/>
    <w:rPr>
      <w:rFonts w:ascii="Times New Roman" w:eastAsia="Calibri" w:hAnsi="Times New Roman" w:cs="Times New Roman"/>
      <w:szCs w:val="20"/>
    </w:rPr>
  </w:style>
  <w:style w:type="character" w:customStyle="1" w:styleId="7TimesNewRoman">
    <w:name w:val="7 Times New Roman"/>
    <w:rsid w:val="005D0E7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5D0E7E"/>
    <w:rPr>
      <w:rFonts w:ascii="Times New Roman" w:eastAsia="Calibri" w:hAnsi="Times New Roman" w:cs="Times New Roman"/>
      <w:sz w:val="14"/>
      <w:szCs w:val="20"/>
    </w:rPr>
  </w:style>
  <w:style w:type="character" w:customStyle="1" w:styleId="UnderlineTextChar">
    <w:name w:val="Underline Text Char"/>
    <w:basedOn w:val="DefaultParagraphFont"/>
    <w:rsid w:val="005D0E7E"/>
    <w:rPr>
      <w:szCs w:val="24"/>
      <w:u w:val="single"/>
      <w:lang w:val="en-US" w:eastAsia="en-US" w:bidi="ar-SA"/>
    </w:rPr>
  </w:style>
  <w:style w:type="character" w:customStyle="1" w:styleId="UnderlinedCardTextChar">
    <w:name w:val="Underlined Card Text Char"/>
    <w:basedOn w:val="DefaultParagraphFont"/>
    <w:rsid w:val="005D0E7E"/>
    <w:rPr>
      <w:rFonts w:ascii="Garamond" w:eastAsia="Calibri" w:hAnsi="Garamond"/>
      <w:sz w:val="22"/>
      <w:szCs w:val="22"/>
      <w:u w:val="single"/>
    </w:rPr>
  </w:style>
  <w:style w:type="character" w:customStyle="1" w:styleId="MicroChar">
    <w:name w:val="Micro Char"/>
    <w:basedOn w:val="DefaultParagraphFont"/>
    <w:rsid w:val="005D0E7E"/>
    <w:rPr>
      <w:rFonts w:ascii="Arial" w:hAnsi="Arial"/>
      <w:sz w:val="12"/>
      <w:szCs w:val="24"/>
      <w:lang w:val="en-US" w:eastAsia="en-US" w:bidi="ar-SA"/>
    </w:rPr>
  </w:style>
  <w:style w:type="paragraph" w:customStyle="1" w:styleId="Micro">
    <w:name w:val="Micro"/>
    <w:basedOn w:val="Normal"/>
    <w:next w:val="Normal"/>
    <w:qFormat/>
    <w:rsid w:val="005D0E7E"/>
    <w:rPr>
      <w:rFonts w:ascii="Arial" w:eastAsia="Calibri" w:hAnsi="Arial" w:cs="Times New Roman"/>
      <w:sz w:val="12"/>
    </w:rPr>
  </w:style>
  <w:style w:type="character" w:customStyle="1" w:styleId="bnp-articles-title1">
    <w:name w:val="bnp-articles-title1"/>
    <w:basedOn w:val="DefaultParagraphFont"/>
    <w:rsid w:val="005D0E7E"/>
    <w:rPr>
      <w:rFonts w:ascii="Verdana" w:hAnsi="Verdana" w:hint="default"/>
      <w:b/>
      <w:bCs/>
      <w:color w:val="545454"/>
      <w:sz w:val="12"/>
      <w:szCs w:val="12"/>
    </w:rPr>
  </w:style>
  <w:style w:type="paragraph" w:customStyle="1" w:styleId="SmallNormal">
    <w:name w:val="Small Normal"/>
    <w:basedOn w:val="Normal"/>
    <w:uiPriority w:val="99"/>
    <w:qFormat/>
    <w:rsid w:val="005D0E7E"/>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5D0E7E"/>
    <w:pPr>
      <w:autoSpaceDE w:val="0"/>
      <w:autoSpaceDN w:val="0"/>
      <w:adjustRightInd w:val="0"/>
      <w:spacing w:line="220" w:lineRule="atLeast"/>
    </w:pPr>
    <w:rPr>
      <w:rFonts w:ascii="Minion Pro" w:eastAsia="Calibri" w:hAnsi="Minion Pro" w:cs="Times New Roman"/>
    </w:rPr>
  </w:style>
  <w:style w:type="character" w:customStyle="1" w:styleId="A7">
    <w:name w:val="A7"/>
    <w:uiPriority w:val="99"/>
    <w:rsid w:val="005D0E7E"/>
    <w:rPr>
      <w:rFonts w:cs="Minion Pro"/>
      <w:color w:val="000000"/>
      <w:sz w:val="12"/>
      <w:szCs w:val="12"/>
    </w:rPr>
  </w:style>
  <w:style w:type="character" w:customStyle="1" w:styleId="underline1">
    <w:name w:val="underline1"/>
    <w:basedOn w:val="DefaultParagraphFont"/>
    <w:rsid w:val="005D0E7E"/>
    <w:rPr>
      <w:u w:val="single"/>
    </w:rPr>
  </w:style>
  <w:style w:type="character" w:customStyle="1" w:styleId="UnderlineCharCharCharCharCharChar">
    <w:name w:val="Underline Char Char Char Char Char Char"/>
    <w:basedOn w:val="DefaultParagraphFont"/>
    <w:rsid w:val="005D0E7E"/>
    <w:rPr>
      <w:rFonts w:ascii="Arial Narrow" w:hAnsi="Arial Narrow"/>
      <w:szCs w:val="24"/>
      <w:u w:val="single"/>
      <w:lang w:val="en-US" w:eastAsia="en-US" w:bidi="ar-SA"/>
    </w:rPr>
  </w:style>
  <w:style w:type="character" w:customStyle="1" w:styleId="featuretext">
    <w:name w:val="featuretext"/>
    <w:basedOn w:val="DefaultParagraphFont"/>
    <w:rsid w:val="005D0E7E"/>
  </w:style>
  <w:style w:type="character" w:customStyle="1" w:styleId="relatedtext">
    <w:name w:val="related_text"/>
    <w:basedOn w:val="DefaultParagraphFont"/>
    <w:rsid w:val="005D0E7E"/>
  </w:style>
  <w:style w:type="character" w:customStyle="1" w:styleId="credit">
    <w:name w:val="credit"/>
    <w:basedOn w:val="DefaultParagraphFont"/>
    <w:rsid w:val="005D0E7E"/>
  </w:style>
  <w:style w:type="character" w:styleId="HTMLCite">
    <w:name w:val="HTML Cite"/>
    <w:basedOn w:val="DefaultParagraphFont"/>
    <w:uiPriority w:val="99"/>
    <w:rsid w:val="005D0E7E"/>
    <w:rPr>
      <w:i/>
      <w:iCs/>
    </w:rPr>
  </w:style>
  <w:style w:type="character" w:customStyle="1" w:styleId="a">
    <w:name w:val="a"/>
    <w:basedOn w:val="DefaultParagraphFont"/>
    <w:rsid w:val="005D0E7E"/>
  </w:style>
  <w:style w:type="character" w:customStyle="1" w:styleId="medium-normal1">
    <w:name w:val="medium-normal1"/>
    <w:basedOn w:val="DefaultParagraphFont"/>
    <w:rsid w:val="005D0E7E"/>
    <w:rPr>
      <w:rFonts w:ascii="Arial" w:hAnsi="Arial" w:cs="Arial"/>
      <w:sz w:val="20"/>
      <w:szCs w:val="20"/>
    </w:rPr>
  </w:style>
  <w:style w:type="character" w:customStyle="1" w:styleId="CardTextChar1">
    <w:name w:val="Card Text Char"/>
    <w:basedOn w:val="DefaultParagraphFont"/>
    <w:rsid w:val="005D0E7E"/>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5D0E7E"/>
    <w:rPr>
      <w:b/>
      <w:i/>
      <w:szCs w:val="18"/>
      <w:u w:val="single"/>
      <w:lang w:val="en-US" w:eastAsia="en-US" w:bidi="ar-SA"/>
    </w:rPr>
  </w:style>
  <w:style w:type="paragraph" w:customStyle="1" w:styleId="Circle">
    <w:name w:val="Circle"/>
    <w:basedOn w:val="Normal"/>
    <w:link w:val="CircleChar"/>
    <w:rsid w:val="005D0E7E"/>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5D0E7E"/>
    <w:rPr>
      <w:b/>
      <w:sz w:val="22"/>
      <w:lang w:val="en-US" w:eastAsia="en-US" w:bidi="ar-SA"/>
    </w:rPr>
  </w:style>
  <w:style w:type="character" w:customStyle="1" w:styleId="fullpost">
    <w:name w:val="fullpost"/>
    <w:basedOn w:val="DefaultParagraphFont"/>
    <w:rsid w:val="005D0E7E"/>
  </w:style>
  <w:style w:type="character" w:customStyle="1" w:styleId="bcktital">
    <w:name w:val="bcktital"/>
    <w:basedOn w:val="DefaultParagraphFont"/>
    <w:rsid w:val="005D0E7E"/>
  </w:style>
  <w:style w:type="character" w:customStyle="1" w:styleId="8pointChar">
    <w:name w:val="8 point Char"/>
    <w:basedOn w:val="DefaultParagraphFont"/>
    <w:rsid w:val="005D0E7E"/>
    <w:rPr>
      <w:sz w:val="16"/>
      <w:szCs w:val="24"/>
      <w:lang w:val="en-US" w:eastAsia="en-US" w:bidi="ar-SA"/>
    </w:rPr>
  </w:style>
  <w:style w:type="character" w:customStyle="1" w:styleId="bcktital0">
    <w:name w:val="bckt_ital"/>
    <w:basedOn w:val="DefaultParagraphFont"/>
    <w:rsid w:val="005D0E7E"/>
  </w:style>
  <w:style w:type="paragraph" w:customStyle="1" w:styleId="SmallFont">
    <w:name w:val="Small Font"/>
    <w:basedOn w:val="Normal"/>
    <w:qFormat/>
    <w:rsid w:val="005D0E7E"/>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5D0E7E"/>
    <w:rPr>
      <w:sz w:val="14"/>
      <w:szCs w:val="18"/>
      <w:lang w:val="en-US" w:eastAsia="en-US" w:bidi="ar-SA"/>
    </w:rPr>
  </w:style>
  <w:style w:type="character" w:customStyle="1" w:styleId="MicroTextChar">
    <w:name w:val="MicroText Char"/>
    <w:basedOn w:val="DefaultParagraphFont"/>
    <w:rsid w:val="005D0E7E"/>
    <w:rPr>
      <w:rFonts w:ascii="Arial Narrow" w:hAnsi="Arial Narrow"/>
      <w:sz w:val="12"/>
      <w:szCs w:val="24"/>
      <w:lang w:val="en-US" w:eastAsia="en-US" w:bidi="ar-SA"/>
    </w:rPr>
  </w:style>
  <w:style w:type="paragraph" w:customStyle="1" w:styleId="MicroText">
    <w:name w:val="MicroText"/>
    <w:basedOn w:val="Normal"/>
    <w:next w:val="Normal"/>
    <w:qFormat/>
    <w:rsid w:val="005D0E7E"/>
    <w:rPr>
      <w:rFonts w:ascii="Arial Narrow" w:eastAsia="Calibri" w:hAnsi="Arial Narrow" w:cs="Times New Roman"/>
      <w:sz w:val="12"/>
    </w:rPr>
  </w:style>
  <w:style w:type="character" w:customStyle="1" w:styleId="normal10">
    <w:name w:val="normal1"/>
    <w:basedOn w:val="DefaultParagraphFont"/>
    <w:rsid w:val="005D0E7E"/>
  </w:style>
  <w:style w:type="character" w:customStyle="1" w:styleId="Style10ptUnderline">
    <w:name w:val="Style 10 pt Underline"/>
    <w:basedOn w:val="DefaultParagraphFont"/>
    <w:rsid w:val="005D0E7E"/>
    <w:rPr>
      <w:sz w:val="20"/>
      <w:u w:val="single"/>
    </w:rPr>
  </w:style>
  <w:style w:type="paragraph" w:styleId="TOAHeading">
    <w:name w:val="toa heading"/>
    <w:basedOn w:val="Normal"/>
    <w:next w:val="Normal"/>
    <w:semiHidden/>
    <w:rsid w:val="005D0E7E"/>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5D0E7E"/>
    <w:rPr>
      <w:rFonts w:ascii="Times New Roman" w:eastAsia="Calibri" w:hAnsi="Times New Roman" w:cs="Times New Roman"/>
      <w:sz w:val="16"/>
      <w:szCs w:val="20"/>
    </w:rPr>
  </w:style>
  <w:style w:type="character" w:customStyle="1" w:styleId="CardUnderlinedChar">
    <w:name w:val="Card Underlined Char"/>
    <w:basedOn w:val="DefaultParagraphFont"/>
    <w:rsid w:val="005D0E7E"/>
    <w:rPr>
      <w:rFonts w:ascii="Tahoma" w:hAnsi="Tahoma"/>
      <w:sz w:val="18"/>
      <w:u w:val="single"/>
      <w:lang w:val="en-US" w:eastAsia="en-US" w:bidi="ar-SA"/>
    </w:rPr>
  </w:style>
  <w:style w:type="character" w:customStyle="1" w:styleId="citationiacgale">
    <w:name w:val="citation iac gale"/>
    <w:basedOn w:val="DefaultParagraphFont"/>
    <w:rsid w:val="005D0E7E"/>
  </w:style>
  <w:style w:type="character" w:customStyle="1" w:styleId="MicrotextChar0">
    <w:name w:val="Microtext Char"/>
    <w:basedOn w:val="DefaultParagraphFont"/>
    <w:rsid w:val="005D0E7E"/>
    <w:rPr>
      <w:rFonts w:ascii="Times New Roman" w:hAnsi="Times New Roman"/>
      <w:sz w:val="12"/>
    </w:rPr>
  </w:style>
  <w:style w:type="character" w:customStyle="1" w:styleId="Style9ptUnderline">
    <w:name w:val="Style 9 pt Underline"/>
    <w:basedOn w:val="DefaultParagraphFont"/>
    <w:rsid w:val="005D0E7E"/>
    <w:rPr>
      <w:sz w:val="22"/>
      <w:u w:val="single"/>
    </w:rPr>
  </w:style>
  <w:style w:type="character" w:customStyle="1" w:styleId="MinimizeChar">
    <w:name w:val="Minimize Char"/>
    <w:rsid w:val="005D0E7E"/>
    <w:rPr>
      <w:rFonts w:ascii="Georgia" w:hAnsi="Georgia"/>
      <w:sz w:val="12"/>
      <w:szCs w:val="24"/>
      <w:lang w:val="en-US" w:eastAsia="en-US" w:bidi="ar-SA"/>
    </w:rPr>
  </w:style>
  <w:style w:type="character" w:customStyle="1" w:styleId="highlight0">
    <w:name w:val="highlight"/>
    <w:basedOn w:val="DefaultParagraphFont"/>
    <w:rsid w:val="005D0E7E"/>
  </w:style>
  <w:style w:type="paragraph" w:customStyle="1" w:styleId="StyleHeading2Heading2CharCharCharCharCharCharCharCharC">
    <w:name w:val="Style Heading 2Heading 2 CharChar Char Char CharChar Char Char C..."/>
    <w:basedOn w:val="Heading2"/>
    <w:qFormat/>
    <w:rsid w:val="005D0E7E"/>
    <w:pPr>
      <w:spacing w:before="240"/>
    </w:pPr>
    <w:rPr>
      <w:rFonts w:ascii="Times New Roman" w:eastAsia="Calibri" w:hAnsi="Times New Roman" w:cs="Arial"/>
      <w:bCs/>
      <w:sz w:val="24"/>
      <w:szCs w:val="20"/>
    </w:rPr>
  </w:style>
  <w:style w:type="character" w:customStyle="1" w:styleId="StyleHeading2Heading2CharCharCharCharCharCharCharCharCChar">
    <w:name w:val="Style Heading 2Heading 2 CharChar Char Char CharChar Char Char C... Char"/>
    <w:basedOn w:val="DefaultParagraphFont"/>
    <w:rsid w:val="005D0E7E"/>
    <w:rPr>
      <w:rFonts w:cs="Arial"/>
      <w:b/>
      <w:bCs/>
      <w:iCs/>
      <w:sz w:val="24"/>
      <w:szCs w:val="28"/>
      <w:lang w:val="en-US" w:eastAsia="en-US" w:bidi="ar-SA"/>
    </w:rPr>
  </w:style>
  <w:style w:type="paragraph" w:customStyle="1" w:styleId="Number">
    <w:name w:val="Number"/>
    <w:basedOn w:val="Heading2"/>
    <w:rsid w:val="005D0E7E"/>
    <w:pPr>
      <w:tabs>
        <w:tab w:val="left" w:pos="144"/>
        <w:tab w:val="num" w:pos="360"/>
      </w:tabs>
      <w:spacing w:before="240" w:after="240"/>
      <w:ind w:left="360" w:hanging="360"/>
    </w:pPr>
    <w:rPr>
      <w:rFonts w:ascii="Times New Roman" w:eastAsia="SimSun" w:hAnsi="Times New Roman" w:cs="Arial"/>
      <w:bCs/>
      <w:iCs/>
      <w:sz w:val="24"/>
      <w:szCs w:val="20"/>
      <w:lang w:eastAsia="zh-CN"/>
    </w:rPr>
  </w:style>
  <w:style w:type="paragraph" w:styleId="BodyTextIndent3">
    <w:name w:val="Body Text Indent 3"/>
    <w:basedOn w:val="Normal"/>
    <w:link w:val="BodyTextIndent3Char"/>
    <w:uiPriority w:val="99"/>
    <w:rsid w:val="005D0E7E"/>
    <w:pPr>
      <w:spacing w:before="100" w:beforeAutospacing="1" w:after="100" w:afterAutospacing="1"/>
    </w:pPr>
    <w:rPr>
      <w:rFonts w:ascii="Times New Roman" w:eastAsia="SimSun" w:hAnsi="Times New Roman" w:cs="Times New Roman"/>
      <w:lang w:eastAsia="zh-CN"/>
    </w:rPr>
  </w:style>
  <w:style w:type="character" w:customStyle="1" w:styleId="BodyTextIndent3Char">
    <w:name w:val="Body Text Indent 3 Char"/>
    <w:basedOn w:val="DefaultParagraphFont"/>
    <w:link w:val="BodyTextIndent3"/>
    <w:uiPriority w:val="99"/>
    <w:rsid w:val="005D0E7E"/>
    <w:rPr>
      <w:rFonts w:ascii="Times New Roman" w:eastAsia="SimSun" w:hAnsi="Times New Roman" w:cs="Times New Roman"/>
      <w:sz w:val="24"/>
      <w:lang w:eastAsia="zh-CN"/>
    </w:rPr>
  </w:style>
  <w:style w:type="character" w:customStyle="1" w:styleId="UnderlineChar5Char">
    <w:name w:val="Underline Char5 Char"/>
    <w:basedOn w:val="DefaultParagraphFont"/>
    <w:rsid w:val="005D0E7E"/>
    <w:rPr>
      <w:szCs w:val="24"/>
      <w:u w:val="single"/>
      <w:lang w:val="en-US" w:eastAsia="en-US" w:bidi="ar-SA"/>
    </w:rPr>
  </w:style>
  <w:style w:type="paragraph" w:customStyle="1" w:styleId="FullCite">
    <w:name w:val="Full Cite"/>
    <w:basedOn w:val="Normal"/>
    <w:next w:val="Normal"/>
    <w:qFormat/>
    <w:rsid w:val="005D0E7E"/>
    <w:rPr>
      <w:rFonts w:ascii="Times New Roman" w:eastAsia="Calibri" w:hAnsi="Times New Roman" w:cs="Times New Roman"/>
      <w:szCs w:val="20"/>
    </w:rPr>
  </w:style>
  <w:style w:type="paragraph" w:customStyle="1" w:styleId="bodytext0">
    <w:name w:val="bodytext"/>
    <w:basedOn w:val="Normal"/>
    <w:rsid w:val="005D0E7E"/>
    <w:pPr>
      <w:spacing w:before="100" w:beforeAutospacing="1" w:after="100" w:afterAutospacing="1"/>
    </w:pPr>
    <w:rPr>
      <w:rFonts w:ascii="Times New Roman" w:eastAsia="Calibri" w:hAnsi="Times New Roman" w:cs="Times New Roman"/>
    </w:rPr>
  </w:style>
  <w:style w:type="character" w:customStyle="1" w:styleId="fwanimclass">
    <w:name w:val="fwanim_class"/>
    <w:basedOn w:val="DefaultParagraphFont"/>
    <w:rsid w:val="005D0E7E"/>
  </w:style>
  <w:style w:type="character" w:customStyle="1" w:styleId="cardtextemphasisChar">
    <w:name w:val="card text emphasis Char"/>
    <w:basedOn w:val="UnderlinedCardTextChar"/>
    <w:rsid w:val="005D0E7E"/>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5D0E7E"/>
    <w:rPr>
      <w:rFonts w:ascii="Lucida Grande" w:hAnsi="Lucida Grande" w:cs="Times New Roman"/>
    </w:rPr>
  </w:style>
  <w:style w:type="paragraph" w:customStyle="1" w:styleId="DebateNormal">
    <w:name w:val="DebateNormal"/>
    <w:basedOn w:val="Normal"/>
    <w:qFormat/>
    <w:rsid w:val="005D0E7E"/>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5D0E7E"/>
    <w:rPr>
      <w:rFonts w:eastAsia="Calibri"/>
      <w:lang w:val="en-US" w:eastAsia="en-US" w:bidi="ar-SA"/>
    </w:rPr>
  </w:style>
  <w:style w:type="paragraph" w:customStyle="1" w:styleId="DebateUnderline0">
    <w:name w:val="DebateUnderline"/>
    <w:basedOn w:val="DebateNormal"/>
    <w:qFormat/>
    <w:rsid w:val="005D0E7E"/>
    <w:rPr>
      <w:szCs w:val="24"/>
      <w:u w:val="single"/>
    </w:rPr>
  </w:style>
  <w:style w:type="character" w:customStyle="1" w:styleId="DebateUnderlineChar">
    <w:name w:val="DebateUnderline Char"/>
    <w:basedOn w:val="DebateNormalChar"/>
    <w:rsid w:val="005D0E7E"/>
    <w:rPr>
      <w:rFonts w:eastAsia="Calibri"/>
      <w:sz w:val="24"/>
      <w:szCs w:val="24"/>
      <w:u w:val="single"/>
      <w:lang w:val="en-US" w:eastAsia="en-US" w:bidi="ar-SA"/>
    </w:rPr>
  </w:style>
  <w:style w:type="paragraph" w:customStyle="1" w:styleId="DebateEmphasis">
    <w:name w:val="DebateEmphasis"/>
    <w:basedOn w:val="DebateUnderline0"/>
    <w:qFormat/>
    <w:rsid w:val="005D0E7E"/>
    <w:rPr>
      <w:b/>
    </w:rPr>
  </w:style>
  <w:style w:type="character" w:customStyle="1" w:styleId="DebateEmphasisChar">
    <w:name w:val="DebateEmphasis Char"/>
    <w:basedOn w:val="DebateUnderlineChar"/>
    <w:rsid w:val="005D0E7E"/>
    <w:rPr>
      <w:rFonts w:eastAsia="Calibri"/>
      <w:b/>
      <w:sz w:val="24"/>
      <w:szCs w:val="24"/>
      <w:u w:val="single"/>
      <w:lang w:val="en-US" w:eastAsia="en-US" w:bidi="ar-SA"/>
    </w:rPr>
  </w:style>
  <w:style w:type="paragraph" w:customStyle="1" w:styleId="DebateTag">
    <w:name w:val="DebateTag"/>
    <w:basedOn w:val="Normal"/>
    <w:qFormat/>
    <w:rsid w:val="005D0E7E"/>
    <w:pPr>
      <w:spacing w:line="276" w:lineRule="auto"/>
    </w:pPr>
    <w:rPr>
      <w:rFonts w:ascii="Times New Roman" w:eastAsia="Calibri" w:hAnsi="Times New Roman" w:cs="Times New Roman"/>
      <w:b/>
    </w:rPr>
  </w:style>
  <w:style w:type="character" w:customStyle="1" w:styleId="DebateTagChar">
    <w:name w:val="DebateTag Char"/>
    <w:basedOn w:val="DefaultParagraphFont"/>
    <w:rsid w:val="005D0E7E"/>
    <w:rPr>
      <w:rFonts w:eastAsia="Calibri"/>
      <w:b/>
      <w:sz w:val="24"/>
      <w:szCs w:val="24"/>
      <w:lang w:val="en-US" w:eastAsia="en-US" w:bidi="ar-SA"/>
    </w:rPr>
  </w:style>
  <w:style w:type="paragraph" w:customStyle="1" w:styleId="DebateHeaderFinal">
    <w:name w:val="DebateHeaderFinal"/>
    <w:basedOn w:val="Heading1"/>
    <w:qFormat/>
    <w:rsid w:val="005D0E7E"/>
    <w:pPr>
      <w:spacing w:line="276" w:lineRule="auto"/>
      <w:jc w:val="left"/>
    </w:pPr>
    <w:rPr>
      <w:rFonts w:ascii="Times New Roman" w:eastAsia="Times New Roman" w:hAnsi="Times New Roman" w:cs="Times New Roman"/>
      <w:bCs/>
      <w:caps/>
      <w:sz w:val="36"/>
      <w:szCs w:val="36"/>
    </w:rPr>
  </w:style>
  <w:style w:type="character" w:customStyle="1" w:styleId="DebateHeaderFinalChar">
    <w:name w:val="DebateHeaderFinal Char"/>
    <w:rsid w:val="005D0E7E"/>
    <w:rPr>
      <w:b/>
      <w:bCs/>
      <w:sz w:val="36"/>
      <w:szCs w:val="36"/>
      <w:u w:val="single"/>
      <w:lang w:val="en-US" w:eastAsia="en-US" w:bidi="ar-SA"/>
    </w:rPr>
  </w:style>
  <w:style w:type="paragraph" w:customStyle="1" w:styleId="HeaderInitial">
    <w:name w:val="HeaderInitial"/>
    <w:basedOn w:val="Normal"/>
    <w:rsid w:val="005D0E7E"/>
    <w:pPr>
      <w:jc w:val="center"/>
      <w:outlineLvl w:val="0"/>
    </w:pPr>
    <w:rPr>
      <w:rFonts w:eastAsia="Calibri" w:cs="Times New Roman"/>
      <w:b/>
      <w:caps/>
      <w:sz w:val="28"/>
    </w:rPr>
  </w:style>
  <w:style w:type="character" w:customStyle="1" w:styleId="FooterChar2">
    <w:name w:val="Footer Char2"/>
    <w:basedOn w:val="DefaultParagraphFont"/>
    <w:rsid w:val="005D0E7E"/>
    <w:rPr>
      <w:rFonts w:eastAsia="MS Mincho"/>
      <w:sz w:val="24"/>
      <w:szCs w:val="24"/>
      <w:lang w:val="en-US" w:eastAsia="ja-JP" w:bidi="ar-SA"/>
    </w:rPr>
  </w:style>
  <w:style w:type="character" w:customStyle="1" w:styleId="FootnoteTextChar1">
    <w:name w:val="Footnote Text Char1"/>
    <w:basedOn w:val="DefaultParagraphFont"/>
    <w:rsid w:val="005D0E7E"/>
    <w:rPr>
      <w:rFonts w:eastAsia="MS Mincho"/>
      <w:lang w:val="en-US" w:eastAsia="ja-JP" w:bidi="ar-SA"/>
    </w:rPr>
  </w:style>
  <w:style w:type="character" w:customStyle="1" w:styleId="BalloonTextChar2">
    <w:name w:val="Balloon Text Char2"/>
    <w:basedOn w:val="DefaultParagraphFont"/>
    <w:rsid w:val="005D0E7E"/>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5D0E7E"/>
    <w:rPr>
      <w:rFonts w:eastAsia="MS Mincho"/>
      <w:lang w:val="en-US" w:eastAsia="ja-JP" w:bidi="ar-SA"/>
    </w:rPr>
  </w:style>
  <w:style w:type="paragraph" w:styleId="CommentSubject">
    <w:name w:val="annotation subject"/>
    <w:basedOn w:val="CommentText"/>
    <w:next w:val="CommentText"/>
    <w:link w:val="CommentSubjectChar"/>
    <w:rsid w:val="005D0E7E"/>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5D0E7E"/>
    <w:rPr>
      <w:rFonts w:ascii="Times New Roman" w:eastAsia="MS Mincho" w:hAnsi="Times New Roman" w:cs="Times New Roman"/>
      <w:b/>
      <w:bCs/>
      <w:sz w:val="20"/>
      <w:szCs w:val="20"/>
      <w:lang w:eastAsia="ja-JP"/>
    </w:rPr>
  </w:style>
  <w:style w:type="character" w:customStyle="1" w:styleId="CommentSubjectChar1">
    <w:name w:val="Comment Subject Char1"/>
    <w:basedOn w:val="CommentTextChar1"/>
    <w:uiPriority w:val="99"/>
    <w:rsid w:val="005D0E7E"/>
    <w:rPr>
      <w:rFonts w:eastAsia="MS Mincho"/>
      <w:b/>
      <w:bCs/>
      <w:lang w:val="en-US" w:eastAsia="ja-JP" w:bidi="ar-SA"/>
    </w:rPr>
  </w:style>
  <w:style w:type="paragraph" w:customStyle="1" w:styleId="StyleLinespacingDouble">
    <w:name w:val="Style Line spacing:  Double"/>
    <w:basedOn w:val="Normal"/>
    <w:rsid w:val="005D0E7E"/>
    <w:pPr>
      <w:spacing w:after="240" w:line="480" w:lineRule="auto"/>
    </w:pPr>
    <w:rPr>
      <w:rFonts w:ascii="Cambria" w:eastAsia="Calibri" w:hAnsi="Cambria" w:cs="Times New Roman"/>
      <w:szCs w:val="20"/>
    </w:rPr>
  </w:style>
  <w:style w:type="character" w:customStyle="1" w:styleId="StyleLinespacingDoubleChar">
    <w:name w:val="Style Line spacing:  Double Char"/>
    <w:basedOn w:val="DefaultParagraphFont"/>
    <w:rsid w:val="005D0E7E"/>
    <w:rPr>
      <w:rFonts w:ascii="Cambria" w:hAnsi="Cambria"/>
      <w:sz w:val="24"/>
      <w:lang w:val="en-US" w:eastAsia="en-US" w:bidi="ar-SA"/>
    </w:rPr>
  </w:style>
  <w:style w:type="paragraph" w:styleId="Caption">
    <w:name w:val="caption"/>
    <w:basedOn w:val="Normal"/>
    <w:next w:val="Normal"/>
    <w:qFormat/>
    <w:rsid w:val="005D0E7E"/>
    <w:rPr>
      <w:rFonts w:ascii="Cambria" w:eastAsia="Calibri" w:hAnsi="Cambria" w:cs="Times New Roman"/>
      <w:b/>
      <w:bCs/>
      <w:szCs w:val="20"/>
    </w:rPr>
  </w:style>
  <w:style w:type="paragraph" w:styleId="Quote">
    <w:name w:val="Quote"/>
    <w:basedOn w:val="Normal"/>
    <w:next w:val="Normal"/>
    <w:link w:val="QuoteChar"/>
    <w:uiPriority w:val="29"/>
    <w:qFormat/>
    <w:rsid w:val="005D0E7E"/>
    <w:pPr>
      <w:ind w:left="720"/>
    </w:pPr>
    <w:rPr>
      <w:rFonts w:ascii="Cambria" w:eastAsia="Calibri" w:hAnsi="Cambria" w:cs="Times New Roman"/>
      <w:i/>
      <w:iCs/>
      <w:color w:val="000000"/>
    </w:rPr>
  </w:style>
  <w:style w:type="character" w:customStyle="1" w:styleId="QuoteChar">
    <w:name w:val="Quote Char"/>
    <w:basedOn w:val="DefaultParagraphFont"/>
    <w:link w:val="Quote"/>
    <w:uiPriority w:val="29"/>
    <w:rsid w:val="005D0E7E"/>
    <w:rPr>
      <w:rFonts w:ascii="Cambria" w:eastAsia="Calibri" w:hAnsi="Cambria" w:cs="Times New Roman"/>
      <w:i/>
      <w:iCs/>
      <w:color w:val="000000"/>
      <w:sz w:val="24"/>
    </w:rPr>
  </w:style>
  <w:style w:type="paragraph" w:customStyle="1" w:styleId="Normalspacing">
    <w:name w:val="Normal + spacing"/>
    <w:basedOn w:val="StyleLinespacingDouble"/>
    <w:qFormat/>
    <w:rsid w:val="005D0E7E"/>
  </w:style>
  <w:style w:type="character" w:customStyle="1" w:styleId="NormalspacingChar">
    <w:name w:val="Normal + spacing Char"/>
    <w:basedOn w:val="StyleLinespacingDoubleChar"/>
    <w:rsid w:val="005D0E7E"/>
    <w:rPr>
      <w:rFonts w:ascii="Cambria" w:hAnsi="Cambria"/>
      <w:sz w:val="24"/>
      <w:lang w:val="en-US" w:eastAsia="en-US" w:bidi="ar-SA"/>
    </w:rPr>
  </w:style>
  <w:style w:type="paragraph" w:styleId="EndnoteText">
    <w:name w:val="endnote text"/>
    <w:basedOn w:val="Normal"/>
    <w:link w:val="EndnoteTextChar"/>
    <w:rsid w:val="005D0E7E"/>
    <w:rPr>
      <w:rFonts w:ascii="Cambria" w:eastAsia="Calibri" w:hAnsi="Cambria" w:cs="Times New Roman"/>
      <w:szCs w:val="20"/>
    </w:rPr>
  </w:style>
  <w:style w:type="character" w:customStyle="1" w:styleId="EndnoteTextChar">
    <w:name w:val="Endnote Text Char"/>
    <w:basedOn w:val="DefaultParagraphFont"/>
    <w:link w:val="EndnoteText"/>
    <w:rsid w:val="005D0E7E"/>
    <w:rPr>
      <w:rFonts w:ascii="Cambria" w:eastAsia="Calibri" w:hAnsi="Cambria" w:cs="Times New Roman"/>
      <w:sz w:val="24"/>
      <w:szCs w:val="20"/>
    </w:rPr>
  </w:style>
  <w:style w:type="character" w:customStyle="1" w:styleId="EndnoteTextChar1">
    <w:name w:val="Endnote Text Char1"/>
    <w:basedOn w:val="DefaultParagraphFont"/>
    <w:rsid w:val="005D0E7E"/>
    <w:rPr>
      <w:rFonts w:ascii="Cambria" w:hAnsi="Cambria"/>
      <w:lang w:val="en-US" w:eastAsia="en-US" w:bidi="ar-SA"/>
    </w:rPr>
  </w:style>
  <w:style w:type="character" w:styleId="EndnoteReference">
    <w:name w:val="endnote reference"/>
    <w:basedOn w:val="DefaultParagraphFont"/>
    <w:rsid w:val="005D0E7E"/>
    <w:rPr>
      <w:vertAlign w:val="superscript"/>
    </w:rPr>
  </w:style>
  <w:style w:type="character" w:customStyle="1" w:styleId="textbold0">
    <w:name w:val="textbold"/>
    <w:basedOn w:val="DefaultParagraphFont"/>
    <w:rsid w:val="005D0E7E"/>
  </w:style>
  <w:style w:type="character" w:customStyle="1" w:styleId="text">
    <w:name w:val="text"/>
    <w:basedOn w:val="DefaultParagraphFont"/>
    <w:rsid w:val="005D0E7E"/>
  </w:style>
  <w:style w:type="character" w:customStyle="1" w:styleId="textitalics">
    <w:name w:val="textitalics"/>
    <w:basedOn w:val="DefaultParagraphFont"/>
    <w:rsid w:val="005D0E7E"/>
  </w:style>
  <w:style w:type="paragraph" w:customStyle="1" w:styleId="text1">
    <w:name w:val="text1"/>
    <w:basedOn w:val="Normal"/>
    <w:autoRedefine/>
    <w:uiPriority w:val="99"/>
    <w:qFormat/>
    <w:rsid w:val="005D0E7E"/>
    <w:rPr>
      <w:rFonts w:ascii="Times New Roman" w:eastAsia="Calibri" w:hAnsi="Times New Roman" w:cs="Times New Roman"/>
      <w:szCs w:val="20"/>
    </w:rPr>
  </w:style>
  <w:style w:type="character" w:customStyle="1" w:styleId="textChar">
    <w:name w:val="text Char"/>
    <w:basedOn w:val="DefaultParagraphFont"/>
    <w:rsid w:val="005D0E7E"/>
    <w:rPr>
      <w:rFonts w:ascii="Times New Roman" w:hAnsi="Times New Roman" w:cs="Times New Roman"/>
      <w:sz w:val="18"/>
    </w:rPr>
  </w:style>
  <w:style w:type="character" w:customStyle="1" w:styleId="ssl0">
    <w:name w:val="ss_l0"/>
    <w:basedOn w:val="DefaultParagraphFont"/>
    <w:rsid w:val="005D0E7E"/>
  </w:style>
  <w:style w:type="character" w:customStyle="1" w:styleId="cardtextsmallChar">
    <w:name w:val="card text small Char"/>
    <w:basedOn w:val="DefaultParagraphFont"/>
    <w:rsid w:val="005D0E7E"/>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5D0E7E"/>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5D0E7E"/>
    <w:rPr>
      <w:rFonts w:ascii="Trebuchet MS" w:hAnsi="Trebuchet MS"/>
      <w:u w:val="thick"/>
      <w:lang w:val="en-US" w:eastAsia="zh-CN" w:bidi="ar-SA"/>
    </w:rPr>
  </w:style>
  <w:style w:type="paragraph" w:customStyle="1" w:styleId="CardTextUnderlined">
    <w:name w:val="Card Text Underlined"/>
    <w:basedOn w:val="Normal"/>
    <w:qFormat/>
    <w:rsid w:val="005D0E7E"/>
    <w:rPr>
      <w:rFonts w:ascii="Arial Narrow" w:eastAsia="Calibri" w:hAnsi="Arial Narrow" w:cs="Times New Roman"/>
      <w:u w:val="single"/>
    </w:rPr>
  </w:style>
  <w:style w:type="paragraph" w:customStyle="1" w:styleId="cardtextsmall">
    <w:name w:val="card text small"/>
    <w:basedOn w:val="Normal"/>
    <w:qFormat/>
    <w:rsid w:val="005D0E7E"/>
    <w:rPr>
      <w:rFonts w:ascii="Arial Narrow" w:eastAsia="Calibri" w:hAnsi="Arial Narrow" w:cs="Times New Roman"/>
      <w:sz w:val="16"/>
    </w:rPr>
  </w:style>
  <w:style w:type="character" w:customStyle="1" w:styleId="CardUnderlined">
    <w:name w:val="Card Underlined"/>
    <w:basedOn w:val="DefaultParagraphFont"/>
    <w:rsid w:val="005D0E7E"/>
    <w:rPr>
      <w:rFonts w:ascii="Arial Narrow" w:hAnsi="Arial Narrow"/>
      <w:sz w:val="22"/>
      <w:szCs w:val="24"/>
      <w:u w:val="single"/>
      <w:lang w:val="en-US" w:eastAsia="en-US" w:bidi="ar-SA"/>
    </w:rPr>
  </w:style>
  <w:style w:type="paragraph" w:customStyle="1" w:styleId="Blocktitle1">
    <w:name w:val="Block title"/>
    <w:basedOn w:val="Heading1"/>
    <w:autoRedefine/>
    <w:rsid w:val="005D0E7E"/>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5D0E7E"/>
  </w:style>
  <w:style w:type="character" w:customStyle="1" w:styleId="articletext">
    <w:name w:val="articletext"/>
    <w:basedOn w:val="DefaultParagraphFont"/>
    <w:rsid w:val="005D0E7E"/>
  </w:style>
  <w:style w:type="character" w:customStyle="1" w:styleId="articletitle">
    <w:name w:val="articletitle"/>
    <w:basedOn w:val="DefaultParagraphFont"/>
    <w:rsid w:val="005D0E7E"/>
  </w:style>
  <w:style w:type="character" w:customStyle="1" w:styleId="texto1">
    <w:name w:val="texto1"/>
    <w:basedOn w:val="DefaultParagraphFont"/>
    <w:rsid w:val="005D0E7E"/>
  </w:style>
  <w:style w:type="paragraph" w:customStyle="1" w:styleId="textbodyblack">
    <w:name w:val="textbodyblack"/>
    <w:basedOn w:val="Normal"/>
    <w:uiPriority w:val="99"/>
    <w:qFormat/>
    <w:rsid w:val="005D0E7E"/>
    <w:pPr>
      <w:spacing w:before="100" w:beforeAutospacing="1" w:after="100" w:afterAutospacing="1"/>
    </w:pPr>
    <w:rPr>
      <w:rFonts w:ascii="Times New Roman" w:eastAsia="Calibri" w:hAnsi="Times New Roman" w:cs="Times New Roman"/>
    </w:rPr>
  </w:style>
  <w:style w:type="paragraph" w:customStyle="1" w:styleId="times">
    <w:name w:val="times"/>
    <w:basedOn w:val="Normal"/>
    <w:qFormat/>
    <w:rsid w:val="005D0E7E"/>
    <w:pPr>
      <w:spacing w:before="100" w:beforeAutospacing="1" w:after="100" w:afterAutospacing="1"/>
    </w:pPr>
    <w:rPr>
      <w:rFonts w:ascii="Times New Roman" w:eastAsia="Calibri" w:hAnsi="Times New Roman" w:cs="Times New Roman"/>
    </w:rPr>
  </w:style>
  <w:style w:type="paragraph" w:customStyle="1" w:styleId="lastpar">
    <w:name w:val="lastpar"/>
    <w:basedOn w:val="Normal"/>
    <w:rsid w:val="005D0E7E"/>
    <w:pPr>
      <w:spacing w:before="100" w:beforeAutospacing="1" w:after="100" w:afterAutospacing="1"/>
    </w:pPr>
    <w:rPr>
      <w:rFonts w:ascii="Times New Roman" w:eastAsia="Calibri" w:hAnsi="Times New Roman" w:cs="Times New Roman"/>
    </w:rPr>
  </w:style>
  <w:style w:type="character" w:customStyle="1" w:styleId="klink">
    <w:name w:val="klink"/>
    <w:basedOn w:val="DefaultParagraphFont"/>
    <w:rsid w:val="005D0E7E"/>
  </w:style>
  <w:style w:type="character" w:customStyle="1" w:styleId="TagsCharChar">
    <w:name w:val="Tags Char Char"/>
    <w:basedOn w:val="DefaultParagraphFont"/>
    <w:rsid w:val="005D0E7E"/>
    <w:rPr>
      <w:rFonts w:eastAsia="SimSun"/>
      <w:b/>
      <w:sz w:val="24"/>
      <w:lang w:eastAsia="zh-CN"/>
    </w:rPr>
  </w:style>
  <w:style w:type="character" w:customStyle="1" w:styleId="ThickUnderlineCharChar">
    <w:name w:val="Thick Underline Char Char"/>
    <w:basedOn w:val="DefaultParagraphFont"/>
    <w:rsid w:val="005D0E7E"/>
    <w:rPr>
      <w:sz w:val="24"/>
      <w:szCs w:val="24"/>
      <w:u w:val="thick"/>
      <w:lang w:val="en-US" w:eastAsia="en-US" w:bidi="ar-SA"/>
    </w:rPr>
  </w:style>
  <w:style w:type="paragraph" w:customStyle="1" w:styleId="CardsFont8pt">
    <w:name w:val="Cards + Font: 8 pt"/>
    <w:basedOn w:val="Normal"/>
    <w:rsid w:val="005D0E7E"/>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5D0E7E"/>
    <w:rPr>
      <w:b/>
      <w:bCs/>
      <w:color w:val="CC0033"/>
    </w:rPr>
  </w:style>
  <w:style w:type="paragraph" w:customStyle="1" w:styleId="UnderlinedCardText">
    <w:name w:val="Underlined Card Text"/>
    <w:basedOn w:val="Normal"/>
    <w:qFormat/>
    <w:rsid w:val="005D0E7E"/>
    <w:pPr>
      <w:spacing w:after="200"/>
      <w:contextualSpacing/>
    </w:pPr>
    <w:rPr>
      <w:rFonts w:ascii="Arial Narrow" w:eastAsia="Calibri" w:hAnsi="Arial Narrow" w:cs="Times New Roman"/>
      <w:sz w:val="18"/>
      <w:u w:val="single"/>
    </w:rPr>
  </w:style>
  <w:style w:type="table" w:styleId="TableClassic1">
    <w:name w:val="Table Classic 1"/>
    <w:basedOn w:val="TableNormal"/>
    <w:rsid w:val="005D0E7E"/>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D0E7E"/>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5D0E7E"/>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5D0E7E"/>
    <w:rPr>
      <w:b/>
      <w:bCs/>
      <w:szCs w:val="24"/>
      <w:lang w:val="en-US" w:eastAsia="en-US" w:bidi="ar-SA"/>
    </w:rPr>
  </w:style>
  <w:style w:type="character" w:customStyle="1" w:styleId="UnderliningChar2">
    <w:name w:val="Underlining Char2"/>
    <w:basedOn w:val="DefaultParagraphFont"/>
    <w:rsid w:val="005D0E7E"/>
    <w:rPr>
      <w:rFonts w:ascii="Arial Narrow" w:hAnsi="Arial Narrow"/>
      <w:szCs w:val="24"/>
      <w:u w:val="single"/>
      <w:lang w:val="en-US" w:eastAsia="en-US" w:bidi="ar-SA"/>
    </w:rPr>
  </w:style>
  <w:style w:type="paragraph" w:styleId="PlainText">
    <w:name w:val="Plain Text"/>
    <w:basedOn w:val="Normal"/>
    <w:link w:val="PlainTextChar"/>
    <w:rsid w:val="005D0E7E"/>
    <w:pPr>
      <w:tabs>
        <w:tab w:val="left" w:pos="9450"/>
      </w:tabs>
    </w:pPr>
    <w:rPr>
      <w:rFonts w:ascii="Courier" w:eastAsia="Calibri" w:hAnsi="Courier" w:cs="Times New Roman"/>
    </w:rPr>
  </w:style>
  <w:style w:type="character" w:customStyle="1" w:styleId="PlainTextChar">
    <w:name w:val="Plain Text Char"/>
    <w:basedOn w:val="DefaultParagraphFont"/>
    <w:link w:val="PlainText"/>
    <w:rsid w:val="005D0E7E"/>
    <w:rPr>
      <w:rFonts w:ascii="Courier" w:eastAsia="Calibri" w:hAnsi="Courier" w:cs="Times New Roman"/>
      <w:sz w:val="24"/>
    </w:rPr>
  </w:style>
  <w:style w:type="character" w:customStyle="1" w:styleId="UnderliningChar1">
    <w:name w:val="Underlining Char1"/>
    <w:basedOn w:val="DefaultParagraphFont"/>
    <w:rsid w:val="005D0E7E"/>
    <w:rPr>
      <w:rFonts w:ascii="Arial Narrow" w:hAnsi="Arial Narrow"/>
      <w:szCs w:val="24"/>
      <w:u w:val="single"/>
      <w:lang w:val="en-US" w:eastAsia="en-US" w:bidi="ar-SA"/>
    </w:rPr>
  </w:style>
  <w:style w:type="paragraph" w:customStyle="1" w:styleId="BlockHeading1">
    <w:name w:val="Block Heading 1"/>
    <w:basedOn w:val="Normal"/>
    <w:uiPriority w:val="99"/>
    <w:qFormat/>
    <w:rsid w:val="005D0E7E"/>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5D0E7E"/>
    <w:pPr>
      <w:outlineLvl w:val="1"/>
    </w:pPr>
  </w:style>
  <w:style w:type="paragraph" w:customStyle="1" w:styleId="Paste">
    <w:name w:val="Paste"/>
    <w:basedOn w:val="Normal"/>
    <w:qFormat/>
    <w:rsid w:val="005D0E7E"/>
    <w:pPr>
      <w:tabs>
        <w:tab w:val="left" w:pos="9450"/>
      </w:tabs>
    </w:pPr>
    <w:rPr>
      <w:rFonts w:ascii="Arial Narrow" w:eastAsia="Calibri" w:hAnsi="Arial Narrow" w:cs="Times New Roman"/>
      <w:sz w:val="16"/>
    </w:rPr>
  </w:style>
  <w:style w:type="paragraph" w:customStyle="1" w:styleId="textsmall">
    <w:name w:val="textsmall"/>
    <w:basedOn w:val="Normal"/>
    <w:qFormat/>
    <w:rsid w:val="005D0E7E"/>
    <w:pPr>
      <w:tabs>
        <w:tab w:val="left" w:pos="9450"/>
      </w:tabs>
    </w:pPr>
    <w:rPr>
      <w:rFonts w:ascii="Times New Roman" w:eastAsia="Calibri" w:hAnsi="Times New Roman" w:cs="Times New Roman"/>
      <w:sz w:val="16"/>
    </w:rPr>
  </w:style>
  <w:style w:type="character" w:customStyle="1" w:styleId="smcaps">
    <w:name w:val="smcaps"/>
    <w:basedOn w:val="DefaultParagraphFont"/>
    <w:rsid w:val="005D0E7E"/>
  </w:style>
  <w:style w:type="character" w:customStyle="1" w:styleId="Style1Char2">
    <w:name w:val="Style1 Char2"/>
    <w:basedOn w:val="DefaultParagraphFont"/>
    <w:rsid w:val="005D0E7E"/>
    <w:rPr>
      <w:szCs w:val="24"/>
      <w:lang w:val="en-US" w:eastAsia="en-US" w:bidi="ar-SA"/>
    </w:rPr>
  </w:style>
  <w:style w:type="paragraph" w:customStyle="1" w:styleId="SmallCite">
    <w:name w:val="Small Cite"/>
    <w:basedOn w:val="Normal"/>
    <w:qFormat/>
    <w:rsid w:val="005D0E7E"/>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5D0E7E"/>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5D0E7E"/>
    <w:rPr>
      <w:rFonts w:ascii="Arial" w:hAnsi="Arial" w:cs="Arial" w:hint="default"/>
      <w:b/>
      <w:bCs/>
      <w:color w:val="000000"/>
      <w:spacing w:val="-15"/>
      <w:sz w:val="45"/>
      <w:szCs w:val="45"/>
    </w:rPr>
  </w:style>
  <w:style w:type="character" w:customStyle="1" w:styleId="datestamp1">
    <w:name w:val="datestamp1"/>
    <w:basedOn w:val="DefaultParagraphFont"/>
    <w:rsid w:val="005D0E7E"/>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5D0E7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D0E7E"/>
  </w:style>
  <w:style w:type="paragraph" w:customStyle="1" w:styleId="links1">
    <w:name w:val="links1"/>
    <w:basedOn w:val="Normal"/>
    <w:rsid w:val="005D0E7E"/>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5D0E7E"/>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5D0E7E"/>
    <w:rPr>
      <w:rFonts w:ascii="Verdana" w:hAnsi="Verdana" w:hint="default"/>
      <w:b/>
      <w:bCs/>
      <w:sz w:val="32"/>
      <w:szCs w:val="32"/>
    </w:rPr>
  </w:style>
  <w:style w:type="character" w:customStyle="1" w:styleId="storydeck31">
    <w:name w:val="storydeck31"/>
    <w:basedOn w:val="DefaultParagraphFont"/>
    <w:rsid w:val="005D0E7E"/>
    <w:rPr>
      <w:rFonts w:ascii="Verdana" w:hAnsi="Verdana" w:hint="default"/>
      <w:i w:val="0"/>
      <w:iCs w:val="0"/>
      <w:sz w:val="21"/>
      <w:szCs w:val="21"/>
    </w:rPr>
  </w:style>
  <w:style w:type="paragraph" w:customStyle="1" w:styleId="copyright">
    <w:name w:val="copyright"/>
    <w:basedOn w:val="Normal"/>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subtitle1">
    <w:name w:val="subtitle1"/>
    <w:basedOn w:val="DefaultParagraphFont"/>
    <w:rsid w:val="005D0E7E"/>
    <w:rPr>
      <w:rFonts w:ascii="Verdana" w:hAnsi="Verdana" w:hint="default"/>
      <w:b w:val="0"/>
      <w:bCs w:val="0"/>
      <w:vanish w:val="0"/>
      <w:webHidden w:val="0"/>
      <w:color w:val="484848"/>
      <w:sz w:val="14"/>
      <w:szCs w:val="14"/>
      <w:specVanish w:val="0"/>
    </w:rPr>
  </w:style>
  <w:style w:type="paragraph" w:customStyle="1" w:styleId="g">
    <w:name w:val="g"/>
    <w:basedOn w:val="Normal"/>
    <w:rsid w:val="005D0E7E"/>
    <w:pPr>
      <w:tabs>
        <w:tab w:val="left" w:pos="9450"/>
      </w:tabs>
      <w:spacing w:before="240" w:after="240"/>
    </w:pPr>
    <w:rPr>
      <w:rFonts w:ascii="Times New Roman" w:eastAsia="Calibri" w:hAnsi="Times New Roman" w:cs="Times New Roman"/>
    </w:rPr>
  </w:style>
  <w:style w:type="character" w:customStyle="1" w:styleId="clsbiolink">
    <w:name w:val="clsbiolink"/>
    <w:basedOn w:val="DefaultParagraphFont"/>
    <w:rsid w:val="005D0E7E"/>
  </w:style>
  <w:style w:type="character" w:customStyle="1" w:styleId="clssmaller">
    <w:name w:val="clssmaller"/>
    <w:basedOn w:val="DefaultParagraphFont"/>
    <w:rsid w:val="005D0E7E"/>
  </w:style>
  <w:style w:type="character" w:customStyle="1" w:styleId="sm1">
    <w:name w:val="sm1"/>
    <w:basedOn w:val="DefaultParagraphFont"/>
    <w:rsid w:val="005D0E7E"/>
    <w:rPr>
      <w:rFonts w:ascii="Verdana" w:hAnsi="Verdana" w:hint="default"/>
      <w:i w:val="0"/>
      <w:iCs w:val="0"/>
      <w:smallCaps w:val="0"/>
      <w:color w:val="000000"/>
      <w:sz w:val="17"/>
      <w:szCs w:val="17"/>
    </w:rPr>
  </w:style>
  <w:style w:type="character" w:customStyle="1" w:styleId="noindentChar">
    <w:name w:val="noindent Char"/>
    <w:basedOn w:val="DefaultParagraphFont"/>
    <w:rsid w:val="005D0E7E"/>
    <w:rPr>
      <w:rFonts w:ascii="Arial" w:hAnsi="Arial" w:cs="Arial"/>
      <w:sz w:val="24"/>
      <w:szCs w:val="24"/>
      <w:lang w:val="en-US" w:eastAsia="en-US" w:bidi="ar-SA"/>
    </w:rPr>
  </w:style>
  <w:style w:type="paragraph" w:customStyle="1" w:styleId="Small">
    <w:name w:val="Small"/>
    <w:basedOn w:val="Normal"/>
    <w:uiPriority w:val="99"/>
    <w:qFormat/>
    <w:rsid w:val="005D0E7E"/>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5D0E7E"/>
    <w:rPr>
      <w:sz w:val="16"/>
      <w:szCs w:val="24"/>
      <w:lang w:val="en-US" w:eastAsia="en-US" w:bidi="ar-SA"/>
    </w:rPr>
  </w:style>
  <w:style w:type="character" w:customStyle="1" w:styleId="smallChar">
    <w:name w:val="small Char"/>
    <w:basedOn w:val="DefaultParagraphFont"/>
    <w:rsid w:val="005D0E7E"/>
    <w:rPr>
      <w:szCs w:val="24"/>
      <w:lang w:val="en-US" w:eastAsia="en-US" w:bidi="ar-SA"/>
    </w:rPr>
  </w:style>
  <w:style w:type="character" w:customStyle="1" w:styleId="fullcite0">
    <w:name w:val="fullcite"/>
    <w:basedOn w:val="DefaultParagraphFont"/>
    <w:rsid w:val="005D0E7E"/>
  </w:style>
  <w:style w:type="character" w:customStyle="1" w:styleId="Style9ptThickunderline">
    <w:name w:val="Style 9 pt Thick underline"/>
    <w:basedOn w:val="DefaultParagraphFont"/>
    <w:rsid w:val="005D0E7E"/>
    <w:rPr>
      <w:sz w:val="24"/>
      <w:u w:val="thick"/>
    </w:rPr>
  </w:style>
  <w:style w:type="paragraph" w:customStyle="1" w:styleId="Repeatheader">
    <w:name w:val="Repeat header"/>
    <w:basedOn w:val="Normal"/>
    <w:autoRedefine/>
    <w:rsid w:val="005D0E7E"/>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5D0E7E"/>
    <w:pPr>
      <w:tabs>
        <w:tab w:val="left" w:pos="9450"/>
      </w:tabs>
    </w:pPr>
    <w:rPr>
      <w:u w:val="single"/>
    </w:rPr>
  </w:style>
  <w:style w:type="character" w:customStyle="1" w:styleId="CardNotUnderlinedChar">
    <w:name w:val="Card Not Underlined Char"/>
    <w:basedOn w:val="DefaultParagraphFont"/>
    <w:rsid w:val="005D0E7E"/>
    <w:rPr>
      <w:sz w:val="16"/>
      <w:lang w:val="en-US" w:eastAsia="en-US" w:bidi="ar-SA"/>
    </w:rPr>
  </w:style>
  <w:style w:type="paragraph" w:customStyle="1" w:styleId="Brief-PrimarySource">
    <w:name w:val="Brief - Primary Source"/>
    <w:basedOn w:val="Normal"/>
    <w:uiPriority w:val="99"/>
    <w:qFormat/>
    <w:rsid w:val="005D0E7E"/>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5D0E7E"/>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5D0E7E"/>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5D0E7E"/>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5D0E7E"/>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5D0E7E"/>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5D0E7E"/>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5D0E7E"/>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5D0E7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5D0E7E"/>
    <w:rPr>
      <w:rFonts w:ascii="Arial Narrow" w:eastAsia="Calibri" w:hAnsi="Arial Narrow" w:cs="Times New Roman"/>
      <w:b/>
      <w:sz w:val="24"/>
      <w:u w:val="single"/>
      <w:lang w:val="en-GB" w:eastAsia="x-none"/>
    </w:rPr>
  </w:style>
  <w:style w:type="character" w:customStyle="1" w:styleId="CharacterStyle8">
    <w:name w:val="Character Style 8"/>
    <w:rsid w:val="005D0E7E"/>
    <w:rPr>
      <w:sz w:val="22"/>
      <w:szCs w:val="22"/>
    </w:rPr>
  </w:style>
  <w:style w:type="paragraph" w:customStyle="1" w:styleId="Style11">
    <w:name w:val="Style 11"/>
    <w:rsid w:val="005D0E7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5D0E7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5D0E7E"/>
    <w:rPr>
      <w:rFonts w:ascii="Garamond" w:hAnsi="Garamond" w:cs="Garamond"/>
      <w:sz w:val="20"/>
      <w:szCs w:val="20"/>
    </w:rPr>
  </w:style>
  <w:style w:type="paragraph" w:customStyle="1" w:styleId="CardStyle">
    <w:name w:val="Card Style"/>
    <w:basedOn w:val="Normal"/>
    <w:link w:val="CardStyleChar"/>
    <w:qFormat/>
    <w:rsid w:val="005D0E7E"/>
    <w:pPr>
      <w:tabs>
        <w:tab w:val="left" w:pos="9450"/>
      </w:tabs>
    </w:pPr>
    <w:rPr>
      <w:rFonts w:ascii="Times New Roman" w:eastAsia="Calibri" w:hAnsi="Times New Roman" w:cs="Times New Roman"/>
    </w:rPr>
  </w:style>
  <w:style w:type="paragraph" w:customStyle="1" w:styleId="TagStyle">
    <w:name w:val="Tag Style"/>
    <w:basedOn w:val="CardStyle"/>
    <w:qFormat/>
    <w:rsid w:val="005D0E7E"/>
    <w:rPr>
      <w:b/>
    </w:rPr>
  </w:style>
  <w:style w:type="paragraph" w:styleId="Subtitle">
    <w:name w:val="Subtitle"/>
    <w:aliases w:val="Underlined card text"/>
    <w:basedOn w:val="Normal"/>
    <w:next w:val="Normal"/>
    <w:link w:val="SubtitleChar"/>
    <w:uiPriority w:val="99"/>
    <w:qFormat/>
    <w:rsid w:val="005D0E7E"/>
    <w:pPr>
      <w:widowControl w:val="0"/>
      <w:tabs>
        <w:tab w:val="left" w:pos="9450"/>
      </w:tabs>
      <w:spacing w:after="60"/>
      <w:outlineLvl w:val="1"/>
    </w:pPr>
    <w:rPr>
      <w:rFonts w:ascii="Cambria" w:eastAsia="Calibri" w:hAnsi="Cambria" w:cs="Times New Roman"/>
      <w:caps/>
    </w:rPr>
  </w:style>
  <w:style w:type="character" w:customStyle="1" w:styleId="SubtitleChar">
    <w:name w:val="Subtitle Char"/>
    <w:aliases w:val="Underlined card text Char"/>
    <w:basedOn w:val="DefaultParagraphFont"/>
    <w:link w:val="Subtitle"/>
    <w:uiPriority w:val="99"/>
    <w:rsid w:val="005D0E7E"/>
    <w:rPr>
      <w:rFonts w:ascii="Cambria" w:eastAsia="Calibri" w:hAnsi="Cambria" w:cs="Times New Roman"/>
      <w:caps/>
      <w:sz w:val="24"/>
    </w:rPr>
  </w:style>
  <w:style w:type="paragraph" w:customStyle="1" w:styleId="CardText1">
    <w:name w:val="Card Text 1"/>
    <w:basedOn w:val="Normal"/>
    <w:autoRedefine/>
    <w:qFormat/>
    <w:rsid w:val="005D0E7E"/>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5D0E7E"/>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5D0E7E"/>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5D0E7E"/>
    <w:rPr>
      <w:rFonts w:ascii="Arial" w:hAnsi="Arial"/>
      <w:sz w:val="22"/>
      <w:szCs w:val="24"/>
      <w:u w:val="single"/>
      <w:lang w:val="en-US" w:eastAsia="en-US" w:bidi="ar-SA"/>
    </w:rPr>
  </w:style>
  <w:style w:type="paragraph" w:customStyle="1" w:styleId="BlockHeading1Char">
    <w:name w:val="Block Heading 1 Char"/>
    <w:basedOn w:val="Normal"/>
    <w:rsid w:val="005D0E7E"/>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5D0E7E"/>
    <w:rPr>
      <w:rFonts w:ascii="Arial Narrow" w:hAnsi="Arial Narrow"/>
      <w:color w:val="000000"/>
      <w:sz w:val="22"/>
      <w:szCs w:val="22"/>
      <w:u w:val="single"/>
      <w:lang w:val="en-US" w:eastAsia="en-US" w:bidi="ar-SA"/>
    </w:rPr>
  </w:style>
  <w:style w:type="character" w:customStyle="1" w:styleId="CharacterStyle2">
    <w:name w:val="Character Style 2"/>
    <w:uiPriority w:val="99"/>
    <w:rsid w:val="005D0E7E"/>
    <w:rPr>
      <w:sz w:val="24"/>
      <w:szCs w:val="24"/>
      <w:u w:val="single"/>
    </w:rPr>
  </w:style>
  <w:style w:type="paragraph" w:customStyle="1" w:styleId="Style7">
    <w:name w:val="Style 7"/>
    <w:rsid w:val="005D0E7E"/>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
    <w:name w:val="Style 5"/>
    <w:rsid w:val="005D0E7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5D0E7E"/>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5D0E7E"/>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5D0E7E"/>
    <w:rPr>
      <w:b/>
      <w:bCs/>
      <w:sz w:val="24"/>
      <w:szCs w:val="24"/>
      <w:lang w:val="en-US" w:eastAsia="en-US" w:bidi="ar-SA"/>
    </w:rPr>
  </w:style>
  <w:style w:type="character" w:customStyle="1" w:styleId="CardsFont6ptChar">
    <w:name w:val="Cards + Font: 6 pt Char"/>
    <w:basedOn w:val="CardsChar"/>
    <w:rsid w:val="005D0E7E"/>
    <w:rPr>
      <w:rFonts w:ascii="Georgia" w:eastAsia="Times New Roman" w:hAnsi="Georgia" w:cs="Times New Roman"/>
      <w:sz w:val="16"/>
      <w:szCs w:val="24"/>
    </w:rPr>
  </w:style>
  <w:style w:type="character" w:customStyle="1" w:styleId="byd">
    <w:name w:val="byd"/>
    <w:basedOn w:val="DefaultParagraphFont"/>
    <w:rsid w:val="005D0E7E"/>
  </w:style>
  <w:style w:type="paragraph" w:customStyle="1" w:styleId="cardtext3">
    <w:name w:val="cardtext"/>
    <w:qFormat/>
    <w:rsid w:val="005D0E7E"/>
    <w:pPr>
      <w:tabs>
        <w:tab w:val="left" w:pos="9450"/>
      </w:tabs>
      <w:spacing w:after="0" w:line="240" w:lineRule="auto"/>
    </w:pPr>
    <w:rPr>
      <w:rFonts w:ascii="Arial" w:eastAsia="Times New Roman" w:hAnsi="Arial" w:cs="Times New Roman"/>
      <w:sz w:val="20"/>
      <w:szCs w:val="20"/>
      <w:u w:val="single"/>
    </w:rPr>
  </w:style>
  <w:style w:type="character" w:customStyle="1" w:styleId="bio1">
    <w:name w:val="bio1"/>
    <w:basedOn w:val="DefaultParagraphFont"/>
    <w:rsid w:val="005D0E7E"/>
    <w:rPr>
      <w:rFonts w:ascii="Arial" w:hAnsi="Arial" w:cs="Arial" w:hint="default"/>
      <w:i/>
      <w:iCs/>
      <w:color w:val="000000"/>
      <w:sz w:val="20"/>
      <w:szCs w:val="20"/>
    </w:rPr>
  </w:style>
  <w:style w:type="character" w:customStyle="1" w:styleId="BoldChar">
    <w:name w:val="Bold Char"/>
    <w:basedOn w:val="DefaultParagraphFont"/>
    <w:rsid w:val="005D0E7E"/>
    <w:rPr>
      <w:b/>
      <w:lang w:val="en-US" w:eastAsia="en-US" w:bidi="ar-SA"/>
    </w:rPr>
  </w:style>
  <w:style w:type="paragraph" w:customStyle="1" w:styleId="NormalWeb3">
    <w:name w:val="Normal (Web)3"/>
    <w:basedOn w:val="Normal"/>
    <w:rsid w:val="005D0E7E"/>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5D0E7E"/>
    <w:pPr>
      <w:tabs>
        <w:tab w:val="left" w:pos="9450"/>
      </w:tabs>
      <w:ind w:left="400"/>
    </w:pPr>
    <w:rPr>
      <w:rFonts w:ascii="Times New Roman" w:eastAsia="Calibri" w:hAnsi="Times New Roman" w:cs="Times New Roman"/>
    </w:rPr>
  </w:style>
  <w:style w:type="character" w:customStyle="1" w:styleId="cardCharCharCharCharCharChar">
    <w:name w:val="card Char Char Char Char Char Char"/>
    <w:basedOn w:val="DefaultParagraphFont"/>
    <w:rsid w:val="005D0E7E"/>
    <w:rPr>
      <w:sz w:val="24"/>
      <w:szCs w:val="24"/>
      <w:lang w:val="en-US" w:eastAsia="en-US" w:bidi="ar-SA"/>
    </w:rPr>
  </w:style>
  <w:style w:type="character" w:customStyle="1" w:styleId="Style24ptBoldUnderlineCenteredCharChar">
    <w:name w:val="Style 24 pt Bold Underline Centered Char Char"/>
    <w:basedOn w:val="DefaultParagraphFont"/>
    <w:rsid w:val="005D0E7E"/>
    <w:rPr>
      <w:b/>
      <w:bCs/>
      <w:sz w:val="48"/>
      <w:szCs w:val="24"/>
      <w:u w:val="single"/>
      <w:lang w:val="en-US" w:eastAsia="en-US" w:bidi="ar-SA"/>
    </w:rPr>
  </w:style>
  <w:style w:type="paragraph" w:customStyle="1" w:styleId="TagCiteChar0">
    <w:name w:val="Tag / Cite Char"/>
    <w:basedOn w:val="Normal"/>
    <w:rsid w:val="005D0E7E"/>
    <w:pPr>
      <w:tabs>
        <w:tab w:val="left" w:pos="9450"/>
      </w:tabs>
    </w:pPr>
    <w:rPr>
      <w:rFonts w:ascii="Times New Roman" w:eastAsia="Calibri" w:hAnsi="Times New Roman" w:cs="Times New Roman"/>
      <w:b/>
      <w:color w:val="000000"/>
    </w:rPr>
  </w:style>
  <w:style w:type="character" w:customStyle="1" w:styleId="TagCiteCharChar0">
    <w:name w:val="Tag / Cite Char Char"/>
    <w:basedOn w:val="DefaultParagraphFont"/>
    <w:rsid w:val="005D0E7E"/>
    <w:rPr>
      <w:b/>
      <w:color w:val="000000"/>
      <w:sz w:val="24"/>
      <w:szCs w:val="24"/>
      <w:lang w:val="en-US" w:eastAsia="en-US" w:bidi="ar-SA"/>
    </w:rPr>
  </w:style>
  <w:style w:type="character" w:customStyle="1" w:styleId="HeadingCharChar">
    <w:name w:val="Heading Char Char"/>
    <w:basedOn w:val="DefaultParagraphFont"/>
    <w:rsid w:val="005D0E7E"/>
    <w:rPr>
      <w:b/>
      <w:color w:val="000000"/>
      <w:sz w:val="48"/>
      <w:szCs w:val="24"/>
      <w:u w:val="single"/>
      <w:lang w:val="en-US" w:eastAsia="en-US" w:bidi="ar-SA"/>
    </w:rPr>
  </w:style>
  <w:style w:type="paragraph" w:customStyle="1" w:styleId="listlevel1">
    <w:name w:val="list level 1"/>
    <w:basedOn w:val="Normal"/>
    <w:uiPriority w:val="99"/>
    <w:qFormat/>
    <w:rsid w:val="005D0E7E"/>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Cs w:val="20"/>
    </w:rPr>
  </w:style>
  <w:style w:type="paragraph" w:customStyle="1" w:styleId="listlevel2">
    <w:name w:val="list level 2"/>
    <w:basedOn w:val="Normal"/>
    <w:uiPriority w:val="99"/>
    <w:qFormat/>
    <w:rsid w:val="005D0E7E"/>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Cs w:val="20"/>
    </w:rPr>
  </w:style>
  <w:style w:type="paragraph" w:customStyle="1" w:styleId="listlevel3">
    <w:name w:val="list level 3"/>
    <w:basedOn w:val="listlevel2"/>
    <w:uiPriority w:val="99"/>
    <w:qFormat/>
    <w:rsid w:val="005D0E7E"/>
    <w:pPr>
      <w:ind w:left="1660"/>
    </w:pPr>
  </w:style>
  <w:style w:type="paragraph" w:customStyle="1" w:styleId="PageNumber1">
    <w:name w:val="Page Number1"/>
    <w:basedOn w:val="Normal"/>
    <w:next w:val="Normal"/>
    <w:uiPriority w:val="99"/>
    <w:qFormat/>
    <w:rsid w:val="005D0E7E"/>
    <w:pPr>
      <w:tabs>
        <w:tab w:val="left" w:pos="9450"/>
      </w:tabs>
    </w:pPr>
    <w:rPr>
      <w:rFonts w:ascii="Times New Roman" w:eastAsia="Calibri" w:hAnsi="Times New Roman" w:cs="Times New Roman"/>
    </w:rPr>
  </w:style>
  <w:style w:type="paragraph" w:customStyle="1" w:styleId="Cite1">
    <w:name w:val="Cite1"/>
    <w:rsid w:val="005D0E7E"/>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5D0E7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5D0E7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D0E7E"/>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5D0E7E"/>
    <w:pPr>
      <w:tabs>
        <w:tab w:val="left" w:pos="9450"/>
      </w:tabs>
    </w:pPr>
    <w:rPr>
      <w:rFonts w:ascii="Times New Roman" w:eastAsia="Calibri" w:hAnsi="Times New Roman" w:cs="Times New Roman"/>
      <w:szCs w:val="24"/>
    </w:rPr>
  </w:style>
  <w:style w:type="character" w:customStyle="1" w:styleId="CardTextUnderlinedChar">
    <w:name w:val="Card Text Underlined Char"/>
    <w:basedOn w:val="DefaultParagraphFont"/>
    <w:rsid w:val="005D0E7E"/>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5D0E7E"/>
    <w:pPr>
      <w:tabs>
        <w:tab w:val="left" w:pos="9450"/>
      </w:tabs>
    </w:pPr>
    <w:rPr>
      <w:rFonts w:ascii="Times" w:eastAsia="Calibri" w:hAnsi="Times" w:cs="Times New Roman"/>
      <w:szCs w:val="26"/>
    </w:rPr>
  </w:style>
  <w:style w:type="paragraph" w:customStyle="1" w:styleId="Body">
    <w:name w:val="Body"/>
    <w:basedOn w:val="Normal"/>
    <w:uiPriority w:val="99"/>
    <w:qFormat/>
    <w:rsid w:val="005D0E7E"/>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countrytitle1">
    <w:name w:val="countrytitle1"/>
    <w:basedOn w:val="DefaultParagraphFont"/>
    <w:rsid w:val="005D0E7E"/>
    <w:rPr>
      <w:rFonts w:ascii="Verdana" w:hAnsi="Verdana" w:hint="default"/>
      <w:b/>
      <w:bCs/>
      <w:color w:val="293643"/>
      <w:sz w:val="24"/>
      <w:szCs w:val="24"/>
    </w:rPr>
  </w:style>
  <w:style w:type="character" w:customStyle="1" w:styleId="storyheader1">
    <w:name w:val="storyheader1"/>
    <w:basedOn w:val="DefaultParagraphFont"/>
    <w:rsid w:val="005D0E7E"/>
    <w:rPr>
      <w:rFonts w:ascii="Verdana" w:hAnsi="Verdana" w:hint="default"/>
      <w:b/>
      <w:bCs/>
      <w:color w:val="000000"/>
      <w:sz w:val="21"/>
      <w:szCs w:val="21"/>
    </w:rPr>
  </w:style>
  <w:style w:type="paragraph" w:customStyle="1" w:styleId="TimesNewRoman12">
    <w:name w:val="TimesNewRoman12"/>
    <w:uiPriority w:val="99"/>
    <w:qFormat/>
    <w:rsid w:val="005D0E7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5D0E7E"/>
    <w:pPr>
      <w:tabs>
        <w:tab w:val="left" w:pos="9450"/>
      </w:tabs>
      <w:spacing w:before="100" w:beforeAutospacing="1" w:after="100" w:afterAutospacing="1"/>
    </w:pPr>
    <w:rPr>
      <w:rFonts w:ascii="Times New Roman" w:eastAsia="Calibri" w:hAnsi="Times New Roman" w:cs="Times New Roman"/>
    </w:rPr>
  </w:style>
  <w:style w:type="paragraph" w:customStyle="1" w:styleId="medium-normal">
    <w:name w:val="medium-normal"/>
    <w:basedOn w:val="Normal"/>
    <w:uiPriority w:val="99"/>
    <w:qFormat/>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Style8pt">
    <w:name w:val="Style 8 pt"/>
    <w:basedOn w:val="DefaultParagraphFont"/>
    <w:rsid w:val="005D0E7E"/>
    <w:rPr>
      <w:sz w:val="16"/>
    </w:rPr>
  </w:style>
  <w:style w:type="character" w:customStyle="1" w:styleId="article1">
    <w:name w:val="article1"/>
    <w:basedOn w:val="DefaultParagraphFont"/>
    <w:rsid w:val="005D0E7E"/>
    <w:rPr>
      <w:rFonts w:ascii="Verdana" w:hAnsi="Verdana" w:hint="default"/>
      <w:color w:val="333333"/>
      <w:sz w:val="16"/>
      <w:szCs w:val="16"/>
    </w:rPr>
  </w:style>
  <w:style w:type="paragraph" w:customStyle="1" w:styleId="story-headline">
    <w:name w:val="story-headline"/>
    <w:basedOn w:val="Normal"/>
    <w:uiPriority w:val="99"/>
    <w:qFormat/>
    <w:rsid w:val="005D0E7E"/>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5D0E7E"/>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5D0E7E"/>
    <w:rPr>
      <w:rFonts w:ascii="Arial" w:hAnsi="Arial" w:cs="Arial" w:hint="default"/>
      <w:b w:val="0"/>
      <w:bCs w:val="0"/>
      <w:sz w:val="19"/>
      <w:szCs w:val="19"/>
    </w:rPr>
  </w:style>
  <w:style w:type="paragraph" w:customStyle="1" w:styleId="story-dateline">
    <w:name w:val="story-dateline"/>
    <w:basedOn w:val="Normal"/>
    <w:uiPriority w:val="99"/>
    <w:qFormat/>
    <w:rsid w:val="005D0E7E"/>
    <w:pPr>
      <w:tabs>
        <w:tab w:val="left" w:pos="9450"/>
      </w:tabs>
    </w:pPr>
    <w:rPr>
      <w:rFonts w:ascii="Arial" w:eastAsia="Calibri" w:hAnsi="Arial" w:cs="Arial"/>
      <w:b/>
      <w:bCs/>
    </w:rPr>
  </w:style>
  <w:style w:type="paragraph" w:customStyle="1" w:styleId="TextofCards">
    <w:name w:val="Text of Cards"/>
    <w:basedOn w:val="Normal"/>
    <w:uiPriority w:val="99"/>
    <w:qFormat/>
    <w:rsid w:val="005D0E7E"/>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5D0E7E"/>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5D0E7E"/>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5D0E7E"/>
  </w:style>
  <w:style w:type="character" w:customStyle="1" w:styleId="articletitle0">
    <w:name w:val="article_title"/>
    <w:basedOn w:val="DefaultParagraphFont"/>
    <w:rsid w:val="005D0E7E"/>
  </w:style>
  <w:style w:type="character" w:customStyle="1" w:styleId="st">
    <w:name w:val="st"/>
    <w:basedOn w:val="DefaultParagraphFont"/>
    <w:rsid w:val="005D0E7E"/>
  </w:style>
  <w:style w:type="character" w:customStyle="1" w:styleId="CardTextChar10">
    <w:name w:val="Card Text Char1"/>
    <w:basedOn w:val="DefaultParagraphFont"/>
    <w:rsid w:val="005D0E7E"/>
    <w:rPr>
      <w:szCs w:val="24"/>
      <w:lang w:val="en-US" w:eastAsia="en-US" w:bidi="ar-SA"/>
    </w:rPr>
  </w:style>
  <w:style w:type="character" w:customStyle="1" w:styleId="CardTextUnderlinedCharChar">
    <w:name w:val="Card Text Underlined Char Char"/>
    <w:basedOn w:val="DefaultParagraphFont"/>
    <w:rsid w:val="005D0E7E"/>
    <w:rPr>
      <w:rFonts w:ascii="Arial Narrow" w:hAnsi="Arial Narrow"/>
      <w:szCs w:val="24"/>
      <w:u w:val="single"/>
      <w:lang w:val="en-US" w:eastAsia="en-US" w:bidi="ar-SA"/>
    </w:rPr>
  </w:style>
  <w:style w:type="paragraph" w:customStyle="1" w:styleId="HeaderDebate">
    <w:name w:val="Header Debate"/>
    <w:basedOn w:val="Normal"/>
    <w:rsid w:val="005D0E7E"/>
    <w:pPr>
      <w:tabs>
        <w:tab w:val="left" w:pos="9450"/>
      </w:tabs>
      <w:jc w:val="center"/>
      <w:outlineLvl w:val="0"/>
    </w:pPr>
    <w:rPr>
      <w:rFonts w:eastAsia="Calibri" w:cs="Times New Roman"/>
      <w:b/>
      <w:sz w:val="48"/>
      <w:u w:val="words"/>
    </w:rPr>
  </w:style>
  <w:style w:type="paragraph" w:customStyle="1" w:styleId="NormalWeb1">
    <w:name w:val="Normal (Web)1"/>
    <w:basedOn w:val="Normal"/>
    <w:rsid w:val="005D0E7E"/>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5D0E7E"/>
    <w:pPr>
      <w:tabs>
        <w:tab w:val="left" w:pos="9450"/>
      </w:tabs>
    </w:pPr>
    <w:rPr>
      <w:rFonts w:ascii="Times New Roman" w:eastAsia="Calibri" w:hAnsi="Times New Roman" w:cs="Times New Roman"/>
      <w:b/>
    </w:rPr>
  </w:style>
  <w:style w:type="character" w:customStyle="1" w:styleId="CardTagCharCharChar">
    <w:name w:val="Card Tag Char Char Char"/>
    <w:basedOn w:val="DefaultParagraphFont"/>
    <w:rsid w:val="005D0E7E"/>
    <w:rPr>
      <w:b/>
      <w:sz w:val="24"/>
      <w:szCs w:val="24"/>
      <w:lang w:val="en-US" w:eastAsia="en-US" w:bidi="ar-SA"/>
    </w:rPr>
  </w:style>
  <w:style w:type="paragraph" w:customStyle="1" w:styleId="fixed">
    <w:name w:val="fixed"/>
    <w:basedOn w:val="Normal"/>
    <w:rsid w:val="005D0E7E"/>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5D0E7E"/>
  </w:style>
  <w:style w:type="paragraph" w:customStyle="1" w:styleId="HotRoute">
    <w:name w:val="Hot Route"/>
    <w:basedOn w:val="Normal"/>
    <w:link w:val="HotRouteChar"/>
    <w:qFormat/>
    <w:rsid w:val="005D0E7E"/>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5D0E7E"/>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5D0E7E"/>
    <w:pPr>
      <w:tabs>
        <w:tab w:val="left" w:pos="9450"/>
      </w:tabs>
    </w:pPr>
    <w:rPr>
      <w:rFonts w:ascii="Times New Roman" w:eastAsia="SimSun" w:hAnsi="Times New Roman" w:cs="Times New Roman"/>
      <w:b/>
    </w:rPr>
  </w:style>
  <w:style w:type="paragraph" w:customStyle="1" w:styleId="Minimize">
    <w:name w:val="Minimize"/>
    <w:basedOn w:val="Normal"/>
    <w:autoRedefine/>
    <w:qFormat/>
    <w:rsid w:val="005D0E7E"/>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5D0E7E"/>
    <w:rPr>
      <w:rFonts w:eastAsia="SimSun"/>
      <w:b/>
      <w:sz w:val="24"/>
      <w:szCs w:val="24"/>
      <w:lang w:val="en-US" w:eastAsia="en-US" w:bidi="ar-SA"/>
    </w:rPr>
  </w:style>
  <w:style w:type="paragraph" w:customStyle="1" w:styleId="TableContents">
    <w:name w:val="Table Contents"/>
    <w:basedOn w:val="Normal"/>
    <w:rsid w:val="005D0E7E"/>
    <w:pPr>
      <w:widowControl w:val="0"/>
      <w:suppressLineNumbers/>
      <w:tabs>
        <w:tab w:val="left" w:pos="9450"/>
      </w:tabs>
      <w:suppressAutoHyphens/>
    </w:pPr>
    <w:rPr>
      <w:rFonts w:ascii="Times New Roman" w:eastAsia="Arial Unicode MS" w:hAnsi="Times New Roman" w:cs="Times New Roman"/>
      <w:kern w:val="1"/>
    </w:rPr>
  </w:style>
  <w:style w:type="character" w:customStyle="1" w:styleId="textboldChar">
    <w:name w:val="text bold Char"/>
    <w:basedOn w:val="DefaultParagraphFont"/>
    <w:rsid w:val="005D0E7E"/>
    <w:rPr>
      <w:b/>
      <w:sz w:val="24"/>
      <w:szCs w:val="24"/>
      <w:u w:val="thick"/>
      <w:lang w:val="en-US" w:eastAsia="en-US" w:bidi="ar-SA"/>
    </w:rPr>
  </w:style>
  <w:style w:type="character" w:customStyle="1" w:styleId="scaps">
    <w:name w:val="scaps"/>
    <w:basedOn w:val="DefaultParagraphFont"/>
    <w:rsid w:val="005D0E7E"/>
  </w:style>
  <w:style w:type="character" w:customStyle="1" w:styleId="articlecontent">
    <w:name w:val="articlecontent"/>
    <w:basedOn w:val="DefaultParagraphFont"/>
    <w:rsid w:val="005D0E7E"/>
  </w:style>
  <w:style w:type="paragraph" w:customStyle="1" w:styleId="faketag">
    <w:name w:val="fake tag"/>
    <w:basedOn w:val="Heading1"/>
    <w:rsid w:val="005D0E7E"/>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5D0E7E"/>
    <w:pPr>
      <w:tabs>
        <w:tab w:val="left" w:pos="9450"/>
      </w:tabs>
      <w:jc w:val="center"/>
    </w:pPr>
    <w:rPr>
      <w:rFonts w:ascii="Verdana" w:eastAsia="Calibri" w:hAnsi="Verdana" w:cs="Times New Roman"/>
    </w:rPr>
  </w:style>
  <w:style w:type="paragraph" w:customStyle="1" w:styleId="heading1fake0">
    <w:name w:val="heading 1 fake"/>
    <w:basedOn w:val="Heading1"/>
    <w:autoRedefine/>
    <w:rsid w:val="005D0E7E"/>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5D0E7E"/>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5D0E7E"/>
    <w:rPr>
      <w:sz w:val="18"/>
      <w:szCs w:val="24"/>
      <w:lang w:val="en-US" w:eastAsia="en-US" w:bidi="ar-SA"/>
    </w:rPr>
  </w:style>
  <w:style w:type="character" w:customStyle="1" w:styleId="text1CharChar">
    <w:name w:val="text1 Char Char"/>
    <w:basedOn w:val="DefaultParagraphFont"/>
    <w:rsid w:val="005D0E7E"/>
    <w:rPr>
      <w:lang w:val="en-US" w:eastAsia="en-US" w:bidi="ar-SA"/>
    </w:rPr>
  </w:style>
  <w:style w:type="character" w:customStyle="1" w:styleId="textCharChar">
    <w:name w:val="text Char Char"/>
    <w:basedOn w:val="DefaultParagraphFont"/>
    <w:rsid w:val="005D0E7E"/>
    <w:rPr>
      <w:sz w:val="18"/>
      <w:szCs w:val="24"/>
      <w:lang w:val="en-US" w:eastAsia="en-US" w:bidi="ar-SA"/>
    </w:rPr>
  </w:style>
  <w:style w:type="character" w:customStyle="1" w:styleId="normalloose1">
    <w:name w:val="normalloose1"/>
    <w:basedOn w:val="DefaultParagraphFont"/>
    <w:rsid w:val="005D0E7E"/>
    <w:rPr>
      <w:sz w:val="20"/>
      <w:szCs w:val="20"/>
    </w:rPr>
  </w:style>
  <w:style w:type="character" w:customStyle="1" w:styleId="UnderlineStyleChar2">
    <w:name w:val="Underline Style Char2"/>
    <w:basedOn w:val="DefaultParagraphFont"/>
    <w:rsid w:val="005D0E7E"/>
    <w:rPr>
      <w:rFonts w:ascii="Garamond" w:hAnsi="Garamond"/>
      <w:sz w:val="22"/>
      <w:szCs w:val="24"/>
      <w:u w:val="single"/>
      <w:lang w:val="en-US" w:eastAsia="en-US" w:bidi="ar-SA"/>
    </w:rPr>
  </w:style>
  <w:style w:type="character" w:customStyle="1" w:styleId="textsmallChar">
    <w:name w:val="textsmall Char"/>
    <w:basedOn w:val="DefaultParagraphFont"/>
    <w:rsid w:val="005D0E7E"/>
    <w:rPr>
      <w:sz w:val="18"/>
      <w:szCs w:val="24"/>
      <w:lang w:val="en-US" w:eastAsia="en-US" w:bidi="ar-SA"/>
    </w:rPr>
  </w:style>
  <w:style w:type="character" w:customStyle="1" w:styleId="cardtextChar2">
    <w:name w:val="cardtext Char"/>
    <w:basedOn w:val="Style1Char2"/>
    <w:rsid w:val="005D0E7E"/>
    <w:rPr>
      <w:rFonts w:ascii="Arial" w:hAnsi="Arial"/>
      <w:sz w:val="22"/>
      <w:szCs w:val="24"/>
      <w:u w:val="single"/>
      <w:lang w:val="en-US" w:eastAsia="en-US" w:bidi="ar-SA"/>
    </w:rPr>
  </w:style>
  <w:style w:type="character" w:customStyle="1" w:styleId="t13">
    <w:name w:val="t13"/>
    <w:basedOn w:val="DefaultParagraphFont"/>
    <w:rsid w:val="005D0E7E"/>
  </w:style>
  <w:style w:type="character" w:customStyle="1" w:styleId="citeChar0">
    <w:name w:val="cite Char"/>
    <w:basedOn w:val="DefaultParagraphFont"/>
    <w:rsid w:val="005D0E7E"/>
    <w:rPr>
      <w:b/>
      <w:szCs w:val="24"/>
      <w:u w:val="single"/>
      <w:lang w:val="en-US" w:eastAsia="en-US" w:bidi="ar-SA"/>
    </w:rPr>
  </w:style>
  <w:style w:type="character" w:customStyle="1" w:styleId="lead">
    <w:name w:val="lead"/>
    <w:basedOn w:val="DefaultParagraphFont"/>
    <w:rsid w:val="005D0E7E"/>
  </w:style>
  <w:style w:type="paragraph" w:customStyle="1" w:styleId="textonormal">
    <w:name w:val="textonormal"/>
    <w:basedOn w:val="Normal"/>
    <w:rsid w:val="005D0E7E"/>
    <w:pPr>
      <w:tabs>
        <w:tab w:val="left" w:pos="9450"/>
      </w:tabs>
      <w:spacing w:before="100" w:beforeAutospacing="1" w:after="100" w:afterAutospacing="1"/>
    </w:pPr>
    <w:rPr>
      <w:rFonts w:ascii="Times New Roman" w:eastAsia="Calibri" w:hAnsi="Times New Roman" w:cs="Times New Roman"/>
    </w:rPr>
  </w:style>
  <w:style w:type="paragraph" w:customStyle="1" w:styleId="Subtitle10">
    <w:name w:val="Subtitle1"/>
    <w:basedOn w:val="Normal"/>
    <w:qFormat/>
    <w:rsid w:val="005D0E7E"/>
    <w:pPr>
      <w:tabs>
        <w:tab w:val="left" w:pos="9450"/>
      </w:tabs>
      <w:spacing w:before="100" w:beforeAutospacing="1" w:after="100" w:afterAutospacing="1"/>
    </w:pPr>
    <w:rPr>
      <w:rFonts w:ascii="Times New Roman" w:eastAsia="Calibri" w:hAnsi="Times New Roman" w:cs="Times New Roman"/>
    </w:rPr>
  </w:style>
  <w:style w:type="paragraph" w:customStyle="1" w:styleId="ExecutiveSummarytext">
    <w:name w:val="Executive Summary text"/>
    <w:basedOn w:val="Normal"/>
    <w:next w:val="Normal"/>
    <w:rsid w:val="005D0E7E"/>
    <w:pPr>
      <w:tabs>
        <w:tab w:val="left" w:pos="9450"/>
      </w:tabs>
      <w:autoSpaceDE w:val="0"/>
      <w:autoSpaceDN w:val="0"/>
      <w:adjustRightInd w:val="0"/>
    </w:pPr>
    <w:rPr>
      <w:rFonts w:ascii="Arial" w:eastAsia="Calibri" w:hAnsi="Arial" w:cs="Times New Roman"/>
    </w:rPr>
  </w:style>
  <w:style w:type="character" w:customStyle="1" w:styleId="NormalUnderlineChar1">
    <w:name w:val="Normal Underline Char1"/>
    <w:basedOn w:val="DefaultParagraphFont"/>
    <w:rsid w:val="005D0E7E"/>
    <w:rPr>
      <w:szCs w:val="24"/>
      <w:u w:val="single"/>
      <w:lang w:val="en-US" w:eastAsia="en-US" w:bidi="ar-SA"/>
    </w:rPr>
  </w:style>
  <w:style w:type="paragraph" w:customStyle="1" w:styleId="NormalUnderline">
    <w:name w:val="Normal Underline"/>
    <w:basedOn w:val="Normal"/>
    <w:qFormat/>
    <w:rsid w:val="005D0E7E"/>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5D0E7E"/>
    <w:rPr>
      <w:sz w:val="18"/>
      <w:szCs w:val="18"/>
      <w:u w:val="thick"/>
    </w:rPr>
  </w:style>
  <w:style w:type="character" w:customStyle="1" w:styleId="ft0">
    <w:name w:val="ft0"/>
    <w:basedOn w:val="DefaultParagraphFont"/>
    <w:rsid w:val="005D0E7E"/>
  </w:style>
  <w:style w:type="character" w:customStyle="1" w:styleId="ft1">
    <w:name w:val="ft1"/>
    <w:basedOn w:val="DefaultParagraphFont"/>
    <w:rsid w:val="005D0E7E"/>
  </w:style>
  <w:style w:type="character" w:customStyle="1" w:styleId="dateline">
    <w:name w:val="dateline"/>
    <w:basedOn w:val="DefaultParagraphFont"/>
    <w:rsid w:val="005D0E7E"/>
  </w:style>
  <w:style w:type="character" w:customStyle="1" w:styleId="address">
    <w:name w:val="address"/>
    <w:basedOn w:val="DefaultParagraphFont"/>
    <w:rsid w:val="005D0E7E"/>
  </w:style>
  <w:style w:type="paragraph" w:customStyle="1" w:styleId="printerheadline">
    <w:name w:val="printer_headline"/>
    <w:basedOn w:val="Normal"/>
    <w:rsid w:val="005D0E7E"/>
    <w:pPr>
      <w:tabs>
        <w:tab w:val="left" w:pos="9450"/>
      </w:tabs>
      <w:spacing w:before="100" w:beforeAutospacing="1" w:after="100" w:afterAutospacing="1"/>
    </w:pPr>
    <w:rPr>
      <w:rFonts w:ascii="Times New Roman" w:eastAsia="Calibri" w:hAnsi="Times New Roman" w:cs="Times New Roman"/>
    </w:rPr>
  </w:style>
  <w:style w:type="paragraph" w:customStyle="1" w:styleId="tagline">
    <w:name w:val="tagline"/>
    <w:basedOn w:val="Normal"/>
    <w:rsid w:val="005D0E7E"/>
    <w:pPr>
      <w:tabs>
        <w:tab w:val="left" w:pos="9450"/>
      </w:tabs>
      <w:spacing w:before="100" w:beforeAutospacing="1" w:after="100" w:afterAutospacing="1"/>
    </w:pPr>
    <w:rPr>
      <w:rFonts w:ascii="Times New Roman" w:eastAsia="Calibri" w:hAnsi="Times New Roman" w:cs="Times New Roman"/>
    </w:rPr>
  </w:style>
  <w:style w:type="paragraph" w:customStyle="1" w:styleId="info">
    <w:name w:val="info"/>
    <w:basedOn w:val="Normal"/>
    <w:rsid w:val="005D0E7E"/>
    <w:pPr>
      <w:tabs>
        <w:tab w:val="left" w:pos="9450"/>
      </w:tabs>
      <w:spacing w:before="100" w:beforeAutospacing="1" w:after="100" w:afterAutospacing="1"/>
    </w:pPr>
    <w:rPr>
      <w:rFonts w:ascii="Times New Roman" w:eastAsia="Calibri" w:hAnsi="Times New Roman" w:cs="Times New Roman"/>
    </w:rPr>
  </w:style>
  <w:style w:type="paragraph" w:customStyle="1" w:styleId="help">
    <w:name w:val="help"/>
    <w:basedOn w:val="Normal"/>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sponsoredadtext">
    <w:name w:val="sponsoredadtext"/>
    <w:basedOn w:val="DefaultParagraphFont"/>
    <w:rsid w:val="005D0E7E"/>
  </w:style>
  <w:style w:type="character" w:customStyle="1" w:styleId="yahoobuzzbadge-form">
    <w:name w:val="yahoobuzzbadge-form"/>
    <w:basedOn w:val="DefaultParagraphFont"/>
    <w:rsid w:val="005D0E7E"/>
  </w:style>
  <w:style w:type="character" w:customStyle="1" w:styleId="sep">
    <w:name w:val="sep"/>
    <w:basedOn w:val="DefaultParagraphFont"/>
    <w:rsid w:val="005D0E7E"/>
  </w:style>
  <w:style w:type="character" w:customStyle="1" w:styleId="rightnowyahoo">
    <w:name w:val="right_now_yahoo"/>
    <w:basedOn w:val="DefaultParagraphFont"/>
    <w:rsid w:val="005D0E7E"/>
  </w:style>
  <w:style w:type="character" w:customStyle="1" w:styleId="byline">
    <w:name w:val="byline"/>
    <w:basedOn w:val="DefaultParagraphFont"/>
    <w:rsid w:val="005D0E7E"/>
  </w:style>
  <w:style w:type="character" w:customStyle="1" w:styleId="BlockTitleCharChar">
    <w:name w:val="Block Title Char Char"/>
    <w:basedOn w:val="DefaultParagraphFont"/>
    <w:rsid w:val="005D0E7E"/>
    <w:rPr>
      <w:rFonts w:cs="Arial"/>
      <w:bCs/>
      <w:kern w:val="32"/>
      <w:sz w:val="36"/>
      <w:szCs w:val="36"/>
      <w:u w:val="single"/>
      <w:lang w:val="en-US" w:eastAsia="en-US" w:bidi="ar-SA"/>
    </w:rPr>
  </w:style>
  <w:style w:type="paragraph" w:customStyle="1" w:styleId="Date10">
    <w:name w:val="Date1"/>
    <w:basedOn w:val="Normal"/>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georgia">
    <w:name w:val="georgia"/>
    <w:basedOn w:val="DefaultParagraphFont"/>
    <w:rsid w:val="005D0E7E"/>
  </w:style>
  <w:style w:type="character" w:customStyle="1" w:styleId="isdefault">
    <w:name w:val="isdefault"/>
    <w:basedOn w:val="DefaultParagraphFont"/>
    <w:rsid w:val="005D0E7E"/>
  </w:style>
  <w:style w:type="character" w:customStyle="1" w:styleId="arial">
    <w:name w:val="arial"/>
    <w:basedOn w:val="DefaultParagraphFont"/>
    <w:rsid w:val="005D0E7E"/>
  </w:style>
  <w:style w:type="character" w:customStyle="1" w:styleId="pipe">
    <w:name w:val="pipe"/>
    <w:basedOn w:val="DefaultParagraphFont"/>
    <w:rsid w:val="005D0E7E"/>
  </w:style>
  <w:style w:type="paragraph" w:customStyle="1" w:styleId="dtlcomment">
    <w:name w:val="dtlcomment"/>
    <w:basedOn w:val="Normal"/>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source">
    <w:name w:val="source"/>
    <w:basedOn w:val="DefaultParagraphFont"/>
    <w:rsid w:val="005D0E7E"/>
  </w:style>
  <w:style w:type="character" w:customStyle="1" w:styleId="left">
    <w:name w:val="left"/>
    <w:basedOn w:val="DefaultParagraphFont"/>
    <w:rsid w:val="005D0E7E"/>
  </w:style>
  <w:style w:type="character" w:customStyle="1" w:styleId="right">
    <w:name w:val="right"/>
    <w:basedOn w:val="DefaultParagraphFont"/>
    <w:rsid w:val="005D0E7E"/>
  </w:style>
  <w:style w:type="character" w:customStyle="1" w:styleId="writername">
    <w:name w:val="writername"/>
    <w:basedOn w:val="DefaultParagraphFont"/>
    <w:rsid w:val="005D0E7E"/>
  </w:style>
  <w:style w:type="paragraph" w:customStyle="1" w:styleId="hn-byline">
    <w:name w:val="hn-byline"/>
    <w:basedOn w:val="Normal"/>
    <w:rsid w:val="005D0E7E"/>
    <w:pPr>
      <w:tabs>
        <w:tab w:val="left" w:pos="9450"/>
      </w:tabs>
      <w:spacing w:before="100" w:beforeAutospacing="1" w:after="100" w:afterAutospacing="1"/>
    </w:pPr>
    <w:rPr>
      <w:rFonts w:ascii="Times New Roman" w:eastAsia="Calibri" w:hAnsi="Times New Roman" w:cs="Times New Roman"/>
    </w:rPr>
  </w:style>
  <w:style w:type="character" w:customStyle="1" w:styleId="hn-date">
    <w:name w:val="hn-date"/>
    <w:basedOn w:val="DefaultParagraphFont"/>
    <w:rsid w:val="005D0E7E"/>
  </w:style>
  <w:style w:type="character" w:customStyle="1" w:styleId="createdate">
    <w:name w:val="createdate"/>
    <w:basedOn w:val="DefaultParagraphFont"/>
    <w:rsid w:val="005D0E7E"/>
  </w:style>
  <w:style w:type="character" w:customStyle="1" w:styleId="CharChar18">
    <w:name w:val="Char Char18"/>
    <w:basedOn w:val="DefaultParagraphFont"/>
    <w:rsid w:val="005D0E7E"/>
    <w:rPr>
      <w:sz w:val="16"/>
      <w:szCs w:val="24"/>
      <w:lang w:val="en-US" w:eastAsia="en-US" w:bidi="ar-SA"/>
    </w:rPr>
  </w:style>
  <w:style w:type="character" w:customStyle="1" w:styleId="CharChar24">
    <w:name w:val="Char Char24"/>
    <w:basedOn w:val="DefaultParagraphFont"/>
    <w:rsid w:val="005D0E7E"/>
    <w:rPr>
      <w:b/>
      <w:bCs/>
      <w:sz w:val="28"/>
      <w:szCs w:val="28"/>
      <w:lang w:val="en-US" w:eastAsia="en-US" w:bidi="ar-SA"/>
    </w:rPr>
  </w:style>
  <w:style w:type="character" w:customStyle="1" w:styleId="ln2">
    <w:name w:val="ln2"/>
    <w:basedOn w:val="DefaultParagraphFont"/>
    <w:rsid w:val="005D0E7E"/>
  </w:style>
  <w:style w:type="character" w:customStyle="1" w:styleId="Aunderline">
    <w:name w:val="Aunderline"/>
    <w:basedOn w:val="DefaultParagraphFont"/>
    <w:qFormat/>
    <w:rsid w:val="005D0E7E"/>
    <w:rPr>
      <w:rFonts w:ascii="Times New Roman" w:hAnsi="Times New Roman" w:cs="Times New Roman"/>
      <w:w w:val="106"/>
      <w:sz w:val="20"/>
      <w:szCs w:val="20"/>
      <w:u w:val="single"/>
    </w:rPr>
  </w:style>
  <w:style w:type="character" w:customStyle="1" w:styleId="CharChar4">
    <w:name w:val="Char Char4"/>
    <w:basedOn w:val="DefaultParagraphFont"/>
    <w:rsid w:val="005D0E7E"/>
    <w:rPr>
      <w:rFonts w:cs="Arial"/>
      <w:b/>
      <w:bCs/>
      <w:iCs/>
      <w:szCs w:val="28"/>
      <w:lang w:val="en-US" w:eastAsia="en-US" w:bidi="ar-SA"/>
    </w:rPr>
  </w:style>
  <w:style w:type="character" w:customStyle="1" w:styleId="CharChar3">
    <w:name w:val="Char Char3"/>
    <w:basedOn w:val="DefaultParagraphFont"/>
    <w:rsid w:val="005D0E7E"/>
    <w:rPr>
      <w:rFonts w:cs="Arial"/>
      <w:bCs/>
      <w:u w:val="single"/>
    </w:rPr>
  </w:style>
  <w:style w:type="paragraph" w:customStyle="1" w:styleId="StyleStyle1">
    <w:name w:val="Style Style1 +"/>
    <w:basedOn w:val="Normal"/>
    <w:rsid w:val="005D0E7E"/>
    <w:rPr>
      <w:rFonts w:ascii="Times New Roman" w:eastAsia="Calibri" w:hAnsi="Times New Roman" w:cs="Times New Roman"/>
    </w:rPr>
  </w:style>
  <w:style w:type="character" w:customStyle="1" w:styleId="StyleStyle1Char">
    <w:name w:val="Style Style1 + Char"/>
    <w:basedOn w:val="Style1Char"/>
    <w:rsid w:val="005D0E7E"/>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5D0E7E"/>
    <w:rPr>
      <w:rFonts w:ascii="Times New Roman" w:eastAsia="Times New Roman" w:hAnsi="Times New Roman" w:cs="Times New Roman"/>
      <w:b/>
      <w:bCs/>
      <w:sz w:val="20"/>
      <w:szCs w:val="26"/>
    </w:rPr>
  </w:style>
  <w:style w:type="character" w:customStyle="1" w:styleId="editorname">
    <w:name w:val="editorname"/>
    <w:basedOn w:val="DefaultParagraphFont"/>
    <w:rsid w:val="005D0E7E"/>
  </w:style>
  <w:style w:type="character" w:customStyle="1" w:styleId="Card10f2Char">
    <w:name w:val="Card.10.f2 Char"/>
    <w:basedOn w:val="DefaultParagraphFont"/>
    <w:rsid w:val="005D0E7E"/>
    <w:rPr>
      <w:rFonts w:ascii="Times New Roman" w:eastAsia="Calibri" w:hAnsi="Times New Roman" w:cs="Times New Roman"/>
      <w:sz w:val="20"/>
      <w:szCs w:val="20"/>
    </w:rPr>
  </w:style>
  <w:style w:type="character" w:customStyle="1" w:styleId="yshortcuts">
    <w:name w:val="yshortcuts"/>
    <w:basedOn w:val="DefaultParagraphFont"/>
    <w:rsid w:val="005D0E7E"/>
  </w:style>
  <w:style w:type="character" w:customStyle="1" w:styleId="CharChar17">
    <w:name w:val="Char Char17"/>
    <w:basedOn w:val="DefaultParagraphFont"/>
    <w:rsid w:val="005D0E7E"/>
    <w:rPr>
      <w:rFonts w:ascii="Cambria" w:hAnsi="Cambria"/>
      <w:lang w:val="en-US" w:eastAsia="en-US" w:bidi="ar-SA"/>
    </w:rPr>
  </w:style>
  <w:style w:type="character" w:customStyle="1" w:styleId="CharChar16">
    <w:name w:val="Char Char16"/>
    <w:basedOn w:val="DefaultParagraphFont"/>
    <w:rsid w:val="005D0E7E"/>
    <w:rPr>
      <w:rFonts w:ascii="Cambria" w:hAnsi="Cambria"/>
      <w:lang w:val="en-US" w:eastAsia="en-US" w:bidi="ar-SA"/>
    </w:rPr>
  </w:style>
  <w:style w:type="character" w:customStyle="1" w:styleId="CharChar15">
    <w:name w:val="Char Char15"/>
    <w:basedOn w:val="CharChar16"/>
    <w:rsid w:val="005D0E7E"/>
    <w:rPr>
      <w:rFonts w:ascii="Cambria" w:hAnsi="Cambria"/>
      <w:b/>
      <w:bCs/>
      <w:lang w:val="en-US" w:eastAsia="en-US" w:bidi="ar-SA"/>
    </w:rPr>
  </w:style>
  <w:style w:type="character" w:customStyle="1" w:styleId="CharChar14">
    <w:name w:val="Char Char14"/>
    <w:basedOn w:val="DefaultParagraphFont"/>
    <w:rsid w:val="005D0E7E"/>
    <w:rPr>
      <w:rFonts w:ascii="Tahoma" w:hAnsi="Tahoma" w:cs="Tahoma"/>
      <w:sz w:val="16"/>
      <w:szCs w:val="16"/>
      <w:lang w:val="en-US" w:eastAsia="en-US" w:bidi="ar-SA"/>
    </w:rPr>
  </w:style>
  <w:style w:type="character" w:customStyle="1" w:styleId="CharChar13">
    <w:name w:val="Char Char13"/>
    <w:basedOn w:val="DefaultParagraphFont"/>
    <w:rsid w:val="005D0E7E"/>
    <w:rPr>
      <w:rFonts w:ascii="Cambria" w:hAnsi="Cambria"/>
      <w:lang w:val="en-US" w:eastAsia="en-US" w:bidi="ar-SA"/>
    </w:rPr>
  </w:style>
  <w:style w:type="paragraph" w:customStyle="1" w:styleId="normalChar">
    <w:name w:val="normal Char"/>
    <w:basedOn w:val="Normal"/>
    <w:rsid w:val="005D0E7E"/>
    <w:rPr>
      <w:rFonts w:ascii="Times New Roman" w:eastAsia="Calibri" w:hAnsi="Times New Roman" w:cs="Times New Roman"/>
    </w:rPr>
  </w:style>
  <w:style w:type="character" w:customStyle="1" w:styleId="cardtextsmallCharChar">
    <w:name w:val="card text small Char Char"/>
    <w:basedOn w:val="DefaultParagraphFont"/>
    <w:rsid w:val="005D0E7E"/>
    <w:rPr>
      <w:rFonts w:ascii="Arial Narrow" w:hAnsi="Arial Narrow" w:cs="Times New Roman"/>
      <w:sz w:val="16"/>
    </w:rPr>
  </w:style>
  <w:style w:type="character" w:customStyle="1" w:styleId="reportbody1">
    <w:name w:val="reportbody1"/>
    <w:basedOn w:val="DefaultParagraphFont"/>
    <w:rsid w:val="005D0E7E"/>
    <w:rPr>
      <w:rFonts w:ascii="Tahoma" w:hAnsi="Tahoma" w:cs="Tahoma" w:hint="default"/>
      <w:color w:val="000000"/>
      <w:sz w:val="14"/>
      <w:szCs w:val="14"/>
    </w:rPr>
  </w:style>
  <w:style w:type="character" w:customStyle="1" w:styleId="articleheadline">
    <w:name w:val="articleheadline"/>
    <w:basedOn w:val="DefaultParagraphFont"/>
    <w:rsid w:val="005D0E7E"/>
  </w:style>
  <w:style w:type="character" w:customStyle="1" w:styleId="TagChar4">
    <w:name w:val="Tag Char4"/>
    <w:basedOn w:val="DefaultParagraphFont"/>
    <w:rsid w:val="005D0E7E"/>
    <w:rPr>
      <w:b/>
      <w:sz w:val="26"/>
      <w:szCs w:val="24"/>
      <w:lang w:val="en-US" w:eastAsia="en-US" w:bidi="ar-SA"/>
    </w:rPr>
  </w:style>
  <w:style w:type="paragraph" w:customStyle="1" w:styleId="UnderlineText">
    <w:name w:val="Underline Text"/>
    <w:basedOn w:val="Normal"/>
    <w:qFormat/>
    <w:rsid w:val="005D0E7E"/>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5D0E7E"/>
    <w:rPr>
      <w:u w:val="thick"/>
    </w:rPr>
  </w:style>
  <w:style w:type="paragraph" w:customStyle="1" w:styleId="SmallTextGaramond">
    <w:name w:val="Small Text Garamond"/>
    <w:basedOn w:val="Normal"/>
    <w:rsid w:val="005D0E7E"/>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5D0E7E"/>
    <w:pPr>
      <w:widowControl w:val="0"/>
      <w:autoSpaceDE w:val="0"/>
      <w:autoSpaceDN w:val="0"/>
      <w:adjustRightInd w:val="0"/>
      <w:spacing w:line="220" w:lineRule="atLeast"/>
    </w:pPr>
    <w:rPr>
      <w:rFonts w:ascii="Stone Serif" w:eastAsia="Calibri" w:hAnsi="Stone Serif" w:cs="Times New Roman"/>
    </w:rPr>
  </w:style>
  <w:style w:type="paragraph" w:customStyle="1" w:styleId="2ndOrderPara">
    <w:name w:val="2nd Order Para"/>
    <w:basedOn w:val="Normal"/>
    <w:next w:val="Normal"/>
    <w:qFormat/>
    <w:rsid w:val="005D0E7E"/>
    <w:pPr>
      <w:autoSpaceDE w:val="0"/>
      <w:autoSpaceDN w:val="0"/>
      <w:adjustRightInd w:val="0"/>
      <w:spacing w:before="120"/>
    </w:pPr>
    <w:rPr>
      <w:rFonts w:ascii="Times New Roman" w:eastAsia="Calibri" w:hAnsi="Times New Roman" w:cs="Times New Roman"/>
    </w:rPr>
  </w:style>
  <w:style w:type="paragraph" w:customStyle="1" w:styleId="3rdOrderPara">
    <w:name w:val="3rd Order Para"/>
    <w:basedOn w:val="Normal"/>
    <w:next w:val="Normal"/>
    <w:qFormat/>
    <w:rsid w:val="005D0E7E"/>
    <w:pPr>
      <w:autoSpaceDE w:val="0"/>
      <w:autoSpaceDN w:val="0"/>
      <w:adjustRightInd w:val="0"/>
      <w:spacing w:before="120"/>
    </w:pPr>
    <w:rPr>
      <w:rFonts w:ascii="Times New Roman" w:eastAsia="Calibri" w:hAnsi="Times New Roman" w:cs="Times New Roman"/>
    </w:rPr>
  </w:style>
  <w:style w:type="paragraph" w:customStyle="1" w:styleId="Normal-SIGN2">
    <w:name w:val="Normal-SIGN2"/>
    <w:basedOn w:val="Default"/>
    <w:next w:val="Default"/>
    <w:qFormat/>
    <w:rsid w:val="005D0E7E"/>
    <w:rPr>
      <w:rFonts w:eastAsia="SimSun"/>
    </w:rPr>
  </w:style>
  <w:style w:type="paragraph" w:customStyle="1" w:styleId="u-intro">
    <w:name w:val="u-intro"/>
    <w:basedOn w:val="Normal"/>
    <w:qFormat/>
    <w:rsid w:val="005D0E7E"/>
    <w:pPr>
      <w:spacing w:before="100" w:beforeAutospacing="1" w:after="100" w:afterAutospacing="1"/>
    </w:pPr>
    <w:rPr>
      <w:rFonts w:ascii="Times New Roman" w:eastAsia="Calibri" w:hAnsi="Times New Roman" w:cs="Times New Roman"/>
    </w:rPr>
  </w:style>
  <w:style w:type="character" w:customStyle="1" w:styleId="u-byline">
    <w:name w:val="u-byline"/>
    <w:basedOn w:val="DefaultParagraphFont"/>
    <w:rsid w:val="005D0E7E"/>
  </w:style>
  <w:style w:type="character" w:customStyle="1" w:styleId="NothingChar">
    <w:name w:val="Nothing Char"/>
    <w:basedOn w:val="DefaultParagraphFont"/>
    <w:rsid w:val="005D0E7E"/>
    <w:rPr>
      <w:sz w:val="16"/>
      <w:lang w:val="en-US" w:eastAsia="en-US" w:bidi="ar-SA"/>
    </w:rPr>
  </w:style>
  <w:style w:type="character" w:customStyle="1" w:styleId="story">
    <w:name w:val="story"/>
    <w:basedOn w:val="DefaultParagraphFont"/>
    <w:rsid w:val="005D0E7E"/>
  </w:style>
  <w:style w:type="character" w:customStyle="1" w:styleId="articlebya">
    <w:name w:val="articleby_a"/>
    <w:basedOn w:val="DefaultParagraphFont"/>
    <w:rsid w:val="005D0E7E"/>
  </w:style>
  <w:style w:type="character" w:customStyle="1" w:styleId="popupwinby">
    <w:name w:val="popupwinby"/>
    <w:basedOn w:val="DefaultParagraphFont"/>
    <w:rsid w:val="005D0E7E"/>
  </w:style>
  <w:style w:type="character" w:customStyle="1" w:styleId="storyheader">
    <w:name w:val="storyheader"/>
    <w:basedOn w:val="DefaultParagraphFont"/>
    <w:rsid w:val="005D0E7E"/>
  </w:style>
  <w:style w:type="character" w:customStyle="1" w:styleId="marron">
    <w:name w:val="marron"/>
    <w:basedOn w:val="DefaultParagraphFont"/>
    <w:rsid w:val="005D0E7E"/>
  </w:style>
  <w:style w:type="character" w:customStyle="1" w:styleId="UnderlineChar4Char">
    <w:name w:val="Underline Char4 Char"/>
    <w:basedOn w:val="DefaultParagraphFont"/>
    <w:link w:val="UnderlineChar4"/>
    <w:rsid w:val="005D0E7E"/>
    <w:rPr>
      <w:szCs w:val="24"/>
      <w:u w:val="single"/>
    </w:rPr>
  </w:style>
  <w:style w:type="character" w:customStyle="1" w:styleId="BoldandUnderlineChar3Char2">
    <w:name w:val="Bold and Underline Char3 Char2"/>
    <w:basedOn w:val="DefaultParagraphFont"/>
    <w:link w:val="BoldandUnderlineChar3"/>
    <w:rsid w:val="005D0E7E"/>
    <w:rPr>
      <w:b/>
      <w:szCs w:val="24"/>
      <w:u w:val="single"/>
    </w:rPr>
  </w:style>
  <w:style w:type="character" w:customStyle="1" w:styleId="LanguageChar">
    <w:name w:val="Language Char"/>
    <w:basedOn w:val="DefaultParagraphFont"/>
    <w:rsid w:val="005D0E7E"/>
    <w:rPr>
      <w:strike/>
      <w:noProof w:val="0"/>
      <w:sz w:val="16"/>
      <w:szCs w:val="16"/>
      <w:lang w:val="en-US" w:eastAsia="en-US" w:bidi="ar-SA"/>
    </w:rPr>
  </w:style>
  <w:style w:type="paragraph" w:customStyle="1" w:styleId="StyleNormalWeb10pt">
    <w:name w:val="Style Normal (Web) + 10 pt"/>
    <w:basedOn w:val="NormalWeb"/>
    <w:next w:val="Normal"/>
    <w:qFormat/>
    <w:rsid w:val="005D0E7E"/>
    <w:pPr>
      <w:spacing w:line="259" w:lineRule="auto"/>
    </w:pPr>
    <w:rPr>
      <w:rFonts w:eastAsia="Calibri"/>
      <w:szCs w:val="20"/>
      <w:lang w:eastAsia="en-US"/>
    </w:rPr>
  </w:style>
  <w:style w:type="character" w:customStyle="1" w:styleId="StyleNormalWeb10ptChar">
    <w:name w:val="Style Normal (Web) + 10 pt Char"/>
    <w:basedOn w:val="DefaultParagraphFont"/>
    <w:rsid w:val="005D0E7E"/>
    <w:rPr>
      <w:szCs w:val="24"/>
      <w:lang w:val="en-US" w:eastAsia="en-US" w:bidi="ar-SA"/>
    </w:rPr>
  </w:style>
  <w:style w:type="paragraph" w:customStyle="1" w:styleId="TagCiteShells">
    <w:name w:val="Tag/Cite/Shells"/>
    <w:basedOn w:val="Normal"/>
    <w:qFormat/>
    <w:rsid w:val="005D0E7E"/>
    <w:rPr>
      <w:rFonts w:ascii="Times New Roman" w:eastAsia="Calibri" w:hAnsi="Times New Roman" w:cs="Times New Roman"/>
      <w:b/>
      <w:szCs w:val="20"/>
    </w:rPr>
  </w:style>
  <w:style w:type="paragraph" w:customStyle="1" w:styleId="DefinitionTerm">
    <w:name w:val="Definition Term"/>
    <w:basedOn w:val="Normal"/>
    <w:next w:val="Normal"/>
    <w:qFormat/>
    <w:rsid w:val="005D0E7E"/>
    <w:rPr>
      <w:rFonts w:ascii="Times New Roman" w:eastAsia="Calibri" w:hAnsi="Times New Roman" w:cs="Times New Roman"/>
      <w:snapToGrid w:val="0"/>
      <w:szCs w:val="20"/>
    </w:rPr>
  </w:style>
  <w:style w:type="paragraph" w:customStyle="1" w:styleId="Style6">
    <w:name w:val="Style6"/>
    <w:basedOn w:val="Normal"/>
    <w:link w:val="Style6Char"/>
    <w:qFormat/>
    <w:rsid w:val="005D0E7E"/>
    <w:rPr>
      <w:rFonts w:ascii="Times New Roman" w:eastAsia="Calibri" w:hAnsi="Times New Roman" w:cs="Times New Roman"/>
      <w:color w:val="000000"/>
      <w:szCs w:val="20"/>
    </w:rPr>
  </w:style>
  <w:style w:type="character" w:customStyle="1" w:styleId="Style3CharChar">
    <w:name w:val="Style3 Char Char"/>
    <w:basedOn w:val="DefaultParagraphFont"/>
    <w:rsid w:val="005D0E7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D0E7E"/>
    <w:pPr>
      <w:suppressAutoHyphens/>
      <w:contextualSpacing/>
    </w:pPr>
    <w:rPr>
      <w:rFonts w:ascii="Times New Roman" w:eastAsia="SimSun" w:hAnsi="Times New Roman" w:cs="Times New Roman"/>
      <w:bCs/>
      <w:sz w:val="20"/>
      <w:lang w:eastAsia="zh-CN"/>
    </w:rPr>
  </w:style>
  <w:style w:type="character" w:customStyle="1" w:styleId="NormalChar0">
    <w:name w:val="Normal Char"/>
    <w:basedOn w:val="DefaultParagraphFont"/>
    <w:rsid w:val="005D0E7E"/>
    <w:rPr>
      <w:lang w:eastAsia="en-US"/>
    </w:rPr>
  </w:style>
  <w:style w:type="paragraph" w:customStyle="1" w:styleId="Taglines">
    <w:name w:val="Taglines"/>
    <w:basedOn w:val="Heading2"/>
    <w:rsid w:val="005D0E7E"/>
    <w:pPr>
      <w:widowControl w:val="0"/>
      <w:suppressAutoHyphens/>
      <w:spacing w:before="240"/>
      <w:contextualSpacing/>
    </w:pPr>
    <w:rPr>
      <w:rFonts w:ascii="Times New Roman" w:eastAsia="Calibri" w:hAnsi="Times New Roman" w:cs="Arial"/>
      <w:b w:val="0"/>
      <w:bCs/>
      <w:iCs/>
      <w:szCs w:val="22"/>
    </w:rPr>
  </w:style>
  <w:style w:type="character" w:customStyle="1" w:styleId="TaglinesChar">
    <w:name w:val="Taglines Char"/>
    <w:basedOn w:val="DefaultParagraphFont"/>
    <w:rsid w:val="005D0E7E"/>
    <w:rPr>
      <w:rFonts w:cs="Arial"/>
      <w:bCs/>
      <w:iCs/>
      <w:szCs w:val="22"/>
      <w:lang w:val="en-US" w:eastAsia="en-US" w:bidi="ar-SA"/>
    </w:rPr>
  </w:style>
  <w:style w:type="paragraph" w:customStyle="1" w:styleId="bodytextfp">
    <w:name w:val="bodytextfp"/>
    <w:basedOn w:val="Normal"/>
    <w:uiPriority w:val="99"/>
    <w:qFormat/>
    <w:rsid w:val="005D0E7E"/>
    <w:pPr>
      <w:spacing w:before="100" w:beforeAutospacing="1" w:after="100" w:afterAutospacing="1"/>
    </w:pPr>
    <w:rPr>
      <w:rFonts w:ascii="Times New Roman" w:eastAsia="Calibri" w:hAnsi="Times New Roman" w:cs="Times New Roman"/>
    </w:rPr>
  </w:style>
  <w:style w:type="paragraph" w:customStyle="1" w:styleId="listterm">
    <w:name w:val="listterm"/>
    <w:basedOn w:val="Normal"/>
    <w:rsid w:val="005D0E7E"/>
    <w:pPr>
      <w:spacing w:before="100" w:beforeAutospacing="1" w:after="100" w:afterAutospacing="1"/>
    </w:pPr>
    <w:rPr>
      <w:rFonts w:ascii="Times New Roman" w:eastAsia="Calibri" w:hAnsi="Times New Roman" w:cs="Times New Roman"/>
    </w:rPr>
  </w:style>
  <w:style w:type="paragraph" w:customStyle="1" w:styleId="attribution">
    <w:name w:val="attribution"/>
    <w:basedOn w:val="Normal"/>
    <w:uiPriority w:val="99"/>
    <w:qFormat/>
    <w:rsid w:val="005D0E7E"/>
    <w:pPr>
      <w:spacing w:before="100" w:beforeAutospacing="1" w:after="100" w:afterAutospacing="1"/>
    </w:pPr>
    <w:rPr>
      <w:rFonts w:ascii="Times New Roman" w:eastAsia="Calibri" w:hAnsi="Times New Roman" w:cs="Times New Roman"/>
    </w:rPr>
  </w:style>
  <w:style w:type="paragraph" w:customStyle="1" w:styleId="more">
    <w:name w:val="more"/>
    <w:basedOn w:val="Normal"/>
    <w:uiPriority w:val="99"/>
    <w:qFormat/>
    <w:rsid w:val="005D0E7E"/>
    <w:pPr>
      <w:spacing w:before="100" w:beforeAutospacing="1" w:after="100" w:afterAutospacing="1"/>
    </w:pPr>
    <w:rPr>
      <w:rFonts w:ascii="Times New Roman" w:eastAsia="Calibri" w:hAnsi="Times New Roman" w:cs="Times New Roman"/>
    </w:rPr>
  </w:style>
  <w:style w:type="paragraph" w:styleId="TOCHeading">
    <w:name w:val="TOC Heading"/>
    <w:basedOn w:val="Heading1"/>
    <w:next w:val="Normal"/>
    <w:uiPriority w:val="39"/>
    <w:qFormat/>
    <w:rsid w:val="005D0E7E"/>
    <w:pPr>
      <w:suppressAutoHyphens/>
      <w:spacing w:line="276" w:lineRule="auto"/>
      <w:contextualSpacing/>
      <w:jc w:val="left"/>
      <w:outlineLvl w:val="9"/>
    </w:pPr>
    <w:rPr>
      <w:rFonts w:ascii="Cambria" w:eastAsia="Times New Roman" w:hAnsi="Cambria" w:cs="Times New Roman"/>
      <w:bCs/>
      <w:caps/>
      <w:color w:val="365F91"/>
    </w:rPr>
  </w:style>
  <w:style w:type="character" w:customStyle="1" w:styleId="WW8Num2z0">
    <w:name w:val="WW8Num2z0"/>
    <w:rsid w:val="005D0E7E"/>
    <w:rPr>
      <w:rFonts w:ascii="Garamond" w:hAnsi="Garamond"/>
    </w:rPr>
  </w:style>
  <w:style w:type="character" w:customStyle="1" w:styleId="WW8Num3z0">
    <w:name w:val="WW8Num3z0"/>
    <w:rsid w:val="005D0E7E"/>
    <w:rPr>
      <w:rFonts w:ascii="Garamond" w:hAnsi="Garamond"/>
    </w:rPr>
  </w:style>
  <w:style w:type="character" w:customStyle="1" w:styleId="WW8Num4z1">
    <w:name w:val="WW8Num4z1"/>
    <w:rsid w:val="005D0E7E"/>
    <w:rPr>
      <w:rFonts w:ascii="Garamond" w:hAnsi="Garamond"/>
    </w:rPr>
  </w:style>
  <w:style w:type="character" w:customStyle="1" w:styleId="WW8Num5z0">
    <w:name w:val="WW8Num5z0"/>
    <w:rsid w:val="005D0E7E"/>
    <w:rPr>
      <w:rFonts w:ascii="Garamond" w:hAnsi="Garamond"/>
    </w:rPr>
  </w:style>
  <w:style w:type="character" w:customStyle="1" w:styleId="WW8Num6z0">
    <w:name w:val="WW8Num6z0"/>
    <w:rsid w:val="005D0E7E"/>
    <w:rPr>
      <w:rFonts w:ascii="Symbol" w:hAnsi="Symbol"/>
    </w:rPr>
  </w:style>
  <w:style w:type="character" w:customStyle="1" w:styleId="WW8Num7z0">
    <w:name w:val="WW8Num7z0"/>
    <w:rsid w:val="005D0E7E"/>
    <w:rPr>
      <w:rFonts w:ascii="Symbol" w:hAnsi="Symbol"/>
    </w:rPr>
  </w:style>
  <w:style w:type="character" w:customStyle="1" w:styleId="WW8Num8z0">
    <w:name w:val="WW8Num8z0"/>
    <w:rsid w:val="005D0E7E"/>
    <w:rPr>
      <w:rFonts w:ascii="Symbol" w:hAnsi="Symbol"/>
    </w:rPr>
  </w:style>
  <w:style w:type="character" w:customStyle="1" w:styleId="WW8Num9z0">
    <w:name w:val="WW8Num9z0"/>
    <w:rsid w:val="005D0E7E"/>
    <w:rPr>
      <w:rFonts w:ascii="Symbol" w:hAnsi="Symbol"/>
    </w:rPr>
  </w:style>
  <w:style w:type="character" w:customStyle="1" w:styleId="WW8Num10z0">
    <w:name w:val="WW8Num10z0"/>
    <w:rsid w:val="005D0E7E"/>
    <w:rPr>
      <w:rFonts w:ascii="Garamond" w:hAnsi="Garamond"/>
    </w:rPr>
  </w:style>
  <w:style w:type="character" w:customStyle="1" w:styleId="WW8Num11z1">
    <w:name w:val="WW8Num11z1"/>
    <w:rsid w:val="005D0E7E"/>
    <w:rPr>
      <w:rFonts w:ascii="Garamond" w:hAnsi="Garamond"/>
    </w:rPr>
  </w:style>
  <w:style w:type="character" w:customStyle="1" w:styleId="Absatz-Standardschriftart">
    <w:name w:val="Absatz-Standardschriftart"/>
    <w:rsid w:val="005D0E7E"/>
  </w:style>
  <w:style w:type="character" w:customStyle="1" w:styleId="WW-Absatz-Standardschriftart">
    <w:name w:val="WW-Absatz-Standardschriftart"/>
    <w:rsid w:val="005D0E7E"/>
  </w:style>
  <w:style w:type="character" w:customStyle="1" w:styleId="WW-Absatz-Standardschriftart1">
    <w:name w:val="WW-Absatz-Standardschriftart1"/>
    <w:rsid w:val="005D0E7E"/>
  </w:style>
  <w:style w:type="character" w:customStyle="1" w:styleId="EndnoteCharacters">
    <w:name w:val="Endnote Characters"/>
    <w:basedOn w:val="DefaultParagraphFont"/>
    <w:rsid w:val="005D0E7E"/>
    <w:rPr>
      <w:position w:val="0"/>
      <w:sz w:val="24"/>
      <w:vertAlign w:val="baseline"/>
    </w:rPr>
  </w:style>
  <w:style w:type="character" w:customStyle="1" w:styleId="WW8Num1z0">
    <w:name w:val="WW8Num1z0"/>
    <w:rsid w:val="005D0E7E"/>
    <w:rPr>
      <w:rFonts w:ascii="Symbol" w:hAnsi="Symbol"/>
    </w:rPr>
  </w:style>
  <w:style w:type="character" w:customStyle="1" w:styleId="WW8Num1z2">
    <w:name w:val="WW8Num1z2"/>
    <w:rsid w:val="005D0E7E"/>
    <w:rPr>
      <w:rFonts w:ascii="Courier New" w:hAnsi="Courier New"/>
    </w:rPr>
  </w:style>
  <w:style w:type="character" w:customStyle="1" w:styleId="WW8Num1z3">
    <w:name w:val="WW8Num1z3"/>
    <w:rsid w:val="005D0E7E"/>
    <w:rPr>
      <w:rFonts w:ascii="Wingdings" w:hAnsi="Wingdings"/>
    </w:rPr>
  </w:style>
  <w:style w:type="character" w:customStyle="1" w:styleId="WW8Num11z0">
    <w:name w:val="WW8Num11z0"/>
    <w:rsid w:val="005D0E7E"/>
    <w:rPr>
      <w:rFonts w:ascii="Symbol" w:hAnsi="Symbol"/>
    </w:rPr>
  </w:style>
  <w:style w:type="character" w:customStyle="1" w:styleId="WW8Num83z0">
    <w:name w:val="WW8Num83z0"/>
    <w:rsid w:val="005D0E7E"/>
    <w:rPr>
      <w:rFonts w:ascii="Symbol" w:hAnsi="Symbol"/>
    </w:rPr>
  </w:style>
  <w:style w:type="character" w:customStyle="1" w:styleId="WW8Num83z1">
    <w:name w:val="WW8Num83z1"/>
    <w:rsid w:val="005D0E7E"/>
    <w:rPr>
      <w:rFonts w:ascii="Courier New" w:hAnsi="Courier New"/>
    </w:rPr>
  </w:style>
  <w:style w:type="character" w:customStyle="1" w:styleId="WW8Num83z2">
    <w:name w:val="WW8Num83z2"/>
    <w:rsid w:val="005D0E7E"/>
    <w:rPr>
      <w:rFonts w:ascii="Wingdings" w:hAnsi="Wingdings"/>
    </w:rPr>
  </w:style>
  <w:style w:type="character" w:customStyle="1" w:styleId="WW8Num89z0">
    <w:name w:val="WW8Num89z0"/>
    <w:rsid w:val="005D0E7E"/>
    <w:rPr>
      <w:rFonts w:ascii="Symbol" w:hAnsi="Symbol"/>
      <w:sz w:val="20"/>
    </w:rPr>
  </w:style>
  <w:style w:type="character" w:customStyle="1" w:styleId="WW8Num90z0">
    <w:name w:val="WW8Num90z0"/>
    <w:rsid w:val="005D0E7E"/>
    <w:rPr>
      <w:rFonts w:ascii="Times New Roman" w:eastAsia="Times New Roman" w:hAnsi="Times New Roman" w:cs="Times New Roman"/>
    </w:rPr>
  </w:style>
  <w:style w:type="character" w:customStyle="1" w:styleId="WW8Num92z0">
    <w:name w:val="WW8Num92z0"/>
    <w:rsid w:val="005D0E7E"/>
    <w:rPr>
      <w:rFonts w:ascii="Symbol" w:eastAsia="Times New Roman" w:hAnsi="Symbol"/>
    </w:rPr>
  </w:style>
  <w:style w:type="character" w:customStyle="1" w:styleId="WW8Num92z1">
    <w:name w:val="WW8Num92z1"/>
    <w:rsid w:val="005D0E7E"/>
    <w:rPr>
      <w:rFonts w:ascii="Courier New" w:hAnsi="Courier New"/>
    </w:rPr>
  </w:style>
  <w:style w:type="character" w:customStyle="1" w:styleId="WW8Num92z2">
    <w:name w:val="WW8Num92z2"/>
    <w:rsid w:val="005D0E7E"/>
    <w:rPr>
      <w:rFonts w:ascii="Wingdings" w:hAnsi="Wingdings"/>
    </w:rPr>
  </w:style>
  <w:style w:type="character" w:customStyle="1" w:styleId="WW8Num92z3">
    <w:name w:val="WW8Num92z3"/>
    <w:rsid w:val="005D0E7E"/>
    <w:rPr>
      <w:rFonts w:ascii="Symbol" w:hAnsi="Symbol"/>
    </w:rPr>
  </w:style>
  <w:style w:type="character" w:customStyle="1" w:styleId="WW8Num96z0">
    <w:name w:val="WW8Num96z0"/>
    <w:rsid w:val="005D0E7E"/>
    <w:rPr>
      <w:rFonts w:ascii="Symbol" w:hAnsi="Symbol"/>
      <w:sz w:val="20"/>
    </w:rPr>
  </w:style>
  <w:style w:type="character" w:customStyle="1" w:styleId="WW8Num96z1">
    <w:name w:val="WW8Num96z1"/>
    <w:rsid w:val="005D0E7E"/>
    <w:rPr>
      <w:rFonts w:ascii="Courier New" w:hAnsi="Courier New"/>
      <w:sz w:val="20"/>
    </w:rPr>
  </w:style>
  <w:style w:type="character" w:customStyle="1" w:styleId="WW8Num96z2">
    <w:name w:val="WW8Num96z2"/>
    <w:rsid w:val="005D0E7E"/>
    <w:rPr>
      <w:rFonts w:ascii="Wingdings" w:hAnsi="Wingdings"/>
      <w:sz w:val="20"/>
    </w:rPr>
  </w:style>
  <w:style w:type="character" w:customStyle="1" w:styleId="WW8Num103z0">
    <w:name w:val="WW8Num103z0"/>
    <w:rsid w:val="005D0E7E"/>
    <w:rPr>
      <w:rFonts w:ascii="Symbol" w:hAnsi="Symbol"/>
      <w:sz w:val="20"/>
    </w:rPr>
  </w:style>
  <w:style w:type="character" w:customStyle="1" w:styleId="WW8Num103z1">
    <w:name w:val="WW8Num103z1"/>
    <w:rsid w:val="005D0E7E"/>
    <w:rPr>
      <w:rFonts w:ascii="Courier New" w:hAnsi="Courier New"/>
      <w:sz w:val="20"/>
    </w:rPr>
  </w:style>
  <w:style w:type="character" w:customStyle="1" w:styleId="WW8Num103z2">
    <w:name w:val="WW8Num103z2"/>
    <w:rsid w:val="005D0E7E"/>
    <w:rPr>
      <w:rFonts w:ascii="Wingdings" w:hAnsi="Wingdings"/>
      <w:sz w:val="20"/>
    </w:rPr>
  </w:style>
  <w:style w:type="character" w:customStyle="1" w:styleId="WW8Num108z0">
    <w:name w:val="WW8Num108z0"/>
    <w:rsid w:val="005D0E7E"/>
    <w:rPr>
      <w:rFonts w:ascii="Symbol" w:hAnsi="Symbol"/>
      <w:sz w:val="20"/>
    </w:rPr>
  </w:style>
  <w:style w:type="character" w:customStyle="1" w:styleId="WW8Num108z1">
    <w:name w:val="WW8Num108z1"/>
    <w:rsid w:val="005D0E7E"/>
    <w:rPr>
      <w:rFonts w:ascii="Courier New" w:hAnsi="Courier New"/>
      <w:sz w:val="20"/>
    </w:rPr>
  </w:style>
  <w:style w:type="character" w:customStyle="1" w:styleId="WW8Num108z2">
    <w:name w:val="WW8Num108z2"/>
    <w:rsid w:val="005D0E7E"/>
    <w:rPr>
      <w:rFonts w:ascii="Wingdings" w:hAnsi="Wingdings"/>
      <w:sz w:val="20"/>
    </w:rPr>
  </w:style>
  <w:style w:type="character" w:customStyle="1" w:styleId="WW8Num109z0">
    <w:name w:val="WW8Num109z0"/>
    <w:rsid w:val="005D0E7E"/>
    <w:rPr>
      <w:rFonts w:ascii="Symbol" w:eastAsia="Times New Roman" w:hAnsi="Symbol"/>
    </w:rPr>
  </w:style>
  <w:style w:type="character" w:customStyle="1" w:styleId="WW8Num109z1">
    <w:name w:val="WW8Num109z1"/>
    <w:rsid w:val="005D0E7E"/>
    <w:rPr>
      <w:rFonts w:ascii="Courier New" w:hAnsi="Courier New"/>
    </w:rPr>
  </w:style>
  <w:style w:type="character" w:customStyle="1" w:styleId="WW8Num109z2">
    <w:name w:val="WW8Num109z2"/>
    <w:rsid w:val="005D0E7E"/>
    <w:rPr>
      <w:rFonts w:ascii="Wingdings" w:hAnsi="Wingdings"/>
    </w:rPr>
  </w:style>
  <w:style w:type="character" w:customStyle="1" w:styleId="WW8Num109z3">
    <w:name w:val="WW8Num109z3"/>
    <w:rsid w:val="005D0E7E"/>
    <w:rPr>
      <w:rFonts w:ascii="Symbol" w:hAnsi="Symbol"/>
    </w:rPr>
  </w:style>
  <w:style w:type="character" w:customStyle="1" w:styleId="WW8Num111z0">
    <w:name w:val="WW8Num111z0"/>
    <w:rsid w:val="005D0E7E"/>
    <w:rPr>
      <w:rFonts w:ascii="Symbol" w:hAnsi="Symbol"/>
      <w:sz w:val="20"/>
    </w:rPr>
  </w:style>
  <w:style w:type="character" w:customStyle="1" w:styleId="WW8Num111z1">
    <w:name w:val="WW8Num111z1"/>
    <w:rsid w:val="005D0E7E"/>
    <w:rPr>
      <w:rFonts w:ascii="Courier New" w:hAnsi="Courier New"/>
      <w:sz w:val="20"/>
    </w:rPr>
  </w:style>
  <w:style w:type="character" w:customStyle="1" w:styleId="WW8Num111z2">
    <w:name w:val="WW8Num111z2"/>
    <w:rsid w:val="005D0E7E"/>
    <w:rPr>
      <w:rFonts w:ascii="Wingdings" w:hAnsi="Wingdings"/>
      <w:sz w:val="20"/>
    </w:rPr>
  </w:style>
  <w:style w:type="character" w:customStyle="1" w:styleId="WW8Num117z0">
    <w:name w:val="WW8Num117z0"/>
    <w:rsid w:val="005D0E7E"/>
    <w:rPr>
      <w:rFonts w:ascii="Symbol" w:eastAsia="Times New Roman" w:hAnsi="Symbol"/>
    </w:rPr>
  </w:style>
  <w:style w:type="character" w:customStyle="1" w:styleId="WW8Num117z1">
    <w:name w:val="WW8Num117z1"/>
    <w:rsid w:val="005D0E7E"/>
    <w:rPr>
      <w:rFonts w:ascii="Courier New" w:hAnsi="Courier New"/>
    </w:rPr>
  </w:style>
  <w:style w:type="character" w:customStyle="1" w:styleId="WW8Num117z2">
    <w:name w:val="WW8Num117z2"/>
    <w:rsid w:val="005D0E7E"/>
    <w:rPr>
      <w:rFonts w:ascii="Wingdings" w:hAnsi="Wingdings"/>
    </w:rPr>
  </w:style>
  <w:style w:type="character" w:customStyle="1" w:styleId="WW8Num117z3">
    <w:name w:val="WW8Num117z3"/>
    <w:rsid w:val="005D0E7E"/>
    <w:rPr>
      <w:rFonts w:ascii="Symbol" w:hAnsi="Symbol"/>
    </w:rPr>
  </w:style>
  <w:style w:type="character" w:customStyle="1" w:styleId="WW8Num126z0">
    <w:name w:val="WW8Num126z0"/>
    <w:rsid w:val="005D0E7E"/>
    <w:rPr>
      <w:rFonts w:ascii="Symbol" w:eastAsia="SimSun" w:hAnsi="Symbol"/>
    </w:rPr>
  </w:style>
  <w:style w:type="character" w:customStyle="1" w:styleId="WW8Num126z1">
    <w:name w:val="WW8Num126z1"/>
    <w:rsid w:val="005D0E7E"/>
    <w:rPr>
      <w:rFonts w:ascii="Courier New" w:hAnsi="Courier New"/>
    </w:rPr>
  </w:style>
  <w:style w:type="character" w:customStyle="1" w:styleId="WW8Num126z2">
    <w:name w:val="WW8Num126z2"/>
    <w:rsid w:val="005D0E7E"/>
    <w:rPr>
      <w:rFonts w:ascii="Wingdings" w:hAnsi="Wingdings"/>
    </w:rPr>
  </w:style>
  <w:style w:type="character" w:customStyle="1" w:styleId="WW8Num126z3">
    <w:name w:val="WW8Num126z3"/>
    <w:rsid w:val="005D0E7E"/>
    <w:rPr>
      <w:rFonts w:ascii="Symbol" w:hAnsi="Symbol"/>
    </w:rPr>
  </w:style>
  <w:style w:type="character" w:customStyle="1" w:styleId="WW8Num128z0">
    <w:name w:val="WW8Num128z0"/>
    <w:rsid w:val="005D0E7E"/>
    <w:rPr>
      <w:rFonts w:ascii="Symbol" w:eastAsia="Times New Roman" w:hAnsi="Symbol"/>
    </w:rPr>
  </w:style>
  <w:style w:type="character" w:customStyle="1" w:styleId="WW8Num128z1">
    <w:name w:val="WW8Num128z1"/>
    <w:rsid w:val="005D0E7E"/>
    <w:rPr>
      <w:rFonts w:ascii="Courier New" w:hAnsi="Courier New"/>
    </w:rPr>
  </w:style>
  <w:style w:type="character" w:customStyle="1" w:styleId="WW8Num128z2">
    <w:name w:val="WW8Num128z2"/>
    <w:rsid w:val="005D0E7E"/>
    <w:rPr>
      <w:rFonts w:ascii="Wingdings" w:hAnsi="Wingdings"/>
    </w:rPr>
  </w:style>
  <w:style w:type="character" w:customStyle="1" w:styleId="WW8Num128z3">
    <w:name w:val="WW8Num128z3"/>
    <w:rsid w:val="005D0E7E"/>
    <w:rPr>
      <w:rFonts w:ascii="Symbol" w:hAnsi="Symbol"/>
    </w:rPr>
  </w:style>
  <w:style w:type="character" w:customStyle="1" w:styleId="WW8Num138z0">
    <w:name w:val="WW8Num138z0"/>
    <w:rsid w:val="005D0E7E"/>
    <w:rPr>
      <w:rFonts w:ascii="Times-Italic" w:eastAsia="Times New Roman" w:hAnsi="Times-Italic"/>
    </w:rPr>
  </w:style>
  <w:style w:type="character" w:customStyle="1" w:styleId="WW8Num138z1">
    <w:name w:val="WW8Num138z1"/>
    <w:rsid w:val="005D0E7E"/>
    <w:rPr>
      <w:rFonts w:ascii="Courier New" w:hAnsi="Courier New"/>
    </w:rPr>
  </w:style>
  <w:style w:type="character" w:customStyle="1" w:styleId="WW8Num138z2">
    <w:name w:val="WW8Num138z2"/>
    <w:rsid w:val="005D0E7E"/>
    <w:rPr>
      <w:rFonts w:ascii="Wingdings" w:hAnsi="Wingdings"/>
    </w:rPr>
  </w:style>
  <w:style w:type="character" w:customStyle="1" w:styleId="WW8Num138z3">
    <w:name w:val="WW8Num138z3"/>
    <w:rsid w:val="005D0E7E"/>
    <w:rPr>
      <w:rFonts w:ascii="Symbol" w:hAnsi="Symbol"/>
    </w:rPr>
  </w:style>
  <w:style w:type="character" w:customStyle="1" w:styleId="WW8Num143z0">
    <w:name w:val="WW8Num143z0"/>
    <w:rsid w:val="005D0E7E"/>
    <w:rPr>
      <w:rFonts w:ascii="Times New Roman" w:eastAsia="Times New Roman" w:hAnsi="Times New Roman" w:cs="Times New Roman"/>
    </w:rPr>
  </w:style>
  <w:style w:type="character" w:customStyle="1" w:styleId="WW8Num148z0">
    <w:name w:val="WW8Num148z0"/>
    <w:rsid w:val="005D0E7E"/>
    <w:rPr>
      <w:rFonts w:ascii="Symbol" w:hAnsi="Symbol"/>
      <w:sz w:val="20"/>
    </w:rPr>
  </w:style>
  <w:style w:type="character" w:customStyle="1" w:styleId="WW8Num148z1">
    <w:name w:val="WW8Num148z1"/>
    <w:rsid w:val="005D0E7E"/>
    <w:rPr>
      <w:rFonts w:ascii="Courier New" w:hAnsi="Courier New"/>
      <w:sz w:val="20"/>
    </w:rPr>
  </w:style>
  <w:style w:type="character" w:customStyle="1" w:styleId="WW8Num148z2">
    <w:name w:val="WW8Num148z2"/>
    <w:rsid w:val="005D0E7E"/>
    <w:rPr>
      <w:rFonts w:ascii="Wingdings" w:hAnsi="Wingdings"/>
      <w:sz w:val="20"/>
    </w:rPr>
  </w:style>
  <w:style w:type="character" w:customStyle="1" w:styleId="WW8Num151z0">
    <w:name w:val="WW8Num151z0"/>
    <w:rsid w:val="005D0E7E"/>
    <w:rPr>
      <w:rFonts w:ascii="Times New Roman" w:eastAsia="Times New Roman" w:hAnsi="Times New Roman" w:cs="Times New Roman"/>
    </w:rPr>
  </w:style>
  <w:style w:type="character" w:customStyle="1" w:styleId="WW8Num152z0">
    <w:name w:val="WW8Num152z0"/>
    <w:rsid w:val="005D0E7E"/>
    <w:rPr>
      <w:rFonts w:ascii="Symbol" w:hAnsi="Symbol"/>
      <w:sz w:val="20"/>
    </w:rPr>
  </w:style>
  <w:style w:type="character" w:customStyle="1" w:styleId="WW8Num152z1">
    <w:name w:val="WW8Num152z1"/>
    <w:rsid w:val="005D0E7E"/>
    <w:rPr>
      <w:rFonts w:ascii="Courier New" w:hAnsi="Courier New"/>
      <w:sz w:val="20"/>
    </w:rPr>
  </w:style>
  <w:style w:type="character" w:customStyle="1" w:styleId="WW8Num152z2">
    <w:name w:val="WW8Num152z2"/>
    <w:rsid w:val="005D0E7E"/>
    <w:rPr>
      <w:rFonts w:ascii="Wingdings" w:hAnsi="Wingdings"/>
      <w:sz w:val="20"/>
    </w:rPr>
  </w:style>
  <w:style w:type="character" w:customStyle="1" w:styleId="WW8Num153z0">
    <w:name w:val="WW8Num153z0"/>
    <w:rsid w:val="005D0E7E"/>
    <w:rPr>
      <w:sz w:val="24"/>
    </w:rPr>
  </w:style>
  <w:style w:type="character" w:customStyle="1" w:styleId="WW8Num155z0">
    <w:name w:val="WW8Num155z0"/>
    <w:rsid w:val="005D0E7E"/>
    <w:rPr>
      <w:rFonts w:ascii="Times New Roman" w:eastAsia="Times New Roman" w:hAnsi="Times New Roman" w:cs="Times New Roman"/>
    </w:rPr>
  </w:style>
  <w:style w:type="character" w:customStyle="1" w:styleId="WW8Num157z0">
    <w:name w:val="WW8Num157z0"/>
    <w:rsid w:val="005D0E7E"/>
    <w:rPr>
      <w:rFonts w:ascii="Symbol" w:hAnsi="Symbol"/>
      <w:sz w:val="20"/>
    </w:rPr>
  </w:style>
  <w:style w:type="character" w:customStyle="1" w:styleId="WW8Num157z1">
    <w:name w:val="WW8Num157z1"/>
    <w:rsid w:val="005D0E7E"/>
    <w:rPr>
      <w:rFonts w:ascii="Courier New" w:hAnsi="Courier New"/>
      <w:sz w:val="20"/>
    </w:rPr>
  </w:style>
  <w:style w:type="character" w:customStyle="1" w:styleId="WW8Num157z2">
    <w:name w:val="WW8Num157z2"/>
    <w:rsid w:val="005D0E7E"/>
    <w:rPr>
      <w:rFonts w:ascii="Wingdings" w:hAnsi="Wingdings"/>
      <w:sz w:val="20"/>
    </w:rPr>
  </w:style>
  <w:style w:type="character" w:customStyle="1" w:styleId="WW8Num163z0">
    <w:name w:val="WW8Num163z0"/>
    <w:rsid w:val="005D0E7E"/>
    <w:rPr>
      <w:rFonts w:ascii="Symbol" w:hAnsi="Symbol"/>
      <w:sz w:val="20"/>
    </w:rPr>
  </w:style>
  <w:style w:type="character" w:customStyle="1" w:styleId="WW8Num163z1">
    <w:name w:val="WW8Num163z1"/>
    <w:rsid w:val="005D0E7E"/>
    <w:rPr>
      <w:rFonts w:ascii="Courier New" w:hAnsi="Courier New"/>
      <w:sz w:val="20"/>
    </w:rPr>
  </w:style>
  <w:style w:type="character" w:customStyle="1" w:styleId="WW8Num163z2">
    <w:name w:val="WW8Num163z2"/>
    <w:rsid w:val="005D0E7E"/>
    <w:rPr>
      <w:rFonts w:ascii="Wingdings" w:hAnsi="Wingdings"/>
      <w:sz w:val="20"/>
    </w:rPr>
  </w:style>
  <w:style w:type="character" w:customStyle="1" w:styleId="WW8Num170z0">
    <w:name w:val="WW8Num170z0"/>
    <w:rsid w:val="005D0E7E"/>
    <w:rPr>
      <w:rFonts w:ascii="Symbol" w:eastAsia="Times New Roman" w:hAnsi="Symbol"/>
    </w:rPr>
  </w:style>
  <w:style w:type="character" w:customStyle="1" w:styleId="WW8Num170z1">
    <w:name w:val="WW8Num170z1"/>
    <w:rsid w:val="005D0E7E"/>
    <w:rPr>
      <w:rFonts w:ascii="Courier New" w:hAnsi="Courier New"/>
    </w:rPr>
  </w:style>
  <w:style w:type="character" w:customStyle="1" w:styleId="WW8Num170z2">
    <w:name w:val="WW8Num170z2"/>
    <w:rsid w:val="005D0E7E"/>
    <w:rPr>
      <w:rFonts w:ascii="Wingdings" w:hAnsi="Wingdings"/>
    </w:rPr>
  </w:style>
  <w:style w:type="character" w:customStyle="1" w:styleId="WW8Num170z3">
    <w:name w:val="WW8Num170z3"/>
    <w:rsid w:val="005D0E7E"/>
    <w:rPr>
      <w:rFonts w:ascii="Symbol" w:hAnsi="Symbol"/>
    </w:rPr>
  </w:style>
  <w:style w:type="character" w:customStyle="1" w:styleId="WW8Num177z0">
    <w:name w:val="WW8Num177z0"/>
    <w:rsid w:val="005D0E7E"/>
    <w:rPr>
      <w:rFonts w:ascii="Symbol" w:hAnsi="Symbol"/>
      <w:sz w:val="20"/>
    </w:rPr>
  </w:style>
  <w:style w:type="character" w:customStyle="1" w:styleId="WW8Num177z1">
    <w:name w:val="WW8Num177z1"/>
    <w:rsid w:val="005D0E7E"/>
    <w:rPr>
      <w:rFonts w:ascii="Courier New" w:hAnsi="Courier New"/>
      <w:sz w:val="20"/>
    </w:rPr>
  </w:style>
  <w:style w:type="character" w:customStyle="1" w:styleId="WW8Num177z2">
    <w:name w:val="WW8Num177z2"/>
    <w:rsid w:val="005D0E7E"/>
    <w:rPr>
      <w:rFonts w:ascii="Wingdings" w:hAnsi="Wingdings"/>
      <w:sz w:val="20"/>
    </w:rPr>
  </w:style>
  <w:style w:type="character" w:customStyle="1" w:styleId="WW8Num181z0">
    <w:name w:val="WW8Num181z0"/>
    <w:rsid w:val="005D0E7E"/>
    <w:rPr>
      <w:rFonts w:ascii="Symbol" w:eastAsia="Times New Roman" w:hAnsi="Symbol"/>
    </w:rPr>
  </w:style>
  <w:style w:type="character" w:customStyle="1" w:styleId="WW8Num181z1">
    <w:name w:val="WW8Num181z1"/>
    <w:rsid w:val="005D0E7E"/>
    <w:rPr>
      <w:rFonts w:ascii="Courier New" w:hAnsi="Courier New"/>
    </w:rPr>
  </w:style>
  <w:style w:type="character" w:customStyle="1" w:styleId="WW8Num181z2">
    <w:name w:val="WW8Num181z2"/>
    <w:rsid w:val="005D0E7E"/>
    <w:rPr>
      <w:rFonts w:ascii="Wingdings" w:hAnsi="Wingdings"/>
    </w:rPr>
  </w:style>
  <w:style w:type="character" w:customStyle="1" w:styleId="WW8Num181z3">
    <w:name w:val="WW8Num181z3"/>
    <w:rsid w:val="005D0E7E"/>
    <w:rPr>
      <w:rFonts w:ascii="Symbol" w:hAnsi="Symbol"/>
    </w:rPr>
  </w:style>
  <w:style w:type="character" w:customStyle="1" w:styleId="WW8Num185z0">
    <w:name w:val="WW8Num185z0"/>
    <w:rsid w:val="005D0E7E"/>
    <w:rPr>
      <w:rFonts w:ascii="Symbol" w:eastAsia="Times New Roman" w:hAnsi="Symbol"/>
    </w:rPr>
  </w:style>
  <w:style w:type="character" w:customStyle="1" w:styleId="WW8Num185z1">
    <w:name w:val="WW8Num185z1"/>
    <w:rsid w:val="005D0E7E"/>
    <w:rPr>
      <w:rFonts w:ascii="Courier New" w:hAnsi="Courier New"/>
    </w:rPr>
  </w:style>
  <w:style w:type="character" w:customStyle="1" w:styleId="WW8Num185z2">
    <w:name w:val="WW8Num185z2"/>
    <w:rsid w:val="005D0E7E"/>
    <w:rPr>
      <w:rFonts w:ascii="Wingdings" w:hAnsi="Wingdings"/>
    </w:rPr>
  </w:style>
  <w:style w:type="character" w:customStyle="1" w:styleId="WW8Num185z3">
    <w:name w:val="WW8Num185z3"/>
    <w:rsid w:val="005D0E7E"/>
    <w:rPr>
      <w:rFonts w:ascii="Symbol" w:hAnsi="Symbol"/>
    </w:rPr>
  </w:style>
  <w:style w:type="character" w:customStyle="1" w:styleId="WW8Num186z0">
    <w:name w:val="WW8Num186z0"/>
    <w:rsid w:val="005D0E7E"/>
    <w:rPr>
      <w:rFonts w:ascii="Symbol" w:hAnsi="Symbol"/>
      <w:sz w:val="20"/>
    </w:rPr>
  </w:style>
  <w:style w:type="character" w:customStyle="1" w:styleId="WW8Num186z1">
    <w:name w:val="WW8Num186z1"/>
    <w:rsid w:val="005D0E7E"/>
    <w:rPr>
      <w:rFonts w:ascii="Courier New" w:hAnsi="Courier New"/>
      <w:sz w:val="20"/>
    </w:rPr>
  </w:style>
  <w:style w:type="character" w:customStyle="1" w:styleId="WW8Num186z2">
    <w:name w:val="WW8Num186z2"/>
    <w:rsid w:val="005D0E7E"/>
    <w:rPr>
      <w:rFonts w:ascii="Wingdings" w:hAnsi="Wingdings"/>
      <w:sz w:val="20"/>
    </w:rPr>
  </w:style>
  <w:style w:type="character" w:customStyle="1" w:styleId="WW8Num192z0">
    <w:name w:val="WW8Num192z0"/>
    <w:rsid w:val="005D0E7E"/>
    <w:rPr>
      <w:rFonts w:ascii="Symbol" w:hAnsi="Symbol"/>
    </w:rPr>
  </w:style>
  <w:style w:type="character" w:customStyle="1" w:styleId="WW8Num192z1">
    <w:name w:val="WW8Num192z1"/>
    <w:rsid w:val="005D0E7E"/>
    <w:rPr>
      <w:rFonts w:ascii="Courier New" w:hAnsi="Courier New"/>
    </w:rPr>
  </w:style>
  <w:style w:type="character" w:customStyle="1" w:styleId="WW8Num192z2">
    <w:name w:val="WW8Num192z2"/>
    <w:rsid w:val="005D0E7E"/>
    <w:rPr>
      <w:rFonts w:ascii="Wingdings" w:hAnsi="Wingdings"/>
    </w:rPr>
  </w:style>
  <w:style w:type="character" w:customStyle="1" w:styleId="WW8Num194z0">
    <w:name w:val="WW8Num194z0"/>
    <w:rsid w:val="005D0E7E"/>
    <w:rPr>
      <w:rFonts w:ascii="Times-Roman" w:eastAsia="Times New Roman" w:hAnsi="Times-Roman"/>
      <w:i w:val="0"/>
    </w:rPr>
  </w:style>
  <w:style w:type="character" w:customStyle="1" w:styleId="WW8Num194z1">
    <w:name w:val="WW8Num194z1"/>
    <w:rsid w:val="005D0E7E"/>
    <w:rPr>
      <w:rFonts w:ascii="Courier New" w:hAnsi="Courier New"/>
    </w:rPr>
  </w:style>
  <w:style w:type="character" w:customStyle="1" w:styleId="WW8Num194z2">
    <w:name w:val="WW8Num194z2"/>
    <w:rsid w:val="005D0E7E"/>
    <w:rPr>
      <w:rFonts w:ascii="Wingdings" w:hAnsi="Wingdings"/>
    </w:rPr>
  </w:style>
  <w:style w:type="character" w:customStyle="1" w:styleId="WW8Num194z3">
    <w:name w:val="WW8Num194z3"/>
    <w:rsid w:val="005D0E7E"/>
    <w:rPr>
      <w:rFonts w:ascii="Symbol" w:hAnsi="Symbol"/>
    </w:rPr>
  </w:style>
  <w:style w:type="character" w:customStyle="1" w:styleId="WW8Num203z0">
    <w:name w:val="WW8Num203z0"/>
    <w:rsid w:val="005D0E7E"/>
    <w:rPr>
      <w:rFonts w:ascii="Wingdings" w:eastAsia="Times New Roman" w:hAnsi="Wingdings"/>
    </w:rPr>
  </w:style>
  <w:style w:type="character" w:customStyle="1" w:styleId="WW8Num203z1">
    <w:name w:val="WW8Num203z1"/>
    <w:rsid w:val="005D0E7E"/>
    <w:rPr>
      <w:rFonts w:ascii="Courier New" w:hAnsi="Courier New"/>
    </w:rPr>
  </w:style>
  <w:style w:type="character" w:customStyle="1" w:styleId="WW8Num203z2">
    <w:name w:val="WW8Num203z2"/>
    <w:rsid w:val="005D0E7E"/>
    <w:rPr>
      <w:rFonts w:ascii="Wingdings" w:hAnsi="Wingdings"/>
    </w:rPr>
  </w:style>
  <w:style w:type="character" w:customStyle="1" w:styleId="WW8Num203z3">
    <w:name w:val="WW8Num203z3"/>
    <w:rsid w:val="005D0E7E"/>
    <w:rPr>
      <w:rFonts w:ascii="Symbol" w:hAnsi="Symbol"/>
    </w:rPr>
  </w:style>
  <w:style w:type="character" w:customStyle="1" w:styleId="WW8Num204z1">
    <w:name w:val="WW8Num204z1"/>
    <w:rsid w:val="005D0E7E"/>
    <w:rPr>
      <w:b/>
    </w:rPr>
  </w:style>
  <w:style w:type="character" w:customStyle="1" w:styleId="WW8Num206z0">
    <w:name w:val="WW8Num206z0"/>
    <w:rsid w:val="005D0E7E"/>
    <w:rPr>
      <w:rFonts w:ascii="Symbol" w:eastAsia="Times New Roman" w:hAnsi="Symbol"/>
    </w:rPr>
  </w:style>
  <w:style w:type="character" w:customStyle="1" w:styleId="WW8Num206z1">
    <w:name w:val="WW8Num206z1"/>
    <w:rsid w:val="005D0E7E"/>
    <w:rPr>
      <w:rFonts w:ascii="Courier New" w:hAnsi="Courier New"/>
    </w:rPr>
  </w:style>
  <w:style w:type="character" w:customStyle="1" w:styleId="WW8Num206z2">
    <w:name w:val="WW8Num206z2"/>
    <w:rsid w:val="005D0E7E"/>
    <w:rPr>
      <w:rFonts w:ascii="Wingdings" w:hAnsi="Wingdings"/>
    </w:rPr>
  </w:style>
  <w:style w:type="character" w:customStyle="1" w:styleId="WW8Num206z3">
    <w:name w:val="WW8Num206z3"/>
    <w:rsid w:val="005D0E7E"/>
    <w:rPr>
      <w:rFonts w:ascii="Symbol" w:hAnsi="Symbol"/>
    </w:rPr>
  </w:style>
  <w:style w:type="character" w:customStyle="1" w:styleId="WW8Num207z0">
    <w:name w:val="WW8Num207z0"/>
    <w:rsid w:val="005D0E7E"/>
    <w:rPr>
      <w:rFonts w:ascii="Symbol" w:hAnsi="Symbol"/>
      <w:sz w:val="20"/>
    </w:rPr>
  </w:style>
  <w:style w:type="character" w:customStyle="1" w:styleId="WW8Num213z0">
    <w:name w:val="WW8Num213z0"/>
    <w:rsid w:val="005D0E7E"/>
    <w:rPr>
      <w:rFonts w:ascii="Symbol" w:hAnsi="Symbol"/>
      <w:sz w:val="20"/>
    </w:rPr>
  </w:style>
  <w:style w:type="character" w:customStyle="1" w:styleId="WW8Num214z0">
    <w:name w:val="WW8Num214z0"/>
    <w:rsid w:val="005D0E7E"/>
    <w:rPr>
      <w:rFonts w:ascii="Symbol" w:hAnsi="Symbol"/>
    </w:rPr>
  </w:style>
  <w:style w:type="character" w:customStyle="1" w:styleId="WW8Num214z1">
    <w:name w:val="WW8Num214z1"/>
    <w:rsid w:val="005D0E7E"/>
    <w:rPr>
      <w:rFonts w:ascii="Courier New" w:hAnsi="Courier New"/>
    </w:rPr>
  </w:style>
  <w:style w:type="character" w:customStyle="1" w:styleId="WW8Num220z0">
    <w:name w:val="WW8Num220z0"/>
    <w:rsid w:val="005D0E7E"/>
    <w:rPr>
      <w:u w:val="single"/>
    </w:rPr>
  </w:style>
  <w:style w:type="character" w:customStyle="1" w:styleId="WW8Num228z0">
    <w:name w:val="WW8Num228z0"/>
    <w:rsid w:val="005D0E7E"/>
    <w:rPr>
      <w:rFonts w:ascii="Symbol" w:hAnsi="Symbol"/>
      <w:sz w:val="20"/>
    </w:rPr>
  </w:style>
  <w:style w:type="character" w:customStyle="1" w:styleId="WW8Num228z1">
    <w:name w:val="WW8Num228z1"/>
    <w:rsid w:val="005D0E7E"/>
    <w:rPr>
      <w:rFonts w:ascii="Courier New" w:hAnsi="Courier New"/>
      <w:sz w:val="20"/>
    </w:rPr>
  </w:style>
  <w:style w:type="character" w:customStyle="1" w:styleId="WW8Num228z2">
    <w:name w:val="WW8Num228z2"/>
    <w:rsid w:val="005D0E7E"/>
    <w:rPr>
      <w:rFonts w:ascii="Wingdings" w:hAnsi="Wingdings"/>
      <w:sz w:val="20"/>
    </w:rPr>
  </w:style>
  <w:style w:type="character" w:customStyle="1" w:styleId="WW8Num236z0">
    <w:name w:val="WW8Num236z0"/>
    <w:rsid w:val="005D0E7E"/>
    <w:rPr>
      <w:rFonts w:ascii="Symbol" w:eastAsia="Times New Roman" w:hAnsi="Symbol"/>
    </w:rPr>
  </w:style>
  <w:style w:type="character" w:customStyle="1" w:styleId="WW8Num236z1">
    <w:name w:val="WW8Num236z1"/>
    <w:rsid w:val="005D0E7E"/>
    <w:rPr>
      <w:rFonts w:ascii="Courier New" w:hAnsi="Courier New"/>
    </w:rPr>
  </w:style>
  <w:style w:type="character" w:customStyle="1" w:styleId="WW8Num236z2">
    <w:name w:val="WW8Num236z2"/>
    <w:rsid w:val="005D0E7E"/>
    <w:rPr>
      <w:rFonts w:ascii="Wingdings" w:hAnsi="Wingdings"/>
    </w:rPr>
  </w:style>
  <w:style w:type="character" w:customStyle="1" w:styleId="WW8Num236z3">
    <w:name w:val="WW8Num236z3"/>
    <w:rsid w:val="005D0E7E"/>
    <w:rPr>
      <w:rFonts w:ascii="Symbol" w:hAnsi="Symbol"/>
    </w:rPr>
  </w:style>
  <w:style w:type="character" w:customStyle="1" w:styleId="WW8Num239z0">
    <w:name w:val="WW8Num239z0"/>
    <w:rsid w:val="005D0E7E"/>
    <w:rPr>
      <w:rFonts w:ascii="Times New Roman" w:eastAsia="Times New Roman" w:hAnsi="Times New Roman" w:cs="Times New Roman"/>
    </w:rPr>
  </w:style>
  <w:style w:type="character" w:customStyle="1" w:styleId="WW8Num239z1">
    <w:name w:val="WW8Num239z1"/>
    <w:rsid w:val="005D0E7E"/>
    <w:rPr>
      <w:rFonts w:ascii="Courier New" w:hAnsi="Courier New"/>
    </w:rPr>
  </w:style>
  <w:style w:type="character" w:customStyle="1" w:styleId="WW8Num239z2">
    <w:name w:val="WW8Num239z2"/>
    <w:rsid w:val="005D0E7E"/>
    <w:rPr>
      <w:rFonts w:ascii="Wingdings" w:hAnsi="Wingdings"/>
    </w:rPr>
  </w:style>
  <w:style w:type="character" w:customStyle="1" w:styleId="WW8Num239z3">
    <w:name w:val="WW8Num239z3"/>
    <w:rsid w:val="005D0E7E"/>
    <w:rPr>
      <w:rFonts w:ascii="Symbol" w:hAnsi="Symbol"/>
    </w:rPr>
  </w:style>
  <w:style w:type="character" w:customStyle="1" w:styleId="char">
    <w:name w:val="char"/>
    <w:basedOn w:val="DefaultParagraphFont"/>
    <w:rsid w:val="005D0E7E"/>
  </w:style>
  <w:style w:type="character" w:customStyle="1" w:styleId="hdr">
    <w:name w:val="hdr"/>
    <w:basedOn w:val="DefaultParagraphFont"/>
    <w:rsid w:val="005D0E7E"/>
  </w:style>
  <w:style w:type="character" w:customStyle="1" w:styleId="bolding1">
    <w:name w:val="bolding1"/>
    <w:basedOn w:val="DefaultParagraphFont"/>
    <w:rsid w:val="005D0E7E"/>
    <w:rPr>
      <w:b/>
      <w:bCs/>
    </w:rPr>
  </w:style>
  <w:style w:type="character" w:customStyle="1" w:styleId="bookoptions1">
    <w:name w:val="book_options1"/>
    <w:basedOn w:val="DefaultParagraphFont"/>
    <w:rsid w:val="005D0E7E"/>
    <w:rPr>
      <w:b/>
      <w:bCs/>
      <w:color w:val="333366"/>
    </w:rPr>
  </w:style>
  <w:style w:type="character" w:customStyle="1" w:styleId="descriptionblock">
    <w:name w:val="description block"/>
    <w:basedOn w:val="DefaultParagraphFont"/>
    <w:rsid w:val="005D0E7E"/>
  </w:style>
  <w:style w:type="character" w:customStyle="1" w:styleId="detailsboxblock">
    <w:name w:val="detailsbox block"/>
    <w:basedOn w:val="DefaultParagraphFont"/>
    <w:rsid w:val="005D0E7E"/>
  </w:style>
  <w:style w:type="character" w:customStyle="1" w:styleId="Char3">
    <w:name w:val="Char3"/>
    <w:basedOn w:val="DefaultParagraphFont"/>
    <w:rsid w:val="005D0E7E"/>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5D0E7E"/>
    <w:rPr>
      <w:rFonts w:eastAsia="SimSun" w:cs="Arial"/>
      <w:b/>
      <w:bCs/>
      <w:iCs/>
      <w:sz w:val="24"/>
      <w:szCs w:val="28"/>
      <w:lang w:val="en-US" w:eastAsia="ar-SA" w:bidi="ar-SA"/>
    </w:rPr>
  </w:style>
  <w:style w:type="character" w:customStyle="1" w:styleId="textmedium">
    <w:name w:val="textmedium"/>
    <w:basedOn w:val="DefaultParagraphFont"/>
    <w:rsid w:val="005D0E7E"/>
  </w:style>
  <w:style w:type="character" w:customStyle="1" w:styleId="citation1">
    <w:name w:val="citation1"/>
    <w:basedOn w:val="DefaultParagraphFont"/>
    <w:rsid w:val="005D0E7E"/>
    <w:rPr>
      <w:rFonts w:ascii="Verdana" w:hAnsi="Verdana"/>
      <w:sz w:val="17"/>
      <w:szCs w:val="17"/>
    </w:rPr>
  </w:style>
  <w:style w:type="character" w:customStyle="1" w:styleId="hithighlite">
    <w:name w:val="hithighlite"/>
    <w:basedOn w:val="DefaultParagraphFont"/>
    <w:rsid w:val="005D0E7E"/>
  </w:style>
  <w:style w:type="character" w:customStyle="1" w:styleId="Style6pt">
    <w:name w:val="Style 6 pt"/>
    <w:basedOn w:val="DefaultParagraphFont"/>
    <w:qFormat/>
    <w:rsid w:val="005D0E7E"/>
    <w:rPr>
      <w:sz w:val="12"/>
    </w:rPr>
  </w:style>
  <w:style w:type="character" w:customStyle="1" w:styleId="NumberingSymbols">
    <w:name w:val="Numbering Symbols"/>
    <w:rsid w:val="005D0E7E"/>
    <w:rPr>
      <w:rFonts w:ascii="Garamond" w:hAnsi="Garamond"/>
    </w:rPr>
  </w:style>
  <w:style w:type="character" w:customStyle="1" w:styleId="Bullets">
    <w:name w:val="Bullets"/>
    <w:rsid w:val="005D0E7E"/>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5D0E7E"/>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5D0E7E"/>
    <w:rPr>
      <w:szCs w:val="24"/>
      <w:u w:val="single"/>
      <w:lang w:val="en-US" w:eastAsia="ar-SA" w:bidi="ar-SA"/>
    </w:rPr>
  </w:style>
  <w:style w:type="paragraph" w:customStyle="1" w:styleId="Index">
    <w:name w:val="Index"/>
    <w:basedOn w:val="Normal"/>
    <w:rsid w:val="005D0E7E"/>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5D0E7E"/>
    <w:pPr>
      <w:widowControl w:val="0"/>
      <w:suppressAutoHyphens/>
      <w:autoSpaceDE w:val="0"/>
    </w:pPr>
    <w:rPr>
      <w:rFonts w:ascii="LHPMII+TimesNewRoman" w:eastAsia="Calibri" w:hAnsi="LHPMII+TimesNewRoman" w:cs="Times New Roman"/>
      <w:szCs w:val="20"/>
      <w:lang w:eastAsia="ar-SA"/>
    </w:rPr>
  </w:style>
  <w:style w:type="character" w:customStyle="1" w:styleId="BodyTextIndentChar">
    <w:name w:val="Body Text Indent Char"/>
    <w:basedOn w:val="DefaultParagraphFont"/>
    <w:link w:val="BodyTextIndent"/>
    <w:uiPriority w:val="99"/>
    <w:rsid w:val="005D0E7E"/>
    <w:rPr>
      <w:rFonts w:ascii="LHPMII+TimesNewRoman" w:eastAsia="Calibri" w:hAnsi="LHPMII+TimesNewRoman" w:cs="Times New Roman"/>
      <w:sz w:val="24"/>
      <w:szCs w:val="20"/>
      <w:lang w:eastAsia="ar-SA"/>
    </w:rPr>
  </w:style>
  <w:style w:type="paragraph" w:customStyle="1" w:styleId="StyleLeft025Right025TopSinglesolidlineAuto">
    <w:name w:val="Style Left:  0.25&quot; Right:  0.25&quot; Top: (Single solid line Auto  ..."/>
    <w:basedOn w:val="Normal"/>
    <w:uiPriority w:val="99"/>
    <w:qFormat/>
    <w:rsid w:val="005D0E7E"/>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Cs w:val="20"/>
      <w:lang w:eastAsia="ar-SA"/>
    </w:rPr>
  </w:style>
  <w:style w:type="paragraph" w:customStyle="1" w:styleId="ArgumentTags">
    <w:name w:val="Argument Tags"/>
    <w:basedOn w:val="Heading2"/>
    <w:uiPriority w:val="99"/>
    <w:qFormat/>
    <w:rsid w:val="005D0E7E"/>
    <w:pPr>
      <w:widowControl w:val="0"/>
      <w:suppressAutoHyphens/>
      <w:contextualSpacing/>
    </w:pPr>
    <w:rPr>
      <w:rFonts w:ascii="Arial" w:eastAsia="Calibri" w:hAnsi="Arial" w:cs="Arial"/>
      <w:b w:val="0"/>
      <w:bCs/>
      <w:iCs/>
      <w:sz w:val="24"/>
      <w:szCs w:val="22"/>
      <w:lang w:eastAsia="ar-SA"/>
    </w:rPr>
  </w:style>
  <w:style w:type="paragraph" w:customStyle="1" w:styleId="subhead">
    <w:name w:val="subhead"/>
    <w:basedOn w:val="Normal"/>
    <w:qFormat/>
    <w:rsid w:val="005D0E7E"/>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5D0E7E"/>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caps/>
      <w:kern w:val="1"/>
      <w:sz w:val="32"/>
      <w:lang w:eastAsia="ar-SA"/>
    </w:rPr>
  </w:style>
  <w:style w:type="paragraph" w:customStyle="1" w:styleId="StyleStyleHeading110pt10pt">
    <w:name w:val="Style Style Heading 1 + 10 pt + 10 pt"/>
    <w:basedOn w:val="StyleHeading110pt"/>
    <w:uiPriority w:val="99"/>
    <w:qFormat/>
    <w:rsid w:val="005D0E7E"/>
  </w:style>
  <w:style w:type="paragraph" w:customStyle="1" w:styleId="StyleUnderliningTimesNewRomanBoldNounderlineKernat16">
    <w:name w:val="Style Underlining + Times New Roman Bold No underline Kern at 16..."/>
    <w:basedOn w:val="Normal"/>
    <w:uiPriority w:val="99"/>
    <w:qFormat/>
    <w:rsid w:val="005D0E7E"/>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5D0E7E"/>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5D0E7E"/>
    <w:pPr>
      <w:widowControl w:val="0"/>
      <w:tabs>
        <w:tab w:val="left" w:pos="8820"/>
      </w:tabs>
      <w:suppressAutoHyphens/>
      <w:autoSpaceDE w:val="0"/>
      <w:spacing w:before="100" w:after="100" w:line="240" w:lineRule="auto"/>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5D0E7E"/>
    <w:pPr>
      <w:widowControl w:val="0"/>
      <w:suppressAutoHyphens/>
      <w:contextualSpacing/>
    </w:pPr>
    <w:rPr>
      <w:rFonts w:ascii="Times New Roman" w:eastAsia="Calibri" w:hAnsi="Times New Roman" w:cs="Arial"/>
      <w:b w:val="0"/>
      <w:bCs/>
      <w:iCs/>
      <w:szCs w:val="20"/>
      <w:lang w:eastAsia="ar-SA"/>
    </w:rPr>
  </w:style>
  <w:style w:type="paragraph" w:customStyle="1" w:styleId="TxBr6p1">
    <w:name w:val="TxBr_6p1"/>
    <w:basedOn w:val="Normal"/>
    <w:uiPriority w:val="99"/>
    <w:qFormat/>
    <w:rsid w:val="005D0E7E"/>
    <w:pPr>
      <w:widowControl w:val="0"/>
      <w:tabs>
        <w:tab w:val="left" w:pos="204"/>
      </w:tabs>
      <w:suppressAutoHyphens/>
      <w:autoSpaceDE w:val="0"/>
      <w:spacing w:line="238" w:lineRule="atLeast"/>
      <w:ind w:firstLine="204"/>
      <w:jc w:val="both"/>
    </w:pPr>
    <w:rPr>
      <w:rFonts w:ascii="Times New Roman" w:eastAsia="Calibri" w:hAnsi="Times New Roman" w:cs="Times New Roman"/>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5D0E7E"/>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5D0E7E"/>
    <w:pPr>
      <w:widowControl w:val="0"/>
      <w:suppressAutoHyphens/>
    </w:pPr>
    <w:rPr>
      <w:rFonts w:ascii="Times New Roman" w:eastAsia="Calibri" w:hAnsi="Times New Roman" w:cs="Times New Roman"/>
      <w:b/>
      <w:u w:val="single"/>
      <w:lang w:eastAsia="ar-SA"/>
    </w:rPr>
  </w:style>
  <w:style w:type="paragraph" w:customStyle="1" w:styleId="Normalization">
    <w:name w:val="Normalization"/>
    <w:basedOn w:val="Normal"/>
    <w:uiPriority w:val="99"/>
    <w:qFormat/>
    <w:rsid w:val="005D0E7E"/>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5D0E7E"/>
    <w:pPr>
      <w:widowControl w:val="0"/>
      <w:suppressAutoHyphens/>
      <w:autoSpaceDE w:val="0"/>
      <w:jc w:val="center"/>
    </w:pPr>
    <w:rPr>
      <w:rFonts w:eastAsia="Calibri" w:cs="Times New Roman"/>
      <w:b/>
      <w:caps/>
      <w:lang w:eastAsia="ar-SA"/>
    </w:rPr>
  </w:style>
  <w:style w:type="paragraph" w:customStyle="1" w:styleId="tagCharChar1Char">
    <w:name w:val="tag Char Char1 Char"/>
    <w:basedOn w:val="Normal"/>
    <w:uiPriority w:val="99"/>
    <w:qFormat/>
    <w:rsid w:val="005D0E7E"/>
    <w:pPr>
      <w:suppressAutoHyphens/>
    </w:pPr>
    <w:rPr>
      <w:rFonts w:ascii="Times New Roman" w:eastAsia="Calibri" w:hAnsi="Times New Roman" w:cs="Times New Roman"/>
      <w:b/>
      <w:bCs/>
      <w:lang w:eastAsia="ar-SA"/>
    </w:rPr>
  </w:style>
  <w:style w:type="paragraph" w:customStyle="1" w:styleId="WW-Default">
    <w:name w:val="WW-Default"/>
    <w:qFormat/>
    <w:rsid w:val="005D0E7E"/>
    <w:pPr>
      <w:widowControl w:val="0"/>
      <w:suppressAutoHyphens/>
      <w:autoSpaceDE w:val="0"/>
      <w:spacing w:after="0" w:line="240" w:lineRule="auto"/>
    </w:pPr>
    <w:rPr>
      <w:rFonts w:ascii="Arial Black" w:eastAsia="Times New Roman" w:hAnsi="Arial Black" w:cs="Arial Black"/>
      <w:color w:val="000000"/>
      <w:sz w:val="24"/>
      <w:szCs w:val="24"/>
      <w:lang w:eastAsia="ar-SA"/>
    </w:rPr>
  </w:style>
  <w:style w:type="paragraph" w:customStyle="1" w:styleId="CM12">
    <w:name w:val="CM12"/>
    <w:basedOn w:val="WW-Default"/>
    <w:next w:val="WW-Default"/>
    <w:uiPriority w:val="99"/>
    <w:qFormat/>
    <w:rsid w:val="005D0E7E"/>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5D0E7E"/>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5D0E7E"/>
    <w:pPr>
      <w:spacing w:line="320" w:lineRule="atLeast"/>
    </w:pPr>
    <w:rPr>
      <w:rFonts w:ascii="Granjon LT Std" w:hAnsi="Granjon LT Std" w:cs="Times New Roman"/>
      <w:lang w:eastAsia="en-US" w:bidi="en-US"/>
    </w:rPr>
  </w:style>
  <w:style w:type="paragraph" w:customStyle="1" w:styleId="NoteLevel1">
    <w:name w:val="Note Level 1"/>
    <w:basedOn w:val="Normal"/>
    <w:rsid w:val="005D0E7E"/>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5D0E7E"/>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5D0E7E"/>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5D0E7E"/>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5D0E7E"/>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5D0E7E"/>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5D0E7E"/>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5D0E7E"/>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5D0E7E"/>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5D0E7E"/>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5D0E7E"/>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5D0E7E"/>
    <w:pPr>
      <w:tabs>
        <w:tab w:val="clear" w:pos="9450"/>
      </w:tabs>
      <w:jc w:val="center"/>
    </w:pPr>
    <w:rPr>
      <w:rFonts w:ascii="Garamond" w:eastAsia="Times New Roman" w:hAnsi="Garamond"/>
      <w:b/>
      <w:bCs/>
      <w:kern w:val="0"/>
      <w:sz w:val="22"/>
      <w:lang w:bidi="en-US"/>
    </w:rPr>
  </w:style>
  <w:style w:type="paragraph" w:customStyle="1" w:styleId="cardtextemphasis">
    <w:name w:val="card text emphasis"/>
    <w:basedOn w:val="UnderlinedCardText"/>
    <w:qFormat/>
    <w:rsid w:val="005D0E7E"/>
    <w:pPr>
      <w:widowControl w:val="0"/>
      <w:suppressAutoHyphens/>
      <w:spacing w:before="86" w:after="86"/>
      <w:ind w:left="86" w:right="86"/>
    </w:pPr>
    <w:rPr>
      <w:rFonts w:eastAsia="Times New Roman"/>
      <w:b/>
    </w:rPr>
  </w:style>
  <w:style w:type="character" w:customStyle="1" w:styleId="a1">
    <w:name w:val="a1"/>
    <w:basedOn w:val="DefaultParagraphFont"/>
    <w:rsid w:val="005D0E7E"/>
    <w:rPr>
      <w:color w:val="008000"/>
    </w:rPr>
  </w:style>
  <w:style w:type="character" w:customStyle="1" w:styleId="AUNDERLINE0">
    <w:name w:val="AUNDERLINE"/>
    <w:basedOn w:val="DefaultParagraphFont"/>
    <w:qFormat/>
    <w:rsid w:val="005D0E7E"/>
    <w:rPr>
      <w:rFonts w:ascii="Times New Roman" w:hAnsi="Times New Roman"/>
      <w:sz w:val="20"/>
      <w:u w:val="single"/>
    </w:rPr>
  </w:style>
  <w:style w:type="paragraph" w:customStyle="1" w:styleId="NormalUnderline0">
    <w:name w:val="Normal + Underline"/>
    <w:basedOn w:val="Normal"/>
    <w:rsid w:val="005D0E7E"/>
    <w:pPr>
      <w:ind w:left="720"/>
    </w:pPr>
    <w:rPr>
      <w:rFonts w:ascii="Times New Roman" w:eastAsia="Calibri" w:hAnsi="Times New Roman" w:cs="Times New Roman"/>
      <w:b/>
      <w:u w:val="single"/>
    </w:rPr>
  </w:style>
  <w:style w:type="character" w:customStyle="1" w:styleId="NormalUnderlineChar">
    <w:name w:val="Normal + Underline Char"/>
    <w:basedOn w:val="DefaultParagraphFont"/>
    <w:rsid w:val="005D0E7E"/>
    <w:rPr>
      <w:b/>
      <w:sz w:val="24"/>
      <w:szCs w:val="24"/>
      <w:u w:val="single"/>
      <w:lang w:val="en-US" w:eastAsia="en-US" w:bidi="ar-SA"/>
    </w:rPr>
  </w:style>
  <w:style w:type="paragraph" w:customStyle="1" w:styleId="western">
    <w:name w:val="western"/>
    <w:basedOn w:val="Normal"/>
    <w:rsid w:val="005D0E7E"/>
    <w:pPr>
      <w:spacing w:before="100" w:beforeAutospacing="1" w:after="100" w:afterAutospacing="1"/>
    </w:pPr>
    <w:rPr>
      <w:rFonts w:ascii="Times New Roman" w:eastAsia="Calibri" w:hAnsi="Times New Roman" w:cs="Times New Roman"/>
    </w:rPr>
  </w:style>
  <w:style w:type="character" w:customStyle="1" w:styleId="CitesChar1">
    <w:name w:val="Cites Char1"/>
    <w:basedOn w:val="DefaultParagraphFont"/>
    <w:rsid w:val="005D0E7E"/>
    <w:rPr>
      <w:b/>
      <w:szCs w:val="24"/>
      <w:u w:val="single"/>
      <w:lang w:val="en-US" w:eastAsia="en-US" w:bidi="ar-SA"/>
    </w:rPr>
  </w:style>
  <w:style w:type="character" w:customStyle="1" w:styleId="UnderlinedTextCharChar">
    <w:name w:val="Underlined Text Char Char"/>
    <w:basedOn w:val="DefaultParagraphFont"/>
    <w:rsid w:val="005D0E7E"/>
    <w:rPr>
      <w:rFonts w:cs="Arial"/>
      <w:bCs/>
      <w:szCs w:val="26"/>
      <w:u w:val="single"/>
      <w:lang w:val="en-US" w:eastAsia="en-US" w:bidi="ar-SA"/>
    </w:rPr>
  </w:style>
  <w:style w:type="paragraph" w:customStyle="1" w:styleId="Repeatblockheading0">
    <w:name w:val="Repeat block heading"/>
    <w:basedOn w:val="Title"/>
    <w:rsid w:val="005D0E7E"/>
    <w:pPr>
      <w:keepNext w:val="0"/>
      <w:keepLines w:val="0"/>
      <w:widowControl w:val="0"/>
      <w:pBdr>
        <w:bottom w:val="single" w:sz="12" w:space="1" w:color="auto"/>
      </w:pBdr>
      <w:spacing w:after="0"/>
      <w:outlineLvl w:val="1"/>
    </w:pPr>
    <w:rPr>
      <w:rFonts w:ascii="Estrangelo Edessa" w:eastAsia="Times New Roman" w:hAnsi="Estrangelo Edessa" w:cs="Times New Roman"/>
      <w:b/>
      <w:sz w:val="48"/>
      <w:szCs w:val="48"/>
      <w:u w:val="none"/>
    </w:rPr>
  </w:style>
  <w:style w:type="character" w:customStyle="1" w:styleId="lqqtgroup">
    <w:name w:val="lqqtgroup"/>
    <w:basedOn w:val="DefaultParagraphFont"/>
    <w:rsid w:val="005D0E7E"/>
  </w:style>
  <w:style w:type="character" w:customStyle="1" w:styleId="quotedtooltip">
    <w:name w:val="quotedtooltip"/>
    <w:basedOn w:val="DefaultParagraphFont"/>
    <w:rsid w:val="005D0E7E"/>
  </w:style>
  <w:style w:type="character" w:customStyle="1" w:styleId="quotedtooltipbox">
    <w:name w:val="quotedtooltipbox"/>
    <w:basedOn w:val="DefaultParagraphFont"/>
    <w:rsid w:val="005D0E7E"/>
  </w:style>
  <w:style w:type="character" w:customStyle="1" w:styleId="mwlivequotes">
    <w:name w:val="mwlivequotes"/>
    <w:basedOn w:val="DefaultParagraphFont"/>
    <w:rsid w:val="005D0E7E"/>
  </w:style>
  <w:style w:type="character" w:customStyle="1" w:styleId="lastlabel">
    <w:name w:val="lastlabel"/>
    <w:basedOn w:val="DefaultParagraphFont"/>
    <w:rsid w:val="005D0E7E"/>
  </w:style>
  <w:style w:type="character" w:customStyle="1" w:styleId="lb07">
    <w:name w:val="lb07"/>
    <w:basedOn w:val="DefaultParagraphFont"/>
    <w:rsid w:val="005D0E7E"/>
  </w:style>
  <w:style w:type="character" w:customStyle="1" w:styleId="qted">
    <w:name w:val="qted"/>
    <w:basedOn w:val="DefaultParagraphFont"/>
    <w:rsid w:val="005D0E7E"/>
  </w:style>
  <w:style w:type="character" w:customStyle="1" w:styleId="t14">
    <w:name w:val="t14"/>
    <w:basedOn w:val="DefaultParagraphFont"/>
    <w:rsid w:val="005D0E7E"/>
  </w:style>
  <w:style w:type="paragraph" w:customStyle="1" w:styleId="format-body">
    <w:name w:val="format-body"/>
    <w:basedOn w:val="Normal"/>
    <w:rsid w:val="005D0E7E"/>
    <w:pPr>
      <w:spacing w:before="100" w:beforeAutospacing="1" w:after="100" w:afterAutospacing="1"/>
    </w:pPr>
    <w:rPr>
      <w:rFonts w:ascii="Times New Roman" w:eastAsia="Calibri" w:hAnsi="Times New Roman" w:cs="Times New Roman"/>
    </w:rPr>
  </w:style>
  <w:style w:type="character" w:customStyle="1" w:styleId="crosslinkpopup">
    <w:name w:val="crosslinkpopup"/>
    <w:basedOn w:val="DefaultParagraphFont"/>
    <w:rsid w:val="005D0E7E"/>
  </w:style>
  <w:style w:type="character" w:customStyle="1" w:styleId="searchtermbold">
    <w:name w:val="searchtermbold"/>
    <w:basedOn w:val="DefaultParagraphFont"/>
    <w:rsid w:val="005D0E7E"/>
  </w:style>
  <w:style w:type="character" w:customStyle="1" w:styleId="spanstyle">
    <w:name w:val="spanstyle"/>
    <w:basedOn w:val="DefaultParagraphFont"/>
    <w:rsid w:val="005D0E7E"/>
  </w:style>
  <w:style w:type="character" w:customStyle="1" w:styleId="ShrinkChar">
    <w:name w:val="Shrink Char"/>
    <w:basedOn w:val="DefaultParagraphFont"/>
    <w:rsid w:val="005D0E7E"/>
    <w:rPr>
      <w:rFonts w:ascii="Times New Roman" w:eastAsia="Times New Roman" w:hAnsi="Times New Roman"/>
      <w:sz w:val="12"/>
      <w:lang w:val="en-US" w:eastAsia="en-US" w:bidi="ar-SA"/>
    </w:rPr>
  </w:style>
  <w:style w:type="character" w:customStyle="1" w:styleId="FullCiteChar">
    <w:name w:val="Full Cite Char"/>
    <w:basedOn w:val="DefaultParagraphFont"/>
    <w:rsid w:val="005D0E7E"/>
    <w:rPr>
      <w:lang w:val="en-US" w:eastAsia="en-US" w:bidi="ar-SA"/>
    </w:rPr>
  </w:style>
  <w:style w:type="character" w:customStyle="1" w:styleId="f">
    <w:name w:val="f"/>
    <w:basedOn w:val="DefaultParagraphFont"/>
    <w:rsid w:val="005D0E7E"/>
  </w:style>
  <w:style w:type="character" w:customStyle="1" w:styleId="nfakpe">
    <w:name w:val="nfakpe"/>
    <w:basedOn w:val="DefaultParagraphFont"/>
    <w:rsid w:val="005D0E7E"/>
  </w:style>
  <w:style w:type="character" w:customStyle="1" w:styleId="DebateBlockCharChar">
    <w:name w:val="Debate Block Char Char"/>
    <w:basedOn w:val="DefaultParagraphFont"/>
    <w:rsid w:val="005D0E7E"/>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5D0E7E"/>
    <w:rPr>
      <w:rFonts w:cs="Arial"/>
      <w:b/>
      <w:bCs/>
      <w:iCs/>
      <w:sz w:val="24"/>
      <w:szCs w:val="28"/>
    </w:rPr>
  </w:style>
  <w:style w:type="paragraph" w:customStyle="1" w:styleId="Language">
    <w:name w:val="Language"/>
    <w:basedOn w:val="Normal"/>
    <w:qFormat/>
    <w:rsid w:val="005D0E7E"/>
    <w:rPr>
      <w:rFonts w:ascii="Times New Roman" w:eastAsia="Calibri" w:hAnsi="Times New Roman" w:cs="Times New Roman"/>
      <w:strike/>
      <w:szCs w:val="20"/>
    </w:rPr>
  </w:style>
  <w:style w:type="character" w:customStyle="1" w:styleId="citsource">
    <w:name w:val="citsource"/>
    <w:basedOn w:val="DefaultParagraphFont"/>
    <w:rsid w:val="005D0E7E"/>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5D0E7E"/>
    <w:rPr>
      <w:b/>
      <w:u w:val="single"/>
    </w:rPr>
  </w:style>
  <w:style w:type="character" w:customStyle="1" w:styleId="sc">
    <w:name w:val="sc"/>
    <w:basedOn w:val="DefaultParagraphFont"/>
    <w:rsid w:val="005D0E7E"/>
  </w:style>
  <w:style w:type="character" w:customStyle="1" w:styleId="dd">
    <w:name w:val="dd"/>
    <w:basedOn w:val="DefaultParagraphFont"/>
    <w:rsid w:val="005D0E7E"/>
  </w:style>
  <w:style w:type="character" w:customStyle="1" w:styleId="post-author">
    <w:name w:val="post-author"/>
    <w:basedOn w:val="DefaultParagraphFont"/>
    <w:rsid w:val="005D0E7E"/>
  </w:style>
  <w:style w:type="character" w:customStyle="1" w:styleId="ital-inline">
    <w:name w:val="ital-inline"/>
    <w:basedOn w:val="DefaultParagraphFont"/>
    <w:rsid w:val="005D0E7E"/>
  </w:style>
  <w:style w:type="character" w:customStyle="1" w:styleId="atime">
    <w:name w:val="atime"/>
    <w:basedOn w:val="DefaultParagraphFont"/>
    <w:rsid w:val="005D0E7E"/>
  </w:style>
  <w:style w:type="character" w:customStyle="1" w:styleId="ReadText">
    <w:name w:val="Read Text"/>
    <w:basedOn w:val="DefaultParagraphFont"/>
    <w:rsid w:val="005D0E7E"/>
    <w:rPr>
      <w:rFonts w:ascii="Times New Roman" w:hAnsi="Times New Roman"/>
      <w:b/>
      <w:bCs/>
      <w:sz w:val="24"/>
      <w:u w:val="single"/>
    </w:rPr>
  </w:style>
  <w:style w:type="paragraph" w:customStyle="1" w:styleId="unread">
    <w:name w:val="unread"/>
    <w:basedOn w:val="Normal"/>
    <w:rsid w:val="005D0E7E"/>
    <w:rPr>
      <w:rFonts w:ascii="Times New Roman" w:eastAsia="Calibri" w:hAnsi="Times New Roman" w:cs="Times New Roman"/>
    </w:rPr>
  </w:style>
  <w:style w:type="character" w:customStyle="1" w:styleId="unreadChar">
    <w:name w:val="unread Char"/>
    <w:basedOn w:val="DefaultParagraphFont"/>
    <w:rsid w:val="005D0E7E"/>
    <w:rPr>
      <w:szCs w:val="24"/>
      <w:lang w:val="en-US" w:eastAsia="en-US" w:bidi="ar-SA"/>
    </w:rPr>
  </w:style>
  <w:style w:type="paragraph" w:customStyle="1" w:styleId="cardunderlined0">
    <w:name w:val="card underlined"/>
    <w:basedOn w:val="Normal"/>
    <w:rsid w:val="005D0E7E"/>
    <w:rPr>
      <w:rFonts w:ascii="Arial" w:eastAsia="Calibri" w:hAnsi="Arial" w:cs="Times New Roman"/>
      <w:u w:val="single"/>
    </w:rPr>
  </w:style>
  <w:style w:type="character" w:customStyle="1" w:styleId="Internetlink1">
    <w:name w:val="Internet link1"/>
    <w:rsid w:val="005D0E7E"/>
    <w:rPr>
      <w:color w:val="000080"/>
      <w:u w:val="single"/>
    </w:rPr>
  </w:style>
  <w:style w:type="character" w:customStyle="1" w:styleId="StrongEmphasis">
    <w:name w:val="Strong Emphasis"/>
    <w:rsid w:val="005D0E7E"/>
    <w:rPr>
      <w:b/>
    </w:rPr>
  </w:style>
  <w:style w:type="character" w:customStyle="1" w:styleId="underliningChar0">
    <w:name w:val="underlining Char"/>
    <w:basedOn w:val="DefaultParagraphFont"/>
    <w:rsid w:val="005D0E7E"/>
    <w:rPr>
      <w:b/>
      <w:szCs w:val="24"/>
      <w:u w:val="single"/>
      <w:lang w:val="en-US" w:eastAsia="en-US" w:bidi="ar-SA"/>
    </w:rPr>
  </w:style>
  <w:style w:type="character" w:customStyle="1" w:styleId="notreadChar">
    <w:name w:val="not read Char"/>
    <w:basedOn w:val="DefaultParagraphFont"/>
    <w:rsid w:val="005D0E7E"/>
    <w:rPr>
      <w:sz w:val="18"/>
      <w:szCs w:val="24"/>
      <w:lang w:val="en-US" w:eastAsia="en-US" w:bidi="ar-SA"/>
    </w:rPr>
  </w:style>
  <w:style w:type="character" w:customStyle="1" w:styleId="journalname">
    <w:name w:val="journalname"/>
    <w:basedOn w:val="DefaultParagraphFont"/>
    <w:rsid w:val="005D0E7E"/>
  </w:style>
  <w:style w:type="character" w:customStyle="1" w:styleId="b">
    <w:name w:val="b"/>
    <w:basedOn w:val="DefaultParagraphFont"/>
    <w:rsid w:val="005D0E7E"/>
  </w:style>
  <w:style w:type="character" w:customStyle="1" w:styleId="insideheadline">
    <w:name w:val="insideheadline"/>
    <w:basedOn w:val="DefaultParagraphFont"/>
    <w:rsid w:val="005D0E7E"/>
  </w:style>
  <w:style w:type="character" w:customStyle="1" w:styleId="byl">
    <w:name w:val="byl"/>
    <w:basedOn w:val="DefaultParagraphFont"/>
    <w:rsid w:val="005D0E7E"/>
  </w:style>
  <w:style w:type="character" w:customStyle="1" w:styleId="NormalUnderlineChar0">
    <w:name w:val="Normal Underline Char"/>
    <w:basedOn w:val="DefaultParagraphFont"/>
    <w:rsid w:val="005D0E7E"/>
    <w:rPr>
      <w:szCs w:val="24"/>
      <w:u w:val="single"/>
    </w:rPr>
  </w:style>
  <w:style w:type="paragraph" w:customStyle="1" w:styleId="article-text">
    <w:name w:val="article-text"/>
    <w:basedOn w:val="Normal"/>
    <w:rsid w:val="005D0E7E"/>
    <w:pPr>
      <w:spacing w:before="100" w:beforeAutospacing="1" w:after="100" w:afterAutospacing="1"/>
    </w:pPr>
    <w:rPr>
      <w:rFonts w:ascii="Times New Roman" w:eastAsia="SimSun" w:hAnsi="Times New Roman" w:cs="Times New Roman"/>
      <w:lang w:eastAsia="zh-CN"/>
    </w:rPr>
  </w:style>
  <w:style w:type="character" w:customStyle="1" w:styleId="mwlivequotesupdelayed">
    <w:name w:val="mwlivequotes up delayed"/>
    <w:basedOn w:val="DefaultParagraphFont"/>
    <w:rsid w:val="005D0E7E"/>
  </w:style>
  <w:style w:type="character" w:customStyle="1" w:styleId="mwlivequotesdowndelayed">
    <w:name w:val="mwlivequotes down delayed"/>
    <w:basedOn w:val="DefaultParagraphFont"/>
    <w:rsid w:val="005D0E7E"/>
  </w:style>
  <w:style w:type="character" w:customStyle="1" w:styleId="headline">
    <w:name w:val="headline"/>
    <w:basedOn w:val="DefaultParagraphFont"/>
    <w:rsid w:val="005D0E7E"/>
  </w:style>
  <w:style w:type="character" w:customStyle="1" w:styleId="shirttail">
    <w:name w:val="shirttail"/>
    <w:basedOn w:val="DefaultParagraphFont"/>
    <w:rsid w:val="005D0E7E"/>
  </w:style>
  <w:style w:type="character" w:customStyle="1" w:styleId="definition">
    <w:name w:val="definition"/>
    <w:basedOn w:val="DefaultParagraphFont"/>
    <w:rsid w:val="005D0E7E"/>
  </w:style>
  <w:style w:type="character" w:customStyle="1" w:styleId="name">
    <w:name w:val="name"/>
    <w:basedOn w:val="DefaultParagraphFont"/>
    <w:rsid w:val="005D0E7E"/>
  </w:style>
  <w:style w:type="character" w:customStyle="1" w:styleId="forenames">
    <w:name w:val="forenames"/>
    <w:basedOn w:val="DefaultParagraphFont"/>
    <w:rsid w:val="005D0E7E"/>
  </w:style>
  <w:style w:type="character" w:customStyle="1" w:styleId="surname">
    <w:name w:val="surname"/>
    <w:basedOn w:val="DefaultParagraphFont"/>
    <w:rsid w:val="005D0E7E"/>
  </w:style>
  <w:style w:type="character" w:customStyle="1" w:styleId="btitle">
    <w:name w:val="btitle"/>
    <w:basedOn w:val="DefaultParagraphFont"/>
    <w:rsid w:val="005D0E7E"/>
  </w:style>
  <w:style w:type="paragraph" w:customStyle="1" w:styleId="CardTextCharChar">
    <w:name w:val="Card Text Char Char"/>
    <w:qFormat/>
    <w:rsid w:val="005D0E7E"/>
    <w:pPr>
      <w:spacing w:after="200" w:line="240" w:lineRule="auto"/>
      <w:contextualSpacing/>
    </w:pPr>
    <w:rPr>
      <w:rFonts w:ascii="Arial Narrow" w:eastAsia="Calibri" w:hAnsi="Arial Narrow" w:cs="Times New Roman"/>
      <w:sz w:val="16"/>
    </w:rPr>
  </w:style>
  <w:style w:type="character" w:customStyle="1" w:styleId="CardTextCharCharChar">
    <w:name w:val="Card Text Char Char Char"/>
    <w:basedOn w:val="DefaultParagraphFont"/>
    <w:rsid w:val="005D0E7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D0E7E"/>
    <w:rPr>
      <w:rFonts w:ascii="Arial Narrow" w:hAnsi="Arial Narrow"/>
      <w:sz w:val="18"/>
      <w:u w:val="single"/>
    </w:rPr>
  </w:style>
  <w:style w:type="character" w:customStyle="1" w:styleId="UnderlineStyleCharCharChar">
    <w:name w:val="Underline Style Char Char Char"/>
    <w:basedOn w:val="DefaultParagraphFont"/>
    <w:rsid w:val="005D0E7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D0E7E"/>
    <w:rPr>
      <w:rFonts w:ascii="Arial Narrow" w:hAnsi="Arial Narrow"/>
      <w:sz w:val="18"/>
      <w:szCs w:val="24"/>
      <w:u w:val="single"/>
      <w:lang w:val="en-US" w:eastAsia="en-US" w:bidi="ar-SA"/>
    </w:rPr>
  </w:style>
  <w:style w:type="paragraph" w:customStyle="1" w:styleId="PageNumber2">
    <w:name w:val="Page Number2"/>
    <w:basedOn w:val="Normal"/>
    <w:next w:val="Normal"/>
    <w:rsid w:val="005D0E7E"/>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5D0E7E"/>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D0E7E"/>
    <w:rPr>
      <w:rFonts w:ascii="Times New Roman" w:hAnsi="Times New Roman"/>
      <w:szCs w:val="22"/>
    </w:rPr>
  </w:style>
  <w:style w:type="character" w:customStyle="1" w:styleId="FooterChar1">
    <w:name w:val="Footer Char1"/>
    <w:basedOn w:val="DefaultParagraphFont"/>
    <w:uiPriority w:val="99"/>
    <w:semiHidden/>
    <w:rsid w:val="005D0E7E"/>
    <w:rPr>
      <w:rFonts w:ascii="Times New Roman" w:hAnsi="Times New Roman"/>
      <w:szCs w:val="22"/>
    </w:rPr>
  </w:style>
  <w:style w:type="paragraph" w:customStyle="1" w:styleId="Appendix2ndLevelHeader">
    <w:name w:val="Appendix 2nd Level Header"/>
    <w:basedOn w:val="Default"/>
    <w:next w:val="Default"/>
    <w:rsid w:val="005D0E7E"/>
  </w:style>
  <w:style w:type="character" w:customStyle="1" w:styleId="backcontent">
    <w:name w:val="backcontent"/>
    <w:basedOn w:val="DefaultParagraphFont"/>
    <w:rsid w:val="005D0E7E"/>
  </w:style>
  <w:style w:type="character" w:customStyle="1" w:styleId="articlesheader1">
    <w:name w:val="articles_header1"/>
    <w:basedOn w:val="DefaultParagraphFont"/>
    <w:rsid w:val="005D0E7E"/>
    <w:rPr>
      <w:rFonts w:ascii="Arial" w:hAnsi="Arial" w:cs="Arial" w:hint="default"/>
      <w:b/>
      <w:bCs/>
      <w:color w:val="990000"/>
      <w:sz w:val="26"/>
      <w:szCs w:val="26"/>
    </w:rPr>
  </w:style>
  <w:style w:type="character" w:customStyle="1" w:styleId="bodytitle1">
    <w:name w:val="bodytitle1"/>
    <w:basedOn w:val="DefaultParagraphFont"/>
    <w:rsid w:val="005D0E7E"/>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5D0E7E"/>
    <w:pPr>
      <w:spacing w:line="276" w:lineRule="atLeast"/>
    </w:pPr>
  </w:style>
  <w:style w:type="paragraph" w:customStyle="1" w:styleId="CM14">
    <w:name w:val="CM14"/>
    <w:basedOn w:val="Default"/>
    <w:next w:val="Default"/>
    <w:uiPriority w:val="99"/>
    <w:qFormat/>
    <w:rsid w:val="005D0E7E"/>
    <w:pPr>
      <w:spacing w:line="278" w:lineRule="atLeast"/>
    </w:pPr>
  </w:style>
  <w:style w:type="paragraph" w:customStyle="1" w:styleId="CM34">
    <w:name w:val="CM34"/>
    <w:basedOn w:val="Default"/>
    <w:next w:val="Default"/>
    <w:uiPriority w:val="99"/>
    <w:qFormat/>
    <w:rsid w:val="005D0E7E"/>
  </w:style>
  <w:style w:type="paragraph" w:customStyle="1" w:styleId="CM41">
    <w:name w:val="CM41"/>
    <w:basedOn w:val="Default"/>
    <w:next w:val="Default"/>
    <w:uiPriority w:val="99"/>
    <w:qFormat/>
    <w:rsid w:val="005D0E7E"/>
  </w:style>
  <w:style w:type="paragraph" w:customStyle="1" w:styleId="CM33">
    <w:name w:val="CM33"/>
    <w:basedOn w:val="Default"/>
    <w:next w:val="Default"/>
    <w:uiPriority w:val="99"/>
    <w:qFormat/>
    <w:rsid w:val="005D0E7E"/>
  </w:style>
  <w:style w:type="character" w:customStyle="1" w:styleId="dquo">
    <w:name w:val="dquo"/>
    <w:basedOn w:val="DefaultParagraphFont"/>
    <w:rsid w:val="005D0E7E"/>
  </w:style>
  <w:style w:type="character" w:customStyle="1" w:styleId="caps2">
    <w:name w:val="caps2"/>
    <w:basedOn w:val="DefaultParagraphFont"/>
    <w:rsid w:val="005D0E7E"/>
    <w:rPr>
      <w:sz w:val="23"/>
      <w:szCs w:val="23"/>
    </w:rPr>
  </w:style>
  <w:style w:type="character" w:customStyle="1" w:styleId="BalloonTextChar1">
    <w:name w:val="Balloon Text Char1"/>
    <w:basedOn w:val="DefaultParagraphFont"/>
    <w:uiPriority w:val="99"/>
    <w:rsid w:val="005D0E7E"/>
    <w:rPr>
      <w:rFonts w:ascii="Lucida Grande" w:hAnsi="Lucida Grande"/>
      <w:sz w:val="18"/>
      <w:szCs w:val="18"/>
    </w:rPr>
  </w:style>
  <w:style w:type="character" w:customStyle="1" w:styleId="highlightedsearchterm">
    <w:name w:val="highlightedsearchterm"/>
    <w:basedOn w:val="DefaultParagraphFont"/>
    <w:rsid w:val="005D0E7E"/>
  </w:style>
  <w:style w:type="character" w:customStyle="1" w:styleId="SmallText">
    <w:name w:val="SmallText"/>
    <w:rsid w:val="005D0E7E"/>
    <w:rPr>
      <w:color w:val="000000"/>
    </w:rPr>
  </w:style>
  <w:style w:type="character" w:styleId="HTMLAcronym">
    <w:name w:val="HTML Acronym"/>
    <w:basedOn w:val="DefaultParagraphFont"/>
    <w:rsid w:val="005D0E7E"/>
  </w:style>
  <w:style w:type="paragraph" w:customStyle="1" w:styleId="body-paragraph">
    <w:name w:val="body-paragraph"/>
    <w:basedOn w:val="Normal"/>
    <w:uiPriority w:val="99"/>
    <w:qFormat/>
    <w:rsid w:val="005D0E7E"/>
    <w:pPr>
      <w:spacing w:before="100" w:beforeAutospacing="1" w:after="100" w:afterAutospacing="1"/>
    </w:pPr>
    <w:rPr>
      <w:rFonts w:ascii="Times New Roman" w:eastAsia="Calibri" w:hAnsi="Times New Roman" w:cs="Times New Roman"/>
    </w:rPr>
  </w:style>
  <w:style w:type="paragraph" w:customStyle="1" w:styleId="Microtext0">
    <w:name w:val="Microtext"/>
    <w:basedOn w:val="Normal"/>
    <w:next w:val="Normal"/>
    <w:qFormat/>
    <w:rsid w:val="005D0E7E"/>
    <w:rPr>
      <w:rFonts w:ascii="Times New Roman" w:eastAsia="Calibri" w:hAnsi="Times New Roman" w:cs="Times New Roman"/>
      <w:sz w:val="12"/>
    </w:rPr>
  </w:style>
  <w:style w:type="paragraph" w:customStyle="1" w:styleId="comments">
    <w:name w:val="comments"/>
    <w:basedOn w:val="Normal"/>
    <w:rsid w:val="005D0E7E"/>
    <w:pPr>
      <w:spacing w:before="100" w:beforeAutospacing="1" w:after="100" w:afterAutospacing="1"/>
    </w:pPr>
    <w:rPr>
      <w:rFonts w:ascii="Times New Roman" w:eastAsia="Calibri" w:hAnsi="Times New Roman" w:cs="Times New Roman"/>
    </w:rPr>
  </w:style>
  <w:style w:type="paragraph" w:customStyle="1" w:styleId="style109">
    <w:name w:val="style109"/>
    <w:basedOn w:val="Normal"/>
    <w:rsid w:val="005D0E7E"/>
    <w:pPr>
      <w:spacing w:before="100" w:beforeAutospacing="1" w:after="100" w:afterAutospacing="1"/>
    </w:pPr>
    <w:rPr>
      <w:rFonts w:ascii="Times New Roman" w:eastAsia="Calibri" w:hAnsi="Times New Roman" w:cs="Times New Roman"/>
    </w:rPr>
  </w:style>
  <w:style w:type="paragraph" w:customStyle="1" w:styleId="style110">
    <w:name w:val="style110"/>
    <w:basedOn w:val="Normal"/>
    <w:rsid w:val="005D0E7E"/>
    <w:pPr>
      <w:spacing w:before="100" w:beforeAutospacing="1" w:after="100" w:afterAutospacing="1"/>
    </w:pPr>
    <w:rPr>
      <w:rFonts w:ascii="Times New Roman" w:eastAsia="Calibri" w:hAnsi="Times New Roman" w:cs="Times New Roman"/>
    </w:rPr>
  </w:style>
  <w:style w:type="paragraph" w:customStyle="1" w:styleId="captionpaddingstyle114">
    <w:name w:val="captionpadding style114"/>
    <w:basedOn w:val="Normal"/>
    <w:rsid w:val="005D0E7E"/>
    <w:pPr>
      <w:spacing w:before="100" w:beforeAutospacing="1" w:after="100" w:afterAutospacing="1"/>
    </w:pPr>
    <w:rPr>
      <w:rFonts w:ascii="Times New Roman" w:eastAsia="Calibri" w:hAnsi="Times New Roman" w:cs="Times New Roman"/>
    </w:rPr>
  </w:style>
  <w:style w:type="character" w:customStyle="1" w:styleId="captionpaddingstyle1141">
    <w:name w:val="captionpadding style1141"/>
    <w:basedOn w:val="DefaultParagraphFont"/>
    <w:rsid w:val="005D0E7E"/>
  </w:style>
  <w:style w:type="character" w:customStyle="1" w:styleId="style114style118">
    <w:name w:val="style114 style118"/>
    <w:basedOn w:val="DefaultParagraphFont"/>
    <w:rsid w:val="005D0E7E"/>
  </w:style>
  <w:style w:type="paragraph" w:customStyle="1" w:styleId="mainstorybody">
    <w:name w:val="mainstorybody"/>
    <w:basedOn w:val="Normal"/>
    <w:rsid w:val="005D0E7E"/>
    <w:pPr>
      <w:spacing w:before="100" w:beforeAutospacing="1" w:after="100" w:afterAutospacing="1"/>
    </w:pPr>
    <w:rPr>
      <w:rFonts w:ascii="Times New Roman" w:eastAsia="Calibri" w:hAnsi="Times New Roman" w:cs="Times New Roman"/>
    </w:rPr>
  </w:style>
  <w:style w:type="character" w:customStyle="1" w:styleId="hint">
    <w:name w:val="hint"/>
    <w:basedOn w:val="DefaultParagraphFont"/>
    <w:rsid w:val="005D0E7E"/>
  </w:style>
  <w:style w:type="character" w:customStyle="1" w:styleId="flw">
    <w:name w:val="flw"/>
    <w:basedOn w:val="DefaultParagraphFont"/>
    <w:rsid w:val="005D0E7E"/>
  </w:style>
  <w:style w:type="character" w:customStyle="1" w:styleId="hw">
    <w:name w:val="hw"/>
    <w:basedOn w:val="DefaultParagraphFont"/>
    <w:rsid w:val="005D0E7E"/>
  </w:style>
  <w:style w:type="character" w:customStyle="1" w:styleId="illustration">
    <w:name w:val="illustration"/>
    <w:basedOn w:val="DefaultParagraphFont"/>
    <w:rsid w:val="005D0E7E"/>
  </w:style>
  <w:style w:type="character" w:customStyle="1" w:styleId="heading">
    <w:name w:val="heading"/>
    <w:basedOn w:val="DefaultParagraphFont"/>
    <w:rsid w:val="005D0E7E"/>
  </w:style>
  <w:style w:type="character" w:customStyle="1" w:styleId="StyleStyle49ptBoldChar">
    <w:name w:val="Style Style4 + 9 pt Bold Char"/>
    <w:basedOn w:val="Style4Char"/>
    <w:link w:val="StyleStyle49ptBold"/>
    <w:rsid w:val="005D0E7E"/>
    <w:rPr>
      <w:rFonts w:ascii="Times New Roman" w:eastAsia="Times New Roman" w:hAnsi="Times New Roman" w:cs="Times New Roman"/>
      <w:b/>
      <w:bCs/>
      <w:sz w:val="20"/>
      <w:szCs w:val="24"/>
      <w:u w:val="single"/>
    </w:rPr>
  </w:style>
  <w:style w:type="paragraph" w:customStyle="1" w:styleId="tiny">
    <w:name w:val="tiny"/>
    <w:next w:val="Normal"/>
    <w:link w:val="tinyChar"/>
    <w:autoRedefine/>
    <w:qFormat/>
    <w:rsid w:val="005D0E7E"/>
    <w:pPr>
      <w:spacing w:after="0" w:line="240" w:lineRule="auto"/>
      <w:contextualSpacing/>
    </w:pPr>
    <w:rPr>
      <w:rFonts w:ascii="Times New Roman" w:eastAsia="Malgun Gothic" w:hAnsi="Times New Roman" w:cs="Times New Roman"/>
      <w:sz w:val="12"/>
      <w:szCs w:val="24"/>
    </w:rPr>
  </w:style>
  <w:style w:type="character" w:customStyle="1" w:styleId="StyleunderlinedCharBold">
    <w:name w:val="Style underlined Char + Bold"/>
    <w:basedOn w:val="underlinedChar"/>
    <w:rsid w:val="005D0E7E"/>
    <w:rPr>
      <w:rFonts w:ascii="Times New Roman" w:hAnsi="Times New Roman"/>
      <w:b/>
      <w:bCs/>
      <w:sz w:val="20"/>
      <w:szCs w:val="24"/>
      <w:u w:val="single"/>
      <w:lang w:val="en-US" w:eastAsia="en-US" w:bidi="ar-SA"/>
    </w:rPr>
  </w:style>
  <w:style w:type="character" w:customStyle="1" w:styleId="Hyperlink23">
    <w:name w:val="Hyperlink23"/>
    <w:basedOn w:val="DefaultParagraphFont"/>
    <w:rsid w:val="005D0E7E"/>
    <w:rPr>
      <w:color w:val="3300CC"/>
      <w:u w:val="single"/>
    </w:rPr>
  </w:style>
  <w:style w:type="paragraph" w:customStyle="1" w:styleId="ga">
    <w:name w:val="ga"/>
    <w:basedOn w:val="Normal"/>
    <w:rsid w:val="005D0E7E"/>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5D0E7E"/>
    <w:rPr>
      <w:rFonts w:ascii="Arial Narrow" w:hAnsi="Arial Narrow"/>
      <w:b/>
      <w:bCs/>
      <w:u w:val="thick"/>
    </w:rPr>
  </w:style>
  <w:style w:type="character" w:customStyle="1" w:styleId="CharChar6">
    <w:name w:val="Char Char6"/>
    <w:basedOn w:val="DefaultParagraphFont"/>
    <w:rsid w:val="005D0E7E"/>
    <w:rPr>
      <w:rFonts w:ascii="Arial" w:hAnsi="Arial" w:cs="Arial"/>
      <w:b/>
      <w:bCs/>
      <w:kern w:val="32"/>
      <w:sz w:val="28"/>
      <w:szCs w:val="32"/>
      <w:lang w:val="en-US" w:eastAsia="en-US" w:bidi="ar-SA"/>
    </w:rPr>
  </w:style>
  <w:style w:type="paragraph" w:customStyle="1" w:styleId="TagCite0">
    <w:name w:val="TagCite"/>
    <w:basedOn w:val="Normal"/>
    <w:qFormat/>
    <w:rsid w:val="005D0E7E"/>
    <w:rPr>
      <w:rFonts w:eastAsia="Calibri" w:cs="Times New Roman"/>
      <w:b/>
    </w:rPr>
  </w:style>
  <w:style w:type="character" w:customStyle="1" w:styleId="CitesChar2">
    <w:name w:val="Cites Char2"/>
    <w:basedOn w:val="DefaultParagraphFont"/>
    <w:rsid w:val="005D0E7E"/>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5D0E7E"/>
    <w:rPr>
      <w:sz w:val="24"/>
      <w:szCs w:val="24"/>
      <w:u w:val="thick"/>
    </w:rPr>
  </w:style>
  <w:style w:type="character" w:customStyle="1" w:styleId="UNDERLINECharChar0">
    <w:name w:val="UNDERLINE Char Char"/>
    <w:basedOn w:val="DefaultParagraphFont"/>
    <w:rsid w:val="005D0E7E"/>
    <w:rPr>
      <w:bCs/>
      <w:kern w:val="28"/>
      <w:szCs w:val="32"/>
      <w:u w:val="single"/>
    </w:rPr>
  </w:style>
  <w:style w:type="paragraph" w:customStyle="1" w:styleId="tag1">
    <w:name w:val="tag1"/>
    <w:basedOn w:val="Heading2"/>
    <w:qFormat/>
    <w:rsid w:val="005D0E7E"/>
    <w:pPr>
      <w:outlineLvl w:val="9"/>
    </w:pPr>
    <w:rPr>
      <w:rFonts w:ascii="Times New Roman" w:eastAsia="Calibri" w:hAnsi="Times New Roman" w:cs="Times New Roman"/>
      <w:sz w:val="24"/>
      <w:szCs w:val="20"/>
    </w:rPr>
  </w:style>
  <w:style w:type="paragraph" w:customStyle="1" w:styleId="tagcite1">
    <w:name w:val="tagcite"/>
    <w:basedOn w:val="TagCite0"/>
    <w:qFormat/>
    <w:rsid w:val="005D0E7E"/>
  </w:style>
  <w:style w:type="character" w:customStyle="1" w:styleId="tag1Char">
    <w:name w:val="tag1 Char"/>
    <w:basedOn w:val="DefaultParagraphFont"/>
    <w:rsid w:val="005D0E7E"/>
    <w:rPr>
      <w:b/>
      <w:sz w:val="24"/>
    </w:rPr>
  </w:style>
  <w:style w:type="paragraph" w:customStyle="1" w:styleId="SmallFontCharCharChar">
    <w:name w:val="Small Font Char Char Char"/>
    <w:basedOn w:val="Normal"/>
    <w:rsid w:val="005D0E7E"/>
    <w:rPr>
      <w:rFonts w:ascii="Arial" w:eastAsia="Calibri" w:hAnsi="Arial" w:cs="Times New Roman"/>
      <w:sz w:val="12"/>
    </w:rPr>
  </w:style>
  <w:style w:type="character" w:customStyle="1" w:styleId="SmallFontCharCharCharChar">
    <w:name w:val="Small Font Char Char Char Char"/>
    <w:basedOn w:val="DefaultParagraphFont"/>
    <w:rsid w:val="005D0E7E"/>
    <w:rPr>
      <w:rFonts w:ascii="Arial" w:hAnsi="Arial"/>
      <w:sz w:val="12"/>
      <w:szCs w:val="24"/>
    </w:rPr>
  </w:style>
  <w:style w:type="character" w:customStyle="1" w:styleId="TagCiteChar2">
    <w:name w:val="TagCite Char"/>
    <w:basedOn w:val="DefaultParagraphFont"/>
    <w:rsid w:val="005D0E7E"/>
    <w:rPr>
      <w:rFonts w:ascii="Garamond" w:hAnsi="Garamond"/>
      <w:b/>
      <w:sz w:val="24"/>
      <w:szCs w:val="24"/>
    </w:rPr>
  </w:style>
  <w:style w:type="character" w:customStyle="1" w:styleId="Text0">
    <w:name w:val="Text"/>
    <w:basedOn w:val="DefaultParagraphFont"/>
    <w:qFormat/>
    <w:rsid w:val="005D0E7E"/>
    <w:rPr>
      <w:rFonts w:ascii="Times New Roman" w:hAnsi="Times New Roman"/>
      <w:sz w:val="20"/>
    </w:rPr>
  </w:style>
  <w:style w:type="character" w:customStyle="1" w:styleId="CharChar5">
    <w:name w:val="Char Char5"/>
    <w:basedOn w:val="DefaultParagraphFont"/>
    <w:rsid w:val="005D0E7E"/>
    <w:rPr>
      <w:rFonts w:ascii="Arial" w:hAnsi="Arial" w:cs="Arial"/>
      <w:b/>
      <w:bCs/>
      <w:sz w:val="26"/>
      <w:szCs w:val="26"/>
    </w:rPr>
  </w:style>
  <w:style w:type="character" w:customStyle="1" w:styleId="heading2char2charchar1">
    <w:name w:val="heading2char2charchar1"/>
    <w:basedOn w:val="DefaultParagraphFont"/>
    <w:rsid w:val="005D0E7E"/>
  </w:style>
  <w:style w:type="character" w:customStyle="1" w:styleId="charchar60">
    <w:name w:val="charchar6"/>
    <w:basedOn w:val="DefaultParagraphFont"/>
    <w:rsid w:val="005D0E7E"/>
  </w:style>
  <w:style w:type="character" w:customStyle="1" w:styleId="pubdate">
    <w:name w:val="pubdate"/>
    <w:basedOn w:val="DefaultParagraphFont"/>
    <w:rsid w:val="005D0E7E"/>
  </w:style>
  <w:style w:type="character" w:customStyle="1" w:styleId="regtext">
    <w:name w:val="regtext"/>
    <w:basedOn w:val="DefaultParagraphFont"/>
    <w:rsid w:val="005D0E7E"/>
  </w:style>
  <w:style w:type="character" w:customStyle="1" w:styleId="vitstoryheadline">
    <w:name w:val="vitstoryheadline"/>
    <w:basedOn w:val="DefaultParagraphFont"/>
    <w:rsid w:val="005D0E7E"/>
  </w:style>
  <w:style w:type="character" w:customStyle="1" w:styleId="bps-topic-ident">
    <w:name w:val="bps-topic-ident"/>
    <w:basedOn w:val="DefaultParagraphFont"/>
    <w:rsid w:val="005D0E7E"/>
  </w:style>
  <w:style w:type="paragraph" w:customStyle="1" w:styleId="TextUnderline">
    <w:name w:val="Text Underline"/>
    <w:basedOn w:val="Regular"/>
    <w:qFormat/>
    <w:rsid w:val="005D0E7E"/>
    <w:rPr>
      <w:u w:val="single"/>
    </w:rPr>
  </w:style>
  <w:style w:type="paragraph" w:customStyle="1" w:styleId="Regular">
    <w:name w:val="Regular"/>
    <w:rsid w:val="005D0E7E"/>
    <w:pPr>
      <w:spacing w:after="0" w:line="240" w:lineRule="auto"/>
    </w:pPr>
    <w:rPr>
      <w:rFonts w:ascii="Garamond" w:eastAsia="Times New Roman" w:hAnsi="Garamond" w:cs="Arial"/>
      <w:bCs/>
      <w:kern w:val="20"/>
      <w:sz w:val="20"/>
      <w:szCs w:val="32"/>
    </w:rPr>
  </w:style>
  <w:style w:type="character" w:customStyle="1" w:styleId="TextUnderlineChar">
    <w:name w:val="Text Underline Char"/>
    <w:basedOn w:val="DefaultParagraphFont"/>
    <w:rsid w:val="005D0E7E"/>
    <w:rPr>
      <w:rFonts w:ascii="Garamond" w:hAnsi="Garamond" w:cs="Arial"/>
      <w:bCs/>
      <w:kern w:val="20"/>
      <w:szCs w:val="32"/>
      <w:u w:val="single"/>
      <w:lang w:val="en-US" w:eastAsia="en-US" w:bidi="ar-SA"/>
    </w:rPr>
  </w:style>
  <w:style w:type="paragraph" w:customStyle="1" w:styleId="Boldunderline1">
    <w:name w:val="Bold underline"/>
    <w:basedOn w:val="TextUnderline"/>
    <w:rsid w:val="005D0E7E"/>
    <w:rPr>
      <w:b/>
    </w:rPr>
  </w:style>
  <w:style w:type="character" w:customStyle="1" w:styleId="RegularChar">
    <w:name w:val="Regular Char"/>
    <w:basedOn w:val="DefaultParagraphFont"/>
    <w:rsid w:val="005D0E7E"/>
    <w:rPr>
      <w:rFonts w:ascii="Garamond" w:hAnsi="Garamond" w:cs="Arial"/>
      <w:bCs/>
      <w:kern w:val="20"/>
      <w:szCs w:val="32"/>
      <w:lang w:val="en-US" w:eastAsia="en-US" w:bidi="ar-SA"/>
    </w:rPr>
  </w:style>
  <w:style w:type="character" w:customStyle="1" w:styleId="BoldunderlineChar2">
    <w:name w:val="Bold underline Char"/>
    <w:basedOn w:val="TextUnderlineChar"/>
    <w:rsid w:val="005D0E7E"/>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5D0E7E"/>
    <w:rPr>
      <w:sz w:val="14"/>
    </w:rPr>
  </w:style>
  <w:style w:type="character" w:customStyle="1" w:styleId="beriefunderline">
    <w:name w:val="berief = underline"/>
    <w:basedOn w:val="DefaultParagraphFont"/>
    <w:rsid w:val="005D0E7E"/>
    <w:rPr>
      <w:rFonts w:ascii="Times New Roman" w:eastAsia="Times New Roman" w:hAnsi="Times New Roman" w:hint="default"/>
      <w:u w:val="single"/>
    </w:rPr>
  </w:style>
  <w:style w:type="character" w:customStyle="1" w:styleId="subtitlesarticles1">
    <w:name w:val="subtitles_articles1"/>
    <w:basedOn w:val="DefaultParagraphFont"/>
    <w:rsid w:val="005D0E7E"/>
    <w:rPr>
      <w:rFonts w:ascii="Verdana" w:hAnsi="Verdana" w:cs="Times New Roman"/>
      <w:b/>
      <w:bCs/>
      <w:color w:val="000000"/>
      <w:sz w:val="20"/>
      <w:szCs w:val="20"/>
    </w:rPr>
  </w:style>
  <w:style w:type="character" w:customStyle="1" w:styleId="fulstoryreporter">
    <w:name w:val="ful_storyreporter"/>
    <w:basedOn w:val="DefaultParagraphFont"/>
    <w:rsid w:val="005D0E7E"/>
  </w:style>
  <w:style w:type="character" w:customStyle="1" w:styleId="cardtextsmallCharCharCharCharCharCharCharCharCharCharCharChar">
    <w:name w:val="card text small Char Char Char Char Char Char Char Char Char Char Char Char"/>
    <w:basedOn w:val="DefaultParagraphFont"/>
    <w:rsid w:val="005D0E7E"/>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D0E7E"/>
    <w:rPr>
      <w:rFonts w:ascii="Arial Narrow" w:hAnsi="Arial Narrow"/>
      <w:noProof w:val="0"/>
      <w:szCs w:val="24"/>
      <w:u w:val="single"/>
      <w:lang w:val="en-US" w:eastAsia="en-US" w:bidi="ar-SA"/>
    </w:rPr>
  </w:style>
  <w:style w:type="character" w:customStyle="1" w:styleId="editsection">
    <w:name w:val="editsection"/>
    <w:basedOn w:val="DefaultParagraphFont"/>
    <w:rsid w:val="005D0E7E"/>
  </w:style>
  <w:style w:type="character" w:customStyle="1" w:styleId="mw-headline">
    <w:name w:val="mw-headline"/>
    <w:basedOn w:val="DefaultParagraphFont"/>
    <w:rsid w:val="005D0E7E"/>
  </w:style>
  <w:style w:type="paragraph" w:customStyle="1" w:styleId="cards0">
    <w:name w:val="cards"/>
    <w:basedOn w:val="Heading3"/>
    <w:qFormat/>
    <w:rsid w:val="005D0E7E"/>
    <w:pPr>
      <w:keepNext w:val="0"/>
      <w:keepLines w:val="0"/>
      <w:pageBreakBefore w:val="0"/>
      <w:spacing w:before="0" w:line="240" w:lineRule="auto"/>
      <w:jc w:val="left"/>
      <w:outlineLvl w:val="9"/>
    </w:pPr>
    <w:rPr>
      <w:rFonts w:ascii="Georgia" w:eastAsia="Calibri" w:hAnsi="Georgia" w:cs="Times New Roman"/>
      <w:bCs/>
      <w:sz w:val="22"/>
      <w:szCs w:val="22"/>
      <w:u w:val="none"/>
    </w:rPr>
  </w:style>
  <w:style w:type="character" w:customStyle="1" w:styleId="tinyChar">
    <w:name w:val="tiny Char"/>
    <w:basedOn w:val="DefaultParagraphFont"/>
    <w:link w:val="tiny"/>
    <w:locked/>
    <w:rsid w:val="005D0E7E"/>
    <w:rPr>
      <w:rFonts w:ascii="Times New Roman" w:eastAsia="Malgun Gothic" w:hAnsi="Times New Roman" w:cs="Times New Roman"/>
      <w:sz w:val="12"/>
      <w:szCs w:val="24"/>
    </w:rPr>
  </w:style>
  <w:style w:type="character" w:customStyle="1" w:styleId="StyleIntenseReferenceGaramond">
    <w:name w:val="Style Intense Reference + Garamond"/>
    <w:basedOn w:val="DefaultParagraphFont"/>
    <w:rsid w:val="005D0E7E"/>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5D0E7E"/>
    <w:rPr>
      <w:rFonts w:ascii="Garamond" w:hAnsi="Garamond"/>
      <w:b/>
      <w:bCs/>
      <w:color w:val="auto"/>
      <w:spacing w:val="5"/>
      <w:sz w:val="20"/>
      <w:u w:val="single"/>
    </w:rPr>
  </w:style>
  <w:style w:type="paragraph" w:customStyle="1" w:styleId="body-indent-60">
    <w:name w:val="body-indent-60"/>
    <w:basedOn w:val="Normal"/>
    <w:rsid w:val="005D0E7E"/>
    <w:pPr>
      <w:spacing w:before="100" w:beforeAutospacing="1" w:after="100" w:afterAutospacing="1"/>
    </w:pPr>
    <w:rPr>
      <w:rFonts w:ascii="Times New Roman" w:eastAsia="Calibri" w:hAnsi="Times New Roman" w:cs="Times New Roman"/>
    </w:rPr>
  </w:style>
  <w:style w:type="paragraph" w:customStyle="1" w:styleId="body-indent-60-start">
    <w:name w:val="body-indent-60-start"/>
    <w:basedOn w:val="Normal"/>
    <w:rsid w:val="005D0E7E"/>
    <w:pPr>
      <w:spacing w:before="100" w:beforeAutospacing="1" w:after="100" w:afterAutospacing="1"/>
    </w:pPr>
    <w:rPr>
      <w:rFonts w:ascii="Times New Roman" w:eastAsia="Calibri" w:hAnsi="Times New Roman" w:cs="Times New Roman"/>
    </w:rPr>
  </w:style>
  <w:style w:type="character" w:customStyle="1" w:styleId="spelle">
    <w:name w:val="spelle"/>
    <w:basedOn w:val="DefaultParagraphFont"/>
    <w:rsid w:val="005D0E7E"/>
  </w:style>
  <w:style w:type="character" w:customStyle="1" w:styleId="CardsFont12pt0">
    <w:name w:val="Cards + Font 12pt"/>
    <w:basedOn w:val="CardsChar"/>
    <w:rsid w:val="005D0E7E"/>
    <w:rPr>
      <w:rFonts w:ascii="Georgia" w:eastAsia="Calibri" w:hAnsi="Georgia" w:cs="Times New Roman"/>
      <w:sz w:val="24"/>
      <w:szCs w:val="24"/>
      <w:u w:val="single"/>
    </w:rPr>
  </w:style>
  <w:style w:type="character" w:customStyle="1" w:styleId="StyleArial12ptBlack">
    <w:name w:val="Style Arial 12 pt Black"/>
    <w:basedOn w:val="DefaultParagraphFont"/>
    <w:rsid w:val="005D0E7E"/>
    <w:rPr>
      <w:rFonts w:ascii="Garamond" w:hAnsi="Garamond"/>
      <w:color w:val="000000"/>
      <w:sz w:val="20"/>
      <w:u w:val="single"/>
    </w:rPr>
  </w:style>
  <w:style w:type="character" w:customStyle="1" w:styleId="StyleArialBlack">
    <w:name w:val="Style Arial Black"/>
    <w:basedOn w:val="DefaultParagraphFont"/>
    <w:rsid w:val="005D0E7E"/>
    <w:rPr>
      <w:rFonts w:ascii="Garamond" w:hAnsi="Garamond"/>
      <w:color w:val="000000"/>
      <w:sz w:val="14"/>
    </w:rPr>
  </w:style>
  <w:style w:type="character" w:customStyle="1" w:styleId="highlight2">
    <w:name w:val="highlight2"/>
    <w:rsid w:val="005D0E7E"/>
    <w:rPr>
      <w:rFonts w:ascii="Arial" w:hAnsi="Arial"/>
      <w:b/>
      <w:sz w:val="19"/>
      <w:u w:val="thick"/>
      <w:bdr w:val="none" w:sz="0" w:space="0" w:color="auto"/>
      <w:shd w:val="clear" w:color="auto" w:fill="auto"/>
    </w:rPr>
  </w:style>
  <w:style w:type="character" w:customStyle="1" w:styleId="reduce2">
    <w:name w:val="reduce2"/>
    <w:rsid w:val="005D0E7E"/>
    <w:rPr>
      <w:rFonts w:ascii="Arial" w:hAnsi="Arial" w:cs="Arial"/>
      <w:color w:val="000000"/>
      <w:sz w:val="12"/>
      <w:szCs w:val="22"/>
    </w:rPr>
  </w:style>
  <w:style w:type="character" w:customStyle="1" w:styleId="StyleBox12ptBold">
    <w:name w:val="Style Box + 12 pt Bold"/>
    <w:basedOn w:val="DefaultParagraphFont"/>
    <w:rsid w:val="005D0E7E"/>
    <w:rPr>
      <w:rFonts w:ascii="Georgia" w:hAnsi="Georgia"/>
      <w:b/>
      <w:bCs/>
      <w:sz w:val="22"/>
      <w:u w:val="single"/>
      <w:bdr w:val="none" w:sz="0" w:space="0" w:color="auto"/>
    </w:rPr>
  </w:style>
  <w:style w:type="character" w:customStyle="1" w:styleId="StyleBox12pt">
    <w:name w:val="Style Box + 12 pt"/>
    <w:basedOn w:val="DefaultParagraphFont"/>
    <w:rsid w:val="005D0E7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5D0E7E"/>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5D0E7E"/>
    <w:rPr>
      <w:bCs/>
      <w:iCs w:val="0"/>
    </w:rPr>
  </w:style>
  <w:style w:type="character" w:customStyle="1" w:styleId="StyleGaramondText1">
    <w:name w:val="Style Garamond Text 1"/>
    <w:basedOn w:val="DefaultParagraphFont"/>
    <w:rsid w:val="005D0E7E"/>
    <w:rPr>
      <w:rFonts w:ascii="Georgia" w:hAnsi="Georgia"/>
      <w:color w:val="0D0D0D" w:themeColor="text1" w:themeTint="F2"/>
      <w:sz w:val="22"/>
    </w:rPr>
  </w:style>
  <w:style w:type="character" w:customStyle="1" w:styleId="StyleGaramondText1Underline">
    <w:name w:val="Style Garamond Text 1 Underline"/>
    <w:basedOn w:val="DefaultParagraphFont"/>
    <w:rsid w:val="005D0E7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D0E7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D0E7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D0E7E"/>
    <w:rPr>
      <w:b w:val="0"/>
      <w:bCs w:val="0"/>
      <w:sz w:val="14"/>
      <w:u w:val="none"/>
    </w:rPr>
  </w:style>
  <w:style w:type="character" w:customStyle="1" w:styleId="Style7ptBold">
    <w:name w:val="Style 7 pt Bold"/>
    <w:basedOn w:val="DefaultParagraphFont"/>
    <w:rsid w:val="005D0E7E"/>
    <w:rPr>
      <w:b w:val="0"/>
      <w:bCs/>
      <w:sz w:val="14"/>
    </w:rPr>
  </w:style>
  <w:style w:type="character" w:customStyle="1" w:styleId="UnderlineBold">
    <w:name w:val="Underline + Bold"/>
    <w:uiPriority w:val="1"/>
    <w:qFormat/>
    <w:rsid w:val="005D0E7E"/>
    <w:rPr>
      <w:b w:val="0"/>
      <w:sz w:val="20"/>
      <w:u w:val="single"/>
    </w:rPr>
  </w:style>
  <w:style w:type="paragraph" w:customStyle="1" w:styleId="Stylecardtext8pt">
    <w:name w:val="Style card text + 8 pt"/>
    <w:basedOn w:val="Normal"/>
    <w:rsid w:val="005D0E7E"/>
    <w:pPr>
      <w:ind w:right="288"/>
    </w:pPr>
    <w:rPr>
      <w:sz w:val="16"/>
    </w:rPr>
  </w:style>
  <w:style w:type="paragraph" w:customStyle="1" w:styleId="Stylecardtext5pt">
    <w:name w:val="Style card text + 5 pt"/>
    <w:basedOn w:val="Normal"/>
    <w:rsid w:val="005D0E7E"/>
    <w:pPr>
      <w:ind w:right="288"/>
    </w:pPr>
    <w:rPr>
      <w:sz w:val="10"/>
    </w:rPr>
  </w:style>
  <w:style w:type="character" w:customStyle="1" w:styleId="StyleStyleBoldUnderlineUnderlineIntenseEmphasis1apple-style-">
    <w:name w:val="Style Style Bold UnderlineUnderlineIntense Emphasis1apple-style-..."/>
    <w:basedOn w:val="DefaultParagraphFont"/>
    <w:rsid w:val="005D0E7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D0E7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D0E7E"/>
    <w:rPr>
      <w:rFonts w:ascii="Georgia" w:hAnsi="Georgia"/>
      <w:u w:val="single"/>
    </w:rPr>
  </w:style>
  <w:style w:type="paragraph" w:customStyle="1" w:styleId="StyleCardsGeorgia12ptBoldThickunderlineBorderSin">
    <w:name w:val="Style Cards + Georgia 12 pt Bold Thick underline Border: : (Sin..."/>
    <w:basedOn w:val="Normal"/>
    <w:rsid w:val="005D0E7E"/>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5D0E7E"/>
    <w:rPr>
      <w:rFonts w:ascii="Georgia" w:hAnsi="Georgia"/>
      <w:sz w:val="24"/>
      <w:u w:val="single"/>
    </w:rPr>
  </w:style>
  <w:style w:type="paragraph" w:customStyle="1" w:styleId="StyleCardsGeorgia">
    <w:name w:val="Style Cards + Georgia"/>
    <w:basedOn w:val="Normal"/>
    <w:rsid w:val="005D0E7E"/>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5D0E7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5D0E7E"/>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5D0E7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D0E7E"/>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5D0E7E"/>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5D0E7E"/>
    <w:rPr>
      <w:b w:val="0"/>
      <w:bCs/>
      <w:sz w:val="22"/>
      <w:u w:val="single"/>
    </w:rPr>
  </w:style>
  <w:style w:type="character" w:customStyle="1" w:styleId="Heading1CharChar1">
    <w:name w:val="Heading 1 Char Char1"/>
    <w:basedOn w:val="DefaultParagraphFont"/>
    <w:rsid w:val="005D0E7E"/>
    <w:rPr>
      <w:rFonts w:cs="Arial"/>
      <w:b/>
      <w:bCs/>
      <w:szCs w:val="32"/>
      <w:lang w:val="en-US" w:eastAsia="en-US" w:bidi="ar-SA"/>
    </w:rPr>
  </w:style>
  <w:style w:type="paragraph" w:customStyle="1" w:styleId="StyleJustified">
    <w:name w:val="Style Justified"/>
    <w:basedOn w:val="Normal"/>
    <w:rsid w:val="005D0E7E"/>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5D0E7E"/>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5D0E7E"/>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5D0E7E"/>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5D0E7E"/>
    <w:rPr>
      <w:rFonts w:eastAsia="Times New Roman"/>
      <w:b/>
      <w:bCs/>
      <w:szCs w:val="24"/>
      <w:u w:val="thick"/>
    </w:rPr>
  </w:style>
  <w:style w:type="paragraph" w:customStyle="1" w:styleId="StyleSmallTimesNewRoman11pt">
    <w:name w:val="Style Small + Times New Roman 11 pt"/>
    <w:link w:val="StyleSmallTimesNewRoman11ptChar"/>
    <w:rsid w:val="005D0E7E"/>
    <w:rPr>
      <w:rFonts w:eastAsia="Times New Roman"/>
      <w:szCs w:val="24"/>
    </w:rPr>
  </w:style>
  <w:style w:type="character" w:customStyle="1" w:styleId="StyleSmallTimesNewRoman11ptChar">
    <w:name w:val="Style Small + Times New Roman 11 pt Char"/>
    <w:basedOn w:val="DefaultParagraphFont"/>
    <w:link w:val="StyleSmallTimesNewRoman11pt"/>
    <w:rsid w:val="005D0E7E"/>
    <w:rPr>
      <w:rFonts w:eastAsia="Times New Roman"/>
      <w:szCs w:val="24"/>
    </w:rPr>
  </w:style>
  <w:style w:type="paragraph" w:customStyle="1" w:styleId="StyleSmallTimesNewRoman11ptThickunderline">
    <w:name w:val="Style Small + Times New Roman 11 pt Thick underline"/>
    <w:link w:val="StyleSmallTimesNewRoman11ptThickunderlineChar"/>
    <w:rsid w:val="005D0E7E"/>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5D0E7E"/>
    <w:rPr>
      <w:rFonts w:eastAsia="Times New Roman"/>
      <w:szCs w:val="24"/>
      <w:u w:val="thick"/>
    </w:rPr>
  </w:style>
  <w:style w:type="character" w:customStyle="1" w:styleId="styletimesnewroman12ptbold">
    <w:name w:val="styletimesnewroman12ptbold"/>
    <w:basedOn w:val="DefaultParagraphFont"/>
    <w:rsid w:val="005D0E7E"/>
  </w:style>
  <w:style w:type="character" w:customStyle="1" w:styleId="Style11ptItalicUnderline">
    <w:name w:val="Style 11 pt Italic Underline"/>
    <w:basedOn w:val="DefaultParagraphFont"/>
    <w:rsid w:val="005D0E7E"/>
    <w:rPr>
      <w:i/>
      <w:iCs/>
      <w:sz w:val="20"/>
      <w:u w:val="single"/>
    </w:rPr>
  </w:style>
  <w:style w:type="character" w:customStyle="1" w:styleId="UnderlineBold0">
    <w:name w:val="Underline Bold"/>
    <w:basedOn w:val="DefaultParagraphFont"/>
    <w:uiPriority w:val="6"/>
    <w:qFormat/>
    <w:rsid w:val="005D0E7E"/>
    <w:rPr>
      <w:b/>
      <w:sz w:val="20"/>
      <w:u w:val="single"/>
    </w:rPr>
  </w:style>
  <w:style w:type="paragraph" w:customStyle="1" w:styleId="TagText">
    <w:name w:val="TagText"/>
    <w:basedOn w:val="Normal"/>
    <w:uiPriority w:val="99"/>
    <w:qFormat/>
    <w:rsid w:val="005D0E7E"/>
    <w:rPr>
      <w:rFonts w:eastAsia="Cambria"/>
      <w:b/>
    </w:rPr>
  </w:style>
  <w:style w:type="paragraph" w:customStyle="1" w:styleId="MinimizedText">
    <w:name w:val="Minimized Text"/>
    <w:link w:val="MinimizedTextChar"/>
    <w:qFormat/>
    <w:rsid w:val="005D0E7E"/>
    <w:pPr>
      <w:spacing w:line="240" w:lineRule="auto"/>
    </w:pPr>
    <w:rPr>
      <w:rFonts w:eastAsia="Times New Roman"/>
      <w:sz w:val="16"/>
      <w:szCs w:val="24"/>
    </w:rPr>
  </w:style>
  <w:style w:type="character" w:customStyle="1" w:styleId="MinimizedTextChar">
    <w:name w:val="Minimized Text Char"/>
    <w:link w:val="MinimizedText"/>
    <w:rsid w:val="005D0E7E"/>
    <w:rPr>
      <w:rFonts w:eastAsia="Times New Roman"/>
      <w:sz w:val="16"/>
      <w:szCs w:val="24"/>
    </w:rPr>
  </w:style>
  <w:style w:type="paragraph" w:customStyle="1" w:styleId="StyleStyle411ptBoldBorderSinglesolidlineAuto0">
    <w:name w:val="Style Style4 + 11 pt Bold Border: : (Single solid line Auto  0...."/>
    <w:basedOn w:val="Normal"/>
    <w:link w:val="StyleStyle411ptBoldBorderSinglesolidlineAuto0Char"/>
    <w:qFormat/>
    <w:rsid w:val="005D0E7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D0E7E"/>
    <w:rPr>
      <w:rFonts w:ascii="Calibri" w:eastAsia="Times New Roman" w:hAnsi="Calibri" w:cs="Calibri"/>
      <w:b/>
      <w:bCs/>
      <w:sz w:val="24"/>
      <w:u w:val="single"/>
      <w:bdr w:val="single" w:sz="4" w:space="0" w:color="auto"/>
    </w:rPr>
  </w:style>
  <w:style w:type="paragraph" w:customStyle="1" w:styleId="Smallfont0">
    <w:name w:val="Smallfont"/>
    <w:basedOn w:val="Normal"/>
    <w:uiPriority w:val="99"/>
    <w:qFormat/>
    <w:rsid w:val="005D0E7E"/>
    <w:rPr>
      <w:rFonts w:eastAsia="Times New Roman"/>
      <w:sz w:val="15"/>
    </w:rPr>
  </w:style>
  <w:style w:type="paragraph" w:customStyle="1" w:styleId="Circled">
    <w:name w:val="Circled"/>
    <w:link w:val="CircledChar"/>
    <w:qFormat/>
    <w:rsid w:val="005D0E7E"/>
    <w:pPr>
      <w:spacing w:line="240" w:lineRule="auto"/>
    </w:pPr>
    <w:rPr>
      <w:rFonts w:eastAsia="MS Mincho"/>
      <w:b/>
      <w:szCs w:val="20"/>
      <w:u w:val="single"/>
      <w:lang w:eastAsia="ja-JP"/>
    </w:rPr>
  </w:style>
  <w:style w:type="character" w:customStyle="1" w:styleId="CircledChar">
    <w:name w:val="Circled Char"/>
    <w:basedOn w:val="DefaultParagraphFont"/>
    <w:link w:val="Circled"/>
    <w:rsid w:val="005D0E7E"/>
    <w:rPr>
      <w:rFonts w:eastAsia="MS Mincho"/>
      <w:b/>
      <w:szCs w:val="20"/>
      <w:u w:val="single"/>
      <w:lang w:eastAsia="ja-JP"/>
    </w:rPr>
  </w:style>
  <w:style w:type="character" w:customStyle="1" w:styleId="Heading2Char1CharCharCharCharCharC">
    <w:name w:val="Heading 2 Char1 Char Char Char Char Char C"/>
    <w:rsid w:val="005D0E7E"/>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5D0E7E"/>
    <w:rPr>
      <w:sz w:val="20"/>
      <w:u w:val="single"/>
      <w:bdr w:val="single" w:sz="4" w:space="0" w:color="auto"/>
    </w:rPr>
  </w:style>
  <w:style w:type="paragraph" w:customStyle="1" w:styleId="StyleStyle112pt">
    <w:name w:val="Style Style1 + 12 pt"/>
    <w:basedOn w:val="Normal"/>
    <w:link w:val="StyleStyle112ptChar"/>
    <w:qFormat/>
    <w:rsid w:val="005D0E7E"/>
    <w:rPr>
      <w:rFonts w:eastAsia="SimSun"/>
      <w:u w:val="single"/>
      <w:lang w:eastAsia="zh-CN"/>
    </w:rPr>
  </w:style>
  <w:style w:type="character" w:customStyle="1" w:styleId="StyleStyle112ptChar">
    <w:name w:val="Style Style1 + 12 pt Char"/>
    <w:basedOn w:val="DefaultParagraphFont"/>
    <w:link w:val="StyleStyle112pt"/>
    <w:rsid w:val="005D0E7E"/>
    <w:rPr>
      <w:rFonts w:ascii="Calibri" w:eastAsia="SimSun" w:hAnsi="Calibri" w:cs="Calibri"/>
      <w:sz w:val="24"/>
      <w:u w:val="single"/>
      <w:lang w:eastAsia="zh-CN"/>
    </w:rPr>
  </w:style>
  <w:style w:type="character" w:customStyle="1" w:styleId="StyleStyle11ptBoldUnderlineBorderSinglesolidlineAuto">
    <w:name w:val="Style Style 11 pt Bold Underline Border: : (Single solid line Auto ..."/>
    <w:rsid w:val="005D0E7E"/>
    <w:rPr>
      <w:rFonts w:ascii="Times New Roman" w:hAnsi="Times New Roman"/>
      <w:b/>
      <w:bCs/>
      <w:sz w:val="20"/>
      <w:u w:val="none"/>
      <w:bdr w:val="none" w:sz="0" w:space="0" w:color="auto"/>
    </w:rPr>
  </w:style>
  <w:style w:type="character" w:customStyle="1" w:styleId="hilite1">
    <w:name w:val="hilite1"/>
    <w:basedOn w:val="DefaultParagraphFont"/>
    <w:rsid w:val="005D0E7E"/>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5D0E7E"/>
    <w:rPr>
      <w:b/>
      <w:bCs/>
      <w:sz w:val="24"/>
      <w:u w:val="single"/>
    </w:rPr>
  </w:style>
  <w:style w:type="character" w:customStyle="1" w:styleId="authorbio">
    <w:name w:val="authorbio"/>
    <w:basedOn w:val="DefaultParagraphFont"/>
    <w:rsid w:val="005D0E7E"/>
  </w:style>
  <w:style w:type="character" w:customStyle="1" w:styleId="body-text">
    <w:name w:val="body-text"/>
    <w:basedOn w:val="DefaultParagraphFont"/>
    <w:rsid w:val="005D0E7E"/>
  </w:style>
  <w:style w:type="character" w:customStyle="1" w:styleId="CardText-Underlined">
    <w:name w:val="Card Text - Underlined"/>
    <w:rsid w:val="005D0E7E"/>
    <w:rPr>
      <w:b/>
      <w:sz w:val="20"/>
      <w:u w:val="single"/>
    </w:rPr>
  </w:style>
  <w:style w:type="character" w:customStyle="1" w:styleId="newscontent">
    <w:name w:val="newscontent"/>
    <w:rsid w:val="005D0E7E"/>
  </w:style>
  <w:style w:type="character" w:customStyle="1" w:styleId="StyleUnderlinePatternClearYellow">
    <w:name w:val="Style Underline Pattern: Clear (Yellow)"/>
    <w:basedOn w:val="DefaultParagraphFont"/>
    <w:rsid w:val="005D0E7E"/>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5D0E7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D0E7E"/>
    <w:rPr>
      <w:rFonts w:ascii="Calibri" w:eastAsia="Times New Roman" w:hAnsi="Calibri" w:cs="Calibri"/>
      <w:sz w:val="24"/>
      <w:u w:val="single"/>
      <w:bdr w:val="single" w:sz="4" w:space="0" w:color="auto"/>
    </w:rPr>
  </w:style>
  <w:style w:type="character" w:customStyle="1" w:styleId="BoldandUnderlineChar">
    <w:name w:val="Bold and Underline Char"/>
    <w:basedOn w:val="DefaultParagraphFont"/>
    <w:link w:val="BoldandUnderline"/>
    <w:locked/>
    <w:rsid w:val="005D0E7E"/>
    <w:rPr>
      <w:b/>
      <w:szCs w:val="24"/>
      <w:u w:val="single"/>
    </w:rPr>
  </w:style>
  <w:style w:type="paragraph" w:customStyle="1" w:styleId="BoldandUnderline">
    <w:name w:val="Bold and Underline"/>
    <w:basedOn w:val="Normal"/>
    <w:link w:val="BoldandUnderlineChar"/>
    <w:qFormat/>
    <w:rsid w:val="005D0E7E"/>
    <w:rPr>
      <w:rFonts w:asciiTheme="minorHAnsi" w:hAnsiTheme="minorHAnsi" w:cstheme="minorBidi"/>
      <w:b/>
      <w:sz w:val="22"/>
      <w:szCs w:val="24"/>
      <w:u w:val="single"/>
    </w:rPr>
  </w:style>
  <w:style w:type="paragraph" w:customStyle="1" w:styleId="Stylecard11pt">
    <w:name w:val="Style card + 11 pt"/>
    <w:basedOn w:val="Normal"/>
    <w:link w:val="Stylecard11ptChar"/>
    <w:qFormat/>
    <w:rsid w:val="005D0E7E"/>
    <w:pPr>
      <w:ind w:left="288" w:right="288"/>
    </w:pPr>
    <w:rPr>
      <w:rFonts w:eastAsia="SimSun"/>
      <w:lang w:eastAsia="zh-CN"/>
    </w:rPr>
  </w:style>
  <w:style w:type="character" w:customStyle="1" w:styleId="Stylecard11ptChar">
    <w:name w:val="Style card + 11 pt Char"/>
    <w:link w:val="Stylecard11pt"/>
    <w:rsid w:val="005D0E7E"/>
    <w:rPr>
      <w:rFonts w:ascii="Calibri" w:eastAsia="SimSun" w:hAnsi="Calibri" w:cs="Calibri"/>
      <w:sz w:val="24"/>
      <w:lang w:eastAsia="zh-CN"/>
    </w:rPr>
  </w:style>
  <w:style w:type="character" w:customStyle="1" w:styleId="Style11ptBoldUnderlineBorderSinglesolidlineAuto">
    <w:name w:val="Style 11 pt Bold Underline Border: : (Single solid line Auto  ..."/>
    <w:basedOn w:val="DefaultParagraphFont"/>
    <w:rsid w:val="005D0E7E"/>
    <w:rPr>
      <w:rFonts w:ascii="Times New Roman" w:hAnsi="Times New Roman"/>
      <w:b/>
      <w:bCs/>
      <w:sz w:val="20"/>
      <w:u w:val="single"/>
      <w:bdr w:val="single" w:sz="4" w:space="0" w:color="auto"/>
    </w:rPr>
  </w:style>
  <w:style w:type="character" w:customStyle="1" w:styleId="SmallText-New">
    <w:name w:val="Small Text - New"/>
    <w:basedOn w:val="DefaultParagraphFont"/>
    <w:rsid w:val="005D0E7E"/>
    <w:rPr>
      <w:rFonts w:ascii="Arial Narrow" w:hAnsi="Arial Narrow"/>
      <w:sz w:val="14"/>
    </w:rPr>
  </w:style>
  <w:style w:type="character" w:customStyle="1" w:styleId="Underlined-New">
    <w:name w:val="Underlined - New"/>
    <w:basedOn w:val="DefaultParagraphFont"/>
    <w:rsid w:val="005D0E7E"/>
    <w:rPr>
      <w:rFonts w:ascii="Arial Narrow" w:hAnsi="Arial Narrow"/>
      <w:sz w:val="16"/>
      <w:u w:val="single"/>
    </w:rPr>
  </w:style>
  <w:style w:type="paragraph" w:customStyle="1" w:styleId="StyleStyle49ptBold">
    <w:name w:val="Style Style4 + 9 pt Bold"/>
    <w:basedOn w:val="Style4"/>
    <w:link w:val="StyleStyle49ptBoldChar"/>
    <w:qFormat/>
    <w:rsid w:val="005D0E7E"/>
    <w:pPr>
      <w:numPr>
        <w:numId w:val="0"/>
      </w:numPr>
    </w:pPr>
    <w:rPr>
      <w:b/>
      <w:bCs/>
    </w:rPr>
  </w:style>
  <w:style w:type="paragraph" w:customStyle="1" w:styleId="Smalltext0">
    <w:name w:val="Small text"/>
    <w:aliases w:val="Quote1,Quote11"/>
    <w:basedOn w:val="Normal"/>
    <w:link w:val="SmalltextChar"/>
    <w:qFormat/>
    <w:rsid w:val="005D0E7E"/>
    <w:rPr>
      <w:rFonts w:ascii="Arial Narrow" w:eastAsia="Times New Roman" w:hAnsi="Arial Narrow"/>
      <w:sz w:val="16"/>
    </w:rPr>
  </w:style>
  <w:style w:type="paragraph" w:customStyle="1" w:styleId="Normal2">
    <w:name w:val="Normal2"/>
    <w:basedOn w:val="Normal"/>
    <w:qFormat/>
    <w:rsid w:val="005D0E7E"/>
    <w:rPr>
      <w:rFonts w:eastAsia="Times New Roman"/>
    </w:rPr>
  </w:style>
  <w:style w:type="character" w:customStyle="1" w:styleId="postby">
    <w:name w:val="post_by"/>
    <w:basedOn w:val="DefaultParagraphFont"/>
    <w:rsid w:val="005D0E7E"/>
  </w:style>
  <w:style w:type="character" w:customStyle="1" w:styleId="Styleunderline11ptBold">
    <w:name w:val="Style underline + 11 pt Bold"/>
    <w:rsid w:val="005D0E7E"/>
    <w:rPr>
      <w:rFonts w:ascii="Times New Roman" w:hAnsi="Times New Roman"/>
      <w:b/>
      <w:bCs/>
      <w:sz w:val="20"/>
      <w:u w:val="single"/>
    </w:rPr>
  </w:style>
  <w:style w:type="character" w:customStyle="1" w:styleId="Style11ptThickunderline">
    <w:name w:val="Style 11 pt Thick underline"/>
    <w:rsid w:val="005D0E7E"/>
    <w:rPr>
      <w:rFonts w:ascii="Times New Roman" w:hAnsi="Times New Roman"/>
      <w:sz w:val="20"/>
      <w:u w:val="single"/>
    </w:rPr>
  </w:style>
  <w:style w:type="character" w:customStyle="1" w:styleId="Style11ptBoldThickunderline">
    <w:name w:val="Style 11 pt Bold Thick underline"/>
    <w:rsid w:val="005D0E7E"/>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5D0E7E"/>
    <w:pPr>
      <w:spacing w:after="200" w:line="276" w:lineRule="auto"/>
      <w:ind w:left="288" w:right="288"/>
    </w:pPr>
    <w:rPr>
      <w:u w:val="single"/>
    </w:rPr>
  </w:style>
  <w:style w:type="character" w:customStyle="1" w:styleId="Stylecard11ptUnderlineChar">
    <w:name w:val="Style card + 11 pt Underline Char"/>
    <w:link w:val="Stylecard11ptUnderline"/>
    <w:rsid w:val="005D0E7E"/>
    <w:rPr>
      <w:rFonts w:ascii="Calibri" w:hAnsi="Calibri" w:cs="Calibri"/>
      <w:sz w:val="24"/>
      <w:u w:val="single"/>
    </w:rPr>
  </w:style>
  <w:style w:type="paragraph" w:customStyle="1" w:styleId="StylecardLatinVerdana-BoldUnderline">
    <w:name w:val="Style card + (Latin) Verdana-Bold Underline"/>
    <w:basedOn w:val="Normal"/>
    <w:link w:val="StylecardLatinVerdana-BoldUnderlineChar"/>
    <w:qFormat/>
    <w:rsid w:val="005D0E7E"/>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5D0E7E"/>
    <w:rPr>
      <w:rFonts w:ascii="Calibri" w:hAnsi="Calibri" w:cs="Calibri"/>
      <w:sz w:val="24"/>
      <w:u w:val="single"/>
    </w:rPr>
  </w:style>
  <w:style w:type="character" w:customStyle="1" w:styleId="Style11ptBorderSinglesolidlineAuto05ptLinewidth">
    <w:name w:val="Style 11 pt Border: : (Single solid line Auto  0.5 pt Line width)"/>
    <w:rsid w:val="005D0E7E"/>
    <w:rPr>
      <w:sz w:val="20"/>
      <w:bdr w:val="single" w:sz="4" w:space="0" w:color="auto" w:frame="1"/>
    </w:rPr>
  </w:style>
  <w:style w:type="character" w:customStyle="1" w:styleId="StyleUnderlineChar9pt">
    <w:name w:val="Style Underline Char + 9 pt"/>
    <w:rsid w:val="005D0E7E"/>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5D0E7E"/>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5D0E7E"/>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5D0E7E"/>
    <w:rPr>
      <w:rFonts w:eastAsia="Times New Roman"/>
      <w:u w:val="single"/>
      <w:lang w:eastAsia="zh-CN"/>
    </w:rPr>
  </w:style>
  <w:style w:type="character" w:customStyle="1" w:styleId="StyleUnderlined11ptChar">
    <w:name w:val="Style Underlined + 11 pt Char"/>
    <w:basedOn w:val="UnderlinedChar0"/>
    <w:link w:val="StyleUnderlined11pt"/>
    <w:rsid w:val="005D0E7E"/>
    <w:rPr>
      <w:rFonts w:ascii="Calibri" w:eastAsia="Times New Roman" w:hAnsi="Calibri" w:cs="Calibri"/>
      <w:sz w:val="24"/>
      <w:u w:val="single"/>
      <w:lang w:val="en-US" w:eastAsia="zh-CN" w:bidi="ar-SA"/>
    </w:rPr>
  </w:style>
  <w:style w:type="paragraph" w:customStyle="1" w:styleId="StyleCircled11pt">
    <w:name w:val="Style Circled + 11 pt"/>
    <w:basedOn w:val="Circled"/>
    <w:link w:val="StyleCircled11ptChar"/>
    <w:qFormat/>
    <w:rsid w:val="005D0E7E"/>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5D0E7E"/>
    <w:rPr>
      <w:rFonts w:ascii="Times New Roman" w:eastAsia="Times New Roman" w:hAnsi="Times New Roman" w:cs="Times New Roman"/>
      <w:b/>
      <w:bCs/>
      <w:sz w:val="20"/>
      <w:szCs w:val="24"/>
      <w:u w:val="single"/>
    </w:rPr>
  </w:style>
  <w:style w:type="paragraph" w:customStyle="1" w:styleId="UnderlineBoldIndent">
    <w:name w:val="Underline + Bold Indent"/>
    <w:basedOn w:val="Normal"/>
    <w:link w:val="UnderlineBoldIndentCharChar"/>
    <w:qFormat/>
    <w:rsid w:val="005D0E7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D0E7E"/>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5D0E7E"/>
    <w:rPr>
      <w:u w:val="single"/>
    </w:rPr>
  </w:style>
  <w:style w:type="character" w:customStyle="1" w:styleId="StyleUnderlineBoldIndent11ptChar">
    <w:name w:val="Style Underline + Bold Indent + 11 pt Char"/>
    <w:link w:val="StyleUnderlineBoldIndent11pt"/>
    <w:rsid w:val="005D0E7E"/>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5D0E7E"/>
    <w:rPr>
      <w:b/>
      <w:bCs/>
      <w:u w:val="single"/>
    </w:rPr>
  </w:style>
  <w:style w:type="character" w:customStyle="1" w:styleId="StyleUnderlineBoldIndent11ptBoldChar">
    <w:name w:val="Style Underline + Bold Indent + 11 pt Bold Char"/>
    <w:link w:val="StyleUnderlineBoldIndent11ptBold"/>
    <w:rsid w:val="005D0E7E"/>
    <w:rPr>
      <w:rFonts w:ascii="Calibri" w:eastAsia="Times New Roman" w:hAnsi="Calibri" w:cs="Calibri"/>
      <w:b/>
      <w:bCs/>
      <w:sz w:val="24"/>
      <w:szCs w:val="20"/>
      <w:u w:val="single"/>
    </w:rPr>
  </w:style>
  <w:style w:type="character" w:customStyle="1" w:styleId="StyleUnderlineChar6CharCharCharCharCharCharCharChar11">
    <w:name w:val="Style Underline Char6 Char Char Char Char Char Char Char Char + 11 ..."/>
    <w:rsid w:val="005D0E7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D0E7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D0E7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D0E7E"/>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5D0E7E"/>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5D0E7E"/>
    <w:rPr>
      <w:rFonts w:ascii="Calibri" w:eastAsia="Calibri" w:hAnsi="Calibri" w:cs="Calibri"/>
      <w:sz w:val="24"/>
      <w:u w:val="single"/>
    </w:rPr>
  </w:style>
  <w:style w:type="character" w:customStyle="1" w:styleId="Styleterm111ptUnderline">
    <w:name w:val="Style term1 + 11 pt Underline"/>
    <w:rsid w:val="005D0E7E"/>
    <w:rPr>
      <w:b/>
      <w:bCs/>
      <w:sz w:val="20"/>
      <w:u w:val="single"/>
    </w:rPr>
  </w:style>
  <w:style w:type="paragraph" w:customStyle="1" w:styleId="StyleMinimizedTextArialNarrow10pt">
    <w:name w:val="Style Minimized Text + Arial Narrow 10 pt"/>
    <w:basedOn w:val="MinimizedText"/>
    <w:link w:val="StyleMinimizedTextArialNarrow10ptChar"/>
    <w:qFormat/>
    <w:rsid w:val="005D0E7E"/>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5D0E7E"/>
    <w:rPr>
      <w:rFonts w:ascii="Times New Roman" w:eastAsia="Times New Roman" w:hAnsi="Times New Roman" w:cs="Times New Roman"/>
      <w:sz w:val="20"/>
      <w:szCs w:val="24"/>
    </w:rPr>
  </w:style>
  <w:style w:type="character" w:customStyle="1" w:styleId="StyleLatinGaramondUnderline">
    <w:name w:val="Style (Latin) Garamond Underline"/>
    <w:rsid w:val="005D0E7E"/>
    <w:rPr>
      <w:rFonts w:ascii="Times New Roman" w:hAnsi="Times New Roman"/>
      <w:sz w:val="20"/>
      <w:u w:val="single"/>
    </w:rPr>
  </w:style>
  <w:style w:type="character" w:customStyle="1" w:styleId="StyleLatinGaramond">
    <w:name w:val="Style (Latin) Garamond"/>
    <w:rsid w:val="005D0E7E"/>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5D0E7E"/>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5D0E7E"/>
    <w:rPr>
      <w:rFonts w:ascii="Times" w:eastAsia="Times New Roman" w:hAnsi="Times" w:cs="Arial"/>
      <w:sz w:val="24"/>
      <w:szCs w:val="28"/>
      <w:u w:val="single"/>
    </w:rPr>
  </w:style>
  <w:style w:type="paragraph" w:customStyle="1" w:styleId="NormalText">
    <w:name w:val="Normal Text"/>
    <w:basedOn w:val="Normal"/>
    <w:link w:val="NormalTextChar"/>
    <w:autoRedefine/>
    <w:qFormat/>
    <w:rsid w:val="005D0E7E"/>
    <w:pPr>
      <w:jc w:val="both"/>
    </w:pPr>
    <w:rPr>
      <w:rFonts w:eastAsia="Times New Roman"/>
      <w:szCs w:val="26"/>
    </w:rPr>
  </w:style>
  <w:style w:type="paragraph" w:customStyle="1" w:styleId="HeaderStyle">
    <w:name w:val="Header Style"/>
    <w:basedOn w:val="Normal"/>
    <w:rsid w:val="005D0E7E"/>
    <w:pPr>
      <w:jc w:val="center"/>
    </w:pPr>
    <w:rPr>
      <w:rFonts w:eastAsia="Times New Roman"/>
      <w:b/>
      <w:szCs w:val="20"/>
      <w:u w:val="single"/>
    </w:rPr>
  </w:style>
  <w:style w:type="character" w:customStyle="1" w:styleId="CardChar2">
    <w:name w:val="Card Char2"/>
    <w:basedOn w:val="DefaultParagraphFont"/>
    <w:rsid w:val="005D0E7E"/>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5D0E7E"/>
    <w:rPr>
      <w:rFonts w:cs="Arial"/>
      <w:bCs/>
      <w:szCs w:val="26"/>
      <w:u w:val="single"/>
      <w:lang w:val="en-US" w:eastAsia="en-US" w:bidi="ar-SA"/>
    </w:rPr>
  </w:style>
  <w:style w:type="character" w:customStyle="1" w:styleId="UnderlineCharCharChar1">
    <w:name w:val="Underline Char Char Char1"/>
    <w:basedOn w:val="DefaultParagraphFont"/>
    <w:rsid w:val="005D0E7E"/>
    <w:rPr>
      <w:u w:val="single"/>
      <w:lang w:val="en-US" w:eastAsia="en-US" w:bidi="ar-SA"/>
    </w:rPr>
  </w:style>
  <w:style w:type="character" w:customStyle="1" w:styleId="StyleUnderlineChar2CharChar11pt">
    <w:name w:val="Style Underline Char2 Char Char + 11 pt"/>
    <w:basedOn w:val="Style11pt"/>
    <w:rsid w:val="005D0E7E"/>
    <w:rPr>
      <w:rFonts w:ascii="Times New Roman" w:hAnsi="Times New Roman"/>
      <w:sz w:val="20"/>
      <w:u w:val="single"/>
    </w:rPr>
  </w:style>
  <w:style w:type="character" w:customStyle="1" w:styleId="StyleStyleBoldUnderline11pt">
    <w:name w:val="Style Style Bold Underline + 11 pt"/>
    <w:basedOn w:val="DefaultParagraphFont"/>
    <w:rsid w:val="005D0E7E"/>
    <w:rPr>
      <w:b/>
      <w:bCs/>
      <w:sz w:val="20"/>
      <w:u w:val="single"/>
    </w:rPr>
  </w:style>
  <w:style w:type="paragraph" w:customStyle="1" w:styleId="Pa6">
    <w:name w:val="Pa6"/>
    <w:basedOn w:val="Normal"/>
    <w:next w:val="Normal"/>
    <w:uiPriority w:val="99"/>
    <w:qFormat/>
    <w:rsid w:val="005D0E7E"/>
    <w:pPr>
      <w:autoSpaceDE w:val="0"/>
      <w:autoSpaceDN w:val="0"/>
      <w:adjustRightInd w:val="0"/>
      <w:spacing w:line="221" w:lineRule="atLeast"/>
    </w:pPr>
    <w:rPr>
      <w:rFonts w:ascii="Baskerville" w:eastAsia="Times New Roman" w:hAnsi="Baskerville"/>
    </w:rPr>
  </w:style>
  <w:style w:type="character" w:customStyle="1" w:styleId="A13">
    <w:name w:val="A13"/>
    <w:rsid w:val="005D0E7E"/>
    <w:rPr>
      <w:rFonts w:cs="Baskerville"/>
      <w:color w:val="000000"/>
      <w:sz w:val="106"/>
      <w:szCs w:val="106"/>
    </w:rPr>
  </w:style>
  <w:style w:type="character" w:customStyle="1" w:styleId="A17">
    <w:name w:val="A17"/>
    <w:rsid w:val="005D0E7E"/>
    <w:rPr>
      <w:rFonts w:cs="Baskerville"/>
      <w:color w:val="000000"/>
      <w:sz w:val="12"/>
      <w:szCs w:val="12"/>
    </w:rPr>
  </w:style>
  <w:style w:type="paragraph" w:customStyle="1" w:styleId="Pa19">
    <w:name w:val="Pa19"/>
    <w:basedOn w:val="Normal"/>
    <w:next w:val="Normal"/>
    <w:rsid w:val="005D0E7E"/>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rsid w:val="005D0E7E"/>
    <w:pPr>
      <w:autoSpaceDE w:val="0"/>
      <w:autoSpaceDN w:val="0"/>
      <w:adjustRightInd w:val="0"/>
      <w:spacing w:line="441" w:lineRule="atLeast"/>
    </w:pPr>
    <w:rPr>
      <w:rFonts w:ascii="Baskerville" w:eastAsia="Times New Roman" w:hAnsi="Baskerville"/>
    </w:rPr>
  </w:style>
  <w:style w:type="character" w:customStyle="1" w:styleId="A14">
    <w:name w:val="A14"/>
    <w:rsid w:val="005D0E7E"/>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5D0E7E"/>
    <w:pPr>
      <w:autoSpaceDE w:val="0"/>
      <w:autoSpaceDN w:val="0"/>
      <w:adjustRightInd w:val="0"/>
      <w:spacing w:line="281" w:lineRule="atLeast"/>
    </w:pPr>
    <w:rPr>
      <w:rFonts w:ascii="Baskerville" w:eastAsia="Times New Roman" w:hAnsi="Baskerville"/>
    </w:rPr>
  </w:style>
  <w:style w:type="paragraph" w:customStyle="1" w:styleId="Pa15">
    <w:name w:val="Pa15"/>
    <w:basedOn w:val="Normal"/>
    <w:next w:val="Normal"/>
    <w:uiPriority w:val="99"/>
    <w:rsid w:val="005D0E7E"/>
    <w:pPr>
      <w:autoSpaceDE w:val="0"/>
      <w:autoSpaceDN w:val="0"/>
      <w:adjustRightInd w:val="0"/>
      <w:spacing w:line="221" w:lineRule="atLeast"/>
    </w:pPr>
    <w:rPr>
      <w:rFonts w:ascii="Baskerville" w:eastAsia="Times New Roman" w:hAnsi="Baskerville"/>
    </w:rPr>
  </w:style>
  <w:style w:type="character" w:customStyle="1" w:styleId="A10">
    <w:name w:val="A10"/>
    <w:uiPriority w:val="99"/>
    <w:rsid w:val="005D0E7E"/>
    <w:rPr>
      <w:rFonts w:ascii="Wingdings" w:hAnsi="Wingdings" w:cs="Wingdings"/>
      <w:color w:val="000000"/>
      <w:sz w:val="22"/>
      <w:szCs w:val="22"/>
    </w:rPr>
  </w:style>
  <w:style w:type="paragraph" w:customStyle="1" w:styleId="Pa37">
    <w:name w:val="Pa37"/>
    <w:basedOn w:val="Normal"/>
    <w:next w:val="Normal"/>
    <w:rsid w:val="005D0E7E"/>
    <w:pPr>
      <w:autoSpaceDE w:val="0"/>
      <w:autoSpaceDN w:val="0"/>
      <w:adjustRightInd w:val="0"/>
      <w:spacing w:line="141" w:lineRule="atLeast"/>
    </w:pPr>
    <w:rPr>
      <w:rFonts w:ascii="Baskerville" w:eastAsia="Times New Roman" w:hAnsi="Baskerville"/>
    </w:rPr>
  </w:style>
  <w:style w:type="character" w:customStyle="1" w:styleId="A20">
    <w:name w:val="A20"/>
    <w:rsid w:val="005D0E7E"/>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5D0E7E"/>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D0E7E"/>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D0E7E"/>
    <w:rPr>
      <w:rFonts w:cs="Arial"/>
      <w:b/>
      <w:bCs/>
      <w:iCs/>
      <w:sz w:val="36"/>
      <w:szCs w:val="28"/>
      <w:u w:val="single"/>
      <w:lang w:val="en-US" w:eastAsia="en-US" w:bidi="ar-SA"/>
    </w:rPr>
  </w:style>
  <w:style w:type="character" w:customStyle="1" w:styleId="Taggin-New">
    <w:name w:val="Taggin - New"/>
    <w:rsid w:val="005D0E7E"/>
    <w:rPr>
      <w:rFonts w:ascii="Arial Narrow" w:hAnsi="Arial Narrow"/>
      <w:b/>
      <w:sz w:val="22"/>
    </w:rPr>
  </w:style>
  <w:style w:type="character" w:customStyle="1" w:styleId="searchword">
    <w:name w:val="searchword"/>
    <w:basedOn w:val="DefaultParagraphFont"/>
    <w:rsid w:val="005D0E7E"/>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5D0E7E"/>
    <w:rPr>
      <w:rFonts w:cs="Arial"/>
      <w:b/>
      <w:bCs/>
      <w:sz w:val="24"/>
      <w:szCs w:val="26"/>
      <w:lang w:val="en-US" w:eastAsia="en-US" w:bidi="ar-SA"/>
    </w:rPr>
  </w:style>
  <w:style w:type="character" w:customStyle="1" w:styleId="brief-smalltext0">
    <w:name w:val="brief-smalltext"/>
    <w:basedOn w:val="DefaultParagraphFont"/>
    <w:rsid w:val="005D0E7E"/>
  </w:style>
  <w:style w:type="character" w:customStyle="1" w:styleId="Boxing-New">
    <w:name w:val="Boxing - New"/>
    <w:rsid w:val="005D0E7E"/>
    <w:rPr>
      <w:rFonts w:ascii="Arial Narrow" w:hAnsi="Arial Narrow"/>
      <w:sz w:val="16"/>
      <w:u w:val="none"/>
      <w:bdr w:val="single" w:sz="4" w:space="0" w:color="auto"/>
    </w:rPr>
  </w:style>
  <w:style w:type="paragraph" w:customStyle="1" w:styleId="Coverintroduction">
    <w:name w:val="Cover introduction"/>
    <w:basedOn w:val="Default"/>
    <w:next w:val="Default"/>
    <w:rsid w:val="005D0E7E"/>
    <w:pPr>
      <w:spacing w:after="0" w:line="240" w:lineRule="auto"/>
    </w:pPr>
    <w:rPr>
      <w:rFonts w:ascii="Arial" w:eastAsia="Times New Roman" w:hAnsi="Arial" w:cs="Times New Roman"/>
    </w:rPr>
  </w:style>
  <w:style w:type="character" w:customStyle="1" w:styleId="style50">
    <w:name w:val="style5"/>
    <w:basedOn w:val="DefaultParagraphFont"/>
    <w:rsid w:val="005D0E7E"/>
  </w:style>
  <w:style w:type="character" w:customStyle="1" w:styleId="TagCharCharCharCharCharChar">
    <w:name w:val="Tag Char Char Char Char Char Char"/>
    <w:rsid w:val="005D0E7E"/>
    <w:rPr>
      <w:rFonts w:cs="Arial"/>
      <w:b/>
      <w:bCs/>
      <w:sz w:val="24"/>
      <w:szCs w:val="26"/>
      <w:lang w:val="en-US" w:eastAsia="en-US" w:bidi="ar-SA"/>
    </w:rPr>
  </w:style>
  <w:style w:type="character" w:customStyle="1" w:styleId="pmterms3">
    <w:name w:val="pmterms3"/>
    <w:basedOn w:val="DefaultParagraphFont"/>
    <w:rsid w:val="005D0E7E"/>
  </w:style>
  <w:style w:type="character" w:customStyle="1" w:styleId="pmtermsel">
    <w:name w:val="pmtermsel"/>
    <w:basedOn w:val="DefaultParagraphFont"/>
    <w:rsid w:val="005D0E7E"/>
  </w:style>
  <w:style w:type="character" w:customStyle="1" w:styleId="interiorheadline">
    <w:name w:val="interiorheadline"/>
    <w:basedOn w:val="DefaultParagraphFont"/>
    <w:rsid w:val="005D0E7E"/>
  </w:style>
  <w:style w:type="character" w:customStyle="1" w:styleId="Heading31CharCharCharChar1">
    <w:name w:val="Heading 31 Char Char Char Char1"/>
    <w:rsid w:val="005D0E7E"/>
    <w:rPr>
      <w:rFonts w:cs="Arial"/>
      <w:b/>
      <w:bCs/>
      <w:sz w:val="24"/>
      <w:szCs w:val="26"/>
      <w:lang w:val="en-US" w:eastAsia="en-US" w:bidi="ar-SA"/>
    </w:rPr>
  </w:style>
  <w:style w:type="character" w:customStyle="1" w:styleId="Heading31CharCharChar">
    <w:name w:val="Heading 31 Char Char Char"/>
    <w:rsid w:val="005D0E7E"/>
    <w:rPr>
      <w:rFonts w:cs="Arial"/>
      <w:b/>
      <w:bCs/>
      <w:sz w:val="24"/>
      <w:szCs w:val="26"/>
      <w:lang w:val="en-US" w:eastAsia="en-US" w:bidi="ar-SA"/>
    </w:rPr>
  </w:style>
  <w:style w:type="character" w:customStyle="1" w:styleId="StyleUnderlineCharChar9pt2">
    <w:name w:val="Style Underline Char Char + 9 pt2"/>
    <w:basedOn w:val="UnderlineCharChar"/>
    <w:rsid w:val="005D0E7E"/>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5D0E7E"/>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5D0E7E"/>
    <w:rPr>
      <w:sz w:val="20"/>
      <w:u w:val="single"/>
    </w:rPr>
  </w:style>
  <w:style w:type="character" w:customStyle="1" w:styleId="Style9ptBoldUnderlineBorderSinglesolidlineAuto0">
    <w:name w:val="Style 9 pt Bold Underline Border: : (Single solid line Auto  0..."/>
    <w:basedOn w:val="DefaultParagraphFont"/>
    <w:rsid w:val="005D0E7E"/>
    <w:rPr>
      <w:b/>
      <w:bCs/>
      <w:sz w:val="20"/>
      <w:u w:val="single"/>
      <w:bdr w:val="single" w:sz="4" w:space="0" w:color="auto"/>
    </w:rPr>
  </w:style>
  <w:style w:type="character" w:customStyle="1" w:styleId="Style9ptBoldUnderline3">
    <w:name w:val="Style 9 pt Bold Underline3"/>
    <w:basedOn w:val="DefaultParagraphFont"/>
    <w:rsid w:val="005D0E7E"/>
    <w:rPr>
      <w:b/>
      <w:bCs/>
      <w:sz w:val="20"/>
      <w:u w:val="single"/>
    </w:rPr>
  </w:style>
  <w:style w:type="paragraph" w:customStyle="1" w:styleId="Tagtemplate">
    <w:name w:val="Tagtemplate"/>
    <w:basedOn w:val="Normal"/>
    <w:link w:val="TagtemplateChar"/>
    <w:autoRedefine/>
    <w:qFormat/>
    <w:rsid w:val="005D0E7E"/>
    <w:pPr>
      <w:keepNext/>
      <w:keepLines/>
    </w:pPr>
    <w:rPr>
      <w:rFonts w:ascii="Arial" w:eastAsia="Calibri" w:hAnsi="Arial" w:cs="Arial"/>
      <w:b/>
    </w:rPr>
  </w:style>
  <w:style w:type="character" w:customStyle="1" w:styleId="TagtemplateChar">
    <w:name w:val="Tagtemplate Char"/>
    <w:link w:val="Tagtemplate"/>
    <w:rsid w:val="005D0E7E"/>
    <w:rPr>
      <w:rFonts w:ascii="Arial" w:eastAsia="Calibri" w:hAnsi="Arial" w:cs="Arial"/>
      <w:b/>
      <w:sz w:val="24"/>
    </w:rPr>
  </w:style>
  <w:style w:type="character" w:customStyle="1" w:styleId="Style11ptBlackUnderline">
    <w:name w:val="Style 11 pt Black Underline"/>
    <w:rsid w:val="005D0E7E"/>
    <w:rPr>
      <w:color w:val="000000"/>
      <w:sz w:val="20"/>
      <w:u w:val="single"/>
    </w:rPr>
  </w:style>
  <w:style w:type="character" w:customStyle="1" w:styleId="Style11ptBoldBlackUnderline">
    <w:name w:val="Style 11 pt Bold Black Underline"/>
    <w:rsid w:val="005D0E7E"/>
    <w:rPr>
      <w:b/>
      <w:bCs/>
      <w:color w:val="000000"/>
      <w:sz w:val="20"/>
      <w:u w:val="single"/>
    </w:rPr>
  </w:style>
  <w:style w:type="paragraph" w:customStyle="1" w:styleId="StyleUnderlineChar11pt3">
    <w:name w:val="Style Underline Char + 11 pt3"/>
    <w:link w:val="StyleUnderlineChar11pt3Char"/>
    <w:qFormat/>
    <w:rsid w:val="005D0E7E"/>
    <w:pPr>
      <w:spacing w:line="240" w:lineRule="auto"/>
    </w:pPr>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5D0E7E"/>
    <w:rPr>
      <w:rFonts w:ascii="Arial Narrow" w:eastAsia="Times New Roman" w:hAnsi="Arial Narrow"/>
      <w:szCs w:val="24"/>
      <w:u w:val="single"/>
    </w:rPr>
  </w:style>
  <w:style w:type="paragraph" w:customStyle="1" w:styleId="StyleUnderlineChar11ptBold2">
    <w:name w:val="Style Underline Char + 11 pt Bold2"/>
    <w:link w:val="StyleUnderlineChar11ptBold2Char"/>
    <w:rsid w:val="005D0E7E"/>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5D0E7E"/>
    <w:rPr>
      <w:rFonts w:eastAsia="Times New Roman"/>
      <w:b/>
      <w:bCs/>
      <w:szCs w:val="24"/>
      <w:u w:val="single"/>
    </w:rPr>
  </w:style>
  <w:style w:type="paragraph" w:customStyle="1" w:styleId="StyleUnderlineChar11ptBold3">
    <w:name w:val="Style Underline Char + 11 pt Bold3"/>
    <w:link w:val="StyleUnderlineChar11ptBold3Char"/>
    <w:qFormat/>
    <w:rsid w:val="005D0E7E"/>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5D0E7E"/>
    <w:rPr>
      <w:rFonts w:eastAsia="Times New Roman"/>
      <w:b/>
      <w:bCs/>
      <w:szCs w:val="24"/>
      <w:u w:val="single"/>
    </w:rPr>
  </w:style>
  <w:style w:type="paragraph" w:customStyle="1" w:styleId="StyleUnderlining11pt">
    <w:name w:val="Style Underlining + 11 pt"/>
    <w:basedOn w:val="Normal"/>
    <w:link w:val="StyleUnderlining11ptChar"/>
    <w:qFormat/>
    <w:rsid w:val="005D0E7E"/>
    <w:rPr>
      <w:u w:val="single"/>
    </w:rPr>
  </w:style>
  <w:style w:type="character" w:customStyle="1" w:styleId="StyleUnderlining11ptChar">
    <w:name w:val="Style Underlining + 11 pt Char"/>
    <w:basedOn w:val="DefaultParagraphFont"/>
    <w:link w:val="StyleUnderlining11pt"/>
    <w:rsid w:val="005D0E7E"/>
    <w:rPr>
      <w:rFonts w:ascii="Calibri" w:hAnsi="Calibri" w:cs="Calibri"/>
      <w:sz w:val="24"/>
      <w:u w:val="single"/>
    </w:rPr>
  </w:style>
  <w:style w:type="paragraph" w:customStyle="1" w:styleId="StyleCardText9pt">
    <w:name w:val="Style Card Text + 9 pt"/>
    <w:basedOn w:val="Normal"/>
    <w:link w:val="StyleCardText9ptChar"/>
    <w:qFormat/>
    <w:rsid w:val="005D0E7E"/>
    <w:pPr>
      <w:spacing w:after="200"/>
      <w:contextualSpacing/>
    </w:pPr>
    <w:rPr>
      <w:rFonts w:eastAsia="Calibri"/>
    </w:rPr>
  </w:style>
  <w:style w:type="character" w:customStyle="1" w:styleId="StyleCardText9ptChar">
    <w:name w:val="Style Card Text + 9 pt Char"/>
    <w:basedOn w:val="DefaultParagraphFont"/>
    <w:link w:val="StyleCardText9pt"/>
    <w:rsid w:val="005D0E7E"/>
    <w:rPr>
      <w:rFonts w:ascii="Calibri" w:eastAsia="Calibri" w:hAnsi="Calibri" w:cs="Calibri"/>
      <w:sz w:val="24"/>
    </w:rPr>
  </w:style>
  <w:style w:type="character" w:customStyle="1" w:styleId="inside-head">
    <w:name w:val="inside-head"/>
    <w:basedOn w:val="DefaultParagraphFont"/>
    <w:rsid w:val="005D0E7E"/>
  </w:style>
  <w:style w:type="paragraph" w:customStyle="1" w:styleId="UnderlineCharChar2CharCharCharChar">
    <w:name w:val="Underline Char Char2 Char Char Char Char"/>
    <w:basedOn w:val="Normal"/>
    <w:link w:val="UnderlineCharChar2CharCharCharCharChar"/>
    <w:rsid w:val="005D0E7E"/>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D0E7E"/>
    <w:rPr>
      <w:rFonts w:ascii="Calibri" w:eastAsia="MS Mincho" w:hAnsi="Calibri" w:cs="Calibri"/>
      <w:sz w:val="24"/>
      <w:u w:val="single"/>
    </w:rPr>
  </w:style>
  <w:style w:type="paragraph" w:customStyle="1" w:styleId="BoldandUnderlineCharChar1Char">
    <w:name w:val="Bold and Underline Char Char1 Char"/>
    <w:basedOn w:val="Normal"/>
    <w:link w:val="BoldandUnderlineCharChar1CharChar"/>
    <w:rsid w:val="005D0E7E"/>
    <w:rPr>
      <w:rFonts w:eastAsia="MS Mincho"/>
      <w:b/>
      <w:u w:val="single"/>
    </w:rPr>
  </w:style>
  <w:style w:type="character" w:customStyle="1" w:styleId="BoldandUnderlineCharChar1CharChar">
    <w:name w:val="Bold and Underline Char Char1 Char Char"/>
    <w:basedOn w:val="DefaultParagraphFont"/>
    <w:link w:val="BoldandUnderlineCharChar1Char"/>
    <w:rsid w:val="005D0E7E"/>
    <w:rPr>
      <w:rFonts w:ascii="Calibri" w:eastAsia="MS Mincho" w:hAnsi="Calibri" w:cs="Calibri"/>
      <w:b/>
      <w:sz w:val="24"/>
      <w:u w:val="single"/>
    </w:rPr>
  </w:style>
  <w:style w:type="character" w:customStyle="1" w:styleId="updated-short-citation">
    <w:name w:val="updated-short-citation"/>
    <w:basedOn w:val="DefaultParagraphFont"/>
    <w:rsid w:val="005D0E7E"/>
  </w:style>
  <w:style w:type="character" w:customStyle="1" w:styleId="StyleTimesNewRoman12ptBold0">
    <w:name w:val="Style Times New Roman 12 pt Bold"/>
    <w:rsid w:val="005D0E7E"/>
    <w:rPr>
      <w:rFonts w:ascii="Times New Roman" w:hAnsi="Times New Roman"/>
      <w:b/>
      <w:bCs/>
      <w:sz w:val="24"/>
    </w:rPr>
  </w:style>
  <w:style w:type="character" w:customStyle="1" w:styleId="qlabel">
    <w:name w:val="q_label"/>
    <w:basedOn w:val="DefaultParagraphFont"/>
    <w:rsid w:val="005D0E7E"/>
  </w:style>
  <w:style w:type="character" w:customStyle="1" w:styleId="alabel">
    <w:name w:val="a_label"/>
    <w:basedOn w:val="DefaultParagraphFont"/>
    <w:rsid w:val="005D0E7E"/>
  </w:style>
  <w:style w:type="character" w:customStyle="1" w:styleId="base">
    <w:name w:val="base"/>
    <w:basedOn w:val="DefaultParagraphFont"/>
    <w:rsid w:val="005D0E7E"/>
  </w:style>
  <w:style w:type="character" w:customStyle="1" w:styleId="part-of-speech">
    <w:name w:val="part-of-speech"/>
    <w:basedOn w:val="DefaultParagraphFont"/>
    <w:rsid w:val="005D0E7E"/>
  </w:style>
  <w:style w:type="character" w:customStyle="1" w:styleId="pron">
    <w:name w:val="pron"/>
    <w:basedOn w:val="DefaultParagraphFont"/>
    <w:rsid w:val="005D0E7E"/>
  </w:style>
  <w:style w:type="character" w:customStyle="1" w:styleId="BoldandUnderlineChar3CharChar">
    <w:name w:val="Bold and Underline Char3 Char Char"/>
    <w:basedOn w:val="DefaultParagraphFont"/>
    <w:link w:val="BoldandUnderlineChar3Char"/>
    <w:rsid w:val="005D0E7E"/>
    <w:rPr>
      <w:b/>
      <w:szCs w:val="24"/>
      <w:u w:val="single"/>
    </w:rPr>
  </w:style>
  <w:style w:type="paragraph" w:customStyle="1" w:styleId="BoldandUnderlineChar3Char">
    <w:name w:val="Bold and Underline Char3 Char"/>
    <w:basedOn w:val="Normal"/>
    <w:link w:val="BoldandUnderlineChar3CharChar"/>
    <w:qFormat/>
    <w:rsid w:val="005D0E7E"/>
    <w:rPr>
      <w:rFonts w:asciiTheme="minorHAnsi" w:hAnsiTheme="minorHAnsi" w:cstheme="minorBidi"/>
      <w:b/>
      <w:sz w:val="22"/>
      <w:szCs w:val="24"/>
      <w:u w:val="single"/>
    </w:rPr>
  </w:style>
  <w:style w:type="paragraph" w:customStyle="1" w:styleId="UnderlineChar4">
    <w:name w:val="Underline Char4"/>
    <w:basedOn w:val="Normal"/>
    <w:link w:val="UnderlineChar4Char"/>
    <w:qFormat/>
    <w:rsid w:val="005D0E7E"/>
    <w:rPr>
      <w:rFonts w:asciiTheme="minorHAnsi" w:hAnsiTheme="minorHAnsi" w:cstheme="minorBidi"/>
      <w:sz w:val="22"/>
      <w:szCs w:val="24"/>
      <w:u w:val="single"/>
    </w:rPr>
  </w:style>
  <w:style w:type="paragraph" w:customStyle="1" w:styleId="BoldandUnderlineChar3">
    <w:name w:val="Bold and Underline Char3"/>
    <w:basedOn w:val="Normal"/>
    <w:link w:val="BoldandUnderlineChar3Char2"/>
    <w:qFormat/>
    <w:rsid w:val="005D0E7E"/>
    <w:rPr>
      <w:rFonts w:asciiTheme="minorHAnsi" w:hAnsiTheme="minorHAnsi" w:cstheme="minorBidi"/>
      <w:b/>
      <w:sz w:val="22"/>
      <w:szCs w:val="24"/>
      <w:u w:val="single"/>
    </w:rPr>
  </w:style>
  <w:style w:type="paragraph" w:customStyle="1" w:styleId="StyleUnderlined11ptBold">
    <w:name w:val="Style Underlined + 11 pt Bold"/>
    <w:basedOn w:val="Normal"/>
    <w:link w:val="StyleUnderlined11ptBoldChar"/>
    <w:qFormat/>
    <w:rsid w:val="005D0E7E"/>
    <w:rPr>
      <w:rFonts w:eastAsia="Times New Roman"/>
      <w:b/>
      <w:bCs/>
      <w:u w:val="single"/>
    </w:rPr>
  </w:style>
  <w:style w:type="character" w:customStyle="1" w:styleId="StyleUnderlined11ptBoldChar">
    <w:name w:val="Style Underlined + 11 pt Bold Char"/>
    <w:link w:val="StyleUnderlined11ptBold"/>
    <w:rsid w:val="005D0E7E"/>
    <w:rPr>
      <w:rFonts w:ascii="Calibri" w:eastAsia="Times New Roman" w:hAnsi="Calibri" w:cs="Calibri"/>
      <w:b/>
      <w:bCs/>
      <w:sz w:val="24"/>
      <w:u w:val="single"/>
    </w:rPr>
  </w:style>
  <w:style w:type="character" w:customStyle="1" w:styleId="Heading3CharCharCharChar2">
    <w:name w:val="Heading 3 Char Char Char Char2"/>
    <w:basedOn w:val="DefaultParagraphFont"/>
    <w:rsid w:val="005D0E7E"/>
    <w:rPr>
      <w:rFonts w:cs="Arial"/>
      <w:bCs/>
      <w:szCs w:val="26"/>
      <w:u w:val="single"/>
      <w:lang w:val="en-US" w:eastAsia="en-US" w:bidi="ar-SA"/>
    </w:rPr>
  </w:style>
  <w:style w:type="character" w:customStyle="1" w:styleId="Style9pt">
    <w:name w:val="Style 9 pt"/>
    <w:basedOn w:val="DefaultParagraphFont"/>
    <w:rsid w:val="005D0E7E"/>
    <w:rPr>
      <w:rFonts w:ascii="Times New Roman" w:hAnsi="Times New Roman"/>
      <w:sz w:val="20"/>
    </w:rPr>
  </w:style>
  <w:style w:type="character" w:customStyle="1" w:styleId="author-bio-box">
    <w:name w:val="author-bio-box"/>
    <w:basedOn w:val="DefaultParagraphFont"/>
    <w:rsid w:val="005D0E7E"/>
  </w:style>
  <w:style w:type="paragraph" w:customStyle="1" w:styleId="StyleStyle49pt3">
    <w:name w:val="Style Style4 + 9 pt3"/>
    <w:basedOn w:val="Style4"/>
    <w:link w:val="StyleStyle49pt3Char"/>
    <w:qFormat/>
    <w:rsid w:val="005D0E7E"/>
    <w:pPr>
      <w:numPr>
        <w:numId w:val="0"/>
      </w:numPr>
    </w:pPr>
  </w:style>
  <w:style w:type="character" w:customStyle="1" w:styleId="StyleStyle49pt3Char">
    <w:name w:val="Style Style4 + 9 pt3 Char"/>
    <w:basedOn w:val="Style4Char"/>
    <w:link w:val="StyleStyle49pt3"/>
    <w:rsid w:val="005D0E7E"/>
    <w:rPr>
      <w:rFonts w:ascii="Times New Roman" w:eastAsia="Times New Roman" w:hAnsi="Times New Roman" w:cs="Times New Roman"/>
      <w:sz w:val="20"/>
      <w:szCs w:val="24"/>
      <w:u w:val="single"/>
    </w:rPr>
  </w:style>
  <w:style w:type="paragraph" w:customStyle="1" w:styleId="StyleStyle4Bold">
    <w:name w:val="Style Style4 + Bold"/>
    <w:basedOn w:val="Style4"/>
    <w:link w:val="StyleStyle4BoldChar"/>
    <w:qFormat/>
    <w:rsid w:val="005D0E7E"/>
    <w:pPr>
      <w:numPr>
        <w:numId w:val="0"/>
      </w:numPr>
    </w:pPr>
    <w:rPr>
      <w:b/>
      <w:bCs/>
    </w:rPr>
  </w:style>
  <w:style w:type="character" w:customStyle="1" w:styleId="StyleStyle4BoldChar">
    <w:name w:val="Style Style4 + Bold Char"/>
    <w:basedOn w:val="Style4Char"/>
    <w:link w:val="StyleStyle4Bold"/>
    <w:rsid w:val="005D0E7E"/>
    <w:rPr>
      <w:rFonts w:ascii="Times New Roman" w:eastAsia="Times New Roman" w:hAnsi="Times New Roman" w:cs="Times New Roman"/>
      <w:b/>
      <w:bCs/>
      <w:sz w:val="20"/>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5D0E7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D0E7E"/>
    <w:rPr>
      <w:rFonts w:ascii="Calibri" w:eastAsia="SimSun" w:hAnsi="Calibri" w:cs="Calibri"/>
      <w:sz w:val="24"/>
      <w:u w:val="single"/>
    </w:rPr>
  </w:style>
  <w:style w:type="paragraph" w:customStyle="1" w:styleId="hotroute0">
    <w:name w:val="hot route!"/>
    <w:basedOn w:val="Normal"/>
    <w:qFormat/>
    <w:rsid w:val="005D0E7E"/>
    <w:pPr>
      <w:ind w:left="144"/>
    </w:pPr>
    <w:rPr>
      <w:rFonts w:eastAsia="Calibri"/>
    </w:rPr>
  </w:style>
  <w:style w:type="character" w:customStyle="1" w:styleId="Highlightedunderline">
    <w:name w:val="Highlighted underline"/>
    <w:qFormat/>
    <w:rsid w:val="005D0E7E"/>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5D0E7E"/>
    <w:rPr>
      <w:u w:val="single"/>
      <w:lang w:val="en-US" w:eastAsia="en-US" w:bidi="ar-SA"/>
    </w:rPr>
  </w:style>
  <w:style w:type="character" w:customStyle="1" w:styleId="BoldandUnderlineCharChar2">
    <w:name w:val="Bold and Underline Char Char2"/>
    <w:basedOn w:val="DefaultParagraphFont"/>
    <w:rsid w:val="005D0E7E"/>
    <w:rPr>
      <w:b/>
      <w:u w:val="single"/>
      <w:lang w:val="en-US" w:eastAsia="en-US" w:bidi="ar-SA"/>
    </w:rPr>
  </w:style>
  <w:style w:type="paragraph" w:customStyle="1" w:styleId="StyleStyle1Bold">
    <w:name w:val="Style Style1 + Bold"/>
    <w:link w:val="StyleStyle1BoldChar"/>
    <w:qFormat/>
    <w:rsid w:val="005D0E7E"/>
    <w:pPr>
      <w:spacing w:after="200" w:line="276" w:lineRule="auto"/>
    </w:pPr>
    <w:rPr>
      <w:rFonts w:ascii="Book Antiqua" w:eastAsia="SimSun" w:hAnsi="Book Antiqua"/>
      <w:b/>
      <w:bCs/>
      <w:sz w:val="16"/>
      <w:szCs w:val="24"/>
      <w:u w:val="single"/>
      <w:lang w:eastAsia="zh-CN"/>
    </w:rPr>
  </w:style>
  <w:style w:type="character" w:customStyle="1" w:styleId="StyleStyle1BoldChar">
    <w:name w:val="Style Style1 + Bold Char"/>
    <w:basedOn w:val="Style1Char"/>
    <w:link w:val="StyleStyle1Bold"/>
    <w:rsid w:val="005D0E7E"/>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5D0E7E"/>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5D0E7E"/>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D0E7E"/>
    <w:rPr>
      <w:rFonts w:eastAsia="Times New Roman" w:cs="Times New Roman"/>
      <w:b/>
      <w:bCs/>
      <w:szCs w:val="20"/>
      <w:u w:val="single"/>
      <w:lang w:val="en-US" w:eastAsia="en-US" w:bidi="ar-SA"/>
    </w:rPr>
  </w:style>
  <w:style w:type="character" w:customStyle="1" w:styleId="StyleStyleUnderline411pt">
    <w:name w:val="Style Style Underline4 + 11 pt"/>
    <w:basedOn w:val="DefaultParagraphFont"/>
    <w:rsid w:val="005D0E7E"/>
    <w:rPr>
      <w:sz w:val="20"/>
      <w:u w:val="single"/>
    </w:rPr>
  </w:style>
  <w:style w:type="character" w:customStyle="1" w:styleId="StyleStyleUnderline411ptBold">
    <w:name w:val="Style Style Underline4 + 11 pt Bold"/>
    <w:basedOn w:val="DefaultParagraphFont"/>
    <w:rsid w:val="005D0E7E"/>
    <w:rPr>
      <w:b/>
      <w:bCs/>
      <w:sz w:val="20"/>
      <w:u w:val="single"/>
    </w:rPr>
  </w:style>
  <w:style w:type="character" w:customStyle="1" w:styleId="StyleStyleUnderline311pt">
    <w:name w:val="Style Style Underline3 + 11 pt"/>
    <w:basedOn w:val="DefaultParagraphFont"/>
    <w:rsid w:val="005D0E7E"/>
    <w:rPr>
      <w:sz w:val="20"/>
      <w:u w:val="single"/>
    </w:rPr>
  </w:style>
  <w:style w:type="character" w:customStyle="1" w:styleId="StyleStyleUnderline311ptBold">
    <w:name w:val="Style Style Underline3 + 11 pt Bold"/>
    <w:basedOn w:val="DefaultParagraphFont"/>
    <w:rsid w:val="005D0E7E"/>
    <w:rPr>
      <w:b/>
      <w:bCs/>
      <w:sz w:val="20"/>
      <w:u w:val="single"/>
    </w:rPr>
  </w:style>
  <w:style w:type="character" w:customStyle="1" w:styleId="UnderlineChar1Char">
    <w:name w:val="Underline Char1 Char"/>
    <w:basedOn w:val="DefaultParagraphFont"/>
    <w:rsid w:val="005D0E7E"/>
    <w:rPr>
      <w:rFonts w:ascii="Georgia" w:eastAsia="MS Mincho" w:hAnsi="Georgia"/>
      <w:szCs w:val="20"/>
      <w:u w:val="single"/>
    </w:rPr>
  </w:style>
  <w:style w:type="character" w:customStyle="1" w:styleId="BoldandUnderlineCharChar">
    <w:name w:val="Bold and Underline Char Char"/>
    <w:basedOn w:val="DefaultParagraphFont"/>
    <w:rsid w:val="005D0E7E"/>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5D0E7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D0E7E"/>
    <w:rPr>
      <w:rFonts w:asciiTheme="minorHAnsi"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5D0E7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D0E7E"/>
    <w:rPr>
      <w:rFonts w:asciiTheme="minorHAnsi" w:eastAsia="MS Mincho" w:hAnsiTheme="minorHAnsi" w:cstheme="minorBidi"/>
      <w:b/>
      <w:sz w:val="22"/>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5D0E7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D0E7E"/>
    <w:rPr>
      <w:rFonts w:asciiTheme="minorHAnsi" w:eastAsia="MS Mincho" w:hAnsiTheme="minorHAnsi" w:cstheme="minorBidi"/>
      <w:b/>
      <w:sz w:val="22"/>
      <w:u w:val="single"/>
    </w:rPr>
  </w:style>
  <w:style w:type="paragraph" w:customStyle="1" w:styleId="UnderlineChar2CharChar">
    <w:name w:val="Underline Char2 Char Char"/>
    <w:basedOn w:val="Normal"/>
    <w:link w:val="UnderlineChar2CharCharChar"/>
    <w:qFormat/>
    <w:rsid w:val="005D0E7E"/>
    <w:rPr>
      <w:rFonts w:eastAsia="MS Mincho"/>
      <w:szCs w:val="20"/>
      <w:u w:val="single"/>
    </w:rPr>
  </w:style>
  <w:style w:type="character" w:customStyle="1" w:styleId="UnderlineChar2CharCharChar">
    <w:name w:val="Underline Char2 Char Char Char"/>
    <w:basedOn w:val="DefaultParagraphFont"/>
    <w:link w:val="UnderlineChar2CharChar"/>
    <w:rsid w:val="005D0E7E"/>
    <w:rPr>
      <w:rFonts w:ascii="Calibri" w:eastAsia="MS Mincho" w:hAnsi="Calibri" w:cs="Calibri"/>
      <w:sz w:val="24"/>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5D0E7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D0E7E"/>
    <w:rPr>
      <w:rFonts w:asciiTheme="minorHAnsi" w:eastAsia="MS Mincho" w:hAnsiTheme="minorHAnsi" w:cstheme="minorBidi"/>
      <w:b/>
      <w:sz w:val="22"/>
      <w:u w:val="single"/>
    </w:rPr>
  </w:style>
  <w:style w:type="paragraph" w:customStyle="1" w:styleId="CardBody0">
    <w:name w:val="Card Body"/>
    <w:basedOn w:val="Normal"/>
    <w:link w:val="CardBodyChar"/>
    <w:qFormat/>
    <w:rsid w:val="005D0E7E"/>
    <w:rPr>
      <w:rFonts w:eastAsia="Times New Roman"/>
      <w:sz w:val="16"/>
    </w:rPr>
  </w:style>
  <w:style w:type="character" w:customStyle="1" w:styleId="CardBodyChar">
    <w:name w:val="Card Body Char"/>
    <w:basedOn w:val="DefaultParagraphFont"/>
    <w:link w:val="CardBody0"/>
    <w:rsid w:val="005D0E7E"/>
    <w:rPr>
      <w:rFonts w:ascii="Calibri" w:eastAsia="Times New Roman" w:hAnsi="Calibri" w:cs="Calibri"/>
      <w:sz w:val="16"/>
    </w:rPr>
  </w:style>
  <w:style w:type="character" w:customStyle="1" w:styleId="ptitleinside">
    <w:name w:val="p_title_inside"/>
    <w:basedOn w:val="DefaultParagraphFont"/>
    <w:rsid w:val="005D0E7E"/>
  </w:style>
  <w:style w:type="paragraph" w:customStyle="1" w:styleId="StyleBoldandUnderlineChar11ptBorderSinglesolidline">
    <w:name w:val="Style Bold and Underline Char + 11 pt Border: : (Single solid line..."/>
    <w:link w:val="StyleBoldandUnderlineChar11ptBorderSinglesolidlineChar"/>
    <w:rsid w:val="005D0E7E"/>
    <w:pPr>
      <w:spacing w:after="200" w:line="276" w:lineRule="auto"/>
    </w:pPr>
    <w:rPr>
      <w:rFonts w:eastAsia="Times New Roman"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5D0E7E"/>
    <w:rPr>
      <w:rFonts w:eastAsia="Times New Roman" w:cs="Times New Roman"/>
      <w:b/>
      <w:bCs/>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5D0E7E"/>
    <w:rPr>
      <w:rFonts w:eastAsia="Times New Roman"/>
    </w:rPr>
  </w:style>
  <w:style w:type="character" w:customStyle="1" w:styleId="StyleMinimizedTextArialNarrow9ptChar">
    <w:name w:val="Style Minimized Text + Arial Narrow 9 pt Char"/>
    <w:basedOn w:val="DefaultParagraphFont"/>
    <w:link w:val="StyleMinimizedTextArialNarrow9pt"/>
    <w:rsid w:val="005D0E7E"/>
    <w:rPr>
      <w:rFonts w:ascii="Calibri" w:eastAsia="Times New Roman" w:hAnsi="Calibri" w:cs="Calibri"/>
      <w:sz w:val="24"/>
    </w:rPr>
  </w:style>
  <w:style w:type="paragraph" w:customStyle="1" w:styleId="StyleBoldandUnderlineChar11ptNotBold">
    <w:name w:val="Style Bold and Underline Char + 11 pt Not Bold"/>
    <w:link w:val="StyleBoldandUnderlineChar11ptNotBoldChar"/>
    <w:qFormat/>
    <w:rsid w:val="005D0E7E"/>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D0E7E"/>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5D0E7E"/>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D0E7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D0E7E"/>
    <w:rPr>
      <w:rFonts w:ascii="Calibri" w:eastAsia="SimSun" w:hAnsi="Calibri" w:cs="Calibri"/>
      <w:b/>
      <w:bCs/>
      <w:sz w:val="24"/>
      <w:u w:val="single"/>
    </w:rPr>
  </w:style>
  <w:style w:type="character" w:customStyle="1" w:styleId="SubtitleChar1">
    <w:name w:val="Subtitle Char1"/>
    <w:aliases w:val="Underlined card text Char1"/>
    <w:basedOn w:val="DefaultParagraphFont"/>
    <w:rsid w:val="005D0E7E"/>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5D0E7E"/>
    <w:pPr>
      <w:numPr>
        <w:numId w:val="0"/>
      </w:numPr>
    </w:pPr>
  </w:style>
  <w:style w:type="character" w:customStyle="1" w:styleId="StyleStyle411pt1Char">
    <w:name w:val="Style Style4 + 11 pt1 Char"/>
    <w:basedOn w:val="Style4Char"/>
    <w:link w:val="StyleStyle411pt1"/>
    <w:rsid w:val="005D0E7E"/>
    <w:rPr>
      <w:rFonts w:ascii="Times New Roman" w:eastAsia="Times New Roman" w:hAnsi="Times New Roman" w:cs="Times New Roman"/>
      <w:sz w:val="20"/>
      <w:szCs w:val="24"/>
      <w:u w:val="single"/>
    </w:rPr>
  </w:style>
  <w:style w:type="character" w:customStyle="1" w:styleId="underline2">
    <w:name w:val="underline2"/>
    <w:basedOn w:val="DefaultParagraphFont"/>
    <w:rsid w:val="005D0E7E"/>
    <w:rPr>
      <w:u w:val="single"/>
    </w:rPr>
  </w:style>
  <w:style w:type="paragraph" w:customStyle="1" w:styleId="CARD">
    <w:name w:val="CARD"/>
    <w:basedOn w:val="Normal"/>
    <w:link w:val="CARDChar1"/>
    <w:qFormat/>
    <w:rsid w:val="005D0E7E"/>
    <w:rPr>
      <w:rFonts w:eastAsia="Times New Roman"/>
      <w:u w:val="single"/>
    </w:rPr>
  </w:style>
  <w:style w:type="character" w:customStyle="1" w:styleId="CARDChar1">
    <w:name w:val="CARD Char"/>
    <w:basedOn w:val="DefaultParagraphFont"/>
    <w:link w:val="CARD"/>
    <w:rsid w:val="005D0E7E"/>
    <w:rPr>
      <w:rFonts w:ascii="Calibri" w:eastAsia="Times New Roman" w:hAnsi="Calibri" w:cs="Calibri"/>
      <w:sz w:val="24"/>
      <w:u w:val="single"/>
    </w:rPr>
  </w:style>
  <w:style w:type="character" w:customStyle="1" w:styleId="Styleunderline9pt">
    <w:name w:val="Style underline + 9 pt"/>
    <w:basedOn w:val="underline"/>
    <w:rsid w:val="005D0E7E"/>
    <w:rPr>
      <w:rFonts w:ascii="Times New Roman" w:hAnsi="Times New Roman"/>
      <w:b/>
      <w:sz w:val="20"/>
      <w:u w:val="single"/>
    </w:rPr>
  </w:style>
  <w:style w:type="character" w:customStyle="1" w:styleId="Styleunderline9pt1">
    <w:name w:val="Style underline + 9 pt1"/>
    <w:basedOn w:val="underline"/>
    <w:rsid w:val="005D0E7E"/>
    <w:rPr>
      <w:b/>
      <w:sz w:val="20"/>
      <w:u w:val="single"/>
    </w:rPr>
  </w:style>
  <w:style w:type="paragraph" w:customStyle="1" w:styleId="StyleUnderlineChar11pt2">
    <w:name w:val="Style Underline Char + 11 pt2"/>
    <w:link w:val="StyleUnderlineChar11pt2Char"/>
    <w:qFormat/>
    <w:rsid w:val="005D0E7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D0E7E"/>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5D0E7E"/>
    <w:rPr>
      <w:b/>
      <w:bCs/>
      <w:noProof w:val="0"/>
      <w:sz w:val="20"/>
      <w:u w:val="single"/>
      <w:lang w:val="en-US" w:eastAsia="en-US" w:bidi="ar-SA"/>
    </w:rPr>
  </w:style>
  <w:style w:type="character" w:customStyle="1" w:styleId="globalcontentbody">
    <w:name w:val="globalcontentbody"/>
    <w:basedOn w:val="DefaultParagraphFont"/>
    <w:rsid w:val="005D0E7E"/>
  </w:style>
  <w:style w:type="character" w:customStyle="1" w:styleId="StyleUnderline3">
    <w:name w:val="Style Underline3"/>
    <w:basedOn w:val="DefaultParagraphFont"/>
    <w:rsid w:val="005D0E7E"/>
    <w:rPr>
      <w:u w:val="single"/>
    </w:rPr>
  </w:style>
  <w:style w:type="paragraph" w:customStyle="1" w:styleId="StyleStyle111ptBorderSinglesolidlineAuto05ptL">
    <w:name w:val="Style Style1 + 11 pt Border: : (Single solid line Auto  0.5 pt L..."/>
    <w:link w:val="StyleStyle111ptBorderSinglesolidlineAuto05ptLChar"/>
    <w:qFormat/>
    <w:rsid w:val="005D0E7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D0E7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D0E7E"/>
    <w:rPr>
      <w:u w:val="single"/>
    </w:rPr>
  </w:style>
  <w:style w:type="character" w:customStyle="1" w:styleId="underlineChar">
    <w:name w:val="underline Char"/>
    <w:basedOn w:val="DefaultParagraphFont"/>
    <w:rsid w:val="005D0E7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D0E7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D0E7E"/>
    <w:rPr>
      <w:sz w:val="20"/>
      <w:u w:val="single"/>
    </w:rPr>
  </w:style>
  <w:style w:type="character" w:customStyle="1" w:styleId="cardCharCharChar">
    <w:name w:val="card Char Char Char"/>
    <w:basedOn w:val="DefaultParagraphFont"/>
    <w:link w:val="cardCharChar0"/>
    <w:rsid w:val="005D0E7E"/>
    <w:rPr>
      <w:rFonts w:ascii="Times New Roman" w:eastAsia="Calibri" w:hAnsi="Times New Roman" w:cs="Times New Roman"/>
      <w:sz w:val="24"/>
      <w:szCs w:val="20"/>
    </w:rPr>
  </w:style>
  <w:style w:type="character" w:customStyle="1" w:styleId="StyleunderlineArialNarrow9ptBold">
    <w:name w:val="Style underline + Arial Narrow 9 pt Bold"/>
    <w:basedOn w:val="underline"/>
    <w:rsid w:val="005D0E7E"/>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5D0E7E"/>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5D0E7E"/>
    <w:rPr>
      <w:rFonts w:ascii="Georgia" w:eastAsia="Times New Roman" w:hAnsi="Georgia" w:cs="Times New Roman"/>
      <w:sz w:val="24"/>
      <w:szCs w:val="20"/>
    </w:rPr>
  </w:style>
  <w:style w:type="paragraph" w:customStyle="1" w:styleId="StyleCardTextArialNarrow9pt">
    <w:name w:val="Style Card Text + Arial Narrow 9 pt"/>
    <w:link w:val="StyleCardTextArialNarrow9ptChar"/>
    <w:qFormat/>
    <w:rsid w:val="005D0E7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5D0E7E"/>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5D0E7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5D0E7E"/>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5D0E7E"/>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5D0E7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5D0E7E"/>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5D0E7E"/>
    <w:rPr>
      <w:rFonts w:eastAsia="Times New Roman"/>
      <w:sz w:val="16"/>
    </w:rPr>
  </w:style>
  <w:style w:type="character" w:customStyle="1" w:styleId="TextsmallChar0">
    <w:name w:val="Textsmall Char"/>
    <w:basedOn w:val="DefaultParagraphFont"/>
    <w:link w:val="Textsmall0"/>
    <w:rsid w:val="005D0E7E"/>
    <w:rPr>
      <w:rFonts w:ascii="Calibri" w:eastAsia="Times New Roman"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5D0E7E"/>
    <w:rPr>
      <w:rFonts w:cs="Arial"/>
      <w:b/>
      <w:bCs/>
      <w:iCs/>
      <w:sz w:val="24"/>
      <w:szCs w:val="28"/>
      <w:lang w:val="en-US" w:eastAsia="en-US" w:bidi="ar-SA"/>
    </w:rPr>
  </w:style>
  <w:style w:type="character" w:customStyle="1" w:styleId="CharChar111">
    <w:name w:val="Char Char111"/>
    <w:basedOn w:val="DefaultParagraphFont"/>
    <w:rsid w:val="005D0E7E"/>
    <w:rPr>
      <w:rFonts w:cs="Arial"/>
      <w:bCs/>
      <w:szCs w:val="26"/>
      <w:u w:val="single"/>
      <w:lang w:val="en-US" w:eastAsia="en-US" w:bidi="ar-SA"/>
    </w:rPr>
  </w:style>
  <w:style w:type="character" w:customStyle="1" w:styleId="AUnterdline">
    <w:name w:val="AUnterdline"/>
    <w:qFormat/>
    <w:rsid w:val="005D0E7E"/>
    <w:rPr>
      <w:rFonts w:ascii="Times New Roman" w:hAnsi="Times New Roman"/>
      <w:sz w:val="20"/>
      <w:u w:val="single"/>
    </w:rPr>
  </w:style>
  <w:style w:type="character" w:customStyle="1" w:styleId="StyleUnderline1">
    <w:name w:val="Style Underline1"/>
    <w:basedOn w:val="DefaultParagraphFont"/>
    <w:rsid w:val="005D0E7E"/>
    <w:rPr>
      <w:rFonts w:ascii="Times New Roman" w:hAnsi="Times New Roman"/>
      <w:sz w:val="20"/>
      <w:u w:val="single"/>
    </w:rPr>
  </w:style>
  <w:style w:type="paragraph" w:customStyle="1" w:styleId="CardIndented">
    <w:name w:val="Card (Indented)"/>
    <w:basedOn w:val="Normal"/>
    <w:link w:val="CardIndentedChar"/>
    <w:qFormat/>
    <w:rsid w:val="005D0E7E"/>
    <w:pPr>
      <w:ind w:left="288"/>
    </w:pPr>
  </w:style>
  <w:style w:type="character" w:customStyle="1" w:styleId="Author-Date">
    <w:name w:val="Author-Date"/>
    <w:qFormat/>
    <w:rsid w:val="005D0E7E"/>
    <w:rPr>
      <w:b/>
      <w:sz w:val="24"/>
    </w:rPr>
  </w:style>
  <w:style w:type="paragraph" w:customStyle="1" w:styleId="StyleStyle49pt10">
    <w:name w:val="Style Style4 + 9 pt10"/>
    <w:basedOn w:val="Style4"/>
    <w:link w:val="StyleStyle49pt10Char"/>
    <w:qFormat/>
    <w:rsid w:val="005D0E7E"/>
    <w:pPr>
      <w:numPr>
        <w:numId w:val="0"/>
      </w:numPr>
    </w:pPr>
  </w:style>
  <w:style w:type="character" w:customStyle="1" w:styleId="StyleStyle49pt10Char">
    <w:name w:val="Style Style4 + 9 pt10 Char"/>
    <w:basedOn w:val="Style4Char"/>
    <w:link w:val="StyleStyle49pt10"/>
    <w:rsid w:val="005D0E7E"/>
    <w:rPr>
      <w:rFonts w:ascii="Times New Roman" w:eastAsia="Times New Roman" w:hAnsi="Times New Roman" w:cs="Times New Roman"/>
      <w:sz w:val="20"/>
      <w:szCs w:val="24"/>
      <w:u w:val="single"/>
    </w:rPr>
  </w:style>
  <w:style w:type="paragraph" w:customStyle="1" w:styleId="StyleStyle49ptBold7">
    <w:name w:val="Style Style4 + 9 pt Bold7"/>
    <w:basedOn w:val="Style4"/>
    <w:link w:val="StyleStyle49ptBold7Char"/>
    <w:qFormat/>
    <w:rsid w:val="005D0E7E"/>
    <w:pPr>
      <w:numPr>
        <w:numId w:val="0"/>
      </w:numPr>
    </w:pPr>
    <w:rPr>
      <w:rFonts w:cstheme="minorBidi"/>
      <w:b/>
      <w:bCs/>
      <w:sz w:val="22"/>
      <w:szCs w:val="22"/>
    </w:rPr>
  </w:style>
  <w:style w:type="character" w:customStyle="1" w:styleId="StyleStyle49ptBold7Char">
    <w:name w:val="Style Style4 + 9 pt Bold7 Char"/>
    <w:link w:val="StyleStyle49ptBold7"/>
    <w:rsid w:val="005D0E7E"/>
    <w:rPr>
      <w:rFonts w:ascii="Times New Roman" w:eastAsia="Times New Roman" w:hAnsi="Times New Roman"/>
      <w:b/>
      <w:bCs/>
      <w:u w:val="single"/>
    </w:rPr>
  </w:style>
  <w:style w:type="character" w:customStyle="1" w:styleId="DontRead">
    <w:name w:val="Don't Read"/>
    <w:qFormat/>
    <w:rsid w:val="005D0E7E"/>
    <w:rPr>
      <w:rFonts w:ascii="Times New Roman" w:hAnsi="Times New Roman"/>
      <w:sz w:val="16"/>
    </w:rPr>
  </w:style>
  <w:style w:type="paragraph" w:customStyle="1" w:styleId="Underlinestyle0">
    <w:name w:val="Underline style"/>
    <w:basedOn w:val="Normal"/>
    <w:qFormat/>
    <w:rsid w:val="005D0E7E"/>
    <w:rPr>
      <w:rFonts w:eastAsia="Times New Roman"/>
      <w:u w:val="single"/>
    </w:rPr>
  </w:style>
  <w:style w:type="character" w:customStyle="1" w:styleId="Style11ptUnderline3">
    <w:name w:val="Style 11 pt Underline3"/>
    <w:rsid w:val="005D0E7E"/>
    <w:rPr>
      <w:sz w:val="20"/>
      <w:u w:val="single"/>
    </w:rPr>
  </w:style>
  <w:style w:type="character" w:customStyle="1" w:styleId="27">
    <w:name w:val="27"/>
    <w:rsid w:val="005D0E7E"/>
    <w:rPr>
      <w:rFonts w:cs="Arial"/>
      <w:bCs/>
      <w:sz w:val="20"/>
      <w:u w:val="single"/>
      <w:lang w:val="en-US" w:eastAsia="en-US" w:bidi="ar-SA"/>
    </w:rPr>
  </w:style>
  <w:style w:type="character" w:customStyle="1" w:styleId="Style9ptUnderline11">
    <w:name w:val="Style 9 pt Underline11"/>
    <w:basedOn w:val="DefaultParagraphFont"/>
    <w:rsid w:val="005D0E7E"/>
    <w:rPr>
      <w:sz w:val="20"/>
      <w:u w:val="single"/>
    </w:rPr>
  </w:style>
  <w:style w:type="character" w:customStyle="1" w:styleId="Style9ptBoldUnderline5">
    <w:name w:val="Style 9 pt Bold Underline5"/>
    <w:basedOn w:val="DefaultParagraphFont"/>
    <w:rsid w:val="005D0E7E"/>
    <w:rPr>
      <w:b/>
      <w:bCs/>
      <w:sz w:val="20"/>
      <w:u w:val="single"/>
    </w:rPr>
  </w:style>
  <w:style w:type="character" w:customStyle="1" w:styleId="CharChar114">
    <w:name w:val="Char Char114"/>
    <w:basedOn w:val="DefaultParagraphFont"/>
    <w:rsid w:val="005D0E7E"/>
    <w:rPr>
      <w:rFonts w:cs="Arial"/>
      <w:bCs/>
      <w:szCs w:val="26"/>
      <w:u w:val="single"/>
      <w:lang w:val="en-US" w:eastAsia="en-US" w:bidi="ar-SA"/>
    </w:rPr>
  </w:style>
  <w:style w:type="character" w:customStyle="1" w:styleId="CharChar113">
    <w:name w:val="Char Char113"/>
    <w:basedOn w:val="DefaultParagraphFont"/>
    <w:rsid w:val="005D0E7E"/>
    <w:rPr>
      <w:rFonts w:cs="Arial"/>
      <w:bCs/>
      <w:szCs w:val="26"/>
      <w:u w:val="single"/>
      <w:lang w:val="en-US" w:eastAsia="en-US" w:bidi="ar-SA"/>
    </w:rPr>
  </w:style>
  <w:style w:type="character" w:customStyle="1" w:styleId="CharChar112">
    <w:name w:val="Char Char112"/>
    <w:basedOn w:val="DefaultParagraphFont"/>
    <w:rsid w:val="005D0E7E"/>
    <w:rPr>
      <w:rFonts w:cs="Arial"/>
      <w:bCs/>
      <w:szCs w:val="26"/>
      <w:u w:val="single"/>
      <w:lang w:val="en-US" w:eastAsia="en-US" w:bidi="ar-SA"/>
    </w:rPr>
  </w:style>
  <w:style w:type="paragraph" w:customStyle="1" w:styleId="WW-Default1">
    <w:name w:val="WW-Default1"/>
    <w:basedOn w:val="Normal"/>
    <w:qFormat/>
    <w:rsid w:val="005D0E7E"/>
    <w:pPr>
      <w:suppressAutoHyphens/>
    </w:pPr>
    <w:rPr>
      <w:rFonts w:eastAsia="Times New Roman"/>
      <w:b/>
      <w:bCs/>
      <w:szCs w:val="20"/>
      <w:lang w:eastAsia="ar-SA"/>
    </w:rPr>
  </w:style>
  <w:style w:type="character" w:customStyle="1" w:styleId="zoomme">
    <w:name w:val="zoomme"/>
    <w:basedOn w:val="DefaultParagraphFont"/>
    <w:rsid w:val="005D0E7E"/>
  </w:style>
  <w:style w:type="character" w:customStyle="1" w:styleId="classauthor">
    <w:name w:val="class=&quot;author&quot;"/>
    <w:basedOn w:val="DefaultParagraphFont"/>
    <w:rsid w:val="005D0E7E"/>
  </w:style>
  <w:style w:type="character" w:customStyle="1" w:styleId="officialstitle-">
    <w:name w:val="official_s_title-"/>
    <w:basedOn w:val="DefaultParagraphFont"/>
    <w:rsid w:val="005D0E7E"/>
  </w:style>
  <w:style w:type="character" w:customStyle="1" w:styleId="officialsbureau">
    <w:name w:val="official_s_bureau"/>
    <w:basedOn w:val="DefaultParagraphFont"/>
    <w:rsid w:val="005D0E7E"/>
  </w:style>
  <w:style w:type="character" w:customStyle="1" w:styleId="CardsChar1">
    <w:name w:val="Cards Char1"/>
    <w:rsid w:val="005D0E7E"/>
    <w:rPr>
      <w:lang w:val="en-US" w:eastAsia="en-US" w:bidi="ar-SA"/>
    </w:rPr>
  </w:style>
  <w:style w:type="paragraph" w:customStyle="1" w:styleId="Style23">
    <w:name w:val="Style23"/>
    <w:basedOn w:val="Normal"/>
    <w:uiPriority w:val="99"/>
    <w:qFormat/>
    <w:rsid w:val="005D0E7E"/>
    <w:pPr>
      <w:autoSpaceDE w:val="0"/>
      <w:autoSpaceDN w:val="0"/>
      <w:adjustRightInd w:val="0"/>
      <w:spacing w:line="209" w:lineRule="exact"/>
    </w:pPr>
    <w:rPr>
      <w:rFonts w:eastAsia="SimSun"/>
    </w:rPr>
  </w:style>
  <w:style w:type="character" w:customStyle="1" w:styleId="gray">
    <w:name w:val="gray"/>
    <w:basedOn w:val="DefaultParagraphFont"/>
    <w:rsid w:val="005D0E7E"/>
  </w:style>
  <w:style w:type="paragraph" w:customStyle="1" w:styleId="Citation-FirstLine">
    <w:name w:val="Citation - First Line"/>
    <w:basedOn w:val="Normal"/>
    <w:next w:val="Normal"/>
    <w:autoRedefine/>
    <w:qFormat/>
    <w:rsid w:val="005D0E7E"/>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5D0E7E"/>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5D0E7E"/>
    <w:rPr>
      <w:rFonts w:ascii="Book Antiqua" w:eastAsia="Times New Roman" w:hAnsi="Book Antiqua" w:cs="Calibri"/>
      <w:sz w:val="16"/>
    </w:rPr>
  </w:style>
  <w:style w:type="character" w:customStyle="1" w:styleId="Style11ptItalic">
    <w:name w:val="Style 11 pt Italic"/>
    <w:basedOn w:val="DefaultParagraphFont"/>
    <w:rsid w:val="005D0E7E"/>
    <w:rPr>
      <w:rFonts w:ascii="Times New Roman" w:hAnsi="Times New Roman"/>
      <w:i/>
      <w:iCs/>
      <w:sz w:val="20"/>
    </w:rPr>
  </w:style>
  <w:style w:type="paragraph" w:customStyle="1" w:styleId="StyleStyle49ptBold3">
    <w:name w:val="Style Style4 + 9 pt Bold3"/>
    <w:basedOn w:val="Style4"/>
    <w:link w:val="StyleStyle49ptBold3Char"/>
    <w:qFormat/>
    <w:rsid w:val="005D0E7E"/>
    <w:pPr>
      <w:numPr>
        <w:numId w:val="0"/>
      </w:numPr>
    </w:pPr>
    <w:rPr>
      <w:b/>
      <w:bCs/>
    </w:rPr>
  </w:style>
  <w:style w:type="character" w:customStyle="1" w:styleId="StyleStyle49ptBold3Char">
    <w:name w:val="Style Style4 + 9 pt Bold3 Char"/>
    <w:basedOn w:val="Style4Char"/>
    <w:link w:val="StyleStyle49ptBold3"/>
    <w:rsid w:val="005D0E7E"/>
    <w:rPr>
      <w:rFonts w:ascii="Times New Roman" w:eastAsia="Times New Roman" w:hAnsi="Times New Roman" w:cs="Times New Roman"/>
      <w:b/>
      <w:bCs/>
      <w:sz w:val="20"/>
      <w:szCs w:val="24"/>
      <w:u w:val="single"/>
    </w:rPr>
  </w:style>
  <w:style w:type="character" w:customStyle="1" w:styleId="Style9ptUnderline6">
    <w:name w:val="Style 9 pt Underline6"/>
    <w:basedOn w:val="DefaultParagraphFont"/>
    <w:rsid w:val="005D0E7E"/>
    <w:rPr>
      <w:sz w:val="20"/>
      <w:u w:val="single"/>
    </w:rPr>
  </w:style>
  <w:style w:type="character" w:customStyle="1" w:styleId="ct-with-fmlt">
    <w:name w:val="ct-with-fmlt"/>
    <w:basedOn w:val="DefaultParagraphFont"/>
    <w:rsid w:val="005D0E7E"/>
  </w:style>
  <w:style w:type="paragraph" w:customStyle="1" w:styleId="StyleStyle49ptBoldItalic">
    <w:name w:val="Style Style4 + 9 pt Bold Italic"/>
    <w:basedOn w:val="Normal"/>
    <w:link w:val="StyleStyle49ptBoldItalicChar"/>
    <w:qFormat/>
    <w:rsid w:val="005D0E7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D0E7E"/>
    <w:rPr>
      <w:rFonts w:ascii="Calibri" w:eastAsia="Times New Roman" w:hAnsi="Calibri" w:cs="Calibri"/>
      <w:b/>
      <w:bCs/>
      <w:i/>
      <w:iCs/>
      <w:sz w:val="24"/>
      <w:u w:val="single"/>
    </w:rPr>
  </w:style>
  <w:style w:type="character" w:customStyle="1" w:styleId="StyleBoldUnderline1">
    <w:name w:val="Style Bold Underline1"/>
    <w:basedOn w:val="DefaultParagraphFont"/>
    <w:rsid w:val="005D0E7E"/>
    <w:rPr>
      <w:b w:val="0"/>
      <w:bCs/>
      <w:u w:val="single"/>
    </w:rPr>
  </w:style>
  <w:style w:type="character" w:customStyle="1" w:styleId="date-display-single">
    <w:name w:val="date-display-single"/>
    <w:basedOn w:val="DefaultParagraphFont"/>
    <w:rsid w:val="005D0E7E"/>
  </w:style>
  <w:style w:type="paragraph" w:customStyle="1" w:styleId="Cite21">
    <w:name w:val="Cite 2"/>
    <w:basedOn w:val="Normal"/>
    <w:qFormat/>
    <w:rsid w:val="005D0E7E"/>
    <w:rPr>
      <w:rFonts w:ascii="Arial" w:eastAsia="MS Mincho" w:hAnsi="Arial"/>
      <w:b/>
      <w:u w:val="single"/>
    </w:rPr>
  </w:style>
  <w:style w:type="character" w:customStyle="1" w:styleId="StyleunderlineBold">
    <w:name w:val="Style underline + Bold"/>
    <w:basedOn w:val="underline"/>
    <w:rsid w:val="005D0E7E"/>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5D0E7E"/>
    <w:rPr>
      <w:rFonts w:ascii="Georgia" w:hAnsi="Georgia"/>
      <w:sz w:val="16"/>
      <w:szCs w:val="16"/>
    </w:rPr>
  </w:style>
  <w:style w:type="character" w:customStyle="1" w:styleId="slug-pub-date">
    <w:name w:val="slug-pub-date"/>
    <w:basedOn w:val="DefaultParagraphFont"/>
    <w:rsid w:val="005D0E7E"/>
  </w:style>
  <w:style w:type="character" w:customStyle="1" w:styleId="slug-vol">
    <w:name w:val="slug-vol"/>
    <w:basedOn w:val="DefaultParagraphFont"/>
    <w:rsid w:val="005D0E7E"/>
  </w:style>
  <w:style w:type="character" w:customStyle="1" w:styleId="slug-issue">
    <w:name w:val="slug-issue"/>
    <w:basedOn w:val="DefaultParagraphFont"/>
    <w:rsid w:val="005D0E7E"/>
  </w:style>
  <w:style w:type="character" w:customStyle="1" w:styleId="slug-pages">
    <w:name w:val="slug-pages"/>
    <w:basedOn w:val="DefaultParagraphFont"/>
    <w:rsid w:val="005D0E7E"/>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5D0E7E"/>
    <w:rPr>
      <w:b/>
      <w:bCs/>
      <w:strike w:val="0"/>
      <w:dstrike w:val="0"/>
      <w:sz w:val="24"/>
      <w:u w:val="none"/>
      <w:effect w:val="none"/>
    </w:rPr>
  </w:style>
  <w:style w:type="character" w:customStyle="1" w:styleId="tagchar">
    <w:name w:val="tagchar"/>
    <w:basedOn w:val="DefaultParagraphFont"/>
    <w:rsid w:val="005D0E7E"/>
  </w:style>
  <w:style w:type="paragraph" w:customStyle="1" w:styleId="UnderlineChar3">
    <w:name w:val="Underline Char3"/>
    <w:basedOn w:val="Normal"/>
    <w:link w:val="UnderlineChar3Char"/>
    <w:qFormat/>
    <w:rsid w:val="005D0E7E"/>
    <w:rPr>
      <w:rFonts w:eastAsia="Times New Roman"/>
      <w:u w:val="single"/>
    </w:rPr>
  </w:style>
  <w:style w:type="character" w:customStyle="1" w:styleId="UnderlineChar3Char">
    <w:name w:val="Underline Char3 Char"/>
    <w:basedOn w:val="DefaultParagraphFont"/>
    <w:link w:val="UnderlineChar3"/>
    <w:rsid w:val="005D0E7E"/>
    <w:rPr>
      <w:rFonts w:ascii="Calibri" w:eastAsia="Times New Roman" w:hAnsi="Calibri" w:cs="Calibri"/>
      <w:sz w:val="24"/>
      <w:u w:val="single"/>
    </w:rPr>
  </w:style>
  <w:style w:type="character" w:customStyle="1" w:styleId="SmalltextChar">
    <w:name w:val="Small text Char"/>
    <w:aliases w:val="Quote1 Char1"/>
    <w:link w:val="Smalltext0"/>
    <w:rsid w:val="005D0E7E"/>
    <w:rPr>
      <w:rFonts w:ascii="Arial Narrow" w:eastAsia="Times New Roman" w:hAnsi="Arial Narrow" w:cs="Calibri"/>
      <w:sz w:val="16"/>
    </w:rPr>
  </w:style>
  <w:style w:type="character" w:customStyle="1" w:styleId="HotRouteChar">
    <w:name w:val="Hot Route Char"/>
    <w:link w:val="HotRoute"/>
    <w:rsid w:val="005D0E7E"/>
    <w:rPr>
      <w:rFonts w:ascii="Times New Roman" w:eastAsia="Calibri" w:hAnsi="Times New Roman" w:cs="Times New Roman"/>
      <w:sz w:val="24"/>
    </w:rPr>
  </w:style>
  <w:style w:type="paragraph" w:customStyle="1" w:styleId="Cardstyle0">
    <w:name w:val="Cardstyle"/>
    <w:basedOn w:val="Normal"/>
    <w:next w:val="Normal"/>
    <w:qFormat/>
    <w:rsid w:val="005D0E7E"/>
    <w:rPr>
      <w:rFonts w:eastAsia="Times New Roman"/>
    </w:rPr>
  </w:style>
  <w:style w:type="character" w:customStyle="1" w:styleId="StyleEmphasisArial12ptBoldNotItalic">
    <w:name w:val="Style Emphasis + Arial 12 pt Bold Not Italic"/>
    <w:basedOn w:val="Emphasis"/>
    <w:rsid w:val="005D0E7E"/>
    <w:rPr>
      <w:rFonts w:ascii="Arial" w:hAnsi="Arial" w:cs="Times New Roman"/>
      <w:b w:val="0"/>
      <w:bCs/>
      <w:i/>
      <w:iCs/>
      <w:sz w:val="24"/>
      <w:u w:val="single"/>
      <w:bdr w:val="single" w:sz="8" w:space="0" w:color="auto"/>
    </w:rPr>
  </w:style>
  <w:style w:type="character" w:customStyle="1" w:styleId="DebateHighlighted">
    <w:name w:val="Debate Highlighted"/>
    <w:qFormat/>
    <w:rsid w:val="005D0E7E"/>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5D0E7E"/>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5D0E7E"/>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5D0E7E"/>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5D0E7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D0E7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5D0E7E"/>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5D0E7E"/>
    <w:pPr>
      <w:ind w:left="144"/>
    </w:pPr>
    <w:rPr>
      <w:rFonts w:eastAsia="Times New Roman"/>
      <w:lang w:val="x-none" w:eastAsia="x-none"/>
    </w:rPr>
  </w:style>
  <w:style w:type="character" w:customStyle="1" w:styleId="HotRouteChar0">
    <w:name w:val="Hot Route! Char"/>
    <w:link w:val="HotRoute1"/>
    <w:rsid w:val="005D0E7E"/>
    <w:rPr>
      <w:rFonts w:ascii="Calibri" w:eastAsia="Times New Roman" w:hAnsi="Calibri" w:cs="Calibri"/>
      <w:sz w:val="24"/>
      <w:lang w:val="x-none" w:eastAsia="x-none"/>
    </w:rPr>
  </w:style>
  <w:style w:type="character" w:customStyle="1" w:styleId="FontStyle291">
    <w:name w:val="Font Style291"/>
    <w:basedOn w:val="DefaultParagraphFont"/>
    <w:uiPriority w:val="99"/>
    <w:rsid w:val="005D0E7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D0E7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D0E7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D0E7E"/>
    <w:rPr>
      <w:rFonts w:ascii="Calibri" w:eastAsia="Times New Roman" w:hAnsi="Calibri" w:cs="Calibri"/>
      <w:sz w:val="24"/>
    </w:rPr>
  </w:style>
  <w:style w:type="paragraph" w:customStyle="1" w:styleId="Stylecard11ptBoldUnderline">
    <w:name w:val="Style card + 11 pt Bold Underline"/>
    <w:basedOn w:val="Normal"/>
    <w:link w:val="Stylecard11ptBoldUnderlineChar"/>
    <w:qFormat/>
    <w:rsid w:val="005D0E7E"/>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5D0E7E"/>
    <w:rPr>
      <w:rFonts w:ascii="Calibri" w:eastAsia="SimSun" w:hAnsi="Calibri" w:cs="Calibri"/>
      <w:b/>
      <w:bCs/>
      <w:color w:val="000000"/>
      <w:sz w:val="24"/>
      <w:u w:val="single"/>
      <w:lang w:eastAsia="zh-CN"/>
    </w:rPr>
  </w:style>
  <w:style w:type="paragraph" w:customStyle="1" w:styleId="Cards1">
    <w:name w:val="Cards1"/>
    <w:basedOn w:val="Normal"/>
    <w:link w:val="Cards1Char"/>
    <w:qFormat/>
    <w:rsid w:val="005D0E7E"/>
    <w:pPr>
      <w:ind w:left="288"/>
    </w:pPr>
    <w:rPr>
      <w:rFonts w:eastAsia="Times New Roman"/>
      <w:u w:val="single"/>
    </w:rPr>
  </w:style>
  <w:style w:type="character" w:customStyle="1" w:styleId="Cards1Char">
    <w:name w:val="Cards1 Char"/>
    <w:basedOn w:val="DefaultParagraphFont"/>
    <w:link w:val="Cards1"/>
    <w:rsid w:val="005D0E7E"/>
    <w:rPr>
      <w:rFonts w:ascii="Calibri" w:eastAsia="Times New Roman" w:hAnsi="Calibri" w:cs="Calibri"/>
      <w:sz w:val="24"/>
      <w:u w:val="single"/>
    </w:rPr>
  </w:style>
  <w:style w:type="character" w:customStyle="1" w:styleId="EmphasizeThis">
    <w:name w:val="EmphasizeThis"/>
    <w:rsid w:val="005D0E7E"/>
    <w:rPr>
      <w:rFonts w:ascii="Georgia" w:hAnsi="Georgia"/>
      <w:b/>
      <w:iCs/>
      <w:sz w:val="24"/>
      <w:u w:val="thick"/>
    </w:rPr>
  </w:style>
  <w:style w:type="paragraph" w:customStyle="1" w:styleId="Stylecard8pt">
    <w:name w:val="Style card + 8 pt"/>
    <w:basedOn w:val="Normal"/>
    <w:link w:val="Stylecard8ptChar"/>
    <w:qFormat/>
    <w:rsid w:val="005D0E7E"/>
    <w:pPr>
      <w:ind w:left="288" w:right="288"/>
    </w:pPr>
    <w:rPr>
      <w:rFonts w:eastAsia="Times New Roman"/>
      <w:color w:val="000000"/>
      <w:lang w:eastAsia="ar-SA"/>
    </w:rPr>
  </w:style>
  <w:style w:type="character" w:customStyle="1" w:styleId="Stylecard8ptChar">
    <w:name w:val="Style card + 8 pt Char"/>
    <w:link w:val="Stylecard8pt"/>
    <w:rsid w:val="005D0E7E"/>
    <w:rPr>
      <w:rFonts w:ascii="Calibri" w:eastAsia="Times New Roman" w:hAnsi="Calibri" w:cs="Calibri"/>
      <w:color w:val="000000"/>
      <w:sz w:val="24"/>
      <w:lang w:eastAsia="ar-SA"/>
    </w:rPr>
  </w:style>
  <w:style w:type="character" w:customStyle="1" w:styleId="bhl">
    <w:name w:val="bhl"/>
    <w:basedOn w:val="DefaultParagraphFont"/>
    <w:rsid w:val="005D0E7E"/>
  </w:style>
  <w:style w:type="paragraph" w:customStyle="1" w:styleId="TagGA11">
    <w:name w:val="Tag GA 11"/>
    <w:basedOn w:val="TOC1"/>
    <w:qFormat/>
    <w:rsid w:val="005D0E7E"/>
    <w:rPr>
      <w:rFonts w:ascii="Georgia" w:hAnsi="Georgia" w:cstheme="minorBidi"/>
      <w:b/>
      <w:color w:val="auto"/>
    </w:rPr>
  </w:style>
  <w:style w:type="character" w:customStyle="1" w:styleId="Intemphasis">
    <w:name w:val="Intemphasis"/>
    <w:uiPriority w:val="1"/>
    <w:qFormat/>
    <w:rsid w:val="005D0E7E"/>
    <w:rPr>
      <w:rFonts w:ascii="Cambria" w:hAnsi="Cambria"/>
      <w:b/>
      <w:sz w:val="20"/>
      <w:u w:val="single"/>
      <w:bdr w:val="single" w:sz="4" w:space="0" w:color="auto"/>
      <w:shd w:val="pct25" w:color="auto" w:fill="auto"/>
    </w:rPr>
  </w:style>
  <w:style w:type="character" w:customStyle="1" w:styleId="BoldUnderlineChar10">
    <w:name w:val="BoldUnderline Char1"/>
    <w:rsid w:val="005D0E7E"/>
    <w:rPr>
      <w:rFonts w:ascii="Times New Roman" w:eastAsia="Times New Roman" w:hAnsi="Times New Roman" w:cs="Times New Roman"/>
      <w:b/>
      <w:sz w:val="20"/>
      <w:szCs w:val="24"/>
      <w:u w:val="single"/>
    </w:rPr>
  </w:style>
  <w:style w:type="paragraph" w:customStyle="1" w:styleId="Tag12">
    <w:name w:val="Tag12"/>
    <w:basedOn w:val="Normal"/>
    <w:qFormat/>
    <w:rsid w:val="005D0E7E"/>
    <w:pPr>
      <w:contextualSpacing/>
    </w:pPr>
    <w:rPr>
      <w:rFonts w:eastAsia="Cambria"/>
      <w:b/>
    </w:rPr>
  </w:style>
  <w:style w:type="paragraph" w:customStyle="1" w:styleId="Shrink8">
    <w:name w:val="Shrink8"/>
    <w:basedOn w:val="Normal"/>
    <w:qFormat/>
    <w:rsid w:val="005D0E7E"/>
    <w:rPr>
      <w:rFonts w:eastAsia="Cambria"/>
    </w:rPr>
  </w:style>
  <w:style w:type="character" w:customStyle="1" w:styleId="commentstext">
    <w:name w:val="comments_text"/>
    <w:uiPriority w:val="99"/>
    <w:rsid w:val="005D0E7E"/>
    <w:rPr>
      <w:rFonts w:cs="Times New Roman"/>
    </w:rPr>
  </w:style>
  <w:style w:type="paragraph" w:customStyle="1" w:styleId="Heading42">
    <w:name w:val="Heading 42"/>
    <w:basedOn w:val="Normal"/>
    <w:qFormat/>
    <w:rsid w:val="005D0E7E"/>
    <w:rPr>
      <w:rFonts w:ascii="Arial" w:eastAsia="Times New Roman" w:hAnsi="Arial" w:cs="Arial"/>
    </w:rPr>
  </w:style>
  <w:style w:type="paragraph" w:customStyle="1" w:styleId="NormalCite">
    <w:name w:val="NormalCite"/>
    <w:link w:val="NormalCiteChar"/>
    <w:qFormat/>
    <w:rsid w:val="005D0E7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D0E7E"/>
    <w:rPr>
      <w:rFonts w:ascii="Times New Roman" w:hAnsi="Times New Roman" w:cs="Times New Roman"/>
      <w:sz w:val="18"/>
    </w:rPr>
  </w:style>
  <w:style w:type="character" w:customStyle="1" w:styleId="grey10">
    <w:name w:val="grey10"/>
    <w:basedOn w:val="DefaultParagraphFont"/>
    <w:rsid w:val="005D0E7E"/>
  </w:style>
  <w:style w:type="character" w:customStyle="1" w:styleId="navy13bd">
    <w:name w:val="navy13bd"/>
    <w:basedOn w:val="DefaultParagraphFont"/>
    <w:rsid w:val="005D0E7E"/>
  </w:style>
  <w:style w:type="character" w:customStyle="1" w:styleId="Style9ptUnderline2">
    <w:name w:val="Style 9 pt Underline2"/>
    <w:basedOn w:val="DefaultParagraphFont"/>
    <w:rsid w:val="005D0E7E"/>
    <w:rPr>
      <w:sz w:val="20"/>
      <w:u w:val="single"/>
    </w:rPr>
  </w:style>
  <w:style w:type="character" w:customStyle="1" w:styleId="Style9ptBoldUnderline1">
    <w:name w:val="Style 9 pt Bold Underline1"/>
    <w:basedOn w:val="DefaultParagraphFont"/>
    <w:rsid w:val="005D0E7E"/>
    <w:rPr>
      <w:b/>
      <w:bCs/>
      <w:sz w:val="20"/>
      <w:u w:val="single"/>
    </w:rPr>
  </w:style>
  <w:style w:type="paragraph" w:customStyle="1" w:styleId="cardCharCharCharChar">
    <w:name w:val="card Char Char Char Char"/>
    <w:basedOn w:val="Normal"/>
    <w:qFormat/>
    <w:rsid w:val="005D0E7E"/>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5D0E7E"/>
    <w:rPr>
      <w:bCs/>
      <w:u w:val="single"/>
    </w:rPr>
  </w:style>
  <w:style w:type="paragraph" w:customStyle="1" w:styleId="author-name">
    <w:name w:val="author-name"/>
    <w:basedOn w:val="Normal"/>
    <w:qFormat/>
    <w:rsid w:val="005D0E7E"/>
    <w:pPr>
      <w:spacing w:before="100" w:beforeAutospacing="1" w:after="100" w:afterAutospacing="1"/>
    </w:pPr>
    <w:rPr>
      <w:rFonts w:eastAsia="Times New Roman"/>
    </w:rPr>
  </w:style>
  <w:style w:type="paragraph" w:customStyle="1" w:styleId="author-credentials">
    <w:name w:val="author-credentials"/>
    <w:basedOn w:val="Normal"/>
    <w:qFormat/>
    <w:rsid w:val="005D0E7E"/>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5D0E7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D0E7E"/>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5D0E7E"/>
  </w:style>
  <w:style w:type="character" w:customStyle="1" w:styleId="sensecontent">
    <w:name w:val="sense_content"/>
    <w:basedOn w:val="DefaultParagraphFont"/>
    <w:rsid w:val="005D0E7E"/>
  </w:style>
  <w:style w:type="character" w:customStyle="1" w:styleId="vi">
    <w:name w:val="vi"/>
    <w:basedOn w:val="DefaultParagraphFont"/>
    <w:rsid w:val="005D0E7E"/>
  </w:style>
  <w:style w:type="character" w:customStyle="1" w:styleId="Style6Char">
    <w:name w:val="Style6 Char"/>
    <w:basedOn w:val="DefaultParagraphFont"/>
    <w:link w:val="Style6"/>
    <w:rsid w:val="005D0E7E"/>
    <w:rPr>
      <w:rFonts w:ascii="Times New Roman" w:eastAsia="Calibri" w:hAnsi="Times New Roman" w:cs="Times New Roman"/>
      <w:color w:val="000000"/>
      <w:sz w:val="24"/>
      <w:szCs w:val="20"/>
    </w:rPr>
  </w:style>
  <w:style w:type="paragraph" w:customStyle="1" w:styleId="Style111">
    <w:name w:val="Style11"/>
    <w:basedOn w:val="Normal"/>
    <w:link w:val="Style11Char"/>
    <w:qFormat/>
    <w:rsid w:val="005D0E7E"/>
    <w:rPr>
      <w:rFonts w:eastAsia="Times New Roman"/>
      <w:b/>
      <w:szCs w:val="20"/>
      <w:u w:val="thick"/>
    </w:rPr>
  </w:style>
  <w:style w:type="character" w:customStyle="1" w:styleId="Style11Char">
    <w:name w:val="Style11 Char"/>
    <w:basedOn w:val="DefaultParagraphFont"/>
    <w:link w:val="Style111"/>
    <w:rsid w:val="005D0E7E"/>
    <w:rPr>
      <w:rFonts w:ascii="Calibri" w:eastAsia="Times New Roman" w:hAnsi="Calibri" w:cs="Calibri"/>
      <w:b/>
      <w:sz w:val="24"/>
      <w:szCs w:val="20"/>
      <w:u w:val="thick"/>
    </w:rPr>
  </w:style>
  <w:style w:type="paragraph" w:customStyle="1" w:styleId="Style12">
    <w:name w:val="Style12"/>
    <w:basedOn w:val="Normal"/>
    <w:link w:val="Style12Char"/>
    <w:qFormat/>
    <w:rsid w:val="005D0E7E"/>
    <w:rPr>
      <w:rFonts w:eastAsia="Times New Roman"/>
      <w:b/>
      <w:u w:val="thick"/>
    </w:rPr>
  </w:style>
  <w:style w:type="character" w:customStyle="1" w:styleId="Style12Char">
    <w:name w:val="Style12 Char"/>
    <w:basedOn w:val="DefaultParagraphFont"/>
    <w:link w:val="Style12"/>
    <w:rsid w:val="005D0E7E"/>
    <w:rPr>
      <w:rFonts w:ascii="Calibri" w:eastAsia="Times New Roman" w:hAnsi="Calibri" w:cs="Calibri"/>
      <w:b/>
      <w:sz w:val="24"/>
      <w:u w:val="thick"/>
    </w:rPr>
  </w:style>
  <w:style w:type="character" w:customStyle="1" w:styleId="caps-label">
    <w:name w:val="caps-label"/>
    <w:basedOn w:val="DefaultParagraphFont"/>
    <w:rsid w:val="005D0E7E"/>
  </w:style>
  <w:style w:type="character" w:customStyle="1" w:styleId="SubtitleChar2">
    <w:name w:val="Subtitle Char2"/>
    <w:basedOn w:val="DefaultParagraphFont"/>
    <w:uiPriority w:val="11"/>
    <w:rsid w:val="005D0E7E"/>
    <w:rPr>
      <w:rFonts w:eastAsiaTheme="minorEastAsia"/>
      <w:color w:val="5A5A5A" w:themeColor="text1" w:themeTint="A5"/>
      <w:spacing w:val="15"/>
    </w:rPr>
  </w:style>
  <w:style w:type="paragraph" w:customStyle="1" w:styleId="Normaltag">
    <w:name w:val="Normal tag"/>
    <w:basedOn w:val="Normal"/>
    <w:link w:val="NormaltagChar"/>
    <w:uiPriority w:val="99"/>
    <w:qFormat/>
    <w:rsid w:val="005D0E7E"/>
    <w:rPr>
      <w:rFonts w:eastAsia="Times New Roman"/>
      <w:b/>
      <w:szCs w:val="20"/>
    </w:rPr>
  </w:style>
  <w:style w:type="character" w:customStyle="1" w:styleId="NormaltagChar">
    <w:name w:val="Normal tag Char"/>
    <w:basedOn w:val="DefaultParagraphFont"/>
    <w:link w:val="Normaltag"/>
    <w:uiPriority w:val="99"/>
    <w:locked/>
    <w:rsid w:val="005D0E7E"/>
    <w:rPr>
      <w:rFonts w:ascii="Calibri" w:eastAsia="Times New Roman" w:hAnsi="Calibri" w:cs="Calibri"/>
      <w:b/>
      <w:sz w:val="24"/>
      <w:szCs w:val="20"/>
    </w:rPr>
  </w:style>
  <w:style w:type="character" w:customStyle="1" w:styleId="CiteCharChar">
    <w:name w:val="Cite Char Char"/>
    <w:basedOn w:val="DefaultParagraphFont"/>
    <w:rsid w:val="005D0E7E"/>
    <w:rPr>
      <w:rFonts w:ascii="Cambria" w:hAnsi="Cambria" w:cs="Times New Roman"/>
      <w:b/>
      <w:bCs/>
      <w:sz w:val="26"/>
      <w:szCs w:val="26"/>
    </w:rPr>
  </w:style>
  <w:style w:type="character" w:customStyle="1" w:styleId="CardCharChar1">
    <w:name w:val="Card Char Char1"/>
    <w:basedOn w:val="DefaultParagraphFont"/>
    <w:rsid w:val="005D0E7E"/>
    <w:rPr>
      <w:rFonts w:cs="Times New Roman"/>
      <w:b/>
      <w:bCs/>
      <w:sz w:val="28"/>
      <w:szCs w:val="28"/>
    </w:rPr>
  </w:style>
  <w:style w:type="paragraph" w:customStyle="1" w:styleId="BlockHeadings">
    <w:name w:val="Block Headings"/>
    <w:basedOn w:val="Normal"/>
    <w:link w:val="BlockHeadingsChar"/>
    <w:qFormat/>
    <w:rsid w:val="005D0E7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5D0E7E"/>
    <w:rPr>
      <w:rFonts w:ascii="Calibri" w:eastAsia="Times New Roman" w:hAnsi="Calibri" w:cs="Calibri"/>
      <w:b/>
      <w:sz w:val="24"/>
      <w:szCs w:val="20"/>
    </w:rPr>
  </w:style>
  <w:style w:type="character" w:customStyle="1" w:styleId="upper">
    <w:name w:val="upper"/>
    <w:basedOn w:val="DefaultParagraphFont"/>
    <w:rsid w:val="005D0E7E"/>
  </w:style>
  <w:style w:type="character" w:customStyle="1" w:styleId="SmallFont7pt">
    <w:name w:val="Small Font (7 pt)"/>
    <w:basedOn w:val="DefaultParagraphFont"/>
    <w:rsid w:val="005D0E7E"/>
    <w:rPr>
      <w:sz w:val="14"/>
    </w:rPr>
  </w:style>
  <w:style w:type="character" w:customStyle="1" w:styleId="style65">
    <w:name w:val="style65"/>
    <w:basedOn w:val="DefaultParagraphFont"/>
    <w:rsid w:val="005D0E7E"/>
    <w:rPr>
      <w:rFonts w:cs="Times New Roman"/>
    </w:rPr>
  </w:style>
  <w:style w:type="character" w:customStyle="1" w:styleId="BodyText2Char1">
    <w:name w:val="Body Text 2 Char1"/>
    <w:basedOn w:val="DefaultParagraphFont"/>
    <w:semiHidden/>
    <w:rsid w:val="005D0E7E"/>
    <w:rPr>
      <w:rFonts w:ascii="Times New Roman" w:hAnsi="Times New Roman" w:cs="Times New Roman"/>
      <w:sz w:val="20"/>
    </w:rPr>
  </w:style>
  <w:style w:type="character" w:customStyle="1" w:styleId="HTMLPreformattedChar1">
    <w:name w:val="HTML Preformatted Char1"/>
    <w:basedOn w:val="DefaultParagraphFont"/>
    <w:uiPriority w:val="99"/>
    <w:semiHidden/>
    <w:rsid w:val="005D0E7E"/>
    <w:rPr>
      <w:rFonts w:ascii="Consolas" w:hAnsi="Consolas" w:cs="Consolas"/>
      <w:sz w:val="20"/>
      <w:szCs w:val="20"/>
    </w:rPr>
  </w:style>
  <w:style w:type="character" w:customStyle="1" w:styleId="wikiexternallink">
    <w:name w:val="wikiexternallink"/>
    <w:basedOn w:val="DefaultParagraphFont"/>
    <w:rsid w:val="005D0E7E"/>
  </w:style>
  <w:style w:type="character" w:customStyle="1" w:styleId="wikigeneratedlinkcontent">
    <w:name w:val="wikigeneratedlinkcontent"/>
    <w:basedOn w:val="DefaultParagraphFont"/>
    <w:rsid w:val="005D0E7E"/>
  </w:style>
  <w:style w:type="character" w:customStyle="1" w:styleId="aqj">
    <w:name w:val="aqj"/>
    <w:basedOn w:val="DefaultParagraphFont"/>
    <w:rsid w:val="005D0E7E"/>
  </w:style>
  <w:style w:type="paragraph" w:customStyle="1" w:styleId="blocktitle3">
    <w:name w:val="block title"/>
    <w:basedOn w:val="Normal"/>
    <w:link w:val="blocktitleChar0"/>
    <w:autoRedefine/>
    <w:qFormat/>
    <w:rsid w:val="005D0E7E"/>
    <w:pPr>
      <w:spacing w:after="240"/>
      <w:jc w:val="center"/>
      <w:outlineLvl w:val="0"/>
    </w:pPr>
    <w:rPr>
      <w:rFonts w:eastAsia="Calibri"/>
      <w:b/>
      <w:caps/>
      <w:sz w:val="28"/>
      <w:szCs w:val="28"/>
      <w:lang w:val="es-ES"/>
    </w:rPr>
  </w:style>
  <w:style w:type="character" w:customStyle="1" w:styleId="UnderlineCard">
    <w:name w:val="Underline Card"/>
    <w:uiPriority w:val="6"/>
    <w:qFormat/>
    <w:rsid w:val="005D0E7E"/>
    <w:rPr>
      <w:rFonts w:ascii="Arial" w:hAnsi="Arial"/>
      <w:b w:val="0"/>
      <w:bCs/>
      <w:sz w:val="20"/>
      <w:u w:val="single"/>
    </w:rPr>
  </w:style>
  <w:style w:type="character" w:customStyle="1" w:styleId="story-author">
    <w:name w:val="story-author"/>
    <w:basedOn w:val="DefaultParagraphFont"/>
    <w:rsid w:val="005D0E7E"/>
  </w:style>
  <w:style w:type="paragraph" w:customStyle="1" w:styleId="type">
    <w:name w:val="type"/>
    <w:basedOn w:val="Normal"/>
    <w:qFormat/>
    <w:rsid w:val="005D0E7E"/>
    <w:pPr>
      <w:spacing w:before="100" w:beforeAutospacing="1" w:after="100" w:afterAutospacing="1"/>
    </w:pPr>
    <w:rPr>
      <w:rFonts w:eastAsia="Times New Roman"/>
    </w:rPr>
  </w:style>
  <w:style w:type="character" w:customStyle="1" w:styleId="institution">
    <w:name w:val="institution"/>
    <w:basedOn w:val="DefaultParagraphFont"/>
    <w:rsid w:val="005D0E7E"/>
  </w:style>
  <w:style w:type="character" w:customStyle="1" w:styleId="abodyblack3">
    <w:name w:val="abodyblack3"/>
    <w:basedOn w:val="DefaultParagraphFont"/>
    <w:rsid w:val="005D0E7E"/>
  </w:style>
  <w:style w:type="character" w:customStyle="1" w:styleId="CharacterStyle1">
    <w:name w:val="Character Style 1"/>
    <w:rsid w:val="005D0E7E"/>
    <w:rPr>
      <w:sz w:val="20"/>
      <w:szCs w:val="20"/>
    </w:rPr>
  </w:style>
  <w:style w:type="character" w:customStyle="1" w:styleId="FontStyle177">
    <w:name w:val="Font Style177"/>
    <w:basedOn w:val="DefaultParagraphFont"/>
    <w:uiPriority w:val="99"/>
    <w:rsid w:val="005D0E7E"/>
    <w:rPr>
      <w:rFonts w:ascii="Times New Roman" w:hAnsi="Times New Roman" w:cs="Times New Roman"/>
      <w:sz w:val="20"/>
      <w:szCs w:val="20"/>
    </w:rPr>
  </w:style>
  <w:style w:type="character" w:customStyle="1" w:styleId="FontStyle173">
    <w:name w:val="Font Style173"/>
    <w:basedOn w:val="DefaultParagraphFont"/>
    <w:uiPriority w:val="99"/>
    <w:rsid w:val="005D0E7E"/>
    <w:rPr>
      <w:rFonts w:ascii="Times New Roman" w:hAnsi="Times New Roman" w:cs="Times New Roman"/>
      <w:sz w:val="14"/>
      <w:szCs w:val="14"/>
    </w:rPr>
  </w:style>
  <w:style w:type="character" w:customStyle="1" w:styleId="FontStyle151">
    <w:name w:val="Font Style151"/>
    <w:basedOn w:val="DefaultParagraphFont"/>
    <w:uiPriority w:val="99"/>
    <w:rsid w:val="005D0E7E"/>
    <w:rPr>
      <w:rFonts w:ascii="Arial Narrow" w:hAnsi="Arial Narrow" w:cs="Arial Narrow"/>
      <w:b/>
      <w:bCs/>
      <w:sz w:val="12"/>
      <w:szCs w:val="12"/>
    </w:rPr>
  </w:style>
  <w:style w:type="character" w:customStyle="1" w:styleId="FontStyle156">
    <w:name w:val="Font Style156"/>
    <w:basedOn w:val="DefaultParagraphFont"/>
    <w:uiPriority w:val="99"/>
    <w:rsid w:val="005D0E7E"/>
    <w:rPr>
      <w:rFonts w:ascii="Arial Narrow" w:hAnsi="Arial Narrow" w:cs="Arial Narrow"/>
      <w:sz w:val="8"/>
      <w:szCs w:val="8"/>
    </w:rPr>
  </w:style>
  <w:style w:type="character" w:customStyle="1" w:styleId="FontStyle160">
    <w:name w:val="Font Style160"/>
    <w:basedOn w:val="DefaultParagraphFont"/>
    <w:uiPriority w:val="99"/>
    <w:rsid w:val="005D0E7E"/>
    <w:rPr>
      <w:rFonts w:ascii="Times New Roman" w:hAnsi="Times New Roman" w:cs="Times New Roman"/>
      <w:b/>
      <w:bCs/>
      <w:sz w:val="20"/>
      <w:szCs w:val="20"/>
    </w:rPr>
  </w:style>
  <w:style w:type="character" w:customStyle="1" w:styleId="FontStyle178">
    <w:name w:val="Font Style178"/>
    <w:basedOn w:val="DefaultParagraphFont"/>
    <w:uiPriority w:val="99"/>
    <w:rsid w:val="005D0E7E"/>
    <w:rPr>
      <w:rFonts w:ascii="Times New Roman" w:hAnsi="Times New Roman" w:cs="Times New Roman"/>
      <w:sz w:val="18"/>
      <w:szCs w:val="18"/>
    </w:rPr>
  </w:style>
  <w:style w:type="paragraph" w:customStyle="1" w:styleId="Style14">
    <w:name w:val="Style14"/>
    <w:basedOn w:val="Normal"/>
    <w:uiPriority w:val="99"/>
    <w:qFormat/>
    <w:rsid w:val="005D0E7E"/>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D0E7E"/>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D0E7E"/>
    <w:rPr>
      <w:rFonts w:ascii="Times New Roman" w:hAnsi="Times New Roman" w:cs="Times New Roman"/>
      <w:sz w:val="12"/>
      <w:szCs w:val="12"/>
    </w:rPr>
  </w:style>
  <w:style w:type="paragraph" w:customStyle="1" w:styleId="Style9">
    <w:name w:val="Style9"/>
    <w:basedOn w:val="Normal"/>
    <w:uiPriority w:val="99"/>
    <w:qFormat/>
    <w:rsid w:val="005D0E7E"/>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D0E7E"/>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D0E7E"/>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D0E7E"/>
    <w:rPr>
      <w:rFonts w:ascii="Times New Roman" w:hAnsi="Times New Roman" w:cs="Times New Roman"/>
      <w:sz w:val="16"/>
      <w:szCs w:val="16"/>
    </w:rPr>
  </w:style>
  <w:style w:type="character" w:customStyle="1" w:styleId="TagsChar2">
    <w:name w:val="Tags Char2"/>
    <w:rsid w:val="005D0E7E"/>
    <w:rPr>
      <w:b/>
      <w:sz w:val="24"/>
      <w:lang w:val="en-US" w:eastAsia="en-US" w:bidi="ar-SA"/>
    </w:rPr>
  </w:style>
  <w:style w:type="character" w:customStyle="1" w:styleId="CardsFont6ptCharChar">
    <w:name w:val="Cards + Font: 6 pt Char Char"/>
    <w:rsid w:val="005D0E7E"/>
    <w:rPr>
      <w:rFonts w:ascii="Georgia" w:eastAsia="Times New Roman" w:hAnsi="Georgia"/>
      <w:sz w:val="12"/>
      <w:szCs w:val="24"/>
    </w:rPr>
  </w:style>
  <w:style w:type="character" w:customStyle="1" w:styleId="FontStyle172">
    <w:name w:val="Font Style172"/>
    <w:basedOn w:val="DefaultParagraphFont"/>
    <w:uiPriority w:val="99"/>
    <w:rsid w:val="005D0E7E"/>
    <w:rPr>
      <w:rFonts w:ascii="Times New Roman" w:hAnsi="Times New Roman" w:cs="Times New Roman"/>
      <w:b/>
      <w:bCs/>
      <w:sz w:val="16"/>
      <w:szCs w:val="16"/>
    </w:rPr>
  </w:style>
  <w:style w:type="paragraph" w:customStyle="1" w:styleId="Style18">
    <w:name w:val="Style18"/>
    <w:basedOn w:val="Normal"/>
    <w:uiPriority w:val="99"/>
    <w:qFormat/>
    <w:rsid w:val="005D0E7E"/>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D0E7E"/>
    <w:rPr>
      <w:rFonts w:ascii="Times New Roman" w:hAnsi="Times New Roman" w:cs="Times New Roman"/>
      <w:i/>
      <w:iCs/>
      <w:sz w:val="16"/>
      <w:szCs w:val="16"/>
    </w:rPr>
  </w:style>
  <w:style w:type="character" w:customStyle="1" w:styleId="FontStyle162">
    <w:name w:val="Font Style162"/>
    <w:basedOn w:val="DefaultParagraphFont"/>
    <w:uiPriority w:val="99"/>
    <w:rsid w:val="005D0E7E"/>
    <w:rPr>
      <w:rFonts w:ascii="Times New Roman" w:hAnsi="Times New Roman" w:cs="Times New Roman"/>
      <w:b/>
      <w:bCs/>
      <w:sz w:val="18"/>
      <w:szCs w:val="18"/>
    </w:rPr>
  </w:style>
  <w:style w:type="character" w:customStyle="1" w:styleId="FontStyle167">
    <w:name w:val="Font Style167"/>
    <w:basedOn w:val="DefaultParagraphFont"/>
    <w:uiPriority w:val="99"/>
    <w:rsid w:val="005D0E7E"/>
    <w:rPr>
      <w:rFonts w:ascii="Times New Roman" w:hAnsi="Times New Roman" w:cs="Times New Roman"/>
      <w:sz w:val="10"/>
      <w:szCs w:val="10"/>
    </w:rPr>
  </w:style>
  <w:style w:type="character" w:customStyle="1" w:styleId="FontStyle174">
    <w:name w:val="Font Style174"/>
    <w:basedOn w:val="DefaultParagraphFont"/>
    <w:uiPriority w:val="99"/>
    <w:rsid w:val="005D0E7E"/>
    <w:rPr>
      <w:rFonts w:ascii="Arial Narrow" w:hAnsi="Arial Narrow" w:cs="Arial Narrow"/>
      <w:b/>
      <w:bCs/>
      <w:sz w:val="18"/>
      <w:szCs w:val="18"/>
    </w:rPr>
  </w:style>
  <w:style w:type="paragraph" w:customStyle="1" w:styleId="Style47">
    <w:name w:val="Style47"/>
    <w:basedOn w:val="Normal"/>
    <w:uiPriority w:val="99"/>
    <w:qFormat/>
    <w:rsid w:val="005D0E7E"/>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D0E7E"/>
    <w:rPr>
      <w:rFonts w:ascii="Times New Roman" w:hAnsi="Times New Roman" w:cs="Times New Roman"/>
      <w:sz w:val="12"/>
      <w:szCs w:val="12"/>
    </w:rPr>
  </w:style>
  <w:style w:type="paragraph" w:customStyle="1" w:styleId="Style24">
    <w:name w:val="Style24"/>
    <w:basedOn w:val="Normal"/>
    <w:uiPriority w:val="99"/>
    <w:qFormat/>
    <w:rsid w:val="005D0E7E"/>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D0E7E"/>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D0E7E"/>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D0E7E"/>
    <w:rPr>
      <w:rFonts w:ascii="Times New Roman" w:hAnsi="Times New Roman" w:cs="Times New Roman"/>
      <w:b/>
      <w:bCs/>
      <w:sz w:val="18"/>
      <w:szCs w:val="18"/>
    </w:rPr>
  </w:style>
  <w:style w:type="paragraph" w:customStyle="1" w:styleId="Style21">
    <w:name w:val="Style21"/>
    <w:basedOn w:val="Normal"/>
    <w:uiPriority w:val="99"/>
    <w:qFormat/>
    <w:rsid w:val="005D0E7E"/>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5D0E7E"/>
    <w:pPr>
      <w:autoSpaceDE w:val="0"/>
      <w:autoSpaceDN w:val="0"/>
      <w:adjustRightInd w:val="0"/>
      <w:spacing w:line="198" w:lineRule="exact"/>
    </w:pPr>
    <w:rPr>
      <w:rFonts w:eastAsia="Times New Roman"/>
    </w:rPr>
  </w:style>
  <w:style w:type="paragraph" w:customStyle="1" w:styleId="Standard">
    <w:name w:val="Standard"/>
    <w:qFormat/>
    <w:rsid w:val="005D0E7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D0E7E"/>
    <w:rPr>
      <w:color w:val="000000"/>
      <w:sz w:val="32"/>
      <w:szCs w:val="32"/>
    </w:rPr>
  </w:style>
  <w:style w:type="paragraph" w:customStyle="1" w:styleId="Cardnon-underlined">
    <w:name w:val="Card non-underlined"/>
    <w:basedOn w:val="Normal"/>
    <w:link w:val="Cardnon-underlinedChar"/>
    <w:autoRedefine/>
    <w:uiPriority w:val="99"/>
    <w:qFormat/>
    <w:rsid w:val="005D0E7E"/>
    <w:rPr>
      <w:rFonts w:eastAsia="Times New Roman"/>
      <w:szCs w:val="20"/>
    </w:rPr>
  </w:style>
  <w:style w:type="character" w:customStyle="1" w:styleId="Cardnon-underlinedChar">
    <w:name w:val="Card non-underlined Char"/>
    <w:basedOn w:val="DefaultParagraphFont"/>
    <w:link w:val="Cardnon-underlined"/>
    <w:uiPriority w:val="99"/>
    <w:rsid w:val="005D0E7E"/>
    <w:rPr>
      <w:rFonts w:ascii="Calibri" w:eastAsia="Times New Roman" w:hAnsi="Calibri" w:cs="Calibri"/>
      <w:sz w:val="24"/>
      <w:szCs w:val="20"/>
    </w:rPr>
  </w:style>
  <w:style w:type="character" w:customStyle="1" w:styleId="allocatoragentsleft">
    <w:name w:val="al_locatoragentsleft"/>
    <w:basedOn w:val="DefaultParagraphFont"/>
    <w:rsid w:val="005D0E7E"/>
  </w:style>
  <w:style w:type="character" w:customStyle="1" w:styleId="UnderlinesCharChar">
    <w:name w:val="Underlines Char Char"/>
    <w:basedOn w:val="DefaultParagraphFont"/>
    <w:rsid w:val="005D0E7E"/>
    <w:rPr>
      <w:rFonts w:cs="Arial"/>
      <w:b/>
      <w:bCs/>
      <w:noProof w:val="0"/>
      <w:sz w:val="22"/>
      <w:szCs w:val="26"/>
      <w:u w:val="single"/>
      <w:lang w:val="en-US" w:eastAsia="en-US" w:bidi="ar-SA"/>
    </w:rPr>
  </w:style>
  <w:style w:type="paragraph" w:customStyle="1" w:styleId="Carding">
    <w:name w:val="Carding"/>
    <w:basedOn w:val="Normal"/>
    <w:uiPriority w:val="99"/>
    <w:qFormat/>
    <w:rsid w:val="005D0E7E"/>
    <w:rPr>
      <w:rFonts w:eastAsia="Times New Roman"/>
      <w:sz w:val="18"/>
    </w:rPr>
  </w:style>
  <w:style w:type="character" w:customStyle="1" w:styleId="aunderline1">
    <w:name w:val="aunderline"/>
    <w:basedOn w:val="DefaultParagraphFont"/>
    <w:qFormat/>
    <w:rsid w:val="005D0E7E"/>
    <w:rPr>
      <w:rFonts w:ascii="Times New Roman" w:hAnsi="Times New Roman"/>
      <w:sz w:val="20"/>
      <w:szCs w:val="24"/>
      <w:u w:val="thick"/>
    </w:rPr>
  </w:style>
  <w:style w:type="character" w:customStyle="1" w:styleId="tagChar2">
    <w:name w:val="tag Char2"/>
    <w:basedOn w:val="DefaultParagraphFont"/>
    <w:qFormat/>
    <w:rsid w:val="005D0E7E"/>
    <w:rPr>
      <w:b/>
      <w:noProof w:val="0"/>
      <w:sz w:val="24"/>
      <w:lang w:val="en-US" w:eastAsia="en-US" w:bidi="ar-SA"/>
    </w:rPr>
  </w:style>
  <w:style w:type="character" w:customStyle="1" w:styleId="ilad">
    <w:name w:val="il_ad"/>
    <w:rsid w:val="005D0E7E"/>
  </w:style>
  <w:style w:type="paragraph" w:customStyle="1" w:styleId="CardsHighlighted">
    <w:name w:val="Cards Highlighted"/>
    <w:next w:val="Normal"/>
    <w:link w:val="CardsHighlightedChar"/>
    <w:qFormat/>
    <w:rsid w:val="005D0E7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D0E7E"/>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5D0E7E"/>
  </w:style>
  <w:style w:type="character" w:customStyle="1" w:styleId="StyleUnderlineCharChar9ptBold1">
    <w:name w:val="Style Underline Char Char + 9 pt Bold1"/>
    <w:rsid w:val="005D0E7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D0E7E"/>
    <w:rPr>
      <w:rFonts w:ascii="Times New Roman" w:hAnsi="Times New Roman"/>
      <w:sz w:val="20"/>
      <w:szCs w:val="24"/>
      <w:u w:val="single"/>
      <w:lang w:val="en-US" w:eastAsia="en-US" w:bidi="ar-SA"/>
    </w:rPr>
  </w:style>
  <w:style w:type="character" w:customStyle="1" w:styleId="Style9ptBoldUnderline">
    <w:name w:val="Style 9 pt Bold Underline"/>
    <w:rsid w:val="005D0E7E"/>
    <w:rPr>
      <w:b/>
      <w:bCs/>
      <w:sz w:val="20"/>
      <w:u w:val="single"/>
    </w:rPr>
  </w:style>
  <w:style w:type="paragraph" w:customStyle="1" w:styleId="StyleUnderline9pt0">
    <w:name w:val="Style Underline + 9 pt"/>
    <w:link w:val="StyleUnderline9ptChar"/>
    <w:qFormat/>
    <w:rsid w:val="005D0E7E"/>
    <w:pPr>
      <w:spacing w:after="200" w:line="276" w:lineRule="auto"/>
    </w:pPr>
    <w:rPr>
      <w:rFonts w:eastAsia="Times New Roman" w:cs="Times New Roman"/>
      <w:szCs w:val="20"/>
      <w:u w:val="single"/>
    </w:rPr>
  </w:style>
  <w:style w:type="character" w:customStyle="1" w:styleId="StyleUnderline9ptChar">
    <w:name w:val="Style Underline + 9 pt Char"/>
    <w:basedOn w:val="DefaultParagraphFont"/>
    <w:link w:val="StyleUnderline9pt0"/>
    <w:rsid w:val="005D0E7E"/>
    <w:rPr>
      <w:rFonts w:eastAsia="Times New Roman" w:cs="Times New Roman"/>
      <w:szCs w:val="20"/>
      <w:u w:val="single"/>
    </w:rPr>
  </w:style>
  <w:style w:type="character" w:customStyle="1" w:styleId="StyleUnderlineChar1Bold">
    <w:name w:val="Style Underline Char1 + Bold"/>
    <w:rsid w:val="005D0E7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D0E7E"/>
    <w:pPr>
      <w:ind w:left="288" w:right="288"/>
    </w:pPr>
    <w:rPr>
      <w:rFonts w:eastAsia="Times New Roman"/>
      <w:kern w:val="32"/>
      <w:szCs w:val="20"/>
      <w:lang w:eastAsia="ar-SA" w:bidi="en-US"/>
    </w:rPr>
  </w:style>
  <w:style w:type="character" w:customStyle="1" w:styleId="Stylecard9ptChar">
    <w:name w:val="Style card + 9 pt Char"/>
    <w:link w:val="Stylecard9pt"/>
    <w:rsid w:val="005D0E7E"/>
    <w:rPr>
      <w:rFonts w:ascii="Calibri" w:eastAsia="Times New Roman" w:hAnsi="Calibri" w:cs="Calibri"/>
      <w:kern w:val="32"/>
      <w:sz w:val="24"/>
      <w:szCs w:val="20"/>
      <w:lang w:eastAsia="ar-SA" w:bidi="en-US"/>
    </w:rPr>
  </w:style>
  <w:style w:type="character" w:customStyle="1" w:styleId="TagsCharCharChar">
    <w:name w:val="Tags Char Char Char"/>
    <w:basedOn w:val="DefaultParagraphFont"/>
    <w:rsid w:val="005D0E7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D0E7E"/>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5D0E7E"/>
    <w:rPr>
      <w:color w:val="000000"/>
      <w:sz w:val="20"/>
    </w:rPr>
  </w:style>
  <w:style w:type="character" w:customStyle="1" w:styleId="StyleUnderlineCharTimesBold">
    <w:name w:val="Style Underline Char + Times Bold"/>
    <w:basedOn w:val="DefaultParagraphFont"/>
    <w:rsid w:val="005D0E7E"/>
    <w:rPr>
      <w:rFonts w:ascii="Times" w:hAnsi="Times"/>
      <w:b w:val="0"/>
      <w:bCs/>
      <w:sz w:val="20"/>
      <w:u w:val="single"/>
    </w:rPr>
  </w:style>
  <w:style w:type="character" w:customStyle="1" w:styleId="blubigktbiz">
    <w:name w:val="blubigktbiz"/>
    <w:rsid w:val="005D0E7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D0E7E"/>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5D0E7E"/>
    <w:rPr>
      <w:rFonts w:ascii="Arial Narrow" w:eastAsia="Times New Roman" w:hAnsi="Arial Narrow"/>
      <w:szCs w:val="20"/>
      <w:u w:val="thick"/>
      <w:bdr w:val="single" w:sz="4" w:space="0" w:color="auto"/>
    </w:rPr>
  </w:style>
  <w:style w:type="character" w:customStyle="1" w:styleId="Style4CharChar">
    <w:name w:val="Style4 Char Char"/>
    <w:basedOn w:val="DefaultParagraphFont"/>
    <w:rsid w:val="005D0E7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D0E7E"/>
    <w:rPr>
      <w:rFonts w:ascii="Times New Roman" w:hAnsi="Times New Roman" w:cs="Times New Roman"/>
      <w:sz w:val="16"/>
      <w:szCs w:val="16"/>
    </w:rPr>
  </w:style>
  <w:style w:type="character" w:customStyle="1" w:styleId="StyleEmphasisArial12ptBold">
    <w:name w:val="Style Emphasis + Arial 12 pt Bold"/>
    <w:rsid w:val="005D0E7E"/>
    <w:rPr>
      <w:rFonts w:ascii="Arial" w:hAnsi="Arial"/>
      <w:b/>
      <w:bCs/>
      <w:i/>
      <w:iCs/>
      <w:sz w:val="24"/>
    </w:rPr>
  </w:style>
  <w:style w:type="character" w:customStyle="1" w:styleId="super">
    <w:name w:val="super"/>
    <w:rsid w:val="005D0E7E"/>
  </w:style>
  <w:style w:type="character" w:customStyle="1" w:styleId="text30">
    <w:name w:val="text30"/>
    <w:rsid w:val="005D0E7E"/>
  </w:style>
  <w:style w:type="character" w:customStyle="1" w:styleId="uppercase">
    <w:name w:val="uppercase"/>
    <w:rsid w:val="005D0E7E"/>
  </w:style>
  <w:style w:type="character" w:customStyle="1" w:styleId="entry-title">
    <w:name w:val="entry-title"/>
    <w:rsid w:val="005D0E7E"/>
  </w:style>
  <w:style w:type="character" w:customStyle="1" w:styleId="BodyTextIndentChar1">
    <w:name w:val="Body Text Indent Char1"/>
    <w:basedOn w:val="DefaultParagraphFont"/>
    <w:uiPriority w:val="99"/>
    <w:semiHidden/>
    <w:rsid w:val="005D0E7E"/>
    <w:rPr>
      <w:rFonts w:ascii="Times New Roman" w:hAnsi="Times New Roman" w:cs="Times New Roman"/>
      <w:sz w:val="20"/>
    </w:rPr>
  </w:style>
  <w:style w:type="character" w:customStyle="1" w:styleId="CiteCharCharCharCharCharChar">
    <w:name w:val="Cite Char Char Char Char Char Char"/>
    <w:basedOn w:val="DefaultParagraphFont"/>
    <w:rsid w:val="005D0E7E"/>
    <w:rPr>
      <w:b/>
      <w:noProof w:val="0"/>
      <w:sz w:val="22"/>
      <w:szCs w:val="24"/>
      <w:u w:val="single"/>
      <w:lang w:val="en-US" w:eastAsia="en-US" w:bidi="ar-SA"/>
    </w:rPr>
  </w:style>
  <w:style w:type="character" w:customStyle="1" w:styleId="mainbody1">
    <w:name w:val="mainbody1"/>
    <w:basedOn w:val="DefaultParagraphFont"/>
    <w:rsid w:val="005D0E7E"/>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5D0E7E"/>
    <w:pPr>
      <w:spacing w:line="259" w:lineRule="auto"/>
    </w:pPr>
    <w:rPr>
      <w:rFonts w:ascii="Calibri" w:eastAsia="Calibri" w:hAnsi="Calibri" w:cstheme="minorBidi"/>
      <w:sz w:val="22"/>
      <w:szCs w:val="22"/>
      <w:u w:val="single"/>
      <w:lang w:eastAsia="en-US"/>
    </w:rPr>
  </w:style>
  <w:style w:type="character" w:customStyle="1" w:styleId="StyleNormalWeb11ptUnderlineChar">
    <w:name w:val="Style Normal (Web) + 11 pt Underline Char"/>
    <w:basedOn w:val="DefaultParagraphFont"/>
    <w:link w:val="StyleNormalWeb11ptUnderline"/>
    <w:rsid w:val="005D0E7E"/>
    <w:rPr>
      <w:rFonts w:ascii="Calibri" w:eastAsia="Calibri" w:hAnsi="Calibri"/>
      <w:u w:val="single"/>
    </w:rPr>
  </w:style>
  <w:style w:type="character" w:customStyle="1" w:styleId="cit-first-element">
    <w:name w:val="cit-first-element"/>
    <w:basedOn w:val="DefaultParagraphFont"/>
    <w:rsid w:val="005D0E7E"/>
  </w:style>
  <w:style w:type="character" w:customStyle="1" w:styleId="StyleThickunderline1">
    <w:name w:val="Style Thick underline1"/>
    <w:basedOn w:val="DefaultParagraphFont"/>
    <w:rsid w:val="005D0E7E"/>
    <w:rPr>
      <w:u w:val="single"/>
    </w:rPr>
  </w:style>
  <w:style w:type="paragraph" w:customStyle="1" w:styleId="Underline20">
    <w:name w:val="Underline2"/>
    <w:basedOn w:val="Normal"/>
    <w:link w:val="Underline2Char"/>
    <w:uiPriority w:val="4"/>
    <w:qFormat/>
    <w:rsid w:val="005D0E7E"/>
    <w:rPr>
      <w:rFonts w:eastAsia="Calibri"/>
      <w:u w:val="single"/>
    </w:rPr>
  </w:style>
  <w:style w:type="character" w:customStyle="1" w:styleId="Underline2Char">
    <w:name w:val="Underline2 Char"/>
    <w:link w:val="Underline20"/>
    <w:uiPriority w:val="4"/>
    <w:rsid w:val="005D0E7E"/>
    <w:rPr>
      <w:rFonts w:ascii="Calibri" w:eastAsia="Calibri" w:hAnsi="Calibri" w:cs="Calibri"/>
      <w:sz w:val="24"/>
      <w:u w:val="single"/>
    </w:rPr>
  </w:style>
  <w:style w:type="character" w:customStyle="1" w:styleId="NormalTextChar">
    <w:name w:val="Normal Text Char"/>
    <w:link w:val="NormalText"/>
    <w:rsid w:val="005D0E7E"/>
    <w:rPr>
      <w:rFonts w:ascii="Calibri" w:eastAsia="Times New Roman" w:hAnsi="Calibri" w:cs="Calibri"/>
      <w:sz w:val="24"/>
      <w:szCs w:val="26"/>
    </w:rPr>
  </w:style>
  <w:style w:type="paragraph" w:customStyle="1" w:styleId="TableParagraph">
    <w:name w:val="Table Paragraph"/>
    <w:basedOn w:val="Normal"/>
    <w:uiPriority w:val="1"/>
    <w:qFormat/>
    <w:rsid w:val="005D0E7E"/>
  </w:style>
  <w:style w:type="character" w:customStyle="1" w:styleId="UnderlineChar0">
    <w:name w:val="UnderlineChar"/>
    <w:rsid w:val="005D0E7E"/>
    <w:rPr>
      <w:sz w:val="24"/>
      <w:u w:val="single"/>
      <w:shd w:val="clear" w:color="auto" w:fill="auto"/>
    </w:rPr>
  </w:style>
  <w:style w:type="character" w:customStyle="1" w:styleId="foreground">
    <w:name w:val="foreground"/>
    <w:basedOn w:val="DefaultParagraphFont"/>
    <w:rsid w:val="005D0E7E"/>
  </w:style>
  <w:style w:type="paragraph" w:customStyle="1" w:styleId="Tag21">
    <w:name w:val="Tag21"/>
    <w:basedOn w:val="Normal"/>
    <w:qFormat/>
    <w:rsid w:val="005D0E7E"/>
    <w:rPr>
      <w:rFonts w:ascii="Arial" w:eastAsia="Times New Roman" w:hAnsi="Arial" w:cs="Arial"/>
      <w:b/>
    </w:rPr>
  </w:style>
  <w:style w:type="character" w:customStyle="1" w:styleId="Bodytext10">
    <w:name w:val="Body text (10)_"/>
    <w:basedOn w:val="DefaultParagraphFont"/>
    <w:link w:val="Bodytext101"/>
    <w:uiPriority w:val="99"/>
    <w:rsid w:val="005D0E7E"/>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5D0E7E"/>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5D0E7E"/>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5D0E7E"/>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5D0E7E"/>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5D0E7E"/>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5D0E7E"/>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5D0E7E"/>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5D0E7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D0E7E"/>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5D0E7E"/>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5D0E7E"/>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5D0E7E"/>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5D0E7E"/>
    <w:pPr>
      <w:shd w:val="clear" w:color="auto" w:fill="FFFFFF"/>
      <w:spacing w:line="269" w:lineRule="exact"/>
    </w:pPr>
    <w:rPr>
      <w:rFonts w:ascii="Times New Roman" w:hAnsi="Times New Roman" w:cs="Times New Roman"/>
      <w:b/>
      <w:bCs/>
      <w:sz w:val="20"/>
      <w:szCs w:val="20"/>
    </w:rPr>
  </w:style>
  <w:style w:type="character" w:customStyle="1" w:styleId="org">
    <w:name w:val="org"/>
    <w:rsid w:val="005D0E7E"/>
  </w:style>
  <w:style w:type="character" w:customStyle="1" w:styleId="underlinestylechar">
    <w:name w:val="underlinestylechar"/>
    <w:rsid w:val="005D0E7E"/>
  </w:style>
  <w:style w:type="character" w:customStyle="1" w:styleId="A6">
    <w:name w:val="A6"/>
    <w:uiPriority w:val="99"/>
    <w:rsid w:val="005D0E7E"/>
    <w:rPr>
      <w:rFonts w:ascii="Minion Pro" w:hAnsi="Minion Pro" w:cs="Minion Pro" w:hint="default"/>
      <w:color w:val="211D1E"/>
      <w:sz w:val="21"/>
      <w:szCs w:val="21"/>
    </w:rPr>
  </w:style>
  <w:style w:type="character" w:customStyle="1" w:styleId="A11">
    <w:name w:val="A11"/>
    <w:uiPriority w:val="99"/>
    <w:rsid w:val="005D0E7E"/>
    <w:rPr>
      <w:rFonts w:ascii="Minion Pro" w:hAnsi="Minion Pro" w:cs="Minion Pro" w:hint="default"/>
      <w:color w:val="211D1E"/>
      <w:sz w:val="12"/>
      <w:szCs w:val="12"/>
    </w:rPr>
  </w:style>
  <w:style w:type="character" w:customStyle="1" w:styleId="A12">
    <w:name w:val="A12"/>
    <w:uiPriority w:val="99"/>
    <w:rsid w:val="005D0E7E"/>
    <w:rPr>
      <w:rFonts w:ascii="Minion Pro" w:hAnsi="Minion Pro" w:cs="Minion Pro" w:hint="default"/>
      <w:color w:val="211D1E"/>
      <w:sz w:val="22"/>
      <w:szCs w:val="22"/>
    </w:rPr>
  </w:style>
  <w:style w:type="character" w:customStyle="1" w:styleId="PocketChar1">
    <w:name w:val="Pocket Char1"/>
    <w:basedOn w:val="DefaultParagraphFont"/>
    <w:uiPriority w:val="1"/>
    <w:rsid w:val="005D0E7E"/>
    <w:rPr>
      <w:rFonts w:asciiTheme="majorHAnsi" w:eastAsiaTheme="majorEastAsia" w:hAnsiTheme="majorHAnsi" w:cstheme="majorBidi"/>
      <w:color w:val="2E74B5" w:themeColor="accent1" w:themeShade="BF"/>
      <w:sz w:val="32"/>
      <w:szCs w:val="32"/>
    </w:rPr>
  </w:style>
  <w:style w:type="character" w:customStyle="1" w:styleId="citenon-boldChar">
    <w:name w:val="cite non-bold Char"/>
    <w:link w:val="citenon-bold"/>
    <w:locked/>
    <w:rsid w:val="005D0E7E"/>
    <w:rPr>
      <w:rFonts w:ascii="Times New Roman" w:eastAsia="Calibri" w:hAnsi="Times New Roman" w:cs="Times New Roman"/>
      <w:sz w:val="24"/>
    </w:rPr>
  </w:style>
  <w:style w:type="character" w:customStyle="1" w:styleId="stylestylebold12pt">
    <w:name w:val="stylestylebold12pt"/>
    <w:rsid w:val="005D0E7E"/>
  </w:style>
  <w:style w:type="character" w:customStyle="1" w:styleId="debatenormal0">
    <w:name w:val="debatenormal"/>
    <w:rsid w:val="005D0E7E"/>
  </w:style>
  <w:style w:type="paragraph" w:customStyle="1" w:styleId="leader">
    <w:name w:val="leader"/>
    <w:basedOn w:val="Normal"/>
    <w:rsid w:val="005D0E7E"/>
    <w:pPr>
      <w:spacing w:before="100" w:beforeAutospacing="1" w:after="100" w:afterAutospacing="1"/>
    </w:pPr>
    <w:rPr>
      <w:rFonts w:ascii="Times New Roman" w:eastAsia="Times New Roman" w:hAnsi="Times New Roman" w:cs="Times New Roman"/>
    </w:rPr>
  </w:style>
  <w:style w:type="character" w:customStyle="1" w:styleId="UnresolvedMention1">
    <w:name w:val="Unresolved Mention1"/>
    <w:basedOn w:val="DefaultParagraphFont"/>
    <w:uiPriority w:val="99"/>
    <w:unhideWhenUsed/>
    <w:rsid w:val="005D0E7E"/>
    <w:rPr>
      <w:color w:val="605E5C"/>
      <w:shd w:val="clear" w:color="auto" w:fill="E1DFDD"/>
    </w:rPr>
  </w:style>
  <w:style w:type="character" w:customStyle="1" w:styleId="m-9052358230135270655gmail-style13ptbold">
    <w:name w:val="m_-9052358230135270655gmail-style13ptbold"/>
    <w:basedOn w:val="DefaultParagraphFont"/>
    <w:rsid w:val="005D0E7E"/>
  </w:style>
  <w:style w:type="character" w:customStyle="1" w:styleId="m-9052358230135270655gmail-styleunderline">
    <w:name w:val="m_-9052358230135270655gmail-styleunderline"/>
    <w:basedOn w:val="DefaultParagraphFont"/>
    <w:rsid w:val="005D0E7E"/>
  </w:style>
  <w:style w:type="character" w:customStyle="1" w:styleId="AuthorYear">
    <w:name w:val="AuthorYear"/>
    <w:uiPriority w:val="1"/>
    <w:qFormat/>
    <w:rsid w:val="005D0E7E"/>
    <w:rPr>
      <w:rFonts w:ascii="Georgia" w:hAnsi="Georgia"/>
      <w:b/>
      <w:sz w:val="24"/>
    </w:rPr>
  </w:style>
  <w:style w:type="paragraph" w:customStyle="1" w:styleId="Textbody">
    <w:name w:val="Text body"/>
    <w:basedOn w:val="Normal"/>
    <w:next w:val="Normal"/>
    <w:qFormat/>
    <w:rsid w:val="005D0E7E"/>
  </w:style>
  <w:style w:type="character" w:customStyle="1" w:styleId="CardIndentedChar">
    <w:name w:val="Card (Indented) Char"/>
    <w:link w:val="CardIndented"/>
    <w:rsid w:val="005D0E7E"/>
    <w:rPr>
      <w:rFonts w:ascii="Calibri" w:hAnsi="Calibri" w:cs="Calibri"/>
      <w:sz w:val="24"/>
    </w:rPr>
  </w:style>
  <w:style w:type="character" w:customStyle="1" w:styleId="Style8ptChar">
    <w:name w:val="Style 8 pt Char"/>
    <w:basedOn w:val="DefaultParagraphFont"/>
    <w:rsid w:val="005D0E7E"/>
    <w:rPr>
      <w:rFonts w:ascii="Georgia" w:eastAsia="Calibri" w:hAnsi="Georgia"/>
      <w:sz w:val="16"/>
    </w:rPr>
  </w:style>
  <w:style w:type="paragraph" w:customStyle="1" w:styleId="magazine-deck">
    <w:name w:val="magazine-deck"/>
    <w:basedOn w:val="Normal"/>
    <w:rsid w:val="005D0E7E"/>
    <w:pPr>
      <w:spacing w:before="100" w:beforeAutospacing="1" w:after="100" w:afterAutospacing="1"/>
    </w:pPr>
    <w:rPr>
      <w:rFonts w:ascii="Times New Roman" w:eastAsia="Times New Roman" w:hAnsi="Times New Roman" w:cs="Times New Roman"/>
    </w:rPr>
  </w:style>
  <w:style w:type="paragraph" w:customStyle="1" w:styleId="magazine-author">
    <w:name w:val="magazine-author"/>
    <w:basedOn w:val="Normal"/>
    <w:rsid w:val="005D0E7E"/>
    <w:pPr>
      <w:spacing w:before="100" w:beforeAutospacing="1" w:after="100" w:afterAutospacing="1"/>
    </w:pPr>
    <w:rPr>
      <w:rFonts w:ascii="Times New Roman" w:eastAsia="Times New Roman" w:hAnsi="Times New Roman" w:cs="Times New Roman"/>
    </w:rPr>
  </w:style>
  <w:style w:type="character" w:customStyle="1" w:styleId="pull-quote">
    <w:name w:val="pull-quote"/>
    <w:basedOn w:val="DefaultParagraphFont"/>
    <w:rsid w:val="005D0E7E"/>
  </w:style>
  <w:style w:type="character" w:customStyle="1" w:styleId="m3138505037646549175m7250715013732016503gmail-style13ptbold">
    <w:name w:val="m_3138505037646549175m_7250715013732016503gmail-style13ptbold"/>
    <w:basedOn w:val="DefaultParagraphFont"/>
    <w:rsid w:val="005D0E7E"/>
  </w:style>
  <w:style w:type="character" w:customStyle="1" w:styleId="m3138505037646549175m7250715013732016503gmail-styleunderline">
    <w:name w:val="m_3138505037646549175m_7250715013732016503gmail-styleunderline"/>
    <w:basedOn w:val="DefaultParagraphFont"/>
    <w:rsid w:val="005D0E7E"/>
  </w:style>
  <w:style w:type="character" w:customStyle="1" w:styleId="m-4201084773736565846gmail-styleunderline">
    <w:name w:val="m_-4201084773736565846gmail-styleunderline"/>
    <w:basedOn w:val="DefaultParagraphFont"/>
    <w:rsid w:val="005D0E7E"/>
  </w:style>
  <w:style w:type="paragraph" w:customStyle="1" w:styleId="mol-para-with-font">
    <w:name w:val="mol-para-with-font"/>
    <w:basedOn w:val="Normal"/>
    <w:rsid w:val="005D0E7E"/>
    <w:pPr>
      <w:spacing w:before="100" w:beforeAutospacing="1" w:after="100" w:afterAutospacing="1"/>
    </w:pPr>
    <w:rPr>
      <w:rFonts w:eastAsia="Times New Roman"/>
    </w:rPr>
  </w:style>
  <w:style w:type="character" w:customStyle="1" w:styleId="Citation-AuthorDate">
    <w:name w:val="Citation - Author/Date"/>
    <w:rsid w:val="005D0E7E"/>
  </w:style>
  <w:style w:type="character" w:customStyle="1" w:styleId="m6956288159856504736gmail-style13ptbold">
    <w:name w:val="m_6956288159856504736gmail-style13ptbold"/>
    <w:basedOn w:val="DefaultParagraphFont"/>
    <w:rsid w:val="005D0E7E"/>
  </w:style>
  <w:style w:type="character" w:customStyle="1" w:styleId="m6956288159856504736gmail-styleunderline">
    <w:name w:val="m_6956288159856504736gmail-styleunderline"/>
    <w:basedOn w:val="DefaultParagraphFont"/>
    <w:rsid w:val="005D0E7E"/>
  </w:style>
  <w:style w:type="character" w:customStyle="1" w:styleId="m7729968349220899607gmail-styleunderline">
    <w:name w:val="m_7729968349220899607gmail-styleunderline"/>
    <w:basedOn w:val="DefaultParagraphFont"/>
    <w:rsid w:val="005D0E7E"/>
  </w:style>
  <w:style w:type="character" w:customStyle="1" w:styleId="m5256066929350580561gmail-style13ptbold">
    <w:name w:val="m_5256066929350580561gmail-style13ptbold"/>
    <w:basedOn w:val="DefaultParagraphFont"/>
    <w:rsid w:val="005D0E7E"/>
  </w:style>
  <w:style w:type="character" w:customStyle="1" w:styleId="m5256066929350580561gmail-styleunderline">
    <w:name w:val="m_5256066929350580561gmail-styleunderline"/>
    <w:basedOn w:val="DefaultParagraphFont"/>
    <w:rsid w:val="005D0E7E"/>
  </w:style>
  <w:style w:type="character" w:customStyle="1" w:styleId="sm">
    <w:name w:val="sm"/>
    <w:rsid w:val="005D0E7E"/>
  </w:style>
  <w:style w:type="character" w:customStyle="1" w:styleId="hidden">
    <w:name w:val="hidden"/>
    <w:rsid w:val="005D0E7E"/>
  </w:style>
  <w:style w:type="character" w:customStyle="1" w:styleId="ShrinkText">
    <w:name w:val="Shrink Text"/>
    <w:rsid w:val="005D0E7E"/>
    <w:rPr>
      <w:sz w:val="16"/>
    </w:rPr>
  </w:style>
  <w:style w:type="numbering" w:customStyle="1" w:styleId="NoList11">
    <w:name w:val="No List11"/>
    <w:next w:val="NoList"/>
    <w:uiPriority w:val="99"/>
    <w:semiHidden/>
    <w:unhideWhenUsed/>
    <w:rsid w:val="005D0E7E"/>
  </w:style>
  <w:style w:type="numbering" w:customStyle="1" w:styleId="NoList2">
    <w:name w:val="No List2"/>
    <w:next w:val="NoList"/>
    <w:uiPriority w:val="99"/>
    <w:semiHidden/>
    <w:unhideWhenUsed/>
    <w:rsid w:val="005D0E7E"/>
  </w:style>
  <w:style w:type="numbering" w:customStyle="1" w:styleId="NoList111">
    <w:name w:val="No List111"/>
    <w:next w:val="NoList"/>
    <w:uiPriority w:val="99"/>
    <w:semiHidden/>
    <w:unhideWhenUsed/>
    <w:rsid w:val="005D0E7E"/>
  </w:style>
  <w:style w:type="numbering" w:customStyle="1" w:styleId="NoList3">
    <w:name w:val="No List3"/>
    <w:next w:val="NoList"/>
    <w:uiPriority w:val="99"/>
    <w:semiHidden/>
    <w:unhideWhenUsed/>
    <w:rsid w:val="005D0E7E"/>
  </w:style>
  <w:style w:type="character" w:customStyle="1" w:styleId="foreign">
    <w:name w:val="foreign"/>
    <w:basedOn w:val="DefaultParagraphFont"/>
    <w:rsid w:val="005D0E7E"/>
  </w:style>
  <w:style w:type="paragraph" w:customStyle="1" w:styleId="Citation0">
    <w:name w:val="Citation"/>
    <w:aliases w:val="heading 3"/>
    <w:basedOn w:val="Normal"/>
    <w:next w:val="Normal"/>
    <w:qFormat/>
    <w:rsid w:val="005D0E7E"/>
    <w:pPr>
      <w:tabs>
        <w:tab w:val="left" w:pos="1440"/>
      </w:tabs>
    </w:pPr>
    <w:rPr>
      <w:rFonts w:ascii="Times New Roman" w:hAnsi="Times New Roman"/>
      <w:szCs w:val="16"/>
    </w:rPr>
  </w:style>
  <w:style w:type="character" w:customStyle="1" w:styleId="trbpullquotetext">
    <w:name w:val="trb_pullquote_text"/>
    <w:basedOn w:val="DefaultParagraphFont"/>
    <w:rsid w:val="005D0E7E"/>
  </w:style>
  <w:style w:type="character" w:customStyle="1" w:styleId="trbpullquotecredit">
    <w:name w:val="trb_pullquote_credit"/>
    <w:basedOn w:val="DefaultParagraphFont"/>
    <w:rsid w:val="005D0E7E"/>
  </w:style>
  <w:style w:type="character" w:customStyle="1" w:styleId="trbpanelmodtitleico">
    <w:name w:val="trb_panelmod_title_ico"/>
    <w:basedOn w:val="DefaultParagraphFont"/>
    <w:rsid w:val="005D0E7E"/>
  </w:style>
  <w:style w:type="character" w:customStyle="1" w:styleId="trbpanelmodbodytitle">
    <w:name w:val="trb_panelmod_body_title"/>
    <w:basedOn w:val="DefaultParagraphFont"/>
    <w:rsid w:val="005D0E7E"/>
  </w:style>
  <w:style w:type="character" w:customStyle="1" w:styleId="trbpanelmodbodymore">
    <w:name w:val="trb_panelmod_body_more"/>
    <w:basedOn w:val="DefaultParagraphFont"/>
    <w:rsid w:val="005D0E7E"/>
  </w:style>
  <w:style w:type="paragraph" w:customStyle="1" w:styleId="last">
    <w:name w:val="last"/>
    <w:basedOn w:val="Normal"/>
    <w:uiPriority w:val="99"/>
    <w:rsid w:val="005D0E7E"/>
    <w:pPr>
      <w:spacing w:before="100" w:beforeAutospacing="1" w:after="100" w:afterAutospacing="1"/>
    </w:pPr>
    <w:rPr>
      <w:rFonts w:ascii="Times New Roman" w:eastAsia="Times New Roman" w:hAnsi="Times New Roman"/>
    </w:rPr>
  </w:style>
  <w:style w:type="character" w:customStyle="1" w:styleId="ptv-promo-video-headline">
    <w:name w:val="ptv-promo-video-headline"/>
    <w:basedOn w:val="DefaultParagraphFont"/>
    <w:rsid w:val="005D0E7E"/>
  </w:style>
  <w:style w:type="character" w:customStyle="1" w:styleId="ptv-promo-play-prompt">
    <w:name w:val="ptv-promo-play-prompt"/>
    <w:basedOn w:val="DefaultParagraphFont"/>
    <w:rsid w:val="005D0E7E"/>
  </w:style>
  <w:style w:type="character" w:customStyle="1" w:styleId="ptv-promo-play-duration">
    <w:name w:val="ptv-promo-play-duration"/>
    <w:basedOn w:val="DefaultParagraphFont"/>
    <w:rsid w:val="005D0E7E"/>
  </w:style>
  <w:style w:type="character" w:customStyle="1" w:styleId="pb-caption">
    <w:name w:val="pb-caption"/>
    <w:basedOn w:val="DefaultParagraphFont"/>
    <w:rsid w:val="005D0E7E"/>
  </w:style>
  <w:style w:type="character" w:customStyle="1" w:styleId="lede">
    <w:name w:val="lede"/>
    <w:basedOn w:val="DefaultParagraphFont"/>
    <w:rsid w:val="005D0E7E"/>
  </w:style>
  <w:style w:type="character" w:customStyle="1" w:styleId="Bold12">
    <w:name w:val="Bold12"/>
    <w:uiPriority w:val="1"/>
    <w:qFormat/>
    <w:rsid w:val="005D0E7E"/>
    <w:rPr>
      <w:rFonts w:ascii="Times New Roman" w:hAnsi="Times New Roman"/>
      <w:b/>
      <w:sz w:val="24"/>
    </w:rPr>
  </w:style>
  <w:style w:type="paragraph" w:customStyle="1" w:styleId="NotBold10">
    <w:name w:val="NotBold10"/>
    <w:link w:val="NotBold10Char"/>
    <w:qFormat/>
    <w:rsid w:val="005D0E7E"/>
    <w:pPr>
      <w:ind w:left="288" w:right="288"/>
    </w:pPr>
    <w:rPr>
      <w:rFonts w:ascii="Georgia" w:eastAsia="MS Mincho" w:hAnsi="Georgia"/>
      <w:sz w:val="20"/>
      <w:szCs w:val="20"/>
    </w:rPr>
  </w:style>
  <w:style w:type="character" w:customStyle="1" w:styleId="NotBold10Char">
    <w:name w:val="NotBold10 Char"/>
    <w:link w:val="NotBold10"/>
    <w:rsid w:val="005D0E7E"/>
    <w:rPr>
      <w:rFonts w:ascii="Georgia" w:eastAsia="MS Mincho" w:hAnsi="Georgia"/>
      <w:sz w:val="20"/>
      <w:szCs w:val="20"/>
    </w:rPr>
  </w:style>
  <w:style w:type="character" w:customStyle="1" w:styleId="NotBold10Final">
    <w:name w:val="NotBold10Final"/>
    <w:uiPriority w:val="1"/>
    <w:qFormat/>
    <w:rsid w:val="005D0E7E"/>
    <w:rPr>
      <w:rFonts w:ascii="Times New Roman" w:hAnsi="Times New Roman"/>
      <w:b w:val="0"/>
      <w:i w:val="0"/>
      <w:sz w:val="20"/>
    </w:rPr>
  </w:style>
  <w:style w:type="paragraph" w:customStyle="1" w:styleId="Heading3New">
    <w:name w:val="Heading 3 New"/>
    <w:basedOn w:val="Heading3"/>
    <w:next w:val="Normal"/>
    <w:uiPriority w:val="99"/>
    <w:qFormat/>
    <w:rsid w:val="005D0E7E"/>
    <w:rPr>
      <w:rFonts w:eastAsia="MS Gothic" w:cs="Times New Roman"/>
      <w:szCs w:val="20"/>
    </w:rPr>
  </w:style>
  <w:style w:type="character" w:customStyle="1" w:styleId="NewTag">
    <w:name w:val="NewTag"/>
    <w:uiPriority w:val="1"/>
    <w:qFormat/>
    <w:rsid w:val="005D0E7E"/>
    <w:rPr>
      <w:rFonts w:ascii="Georgia" w:hAnsi="Georgia"/>
      <w:b/>
      <w:sz w:val="24"/>
    </w:rPr>
  </w:style>
  <w:style w:type="character" w:customStyle="1" w:styleId="CardDown1Char">
    <w:name w:val="Card_Down1 Char"/>
    <w:link w:val="CardDown1"/>
    <w:locked/>
    <w:rsid w:val="005D0E7E"/>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5D0E7E"/>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5D0E7E"/>
    <w:pPr>
      <w:spacing w:after="0" w:line="240" w:lineRule="auto"/>
    </w:pPr>
    <w:rPr>
      <w:rFonts w:ascii="Calibri" w:hAnsi="Calibri" w:cs="Calibri"/>
      <w:sz w:val="24"/>
    </w:rPr>
  </w:style>
  <w:style w:type="character" w:customStyle="1" w:styleId="story-heading-text">
    <w:name w:val="story-heading-text"/>
    <w:basedOn w:val="DefaultParagraphFont"/>
    <w:rsid w:val="005D0E7E"/>
  </w:style>
  <w:style w:type="character" w:customStyle="1" w:styleId="visually-hidden">
    <w:name w:val="visually-hidden"/>
    <w:basedOn w:val="DefaultParagraphFont"/>
    <w:rsid w:val="005D0E7E"/>
  </w:style>
  <w:style w:type="character" w:customStyle="1" w:styleId="caption-text">
    <w:name w:val="caption-text"/>
    <w:basedOn w:val="DefaultParagraphFont"/>
    <w:rsid w:val="005D0E7E"/>
  </w:style>
  <w:style w:type="paragraph" w:customStyle="1" w:styleId="analytics0">
    <w:name w:val="analytics"/>
    <w:link w:val="analyticsChar0"/>
    <w:uiPriority w:val="4"/>
    <w:qFormat/>
    <w:rsid w:val="005D0E7E"/>
    <w:pPr>
      <w:spacing w:before="240" w:after="0" w:line="240" w:lineRule="auto"/>
      <w:outlineLvl w:val="3"/>
    </w:pPr>
    <w:rPr>
      <w:rFonts w:ascii="Georgia" w:eastAsiaTheme="majorEastAsia" w:hAnsi="Georgia" w:cstheme="majorBidi"/>
      <w:b/>
      <w:iCs/>
      <w:color w:val="44546A" w:themeColor="text2"/>
    </w:rPr>
  </w:style>
  <w:style w:type="character" w:customStyle="1" w:styleId="analyticsChar0">
    <w:name w:val="analytics Char"/>
    <w:basedOn w:val="DefaultParagraphFont"/>
    <w:link w:val="analytics0"/>
    <w:uiPriority w:val="4"/>
    <w:rsid w:val="005D0E7E"/>
    <w:rPr>
      <w:rFonts w:ascii="Georgia" w:eastAsiaTheme="majorEastAsia" w:hAnsi="Georgia" w:cstheme="majorBidi"/>
      <w:b/>
      <w:iCs/>
      <w:color w:val="44546A" w:themeColor="text2"/>
    </w:rPr>
  </w:style>
  <w:style w:type="paragraph" w:customStyle="1" w:styleId="BackgroundText">
    <w:name w:val="Background Text"/>
    <w:aliases w:val="Reading"/>
    <w:basedOn w:val="Normal"/>
    <w:link w:val="BackgroundTextChar"/>
    <w:rsid w:val="005D0E7E"/>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5D0E7E"/>
    <w:rPr>
      <w:rFonts w:ascii="Times New Roman" w:eastAsia="Times New Roman" w:hAnsi="Times New Roman" w:cs="Calibri"/>
      <w:sz w:val="20"/>
      <w:szCs w:val="18"/>
      <w:lang w:val="x-none" w:eastAsia="x-none"/>
    </w:rPr>
  </w:style>
  <w:style w:type="character" w:customStyle="1" w:styleId="HighlightUnderline">
    <w:name w:val="Highlight Underline"/>
    <w:rsid w:val="005D0E7E"/>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5D0E7E"/>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5D0E7E"/>
    <w:rPr>
      <w:rFonts w:eastAsia="Calibri"/>
      <w:sz w:val="18"/>
      <w:szCs w:val="18"/>
    </w:rPr>
  </w:style>
  <w:style w:type="paragraph" w:customStyle="1" w:styleId="MediumGrid1-Accent21">
    <w:name w:val="Medium Grid 1 - Accent 21"/>
    <w:basedOn w:val="Normal"/>
    <w:rsid w:val="005D0E7E"/>
    <w:pPr>
      <w:ind w:left="720"/>
      <w:contextualSpacing/>
    </w:pPr>
    <w:rPr>
      <w:rFonts w:eastAsia="Calibri"/>
    </w:rPr>
  </w:style>
  <w:style w:type="paragraph" w:customStyle="1" w:styleId="MediumList2-Accent21">
    <w:name w:val="Medium List 2 - Accent 21"/>
    <w:hidden/>
    <w:rsid w:val="005D0E7E"/>
    <w:pPr>
      <w:spacing w:after="0" w:line="240" w:lineRule="auto"/>
    </w:pPr>
    <w:rPr>
      <w:rFonts w:ascii="Times New Roman" w:eastAsia="Times New Roman" w:hAnsi="Times New Roman" w:cs="Times New Roman"/>
      <w:sz w:val="20"/>
      <w:szCs w:val="24"/>
    </w:rPr>
  </w:style>
  <w:style w:type="character" w:customStyle="1" w:styleId="Emphasis20">
    <w:name w:val="Emphasis 2"/>
    <w:uiPriority w:val="1"/>
    <w:qFormat/>
    <w:rsid w:val="005D0E7E"/>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5D0E7E"/>
    <w:pPr>
      <w:ind w:left="288" w:right="288"/>
    </w:pPr>
  </w:style>
  <w:style w:type="character" w:customStyle="1" w:styleId="nobr">
    <w:name w:val="nobr"/>
    <w:basedOn w:val="DefaultParagraphFont"/>
    <w:rsid w:val="005D0E7E"/>
  </w:style>
  <w:style w:type="character" w:customStyle="1" w:styleId="StyleArial10ptUnderline">
    <w:name w:val="Style Arial 10 pt Underline"/>
    <w:basedOn w:val="DefaultParagraphFont"/>
    <w:rsid w:val="005D0E7E"/>
    <w:rPr>
      <w:rFonts w:ascii="Arial" w:hAnsi="Arial"/>
      <w:sz w:val="20"/>
      <w:u w:val="single"/>
    </w:rPr>
  </w:style>
  <w:style w:type="character" w:customStyle="1" w:styleId="StyleArial10pt">
    <w:name w:val="Style Arial 10 pt"/>
    <w:basedOn w:val="DefaultParagraphFont"/>
    <w:rsid w:val="005D0E7E"/>
    <w:rPr>
      <w:rFonts w:ascii="Arial" w:hAnsi="Arial"/>
      <w:sz w:val="20"/>
    </w:rPr>
  </w:style>
  <w:style w:type="character" w:customStyle="1" w:styleId="StyleStyleArialBoldUnderline">
    <w:name w:val="Style Style Arial Bold Underline +"/>
    <w:basedOn w:val="DefaultParagraphFont"/>
    <w:rsid w:val="005D0E7E"/>
    <w:rPr>
      <w:rFonts w:ascii="Arial" w:hAnsi="Arial"/>
      <w:b/>
      <w:bCs/>
      <w:sz w:val="24"/>
      <w:u w:val="single"/>
    </w:rPr>
  </w:style>
  <w:style w:type="character" w:customStyle="1" w:styleId="StyleArial10pt1">
    <w:name w:val="Style Arial 10 pt1"/>
    <w:basedOn w:val="DefaultParagraphFont"/>
    <w:rsid w:val="005D0E7E"/>
    <w:rPr>
      <w:rFonts w:ascii="Arial" w:hAnsi="Arial"/>
      <w:sz w:val="20"/>
    </w:rPr>
  </w:style>
  <w:style w:type="paragraph" w:customStyle="1" w:styleId="norm">
    <w:name w:val="norm"/>
    <w:basedOn w:val="Heading4"/>
    <w:uiPriority w:val="99"/>
    <w:rsid w:val="005D0E7E"/>
  </w:style>
  <w:style w:type="paragraph" w:customStyle="1" w:styleId="DefaultStyle">
    <w:name w:val="Default Style"/>
    <w:rsid w:val="005D0E7E"/>
    <w:pPr>
      <w:widowControl w:val="0"/>
      <w:suppressAutoHyphens/>
    </w:pPr>
    <w:rPr>
      <w:rFonts w:ascii="Times New Roman" w:eastAsia="DejaVu Sans" w:hAnsi="Times New Roman" w:cs="Lohit Hindi"/>
      <w:sz w:val="24"/>
      <w:szCs w:val="24"/>
      <w:lang w:eastAsia="zh-CN" w:bidi="hi-IN"/>
    </w:rPr>
  </w:style>
  <w:style w:type="paragraph" w:customStyle="1" w:styleId="TextBody0">
    <w:name w:val="Text Body"/>
    <w:basedOn w:val="DefaultStyle"/>
    <w:rsid w:val="005D0E7E"/>
    <w:pPr>
      <w:spacing w:after="120"/>
    </w:pPr>
  </w:style>
  <w:style w:type="character" w:styleId="SubtleEmphasis">
    <w:name w:val="Subtle Emphasis"/>
    <w:basedOn w:val="DefaultParagraphFont"/>
    <w:uiPriority w:val="19"/>
    <w:qFormat/>
    <w:rsid w:val="005D0E7E"/>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5D0E7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D0E7E"/>
    <w:rPr>
      <w:rFonts w:ascii="Calibri" w:hAnsi="Calibri" w:cs="Calibri"/>
      <w:i/>
      <w:iCs/>
      <w:color w:val="5B9BD5" w:themeColor="accent1"/>
      <w:sz w:val="24"/>
    </w:rPr>
  </w:style>
  <w:style w:type="character" w:styleId="SubtleReference">
    <w:name w:val="Subtle Reference"/>
    <w:basedOn w:val="DefaultParagraphFont"/>
    <w:uiPriority w:val="31"/>
    <w:qFormat/>
    <w:rsid w:val="005D0E7E"/>
    <w:rPr>
      <w:rFonts w:ascii="Times New Roman" w:hAnsi="Times New Roman"/>
      <w:smallCaps/>
      <w:color w:val="5A5A5A" w:themeColor="text1" w:themeTint="A5"/>
    </w:rPr>
  </w:style>
  <w:style w:type="character" w:styleId="IntenseReference">
    <w:name w:val="Intense Reference"/>
    <w:basedOn w:val="DefaultParagraphFont"/>
    <w:uiPriority w:val="32"/>
    <w:qFormat/>
    <w:rsid w:val="005D0E7E"/>
    <w:rPr>
      <w:rFonts w:ascii="Times New Roman" w:hAnsi="Times New Roman"/>
      <w:b/>
      <w:bCs/>
      <w:smallCaps/>
      <w:color w:val="5B9BD5" w:themeColor="accent1"/>
      <w:spacing w:val="5"/>
    </w:rPr>
  </w:style>
  <w:style w:type="character" w:styleId="BookTitle">
    <w:name w:val="Book Title"/>
    <w:basedOn w:val="DefaultParagraphFont"/>
    <w:uiPriority w:val="33"/>
    <w:qFormat/>
    <w:rsid w:val="005D0E7E"/>
    <w:rPr>
      <w:rFonts w:ascii="Times New Roman" w:hAnsi="Times New Roman"/>
      <w:b/>
      <w:bCs/>
      <w:i/>
      <w:iCs/>
      <w:spacing w:val="5"/>
    </w:rPr>
  </w:style>
  <w:style w:type="paragraph" w:customStyle="1" w:styleId="8pt">
    <w:name w:val="8pt"/>
    <w:basedOn w:val="Normal"/>
    <w:link w:val="8ptCharChar"/>
    <w:rsid w:val="005D0E7E"/>
    <w:rPr>
      <w:rFonts w:eastAsia="SimSun"/>
      <w:szCs w:val="20"/>
      <w:lang w:eastAsia="zh-CN"/>
    </w:rPr>
  </w:style>
  <w:style w:type="character" w:customStyle="1" w:styleId="8ptCharChar">
    <w:name w:val="8pt Char Char"/>
    <w:basedOn w:val="DefaultParagraphFont"/>
    <w:link w:val="8pt"/>
    <w:rsid w:val="005D0E7E"/>
    <w:rPr>
      <w:rFonts w:ascii="Calibri" w:eastAsia="SimSun" w:hAnsi="Calibri" w:cs="Calibri"/>
      <w:sz w:val="24"/>
      <w:szCs w:val="20"/>
      <w:lang w:eastAsia="zh-CN"/>
    </w:rPr>
  </w:style>
  <w:style w:type="character" w:customStyle="1" w:styleId="TITLEChar0">
    <w:name w:val="TITLE Char"/>
    <w:basedOn w:val="DefaultParagraphFont"/>
    <w:uiPriority w:val="5"/>
    <w:rsid w:val="005D0E7E"/>
    <w:rPr>
      <w:rFonts w:ascii="Calibri" w:eastAsia="SimSun" w:hAnsi="Calibri" w:cs="Calibri"/>
      <w:b/>
      <w:smallCaps/>
      <w:sz w:val="24"/>
      <w:szCs w:val="20"/>
      <w:lang w:eastAsia="zh-CN"/>
    </w:rPr>
  </w:style>
  <w:style w:type="character" w:customStyle="1" w:styleId="DottedUnderline">
    <w:name w:val="Dotted Underline"/>
    <w:basedOn w:val="DebateUnderline"/>
    <w:rsid w:val="005D0E7E"/>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5D0E7E"/>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5D0E7E"/>
    <w:rPr>
      <w:rFonts w:ascii="Times New Roman" w:eastAsia="Times New Roman" w:hAnsi="Times New Roman" w:cs="Calibri"/>
      <w:sz w:val="20"/>
    </w:rPr>
  </w:style>
  <w:style w:type="paragraph" w:customStyle="1" w:styleId="SmallTextCharCharChar">
    <w:name w:val="Small Text Char Char Char"/>
    <w:basedOn w:val="Normal"/>
    <w:link w:val="SmallTextCharCharCharChar"/>
    <w:qFormat/>
    <w:rsid w:val="005D0E7E"/>
    <w:rPr>
      <w:rFonts w:ascii="Times New Roman" w:eastAsia="Times New Roman" w:hAnsi="Times New Roman"/>
    </w:rPr>
  </w:style>
  <w:style w:type="character" w:customStyle="1" w:styleId="SmallTextCharCharCharChar">
    <w:name w:val="Small Text Char Char Char Char"/>
    <w:link w:val="SmallTextCharCharChar"/>
    <w:rsid w:val="005D0E7E"/>
    <w:rPr>
      <w:rFonts w:ascii="Times New Roman" w:eastAsia="Times New Roman" w:hAnsi="Times New Roman" w:cs="Calibri"/>
      <w:sz w:val="24"/>
    </w:rPr>
  </w:style>
  <w:style w:type="character" w:customStyle="1" w:styleId="null">
    <w:name w:val="null"/>
    <w:basedOn w:val="DefaultParagraphFont"/>
    <w:rsid w:val="005D0E7E"/>
  </w:style>
  <w:style w:type="character" w:customStyle="1" w:styleId="TagGreg">
    <w:name w:val="TagGreg"/>
    <w:basedOn w:val="DefaultParagraphFont"/>
    <w:uiPriority w:val="1"/>
    <w:qFormat/>
    <w:rsid w:val="005D0E7E"/>
    <w:rPr>
      <w:b/>
      <w:sz w:val="24"/>
    </w:rPr>
  </w:style>
  <w:style w:type="character" w:customStyle="1" w:styleId="CardTextChar3">
    <w:name w:val="CardText Char"/>
    <w:basedOn w:val="DefaultParagraphFont"/>
    <w:link w:val="CardText4"/>
    <w:locked/>
    <w:rsid w:val="005D0E7E"/>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5D0E7E"/>
    <w:pPr>
      <w:ind w:left="288" w:right="288"/>
    </w:pPr>
    <w:rPr>
      <w:rFonts w:ascii="Times New Roman" w:eastAsia="Times New Roman" w:hAnsi="Times New Roman" w:cs="Times New Roman"/>
      <w:sz w:val="16"/>
      <w:szCs w:val="20"/>
    </w:rPr>
  </w:style>
  <w:style w:type="paragraph" w:customStyle="1" w:styleId="HTMLBody0">
    <w:name w:val="HTML Body"/>
    <w:uiPriority w:val="99"/>
    <w:rsid w:val="005D0E7E"/>
    <w:pPr>
      <w:suppressAutoHyphens/>
      <w:spacing w:after="0" w:line="240" w:lineRule="auto"/>
    </w:pPr>
    <w:rPr>
      <w:rFonts w:ascii="Arial" w:eastAsia="Arial" w:hAnsi="Arial" w:cs="Times New Roman"/>
      <w:sz w:val="20"/>
      <w:szCs w:val="20"/>
      <w:lang w:eastAsia="zh-CN"/>
    </w:rPr>
  </w:style>
  <w:style w:type="paragraph" w:customStyle="1" w:styleId="Framecontents">
    <w:name w:val="Frame contents"/>
    <w:basedOn w:val="BodyText"/>
    <w:rsid w:val="005D0E7E"/>
    <w:pPr>
      <w:suppressAutoHyphens/>
      <w:spacing w:after="160" w:line="480" w:lineRule="auto"/>
    </w:pPr>
    <w:rPr>
      <w:rFonts w:eastAsia="Times New Roman"/>
      <w:szCs w:val="20"/>
      <w:lang w:eastAsia="zh-CN"/>
    </w:rPr>
  </w:style>
  <w:style w:type="character" w:customStyle="1" w:styleId="StyleUnderlineChar">
    <w:name w:val="Style Underline Char"/>
    <w:locked/>
    <w:rsid w:val="005D0E7E"/>
    <w:rPr>
      <w:u w:val="single"/>
    </w:rPr>
  </w:style>
  <w:style w:type="character" w:customStyle="1" w:styleId="1AChushushChar">
    <w:name w:val="1AChushush Char"/>
    <w:link w:val="1AChushush"/>
    <w:locked/>
    <w:rsid w:val="005D0E7E"/>
    <w:rPr>
      <w:rFonts w:cs="Times New Roman"/>
      <w:szCs w:val="24"/>
    </w:rPr>
  </w:style>
  <w:style w:type="paragraph" w:customStyle="1" w:styleId="1AChushush">
    <w:name w:val="1AChushush"/>
    <w:basedOn w:val="Normal"/>
    <w:link w:val="1AChushushChar"/>
    <w:autoRedefine/>
    <w:qFormat/>
    <w:rsid w:val="005D0E7E"/>
    <w:pPr>
      <w:ind w:right="-14"/>
      <w:contextualSpacing/>
    </w:pPr>
    <w:rPr>
      <w:rFonts w:asciiTheme="minorHAnsi" w:hAnsiTheme="minorHAnsi" w:cs="Times New Roman"/>
      <w:sz w:val="22"/>
      <w:szCs w:val="24"/>
    </w:rPr>
  </w:style>
  <w:style w:type="character" w:customStyle="1" w:styleId="TagChar0">
    <w:name w:val="Tag!! Char"/>
    <w:basedOn w:val="DefaultParagraphFont"/>
    <w:link w:val="Tag"/>
    <w:locked/>
    <w:rsid w:val="005D0E7E"/>
    <w:rPr>
      <w:rFonts w:ascii="Times New Roman" w:eastAsia="Times New Roman" w:hAnsi="Times New Roman" w:cs="Times New Roman"/>
      <w:b/>
      <w:sz w:val="24"/>
    </w:rPr>
  </w:style>
  <w:style w:type="paragraph" w:customStyle="1" w:styleId="Tag">
    <w:name w:val="Tag!!"/>
    <w:basedOn w:val="Normal"/>
    <w:link w:val="TagChar0"/>
    <w:qFormat/>
    <w:rsid w:val="005D0E7E"/>
    <w:pPr>
      <w:ind w:right="288"/>
    </w:pPr>
    <w:rPr>
      <w:rFonts w:ascii="Times New Roman" w:eastAsia="Times New Roman" w:hAnsi="Times New Roman" w:cs="Times New Roman"/>
      <w:b/>
    </w:rPr>
  </w:style>
  <w:style w:type="character" w:customStyle="1" w:styleId="WW8Num4z0">
    <w:name w:val="WW8Num4z0"/>
    <w:rsid w:val="005D0E7E"/>
    <w:rPr>
      <w:i w:val="0"/>
      <w:iCs w:val="0"/>
    </w:rPr>
  </w:style>
  <w:style w:type="character" w:customStyle="1" w:styleId="WW8Num6z1">
    <w:name w:val="WW8Num6z1"/>
    <w:rsid w:val="005D0E7E"/>
    <w:rPr>
      <w:rFonts w:ascii="Courier New" w:hAnsi="Courier New" w:cs="Courier New" w:hint="default"/>
    </w:rPr>
  </w:style>
  <w:style w:type="character" w:customStyle="1" w:styleId="WW8Num6z2">
    <w:name w:val="WW8Num6z2"/>
    <w:rsid w:val="005D0E7E"/>
    <w:rPr>
      <w:rFonts w:ascii="Wingdings" w:hAnsi="Wingdings" w:cs="Wingdings" w:hint="default"/>
    </w:rPr>
  </w:style>
  <w:style w:type="character" w:customStyle="1" w:styleId="WW8Num6z3">
    <w:name w:val="WW8Num6z3"/>
    <w:rsid w:val="005D0E7E"/>
    <w:rPr>
      <w:rFonts w:ascii="Symbol" w:hAnsi="Symbol" w:cs="Symbol" w:hint="default"/>
    </w:rPr>
  </w:style>
  <w:style w:type="character" w:customStyle="1" w:styleId="FootnoteCharacters">
    <w:name w:val="Footnote Characters"/>
    <w:rsid w:val="005D0E7E"/>
    <w:rPr>
      <w:vertAlign w:val="superscript"/>
    </w:rPr>
  </w:style>
  <w:style w:type="character" w:customStyle="1" w:styleId="btx1">
    <w:name w:val="btx1"/>
    <w:rsid w:val="005D0E7E"/>
    <w:rPr>
      <w:rFonts w:ascii="Verdana" w:hAnsi="Verdana" w:cs="Arial" w:hint="default"/>
      <w:sz w:val="24"/>
      <w:szCs w:val="24"/>
    </w:rPr>
  </w:style>
  <w:style w:type="character" w:customStyle="1" w:styleId="strong-blue">
    <w:name w:val="strong-blue"/>
    <w:rsid w:val="005D0E7E"/>
    <w:rPr>
      <w:b/>
      <w:bCs/>
      <w:color w:val="1181C9"/>
    </w:rPr>
  </w:style>
  <w:style w:type="character" w:customStyle="1" w:styleId="PlainTextChar1">
    <w:name w:val="Plain Text Char1"/>
    <w:basedOn w:val="DefaultParagraphFont"/>
    <w:rsid w:val="005D0E7E"/>
    <w:rPr>
      <w:rFonts w:ascii="Consolas" w:hAnsi="Consolas" w:cs="Consolas" w:hint="default"/>
      <w:sz w:val="21"/>
      <w:szCs w:val="21"/>
    </w:rPr>
  </w:style>
  <w:style w:type="character" w:customStyle="1" w:styleId="StyleunderlineVerdana">
    <w:name w:val="Style underline + Verdana"/>
    <w:rsid w:val="005D0E7E"/>
    <w:rPr>
      <w:rFonts w:ascii="Verdana" w:hAnsi="Verdana" w:hint="default"/>
      <w:b/>
      <w:bCs/>
      <w:sz w:val="20"/>
      <w:u w:val="single"/>
    </w:rPr>
  </w:style>
  <w:style w:type="character" w:customStyle="1" w:styleId="nw">
    <w:name w:val="nw"/>
    <w:rsid w:val="005D0E7E"/>
  </w:style>
  <w:style w:type="paragraph" w:customStyle="1" w:styleId="CardDownx1">
    <w:name w:val="CardDown x1"/>
    <w:basedOn w:val="Header"/>
    <w:link w:val="CardDownx1Char"/>
    <w:rsid w:val="005D0E7E"/>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5D0E7E"/>
    <w:pPr>
      <w:jc w:val="both"/>
    </w:pPr>
    <w:rPr>
      <w:rFonts w:ascii="Times New Roman" w:eastAsia="Times New Roman" w:hAnsi="Times New Roman"/>
      <w:b/>
      <w:szCs w:val="32"/>
      <w:u w:val="single"/>
    </w:rPr>
  </w:style>
  <w:style w:type="paragraph" w:customStyle="1" w:styleId="CardUp2">
    <w:name w:val="Card_Up2"/>
    <w:basedOn w:val="Normal"/>
    <w:link w:val="CardUp2Char"/>
    <w:autoRedefine/>
    <w:rsid w:val="005D0E7E"/>
    <w:pPr>
      <w:jc w:val="both"/>
    </w:pPr>
    <w:rPr>
      <w:rFonts w:ascii="Times New Roman" w:eastAsia="Times New Roman" w:hAnsi="Times New Roman"/>
      <w:b/>
      <w:szCs w:val="20"/>
      <w:u w:val="single"/>
    </w:rPr>
  </w:style>
  <w:style w:type="paragraph" w:customStyle="1" w:styleId="CardUp1">
    <w:name w:val="Card_Up1"/>
    <w:basedOn w:val="Normal"/>
    <w:link w:val="CardUp1Char"/>
    <w:autoRedefine/>
    <w:rsid w:val="005D0E7E"/>
    <w:pPr>
      <w:jc w:val="both"/>
    </w:pPr>
    <w:rPr>
      <w:rFonts w:ascii="Times New Roman" w:eastAsia="Times New Roman" w:hAnsi="Times New Roman"/>
      <w:szCs w:val="20"/>
      <w:u w:val="single"/>
    </w:rPr>
  </w:style>
  <w:style w:type="character" w:customStyle="1" w:styleId="CardUp1Char">
    <w:name w:val="Card_Up1 Char"/>
    <w:basedOn w:val="DefaultParagraphFont"/>
    <w:link w:val="CardUp1"/>
    <w:rsid w:val="005D0E7E"/>
    <w:rPr>
      <w:rFonts w:ascii="Times New Roman" w:eastAsia="Times New Roman" w:hAnsi="Times New Roman" w:cs="Calibri"/>
      <w:sz w:val="24"/>
      <w:szCs w:val="20"/>
      <w:u w:val="single"/>
    </w:rPr>
  </w:style>
  <w:style w:type="character" w:customStyle="1" w:styleId="CardUp2Char">
    <w:name w:val="Card_Up2 Char"/>
    <w:basedOn w:val="DefaultParagraphFont"/>
    <w:link w:val="CardUp2"/>
    <w:rsid w:val="005D0E7E"/>
    <w:rPr>
      <w:rFonts w:ascii="Times New Roman" w:eastAsia="Times New Roman" w:hAnsi="Times New Roman" w:cs="Calibri"/>
      <w:b/>
      <w:sz w:val="24"/>
      <w:szCs w:val="20"/>
      <w:u w:val="single"/>
    </w:rPr>
  </w:style>
  <w:style w:type="character" w:customStyle="1" w:styleId="CiteCardUpSize-HeavyChar">
    <w:name w:val="Cite // CardUpSize - Heavy Char"/>
    <w:basedOn w:val="DefaultParagraphFont"/>
    <w:link w:val="CiteCardUpSize-Heavy"/>
    <w:rsid w:val="005D0E7E"/>
    <w:rPr>
      <w:rFonts w:ascii="Times New Roman" w:eastAsia="Times New Roman" w:hAnsi="Times New Roman" w:cs="Calibri"/>
      <w:b/>
      <w:sz w:val="24"/>
      <w:szCs w:val="32"/>
      <w:u w:val="single"/>
    </w:rPr>
  </w:style>
  <w:style w:type="character" w:customStyle="1" w:styleId="CardDownx1Char">
    <w:name w:val="CardDown x1 Char"/>
    <w:basedOn w:val="DefaultParagraphFont"/>
    <w:link w:val="CardDownx1"/>
    <w:rsid w:val="005D0E7E"/>
    <w:rPr>
      <w:rFonts w:ascii="Times New Roman" w:eastAsia="Times New Roman" w:hAnsi="Times New Roman" w:cs="Calibri"/>
      <w:sz w:val="24"/>
    </w:rPr>
  </w:style>
  <w:style w:type="paragraph" w:customStyle="1" w:styleId="Minimize1">
    <w:name w:val="Minimize1"/>
    <w:basedOn w:val="Normal"/>
    <w:link w:val="Minimize1Char"/>
    <w:rsid w:val="005D0E7E"/>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5D0E7E"/>
    <w:rPr>
      <w:rFonts w:ascii="Times New Roman" w:eastAsia="Times New Roman" w:hAnsi="Times New Roman" w:cs="Calibri"/>
      <w:sz w:val="24"/>
    </w:rPr>
  </w:style>
  <w:style w:type="paragraph" w:customStyle="1" w:styleId="CardT1">
    <w:name w:val="CardT1"/>
    <w:basedOn w:val="Normal"/>
    <w:link w:val="CardT1Char"/>
    <w:qFormat/>
    <w:rsid w:val="005D0E7E"/>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5D0E7E"/>
    <w:rPr>
      <w:rFonts w:ascii="Times New Roman" w:eastAsia="Calibri" w:hAnsi="Times New Roman" w:cs="Calibri"/>
      <w:kern w:val="2"/>
      <w:sz w:val="14"/>
      <w:szCs w:val="14"/>
      <w:lang w:eastAsia="zh-TW"/>
    </w:rPr>
  </w:style>
  <w:style w:type="character" w:customStyle="1" w:styleId="CardUx1">
    <w:name w:val="CardUx1"/>
    <w:qFormat/>
    <w:rsid w:val="005D0E7E"/>
    <w:rPr>
      <w:rFonts w:ascii="Times New Roman" w:hAnsi="Times New Roman"/>
      <w:sz w:val="22"/>
      <w:szCs w:val="32"/>
      <w:u w:val="single"/>
      <w:lang w:val="en-US" w:eastAsia="en-US" w:bidi="ar-SA"/>
    </w:rPr>
  </w:style>
  <w:style w:type="character" w:customStyle="1" w:styleId="CardCite1">
    <w:name w:val="CardCite1"/>
    <w:qFormat/>
    <w:rsid w:val="005D0E7E"/>
    <w:rPr>
      <w:rFonts w:ascii="Times New Roman" w:hAnsi="Times New Roman"/>
      <w:b/>
      <w:sz w:val="22"/>
      <w:szCs w:val="22"/>
      <w:u w:val="single"/>
      <w:lang w:val="en-US" w:eastAsia="en-US" w:bidi="ar-SA"/>
    </w:rPr>
  </w:style>
  <w:style w:type="character" w:customStyle="1" w:styleId="BoxX2">
    <w:name w:val="BoxX2"/>
    <w:qFormat/>
    <w:rsid w:val="005D0E7E"/>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5D0E7E"/>
    <w:rPr>
      <w:rFonts w:eastAsia="Helvetica"/>
    </w:rPr>
  </w:style>
  <w:style w:type="character" w:customStyle="1" w:styleId="Longcite">
    <w:name w:val="Longcite"/>
    <w:rsid w:val="005D0E7E"/>
    <w:rPr>
      <w:sz w:val="16"/>
    </w:rPr>
  </w:style>
  <w:style w:type="character" w:customStyle="1" w:styleId="a-size-large">
    <w:name w:val="a-size-large"/>
    <w:basedOn w:val="DefaultParagraphFont"/>
    <w:rsid w:val="005D0E7E"/>
  </w:style>
  <w:style w:type="character" w:customStyle="1" w:styleId="l6">
    <w:name w:val="l6"/>
    <w:basedOn w:val="DefaultParagraphFont"/>
    <w:rsid w:val="005D0E7E"/>
  </w:style>
  <w:style w:type="character" w:customStyle="1" w:styleId="l7">
    <w:name w:val="l7"/>
    <w:basedOn w:val="DefaultParagraphFont"/>
    <w:rsid w:val="005D0E7E"/>
  </w:style>
  <w:style w:type="character" w:customStyle="1" w:styleId="l8">
    <w:name w:val="l8"/>
    <w:basedOn w:val="DefaultParagraphFont"/>
    <w:rsid w:val="005D0E7E"/>
  </w:style>
  <w:style w:type="paragraph" w:customStyle="1" w:styleId="style120">
    <w:name w:val="style12"/>
    <w:basedOn w:val="Normal"/>
    <w:rsid w:val="005D0E7E"/>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5D0E7E"/>
  </w:style>
  <w:style w:type="paragraph" w:customStyle="1" w:styleId="nothing0">
    <w:name w:val="nothing"/>
    <w:basedOn w:val="Normal"/>
    <w:rsid w:val="005D0E7E"/>
    <w:pPr>
      <w:spacing w:before="100" w:beforeAutospacing="1" w:after="100" w:afterAutospacing="1"/>
    </w:pPr>
    <w:rPr>
      <w:rFonts w:ascii="Times" w:hAnsi="Times"/>
      <w:sz w:val="20"/>
      <w:szCs w:val="20"/>
    </w:rPr>
  </w:style>
  <w:style w:type="character" w:customStyle="1" w:styleId="EmphasisA">
    <w:name w:val="Emphasis A"/>
    <w:rsid w:val="005D0E7E"/>
    <w:rPr>
      <w:rFonts w:ascii="Lucida Grande" w:eastAsia="ヒラギノ角ゴ Pro W3" w:hAnsi="Lucida Grande"/>
      <w:b/>
      <w:i w:val="0"/>
      <w:color w:val="000000"/>
      <w:sz w:val="22"/>
      <w:u w:val="single"/>
    </w:rPr>
  </w:style>
  <w:style w:type="character" w:customStyle="1" w:styleId="BodyText1">
    <w:name w:val="Body Text1"/>
    <w:basedOn w:val="DefaultParagraphFont"/>
    <w:rsid w:val="005D0E7E"/>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5D0E7E"/>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5D0E7E"/>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5D0E7E"/>
  </w:style>
  <w:style w:type="paragraph" w:customStyle="1" w:styleId="ANALYTICS1">
    <w:name w:val="ANALYTICS"/>
    <w:basedOn w:val="Heading4"/>
    <w:link w:val="ANALYTICSChar1"/>
    <w:qFormat/>
    <w:rsid w:val="005D0E7E"/>
    <w:rPr>
      <w:rFonts w:cs="Arial"/>
      <w:bCs/>
      <w:sz w:val="22"/>
    </w:rPr>
  </w:style>
  <w:style w:type="character" w:customStyle="1" w:styleId="ANALYTICSChar1">
    <w:name w:val="ANALYTICS Char"/>
    <w:basedOn w:val="DefaultParagraphFont"/>
    <w:link w:val="ANALYTICS1"/>
    <w:rsid w:val="005D0E7E"/>
    <w:rPr>
      <w:rFonts w:ascii="Calibri" w:eastAsiaTheme="majorEastAsia" w:hAnsi="Calibri" w:cs="Arial"/>
      <w:b/>
      <w:bCs/>
      <w:iCs/>
    </w:rPr>
  </w:style>
  <w:style w:type="character" w:customStyle="1" w:styleId="box0">
    <w:name w:val="box"/>
    <w:rsid w:val="005D0E7E"/>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5D0E7E"/>
    <w:rPr>
      <w:rFonts w:eastAsia="Times New Roman"/>
      <w:szCs w:val="20"/>
    </w:rPr>
  </w:style>
  <w:style w:type="paragraph" w:customStyle="1" w:styleId="Reallyfuckingsmall">
    <w:name w:val="Really fucking small"/>
    <w:basedOn w:val="Normal"/>
    <w:link w:val="ReallyfuckingsmallChar"/>
    <w:qFormat/>
    <w:rsid w:val="005D0E7E"/>
    <w:rPr>
      <w:rFonts w:eastAsia="Times New Roman"/>
      <w:sz w:val="10"/>
    </w:rPr>
  </w:style>
  <w:style w:type="character" w:customStyle="1" w:styleId="ReallyfuckingsmallChar">
    <w:name w:val="Really fucking small Char"/>
    <w:basedOn w:val="DefaultParagraphFont"/>
    <w:link w:val="Reallyfuckingsmall"/>
    <w:rsid w:val="005D0E7E"/>
    <w:rPr>
      <w:rFonts w:ascii="Calibri" w:eastAsia="Times New Roman" w:hAnsi="Calibri" w:cs="Calibri"/>
      <w:sz w:val="10"/>
    </w:rPr>
  </w:style>
  <w:style w:type="character" w:customStyle="1" w:styleId="AuthorDate0">
    <w:name w:val="Author Date"/>
    <w:rsid w:val="005D0E7E"/>
    <w:rPr>
      <w:b/>
      <w:bCs w:val="0"/>
      <w:sz w:val="24"/>
      <w:u w:val="thick"/>
    </w:rPr>
  </w:style>
  <w:style w:type="paragraph" w:customStyle="1" w:styleId="DebateLanguage">
    <w:name w:val="DebateLanguage"/>
    <w:basedOn w:val="Normal"/>
    <w:link w:val="DebateLanguageChar"/>
    <w:rsid w:val="005D0E7E"/>
    <w:pPr>
      <w:spacing w:line="276" w:lineRule="auto"/>
    </w:pPr>
    <w:rPr>
      <w:rFonts w:eastAsia="Calibri"/>
      <w:strike/>
      <w:u w:val="single"/>
    </w:rPr>
  </w:style>
  <w:style w:type="character" w:customStyle="1" w:styleId="DebateLanguageChar">
    <w:name w:val="DebateLanguage Char"/>
    <w:basedOn w:val="DefaultParagraphFont"/>
    <w:link w:val="DebateLanguage"/>
    <w:rsid w:val="005D0E7E"/>
    <w:rPr>
      <w:rFonts w:ascii="Calibri" w:eastAsia="Calibri" w:hAnsi="Calibri" w:cs="Calibri"/>
      <w:strike/>
      <w:sz w:val="24"/>
      <w:u w:val="single"/>
    </w:rPr>
  </w:style>
  <w:style w:type="character" w:customStyle="1" w:styleId="message">
    <w:name w:val="message"/>
    <w:basedOn w:val="DefaultParagraphFont"/>
    <w:rsid w:val="005D0E7E"/>
  </w:style>
  <w:style w:type="character" w:customStyle="1" w:styleId="A4">
    <w:name w:val="A4"/>
    <w:uiPriority w:val="99"/>
    <w:rsid w:val="005D0E7E"/>
    <w:rPr>
      <w:rFonts w:cs="Frutiger LT Std 45 Light"/>
      <w:color w:val="000000"/>
      <w:sz w:val="17"/>
      <w:szCs w:val="17"/>
    </w:rPr>
  </w:style>
  <w:style w:type="paragraph" w:customStyle="1" w:styleId="genderedlan">
    <w:name w:val="gendered lan"/>
    <w:basedOn w:val="Normal"/>
    <w:rsid w:val="005D0E7E"/>
    <w:rPr>
      <w:rFonts w:ascii="Century Gothic" w:eastAsia="Times New Roman" w:hAnsi="Century Gothic"/>
      <w:strike/>
    </w:rPr>
  </w:style>
  <w:style w:type="character" w:customStyle="1" w:styleId="citebold">
    <w:name w:val="cite bold"/>
    <w:basedOn w:val="DefaultParagraphFont"/>
    <w:rsid w:val="005D0E7E"/>
    <w:rPr>
      <w:rFonts w:ascii="Times New Roman" w:hAnsi="Times New Roman"/>
      <w:b/>
      <w:sz w:val="24"/>
      <w:szCs w:val="24"/>
      <w:u w:val="single"/>
    </w:rPr>
  </w:style>
  <w:style w:type="paragraph" w:customStyle="1" w:styleId="bigcite">
    <w:name w:val="big cite"/>
    <w:basedOn w:val="Heading5"/>
    <w:autoRedefine/>
    <w:rsid w:val="005D0E7E"/>
    <w:pPr>
      <w:keepNext w:val="0"/>
      <w:keepLines w:val="0"/>
      <w:spacing w:before="0" w:after="160"/>
    </w:pPr>
    <w:rPr>
      <w:rFonts w:ascii="Times New Roman" w:eastAsia="Times New Roman" w:hAnsi="Times New Roman" w:cs="Times New Roman"/>
      <w:bCs/>
      <w:caps/>
      <w:sz w:val="16"/>
    </w:rPr>
  </w:style>
  <w:style w:type="character" w:customStyle="1" w:styleId="floatleft">
    <w:name w:val="floatleft"/>
    <w:basedOn w:val="DefaultParagraphFont"/>
    <w:rsid w:val="005D0E7E"/>
  </w:style>
  <w:style w:type="character" w:customStyle="1" w:styleId="floatright">
    <w:name w:val="floatright"/>
    <w:basedOn w:val="DefaultParagraphFont"/>
    <w:rsid w:val="005D0E7E"/>
  </w:style>
  <w:style w:type="paragraph" w:customStyle="1" w:styleId="hotroute2">
    <w:name w:val="hot route"/>
    <w:basedOn w:val="Normal"/>
    <w:rsid w:val="005D0E7E"/>
    <w:pPr>
      <w:ind w:left="288"/>
    </w:pPr>
    <w:rPr>
      <w:rFonts w:eastAsia="Cambria"/>
      <w:sz w:val="18"/>
    </w:rPr>
  </w:style>
  <w:style w:type="character" w:customStyle="1" w:styleId="newstext">
    <w:name w:val="newstext"/>
    <w:basedOn w:val="DefaultParagraphFont"/>
    <w:rsid w:val="005D0E7E"/>
  </w:style>
  <w:style w:type="character" w:customStyle="1" w:styleId="meta-sep">
    <w:name w:val="meta-sep"/>
    <w:basedOn w:val="DefaultParagraphFont"/>
    <w:rsid w:val="005D0E7E"/>
  </w:style>
  <w:style w:type="character" w:customStyle="1" w:styleId="entry-date">
    <w:name w:val="entry-date"/>
    <w:basedOn w:val="DefaultParagraphFont"/>
    <w:rsid w:val="005D0E7E"/>
  </w:style>
  <w:style w:type="character" w:customStyle="1" w:styleId="timestamp">
    <w:name w:val="timestamp"/>
    <w:basedOn w:val="DefaultParagraphFont"/>
    <w:rsid w:val="005D0E7E"/>
  </w:style>
  <w:style w:type="character" w:customStyle="1" w:styleId="cardChar20">
    <w:name w:val="card Char2"/>
    <w:basedOn w:val="DefaultParagraphFont"/>
    <w:uiPriority w:val="99"/>
    <w:rsid w:val="005D0E7E"/>
  </w:style>
  <w:style w:type="character" w:customStyle="1" w:styleId="storytext">
    <w:name w:val="storytext"/>
    <w:basedOn w:val="DefaultParagraphFont"/>
    <w:rsid w:val="005D0E7E"/>
  </w:style>
  <w:style w:type="character" w:customStyle="1" w:styleId="A3">
    <w:name w:val="A3"/>
    <w:uiPriority w:val="99"/>
    <w:rsid w:val="005D0E7E"/>
    <w:rPr>
      <w:rFonts w:cs="Interstate"/>
      <w:color w:val="000000"/>
      <w:sz w:val="20"/>
      <w:szCs w:val="20"/>
    </w:rPr>
  </w:style>
  <w:style w:type="character" w:customStyle="1" w:styleId="A15">
    <w:name w:val="A1"/>
    <w:uiPriority w:val="99"/>
    <w:rsid w:val="005D0E7E"/>
    <w:rPr>
      <w:rFonts w:cs="Fairfield LT Std Medium"/>
      <w:color w:val="000000"/>
      <w:sz w:val="48"/>
      <w:szCs w:val="48"/>
    </w:rPr>
  </w:style>
  <w:style w:type="character" w:customStyle="1" w:styleId="boldness1">
    <w:name w:val="boldness1"/>
    <w:rsid w:val="005D0E7E"/>
  </w:style>
  <w:style w:type="paragraph" w:customStyle="1" w:styleId="CM25">
    <w:name w:val="CM25"/>
    <w:basedOn w:val="Default"/>
    <w:next w:val="Default"/>
    <w:qFormat/>
    <w:rsid w:val="005D0E7E"/>
    <w:pPr>
      <w:widowControl w:val="0"/>
      <w:spacing w:after="233" w:line="240" w:lineRule="auto"/>
    </w:pPr>
    <w:rPr>
      <w:rFonts w:ascii="Arial Narrow" w:eastAsia="Times New Roman" w:hAnsi="Arial Narrow" w:cs="Times New Roman"/>
    </w:rPr>
  </w:style>
  <w:style w:type="character" w:customStyle="1" w:styleId="StyleBold1">
    <w:name w:val="Style Bold1"/>
    <w:rsid w:val="005D0E7E"/>
    <w:rPr>
      <w:rFonts w:ascii="Georgia" w:hAnsi="Georgia" w:hint="default"/>
      <w:b/>
      <w:bCs/>
      <w:sz w:val="22"/>
    </w:rPr>
  </w:style>
  <w:style w:type="paragraph" w:customStyle="1" w:styleId="boldcite">
    <w:name w:val="bold cite"/>
    <w:basedOn w:val="Normal"/>
    <w:link w:val="boldciteChar4"/>
    <w:qFormat/>
    <w:rsid w:val="005D0E7E"/>
    <w:rPr>
      <w:rFonts w:eastAsia="Times New Roman"/>
      <w:b/>
      <w:color w:val="000000"/>
      <w:u w:val="thick" w:color="000000"/>
    </w:rPr>
  </w:style>
  <w:style w:type="character" w:customStyle="1" w:styleId="articlelocation">
    <w:name w:val="articlelocation"/>
    <w:rsid w:val="005D0E7E"/>
  </w:style>
  <w:style w:type="paragraph" w:customStyle="1" w:styleId="tagCharChar">
    <w:name w:val="tag Char Char"/>
    <w:basedOn w:val="Normal"/>
    <w:link w:val="tagCharCharChar"/>
    <w:rsid w:val="005D0E7E"/>
    <w:rPr>
      <w:rFonts w:eastAsia="Times New Roman"/>
      <w:b/>
      <w:bCs/>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5D0E7E"/>
    <w:pPr>
      <w:ind w:left="400"/>
    </w:pPr>
    <w:rPr>
      <w:rFonts w:eastAsia="Times New Roman"/>
    </w:rPr>
  </w:style>
  <w:style w:type="character" w:customStyle="1" w:styleId="UnderlinesCharChar1">
    <w:name w:val="Underlines Char Char1"/>
    <w:basedOn w:val="DefaultParagraphFont"/>
    <w:rsid w:val="005D0E7E"/>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5D0E7E"/>
    <w:rPr>
      <w:rFonts w:cs="Times New Roman"/>
      <w:strike/>
      <w:sz w:val="22"/>
    </w:rPr>
  </w:style>
  <w:style w:type="character" w:customStyle="1" w:styleId="goohl1">
    <w:name w:val="goohl1"/>
    <w:basedOn w:val="DefaultParagraphFont"/>
    <w:rsid w:val="005D0E7E"/>
    <w:rPr>
      <w:rFonts w:cs="Times New Roman"/>
    </w:rPr>
  </w:style>
  <w:style w:type="character" w:customStyle="1" w:styleId="doctitle">
    <w:name w:val="doctitle"/>
    <w:basedOn w:val="DefaultParagraphFont"/>
    <w:rsid w:val="005D0E7E"/>
    <w:rPr>
      <w:rFonts w:cs="Times New Roman"/>
    </w:rPr>
  </w:style>
  <w:style w:type="character" w:customStyle="1" w:styleId="iagsheaderlarge">
    <w:name w:val="iags_header_large"/>
    <w:basedOn w:val="DefaultParagraphFont"/>
    <w:uiPriority w:val="99"/>
    <w:rsid w:val="005D0E7E"/>
    <w:rPr>
      <w:rFonts w:cs="Times New Roman"/>
    </w:rPr>
  </w:style>
  <w:style w:type="character" w:customStyle="1" w:styleId="textnew">
    <w:name w:val="textnew"/>
    <w:basedOn w:val="DefaultParagraphFont"/>
    <w:uiPriority w:val="99"/>
    <w:rsid w:val="005D0E7E"/>
    <w:rPr>
      <w:rFonts w:cs="Times New Roman"/>
    </w:rPr>
  </w:style>
  <w:style w:type="paragraph" w:styleId="Index1">
    <w:name w:val="index 1"/>
    <w:basedOn w:val="Normal"/>
    <w:next w:val="Normal"/>
    <w:autoRedefine/>
    <w:uiPriority w:val="99"/>
    <w:semiHidden/>
    <w:rsid w:val="005D0E7E"/>
    <w:pPr>
      <w:ind w:left="200" w:hanging="200"/>
    </w:pPr>
    <w:rPr>
      <w:rFonts w:eastAsia="Times New Roman"/>
      <w:sz w:val="20"/>
    </w:rPr>
  </w:style>
  <w:style w:type="character" w:customStyle="1" w:styleId="tooltip">
    <w:name w:val="tooltip"/>
    <w:basedOn w:val="DefaultParagraphFont"/>
    <w:uiPriority w:val="99"/>
    <w:rsid w:val="005D0E7E"/>
    <w:rPr>
      <w:rFonts w:cs="Times New Roman"/>
    </w:rPr>
  </w:style>
  <w:style w:type="character" w:customStyle="1" w:styleId="itemfirstlastodd">
    <w:name w:val="item first last odd"/>
    <w:basedOn w:val="DefaultParagraphFont"/>
    <w:uiPriority w:val="99"/>
    <w:rsid w:val="005D0E7E"/>
    <w:rPr>
      <w:rFonts w:cs="Times New Roman"/>
    </w:rPr>
  </w:style>
  <w:style w:type="paragraph" w:styleId="HTMLAddress">
    <w:name w:val="HTML Address"/>
    <w:basedOn w:val="Normal"/>
    <w:link w:val="HTMLAddressChar"/>
    <w:uiPriority w:val="99"/>
    <w:rsid w:val="005D0E7E"/>
    <w:rPr>
      <w:rFonts w:eastAsia="Times New Roman"/>
      <w:i/>
      <w:iCs/>
    </w:rPr>
  </w:style>
  <w:style w:type="character" w:customStyle="1" w:styleId="HTMLAddressChar">
    <w:name w:val="HTML Address Char"/>
    <w:basedOn w:val="DefaultParagraphFont"/>
    <w:link w:val="HTMLAddress"/>
    <w:uiPriority w:val="99"/>
    <w:rsid w:val="005D0E7E"/>
    <w:rPr>
      <w:rFonts w:ascii="Calibri" w:eastAsia="Times New Roman" w:hAnsi="Calibri" w:cs="Calibri"/>
      <w:i/>
      <w:iCs/>
      <w:sz w:val="24"/>
    </w:rPr>
  </w:style>
  <w:style w:type="character" w:customStyle="1" w:styleId="firstlast">
    <w:name w:val="first last"/>
    <w:basedOn w:val="DefaultParagraphFont"/>
    <w:uiPriority w:val="99"/>
    <w:rsid w:val="005D0E7E"/>
    <w:rPr>
      <w:rFonts w:cs="Times New Roman"/>
    </w:rPr>
  </w:style>
  <w:style w:type="paragraph" w:customStyle="1" w:styleId="firstlast1">
    <w:name w:val="first last1"/>
    <w:basedOn w:val="Normal"/>
    <w:uiPriority w:val="99"/>
    <w:rsid w:val="005D0E7E"/>
    <w:pPr>
      <w:spacing w:before="100" w:beforeAutospacing="1" w:after="100" w:afterAutospacing="1"/>
    </w:pPr>
    <w:rPr>
      <w:rFonts w:eastAsia="Times New Roman"/>
    </w:rPr>
  </w:style>
  <w:style w:type="character" w:customStyle="1" w:styleId="selectbg">
    <w:name w:val="select_bg"/>
    <w:basedOn w:val="DefaultParagraphFont"/>
    <w:uiPriority w:val="99"/>
    <w:rsid w:val="005D0E7E"/>
    <w:rPr>
      <w:rFonts w:cs="Times New Roman"/>
    </w:rPr>
  </w:style>
  <w:style w:type="paragraph" w:customStyle="1" w:styleId="issuedetails">
    <w:name w:val="issue_details"/>
    <w:basedOn w:val="Normal"/>
    <w:uiPriority w:val="99"/>
    <w:rsid w:val="005D0E7E"/>
    <w:pPr>
      <w:spacing w:before="100" w:beforeAutospacing="1" w:after="100" w:afterAutospacing="1"/>
    </w:pPr>
    <w:rPr>
      <w:rFonts w:eastAsia="Times New Roman"/>
    </w:rPr>
  </w:style>
  <w:style w:type="paragraph" w:customStyle="1" w:styleId="articleparagraph0">
    <w:name w:val="articleparagraph"/>
    <w:basedOn w:val="Normal"/>
    <w:rsid w:val="005D0E7E"/>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5D0E7E"/>
    <w:pPr>
      <w:spacing w:before="100" w:beforeAutospacing="1" w:after="100" w:afterAutospacing="1"/>
    </w:pPr>
    <w:rPr>
      <w:rFonts w:eastAsia="Calibri"/>
    </w:rPr>
  </w:style>
  <w:style w:type="character" w:customStyle="1" w:styleId="subhdb">
    <w:name w:val="subhd_b"/>
    <w:basedOn w:val="DefaultParagraphFont"/>
    <w:rsid w:val="005D0E7E"/>
  </w:style>
  <w:style w:type="character" w:customStyle="1" w:styleId="f9black">
    <w:name w:val="f9black"/>
    <w:basedOn w:val="DefaultParagraphFont"/>
    <w:rsid w:val="005D0E7E"/>
  </w:style>
  <w:style w:type="character" w:customStyle="1" w:styleId="homecentertextnormal">
    <w:name w:val="homecentertextnormal"/>
    <w:basedOn w:val="DefaultParagraphFont"/>
    <w:rsid w:val="005D0E7E"/>
  </w:style>
  <w:style w:type="character" w:customStyle="1" w:styleId="paperarticletitle">
    <w:name w:val="paperarticletitle"/>
    <w:rsid w:val="005D0E7E"/>
  </w:style>
  <w:style w:type="paragraph" w:customStyle="1" w:styleId="StyleStyleArialNarrow9ptLeft-075ArialNarrow">
    <w:name w:val="Style Style Arial Narrow 9 pt Left:  -0.75&quot; + Arial Narrow"/>
    <w:basedOn w:val="Normal"/>
    <w:link w:val="StyleStyleArialNarrow9ptLeft-075ArialNarrowChar"/>
    <w:uiPriority w:val="99"/>
    <w:qFormat/>
    <w:rsid w:val="005D0E7E"/>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5D0E7E"/>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5D0E7E"/>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5D0E7E"/>
    <w:rPr>
      <w:rFonts w:ascii="Arial Narrow" w:eastAsia="Times New Roman" w:hAnsi="Arial Narrow" w:cs="Calibri"/>
      <w:sz w:val="24"/>
      <w:szCs w:val="20"/>
      <w:lang w:val="x-none" w:eastAsia="x-none"/>
    </w:rPr>
  </w:style>
  <w:style w:type="paragraph" w:customStyle="1" w:styleId="StyleArialNarrow12ptBoldLeft-075">
    <w:name w:val="Style Arial Narrow 12 pt Bold Left:  -0.75&quot;"/>
    <w:basedOn w:val="Normal"/>
    <w:link w:val="StyleArialNarrow12ptBoldLeft-075Char"/>
    <w:rsid w:val="005D0E7E"/>
    <w:pPr>
      <w:ind w:left="-1080"/>
    </w:pPr>
    <w:rPr>
      <w:rFonts w:ascii="Arial Narrow" w:eastAsia="Times New Roman" w:hAnsi="Arial Narrow"/>
      <w:b/>
      <w:bCs/>
      <w:szCs w:val="20"/>
      <w:lang w:val="x-none" w:eastAsia="x-none"/>
    </w:rPr>
  </w:style>
  <w:style w:type="character" w:customStyle="1" w:styleId="StyleArialNarrow12ptBoldLeft-075Char">
    <w:name w:val="Style Arial Narrow 12 pt Bold Left:  -0.75&quot; Char"/>
    <w:link w:val="StyleArialNarrow12ptBoldLeft-075"/>
    <w:rsid w:val="005D0E7E"/>
    <w:rPr>
      <w:rFonts w:ascii="Arial Narrow" w:eastAsia="Times New Roman" w:hAnsi="Arial Narrow" w:cs="Calibri"/>
      <w:b/>
      <w:bCs/>
      <w:sz w:val="24"/>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5D0E7E"/>
    <w:pPr>
      <w:ind w:left="-1080" w:right="1728"/>
    </w:pPr>
    <w:rPr>
      <w:rFonts w:ascii="Arial Narrow" w:eastAsia="Times New Roman" w:hAnsi="Arial Narrow"/>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5D0E7E"/>
    <w:rPr>
      <w:rFonts w:ascii="Arial Narrow" w:eastAsia="Times New Roman" w:hAnsi="Arial Narrow" w:cs="Calibri"/>
      <w:sz w:val="24"/>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5D0E7E"/>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5D0E7E"/>
    <w:rPr>
      <w:rFonts w:ascii="Times New Roman" w:hAnsi="Times New Roman" w:cs="Times New Roman"/>
      <w:b/>
      <w:color w:val="000000" w:themeColor="text1"/>
      <w:sz w:val="22"/>
      <w:u w:val="single"/>
    </w:rPr>
  </w:style>
  <w:style w:type="character" w:customStyle="1" w:styleId="CardTextCharChar0">
    <w:name w:val="CardText Char Char"/>
    <w:basedOn w:val="DefaultParagraphFont"/>
    <w:rsid w:val="005D0E7E"/>
    <w:rPr>
      <w:sz w:val="22"/>
      <w:szCs w:val="22"/>
      <w:u w:val="thick"/>
      <w:lang w:val="en-US" w:eastAsia="en-US" w:bidi="ar-SA"/>
    </w:rPr>
  </w:style>
  <w:style w:type="character" w:customStyle="1" w:styleId="tagChar1">
    <w:name w:val="tag Char1"/>
    <w:rsid w:val="005D0E7E"/>
    <w:rPr>
      <w:b/>
      <w:sz w:val="24"/>
      <w:lang w:val="en-US" w:eastAsia="en-US" w:bidi="ar-SA"/>
    </w:rPr>
  </w:style>
  <w:style w:type="character" w:customStyle="1" w:styleId="detailsbox">
    <w:name w:val="detailsbox"/>
    <w:basedOn w:val="DefaultParagraphFont"/>
    <w:rsid w:val="005D0E7E"/>
  </w:style>
  <w:style w:type="character" w:customStyle="1" w:styleId="groupheading1">
    <w:name w:val="groupheading1"/>
    <w:basedOn w:val="DefaultParagraphFont"/>
    <w:rsid w:val="005D0E7E"/>
    <w:rPr>
      <w:rFonts w:ascii="Verdana" w:hAnsi="Verdana" w:hint="default"/>
      <w:b/>
      <w:bCs/>
      <w:sz w:val="19"/>
      <w:szCs w:val="19"/>
    </w:rPr>
  </w:style>
  <w:style w:type="character" w:customStyle="1" w:styleId="documentbody1">
    <w:name w:val="documentbody1"/>
    <w:basedOn w:val="DefaultParagraphFont"/>
    <w:rsid w:val="005D0E7E"/>
    <w:rPr>
      <w:rFonts w:ascii="Verdana" w:hAnsi="Verdana" w:hint="default"/>
      <w:sz w:val="19"/>
      <w:szCs w:val="19"/>
    </w:rPr>
  </w:style>
  <w:style w:type="character" w:customStyle="1" w:styleId="A5">
    <w:name w:val="A5"/>
    <w:uiPriority w:val="99"/>
    <w:rsid w:val="005D0E7E"/>
    <w:rPr>
      <w:rFonts w:ascii="Times New Roman" w:hAnsi="Times New Roman" w:cs="Times New Roman"/>
      <w:color w:val="000000"/>
      <w:sz w:val="13"/>
      <w:szCs w:val="13"/>
    </w:rPr>
  </w:style>
  <w:style w:type="character" w:customStyle="1" w:styleId="person-name">
    <w:name w:val="person-name"/>
    <w:basedOn w:val="DefaultParagraphFont"/>
    <w:rsid w:val="005D0E7E"/>
  </w:style>
  <w:style w:type="character" w:customStyle="1" w:styleId="-SmallText-">
    <w:name w:val="-Small Text-"/>
    <w:rsid w:val="005D0E7E"/>
    <w:rPr>
      <w:rFonts w:ascii="Garamond" w:hAnsi="Garamond" w:cs="Times New Roman"/>
      <w:sz w:val="16"/>
    </w:rPr>
  </w:style>
  <w:style w:type="character" w:customStyle="1" w:styleId="articoloinside">
    <w:name w:val="articolo_inside"/>
    <w:rsid w:val="005D0E7E"/>
  </w:style>
  <w:style w:type="paragraph" w:customStyle="1" w:styleId="pagetools">
    <w:name w:val="pagetools"/>
    <w:basedOn w:val="Normal"/>
    <w:qFormat/>
    <w:rsid w:val="005D0E7E"/>
    <w:pPr>
      <w:spacing w:before="100" w:beforeAutospacing="1" w:after="100" w:afterAutospacing="1"/>
    </w:pPr>
    <w:rPr>
      <w:rFonts w:eastAsia="Times New Roman"/>
    </w:rPr>
  </w:style>
  <w:style w:type="character" w:customStyle="1" w:styleId="itxtrst">
    <w:name w:val="itxtrst"/>
    <w:basedOn w:val="DefaultParagraphFont"/>
    <w:rsid w:val="005D0E7E"/>
  </w:style>
  <w:style w:type="character" w:customStyle="1" w:styleId="desc">
    <w:name w:val="desc"/>
    <w:basedOn w:val="DefaultParagraphFont"/>
    <w:rsid w:val="005D0E7E"/>
  </w:style>
  <w:style w:type="character" w:customStyle="1" w:styleId="job">
    <w:name w:val="job"/>
    <w:basedOn w:val="DefaultParagraphFont"/>
    <w:rsid w:val="005D0E7E"/>
  </w:style>
  <w:style w:type="character" w:customStyle="1" w:styleId="company">
    <w:name w:val="company"/>
    <w:basedOn w:val="DefaultParagraphFont"/>
    <w:rsid w:val="005D0E7E"/>
  </w:style>
  <w:style w:type="paragraph" w:customStyle="1" w:styleId="HeadingsBase">
    <w:name w:val="Headings Base"/>
    <w:basedOn w:val="Normal"/>
    <w:link w:val="HeadingsBaseChar"/>
    <w:qFormat/>
    <w:rsid w:val="005D0E7E"/>
    <w:pPr>
      <w:keepNext/>
      <w:keepLines/>
      <w:suppressAutoHyphens/>
      <w:spacing w:before="20" w:after="120"/>
      <w:jc w:val="center"/>
    </w:pPr>
    <w:rPr>
      <w:b/>
      <w:kern w:val="32"/>
      <w:sz w:val="32"/>
    </w:rPr>
  </w:style>
  <w:style w:type="character" w:customStyle="1" w:styleId="underline3">
    <w:name w:val="underline3"/>
    <w:basedOn w:val="underline2"/>
    <w:rsid w:val="005D0E7E"/>
    <w:rPr>
      <w:u w:val="single"/>
      <w:bdr w:val="none" w:sz="0" w:space="0" w:color="auto"/>
      <w:shd w:val="clear" w:color="auto" w:fill="FFFF00"/>
    </w:rPr>
  </w:style>
  <w:style w:type="paragraph" w:customStyle="1" w:styleId="HeadingFake">
    <w:name w:val="Heading Fake"/>
    <w:basedOn w:val="Heading3"/>
    <w:qFormat/>
    <w:rsid w:val="005D0E7E"/>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5D0E7E"/>
    <w:pPr>
      <w:spacing w:line="480" w:lineRule="auto"/>
      <w:ind w:firstLine="720"/>
    </w:pPr>
    <w:rPr>
      <w:kern w:val="32"/>
    </w:rPr>
  </w:style>
  <w:style w:type="paragraph" w:customStyle="1" w:styleId="SchoolBlockQuote">
    <w:name w:val="School Block Quote"/>
    <w:basedOn w:val="SchoolPaper"/>
    <w:qFormat/>
    <w:rsid w:val="005D0E7E"/>
  </w:style>
  <w:style w:type="paragraph" w:customStyle="1" w:styleId="SchoolWorksCited">
    <w:name w:val="School Works Cited"/>
    <w:basedOn w:val="SchoolPaper"/>
    <w:qFormat/>
    <w:rsid w:val="005D0E7E"/>
  </w:style>
  <w:style w:type="paragraph" w:customStyle="1" w:styleId="BlockQuote">
    <w:name w:val="Block Quote"/>
    <w:basedOn w:val="Normal"/>
    <w:qFormat/>
    <w:rsid w:val="005D0E7E"/>
    <w:pPr>
      <w:ind w:left="720" w:right="720"/>
    </w:pPr>
    <w:rPr>
      <w:kern w:val="32"/>
    </w:rPr>
  </w:style>
  <w:style w:type="character" w:customStyle="1" w:styleId="menu">
    <w:name w:val="menu"/>
    <w:basedOn w:val="DefaultParagraphFont"/>
    <w:rsid w:val="005D0E7E"/>
  </w:style>
  <w:style w:type="paragraph" w:customStyle="1" w:styleId="PaperBody">
    <w:name w:val="Paper Body"/>
    <w:basedOn w:val="Normal"/>
    <w:qFormat/>
    <w:rsid w:val="005D0E7E"/>
    <w:pPr>
      <w:spacing w:line="480" w:lineRule="auto"/>
      <w:ind w:firstLine="720"/>
    </w:pPr>
    <w:rPr>
      <w:kern w:val="32"/>
    </w:rPr>
  </w:style>
  <w:style w:type="paragraph" w:customStyle="1" w:styleId="PaperCitation">
    <w:name w:val="Paper Citation"/>
    <w:basedOn w:val="Normal"/>
    <w:qFormat/>
    <w:rsid w:val="005D0E7E"/>
    <w:pPr>
      <w:spacing w:line="480" w:lineRule="auto"/>
      <w:ind w:left="720" w:hanging="720"/>
    </w:pPr>
    <w:rPr>
      <w:kern w:val="32"/>
    </w:rPr>
  </w:style>
  <w:style w:type="character" w:customStyle="1" w:styleId="HeadingsBaseChar">
    <w:name w:val="Headings Base Char"/>
    <w:basedOn w:val="DefaultParagraphFont"/>
    <w:link w:val="HeadingsBase"/>
    <w:rsid w:val="005D0E7E"/>
    <w:rPr>
      <w:rFonts w:ascii="Calibri" w:hAnsi="Calibri" w:cs="Calibri"/>
      <w:b/>
      <w:kern w:val="32"/>
      <w:sz w:val="32"/>
    </w:rPr>
  </w:style>
  <w:style w:type="character" w:customStyle="1" w:styleId="hatChar">
    <w:name w:val="hat Char"/>
    <w:basedOn w:val="DefaultParagraphFont"/>
    <w:link w:val="hat"/>
    <w:rsid w:val="005D0E7E"/>
    <w:rPr>
      <w:rFonts w:ascii="Calibri" w:eastAsia="Times New Roman" w:hAnsi="Calibri" w:cs="Arial"/>
      <w:b/>
      <w:bCs/>
      <w:sz w:val="32"/>
      <w:u w:val="single"/>
    </w:rPr>
  </w:style>
  <w:style w:type="character" w:customStyle="1" w:styleId="publisher">
    <w:name w:val="publisher"/>
    <w:basedOn w:val="DefaultParagraphFont"/>
    <w:rsid w:val="005D0E7E"/>
  </w:style>
  <w:style w:type="character" w:customStyle="1" w:styleId="pubyear">
    <w:name w:val="pubyear"/>
    <w:basedOn w:val="DefaultParagraphFont"/>
    <w:rsid w:val="005D0E7E"/>
  </w:style>
  <w:style w:type="character" w:customStyle="1" w:styleId="pubcity">
    <w:name w:val="pubcity"/>
    <w:basedOn w:val="DefaultParagraphFont"/>
    <w:rsid w:val="005D0E7E"/>
  </w:style>
  <w:style w:type="character" w:customStyle="1" w:styleId="bodycontentlink">
    <w:name w:val="bodycontentlink"/>
    <w:basedOn w:val="DefaultParagraphFont"/>
    <w:rsid w:val="005D0E7E"/>
  </w:style>
  <w:style w:type="paragraph" w:customStyle="1" w:styleId="B-TagCite">
    <w:name w:val="B-TagCite"/>
    <w:qFormat/>
    <w:rsid w:val="005D0E7E"/>
    <w:pPr>
      <w:keepNext/>
      <w:tabs>
        <w:tab w:val="num" w:pos="360"/>
      </w:tabs>
      <w:spacing w:after="0" w:line="240" w:lineRule="auto"/>
      <w:ind w:left="360" w:hanging="360"/>
      <w:outlineLvl w:val="0"/>
    </w:pPr>
    <w:rPr>
      <w:rFonts w:ascii="Garamond" w:eastAsia="MS Gothic" w:hAnsi="Garamond" w:cs="Times New Roman"/>
      <w:b/>
      <w:sz w:val="24"/>
      <w:szCs w:val="24"/>
      <w:lang w:eastAsia="zh-CN"/>
    </w:rPr>
  </w:style>
  <w:style w:type="paragraph" w:customStyle="1" w:styleId="C-Text">
    <w:name w:val="C-Text"/>
    <w:basedOn w:val="Normal"/>
    <w:qFormat/>
    <w:rsid w:val="005D0E7E"/>
    <w:pPr>
      <w:tabs>
        <w:tab w:val="num" w:pos="720"/>
      </w:tabs>
      <w:ind w:left="720" w:hanging="360"/>
    </w:pPr>
    <w:rPr>
      <w:rFonts w:ascii="Garamond" w:hAnsi="Garamond"/>
    </w:rPr>
  </w:style>
  <w:style w:type="character" w:customStyle="1" w:styleId="ecdate">
    <w:name w:val="ec_date"/>
    <w:basedOn w:val="DefaultParagraphFont"/>
    <w:rsid w:val="005D0E7E"/>
    <w:rPr>
      <w:rFonts w:ascii="Verdana" w:hAnsi="Verdana" w:hint="default"/>
      <w:sz w:val="20"/>
      <w:szCs w:val="20"/>
      <w:shd w:val="clear" w:color="auto" w:fill="FFFFFF"/>
    </w:rPr>
  </w:style>
  <w:style w:type="paragraph" w:customStyle="1" w:styleId="ecmsonormal">
    <w:name w:val="ec_msonormal"/>
    <w:basedOn w:val="Normal"/>
    <w:qFormat/>
    <w:rsid w:val="005D0E7E"/>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5D0E7E"/>
  </w:style>
  <w:style w:type="character" w:customStyle="1" w:styleId="hittermhilite">
    <w:name w:val="hittermhilite"/>
    <w:basedOn w:val="DefaultParagraphFont"/>
    <w:rsid w:val="005D0E7E"/>
  </w:style>
  <w:style w:type="character" w:customStyle="1" w:styleId="BoldUnderlineChar3">
    <w:name w:val="Bold + Underline Char"/>
    <w:basedOn w:val="DefaultParagraphFont"/>
    <w:rsid w:val="005D0E7E"/>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5D0E7E"/>
    <w:pPr>
      <w:autoSpaceDE w:val="0"/>
      <w:autoSpaceDN w:val="0"/>
      <w:adjustRightInd w:val="0"/>
      <w:ind w:left="432" w:right="432"/>
      <w:jc w:val="both"/>
    </w:pPr>
    <w:rPr>
      <w:u w:val="thick"/>
    </w:rPr>
  </w:style>
  <w:style w:type="character" w:customStyle="1" w:styleId="CharacterStyle7">
    <w:name w:val="Character Style 7"/>
    <w:rsid w:val="005D0E7E"/>
    <w:rPr>
      <w:rFonts w:ascii="Arial Narrow" w:hAnsi="Arial Narrow" w:cs="Arial Narrow"/>
      <w:sz w:val="20"/>
      <w:szCs w:val="20"/>
      <w:u w:val="single"/>
    </w:rPr>
  </w:style>
  <w:style w:type="character" w:customStyle="1" w:styleId="StyleStyle4Char">
    <w:name w:val="Style Style4 + Char"/>
    <w:basedOn w:val="DefaultParagraphFont"/>
    <w:rsid w:val="005D0E7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D0E7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D0E7E"/>
    <w:rPr>
      <w:rFonts w:ascii="Verdana" w:hAnsi="Verdana"/>
      <w:sz w:val="21"/>
      <w:szCs w:val="21"/>
      <w:u w:val="thick"/>
    </w:rPr>
  </w:style>
  <w:style w:type="character" w:customStyle="1" w:styleId="UnderlinedEvidenceCharChar">
    <w:name w:val="Underlined Evidence Char Char"/>
    <w:basedOn w:val="DefaultParagraphFont"/>
    <w:rsid w:val="005D0E7E"/>
    <w:rPr>
      <w:rFonts w:ascii="Verdana" w:hAnsi="Verdana"/>
      <w:sz w:val="21"/>
      <w:szCs w:val="21"/>
      <w:u w:val="thick"/>
      <w:lang w:val="en-US" w:eastAsia="en-US" w:bidi="ar-SA"/>
    </w:rPr>
  </w:style>
  <w:style w:type="paragraph" w:customStyle="1" w:styleId="CiteReal">
    <w:name w:val="Cite Real"/>
    <w:basedOn w:val="Normal"/>
    <w:next w:val="Normal"/>
    <w:qFormat/>
    <w:rsid w:val="005D0E7E"/>
    <w:rPr>
      <w:rFonts w:eastAsia="MS Mincho"/>
      <w:b/>
      <w:u w:val="single"/>
    </w:rPr>
  </w:style>
  <w:style w:type="character" w:customStyle="1" w:styleId="StyleUnderlineBold0">
    <w:name w:val="Style Underline + Bold"/>
    <w:rsid w:val="005D0E7E"/>
    <w:rPr>
      <w:b/>
      <w:bCs/>
      <w:u w:val="single"/>
    </w:rPr>
  </w:style>
  <w:style w:type="character" w:customStyle="1" w:styleId="Underline-Highlighted">
    <w:name w:val="Underline-Highlighted"/>
    <w:uiPriority w:val="1"/>
    <w:qFormat/>
    <w:rsid w:val="005D0E7E"/>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5D0E7E"/>
    <w:rPr>
      <w:rFonts w:ascii="Garamond" w:hAnsi="Garamond"/>
      <w:color w:val="auto"/>
      <w:sz w:val="24"/>
      <w:u w:val="single"/>
    </w:rPr>
  </w:style>
  <w:style w:type="character" w:customStyle="1" w:styleId="fn">
    <w:name w:val="fn"/>
    <w:basedOn w:val="DefaultParagraphFont"/>
    <w:rsid w:val="005D0E7E"/>
  </w:style>
  <w:style w:type="character" w:customStyle="1" w:styleId="newsmain">
    <w:name w:val="news_main"/>
    <w:basedOn w:val="DefaultParagraphFont"/>
    <w:rsid w:val="005D0E7E"/>
  </w:style>
  <w:style w:type="character" w:customStyle="1" w:styleId="pnumber">
    <w:name w:val="pnumber"/>
    <w:rsid w:val="005D0E7E"/>
  </w:style>
  <w:style w:type="character" w:customStyle="1" w:styleId="ital">
    <w:name w:val="ital"/>
    <w:rsid w:val="005D0E7E"/>
  </w:style>
  <w:style w:type="character" w:customStyle="1" w:styleId="orgdiv">
    <w:name w:val="orgdiv"/>
    <w:rsid w:val="005D0E7E"/>
  </w:style>
  <w:style w:type="character" w:customStyle="1" w:styleId="orgname">
    <w:name w:val="orgname"/>
    <w:rsid w:val="005D0E7E"/>
  </w:style>
  <w:style w:type="character" w:customStyle="1" w:styleId="city">
    <w:name w:val="city"/>
    <w:rsid w:val="005D0E7E"/>
  </w:style>
  <w:style w:type="character" w:customStyle="1" w:styleId="state">
    <w:name w:val="state"/>
    <w:rsid w:val="005D0E7E"/>
  </w:style>
  <w:style w:type="character" w:customStyle="1" w:styleId="country">
    <w:name w:val="country"/>
    <w:rsid w:val="005D0E7E"/>
  </w:style>
  <w:style w:type="character" w:customStyle="1" w:styleId="6pointChar">
    <w:name w:val="6 point Char"/>
    <w:rsid w:val="005D0E7E"/>
    <w:rPr>
      <w:rFonts w:cs="Times New Roman"/>
      <w:sz w:val="12"/>
      <w:lang w:val="en-US" w:eastAsia="en-US"/>
    </w:rPr>
  </w:style>
  <w:style w:type="character" w:customStyle="1" w:styleId="citechar1">
    <w:name w:val="citechar"/>
    <w:basedOn w:val="DefaultParagraphFont"/>
    <w:rsid w:val="005D0E7E"/>
  </w:style>
  <w:style w:type="character" w:customStyle="1" w:styleId="underlinechar5">
    <w:name w:val="underlinechar"/>
    <w:basedOn w:val="DefaultParagraphFont"/>
    <w:rsid w:val="005D0E7E"/>
  </w:style>
  <w:style w:type="character" w:customStyle="1" w:styleId="CardUnderlineChar">
    <w:name w:val="Card Underline Char"/>
    <w:link w:val="CardUnderline"/>
    <w:rsid w:val="005D0E7E"/>
    <w:rPr>
      <w:szCs w:val="24"/>
      <w:u w:val="single"/>
    </w:rPr>
  </w:style>
  <w:style w:type="character" w:customStyle="1" w:styleId="tagciteChar3">
    <w:name w:val="tag/cite Char"/>
    <w:basedOn w:val="DefaultParagraphFont"/>
    <w:rsid w:val="005D0E7E"/>
    <w:rPr>
      <w:b/>
      <w:sz w:val="24"/>
      <w:lang w:val="en-US" w:eastAsia="en-US" w:bidi="ar-SA"/>
    </w:rPr>
  </w:style>
  <w:style w:type="paragraph" w:customStyle="1" w:styleId="TxBr41p1">
    <w:name w:val="TxBr_41p1"/>
    <w:basedOn w:val="Normal"/>
    <w:qFormat/>
    <w:rsid w:val="005D0E7E"/>
    <w:pPr>
      <w:tabs>
        <w:tab w:val="left" w:pos="204"/>
      </w:tabs>
      <w:autoSpaceDE w:val="0"/>
      <w:autoSpaceDN w:val="0"/>
      <w:adjustRightInd w:val="0"/>
      <w:spacing w:line="238" w:lineRule="atLeast"/>
      <w:jc w:val="both"/>
    </w:pPr>
    <w:rPr>
      <w:rFonts w:eastAsia="Times New Roman"/>
    </w:rPr>
  </w:style>
  <w:style w:type="paragraph" w:customStyle="1" w:styleId="Cite8">
    <w:name w:val="Cite8"/>
    <w:basedOn w:val="Normal"/>
    <w:autoRedefine/>
    <w:qFormat/>
    <w:rsid w:val="005D0E7E"/>
    <w:rPr>
      <w:rFonts w:ascii="Arial Narrow" w:eastAsia="Calibri" w:hAnsi="Arial Narrow"/>
    </w:rPr>
  </w:style>
  <w:style w:type="paragraph" w:customStyle="1" w:styleId="8font">
    <w:name w:val="8font"/>
    <w:basedOn w:val="Normal"/>
    <w:next w:val="Normal"/>
    <w:autoRedefine/>
    <w:qFormat/>
    <w:rsid w:val="005D0E7E"/>
    <w:rPr>
      <w:rFonts w:eastAsia="Cambria"/>
      <w:szCs w:val="16"/>
    </w:rPr>
  </w:style>
  <w:style w:type="numbering" w:customStyle="1" w:styleId="NoList4">
    <w:name w:val="No List4"/>
    <w:next w:val="NoList"/>
    <w:uiPriority w:val="99"/>
    <w:semiHidden/>
    <w:unhideWhenUsed/>
    <w:rsid w:val="005D0E7E"/>
  </w:style>
  <w:style w:type="numbering" w:customStyle="1" w:styleId="NoList5">
    <w:name w:val="No List5"/>
    <w:next w:val="NoList"/>
    <w:semiHidden/>
    <w:unhideWhenUsed/>
    <w:rsid w:val="005D0E7E"/>
  </w:style>
  <w:style w:type="numbering" w:customStyle="1" w:styleId="NoList12">
    <w:name w:val="No List12"/>
    <w:next w:val="NoList"/>
    <w:uiPriority w:val="99"/>
    <w:semiHidden/>
    <w:unhideWhenUsed/>
    <w:rsid w:val="005D0E7E"/>
  </w:style>
  <w:style w:type="numbering" w:customStyle="1" w:styleId="NoList21">
    <w:name w:val="No List21"/>
    <w:next w:val="NoList"/>
    <w:uiPriority w:val="99"/>
    <w:semiHidden/>
    <w:unhideWhenUsed/>
    <w:rsid w:val="005D0E7E"/>
  </w:style>
  <w:style w:type="numbering" w:customStyle="1" w:styleId="NoList31">
    <w:name w:val="No List31"/>
    <w:next w:val="NoList"/>
    <w:uiPriority w:val="99"/>
    <w:semiHidden/>
    <w:unhideWhenUsed/>
    <w:rsid w:val="005D0E7E"/>
  </w:style>
  <w:style w:type="numbering" w:customStyle="1" w:styleId="NoList41">
    <w:name w:val="No List41"/>
    <w:next w:val="NoList"/>
    <w:uiPriority w:val="99"/>
    <w:semiHidden/>
    <w:unhideWhenUsed/>
    <w:rsid w:val="005D0E7E"/>
  </w:style>
  <w:style w:type="numbering" w:customStyle="1" w:styleId="NoList6">
    <w:name w:val="No List6"/>
    <w:next w:val="NoList"/>
    <w:uiPriority w:val="99"/>
    <w:semiHidden/>
    <w:unhideWhenUsed/>
    <w:rsid w:val="005D0E7E"/>
  </w:style>
  <w:style w:type="numbering" w:customStyle="1" w:styleId="NoList13">
    <w:name w:val="No List13"/>
    <w:next w:val="NoList"/>
    <w:uiPriority w:val="99"/>
    <w:semiHidden/>
    <w:unhideWhenUsed/>
    <w:rsid w:val="005D0E7E"/>
  </w:style>
  <w:style w:type="numbering" w:customStyle="1" w:styleId="NoList22">
    <w:name w:val="No List22"/>
    <w:next w:val="NoList"/>
    <w:uiPriority w:val="99"/>
    <w:semiHidden/>
    <w:unhideWhenUsed/>
    <w:rsid w:val="005D0E7E"/>
  </w:style>
  <w:style w:type="numbering" w:customStyle="1" w:styleId="NoList32">
    <w:name w:val="No List32"/>
    <w:next w:val="NoList"/>
    <w:uiPriority w:val="99"/>
    <w:semiHidden/>
    <w:unhideWhenUsed/>
    <w:rsid w:val="005D0E7E"/>
  </w:style>
  <w:style w:type="numbering" w:customStyle="1" w:styleId="NoList42">
    <w:name w:val="No List42"/>
    <w:next w:val="NoList"/>
    <w:uiPriority w:val="99"/>
    <w:semiHidden/>
    <w:unhideWhenUsed/>
    <w:rsid w:val="005D0E7E"/>
  </w:style>
  <w:style w:type="numbering" w:customStyle="1" w:styleId="NoList7">
    <w:name w:val="No List7"/>
    <w:next w:val="NoList"/>
    <w:semiHidden/>
    <w:unhideWhenUsed/>
    <w:rsid w:val="005D0E7E"/>
  </w:style>
  <w:style w:type="numbering" w:customStyle="1" w:styleId="NoList14">
    <w:name w:val="No List14"/>
    <w:next w:val="NoList"/>
    <w:uiPriority w:val="99"/>
    <w:semiHidden/>
    <w:unhideWhenUsed/>
    <w:rsid w:val="005D0E7E"/>
  </w:style>
  <w:style w:type="numbering" w:customStyle="1" w:styleId="NoList23">
    <w:name w:val="No List23"/>
    <w:next w:val="NoList"/>
    <w:uiPriority w:val="99"/>
    <w:semiHidden/>
    <w:unhideWhenUsed/>
    <w:rsid w:val="005D0E7E"/>
  </w:style>
  <w:style w:type="numbering" w:customStyle="1" w:styleId="NoList33">
    <w:name w:val="No List33"/>
    <w:next w:val="NoList"/>
    <w:uiPriority w:val="99"/>
    <w:semiHidden/>
    <w:unhideWhenUsed/>
    <w:rsid w:val="005D0E7E"/>
  </w:style>
  <w:style w:type="numbering" w:customStyle="1" w:styleId="NoList43">
    <w:name w:val="No List43"/>
    <w:next w:val="NoList"/>
    <w:uiPriority w:val="99"/>
    <w:semiHidden/>
    <w:unhideWhenUsed/>
    <w:rsid w:val="005D0E7E"/>
  </w:style>
  <w:style w:type="numbering" w:customStyle="1" w:styleId="NoList8">
    <w:name w:val="No List8"/>
    <w:next w:val="NoList"/>
    <w:uiPriority w:val="99"/>
    <w:semiHidden/>
    <w:unhideWhenUsed/>
    <w:rsid w:val="005D0E7E"/>
  </w:style>
  <w:style w:type="character" w:customStyle="1" w:styleId="submission">
    <w:name w:val="submission"/>
    <w:basedOn w:val="DefaultParagraphFont"/>
    <w:rsid w:val="005D0E7E"/>
  </w:style>
  <w:style w:type="character" w:customStyle="1" w:styleId="ata11y">
    <w:name w:val="at_a11y"/>
    <w:basedOn w:val="DefaultParagraphFont"/>
    <w:rsid w:val="005D0E7E"/>
  </w:style>
  <w:style w:type="character" w:customStyle="1" w:styleId="z-TopofFormChar1">
    <w:name w:val="z-Top of Form Char1"/>
    <w:basedOn w:val="DefaultParagraphFont"/>
    <w:uiPriority w:val="99"/>
    <w:rsid w:val="005D0E7E"/>
    <w:rPr>
      <w:rFonts w:ascii="Arial" w:hAnsi="Arial" w:cs="Arial"/>
      <w:vanish/>
      <w:sz w:val="16"/>
      <w:szCs w:val="16"/>
    </w:rPr>
  </w:style>
  <w:style w:type="character" w:customStyle="1" w:styleId="by-author">
    <w:name w:val="by-author"/>
    <w:basedOn w:val="DefaultParagraphFont"/>
    <w:rsid w:val="005D0E7E"/>
  </w:style>
  <w:style w:type="character" w:customStyle="1" w:styleId="news-source">
    <w:name w:val="news-source"/>
    <w:basedOn w:val="DefaultParagraphFont"/>
    <w:rsid w:val="005D0E7E"/>
  </w:style>
  <w:style w:type="character" w:customStyle="1" w:styleId="hpn">
    <w:name w:val="hpn"/>
    <w:basedOn w:val="DefaultParagraphFont"/>
    <w:rsid w:val="005D0E7E"/>
  </w:style>
  <w:style w:type="paragraph" w:customStyle="1" w:styleId="style10">
    <w:name w:val="style1"/>
    <w:basedOn w:val="Normal"/>
    <w:rsid w:val="005D0E7E"/>
    <w:pPr>
      <w:spacing w:before="100" w:beforeAutospacing="1" w:after="100" w:afterAutospacing="1"/>
    </w:pPr>
    <w:rPr>
      <w:rFonts w:ascii="Times" w:hAnsi="Times"/>
      <w:sz w:val="20"/>
      <w:szCs w:val="20"/>
    </w:rPr>
  </w:style>
  <w:style w:type="character" w:customStyle="1" w:styleId="style81">
    <w:name w:val="style81"/>
    <w:basedOn w:val="DefaultParagraphFont"/>
    <w:rsid w:val="005D0E7E"/>
  </w:style>
  <w:style w:type="paragraph" w:customStyle="1" w:styleId="style30">
    <w:name w:val="style3"/>
    <w:basedOn w:val="Normal"/>
    <w:rsid w:val="005D0E7E"/>
    <w:pPr>
      <w:spacing w:before="100" w:beforeAutospacing="1" w:after="100" w:afterAutospacing="1"/>
    </w:pPr>
    <w:rPr>
      <w:rFonts w:ascii="Times" w:hAnsi="Times"/>
      <w:sz w:val="20"/>
      <w:szCs w:val="20"/>
    </w:rPr>
  </w:style>
  <w:style w:type="paragraph" w:customStyle="1" w:styleId="medium-bold">
    <w:name w:val="medium-bold"/>
    <w:basedOn w:val="Normal"/>
    <w:rsid w:val="005D0E7E"/>
    <w:pPr>
      <w:spacing w:before="100" w:beforeAutospacing="1" w:after="100" w:afterAutospacing="1"/>
    </w:pPr>
    <w:rPr>
      <w:rFonts w:ascii="Times" w:hAnsi="Times"/>
      <w:sz w:val="20"/>
      <w:szCs w:val="20"/>
    </w:rPr>
  </w:style>
  <w:style w:type="character" w:customStyle="1" w:styleId="medium-bold1">
    <w:name w:val="medium-bold1"/>
    <w:basedOn w:val="DefaultParagraphFont"/>
    <w:rsid w:val="005D0E7E"/>
  </w:style>
  <w:style w:type="character" w:customStyle="1" w:styleId="datestamp">
    <w:name w:val="datestamp"/>
    <w:basedOn w:val="DefaultParagraphFont"/>
    <w:rsid w:val="005D0E7E"/>
  </w:style>
  <w:style w:type="character" w:customStyle="1" w:styleId="commentscontainer">
    <w:name w:val="comments_container"/>
    <w:basedOn w:val="DefaultParagraphFont"/>
    <w:rsid w:val="005D0E7E"/>
  </w:style>
  <w:style w:type="character" w:customStyle="1" w:styleId="postdate">
    <w:name w:val="post_date"/>
    <w:basedOn w:val="DefaultParagraphFont"/>
    <w:rsid w:val="005D0E7E"/>
  </w:style>
  <w:style w:type="paragraph" w:customStyle="1" w:styleId="topmeta">
    <w:name w:val="topmeta"/>
    <w:basedOn w:val="Normal"/>
    <w:rsid w:val="005D0E7E"/>
    <w:pPr>
      <w:spacing w:before="100" w:beforeAutospacing="1" w:after="100" w:afterAutospacing="1"/>
    </w:pPr>
    <w:rPr>
      <w:rFonts w:ascii="Times" w:hAnsi="Times"/>
      <w:sz w:val="20"/>
      <w:szCs w:val="20"/>
    </w:rPr>
  </w:style>
  <w:style w:type="character" w:customStyle="1" w:styleId="posted">
    <w:name w:val="posted"/>
    <w:basedOn w:val="DefaultParagraphFont"/>
    <w:rsid w:val="005D0E7E"/>
  </w:style>
  <w:style w:type="character" w:customStyle="1" w:styleId="focusparagraph">
    <w:name w:val="focusparagraph"/>
    <w:basedOn w:val="DefaultParagraphFont"/>
    <w:rsid w:val="005D0E7E"/>
  </w:style>
  <w:style w:type="character" w:customStyle="1" w:styleId="articledateline">
    <w:name w:val="articledateline"/>
    <w:basedOn w:val="DefaultParagraphFont"/>
    <w:rsid w:val="005D0E7E"/>
  </w:style>
  <w:style w:type="paragraph" w:customStyle="1" w:styleId="metadata">
    <w:name w:val="metadata"/>
    <w:basedOn w:val="Normal"/>
    <w:rsid w:val="005D0E7E"/>
    <w:pPr>
      <w:spacing w:before="100" w:beforeAutospacing="1" w:after="100" w:afterAutospacing="1"/>
    </w:pPr>
    <w:rPr>
      <w:rFonts w:ascii="Times" w:hAnsi="Times"/>
      <w:sz w:val="20"/>
      <w:szCs w:val="20"/>
    </w:rPr>
  </w:style>
  <w:style w:type="character" w:customStyle="1" w:styleId="article-type">
    <w:name w:val="article-type"/>
    <w:basedOn w:val="DefaultParagraphFont"/>
    <w:rsid w:val="005D0E7E"/>
  </w:style>
  <w:style w:type="character" w:customStyle="1" w:styleId="divider">
    <w:name w:val="divider"/>
    <w:basedOn w:val="DefaultParagraphFont"/>
    <w:rsid w:val="005D0E7E"/>
  </w:style>
  <w:style w:type="character" w:customStyle="1" w:styleId="ellipsistext">
    <w:name w:val="ellipsis_text"/>
    <w:basedOn w:val="DefaultParagraphFont"/>
    <w:rsid w:val="005D0E7E"/>
  </w:style>
  <w:style w:type="character" w:customStyle="1" w:styleId="threedotsellipsis">
    <w:name w:val="threedots_ellipsis"/>
    <w:basedOn w:val="DefaultParagraphFont"/>
    <w:rsid w:val="005D0E7E"/>
  </w:style>
  <w:style w:type="character" w:customStyle="1" w:styleId="referencediv">
    <w:name w:val="referencediv"/>
    <w:basedOn w:val="DefaultParagraphFont"/>
    <w:rsid w:val="005D0E7E"/>
  </w:style>
  <w:style w:type="character" w:customStyle="1" w:styleId="description">
    <w:name w:val="description"/>
    <w:basedOn w:val="DefaultParagraphFont"/>
    <w:rsid w:val="005D0E7E"/>
  </w:style>
  <w:style w:type="character" w:customStyle="1" w:styleId="pb-byline">
    <w:name w:val="pb-byline"/>
    <w:basedOn w:val="DefaultParagraphFont"/>
    <w:rsid w:val="005D0E7E"/>
  </w:style>
  <w:style w:type="character" w:customStyle="1" w:styleId="pb-timestamp">
    <w:name w:val="pb-timestamp"/>
    <w:basedOn w:val="DefaultParagraphFont"/>
    <w:rsid w:val="005D0E7E"/>
  </w:style>
  <w:style w:type="character" w:customStyle="1" w:styleId="a-size-extra-large">
    <w:name w:val="a-size-extra-large"/>
    <w:basedOn w:val="DefaultParagraphFont"/>
    <w:rsid w:val="005D0E7E"/>
  </w:style>
  <w:style w:type="paragraph" w:customStyle="1" w:styleId="Pa0">
    <w:name w:val="Pa0"/>
    <w:basedOn w:val="Normal"/>
    <w:next w:val="Normal"/>
    <w:uiPriority w:val="99"/>
    <w:rsid w:val="005D0E7E"/>
    <w:pPr>
      <w:widowControl w:val="0"/>
      <w:autoSpaceDE w:val="0"/>
      <w:autoSpaceDN w:val="0"/>
      <w:adjustRightInd w:val="0"/>
      <w:spacing w:line="201" w:lineRule="atLeast"/>
    </w:pPr>
  </w:style>
  <w:style w:type="character" w:customStyle="1" w:styleId="A2">
    <w:name w:val="A2"/>
    <w:uiPriority w:val="99"/>
    <w:rsid w:val="005D0E7E"/>
    <w:rPr>
      <w:color w:val="000000"/>
      <w:sz w:val="11"/>
      <w:szCs w:val="11"/>
    </w:rPr>
  </w:style>
  <w:style w:type="paragraph" w:customStyle="1" w:styleId="Pa3">
    <w:name w:val="Pa3"/>
    <w:basedOn w:val="Default"/>
    <w:next w:val="Default"/>
    <w:uiPriority w:val="99"/>
    <w:qFormat/>
    <w:rsid w:val="005D0E7E"/>
    <w:pPr>
      <w:widowControl w:val="0"/>
      <w:spacing w:after="0" w:line="181" w:lineRule="atLeast"/>
    </w:pPr>
    <w:rPr>
      <w:rFonts w:ascii="Times New Roman" w:eastAsiaTheme="minorEastAsia" w:hAnsi="Times New Roman" w:cs="Times New Roman"/>
    </w:rPr>
  </w:style>
  <w:style w:type="character" w:customStyle="1" w:styleId="wl12">
    <w:name w:val="wl12"/>
    <w:basedOn w:val="DefaultParagraphFont"/>
    <w:rsid w:val="005D0E7E"/>
  </w:style>
  <w:style w:type="character" w:customStyle="1" w:styleId="ico-day-143">
    <w:name w:val="ico-day-143"/>
    <w:basedOn w:val="DefaultParagraphFont"/>
    <w:rsid w:val="005D0E7E"/>
  </w:style>
  <w:style w:type="character" w:customStyle="1" w:styleId="dot">
    <w:name w:val="dot"/>
    <w:basedOn w:val="DefaultParagraphFont"/>
    <w:rsid w:val="005D0E7E"/>
  </w:style>
  <w:style w:type="paragraph" w:customStyle="1" w:styleId="blu10">
    <w:name w:val="blu10"/>
    <w:basedOn w:val="Normal"/>
    <w:rsid w:val="005D0E7E"/>
    <w:pPr>
      <w:spacing w:before="100" w:beforeAutospacing="1" w:after="100" w:afterAutospacing="1"/>
    </w:pPr>
    <w:rPr>
      <w:rFonts w:ascii="Times" w:hAnsi="Times"/>
      <w:sz w:val="20"/>
      <w:szCs w:val="20"/>
    </w:rPr>
  </w:style>
  <w:style w:type="paragraph" w:customStyle="1" w:styleId="bk18clbi">
    <w:name w:val="bk18_clbi"/>
    <w:basedOn w:val="Normal"/>
    <w:rsid w:val="005D0E7E"/>
    <w:pPr>
      <w:spacing w:before="100" w:beforeAutospacing="1" w:after="100" w:afterAutospacing="1"/>
    </w:pPr>
    <w:rPr>
      <w:rFonts w:ascii="Times" w:hAnsi="Times"/>
      <w:sz w:val="20"/>
      <w:szCs w:val="20"/>
    </w:rPr>
  </w:style>
  <w:style w:type="paragraph" w:customStyle="1" w:styleId="digi">
    <w:name w:val="digi"/>
    <w:basedOn w:val="Normal"/>
    <w:rsid w:val="005D0E7E"/>
    <w:pPr>
      <w:spacing w:before="100" w:beforeAutospacing="1" w:after="100" w:afterAutospacing="1"/>
    </w:pPr>
    <w:rPr>
      <w:rFonts w:ascii="Times" w:hAnsi="Times"/>
      <w:sz w:val="20"/>
      <w:szCs w:val="20"/>
    </w:rPr>
  </w:style>
  <w:style w:type="character" w:customStyle="1" w:styleId="iosicn">
    <w:name w:val="ios_icn"/>
    <w:basedOn w:val="DefaultParagraphFont"/>
    <w:rsid w:val="005D0E7E"/>
  </w:style>
  <w:style w:type="character" w:customStyle="1" w:styleId="androidicn">
    <w:name w:val="android_icn"/>
    <w:basedOn w:val="DefaultParagraphFont"/>
    <w:rsid w:val="005D0E7E"/>
  </w:style>
  <w:style w:type="character" w:customStyle="1" w:styleId="windowsicn">
    <w:name w:val="windows_icn"/>
    <w:basedOn w:val="DefaultParagraphFont"/>
    <w:rsid w:val="005D0E7E"/>
  </w:style>
  <w:style w:type="character" w:customStyle="1" w:styleId="fl">
    <w:name w:val="fl"/>
    <w:basedOn w:val="DefaultParagraphFont"/>
    <w:rsid w:val="005D0E7E"/>
  </w:style>
  <w:style w:type="paragraph" w:customStyle="1" w:styleId="pt5">
    <w:name w:val="pt5"/>
    <w:basedOn w:val="Normal"/>
    <w:rsid w:val="005D0E7E"/>
    <w:pPr>
      <w:spacing w:before="100" w:beforeAutospacing="1" w:after="100" w:afterAutospacing="1"/>
    </w:pPr>
    <w:rPr>
      <w:rFonts w:ascii="Times" w:hAnsi="Times"/>
      <w:sz w:val="20"/>
      <w:szCs w:val="20"/>
    </w:rPr>
  </w:style>
  <w:style w:type="character" w:customStyle="1" w:styleId="by">
    <w:name w:val="by"/>
    <w:basedOn w:val="DefaultParagraphFont"/>
    <w:rsid w:val="005D0E7E"/>
  </w:style>
  <w:style w:type="character" w:customStyle="1" w:styleId="tltweet">
    <w:name w:val="tltweet"/>
    <w:basedOn w:val="DefaultParagraphFont"/>
    <w:rsid w:val="005D0E7E"/>
  </w:style>
  <w:style w:type="character" w:customStyle="1" w:styleId="tlfb">
    <w:name w:val="tlfb"/>
    <w:basedOn w:val="DefaultParagraphFont"/>
    <w:rsid w:val="005D0E7E"/>
  </w:style>
  <w:style w:type="character" w:customStyle="1" w:styleId="tlgp">
    <w:name w:val="tlgp"/>
    <w:basedOn w:val="DefaultParagraphFont"/>
    <w:rsid w:val="005D0E7E"/>
  </w:style>
  <w:style w:type="paragraph" w:customStyle="1" w:styleId="wp-caption-text">
    <w:name w:val="wp-caption-text"/>
    <w:basedOn w:val="Normal"/>
    <w:qFormat/>
    <w:rsid w:val="005D0E7E"/>
    <w:pPr>
      <w:spacing w:before="100" w:beforeAutospacing="1" w:after="100" w:afterAutospacing="1"/>
    </w:pPr>
    <w:rPr>
      <w:rFonts w:ascii="Times" w:hAnsi="Times"/>
      <w:sz w:val="20"/>
      <w:szCs w:val="20"/>
    </w:rPr>
  </w:style>
  <w:style w:type="paragraph" w:customStyle="1" w:styleId="pt10">
    <w:name w:val="pt10"/>
    <w:basedOn w:val="Normal"/>
    <w:rsid w:val="005D0E7E"/>
    <w:pPr>
      <w:spacing w:before="100" w:beforeAutospacing="1" w:after="100" w:afterAutospacing="1"/>
    </w:pPr>
    <w:rPr>
      <w:rFonts w:ascii="Times" w:hAnsi="Times"/>
      <w:sz w:val="20"/>
      <w:szCs w:val="20"/>
    </w:rPr>
  </w:style>
  <w:style w:type="character" w:customStyle="1" w:styleId="ob-unit">
    <w:name w:val="ob-unit"/>
    <w:basedOn w:val="DefaultParagraphFont"/>
    <w:rsid w:val="005D0E7E"/>
  </w:style>
  <w:style w:type="character" w:customStyle="1" w:styleId="oblogo">
    <w:name w:val="ob_logo"/>
    <w:basedOn w:val="DefaultParagraphFont"/>
    <w:rsid w:val="005D0E7E"/>
  </w:style>
  <w:style w:type="paragraph" w:customStyle="1" w:styleId="pictitle">
    <w:name w:val="pictitle"/>
    <w:basedOn w:val="Normal"/>
    <w:rsid w:val="005D0E7E"/>
    <w:pPr>
      <w:spacing w:before="100" w:beforeAutospacing="1" w:after="100" w:afterAutospacing="1"/>
    </w:pPr>
    <w:rPr>
      <w:rFonts w:ascii="Times" w:hAnsi="Times"/>
      <w:sz w:val="20"/>
      <w:szCs w:val="20"/>
    </w:rPr>
  </w:style>
  <w:style w:type="character" w:customStyle="1" w:styleId="satire">
    <w:name w:val="satire"/>
    <w:basedOn w:val="DefaultParagraphFont"/>
    <w:rsid w:val="005D0E7E"/>
  </w:style>
  <w:style w:type="character" w:customStyle="1" w:styleId="cnuserinfo">
    <w:name w:val="cnuserinfo"/>
    <w:basedOn w:val="DefaultParagraphFont"/>
    <w:rsid w:val="005D0E7E"/>
  </w:style>
  <w:style w:type="character" w:customStyle="1" w:styleId="cnitemdate">
    <w:name w:val="cnitemdate"/>
    <w:basedOn w:val="DefaultParagraphFont"/>
    <w:rsid w:val="005D0E7E"/>
  </w:style>
  <w:style w:type="character" w:customStyle="1" w:styleId="siteicn">
    <w:name w:val="site_icn"/>
    <w:basedOn w:val="DefaultParagraphFont"/>
    <w:rsid w:val="005D0E7E"/>
  </w:style>
  <w:style w:type="character" w:customStyle="1" w:styleId="updated">
    <w:name w:val="updated"/>
    <w:basedOn w:val="DefaultParagraphFont"/>
    <w:rsid w:val="005D0E7E"/>
  </w:style>
  <w:style w:type="character" w:customStyle="1" w:styleId="DateChar1">
    <w:name w:val="Date Char1"/>
    <w:basedOn w:val="DefaultParagraphFont"/>
    <w:uiPriority w:val="99"/>
    <w:semiHidden/>
    <w:rsid w:val="005D0E7E"/>
    <w:rPr>
      <w:rFonts w:ascii="Arial" w:hAnsi="Arial" w:cs="Arial"/>
      <w:sz w:val="16"/>
    </w:rPr>
  </w:style>
  <w:style w:type="character" w:customStyle="1" w:styleId="views">
    <w:name w:val="views"/>
    <w:basedOn w:val="DefaultParagraphFont"/>
    <w:rsid w:val="005D0E7E"/>
  </w:style>
  <w:style w:type="character" w:customStyle="1" w:styleId="optionfollow">
    <w:name w:val="option_follow"/>
    <w:basedOn w:val="DefaultParagraphFont"/>
    <w:rsid w:val="005D0E7E"/>
  </w:style>
  <w:style w:type="paragraph" w:customStyle="1" w:styleId="byline-date">
    <w:name w:val="byline-date"/>
    <w:basedOn w:val="Normal"/>
    <w:rsid w:val="005D0E7E"/>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5D0E7E"/>
  </w:style>
  <w:style w:type="paragraph" w:customStyle="1" w:styleId="volissue">
    <w:name w:val="volissue"/>
    <w:basedOn w:val="Normal"/>
    <w:rsid w:val="005D0E7E"/>
    <w:pPr>
      <w:spacing w:before="100" w:beforeAutospacing="1" w:after="100" w:afterAutospacing="1"/>
    </w:pPr>
    <w:rPr>
      <w:rFonts w:ascii="Times" w:hAnsi="Times"/>
      <w:sz w:val="20"/>
      <w:szCs w:val="20"/>
    </w:rPr>
  </w:style>
  <w:style w:type="character" w:customStyle="1" w:styleId="collapsetext">
    <w:name w:val="collapsetext"/>
    <w:basedOn w:val="DefaultParagraphFont"/>
    <w:rsid w:val="005D0E7E"/>
  </w:style>
  <w:style w:type="character" w:customStyle="1" w:styleId="showinfo">
    <w:name w:val="showinfo"/>
    <w:basedOn w:val="DefaultParagraphFont"/>
    <w:rsid w:val="005D0E7E"/>
  </w:style>
  <w:style w:type="character" w:customStyle="1" w:styleId="nlmstring-name">
    <w:name w:val="nlm_string-name"/>
    <w:basedOn w:val="DefaultParagraphFont"/>
    <w:rsid w:val="005D0E7E"/>
  </w:style>
  <w:style w:type="paragraph" w:customStyle="1" w:styleId="fulltext">
    <w:name w:val="fulltext"/>
    <w:basedOn w:val="Normal"/>
    <w:rsid w:val="005D0E7E"/>
    <w:pPr>
      <w:spacing w:before="100" w:beforeAutospacing="1" w:after="100" w:afterAutospacing="1"/>
    </w:pPr>
    <w:rPr>
      <w:rFonts w:ascii="Times" w:hAnsi="Times"/>
      <w:sz w:val="20"/>
      <w:szCs w:val="20"/>
    </w:rPr>
  </w:style>
  <w:style w:type="character" w:customStyle="1" w:styleId="gsct1">
    <w:name w:val="gs_ct1"/>
    <w:basedOn w:val="DefaultParagraphFont"/>
    <w:rsid w:val="005D0E7E"/>
  </w:style>
  <w:style w:type="character" w:customStyle="1" w:styleId="meta-prep">
    <w:name w:val="meta-prep"/>
    <w:basedOn w:val="DefaultParagraphFont"/>
    <w:rsid w:val="005D0E7E"/>
  </w:style>
  <w:style w:type="paragraph" w:customStyle="1" w:styleId="Pa11">
    <w:name w:val="Pa11"/>
    <w:basedOn w:val="Default"/>
    <w:next w:val="Default"/>
    <w:uiPriority w:val="99"/>
    <w:qFormat/>
    <w:rsid w:val="005D0E7E"/>
    <w:pPr>
      <w:widowControl w:val="0"/>
      <w:spacing w:after="0" w:line="201" w:lineRule="atLeast"/>
    </w:pPr>
    <w:rPr>
      <w:rFonts w:ascii="Myriad Pro Light" w:eastAsiaTheme="minorEastAsia" w:hAnsi="Myriad Pro Light" w:cs="Times New Roman"/>
    </w:rPr>
  </w:style>
  <w:style w:type="paragraph" w:customStyle="1" w:styleId="Pa5">
    <w:name w:val="Pa5"/>
    <w:basedOn w:val="Default"/>
    <w:next w:val="Default"/>
    <w:uiPriority w:val="99"/>
    <w:qFormat/>
    <w:rsid w:val="005D0E7E"/>
    <w:pPr>
      <w:widowControl w:val="0"/>
      <w:spacing w:after="0" w:line="221" w:lineRule="atLeast"/>
    </w:pPr>
    <w:rPr>
      <w:rFonts w:ascii="Minion Pro" w:eastAsiaTheme="minorEastAsia" w:hAnsi="Minion Pro" w:cs="Times New Roman"/>
    </w:rPr>
  </w:style>
  <w:style w:type="paragraph" w:customStyle="1" w:styleId="Pa2">
    <w:name w:val="Pa2"/>
    <w:basedOn w:val="Default"/>
    <w:next w:val="Default"/>
    <w:uiPriority w:val="99"/>
    <w:qFormat/>
    <w:rsid w:val="005D0E7E"/>
    <w:pPr>
      <w:widowControl w:val="0"/>
      <w:spacing w:after="0" w:line="261" w:lineRule="atLeast"/>
    </w:pPr>
    <w:rPr>
      <w:rFonts w:ascii="Myriad Pro" w:eastAsiaTheme="minorEastAsia" w:hAnsi="Myriad Pro" w:cs="Times New Roman"/>
    </w:rPr>
  </w:style>
  <w:style w:type="character" w:customStyle="1" w:styleId="article-headermetadata-topic">
    <w:name w:val="article-header__metadata-topic"/>
    <w:basedOn w:val="DefaultParagraphFont"/>
    <w:rsid w:val="005D0E7E"/>
  </w:style>
  <w:style w:type="character" w:customStyle="1" w:styleId="article-headermetadata-date">
    <w:name w:val="article-header__metadata-date"/>
    <w:basedOn w:val="DefaultParagraphFont"/>
    <w:rsid w:val="005D0E7E"/>
  </w:style>
  <w:style w:type="character" w:customStyle="1" w:styleId="article-headermetadata-tags">
    <w:name w:val="article-header__metadata-tags"/>
    <w:basedOn w:val="DefaultParagraphFont"/>
    <w:rsid w:val="005D0E7E"/>
  </w:style>
  <w:style w:type="character" w:customStyle="1" w:styleId="review--authors">
    <w:name w:val="review--authors"/>
    <w:basedOn w:val="DefaultParagraphFont"/>
    <w:rsid w:val="005D0E7E"/>
  </w:style>
  <w:style w:type="paragraph" w:customStyle="1" w:styleId="d1-byline">
    <w:name w:val="d1-byline"/>
    <w:basedOn w:val="Normal"/>
    <w:rsid w:val="005D0E7E"/>
    <w:pPr>
      <w:spacing w:before="100" w:beforeAutospacing="1" w:after="100" w:afterAutospacing="1"/>
    </w:pPr>
    <w:rPr>
      <w:rFonts w:ascii="Times" w:hAnsi="Times"/>
      <w:sz w:val="20"/>
      <w:szCs w:val="20"/>
    </w:rPr>
  </w:style>
  <w:style w:type="character" w:customStyle="1" w:styleId="d1-byline-item">
    <w:name w:val="d1-byline-item"/>
    <w:basedOn w:val="DefaultParagraphFont"/>
    <w:rsid w:val="005D0E7E"/>
  </w:style>
  <w:style w:type="paragraph" w:customStyle="1" w:styleId="author-datetime">
    <w:name w:val="author-datetime"/>
    <w:basedOn w:val="Normal"/>
    <w:rsid w:val="005D0E7E"/>
    <w:pPr>
      <w:spacing w:before="100" w:beforeAutospacing="1" w:after="100" w:afterAutospacing="1"/>
    </w:pPr>
    <w:rPr>
      <w:rFonts w:ascii="Times" w:hAnsi="Times"/>
      <w:sz w:val="20"/>
      <w:szCs w:val="20"/>
    </w:rPr>
  </w:style>
  <w:style w:type="character" w:customStyle="1" w:styleId="postauthor">
    <w:name w:val="postauthor"/>
    <w:basedOn w:val="DefaultParagraphFont"/>
    <w:rsid w:val="005D0E7E"/>
  </w:style>
  <w:style w:type="character" w:customStyle="1" w:styleId="teaser">
    <w:name w:val="teaser"/>
    <w:basedOn w:val="DefaultParagraphFont"/>
    <w:rsid w:val="005D0E7E"/>
  </w:style>
  <w:style w:type="character" w:customStyle="1" w:styleId="authorname">
    <w:name w:val="author_name"/>
    <w:basedOn w:val="DefaultParagraphFont"/>
    <w:rsid w:val="005D0E7E"/>
  </w:style>
  <w:style w:type="character" w:customStyle="1" w:styleId="createddate">
    <w:name w:val="created_date"/>
    <w:basedOn w:val="DefaultParagraphFont"/>
    <w:rsid w:val="005D0E7E"/>
  </w:style>
  <w:style w:type="character" w:customStyle="1" w:styleId="listtitle">
    <w:name w:val="listtitle"/>
    <w:basedOn w:val="DefaultParagraphFont"/>
    <w:rsid w:val="005D0E7E"/>
  </w:style>
  <w:style w:type="character" w:customStyle="1" w:styleId="s1">
    <w:name w:val="s1"/>
    <w:basedOn w:val="DefaultParagraphFont"/>
    <w:rsid w:val="005D0E7E"/>
  </w:style>
  <w:style w:type="paragraph" w:customStyle="1" w:styleId="pub-info">
    <w:name w:val="pub-info"/>
    <w:basedOn w:val="Normal"/>
    <w:rsid w:val="005D0E7E"/>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5D0E7E"/>
  </w:style>
  <w:style w:type="character" w:customStyle="1" w:styleId="doctype">
    <w:name w:val="doctype"/>
    <w:basedOn w:val="DefaultParagraphFont"/>
    <w:rsid w:val="005D0E7E"/>
  </w:style>
  <w:style w:type="paragraph" w:customStyle="1" w:styleId="hs-text-container">
    <w:name w:val="hs-text-container"/>
    <w:basedOn w:val="Normal"/>
    <w:rsid w:val="005D0E7E"/>
    <w:pPr>
      <w:spacing w:before="100" w:beforeAutospacing="1" w:after="100" w:afterAutospacing="1"/>
    </w:pPr>
    <w:rPr>
      <w:rFonts w:ascii="Times" w:hAnsi="Times"/>
      <w:sz w:val="20"/>
      <w:szCs w:val="20"/>
    </w:rPr>
  </w:style>
  <w:style w:type="character" w:customStyle="1" w:styleId="timedate">
    <w:name w:val="timedate"/>
    <w:basedOn w:val="DefaultParagraphFont"/>
    <w:rsid w:val="005D0E7E"/>
  </w:style>
  <w:style w:type="character" w:customStyle="1" w:styleId="field-item">
    <w:name w:val="field-item"/>
    <w:basedOn w:val="DefaultParagraphFont"/>
    <w:rsid w:val="005D0E7E"/>
  </w:style>
  <w:style w:type="paragraph" w:customStyle="1" w:styleId="published-date">
    <w:name w:val="published-date"/>
    <w:basedOn w:val="Normal"/>
    <w:rsid w:val="005D0E7E"/>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5D0E7E"/>
    <w:pPr>
      <w:widowControl w:val="0"/>
      <w:spacing w:after="0" w:line="241" w:lineRule="atLeast"/>
    </w:pPr>
    <w:rPr>
      <w:rFonts w:ascii="Myriad Pro Light" w:eastAsiaTheme="minorEastAsia" w:hAnsi="Myriad Pro Light" w:cs="Times New Roman"/>
    </w:rPr>
  </w:style>
  <w:style w:type="paragraph" w:customStyle="1" w:styleId="headlinemeta">
    <w:name w:val="headline_meta"/>
    <w:basedOn w:val="Normal"/>
    <w:rsid w:val="005D0E7E"/>
    <w:pPr>
      <w:spacing w:before="100" w:beforeAutospacing="1" w:after="100" w:afterAutospacing="1"/>
    </w:pPr>
    <w:rPr>
      <w:rFonts w:ascii="Times" w:hAnsi="Times"/>
      <w:sz w:val="20"/>
      <w:szCs w:val="20"/>
    </w:rPr>
  </w:style>
  <w:style w:type="paragraph" w:customStyle="1" w:styleId="pub-type">
    <w:name w:val="pub-type"/>
    <w:basedOn w:val="Normal"/>
    <w:rsid w:val="005D0E7E"/>
    <w:pPr>
      <w:spacing w:before="100" w:beforeAutospacing="1" w:after="100" w:afterAutospacing="1"/>
    </w:pPr>
    <w:rPr>
      <w:rFonts w:ascii="Times" w:hAnsi="Times"/>
      <w:sz w:val="20"/>
      <w:szCs w:val="20"/>
    </w:rPr>
  </w:style>
  <w:style w:type="character" w:customStyle="1" w:styleId="lang-select">
    <w:name w:val="lang-select"/>
    <w:basedOn w:val="DefaultParagraphFont"/>
    <w:rsid w:val="005D0E7E"/>
  </w:style>
  <w:style w:type="character" w:customStyle="1" w:styleId="crauthor">
    <w:name w:val="cr_author"/>
    <w:basedOn w:val="DefaultParagraphFont"/>
    <w:rsid w:val="005D0E7E"/>
  </w:style>
  <w:style w:type="character" w:customStyle="1" w:styleId="span6">
    <w:name w:val="span6"/>
    <w:basedOn w:val="DefaultParagraphFont"/>
    <w:rsid w:val="005D0E7E"/>
  </w:style>
  <w:style w:type="character" w:customStyle="1" w:styleId="posted-on">
    <w:name w:val="posted-on"/>
    <w:basedOn w:val="DefaultParagraphFont"/>
    <w:rsid w:val="005D0E7E"/>
  </w:style>
  <w:style w:type="paragraph" w:customStyle="1" w:styleId="default0">
    <w:name w:val="default"/>
    <w:basedOn w:val="Normal"/>
    <w:rsid w:val="005D0E7E"/>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5D0E7E"/>
  </w:style>
  <w:style w:type="character" w:customStyle="1" w:styleId="authorinfo">
    <w:name w:val="author_info"/>
    <w:basedOn w:val="DefaultParagraphFont"/>
    <w:rsid w:val="005D0E7E"/>
  </w:style>
  <w:style w:type="paragraph" w:customStyle="1" w:styleId="zn-bodyparagraph">
    <w:name w:val="zn-body__paragraph"/>
    <w:basedOn w:val="Normal"/>
    <w:rsid w:val="005D0E7E"/>
    <w:pPr>
      <w:spacing w:before="100" w:beforeAutospacing="1" w:after="100" w:afterAutospacing="1"/>
    </w:pPr>
    <w:rPr>
      <w:rFonts w:ascii="Times" w:hAnsi="Times"/>
      <w:sz w:val="20"/>
      <w:szCs w:val="20"/>
    </w:rPr>
  </w:style>
  <w:style w:type="paragraph" w:customStyle="1" w:styleId="metadatabyline">
    <w:name w:val="metadata__byline"/>
    <w:basedOn w:val="Normal"/>
    <w:rsid w:val="005D0E7E"/>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5D0E7E"/>
  </w:style>
  <w:style w:type="character" w:customStyle="1" w:styleId="elstoryelementheader">
    <w:name w:val="el__storyelement__header"/>
    <w:basedOn w:val="DefaultParagraphFont"/>
    <w:rsid w:val="005D0E7E"/>
  </w:style>
  <w:style w:type="character" w:customStyle="1" w:styleId="elstoryelementgray">
    <w:name w:val="el__storyelement__gray"/>
    <w:basedOn w:val="DefaultParagraphFont"/>
    <w:rsid w:val="005D0E7E"/>
  </w:style>
  <w:style w:type="character" w:customStyle="1" w:styleId="externaledithide">
    <w:name w:val="external_edit_hide"/>
    <w:basedOn w:val="DefaultParagraphFont"/>
    <w:rsid w:val="005D0E7E"/>
  </w:style>
  <w:style w:type="character" w:customStyle="1" w:styleId="div">
    <w:name w:val="div"/>
    <w:basedOn w:val="DefaultParagraphFont"/>
    <w:rsid w:val="005D0E7E"/>
  </w:style>
  <w:style w:type="character" w:customStyle="1" w:styleId="field-content">
    <w:name w:val="field-content"/>
    <w:basedOn w:val="DefaultParagraphFont"/>
    <w:rsid w:val="005D0E7E"/>
  </w:style>
  <w:style w:type="paragraph" w:customStyle="1" w:styleId="xhead">
    <w:name w:val="xhead"/>
    <w:basedOn w:val="Normal"/>
    <w:rsid w:val="005D0E7E"/>
    <w:pPr>
      <w:spacing w:before="100" w:beforeAutospacing="1" w:after="100" w:afterAutospacing="1"/>
    </w:pPr>
    <w:rPr>
      <w:rFonts w:ascii="Times" w:hAnsi="Times"/>
      <w:sz w:val="20"/>
      <w:szCs w:val="20"/>
    </w:rPr>
  </w:style>
  <w:style w:type="paragraph" w:customStyle="1" w:styleId="quiet">
    <w:name w:val="quiet"/>
    <w:basedOn w:val="Normal"/>
    <w:rsid w:val="005D0E7E"/>
    <w:pPr>
      <w:spacing w:before="100" w:beforeAutospacing="1" w:after="100" w:afterAutospacing="1"/>
    </w:pPr>
    <w:rPr>
      <w:rFonts w:ascii="Times" w:hAnsi="Times"/>
      <w:sz w:val="20"/>
      <w:szCs w:val="20"/>
    </w:rPr>
  </w:style>
  <w:style w:type="character" w:customStyle="1" w:styleId="time">
    <w:name w:val="time"/>
    <w:basedOn w:val="DefaultParagraphFont"/>
    <w:rsid w:val="005D0E7E"/>
  </w:style>
  <w:style w:type="character" w:customStyle="1" w:styleId="messagecontent">
    <w:name w:val="message_content"/>
    <w:rsid w:val="005D0E7E"/>
  </w:style>
  <w:style w:type="paragraph" w:customStyle="1" w:styleId="Hyperlink2">
    <w:name w:val="Hyperlink2"/>
    <w:basedOn w:val="Normal"/>
    <w:qFormat/>
    <w:rsid w:val="005D0E7E"/>
    <w:rPr>
      <w:rFonts w:eastAsia="Calibri"/>
      <w:color w:val="00B0F0"/>
      <w:sz w:val="20"/>
      <w:u w:val="single" w:color="00B0F0"/>
    </w:rPr>
  </w:style>
  <w:style w:type="character" w:customStyle="1" w:styleId="Heading5Char1">
    <w:name w:val="Heading 5 Char1"/>
    <w:aliases w:val="Blocks Char1,Text Char1"/>
    <w:basedOn w:val="DefaultParagraphFont"/>
    <w:semiHidden/>
    <w:rsid w:val="005D0E7E"/>
    <w:rPr>
      <w:rFonts w:asciiTheme="majorHAnsi" w:eastAsiaTheme="majorEastAsia" w:hAnsiTheme="majorHAnsi" w:cstheme="majorBidi"/>
      <w:color w:val="1F4D78" w:themeColor="accent1" w:themeShade="7F"/>
      <w:sz w:val="22"/>
      <w:szCs w:val="24"/>
    </w:rPr>
  </w:style>
  <w:style w:type="character" w:customStyle="1" w:styleId="Heading6Char1">
    <w:name w:val="Heading 6 Char1"/>
    <w:aliases w:val="cites2 Char1"/>
    <w:basedOn w:val="DefaultParagraphFont"/>
    <w:semiHidden/>
    <w:rsid w:val="005D0E7E"/>
    <w:rPr>
      <w:rFonts w:asciiTheme="majorHAnsi" w:eastAsiaTheme="majorEastAsia" w:hAnsiTheme="majorHAnsi" w:cstheme="majorBidi"/>
      <w:i/>
      <w:iCs/>
      <w:color w:val="1F4D78" w:themeColor="accent1" w:themeShade="7F"/>
      <w:sz w:val="22"/>
      <w:szCs w:val="24"/>
    </w:rPr>
  </w:style>
  <w:style w:type="paragraph" w:customStyle="1" w:styleId="cardtext10">
    <w:name w:val="card text1"/>
    <w:basedOn w:val="Normal"/>
    <w:uiPriority w:val="99"/>
    <w:qFormat/>
    <w:rsid w:val="005D0E7E"/>
    <w:pPr>
      <w:ind w:left="288" w:right="288"/>
    </w:pPr>
  </w:style>
  <w:style w:type="character" w:customStyle="1" w:styleId="CardStyleChar">
    <w:name w:val="Card Style Char"/>
    <w:link w:val="CardStyle"/>
    <w:locked/>
    <w:rsid w:val="005D0E7E"/>
    <w:rPr>
      <w:rFonts w:ascii="Times New Roman" w:eastAsia="Calibri" w:hAnsi="Times New Roman" w:cs="Times New Roman"/>
      <w:sz w:val="24"/>
    </w:rPr>
  </w:style>
  <w:style w:type="character" w:customStyle="1" w:styleId="StyleCardStyleBlackUnderlineChar">
    <w:name w:val="Style Card Style + Black Underline Char"/>
    <w:link w:val="StyleCardStyleBlackUnderline"/>
    <w:locked/>
    <w:rsid w:val="005D0E7E"/>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5D0E7E"/>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5D0E7E"/>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5D0E7E"/>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5D0E7E"/>
    <w:pPr>
      <w:jc w:val="center"/>
      <w:outlineLvl w:val="0"/>
    </w:pPr>
    <w:rPr>
      <w:b/>
      <w:sz w:val="32"/>
      <w:u w:val="single"/>
    </w:rPr>
  </w:style>
  <w:style w:type="paragraph" w:customStyle="1" w:styleId="PhoHeading2">
    <w:name w:val="PhoHeading 2"/>
    <w:basedOn w:val="Normal"/>
    <w:uiPriority w:val="99"/>
    <w:qFormat/>
    <w:rsid w:val="005D0E7E"/>
    <w:pPr>
      <w:jc w:val="center"/>
    </w:pPr>
    <w:rPr>
      <w:b/>
      <w:sz w:val="28"/>
      <w:u w:val="single"/>
    </w:rPr>
  </w:style>
  <w:style w:type="paragraph" w:customStyle="1" w:styleId="PhoTag">
    <w:name w:val="PhoTag"/>
    <w:basedOn w:val="Normal"/>
    <w:next w:val="Normal"/>
    <w:autoRedefine/>
    <w:uiPriority w:val="99"/>
    <w:qFormat/>
    <w:rsid w:val="005D0E7E"/>
    <w:rPr>
      <w:b/>
    </w:rPr>
  </w:style>
  <w:style w:type="paragraph" w:customStyle="1" w:styleId="Small1">
    <w:name w:val="Small1"/>
    <w:basedOn w:val="Normal"/>
    <w:next w:val="Normal"/>
    <w:uiPriority w:val="99"/>
    <w:qFormat/>
    <w:rsid w:val="005D0E7E"/>
    <w:rPr>
      <w:rFonts w:ascii="Arial Narrow" w:eastAsia="Calibri" w:hAnsi="Arial Narrow"/>
    </w:rPr>
  </w:style>
  <w:style w:type="character" w:customStyle="1" w:styleId="cardChar1Char">
    <w:name w:val="card Char1 Char"/>
    <w:link w:val="cardChar10"/>
    <w:locked/>
    <w:rsid w:val="005D0E7E"/>
  </w:style>
  <w:style w:type="paragraph" w:customStyle="1" w:styleId="cardChar10">
    <w:name w:val="card Char1"/>
    <w:basedOn w:val="Normal"/>
    <w:link w:val="cardChar1Char"/>
    <w:qFormat/>
    <w:rsid w:val="005D0E7E"/>
    <w:pPr>
      <w:ind w:left="288" w:right="288"/>
    </w:pPr>
    <w:rPr>
      <w:rFonts w:asciiTheme="minorHAnsi" w:hAnsiTheme="minorHAnsi" w:cstheme="minorBidi"/>
      <w:sz w:val="22"/>
    </w:rPr>
  </w:style>
  <w:style w:type="character" w:customStyle="1" w:styleId="StyleBoldUnderline12ptChar">
    <w:name w:val="Style BoldUnderline + 12 pt Char"/>
    <w:link w:val="StyleBoldUnderline12pt"/>
    <w:locked/>
    <w:rsid w:val="005D0E7E"/>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5D0E7E"/>
    <w:rPr>
      <w:rFonts w:ascii="Times New Roman" w:eastAsia="Times New Roman" w:hAnsi="Times New Roman" w:cs="Times New Roman"/>
      <w:b/>
      <w:bCs/>
      <w:u w:val="single"/>
    </w:rPr>
  </w:style>
  <w:style w:type="paragraph" w:customStyle="1" w:styleId="Tiny-WFU">
    <w:name w:val="Tiny-WFU"/>
    <w:basedOn w:val="Normal"/>
    <w:uiPriority w:val="99"/>
    <w:qFormat/>
    <w:rsid w:val="005D0E7E"/>
    <w:rPr>
      <w:rFonts w:ascii="Cambria" w:eastAsia="Malgun Gothic" w:hAnsi="Cambria"/>
      <w:sz w:val="12"/>
      <w:lang w:eastAsia="ko-KR"/>
    </w:rPr>
  </w:style>
  <w:style w:type="paragraph" w:customStyle="1" w:styleId="style49">
    <w:name w:val="style49"/>
    <w:basedOn w:val="Normal"/>
    <w:uiPriority w:val="99"/>
    <w:qFormat/>
    <w:rsid w:val="005D0E7E"/>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5D0E7E"/>
    <w:rPr>
      <w:rFonts w:ascii="Arial Narrow" w:hAnsi="Arial Narrow"/>
      <w:sz w:val="12"/>
    </w:rPr>
  </w:style>
  <w:style w:type="paragraph" w:customStyle="1" w:styleId="Ununderlined">
    <w:name w:val="Ununderlined"/>
    <w:basedOn w:val="Normal"/>
    <w:link w:val="UnunderlinedChar"/>
    <w:qFormat/>
    <w:rsid w:val="005D0E7E"/>
    <w:pPr>
      <w:jc w:val="both"/>
    </w:pPr>
    <w:rPr>
      <w:rFonts w:ascii="Arial Narrow" w:hAnsi="Arial Narrow" w:cstheme="minorBidi"/>
      <w:sz w:val="12"/>
    </w:rPr>
  </w:style>
  <w:style w:type="character" w:customStyle="1" w:styleId="bloctitlesChar">
    <w:name w:val="bloc titles Char"/>
    <w:link w:val="bloctitles"/>
    <w:locked/>
    <w:rsid w:val="005D0E7E"/>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5D0E7E"/>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28"/>
      <w:szCs w:val="28"/>
      <w:u w:val="single"/>
      <w:lang w:eastAsia="ko-KR"/>
    </w:rPr>
  </w:style>
  <w:style w:type="paragraph" w:customStyle="1" w:styleId="docheader">
    <w:name w:val="doc header"/>
    <w:autoRedefine/>
    <w:uiPriority w:val="99"/>
    <w:qFormat/>
    <w:rsid w:val="005D0E7E"/>
    <w:pPr>
      <w:spacing w:after="0" w:line="240" w:lineRule="auto"/>
    </w:pPr>
    <w:rPr>
      <w:rFonts w:ascii="Times New Roman" w:eastAsia="Malgun Gothic" w:hAnsi="Times New Roman"/>
      <w:b/>
      <w:sz w:val="20"/>
      <w:szCs w:val="24"/>
    </w:rPr>
  </w:style>
  <w:style w:type="paragraph" w:customStyle="1" w:styleId="docfooter">
    <w:name w:val="doc footer"/>
    <w:autoRedefine/>
    <w:uiPriority w:val="99"/>
    <w:qFormat/>
    <w:rsid w:val="005D0E7E"/>
    <w:pPr>
      <w:spacing w:after="0" w:line="240" w:lineRule="auto"/>
      <w:jc w:val="right"/>
    </w:pPr>
    <w:rPr>
      <w:rFonts w:ascii="Times New Roman" w:eastAsia="Malgun Gothic" w:hAnsi="Times New Roman"/>
      <w:b/>
      <w:szCs w:val="24"/>
    </w:rPr>
  </w:style>
  <w:style w:type="character" w:customStyle="1" w:styleId="blocorganizerChar">
    <w:name w:val="bloc organizer Char"/>
    <w:link w:val="blocorganizer"/>
    <w:locked/>
    <w:rsid w:val="005D0E7E"/>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5D0E7E"/>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4"/>
      <w:szCs w:val="28"/>
      <w:u w:val="single"/>
      <w:lang w:eastAsia="ko-KR"/>
    </w:rPr>
  </w:style>
  <w:style w:type="paragraph" w:customStyle="1" w:styleId="Style101">
    <w:name w:val="Style 101"/>
    <w:basedOn w:val="Normal"/>
    <w:uiPriority w:val="99"/>
    <w:qFormat/>
    <w:rsid w:val="005D0E7E"/>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5D0E7E"/>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5D0E7E"/>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5D0E7E"/>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5D0E7E"/>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5D0E7E"/>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5D0E7E"/>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5D0E7E"/>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5D0E7E"/>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5D0E7E"/>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5D0E7E"/>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5D0E7E"/>
    <w:rPr>
      <w:rFonts w:ascii="Arial" w:eastAsia="Times New Roman" w:hAnsi="Arial" w:cs="Arial"/>
      <w:sz w:val="20"/>
      <w:szCs w:val="20"/>
    </w:rPr>
  </w:style>
  <w:style w:type="character" w:customStyle="1" w:styleId="CiteCardChar">
    <w:name w:val="Cite_Card Char"/>
    <w:link w:val="CiteCard0"/>
    <w:locked/>
    <w:rsid w:val="005D0E7E"/>
    <w:rPr>
      <w:rFonts w:ascii="Times New Roman" w:eastAsia="Times New Roman" w:hAnsi="Times New Roman" w:cs="Arial"/>
      <w:bCs/>
      <w:sz w:val="20"/>
      <w:szCs w:val="20"/>
    </w:rPr>
  </w:style>
  <w:style w:type="paragraph" w:customStyle="1" w:styleId="CiteCard0">
    <w:name w:val="Cite_Card"/>
    <w:link w:val="CiteCardChar"/>
    <w:qFormat/>
    <w:rsid w:val="005D0E7E"/>
    <w:pPr>
      <w:spacing w:after="0" w:line="240" w:lineRule="auto"/>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5D0E7E"/>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5D0E7E"/>
    <w:rPr>
      <w:rFonts w:ascii="Calibri" w:eastAsia="Times New Roman" w:hAnsi="Calibri" w:cs="Calibri"/>
      <w:b/>
      <w:color w:val="000000"/>
      <w:sz w:val="24"/>
      <w:u w:val="thick" w:color="000000"/>
    </w:rPr>
  </w:style>
  <w:style w:type="character" w:customStyle="1" w:styleId="highlightcardtextChar2">
    <w:name w:val="highlight card text Char2"/>
    <w:basedOn w:val="evidencetextChar1"/>
    <w:link w:val="highlightcardtext"/>
    <w:locked/>
    <w:rsid w:val="005D0E7E"/>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5D0E7E"/>
    <w:pPr>
      <w:framePr w:hSpace="187" w:vSpace="187" w:wrap="notBeside" w:vAnchor="text" w:hAnchor="text" w:y="1"/>
      <w:shd w:val="pct10" w:color="C0C0C0" w:fill="B3B3B3"/>
      <w:ind w:left="432" w:right="432"/>
    </w:pPr>
    <w:rPr>
      <w:rFonts w:cs="Calibri"/>
      <w:sz w:val="22"/>
      <w:u w:val="single" w:color="000000"/>
      <w:lang w:val="x-none" w:eastAsia="x-none"/>
    </w:rPr>
  </w:style>
  <w:style w:type="paragraph" w:customStyle="1" w:styleId="underlineevidencetext">
    <w:name w:val="underline evidence text"/>
    <w:basedOn w:val="evidencetext"/>
    <w:uiPriority w:val="99"/>
    <w:qFormat/>
    <w:rsid w:val="005D0E7E"/>
    <w:pPr>
      <w:ind w:left="432" w:right="432"/>
    </w:pPr>
    <w:rPr>
      <w:rFonts w:eastAsiaTheme="minorHAnsi" w:cs="Calibri"/>
      <w:sz w:val="22"/>
      <w:u w:val="single"/>
    </w:rPr>
  </w:style>
  <w:style w:type="paragraph" w:customStyle="1" w:styleId="underlinecard0">
    <w:name w:val="underline card"/>
    <w:basedOn w:val="Normal"/>
    <w:uiPriority w:val="99"/>
    <w:qFormat/>
    <w:rsid w:val="005D0E7E"/>
    <w:rPr>
      <w:u w:val="single"/>
    </w:rPr>
  </w:style>
  <w:style w:type="paragraph" w:customStyle="1" w:styleId="BlockTitle20">
    <w:name w:val="Block Title #2"/>
    <w:basedOn w:val="BlockTitle10"/>
    <w:next w:val="Normal"/>
    <w:uiPriority w:val="99"/>
    <w:qFormat/>
    <w:rsid w:val="005D0E7E"/>
    <w:pPr>
      <w:outlineLvl w:val="9"/>
    </w:pPr>
  </w:style>
  <w:style w:type="paragraph" w:customStyle="1" w:styleId="CITE">
    <w:name w:val="CITE"/>
    <w:basedOn w:val="Heading1"/>
    <w:link w:val="CITEChar2"/>
    <w:qFormat/>
    <w:rsid w:val="005D0E7E"/>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sz w:val="20"/>
      <w:szCs w:val="20"/>
    </w:rPr>
  </w:style>
  <w:style w:type="paragraph" w:customStyle="1" w:styleId="Cardtext11">
    <w:name w:val="Card text1"/>
    <w:uiPriority w:val="99"/>
    <w:qFormat/>
    <w:rsid w:val="005D0E7E"/>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TxBr25p1">
    <w:name w:val="TxBr_25p1"/>
    <w:basedOn w:val="Normal"/>
    <w:qFormat/>
    <w:rsid w:val="005D0E7E"/>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5D0E7E"/>
    <w:pPr>
      <w:ind w:left="1728" w:right="1728"/>
    </w:pPr>
    <w:rPr>
      <w:sz w:val="18"/>
    </w:rPr>
  </w:style>
  <w:style w:type="paragraph" w:customStyle="1" w:styleId="BlockTitle1Char">
    <w:name w:val="Block Title #1 Char"/>
    <w:basedOn w:val="Heading1"/>
    <w:qFormat/>
    <w:rsid w:val="005D0E7E"/>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5D0E7E"/>
    <w:pPr>
      <w:spacing w:after="0" w:line="240" w:lineRule="auto"/>
      <w:jc w:val="center"/>
    </w:pPr>
    <w:rPr>
      <w:rFonts w:ascii="Arial" w:eastAsia="Times New Roman" w:hAnsi="Arial"/>
      <w:b/>
      <w:kern w:val="32"/>
      <w:sz w:val="36"/>
      <w:szCs w:val="32"/>
    </w:rPr>
  </w:style>
  <w:style w:type="paragraph" w:customStyle="1" w:styleId="BigCite0">
    <w:name w:val="Big Cite"/>
    <w:basedOn w:val="Heading3"/>
    <w:qFormat/>
    <w:rsid w:val="005D0E7E"/>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5D0E7E"/>
    <w:rPr>
      <w:b/>
      <w:sz w:val="28"/>
      <w:u w:val="thick"/>
    </w:rPr>
  </w:style>
  <w:style w:type="paragraph" w:customStyle="1" w:styleId="Lettering">
    <w:name w:val="Lettering"/>
    <w:basedOn w:val="Normal"/>
    <w:next w:val="Normal"/>
    <w:qFormat/>
    <w:rsid w:val="005D0E7E"/>
    <w:pPr>
      <w:widowControl w:val="0"/>
      <w:tabs>
        <w:tab w:val="num" w:pos="360"/>
      </w:tabs>
      <w:suppressAutoHyphens/>
      <w:spacing w:after="200"/>
      <w:ind w:left="360" w:hanging="360"/>
    </w:pPr>
    <w:rPr>
      <w:b/>
      <w:szCs w:val="18"/>
    </w:rPr>
  </w:style>
  <w:style w:type="paragraph" w:customStyle="1" w:styleId="BlockTOC">
    <w:name w:val="Block TOC"/>
    <w:basedOn w:val="Heading1"/>
    <w:qFormat/>
    <w:rsid w:val="005D0E7E"/>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5D0E7E"/>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5D0E7E"/>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5D0E7E"/>
    <w:rPr>
      <w:b/>
    </w:rPr>
  </w:style>
  <w:style w:type="paragraph" w:customStyle="1" w:styleId="underlined1">
    <w:name w:val="underlined1"/>
    <w:next w:val="Normal"/>
    <w:autoRedefine/>
    <w:uiPriority w:val="99"/>
    <w:qFormat/>
    <w:rsid w:val="005D0E7E"/>
    <w:pPr>
      <w:spacing w:after="0" w:line="240" w:lineRule="auto"/>
      <w:contextualSpacing/>
    </w:pPr>
    <w:rPr>
      <w:rFonts w:ascii="Times New Roman" w:eastAsia="Malgun Gothic" w:hAnsi="Times New Roman"/>
      <w:sz w:val="21"/>
      <w:szCs w:val="24"/>
      <w:u w:val="single"/>
    </w:rPr>
  </w:style>
  <w:style w:type="paragraph" w:customStyle="1" w:styleId="CiteTopline">
    <w:name w:val="Cite Topline"/>
    <w:basedOn w:val="Normal"/>
    <w:autoRedefine/>
    <w:uiPriority w:val="99"/>
    <w:qFormat/>
    <w:rsid w:val="005D0E7E"/>
    <w:pPr>
      <w:ind w:left="-720" w:right="-720"/>
    </w:pPr>
    <w:rPr>
      <w:rFonts w:eastAsia="Times New Roman"/>
      <w:b/>
      <w:bCs/>
      <w:szCs w:val="44"/>
      <w:u w:val="single"/>
    </w:rPr>
  </w:style>
  <w:style w:type="paragraph" w:customStyle="1" w:styleId="CiteExtras">
    <w:name w:val="Cite Extras"/>
    <w:basedOn w:val="CiteTopline"/>
    <w:autoRedefine/>
    <w:uiPriority w:val="99"/>
    <w:qFormat/>
    <w:rsid w:val="005D0E7E"/>
    <w:pPr>
      <w:spacing w:after="300"/>
    </w:pPr>
    <w:rPr>
      <w:b w:val="0"/>
      <w:sz w:val="20"/>
      <w:u w:val="none"/>
    </w:rPr>
  </w:style>
  <w:style w:type="paragraph" w:customStyle="1" w:styleId="CiteLittle">
    <w:name w:val="Cite Little"/>
    <w:next w:val="Normal"/>
    <w:uiPriority w:val="99"/>
    <w:qFormat/>
    <w:rsid w:val="005D0E7E"/>
    <w:pPr>
      <w:spacing w:after="0" w:line="240" w:lineRule="auto"/>
    </w:pPr>
    <w:rPr>
      <w:rFonts w:ascii="Arial" w:eastAsia="Times New Roman" w:hAnsi="Arial" w:cs="Times New Roman"/>
      <w:bCs/>
      <w:kern w:val="32"/>
      <w:sz w:val="16"/>
      <w:szCs w:val="32"/>
    </w:rPr>
  </w:style>
  <w:style w:type="character" w:customStyle="1" w:styleId="LittleChar">
    <w:name w:val="Little Char"/>
    <w:link w:val="Little"/>
    <w:locked/>
    <w:rsid w:val="005D0E7E"/>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5D0E7E"/>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5D0E7E"/>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5D0E7E"/>
    <w:pPr>
      <w:spacing w:after="160"/>
    </w:pPr>
    <w:rPr>
      <w:rFonts w:cs="Times New Roman"/>
      <w:sz w:val="22"/>
      <w:u w:val="single"/>
    </w:rPr>
  </w:style>
  <w:style w:type="character" w:customStyle="1" w:styleId="StyletinyBoldChar">
    <w:name w:val="Style tiny + Bold Char"/>
    <w:link w:val="StyletinyBold"/>
    <w:locked/>
    <w:rsid w:val="005D0E7E"/>
    <w:rPr>
      <w:rFonts w:ascii="Times New Roman" w:hAnsi="Times New Roman" w:cs="Times New Roman"/>
      <w:bCs/>
      <w:sz w:val="20"/>
      <w:szCs w:val="20"/>
    </w:rPr>
  </w:style>
  <w:style w:type="paragraph" w:customStyle="1" w:styleId="StyletinyBold">
    <w:name w:val="Style tiny + Bold"/>
    <w:basedOn w:val="Normal"/>
    <w:link w:val="StyletinyBoldChar"/>
    <w:qFormat/>
    <w:rsid w:val="005D0E7E"/>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5D0E7E"/>
    <w:rPr>
      <w:rFonts w:ascii="Times New Roman" w:eastAsia="Times New Roman" w:hAnsi="Times New Roman" w:cs="Times New Roman"/>
      <w:b/>
      <w:szCs w:val="20"/>
      <w:u w:val="single"/>
    </w:rPr>
  </w:style>
  <w:style w:type="character" w:customStyle="1" w:styleId="tagChar5">
    <w:name w:val="%tag Char"/>
    <w:link w:val="tag0"/>
    <w:locked/>
    <w:rsid w:val="005D0E7E"/>
    <w:rPr>
      <w:rFonts w:ascii="Times New Roman" w:eastAsia="Times New Roman" w:hAnsi="Times New Roman" w:cs="Times New Roman"/>
      <w:b/>
      <w:szCs w:val="20"/>
    </w:rPr>
  </w:style>
  <w:style w:type="paragraph" w:customStyle="1" w:styleId="tag0">
    <w:name w:val="%tag"/>
    <w:basedOn w:val="Normal"/>
    <w:link w:val="tagChar5"/>
    <w:qFormat/>
    <w:rsid w:val="005D0E7E"/>
    <w:rPr>
      <w:rFonts w:ascii="Times New Roman" w:eastAsia="Times New Roman" w:hAnsi="Times New Roman" w:cs="Times New Roman"/>
      <w:b/>
      <w:sz w:val="22"/>
      <w:szCs w:val="20"/>
    </w:rPr>
  </w:style>
  <w:style w:type="character" w:customStyle="1" w:styleId="cardChar3">
    <w:name w:val="%card Char"/>
    <w:link w:val="card0"/>
    <w:locked/>
    <w:rsid w:val="005D0E7E"/>
    <w:rPr>
      <w:rFonts w:ascii="Times New Roman" w:eastAsia="Times New Roman" w:hAnsi="Times New Roman" w:cs="Times New Roman"/>
      <w:sz w:val="20"/>
      <w:szCs w:val="20"/>
    </w:rPr>
  </w:style>
  <w:style w:type="paragraph" w:customStyle="1" w:styleId="card0">
    <w:name w:val="%card"/>
    <w:basedOn w:val="Normal"/>
    <w:link w:val="cardChar3"/>
    <w:qFormat/>
    <w:rsid w:val="005D0E7E"/>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5D0E7E"/>
    <w:rPr>
      <w:rFonts w:ascii="Times New Roman" w:eastAsia="Times New Roman" w:hAnsi="Times New Roman" w:cs="Times New Roman"/>
      <w:sz w:val="20"/>
      <w:szCs w:val="20"/>
    </w:rPr>
  </w:style>
  <w:style w:type="paragraph" w:customStyle="1" w:styleId="AAAcard">
    <w:name w:val="AAAcard"/>
    <w:basedOn w:val="Normal"/>
    <w:link w:val="AAAcardChar"/>
    <w:qFormat/>
    <w:rsid w:val="005D0E7E"/>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5D0E7E"/>
    <w:rPr>
      <w:rFonts w:ascii="Arial Narrow" w:eastAsia="Times New Roman" w:hAnsi="Arial Narrow" w:cs="Times New Roman"/>
      <w:u w:val="single"/>
    </w:rPr>
  </w:style>
  <w:style w:type="paragraph" w:customStyle="1" w:styleId="underlineChar10">
    <w:name w:val="underline Char1"/>
    <w:basedOn w:val="Normal"/>
    <w:uiPriority w:val="99"/>
    <w:qFormat/>
    <w:rsid w:val="005D0E7E"/>
    <w:rPr>
      <w:rFonts w:ascii="Arial Narrow" w:eastAsia="Times New Roman" w:hAnsi="Arial Narrow"/>
      <w:u w:val="single"/>
    </w:rPr>
  </w:style>
  <w:style w:type="paragraph" w:customStyle="1" w:styleId="tagstyle0">
    <w:name w:val="tagstyle"/>
    <w:basedOn w:val="Normal"/>
    <w:uiPriority w:val="99"/>
    <w:qFormat/>
    <w:rsid w:val="005D0E7E"/>
    <w:pPr>
      <w:spacing w:before="100" w:beforeAutospacing="1" w:after="100" w:afterAutospacing="1"/>
    </w:pPr>
    <w:rPr>
      <w:rFonts w:eastAsia="Times New Roman"/>
    </w:rPr>
  </w:style>
  <w:style w:type="paragraph" w:customStyle="1" w:styleId="CardDownx15">
    <w:name w:val="CardDown x1.5"/>
    <w:basedOn w:val="Header"/>
    <w:qFormat/>
    <w:rsid w:val="005D0E7E"/>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5D0E7E"/>
    <w:rPr>
      <w:rFonts w:eastAsia="Times New Roman"/>
    </w:rPr>
  </w:style>
  <w:style w:type="paragraph" w:customStyle="1" w:styleId="2909F619802848F09E01365C32F34654">
    <w:name w:val="2909F619802848F09E01365C32F34654"/>
    <w:uiPriority w:val="99"/>
    <w:qFormat/>
    <w:rsid w:val="005D0E7E"/>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uiPriority w:val="99"/>
    <w:qFormat/>
    <w:rsid w:val="005D0E7E"/>
    <w:pPr>
      <w:spacing w:after="200" w:line="276" w:lineRule="auto"/>
    </w:pPr>
    <w:rPr>
      <w:rFonts w:ascii="Calibri" w:eastAsia="Times New Roman" w:hAnsi="Calibri" w:cs="Times New Roman"/>
      <w:lang w:eastAsia="ja-JP"/>
    </w:rPr>
  </w:style>
  <w:style w:type="character" w:customStyle="1" w:styleId="SourcenameChar">
    <w:name w:val="Source name Char"/>
    <w:link w:val="Sourcename"/>
    <w:locked/>
    <w:rsid w:val="005D0E7E"/>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5D0E7E"/>
    <w:pPr>
      <w:ind w:left="432"/>
      <w:jc w:val="left"/>
    </w:pPr>
    <w:rPr>
      <w:rFonts w:ascii="Arial Narrow" w:eastAsia="SimSun" w:hAnsi="Arial Narrow" w:cs="Times New Roman"/>
      <w:color w:val="000000"/>
      <w:sz w:val="22"/>
      <w:szCs w:val="20"/>
    </w:rPr>
  </w:style>
  <w:style w:type="character" w:customStyle="1" w:styleId="underlinedcardChar0">
    <w:name w:val="underlined card Char"/>
    <w:basedOn w:val="DefaultParagraphFont"/>
    <w:rsid w:val="005D0E7E"/>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5D0E7E"/>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5D0E7E"/>
    <w:rPr>
      <w:rFonts w:ascii="Arial Narrow" w:eastAsia="Times New Roman" w:hAnsi="Arial Narrow"/>
    </w:rPr>
  </w:style>
  <w:style w:type="character" w:customStyle="1" w:styleId="citeunreadChar">
    <w:name w:val="cite unread Char"/>
    <w:link w:val="citeunread"/>
    <w:locked/>
    <w:rsid w:val="005D0E7E"/>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5D0E7E"/>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5D0E7E"/>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5D0E7E"/>
    <w:rPr>
      <w:rFonts w:eastAsia="Times New Roman"/>
      <w:b/>
      <w:sz w:val="20"/>
      <w:szCs w:val="20"/>
      <w:u w:val="single"/>
    </w:rPr>
  </w:style>
  <w:style w:type="paragraph" w:customStyle="1" w:styleId="2ndLevel-TAG">
    <w:name w:val="2nd Level - TAG"/>
    <w:basedOn w:val="Normal"/>
    <w:next w:val="Normal"/>
    <w:uiPriority w:val="99"/>
    <w:qFormat/>
    <w:rsid w:val="005D0E7E"/>
    <w:pPr>
      <w:spacing w:before="240"/>
      <w:outlineLvl w:val="2"/>
    </w:pPr>
    <w:rPr>
      <w:rFonts w:eastAsia="Times New Roman"/>
      <w:b/>
    </w:rPr>
  </w:style>
  <w:style w:type="paragraph" w:customStyle="1" w:styleId="CM5">
    <w:name w:val="CM5"/>
    <w:basedOn w:val="Default"/>
    <w:next w:val="Default"/>
    <w:qFormat/>
    <w:rsid w:val="005D0E7E"/>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5D0E7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D0E7E"/>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5D0E7E"/>
    <w:pPr>
      <w:spacing w:before="100" w:beforeAutospacing="1" w:after="100" w:afterAutospacing="1"/>
    </w:pPr>
    <w:rPr>
      <w:rFonts w:eastAsia="Times New Roman"/>
    </w:rPr>
  </w:style>
  <w:style w:type="paragraph" w:customStyle="1" w:styleId="Tagline0">
    <w:name w:val="Tagline"/>
    <w:basedOn w:val="Normal"/>
    <w:link w:val="TaglineChar"/>
    <w:autoRedefine/>
    <w:qFormat/>
    <w:rsid w:val="005D0E7E"/>
    <w:pPr>
      <w:spacing w:line="256" w:lineRule="auto"/>
    </w:pPr>
    <w:rPr>
      <w:b/>
    </w:rPr>
  </w:style>
  <w:style w:type="character" w:customStyle="1" w:styleId="tagCharCharChar">
    <w:name w:val="tag Char Char Char"/>
    <w:basedOn w:val="DefaultParagraphFont"/>
    <w:link w:val="tagCharChar"/>
    <w:locked/>
    <w:rsid w:val="005D0E7E"/>
    <w:rPr>
      <w:rFonts w:ascii="Calibri" w:eastAsia="Times New Roman" w:hAnsi="Calibri" w:cs="Calibri"/>
      <w:b/>
      <w:bCs/>
      <w:sz w:val="24"/>
    </w:rPr>
  </w:style>
  <w:style w:type="paragraph" w:customStyle="1" w:styleId="tagCharChar1">
    <w:name w:val="tag Char Char1"/>
    <w:basedOn w:val="Normal"/>
    <w:next w:val="Normal"/>
    <w:uiPriority w:val="99"/>
    <w:qFormat/>
    <w:rsid w:val="005D0E7E"/>
    <w:pPr>
      <w:spacing w:line="256" w:lineRule="auto"/>
    </w:pPr>
    <w:rPr>
      <w:rFonts w:eastAsia="Times New Roman"/>
      <w:b/>
      <w:szCs w:val="20"/>
    </w:rPr>
  </w:style>
  <w:style w:type="character" w:customStyle="1" w:styleId="Heading7Char1">
    <w:name w:val="Heading 7 Char1"/>
    <w:basedOn w:val="DefaultParagraphFont"/>
    <w:semiHidden/>
    <w:rsid w:val="005D0E7E"/>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5D0E7E"/>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5D0E7E"/>
    <w:rPr>
      <w:rFonts w:asciiTheme="majorHAnsi" w:eastAsiaTheme="majorEastAsia" w:hAnsiTheme="majorHAnsi" w:cstheme="majorBidi"/>
      <w:i/>
      <w:iCs/>
      <w:color w:val="404040" w:themeColor="text1" w:themeTint="BF"/>
    </w:rPr>
  </w:style>
  <w:style w:type="character" w:customStyle="1" w:styleId="ReadUnderline">
    <w:name w:val="Read Underline"/>
    <w:rsid w:val="005D0E7E"/>
    <w:rPr>
      <w:rFonts w:ascii="Arial" w:hAnsi="Arial" w:hint="default"/>
      <w:b/>
      <w:bCs w:val="0"/>
      <w:sz w:val="20"/>
      <w:u w:val="thick"/>
    </w:rPr>
  </w:style>
  <w:style w:type="character" w:customStyle="1" w:styleId="creditline">
    <w:name w:val="creditline"/>
    <w:basedOn w:val="DefaultParagraphFont"/>
    <w:rsid w:val="005D0E7E"/>
  </w:style>
  <w:style w:type="character" w:customStyle="1" w:styleId="grd">
    <w:name w:val="grd"/>
    <w:basedOn w:val="DefaultParagraphFont"/>
    <w:rsid w:val="005D0E7E"/>
  </w:style>
  <w:style w:type="character" w:customStyle="1" w:styleId="PhoNormal">
    <w:name w:val="PhoNormal"/>
    <w:basedOn w:val="DefaultParagraphFont"/>
    <w:uiPriority w:val="1"/>
    <w:qFormat/>
    <w:rsid w:val="005D0E7E"/>
    <w:rPr>
      <w:rFonts w:ascii="Georgia" w:hAnsi="Georgia" w:hint="default"/>
      <w:sz w:val="22"/>
    </w:rPr>
  </w:style>
  <w:style w:type="character" w:customStyle="1" w:styleId="Underline-WFU">
    <w:name w:val="Underline-WFU"/>
    <w:uiPriority w:val="1"/>
    <w:qFormat/>
    <w:rsid w:val="005D0E7E"/>
    <w:rPr>
      <w:rFonts w:ascii="Cambria" w:hAnsi="Cambria" w:hint="default"/>
      <w:sz w:val="22"/>
      <w:u w:val="single"/>
    </w:rPr>
  </w:style>
  <w:style w:type="character" w:customStyle="1" w:styleId="Underline-Highlighted-WFU">
    <w:name w:val="Underline-Highlighted-WFU"/>
    <w:basedOn w:val="DefaultParagraphFont"/>
    <w:uiPriority w:val="1"/>
    <w:qFormat/>
    <w:rsid w:val="005D0E7E"/>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5D0E7E"/>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5D0E7E"/>
  </w:style>
  <w:style w:type="character" w:customStyle="1" w:styleId="style300">
    <w:name w:val="style30"/>
    <w:rsid w:val="005D0E7E"/>
  </w:style>
  <w:style w:type="character" w:customStyle="1" w:styleId="see">
    <w:name w:val="see"/>
    <w:rsid w:val="005D0E7E"/>
  </w:style>
  <w:style w:type="character" w:customStyle="1" w:styleId="CharacterStyle4">
    <w:name w:val="Character Style 4"/>
    <w:rsid w:val="005D0E7E"/>
    <w:rPr>
      <w:rFonts w:ascii="Arial Narrow" w:hAnsi="Arial Narrow" w:cs="Arial Narrow" w:hint="default"/>
      <w:sz w:val="18"/>
      <w:szCs w:val="18"/>
      <w:u w:val="single"/>
    </w:rPr>
  </w:style>
  <w:style w:type="character" w:customStyle="1" w:styleId="CharacterStyle5">
    <w:name w:val="Character Style 5"/>
    <w:rsid w:val="005D0E7E"/>
    <w:rPr>
      <w:rFonts w:ascii="Arial Narrow" w:hAnsi="Arial Narrow" w:cs="Arial Narrow" w:hint="default"/>
      <w:sz w:val="22"/>
      <w:szCs w:val="22"/>
      <w:u w:val="single"/>
    </w:rPr>
  </w:style>
  <w:style w:type="character" w:customStyle="1" w:styleId="CharacterStyle9">
    <w:name w:val="Character Style 9"/>
    <w:rsid w:val="005D0E7E"/>
    <w:rPr>
      <w:rFonts w:ascii="Arial Narrow" w:hAnsi="Arial Narrow" w:cs="Arial Narrow" w:hint="default"/>
      <w:sz w:val="18"/>
      <w:szCs w:val="18"/>
    </w:rPr>
  </w:style>
  <w:style w:type="character" w:customStyle="1" w:styleId="CharacterStyle12">
    <w:name w:val="Character Style 12"/>
    <w:rsid w:val="005D0E7E"/>
    <w:rPr>
      <w:rFonts w:ascii="Arial Narrow" w:hAnsi="Arial Narrow" w:cs="Arial Narrow" w:hint="default"/>
      <w:b/>
      <w:bCs/>
      <w:sz w:val="26"/>
      <w:szCs w:val="26"/>
    </w:rPr>
  </w:style>
  <w:style w:type="character" w:customStyle="1" w:styleId="CharacterStyle13">
    <w:name w:val="Character Style 13"/>
    <w:rsid w:val="005D0E7E"/>
    <w:rPr>
      <w:rFonts w:ascii="Arial" w:hAnsi="Arial" w:cs="Arial" w:hint="default"/>
      <w:sz w:val="6"/>
      <w:szCs w:val="6"/>
    </w:rPr>
  </w:style>
  <w:style w:type="character" w:customStyle="1" w:styleId="CharacterStyle14">
    <w:name w:val="Character Style 14"/>
    <w:rsid w:val="005D0E7E"/>
    <w:rPr>
      <w:rFonts w:ascii="Arial Narrow" w:hAnsi="Arial Narrow" w:cs="Arial Narrow" w:hint="default"/>
      <w:b/>
      <w:bCs/>
      <w:sz w:val="20"/>
      <w:szCs w:val="20"/>
    </w:rPr>
  </w:style>
  <w:style w:type="character" w:customStyle="1" w:styleId="FontStyle33">
    <w:name w:val="Font Style33"/>
    <w:rsid w:val="005D0E7E"/>
    <w:rPr>
      <w:rFonts w:ascii="Times New Roman" w:hAnsi="Times New Roman" w:cs="Times New Roman" w:hint="default"/>
      <w:b/>
      <w:bCs/>
      <w:sz w:val="18"/>
      <w:szCs w:val="18"/>
    </w:rPr>
  </w:style>
  <w:style w:type="character" w:customStyle="1" w:styleId="FontStyle37">
    <w:name w:val="Font Style37"/>
    <w:rsid w:val="005D0E7E"/>
    <w:rPr>
      <w:rFonts w:ascii="Times New Roman" w:hAnsi="Times New Roman" w:cs="Times New Roman" w:hint="default"/>
      <w:sz w:val="18"/>
      <w:szCs w:val="18"/>
    </w:rPr>
  </w:style>
  <w:style w:type="character" w:customStyle="1" w:styleId="FontStyle45">
    <w:name w:val="Font Style45"/>
    <w:rsid w:val="005D0E7E"/>
    <w:rPr>
      <w:rFonts w:ascii="Times New Roman" w:hAnsi="Times New Roman" w:cs="Times New Roman" w:hint="default"/>
      <w:sz w:val="22"/>
      <w:szCs w:val="22"/>
    </w:rPr>
  </w:style>
  <w:style w:type="character" w:customStyle="1" w:styleId="FontStyle46">
    <w:name w:val="Font Style46"/>
    <w:rsid w:val="005D0E7E"/>
    <w:rPr>
      <w:rFonts w:ascii="Times New Roman" w:hAnsi="Times New Roman" w:cs="Times New Roman" w:hint="default"/>
      <w:b/>
      <w:bCs/>
      <w:sz w:val="22"/>
      <w:szCs w:val="22"/>
    </w:rPr>
  </w:style>
  <w:style w:type="character" w:customStyle="1" w:styleId="FontStyle42">
    <w:name w:val="Font Style42"/>
    <w:rsid w:val="005D0E7E"/>
    <w:rPr>
      <w:rFonts w:ascii="Times New Roman" w:hAnsi="Times New Roman" w:cs="Times New Roman" w:hint="default"/>
      <w:sz w:val="18"/>
      <w:szCs w:val="18"/>
    </w:rPr>
  </w:style>
  <w:style w:type="character" w:customStyle="1" w:styleId="FontStyle36">
    <w:name w:val="Font Style36"/>
    <w:rsid w:val="005D0E7E"/>
    <w:rPr>
      <w:rFonts w:ascii="Times New Roman" w:hAnsi="Times New Roman" w:cs="Times New Roman" w:hint="default"/>
      <w:sz w:val="12"/>
      <w:szCs w:val="12"/>
    </w:rPr>
  </w:style>
  <w:style w:type="character" w:customStyle="1" w:styleId="FontStyle38">
    <w:name w:val="Font Style38"/>
    <w:rsid w:val="005D0E7E"/>
    <w:rPr>
      <w:rFonts w:ascii="Times New Roman" w:hAnsi="Times New Roman" w:cs="Times New Roman" w:hint="default"/>
      <w:b/>
      <w:bCs/>
      <w:smallCaps/>
      <w:sz w:val="26"/>
      <w:szCs w:val="26"/>
    </w:rPr>
  </w:style>
  <w:style w:type="character" w:customStyle="1" w:styleId="FontStyle34">
    <w:name w:val="Font Style34"/>
    <w:rsid w:val="005D0E7E"/>
    <w:rPr>
      <w:rFonts w:ascii="Times New Roman" w:hAnsi="Times New Roman" w:cs="Times New Roman" w:hint="default"/>
      <w:sz w:val="18"/>
      <w:szCs w:val="18"/>
    </w:rPr>
  </w:style>
  <w:style w:type="character" w:customStyle="1" w:styleId="FontStyle26">
    <w:name w:val="Font Style26"/>
    <w:rsid w:val="005D0E7E"/>
    <w:rPr>
      <w:rFonts w:ascii="Verdana" w:hAnsi="Verdana" w:cs="Verdana" w:hint="default"/>
      <w:spacing w:val="20"/>
      <w:sz w:val="18"/>
      <w:szCs w:val="18"/>
    </w:rPr>
  </w:style>
  <w:style w:type="character" w:customStyle="1" w:styleId="Cite-WFU">
    <w:name w:val="Cite-WFU"/>
    <w:uiPriority w:val="1"/>
    <w:qFormat/>
    <w:rsid w:val="005D0E7E"/>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5D0E7E"/>
    <w:rPr>
      <w:rFonts w:ascii="Times New Roman" w:hAnsi="Times New Roman" w:hint="default"/>
      <w:sz w:val="24"/>
      <w:u w:val="dottedHeavy"/>
    </w:rPr>
  </w:style>
  <w:style w:type="character" w:customStyle="1" w:styleId="underlinecardChar">
    <w:name w:val="underline card Char"/>
    <w:basedOn w:val="DefaultParagraphFont"/>
    <w:rsid w:val="005D0E7E"/>
    <w:rPr>
      <w:rFonts w:ascii="Arial" w:hAnsi="Arial" w:hint="default"/>
      <w:sz w:val="18"/>
      <w:szCs w:val="24"/>
      <w:u w:val="single"/>
      <w:lang w:val="en-US" w:eastAsia="en-US" w:bidi="ar-SA"/>
    </w:rPr>
  </w:style>
  <w:style w:type="character" w:customStyle="1" w:styleId="dateline-separator">
    <w:name w:val="dateline-separator"/>
    <w:basedOn w:val="DefaultParagraphFont"/>
    <w:rsid w:val="005D0E7E"/>
  </w:style>
  <w:style w:type="character" w:customStyle="1" w:styleId="Hyperlink1">
    <w:name w:val="Hyperlink1"/>
    <w:basedOn w:val="DefaultParagraphFont"/>
    <w:rsid w:val="005D0E7E"/>
    <w:rPr>
      <w:color w:val="745D57"/>
      <w:u w:val="single"/>
    </w:rPr>
  </w:style>
  <w:style w:type="character" w:customStyle="1" w:styleId="CitationChar1">
    <w:name w:val="Citation Char1"/>
    <w:basedOn w:val="DefaultParagraphFont"/>
    <w:rsid w:val="005D0E7E"/>
    <w:rPr>
      <w:rFonts w:ascii="Calibri" w:hAnsi="Calibri" w:cs="Calibri" w:hint="default"/>
    </w:rPr>
  </w:style>
  <w:style w:type="character" w:customStyle="1" w:styleId="bigbody1">
    <w:name w:val="bigbody1"/>
    <w:basedOn w:val="DefaultParagraphFont"/>
    <w:rsid w:val="005D0E7E"/>
    <w:rPr>
      <w:rFonts w:ascii="Arial" w:hAnsi="Arial" w:cs="Arial" w:hint="default"/>
      <w:sz w:val="24"/>
      <w:szCs w:val="24"/>
    </w:rPr>
  </w:style>
  <w:style w:type="character" w:customStyle="1" w:styleId="boldciteChar1">
    <w:name w:val="bold cite Char1"/>
    <w:basedOn w:val="DefaultParagraphFont"/>
    <w:rsid w:val="005D0E7E"/>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5D0E7E"/>
    <w:rPr>
      <w:rFonts w:ascii="Verdana" w:hAnsi="Verdana" w:hint="default"/>
      <w:b/>
      <w:bCs/>
      <w:i w:val="0"/>
      <w:iCs w:val="0"/>
      <w:color w:val="000000"/>
      <w:sz w:val="21"/>
      <w:szCs w:val="21"/>
    </w:rPr>
  </w:style>
  <w:style w:type="character" w:customStyle="1" w:styleId="affiliation1">
    <w:name w:val="affiliation1"/>
    <w:basedOn w:val="DefaultParagraphFont"/>
    <w:rsid w:val="005D0E7E"/>
    <w:rPr>
      <w:rFonts w:ascii="Verdana" w:hAnsi="Verdana" w:hint="default"/>
      <w:b w:val="0"/>
      <w:bCs w:val="0"/>
      <w:i w:val="0"/>
      <w:iCs w:val="0"/>
      <w:color w:val="000000"/>
      <w:sz w:val="18"/>
      <w:szCs w:val="18"/>
    </w:rPr>
  </w:style>
  <w:style w:type="character" w:customStyle="1" w:styleId="paperquote1">
    <w:name w:val="paperquote1"/>
    <w:basedOn w:val="DefaultParagraphFont"/>
    <w:rsid w:val="005D0E7E"/>
    <w:rPr>
      <w:rFonts w:ascii="Verdana" w:hAnsi="Verdana" w:hint="default"/>
      <w:b w:val="0"/>
      <w:bCs w:val="0"/>
      <w:i w:val="0"/>
      <w:iCs w:val="0"/>
      <w:sz w:val="18"/>
      <w:szCs w:val="18"/>
    </w:rPr>
  </w:style>
  <w:style w:type="character" w:customStyle="1" w:styleId="erasure">
    <w:name w:val="erasure"/>
    <w:basedOn w:val="DefaultParagraphFont"/>
    <w:rsid w:val="005D0E7E"/>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5D0E7E"/>
    <w:rPr>
      <w:b/>
      <w:bCs w:val="0"/>
      <w:sz w:val="24"/>
      <w:szCs w:val="24"/>
      <w:u w:val="single"/>
      <w:lang w:val="en-US" w:eastAsia="en-US" w:bidi="ar-SA"/>
    </w:rPr>
  </w:style>
  <w:style w:type="character" w:customStyle="1" w:styleId="boldciteChar1Char">
    <w:name w:val="bold cite Char1 Char"/>
    <w:basedOn w:val="DefaultParagraphFont"/>
    <w:rsid w:val="005D0E7E"/>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5D0E7E"/>
    <w:rPr>
      <w:sz w:val="24"/>
      <w:szCs w:val="24"/>
      <w:lang w:val="en-US" w:eastAsia="en-US" w:bidi="ar-SA"/>
    </w:rPr>
  </w:style>
  <w:style w:type="character" w:customStyle="1" w:styleId="headline1">
    <w:name w:val="headline1"/>
    <w:basedOn w:val="DefaultParagraphFont"/>
    <w:rsid w:val="005D0E7E"/>
  </w:style>
  <w:style w:type="character" w:customStyle="1" w:styleId="boldciteChar2">
    <w:name w:val="bold cite Char2"/>
    <w:basedOn w:val="DefaultParagraphFont"/>
    <w:rsid w:val="005D0E7E"/>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5D0E7E"/>
    <w:rPr>
      <w:color w:val="000000"/>
      <w:sz w:val="18"/>
      <w:szCs w:val="24"/>
      <w:lang w:val="en-US" w:eastAsia="en-US" w:bidi="ar-SA"/>
    </w:rPr>
  </w:style>
  <w:style w:type="character" w:customStyle="1" w:styleId="evidenceCharChar">
    <w:name w:val="evidence Char Char"/>
    <w:basedOn w:val="DefaultParagraphFont"/>
    <w:rsid w:val="005D0E7E"/>
    <w:rPr>
      <w:rFonts w:ascii="Arial" w:hAnsi="Arial" w:cs="Arial" w:hint="default"/>
      <w:color w:val="000000"/>
      <w:u w:val="thick"/>
      <w:lang w:val="en-US" w:eastAsia="en-US" w:bidi="ar-SA"/>
    </w:rPr>
  </w:style>
  <w:style w:type="character" w:customStyle="1" w:styleId="Style1CharChar">
    <w:name w:val="Style1 Char Char"/>
    <w:basedOn w:val="DefaultParagraphFont"/>
    <w:rsid w:val="005D0E7E"/>
    <w:rPr>
      <w:color w:val="000000"/>
      <w:sz w:val="16"/>
      <w:szCs w:val="24"/>
      <w:lang w:val="en-US" w:eastAsia="en-US" w:bidi="ar-SA"/>
    </w:rPr>
  </w:style>
  <w:style w:type="character" w:customStyle="1" w:styleId="Style14ptBoldUnderline">
    <w:name w:val="Style 14 pt Bold Underline"/>
    <w:basedOn w:val="DefaultParagraphFont"/>
    <w:rsid w:val="005D0E7E"/>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5D0E7E"/>
    <w:rPr>
      <w:color w:val="000000"/>
      <w:sz w:val="18"/>
      <w:szCs w:val="18"/>
      <w:lang w:val="en-US" w:eastAsia="en-US" w:bidi="ar-SA"/>
    </w:rPr>
  </w:style>
  <w:style w:type="character" w:customStyle="1" w:styleId="BlockTitle1CharChar">
    <w:name w:val="Block Title #1 Char Char"/>
    <w:basedOn w:val="DefaultParagraphFont"/>
    <w:rsid w:val="005D0E7E"/>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5D0E7E"/>
  </w:style>
  <w:style w:type="character" w:customStyle="1" w:styleId="ds">
    <w:name w:val="ds"/>
    <w:basedOn w:val="DefaultParagraphFont"/>
    <w:rsid w:val="005D0E7E"/>
  </w:style>
  <w:style w:type="character" w:customStyle="1" w:styleId="documentbody">
    <w:name w:val="documentbody"/>
    <w:basedOn w:val="DefaultParagraphFont"/>
    <w:rsid w:val="005D0E7E"/>
  </w:style>
  <w:style w:type="character" w:customStyle="1" w:styleId="searchterm">
    <w:name w:val="searchterm"/>
    <w:basedOn w:val="DefaultParagraphFont"/>
    <w:rsid w:val="005D0E7E"/>
  </w:style>
  <w:style w:type="character" w:customStyle="1" w:styleId="text-bold">
    <w:name w:val="text-bold"/>
    <w:basedOn w:val="DefaultParagraphFont"/>
    <w:rsid w:val="005D0E7E"/>
  </w:style>
  <w:style w:type="character" w:customStyle="1" w:styleId="highlightcardtextChar1">
    <w:name w:val="highlight card text Char1"/>
    <w:basedOn w:val="DefaultParagraphFont"/>
    <w:rsid w:val="005D0E7E"/>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5D0E7E"/>
    <w:rPr>
      <w:rFonts w:ascii="Times New Roman" w:hAnsi="Times New Roman" w:hint="default"/>
      <w:sz w:val="20"/>
      <w:u w:val="single"/>
    </w:rPr>
  </w:style>
  <w:style w:type="character" w:customStyle="1" w:styleId="StyleLatinArialBold">
    <w:name w:val="Style (Latin) Arial Bold"/>
    <w:basedOn w:val="DefaultParagraphFont"/>
    <w:rsid w:val="005D0E7E"/>
    <w:rPr>
      <w:rFonts w:ascii="Times New Roman" w:hAnsi="Times New Roman" w:hint="default"/>
      <w:b/>
      <w:bCs/>
      <w:sz w:val="24"/>
    </w:rPr>
  </w:style>
  <w:style w:type="character" w:customStyle="1" w:styleId="10ptUnderline">
    <w:name w:val="10 ptUnderline"/>
    <w:basedOn w:val="DefaultParagraphFont"/>
    <w:rsid w:val="005D0E7E"/>
    <w:rPr>
      <w:rFonts w:ascii="Times New Roman" w:hAnsi="Times New Roman" w:hint="default"/>
      <w:bCs/>
      <w:sz w:val="20"/>
      <w:u w:val="single"/>
    </w:rPr>
  </w:style>
  <w:style w:type="character" w:customStyle="1" w:styleId="boldciteCharChar2">
    <w:name w:val="bold cite Char Char2"/>
    <w:basedOn w:val="DefaultParagraphFont"/>
    <w:rsid w:val="005D0E7E"/>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5D0E7E"/>
    <w:rPr>
      <w:b/>
      <w:bCs/>
      <w:sz w:val="24"/>
      <w:szCs w:val="24"/>
      <w:lang w:val="en-US" w:eastAsia="en-US" w:bidi="ar-SA"/>
    </w:rPr>
  </w:style>
  <w:style w:type="character" w:customStyle="1" w:styleId="textlarge">
    <w:name w:val="textlarge"/>
    <w:basedOn w:val="DefaultParagraphFont"/>
    <w:rsid w:val="005D0E7E"/>
  </w:style>
  <w:style w:type="character" w:customStyle="1" w:styleId="BodyTextIndent2Char1">
    <w:name w:val="Body Text Indent 2 Char1"/>
    <w:basedOn w:val="DefaultParagraphFont"/>
    <w:semiHidden/>
    <w:rsid w:val="005D0E7E"/>
    <w:rPr>
      <w:rFonts w:ascii="Arial" w:hAnsi="Arial" w:cs="Arial"/>
      <w:sz w:val="16"/>
    </w:rPr>
  </w:style>
  <w:style w:type="character" w:customStyle="1" w:styleId="bylinetitle">
    <w:name w:val="bylinetitle"/>
    <w:basedOn w:val="DefaultParagraphFont"/>
    <w:rsid w:val="005D0E7E"/>
  </w:style>
  <w:style w:type="character" w:customStyle="1" w:styleId="afpdateline">
    <w:name w:val="afp_dateline"/>
    <w:basedOn w:val="DefaultParagraphFont"/>
    <w:rsid w:val="005D0E7E"/>
  </w:style>
  <w:style w:type="character" w:customStyle="1" w:styleId="datetime">
    <w:name w:val="datetime"/>
    <w:basedOn w:val="DefaultParagraphFont"/>
    <w:rsid w:val="005D0E7E"/>
  </w:style>
  <w:style w:type="character" w:customStyle="1" w:styleId="dropcap">
    <w:name w:val="dropcap"/>
    <w:basedOn w:val="DefaultParagraphFont"/>
    <w:rsid w:val="005D0E7E"/>
  </w:style>
  <w:style w:type="character" w:customStyle="1" w:styleId="smallcap">
    <w:name w:val="smallcap"/>
    <w:basedOn w:val="DefaultParagraphFont"/>
    <w:rsid w:val="005D0E7E"/>
  </w:style>
  <w:style w:type="character" w:customStyle="1" w:styleId="datestamp2">
    <w:name w:val="datestamp2"/>
    <w:rsid w:val="005D0E7E"/>
  </w:style>
  <w:style w:type="character" w:customStyle="1" w:styleId="linktypelabel1">
    <w:name w:val="link_type_label1"/>
    <w:rsid w:val="005D0E7E"/>
    <w:rPr>
      <w:color w:val="000000"/>
    </w:rPr>
  </w:style>
  <w:style w:type="character" w:customStyle="1" w:styleId="StyleDebateUnderline10pt">
    <w:name w:val="Style Debate Underline + 10 pt"/>
    <w:basedOn w:val="DefaultParagraphFont"/>
    <w:rsid w:val="005D0E7E"/>
    <w:rPr>
      <w:rFonts w:ascii="Times New Roman" w:hAnsi="Times New Roman" w:hint="default"/>
      <w:sz w:val="20"/>
      <w:szCs w:val="20"/>
      <w:u w:val="single"/>
    </w:rPr>
  </w:style>
  <w:style w:type="character" w:customStyle="1" w:styleId="UnderlineChar11">
    <w:name w:val="Underline Char11"/>
    <w:rsid w:val="005D0E7E"/>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5D0E7E"/>
    <w:rPr>
      <w:noProof w:val="0"/>
      <w:sz w:val="24"/>
      <w:szCs w:val="24"/>
      <w:u w:val="single"/>
      <w:lang w:val="en-US" w:eastAsia="en-US" w:bidi="ar-SA"/>
    </w:rPr>
  </w:style>
  <w:style w:type="character" w:customStyle="1" w:styleId="created">
    <w:name w:val="created"/>
    <w:basedOn w:val="DefaultParagraphFont"/>
    <w:rsid w:val="005D0E7E"/>
  </w:style>
  <w:style w:type="character" w:customStyle="1" w:styleId="StyleAsianMSMinchoBold">
    <w:name w:val="Style (Asian) MS Mincho Bold"/>
    <w:rsid w:val="005D0E7E"/>
    <w:rPr>
      <w:rFonts w:ascii="Times New Roman" w:eastAsia="MS Mincho" w:hAnsi="Times New Roman" w:hint="default"/>
      <w:b/>
      <w:bCs/>
      <w:u w:val="thick"/>
    </w:rPr>
  </w:style>
  <w:style w:type="character" w:customStyle="1" w:styleId="StyleAsianMSMincho">
    <w:name w:val="Style (Asian) MS Mincho"/>
    <w:rsid w:val="005D0E7E"/>
    <w:rPr>
      <w:rFonts w:ascii="Times New Roman" w:eastAsia="MS Mincho" w:hAnsi="Times New Roman" w:hint="default"/>
      <w:u w:val="thick"/>
    </w:rPr>
  </w:style>
  <w:style w:type="character" w:customStyle="1" w:styleId="CardCharChar2">
    <w:name w:val="Card Char Char2"/>
    <w:rsid w:val="005D0E7E"/>
    <w:rPr>
      <w:rFonts w:ascii="Arial Narrow" w:eastAsia="Times New Roman" w:hAnsi="Arial Narrow" w:cs="Calibri" w:hint="default"/>
    </w:rPr>
  </w:style>
  <w:style w:type="character" w:customStyle="1" w:styleId="CardUpSize-LightChar">
    <w:name w:val="CardUpSize - Light Char"/>
    <w:rsid w:val="005D0E7E"/>
    <w:rPr>
      <w:sz w:val="22"/>
      <w:szCs w:val="32"/>
      <w:u w:val="single"/>
      <w:lang w:val="en-US" w:eastAsia="en-US" w:bidi="ar-SA"/>
    </w:rPr>
  </w:style>
  <w:style w:type="character" w:customStyle="1" w:styleId="yqlink">
    <w:name w:val="yqlink"/>
    <w:rsid w:val="005D0E7E"/>
  </w:style>
  <w:style w:type="character" w:customStyle="1" w:styleId="clbody">
    <w:name w:val="clbody"/>
    <w:rsid w:val="005D0E7E"/>
  </w:style>
  <w:style w:type="character" w:customStyle="1" w:styleId="boldandunderlinecharcharcharcharcharcharcharcharcharcharcharcharcharcharcharchar0">
    <w:name w:val="boldandunderlinecharcharcharcharcharcharcharcharcharcharcharcharcharcharcharchar"/>
    <w:rsid w:val="005D0E7E"/>
  </w:style>
  <w:style w:type="character" w:customStyle="1" w:styleId="underlinecharcharcharcharcharcharcharcharcharcharcharcharcharchar">
    <w:name w:val="underlinecharcharcharcharcharcharcharcharcharcharcharcharcharchar"/>
    <w:rsid w:val="005D0E7E"/>
  </w:style>
  <w:style w:type="character" w:customStyle="1" w:styleId="NothingChar1">
    <w:name w:val="Nothing Char1"/>
    <w:rsid w:val="005D0E7E"/>
    <w:rPr>
      <w:szCs w:val="24"/>
      <w:lang w:val="en-US" w:eastAsia="en-US" w:bidi="ar-SA"/>
    </w:rPr>
  </w:style>
  <w:style w:type="character" w:customStyle="1" w:styleId="CharCharCharCharCharChar1Char">
    <w:name w:val="Char Char Char Char Char Char1 Char"/>
    <w:rsid w:val="005D0E7E"/>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D0E7E"/>
    <w:rPr>
      <w:sz w:val="24"/>
      <w:szCs w:val="24"/>
      <w:lang w:val="en-US" w:eastAsia="en-US" w:bidi="ar-SA"/>
    </w:rPr>
  </w:style>
  <w:style w:type="character" w:customStyle="1" w:styleId="lucenesearchresulturlb">
    <w:name w:val="lucene_search_result_url_b"/>
    <w:basedOn w:val="DefaultParagraphFont"/>
    <w:rsid w:val="005D0E7E"/>
  </w:style>
  <w:style w:type="character" w:customStyle="1" w:styleId="FontStyle19">
    <w:name w:val="Font Style19"/>
    <w:basedOn w:val="DefaultParagraphFont"/>
    <w:uiPriority w:val="99"/>
    <w:rsid w:val="005D0E7E"/>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5D0E7E"/>
    <w:pPr>
      <w:spacing w:after="0" w:line="240" w:lineRule="auto"/>
    </w:pPr>
    <w:rPr>
      <w:iCs/>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D0E7E"/>
    <w:rPr>
      <w:iCs/>
      <w:sz w:val="16"/>
      <w:szCs w:val="22"/>
    </w:rPr>
  </w:style>
  <w:style w:type="character" w:customStyle="1" w:styleId="QuoteChar1">
    <w:name w:val="Quote Char1"/>
    <w:basedOn w:val="DefaultParagraphFont"/>
    <w:uiPriority w:val="29"/>
    <w:rsid w:val="005D0E7E"/>
    <w:rPr>
      <w:rFonts w:ascii="Arial" w:eastAsia="Calibri" w:hAnsi="Arial" w:cs="Times New Roman"/>
      <w:iCs/>
      <w:sz w:val="16"/>
    </w:rPr>
  </w:style>
  <w:style w:type="character" w:customStyle="1" w:styleId="SourceBold">
    <w:name w:val="Source Bold"/>
    <w:rsid w:val="005D0E7E"/>
    <w:rPr>
      <w:rFonts w:ascii="Arial Narrow" w:hAnsi="Arial Narrow" w:hint="default"/>
      <w:b/>
      <w:bCs w:val="0"/>
      <w:strike w:val="0"/>
      <w:dstrike w:val="0"/>
      <w:sz w:val="24"/>
      <w:u w:val="none"/>
      <w:effect w:val="none"/>
    </w:rPr>
  </w:style>
  <w:style w:type="character" w:customStyle="1" w:styleId="2xBoldUnderline">
    <w:name w:val="2x_Bold_Underline"/>
    <w:rsid w:val="005D0E7E"/>
    <w:rPr>
      <w:b/>
      <w:bCs/>
      <w:sz w:val="24"/>
      <w:u w:val="thick"/>
    </w:rPr>
  </w:style>
  <w:style w:type="character" w:customStyle="1" w:styleId="readChar">
    <w:name w:val="read Char"/>
    <w:rsid w:val="005D0E7E"/>
    <w:rPr>
      <w:szCs w:val="22"/>
      <w:u w:val="single"/>
      <w:lang w:val="en-US" w:eastAsia="en-US" w:bidi="ar-SA"/>
    </w:rPr>
  </w:style>
  <w:style w:type="character" w:customStyle="1" w:styleId="underlining1">
    <w:name w:val="underlining1"/>
    <w:rsid w:val="005D0E7E"/>
    <w:rPr>
      <w:u w:val="single"/>
    </w:rPr>
  </w:style>
  <w:style w:type="character" w:customStyle="1" w:styleId="green">
    <w:name w:val="green"/>
    <w:rsid w:val="005D0E7E"/>
  </w:style>
  <w:style w:type="character" w:customStyle="1" w:styleId="BodyText30">
    <w:name w:val="Body Text3"/>
    <w:rsid w:val="005D0E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D0E7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D0E7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D0E7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5D0E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5D0E7E"/>
    <w:rPr>
      <w:rFonts w:ascii="Constantia" w:hAnsi="Constantia" w:cs="Constantia" w:hint="default"/>
      <w:b/>
      <w:bCs/>
      <w:sz w:val="18"/>
      <w:szCs w:val="18"/>
    </w:rPr>
  </w:style>
  <w:style w:type="character" w:customStyle="1" w:styleId="nohighlighting">
    <w:name w:val="no highlighting"/>
    <w:rsid w:val="005D0E7E"/>
    <w:rPr>
      <w:rFonts w:ascii="Times New Roman" w:hAnsi="Times New Roman" w:hint="default"/>
      <w:color w:val="auto"/>
      <w:sz w:val="20"/>
      <w:u w:val="thick"/>
      <w:bdr w:val="none" w:sz="0" w:space="0" w:color="auto" w:frame="1"/>
    </w:rPr>
  </w:style>
  <w:style w:type="character" w:customStyle="1" w:styleId="cite0">
    <w:name w:val="cite0"/>
    <w:rsid w:val="005D0E7E"/>
  </w:style>
  <w:style w:type="character" w:customStyle="1" w:styleId="Style8pt1">
    <w:name w:val="Style 8 pt1"/>
    <w:basedOn w:val="DefaultParagraphFont"/>
    <w:rsid w:val="005D0E7E"/>
    <w:rPr>
      <w:sz w:val="16"/>
    </w:rPr>
  </w:style>
  <w:style w:type="paragraph" w:customStyle="1" w:styleId="cal">
    <w:name w:val="cal"/>
    <w:basedOn w:val="Normal"/>
    <w:uiPriority w:val="99"/>
    <w:qFormat/>
    <w:rsid w:val="005D0E7E"/>
    <w:pPr>
      <w:ind w:left="288" w:right="288"/>
    </w:pPr>
    <w:rPr>
      <w:rFonts w:ascii="Arial" w:eastAsia="Times New Roman" w:hAnsi="Arial"/>
      <w:sz w:val="16"/>
      <w:szCs w:val="20"/>
    </w:rPr>
  </w:style>
  <w:style w:type="paragraph" w:customStyle="1" w:styleId="CiteInfo">
    <w:name w:val="Cite Info"/>
    <w:basedOn w:val="Normal"/>
    <w:qFormat/>
    <w:rsid w:val="005D0E7E"/>
    <w:rPr>
      <w:rFonts w:ascii="Arial" w:eastAsia="Times New Roman" w:hAnsi="Arial"/>
      <w:sz w:val="16"/>
      <w:szCs w:val="16"/>
    </w:rPr>
  </w:style>
  <w:style w:type="character" w:customStyle="1" w:styleId="HIGHLIGHT1">
    <w:name w:val="HIGHLIGHT"/>
    <w:basedOn w:val="DefaultParagraphFont"/>
    <w:uiPriority w:val="1"/>
    <w:qFormat/>
    <w:rsid w:val="005D0E7E"/>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5D0E7E"/>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5D0E7E"/>
    <w:pPr>
      <w:keepNext/>
      <w:keepLines/>
      <w:spacing w:before="200"/>
      <w:outlineLvl w:val="3"/>
    </w:pPr>
    <w:rPr>
      <w:rFonts w:eastAsiaTheme="majorEastAsia" w:cstheme="majorBidi"/>
      <w:b/>
      <w:sz w:val="26"/>
    </w:rPr>
  </w:style>
  <w:style w:type="character" w:customStyle="1" w:styleId="swauthor">
    <w:name w:val="sw_author"/>
    <w:rsid w:val="005D0E7E"/>
  </w:style>
  <w:style w:type="paragraph" w:customStyle="1" w:styleId="BoldUnderlineChar20">
    <w:name w:val="BoldUnderline Char2"/>
    <w:link w:val="BoldUnderlineChar2Char"/>
    <w:rsid w:val="005D0E7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5D0E7E"/>
    <w:rPr>
      <w:rFonts w:ascii="Times New Roman" w:eastAsia="Times New Roman" w:hAnsi="Times New Roman" w:cs="Times New Roman"/>
      <w:b/>
      <w:sz w:val="20"/>
      <w:szCs w:val="24"/>
      <w:u w:val="single"/>
    </w:rPr>
  </w:style>
  <w:style w:type="character" w:customStyle="1" w:styleId="UnderlineCharChar4">
    <w:name w:val="Underline Char Char4"/>
    <w:rsid w:val="005D0E7E"/>
    <w:rPr>
      <w:szCs w:val="24"/>
      <w:u w:val="single"/>
      <w:lang w:val="en-US" w:eastAsia="en-US" w:bidi="ar-SA"/>
    </w:rPr>
  </w:style>
  <w:style w:type="character" w:customStyle="1" w:styleId="BoldUnderlineCharChar3">
    <w:name w:val="BoldUnderline Char Char3"/>
    <w:rsid w:val="005D0E7E"/>
    <w:rPr>
      <w:b/>
      <w:szCs w:val="24"/>
      <w:u w:val="single"/>
      <w:lang w:val="en-US" w:eastAsia="en-US" w:bidi="ar-SA"/>
    </w:rPr>
  </w:style>
  <w:style w:type="character" w:customStyle="1" w:styleId="UnderlineCharChar3">
    <w:name w:val="Underline Char Char3"/>
    <w:rsid w:val="005D0E7E"/>
    <w:rPr>
      <w:szCs w:val="24"/>
      <w:u w:val="single"/>
      <w:lang w:val="en-US" w:eastAsia="en-US" w:bidi="ar-SA"/>
    </w:rPr>
  </w:style>
  <w:style w:type="character" w:customStyle="1" w:styleId="BoldUnderlineCharChar2">
    <w:name w:val="BoldUnderline Char Char2"/>
    <w:rsid w:val="005D0E7E"/>
    <w:rPr>
      <w:b/>
      <w:szCs w:val="24"/>
      <w:u w:val="single"/>
      <w:lang w:val="en-US" w:eastAsia="en-US" w:bidi="ar-SA"/>
    </w:rPr>
  </w:style>
  <w:style w:type="paragraph" w:customStyle="1" w:styleId="UnderlineCard1">
    <w:name w:val="UnderlineCard"/>
    <w:basedOn w:val="Heading3"/>
    <w:link w:val="UnderlineCardChar0"/>
    <w:qFormat/>
    <w:rsid w:val="005D0E7E"/>
    <w:pPr>
      <w:keepNext w:val="0"/>
      <w:keepLines w:val="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1"/>
    <w:rsid w:val="005D0E7E"/>
    <w:rPr>
      <w:rFonts w:ascii="Calibri" w:eastAsia="Calibri" w:hAnsi="Calibri" w:cs="Times New Roman"/>
      <w:bCs/>
      <w:sz w:val="20"/>
      <w:szCs w:val="20"/>
      <w:u w:val="single"/>
      <w:lang w:val="x-none" w:eastAsia="x-none"/>
    </w:rPr>
  </w:style>
  <w:style w:type="character" w:customStyle="1" w:styleId="5Notunderlined">
    <w:name w:val="5 Not underlined"/>
    <w:rsid w:val="005D0E7E"/>
    <w:rPr>
      <w:rFonts w:ascii="Times New Roman" w:hAnsi="Times New Roman"/>
      <w:sz w:val="16"/>
    </w:rPr>
  </w:style>
  <w:style w:type="character" w:customStyle="1" w:styleId="volume-issue">
    <w:name w:val="volume-issue"/>
    <w:rsid w:val="005D0E7E"/>
    <w:rPr>
      <w:rFonts w:cs="Times New Roman"/>
    </w:rPr>
  </w:style>
  <w:style w:type="character" w:customStyle="1" w:styleId="i">
    <w:name w:val="i"/>
    <w:basedOn w:val="DefaultParagraphFont"/>
    <w:uiPriority w:val="99"/>
    <w:rsid w:val="005D0E7E"/>
  </w:style>
  <w:style w:type="character" w:customStyle="1" w:styleId="CiteReal0">
    <w:name w:val="CiteReal"/>
    <w:uiPriority w:val="1"/>
    <w:qFormat/>
    <w:rsid w:val="005D0E7E"/>
    <w:rPr>
      <w:rFonts w:ascii="Arial" w:hAnsi="Arial"/>
      <w:b/>
      <w:sz w:val="24"/>
      <w:u w:val="single"/>
    </w:rPr>
  </w:style>
  <w:style w:type="paragraph" w:customStyle="1" w:styleId="Cardd">
    <w:name w:val="Cardd"/>
    <w:basedOn w:val="Normal"/>
    <w:uiPriority w:val="4"/>
    <w:qFormat/>
    <w:rsid w:val="005D0E7E"/>
    <w:pPr>
      <w:ind w:left="288" w:right="288"/>
    </w:pPr>
  </w:style>
  <w:style w:type="character" w:customStyle="1" w:styleId="view-count">
    <w:name w:val="view-count"/>
    <w:basedOn w:val="DefaultParagraphFont"/>
    <w:rsid w:val="005D0E7E"/>
  </w:style>
  <w:style w:type="paragraph" w:customStyle="1" w:styleId="document">
    <w:name w:val="document"/>
    <w:basedOn w:val="Normal"/>
    <w:rsid w:val="005D0E7E"/>
    <w:pPr>
      <w:spacing w:before="100" w:beforeAutospacing="1" w:after="100" w:afterAutospacing="1"/>
    </w:pPr>
    <w:rPr>
      <w:rFonts w:eastAsia="Times New Roman"/>
    </w:rPr>
  </w:style>
  <w:style w:type="character" w:customStyle="1" w:styleId="spellingerror">
    <w:name w:val="spellingerror"/>
    <w:basedOn w:val="DefaultParagraphFont"/>
    <w:rsid w:val="005D0E7E"/>
  </w:style>
  <w:style w:type="character" w:customStyle="1" w:styleId="CardsFont6ptChar1">
    <w:name w:val="Cards + Font: 6 pt Char1"/>
    <w:basedOn w:val="DefaultParagraphFont"/>
    <w:rsid w:val="005D0E7E"/>
    <w:rPr>
      <w:sz w:val="12"/>
      <w:szCs w:val="24"/>
      <w:lang w:val="en-US" w:eastAsia="en-US" w:bidi="ar-SA"/>
    </w:rPr>
  </w:style>
  <w:style w:type="character" w:customStyle="1" w:styleId="CardsSixChar">
    <w:name w:val="Cards Six Char"/>
    <w:link w:val="CardsSix"/>
    <w:locked/>
    <w:rsid w:val="005D0E7E"/>
    <w:rPr>
      <w:sz w:val="12"/>
      <w:szCs w:val="24"/>
    </w:rPr>
  </w:style>
  <w:style w:type="paragraph" w:customStyle="1" w:styleId="CardsSix">
    <w:name w:val="Cards Six"/>
    <w:basedOn w:val="Normal"/>
    <w:link w:val="CardsSixChar"/>
    <w:rsid w:val="005D0E7E"/>
    <w:pPr>
      <w:autoSpaceDE w:val="0"/>
      <w:autoSpaceDN w:val="0"/>
      <w:adjustRightInd w:val="0"/>
      <w:ind w:left="432" w:right="432"/>
      <w:jc w:val="both"/>
    </w:pPr>
    <w:rPr>
      <w:rFonts w:asciiTheme="minorHAnsi" w:hAnsiTheme="minorHAnsi" w:cstheme="minorBidi"/>
      <w:sz w:val="12"/>
      <w:szCs w:val="24"/>
    </w:rPr>
  </w:style>
  <w:style w:type="character" w:customStyle="1" w:styleId="10ptnotbold">
    <w:name w:val="10ptnotbold"/>
    <w:rsid w:val="005D0E7E"/>
    <w:rPr>
      <w:rFonts w:ascii="Times New Roman" w:hAnsi="Times New Roman" w:cs="Times New Roman"/>
      <w:sz w:val="20"/>
    </w:rPr>
  </w:style>
  <w:style w:type="character" w:customStyle="1" w:styleId="action-menu-toggled-item">
    <w:name w:val="action-menu-toggled-item"/>
    <w:basedOn w:val="DefaultParagraphFont"/>
    <w:rsid w:val="005D0E7E"/>
  </w:style>
  <w:style w:type="character" w:customStyle="1" w:styleId="1Tag">
    <w:name w:val="1) Tag"/>
    <w:rsid w:val="005D0E7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D0E7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D0E7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D0E7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D0E7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5D0E7E"/>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5D0E7E"/>
    <w:rPr>
      <w:rFonts w:ascii="Calibri" w:eastAsia="Times New Roman" w:hAnsi="Calibri" w:cs="Calibri"/>
      <w:b/>
      <w:caps/>
      <w:sz w:val="40"/>
      <w:szCs w:val="40"/>
    </w:rPr>
  </w:style>
  <w:style w:type="character" w:customStyle="1" w:styleId="kicker1">
    <w:name w:val="kicker1"/>
    <w:basedOn w:val="DefaultParagraphFont"/>
    <w:rsid w:val="005D0E7E"/>
    <w:rPr>
      <w:caps/>
      <w:color w:val="008996"/>
      <w:sz w:val="19"/>
      <w:szCs w:val="19"/>
    </w:rPr>
  </w:style>
  <w:style w:type="character" w:customStyle="1" w:styleId="recommendeddesignation2">
    <w:name w:val="recommended_designation2"/>
    <w:basedOn w:val="DefaultParagraphFont"/>
    <w:rsid w:val="005D0E7E"/>
  </w:style>
  <w:style w:type="character" w:customStyle="1" w:styleId="storylink2">
    <w:name w:val="story_link2"/>
    <w:basedOn w:val="DefaultParagraphFont"/>
    <w:rsid w:val="005D0E7E"/>
  </w:style>
  <w:style w:type="character" w:customStyle="1" w:styleId="gal2">
    <w:name w:val="gal2"/>
    <w:basedOn w:val="DefaultParagraphFont"/>
    <w:rsid w:val="005D0E7E"/>
  </w:style>
  <w:style w:type="character" w:customStyle="1" w:styleId="byline2">
    <w:name w:val="byline2"/>
    <w:basedOn w:val="DefaultParagraphFont"/>
    <w:rsid w:val="005D0E7E"/>
    <w:rPr>
      <w:rFonts w:ascii="Arial" w:hAnsi="Arial" w:cs="Arial" w:hint="default"/>
      <w:caps/>
      <w:color w:val="333333"/>
      <w:sz w:val="29"/>
      <w:szCs w:val="29"/>
    </w:rPr>
  </w:style>
  <w:style w:type="paragraph" w:customStyle="1" w:styleId="p3">
    <w:name w:val="p3"/>
    <w:basedOn w:val="Normal"/>
    <w:rsid w:val="005D0E7E"/>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5D0E7E"/>
  </w:style>
  <w:style w:type="character" w:customStyle="1" w:styleId="UnderlineNon-bold">
    <w:name w:val="Underline Non - bold"/>
    <w:basedOn w:val="DefaultParagraphFont"/>
    <w:rsid w:val="005D0E7E"/>
    <w:rPr>
      <w:rFonts w:ascii="Times New Roman" w:hAnsi="Times New Roman"/>
      <w:iCs/>
      <w:sz w:val="22"/>
      <w:u w:val="single"/>
    </w:rPr>
  </w:style>
  <w:style w:type="character" w:customStyle="1" w:styleId="metad">
    <w:name w:val="metad"/>
    <w:rsid w:val="005D0E7E"/>
  </w:style>
  <w:style w:type="character" w:customStyle="1" w:styleId="justify1">
    <w:name w:val="justify1"/>
    <w:rsid w:val="005D0E7E"/>
  </w:style>
  <w:style w:type="character" w:customStyle="1" w:styleId="CircleChar">
    <w:name w:val="Circle Char"/>
    <w:basedOn w:val="DefaultParagraphFont"/>
    <w:link w:val="Circle"/>
    <w:rsid w:val="005D0E7E"/>
    <w:rPr>
      <w:rFonts w:ascii="Times New Roman" w:eastAsia="Calibri" w:hAnsi="Times New Roman" w:cs="Times New Roman"/>
      <w:b/>
      <w:i/>
      <w:sz w:val="24"/>
      <w:szCs w:val="18"/>
      <w:u w:val="single"/>
    </w:rPr>
  </w:style>
  <w:style w:type="paragraph" w:customStyle="1" w:styleId="TOC3Char">
    <w:name w:val="TOC 3 Char"/>
    <w:basedOn w:val="Normal"/>
    <w:next w:val="Normal"/>
    <w:rsid w:val="005D0E7E"/>
    <w:rPr>
      <w:rFonts w:ascii="Times New Roman" w:eastAsia="Times New Roman" w:hAnsi="Times New Roman"/>
      <w:szCs w:val="20"/>
    </w:rPr>
  </w:style>
  <w:style w:type="paragraph" w:customStyle="1" w:styleId="TOC1Char">
    <w:name w:val="TOC 1 Char"/>
    <w:basedOn w:val="Normal"/>
    <w:next w:val="Normal"/>
    <w:rsid w:val="005D0E7E"/>
    <w:rPr>
      <w:rFonts w:ascii="Times New Roman" w:eastAsia="Times New Roman" w:hAnsi="Times New Roman"/>
      <w:b/>
      <w:szCs w:val="20"/>
    </w:rPr>
  </w:style>
  <w:style w:type="character" w:customStyle="1" w:styleId="Debate-CardTagandCite-F6Char">
    <w:name w:val="Debate- Card Tag and Cite- F6 Char"/>
    <w:link w:val="Debate-CardTagandCite-F6"/>
    <w:locked/>
    <w:rsid w:val="005D0E7E"/>
    <w:rPr>
      <w:rFonts w:ascii="Georgia" w:hAnsi="Georgia"/>
      <w:b/>
    </w:rPr>
  </w:style>
  <w:style w:type="paragraph" w:customStyle="1" w:styleId="Debate-CardTagandCite-F6">
    <w:name w:val="Debate- Card Tag and Cite- F6"/>
    <w:basedOn w:val="Normal"/>
    <w:link w:val="Debate-CardTagandCite-F6Char"/>
    <w:qFormat/>
    <w:rsid w:val="005D0E7E"/>
    <w:pPr>
      <w:contextualSpacing/>
    </w:pPr>
    <w:rPr>
      <w:rFonts w:ascii="Georgia" w:hAnsi="Georgia" w:cstheme="minorBidi"/>
      <w:b/>
      <w:sz w:val="22"/>
    </w:rPr>
  </w:style>
  <w:style w:type="character" w:customStyle="1" w:styleId="SmallerReal">
    <w:name w:val="SmallerReal"/>
    <w:basedOn w:val="DefaultParagraphFont"/>
    <w:uiPriority w:val="1"/>
    <w:qFormat/>
    <w:rsid w:val="005D0E7E"/>
    <w:rPr>
      <w:rFonts w:ascii="Garamond" w:hAnsi="Garamond"/>
      <w:sz w:val="16"/>
    </w:rPr>
  </w:style>
  <w:style w:type="paragraph" w:customStyle="1" w:styleId="analytic0">
    <w:name w:val="analytic"/>
    <w:basedOn w:val="Normal"/>
    <w:link w:val="analyticChar0"/>
    <w:uiPriority w:val="4"/>
    <w:qFormat/>
    <w:rsid w:val="005D0E7E"/>
    <w:pPr>
      <w:spacing w:before="120"/>
    </w:pPr>
    <w:rPr>
      <w:b/>
      <w:sz w:val="20"/>
    </w:rPr>
  </w:style>
  <w:style w:type="character" w:customStyle="1" w:styleId="analyticChar0">
    <w:name w:val="analytic Char"/>
    <w:basedOn w:val="DefaultParagraphFont"/>
    <w:link w:val="analytic0"/>
    <w:uiPriority w:val="4"/>
    <w:rsid w:val="005D0E7E"/>
    <w:rPr>
      <w:rFonts w:ascii="Calibri" w:hAnsi="Calibri" w:cs="Calibri"/>
      <w:b/>
      <w:sz w:val="20"/>
    </w:rPr>
  </w:style>
  <w:style w:type="character" w:customStyle="1" w:styleId="field-item2">
    <w:name w:val="field-item2"/>
    <w:basedOn w:val="DefaultParagraphFont"/>
    <w:rsid w:val="005D0E7E"/>
    <w:rPr>
      <w:rFonts w:ascii="Trebuchet MS" w:hAnsi="Trebuchet MS" w:hint="default"/>
      <w:sz w:val="17"/>
      <w:szCs w:val="17"/>
    </w:rPr>
  </w:style>
  <w:style w:type="character" w:customStyle="1" w:styleId="name2">
    <w:name w:val="name2"/>
    <w:basedOn w:val="DefaultParagraphFont"/>
    <w:rsid w:val="005D0E7E"/>
  </w:style>
  <w:style w:type="character" w:customStyle="1" w:styleId="date-display-single2">
    <w:name w:val="date-display-single2"/>
    <w:basedOn w:val="DefaultParagraphFont"/>
    <w:rsid w:val="005D0E7E"/>
  </w:style>
  <w:style w:type="character" w:customStyle="1" w:styleId="span">
    <w:name w:val="span"/>
    <w:basedOn w:val="DefaultParagraphFont"/>
    <w:rsid w:val="005D0E7E"/>
  </w:style>
  <w:style w:type="paragraph" w:customStyle="1" w:styleId="skip-nav">
    <w:name w:val="skip-nav"/>
    <w:basedOn w:val="Normal"/>
    <w:rsid w:val="005D0E7E"/>
    <w:pPr>
      <w:spacing w:before="100" w:beforeAutospacing="1" w:after="100" w:afterAutospacing="1"/>
    </w:pPr>
    <w:rPr>
      <w:rFonts w:ascii="Times New Roman" w:eastAsia="Times New Roman" w:hAnsi="Times New Roman"/>
    </w:rPr>
  </w:style>
  <w:style w:type="character" w:customStyle="1" w:styleId="bg-relatedbutton-text">
    <w:name w:val="bg-related__button-text"/>
    <w:basedOn w:val="DefaultParagraphFont"/>
    <w:rsid w:val="005D0E7E"/>
  </w:style>
  <w:style w:type="paragraph" w:customStyle="1" w:styleId="bg-relateddescription">
    <w:name w:val="bg-related__description"/>
    <w:basedOn w:val="Normal"/>
    <w:rsid w:val="005D0E7E"/>
    <w:pPr>
      <w:spacing w:before="100" w:beforeAutospacing="1" w:after="100" w:afterAutospacing="1"/>
    </w:pPr>
    <w:rPr>
      <w:rFonts w:ascii="Times New Roman" w:eastAsia="Times New Roman" w:hAnsi="Times New Roman"/>
    </w:rPr>
  </w:style>
  <w:style w:type="paragraph" w:customStyle="1" w:styleId="p1">
    <w:name w:val="p1"/>
    <w:basedOn w:val="Normal"/>
    <w:rsid w:val="005D0E7E"/>
    <w:pPr>
      <w:spacing w:before="100" w:beforeAutospacing="1" w:after="100" w:afterAutospacing="1"/>
    </w:pPr>
    <w:rPr>
      <w:rFonts w:ascii="Abel" w:eastAsia="Times New Roman" w:hAnsi="Abel"/>
    </w:rPr>
  </w:style>
  <w:style w:type="character" w:customStyle="1" w:styleId="pb-byline2">
    <w:name w:val="pb-byline2"/>
    <w:basedOn w:val="DefaultParagraphFont"/>
    <w:rsid w:val="005D0E7E"/>
  </w:style>
  <w:style w:type="character" w:customStyle="1" w:styleId="pb-timestamp2">
    <w:name w:val="pb-timestamp2"/>
    <w:basedOn w:val="DefaultParagraphFont"/>
    <w:rsid w:val="005D0E7E"/>
    <w:rPr>
      <w:rFonts w:ascii="FranklinITCProLight" w:hAnsi="FranklinITCProLight" w:hint="default"/>
      <w:i w:val="0"/>
      <w:iCs w:val="0"/>
      <w:color w:val="B2B2B2"/>
      <w:sz w:val="18"/>
      <w:szCs w:val="18"/>
    </w:rPr>
  </w:style>
  <w:style w:type="character" w:customStyle="1" w:styleId="pb-caption2">
    <w:name w:val="pb-caption2"/>
    <w:basedOn w:val="DefaultParagraphFont"/>
    <w:rsid w:val="005D0E7E"/>
    <w:rPr>
      <w:rFonts w:ascii="FranklinITCProLight" w:hAnsi="FranklinITCProLight" w:hint="default"/>
      <w:i w:val="0"/>
      <w:iCs w:val="0"/>
      <w:color w:val="6E6E6E"/>
      <w:sz w:val="23"/>
      <w:szCs w:val="23"/>
    </w:rPr>
  </w:style>
  <w:style w:type="character" w:customStyle="1" w:styleId="dropcap1">
    <w:name w:val="dropcap1"/>
    <w:basedOn w:val="DefaultParagraphFont"/>
    <w:rsid w:val="005D0E7E"/>
  </w:style>
  <w:style w:type="character" w:customStyle="1" w:styleId="pq">
    <w:name w:val="pq"/>
    <w:basedOn w:val="DefaultParagraphFont"/>
    <w:rsid w:val="005D0E7E"/>
  </w:style>
  <w:style w:type="character" w:customStyle="1" w:styleId="pullquote">
    <w:name w:val="pullquote"/>
    <w:basedOn w:val="DefaultParagraphFont"/>
    <w:rsid w:val="005D0E7E"/>
  </w:style>
  <w:style w:type="character" w:customStyle="1" w:styleId="bioexcerpt2">
    <w:name w:val="bio_excerpt2"/>
    <w:basedOn w:val="DefaultParagraphFont"/>
    <w:rsid w:val="005D0E7E"/>
    <w:rPr>
      <w:vanish w:val="0"/>
      <w:webHidden w:val="0"/>
      <w:specVanish w:val="0"/>
    </w:rPr>
  </w:style>
  <w:style w:type="character" w:customStyle="1" w:styleId="atflatcounter4">
    <w:name w:val="at_flat_counter4"/>
    <w:basedOn w:val="DefaultParagraphFont"/>
    <w:rsid w:val="005D0E7E"/>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5D0E7E"/>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5D0E7E"/>
    <w:pPr>
      <w:spacing w:before="100" w:beforeAutospacing="1" w:after="100" w:afterAutospacing="1"/>
    </w:pPr>
    <w:rPr>
      <w:rFonts w:ascii="Times New Roman" w:eastAsia="Times New Roman" w:hAnsi="Times New Roman"/>
    </w:rPr>
  </w:style>
  <w:style w:type="character" w:customStyle="1" w:styleId="button-text">
    <w:name w:val="button-text"/>
    <w:basedOn w:val="DefaultParagraphFont"/>
    <w:rsid w:val="005D0E7E"/>
  </w:style>
  <w:style w:type="character" w:customStyle="1" w:styleId="wsj-article-caption-content">
    <w:name w:val="wsj-article-caption-content"/>
    <w:basedOn w:val="DefaultParagraphFont"/>
    <w:rsid w:val="005D0E7E"/>
  </w:style>
  <w:style w:type="character" w:customStyle="1" w:styleId="wsj-article-credit">
    <w:name w:val="wsj-article-credit"/>
    <w:basedOn w:val="DefaultParagraphFont"/>
    <w:rsid w:val="005D0E7E"/>
  </w:style>
  <w:style w:type="character" w:customStyle="1" w:styleId="wsj-article-credit-tag">
    <w:name w:val="wsj-article-credit-tag"/>
    <w:basedOn w:val="DefaultParagraphFont"/>
    <w:rsid w:val="005D0E7E"/>
  </w:style>
  <w:style w:type="character" w:customStyle="1" w:styleId="l-qt">
    <w:name w:val="l-qt"/>
    <w:basedOn w:val="DefaultParagraphFont"/>
    <w:rsid w:val="005D0E7E"/>
  </w:style>
  <w:style w:type="character" w:customStyle="1" w:styleId="r-qt">
    <w:name w:val="r-qt"/>
    <w:basedOn w:val="DefaultParagraphFont"/>
    <w:rsid w:val="005D0E7E"/>
  </w:style>
  <w:style w:type="character" w:customStyle="1" w:styleId="inset-author">
    <w:name w:val="inset-author"/>
    <w:basedOn w:val="DefaultParagraphFont"/>
    <w:rsid w:val="005D0E7E"/>
  </w:style>
  <w:style w:type="paragraph" w:customStyle="1" w:styleId="sizeable">
    <w:name w:val="sizeable"/>
    <w:basedOn w:val="Normal"/>
    <w:rsid w:val="005D0E7E"/>
    <w:pPr>
      <w:spacing w:before="240" w:after="240"/>
    </w:pPr>
    <w:rPr>
      <w:rFonts w:ascii="Times New Roman" w:eastAsia="Times New Roman" w:hAnsi="Times New Roman"/>
    </w:rPr>
  </w:style>
  <w:style w:type="paragraph" w:customStyle="1" w:styleId="interactive-leadin">
    <w:name w:val="interactive-leadin"/>
    <w:basedOn w:val="Normal"/>
    <w:rsid w:val="005D0E7E"/>
    <w:pPr>
      <w:spacing w:before="100" w:beforeAutospacing="1" w:after="100" w:afterAutospacing="1"/>
    </w:pPr>
    <w:rPr>
      <w:rFonts w:ascii="Times New Roman" w:eastAsia="Times New Roman" w:hAnsi="Times New Roman"/>
    </w:rPr>
  </w:style>
  <w:style w:type="paragraph" w:customStyle="1" w:styleId="g-aipstyle01">
    <w:name w:val="g-aipstyle01"/>
    <w:basedOn w:val="Normal"/>
    <w:rsid w:val="005D0E7E"/>
    <w:pPr>
      <w:spacing w:line="285" w:lineRule="atLeast"/>
    </w:pPr>
    <w:rPr>
      <w:rFonts w:eastAsia="Times New Roman"/>
      <w:b/>
      <w:bCs/>
      <w:color w:val="000000"/>
      <w:sz w:val="21"/>
      <w:szCs w:val="21"/>
    </w:rPr>
  </w:style>
  <w:style w:type="paragraph" w:customStyle="1" w:styleId="g-aipstyle11">
    <w:name w:val="g-aipstyle11"/>
    <w:basedOn w:val="Normal"/>
    <w:rsid w:val="005D0E7E"/>
    <w:pPr>
      <w:spacing w:line="240" w:lineRule="atLeast"/>
    </w:pPr>
    <w:rPr>
      <w:rFonts w:eastAsia="Times New Roman"/>
      <w:color w:val="000000"/>
      <w:sz w:val="20"/>
      <w:szCs w:val="20"/>
    </w:rPr>
  </w:style>
  <w:style w:type="paragraph" w:customStyle="1" w:styleId="g-aipstyle21">
    <w:name w:val="g-aipstyle21"/>
    <w:basedOn w:val="Normal"/>
    <w:rsid w:val="005D0E7E"/>
    <w:pPr>
      <w:spacing w:line="270" w:lineRule="atLeast"/>
      <w:jc w:val="center"/>
    </w:pPr>
    <w:rPr>
      <w:rFonts w:eastAsia="Times New Roman"/>
      <w:color w:val="000000"/>
      <w:sz w:val="20"/>
      <w:szCs w:val="20"/>
    </w:rPr>
  </w:style>
  <w:style w:type="paragraph" w:customStyle="1" w:styleId="g-aipstyle31">
    <w:name w:val="g-aipstyle31"/>
    <w:basedOn w:val="Normal"/>
    <w:rsid w:val="005D0E7E"/>
    <w:pPr>
      <w:spacing w:line="240" w:lineRule="atLeast"/>
      <w:jc w:val="center"/>
    </w:pPr>
    <w:rPr>
      <w:rFonts w:eastAsia="Times New Roman"/>
      <w:color w:val="000000"/>
      <w:sz w:val="20"/>
      <w:szCs w:val="20"/>
    </w:rPr>
  </w:style>
  <w:style w:type="paragraph" w:customStyle="1" w:styleId="g-aipstyle41">
    <w:name w:val="g-aipstyle41"/>
    <w:basedOn w:val="Normal"/>
    <w:rsid w:val="005D0E7E"/>
    <w:pPr>
      <w:spacing w:line="270" w:lineRule="atLeast"/>
    </w:pPr>
    <w:rPr>
      <w:rFonts w:eastAsia="Times New Roman"/>
      <w:color w:val="000000"/>
      <w:sz w:val="21"/>
      <w:szCs w:val="21"/>
    </w:rPr>
  </w:style>
  <w:style w:type="paragraph" w:customStyle="1" w:styleId="byline-dateline">
    <w:name w:val="byline-dateline"/>
    <w:basedOn w:val="Normal"/>
    <w:rsid w:val="005D0E7E"/>
    <w:pPr>
      <w:spacing w:before="100" w:beforeAutospacing="1" w:after="100" w:afterAutospacing="1"/>
    </w:pPr>
    <w:rPr>
      <w:rFonts w:ascii="Times New Roman" w:eastAsia="Times New Roman" w:hAnsi="Times New Roman"/>
    </w:rPr>
  </w:style>
  <w:style w:type="character" w:customStyle="1" w:styleId="byline-author">
    <w:name w:val="byline-author"/>
    <w:basedOn w:val="DefaultParagraphFont"/>
    <w:rsid w:val="005D0E7E"/>
  </w:style>
  <w:style w:type="paragraph" w:customStyle="1" w:styleId="Tagstyle1">
    <w:name w:val="Tagstyle"/>
    <w:basedOn w:val="Normal"/>
    <w:next w:val="Normal"/>
    <w:rsid w:val="005D0E7E"/>
    <w:rPr>
      <w:b/>
    </w:rPr>
  </w:style>
  <w:style w:type="character" w:customStyle="1" w:styleId="TagCiteChar4">
    <w:name w:val="Tag &amp; Cite Char"/>
    <w:link w:val="TagCite2"/>
    <w:locked/>
    <w:rsid w:val="005D0E7E"/>
    <w:rPr>
      <w:rFonts w:ascii="Arial Narrow" w:hAnsi="Arial Narrow"/>
      <w:b/>
      <w:sz w:val="24"/>
      <w:szCs w:val="24"/>
    </w:rPr>
  </w:style>
  <w:style w:type="paragraph" w:customStyle="1" w:styleId="TagCite2">
    <w:name w:val="Tag &amp; Cite"/>
    <w:basedOn w:val="Normal"/>
    <w:link w:val="TagCiteChar4"/>
    <w:rsid w:val="005D0E7E"/>
    <w:rPr>
      <w:rFonts w:ascii="Arial Narrow" w:hAnsi="Arial Narrow" w:cstheme="minorBidi"/>
      <w:b/>
      <w:szCs w:val="24"/>
    </w:rPr>
  </w:style>
  <w:style w:type="character" w:customStyle="1" w:styleId="UnunderlinedTextChar">
    <w:name w:val="Ununderlined Text Char"/>
    <w:link w:val="UnunderlinedText"/>
    <w:locked/>
    <w:rsid w:val="005D0E7E"/>
    <w:rPr>
      <w:sz w:val="12"/>
    </w:rPr>
  </w:style>
  <w:style w:type="paragraph" w:customStyle="1" w:styleId="UnunderlinedText">
    <w:name w:val="Ununderlined Text"/>
    <w:basedOn w:val="Normal"/>
    <w:link w:val="UnunderlinedTextChar"/>
    <w:autoRedefine/>
    <w:rsid w:val="005D0E7E"/>
    <w:rPr>
      <w:rFonts w:asciiTheme="minorHAnsi" w:hAnsiTheme="minorHAnsi" w:cstheme="minorBidi"/>
      <w:sz w:val="12"/>
    </w:rPr>
  </w:style>
  <w:style w:type="paragraph" w:customStyle="1" w:styleId="shortdescription">
    <w:name w:val="shortdescription"/>
    <w:basedOn w:val="Normal"/>
    <w:rsid w:val="005D0E7E"/>
    <w:pPr>
      <w:spacing w:before="100" w:beforeAutospacing="1" w:after="100" w:afterAutospacing="1"/>
    </w:pPr>
    <w:rPr>
      <w:rFonts w:ascii="Times New Roman" w:eastAsia="Times New Roman" w:hAnsi="Times New Roman"/>
    </w:rPr>
  </w:style>
  <w:style w:type="character" w:customStyle="1" w:styleId="BoldCharChar">
    <w:name w:val="Bold Char Char"/>
    <w:locked/>
    <w:rsid w:val="005D0E7E"/>
    <w:rPr>
      <w:b/>
    </w:rPr>
  </w:style>
  <w:style w:type="character" w:customStyle="1" w:styleId="detailtitle">
    <w:name w:val="detailtitle"/>
    <w:rsid w:val="005D0E7E"/>
  </w:style>
  <w:style w:type="character" w:customStyle="1" w:styleId="FontStyle134">
    <w:name w:val="Font Style134"/>
    <w:rsid w:val="005D0E7E"/>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5D0E7E"/>
    <w:rPr>
      <w:b/>
      <w:bCs/>
      <w:iCs/>
      <w:szCs w:val="26"/>
      <w:lang w:val="en-US" w:eastAsia="en-US" w:bidi="ar-SA"/>
    </w:rPr>
  </w:style>
  <w:style w:type="character" w:customStyle="1" w:styleId="comments-post">
    <w:name w:val="comments-post"/>
    <w:basedOn w:val="DefaultParagraphFont"/>
    <w:rsid w:val="005D0E7E"/>
  </w:style>
  <w:style w:type="paragraph" w:customStyle="1" w:styleId="CardsCharChar">
    <w:name w:val="Cards Char Char"/>
    <w:basedOn w:val="Normal"/>
    <w:uiPriority w:val="99"/>
    <w:rsid w:val="005D0E7E"/>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5D0E7E"/>
    <w:pPr>
      <w:ind w:left="547" w:right="648"/>
      <w:jc w:val="both"/>
    </w:pPr>
    <w:rPr>
      <w:rFonts w:eastAsia="Calibri"/>
      <w:sz w:val="12"/>
      <w:szCs w:val="12"/>
    </w:rPr>
  </w:style>
  <w:style w:type="character" w:customStyle="1" w:styleId="Irrelevant5fontChar">
    <w:name w:val="Irrelevant (5 font) Char"/>
    <w:basedOn w:val="DefaultParagraphFont"/>
    <w:rsid w:val="005D0E7E"/>
    <w:rPr>
      <w:sz w:val="10"/>
      <w:szCs w:val="10"/>
      <w:lang w:val="en-US" w:eastAsia="en-US" w:bidi="ar-SA"/>
    </w:rPr>
  </w:style>
  <w:style w:type="character" w:customStyle="1" w:styleId="Hyperlink13">
    <w:name w:val="Hyperlink13"/>
    <w:basedOn w:val="DefaultParagraphFont"/>
    <w:rsid w:val="005D0E7E"/>
    <w:rPr>
      <w:b w:val="0"/>
      <w:bCs w:val="0"/>
      <w:strike w:val="0"/>
      <w:dstrike w:val="0"/>
      <w:color w:val="008000"/>
      <w:sz w:val="20"/>
      <w:szCs w:val="20"/>
      <w:u w:val="none"/>
      <w:effect w:val="none"/>
    </w:rPr>
  </w:style>
  <w:style w:type="character" w:customStyle="1" w:styleId="standardcontent1">
    <w:name w:val="standardcontent1"/>
    <w:basedOn w:val="DefaultParagraphFont"/>
    <w:rsid w:val="005D0E7E"/>
    <w:rPr>
      <w:rFonts w:ascii="Arial" w:hAnsi="Arial" w:cs="Arial" w:hint="default"/>
      <w:strike w:val="0"/>
      <w:dstrike w:val="0"/>
      <w:sz w:val="24"/>
      <w:szCs w:val="24"/>
      <w:u w:val="none"/>
      <w:effect w:val="none"/>
    </w:rPr>
  </w:style>
  <w:style w:type="character" w:customStyle="1" w:styleId="Hyperlink4">
    <w:name w:val="Hyperlink4"/>
    <w:basedOn w:val="DefaultParagraphFont"/>
    <w:rsid w:val="005D0E7E"/>
    <w:rPr>
      <w:color w:val="000066"/>
      <w:u w:val="single"/>
    </w:rPr>
  </w:style>
  <w:style w:type="paragraph" w:customStyle="1" w:styleId="rddateline">
    <w:name w:val="rddateline"/>
    <w:basedOn w:val="Normal"/>
    <w:uiPriority w:val="99"/>
    <w:rsid w:val="005D0E7E"/>
    <w:rPr>
      <w:rFonts w:eastAsia="Calibri"/>
      <w:szCs w:val="20"/>
    </w:rPr>
  </w:style>
  <w:style w:type="paragraph" w:customStyle="1" w:styleId="rdheadline">
    <w:name w:val="rdheadline"/>
    <w:basedOn w:val="Normal"/>
    <w:uiPriority w:val="99"/>
    <w:rsid w:val="005D0E7E"/>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5D0E7E"/>
    <w:pPr>
      <w:spacing w:after="100" w:afterAutospacing="1"/>
    </w:pPr>
    <w:rPr>
      <w:rFonts w:ascii="Verdana" w:eastAsia="Calibri" w:hAnsi="Verdana"/>
      <w:szCs w:val="20"/>
    </w:rPr>
  </w:style>
  <w:style w:type="character" w:customStyle="1" w:styleId="rddeckline1">
    <w:name w:val="rddeckline1"/>
    <w:basedOn w:val="DefaultParagraphFont"/>
    <w:rsid w:val="005D0E7E"/>
    <w:rPr>
      <w:rFonts w:ascii="Verdana" w:hAnsi="Verdana" w:hint="default"/>
      <w:b/>
      <w:bCs/>
      <w:sz w:val="22"/>
      <w:szCs w:val="22"/>
    </w:rPr>
  </w:style>
  <w:style w:type="character" w:customStyle="1" w:styleId="link-external">
    <w:name w:val="link-external"/>
    <w:basedOn w:val="DefaultParagraphFont"/>
    <w:rsid w:val="005D0E7E"/>
  </w:style>
  <w:style w:type="character" w:customStyle="1" w:styleId="contact1">
    <w:name w:val="contact1"/>
    <w:basedOn w:val="DefaultParagraphFont"/>
    <w:rsid w:val="005D0E7E"/>
    <w:rPr>
      <w:rFonts w:ascii="Tahoma" w:hAnsi="Tahoma" w:cs="Tahoma" w:hint="default"/>
      <w:color w:val="999999"/>
      <w:sz w:val="20"/>
      <w:szCs w:val="20"/>
    </w:rPr>
  </w:style>
  <w:style w:type="character" w:customStyle="1" w:styleId="credits1">
    <w:name w:val="credits1"/>
    <w:basedOn w:val="DefaultParagraphFont"/>
    <w:rsid w:val="005D0E7E"/>
    <w:rPr>
      <w:rFonts w:ascii="Tahoma" w:hAnsi="Tahoma" w:cs="Tahoma" w:hint="default"/>
      <w:color w:val="999999"/>
      <w:sz w:val="16"/>
      <w:szCs w:val="16"/>
    </w:rPr>
  </w:style>
  <w:style w:type="paragraph" w:customStyle="1" w:styleId="Heading20">
    <w:name w:val="Heading2"/>
    <w:basedOn w:val="Normal"/>
    <w:link w:val="Heading2Char0"/>
    <w:rsid w:val="005D0E7E"/>
    <w:pPr>
      <w:jc w:val="center"/>
    </w:pPr>
    <w:rPr>
      <w:rFonts w:eastAsia="Calibri"/>
      <w:b/>
      <w:caps/>
    </w:rPr>
  </w:style>
  <w:style w:type="character" w:customStyle="1" w:styleId="Heading2Char0">
    <w:name w:val="Heading2 Char"/>
    <w:basedOn w:val="DefaultParagraphFont"/>
    <w:link w:val="Heading20"/>
    <w:rsid w:val="005D0E7E"/>
    <w:rPr>
      <w:rFonts w:ascii="Calibri" w:eastAsia="Calibri" w:hAnsi="Calibri" w:cs="Calibri"/>
      <w:b/>
      <w:caps/>
      <w:sz w:val="24"/>
    </w:rPr>
  </w:style>
  <w:style w:type="paragraph" w:customStyle="1" w:styleId="Header2">
    <w:name w:val="Header2"/>
    <w:basedOn w:val="Heading20"/>
    <w:link w:val="Header2Char"/>
    <w:rsid w:val="005D0E7E"/>
  </w:style>
  <w:style w:type="character" w:customStyle="1" w:styleId="Header2Char">
    <w:name w:val="Header2 Char"/>
    <w:basedOn w:val="Heading2Char0"/>
    <w:link w:val="Header2"/>
    <w:rsid w:val="005D0E7E"/>
    <w:rPr>
      <w:rFonts w:ascii="Calibri" w:eastAsia="Calibri" w:hAnsi="Calibri" w:cs="Calibri"/>
      <w:b/>
      <w:caps/>
      <w:sz w:val="24"/>
    </w:rPr>
  </w:style>
  <w:style w:type="paragraph" w:customStyle="1" w:styleId="Underlinedcard1">
    <w:name w:val="Underlined card"/>
    <w:basedOn w:val="Normal"/>
    <w:link w:val="UnderlinedcardChar1"/>
    <w:autoRedefine/>
    <w:rsid w:val="005D0E7E"/>
    <w:pPr>
      <w:autoSpaceDE w:val="0"/>
      <w:autoSpaceDN w:val="0"/>
      <w:adjustRightInd w:val="0"/>
      <w:ind w:left="432" w:right="432"/>
      <w:jc w:val="both"/>
    </w:pPr>
    <w:rPr>
      <w:rFonts w:eastAsia="Calibri"/>
      <w:u w:val="thick"/>
    </w:rPr>
  </w:style>
  <w:style w:type="character" w:customStyle="1" w:styleId="UnderlinedcardChar1">
    <w:name w:val="Underlined card Char"/>
    <w:basedOn w:val="DefaultParagraphFont"/>
    <w:link w:val="Underlinedcard1"/>
    <w:rsid w:val="005D0E7E"/>
    <w:rPr>
      <w:rFonts w:ascii="Calibri" w:eastAsia="Calibri" w:hAnsi="Calibri" w:cs="Calibri"/>
      <w:sz w:val="24"/>
      <w:u w:val="thick"/>
    </w:rPr>
  </w:style>
  <w:style w:type="paragraph" w:customStyle="1" w:styleId="StyleHeading212pt">
    <w:name w:val="Style Heading2 + 12 pt"/>
    <w:basedOn w:val="Heading20"/>
    <w:link w:val="StyleHeading212ptChar"/>
    <w:rsid w:val="005D0E7E"/>
    <w:rPr>
      <w:bCs/>
    </w:rPr>
  </w:style>
  <w:style w:type="character" w:customStyle="1" w:styleId="StyleHeading212ptChar">
    <w:name w:val="Style Heading2 + 12 pt Char"/>
    <w:basedOn w:val="Heading2Char0"/>
    <w:link w:val="StyleHeading212pt"/>
    <w:rsid w:val="005D0E7E"/>
    <w:rPr>
      <w:rFonts w:ascii="Calibri" w:eastAsia="Calibri" w:hAnsi="Calibri" w:cs="Calibri"/>
      <w:b/>
      <w:bCs/>
      <w:caps/>
      <w:sz w:val="24"/>
    </w:rPr>
  </w:style>
  <w:style w:type="paragraph" w:customStyle="1" w:styleId="Heading212pt">
    <w:name w:val="Heading2 + 12 pt"/>
    <w:basedOn w:val="StyleHeading212pt"/>
    <w:link w:val="Heading212ptChar"/>
    <w:rsid w:val="005D0E7E"/>
  </w:style>
  <w:style w:type="character" w:customStyle="1" w:styleId="Heading212ptChar">
    <w:name w:val="Heading2 + 12 pt Char"/>
    <w:basedOn w:val="StyleHeading212ptChar"/>
    <w:link w:val="Heading212pt"/>
    <w:rsid w:val="005D0E7E"/>
    <w:rPr>
      <w:rFonts w:ascii="Calibri" w:eastAsia="Calibri" w:hAnsi="Calibri" w:cs="Calibri"/>
      <w:b/>
      <w:bCs/>
      <w:caps/>
      <w:sz w:val="24"/>
    </w:rPr>
  </w:style>
  <w:style w:type="character" w:customStyle="1" w:styleId="CardsFont12ptCharCharCharChar">
    <w:name w:val="Cards + Font: 12 pt Char Char Char Char"/>
    <w:rsid w:val="005D0E7E"/>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5D0E7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5D0E7E"/>
  </w:style>
  <w:style w:type="paragraph" w:customStyle="1" w:styleId="CardsChar2">
    <w:name w:val="Cards Char2"/>
    <w:basedOn w:val="Normal"/>
    <w:uiPriority w:val="99"/>
    <w:rsid w:val="005D0E7E"/>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5D0E7E"/>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5D0E7E"/>
    <w:rPr>
      <w:rFonts w:ascii="Calibri" w:eastAsia="Calibri" w:hAnsi="Calibri" w:cs="Calibri"/>
      <w:b/>
      <w:bCs/>
      <w:sz w:val="24"/>
    </w:rPr>
  </w:style>
  <w:style w:type="character" w:customStyle="1" w:styleId="UnderlinedCards">
    <w:name w:val="Underlined Cards"/>
    <w:basedOn w:val="DefaultParagraphFont"/>
    <w:rsid w:val="005D0E7E"/>
    <w:rPr>
      <w:sz w:val="24"/>
      <w:szCs w:val="24"/>
      <w:u w:val="thick"/>
      <w:lang w:val="en-US" w:eastAsia="en-US" w:bidi="ar-SA"/>
    </w:rPr>
  </w:style>
  <w:style w:type="paragraph" w:customStyle="1" w:styleId="CardTextCharCharCharChar">
    <w:name w:val="Card Text Char Char Char Char"/>
    <w:basedOn w:val="Normal"/>
    <w:rsid w:val="005D0E7E"/>
    <w:pPr>
      <w:ind w:left="1728" w:right="1728"/>
    </w:pPr>
    <w:rPr>
      <w:rFonts w:eastAsia="Calibri"/>
      <w:sz w:val="18"/>
    </w:rPr>
  </w:style>
  <w:style w:type="character" w:customStyle="1" w:styleId="TagsChar4">
    <w:name w:val="Tags Char4"/>
    <w:basedOn w:val="DefaultParagraphFont"/>
    <w:rsid w:val="005D0E7E"/>
    <w:rPr>
      <w:b/>
      <w:lang w:val="en-US" w:eastAsia="en-US" w:bidi="ar-SA"/>
    </w:rPr>
  </w:style>
  <w:style w:type="character" w:customStyle="1" w:styleId="TagCharChar10">
    <w:name w:val="Tag Char Char1"/>
    <w:basedOn w:val="DefaultParagraphFont"/>
    <w:rsid w:val="005D0E7E"/>
    <w:rPr>
      <w:b/>
      <w:sz w:val="24"/>
      <w:szCs w:val="24"/>
      <w:lang w:val="en-US" w:eastAsia="en-US" w:bidi="ar-SA"/>
    </w:rPr>
  </w:style>
  <w:style w:type="character" w:customStyle="1" w:styleId="tightinline1">
    <w:name w:val="tightinline1"/>
    <w:basedOn w:val="DefaultParagraphFont"/>
    <w:rsid w:val="005D0E7E"/>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5D0E7E"/>
    <w:rPr>
      <w:sz w:val="18"/>
      <w:szCs w:val="24"/>
      <w:lang w:val="en-US" w:eastAsia="en-US" w:bidi="ar-SA"/>
    </w:rPr>
  </w:style>
  <w:style w:type="paragraph" w:customStyle="1" w:styleId="Ryan6">
    <w:name w:val="Ryan6"/>
    <w:basedOn w:val="PlainText"/>
    <w:autoRedefine/>
    <w:rsid w:val="005D0E7E"/>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5D0E7E"/>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5D0E7E"/>
    <w:rPr>
      <w:rFonts w:ascii="Calibri" w:eastAsia="Calibri" w:hAnsi="Calibri" w:cs="Calibri"/>
      <w:sz w:val="24"/>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5D0E7E"/>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5D0E7E"/>
    <w:rPr>
      <w:rFonts w:ascii="Calibri" w:eastAsia="Calibri" w:hAnsi="Calibri" w:cs="Calibr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5D0E7E"/>
    <w:rPr>
      <w:rFonts w:asciiTheme="minorHAnsi" w:hAnsiTheme="minorHAnsi" w:cstheme="minorBidi"/>
      <w:b/>
      <w:sz w:val="22"/>
      <w:u w:val="single"/>
    </w:rPr>
  </w:style>
  <w:style w:type="character" w:customStyle="1" w:styleId="boldciteChar">
    <w:name w:val="bold cite Char"/>
    <w:basedOn w:val="DefaultParagraphFont"/>
    <w:rsid w:val="005D0E7E"/>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5D0E7E"/>
    <w:rPr>
      <w:b/>
      <w:szCs w:val="24"/>
      <w:u w:val="single"/>
    </w:rPr>
  </w:style>
  <w:style w:type="paragraph" w:customStyle="1" w:styleId="BlockHeaderHidden">
    <w:name w:val="Block Header Hidden"/>
    <w:next w:val="Nothing"/>
    <w:link w:val="BlockHeaderHiddenChar"/>
    <w:qFormat/>
    <w:rsid w:val="005D0E7E"/>
    <w:pPr>
      <w:spacing w:after="0" w:line="240" w:lineRule="auto"/>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5D0E7E"/>
    <w:rPr>
      <w:rFonts w:ascii="Times New Roman" w:eastAsia="Calibri" w:hAnsi="Times New Roman" w:cs="Times New Roman"/>
      <w:b/>
      <w:sz w:val="28"/>
      <w:szCs w:val="20"/>
    </w:rPr>
  </w:style>
  <w:style w:type="character" w:customStyle="1" w:styleId="Char31">
    <w:name w:val="Char31"/>
    <w:basedOn w:val="DefaultParagraphFont"/>
    <w:rsid w:val="005D0E7E"/>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5D0E7E"/>
    <w:rPr>
      <w:sz w:val="12"/>
      <w:szCs w:val="12"/>
      <w:lang w:val="en-US" w:eastAsia="en-US" w:bidi="ar-SA"/>
    </w:rPr>
  </w:style>
  <w:style w:type="character" w:customStyle="1" w:styleId="enumbell">
    <w:name w:val="enumbell"/>
    <w:basedOn w:val="DefaultParagraphFont"/>
    <w:rsid w:val="005D0E7E"/>
  </w:style>
  <w:style w:type="character" w:customStyle="1" w:styleId="ptext-2">
    <w:name w:val="ptext-2"/>
    <w:basedOn w:val="DefaultParagraphFont"/>
    <w:rsid w:val="005D0E7E"/>
  </w:style>
  <w:style w:type="paragraph" w:customStyle="1" w:styleId="Hotroute3">
    <w:name w:val="Hot route"/>
    <w:basedOn w:val="Normal"/>
    <w:rsid w:val="005D0E7E"/>
    <w:pPr>
      <w:ind w:left="144"/>
    </w:pPr>
    <w:rPr>
      <w:rFonts w:eastAsia="Calibri"/>
    </w:rPr>
  </w:style>
  <w:style w:type="paragraph" w:customStyle="1" w:styleId="morenews">
    <w:name w:val="morenews"/>
    <w:basedOn w:val="Normal"/>
    <w:rsid w:val="005D0E7E"/>
    <w:pPr>
      <w:spacing w:before="100" w:beforeAutospacing="1" w:after="100" w:afterAutospacing="1"/>
    </w:pPr>
    <w:rPr>
      <w:rFonts w:eastAsia="Calibri"/>
    </w:rPr>
  </w:style>
  <w:style w:type="paragraph" w:customStyle="1" w:styleId="TagsCites">
    <w:name w:val="Tags/Cites"/>
    <w:basedOn w:val="Normal"/>
    <w:rsid w:val="005D0E7E"/>
    <w:pPr>
      <w:autoSpaceDE w:val="0"/>
      <w:autoSpaceDN w:val="0"/>
      <w:adjustRightInd w:val="0"/>
    </w:pPr>
    <w:rPr>
      <w:rFonts w:eastAsia="Calibri"/>
      <w:sz w:val="26"/>
    </w:rPr>
  </w:style>
  <w:style w:type="character" w:customStyle="1" w:styleId="textunderlineChar0">
    <w:name w:val="text underline Char"/>
    <w:basedOn w:val="DefaultParagraphFont"/>
    <w:locked/>
    <w:rsid w:val="005D0E7E"/>
    <w:rPr>
      <w:rFonts w:ascii="Garamond" w:eastAsia="Times New Roman" w:hAnsi="Garamond" w:cs="Times New Roman"/>
      <w:sz w:val="22"/>
      <w:szCs w:val="22"/>
      <w:u w:val="single"/>
    </w:rPr>
  </w:style>
  <w:style w:type="character" w:customStyle="1" w:styleId="cardtext-underlined0">
    <w:name w:val="card text- underlined"/>
    <w:rsid w:val="005D0E7E"/>
    <w:rPr>
      <w:rFonts w:ascii="Arial" w:hAnsi="Arial"/>
      <w:sz w:val="12"/>
      <w:u w:val="single"/>
    </w:rPr>
  </w:style>
  <w:style w:type="character" w:customStyle="1" w:styleId="cardtext-un-underlined">
    <w:name w:val="card text- un-underlined"/>
    <w:rsid w:val="005D0E7E"/>
    <w:rPr>
      <w:sz w:val="12"/>
    </w:rPr>
  </w:style>
  <w:style w:type="paragraph" w:customStyle="1" w:styleId="BodyA">
    <w:name w:val="Body A"/>
    <w:uiPriority w:val="99"/>
    <w:qFormat/>
    <w:rsid w:val="005D0E7E"/>
    <w:pPr>
      <w:spacing w:after="0" w:line="240" w:lineRule="auto"/>
    </w:pPr>
    <w:rPr>
      <w:rFonts w:ascii="Helvetica" w:eastAsia="ヒラギノ角ゴ Pro W3" w:hAnsi="Helvetica" w:cs="Times New Roman"/>
      <w:color w:val="000000"/>
      <w:sz w:val="24"/>
      <w:szCs w:val="20"/>
    </w:rPr>
  </w:style>
  <w:style w:type="paragraph" w:customStyle="1" w:styleId="ReduceText">
    <w:name w:val="Reduce Text"/>
    <w:basedOn w:val="Normal"/>
    <w:autoRedefine/>
    <w:rsid w:val="005D0E7E"/>
    <w:pPr>
      <w:ind w:left="1440" w:right="720"/>
    </w:pPr>
    <w:rPr>
      <w:rFonts w:eastAsia="Calibri"/>
      <w:sz w:val="10"/>
    </w:rPr>
  </w:style>
  <w:style w:type="character" w:customStyle="1" w:styleId="SmalltextCharCharCharChar0">
    <w:name w:val="Small text Char Char Char Char"/>
    <w:basedOn w:val="DefaultParagraphFont"/>
    <w:rsid w:val="005D0E7E"/>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5D0E7E"/>
    <w:rPr>
      <w:szCs w:val="24"/>
      <w:u w:val="single"/>
    </w:rPr>
  </w:style>
  <w:style w:type="character" w:customStyle="1" w:styleId="DebateSmallText">
    <w:name w:val="DebateSmallText"/>
    <w:rsid w:val="005D0E7E"/>
    <w:rPr>
      <w:rFonts w:ascii="Times New Roman" w:hAnsi="Times New Roman"/>
      <w:sz w:val="16"/>
    </w:rPr>
  </w:style>
  <w:style w:type="character" w:customStyle="1" w:styleId="UnderlinestyleChar1">
    <w:name w:val="Underline style Char"/>
    <w:basedOn w:val="DefaultParagraphFont"/>
    <w:rsid w:val="005D0E7E"/>
    <w:rPr>
      <w:szCs w:val="24"/>
      <w:u w:val="single"/>
    </w:rPr>
  </w:style>
  <w:style w:type="character" w:customStyle="1" w:styleId="maintextleft">
    <w:name w:val="maintextleft"/>
    <w:basedOn w:val="DefaultParagraphFont"/>
    <w:rsid w:val="005D0E7E"/>
  </w:style>
  <w:style w:type="character" w:customStyle="1" w:styleId="cardUnderlineChar0">
    <w:name w:val="card+Underline Char"/>
    <w:basedOn w:val="DefaultParagraphFont"/>
    <w:rsid w:val="005D0E7E"/>
    <w:rPr>
      <w:rFonts w:ascii="Times" w:hAnsi="Times"/>
      <w:u w:val="single"/>
      <w:lang w:val="en-US" w:eastAsia="en-US" w:bidi="ar-SA"/>
    </w:rPr>
  </w:style>
  <w:style w:type="paragraph" w:customStyle="1" w:styleId="FR4">
    <w:name w:val="FR4"/>
    <w:rsid w:val="005D0E7E"/>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rsid w:val="005D0E7E"/>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5D0E7E"/>
    <w:rPr>
      <w:rFonts w:ascii="Arial" w:hAnsi="Arial"/>
      <w:sz w:val="18"/>
      <w:szCs w:val="24"/>
      <w:u w:val="single"/>
      <w:lang w:val="en-US" w:eastAsia="en-US" w:bidi="ar-SA"/>
    </w:rPr>
  </w:style>
  <w:style w:type="character" w:customStyle="1" w:styleId="cite3">
    <w:name w:val="%cite"/>
    <w:basedOn w:val="DefaultParagraphFont"/>
    <w:rsid w:val="005D0E7E"/>
    <w:rPr>
      <w:rFonts w:ascii="Times New Roman" w:hAnsi="Times New Roman"/>
      <w:b/>
      <w:sz w:val="24"/>
    </w:rPr>
  </w:style>
  <w:style w:type="character" w:customStyle="1" w:styleId="Card-UnderlineChar">
    <w:name w:val="Card-Underline Char"/>
    <w:basedOn w:val="DefaultParagraphFont"/>
    <w:rsid w:val="005D0E7E"/>
    <w:rPr>
      <w:rFonts w:ascii="Century Gothic" w:eastAsia="Cambria" w:hAnsi="Century Gothic"/>
      <w:szCs w:val="24"/>
      <w:u w:val="thick"/>
    </w:rPr>
  </w:style>
  <w:style w:type="paragraph" w:customStyle="1" w:styleId="CIte4">
    <w:name w:val="CIte"/>
    <w:basedOn w:val="blocktitle3"/>
    <w:qFormat/>
    <w:rsid w:val="005D0E7E"/>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5D0E7E"/>
    <w:rPr>
      <w:rFonts w:ascii="Times New Roman" w:hAnsi="Times New Roman" w:cs="Times New Roman"/>
      <w:sz w:val="18"/>
      <w:szCs w:val="18"/>
    </w:rPr>
  </w:style>
  <w:style w:type="character" w:customStyle="1" w:styleId="FontStyle66">
    <w:name w:val="Font Style66"/>
    <w:basedOn w:val="DefaultParagraphFont"/>
    <w:rsid w:val="005D0E7E"/>
    <w:rPr>
      <w:rFonts w:ascii="Times New Roman" w:hAnsi="Times New Roman" w:cs="Times New Roman"/>
      <w:i/>
      <w:iCs/>
      <w:sz w:val="18"/>
      <w:szCs w:val="18"/>
    </w:rPr>
  </w:style>
  <w:style w:type="character" w:customStyle="1" w:styleId="FontStyle83">
    <w:name w:val="Font Style83"/>
    <w:basedOn w:val="DefaultParagraphFont"/>
    <w:rsid w:val="005D0E7E"/>
    <w:rPr>
      <w:rFonts w:ascii="Times New Roman" w:hAnsi="Times New Roman" w:cs="Times New Roman"/>
      <w:b/>
      <w:bCs/>
      <w:i/>
      <w:iCs/>
      <w:spacing w:val="-10"/>
      <w:sz w:val="10"/>
      <w:szCs w:val="10"/>
    </w:rPr>
  </w:style>
  <w:style w:type="character" w:customStyle="1" w:styleId="FontStyle86">
    <w:name w:val="Font Style86"/>
    <w:basedOn w:val="DefaultParagraphFont"/>
    <w:rsid w:val="005D0E7E"/>
    <w:rPr>
      <w:rFonts w:ascii="Times New Roman" w:hAnsi="Times New Roman" w:cs="Times New Roman"/>
      <w:sz w:val="18"/>
      <w:szCs w:val="18"/>
    </w:rPr>
  </w:style>
  <w:style w:type="paragraph" w:customStyle="1" w:styleId="Style48">
    <w:name w:val="Style48"/>
    <w:basedOn w:val="Normal"/>
    <w:uiPriority w:val="99"/>
    <w:rsid w:val="005D0E7E"/>
    <w:pPr>
      <w:widowControl w:val="0"/>
      <w:autoSpaceDE w:val="0"/>
      <w:autoSpaceDN w:val="0"/>
      <w:adjustRightInd w:val="0"/>
      <w:spacing w:line="246" w:lineRule="exact"/>
      <w:ind w:firstLine="353"/>
    </w:pPr>
    <w:rPr>
      <w:rFonts w:ascii="Times New Roman" w:eastAsia="Times New Roman" w:hAnsi="Times New Roman"/>
    </w:rPr>
  </w:style>
  <w:style w:type="character" w:customStyle="1" w:styleId="ff3">
    <w:name w:val="ff3"/>
    <w:basedOn w:val="DefaultParagraphFont"/>
    <w:rsid w:val="005D0E7E"/>
  </w:style>
  <w:style w:type="character" w:customStyle="1" w:styleId="ff10">
    <w:name w:val="ff10"/>
    <w:basedOn w:val="DefaultParagraphFont"/>
    <w:rsid w:val="005D0E7E"/>
  </w:style>
  <w:style w:type="character" w:customStyle="1" w:styleId="FontStyle57">
    <w:name w:val="Font Style57"/>
    <w:basedOn w:val="DefaultParagraphFont"/>
    <w:rsid w:val="005D0E7E"/>
    <w:rPr>
      <w:rFonts w:ascii="Times New Roman" w:hAnsi="Times New Roman" w:cs="Times New Roman"/>
      <w:b/>
      <w:bCs/>
      <w:sz w:val="18"/>
      <w:szCs w:val="18"/>
    </w:rPr>
  </w:style>
  <w:style w:type="character" w:customStyle="1" w:styleId="FontStyle105">
    <w:name w:val="Font Style105"/>
    <w:rsid w:val="005D0E7E"/>
    <w:rPr>
      <w:rFonts w:ascii="Book Antiqua" w:hAnsi="Book Antiqua" w:cs="Book Antiqua" w:hint="default"/>
      <w:i/>
      <w:iCs/>
      <w:sz w:val="18"/>
      <w:szCs w:val="18"/>
    </w:rPr>
  </w:style>
  <w:style w:type="paragraph" w:customStyle="1" w:styleId="Style51">
    <w:name w:val="Style5"/>
    <w:basedOn w:val="Normal"/>
    <w:rsid w:val="005D0E7E"/>
    <w:pPr>
      <w:widowControl w:val="0"/>
      <w:autoSpaceDE w:val="0"/>
      <w:autoSpaceDN w:val="0"/>
      <w:adjustRightInd w:val="0"/>
      <w:spacing w:line="240" w:lineRule="exact"/>
      <w:jc w:val="right"/>
    </w:pPr>
    <w:rPr>
      <w:rFonts w:ascii="Times New Roman" w:eastAsia="Times New Roman" w:hAnsi="Times New Roman"/>
    </w:rPr>
  </w:style>
  <w:style w:type="character" w:customStyle="1" w:styleId="FontStyle74">
    <w:name w:val="Font Style74"/>
    <w:basedOn w:val="DefaultParagraphFont"/>
    <w:uiPriority w:val="99"/>
    <w:rsid w:val="005D0E7E"/>
    <w:rPr>
      <w:rFonts w:ascii="Times New Roman" w:hAnsi="Times New Roman" w:cs="Times New Roman"/>
      <w:b/>
      <w:bCs/>
      <w:sz w:val="20"/>
      <w:szCs w:val="20"/>
    </w:rPr>
  </w:style>
  <w:style w:type="character" w:customStyle="1" w:styleId="FontStyle93">
    <w:name w:val="Font Style93"/>
    <w:uiPriority w:val="99"/>
    <w:rsid w:val="005D0E7E"/>
    <w:rPr>
      <w:rFonts w:ascii="Book Antiqua" w:hAnsi="Book Antiqua" w:cs="Book Antiqua"/>
      <w:sz w:val="16"/>
      <w:szCs w:val="16"/>
    </w:rPr>
  </w:style>
  <w:style w:type="character" w:customStyle="1" w:styleId="FontStyle107">
    <w:name w:val="Font Style107"/>
    <w:uiPriority w:val="99"/>
    <w:rsid w:val="005D0E7E"/>
    <w:rPr>
      <w:rFonts w:ascii="Book Antiqua" w:hAnsi="Book Antiqua" w:cs="Book Antiqua"/>
      <w:i/>
      <w:iCs/>
      <w:sz w:val="16"/>
      <w:szCs w:val="16"/>
    </w:rPr>
  </w:style>
  <w:style w:type="paragraph" w:customStyle="1" w:styleId="Style35">
    <w:name w:val="Style35"/>
    <w:basedOn w:val="Normal"/>
    <w:rsid w:val="005D0E7E"/>
    <w:pPr>
      <w:widowControl w:val="0"/>
      <w:autoSpaceDE w:val="0"/>
      <w:autoSpaceDN w:val="0"/>
      <w:adjustRightInd w:val="0"/>
      <w:spacing w:line="254" w:lineRule="exact"/>
      <w:ind w:firstLine="103"/>
      <w:jc w:val="both"/>
    </w:pPr>
    <w:rPr>
      <w:rFonts w:ascii="Times New Roman" w:eastAsia="Times New Roman" w:hAnsi="Times New Roman"/>
    </w:rPr>
  </w:style>
  <w:style w:type="character" w:customStyle="1" w:styleId="WW-Absatz-Standardschriftart11">
    <w:name w:val="WW-Absatz-Standardschriftart11"/>
    <w:rsid w:val="005D0E7E"/>
  </w:style>
  <w:style w:type="character" w:customStyle="1" w:styleId="WW-Absatz-Standardschriftart111">
    <w:name w:val="WW-Absatz-Standardschriftart111"/>
    <w:rsid w:val="005D0E7E"/>
  </w:style>
  <w:style w:type="character" w:customStyle="1" w:styleId="WW-Absatz-Standardschriftart1111">
    <w:name w:val="WW-Absatz-Standardschriftart1111"/>
    <w:rsid w:val="005D0E7E"/>
  </w:style>
  <w:style w:type="character" w:customStyle="1" w:styleId="WW-Absatz-Standardschriftart11111">
    <w:name w:val="WW-Absatz-Standardschriftart11111"/>
    <w:rsid w:val="005D0E7E"/>
  </w:style>
  <w:style w:type="character" w:customStyle="1" w:styleId="WW-Absatz-Standardschriftart111111">
    <w:name w:val="WW-Absatz-Standardschriftart111111"/>
    <w:rsid w:val="005D0E7E"/>
  </w:style>
  <w:style w:type="character" w:customStyle="1" w:styleId="WW-Absatz-Standardschriftart1111111">
    <w:name w:val="WW-Absatz-Standardschriftart1111111"/>
    <w:rsid w:val="005D0E7E"/>
  </w:style>
  <w:style w:type="character" w:customStyle="1" w:styleId="WW-Absatz-Standardschriftart11111111">
    <w:name w:val="WW-Absatz-Standardschriftart11111111"/>
    <w:rsid w:val="005D0E7E"/>
  </w:style>
  <w:style w:type="character" w:customStyle="1" w:styleId="WW-Absatz-Standardschriftart111111111">
    <w:name w:val="WW-Absatz-Standardschriftart111111111"/>
    <w:rsid w:val="005D0E7E"/>
  </w:style>
  <w:style w:type="character" w:customStyle="1" w:styleId="WW-Absatz-Standardschriftart1111111111">
    <w:name w:val="WW-Absatz-Standardschriftart1111111111"/>
    <w:rsid w:val="005D0E7E"/>
  </w:style>
  <w:style w:type="character" w:customStyle="1" w:styleId="WW-Absatz-Standardschriftart11111111111">
    <w:name w:val="WW-Absatz-Standardschriftart11111111111"/>
    <w:rsid w:val="005D0E7E"/>
  </w:style>
  <w:style w:type="character" w:customStyle="1" w:styleId="WW-Absatz-Standardschriftart111111111111">
    <w:name w:val="WW-Absatz-Standardschriftart111111111111"/>
    <w:rsid w:val="005D0E7E"/>
  </w:style>
  <w:style w:type="character" w:customStyle="1" w:styleId="FontStyle12">
    <w:name w:val="Font Style12"/>
    <w:basedOn w:val="DefaultParagraphFont"/>
    <w:uiPriority w:val="99"/>
    <w:rsid w:val="005D0E7E"/>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5D0E7E"/>
    <w:rPr>
      <w:rFonts w:ascii="Palatino Linotype" w:eastAsia="Palatino Linotype" w:hAnsi="Palatino Linotype" w:cs="Palatino Linotype"/>
      <w:i/>
      <w:iCs/>
      <w:sz w:val="20"/>
      <w:szCs w:val="20"/>
    </w:rPr>
  </w:style>
  <w:style w:type="character" w:customStyle="1" w:styleId="FontStyle52">
    <w:name w:val="Font Style52"/>
    <w:basedOn w:val="DefaultParagraphFont"/>
    <w:rsid w:val="005D0E7E"/>
    <w:rPr>
      <w:rFonts w:ascii="Times New Roman" w:eastAsia="Times New Roman" w:hAnsi="Times New Roman" w:cs="Times New Roman"/>
      <w:sz w:val="18"/>
      <w:szCs w:val="18"/>
    </w:rPr>
  </w:style>
  <w:style w:type="character" w:customStyle="1" w:styleId="FontStyle51">
    <w:name w:val="Font Style51"/>
    <w:basedOn w:val="DefaultParagraphFont"/>
    <w:rsid w:val="005D0E7E"/>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5D0E7E"/>
    <w:rPr>
      <w:rFonts w:ascii="Georgia" w:eastAsia="Georgia" w:hAnsi="Georgia" w:cs="Georgia"/>
      <w:sz w:val="16"/>
      <w:szCs w:val="16"/>
    </w:rPr>
  </w:style>
  <w:style w:type="character" w:customStyle="1" w:styleId="FontStyle61">
    <w:name w:val="Font Style61"/>
    <w:basedOn w:val="DefaultParagraphFont"/>
    <w:rsid w:val="005D0E7E"/>
    <w:rPr>
      <w:rFonts w:ascii="Arial" w:eastAsia="Arial" w:hAnsi="Arial" w:cs="Arial"/>
      <w:b/>
      <w:bCs/>
      <w:sz w:val="16"/>
      <w:szCs w:val="16"/>
    </w:rPr>
  </w:style>
  <w:style w:type="character" w:customStyle="1" w:styleId="FontStyle75">
    <w:name w:val="Font Style75"/>
    <w:basedOn w:val="DefaultParagraphFont"/>
    <w:rsid w:val="005D0E7E"/>
    <w:rPr>
      <w:rFonts w:ascii="Georgia" w:eastAsia="Georgia" w:hAnsi="Georgia" w:cs="Georgia"/>
      <w:b/>
      <w:bCs/>
      <w:sz w:val="12"/>
      <w:szCs w:val="12"/>
    </w:rPr>
  </w:style>
  <w:style w:type="character" w:customStyle="1" w:styleId="FontStyle71">
    <w:name w:val="Font Style71"/>
    <w:basedOn w:val="DefaultParagraphFont"/>
    <w:rsid w:val="005D0E7E"/>
    <w:rPr>
      <w:rFonts w:ascii="Times New Roman" w:hAnsi="Times New Roman" w:cs="Times New Roman"/>
      <w:b/>
      <w:bCs/>
      <w:i/>
      <w:iCs/>
      <w:sz w:val="28"/>
      <w:szCs w:val="28"/>
    </w:rPr>
  </w:style>
  <w:style w:type="paragraph" w:customStyle="1" w:styleId="Contents10">
    <w:name w:val="Contents 10"/>
    <w:basedOn w:val="Index"/>
    <w:rsid w:val="005D0E7E"/>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5D0E7E"/>
    <w:pPr>
      <w:suppressAutoHyphens/>
      <w:spacing w:line="206" w:lineRule="exact"/>
      <w:jc w:val="right"/>
    </w:pPr>
    <w:rPr>
      <w:rFonts w:eastAsia="Calibri"/>
      <w:lang w:eastAsia="ar-SA"/>
    </w:rPr>
  </w:style>
  <w:style w:type="paragraph" w:customStyle="1" w:styleId="Style45">
    <w:name w:val="Style45"/>
    <w:basedOn w:val="Normal"/>
    <w:next w:val="Normal"/>
    <w:rsid w:val="005D0E7E"/>
    <w:pPr>
      <w:suppressAutoHyphens/>
      <w:spacing w:line="239" w:lineRule="exact"/>
      <w:ind w:hanging="483"/>
    </w:pPr>
    <w:rPr>
      <w:rFonts w:eastAsia="Calibri"/>
      <w:lang w:eastAsia="ar-SA"/>
    </w:rPr>
  </w:style>
  <w:style w:type="paragraph" w:customStyle="1" w:styleId="Style39">
    <w:name w:val="Style39"/>
    <w:basedOn w:val="Normal"/>
    <w:next w:val="Normal"/>
    <w:rsid w:val="005D0E7E"/>
    <w:pPr>
      <w:suppressAutoHyphens/>
      <w:spacing w:line="254" w:lineRule="exact"/>
      <w:ind w:hanging="91"/>
      <w:jc w:val="both"/>
    </w:pPr>
    <w:rPr>
      <w:rFonts w:eastAsia="Calibri"/>
      <w:lang w:eastAsia="ar-SA"/>
    </w:rPr>
  </w:style>
  <w:style w:type="paragraph" w:customStyle="1" w:styleId="Style37">
    <w:name w:val="Style37"/>
    <w:basedOn w:val="Normal"/>
    <w:next w:val="Normal"/>
    <w:rsid w:val="005D0E7E"/>
    <w:pPr>
      <w:suppressAutoHyphens/>
      <w:spacing w:line="244" w:lineRule="exact"/>
      <w:ind w:hanging="182"/>
      <w:jc w:val="both"/>
    </w:pPr>
    <w:rPr>
      <w:rFonts w:eastAsia="Calibri"/>
      <w:lang w:eastAsia="ar-SA"/>
    </w:rPr>
  </w:style>
  <w:style w:type="paragraph" w:customStyle="1" w:styleId="Style240">
    <w:name w:val="Style 24"/>
    <w:basedOn w:val="Normal"/>
    <w:rsid w:val="005D0E7E"/>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5D0E7E"/>
  </w:style>
  <w:style w:type="character" w:customStyle="1" w:styleId="StyleUnderlineCharChar">
    <w:name w:val="Style Underline Char Char"/>
    <w:basedOn w:val="DefaultParagraphFont"/>
    <w:rsid w:val="005D0E7E"/>
    <w:rPr>
      <w:rFonts w:ascii="Times New Roman" w:eastAsia="Times New Roman" w:hAnsi="Times New Roman" w:cs="Times New Roman"/>
      <w:sz w:val="20"/>
      <w:szCs w:val="20"/>
      <w:u w:val="single"/>
    </w:rPr>
  </w:style>
  <w:style w:type="character" w:customStyle="1" w:styleId="3TagCite">
    <w:name w:val="3 Tag/Cite"/>
    <w:basedOn w:val="DefaultParagraphFont"/>
    <w:rsid w:val="005D0E7E"/>
    <w:rPr>
      <w:rFonts w:ascii="Times New Roman" w:hAnsi="Times New Roman"/>
      <w:b/>
      <w:color w:val="FF0000"/>
      <w:sz w:val="22"/>
    </w:rPr>
  </w:style>
  <w:style w:type="character" w:customStyle="1" w:styleId="4Qualifications">
    <w:name w:val="4 Qualifications"/>
    <w:rsid w:val="005D0E7E"/>
    <w:rPr>
      <w:rFonts w:ascii="Times New Roman" w:hAnsi="Times New Roman"/>
      <w:sz w:val="19"/>
    </w:rPr>
  </w:style>
  <w:style w:type="character" w:customStyle="1" w:styleId="6Underlined">
    <w:name w:val="6 Underlined"/>
    <w:rsid w:val="005D0E7E"/>
    <w:rPr>
      <w:rFonts w:ascii="Times New Roman" w:hAnsi="Times New Roman"/>
      <w:b/>
      <w:sz w:val="21"/>
      <w:u w:val="single"/>
    </w:rPr>
  </w:style>
  <w:style w:type="character" w:customStyle="1" w:styleId="A8">
    <w:name w:val="A8"/>
    <w:rsid w:val="005D0E7E"/>
    <w:rPr>
      <w:rFonts w:ascii="Minion Pro" w:hAnsi="Minion Pro" w:cs="Minion Pro" w:hint="default"/>
      <w:color w:val="000000"/>
      <w:sz w:val="20"/>
      <w:szCs w:val="20"/>
    </w:rPr>
  </w:style>
  <w:style w:type="character" w:customStyle="1" w:styleId="Shortcite">
    <w:name w:val="Shortcite"/>
    <w:rsid w:val="005D0E7E"/>
    <w:rPr>
      <w:rFonts w:ascii="Times New Roman" w:hAnsi="Times New Roman" w:cs="Times New Roman" w:hint="default"/>
      <w:b/>
      <w:bCs/>
      <w:sz w:val="20"/>
    </w:rPr>
  </w:style>
  <w:style w:type="character" w:customStyle="1" w:styleId="articleauthor">
    <w:name w:val="article_author"/>
    <w:rsid w:val="005D0E7E"/>
  </w:style>
  <w:style w:type="character" w:customStyle="1" w:styleId="articleissue">
    <w:name w:val="article_issue"/>
    <w:rsid w:val="005D0E7E"/>
  </w:style>
  <w:style w:type="character" w:customStyle="1" w:styleId="Style1CharCharChar">
    <w:name w:val="Style1 Char Char Char"/>
    <w:rsid w:val="005D0E7E"/>
    <w:rPr>
      <w:rFonts w:ascii="Times New Roman" w:eastAsia="Times New Roman" w:hAnsi="Times New Roman" w:cs="Arial"/>
      <w:bCs/>
      <w:sz w:val="12"/>
      <w:szCs w:val="18"/>
      <w:lang w:val="en"/>
    </w:rPr>
  </w:style>
  <w:style w:type="character" w:customStyle="1" w:styleId="storydate">
    <w:name w:val="story_date"/>
    <w:rsid w:val="005D0E7E"/>
  </w:style>
  <w:style w:type="character" w:customStyle="1" w:styleId="smallp2gray">
    <w:name w:val="smallp2gray"/>
    <w:rsid w:val="005D0E7E"/>
  </w:style>
  <w:style w:type="paragraph" w:customStyle="1" w:styleId="FreeForm">
    <w:name w:val="Free Form"/>
    <w:rsid w:val="005D0E7E"/>
    <w:pPr>
      <w:spacing w:after="0" w:line="240" w:lineRule="auto"/>
    </w:pPr>
    <w:rPr>
      <w:rFonts w:ascii="Helvetica" w:eastAsia="ヒラギノ角ゴ Pro W3" w:hAnsi="Helvetica" w:cs="Times New Roman"/>
      <w:color w:val="000000"/>
      <w:sz w:val="24"/>
      <w:szCs w:val="20"/>
    </w:rPr>
  </w:style>
  <w:style w:type="paragraph" w:customStyle="1" w:styleId="CM4">
    <w:name w:val="CM4"/>
    <w:basedOn w:val="Default"/>
    <w:next w:val="Default"/>
    <w:uiPriority w:val="99"/>
    <w:qFormat/>
    <w:rsid w:val="005D0E7E"/>
    <w:pPr>
      <w:widowControl w:val="0"/>
      <w:spacing w:after="0" w:line="238" w:lineRule="atLeast"/>
    </w:pPr>
    <w:rPr>
      <w:rFonts w:ascii="Arial Narrow" w:eastAsia="Times New Roman" w:hAnsi="Arial Narrow" w:cs="Times New Roman"/>
    </w:rPr>
  </w:style>
  <w:style w:type="paragraph" w:customStyle="1" w:styleId="CM9">
    <w:name w:val="CM9"/>
    <w:basedOn w:val="Default"/>
    <w:next w:val="Default"/>
    <w:uiPriority w:val="99"/>
    <w:qFormat/>
    <w:rsid w:val="005D0E7E"/>
    <w:pPr>
      <w:widowControl w:val="0"/>
      <w:spacing w:after="0" w:line="203" w:lineRule="atLeast"/>
    </w:pPr>
    <w:rPr>
      <w:rFonts w:ascii="Arial Narrow" w:eastAsia="Times New Roman" w:hAnsi="Arial Narrow" w:cs="Times New Roman"/>
    </w:rPr>
  </w:style>
  <w:style w:type="paragraph" w:customStyle="1" w:styleId="NOFORMATTING-NORMAL">
    <w:name w:val="NO FORMATTING- NORMAL"/>
    <w:basedOn w:val="Normal"/>
    <w:link w:val="NOFORMATTING-NORMALChar"/>
    <w:autoRedefine/>
    <w:qFormat/>
    <w:rsid w:val="005D0E7E"/>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5D0E7E"/>
    <w:rPr>
      <w:rFonts w:ascii="Times New Roman" w:eastAsia="Times New Roman" w:hAnsi="Times New Roman" w:cs="Calibri"/>
      <w:sz w:val="12"/>
      <w:szCs w:val="12"/>
    </w:rPr>
  </w:style>
  <w:style w:type="paragraph" w:customStyle="1" w:styleId="d-leadin">
    <w:name w:val="d-leadin"/>
    <w:basedOn w:val="Normal"/>
    <w:rsid w:val="005D0E7E"/>
    <w:pPr>
      <w:spacing w:before="100" w:beforeAutospacing="1" w:after="100" w:afterAutospacing="1"/>
    </w:pPr>
    <w:rPr>
      <w:rFonts w:ascii="Times New Roman" w:eastAsia="Times New Roman" w:hAnsi="Times New Roman"/>
    </w:rPr>
  </w:style>
  <w:style w:type="character" w:customStyle="1" w:styleId="NoterefInText">
    <w:name w:val="_NoterefInText"/>
    <w:uiPriority w:val="99"/>
    <w:rsid w:val="005D0E7E"/>
    <w:rPr>
      <w:rFonts w:cs="New Baskerville"/>
      <w:color w:val="000000"/>
    </w:rPr>
  </w:style>
  <w:style w:type="paragraph" w:customStyle="1" w:styleId="notes-source-hasnotes">
    <w:name w:val="notes-source-hasnotes"/>
    <w:basedOn w:val="Normal"/>
    <w:rsid w:val="005D0E7E"/>
    <w:pPr>
      <w:spacing w:before="100" w:beforeAutospacing="1" w:after="100" w:afterAutospacing="1"/>
    </w:pPr>
    <w:rPr>
      <w:rFonts w:ascii="Times" w:hAnsi="Times"/>
      <w:sz w:val="20"/>
      <w:szCs w:val="20"/>
    </w:rPr>
  </w:style>
  <w:style w:type="character" w:customStyle="1" w:styleId="maintitle">
    <w:name w:val="maintitle"/>
    <w:basedOn w:val="DefaultParagraphFont"/>
    <w:rsid w:val="005D0E7E"/>
  </w:style>
  <w:style w:type="character" w:customStyle="1" w:styleId="thirdparty-logo">
    <w:name w:val="thirdparty-logo"/>
    <w:basedOn w:val="DefaultParagraphFont"/>
    <w:rsid w:val="005D0E7E"/>
  </w:style>
  <w:style w:type="character" w:customStyle="1" w:styleId="ticker">
    <w:name w:val="ticker"/>
    <w:basedOn w:val="DefaultParagraphFont"/>
    <w:rsid w:val="005D0E7E"/>
  </w:style>
  <w:style w:type="paragraph" w:customStyle="1" w:styleId="articlemeta">
    <w:name w:val="articlemeta"/>
    <w:basedOn w:val="Normal"/>
    <w:rsid w:val="005D0E7E"/>
    <w:pPr>
      <w:spacing w:before="100" w:beforeAutospacing="1" w:after="100" w:afterAutospacing="1"/>
    </w:pPr>
    <w:rPr>
      <w:rFonts w:ascii="Times" w:hAnsi="Times"/>
      <w:sz w:val="20"/>
      <w:szCs w:val="20"/>
    </w:rPr>
  </w:style>
  <w:style w:type="character" w:customStyle="1" w:styleId="vcard">
    <w:name w:val="vcard"/>
    <w:basedOn w:val="DefaultParagraphFont"/>
    <w:rsid w:val="005D0E7E"/>
  </w:style>
  <w:style w:type="character" w:customStyle="1" w:styleId="print-footnote">
    <w:name w:val="print-footnote"/>
    <w:basedOn w:val="DefaultParagraphFont"/>
    <w:rsid w:val="005D0E7E"/>
  </w:style>
  <w:style w:type="character" w:customStyle="1" w:styleId="datestring">
    <w:name w:val="datestring"/>
    <w:basedOn w:val="DefaultParagraphFont"/>
    <w:rsid w:val="005D0E7E"/>
  </w:style>
  <w:style w:type="paragraph" w:customStyle="1" w:styleId="noindent0">
    <w:name w:val="no_indent"/>
    <w:basedOn w:val="Normal"/>
    <w:rsid w:val="005D0E7E"/>
    <w:pPr>
      <w:spacing w:before="100" w:beforeAutospacing="1" w:after="100" w:afterAutospacing="1"/>
    </w:pPr>
    <w:rPr>
      <w:rFonts w:ascii="Times" w:hAnsi="Times"/>
      <w:sz w:val="20"/>
      <w:szCs w:val="20"/>
    </w:rPr>
  </w:style>
  <w:style w:type="character" w:customStyle="1" w:styleId="email">
    <w:name w:val="email"/>
    <w:basedOn w:val="DefaultParagraphFont"/>
    <w:rsid w:val="005D0E7E"/>
  </w:style>
  <w:style w:type="character" w:customStyle="1" w:styleId="gptad">
    <w:name w:val="gptad"/>
    <w:basedOn w:val="DefaultParagraphFont"/>
    <w:rsid w:val="005D0E7E"/>
  </w:style>
  <w:style w:type="paragraph" w:customStyle="1" w:styleId="creditpostedmodified">
    <w:name w:val="credit_posted_modified"/>
    <w:basedOn w:val="Normal"/>
    <w:rsid w:val="005D0E7E"/>
    <w:pPr>
      <w:spacing w:before="100" w:beforeAutospacing="1" w:after="100" w:afterAutospacing="1"/>
    </w:pPr>
    <w:rPr>
      <w:rFonts w:ascii="Times" w:hAnsi="Times"/>
      <w:sz w:val="20"/>
      <w:szCs w:val="20"/>
    </w:rPr>
  </w:style>
  <w:style w:type="character" w:customStyle="1" w:styleId="changed">
    <w:name w:val="changed"/>
    <w:basedOn w:val="DefaultParagraphFont"/>
    <w:rsid w:val="005D0E7E"/>
  </w:style>
  <w:style w:type="character" w:customStyle="1" w:styleId="article-author-name">
    <w:name w:val="article-author-name"/>
    <w:basedOn w:val="DefaultParagraphFont"/>
    <w:rsid w:val="005D0E7E"/>
  </w:style>
  <w:style w:type="character" w:customStyle="1" w:styleId="bioexcerpt">
    <w:name w:val="bio_excerpt"/>
    <w:basedOn w:val="DefaultParagraphFont"/>
    <w:rsid w:val="005D0E7E"/>
  </w:style>
  <w:style w:type="character" w:customStyle="1" w:styleId="commentcount">
    <w:name w:val="comment_count"/>
    <w:basedOn w:val="DefaultParagraphFont"/>
    <w:rsid w:val="005D0E7E"/>
  </w:style>
  <w:style w:type="character" w:customStyle="1" w:styleId="searchtermshighlighted">
    <w:name w:val="searchtermshighlighted"/>
    <w:basedOn w:val="DefaultParagraphFont"/>
    <w:rsid w:val="005D0E7E"/>
  </w:style>
  <w:style w:type="character" w:customStyle="1" w:styleId="contributornametrigger">
    <w:name w:val="contributornametrigger"/>
    <w:basedOn w:val="DefaultParagraphFont"/>
    <w:rsid w:val="005D0E7E"/>
  </w:style>
  <w:style w:type="character" w:customStyle="1" w:styleId="bylinepipe">
    <w:name w:val="bylinepipe"/>
    <w:basedOn w:val="DefaultParagraphFont"/>
    <w:rsid w:val="005D0E7E"/>
  </w:style>
  <w:style w:type="character" w:customStyle="1" w:styleId="faculty-title">
    <w:name w:val="faculty-title"/>
    <w:basedOn w:val="DefaultParagraphFont"/>
    <w:rsid w:val="005D0E7E"/>
  </w:style>
  <w:style w:type="character" w:customStyle="1" w:styleId="count">
    <w:name w:val="count"/>
    <w:basedOn w:val="DefaultParagraphFont"/>
    <w:rsid w:val="005D0E7E"/>
  </w:style>
  <w:style w:type="character" w:customStyle="1" w:styleId="volume">
    <w:name w:val="volume"/>
    <w:basedOn w:val="DefaultParagraphFont"/>
    <w:rsid w:val="005D0E7E"/>
  </w:style>
  <w:style w:type="character" w:customStyle="1" w:styleId="issue">
    <w:name w:val="issue"/>
    <w:basedOn w:val="DefaultParagraphFont"/>
    <w:rsid w:val="005D0E7E"/>
  </w:style>
  <w:style w:type="character" w:customStyle="1" w:styleId="pages">
    <w:name w:val="pages"/>
    <w:basedOn w:val="DefaultParagraphFont"/>
    <w:rsid w:val="005D0E7E"/>
  </w:style>
  <w:style w:type="character" w:customStyle="1" w:styleId="person">
    <w:name w:val="person"/>
    <w:basedOn w:val="DefaultParagraphFont"/>
    <w:rsid w:val="005D0E7E"/>
  </w:style>
  <w:style w:type="character" w:customStyle="1" w:styleId="corresponding">
    <w:name w:val="corresponding"/>
    <w:basedOn w:val="DefaultParagraphFont"/>
    <w:rsid w:val="005D0E7E"/>
  </w:style>
  <w:style w:type="paragraph" w:customStyle="1" w:styleId="entry-meta">
    <w:name w:val="entry-meta"/>
    <w:basedOn w:val="Normal"/>
    <w:rsid w:val="005D0E7E"/>
    <w:pPr>
      <w:spacing w:before="100" w:beforeAutospacing="1" w:after="100" w:afterAutospacing="1"/>
    </w:pPr>
    <w:rPr>
      <w:rFonts w:ascii="Times" w:hAnsi="Times"/>
      <w:sz w:val="20"/>
      <w:szCs w:val="20"/>
    </w:rPr>
  </w:style>
  <w:style w:type="character" w:customStyle="1" w:styleId="post-time">
    <w:name w:val="post-time"/>
    <w:basedOn w:val="DefaultParagraphFont"/>
    <w:rsid w:val="005D0E7E"/>
  </w:style>
  <w:style w:type="character" w:customStyle="1" w:styleId="post-category">
    <w:name w:val="post-category"/>
    <w:basedOn w:val="DefaultParagraphFont"/>
    <w:rsid w:val="005D0E7E"/>
  </w:style>
  <w:style w:type="character" w:customStyle="1" w:styleId="A0">
    <w:name w:val="A0"/>
    <w:uiPriority w:val="99"/>
    <w:rsid w:val="005D0E7E"/>
    <w:rPr>
      <w:rFonts w:cs="Calibri"/>
      <w:b/>
      <w:bCs/>
      <w:color w:val="000000"/>
      <w:sz w:val="72"/>
      <w:szCs w:val="72"/>
    </w:rPr>
  </w:style>
  <w:style w:type="character" w:customStyle="1" w:styleId="A9">
    <w:name w:val="A9"/>
    <w:uiPriority w:val="99"/>
    <w:rsid w:val="005D0E7E"/>
    <w:rPr>
      <w:rFonts w:cs="Trebuchet MS"/>
      <w:color w:val="000000"/>
      <w:sz w:val="14"/>
      <w:szCs w:val="14"/>
    </w:rPr>
  </w:style>
  <w:style w:type="paragraph" w:customStyle="1" w:styleId="articledetails">
    <w:name w:val="articledetails"/>
    <w:basedOn w:val="Normal"/>
    <w:rsid w:val="005D0E7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5D0E7E"/>
  </w:style>
  <w:style w:type="paragraph" w:customStyle="1" w:styleId="aff">
    <w:name w:val="aff"/>
    <w:basedOn w:val="Normal"/>
    <w:rsid w:val="005D0E7E"/>
    <w:pPr>
      <w:spacing w:before="100" w:beforeAutospacing="1" w:after="100" w:afterAutospacing="1"/>
    </w:pPr>
    <w:rPr>
      <w:rFonts w:ascii="Times" w:hAnsi="Times"/>
      <w:sz w:val="20"/>
      <w:szCs w:val="20"/>
    </w:rPr>
  </w:style>
  <w:style w:type="character" w:customStyle="1" w:styleId="label">
    <w:name w:val="label"/>
    <w:basedOn w:val="DefaultParagraphFont"/>
    <w:rsid w:val="005D0E7E"/>
  </w:style>
  <w:style w:type="character" w:customStyle="1" w:styleId="entry-author">
    <w:name w:val="entry-author"/>
    <w:basedOn w:val="DefaultParagraphFont"/>
    <w:rsid w:val="005D0E7E"/>
  </w:style>
  <w:style w:type="character" w:customStyle="1" w:styleId="entry-author-name">
    <w:name w:val="entry-author-name"/>
    <w:basedOn w:val="DefaultParagraphFont"/>
    <w:rsid w:val="005D0E7E"/>
  </w:style>
  <w:style w:type="character" w:customStyle="1" w:styleId="arial11">
    <w:name w:val="arial_11"/>
    <w:basedOn w:val="DefaultParagraphFont"/>
    <w:rsid w:val="005D0E7E"/>
  </w:style>
  <w:style w:type="character" w:customStyle="1" w:styleId="contrib-degrees">
    <w:name w:val="contrib-degrees"/>
    <w:basedOn w:val="DefaultParagraphFont"/>
    <w:rsid w:val="005D0E7E"/>
  </w:style>
  <w:style w:type="character" w:customStyle="1" w:styleId="contrib-on-behalf-of">
    <w:name w:val="contrib-on-behalf-of"/>
    <w:basedOn w:val="DefaultParagraphFont"/>
    <w:rsid w:val="005D0E7E"/>
  </w:style>
  <w:style w:type="character" w:customStyle="1" w:styleId="pubtime">
    <w:name w:val="pubtime"/>
    <w:basedOn w:val="DefaultParagraphFont"/>
    <w:rsid w:val="005D0E7E"/>
  </w:style>
  <w:style w:type="character" w:customStyle="1" w:styleId="fbcommentscount">
    <w:name w:val="fb_comments_count"/>
    <w:basedOn w:val="DefaultParagraphFont"/>
    <w:rsid w:val="005D0E7E"/>
  </w:style>
  <w:style w:type="character" w:customStyle="1" w:styleId="stsharethiscustom">
    <w:name w:val="st_sharethis_custom"/>
    <w:basedOn w:val="DefaultParagraphFont"/>
    <w:rsid w:val="005D0E7E"/>
  </w:style>
  <w:style w:type="paragraph" w:customStyle="1" w:styleId="permalinkable">
    <w:name w:val="permalinkable"/>
    <w:basedOn w:val="Normal"/>
    <w:rsid w:val="005D0E7E"/>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5D0E7E"/>
    <w:rPr>
      <w:rFonts w:ascii="Arial" w:eastAsiaTheme="minorEastAsia" w:hAnsi="Arial" w:cs="Arial"/>
      <w:vanish/>
      <w:sz w:val="16"/>
      <w:szCs w:val="16"/>
    </w:rPr>
  </w:style>
  <w:style w:type="character" w:customStyle="1" w:styleId="submitted">
    <w:name w:val="submitted"/>
    <w:basedOn w:val="DefaultParagraphFont"/>
    <w:rsid w:val="005D0E7E"/>
  </w:style>
  <w:style w:type="character" w:customStyle="1" w:styleId="post-date">
    <w:name w:val="post-date"/>
    <w:basedOn w:val="DefaultParagraphFont"/>
    <w:rsid w:val="005D0E7E"/>
  </w:style>
  <w:style w:type="character" w:customStyle="1" w:styleId="a-size-medium">
    <w:name w:val="a-size-medium"/>
    <w:basedOn w:val="DefaultParagraphFont"/>
    <w:rsid w:val="005D0E7E"/>
  </w:style>
  <w:style w:type="character" w:customStyle="1" w:styleId="contribution">
    <w:name w:val="contribution"/>
    <w:basedOn w:val="DefaultParagraphFont"/>
    <w:rsid w:val="005D0E7E"/>
  </w:style>
  <w:style w:type="character" w:customStyle="1" w:styleId="a-color-secondary">
    <w:name w:val="a-color-secondary"/>
    <w:basedOn w:val="DefaultParagraphFont"/>
    <w:rsid w:val="005D0E7E"/>
  </w:style>
  <w:style w:type="paragraph" w:customStyle="1" w:styleId="sbyline">
    <w:name w:val="sbyline"/>
    <w:basedOn w:val="Normal"/>
    <w:rsid w:val="005D0E7E"/>
    <w:pPr>
      <w:spacing w:before="100" w:beforeAutospacing="1" w:after="100" w:afterAutospacing="1"/>
    </w:pPr>
    <w:rPr>
      <w:rFonts w:ascii="Times" w:hAnsi="Times"/>
      <w:sz w:val="20"/>
      <w:szCs w:val="20"/>
    </w:rPr>
  </w:style>
  <w:style w:type="character" w:customStyle="1" w:styleId="ui-author">
    <w:name w:val="ui-author"/>
    <w:basedOn w:val="DefaultParagraphFont"/>
    <w:rsid w:val="005D0E7E"/>
  </w:style>
  <w:style w:type="character" w:customStyle="1" w:styleId="ui-staffline">
    <w:name w:val="ui-staffline"/>
    <w:basedOn w:val="DefaultParagraphFont"/>
    <w:rsid w:val="005D0E7E"/>
  </w:style>
  <w:style w:type="paragraph" w:customStyle="1" w:styleId="promotion-tag-p">
    <w:name w:val="promotion-tag-p"/>
    <w:basedOn w:val="Normal"/>
    <w:rsid w:val="005D0E7E"/>
    <w:pPr>
      <w:spacing w:before="100" w:beforeAutospacing="1" w:after="100" w:afterAutospacing="1"/>
    </w:pPr>
    <w:rPr>
      <w:rFonts w:ascii="Times" w:hAnsi="Times"/>
      <w:sz w:val="20"/>
      <w:szCs w:val="20"/>
    </w:rPr>
  </w:style>
  <w:style w:type="character" w:customStyle="1" w:styleId="value">
    <w:name w:val="value"/>
    <w:basedOn w:val="DefaultParagraphFont"/>
    <w:rsid w:val="005D0E7E"/>
  </w:style>
  <w:style w:type="character" w:customStyle="1" w:styleId="wp-smiley">
    <w:name w:val="wp-smiley"/>
    <w:basedOn w:val="DefaultParagraphFont"/>
    <w:rsid w:val="005D0E7E"/>
  </w:style>
  <w:style w:type="character" w:customStyle="1" w:styleId="artjournal">
    <w:name w:val="art_journal"/>
    <w:basedOn w:val="DefaultParagraphFont"/>
    <w:rsid w:val="005D0E7E"/>
  </w:style>
  <w:style w:type="character" w:customStyle="1" w:styleId="artdatevolumeissuepart">
    <w:name w:val="art_datevolumeissuepart"/>
    <w:basedOn w:val="DefaultParagraphFont"/>
    <w:rsid w:val="005D0E7E"/>
  </w:style>
  <w:style w:type="character" w:customStyle="1" w:styleId="artpages">
    <w:name w:val="art_pages"/>
    <w:basedOn w:val="DefaultParagraphFont"/>
    <w:rsid w:val="005D0E7E"/>
  </w:style>
  <w:style w:type="character" w:customStyle="1" w:styleId="singlehighlightclass">
    <w:name w:val="single_highlight_class"/>
    <w:basedOn w:val="DefaultParagraphFont"/>
    <w:rsid w:val="005D0E7E"/>
  </w:style>
  <w:style w:type="character" w:customStyle="1" w:styleId="degree">
    <w:name w:val="degree"/>
    <w:basedOn w:val="DefaultParagraphFont"/>
    <w:rsid w:val="005D0E7E"/>
  </w:style>
  <w:style w:type="character" w:customStyle="1" w:styleId="major">
    <w:name w:val="major"/>
    <w:basedOn w:val="DefaultParagraphFont"/>
    <w:rsid w:val="005D0E7E"/>
  </w:style>
  <w:style w:type="character" w:customStyle="1" w:styleId="authors">
    <w:name w:val="authors"/>
    <w:basedOn w:val="DefaultParagraphFont"/>
    <w:rsid w:val="005D0E7E"/>
  </w:style>
  <w:style w:type="character" w:customStyle="1" w:styleId="stmainservices">
    <w:name w:val="stmainservices"/>
    <w:basedOn w:val="DefaultParagraphFont"/>
    <w:rsid w:val="005D0E7E"/>
  </w:style>
  <w:style w:type="character" w:customStyle="1" w:styleId="stbubblehcount">
    <w:name w:val="stbubble_hcount"/>
    <w:basedOn w:val="DefaultParagraphFont"/>
    <w:rsid w:val="005D0E7E"/>
  </w:style>
  <w:style w:type="paragraph" w:customStyle="1" w:styleId="Document0">
    <w:name w:val="_Document"/>
    <w:basedOn w:val="Default"/>
    <w:next w:val="Default"/>
    <w:uiPriority w:val="99"/>
    <w:rsid w:val="005D0E7E"/>
    <w:pPr>
      <w:widowControl w:val="0"/>
      <w:spacing w:after="0" w:line="240" w:lineRule="auto"/>
    </w:pPr>
    <w:rPr>
      <w:rFonts w:ascii="New Baskerville" w:eastAsiaTheme="minorEastAsia" w:hAnsi="New Baskerville" w:cs="Times New Roman"/>
    </w:rPr>
  </w:style>
  <w:style w:type="paragraph" w:customStyle="1" w:styleId="SubHead1">
    <w:name w:val="_SubHead1"/>
    <w:basedOn w:val="Default"/>
    <w:next w:val="Default"/>
    <w:uiPriority w:val="99"/>
    <w:rsid w:val="005D0E7E"/>
    <w:pPr>
      <w:widowControl w:val="0"/>
      <w:spacing w:after="0" w:line="240" w:lineRule="auto"/>
    </w:pPr>
    <w:rPr>
      <w:rFonts w:ascii="New Baskerville" w:eastAsiaTheme="minorEastAsia" w:hAnsi="New Baskerville" w:cs="Times New Roman"/>
    </w:rPr>
  </w:style>
  <w:style w:type="paragraph" w:customStyle="1" w:styleId="SubHead2">
    <w:name w:val="_SubHead2"/>
    <w:basedOn w:val="Default"/>
    <w:next w:val="Default"/>
    <w:uiPriority w:val="99"/>
    <w:rsid w:val="005D0E7E"/>
    <w:pPr>
      <w:widowControl w:val="0"/>
      <w:spacing w:after="0" w:line="240" w:lineRule="auto"/>
    </w:pPr>
    <w:rPr>
      <w:rFonts w:ascii="New Baskerville" w:eastAsiaTheme="minorEastAsia" w:hAnsi="New Baskerville" w:cs="Times New Roman"/>
    </w:rPr>
  </w:style>
  <w:style w:type="paragraph" w:customStyle="1" w:styleId="collapsed-hide">
    <w:name w:val="collapsed-hide"/>
    <w:basedOn w:val="Normal"/>
    <w:rsid w:val="005D0E7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5D0E7E"/>
    <w:pPr>
      <w:widowControl w:val="0"/>
      <w:spacing w:after="0" w:line="211" w:lineRule="atLeast"/>
    </w:pPr>
    <w:rPr>
      <w:rFonts w:ascii="Mokka" w:eastAsiaTheme="minorEastAsia" w:hAnsi="Mokka" w:cs="Times New Roman"/>
    </w:rPr>
  </w:style>
  <w:style w:type="character" w:customStyle="1" w:styleId="article-date">
    <w:name w:val="article-date"/>
    <w:basedOn w:val="DefaultParagraphFont"/>
    <w:rsid w:val="005D0E7E"/>
  </w:style>
  <w:style w:type="character" w:customStyle="1" w:styleId="article-author">
    <w:name w:val="article-author"/>
    <w:basedOn w:val="DefaultParagraphFont"/>
    <w:rsid w:val="005D0E7E"/>
  </w:style>
  <w:style w:type="character" w:customStyle="1" w:styleId="tolocaltime">
    <w:name w:val="tolocaltime"/>
    <w:basedOn w:val="DefaultParagraphFont"/>
    <w:rsid w:val="005D0E7E"/>
  </w:style>
  <w:style w:type="paragraph" w:customStyle="1" w:styleId="Pa8">
    <w:name w:val="Pa8"/>
    <w:basedOn w:val="Default"/>
    <w:next w:val="Default"/>
    <w:uiPriority w:val="99"/>
    <w:rsid w:val="005D0E7E"/>
    <w:pPr>
      <w:widowControl w:val="0"/>
      <w:spacing w:after="0" w:line="241" w:lineRule="atLeast"/>
    </w:pPr>
    <w:rPr>
      <w:rFonts w:ascii="Avenir Book" w:eastAsiaTheme="minorEastAsia" w:hAnsi="Avenir Book" w:cs="Times New Roman"/>
    </w:rPr>
  </w:style>
  <w:style w:type="character" w:customStyle="1" w:styleId="italics">
    <w:name w:val="italics"/>
    <w:basedOn w:val="DefaultParagraphFont"/>
    <w:rsid w:val="005D0E7E"/>
  </w:style>
  <w:style w:type="character" w:customStyle="1" w:styleId="current-selection">
    <w:name w:val="current-selection"/>
    <w:basedOn w:val="DefaultParagraphFont"/>
    <w:rsid w:val="005D0E7E"/>
  </w:style>
  <w:style w:type="character" w:customStyle="1" w:styleId="aa">
    <w:name w:val="_"/>
    <w:basedOn w:val="DefaultParagraphFont"/>
    <w:rsid w:val="005D0E7E"/>
  </w:style>
  <w:style w:type="paragraph" w:customStyle="1" w:styleId="Style31">
    <w:name w:val="Style31"/>
    <w:basedOn w:val="Normal"/>
    <w:uiPriority w:val="99"/>
    <w:rsid w:val="005D0E7E"/>
    <w:pPr>
      <w:spacing w:line="197" w:lineRule="exact"/>
      <w:jc w:val="both"/>
    </w:pPr>
    <w:rPr>
      <w:rFonts w:ascii="Palatino Linotype" w:hAnsi="Palatino Linotype" w:cs="Palatino Linotype"/>
    </w:rPr>
  </w:style>
  <w:style w:type="paragraph" w:customStyle="1" w:styleId="Style42">
    <w:name w:val="Style42"/>
    <w:basedOn w:val="Normal"/>
    <w:uiPriority w:val="99"/>
    <w:rsid w:val="005D0E7E"/>
    <w:pPr>
      <w:spacing w:line="202" w:lineRule="exact"/>
      <w:jc w:val="both"/>
    </w:pPr>
    <w:rPr>
      <w:rFonts w:ascii="Palatino Linotype" w:hAnsi="Palatino Linotype" w:cs="Palatino Linotype"/>
    </w:rPr>
  </w:style>
  <w:style w:type="paragraph" w:customStyle="1" w:styleId="Style510">
    <w:name w:val="Style51"/>
    <w:basedOn w:val="Normal"/>
    <w:uiPriority w:val="99"/>
    <w:rsid w:val="005D0E7E"/>
    <w:pPr>
      <w:spacing w:line="200" w:lineRule="exact"/>
      <w:jc w:val="both"/>
    </w:pPr>
    <w:rPr>
      <w:rFonts w:ascii="Palatino Linotype" w:hAnsi="Palatino Linotype" w:cs="Palatino Linotype"/>
    </w:rPr>
  </w:style>
  <w:style w:type="character" w:customStyle="1" w:styleId="FontStyle72">
    <w:name w:val="Font Style72"/>
    <w:uiPriority w:val="99"/>
    <w:rsid w:val="005D0E7E"/>
    <w:rPr>
      <w:rFonts w:ascii="Cambria" w:hAnsi="Cambria" w:cs="Cambria" w:hint="default"/>
      <w:sz w:val="16"/>
      <w:szCs w:val="16"/>
    </w:rPr>
  </w:style>
  <w:style w:type="character" w:customStyle="1" w:styleId="FontStyle73">
    <w:name w:val="Font Style73"/>
    <w:uiPriority w:val="99"/>
    <w:rsid w:val="005D0E7E"/>
    <w:rPr>
      <w:rFonts w:ascii="Cambria" w:hAnsi="Cambria" w:cs="Cambria" w:hint="default"/>
      <w:i/>
      <w:iCs/>
      <w:sz w:val="16"/>
      <w:szCs w:val="16"/>
    </w:rPr>
  </w:style>
  <w:style w:type="character" w:customStyle="1" w:styleId="UnderlinestyleChar20">
    <w:name w:val="Underline style Char2"/>
    <w:rsid w:val="005D0E7E"/>
    <w:rPr>
      <w:sz w:val="22"/>
      <w:szCs w:val="24"/>
      <w:u w:val="single"/>
      <w:lang w:val="en-US" w:eastAsia="en-US" w:bidi="ar-SA"/>
    </w:rPr>
  </w:style>
  <w:style w:type="character" w:customStyle="1" w:styleId="FontStyle49">
    <w:name w:val="Font Style49"/>
    <w:uiPriority w:val="99"/>
    <w:rsid w:val="005D0E7E"/>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5D0E7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D0E7E"/>
    <w:rPr>
      <w:rFonts w:ascii="Cambria" w:eastAsia="Cambria" w:hAnsi="Cambria" w:cs="Cambria"/>
      <w:spacing w:val="-3"/>
      <w:sz w:val="24"/>
      <w:szCs w:val="20"/>
    </w:rPr>
  </w:style>
  <w:style w:type="character" w:customStyle="1" w:styleId="kn">
    <w:name w:val="kn"/>
    <w:basedOn w:val="DefaultParagraphFont"/>
    <w:rsid w:val="005D0E7E"/>
  </w:style>
  <w:style w:type="character" w:customStyle="1" w:styleId="StyleStyleUnderlineUnderlineStyleBoldUnderlineIntenseEmphas">
    <w:name w:val="Style Style UnderlineUnderlineStyle Bold UnderlineIntense Emphas..."/>
    <w:basedOn w:val="DefaultParagraphFont"/>
    <w:rsid w:val="005D0E7E"/>
    <w:rPr>
      <w:b/>
      <w:bCs/>
      <w:sz w:val="26"/>
      <w:u w:val="single"/>
    </w:rPr>
  </w:style>
  <w:style w:type="paragraph" w:customStyle="1" w:styleId="Header1">
    <w:name w:val="Header1"/>
    <w:aliases w:val="Header Char Char,Header Char Char Char Char Char Char Char Cha,Char Char Char Cha"/>
    <w:basedOn w:val="Normal"/>
    <w:qFormat/>
    <w:rsid w:val="005D0E7E"/>
    <w:pPr>
      <w:spacing w:before="100" w:beforeAutospacing="1" w:after="100" w:afterAutospacing="1"/>
    </w:pPr>
    <w:rPr>
      <w:rFonts w:ascii="Cambria" w:eastAsia="Cambria" w:hAnsi="Cambria" w:cs="Cambria"/>
    </w:rPr>
  </w:style>
  <w:style w:type="character" w:customStyle="1" w:styleId="tqb">
    <w:name w:val="_tqb"/>
    <w:basedOn w:val="DefaultParagraphFont"/>
    <w:rsid w:val="005D0E7E"/>
  </w:style>
  <w:style w:type="character" w:customStyle="1" w:styleId="footnote-item">
    <w:name w:val="footnote-item"/>
    <w:basedOn w:val="DefaultParagraphFont"/>
    <w:rsid w:val="005D0E7E"/>
  </w:style>
  <w:style w:type="character" w:customStyle="1" w:styleId="legacybig">
    <w:name w:val="legacybig"/>
    <w:basedOn w:val="DefaultParagraphFont"/>
    <w:rsid w:val="005D0E7E"/>
  </w:style>
  <w:style w:type="character" w:customStyle="1" w:styleId="art-author">
    <w:name w:val="art-author"/>
    <w:basedOn w:val="DefaultParagraphFont"/>
    <w:rsid w:val="005D0E7E"/>
  </w:style>
  <w:style w:type="paragraph" w:customStyle="1" w:styleId="StyleStyle49ptBoldBorderSinglesolidlineAuto05">
    <w:name w:val="Style Style4 + 9 pt Bold Border: : (Single solid line Auto  0.5..."/>
    <w:basedOn w:val="Style4"/>
    <w:link w:val="StyleStyle49ptBoldBorderSinglesolidlineAuto05Char"/>
    <w:qFormat/>
    <w:rsid w:val="005D0E7E"/>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5D0E7E"/>
    <w:rPr>
      <w:rFonts w:ascii="Arial" w:eastAsia="Times New Roman" w:hAnsi="Arial" w:cs="Arial"/>
      <w:b/>
      <w:bCs/>
      <w:sz w:val="20"/>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5D0E7E"/>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5D0E7E"/>
    <w:rPr>
      <w:rFonts w:ascii="Arial" w:eastAsia="Times New Roman" w:hAnsi="Arial" w:cs="Arial"/>
      <w:sz w:val="20"/>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5D0E7E"/>
    <w:rPr>
      <w:rFonts w:eastAsia="SimSun"/>
      <w:szCs w:val="24"/>
      <w:u w:val="single"/>
    </w:rPr>
  </w:style>
  <w:style w:type="character" w:customStyle="1" w:styleId="StyleUnderlineCharLatinTimesNewRomanAsianSimSunChar">
    <w:name w:val="Style Underline Char + (Latin) Times New Roman (Asian) SimSun Char"/>
    <w:link w:val="StyleUnderlineCharLatinTimesNewRomanAsianSimSun"/>
    <w:rsid w:val="005D0E7E"/>
    <w:rPr>
      <w:rFonts w:eastAsia="SimSun"/>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5D0E7E"/>
    <w:rPr>
      <w:rFonts w:eastAsia="SimSun"/>
      <w:b/>
      <w:bCs/>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rsid w:val="005D0E7E"/>
    <w:rPr>
      <w:rFonts w:eastAsia="SimSun"/>
      <w:b/>
      <w:bCs/>
      <w:szCs w:val="24"/>
      <w:u w:val="single"/>
    </w:rPr>
  </w:style>
  <w:style w:type="character" w:customStyle="1" w:styleId="mainheading">
    <w:name w:val="mainheading"/>
    <w:basedOn w:val="DefaultParagraphFont"/>
    <w:rsid w:val="005D0E7E"/>
  </w:style>
  <w:style w:type="paragraph" w:customStyle="1" w:styleId="BoldandUnderlineChar2CharChar">
    <w:name w:val="Bold and Underline Char2 Char Char"/>
    <w:basedOn w:val="Normal"/>
    <w:link w:val="BoldandUnderlineChar2CharCharChar"/>
    <w:qFormat/>
    <w:rsid w:val="005D0E7E"/>
    <w:rPr>
      <w:rFonts w:asciiTheme="minorHAnsi" w:hAnsiTheme="minorHAnsi" w:cstheme="minorBidi"/>
      <w:b/>
      <w:sz w:val="22"/>
      <w:szCs w:val="24"/>
      <w:u w:val="single"/>
    </w:rPr>
  </w:style>
  <w:style w:type="character" w:customStyle="1" w:styleId="StyleUnderlineChar9ptChar">
    <w:name w:val="Style Underline Char + 9 pt Char"/>
    <w:basedOn w:val="UnderlineCharChar"/>
    <w:rsid w:val="005D0E7E"/>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5D0E7E"/>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5D0E7E"/>
    <w:rPr>
      <w:sz w:val="16"/>
    </w:rPr>
  </w:style>
  <w:style w:type="paragraph" w:customStyle="1" w:styleId="Reduce8pt">
    <w:name w:val="Reduce 8pt"/>
    <w:basedOn w:val="Normal"/>
    <w:link w:val="Reduce8ptCharChar"/>
    <w:qFormat/>
    <w:rsid w:val="005D0E7E"/>
    <w:pPr>
      <w:autoSpaceDE w:val="0"/>
      <w:autoSpaceDN w:val="0"/>
      <w:adjustRightInd w:val="0"/>
      <w:jc w:val="both"/>
    </w:pPr>
    <w:rPr>
      <w:rFonts w:asciiTheme="minorHAnsi" w:hAnsiTheme="minorHAnsi" w:cstheme="minorBidi"/>
      <w:sz w:val="16"/>
    </w:rPr>
  </w:style>
  <w:style w:type="paragraph" w:customStyle="1" w:styleId="Style70">
    <w:name w:val="Style7"/>
    <w:basedOn w:val="Normal"/>
    <w:uiPriority w:val="99"/>
    <w:qFormat/>
    <w:rsid w:val="005D0E7E"/>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5D0E7E"/>
  </w:style>
  <w:style w:type="paragraph" w:customStyle="1" w:styleId="Footnote2">
    <w:name w:val="Footnote2"/>
    <w:basedOn w:val="Normal"/>
    <w:next w:val="Normal"/>
    <w:link w:val="Footnote2Char"/>
    <w:autoRedefine/>
    <w:qFormat/>
    <w:rsid w:val="005D0E7E"/>
    <w:pPr>
      <w:spacing w:after="120" w:line="480" w:lineRule="auto"/>
    </w:pPr>
    <w:rPr>
      <w:rFonts w:asciiTheme="minorHAnsi" w:hAnsiTheme="minorHAnsi" w:cstheme="minorBidi"/>
      <w:sz w:val="22"/>
    </w:rPr>
  </w:style>
  <w:style w:type="character" w:customStyle="1" w:styleId="FontStyle14">
    <w:name w:val="Font Style14"/>
    <w:basedOn w:val="DefaultParagraphFont"/>
    <w:uiPriority w:val="99"/>
    <w:rsid w:val="005D0E7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D0E7E"/>
    <w:rPr>
      <w:rFonts w:ascii="Arial Narrow" w:hAnsi="Arial Narrow" w:cs="Arial Narrow" w:hint="default"/>
      <w:b/>
      <w:bCs/>
      <w:sz w:val="10"/>
      <w:szCs w:val="10"/>
    </w:rPr>
  </w:style>
  <w:style w:type="character" w:customStyle="1" w:styleId="red">
    <w:name w:val="red"/>
    <w:basedOn w:val="DefaultParagraphFont"/>
    <w:rsid w:val="005D0E7E"/>
  </w:style>
  <w:style w:type="character" w:customStyle="1" w:styleId="at">
    <w:name w:val="at"/>
    <w:rsid w:val="005D0E7E"/>
  </w:style>
  <w:style w:type="paragraph" w:customStyle="1" w:styleId="first">
    <w:name w:val="first"/>
    <w:basedOn w:val="Normal"/>
    <w:rsid w:val="005D0E7E"/>
    <w:pPr>
      <w:spacing w:before="100" w:beforeAutospacing="1" w:after="100" w:afterAutospacing="1"/>
    </w:pPr>
    <w:rPr>
      <w:rFonts w:eastAsia="Times New Roman"/>
    </w:rPr>
  </w:style>
  <w:style w:type="character" w:customStyle="1" w:styleId="fpred">
    <w:name w:val="fp_red"/>
    <w:basedOn w:val="DefaultParagraphFont"/>
    <w:rsid w:val="005D0E7E"/>
  </w:style>
  <w:style w:type="paragraph" w:customStyle="1" w:styleId="Style32">
    <w:name w:val="Style 3"/>
    <w:rsid w:val="005D0E7E"/>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5D0E7E"/>
  </w:style>
  <w:style w:type="character" w:customStyle="1" w:styleId="snapnoshots">
    <w:name w:val="snap_noshots"/>
    <w:basedOn w:val="DefaultParagraphFont"/>
    <w:rsid w:val="005D0E7E"/>
  </w:style>
  <w:style w:type="character" w:customStyle="1" w:styleId="StyleUnderlineCharChar9pt">
    <w:name w:val="Style Underline Char Char + 9 pt"/>
    <w:rsid w:val="005D0E7E"/>
    <w:rPr>
      <w:rFonts w:ascii="Times New Roman" w:hAnsi="Times New Roman" w:hint="default"/>
      <w:sz w:val="20"/>
      <w:szCs w:val="24"/>
      <w:u w:val="single"/>
      <w:lang w:val="en-US" w:eastAsia="en-US" w:bidi="ar-SA"/>
    </w:rPr>
  </w:style>
  <w:style w:type="character" w:customStyle="1" w:styleId="pronset">
    <w:name w:val="pronset"/>
    <w:basedOn w:val="DefaultParagraphFont"/>
    <w:rsid w:val="005D0E7E"/>
  </w:style>
  <w:style w:type="character" w:customStyle="1" w:styleId="showipapr">
    <w:name w:val="show_ipapr"/>
    <w:basedOn w:val="DefaultParagraphFont"/>
    <w:rsid w:val="005D0E7E"/>
  </w:style>
  <w:style w:type="character" w:customStyle="1" w:styleId="prondelim">
    <w:name w:val="prondelim"/>
    <w:basedOn w:val="DefaultParagraphFont"/>
    <w:rsid w:val="005D0E7E"/>
  </w:style>
  <w:style w:type="character" w:customStyle="1" w:styleId="prontoggle">
    <w:name w:val="pron_toggle"/>
    <w:basedOn w:val="DefaultParagraphFont"/>
    <w:rsid w:val="005D0E7E"/>
  </w:style>
  <w:style w:type="character" w:customStyle="1" w:styleId="showspellpr">
    <w:name w:val="show_spellpr"/>
    <w:basedOn w:val="DefaultParagraphFont"/>
    <w:rsid w:val="005D0E7E"/>
  </w:style>
  <w:style w:type="character" w:customStyle="1" w:styleId="pg">
    <w:name w:val="pg"/>
    <w:basedOn w:val="DefaultParagraphFont"/>
    <w:rsid w:val="005D0E7E"/>
  </w:style>
  <w:style w:type="character" w:customStyle="1" w:styleId="secondary-bf">
    <w:name w:val="secondary-bf"/>
    <w:basedOn w:val="DefaultParagraphFont"/>
    <w:rsid w:val="005D0E7E"/>
  </w:style>
  <w:style w:type="character" w:customStyle="1" w:styleId="dnindex">
    <w:name w:val="dnindex"/>
    <w:basedOn w:val="DefaultParagraphFont"/>
    <w:rsid w:val="005D0E7E"/>
  </w:style>
  <w:style w:type="character" w:customStyle="1" w:styleId="preloadwrap">
    <w:name w:val="preloadwrap"/>
    <w:basedOn w:val="DefaultParagraphFont"/>
    <w:rsid w:val="005D0E7E"/>
  </w:style>
  <w:style w:type="character" w:customStyle="1" w:styleId="typarticle">
    <w:name w:val="typ_article"/>
    <w:basedOn w:val="DefaultParagraphFont"/>
    <w:rsid w:val="005D0E7E"/>
  </w:style>
  <w:style w:type="character" w:customStyle="1" w:styleId="author-date0">
    <w:name w:val="author-date"/>
    <w:basedOn w:val="DefaultParagraphFont"/>
    <w:rsid w:val="005D0E7E"/>
  </w:style>
  <w:style w:type="paragraph" w:customStyle="1" w:styleId="normalweb10">
    <w:name w:val="normalweb1"/>
    <w:basedOn w:val="Normal"/>
    <w:rsid w:val="005D0E7E"/>
    <w:pPr>
      <w:spacing w:before="100" w:beforeAutospacing="1" w:after="100" w:afterAutospacing="1"/>
    </w:pPr>
    <w:rPr>
      <w:rFonts w:eastAsia="Times New Roman"/>
    </w:rPr>
  </w:style>
  <w:style w:type="character" w:customStyle="1" w:styleId="dispurl">
    <w:name w:val="dispurl"/>
    <w:basedOn w:val="DefaultParagraphFont"/>
    <w:rsid w:val="005D0E7E"/>
  </w:style>
  <w:style w:type="character" w:customStyle="1" w:styleId="resultbodyblack">
    <w:name w:val="resultbodyblack"/>
    <w:basedOn w:val="DefaultParagraphFont"/>
    <w:rsid w:val="005D0E7E"/>
  </w:style>
  <w:style w:type="character" w:customStyle="1" w:styleId="resultbodyitalic">
    <w:name w:val="resultbodyitalic"/>
    <w:basedOn w:val="DefaultParagraphFont"/>
    <w:rsid w:val="005D0E7E"/>
  </w:style>
  <w:style w:type="character" w:customStyle="1" w:styleId="resultbody">
    <w:name w:val="resultbody"/>
    <w:basedOn w:val="DefaultParagraphFont"/>
    <w:rsid w:val="005D0E7E"/>
  </w:style>
  <w:style w:type="character" w:customStyle="1" w:styleId="lightblue">
    <w:name w:val="lightblue"/>
    <w:basedOn w:val="DefaultParagraphFont"/>
    <w:rsid w:val="005D0E7E"/>
  </w:style>
  <w:style w:type="paragraph" w:customStyle="1" w:styleId="1">
    <w:name w:val="... 1"/>
    <w:basedOn w:val="Default"/>
    <w:next w:val="Default"/>
    <w:rsid w:val="005D0E7E"/>
    <w:pPr>
      <w:spacing w:after="0" w:line="240" w:lineRule="auto"/>
    </w:pPr>
    <w:rPr>
      <w:rFonts w:ascii="Times New Roman" w:eastAsia="Times New Roman" w:hAnsi="Times New Roman" w:cs="Times New Roman"/>
    </w:rPr>
  </w:style>
  <w:style w:type="paragraph" w:customStyle="1" w:styleId="ab">
    <w:name w:val=".."/>
    <w:basedOn w:val="Default"/>
    <w:next w:val="Default"/>
    <w:rsid w:val="005D0E7E"/>
    <w:pPr>
      <w:spacing w:after="0" w:line="240" w:lineRule="auto"/>
    </w:pPr>
    <w:rPr>
      <w:rFonts w:ascii="Times New Roman" w:eastAsia="Times New Roman" w:hAnsi="Times New Roman" w:cs="Times New Roman"/>
    </w:rPr>
  </w:style>
  <w:style w:type="paragraph" w:customStyle="1" w:styleId="ac">
    <w:name w:val="...."/>
    <w:basedOn w:val="Default"/>
    <w:next w:val="Default"/>
    <w:rsid w:val="005D0E7E"/>
    <w:pPr>
      <w:spacing w:after="0" w:line="240" w:lineRule="auto"/>
    </w:pPr>
    <w:rPr>
      <w:rFonts w:ascii="Times New Roman" w:eastAsia="Times New Roman" w:hAnsi="Times New Roman" w:cs="Times New Roman"/>
    </w:rPr>
  </w:style>
  <w:style w:type="paragraph" w:customStyle="1" w:styleId="s0">
    <w:name w:val="s0"/>
    <w:basedOn w:val="Normal"/>
    <w:rsid w:val="005D0E7E"/>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5D0E7E"/>
    <w:rPr>
      <w:rFonts w:ascii="Times New Roman" w:hAnsi="Times New Roman"/>
      <w:b/>
      <w:bCs/>
      <w:u w:val="single"/>
    </w:rPr>
  </w:style>
  <w:style w:type="character" w:customStyle="1" w:styleId="StyleStyle49ptBold1Char">
    <w:name w:val="Style Style4 + 9 pt Bold1 Char"/>
    <w:basedOn w:val="DefaultParagraphFont"/>
    <w:link w:val="StyleStyle49ptBold1"/>
    <w:rsid w:val="005D0E7E"/>
    <w:rPr>
      <w:rFonts w:ascii="Times New Roman" w:hAnsi="Times New Roman" w:cs="Calibri"/>
      <w:b/>
      <w:bCs/>
      <w:sz w:val="24"/>
      <w:u w:val="single"/>
    </w:rPr>
  </w:style>
  <w:style w:type="paragraph" w:customStyle="1" w:styleId="Indent0">
    <w:name w:val="Indent"/>
    <w:basedOn w:val="Normal"/>
    <w:autoRedefine/>
    <w:qFormat/>
    <w:rsid w:val="005D0E7E"/>
    <w:pPr>
      <w:ind w:left="288"/>
    </w:pPr>
  </w:style>
  <w:style w:type="character" w:customStyle="1" w:styleId="Footnote">
    <w:name w:val="Footnote_"/>
    <w:link w:val="Footnote0"/>
    <w:rsid w:val="005D0E7E"/>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5D0E7E"/>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5D0E7E"/>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5D0E7E"/>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5D0E7E"/>
    <w:rPr>
      <w:sz w:val="16"/>
    </w:rPr>
  </w:style>
  <w:style w:type="character" w:customStyle="1" w:styleId="main">
    <w:name w:val="main"/>
    <w:rsid w:val="005D0E7E"/>
  </w:style>
  <w:style w:type="character" w:customStyle="1" w:styleId="mandelbrotrefrag">
    <w:name w:val="mandelbrot_refrag"/>
    <w:basedOn w:val="DefaultParagraphFont"/>
    <w:rsid w:val="005D0E7E"/>
  </w:style>
  <w:style w:type="paragraph" w:customStyle="1" w:styleId="cnnstorypgraphtxt">
    <w:name w:val="cnn_storypgraphtxt"/>
    <w:basedOn w:val="Normal"/>
    <w:rsid w:val="005D0E7E"/>
    <w:pPr>
      <w:spacing w:before="100" w:beforeAutospacing="1" w:after="100" w:afterAutospacing="1"/>
    </w:pPr>
    <w:rPr>
      <w:rFonts w:ascii="Times New Roman" w:eastAsia="Times New Roman" w:hAnsi="Times New Roman"/>
    </w:rPr>
  </w:style>
  <w:style w:type="paragraph" w:customStyle="1" w:styleId="Non-NavPanelTag">
    <w:name w:val="Non-Nav Panel Tag"/>
    <w:basedOn w:val="Normal"/>
    <w:qFormat/>
    <w:rsid w:val="005D0E7E"/>
    <w:rPr>
      <w:b/>
      <w:sz w:val="26"/>
    </w:rPr>
  </w:style>
  <w:style w:type="paragraph" w:customStyle="1" w:styleId="Pa14">
    <w:name w:val="Pa14"/>
    <w:basedOn w:val="Normal"/>
    <w:next w:val="Normal"/>
    <w:uiPriority w:val="99"/>
    <w:rsid w:val="005D0E7E"/>
    <w:pPr>
      <w:autoSpaceDE w:val="0"/>
      <w:autoSpaceDN w:val="0"/>
      <w:adjustRightInd w:val="0"/>
      <w:spacing w:line="201" w:lineRule="atLeast"/>
    </w:pPr>
    <w:rPr>
      <w:rFonts w:eastAsia="Times New Roman"/>
    </w:rPr>
  </w:style>
  <w:style w:type="character" w:customStyle="1" w:styleId="p">
    <w:name w:val="p"/>
    <w:rsid w:val="005D0E7E"/>
  </w:style>
  <w:style w:type="paragraph" w:customStyle="1" w:styleId="CM3">
    <w:name w:val="CM3"/>
    <w:basedOn w:val="Normal"/>
    <w:next w:val="Normal"/>
    <w:uiPriority w:val="99"/>
    <w:qFormat/>
    <w:rsid w:val="005D0E7E"/>
    <w:pPr>
      <w:widowControl w:val="0"/>
      <w:suppressAutoHyphens/>
      <w:spacing w:line="240" w:lineRule="atLeast"/>
    </w:pPr>
    <w:rPr>
      <w:rFonts w:eastAsia="Lucida Sans Unicode" w:cs="Tahoma"/>
      <w:kern w:val="2"/>
    </w:rPr>
  </w:style>
  <w:style w:type="paragraph" w:customStyle="1" w:styleId="Normal11">
    <w:name w:val="Normal11"/>
    <w:basedOn w:val="Normal"/>
    <w:uiPriority w:val="99"/>
    <w:rsid w:val="005D0E7E"/>
  </w:style>
  <w:style w:type="character" w:customStyle="1" w:styleId="StyleCards12ptThickunderlineChar1">
    <w:name w:val="Style Cards + 12 pt Thick underline Char1"/>
    <w:rsid w:val="005D0E7E"/>
    <w:rPr>
      <w:sz w:val="24"/>
      <w:szCs w:val="24"/>
      <w:u w:val="thick"/>
    </w:rPr>
  </w:style>
  <w:style w:type="character" w:customStyle="1" w:styleId="location">
    <w:name w:val="location"/>
    <w:basedOn w:val="DefaultParagraphFont"/>
    <w:rsid w:val="005D0E7E"/>
  </w:style>
  <w:style w:type="character" w:customStyle="1" w:styleId="Style7pt">
    <w:name w:val="Style 7 pt"/>
    <w:rsid w:val="005D0E7E"/>
    <w:rPr>
      <w:sz w:val="14"/>
    </w:rPr>
  </w:style>
  <w:style w:type="paragraph" w:customStyle="1" w:styleId="UnderlinedEvCharCharCharChar">
    <w:name w:val="Underlined Ev Char Char Char Char"/>
    <w:basedOn w:val="Normal"/>
    <w:next w:val="Normal"/>
    <w:link w:val="UnderlinedEvCharCharCharCharChar"/>
    <w:rsid w:val="005D0E7E"/>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5D0E7E"/>
    <w:rPr>
      <w:rFonts w:ascii="Verdana" w:eastAsia="Times New Roman" w:hAnsi="Verdana" w:cs="Calibri"/>
      <w:sz w:val="24"/>
      <w:szCs w:val="20"/>
      <w:u w:val="thick"/>
    </w:rPr>
  </w:style>
  <w:style w:type="paragraph" w:customStyle="1" w:styleId="ShrinkCharCharCharChar">
    <w:name w:val="Shrink Char Char Char Char"/>
    <w:basedOn w:val="Normal"/>
    <w:link w:val="ShrinkCharCharCharCharChar"/>
    <w:rsid w:val="005D0E7E"/>
    <w:rPr>
      <w:rFonts w:ascii="Verdana" w:eastAsia="Times New Roman" w:hAnsi="Verdana"/>
    </w:rPr>
  </w:style>
  <w:style w:type="character" w:customStyle="1" w:styleId="ShrinkCharCharCharCharChar">
    <w:name w:val="Shrink Char Char Char Char Char"/>
    <w:basedOn w:val="DefaultParagraphFont"/>
    <w:link w:val="ShrinkCharCharCharChar"/>
    <w:rsid w:val="005D0E7E"/>
    <w:rPr>
      <w:rFonts w:ascii="Verdana" w:eastAsia="Times New Roman" w:hAnsi="Verdana" w:cs="Calibri"/>
      <w:sz w:val="24"/>
    </w:rPr>
  </w:style>
  <w:style w:type="paragraph" w:customStyle="1" w:styleId="appara">
    <w:name w:val="ap_para"/>
    <w:basedOn w:val="Normal"/>
    <w:rsid w:val="005D0E7E"/>
    <w:pPr>
      <w:spacing w:before="100" w:beforeAutospacing="1" w:after="100" w:afterAutospacing="1"/>
    </w:pPr>
    <w:rPr>
      <w:rFonts w:ascii="Times New Roman" w:eastAsia="Times New Roman" w:hAnsi="Times New Roman"/>
    </w:rPr>
  </w:style>
  <w:style w:type="paragraph" w:customStyle="1" w:styleId="card2">
    <w:name w:val="card!!"/>
    <w:basedOn w:val="Normal"/>
    <w:next w:val="Normal"/>
    <w:link w:val="cardChar4"/>
    <w:qFormat/>
    <w:rsid w:val="005D0E7E"/>
    <w:pPr>
      <w:ind w:left="288" w:right="288"/>
    </w:pPr>
    <w:rPr>
      <w:rFonts w:eastAsia="Times New Roman"/>
      <w:szCs w:val="20"/>
    </w:rPr>
  </w:style>
  <w:style w:type="character" w:customStyle="1" w:styleId="cardChar4">
    <w:name w:val="card!! Char"/>
    <w:link w:val="card2"/>
    <w:rsid w:val="005D0E7E"/>
    <w:rPr>
      <w:rFonts w:ascii="Calibri" w:eastAsia="Times New Roman" w:hAnsi="Calibri" w:cs="Calibri"/>
      <w:sz w:val="24"/>
      <w:szCs w:val="20"/>
    </w:rPr>
  </w:style>
  <w:style w:type="character" w:customStyle="1" w:styleId="6">
    <w:name w:val="6"/>
    <w:rsid w:val="005D0E7E"/>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5D0E7E"/>
  </w:style>
  <w:style w:type="character" w:customStyle="1" w:styleId="m-6943721950752224778gmail-styleunderline">
    <w:name w:val="m_-6943721950752224778gmail-styleunderline"/>
    <w:basedOn w:val="DefaultParagraphFont"/>
    <w:rsid w:val="005D0E7E"/>
  </w:style>
  <w:style w:type="character" w:customStyle="1" w:styleId="m774051857616002577gmail-styleunderline">
    <w:name w:val="m_774051857616002577gmail-styleunderline"/>
    <w:basedOn w:val="DefaultParagraphFont"/>
    <w:rsid w:val="005D0E7E"/>
  </w:style>
  <w:style w:type="character" w:customStyle="1" w:styleId="m4841727538114946087gmail-styleunderline">
    <w:name w:val="m_4841727538114946087gmail-styleunderline"/>
    <w:basedOn w:val="DefaultParagraphFont"/>
    <w:rsid w:val="005D0E7E"/>
  </w:style>
  <w:style w:type="paragraph" w:customStyle="1" w:styleId="BreakTag">
    <w:name w:val="Break Tag"/>
    <w:basedOn w:val="Normal"/>
    <w:autoRedefine/>
    <w:uiPriority w:val="4"/>
    <w:qFormat/>
    <w:rsid w:val="005D0E7E"/>
    <w:pPr>
      <w:spacing w:before="240"/>
    </w:pPr>
    <w:rPr>
      <w:b/>
      <w:sz w:val="26"/>
    </w:rPr>
  </w:style>
  <w:style w:type="paragraph" w:customStyle="1" w:styleId="BreakBlock">
    <w:name w:val="Break Block"/>
    <w:basedOn w:val="Normal"/>
    <w:link w:val="BreakBlockChar"/>
    <w:autoRedefine/>
    <w:qFormat/>
    <w:rsid w:val="005D0E7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D0E7E"/>
    <w:rPr>
      <w:rFonts w:ascii="Arial Bold" w:hAnsi="Arial Bold" w:cs="Calibri"/>
      <w:b/>
      <w:caps/>
      <w:sz w:val="32"/>
      <w:u w:val="single"/>
    </w:rPr>
  </w:style>
  <w:style w:type="character" w:customStyle="1" w:styleId="Mention1">
    <w:name w:val="Mention1"/>
    <w:basedOn w:val="DefaultParagraphFont"/>
    <w:uiPriority w:val="99"/>
    <w:semiHidden/>
    <w:unhideWhenUsed/>
    <w:rsid w:val="005D0E7E"/>
    <w:rPr>
      <w:color w:val="2B579A"/>
      <w:shd w:val="clear" w:color="auto" w:fill="E6E6E6"/>
    </w:rPr>
  </w:style>
  <w:style w:type="character" w:customStyle="1" w:styleId="Heading1Char3">
    <w:name w:val="Heading 1 Char3"/>
    <w:basedOn w:val="DefaultParagraphFont"/>
    <w:rsid w:val="005D0E7E"/>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5D0E7E"/>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5D0E7E"/>
    <w:rPr>
      <w:color w:val="2B579A"/>
      <w:shd w:val="clear" w:color="auto" w:fill="E6E6E6"/>
    </w:rPr>
  </w:style>
  <w:style w:type="character" w:customStyle="1" w:styleId="m6370699461968006786gmail-styleunderline">
    <w:name w:val="m_6370699461968006786gmail-styleunderline"/>
    <w:basedOn w:val="DefaultParagraphFont"/>
    <w:rsid w:val="005D0E7E"/>
  </w:style>
  <w:style w:type="character" w:customStyle="1" w:styleId="Mention2">
    <w:name w:val="Mention2"/>
    <w:basedOn w:val="DefaultParagraphFont"/>
    <w:uiPriority w:val="99"/>
    <w:semiHidden/>
    <w:unhideWhenUsed/>
    <w:rsid w:val="005D0E7E"/>
    <w:rPr>
      <w:color w:val="2B579A"/>
      <w:shd w:val="clear" w:color="auto" w:fill="E6E6E6"/>
    </w:rPr>
  </w:style>
  <w:style w:type="paragraph" w:customStyle="1" w:styleId="FlashTag">
    <w:name w:val="FlashTag"/>
    <w:basedOn w:val="Normal"/>
    <w:link w:val="FlashTagChar"/>
    <w:autoRedefine/>
    <w:uiPriority w:val="4"/>
    <w:qFormat/>
    <w:rsid w:val="005D0E7E"/>
    <w:rPr>
      <w:rFonts w:asciiTheme="majorHAnsi" w:hAnsiTheme="majorHAnsi"/>
      <w:b/>
      <w:sz w:val="28"/>
    </w:rPr>
  </w:style>
  <w:style w:type="character" w:customStyle="1" w:styleId="FlashTagChar">
    <w:name w:val="FlashTag Char"/>
    <w:basedOn w:val="DefaultParagraphFont"/>
    <w:link w:val="FlashTag"/>
    <w:uiPriority w:val="4"/>
    <w:rsid w:val="005D0E7E"/>
    <w:rPr>
      <w:rFonts w:asciiTheme="majorHAnsi" w:hAnsiTheme="majorHAnsi" w:cs="Calibri"/>
      <w:b/>
      <w:sz w:val="28"/>
    </w:rPr>
  </w:style>
  <w:style w:type="paragraph" w:customStyle="1" w:styleId="Warrant">
    <w:name w:val="Warrant"/>
    <w:link w:val="WarrantChar"/>
    <w:autoRedefine/>
    <w:uiPriority w:val="4"/>
    <w:qFormat/>
    <w:rsid w:val="005D0E7E"/>
    <w:pPr>
      <w:ind w:left="720"/>
    </w:pPr>
    <w:rPr>
      <w:rFonts w:ascii="Calibri" w:hAnsi="Calibri" w:cs="Arial"/>
    </w:rPr>
  </w:style>
  <w:style w:type="character" w:customStyle="1" w:styleId="m-8793234324905335251gmail-style13ptbold">
    <w:name w:val="m_-8793234324905335251gmail-style13ptbold"/>
    <w:basedOn w:val="DefaultParagraphFont"/>
    <w:rsid w:val="005D0E7E"/>
  </w:style>
  <w:style w:type="character" w:customStyle="1" w:styleId="m3965771245576658108gmail-styleunderline">
    <w:name w:val="m_3965771245576658108gmail-styleunderline"/>
    <w:basedOn w:val="DefaultParagraphFont"/>
    <w:rsid w:val="005D0E7E"/>
  </w:style>
  <w:style w:type="character" w:customStyle="1" w:styleId="BodyTextFirstIndentChar1">
    <w:name w:val="Body Text First Indent Char1"/>
    <w:basedOn w:val="BodyTextChar"/>
    <w:semiHidden/>
    <w:rsid w:val="005D0E7E"/>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5D0E7E"/>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5D0E7E"/>
    <w:pPr>
      <w:spacing w:before="100" w:beforeAutospacing="1" w:after="100" w:afterAutospacing="1"/>
    </w:pPr>
    <w:rPr>
      <w:rFonts w:eastAsia="Times New Roman"/>
    </w:rPr>
  </w:style>
  <w:style w:type="paragraph" w:customStyle="1" w:styleId="Heading2-NotBold">
    <w:name w:val="Heading 2 - Not Bold"/>
    <w:basedOn w:val="Heading2"/>
    <w:autoRedefine/>
    <w:uiPriority w:val="99"/>
    <w:qFormat/>
    <w:rsid w:val="005D0E7E"/>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5D0E7E"/>
    <w:rPr>
      <w:rFonts w:ascii="Calibri" w:eastAsia="Calibri" w:hAnsi="Calibri" w:cs="Times New Roman"/>
      <w:b/>
      <w:sz w:val="24"/>
    </w:rPr>
  </w:style>
  <w:style w:type="paragraph" w:customStyle="1" w:styleId="Heading2-Bold">
    <w:name w:val="Heading 2 - Bold"/>
    <w:basedOn w:val="Normal"/>
    <w:autoRedefine/>
    <w:uiPriority w:val="99"/>
    <w:qFormat/>
    <w:rsid w:val="005D0E7E"/>
    <w:rPr>
      <w:rFonts w:ascii="Garamond" w:eastAsia="Calibri" w:hAnsi="Garamond"/>
      <w:b/>
    </w:rPr>
  </w:style>
  <w:style w:type="character" w:customStyle="1" w:styleId="Style2Char0">
    <w:name w:val="Style 2 Char"/>
    <w:link w:val="Style2"/>
    <w:uiPriority w:val="99"/>
    <w:locked/>
    <w:rsid w:val="005D0E7E"/>
    <w:rPr>
      <w:rFonts w:ascii="Times New Roman" w:eastAsia="Calibri" w:hAnsi="Times New Roman" w:cs="Times New Roman"/>
      <w:noProof/>
      <w:color w:val="000000"/>
      <w:sz w:val="24"/>
      <w:szCs w:val="20"/>
    </w:rPr>
  </w:style>
  <w:style w:type="character" w:customStyle="1" w:styleId="GAUnderlineChar">
    <w:name w:val="GA Underline Char"/>
    <w:link w:val="GAUnderline"/>
    <w:locked/>
    <w:rsid w:val="005D0E7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D0E7E"/>
    <w:rPr>
      <w:rFonts w:ascii="Garamond" w:eastAsia="Times New Roman" w:hAnsi="Garamond" w:cstheme="minorBidi"/>
      <w:sz w:val="22"/>
      <w:szCs w:val="20"/>
      <w:u w:val="single"/>
      <w:lang w:val="x-none" w:eastAsia="x-none"/>
    </w:rPr>
  </w:style>
  <w:style w:type="character" w:customStyle="1" w:styleId="CardNotUnderlinedChar1">
    <w:name w:val="Card Not Underlined Char1"/>
    <w:link w:val="CardNotUnderlined"/>
    <w:locked/>
    <w:rsid w:val="005D0E7E"/>
    <w:rPr>
      <w:rFonts w:ascii="Times New Roman" w:eastAsia="Calibri" w:hAnsi="Times New Roman" w:cs="Times New Roman"/>
      <w:sz w:val="16"/>
      <w:szCs w:val="20"/>
    </w:rPr>
  </w:style>
  <w:style w:type="paragraph" w:customStyle="1" w:styleId="h-lead">
    <w:name w:val="h-lead"/>
    <w:basedOn w:val="Normal"/>
    <w:uiPriority w:val="99"/>
    <w:qFormat/>
    <w:rsid w:val="005D0E7E"/>
    <w:pPr>
      <w:spacing w:before="100" w:beforeAutospacing="1" w:after="100" w:afterAutospacing="1"/>
    </w:pPr>
    <w:rPr>
      <w:rFonts w:eastAsia="Times New Roman"/>
    </w:rPr>
  </w:style>
  <w:style w:type="paragraph" w:customStyle="1" w:styleId="intro">
    <w:name w:val="intro"/>
    <w:basedOn w:val="Normal"/>
    <w:uiPriority w:val="99"/>
    <w:qFormat/>
    <w:rsid w:val="005D0E7E"/>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5D0E7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D0E7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5D0E7E"/>
    <w:rPr>
      <w:rFonts w:eastAsia="Calibri"/>
    </w:rPr>
  </w:style>
  <w:style w:type="paragraph" w:customStyle="1" w:styleId="F3-TagAuthor">
    <w:name w:val="F3 - Tag/Author"/>
    <w:basedOn w:val="Normal"/>
    <w:uiPriority w:val="99"/>
    <w:qFormat/>
    <w:rsid w:val="005D0E7E"/>
    <w:rPr>
      <w:rFonts w:eastAsia="Times New Roman"/>
      <w:b/>
    </w:rPr>
  </w:style>
  <w:style w:type="paragraph" w:customStyle="1" w:styleId="F5-UnderlineNormal">
    <w:name w:val="F5 - Underline Normal"/>
    <w:basedOn w:val="Normal"/>
    <w:uiPriority w:val="99"/>
    <w:qFormat/>
    <w:rsid w:val="005D0E7E"/>
    <w:rPr>
      <w:rFonts w:eastAsia="Calibri"/>
      <w:u w:val="single"/>
    </w:rPr>
  </w:style>
  <w:style w:type="paragraph" w:customStyle="1" w:styleId="Brief">
    <w:name w:val="Brief"/>
    <w:basedOn w:val="Brief-PrimarySource"/>
    <w:uiPriority w:val="99"/>
    <w:qFormat/>
    <w:rsid w:val="005D0E7E"/>
    <w:pPr>
      <w:tabs>
        <w:tab w:val="clear" w:pos="9450"/>
      </w:tabs>
    </w:pPr>
    <w:rPr>
      <w:rFonts w:ascii="Calibri" w:eastAsia="Times New Roman" w:hAnsi="Calibri" w:cstheme="minorBidi"/>
      <w:b w:val="0"/>
      <w:szCs w:val="22"/>
      <w:u w:val="single"/>
    </w:rPr>
  </w:style>
  <w:style w:type="paragraph" w:customStyle="1" w:styleId="CM2">
    <w:name w:val="CM2"/>
    <w:basedOn w:val="Normal"/>
    <w:next w:val="Normal"/>
    <w:uiPriority w:val="99"/>
    <w:qFormat/>
    <w:rsid w:val="005D0E7E"/>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5D0E7E"/>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5D0E7E"/>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5D0E7E"/>
    <w:pPr>
      <w:widowControl w:val="0"/>
      <w:spacing w:after="0" w:line="276" w:lineRule="atLeast"/>
    </w:pPr>
    <w:rPr>
      <w:rFonts w:ascii="Times New Roman" w:eastAsia="Times New Roman" w:hAnsi="Times New Roman" w:cs="Times New Roman"/>
    </w:rPr>
  </w:style>
  <w:style w:type="paragraph" w:customStyle="1" w:styleId="CM56">
    <w:name w:val="CM56"/>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58">
    <w:name w:val="CM58"/>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57">
    <w:name w:val="CM57"/>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49">
    <w:name w:val="CM49"/>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Normal-SIGN1">
    <w:name w:val="Normal-SIGN1"/>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37">
    <w:name w:val="CM37"/>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Brief-Card">
    <w:name w:val="Brief - Card"/>
    <w:basedOn w:val="Normal"/>
    <w:uiPriority w:val="99"/>
    <w:qFormat/>
    <w:rsid w:val="005D0E7E"/>
    <w:rPr>
      <w:rFonts w:eastAsia="Times New Roman"/>
    </w:rPr>
  </w:style>
  <w:style w:type="paragraph" w:customStyle="1" w:styleId="Normal3">
    <w:name w:val="Normal+3"/>
    <w:basedOn w:val="Normal"/>
    <w:next w:val="Normal"/>
    <w:uiPriority w:val="99"/>
    <w:qFormat/>
    <w:rsid w:val="005D0E7E"/>
    <w:pPr>
      <w:widowControl w:val="0"/>
      <w:autoSpaceDE w:val="0"/>
      <w:autoSpaceDN w:val="0"/>
      <w:adjustRightInd w:val="0"/>
    </w:pPr>
    <w:rPr>
      <w:rFonts w:eastAsia="Times New Roman"/>
    </w:rPr>
  </w:style>
  <w:style w:type="paragraph" w:customStyle="1" w:styleId="Normal12">
    <w:name w:val="Normal+1"/>
    <w:basedOn w:val="Normal"/>
    <w:next w:val="Normal"/>
    <w:uiPriority w:val="99"/>
    <w:qFormat/>
    <w:rsid w:val="005D0E7E"/>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5D0E7E"/>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5D0E7E"/>
    <w:pPr>
      <w:widowControl w:val="0"/>
      <w:spacing w:after="0" w:line="240" w:lineRule="auto"/>
    </w:pPr>
    <w:rPr>
      <w:rFonts w:ascii="Arial Black" w:eastAsia="Times New Roman" w:hAnsi="Arial Black" w:cs="Times New Roman"/>
    </w:rPr>
  </w:style>
  <w:style w:type="paragraph" w:customStyle="1" w:styleId="Cover1">
    <w:name w:val="Cover 1"/>
    <w:basedOn w:val="Normal"/>
    <w:next w:val="Normal"/>
    <w:uiPriority w:val="99"/>
    <w:qFormat/>
    <w:rsid w:val="005D0E7E"/>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5D0E7E"/>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5D0E7E"/>
    <w:pPr>
      <w:widowControl w:val="0"/>
      <w:spacing w:after="0" w:line="240" w:lineRule="auto"/>
    </w:pPr>
    <w:rPr>
      <w:rFonts w:ascii="Times New Roman" w:eastAsia="Times New Roman" w:hAnsi="Times New Roman" w:cs="Times New Roman"/>
    </w:rPr>
  </w:style>
  <w:style w:type="paragraph" w:customStyle="1" w:styleId="CM30">
    <w:name w:val="CM30"/>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28">
    <w:name w:val="CM28"/>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8">
    <w:name w:val="CM8"/>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CM6">
    <w:name w:val="CM6"/>
    <w:basedOn w:val="Default"/>
    <w:next w:val="Default"/>
    <w:uiPriority w:val="99"/>
    <w:qFormat/>
    <w:rsid w:val="005D0E7E"/>
    <w:pPr>
      <w:widowControl w:val="0"/>
      <w:spacing w:after="0" w:line="553" w:lineRule="atLeast"/>
    </w:pPr>
    <w:rPr>
      <w:rFonts w:ascii="Times New Roman" w:hAnsi="Times New Roman" w:cs="Times New Roman"/>
    </w:rPr>
  </w:style>
  <w:style w:type="paragraph" w:customStyle="1" w:styleId="CM22">
    <w:name w:val="CM22"/>
    <w:basedOn w:val="Default"/>
    <w:next w:val="Default"/>
    <w:uiPriority w:val="99"/>
    <w:qFormat/>
    <w:rsid w:val="005D0E7E"/>
    <w:pPr>
      <w:widowControl w:val="0"/>
      <w:spacing w:after="0" w:line="240" w:lineRule="auto"/>
    </w:pPr>
    <w:rPr>
      <w:rFonts w:ascii="Times New Roman" w:hAnsi="Times New Roman" w:cs="Times New Roman"/>
    </w:rPr>
  </w:style>
  <w:style w:type="paragraph" w:customStyle="1" w:styleId="IndexFixer">
    <w:name w:val="Index Fixer"/>
    <w:basedOn w:val="Heading1"/>
    <w:uiPriority w:val="99"/>
    <w:qFormat/>
    <w:rsid w:val="005D0E7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5D0E7E"/>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5D0E7E"/>
    <w:pPr>
      <w:jc w:val="center"/>
    </w:pPr>
    <w:rPr>
      <w:rFonts w:eastAsia="Times New Roman"/>
      <w:b/>
      <w:caps/>
      <w:szCs w:val="20"/>
    </w:rPr>
  </w:style>
  <w:style w:type="paragraph" w:customStyle="1" w:styleId="TitlePageBy">
    <w:name w:val="Title Page By"/>
    <w:basedOn w:val="TitlePageCenter"/>
    <w:next w:val="Normal"/>
    <w:autoRedefine/>
    <w:uiPriority w:val="99"/>
    <w:qFormat/>
    <w:rsid w:val="005D0E7E"/>
    <w:rPr>
      <w:rFonts w:ascii="Arial" w:hAnsi="Arial"/>
      <w:b w:val="0"/>
      <w:caps w:val="0"/>
      <w:sz w:val="20"/>
    </w:rPr>
  </w:style>
  <w:style w:type="paragraph" w:customStyle="1" w:styleId="ProjectTitleLine">
    <w:name w:val="Project Title Line"/>
    <w:basedOn w:val="Normal"/>
    <w:next w:val="Normal"/>
    <w:autoRedefine/>
    <w:uiPriority w:val="99"/>
    <w:qFormat/>
    <w:rsid w:val="005D0E7E"/>
    <w:pPr>
      <w:jc w:val="center"/>
    </w:pPr>
    <w:rPr>
      <w:rFonts w:eastAsia="Times New Roman"/>
      <w:caps/>
      <w:szCs w:val="20"/>
    </w:rPr>
  </w:style>
  <w:style w:type="paragraph" w:customStyle="1" w:styleId="LanguageStrike">
    <w:name w:val="Language Strike"/>
    <w:basedOn w:val="Normal"/>
    <w:next w:val="Normal"/>
    <w:uiPriority w:val="99"/>
    <w:qFormat/>
    <w:rsid w:val="005D0E7E"/>
    <w:rPr>
      <w:rFonts w:eastAsia="Times New Roman"/>
      <w:strike/>
    </w:rPr>
  </w:style>
  <w:style w:type="paragraph" w:customStyle="1" w:styleId="NormalVerdana">
    <w:name w:val="Normal + Verdana"/>
    <w:aliases w:val="10 pt,White,Normal + Arial"/>
    <w:basedOn w:val="Normal"/>
    <w:uiPriority w:val="99"/>
    <w:qFormat/>
    <w:rsid w:val="005D0E7E"/>
    <w:rPr>
      <w:rFonts w:eastAsia="Times New Roman"/>
      <w:szCs w:val="20"/>
      <w:u w:val="single"/>
    </w:rPr>
  </w:style>
  <w:style w:type="paragraph" w:customStyle="1" w:styleId="Normal10pt">
    <w:name w:val="Normal + 10 pt"/>
    <w:basedOn w:val="Normal"/>
    <w:uiPriority w:val="99"/>
    <w:qFormat/>
    <w:rsid w:val="005D0E7E"/>
    <w:rPr>
      <w:rFonts w:eastAsia="Times New Roman"/>
      <w:szCs w:val="20"/>
    </w:rPr>
  </w:style>
  <w:style w:type="paragraph" w:customStyle="1" w:styleId="StrikeThrough">
    <w:name w:val="Strike Through"/>
    <w:basedOn w:val="Normal"/>
    <w:next w:val="Normal"/>
    <w:uiPriority w:val="99"/>
    <w:qFormat/>
    <w:rsid w:val="005D0E7E"/>
    <w:rPr>
      <w:rFonts w:eastAsia="Times New Roman"/>
      <w:strike/>
      <w:szCs w:val="20"/>
    </w:rPr>
  </w:style>
  <w:style w:type="character" w:customStyle="1" w:styleId="CiteCorrectedChar">
    <w:name w:val="Cite Corrected Char"/>
    <w:link w:val="CiteCorrected"/>
    <w:locked/>
    <w:rsid w:val="005D0E7E"/>
    <w:rPr>
      <w:rFonts w:ascii="Georgia" w:eastAsia="Times New Roman" w:hAnsi="Georgia"/>
      <w:b/>
      <w:bCs/>
      <w:szCs w:val="16"/>
      <w:u w:val="single"/>
    </w:rPr>
  </w:style>
  <w:style w:type="paragraph" w:customStyle="1" w:styleId="CiteCorrected">
    <w:name w:val="Cite Corrected"/>
    <w:basedOn w:val="Normal"/>
    <w:link w:val="CiteCorrectedChar"/>
    <w:qFormat/>
    <w:rsid w:val="005D0E7E"/>
    <w:rPr>
      <w:rFonts w:ascii="Georgia" w:eastAsia="Times New Roman" w:hAnsi="Georgia" w:cstheme="minorBidi"/>
      <w:b/>
      <w:bCs/>
      <w:sz w:val="22"/>
      <w:szCs w:val="16"/>
      <w:u w:val="single"/>
    </w:rPr>
  </w:style>
  <w:style w:type="paragraph" w:customStyle="1" w:styleId="BriefTitle2">
    <w:name w:val="Brief Title 2"/>
    <w:basedOn w:val="BriefTitle"/>
    <w:uiPriority w:val="99"/>
    <w:qFormat/>
    <w:rsid w:val="005D0E7E"/>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caps w:val="0"/>
      <w:sz w:val="24"/>
      <w:szCs w:val="24"/>
      <w:u w:val="single"/>
    </w:rPr>
  </w:style>
  <w:style w:type="character" w:customStyle="1" w:styleId="StyleCardText11ptUnderlineChar">
    <w:name w:val="Style Card Text + 11 pt Underline Char"/>
    <w:link w:val="StyleCardText11ptUnderline"/>
    <w:locked/>
    <w:rsid w:val="005D0E7E"/>
    <w:rPr>
      <w:u w:val="single"/>
    </w:rPr>
  </w:style>
  <w:style w:type="paragraph" w:customStyle="1" w:styleId="StyleCardText11ptUnderline">
    <w:name w:val="Style Card Text + 11 pt Underline"/>
    <w:link w:val="StyleCardText11ptUnderlineChar"/>
    <w:qFormat/>
    <w:rsid w:val="005D0E7E"/>
    <w:pPr>
      <w:spacing w:line="254" w:lineRule="auto"/>
    </w:pPr>
    <w:rPr>
      <w:u w:val="single"/>
    </w:rPr>
  </w:style>
  <w:style w:type="character" w:customStyle="1" w:styleId="StyleMinimizedText11ptChar">
    <w:name w:val="Style Minimized Text + 11 pt Char"/>
    <w:basedOn w:val="DefaultParagraphFont"/>
    <w:link w:val="StyleMinimizedText11pt"/>
    <w:locked/>
    <w:rsid w:val="005D0E7E"/>
    <w:rPr>
      <w:rFonts w:ascii="Georgia" w:hAnsi="Georgia"/>
      <w:sz w:val="16"/>
    </w:rPr>
  </w:style>
  <w:style w:type="paragraph" w:customStyle="1" w:styleId="StyleMinimizedText11pt">
    <w:name w:val="Style Minimized Text + 11 pt"/>
    <w:basedOn w:val="Normal"/>
    <w:link w:val="StyleMinimizedText11ptChar"/>
    <w:qFormat/>
    <w:rsid w:val="005D0E7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D0E7E"/>
    <w:rPr>
      <w:rFonts w:ascii="Georgia" w:hAnsi="Georgia"/>
      <w:sz w:val="16"/>
    </w:rPr>
  </w:style>
  <w:style w:type="paragraph" w:customStyle="1" w:styleId="StyleMinimizedText11pt1">
    <w:name w:val="Style Minimized Text + 11 pt1"/>
    <w:basedOn w:val="Normal"/>
    <w:link w:val="StyleMinimizedText11pt1Char"/>
    <w:qFormat/>
    <w:rsid w:val="005D0E7E"/>
    <w:rPr>
      <w:rFonts w:ascii="Georgia" w:hAnsi="Georgia" w:cstheme="minorBidi"/>
      <w:sz w:val="16"/>
    </w:rPr>
  </w:style>
  <w:style w:type="paragraph" w:customStyle="1" w:styleId="emactive">
    <w:name w:val="emactive"/>
    <w:basedOn w:val="Normal"/>
    <w:uiPriority w:val="99"/>
    <w:qFormat/>
    <w:rsid w:val="005D0E7E"/>
    <w:pPr>
      <w:spacing w:before="100" w:beforeAutospacing="1" w:after="100" w:afterAutospacing="1"/>
    </w:pPr>
    <w:rPr>
      <w:rFonts w:eastAsia="Times New Roman"/>
    </w:rPr>
  </w:style>
  <w:style w:type="paragraph" w:customStyle="1" w:styleId="emready">
    <w:name w:val="emready"/>
    <w:basedOn w:val="Normal"/>
    <w:uiPriority w:val="99"/>
    <w:qFormat/>
    <w:rsid w:val="005D0E7E"/>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5D0E7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D0E7E"/>
    <w:rPr>
      <w:rFonts w:ascii="Georgia" w:eastAsia="Times New Roman" w:hAnsi="Georgia" w:cs="Times New Roman"/>
      <w:b/>
      <w:sz w:val="22"/>
      <w:u w:val="single"/>
    </w:rPr>
  </w:style>
  <w:style w:type="character" w:customStyle="1" w:styleId="CardHighlightChar">
    <w:name w:val="Card Highlight Char"/>
    <w:link w:val="CardHighlight"/>
    <w:locked/>
    <w:rsid w:val="005D0E7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D0E7E"/>
    <w:pPr>
      <w:shd w:val="clear" w:color="auto" w:fill="66FFFF"/>
    </w:pPr>
    <w:rPr>
      <w:rFonts w:eastAsia="Calibri"/>
      <w:sz w:val="22"/>
      <w:u w:val="single"/>
    </w:rPr>
  </w:style>
  <w:style w:type="paragraph" w:customStyle="1" w:styleId="departments">
    <w:name w:val="departments"/>
    <w:basedOn w:val="Normal"/>
    <w:uiPriority w:val="99"/>
    <w:qFormat/>
    <w:rsid w:val="005D0E7E"/>
    <w:pPr>
      <w:spacing w:before="100" w:beforeAutospacing="1" w:after="100" w:afterAutospacing="1"/>
    </w:pPr>
    <w:rPr>
      <w:rFonts w:eastAsia="Times New Roman"/>
    </w:rPr>
  </w:style>
  <w:style w:type="paragraph" w:customStyle="1" w:styleId="norma">
    <w:name w:val="norma"/>
    <w:basedOn w:val="Heading3"/>
    <w:uiPriority w:val="99"/>
    <w:qFormat/>
    <w:rsid w:val="005D0E7E"/>
    <w:rPr>
      <w:rFonts w:eastAsia="MS Gothic" w:cs="Arial"/>
      <w:bCs/>
      <w:sz w:val="24"/>
    </w:rPr>
  </w:style>
  <w:style w:type="paragraph" w:customStyle="1" w:styleId="nromal">
    <w:name w:val="nromal"/>
    <w:basedOn w:val="Normal"/>
    <w:uiPriority w:val="99"/>
    <w:qFormat/>
    <w:rsid w:val="005D0E7E"/>
    <w:pPr>
      <w:keepNext/>
      <w:keepLines/>
      <w:spacing w:before="200"/>
      <w:outlineLvl w:val="3"/>
    </w:pPr>
    <w:rPr>
      <w:rFonts w:eastAsia="Times New Roman" w:cs="Cambria"/>
      <w:b/>
      <w:iCs/>
    </w:rPr>
  </w:style>
  <w:style w:type="paragraph" w:customStyle="1" w:styleId="natural">
    <w:name w:val="natural"/>
    <w:basedOn w:val="Normal"/>
    <w:uiPriority w:val="99"/>
    <w:qFormat/>
    <w:rsid w:val="005D0E7E"/>
    <w:pPr>
      <w:keepNext/>
      <w:keepLines/>
      <w:spacing w:before="200"/>
      <w:outlineLvl w:val="3"/>
    </w:pPr>
    <w:rPr>
      <w:rFonts w:eastAsia="Times New Roman"/>
      <w:b/>
      <w:iCs/>
    </w:rPr>
  </w:style>
  <w:style w:type="paragraph" w:customStyle="1" w:styleId="nroaml">
    <w:name w:val="nroaml"/>
    <w:basedOn w:val="Normal"/>
    <w:uiPriority w:val="99"/>
    <w:qFormat/>
    <w:rsid w:val="005D0E7E"/>
    <w:pPr>
      <w:keepNext/>
      <w:keepLines/>
      <w:spacing w:before="200"/>
      <w:outlineLvl w:val="3"/>
    </w:pPr>
    <w:rPr>
      <w:rFonts w:eastAsia="Times New Roman"/>
      <w:b/>
      <w:iCs/>
    </w:rPr>
  </w:style>
  <w:style w:type="paragraph" w:customStyle="1" w:styleId="noraml">
    <w:name w:val="noraml"/>
    <w:basedOn w:val="Normal"/>
    <w:uiPriority w:val="99"/>
    <w:qFormat/>
    <w:rsid w:val="005D0E7E"/>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5D0E7E"/>
    <w:rPr>
      <w:rFonts w:ascii="Georgia" w:eastAsia="Calibri" w:hAnsi="Georgia"/>
      <w:sz w:val="16"/>
      <w:szCs w:val="16"/>
    </w:rPr>
  </w:style>
  <w:style w:type="paragraph" w:customStyle="1" w:styleId="SmallSizeParagraph">
    <w:name w:val="Small Size Paragraph"/>
    <w:basedOn w:val="Normal"/>
    <w:link w:val="SmallSizeParagraphChar"/>
    <w:qFormat/>
    <w:rsid w:val="005D0E7E"/>
    <w:rPr>
      <w:rFonts w:ascii="Georgia" w:eastAsia="Calibri" w:hAnsi="Georgia" w:cstheme="minorBidi"/>
      <w:sz w:val="16"/>
      <w:szCs w:val="16"/>
    </w:rPr>
  </w:style>
  <w:style w:type="paragraph" w:customStyle="1" w:styleId="p0">
    <w:name w:val="p0"/>
    <w:basedOn w:val="Normal"/>
    <w:uiPriority w:val="99"/>
    <w:qFormat/>
    <w:rsid w:val="005D0E7E"/>
    <w:pPr>
      <w:spacing w:before="100" w:beforeAutospacing="1" w:after="100" w:afterAutospacing="1"/>
    </w:pPr>
    <w:rPr>
      <w:rFonts w:eastAsia="Times New Roman"/>
    </w:rPr>
  </w:style>
  <w:style w:type="character" w:customStyle="1" w:styleId="UnderlineSChar">
    <w:name w:val="Underline S Char"/>
    <w:link w:val="UnderlineS"/>
    <w:locked/>
    <w:rsid w:val="005D0E7E"/>
    <w:rPr>
      <w:rFonts w:ascii="Georgia" w:eastAsia="Calibri" w:hAnsi="Georgia"/>
      <w:u w:val="single"/>
      <w:lang w:val="x-none" w:eastAsia="zh-CN"/>
    </w:rPr>
  </w:style>
  <w:style w:type="paragraph" w:customStyle="1" w:styleId="UnderlineS">
    <w:name w:val="Underline S"/>
    <w:basedOn w:val="Normal"/>
    <w:link w:val="UnderlineSChar"/>
    <w:qFormat/>
    <w:rsid w:val="005D0E7E"/>
    <w:pPr>
      <w:spacing w:after="200"/>
    </w:pPr>
    <w:rPr>
      <w:rFonts w:ascii="Georgia" w:eastAsia="Calibri" w:hAnsi="Georgia" w:cstheme="minorBidi"/>
      <w:sz w:val="22"/>
      <w:u w:val="single"/>
      <w:lang w:val="x-none" w:eastAsia="zh-CN"/>
    </w:rPr>
  </w:style>
  <w:style w:type="character" w:customStyle="1" w:styleId="HighlightingChar">
    <w:name w:val="Highlighting Char"/>
    <w:link w:val="Highlighting"/>
    <w:locked/>
    <w:rsid w:val="005D0E7E"/>
    <w:rPr>
      <w:rFonts w:ascii="Georgia" w:eastAsia="SimSun" w:hAnsi="Georgia"/>
      <w:u w:val="thick"/>
    </w:rPr>
  </w:style>
  <w:style w:type="paragraph" w:customStyle="1" w:styleId="Highlighting">
    <w:name w:val="Highlighting"/>
    <w:basedOn w:val="Normal"/>
    <w:link w:val="HighlightingChar"/>
    <w:autoRedefine/>
    <w:qFormat/>
    <w:rsid w:val="005D0E7E"/>
    <w:rPr>
      <w:rFonts w:ascii="Georgia" w:eastAsia="SimSun" w:hAnsi="Georgia" w:cstheme="minorBidi"/>
      <w:sz w:val="22"/>
      <w:u w:val="thick"/>
    </w:rPr>
  </w:style>
  <w:style w:type="character" w:customStyle="1" w:styleId="CITEChar2">
    <w:name w:val="CITE Char"/>
    <w:link w:val="CITE"/>
    <w:locked/>
    <w:rsid w:val="005D0E7E"/>
    <w:rPr>
      <w:rFonts w:ascii="Verdana" w:eastAsia="Times New Roman" w:hAnsi="Verdana" w:cs="Times New Roman"/>
      <w:b/>
      <w:bCs/>
      <w:sz w:val="20"/>
      <w:szCs w:val="20"/>
    </w:rPr>
  </w:style>
  <w:style w:type="paragraph" w:customStyle="1" w:styleId="teaserpermalink">
    <w:name w:val="teaser_permalink"/>
    <w:basedOn w:val="Normal"/>
    <w:uiPriority w:val="99"/>
    <w:qFormat/>
    <w:rsid w:val="005D0E7E"/>
    <w:pPr>
      <w:spacing w:before="100" w:beforeAutospacing="1" w:after="100" w:afterAutospacing="1"/>
    </w:pPr>
    <w:rPr>
      <w:rFonts w:eastAsia="Times New Roman"/>
      <w:lang w:eastAsia="zh-CN"/>
    </w:rPr>
  </w:style>
  <w:style w:type="paragraph" w:customStyle="1" w:styleId="Normaltext0">
    <w:name w:val="Normal text"/>
    <w:basedOn w:val="Normal"/>
    <w:link w:val="NormaltextCharChar"/>
    <w:autoRedefine/>
    <w:qFormat/>
    <w:rsid w:val="005D0E7E"/>
    <w:pPr>
      <w:ind w:left="432"/>
    </w:pPr>
    <w:rPr>
      <w:rFonts w:ascii="Arial" w:eastAsia="Times New Roman" w:hAnsi="Arial" w:cs="Arial"/>
      <w:sz w:val="20"/>
      <w:szCs w:val="20"/>
    </w:rPr>
  </w:style>
  <w:style w:type="paragraph" w:customStyle="1" w:styleId="read">
    <w:name w:val="read"/>
    <w:basedOn w:val="Normal"/>
    <w:next w:val="Normal"/>
    <w:link w:val="readCharChar"/>
    <w:qFormat/>
    <w:rsid w:val="005D0E7E"/>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5D0E7E"/>
    <w:rPr>
      <w:rFonts w:ascii="Times New Roman" w:eastAsia="Times New Roman" w:hAnsi="Times New Roman" w:cs="Times New Roman"/>
      <w:sz w:val="20"/>
      <w:szCs w:val="24"/>
      <w:u w:val="single"/>
    </w:rPr>
  </w:style>
  <w:style w:type="paragraph" w:customStyle="1" w:styleId="StyleStyle49pt6">
    <w:name w:val="Style Style4 + 9 pt6"/>
    <w:basedOn w:val="Style4"/>
    <w:link w:val="StyleStyle49pt6Char"/>
    <w:qFormat/>
    <w:rsid w:val="005D0E7E"/>
    <w:pPr>
      <w:numPr>
        <w:numId w:val="0"/>
      </w:numPr>
    </w:pPr>
  </w:style>
  <w:style w:type="paragraph" w:customStyle="1" w:styleId="UnderlineCharCharCharChar">
    <w:name w:val="Underline Char Char Char Char"/>
    <w:basedOn w:val="Normal"/>
    <w:link w:val="UnderlineCharCharCharCharChar"/>
    <w:qFormat/>
    <w:rsid w:val="005D0E7E"/>
    <w:rPr>
      <w:rFonts w:asciiTheme="minorHAnsi" w:hAnsiTheme="minorHAnsi" w:cstheme="minorBidi"/>
      <w:sz w:val="18"/>
      <w:szCs w:val="18"/>
      <w:u w:val="thick"/>
    </w:rPr>
  </w:style>
  <w:style w:type="character" w:customStyle="1" w:styleId="DebatenoramlChar">
    <w:name w:val="Debatenoraml Char"/>
    <w:link w:val="Debatenoraml"/>
    <w:locked/>
    <w:rsid w:val="005D0E7E"/>
    <w:rPr>
      <w:rFonts w:ascii="Times New Roman" w:hAnsi="Times New Roman" w:cs="Times New Roman"/>
    </w:rPr>
  </w:style>
  <w:style w:type="paragraph" w:customStyle="1" w:styleId="Debatenoraml">
    <w:name w:val="Debatenoraml"/>
    <w:basedOn w:val="NoSpacing"/>
    <w:link w:val="DebatenoramlChar"/>
    <w:qFormat/>
    <w:rsid w:val="005D0E7E"/>
    <w:pPr>
      <w:spacing w:line="240" w:lineRule="auto"/>
    </w:pPr>
    <w:rPr>
      <w:rFonts w:ascii="Times New Roman" w:hAnsi="Times New Roman" w:cs="Times New Roman"/>
    </w:rPr>
  </w:style>
  <w:style w:type="paragraph" w:customStyle="1" w:styleId="SynergyTag">
    <w:name w:val="SynergyTag"/>
    <w:basedOn w:val="Normal"/>
    <w:uiPriority w:val="99"/>
    <w:qFormat/>
    <w:rsid w:val="005D0E7E"/>
    <w:rPr>
      <w:rFonts w:eastAsia="Calibri"/>
      <w:b/>
    </w:rPr>
  </w:style>
  <w:style w:type="character" w:customStyle="1" w:styleId="QualsChar">
    <w:name w:val="Quals Char"/>
    <w:link w:val="Quals"/>
    <w:locked/>
    <w:rsid w:val="005D0E7E"/>
    <w:rPr>
      <w:rFonts w:ascii="Georgia" w:eastAsia="Calibri" w:hAnsi="Georgia"/>
      <w:sz w:val="18"/>
    </w:rPr>
  </w:style>
  <w:style w:type="paragraph" w:customStyle="1" w:styleId="Quals">
    <w:name w:val="Quals"/>
    <w:basedOn w:val="Normal"/>
    <w:link w:val="QualsChar"/>
    <w:qFormat/>
    <w:rsid w:val="005D0E7E"/>
    <w:rPr>
      <w:rFonts w:ascii="Georgia" w:eastAsia="Calibri" w:hAnsi="Georgia" w:cstheme="minorBidi"/>
      <w:sz w:val="18"/>
    </w:rPr>
  </w:style>
  <w:style w:type="character" w:customStyle="1" w:styleId="StarredChar">
    <w:name w:val="Starred Char"/>
    <w:link w:val="Starred"/>
    <w:locked/>
    <w:rsid w:val="005D0E7E"/>
    <w:rPr>
      <w:rFonts w:ascii="Georgia" w:eastAsia="Times New Roman" w:hAnsi="Georgia"/>
      <w:b/>
      <w:caps/>
      <w:szCs w:val="28"/>
      <w:u w:val="single"/>
    </w:rPr>
  </w:style>
  <w:style w:type="paragraph" w:customStyle="1" w:styleId="Starred">
    <w:name w:val="Starred"/>
    <w:basedOn w:val="Normal"/>
    <w:link w:val="StarredChar"/>
    <w:qFormat/>
    <w:rsid w:val="005D0E7E"/>
    <w:pPr>
      <w:keepNext/>
      <w:keepLines/>
      <w:pageBreakBefore/>
      <w:spacing w:before="240" w:after="60"/>
      <w:jc w:val="center"/>
      <w:outlineLvl w:val="0"/>
    </w:pPr>
    <w:rPr>
      <w:rFonts w:ascii="Georgia" w:eastAsia="Times New Roman" w:hAnsi="Georgia" w:cstheme="minorBidi"/>
      <w:b/>
      <w:caps/>
      <w:sz w:val="22"/>
      <w:szCs w:val="28"/>
      <w:u w:val="single"/>
    </w:rPr>
  </w:style>
  <w:style w:type="character" w:customStyle="1" w:styleId="NotStarredChar">
    <w:name w:val="NotStarred Char"/>
    <w:link w:val="NotStarred"/>
    <w:locked/>
    <w:rsid w:val="005D0E7E"/>
    <w:rPr>
      <w:rFonts w:ascii="Georgia" w:eastAsia="Times New Roman" w:hAnsi="Georgia"/>
      <w:b/>
      <w:caps/>
      <w:szCs w:val="28"/>
      <w:u w:val="single"/>
    </w:rPr>
  </w:style>
  <w:style w:type="paragraph" w:customStyle="1" w:styleId="NotStarred">
    <w:name w:val="NotStarred"/>
    <w:basedOn w:val="Normal"/>
    <w:link w:val="NotStarredChar"/>
    <w:qFormat/>
    <w:rsid w:val="005D0E7E"/>
    <w:pPr>
      <w:keepNext/>
      <w:keepLines/>
      <w:pageBreakBefore/>
      <w:spacing w:before="240" w:after="60"/>
      <w:jc w:val="center"/>
      <w:outlineLvl w:val="1"/>
    </w:pPr>
    <w:rPr>
      <w:rFonts w:ascii="Georgia" w:eastAsia="Times New Roman" w:hAnsi="Georgia" w:cstheme="minorBidi"/>
      <w:b/>
      <w:caps/>
      <w:sz w:val="22"/>
      <w:szCs w:val="28"/>
      <w:u w:val="single"/>
    </w:rPr>
  </w:style>
  <w:style w:type="character" w:customStyle="1" w:styleId="H4TagChar1">
    <w:name w:val="H4 (Tag) Char1"/>
    <w:link w:val="H4Tag"/>
    <w:locked/>
    <w:rsid w:val="005D0E7E"/>
    <w:rPr>
      <w:rFonts w:ascii="Georgia" w:eastAsia="Calibri" w:hAnsi="Georgia"/>
      <w:b/>
    </w:rPr>
  </w:style>
  <w:style w:type="paragraph" w:customStyle="1" w:styleId="H4Tag">
    <w:name w:val="H4 (Tag)"/>
    <w:basedOn w:val="Normal"/>
    <w:link w:val="H4TagChar1"/>
    <w:qFormat/>
    <w:rsid w:val="005D0E7E"/>
    <w:rPr>
      <w:rFonts w:ascii="Georgia" w:eastAsia="Calibri" w:hAnsi="Georgia" w:cstheme="minorBidi"/>
      <w:b/>
      <w:sz w:val="22"/>
    </w:rPr>
  </w:style>
  <w:style w:type="character" w:customStyle="1" w:styleId="NewHeading2Char">
    <w:name w:val="NewHeading2 Char"/>
    <w:link w:val="NewHeading2"/>
    <w:locked/>
    <w:rsid w:val="005D0E7E"/>
    <w:rPr>
      <w:rFonts w:ascii="Georgia" w:eastAsia="Times New Roman" w:hAnsi="Georgia"/>
      <w:b/>
      <w:szCs w:val="28"/>
      <w:u w:val="single"/>
    </w:rPr>
  </w:style>
  <w:style w:type="paragraph" w:customStyle="1" w:styleId="NewHeading2">
    <w:name w:val="NewHeading2"/>
    <w:basedOn w:val="Normal"/>
    <w:link w:val="NewHeading2Char"/>
    <w:qFormat/>
    <w:rsid w:val="005D0E7E"/>
    <w:pPr>
      <w:spacing w:before="240" w:after="60"/>
    </w:pPr>
    <w:rPr>
      <w:rFonts w:ascii="Georgia" w:eastAsia="Times New Roman" w:hAnsi="Georgia" w:cstheme="minorBidi"/>
      <w:b/>
      <w:sz w:val="22"/>
      <w:szCs w:val="28"/>
      <w:u w:val="single"/>
    </w:rPr>
  </w:style>
  <w:style w:type="paragraph" w:customStyle="1" w:styleId="CM32">
    <w:name w:val="CM3+2"/>
    <w:basedOn w:val="Normal"/>
    <w:next w:val="Normal"/>
    <w:uiPriority w:val="99"/>
    <w:qFormat/>
    <w:rsid w:val="005D0E7E"/>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5D0E7E"/>
    <w:rPr>
      <w:rFonts w:eastAsia="Calibri"/>
    </w:rPr>
  </w:style>
  <w:style w:type="paragraph" w:customStyle="1" w:styleId="TagLine1">
    <w:name w:val="Tag Line"/>
    <w:basedOn w:val="Normal"/>
    <w:next w:val="FullText0"/>
    <w:uiPriority w:val="99"/>
    <w:qFormat/>
    <w:rsid w:val="005D0E7E"/>
    <w:rPr>
      <w:rFonts w:eastAsia="Times New Roman"/>
      <w:b/>
      <w:sz w:val="28"/>
    </w:rPr>
  </w:style>
  <w:style w:type="paragraph" w:customStyle="1" w:styleId="Card6pt">
    <w:name w:val="Card 6pt"/>
    <w:basedOn w:val="Normal"/>
    <w:uiPriority w:val="99"/>
    <w:qFormat/>
    <w:rsid w:val="005D0E7E"/>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5D0E7E"/>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5D0E7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D0E7E"/>
    <w:pPr>
      <w:ind w:left="288" w:right="288"/>
    </w:pPr>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5D0E7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D0E7E"/>
    <w:pPr>
      <w:ind w:left="288" w:right="288"/>
    </w:pPr>
    <w:rPr>
      <w:rFonts w:ascii="Georgia" w:eastAsia="SimSun" w:hAnsi="Georgia" w:cstheme="minorBidi"/>
      <w:b/>
      <w:bCs/>
      <w:sz w:val="22"/>
      <w:u w:val="single"/>
      <w:lang w:eastAsia="zh-CN"/>
    </w:rPr>
  </w:style>
  <w:style w:type="paragraph" w:customStyle="1" w:styleId="CM27">
    <w:name w:val="CM27"/>
    <w:basedOn w:val="Default"/>
    <w:next w:val="Default"/>
    <w:qFormat/>
    <w:rsid w:val="005D0E7E"/>
    <w:rPr>
      <w:rFonts w:ascii="Times New Roman" w:hAnsi="Times New Roman" w:cs="Times New Roman"/>
    </w:rPr>
  </w:style>
  <w:style w:type="paragraph" w:customStyle="1" w:styleId="font-null">
    <w:name w:val="font-null"/>
    <w:basedOn w:val="Normal"/>
    <w:uiPriority w:val="99"/>
    <w:qFormat/>
    <w:rsid w:val="005D0E7E"/>
    <w:pPr>
      <w:spacing w:before="100" w:beforeAutospacing="1" w:after="100" w:afterAutospacing="1"/>
    </w:pPr>
    <w:rPr>
      <w:rFonts w:eastAsia="Times New Roman"/>
    </w:rPr>
  </w:style>
  <w:style w:type="paragraph" w:customStyle="1" w:styleId="rteindent1">
    <w:name w:val="rteindent1"/>
    <w:basedOn w:val="Normal"/>
    <w:uiPriority w:val="99"/>
    <w:qFormat/>
    <w:rsid w:val="005D0E7E"/>
    <w:pPr>
      <w:spacing w:before="100" w:beforeAutospacing="1" w:after="100" w:afterAutospacing="1"/>
    </w:pPr>
    <w:rPr>
      <w:rFonts w:eastAsia="Times New Roman"/>
    </w:rPr>
  </w:style>
  <w:style w:type="paragraph" w:customStyle="1" w:styleId="introduction">
    <w:name w:val="introduction"/>
    <w:basedOn w:val="Normal"/>
    <w:uiPriority w:val="99"/>
    <w:qFormat/>
    <w:rsid w:val="005D0E7E"/>
    <w:pPr>
      <w:spacing w:before="100" w:beforeAutospacing="1" w:after="100" w:afterAutospacing="1"/>
    </w:pPr>
    <w:rPr>
      <w:rFonts w:eastAsia="Times New Roman"/>
    </w:rPr>
  </w:style>
  <w:style w:type="paragraph" w:customStyle="1" w:styleId="featuretitle">
    <w:name w:val="feature_title"/>
    <w:basedOn w:val="Normal"/>
    <w:uiPriority w:val="99"/>
    <w:qFormat/>
    <w:rsid w:val="005D0E7E"/>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5D0E7E"/>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5D0E7E"/>
    <w:pPr>
      <w:spacing w:before="100" w:beforeAutospacing="1" w:after="100" w:afterAutospacing="1"/>
    </w:pPr>
    <w:rPr>
      <w:rFonts w:eastAsia="Times New Roman"/>
    </w:rPr>
  </w:style>
  <w:style w:type="paragraph" w:customStyle="1" w:styleId="class">
    <w:name w:val="class"/>
    <w:basedOn w:val="Normal"/>
    <w:uiPriority w:val="99"/>
    <w:qFormat/>
    <w:rsid w:val="005D0E7E"/>
    <w:pPr>
      <w:spacing w:before="100" w:beforeAutospacing="1" w:after="100" w:afterAutospacing="1"/>
    </w:pPr>
    <w:rPr>
      <w:rFonts w:eastAsia="Times New Roman"/>
    </w:rPr>
  </w:style>
  <w:style w:type="character" w:customStyle="1" w:styleId="blocktitleChar0">
    <w:name w:val="block title Char"/>
    <w:link w:val="blocktitle3"/>
    <w:locked/>
    <w:rsid w:val="005D0E7E"/>
    <w:rPr>
      <w:rFonts w:ascii="Calibri" w:eastAsia="Calibri" w:hAnsi="Calibri" w:cs="Calibri"/>
      <w:b/>
      <w:caps/>
      <w:sz w:val="28"/>
      <w:szCs w:val="28"/>
      <w:lang w:val="es-ES"/>
    </w:rPr>
  </w:style>
  <w:style w:type="paragraph" w:customStyle="1" w:styleId="text-textbodyhoustontexttext-dateline">
    <w:name w:val="text-textbody houstontext text-dateline"/>
    <w:basedOn w:val="Normal"/>
    <w:uiPriority w:val="99"/>
    <w:qFormat/>
    <w:rsid w:val="005D0E7E"/>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5D0E7E"/>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5D0E7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D0E7E"/>
    <w:pPr>
      <w:numPr>
        <w:numId w:val="0"/>
      </w:numPr>
    </w:pPr>
    <w:rPr>
      <w:rFonts w:ascii="Georgia" w:eastAsia="SimSun" w:hAnsi="Georgia" w:cstheme="minorBidi"/>
      <w:b/>
      <w:bCs/>
      <w:sz w:val="22"/>
      <w:szCs w:val="22"/>
    </w:rPr>
  </w:style>
  <w:style w:type="paragraph" w:customStyle="1" w:styleId="Caption2">
    <w:name w:val="Caption2"/>
    <w:basedOn w:val="Normal"/>
    <w:uiPriority w:val="99"/>
    <w:qFormat/>
    <w:rsid w:val="005D0E7E"/>
    <w:pPr>
      <w:spacing w:before="100" w:beforeAutospacing="1" w:after="100" w:afterAutospacing="1"/>
    </w:pPr>
    <w:rPr>
      <w:rFonts w:eastAsia="Times New Roman"/>
    </w:rPr>
  </w:style>
  <w:style w:type="character" w:customStyle="1" w:styleId="MTDisplayEquationChar">
    <w:name w:val="MTDisplayEquation Char"/>
    <w:link w:val="MTDisplayEquation"/>
    <w:locked/>
    <w:rsid w:val="005D0E7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D0E7E"/>
    <w:pPr>
      <w:tabs>
        <w:tab w:val="center" w:pos="5120"/>
        <w:tab w:val="right" w:pos="10220"/>
      </w:tabs>
    </w:pPr>
    <w:rPr>
      <w:rFonts w:ascii="Georgia" w:eastAsia="Times New Roman" w:hAnsi="Georgia" w:cstheme="minorBidi"/>
      <w:bCs/>
      <w:sz w:val="22"/>
      <w:lang w:bidi="he-IL"/>
    </w:rPr>
  </w:style>
  <w:style w:type="paragraph" w:customStyle="1" w:styleId="DebateFile">
    <w:name w:val="Debate File"/>
    <w:basedOn w:val="Normal"/>
    <w:uiPriority w:val="99"/>
    <w:qFormat/>
    <w:rsid w:val="005D0E7E"/>
    <w:pPr>
      <w:jc w:val="center"/>
    </w:pPr>
    <w:rPr>
      <w:rFonts w:ascii="Book Antiqua" w:eastAsia="Times New Roman" w:hAnsi="Book Antiqua"/>
      <w:b/>
      <w:sz w:val="28"/>
    </w:rPr>
  </w:style>
  <w:style w:type="paragraph" w:customStyle="1" w:styleId="Caption3">
    <w:name w:val="Caption3"/>
    <w:basedOn w:val="Normal"/>
    <w:uiPriority w:val="99"/>
    <w:qFormat/>
    <w:rsid w:val="005D0E7E"/>
    <w:pPr>
      <w:spacing w:before="100" w:beforeAutospacing="1" w:after="100" w:afterAutospacing="1"/>
    </w:pPr>
    <w:rPr>
      <w:rFonts w:eastAsia="Times New Roman"/>
    </w:rPr>
  </w:style>
  <w:style w:type="paragraph" w:customStyle="1" w:styleId="body-12-5">
    <w:name w:val="body-12-5"/>
    <w:basedOn w:val="Normal"/>
    <w:uiPriority w:val="99"/>
    <w:qFormat/>
    <w:rsid w:val="005D0E7E"/>
    <w:pPr>
      <w:spacing w:before="100" w:beforeAutospacing="1" w:after="100" w:afterAutospacing="1"/>
    </w:pPr>
    <w:rPr>
      <w:rFonts w:eastAsia="Times New Roman"/>
    </w:rPr>
  </w:style>
  <w:style w:type="paragraph" w:customStyle="1" w:styleId="infuse">
    <w:name w:val="infuse"/>
    <w:basedOn w:val="Normal"/>
    <w:uiPriority w:val="99"/>
    <w:qFormat/>
    <w:rsid w:val="005D0E7E"/>
    <w:pPr>
      <w:spacing w:before="100" w:beforeAutospacing="1" w:after="100" w:afterAutospacing="1"/>
    </w:pPr>
    <w:rPr>
      <w:rFonts w:eastAsia="Times New Roman"/>
    </w:rPr>
  </w:style>
  <w:style w:type="paragraph" w:customStyle="1" w:styleId="fontreg">
    <w:name w:val="font_reg"/>
    <w:basedOn w:val="Normal"/>
    <w:uiPriority w:val="99"/>
    <w:qFormat/>
    <w:rsid w:val="005D0E7E"/>
    <w:pPr>
      <w:spacing w:before="100" w:beforeAutospacing="1" w:after="100" w:afterAutospacing="1"/>
    </w:pPr>
    <w:rPr>
      <w:rFonts w:eastAsia="Times New Roman"/>
    </w:rPr>
  </w:style>
  <w:style w:type="paragraph" w:customStyle="1" w:styleId="CITEF3">
    <w:name w:val="CITE F3"/>
    <w:uiPriority w:val="99"/>
    <w:qFormat/>
    <w:rsid w:val="005D0E7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5D0E7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D0E7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D0E7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D0E7E"/>
    <w:pPr>
      <w:spacing w:after="200" w:line="240" w:lineRule="auto"/>
    </w:pPr>
    <w:rPr>
      <w:rFonts w:ascii="Calibri" w:eastAsia="Calibri" w:hAnsi="Calibri" w:cs="Times New Roman"/>
      <w:sz w:val="20"/>
      <w:szCs w:val="20"/>
      <w:u w:val="single"/>
    </w:rPr>
  </w:style>
  <w:style w:type="paragraph" w:customStyle="1" w:styleId="FreeFormA">
    <w:name w:val="Free Form A"/>
    <w:autoRedefine/>
    <w:uiPriority w:val="99"/>
    <w:qFormat/>
    <w:rsid w:val="005D0E7E"/>
    <w:pPr>
      <w:spacing w:after="0" w:line="276" w:lineRule="auto"/>
    </w:pPr>
    <w:rPr>
      <w:rFonts w:ascii="Helvetica" w:eastAsia="ヒラギノ角ゴ Pro W3" w:hAnsi="Helvetica" w:cs="Times New Roman"/>
      <w:color w:val="000000"/>
      <w:sz w:val="24"/>
      <w:lang w:eastAsia="zh-CN" w:bidi="he-IL"/>
    </w:rPr>
  </w:style>
  <w:style w:type="paragraph" w:customStyle="1" w:styleId="subheader">
    <w:name w:val="subheader"/>
    <w:basedOn w:val="Normal"/>
    <w:uiPriority w:val="99"/>
    <w:qFormat/>
    <w:rsid w:val="005D0E7E"/>
    <w:pPr>
      <w:spacing w:before="100" w:beforeAutospacing="1" w:after="100" w:afterAutospacing="1"/>
    </w:pPr>
    <w:rPr>
      <w:rFonts w:eastAsia="Times New Roman"/>
    </w:rPr>
  </w:style>
  <w:style w:type="paragraph" w:customStyle="1" w:styleId="firstletter">
    <w:name w:val="firstletter"/>
    <w:basedOn w:val="Normal"/>
    <w:uiPriority w:val="99"/>
    <w:qFormat/>
    <w:rsid w:val="005D0E7E"/>
    <w:pPr>
      <w:spacing w:before="100" w:beforeAutospacing="1" w:after="100" w:afterAutospacing="1"/>
    </w:pPr>
    <w:rPr>
      <w:rFonts w:eastAsia="Times New Roman"/>
    </w:rPr>
  </w:style>
  <w:style w:type="paragraph" w:customStyle="1" w:styleId="H1numbered">
    <w:name w:val="H1 numbered"/>
    <w:basedOn w:val="Normal"/>
    <w:uiPriority w:val="99"/>
    <w:qFormat/>
    <w:rsid w:val="005D0E7E"/>
    <w:pPr>
      <w:pageBreakBefore/>
      <w:widowControl w:val="0"/>
      <w:numPr>
        <w:numId w:val="3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5D0E7E"/>
    <w:pPr>
      <w:widowControl w:val="0"/>
      <w:numPr>
        <w:ilvl w:val="1"/>
        <w:numId w:val="3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D0E7E"/>
    <w:pPr>
      <w:spacing w:before="100" w:beforeAutospacing="1" w:after="100" w:afterAutospacing="1"/>
    </w:pPr>
    <w:rPr>
      <w:rFonts w:eastAsia="Times New Roman"/>
    </w:rPr>
  </w:style>
  <w:style w:type="paragraph" w:customStyle="1" w:styleId="image-caption">
    <w:name w:val="image-caption"/>
    <w:basedOn w:val="Normal"/>
    <w:uiPriority w:val="99"/>
    <w:qFormat/>
    <w:rsid w:val="005D0E7E"/>
    <w:pPr>
      <w:spacing w:before="100" w:beforeAutospacing="1" w:after="100" w:afterAutospacing="1"/>
    </w:pPr>
    <w:rPr>
      <w:rFonts w:eastAsia="Times New Roman"/>
    </w:rPr>
  </w:style>
  <w:style w:type="paragraph" w:customStyle="1" w:styleId="imagecontain">
    <w:name w:val="imagecontain"/>
    <w:basedOn w:val="Normal"/>
    <w:uiPriority w:val="99"/>
    <w:qFormat/>
    <w:rsid w:val="005D0E7E"/>
    <w:pPr>
      <w:spacing w:before="100" w:beforeAutospacing="1" w:after="100" w:afterAutospacing="1"/>
    </w:pPr>
    <w:rPr>
      <w:rFonts w:eastAsia="Times New Roman"/>
    </w:rPr>
  </w:style>
  <w:style w:type="paragraph" w:customStyle="1" w:styleId="CM62">
    <w:name w:val="CM62"/>
    <w:basedOn w:val="Normal"/>
    <w:next w:val="Normal"/>
    <w:uiPriority w:val="99"/>
    <w:qFormat/>
    <w:rsid w:val="005D0E7E"/>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5D0E7E"/>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5D0E7E"/>
    <w:pPr>
      <w:widowControl w:val="0"/>
      <w:spacing w:after="63" w:line="240" w:lineRule="auto"/>
    </w:pPr>
    <w:rPr>
      <w:rFonts w:ascii="Arial" w:eastAsia="Times New Roman" w:hAnsi="Arial" w:cs="Times New Roman"/>
    </w:rPr>
  </w:style>
  <w:style w:type="paragraph" w:customStyle="1" w:styleId="CM35">
    <w:name w:val="CM35"/>
    <w:basedOn w:val="Default"/>
    <w:next w:val="Default"/>
    <w:uiPriority w:val="99"/>
    <w:qFormat/>
    <w:rsid w:val="005D0E7E"/>
    <w:pPr>
      <w:widowControl w:val="0"/>
      <w:spacing w:after="0" w:line="228" w:lineRule="atLeast"/>
    </w:pPr>
    <w:rPr>
      <w:rFonts w:ascii="Showcard Gothic" w:eastAsia="Times New Roman" w:hAnsi="Showcard Gothic" w:cs="Times New Roman"/>
    </w:rPr>
  </w:style>
  <w:style w:type="paragraph" w:customStyle="1" w:styleId="CM60">
    <w:name w:val="CM60"/>
    <w:basedOn w:val="Default"/>
    <w:next w:val="Default"/>
    <w:uiPriority w:val="99"/>
    <w:qFormat/>
    <w:rsid w:val="005D0E7E"/>
    <w:pPr>
      <w:widowControl w:val="0"/>
      <w:spacing w:after="0" w:line="228" w:lineRule="atLeast"/>
    </w:pPr>
    <w:rPr>
      <w:rFonts w:ascii="Showcard Gothic" w:eastAsia="Times New Roman" w:hAnsi="Showcard Gothic" w:cs="Times New Roman"/>
    </w:rPr>
  </w:style>
  <w:style w:type="character" w:customStyle="1" w:styleId="StylecardCharCharChar11ptChar">
    <w:name w:val="Style card Char Char Char + 11 pt Char"/>
    <w:link w:val="StylecardCharCharChar11pt"/>
    <w:locked/>
    <w:rsid w:val="005D0E7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D0E7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D0E7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D0E7E"/>
    <w:pPr>
      <w:widowControl/>
      <w:autoSpaceDE w:val="0"/>
      <w:autoSpaceDN w:val="0"/>
      <w:adjustRightInd w:val="0"/>
      <w:ind w:left="432"/>
      <w:jc w:val="both"/>
    </w:pPr>
    <w:rPr>
      <w:szCs w:val="22"/>
      <w:lang w:val="x-none" w:eastAsia="x-none"/>
    </w:rPr>
  </w:style>
  <w:style w:type="character" w:customStyle="1" w:styleId="StyleCards11ptUnderlineChar">
    <w:name w:val="Style Cards + 11 pt Underline Char"/>
    <w:link w:val="StyleCards11ptUnderline"/>
    <w:locked/>
    <w:rsid w:val="005D0E7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D0E7E"/>
    <w:pPr>
      <w:widowControl/>
      <w:autoSpaceDE w:val="0"/>
      <w:autoSpaceDN w:val="0"/>
      <w:adjustRightInd w:val="0"/>
      <w:ind w:left="432"/>
      <w:jc w:val="both"/>
    </w:pPr>
    <w:rPr>
      <w:szCs w:val="20"/>
      <w:u w:val="single"/>
      <w:lang w:val="x-none" w:eastAsia="x-none"/>
    </w:rPr>
  </w:style>
  <w:style w:type="character" w:customStyle="1" w:styleId="StyleCards11ptBoldUnderlineChar">
    <w:name w:val="Style Cards + 11 pt Bold Underline Char"/>
    <w:link w:val="StyleCards11ptBoldUnderline"/>
    <w:locked/>
    <w:rsid w:val="005D0E7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D0E7E"/>
    <w:pPr>
      <w:widowControl/>
      <w:autoSpaceDE w:val="0"/>
      <w:autoSpaceDN w:val="0"/>
      <w:adjustRightInd w:val="0"/>
      <w:ind w:left="432"/>
      <w:jc w:val="both"/>
    </w:pPr>
    <w:rPr>
      <w:b/>
      <w:bCs/>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D0E7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D0E7E"/>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5D0E7E"/>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5D0E7E"/>
    <w:pPr>
      <w:tabs>
        <w:tab w:val="clear" w:pos="9450"/>
      </w:tabs>
    </w:pPr>
    <w:rPr>
      <w:rFonts w:ascii="Georgia" w:eastAsia="Times New Roman" w:hAnsi="Georgia" w:cstheme="minorBidi"/>
      <w:sz w:val="22"/>
      <w:lang w:val="x-none" w:eastAsia="x-none"/>
    </w:rPr>
  </w:style>
  <w:style w:type="character" w:customStyle="1" w:styleId="NormalFontChar">
    <w:name w:val="Normal Font Char"/>
    <w:link w:val="NormalFont"/>
    <w:locked/>
    <w:rsid w:val="005D0E7E"/>
    <w:rPr>
      <w:rFonts w:ascii="Times New Roman" w:eastAsia="Times New Roman" w:hAnsi="Times New Roman" w:cs="Times New Roman"/>
      <w:sz w:val="20"/>
      <w:szCs w:val="20"/>
    </w:rPr>
  </w:style>
  <w:style w:type="paragraph" w:customStyle="1" w:styleId="NormalFont">
    <w:name w:val="Normal Font"/>
    <w:link w:val="NormalFontChar"/>
    <w:qFormat/>
    <w:rsid w:val="005D0E7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D0E7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D0E7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D0E7E"/>
    <w:rPr>
      <w:u w:val="single"/>
      <w:lang w:val="x-none" w:eastAsia="x-none"/>
    </w:rPr>
  </w:style>
  <w:style w:type="character" w:customStyle="1" w:styleId="StyleNormalFont11ptBoldUnderlineChar">
    <w:name w:val="Style Normal Font + 11 pt Bold Underline Char"/>
    <w:link w:val="StyleNormalFont11ptBoldUnderline"/>
    <w:locked/>
    <w:rsid w:val="005D0E7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D0E7E"/>
    <w:rPr>
      <w:b/>
      <w:bCs/>
      <w:u w:val="single"/>
      <w:lang w:val="x-none" w:eastAsia="x-none"/>
    </w:rPr>
  </w:style>
  <w:style w:type="paragraph" w:customStyle="1" w:styleId="formatvorlage2">
    <w:name w:val="formatvorlage2"/>
    <w:basedOn w:val="Normal"/>
    <w:uiPriority w:val="99"/>
    <w:qFormat/>
    <w:rsid w:val="005D0E7E"/>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5D0E7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D0E7E"/>
    <w:pPr>
      <w:keepNext w:val="0"/>
      <w:keepLines w:val="0"/>
      <w:spacing w:after="16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5D0E7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D0E7E"/>
    <w:pPr>
      <w:keepNext w:val="0"/>
      <w:keepLines w:val="0"/>
      <w:spacing w:after="160"/>
      <w:outlineLvl w:val="9"/>
    </w:pPr>
    <w:rPr>
      <w:rFonts w:ascii="Georgia" w:eastAsia="Times New Roman" w:hAnsi="Georgia"/>
      <w:sz w:val="20"/>
      <w:lang w:val="x-none" w:eastAsia="x-none"/>
    </w:rPr>
  </w:style>
  <w:style w:type="paragraph" w:customStyle="1" w:styleId="deck">
    <w:name w:val="deck"/>
    <w:basedOn w:val="Normal"/>
    <w:uiPriority w:val="99"/>
    <w:qFormat/>
    <w:rsid w:val="005D0E7E"/>
    <w:pPr>
      <w:spacing w:before="100" w:beforeAutospacing="1" w:after="100" w:afterAutospacing="1"/>
    </w:pPr>
    <w:rPr>
      <w:rFonts w:eastAsia="Times New Roman"/>
    </w:rPr>
  </w:style>
  <w:style w:type="paragraph" w:customStyle="1" w:styleId="i1">
    <w:name w:val="i1"/>
    <w:basedOn w:val="Normal"/>
    <w:uiPriority w:val="99"/>
    <w:qFormat/>
    <w:rsid w:val="005D0E7E"/>
    <w:pPr>
      <w:spacing w:before="100" w:beforeAutospacing="1" w:after="100" w:afterAutospacing="1"/>
    </w:pPr>
    <w:rPr>
      <w:rFonts w:eastAsia="Times New Roman"/>
    </w:rPr>
  </w:style>
  <w:style w:type="paragraph" w:customStyle="1" w:styleId="question">
    <w:name w:val="question"/>
    <w:basedOn w:val="Normal"/>
    <w:uiPriority w:val="99"/>
    <w:qFormat/>
    <w:rsid w:val="005D0E7E"/>
    <w:pPr>
      <w:spacing w:before="100" w:beforeAutospacing="1" w:after="100" w:afterAutospacing="1"/>
    </w:pPr>
    <w:rPr>
      <w:rFonts w:eastAsia="Times New Roman"/>
    </w:rPr>
  </w:style>
  <w:style w:type="paragraph" w:customStyle="1" w:styleId="bodycopy">
    <w:name w:val="bodycopy"/>
    <w:basedOn w:val="Normal"/>
    <w:uiPriority w:val="99"/>
    <w:qFormat/>
    <w:rsid w:val="005D0E7E"/>
    <w:pPr>
      <w:spacing w:before="100" w:beforeAutospacing="1" w:after="100" w:afterAutospacing="1"/>
    </w:pPr>
    <w:rPr>
      <w:rFonts w:eastAsia="Times New Roman"/>
    </w:rPr>
  </w:style>
  <w:style w:type="paragraph" w:customStyle="1" w:styleId="Fifth">
    <w:name w:val="Fifth"/>
    <w:basedOn w:val="Normal"/>
    <w:link w:val="FifthChar"/>
    <w:qFormat/>
    <w:rsid w:val="005D0E7E"/>
    <w:rPr>
      <w:rFonts w:eastAsia="Calibri"/>
    </w:rPr>
  </w:style>
  <w:style w:type="paragraph" w:customStyle="1" w:styleId="NoteLevel22">
    <w:name w:val="Note Level 22"/>
    <w:basedOn w:val="Normal"/>
    <w:next w:val="Normal"/>
    <w:uiPriority w:val="99"/>
    <w:qFormat/>
    <w:rsid w:val="005D0E7E"/>
    <w:pPr>
      <w:keepNext/>
      <w:ind w:left="288" w:right="288"/>
    </w:pPr>
    <w:rPr>
      <w:rFonts w:eastAsia="MS Gothic"/>
      <w:szCs w:val="20"/>
    </w:rPr>
  </w:style>
  <w:style w:type="paragraph" w:customStyle="1" w:styleId="svarticle">
    <w:name w:val="svarticle"/>
    <w:basedOn w:val="Normal"/>
    <w:uiPriority w:val="99"/>
    <w:qFormat/>
    <w:rsid w:val="005D0E7E"/>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5D0E7E"/>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5D0E7E"/>
    <w:pPr>
      <w:spacing w:before="100" w:beforeAutospacing="1" w:after="100" w:afterAutospacing="1"/>
    </w:pPr>
  </w:style>
  <w:style w:type="paragraph" w:customStyle="1" w:styleId="graf">
    <w:name w:val="graf"/>
    <w:basedOn w:val="Normal"/>
    <w:uiPriority w:val="99"/>
    <w:qFormat/>
    <w:rsid w:val="005D0E7E"/>
    <w:pPr>
      <w:spacing w:before="100" w:beforeAutospacing="1" w:after="100" w:afterAutospacing="1"/>
    </w:pPr>
  </w:style>
  <w:style w:type="paragraph" w:customStyle="1" w:styleId="column">
    <w:name w:val="column"/>
    <w:basedOn w:val="Normal"/>
    <w:uiPriority w:val="99"/>
    <w:qFormat/>
    <w:rsid w:val="005D0E7E"/>
    <w:pPr>
      <w:spacing w:before="100" w:beforeAutospacing="1" w:after="100" w:afterAutospacing="1"/>
    </w:pPr>
  </w:style>
  <w:style w:type="paragraph" w:customStyle="1" w:styleId="recirc-container">
    <w:name w:val="recirc-container"/>
    <w:basedOn w:val="Normal"/>
    <w:uiPriority w:val="99"/>
    <w:qFormat/>
    <w:rsid w:val="005D0E7E"/>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5D0E7E"/>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5D0E7E"/>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5D0E7E"/>
    <w:pPr>
      <w:spacing w:before="100" w:beforeAutospacing="1" w:after="100" w:afterAutospacing="1"/>
    </w:pPr>
    <w:rPr>
      <w:rFonts w:ascii="Times New Roman" w:hAnsi="Times New Roman" w:cs="Times New Roman"/>
    </w:rPr>
  </w:style>
  <w:style w:type="character" w:customStyle="1" w:styleId="cardchar00">
    <w:name w:val="cardchar0"/>
    <w:basedOn w:val="DefaultParagraphFont"/>
    <w:rsid w:val="005D0E7E"/>
  </w:style>
  <w:style w:type="paragraph" w:customStyle="1" w:styleId="StyleHeading4UnderlinedsmalltextGaramond">
    <w:name w:val="Style Heading 4Underlinedsmall text + Garamond"/>
    <w:basedOn w:val="Normal"/>
    <w:link w:val="StyleHeading4UnderlinedsmalltextGaramondChar"/>
    <w:qFormat/>
    <w:rsid w:val="005D0E7E"/>
  </w:style>
  <w:style w:type="character" w:customStyle="1" w:styleId="StyleHeading4UnderlinedsmalltextGaramondChar">
    <w:name w:val="Style Heading 4Underlinedsmall text + Garamond Char"/>
    <w:link w:val="StyleHeading4UnderlinedsmalltextGaramond"/>
    <w:locked/>
    <w:rsid w:val="005D0E7E"/>
    <w:rPr>
      <w:rFonts w:ascii="Calibri" w:hAnsi="Calibri" w:cs="Calibri"/>
      <w:sz w:val="24"/>
    </w:rPr>
  </w:style>
  <w:style w:type="character" w:customStyle="1" w:styleId="Heading5Char2">
    <w:name w:val="Heading 5 Char2"/>
    <w:rsid w:val="005D0E7E"/>
    <w:rPr>
      <w:rFonts w:ascii="Bell MT" w:eastAsia="Times New Roman" w:hAnsi="Bell MT" w:hint="default"/>
      <w:bCs/>
      <w:iCs/>
      <w:sz w:val="10"/>
      <w:szCs w:val="26"/>
    </w:rPr>
  </w:style>
  <w:style w:type="character" w:customStyle="1" w:styleId="Style2CharChar">
    <w:name w:val="Style2 Char Char"/>
    <w:rsid w:val="005D0E7E"/>
    <w:rPr>
      <w:u w:val="thick"/>
      <w:lang w:val="en-US" w:eastAsia="en-US" w:bidi="ar-SA"/>
    </w:rPr>
  </w:style>
  <w:style w:type="character" w:customStyle="1" w:styleId="authordate1">
    <w:name w:val="authordate"/>
    <w:rsid w:val="005D0E7E"/>
  </w:style>
  <w:style w:type="character" w:customStyle="1" w:styleId="underline0">
    <w:name w:val="%underline"/>
    <w:qFormat/>
    <w:rsid w:val="005D0E7E"/>
    <w:rPr>
      <w:rFonts w:ascii="Times New Roman" w:hAnsi="Times New Roman" w:cs="Times New Roman" w:hint="default"/>
      <w:strike w:val="0"/>
      <w:dstrike w:val="0"/>
      <w:sz w:val="16"/>
      <w:u w:val="none"/>
      <w:effect w:val="none"/>
    </w:rPr>
  </w:style>
  <w:style w:type="character" w:customStyle="1" w:styleId="UnderlinedCharChar0">
    <w:name w:val="Underlined Char Char"/>
    <w:rsid w:val="005D0E7E"/>
    <w:rPr>
      <w:rFonts w:ascii="Garamond" w:hAnsi="Garamond" w:hint="default"/>
      <w:szCs w:val="28"/>
      <w:u w:val="single"/>
      <w:lang w:val="en-US" w:eastAsia="en-US" w:bidi="ar-SA"/>
    </w:rPr>
  </w:style>
  <w:style w:type="character" w:customStyle="1" w:styleId="slug-doi">
    <w:name w:val="slug-doi"/>
    <w:basedOn w:val="DefaultParagraphFont"/>
    <w:rsid w:val="005D0E7E"/>
  </w:style>
  <w:style w:type="character" w:customStyle="1" w:styleId="af">
    <w:name w:val="af"/>
    <w:basedOn w:val="DefaultParagraphFont"/>
    <w:rsid w:val="005D0E7E"/>
  </w:style>
  <w:style w:type="character" w:customStyle="1" w:styleId="ab0">
    <w:name w:val="ab"/>
    <w:basedOn w:val="DefaultParagraphFont"/>
    <w:rsid w:val="005D0E7E"/>
  </w:style>
  <w:style w:type="character" w:customStyle="1" w:styleId="em">
    <w:name w:val="em"/>
    <w:basedOn w:val="DefaultParagraphFont"/>
    <w:rsid w:val="005D0E7E"/>
  </w:style>
  <w:style w:type="character" w:customStyle="1" w:styleId="au">
    <w:name w:val="au"/>
    <w:basedOn w:val="DefaultParagraphFont"/>
    <w:rsid w:val="005D0E7E"/>
  </w:style>
  <w:style w:type="character" w:customStyle="1" w:styleId="ti">
    <w:name w:val="ti"/>
    <w:basedOn w:val="DefaultParagraphFont"/>
    <w:rsid w:val="005D0E7E"/>
  </w:style>
  <w:style w:type="character" w:customStyle="1" w:styleId="subheadblue">
    <w:name w:val="subhead_blue"/>
    <w:basedOn w:val="DefaultParagraphFont"/>
    <w:rsid w:val="005D0E7E"/>
  </w:style>
  <w:style w:type="character" w:customStyle="1" w:styleId="affiliation">
    <w:name w:val="affiliation"/>
    <w:basedOn w:val="DefaultParagraphFont"/>
    <w:rsid w:val="005D0E7E"/>
  </w:style>
  <w:style w:type="character" w:customStyle="1" w:styleId="slug-doi-wrapper">
    <w:name w:val="slug-doi-wrapper"/>
    <w:basedOn w:val="DefaultParagraphFont"/>
    <w:rsid w:val="005D0E7E"/>
  </w:style>
  <w:style w:type="character" w:customStyle="1" w:styleId="slug-metadata-noteahead-of-print">
    <w:name w:val="slug-metadata-note ahead-of-print"/>
    <w:basedOn w:val="DefaultParagraphFont"/>
    <w:rsid w:val="005D0E7E"/>
  </w:style>
  <w:style w:type="character" w:customStyle="1" w:styleId="slug-ahead-of-print-date">
    <w:name w:val="slug-ahead-of-print-date"/>
    <w:basedOn w:val="DefaultParagraphFont"/>
    <w:rsid w:val="005D0E7E"/>
  </w:style>
  <w:style w:type="character" w:customStyle="1" w:styleId="berief">
    <w:name w:val="berief"/>
    <w:rsid w:val="005D0E7E"/>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5D0E7E"/>
    <w:rPr>
      <w:rFonts w:ascii="Times New Roman" w:hAnsi="Times New Roman" w:cs="Times New Roman" w:hint="default"/>
      <w:b/>
      <w:bCs w:val="0"/>
      <w:sz w:val="20"/>
      <w:u w:val="single"/>
    </w:rPr>
  </w:style>
  <w:style w:type="character" w:customStyle="1" w:styleId="F7-SmallFont">
    <w:name w:val="F7 - Small Font"/>
    <w:rsid w:val="005D0E7E"/>
    <w:rPr>
      <w:rFonts w:ascii="Times New Roman" w:hAnsi="Times New Roman" w:cs="Times New Roman" w:hint="default"/>
      <w:sz w:val="14"/>
    </w:rPr>
  </w:style>
  <w:style w:type="character" w:customStyle="1" w:styleId="Card-Underline">
    <w:name w:val="Card - Underline"/>
    <w:rsid w:val="005D0E7E"/>
    <w:rPr>
      <w:rFonts w:ascii="Times New Roman" w:hAnsi="Times New Roman" w:cs="Times New Roman" w:hint="default"/>
      <w:u w:val="single"/>
    </w:rPr>
  </w:style>
  <w:style w:type="character" w:customStyle="1" w:styleId="BoldText10pt">
    <w:name w:val="Bold Text 10 pt"/>
    <w:rsid w:val="005D0E7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5D0E7E"/>
  </w:style>
  <w:style w:type="character" w:customStyle="1" w:styleId="SC4208902">
    <w:name w:val="SC.4.208902"/>
    <w:rsid w:val="005D0E7E"/>
    <w:rPr>
      <w:rFonts w:ascii="Century" w:hAnsi="Century" w:cs="Century" w:hint="default"/>
      <w:color w:val="000000"/>
      <w:sz w:val="22"/>
      <w:szCs w:val="22"/>
    </w:rPr>
  </w:style>
  <w:style w:type="character" w:customStyle="1" w:styleId="SC4208915">
    <w:name w:val="SC.4.208915"/>
    <w:rsid w:val="005D0E7E"/>
    <w:rPr>
      <w:rFonts w:ascii="Century" w:hAnsi="Century" w:cs="Century" w:hint="default"/>
      <w:color w:val="000000"/>
      <w:sz w:val="13"/>
      <w:szCs w:val="13"/>
    </w:rPr>
  </w:style>
  <w:style w:type="character" w:customStyle="1" w:styleId="SC273764">
    <w:name w:val="SC.2.73764"/>
    <w:rsid w:val="005D0E7E"/>
    <w:rPr>
      <w:rFonts w:ascii="Century" w:hAnsi="Century" w:cs="Century" w:hint="default"/>
      <w:color w:val="000000"/>
      <w:sz w:val="72"/>
      <w:szCs w:val="72"/>
    </w:rPr>
  </w:style>
  <w:style w:type="character" w:customStyle="1" w:styleId="SC273779">
    <w:name w:val="SC.2.73779"/>
    <w:rsid w:val="005D0E7E"/>
    <w:rPr>
      <w:rFonts w:ascii="Century" w:hAnsi="Century" w:cs="Century" w:hint="default"/>
      <w:color w:val="000000"/>
      <w:sz w:val="40"/>
      <w:szCs w:val="40"/>
    </w:rPr>
  </w:style>
  <w:style w:type="character" w:customStyle="1" w:styleId="SC273763">
    <w:name w:val="SC.2.73763"/>
    <w:rsid w:val="005D0E7E"/>
    <w:rPr>
      <w:rFonts w:ascii="Century" w:hAnsi="Century" w:cs="Century" w:hint="default"/>
      <w:b/>
      <w:bCs/>
      <w:color w:val="000000"/>
    </w:rPr>
  </w:style>
  <w:style w:type="character" w:customStyle="1" w:styleId="SC4208910">
    <w:name w:val="SC.4.208910"/>
    <w:rsid w:val="005D0E7E"/>
    <w:rPr>
      <w:rFonts w:ascii="Century" w:hAnsi="Century" w:cs="Century" w:hint="default"/>
      <w:color w:val="000000"/>
      <w:sz w:val="28"/>
      <w:szCs w:val="28"/>
    </w:rPr>
  </w:style>
  <w:style w:type="character" w:customStyle="1" w:styleId="SC4208911">
    <w:name w:val="SC.4.208911"/>
    <w:rsid w:val="005D0E7E"/>
    <w:rPr>
      <w:rFonts w:ascii="Century" w:hAnsi="Century" w:cs="Century" w:hint="default"/>
      <w:color w:val="000000"/>
    </w:rPr>
  </w:style>
  <w:style w:type="character" w:customStyle="1" w:styleId="articlesubtitle">
    <w:name w:val="article_sub_title"/>
    <w:basedOn w:val="DefaultParagraphFont"/>
    <w:rsid w:val="005D0E7E"/>
  </w:style>
  <w:style w:type="character" w:customStyle="1" w:styleId="newsdate2">
    <w:name w:val="news_date2"/>
    <w:basedOn w:val="DefaultParagraphFont"/>
    <w:rsid w:val="005D0E7E"/>
  </w:style>
  <w:style w:type="character" w:customStyle="1" w:styleId="readarticleheader">
    <w:name w:val="readarticleheader"/>
    <w:basedOn w:val="DefaultParagraphFont"/>
    <w:rsid w:val="005D0E7E"/>
  </w:style>
  <w:style w:type="character" w:customStyle="1" w:styleId="fource1">
    <w:name w:val="fource1"/>
    <w:rsid w:val="005D0E7E"/>
    <w:rPr>
      <w:sz w:val="34"/>
      <w:szCs w:val="34"/>
    </w:rPr>
  </w:style>
  <w:style w:type="character" w:customStyle="1" w:styleId="LanguageStrikeChar">
    <w:name w:val="Language Strike Char"/>
    <w:rsid w:val="005D0E7E"/>
    <w:rPr>
      <w:rFonts w:ascii="Arial Narrow" w:hAnsi="Arial Narrow" w:hint="default"/>
      <w:strike/>
      <w:szCs w:val="24"/>
      <w:lang w:val="en-US" w:eastAsia="en-US" w:bidi="ar-SA"/>
    </w:rPr>
  </w:style>
  <w:style w:type="character" w:customStyle="1" w:styleId="MicroTextChar1">
    <w:name w:val="MicroText Char1"/>
    <w:rsid w:val="005D0E7E"/>
    <w:rPr>
      <w:rFonts w:ascii="Arial Narrow" w:hAnsi="Arial Narrow" w:hint="default"/>
      <w:sz w:val="12"/>
      <w:szCs w:val="24"/>
      <w:lang w:val="en-US" w:eastAsia="en-US" w:bidi="ar-SA"/>
    </w:rPr>
  </w:style>
  <w:style w:type="character" w:customStyle="1" w:styleId="DefaultPara">
    <w:name w:val="Default Para"/>
    <w:rsid w:val="005D0E7E"/>
    <w:rPr>
      <w:sz w:val="20"/>
    </w:rPr>
  </w:style>
  <w:style w:type="character" w:customStyle="1" w:styleId="SYSHYPERTEXT">
    <w:name w:val="SYS_HYPERTEXT"/>
    <w:rsid w:val="005D0E7E"/>
    <w:rPr>
      <w:color w:val="0000FF"/>
      <w:u w:val="single"/>
    </w:rPr>
  </w:style>
  <w:style w:type="character" w:customStyle="1" w:styleId="StyleTagTimesNewRomanChar">
    <w:name w:val="Style Tag + Times New Roman Char"/>
    <w:rsid w:val="005D0E7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D0E7E"/>
    <w:rPr>
      <w:rFonts w:ascii="Arial Narrow" w:hAnsi="Arial Narrow" w:cs="Arial" w:hint="default"/>
      <w:b/>
      <w:bCs/>
      <w:iCs/>
      <w:sz w:val="24"/>
      <w:szCs w:val="28"/>
      <w:lang w:val="en-US" w:eastAsia="en-US" w:bidi="ar-SA"/>
    </w:rPr>
  </w:style>
  <w:style w:type="character" w:customStyle="1" w:styleId="UnderliningCharChar">
    <w:name w:val="Underlining Char Char"/>
    <w:rsid w:val="005D0E7E"/>
    <w:rPr>
      <w:rFonts w:ascii="Arial Narrow" w:hAnsi="Arial Narrow" w:hint="default"/>
      <w:szCs w:val="24"/>
      <w:u w:val="single"/>
      <w:lang w:val="en-US" w:eastAsia="en-US" w:bidi="ar-SA"/>
    </w:rPr>
  </w:style>
  <w:style w:type="character" w:customStyle="1" w:styleId="StyleArialNarrow12ptBold">
    <w:name w:val="Style Arial Narrow 12 pt Bold"/>
    <w:rsid w:val="005D0E7E"/>
    <w:rPr>
      <w:rFonts w:ascii="Arial Narrow" w:hAnsi="Arial Narrow" w:hint="default"/>
      <w:b/>
      <w:bCs/>
      <w:sz w:val="24"/>
    </w:rPr>
  </w:style>
  <w:style w:type="character" w:customStyle="1" w:styleId="UnderlinedCharChar1">
    <w:name w:val="Underlined Char Char1"/>
    <w:rsid w:val="005D0E7E"/>
    <w:rPr>
      <w:rFonts w:ascii="Bell MT" w:eastAsia="Times New Roman" w:hAnsi="Bell MT" w:hint="default"/>
      <w:bCs/>
      <w:iCs/>
      <w:sz w:val="22"/>
      <w:u w:val="single"/>
    </w:rPr>
  </w:style>
  <w:style w:type="character" w:customStyle="1" w:styleId="Heading2CharChar2">
    <w:name w:val="Heading 2 Char Char2"/>
    <w:rsid w:val="005D0E7E"/>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5D0E7E"/>
    <w:rPr>
      <w:b/>
      <w:bCs w:val="0"/>
      <w:sz w:val="24"/>
      <w:szCs w:val="24"/>
      <w:u w:val="single"/>
      <w:lang w:val="en-US" w:eastAsia="en-US" w:bidi="ar-SA"/>
    </w:rPr>
  </w:style>
  <w:style w:type="character" w:customStyle="1" w:styleId="BriefTitle2Char">
    <w:name w:val="Brief Title 2 Char"/>
    <w:basedOn w:val="BriefTitleChar"/>
    <w:rsid w:val="005D0E7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D0E7E"/>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5D0E7E"/>
  </w:style>
  <w:style w:type="character" w:customStyle="1" w:styleId="metaorigin">
    <w:name w:val="meta_origin"/>
    <w:rsid w:val="005D0E7E"/>
  </w:style>
  <w:style w:type="character" w:customStyle="1" w:styleId="eminfo">
    <w:name w:val="eminfo"/>
    <w:rsid w:val="005D0E7E"/>
  </w:style>
  <w:style w:type="character" w:customStyle="1" w:styleId="emhighlight">
    <w:name w:val="emhighlight"/>
    <w:rsid w:val="005D0E7E"/>
  </w:style>
  <w:style w:type="character" w:customStyle="1" w:styleId="tkrname">
    <w:name w:val="tkrname"/>
    <w:rsid w:val="005D0E7E"/>
  </w:style>
  <w:style w:type="character" w:customStyle="1" w:styleId="tkrchange">
    <w:name w:val="tkrchange"/>
    <w:rsid w:val="005D0E7E"/>
  </w:style>
  <w:style w:type="character" w:customStyle="1" w:styleId="source-org">
    <w:name w:val="source-org"/>
    <w:rsid w:val="005D0E7E"/>
  </w:style>
  <w:style w:type="character" w:customStyle="1" w:styleId="Style11ptBoldUnderline1">
    <w:name w:val="Style 11 pt Bold Underline1"/>
    <w:rsid w:val="005D0E7E"/>
    <w:rPr>
      <w:b/>
      <w:bCs/>
      <w:sz w:val="20"/>
      <w:u w:val="single"/>
    </w:rPr>
  </w:style>
  <w:style w:type="character" w:customStyle="1" w:styleId="StyleStyleunderlineBold11pt">
    <w:name w:val="Style Style underline + Bold + 11 pt"/>
    <w:rsid w:val="005D0E7E"/>
    <w:rPr>
      <w:bCs/>
      <w:sz w:val="20"/>
      <w:u w:val="single"/>
    </w:rPr>
  </w:style>
  <w:style w:type="character" w:customStyle="1" w:styleId="StyleunderlineAsianTimesNewRomanBold">
    <w:name w:val="Style underline + (Asian) Times New Roman Bold"/>
    <w:rsid w:val="005D0E7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D0E7E"/>
    <w:rPr>
      <w:b/>
      <w:bCs/>
      <w:sz w:val="20"/>
      <w:u w:val="single"/>
      <w:bdr w:val="single" w:sz="4" w:space="0" w:color="auto" w:frame="1"/>
    </w:rPr>
  </w:style>
  <w:style w:type="character" w:customStyle="1" w:styleId="quotepeekbase">
    <w:name w:val="quotepeekbase"/>
    <w:rsid w:val="005D0E7E"/>
  </w:style>
  <w:style w:type="character" w:customStyle="1" w:styleId="NormalCard">
    <w:name w:val="Normal Card"/>
    <w:uiPriority w:val="1"/>
    <w:qFormat/>
    <w:rsid w:val="005D0E7E"/>
    <w:rPr>
      <w:rFonts w:ascii="Times New Roman" w:hAnsi="Times New Roman" w:cs="Times New Roman" w:hint="default"/>
      <w:sz w:val="24"/>
    </w:rPr>
  </w:style>
  <w:style w:type="character" w:customStyle="1" w:styleId="HighlightedUnderline0">
    <w:name w:val="Highlighted Underline"/>
    <w:uiPriority w:val="1"/>
    <w:qFormat/>
    <w:rsid w:val="005D0E7E"/>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5D0E7E"/>
  </w:style>
  <w:style w:type="character" w:customStyle="1" w:styleId="Heading2Subtext">
    <w:name w:val="Heading 2 Subtext"/>
    <w:rsid w:val="005D0E7E"/>
    <w:rPr>
      <w:rFonts w:ascii="Times New Roman" w:hAnsi="Times New Roman" w:cs="Times New Roman" w:hint="default"/>
      <w:sz w:val="16"/>
    </w:rPr>
  </w:style>
  <w:style w:type="character" w:customStyle="1" w:styleId="BoldUnderlineCharChar">
    <w:name w:val="BoldUnderline Char Char"/>
    <w:rsid w:val="005D0E7E"/>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5D0E7E"/>
    <w:rPr>
      <w:rFonts w:ascii="Times New Roman" w:hAnsi="Times New Roman" w:cs="Times New Roman" w:hint="default"/>
      <w:sz w:val="18"/>
      <w:szCs w:val="18"/>
    </w:rPr>
  </w:style>
  <w:style w:type="character" w:customStyle="1" w:styleId="FontStyle505">
    <w:name w:val="Font Style505"/>
    <w:basedOn w:val="DefaultParagraphFont"/>
    <w:uiPriority w:val="99"/>
    <w:rsid w:val="005D0E7E"/>
    <w:rPr>
      <w:rFonts w:ascii="Times New Roman" w:hAnsi="Times New Roman" w:cs="Times New Roman" w:hint="default"/>
      <w:sz w:val="18"/>
      <w:szCs w:val="18"/>
    </w:rPr>
  </w:style>
  <w:style w:type="character" w:customStyle="1" w:styleId="FontStyle514">
    <w:name w:val="Font Style514"/>
    <w:basedOn w:val="DefaultParagraphFont"/>
    <w:uiPriority w:val="99"/>
    <w:rsid w:val="005D0E7E"/>
    <w:rPr>
      <w:rFonts w:ascii="Times New Roman" w:hAnsi="Times New Roman" w:cs="Times New Roman" w:hint="default"/>
      <w:sz w:val="14"/>
      <w:szCs w:val="14"/>
    </w:rPr>
  </w:style>
  <w:style w:type="character" w:customStyle="1" w:styleId="FontStyle500">
    <w:name w:val="Font Style500"/>
    <w:basedOn w:val="DefaultParagraphFont"/>
    <w:uiPriority w:val="99"/>
    <w:rsid w:val="005D0E7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D0E7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D0E7E"/>
    <w:rPr>
      <w:rFonts w:ascii="Times New Roman" w:hAnsi="Times New Roman" w:cs="Times New Roman" w:hint="default"/>
      <w:b/>
      <w:bCs/>
      <w:sz w:val="22"/>
      <w:szCs w:val="22"/>
    </w:rPr>
  </w:style>
  <w:style w:type="character" w:customStyle="1" w:styleId="UnderlineStyleChar7">
    <w:name w:val="Underline Style Char7"/>
    <w:rsid w:val="005D0E7E"/>
    <w:rPr>
      <w:rFonts w:ascii="Garamond" w:hAnsi="Garamond" w:hint="default"/>
      <w:sz w:val="22"/>
      <w:szCs w:val="24"/>
      <w:u w:val="single"/>
      <w:lang w:val="en-US" w:eastAsia="en-US" w:bidi="ar-SA"/>
    </w:rPr>
  </w:style>
  <w:style w:type="character" w:customStyle="1" w:styleId="StyleArial6ptBold">
    <w:name w:val="Style Arial 6 pt Bold"/>
    <w:rsid w:val="005D0E7E"/>
    <w:rPr>
      <w:rFonts w:ascii="Arial" w:hAnsi="Arial" w:cs="Arial" w:hint="default"/>
      <w:bCs/>
      <w:sz w:val="12"/>
    </w:rPr>
  </w:style>
  <w:style w:type="character" w:customStyle="1" w:styleId="Heading2Char5">
    <w:name w:val="Heading 2 Char5"/>
    <w:rsid w:val="005D0E7E"/>
    <w:rPr>
      <w:rFonts w:ascii="Garamond" w:hAnsi="Garamond" w:cs="Arial" w:hint="default"/>
      <w:b/>
      <w:bCs/>
      <w:iCs/>
      <w:sz w:val="24"/>
      <w:szCs w:val="28"/>
      <w:lang w:val="en-US" w:eastAsia="en-US" w:bidi="ar-SA"/>
    </w:rPr>
  </w:style>
  <w:style w:type="character" w:customStyle="1" w:styleId="underlining0">
    <w:name w:val="underlining"/>
    <w:rsid w:val="005D0E7E"/>
    <w:rPr>
      <w:u w:val="single"/>
    </w:rPr>
  </w:style>
  <w:style w:type="character" w:customStyle="1" w:styleId="CharChar31">
    <w:name w:val="Char Char31"/>
    <w:rsid w:val="005D0E7E"/>
    <w:rPr>
      <w:rFonts w:ascii="Arial" w:hAnsi="Arial" w:cs="Arial" w:hint="default"/>
      <w:b/>
      <w:bCs/>
      <w:iCs/>
      <w:lang w:val="en-US" w:eastAsia="en-US" w:bidi="ar-SA"/>
    </w:rPr>
  </w:style>
  <w:style w:type="character" w:customStyle="1" w:styleId="Subtitle2">
    <w:name w:val="Subtitle2"/>
    <w:rsid w:val="005D0E7E"/>
  </w:style>
  <w:style w:type="character" w:customStyle="1" w:styleId="bioline">
    <w:name w:val="bioline"/>
    <w:rsid w:val="005D0E7E"/>
  </w:style>
  <w:style w:type="character" w:customStyle="1" w:styleId="s2">
    <w:name w:val="s2"/>
    <w:rsid w:val="005D0E7E"/>
  </w:style>
  <w:style w:type="character" w:customStyle="1" w:styleId="s4">
    <w:name w:val="s4"/>
    <w:rsid w:val="005D0E7E"/>
  </w:style>
  <w:style w:type="character" w:customStyle="1" w:styleId="s5">
    <w:name w:val="s5"/>
    <w:rsid w:val="005D0E7E"/>
  </w:style>
  <w:style w:type="character" w:customStyle="1" w:styleId="cap">
    <w:name w:val="cap"/>
    <w:rsid w:val="005D0E7E"/>
  </w:style>
  <w:style w:type="character" w:customStyle="1" w:styleId="rightsnotice">
    <w:name w:val="rightsnotice"/>
    <w:rsid w:val="005D0E7E"/>
  </w:style>
  <w:style w:type="character" w:customStyle="1" w:styleId="Caption1">
    <w:name w:val="Caption1"/>
    <w:rsid w:val="005D0E7E"/>
  </w:style>
  <w:style w:type="character" w:customStyle="1" w:styleId="current-article">
    <w:name w:val="current-article"/>
    <w:rsid w:val="005D0E7E"/>
  </w:style>
  <w:style w:type="character" w:customStyle="1" w:styleId="related-current-indicator">
    <w:name w:val="related-current-indicator"/>
    <w:rsid w:val="005D0E7E"/>
  </w:style>
  <w:style w:type="character" w:customStyle="1" w:styleId="bylclear">
    <w:name w:val="bylclear"/>
    <w:rsid w:val="005D0E7E"/>
  </w:style>
  <w:style w:type="character" w:customStyle="1" w:styleId="essaytext">
    <w:name w:val="essaytext"/>
    <w:rsid w:val="005D0E7E"/>
  </w:style>
  <w:style w:type="character" w:customStyle="1" w:styleId="username">
    <w:name w:val="username"/>
    <w:rsid w:val="005D0E7E"/>
  </w:style>
  <w:style w:type="character" w:customStyle="1" w:styleId="toplinks">
    <w:name w:val="toplinks"/>
    <w:rsid w:val="005D0E7E"/>
  </w:style>
  <w:style w:type="character" w:customStyle="1" w:styleId="first-letter">
    <w:name w:val="first-letter"/>
    <w:rsid w:val="005D0E7E"/>
  </w:style>
  <w:style w:type="character" w:customStyle="1" w:styleId="citationgenerated">
    <w:name w:val="citation generated"/>
    <w:rsid w:val="005D0E7E"/>
  </w:style>
  <w:style w:type="character" w:customStyle="1" w:styleId="BoldandUnderlineCharCharCharChar">
    <w:name w:val="Bold and Underline Char Char Char Char"/>
    <w:rsid w:val="005D0E7E"/>
    <w:rPr>
      <w:b/>
      <w:bCs w:val="0"/>
      <w:noProof w:val="0"/>
      <w:u w:val="single"/>
      <w:lang w:val="en-US" w:eastAsia="en-US" w:bidi="ar-SA"/>
    </w:rPr>
  </w:style>
  <w:style w:type="character" w:customStyle="1" w:styleId="FontStyle29">
    <w:name w:val="Font Style29"/>
    <w:uiPriority w:val="99"/>
    <w:rsid w:val="005D0E7E"/>
    <w:rPr>
      <w:rFonts w:ascii="Arial" w:hAnsi="Arial" w:cs="Arial" w:hint="default"/>
      <w:sz w:val="14"/>
      <w:szCs w:val="14"/>
    </w:rPr>
  </w:style>
  <w:style w:type="character" w:customStyle="1" w:styleId="titles">
    <w:name w:val="titles"/>
    <w:rsid w:val="005D0E7E"/>
  </w:style>
  <w:style w:type="character" w:customStyle="1" w:styleId="contentauthor">
    <w:name w:val="contentauthor"/>
    <w:rsid w:val="005D0E7E"/>
  </w:style>
  <w:style w:type="character" w:customStyle="1" w:styleId="subarticleheader">
    <w:name w:val="subarticleheader"/>
    <w:rsid w:val="005D0E7E"/>
  </w:style>
  <w:style w:type="character" w:customStyle="1" w:styleId="newstitle1">
    <w:name w:val="newstitle1"/>
    <w:rsid w:val="005D0E7E"/>
  </w:style>
  <w:style w:type="character" w:customStyle="1" w:styleId="copy">
    <w:name w:val="copy"/>
    <w:rsid w:val="005D0E7E"/>
  </w:style>
  <w:style w:type="character" w:customStyle="1" w:styleId="topheadline">
    <w:name w:val="topheadline"/>
    <w:rsid w:val="005D0E7E"/>
  </w:style>
  <w:style w:type="character" w:customStyle="1" w:styleId="Stylereduce27pt">
    <w:name w:val="Style reduce2 + 7 pt"/>
    <w:rsid w:val="005D0E7E"/>
    <w:rPr>
      <w:rFonts w:ascii="Times New Roman" w:hAnsi="Times New Roman" w:cs="Arial" w:hint="default"/>
      <w:color w:val="000000"/>
      <w:sz w:val="14"/>
      <w:szCs w:val="22"/>
    </w:rPr>
  </w:style>
  <w:style w:type="character" w:customStyle="1" w:styleId="srtitle">
    <w:name w:val="srtitle"/>
    <w:rsid w:val="005D0E7E"/>
  </w:style>
  <w:style w:type="character" w:customStyle="1" w:styleId="st1">
    <w:name w:val="st1"/>
    <w:rsid w:val="005D0E7E"/>
  </w:style>
  <w:style w:type="character" w:customStyle="1" w:styleId="StyleStyleGaramond">
    <w:name w:val="Style Style Garamond +"/>
    <w:rsid w:val="005D0E7E"/>
    <w:rPr>
      <w:rFonts w:ascii="Garamond" w:hAnsi="Garamond" w:cs="Times New Roman" w:hint="default"/>
      <w:sz w:val="20"/>
    </w:rPr>
  </w:style>
  <w:style w:type="character" w:customStyle="1" w:styleId="quotechar0">
    <w:name w:val="quotechar"/>
    <w:rsid w:val="005D0E7E"/>
  </w:style>
  <w:style w:type="character" w:customStyle="1" w:styleId="boldunderline2">
    <w:name w:val="boldunderline"/>
    <w:rsid w:val="005D0E7E"/>
  </w:style>
  <w:style w:type="character" w:customStyle="1" w:styleId="Date11">
    <w:name w:val="Date11"/>
    <w:rsid w:val="005D0E7E"/>
  </w:style>
  <w:style w:type="character" w:customStyle="1" w:styleId="sifr-alternate">
    <w:name w:val="sifr-alternate"/>
    <w:rsid w:val="005D0E7E"/>
  </w:style>
  <w:style w:type="character" w:customStyle="1" w:styleId="artbody1">
    <w:name w:val="art_body1"/>
    <w:rsid w:val="005D0E7E"/>
    <w:rPr>
      <w:rFonts w:ascii="Arial" w:hAnsi="Arial" w:cs="Arial" w:hint="default"/>
    </w:rPr>
  </w:style>
  <w:style w:type="character" w:customStyle="1" w:styleId="reality">
    <w:name w:val="reality"/>
    <w:rsid w:val="005D0E7E"/>
  </w:style>
  <w:style w:type="character" w:customStyle="1" w:styleId="text2">
    <w:name w:val="text2"/>
    <w:rsid w:val="005D0E7E"/>
  </w:style>
  <w:style w:type="character" w:customStyle="1" w:styleId="articlehead2">
    <w:name w:val="articlehead2"/>
    <w:rsid w:val="005D0E7E"/>
  </w:style>
  <w:style w:type="character" w:customStyle="1" w:styleId="boldface">
    <w:name w:val="boldface"/>
    <w:rsid w:val="005D0E7E"/>
  </w:style>
  <w:style w:type="character" w:customStyle="1" w:styleId="Boxout0">
    <w:name w:val="Boxout"/>
    <w:uiPriority w:val="1"/>
    <w:qFormat/>
    <w:rsid w:val="005D0E7E"/>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5D0E7E"/>
  </w:style>
  <w:style w:type="character" w:customStyle="1" w:styleId="creditwrap">
    <w:name w:val="creditwrap"/>
    <w:rsid w:val="005D0E7E"/>
  </w:style>
  <w:style w:type="character" w:customStyle="1" w:styleId="DefaultChar1">
    <w:name w:val="Default Char1"/>
    <w:rsid w:val="005D0E7E"/>
    <w:rPr>
      <w:noProof w:val="0"/>
      <w:color w:val="000000"/>
      <w:lang w:val="en-US" w:eastAsia="en-US" w:bidi="ar-SA"/>
    </w:rPr>
  </w:style>
  <w:style w:type="character" w:customStyle="1" w:styleId="copyrightdescription">
    <w:name w:val="copyrightdescription"/>
    <w:rsid w:val="005D0E7E"/>
  </w:style>
  <w:style w:type="character" w:customStyle="1" w:styleId="ft01">
    <w:name w:val="ft01"/>
    <w:rsid w:val="005D0E7E"/>
    <w:rPr>
      <w:rFonts w:ascii="Times" w:hAnsi="Times" w:cs="Times" w:hint="default"/>
      <w:color w:val="000000"/>
      <w:sz w:val="14"/>
      <w:szCs w:val="14"/>
    </w:rPr>
  </w:style>
  <w:style w:type="character" w:customStyle="1" w:styleId="ft11">
    <w:name w:val="ft11"/>
    <w:rsid w:val="005D0E7E"/>
    <w:rPr>
      <w:rFonts w:ascii="Times" w:hAnsi="Times" w:cs="Times" w:hint="default"/>
      <w:color w:val="000000"/>
      <w:sz w:val="17"/>
      <w:szCs w:val="17"/>
    </w:rPr>
  </w:style>
  <w:style w:type="character" w:customStyle="1" w:styleId="ft21">
    <w:name w:val="ft21"/>
    <w:rsid w:val="005D0E7E"/>
    <w:rPr>
      <w:rFonts w:ascii="Times" w:hAnsi="Times" w:cs="Times" w:hint="default"/>
      <w:color w:val="000000"/>
      <w:sz w:val="15"/>
      <w:szCs w:val="15"/>
    </w:rPr>
  </w:style>
  <w:style w:type="character" w:customStyle="1" w:styleId="ft31">
    <w:name w:val="ft31"/>
    <w:rsid w:val="005D0E7E"/>
    <w:rPr>
      <w:rFonts w:ascii="Times" w:hAnsi="Times" w:cs="Times" w:hint="default"/>
      <w:color w:val="000000"/>
      <w:sz w:val="15"/>
      <w:szCs w:val="15"/>
    </w:rPr>
  </w:style>
  <w:style w:type="character" w:customStyle="1" w:styleId="ccs">
    <w:name w:val="c cs"/>
    <w:rsid w:val="005D0E7E"/>
  </w:style>
  <w:style w:type="character" w:customStyle="1" w:styleId="UnderlinedEvChar">
    <w:name w:val="Underlined Ev Char"/>
    <w:rsid w:val="005D0E7E"/>
    <w:rPr>
      <w:rFonts w:ascii="Times New Roman" w:eastAsia="Times New Roman" w:hAnsi="Times New Roman" w:cs="Times New Roman" w:hint="default"/>
      <w:szCs w:val="24"/>
      <w:u w:val="single"/>
    </w:rPr>
  </w:style>
  <w:style w:type="character" w:customStyle="1" w:styleId="dropshadow">
    <w:name w:val="dropshadow"/>
    <w:rsid w:val="005D0E7E"/>
  </w:style>
  <w:style w:type="character" w:customStyle="1" w:styleId="d05ws">
    <w:name w:val="d05ws"/>
    <w:rsid w:val="005D0E7E"/>
  </w:style>
  <w:style w:type="character" w:customStyle="1" w:styleId="rzibod">
    <w:name w:val="rzibod"/>
    <w:rsid w:val="005D0E7E"/>
  </w:style>
  <w:style w:type="character" w:customStyle="1" w:styleId="headertext">
    <w:name w:val="headertext"/>
    <w:rsid w:val="005D0E7E"/>
  </w:style>
  <w:style w:type="character" w:customStyle="1" w:styleId="endnote-reference">
    <w:name w:val="endnote-reference"/>
    <w:rsid w:val="005D0E7E"/>
  </w:style>
  <w:style w:type="character" w:customStyle="1" w:styleId="officialsname">
    <w:name w:val="official_s_name"/>
    <w:rsid w:val="005D0E7E"/>
  </w:style>
  <w:style w:type="character" w:customStyle="1" w:styleId="audience">
    <w:name w:val="audience"/>
    <w:rsid w:val="005D0E7E"/>
  </w:style>
  <w:style w:type="character" w:customStyle="1" w:styleId="normalchar1">
    <w:name w:val="normal__char"/>
    <w:rsid w:val="005D0E7E"/>
  </w:style>
  <w:style w:type="character" w:customStyle="1" w:styleId="hyperlink002cheading0020100200028block0020title0029char">
    <w:name w:val="hyperlink_002cheading_00201_0020_0028block_0020title_0029__char"/>
    <w:rsid w:val="005D0E7E"/>
  </w:style>
  <w:style w:type="character" w:customStyle="1" w:styleId="underline002cstyle0020bold0020underlinechar">
    <w:name w:val="underline_002cstyle_0020bold_0020underline__char"/>
    <w:rsid w:val="005D0E7E"/>
  </w:style>
  <w:style w:type="character" w:customStyle="1" w:styleId="copyboldblack">
    <w:name w:val="copyboldblack"/>
    <w:rsid w:val="005D0E7E"/>
  </w:style>
  <w:style w:type="character" w:customStyle="1" w:styleId="copybold">
    <w:name w:val="copybold"/>
    <w:rsid w:val="005D0E7E"/>
  </w:style>
  <w:style w:type="character" w:customStyle="1" w:styleId="articlebegin">
    <w:name w:val="articlebegin"/>
    <w:rsid w:val="005D0E7E"/>
  </w:style>
  <w:style w:type="character" w:customStyle="1" w:styleId="mediaoverlay">
    <w:name w:val="mediaoverlay"/>
    <w:rsid w:val="005D0E7E"/>
  </w:style>
  <w:style w:type="character" w:customStyle="1" w:styleId="blogcaption">
    <w:name w:val="blog_caption"/>
    <w:rsid w:val="005D0E7E"/>
  </w:style>
  <w:style w:type="character" w:customStyle="1" w:styleId="commnet-abuzz">
    <w:name w:val="commnet-abuzz"/>
    <w:rsid w:val="005D0E7E"/>
  </w:style>
  <w:style w:type="character" w:customStyle="1" w:styleId="fbconnectbuttontext">
    <w:name w:val="fbconnectbutton_text"/>
    <w:rsid w:val="005D0E7E"/>
  </w:style>
  <w:style w:type="character" w:customStyle="1" w:styleId="fbsharecountinner">
    <w:name w:val="fb_share_count_inner"/>
    <w:rsid w:val="005D0E7E"/>
  </w:style>
  <w:style w:type="character" w:customStyle="1" w:styleId="stbuttontext">
    <w:name w:val="stbuttontext"/>
    <w:rsid w:val="005D0E7E"/>
  </w:style>
  <w:style w:type="character" w:customStyle="1" w:styleId="grey">
    <w:name w:val="grey"/>
    <w:rsid w:val="005D0E7E"/>
  </w:style>
  <w:style w:type="character" w:customStyle="1" w:styleId="bdx">
    <w:name w:val="bdx"/>
    <w:rsid w:val="005D0E7E"/>
  </w:style>
  <w:style w:type="character" w:customStyle="1" w:styleId="bdl">
    <w:name w:val="bdl"/>
    <w:rsid w:val="005D0E7E"/>
  </w:style>
  <w:style w:type="character" w:customStyle="1" w:styleId="breadcrumbitemcurrent">
    <w:name w:val="breadcrumbitemcurrent"/>
    <w:rsid w:val="005D0E7E"/>
  </w:style>
  <w:style w:type="character" w:customStyle="1" w:styleId="bbl">
    <w:name w:val="bbl"/>
    <w:rsid w:val="005D0E7E"/>
  </w:style>
  <w:style w:type="character" w:customStyle="1" w:styleId="Date2">
    <w:name w:val="Date2"/>
    <w:rsid w:val="005D0E7E"/>
  </w:style>
  <w:style w:type="character" w:customStyle="1" w:styleId="itxtnewhookspan">
    <w:name w:val="itxtnewhookspan"/>
    <w:rsid w:val="005D0E7E"/>
  </w:style>
  <w:style w:type="character" w:customStyle="1" w:styleId="gstxthlt">
    <w:name w:val="gstxt_hlt"/>
    <w:rsid w:val="005D0E7E"/>
  </w:style>
  <w:style w:type="character" w:customStyle="1" w:styleId="SubtleEmphasis1">
    <w:name w:val="Subtle Emphasis1"/>
    <w:uiPriority w:val="19"/>
    <w:qFormat/>
    <w:rsid w:val="005D0E7E"/>
    <w:rPr>
      <w:rFonts w:ascii="Times New Roman" w:hAnsi="Times New Roman" w:cs="Times New Roman" w:hint="default"/>
      <w:b/>
      <w:bCs w:val="0"/>
      <w:iCs/>
      <w:color w:val="auto"/>
      <w:sz w:val="22"/>
    </w:rPr>
  </w:style>
  <w:style w:type="character" w:customStyle="1" w:styleId="StyleBoldRed">
    <w:name w:val="Style Bold Red"/>
    <w:rsid w:val="005D0E7E"/>
    <w:rPr>
      <w:b/>
      <w:bCs/>
      <w:color w:val="auto"/>
    </w:rPr>
  </w:style>
  <w:style w:type="character" w:customStyle="1" w:styleId="StyleTimesNewRoman8pt">
    <w:name w:val="Style Times New Roman 8 pt"/>
    <w:rsid w:val="005D0E7E"/>
    <w:rPr>
      <w:rFonts w:ascii="Georgia" w:hAnsi="Georgia" w:hint="default"/>
      <w:sz w:val="16"/>
    </w:rPr>
  </w:style>
  <w:style w:type="character" w:customStyle="1" w:styleId="StyleStyleThickunderlineBold1">
    <w:name w:val="Style Style Thick underline + Bold1"/>
    <w:rsid w:val="005D0E7E"/>
    <w:rPr>
      <w:b/>
      <w:bCs/>
      <w:u w:val="thick"/>
    </w:rPr>
  </w:style>
  <w:style w:type="character" w:customStyle="1" w:styleId="StyleUnderline2">
    <w:name w:val="Style Underline2"/>
    <w:rsid w:val="005D0E7E"/>
    <w:rPr>
      <w:u w:val="single"/>
    </w:rPr>
  </w:style>
  <w:style w:type="character" w:customStyle="1" w:styleId="smallcaps">
    <w:name w:val="smallcaps"/>
    <w:rsid w:val="005D0E7E"/>
  </w:style>
  <w:style w:type="character" w:customStyle="1" w:styleId="goldbldtext">
    <w:name w:val="goldbldtext"/>
    <w:rsid w:val="005D0E7E"/>
  </w:style>
  <w:style w:type="character" w:customStyle="1" w:styleId="cardshighlight0">
    <w:name w:val="cardshighlight"/>
    <w:rsid w:val="005D0E7E"/>
  </w:style>
  <w:style w:type="character" w:customStyle="1" w:styleId="cardsfont12pt1">
    <w:name w:val="cardsfont12pt"/>
    <w:rsid w:val="005D0E7E"/>
  </w:style>
  <w:style w:type="character" w:customStyle="1" w:styleId="ft6">
    <w:name w:val="ft6"/>
    <w:rsid w:val="005D0E7E"/>
  </w:style>
  <w:style w:type="character" w:customStyle="1" w:styleId="kicker">
    <w:name w:val="kicker"/>
    <w:rsid w:val="005D0E7E"/>
  </w:style>
  <w:style w:type="character" w:customStyle="1" w:styleId="daystmp">
    <w:name w:val="daystmp"/>
    <w:rsid w:val="005D0E7E"/>
  </w:style>
  <w:style w:type="character" w:customStyle="1" w:styleId="cardsfont12ptchar">
    <w:name w:val="cardsfont12ptchar"/>
    <w:rsid w:val="005D0E7E"/>
  </w:style>
  <w:style w:type="character" w:customStyle="1" w:styleId="gal">
    <w:name w:val="gal"/>
    <w:rsid w:val="005D0E7E"/>
  </w:style>
  <w:style w:type="character" w:customStyle="1" w:styleId="imagedateline">
    <w:name w:val="image_dateline"/>
    <w:rsid w:val="005D0E7E"/>
  </w:style>
  <w:style w:type="character" w:customStyle="1" w:styleId="authordatecharchar">
    <w:name w:val="authordatecharchar"/>
    <w:rsid w:val="005D0E7E"/>
  </w:style>
  <w:style w:type="character" w:customStyle="1" w:styleId="style1char0">
    <w:name w:val="style1char"/>
    <w:rsid w:val="005D0E7E"/>
  </w:style>
  <w:style w:type="character" w:customStyle="1" w:styleId="tagcharchar0">
    <w:name w:val="tagcharchar"/>
    <w:rsid w:val="005D0E7E"/>
  </w:style>
  <w:style w:type="character" w:customStyle="1" w:styleId="underlinedcharchar2">
    <w:name w:val="underlinedcharchar"/>
    <w:rsid w:val="005D0E7E"/>
  </w:style>
  <w:style w:type="character" w:customStyle="1" w:styleId="BoxedChar">
    <w:name w:val="Boxed Char"/>
    <w:rsid w:val="005D0E7E"/>
    <w:rPr>
      <w:rFonts w:ascii="Arial Narrow" w:hAnsi="Arial Narrow" w:hint="default"/>
      <w:b/>
      <w:bCs w:val="0"/>
      <w:sz w:val="18"/>
      <w:bdr w:val="single" w:sz="6" w:space="0" w:color="auto" w:frame="1"/>
    </w:rPr>
  </w:style>
  <w:style w:type="character" w:customStyle="1" w:styleId="Style11ptUnderline2">
    <w:name w:val="Style 11 pt Underline2"/>
    <w:rsid w:val="005D0E7E"/>
    <w:rPr>
      <w:sz w:val="20"/>
      <w:u w:val="single"/>
    </w:rPr>
  </w:style>
  <w:style w:type="character" w:customStyle="1" w:styleId="Style11ptBoldUnderline2">
    <w:name w:val="Style 11 pt Bold Underline2"/>
    <w:rsid w:val="005D0E7E"/>
    <w:rPr>
      <w:b/>
      <w:bCs/>
      <w:sz w:val="20"/>
      <w:u w:val="single"/>
    </w:rPr>
  </w:style>
  <w:style w:type="character" w:customStyle="1" w:styleId="Styleunderline11ptBoldBorderSinglesolidlineAuto">
    <w:name w:val="Style underline + 11 pt Bold Border: : (Single solid line Auto ..."/>
    <w:rsid w:val="005D0E7E"/>
    <w:rPr>
      <w:b/>
      <w:bCs/>
      <w:sz w:val="20"/>
      <w:u w:val="single"/>
      <w:bdr w:val="single" w:sz="4" w:space="0" w:color="auto" w:frame="1"/>
    </w:rPr>
  </w:style>
  <w:style w:type="character" w:customStyle="1" w:styleId="cardCharCharChar1">
    <w:name w:val="card Char Char Char1"/>
    <w:rsid w:val="005D0E7E"/>
    <w:rPr>
      <w:lang w:val="en-US" w:eastAsia="en-US" w:bidi="ar-SA"/>
    </w:rPr>
  </w:style>
  <w:style w:type="character" w:customStyle="1" w:styleId="authors1">
    <w:name w:val="authors1"/>
    <w:rsid w:val="005D0E7E"/>
    <w:rPr>
      <w:rFonts w:ascii="Verdana" w:hAnsi="Verdana" w:hint="default"/>
      <w:b/>
      <w:bCs/>
      <w:color w:val="006699"/>
      <w:sz w:val="20"/>
      <w:szCs w:val="20"/>
    </w:rPr>
  </w:style>
  <w:style w:type="character" w:customStyle="1" w:styleId="headlinesectionlarge">
    <w:name w:val="headline_section_large"/>
    <w:rsid w:val="005D0E7E"/>
  </w:style>
  <w:style w:type="character" w:customStyle="1" w:styleId="Styleunderline11ptBlack">
    <w:name w:val="Style underline + 11 pt Black"/>
    <w:rsid w:val="005D0E7E"/>
    <w:rPr>
      <w:color w:val="000000"/>
      <w:sz w:val="20"/>
      <w:u w:val="single"/>
    </w:rPr>
  </w:style>
  <w:style w:type="character" w:customStyle="1" w:styleId="Styleunderline11ptBoldBlack">
    <w:name w:val="Style underline + 11 pt Bold Black"/>
    <w:rsid w:val="005D0E7E"/>
    <w:rPr>
      <w:b/>
      <w:bCs/>
      <w:color w:val="000000"/>
      <w:sz w:val="20"/>
      <w:u w:val="single"/>
    </w:rPr>
  </w:style>
  <w:style w:type="character" w:customStyle="1" w:styleId="Style11ptBoldBlackUnderlineBorderSinglesolidline">
    <w:name w:val="Style 11 pt Bold Black Underline Border: : (Single solid line ..."/>
    <w:rsid w:val="005D0E7E"/>
    <w:rPr>
      <w:b/>
      <w:bCs/>
      <w:color w:val="000000"/>
      <w:sz w:val="20"/>
      <w:u w:val="single"/>
      <w:bdr w:val="single" w:sz="4" w:space="0" w:color="auto" w:frame="1"/>
    </w:rPr>
  </w:style>
  <w:style w:type="character" w:customStyle="1" w:styleId="StyleLatinMeridien-Italic11ptItalicUnderline">
    <w:name w:val="Style (Latin) Meridien-Italic 11 pt Italic Underline"/>
    <w:rsid w:val="005D0E7E"/>
    <w:rPr>
      <w:rFonts w:ascii="Meridien-Italic" w:hAnsi="Meridien-Italic" w:hint="default"/>
      <w:i/>
      <w:iCs/>
      <w:sz w:val="20"/>
      <w:u w:val="single"/>
    </w:rPr>
  </w:style>
  <w:style w:type="character" w:customStyle="1" w:styleId="titleauthoretc">
    <w:name w:val="titleauthoretc"/>
    <w:rsid w:val="005D0E7E"/>
  </w:style>
  <w:style w:type="character" w:customStyle="1" w:styleId="labeltext">
    <w:name w:val="labeltext"/>
    <w:rsid w:val="005D0E7E"/>
  </w:style>
  <w:style w:type="character" w:customStyle="1" w:styleId="viewlink">
    <w:name w:val="viewlink"/>
    <w:rsid w:val="005D0E7E"/>
  </w:style>
  <w:style w:type="character" w:customStyle="1" w:styleId="share">
    <w:name w:val="share"/>
    <w:rsid w:val="005D0E7E"/>
  </w:style>
  <w:style w:type="character" w:customStyle="1" w:styleId="inlinkchart">
    <w:name w:val="inlink_chart"/>
    <w:rsid w:val="005D0E7E"/>
  </w:style>
  <w:style w:type="character" w:customStyle="1" w:styleId="underLight">
    <w:name w:val="underLight"/>
    <w:uiPriority w:val="1"/>
    <w:qFormat/>
    <w:rsid w:val="005D0E7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5D0E7E"/>
  </w:style>
  <w:style w:type="character" w:customStyle="1" w:styleId="fbsharecountwrapper">
    <w:name w:val="fb_share_count_wrapper"/>
    <w:rsid w:val="005D0E7E"/>
  </w:style>
  <w:style w:type="character" w:customStyle="1" w:styleId="fbbuttontext">
    <w:name w:val="fb_button_text"/>
    <w:rsid w:val="005D0E7E"/>
  </w:style>
  <w:style w:type="character" w:customStyle="1" w:styleId="linktotop">
    <w:name w:val="linktotop"/>
    <w:rsid w:val="005D0E7E"/>
  </w:style>
  <w:style w:type="character" w:customStyle="1" w:styleId="maintextbldleft">
    <w:name w:val="maintextbldleft"/>
    <w:rsid w:val="005D0E7E"/>
  </w:style>
  <w:style w:type="character" w:customStyle="1" w:styleId="descriptionstyle1block">
    <w:name w:val="description style1 block"/>
    <w:rsid w:val="005D0E7E"/>
  </w:style>
  <w:style w:type="character" w:customStyle="1" w:styleId="gutter-right-1">
    <w:name w:val="gutter-right-1"/>
    <w:basedOn w:val="DefaultParagraphFont"/>
    <w:rsid w:val="005D0E7E"/>
  </w:style>
  <w:style w:type="character" w:customStyle="1" w:styleId="Header11">
    <w:name w:val="Header11"/>
    <w:rsid w:val="005D0E7E"/>
  </w:style>
  <w:style w:type="character" w:customStyle="1" w:styleId="posa">
    <w:name w:val="pos(a)"/>
    <w:basedOn w:val="DefaultParagraphFont"/>
    <w:rsid w:val="005D0E7E"/>
  </w:style>
  <w:style w:type="character" w:customStyle="1" w:styleId="u-hiddeninnarrowenv">
    <w:name w:val="u-hiddeninnarrowenv"/>
    <w:basedOn w:val="DefaultParagraphFont"/>
    <w:rsid w:val="005D0E7E"/>
  </w:style>
  <w:style w:type="character" w:customStyle="1" w:styleId="followbutton-bird">
    <w:name w:val="followbutton-bird"/>
    <w:basedOn w:val="DefaultParagraphFont"/>
    <w:rsid w:val="005D0E7E"/>
  </w:style>
  <w:style w:type="character" w:customStyle="1" w:styleId="tweetauthor-name">
    <w:name w:val="tweetauthor-name"/>
    <w:basedOn w:val="DefaultParagraphFont"/>
    <w:rsid w:val="005D0E7E"/>
  </w:style>
  <w:style w:type="character" w:customStyle="1" w:styleId="tweetauthor-verifiedbadge">
    <w:name w:val="tweetauthor-verifiedbadge"/>
    <w:basedOn w:val="DefaultParagraphFont"/>
    <w:rsid w:val="005D0E7E"/>
  </w:style>
  <w:style w:type="character" w:customStyle="1" w:styleId="tweetauthor-screenname">
    <w:name w:val="tweetauthor-screenname"/>
    <w:basedOn w:val="DefaultParagraphFont"/>
    <w:rsid w:val="005D0E7E"/>
  </w:style>
  <w:style w:type="character" w:customStyle="1" w:styleId="u-hiddenvisually">
    <w:name w:val="u-hiddenvisually"/>
    <w:basedOn w:val="DefaultParagraphFont"/>
    <w:rsid w:val="005D0E7E"/>
  </w:style>
  <w:style w:type="character" w:customStyle="1" w:styleId="tweetaction-stat">
    <w:name w:val="tweetaction-stat"/>
    <w:basedOn w:val="DefaultParagraphFont"/>
    <w:rsid w:val="005D0E7E"/>
  </w:style>
  <w:style w:type="character" w:customStyle="1" w:styleId="related">
    <w:name w:val="related"/>
    <w:basedOn w:val="DefaultParagraphFont"/>
    <w:rsid w:val="005D0E7E"/>
  </w:style>
  <w:style w:type="character" w:customStyle="1" w:styleId="related-content">
    <w:name w:val="related-content"/>
    <w:basedOn w:val="DefaultParagraphFont"/>
    <w:rsid w:val="005D0E7E"/>
  </w:style>
  <w:style w:type="character" w:customStyle="1" w:styleId="name-of-author">
    <w:name w:val="name-of-author"/>
    <w:basedOn w:val="DefaultParagraphFont"/>
    <w:rsid w:val="005D0E7E"/>
  </w:style>
  <w:style w:type="character" w:customStyle="1" w:styleId="first-name">
    <w:name w:val="first-name"/>
    <w:basedOn w:val="DefaultParagraphFont"/>
    <w:rsid w:val="005D0E7E"/>
  </w:style>
  <w:style w:type="character" w:customStyle="1" w:styleId="last-name">
    <w:name w:val="last-name"/>
    <w:basedOn w:val="DefaultParagraphFont"/>
    <w:rsid w:val="005D0E7E"/>
  </w:style>
  <w:style w:type="character" w:customStyle="1" w:styleId="caption10">
    <w:name w:val="caption1"/>
    <w:basedOn w:val="DefaultParagraphFont"/>
    <w:rsid w:val="005D0E7E"/>
  </w:style>
  <w:style w:type="character" w:customStyle="1" w:styleId="recirc-text">
    <w:name w:val="&quot;recirc-text”"/>
    <w:basedOn w:val="DefaultParagraphFont"/>
    <w:rsid w:val="005D0E7E"/>
  </w:style>
  <w:style w:type="character" w:customStyle="1" w:styleId="video-icon">
    <w:name w:val="video-icon"/>
    <w:basedOn w:val="DefaultParagraphFont"/>
    <w:rsid w:val="005D0E7E"/>
  </w:style>
  <w:style w:type="character" w:customStyle="1" w:styleId="powa-shot-play-btn-text">
    <w:name w:val="powa-shot-play-btn-text"/>
    <w:basedOn w:val="DefaultParagraphFont"/>
    <w:rsid w:val="005D0E7E"/>
  </w:style>
  <w:style w:type="character" w:customStyle="1" w:styleId="powa-shot-click">
    <w:name w:val="powa-shot-click"/>
    <w:basedOn w:val="DefaultParagraphFont"/>
    <w:rsid w:val="005D0E7E"/>
  </w:style>
  <w:style w:type="character" w:customStyle="1" w:styleId="wpv-blurb">
    <w:name w:val="wpv-blurb"/>
    <w:basedOn w:val="DefaultParagraphFont"/>
    <w:rsid w:val="005D0E7E"/>
  </w:style>
  <w:style w:type="character" w:customStyle="1" w:styleId="HeaderChar3">
    <w:name w:val="Header Char3"/>
    <w:basedOn w:val="DefaultParagraphFont"/>
    <w:uiPriority w:val="99"/>
    <w:semiHidden/>
    <w:rsid w:val="005D0E7E"/>
    <w:rPr>
      <w:rFonts w:ascii="Calibri" w:hAnsi="Calibri" w:cs="Calibri"/>
    </w:rPr>
  </w:style>
  <w:style w:type="paragraph" w:styleId="ListBullet">
    <w:name w:val="List Bullet"/>
    <w:basedOn w:val="Normal"/>
    <w:link w:val="ListBulletChar"/>
    <w:uiPriority w:val="99"/>
    <w:unhideWhenUsed/>
    <w:rsid w:val="005D0E7E"/>
    <w:pPr>
      <w:tabs>
        <w:tab w:val="num" w:pos="360"/>
      </w:tabs>
      <w:ind w:left="360" w:hanging="360"/>
      <w:contextualSpacing/>
    </w:pPr>
    <w:rPr>
      <w:rFonts w:eastAsia="Calibri"/>
    </w:rPr>
  </w:style>
  <w:style w:type="table" w:styleId="MediumGrid1">
    <w:name w:val="Medium Grid 1"/>
    <w:basedOn w:val="TableNormal"/>
    <w:uiPriority w:val="67"/>
    <w:rsid w:val="005D0E7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5D0E7E"/>
  </w:style>
  <w:style w:type="numbering" w:customStyle="1" w:styleId="NoList11111">
    <w:name w:val="No List11111"/>
    <w:next w:val="NoList"/>
    <w:uiPriority w:val="99"/>
    <w:semiHidden/>
    <w:unhideWhenUsed/>
    <w:rsid w:val="005D0E7E"/>
  </w:style>
  <w:style w:type="numbering" w:customStyle="1" w:styleId="NoList111111">
    <w:name w:val="No List111111"/>
    <w:next w:val="NoList"/>
    <w:uiPriority w:val="99"/>
    <w:semiHidden/>
    <w:unhideWhenUsed/>
    <w:rsid w:val="005D0E7E"/>
  </w:style>
  <w:style w:type="numbering" w:customStyle="1" w:styleId="NoList1111111">
    <w:name w:val="No List1111111"/>
    <w:next w:val="NoList"/>
    <w:uiPriority w:val="99"/>
    <w:semiHidden/>
    <w:unhideWhenUsed/>
    <w:rsid w:val="005D0E7E"/>
  </w:style>
  <w:style w:type="numbering" w:customStyle="1" w:styleId="NoList11111111">
    <w:name w:val="No List11111111"/>
    <w:next w:val="NoList"/>
    <w:uiPriority w:val="99"/>
    <w:semiHidden/>
    <w:unhideWhenUsed/>
    <w:rsid w:val="005D0E7E"/>
  </w:style>
  <w:style w:type="numbering" w:customStyle="1" w:styleId="NoList111111111">
    <w:name w:val="No List111111111"/>
    <w:next w:val="NoList"/>
    <w:uiPriority w:val="99"/>
    <w:semiHidden/>
    <w:unhideWhenUsed/>
    <w:rsid w:val="005D0E7E"/>
  </w:style>
  <w:style w:type="numbering" w:customStyle="1" w:styleId="NoList1111111111">
    <w:name w:val="No List1111111111"/>
    <w:next w:val="NoList"/>
    <w:uiPriority w:val="99"/>
    <w:semiHidden/>
    <w:unhideWhenUsed/>
    <w:rsid w:val="005D0E7E"/>
  </w:style>
  <w:style w:type="numbering" w:customStyle="1" w:styleId="NoList11111111111">
    <w:name w:val="No List11111111111"/>
    <w:next w:val="NoList"/>
    <w:uiPriority w:val="99"/>
    <w:semiHidden/>
    <w:unhideWhenUsed/>
    <w:rsid w:val="005D0E7E"/>
  </w:style>
  <w:style w:type="numbering" w:customStyle="1" w:styleId="NoList111111111111">
    <w:name w:val="No List111111111111"/>
    <w:next w:val="NoList"/>
    <w:uiPriority w:val="99"/>
    <w:semiHidden/>
    <w:unhideWhenUsed/>
    <w:rsid w:val="005D0E7E"/>
  </w:style>
  <w:style w:type="numbering" w:customStyle="1" w:styleId="NoList1111111111111">
    <w:name w:val="No List1111111111111"/>
    <w:next w:val="NoList"/>
    <w:uiPriority w:val="99"/>
    <w:semiHidden/>
    <w:unhideWhenUsed/>
    <w:rsid w:val="005D0E7E"/>
  </w:style>
  <w:style w:type="numbering" w:customStyle="1" w:styleId="NoList11111111111111">
    <w:name w:val="No List11111111111111"/>
    <w:next w:val="NoList"/>
    <w:uiPriority w:val="99"/>
    <w:semiHidden/>
    <w:unhideWhenUsed/>
    <w:rsid w:val="005D0E7E"/>
  </w:style>
  <w:style w:type="numbering" w:customStyle="1" w:styleId="NoList111111111111111">
    <w:name w:val="No List111111111111111"/>
    <w:next w:val="NoList"/>
    <w:uiPriority w:val="99"/>
    <w:semiHidden/>
    <w:unhideWhenUsed/>
    <w:rsid w:val="005D0E7E"/>
  </w:style>
  <w:style w:type="numbering" w:customStyle="1" w:styleId="NoList1111111111111111">
    <w:name w:val="No List1111111111111111"/>
    <w:next w:val="NoList"/>
    <w:uiPriority w:val="99"/>
    <w:semiHidden/>
    <w:unhideWhenUsed/>
    <w:rsid w:val="005D0E7E"/>
  </w:style>
  <w:style w:type="numbering" w:customStyle="1" w:styleId="NoList11111111111111111">
    <w:name w:val="No List11111111111111111"/>
    <w:next w:val="NoList"/>
    <w:uiPriority w:val="99"/>
    <w:semiHidden/>
    <w:unhideWhenUsed/>
    <w:rsid w:val="005D0E7E"/>
  </w:style>
  <w:style w:type="character" w:customStyle="1" w:styleId="FontStyle220">
    <w:name w:val="Font Style220"/>
    <w:basedOn w:val="DefaultParagraphFont"/>
    <w:uiPriority w:val="99"/>
    <w:rsid w:val="005D0E7E"/>
    <w:rPr>
      <w:rFonts w:ascii="Candara" w:hAnsi="Candara" w:cs="Candara" w:hint="default"/>
      <w:i/>
      <w:iCs/>
      <w:sz w:val="18"/>
      <w:szCs w:val="18"/>
    </w:rPr>
  </w:style>
  <w:style w:type="character" w:customStyle="1" w:styleId="FontStyle290">
    <w:name w:val="Font Style290"/>
    <w:basedOn w:val="DefaultParagraphFont"/>
    <w:uiPriority w:val="99"/>
    <w:rsid w:val="005D0E7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D0E7E"/>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5D0E7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D0E7E"/>
  </w:style>
  <w:style w:type="character" w:customStyle="1" w:styleId="UnresolvedMention2">
    <w:name w:val="Unresolved Mention2"/>
    <w:basedOn w:val="DefaultParagraphFont"/>
    <w:uiPriority w:val="99"/>
    <w:unhideWhenUsed/>
    <w:rsid w:val="005D0E7E"/>
    <w:rPr>
      <w:color w:val="605E5C"/>
      <w:shd w:val="clear" w:color="auto" w:fill="E1DFDD"/>
    </w:rPr>
  </w:style>
  <w:style w:type="paragraph" w:customStyle="1" w:styleId="msonormal0">
    <w:name w:val="msonormal"/>
    <w:basedOn w:val="Normal"/>
    <w:rsid w:val="005D0E7E"/>
    <w:rPr>
      <w:rFonts w:ascii="Times New Roman" w:hAnsi="Times New Roman" w:cs="Times New Roman"/>
    </w:rPr>
  </w:style>
  <w:style w:type="paragraph" w:customStyle="1" w:styleId="body-para">
    <w:name w:val="body-para"/>
    <w:basedOn w:val="Normal"/>
    <w:rsid w:val="005D0E7E"/>
    <w:pPr>
      <w:spacing w:before="100" w:beforeAutospacing="1" w:after="100" w:afterAutospacing="1"/>
    </w:pPr>
    <w:rPr>
      <w:rFonts w:ascii="Times New Roman" w:eastAsia="Times New Roman" w:hAnsi="Times New Roman" w:cs="Times New Roman"/>
    </w:rPr>
  </w:style>
  <w:style w:type="character" w:customStyle="1" w:styleId="first-line">
    <w:name w:val="first-line"/>
    <w:basedOn w:val="DefaultParagraphFont"/>
    <w:rsid w:val="005D0E7E"/>
  </w:style>
  <w:style w:type="character" w:customStyle="1" w:styleId="gmail-style13ptbold">
    <w:name w:val="gmail-style13ptbold"/>
    <w:basedOn w:val="DefaultParagraphFont"/>
    <w:rsid w:val="005D0E7E"/>
  </w:style>
  <w:style w:type="character" w:customStyle="1" w:styleId="costarpage">
    <w:name w:val="co_starpage"/>
    <w:basedOn w:val="DefaultParagraphFont"/>
    <w:rsid w:val="005D0E7E"/>
  </w:style>
  <w:style w:type="character" w:customStyle="1" w:styleId="cosearchterm">
    <w:name w:val="co_searchterm"/>
    <w:basedOn w:val="DefaultParagraphFont"/>
    <w:rsid w:val="005D0E7E"/>
  </w:style>
  <w:style w:type="character" w:customStyle="1" w:styleId="2">
    <w:name w:val="2"/>
    <w:rsid w:val="005D0E7E"/>
    <w:rPr>
      <w:rFonts w:cs="Arial"/>
      <w:bCs/>
      <w:sz w:val="20"/>
      <w:u w:val="single"/>
      <w:lang w:val="en-US" w:eastAsia="en-US" w:bidi="ar-SA"/>
    </w:rPr>
  </w:style>
  <w:style w:type="character" w:customStyle="1" w:styleId="TitleChar2">
    <w:name w:val="Title Char2"/>
    <w:basedOn w:val="DefaultParagraphFont"/>
    <w:uiPriority w:val="10"/>
    <w:qFormat/>
    <w:locked/>
    <w:rsid w:val="005D0E7E"/>
    <w:rPr>
      <w:b/>
      <w:bCs/>
      <w:u w:val="single"/>
    </w:rPr>
  </w:style>
  <w:style w:type="character" w:customStyle="1" w:styleId="TagsChar1">
    <w:name w:val="Tags Char1"/>
    <w:basedOn w:val="DefaultParagraphFont"/>
    <w:rsid w:val="005D0E7E"/>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5D0E7E"/>
  </w:style>
  <w:style w:type="character" w:customStyle="1" w:styleId="m1650200246007805466gmail-styleunderline">
    <w:name w:val="m_1650200246007805466gmail-styleunderline"/>
    <w:basedOn w:val="DefaultParagraphFont"/>
    <w:rsid w:val="005D0E7E"/>
  </w:style>
  <w:style w:type="paragraph" w:customStyle="1" w:styleId="removeTag">
    <w:name w:val="removeTag"/>
    <w:basedOn w:val="Normal"/>
    <w:link w:val="removeTagChar"/>
    <w:uiPriority w:val="4"/>
    <w:qFormat/>
    <w:rsid w:val="005D0E7E"/>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5D0E7E"/>
    <w:rPr>
      <w:rFonts w:ascii="Calibri" w:eastAsiaTheme="majorEastAsia" w:hAnsi="Calibri" w:cstheme="majorBidi"/>
      <w:b/>
      <w:iCs/>
      <w:sz w:val="26"/>
    </w:rPr>
  </w:style>
  <w:style w:type="paragraph" w:customStyle="1" w:styleId="Hide">
    <w:name w:val="Hide"/>
    <w:basedOn w:val="Normal"/>
    <w:autoRedefine/>
    <w:uiPriority w:val="4"/>
    <w:qFormat/>
    <w:rsid w:val="005D0E7E"/>
    <w:pPr>
      <w:outlineLvl w:val="3"/>
    </w:pPr>
    <w:rPr>
      <w:b/>
      <w:sz w:val="26"/>
    </w:rPr>
  </w:style>
  <w:style w:type="table" w:customStyle="1" w:styleId="TableGrid0">
    <w:name w:val="TableGrid"/>
    <w:rsid w:val="005D0E7E"/>
    <w:pPr>
      <w:spacing w:after="0" w:line="240" w:lineRule="auto"/>
    </w:pPr>
    <w:rPr>
      <w:rFonts w:eastAsiaTheme="minorEastAsia"/>
    </w:rPr>
    <w:tblPr>
      <w:tblCellMar>
        <w:top w:w="0" w:type="dxa"/>
        <w:left w:w="0" w:type="dxa"/>
        <w:bottom w:w="0" w:type="dxa"/>
        <w:right w:w="0" w:type="dxa"/>
      </w:tblCellMar>
    </w:tblPr>
  </w:style>
  <w:style w:type="paragraph" w:customStyle="1" w:styleId="mb-3">
    <w:name w:val="mb-3"/>
    <w:basedOn w:val="Normal"/>
    <w:rsid w:val="005D0E7E"/>
    <w:pPr>
      <w:spacing w:before="100" w:beforeAutospacing="1" w:after="100" w:afterAutospacing="1"/>
    </w:pPr>
    <w:rPr>
      <w:rFonts w:ascii="Times New Roman" w:eastAsia="Times New Roman" w:hAnsi="Times New Roman" w:cs="Times New Roman"/>
      <w:szCs w:val="24"/>
    </w:rPr>
  </w:style>
  <w:style w:type="character" w:customStyle="1" w:styleId="hs-cta-node">
    <w:name w:val="hs-cta-node"/>
    <w:basedOn w:val="DefaultParagraphFont"/>
    <w:rsid w:val="005D0E7E"/>
  </w:style>
  <w:style w:type="character" w:customStyle="1" w:styleId="WarrantChar">
    <w:name w:val="Warrant Char"/>
    <w:basedOn w:val="DefaultParagraphFont"/>
    <w:link w:val="Warrant"/>
    <w:uiPriority w:val="4"/>
    <w:rsid w:val="005D0E7E"/>
    <w:rPr>
      <w:rFonts w:ascii="Calibri" w:hAnsi="Calibri" w:cs="Arial"/>
    </w:rPr>
  </w:style>
  <w:style w:type="character" w:customStyle="1" w:styleId="image-enlarge">
    <w:name w:val="image-enlarge"/>
    <w:basedOn w:val="DefaultParagraphFont"/>
    <w:rsid w:val="005D0E7E"/>
  </w:style>
  <w:style w:type="paragraph" w:customStyle="1" w:styleId="CardUnderline">
    <w:name w:val="Card Underline"/>
    <w:link w:val="CardUnderlineChar"/>
    <w:rsid w:val="005D0E7E"/>
    <w:rPr>
      <w:szCs w:val="24"/>
      <w:u w:val="single"/>
    </w:rPr>
  </w:style>
  <w:style w:type="character" w:customStyle="1" w:styleId="ref-lnk">
    <w:name w:val="ref-lnk"/>
    <w:basedOn w:val="DefaultParagraphFont"/>
    <w:rsid w:val="005D0E7E"/>
  </w:style>
  <w:style w:type="character" w:customStyle="1" w:styleId="ref-overlay">
    <w:name w:val="ref-overlay"/>
    <w:basedOn w:val="DefaultParagraphFont"/>
    <w:rsid w:val="005D0E7E"/>
  </w:style>
  <w:style w:type="character" w:customStyle="1" w:styleId="hlfld-contribauthor">
    <w:name w:val="hlfld-contribauthor"/>
    <w:basedOn w:val="DefaultParagraphFont"/>
    <w:rsid w:val="005D0E7E"/>
  </w:style>
  <w:style w:type="character" w:customStyle="1" w:styleId="nlmgiven-names">
    <w:name w:val="nlm_given-names"/>
    <w:basedOn w:val="DefaultParagraphFont"/>
    <w:rsid w:val="005D0E7E"/>
  </w:style>
  <w:style w:type="character" w:customStyle="1" w:styleId="nlmyear">
    <w:name w:val="nlm_year"/>
    <w:basedOn w:val="DefaultParagraphFont"/>
    <w:rsid w:val="005D0E7E"/>
  </w:style>
  <w:style w:type="character" w:customStyle="1" w:styleId="nlmarticle-title">
    <w:name w:val="nlm_article-title"/>
    <w:basedOn w:val="DefaultParagraphFont"/>
    <w:rsid w:val="005D0E7E"/>
  </w:style>
  <w:style w:type="character" w:customStyle="1" w:styleId="nlmfpage">
    <w:name w:val="nlm_fpage"/>
    <w:basedOn w:val="DefaultParagraphFont"/>
    <w:rsid w:val="005D0E7E"/>
  </w:style>
  <w:style w:type="character" w:customStyle="1" w:styleId="nlmlpage">
    <w:name w:val="nlm_lpage"/>
    <w:basedOn w:val="DefaultParagraphFont"/>
    <w:rsid w:val="005D0E7E"/>
  </w:style>
  <w:style w:type="character" w:customStyle="1" w:styleId="ref-links">
    <w:name w:val="ref-links"/>
    <w:basedOn w:val="DefaultParagraphFont"/>
    <w:rsid w:val="005D0E7E"/>
  </w:style>
  <w:style w:type="character" w:customStyle="1" w:styleId="xlinks-container">
    <w:name w:val="xlinks-container"/>
    <w:basedOn w:val="DefaultParagraphFont"/>
    <w:rsid w:val="005D0E7E"/>
  </w:style>
  <w:style w:type="character" w:customStyle="1" w:styleId="googlescholar-container">
    <w:name w:val="googlescholar-container"/>
    <w:basedOn w:val="DefaultParagraphFont"/>
    <w:rsid w:val="005D0E7E"/>
  </w:style>
  <w:style w:type="character" w:customStyle="1" w:styleId="ref-fn-p">
    <w:name w:val="ref-fn-p"/>
    <w:basedOn w:val="DefaultParagraphFont"/>
    <w:rsid w:val="005D0E7E"/>
  </w:style>
  <w:style w:type="character" w:customStyle="1" w:styleId="nlmpublisher-loc">
    <w:name w:val="nlm_publisher-loc"/>
    <w:basedOn w:val="DefaultParagraphFont"/>
    <w:rsid w:val="005D0E7E"/>
  </w:style>
  <w:style w:type="character" w:customStyle="1" w:styleId="nlmpublisher-name">
    <w:name w:val="nlm_publisher-name"/>
    <w:basedOn w:val="DefaultParagraphFont"/>
    <w:rsid w:val="005D0E7E"/>
  </w:style>
  <w:style w:type="paragraph" w:customStyle="1" w:styleId="analytics2">
    <w:name w:val="**analytics"/>
    <w:basedOn w:val="Normal"/>
    <w:link w:val="analyticsChar2"/>
    <w:uiPriority w:val="4"/>
    <w:qFormat/>
    <w:rsid w:val="005D0E7E"/>
  </w:style>
  <w:style w:type="character" w:customStyle="1" w:styleId="analyticsChar2">
    <w:name w:val="**analytics Char"/>
    <w:basedOn w:val="DefaultParagraphFont"/>
    <w:link w:val="analytics2"/>
    <w:uiPriority w:val="4"/>
    <w:rsid w:val="005D0E7E"/>
    <w:rPr>
      <w:rFonts w:ascii="Calibri" w:hAnsi="Calibri" w:cs="Calibri"/>
      <w:sz w:val="24"/>
    </w:rPr>
  </w:style>
  <w:style w:type="character" w:customStyle="1" w:styleId="m-5656160106981872817gmail-style13ptbold">
    <w:name w:val="m_-5656160106981872817gmail-style13ptbold"/>
    <w:basedOn w:val="DefaultParagraphFont"/>
    <w:rsid w:val="005D0E7E"/>
  </w:style>
  <w:style w:type="character" w:customStyle="1" w:styleId="m-5656160106981872817gmail-styleunderline">
    <w:name w:val="m_-5656160106981872817gmail-styleunderline"/>
    <w:basedOn w:val="DefaultParagraphFont"/>
    <w:rsid w:val="005D0E7E"/>
  </w:style>
  <w:style w:type="character" w:customStyle="1" w:styleId="UnderlineCharCharChar">
    <w:name w:val="Underline Char Char Char"/>
    <w:basedOn w:val="DefaultParagraphFont"/>
    <w:rsid w:val="005D0E7E"/>
    <w:rPr>
      <w:noProof w:val="0"/>
      <w:u w:val="single"/>
      <w:lang w:val="en-US" w:eastAsia="en-US" w:bidi="ar-SA"/>
    </w:rPr>
  </w:style>
  <w:style w:type="character" w:customStyle="1" w:styleId="TagofCardChar">
    <w:name w:val="Tag of Card Char"/>
    <w:link w:val="TagofCard"/>
    <w:locked/>
    <w:rsid w:val="005D0E7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D0E7E"/>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5D0E7E"/>
    <w:rPr>
      <w:lang w:val="en-US" w:eastAsia="en-US" w:bidi="ar-SA"/>
    </w:rPr>
  </w:style>
  <w:style w:type="character" w:customStyle="1" w:styleId="BodytextItalic">
    <w:name w:val="Body text + Italic"/>
    <w:aliases w:val="Body text + CordiaUPC,12 pt,Body text + 9 pt"/>
    <w:uiPriority w:val="99"/>
    <w:rsid w:val="005D0E7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5D0E7E"/>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5D0E7E"/>
  </w:style>
  <w:style w:type="paragraph" w:customStyle="1" w:styleId="speakable">
    <w:name w:val="speakable"/>
    <w:basedOn w:val="Normal"/>
    <w:uiPriority w:val="99"/>
    <w:qFormat/>
    <w:rsid w:val="005D0E7E"/>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5D0E7E"/>
  </w:style>
  <w:style w:type="character" w:customStyle="1" w:styleId="TagCharCharCharChar">
    <w:name w:val="Tag Char Char Char Char"/>
    <w:basedOn w:val="DefaultParagraphFont"/>
    <w:rsid w:val="005D0E7E"/>
    <w:rPr>
      <w:rFonts w:ascii="Calibri" w:hAnsi="Calibri" w:cs="Calibri"/>
      <w:b/>
      <w:sz w:val="24"/>
    </w:rPr>
  </w:style>
  <w:style w:type="paragraph" w:customStyle="1" w:styleId="g-body">
    <w:name w:val="g-body"/>
    <w:basedOn w:val="Normal"/>
    <w:uiPriority w:val="99"/>
    <w:qFormat/>
    <w:rsid w:val="005D0E7E"/>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5D0E7E"/>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5D0E7E"/>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5D0E7E"/>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5D0E7E"/>
    <w:pPr>
      <w:spacing w:before="100" w:beforeAutospacing="1" w:after="100" w:afterAutospacing="1" w:line="240" w:lineRule="auto"/>
    </w:pPr>
  </w:style>
  <w:style w:type="paragraph" w:customStyle="1" w:styleId="style41">
    <w:name w:val="style4"/>
    <w:basedOn w:val="Normal"/>
    <w:uiPriority w:val="99"/>
    <w:qFormat/>
    <w:rsid w:val="005D0E7E"/>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5D0E7E"/>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5D0E7E"/>
  </w:style>
  <w:style w:type="character" w:customStyle="1" w:styleId="UL-Bold">
    <w:name w:val="UL-Bold"/>
    <w:basedOn w:val="DefaultParagraphFont"/>
    <w:rsid w:val="005D0E7E"/>
    <w:rPr>
      <w:u w:val="thick"/>
    </w:rPr>
  </w:style>
  <w:style w:type="character" w:customStyle="1" w:styleId="UL-None">
    <w:name w:val="UL-None"/>
    <w:basedOn w:val="DefaultParagraphFont"/>
    <w:rsid w:val="005D0E7E"/>
    <w:rPr>
      <w:strike w:val="0"/>
      <w:dstrike w:val="0"/>
      <w:u w:val="none"/>
      <w:effect w:val="none"/>
    </w:rPr>
  </w:style>
  <w:style w:type="character" w:customStyle="1" w:styleId="gl">
    <w:name w:val="gl"/>
    <w:basedOn w:val="DefaultParagraphFont"/>
    <w:rsid w:val="005D0E7E"/>
  </w:style>
  <w:style w:type="character" w:customStyle="1" w:styleId="qu730rj69h">
    <w:name w:val="qu730rj69h"/>
    <w:basedOn w:val="DefaultParagraphFont"/>
    <w:rsid w:val="005D0E7E"/>
  </w:style>
  <w:style w:type="paragraph" w:customStyle="1" w:styleId="optext">
    <w:name w:val="optext"/>
    <w:basedOn w:val="Normal"/>
    <w:uiPriority w:val="99"/>
    <w:qFormat/>
    <w:rsid w:val="005D0E7E"/>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5D0E7E"/>
  </w:style>
  <w:style w:type="character" w:customStyle="1" w:styleId="icr880">
    <w:name w:val="icr880"/>
    <w:basedOn w:val="DefaultParagraphFont"/>
    <w:rsid w:val="005D0E7E"/>
  </w:style>
  <w:style w:type="character" w:customStyle="1" w:styleId="hx23q54">
    <w:name w:val="hx23q54"/>
    <w:basedOn w:val="DefaultParagraphFont"/>
    <w:rsid w:val="005D0E7E"/>
  </w:style>
  <w:style w:type="character" w:customStyle="1" w:styleId="m-5348258726587825636gmail-style13ptbold">
    <w:name w:val="m_-5348258726587825636gmail-style13ptbold"/>
    <w:basedOn w:val="DefaultParagraphFont"/>
    <w:rsid w:val="005D0E7E"/>
  </w:style>
  <w:style w:type="character" w:customStyle="1" w:styleId="m-5348258726587825636gmail-styleunderline">
    <w:name w:val="m_-5348258726587825636gmail-styleunderline"/>
    <w:basedOn w:val="DefaultParagraphFont"/>
    <w:rsid w:val="005D0E7E"/>
  </w:style>
  <w:style w:type="character" w:customStyle="1" w:styleId="m4385445901877740177gmail-styleunderline">
    <w:name w:val="m_4385445901877740177gmail-styleunderline"/>
    <w:basedOn w:val="DefaultParagraphFont"/>
    <w:rsid w:val="005D0E7E"/>
  </w:style>
  <w:style w:type="paragraph" w:customStyle="1" w:styleId="useless">
    <w:name w:val="useless"/>
    <w:basedOn w:val="Normal"/>
    <w:uiPriority w:val="99"/>
    <w:qFormat/>
    <w:rsid w:val="005D0E7E"/>
    <w:pPr>
      <w:spacing w:after="0" w:line="240" w:lineRule="auto"/>
    </w:pPr>
    <w:rPr>
      <w:rFonts w:ascii="Times New Roman" w:eastAsia="Times New Roman" w:hAnsi="Times New Roman"/>
      <w:sz w:val="12"/>
    </w:rPr>
  </w:style>
  <w:style w:type="character" w:customStyle="1" w:styleId="DDIUnderline">
    <w:name w:val="DDI Underline"/>
    <w:qFormat/>
    <w:rsid w:val="005D0E7E"/>
    <w:rPr>
      <w:rFonts w:ascii="Times New Roman" w:hAnsi="Times New Roman"/>
      <w:sz w:val="24"/>
      <w:u w:val="single"/>
    </w:rPr>
  </w:style>
  <w:style w:type="paragraph" w:customStyle="1" w:styleId="ALLCAPS">
    <w:name w:val="ALL CAPS"/>
    <w:basedOn w:val="Normal"/>
    <w:link w:val="ALLCAPSChar"/>
    <w:qFormat/>
    <w:rsid w:val="005D0E7E"/>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5D0E7E"/>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5D0E7E"/>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5D0E7E"/>
    <w:rPr>
      <w:rFonts w:ascii="Times New Roman" w:eastAsia="Times New Roman" w:hAnsi="Times New Roman" w:cs="Calibri"/>
      <w:b/>
      <w:sz w:val="24"/>
    </w:rPr>
  </w:style>
  <w:style w:type="paragraph" w:customStyle="1" w:styleId="CiteTag">
    <w:name w:val="Cite/Tag"/>
    <w:basedOn w:val="Normal"/>
    <w:uiPriority w:val="99"/>
    <w:qFormat/>
    <w:rsid w:val="005D0E7E"/>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5D0E7E"/>
  </w:style>
  <w:style w:type="character" w:customStyle="1" w:styleId="m489902567989944824gmail-styleunderline">
    <w:name w:val="m_489902567989944824gmail-styleunderline"/>
    <w:basedOn w:val="DefaultParagraphFont"/>
    <w:rsid w:val="005D0E7E"/>
  </w:style>
  <w:style w:type="character" w:customStyle="1" w:styleId="tl8wme">
    <w:name w:val="tl8wme"/>
    <w:basedOn w:val="DefaultParagraphFont"/>
    <w:rsid w:val="005D0E7E"/>
  </w:style>
  <w:style w:type="character" w:customStyle="1" w:styleId="Mention3">
    <w:name w:val="Mention3"/>
    <w:basedOn w:val="DefaultParagraphFont"/>
    <w:uiPriority w:val="99"/>
    <w:semiHidden/>
    <w:unhideWhenUsed/>
    <w:rsid w:val="005D0E7E"/>
    <w:rPr>
      <w:color w:val="2B579A"/>
      <w:shd w:val="clear" w:color="auto" w:fill="E6E6E6"/>
    </w:rPr>
  </w:style>
  <w:style w:type="character" w:customStyle="1" w:styleId="m-5251091010484660064gmail-style13ptbold">
    <w:name w:val="m_-5251091010484660064gmail-style13ptbold"/>
    <w:basedOn w:val="DefaultParagraphFont"/>
    <w:rsid w:val="005D0E7E"/>
  </w:style>
  <w:style w:type="character" w:customStyle="1" w:styleId="m-5251091010484660064gmail-styleunderline">
    <w:name w:val="m_-5251091010484660064gmail-styleunderline"/>
    <w:basedOn w:val="DefaultParagraphFont"/>
    <w:rsid w:val="005D0E7E"/>
  </w:style>
  <w:style w:type="character" w:customStyle="1" w:styleId="tablecaption1">
    <w:name w:val="tablecaption"/>
    <w:basedOn w:val="DefaultParagraphFont"/>
    <w:rsid w:val="005D0E7E"/>
  </w:style>
  <w:style w:type="character" w:customStyle="1" w:styleId="StyleLatinHelvetica105ptBlack">
    <w:name w:val="Style (Latin) Helvetica 10.5 pt Black"/>
    <w:basedOn w:val="DefaultParagraphFont"/>
    <w:rsid w:val="005D0E7E"/>
    <w:rPr>
      <w:rFonts w:ascii="Times New Roman" w:hAnsi="Times New Roman"/>
      <w:color w:val="000000"/>
      <w:sz w:val="21"/>
    </w:rPr>
  </w:style>
  <w:style w:type="character" w:customStyle="1" w:styleId="m-413333960618644972gmail-style13ptbold">
    <w:name w:val="m_-413333960618644972gmail-style13ptbold"/>
    <w:basedOn w:val="DefaultParagraphFont"/>
    <w:rsid w:val="005D0E7E"/>
  </w:style>
  <w:style w:type="character" w:customStyle="1" w:styleId="m-413333960618644972gmail-styleunderline">
    <w:name w:val="m_-413333960618644972gmail-styleunderline"/>
    <w:basedOn w:val="DefaultParagraphFont"/>
    <w:rsid w:val="005D0E7E"/>
  </w:style>
  <w:style w:type="character" w:customStyle="1" w:styleId="m8314098763611656848gmail-stylestylebold12pt">
    <w:name w:val="m_8314098763611656848gmail-stylestylebold12pt"/>
    <w:basedOn w:val="DefaultParagraphFont"/>
    <w:rsid w:val="005D0E7E"/>
  </w:style>
  <w:style w:type="character" w:customStyle="1" w:styleId="m8314098763611656848gmail-styleboldunderline">
    <w:name w:val="m_8314098763611656848gmail-styleboldunderline"/>
    <w:basedOn w:val="DefaultParagraphFont"/>
    <w:rsid w:val="005D0E7E"/>
  </w:style>
  <w:style w:type="paragraph" w:customStyle="1" w:styleId="Spacer">
    <w:name w:val="Spacer"/>
    <w:basedOn w:val="Heading1"/>
    <w:link w:val="SpacerChar"/>
    <w:autoRedefine/>
    <w:uiPriority w:val="4"/>
    <w:qFormat/>
    <w:rsid w:val="005D0E7E"/>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5D0E7E"/>
    <w:rPr>
      <w:rFonts w:ascii="Calibri" w:eastAsiaTheme="majorEastAsia" w:hAnsi="Calibri" w:cstheme="majorBidi"/>
      <w:b/>
      <w:sz w:val="24"/>
      <w:szCs w:val="32"/>
    </w:rPr>
  </w:style>
  <w:style w:type="character" w:customStyle="1" w:styleId="SmallChar0">
    <w:name w:val="Small Char"/>
    <w:aliases w:val="Read stuff Char,Dont use Char,No Spacing3 Char,CD - Cite Char,Debate Text Char1,No Spacing2 Char1,No Spacing11 Char1,Very Small Text Char"/>
    <w:qFormat/>
    <w:rsid w:val="005D0E7E"/>
    <w:rPr>
      <w:rFonts w:ascii="Arial Narrow" w:hAnsi="Arial Narrow" w:cs="Times New Roman"/>
      <w:color w:val="000000"/>
      <w:sz w:val="16"/>
    </w:rPr>
  </w:style>
  <w:style w:type="paragraph" w:customStyle="1" w:styleId="Shrink6">
    <w:name w:val="Shrink 6"/>
    <w:basedOn w:val="Normal"/>
    <w:qFormat/>
    <w:rsid w:val="005D0E7E"/>
    <w:pPr>
      <w:spacing w:after="0" w:line="240" w:lineRule="auto"/>
    </w:pPr>
    <w:rPr>
      <w:rFonts w:eastAsia="Calibri" w:cs="Times New Roman"/>
      <w:sz w:val="12"/>
    </w:rPr>
  </w:style>
  <w:style w:type="paragraph" w:customStyle="1" w:styleId="BriefTitleWorks">
    <w:name w:val="Brief Title Works"/>
    <w:basedOn w:val="Heading1"/>
    <w:link w:val="BriefTitleWorksChar"/>
    <w:rsid w:val="005D0E7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5D0E7E"/>
    <w:rPr>
      <w:rFonts w:ascii="Calibri" w:eastAsia="Times New Roman" w:hAnsi="Calibri" w:cs="Arial"/>
      <w:b/>
      <w:kern w:val="32"/>
      <w:sz w:val="24"/>
      <w:szCs w:val="32"/>
      <w:u w:val="single"/>
    </w:rPr>
  </w:style>
  <w:style w:type="character" w:customStyle="1" w:styleId="twelptblackblack1">
    <w:name w:val="twelptblackblack1"/>
    <w:basedOn w:val="DefaultParagraphFont"/>
    <w:rsid w:val="005D0E7E"/>
    <w:rPr>
      <w:rFonts w:ascii="Verdana" w:hAnsi="Verdana" w:hint="default"/>
      <w:color w:val="000000"/>
      <w:sz w:val="16"/>
      <w:szCs w:val="16"/>
    </w:rPr>
  </w:style>
  <w:style w:type="paragraph" w:customStyle="1" w:styleId="conintrotext">
    <w:name w:val="conintrotext"/>
    <w:basedOn w:val="Normal"/>
    <w:uiPriority w:val="99"/>
    <w:rsid w:val="005D0E7E"/>
    <w:pPr>
      <w:spacing w:before="100" w:beforeAutospacing="1" w:after="100" w:afterAutospacing="1" w:line="240" w:lineRule="auto"/>
    </w:pPr>
    <w:rPr>
      <w:rFonts w:eastAsia="Times New Roman"/>
    </w:rPr>
  </w:style>
  <w:style w:type="character" w:customStyle="1" w:styleId="comment-body">
    <w:name w:val="comment-body"/>
    <w:rsid w:val="005D0E7E"/>
  </w:style>
  <w:style w:type="character" w:customStyle="1" w:styleId="flagicon">
    <w:name w:val="flagicon"/>
    <w:rsid w:val="005D0E7E"/>
  </w:style>
  <w:style w:type="paragraph" w:customStyle="1" w:styleId="assert">
    <w:name w:val="assert"/>
    <w:basedOn w:val="Normal"/>
    <w:uiPriority w:val="99"/>
    <w:rsid w:val="005D0E7E"/>
    <w:pPr>
      <w:spacing w:before="100" w:beforeAutospacing="1" w:after="100" w:afterAutospacing="1" w:line="240" w:lineRule="auto"/>
    </w:pPr>
    <w:rPr>
      <w:rFonts w:eastAsia="Times New Roman"/>
    </w:rPr>
  </w:style>
  <w:style w:type="character" w:customStyle="1" w:styleId="apturelink">
    <w:name w:val="apturelink"/>
    <w:rsid w:val="005D0E7E"/>
  </w:style>
  <w:style w:type="character" w:customStyle="1" w:styleId="apturelinkicon">
    <w:name w:val="apturelinkicon"/>
    <w:rsid w:val="005D0E7E"/>
  </w:style>
  <w:style w:type="paragraph" w:customStyle="1" w:styleId="Default1">
    <w:name w:val="Default1"/>
    <w:basedOn w:val="Default"/>
    <w:next w:val="Default"/>
    <w:uiPriority w:val="99"/>
    <w:rsid w:val="005D0E7E"/>
    <w:pPr>
      <w:spacing w:after="0" w:line="240" w:lineRule="auto"/>
    </w:pPr>
    <w:rPr>
      <w:rFonts w:ascii="Times New Roman" w:eastAsia="Times New Roman" w:hAnsi="Times New Roman" w:cs="Times New Roman"/>
      <w:szCs w:val="24"/>
    </w:rPr>
  </w:style>
  <w:style w:type="paragraph" w:customStyle="1" w:styleId="Indentation">
    <w:name w:val="Indentation"/>
    <w:basedOn w:val="Normal"/>
    <w:uiPriority w:val="99"/>
    <w:rsid w:val="005D0E7E"/>
    <w:pPr>
      <w:spacing w:after="0" w:line="240" w:lineRule="auto"/>
      <w:ind w:left="288" w:right="288"/>
    </w:pPr>
    <w:rPr>
      <w:sz w:val="16"/>
    </w:rPr>
  </w:style>
  <w:style w:type="character" w:customStyle="1" w:styleId="StyleUnderlineCharChar9ptBold">
    <w:name w:val="Style Underline Char Char + 9 pt Bold"/>
    <w:rsid w:val="005D0E7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D0E7E"/>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5D0E7E"/>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5D0E7E"/>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5D0E7E"/>
    <w:rPr>
      <w:rFonts w:ascii="Calibri" w:eastAsia="Times New Roman" w:hAnsi="Calibri" w:cs="Calibri"/>
      <w:b/>
      <w:bCs/>
      <w:sz w:val="16"/>
      <w:u w:val="single"/>
    </w:rPr>
  </w:style>
  <w:style w:type="character" w:customStyle="1" w:styleId="StyleBoldandUnderlineCharChar29pt">
    <w:name w:val="Style Bold and Underline Char Char2 + 9 pt"/>
    <w:rsid w:val="005D0E7E"/>
    <w:rPr>
      <w:rFonts w:ascii="Times New Roman" w:hAnsi="Times New Roman"/>
      <w:b/>
      <w:bCs/>
      <w:noProof w:val="0"/>
      <w:sz w:val="20"/>
      <w:u w:val="single"/>
    </w:rPr>
  </w:style>
  <w:style w:type="character" w:customStyle="1" w:styleId="StyleUnderlineCharChar19pt">
    <w:name w:val="Style Underline Char Char1 + 9 pt"/>
    <w:rsid w:val="005D0E7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D0E7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D0E7E"/>
    <w:rPr>
      <w:rFonts w:ascii="Georgia" w:eastAsia="Times New Roman" w:hAnsi="Georgia"/>
      <w:b/>
      <w:smallCaps/>
      <w:sz w:val="24"/>
      <w:szCs w:val="24"/>
      <w:u w:val="single"/>
    </w:rPr>
  </w:style>
  <w:style w:type="character" w:customStyle="1" w:styleId="HiddenBlockHeaderChar">
    <w:name w:val="Hidden Block Header Char"/>
    <w:link w:val="HiddenBlockHeader"/>
    <w:rsid w:val="005D0E7E"/>
    <w:rPr>
      <w:rFonts w:ascii="Calibri" w:hAnsi="Calibri" w:cs="Calibri"/>
      <w:b/>
      <w:caps/>
      <w:sz w:val="24"/>
      <w:szCs w:val="20"/>
    </w:rPr>
  </w:style>
  <w:style w:type="character" w:customStyle="1" w:styleId="FifthChar">
    <w:name w:val="Fifth Char"/>
    <w:link w:val="Fifth"/>
    <w:rsid w:val="005D0E7E"/>
    <w:rPr>
      <w:rFonts w:ascii="Calibri" w:eastAsia="Calibri" w:hAnsi="Calibri" w:cs="Calibri"/>
      <w:sz w:val="24"/>
    </w:rPr>
  </w:style>
  <w:style w:type="paragraph" w:customStyle="1" w:styleId="Third">
    <w:name w:val="Third"/>
    <w:basedOn w:val="Normal"/>
    <w:link w:val="ThirdChar"/>
    <w:rsid w:val="005D0E7E"/>
    <w:pPr>
      <w:spacing w:after="0" w:line="240" w:lineRule="auto"/>
    </w:pPr>
    <w:rPr>
      <w:rFonts w:eastAsia="Times New Roman"/>
      <w:b/>
      <w:sz w:val="16"/>
      <w:u w:val="single"/>
      <w:lang w:val="x-none" w:eastAsia="x-none"/>
    </w:rPr>
  </w:style>
  <w:style w:type="character" w:customStyle="1" w:styleId="ThirdChar">
    <w:name w:val="Third Char"/>
    <w:link w:val="Third"/>
    <w:rsid w:val="005D0E7E"/>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5D0E7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5D0E7E"/>
  </w:style>
  <w:style w:type="character" w:customStyle="1" w:styleId="NothingCharChar">
    <w:name w:val="Nothing Char Char"/>
    <w:link w:val="NothingCharCharChar"/>
    <w:rsid w:val="005D0E7E"/>
  </w:style>
  <w:style w:type="paragraph" w:customStyle="1" w:styleId="DebateUnderlineBoldChar">
    <w:name w:val="Debate Underline Bold Char"/>
    <w:basedOn w:val="Normal"/>
    <w:link w:val="DebateUnderlineBoldCharChar"/>
    <w:rsid w:val="005D0E7E"/>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5D0E7E"/>
    <w:rPr>
      <w:rFonts w:ascii="Calibri" w:eastAsia="Times New Roman" w:hAnsi="Calibri" w:cs="Calibri"/>
      <w:b/>
      <w:sz w:val="16"/>
      <w:u w:val="thick"/>
    </w:rPr>
  </w:style>
  <w:style w:type="paragraph" w:customStyle="1" w:styleId="CiteSmallText">
    <w:name w:val="Cite Small Text"/>
    <w:basedOn w:val="Normal"/>
    <w:uiPriority w:val="99"/>
    <w:rsid w:val="005D0E7E"/>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5D0E7E"/>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5D0E7E"/>
    <w:rPr>
      <w:rFonts w:ascii="Calibri" w:hAnsi="Calibri" w:cs="Calibri"/>
      <w:sz w:val="16"/>
      <w:lang w:val="x-none"/>
    </w:rPr>
  </w:style>
  <w:style w:type="paragraph" w:customStyle="1" w:styleId="UnderlineCharCharCharCharCharCharChar">
    <w:name w:val="Underline Char Char Char Char Char Char Char"/>
    <w:basedOn w:val="Normal"/>
    <w:link w:val="UnderlineCharCharCharCharCharCharCharChar"/>
    <w:rsid w:val="005D0E7E"/>
    <w:pPr>
      <w:spacing w:after="0" w:line="240" w:lineRule="auto"/>
    </w:pPr>
    <w:rPr>
      <w:rFonts w:asciiTheme="minorHAnsi" w:hAnsiTheme="minorHAnsi" w:cstheme="minorBidi"/>
      <w:sz w:val="22"/>
      <w:szCs w:val="24"/>
      <w:u w:val="single"/>
    </w:rPr>
  </w:style>
  <w:style w:type="paragraph" w:customStyle="1" w:styleId="Swag">
    <w:name w:val="Swag"/>
    <w:basedOn w:val="Normal"/>
    <w:link w:val="SwagChar"/>
    <w:qFormat/>
    <w:rsid w:val="005D0E7E"/>
    <w:pPr>
      <w:spacing w:after="0" w:line="240" w:lineRule="auto"/>
    </w:pPr>
    <w:rPr>
      <w:color w:val="0000FF"/>
      <w:sz w:val="12"/>
      <w:u w:val="single"/>
    </w:rPr>
  </w:style>
  <w:style w:type="character" w:customStyle="1" w:styleId="SwagChar">
    <w:name w:val="Swag Char"/>
    <w:link w:val="Swag"/>
    <w:rsid w:val="005D0E7E"/>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5D0E7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D0E7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5D0E7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D0E7E"/>
    <w:rPr>
      <w:rFonts w:ascii="Calibri" w:eastAsia="Times New Roman" w:hAnsi="Calibri" w:cs="Times New Roman"/>
      <w:b/>
      <w:bCs/>
      <w:szCs w:val="24"/>
      <w:u w:val="single"/>
    </w:rPr>
  </w:style>
  <w:style w:type="character" w:customStyle="1" w:styleId="CharChar61">
    <w:name w:val="Char Char61"/>
    <w:rsid w:val="005D0E7E"/>
    <w:rPr>
      <w:rFonts w:cs="Arial"/>
      <w:bCs/>
      <w:sz w:val="16"/>
      <w:szCs w:val="26"/>
      <w:lang w:val="en-US" w:eastAsia="en-US" w:bidi="ar-SA"/>
    </w:rPr>
  </w:style>
  <w:style w:type="character" w:customStyle="1" w:styleId="ListBulletChar">
    <w:name w:val="List Bullet Char"/>
    <w:link w:val="ListBullet"/>
    <w:uiPriority w:val="99"/>
    <w:rsid w:val="005D0E7E"/>
    <w:rPr>
      <w:rFonts w:ascii="Calibri" w:eastAsia="Calibri" w:hAnsi="Calibri" w:cs="Calibri"/>
      <w:sz w:val="24"/>
    </w:rPr>
  </w:style>
  <w:style w:type="paragraph" w:customStyle="1" w:styleId="subhead10">
    <w:name w:val="subhead1"/>
    <w:basedOn w:val="Normal"/>
    <w:uiPriority w:val="99"/>
    <w:rsid w:val="005D0E7E"/>
    <w:pPr>
      <w:spacing w:before="100" w:beforeAutospacing="1" w:after="100" w:afterAutospacing="1" w:line="240" w:lineRule="auto"/>
    </w:pPr>
    <w:rPr>
      <w:rFonts w:eastAsia="Times New Roman"/>
    </w:rPr>
  </w:style>
  <w:style w:type="character" w:customStyle="1" w:styleId="styledate">
    <w:name w:val="styledate"/>
    <w:rsid w:val="005D0E7E"/>
  </w:style>
  <w:style w:type="character" w:customStyle="1" w:styleId="BoldandUnderlineChar1">
    <w:name w:val="Bold and Underline Char1"/>
    <w:rsid w:val="005D0E7E"/>
    <w:rPr>
      <w:b/>
      <w:szCs w:val="24"/>
      <w:u w:val="single"/>
      <w:lang w:val="en-US" w:eastAsia="en-US" w:bidi="ar-SA"/>
    </w:rPr>
  </w:style>
  <w:style w:type="character" w:customStyle="1" w:styleId="BoldandUnderlineChar1Char2">
    <w:name w:val="Bold and Underline Char1 Char2"/>
    <w:rsid w:val="005D0E7E"/>
    <w:rPr>
      <w:b/>
      <w:szCs w:val="24"/>
      <w:u w:val="single"/>
      <w:lang w:val="en-US" w:eastAsia="en-US" w:bidi="ar-SA"/>
    </w:rPr>
  </w:style>
  <w:style w:type="character" w:customStyle="1" w:styleId="BoldandUnderlineCharChar1">
    <w:name w:val="Bold and Underline Char Char1"/>
    <w:rsid w:val="005D0E7E"/>
    <w:rPr>
      <w:b/>
      <w:szCs w:val="24"/>
      <w:u w:val="single"/>
      <w:lang w:val="en-US" w:eastAsia="en-US" w:bidi="ar-SA"/>
    </w:rPr>
  </w:style>
  <w:style w:type="character" w:customStyle="1" w:styleId="BoldandUnderlineChar6">
    <w:name w:val="Bold and Underline Char6"/>
    <w:rsid w:val="005D0E7E"/>
    <w:rPr>
      <w:b/>
      <w:szCs w:val="24"/>
      <w:u w:val="single"/>
      <w:lang w:val="en-US" w:eastAsia="en-US" w:bidi="ar-SA"/>
    </w:rPr>
  </w:style>
  <w:style w:type="character" w:customStyle="1" w:styleId="title-link-wrapper">
    <w:name w:val="title-link-wrapper"/>
    <w:rsid w:val="005D0E7E"/>
  </w:style>
  <w:style w:type="character" w:customStyle="1" w:styleId="medium-font">
    <w:name w:val="medium-font"/>
    <w:rsid w:val="005D0E7E"/>
  </w:style>
  <w:style w:type="paragraph" w:customStyle="1" w:styleId="abstract">
    <w:name w:val="abstract"/>
    <w:basedOn w:val="Normal"/>
    <w:uiPriority w:val="99"/>
    <w:rsid w:val="005D0E7E"/>
    <w:pPr>
      <w:spacing w:before="100" w:beforeAutospacing="1" w:after="100" w:afterAutospacing="1" w:line="240" w:lineRule="auto"/>
    </w:pPr>
    <w:rPr>
      <w:rFonts w:eastAsia="Times New Roman"/>
    </w:rPr>
  </w:style>
  <w:style w:type="character" w:customStyle="1" w:styleId="ReallySamllTextChar">
    <w:name w:val="ReallySamllText Char"/>
    <w:rsid w:val="005D0E7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D0E7E"/>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5D0E7E"/>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D0E7E"/>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5D0E7E"/>
    <w:rPr>
      <w:rFonts w:ascii="Calibri" w:eastAsia="Times New Roman" w:hAnsi="Calibri" w:cs="Calibri"/>
      <w:sz w:val="16"/>
      <w:u w:val="single"/>
    </w:rPr>
  </w:style>
  <w:style w:type="character" w:customStyle="1" w:styleId="23">
    <w:name w:val="23"/>
    <w:rsid w:val="005D0E7E"/>
    <w:rPr>
      <w:rFonts w:ascii="Times New Roman" w:hAnsi="Times New Roman" w:cs="Arial"/>
      <w:bCs/>
      <w:sz w:val="20"/>
      <w:u w:val="single"/>
      <w:lang w:val="en-US" w:eastAsia="en-US" w:bidi="ar-SA"/>
    </w:rPr>
  </w:style>
  <w:style w:type="character" w:customStyle="1" w:styleId="33">
    <w:name w:val="33"/>
    <w:rsid w:val="005D0E7E"/>
    <w:rPr>
      <w:rFonts w:ascii="Times New Roman" w:hAnsi="Times New Roman" w:cs="Arial"/>
      <w:b/>
      <w:bCs/>
      <w:sz w:val="20"/>
      <w:u w:val="single"/>
      <w:lang w:val="en-US" w:eastAsia="en-US" w:bidi="ar-SA"/>
    </w:rPr>
  </w:style>
  <w:style w:type="character" w:customStyle="1" w:styleId="55">
    <w:name w:val="55"/>
    <w:rsid w:val="005D0E7E"/>
    <w:rPr>
      <w:rFonts w:cs="Arial"/>
      <w:bCs/>
      <w:sz w:val="20"/>
      <w:u w:val="single"/>
      <w:lang w:val="en-US" w:eastAsia="en-US" w:bidi="ar-SA"/>
    </w:rPr>
  </w:style>
  <w:style w:type="character" w:customStyle="1" w:styleId="authoraffil">
    <w:name w:val="authoraffil"/>
    <w:rsid w:val="005D0E7E"/>
  </w:style>
  <w:style w:type="character" w:customStyle="1" w:styleId="FontStyle13">
    <w:name w:val="Font Style13"/>
    <w:uiPriority w:val="99"/>
    <w:rsid w:val="005D0E7E"/>
    <w:rPr>
      <w:rFonts w:ascii="Constantia" w:hAnsi="Constantia" w:cs="Constantia"/>
      <w:sz w:val="18"/>
      <w:szCs w:val="18"/>
    </w:rPr>
  </w:style>
  <w:style w:type="character" w:customStyle="1" w:styleId="TagsCharCharCharChar">
    <w:name w:val="Tags Char Char Char Char"/>
    <w:rsid w:val="005D0E7E"/>
    <w:rPr>
      <w:rFonts w:ascii="Times New Roman" w:eastAsia="Times New Roman" w:hAnsi="Times New Roman" w:cs="Times New Roman"/>
      <w:b/>
      <w:sz w:val="24"/>
      <w:szCs w:val="24"/>
    </w:rPr>
  </w:style>
  <w:style w:type="character" w:customStyle="1" w:styleId="Citation1Char">
    <w:name w:val="Citation1 Char"/>
    <w:link w:val="Citation10"/>
    <w:locked/>
    <w:rsid w:val="005D0E7E"/>
    <w:rPr>
      <w:rFonts w:ascii="Georgia" w:hAnsi="Georgia"/>
      <w:b/>
      <w:u w:val="single"/>
    </w:rPr>
  </w:style>
  <w:style w:type="paragraph" w:customStyle="1" w:styleId="Citation10">
    <w:name w:val="Citation1"/>
    <w:basedOn w:val="Normal"/>
    <w:link w:val="Citation1Char"/>
    <w:qFormat/>
    <w:rsid w:val="005D0E7E"/>
    <w:pPr>
      <w:spacing w:after="0" w:line="240" w:lineRule="auto"/>
    </w:pPr>
    <w:rPr>
      <w:rFonts w:ascii="Georgia" w:hAnsi="Georgia" w:cstheme="minorBidi"/>
      <w:b/>
      <w:sz w:val="22"/>
      <w:u w:val="single"/>
    </w:rPr>
  </w:style>
  <w:style w:type="character" w:customStyle="1" w:styleId="TaglineChar">
    <w:name w:val="Tagline Char"/>
    <w:link w:val="Tagline0"/>
    <w:locked/>
    <w:rsid w:val="005D0E7E"/>
    <w:rPr>
      <w:rFonts w:ascii="Calibri" w:hAnsi="Calibri" w:cs="Calibri"/>
      <w:b/>
      <w:sz w:val="24"/>
    </w:rPr>
  </w:style>
  <w:style w:type="paragraph" w:customStyle="1" w:styleId="NothingCharCharChar">
    <w:name w:val="Nothing Char Char Char"/>
    <w:link w:val="NothingCharChar"/>
    <w:rsid w:val="005D0E7E"/>
    <w:pPr>
      <w:spacing w:after="0" w:line="240" w:lineRule="auto"/>
      <w:jc w:val="both"/>
    </w:pPr>
  </w:style>
  <w:style w:type="paragraph" w:customStyle="1" w:styleId="StyleLeft021">
    <w:name w:val="Style Left:  0.2&quot;1"/>
    <w:basedOn w:val="Normal"/>
    <w:uiPriority w:val="99"/>
    <w:rsid w:val="005D0E7E"/>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D0E7E"/>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D0E7E"/>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D0E7E"/>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D0E7E"/>
    <w:rPr>
      <w:rFonts w:ascii="Calibri" w:eastAsia="Times New Roman" w:hAnsi="Calibri" w:cs="Calibri"/>
      <w:sz w:val="16"/>
      <w:u w:val="single"/>
      <w:bdr w:val="single" w:sz="4" w:space="0" w:color="auto"/>
    </w:rPr>
  </w:style>
  <w:style w:type="character" w:customStyle="1" w:styleId="boldcitationChar">
    <w:name w:val="bold citation Char"/>
    <w:rsid w:val="005D0E7E"/>
    <w:rPr>
      <w:rFonts w:ascii="Arial" w:hAnsi="Arial"/>
      <w:b/>
      <w:sz w:val="28"/>
      <w:szCs w:val="24"/>
      <w:u w:val="thick"/>
      <w:lang w:val="en-US" w:eastAsia="en-US" w:bidi="ar-SA"/>
    </w:rPr>
  </w:style>
  <w:style w:type="character" w:customStyle="1" w:styleId="underlinetextchar0">
    <w:name w:val="underlinetextchar"/>
    <w:rsid w:val="005D0E7E"/>
  </w:style>
  <w:style w:type="character" w:customStyle="1" w:styleId="tagCharCharChar1">
    <w:name w:val="tag Char Char Char1"/>
    <w:rsid w:val="005D0E7E"/>
    <w:rPr>
      <w:b/>
      <w:sz w:val="24"/>
      <w:lang w:val="en-US" w:eastAsia="en-US" w:bidi="ar-SA"/>
    </w:rPr>
  </w:style>
  <w:style w:type="paragraph" w:customStyle="1" w:styleId="date-comments">
    <w:name w:val="date-comments"/>
    <w:basedOn w:val="Normal"/>
    <w:uiPriority w:val="99"/>
    <w:rsid w:val="005D0E7E"/>
    <w:pPr>
      <w:spacing w:before="100" w:beforeAutospacing="1" w:after="100" w:afterAutospacing="1" w:line="240" w:lineRule="auto"/>
    </w:pPr>
    <w:rPr>
      <w:rFonts w:ascii="Times" w:hAnsi="Times"/>
      <w:sz w:val="16"/>
      <w:szCs w:val="20"/>
    </w:rPr>
  </w:style>
  <w:style w:type="character" w:customStyle="1" w:styleId="articleauthor0">
    <w:name w:val="articleauthor"/>
    <w:rsid w:val="005D0E7E"/>
  </w:style>
  <w:style w:type="character" w:customStyle="1" w:styleId="bodysubtoc">
    <w:name w:val="bodysubtoc"/>
    <w:rsid w:val="005D0E7E"/>
  </w:style>
  <w:style w:type="character" w:customStyle="1" w:styleId="lefttitlesmaller">
    <w:name w:val="lefttitlesmaller"/>
    <w:rsid w:val="005D0E7E"/>
  </w:style>
  <w:style w:type="character" w:customStyle="1" w:styleId="mb">
    <w:name w:val="mb"/>
    <w:rsid w:val="005D0E7E"/>
  </w:style>
  <w:style w:type="character" w:customStyle="1" w:styleId="submitted-date">
    <w:name w:val="submitted-date"/>
    <w:rsid w:val="005D0E7E"/>
  </w:style>
  <w:style w:type="character" w:customStyle="1" w:styleId="submitted-time">
    <w:name w:val="submitted-time"/>
    <w:rsid w:val="005D0E7E"/>
  </w:style>
  <w:style w:type="paragraph" w:customStyle="1" w:styleId="Heading2Char2CharChar12">
    <w:name w:val="Heading 2 Char2 Char Char12"/>
    <w:aliases w:val="Char Char Char Char Char Char1 Char Char Char Char Char1,Char Char22"/>
    <w:next w:val="Normal"/>
    <w:uiPriority w:val="99"/>
    <w:rsid w:val="005D0E7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bylines">
    <w:name w:val="bylines"/>
    <w:basedOn w:val="DefaultParagraphFont"/>
    <w:rsid w:val="005D0E7E"/>
  </w:style>
  <w:style w:type="character" w:customStyle="1" w:styleId="FontStyle89">
    <w:name w:val="Font Style89"/>
    <w:rsid w:val="005D0E7E"/>
    <w:rPr>
      <w:rFonts w:ascii="Times New Roman" w:hAnsi="Times New Roman" w:cs="Times New Roman"/>
      <w:b/>
      <w:bCs/>
      <w:smallCaps/>
      <w:spacing w:val="40"/>
      <w:sz w:val="16"/>
      <w:szCs w:val="16"/>
    </w:rPr>
  </w:style>
  <w:style w:type="paragraph" w:customStyle="1" w:styleId="003Cite">
    <w:name w:val="003Cite"/>
    <w:basedOn w:val="Normal"/>
    <w:qFormat/>
    <w:rsid w:val="005D0E7E"/>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5D0E7E"/>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5D0E7E"/>
    <w:rPr>
      <w:rFonts w:ascii="Calibri" w:hAnsi="Calibri" w:cs="Calibri"/>
      <w:b/>
      <w:color w:val="000000"/>
      <w:sz w:val="16"/>
      <w:u w:val="single"/>
    </w:rPr>
  </w:style>
  <w:style w:type="paragraph" w:customStyle="1" w:styleId="StyleCards12ptThickunderline">
    <w:name w:val="Style Cards + 12 pt Thick underline"/>
    <w:basedOn w:val="Normal"/>
    <w:link w:val="StyleCards12ptThickunderlineChar2"/>
    <w:rsid w:val="005D0E7E"/>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5D0E7E"/>
    <w:rPr>
      <w:rFonts w:ascii="Times New Roman" w:eastAsia="Times New Roman" w:hAnsi="Times New Roman" w:cs="Times New Roman"/>
      <w:sz w:val="24"/>
      <w:u w:val="thick"/>
      <w:lang w:val="x-none" w:eastAsia="x-none"/>
    </w:rPr>
  </w:style>
  <w:style w:type="character" w:customStyle="1" w:styleId="BlockHeadingsChar1">
    <w:name w:val="Block Headings Char1"/>
    <w:rsid w:val="005D0E7E"/>
    <w:rPr>
      <w:b/>
      <w:caps/>
    </w:rPr>
  </w:style>
  <w:style w:type="character" w:customStyle="1" w:styleId="FontStyle170">
    <w:name w:val="Font Style170"/>
    <w:uiPriority w:val="99"/>
    <w:rsid w:val="005D0E7E"/>
    <w:rPr>
      <w:rFonts w:ascii="Bookman Old Style" w:hAnsi="Bookman Old Style" w:cs="Bookman Old Style"/>
      <w:sz w:val="16"/>
      <w:szCs w:val="16"/>
    </w:rPr>
  </w:style>
  <w:style w:type="character" w:customStyle="1" w:styleId="FontStyle17">
    <w:name w:val="Font Style17"/>
    <w:uiPriority w:val="99"/>
    <w:rsid w:val="005D0E7E"/>
    <w:rPr>
      <w:rFonts w:ascii="Book Antiqua" w:hAnsi="Book Antiqua" w:cs="Book Antiqua"/>
      <w:i/>
      <w:iCs/>
      <w:spacing w:val="10"/>
      <w:sz w:val="22"/>
      <w:szCs w:val="22"/>
    </w:rPr>
  </w:style>
  <w:style w:type="character" w:customStyle="1" w:styleId="FontStyle329">
    <w:name w:val="Font Style329"/>
    <w:basedOn w:val="DefaultParagraphFont"/>
    <w:uiPriority w:val="99"/>
    <w:rsid w:val="005D0E7E"/>
    <w:rPr>
      <w:rFonts w:ascii="Times New Roman" w:hAnsi="Times New Roman" w:cs="Times New Roman" w:hint="default"/>
      <w:b/>
      <w:bCs/>
      <w:spacing w:val="-10"/>
      <w:sz w:val="18"/>
      <w:szCs w:val="18"/>
    </w:rPr>
  </w:style>
  <w:style w:type="character" w:customStyle="1" w:styleId="ur">
    <w:name w:val="ur"/>
    <w:basedOn w:val="DefaultParagraphFont"/>
    <w:rsid w:val="005D0E7E"/>
  </w:style>
  <w:style w:type="character" w:customStyle="1" w:styleId="vpqmgb">
    <w:name w:val="vpqmgb"/>
    <w:basedOn w:val="DefaultParagraphFont"/>
    <w:rsid w:val="005D0E7E"/>
  </w:style>
  <w:style w:type="character" w:customStyle="1" w:styleId="sv">
    <w:name w:val="sv"/>
    <w:basedOn w:val="DefaultParagraphFont"/>
    <w:rsid w:val="005D0E7E"/>
  </w:style>
  <w:style w:type="character" w:customStyle="1" w:styleId="m7344698851747429110gmail-styleunderline">
    <w:name w:val="m_7344698851747429110gmail-styleunderline"/>
    <w:basedOn w:val="DefaultParagraphFont"/>
    <w:rsid w:val="005D0E7E"/>
  </w:style>
  <w:style w:type="character" w:customStyle="1" w:styleId="figpopup-sensitive-area">
    <w:name w:val="figpopup-sensitive-area"/>
    <w:basedOn w:val="DefaultParagraphFont"/>
    <w:rsid w:val="005D0E7E"/>
  </w:style>
  <w:style w:type="paragraph" w:customStyle="1" w:styleId="Emphasis0">
    <w:name w:val="!!_Emphasis"/>
    <w:basedOn w:val="Normal"/>
    <w:uiPriority w:val="7"/>
    <w:qFormat/>
    <w:rsid w:val="005D0E7E"/>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ineering.com/story/3-challenges-for-engineering-a-space-elevator" TargetMode="External"/><Relationship Id="rId13" Type="http://schemas.openxmlformats.org/officeDocument/2006/relationships/hyperlink" Target="https://news.mit.edu/2021/cfc-atmosphere-ozone-0518" TargetMode="External"/><Relationship Id="rId3" Type="http://schemas.openxmlformats.org/officeDocument/2006/relationships/styles" Target="styles.xm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s://space.nss.org/why-space-touris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geekwire.com/2018/rockets-blast-away-ozone-layer-no-biggie-today-watch-sk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360.yale.edu/features/thirty-years-after-the-montreal-protocol-solving-the-ozone-problem-remains-elusive" TargetMode="External"/><Relationship Id="rId4" Type="http://schemas.openxmlformats.org/officeDocument/2006/relationships/settings" Target="settings.xml"/><Relationship Id="rId9" Type="http://schemas.openxmlformats.org/officeDocument/2006/relationships/hyperlink" Target="https://www.scientificamerican.com/article/nanomaterials-could-combat-climate-change-and-reduce-pollution/" TargetMode="External"/><Relationship Id="rId14"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17449</Words>
  <Characters>99460</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2022-04-09T14:17:00Z</dcterms:created>
  <dcterms:modified xsi:type="dcterms:W3CDTF">2022-04-09T15:44:00Z</dcterms:modified>
</cp:coreProperties>
</file>