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C0C4B" w14:textId="005F0B90" w:rsidR="00A95652" w:rsidRDefault="007340EA" w:rsidP="007340EA">
      <w:pPr>
        <w:pStyle w:val="Heading2"/>
      </w:pPr>
      <w:r>
        <w:t>1NC</w:t>
      </w:r>
    </w:p>
    <w:p w14:paraId="594B5613" w14:textId="4F2EB1A6" w:rsidR="00C711D3" w:rsidRDefault="00C711D3" w:rsidP="00C711D3">
      <w:pPr>
        <w:pStyle w:val="Heading3"/>
      </w:pPr>
      <w:r>
        <w:t>1NC – OFF</w:t>
      </w:r>
    </w:p>
    <w:p w14:paraId="46C130B5" w14:textId="77777777" w:rsidR="00C711D3" w:rsidRPr="0092026C" w:rsidRDefault="00C711D3" w:rsidP="00C711D3">
      <w:pPr>
        <w:pStyle w:val="Heading4"/>
        <w:rPr>
          <w:rFonts w:cs="Calibri"/>
        </w:rPr>
      </w:pPr>
      <w:r w:rsidRPr="0092026C">
        <w:rPr>
          <w:rFonts w:cs="Calibri"/>
        </w:rPr>
        <w:t>Biotech industry strong now – new innovation and R&amp;D coming</w:t>
      </w:r>
    </w:p>
    <w:p w14:paraId="7C765822" w14:textId="77777777" w:rsidR="00C711D3" w:rsidRPr="0092026C" w:rsidRDefault="00C711D3" w:rsidP="00C711D3">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6"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631FFC06" w14:textId="77777777" w:rsidR="00C711D3" w:rsidRPr="0092026C" w:rsidRDefault="00C711D3" w:rsidP="00C711D3">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D144CC4" w14:textId="77777777" w:rsidR="00C711D3" w:rsidRPr="0092026C" w:rsidRDefault="00C711D3" w:rsidP="00C711D3">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6ED1EC31" w14:textId="77777777" w:rsidR="00C711D3" w:rsidRPr="0092026C" w:rsidRDefault="00C711D3" w:rsidP="00C711D3">
      <w:r w:rsidRPr="0092026C">
        <w:t>What about SPACs?</w:t>
      </w:r>
    </w:p>
    <w:p w14:paraId="065F10B6" w14:textId="77777777" w:rsidR="00C711D3" w:rsidRPr="0092026C" w:rsidRDefault="00C711D3" w:rsidP="00C711D3">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0810C1CE" w14:textId="77777777" w:rsidR="00C711D3" w:rsidRPr="0092026C" w:rsidRDefault="00C711D3" w:rsidP="00C711D3">
      <w:r w:rsidRPr="0092026C">
        <w:t>Fundamentals continue strong</w:t>
      </w:r>
    </w:p>
    <w:p w14:paraId="05E7AB58" w14:textId="77777777" w:rsidR="00C711D3" w:rsidRPr="0092026C" w:rsidRDefault="00C711D3" w:rsidP="00C711D3">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23A50897" w14:textId="77777777" w:rsidR="00C711D3" w:rsidRPr="0092026C" w:rsidRDefault="00C711D3" w:rsidP="00C711D3">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7"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D47567C" w14:textId="77777777" w:rsidR="00C711D3" w:rsidRPr="0092026C" w:rsidRDefault="00C711D3" w:rsidP="00C711D3">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04CD8D6C" w14:textId="77777777" w:rsidR="00C711D3" w:rsidRPr="0092026C" w:rsidRDefault="00C711D3" w:rsidP="00C711D3">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8"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5CB70874" w14:textId="77777777" w:rsidR="00C711D3" w:rsidRPr="0092026C" w:rsidRDefault="00C711D3" w:rsidP="00C711D3">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74CC2806" w14:textId="77777777" w:rsidR="00C711D3" w:rsidRPr="0092026C" w:rsidRDefault="00C711D3" w:rsidP="00C711D3">
      <w:r w:rsidRPr="0092026C">
        <w:t>More innovation on the horizon</w:t>
      </w:r>
    </w:p>
    <w:p w14:paraId="57285EDF" w14:textId="77777777" w:rsidR="00C711D3" w:rsidRPr="0092026C" w:rsidRDefault="00C711D3" w:rsidP="00C711D3">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42CC720B" w14:textId="77777777" w:rsidR="00C711D3" w:rsidRPr="0092026C" w:rsidRDefault="00C711D3" w:rsidP="00C711D3">
      <w:r w:rsidRPr="0092026C">
        <w:t xml:space="preserve">Looking forward, the combination of advances in biological science and accelerating developments in technology and artificial intelligence has the potential to take innovation to a new level. A </w:t>
      </w:r>
      <w:hyperlink r:id="rId9"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83FF274" w14:textId="77777777" w:rsidR="00C711D3" w:rsidRPr="0092026C" w:rsidRDefault="00C711D3" w:rsidP="00C711D3">
      <w:pPr>
        <w:tabs>
          <w:tab w:val="left" w:pos="1433"/>
        </w:tabs>
      </w:pPr>
    </w:p>
    <w:p w14:paraId="0845198C" w14:textId="77777777" w:rsidR="00C711D3" w:rsidRPr="00120150" w:rsidRDefault="00C711D3" w:rsidP="00C711D3"/>
    <w:p w14:paraId="5DF1B552" w14:textId="77777777" w:rsidR="00C711D3" w:rsidRPr="007935B3" w:rsidRDefault="00C711D3" w:rsidP="00C711D3">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1CC6041A" w14:textId="77777777" w:rsidR="00C711D3" w:rsidRPr="000037A9" w:rsidRDefault="00C711D3" w:rsidP="00C711D3">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0"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73980FD7" w14:textId="77777777" w:rsidR="00C711D3" w:rsidRPr="00216D9D" w:rsidRDefault="00C711D3" w:rsidP="00C711D3">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2BA4A65D" w14:textId="77777777" w:rsidR="00C711D3" w:rsidRPr="00216D9D" w:rsidRDefault="00C711D3" w:rsidP="00C711D3">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w:t>
      </w:r>
      <w:proofErr w:type="gramStart"/>
      <w:r w:rsidRPr="00BB6E00">
        <w:rPr>
          <w:u w:val="single"/>
        </w:rPr>
        <w:t>orally-administrable</w:t>
      </w:r>
      <w:proofErr w:type="gramEnd"/>
      <w:r w:rsidRPr="00BB6E00">
        <w:rPr>
          <w:u w:val="single"/>
        </w:rPr>
        <w:t xml:space="preserve"> formulation of </w:t>
      </w:r>
      <w:r w:rsidRPr="00BB6E00">
        <w:rPr>
          <w:rStyle w:val="Emphasis"/>
        </w:rPr>
        <w:t>the antibiotic cefuroxime.</w:t>
      </w:r>
    </w:p>
    <w:p w14:paraId="668F0FFB" w14:textId="77777777" w:rsidR="00C711D3" w:rsidRDefault="00C711D3" w:rsidP="00C711D3">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1964F3FE" w14:textId="77777777" w:rsidR="00C711D3" w:rsidRDefault="00C711D3" w:rsidP="00C711D3">
      <w:pPr>
        <w:pStyle w:val="Heading4"/>
      </w:pPr>
      <w:r>
        <w:t>One and done model kills innovation—chilling effect</w:t>
      </w:r>
    </w:p>
    <w:p w14:paraId="50F108A7" w14:textId="77777777" w:rsidR="00C711D3" w:rsidRPr="00134D45" w:rsidRDefault="00C711D3" w:rsidP="00C711D3">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49E5BD0B" w14:textId="77777777" w:rsidR="00C711D3" w:rsidRDefault="00C711D3" w:rsidP="00C711D3">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4CCB19AC" w14:textId="3EB1263C" w:rsidR="006846E1" w:rsidRDefault="006846E1" w:rsidP="006846E1">
      <w:pPr>
        <w:pStyle w:val="Heading4"/>
      </w:pPr>
      <w:r>
        <w:t>E</w:t>
      </w:r>
      <w:r>
        <w:t>xpectation of decreased market demand shifts funding away from R&amp;D</w:t>
      </w:r>
    </w:p>
    <w:p w14:paraId="26A4C6A2" w14:textId="77777777" w:rsidR="006846E1" w:rsidRPr="00AD0DCD" w:rsidRDefault="006846E1" w:rsidP="006846E1">
      <w:r w:rsidRPr="00AD0DCD">
        <w:rPr>
          <w:rStyle w:val="Style13ptBold"/>
        </w:rPr>
        <w:t>Scherer ‘1</w:t>
      </w:r>
      <w:r>
        <w:rPr>
          <w:rStyle w:val="Style13ptBold"/>
        </w:rPr>
        <w:t xml:space="preserve"> </w:t>
      </w:r>
      <w:hyperlink r:id="rId11" w:history="1">
        <w:r w:rsidRPr="00AD0DCD">
          <w:rPr>
            <w:rStyle w:val="Hyperlink"/>
          </w:rPr>
          <w:t>F.M. Scherer</w:t>
        </w:r>
      </w:hyperlink>
      <w:r w:rsidRPr="00AD0DCD">
        <w:t>, Health Affairs, The Link Between Gross Profitability And Pharmaceutical R&amp;D Spending,  September 2001 vol. 20 no. 5 216-220, http://content.healthaffairs.org/content/20/5/216.long</w:t>
      </w:r>
    </w:p>
    <w:p w14:paraId="0D9228B0" w14:textId="307BBEC9" w:rsidR="00C711D3" w:rsidRDefault="006846E1" w:rsidP="00C711D3">
      <w:r w:rsidRPr="00AD0DCD">
        <w:t xml:space="preserve">Second, </w:t>
      </w:r>
      <w:r w:rsidRPr="005760DC">
        <w:rPr>
          <w:rStyle w:val="StyleUnderline"/>
          <w:highlight w:val="yellow"/>
        </w:rPr>
        <w:t>the profits earned by a company serve as a source of funds to support R&amp;D investments</w:t>
      </w:r>
      <w:r w:rsidRPr="00AD0DCD">
        <w:rPr>
          <w:rStyle w:val="StyleUnderline"/>
        </w:rPr>
        <w:t xml:space="preserve">, and </w:t>
      </w:r>
      <w:r w:rsidRPr="00F42765">
        <w:rPr>
          <w:rStyle w:val="StyleUnderline"/>
        </w:rPr>
        <w:t xml:space="preserve">some </w:t>
      </w:r>
      <w:r w:rsidRPr="005760DC">
        <w:rPr>
          <w:rStyle w:val="StyleUnderline"/>
          <w:highlight w:val="yellow"/>
        </w:rPr>
        <w:t>managers are known to set R&amp;D budgets using rules of thumb emphasizing an indicator of current cash flow</w:t>
      </w:r>
      <w:r w:rsidRPr="00AD0DCD">
        <w:t xml:space="preserve"> or sales. To be sure, as recent experience in biotechnology shows, funds for R&amp;D can also be raised through new capital issues. Prior tests of the hypothesis of internally generated funds have yielded mixed results. For most well-established corporations, R&amp;D spending is not greatly dependent upon internal cash flow, but small high-tech enterprises—before the 1990s venture capital boom—and the research-intensive pharmaceutical industry were probable exceptions.</w:t>
      </w:r>
      <w:hyperlink r:id="rId12" w:anchor="ref-2" w:history="1">
        <w:r w:rsidRPr="00AD0DCD">
          <w:rPr>
            <w:rStyle w:val="Hyperlink"/>
          </w:rPr>
          <w:t>2</w:t>
        </w:r>
      </w:hyperlink>
      <w:r w:rsidRPr="00AD0DCD">
        <w:t xml:space="preserve"> Third, </w:t>
      </w:r>
      <w:r w:rsidRPr="00AD0DCD">
        <w:rPr>
          <w:rStyle w:val="StyleUnderline"/>
        </w:rPr>
        <w:t xml:space="preserve">managers’ </w:t>
      </w:r>
      <w:r w:rsidRPr="005760DC">
        <w:rPr>
          <w:rStyle w:val="StyleUnderline"/>
          <w:highlight w:val="yellow"/>
        </w:rPr>
        <w:t>expectations of future profit opportunities</w:t>
      </w:r>
      <w:r w:rsidRPr="00AD0DCD">
        <w:rPr>
          <w:rStyle w:val="StyleUnderline"/>
        </w:rPr>
        <w:t xml:space="preserve">, which are </w:t>
      </w:r>
      <w:r w:rsidRPr="005760DC">
        <w:rPr>
          <w:rStyle w:val="StyleUnderline"/>
          <w:highlight w:val="yellow"/>
        </w:rPr>
        <w:t>tempered</w:t>
      </w:r>
      <w:r w:rsidRPr="00AD0DCD">
        <w:rPr>
          <w:rStyle w:val="StyleUnderline"/>
        </w:rPr>
        <w:t xml:space="preserve">, inter alia, </w:t>
      </w:r>
      <w:r w:rsidRPr="005760DC">
        <w:rPr>
          <w:rStyle w:val="StyleUnderline"/>
          <w:highlight w:val="yellow"/>
        </w:rPr>
        <w:t>by contemporary market conditions, can exert a demand-pull influence on R&amp;D investments</w:t>
      </w:r>
    </w:p>
    <w:p w14:paraId="3B2FABAC" w14:textId="77777777" w:rsidR="00C711D3" w:rsidRDefault="00C711D3" w:rsidP="00C711D3">
      <w:pPr>
        <w:pStyle w:val="Heading4"/>
      </w:pPr>
      <w:r>
        <w:t>Big pharma relies on evergreening as a major source of profit—empirics prove.</w:t>
      </w:r>
    </w:p>
    <w:p w14:paraId="2ED9C71E" w14:textId="77777777" w:rsidR="00C711D3" w:rsidRDefault="00C711D3" w:rsidP="00C711D3">
      <w:pPr>
        <w:rPr>
          <w:rStyle w:val="Style13ptBold"/>
        </w:rPr>
      </w:pPr>
      <w:r>
        <w:rPr>
          <w:rStyle w:val="Style13ptBold"/>
        </w:rPr>
        <w:t>Chandler 15</w:t>
      </w:r>
    </w:p>
    <w:p w14:paraId="73B8975F" w14:textId="77777777" w:rsidR="00C711D3" w:rsidRPr="005620E7" w:rsidRDefault="00C711D3" w:rsidP="00C711D3">
      <w:pPr>
        <w:rPr>
          <w:sz w:val="16"/>
          <w:szCs w:val="16"/>
        </w:rPr>
      </w:pPr>
      <w:r w:rsidRPr="005620E7">
        <w:rPr>
          <w:sz w:val="16"/>
          <w:szCs w:val="16"/>
        </w:rPr>
        <w:t xml:space="preserve">Dr. Kelley Chandler, J.D. </w:t>
      </w:r>
      <w:r>
        <w:rPr>
          <w:sz w:val="16"/>
          <w:szCs w:val="16"/>
        </w:rPr>
        <w:t>(</w:t>
      </w:r>
      <w:r w:rsidRPr="005620E7">
        <w:rPr>
          <w:sz w:val="16"/>
          <w:szCs w:val="16"/>
        </w:rPr>
        <w:t>B.S., Villanova University, 2015; J.D., Cornell Law School, 2020; Executive Editor, Cornell Journal of Law and Public Policy, Vol. 29</w:t>
      </w:r>
      <w:r>
        <w:rPr>
          <w:sz w:val="16"/>
          <w:szCs w:val="16"/>
        </w:rPr>
        <w:t>)</w:t>
      </w:r>
      <w:r w:rsidRPr="005620E7">
        <w:rPr>
          <w:sz w:val="16"/>
          <w:szCs w:val="16"/>
        </w:rPr>
        <w:t>; “PATENTS AND THE PHARMACEUTICAL INDUSTRY: CURBING THE ABUSIVE PRACTICES EMPLOYED BY BLOCKBUSTER DRUG COMPANIES TO PROLONG MARKET EXCLUSIVITY”</w:t>
      </w:r>
      <w:r>
        <w:rPr>
          <w:sz w:val="16"/>
          <w:szCs w:val="16"/>
        </w:rPr>
        <w:t xml:space="preserve">; </w:t>
      </w:r>
      <w:r w:rsidRPr="005620E7">
        <w:rPr>
          <w:sz w:val="16"/>
          <w:szCs w:val="16"/>
        </w:rPr>
        <w:t>CORNELL JOURNAL OF LAW AND PUBLIC POLICY [Vol. 29:467</w:t>
      </w:r>
      <w:r>
        <w:rPr>
          <w:sz w:val="16"/>
          <w:szCs w:val="16"/>
        </w:rPr>
        <w:t xml:space="preserve">]; 2015; </w:t>
      </w:r>
      <w:hyperlink r:id="rId13" w:history="1">
        <w:r w:rsidRPr="00AF10DC">
          <w:rPr>
            <w:rStyle w:val="Hyperlink"/>
            <w:sz w:val="16"/>
            <w:szCs w:val="16"/>
          </w:rPr>
          <w:t>https://ww3.lawschool.cornell.edu/research/JLPP/upload/Chandler-note-final.pdf</w:t>
        </w:r>
      </w:hyperlink>
      <w:r>
        <w:rPr>
          <w:sz w:val="16"/>
          <w:szCs w:val="16"/>
        </w:rPr>
        <w:t>; EMJ</w:t>
      </w:r>
    </w:p>
    <w:p w14:paraId="0B9410AD" w14:textId="77777777" w:rsidR="00C711D3" w:rsidRDefault="00C711D3" w:rsidP="00C711D3">
      <w:pPr>
        <w:rPr>
          <w:sz w:val="14"/>
        </w:rPr>
      </w:pPr>
      <w:r w:rsidRPr="009F7C05">
        <w:rPr>
          <w:sz w:val="14"/>
        </w:rPr>
        <w:t xml:space="preserve">1. Evergreening The practice of </w:t>
      </w:r>
      <w:r w:rsidRPr="00F41B31">
        <w:rPr>
          <w:rStyle w:val="StyleUnderline"/>
          <w:highlight w:val="green"/>
        </w:rPr>
        <w:t>evergreening is</w:t>
      </w:r>
      <w:r w:rsidRPr="00AE78DB">
        <w:rPr>
          <w:rStyle w:val="StyleUnderline"/>
        </w:rPr>
        <w:t xml:space="preserve"> described as “</w:t>
      </w:r>
      <w:r w:rsidRPr="00F41B31">
        <w:rPr>
          <w:rStyle w:val="StyleUnderline"/>
          <w:highlight w:val="green"/>
        </w:rPr>
        <w:t>obtaining multiple patents that cover different aspects</w:t>
      </w:r>
      <w:r w:rsidRPr="00AE78DB">
        <w:rPr>
          <w:rStyle w:val="StyleUnderline"/>
        </w:rPr>
        <w:t xml:space="preserve"> of the same product,”</w:t>
      </w:r>
      <w:r w:rsidRPr="009F7C05">
        <w:rPr>
          <w:sz w:val="14"/>
        </w:rPr>
        <w:t xml:space="preserve"> which has the effect of extending the patent term of the drug in question.83 Evergreening may take the form of acquiring additional patents on the active ingredients, methods of manufacturing, formulations, or chemical intermediates of a drug, to name a few.84 When a company first files a patent application on the active ingredient, its patent will be set to expire 20 years from the filing date.85 However, if the company files an application for a secondary patent five years later based upon a secondary feature of the drug, such as an improved method of manufacturing, the approval of the secondary patent will prevent a generic company from using that method until the secondary patent expires.86 The practical effect of this strategy is that a generic company seeking to enter the market will not be able to use the method of manufacture until the end of the second patent term, five years after the original patent term has expired.87 Although a generic company is free to produce and sell the active ingredient once the patent on that ingredient expires, development of a generic drug is often difficult and costly without the ability to employ certain manufacturing methods.88 In this way, brand companies build a “patent portfolio” around single drugs as a creative way to avoid surrendering market exclusivity due to primary patent expiration.89 Studies show that evergreening has increased significantly since Hatch-Waxman passed.90 </w:t>
      </w:r>
      <w:r w:rsidRPr="00F41B31">
        <w:rPr>
          <w:rStyle w:val="StyleUnderline"/>
          <w:highlight w:val="green"/>
        </w:rPr>
        <w:t>Features</w:t>
      </w:r>
      <w:r w:rsidRPr="00D9471B">
        <w:rPr>
          <w:rStyle w:val="StyleUnderline"/>
        </w:rPr>
        <w:t xml:space="preserve"> of a drug which are </w:t>
      </w:r>
      <w:r w:rsidRPr="00F41B31">
        <w:rPr>
          <w:rStyle w:val="StyleUnderline"/>
          <w:highlight w:val="green"/>
        </w:rPr>
        <w:t xml:space="preserve">covered by a </w:t>
      </w:r>
      <w:r w:rsidRPr="00F41B31">
        <w:rPr>
          <w:rStyle w:val="Emphasis"/>
          <w:highlight w:val="green"/>
        </w:rPr>
        <w:t xml:space="preserve">secondary patent </w:t>
      </w:r>
      <w:r w:rsidRPr="00F41B31">
        <w:rPr>
          <w:rStyle w:val="StyleUnderline"/>
          <w:highlight w:val="green"/>
        </w:rPr>
        <w:t>are considered “</w:t>
      </w:r>
      <w:r w:rsidRPr="00F41B31">
        <w:rPr>
          <w:rStyle w:val="Emphasis"/>
          <w:highlight w:val="green"/>
        </w:rPr>
        <w:t>peripheral</w:t>
      </w:r>
      <w:r w:rsidRPr="00D9471B">
        <w:rPr>
          <w:rStyle w:val="StyleUnderline"/>
        </w:rPr>
        <w:t>”</w:t>
      </w:r>
      <w:r w:rsidRPr="009F7C05">
        <w:rPr>
          <w:sz w:val="14"/>
        </w:rPr>
        <w:t xml:space="preserve">91 and include things such as tablet coating or products produced from drug ingestion, dosages, or delivery routes.92 For example, the patent application for the active ingredient of the drug Paxil, which is used to treat depression, was filed on December 17, 1974.93 Of the several peripheral patent applications that were filed, the most recent patent was filed in 1998.94 If a generic had not succeeded in Paragraph IV litigation in 2003, this would have given Paxil an additional sixteen years of patent term exclusivity beyond the initial 20 years.95 Even given the generic challenger’s success, Paxil’s developers still enjoyed years of exclusivity beyond the original patent term due to their peripheral patents.96 Similarly, </w:t>
      </w:r>
      <w:r w:rsidRPr="00F41B31">
        <w:rPr>
          <w:rStyle w:val="StyleUnderline"/>
          <w:highlight w:val="green"/>
        </w:rPr>
        <w:t>peripheral patents</w:t>
      </w:r>
      <w:r w:rsidRPr="00AE78DB">
        <w:rPr>
          <w:rStyle w:val="StyleUnderline"/>
        </w:rPr>
        <w:t xml:space="preserve"> on internal coatings for the heartburn drug, Prilosec, </w:t>
      </w:r>
      <w:r w:rsidRPr="00F41B31">
        <w:rPr>
          <w:rStyle w:val="StyleUnderline"/>
          <w:highlight w:val="green"/>
        </w:rPr>
        <w:t>afforded</w:t>
      </w:r>
      <w:r w:rsidRPr="00AE78DB">
        <w:rPr>
          <w:rStyle w:val="StyleUnderline"/>
        </w:rPr>
        <w:t xml:space="preserve"> the manufacturer </w:t>
      </w:r>
      <w:r w:rsidRPr="00F41B31">
        <w:rPr>
          <w:rStyle w:val="Emphasis"/>
          <w:highlight w:val="green"/>
        </w:rPr>
        <w:t>extra market exclusivity</w:t>
      </w:r>
      <w:r w:rsidRPr="009F7C05">
        <w:rPr>
          <w:sz w:val="14"/>
        </w:rPr>
        <w:t xml:space="preserve">.97 Through strategically staggering patent applications on active drug ingredients and incremental drug improvements, a brand company can very “effectively extend the aggregate period of patent protection that applies to that product”98 even where the patent is later invalidated.99 Another consequence of the Hatch-Waxman Act on evergreening practice was that brand companies were being granted multiple 30-month stays on generic approval by the FDA.100 Before the generic’s approval, brands could acquire secondary patents and list them in the Orange Book, triggering an obligation for the generic to certify a challenge to the new patent and notify the brand of their intent to continue to market.101 Because this notification provided the brand company with the right to initiate a lawsuit, companies could plan their patent applications strategically in order to be able to file multiple lawsuits so as to trigger a new 30-month stay months after the existing 30-month stay began to run, giving the brand extra exclusivity through precluding generic approval at the FDA.102 Congress addressed this issue in 2003 through an amendment to the Hatch-Waxman Act, known as the Medicare Modernization Act, which prohibits multiple 30-month stays.103 Despite this change, evergreening remains a significant issue in the pharmaceutical space because secondary patents “remain enforceable proprietary rights against generic firms”104 which “increase the infringement minefield that generics must navigate when bringing a product to market.”105 The costs to society are rising drug prices and reduced access to necessary treatments.106 2. Product Hopping </w:t>
      </w:r>
      <w:r w:rsidRPr="00F41B31">
        <w:rPr>
          <w:rStyle w:val="StyleUnderline"/>
          <w:highlight w:val="green"/>
        </w:rPr>
        <w:t>A related strategy</w:t>
      </w:r>
      <w:r w:rsidRPr="00AE78DB">
        <w:rPr>
          <w:rStyle w:val="StyleUnderline"/>
        </w:rPr>
        <w:t xml:space="preserve"> within the evergreening category </w:t>
      </w:r>
      <w:r w:rsidRPr="00F41B31">
        <w:rPr>
          <w:rStyle w:val="StyleUnderline"/>
          <w:highlight w:val="green"/>
        </w:rPr>
        <w:t>is</w:t>
      </w:r>
      <w:r w:rsidRPr="00AE78DB">
        <w:rPr>
          <w:rStyle w:val="StyleUnderline"/>
        </w:rPr>
        <w:t xml:space="preserve"> the practice of </w:t>
      </w:r>
      <w:r w:rsidRPr="00F41B31">
        <w:rPr>
          <w:rStyle w:val="Emphasis"/>
          <w:highlight w:val="green"/>
        </w:rPr>
        <w:t>product hopping</w:t>
      </w:r>
      <w:r w:rsidRPr="00AE78DB">
        <w:rPr>
          <w:rStyle w:val="StyleUnderline"/>
        </w:rPr>
        <w:t>, which denotes the brand-company practice of making an incremental change to a blockbuster drug which will soon be facing patent expiry</w:t>
      </w:r>
      <w:r w:rsidRPr="009F7C05">
        <w:rPr>
          <w:sz w:val="14"/>
        </w:rPr>
        <w:t>, “</w:t>
      </w:r>
      <w:proofErr w:type="spellStart"/>
      <w:r w:rsidRPr="009F7C05">
        <w:rPr>
          <w:sz w:val="14"/>
        </w:rPr>
        <w:t>secur</w:t>
      </w:r>
      <w:proofErr w:type="spellEnd"/>
      <w:r w:rsidRPr="009F7C05">
        <w:rPr>
          <w:sz w:val="14"/>
        </w:rPr>
        <w:t>[</w:t>
      </w:r>
      <w:proofErr w:type="spellStart"/>
      <w:r w:rsidRPr="009F7C05">
        <w:rPr>
          <w:sz w:val="14"/>
        </w:rPr>
        <w:t>ing</w:t>
      </w:r>
      <w:proofErr w:type="spellEnd"/>
      <w:r w:rsidRPr="009F7C05">
        <w:rPr>
          <w:sz w:val="14"/>
        </w:rPr>
        <w:t xml:space="preserve">] patents on that new formulation, and then </w:t>
      </w:r>
      <w:proofErr w:type="spellStart"/>
      <w:r w:rsidRPr="009F7C05">
        <w:rPr>
          <w:sz w:val="14"/>
        </w:rPr>
        <w:t>discontinu</w:t>
      </w:r>
      <w:proofErr w:type="spellEnd"/>
      <w:r w:rsidRPr="009F7C05">
        <w:rPr>
          <w:sz w:val="14"/>
        </w:rPr>
        <w:t>[</w:t>
      </w:r>
      <w:proofErr w:type="spellStart"/>
      <w:r w:rsidRPr="009F7C05">
        <w:rPr>
          <w:sz w:val="14"/>
        </w:rPr>
        <w:t>ing</w:t>
      </w:r>
      <w:proofErr w:type="spellEnd"/>
      <w:r w:rsidRPr="009F7C05">
        <w:rPr>
          <w:sz w:val="14"/>
        </w:rPr>
        <w:t xml:space="preserve">]” the first drug.107 This takes place before any generics are on the market, and is usually combined with an aggressive marketing scheme in order to promote the new drug to consumers and physicians.108 Once the new drug has permeated the market, people are less likely to switch again, even if a generic alternative becomes available.109 Further, as Arti Rai and Barak Richman noted in their May 2018 article, because the new drug is not “therapeutically equivalent” to the old formation, State-level drug substitution laws that allow pharmacists to substitute generic drugs prevent substitution of the generic version of Drug 1 for Drug 2 prescriptions. In short, patients . . . pay monopoly prices for a branded Drug 2 because there is no generic alternative, and the market for Drug 1 evaporates just as a generic becomes available.110 </w:t>
      </w:r>
      <w:r w:rsidRPr="00AE78DB">
        <w:rPr>
          <w:rStyle w:val="StyleUnderline"/>
        </w:rPr>
        <w:t>Prilosec is a potent example of product hopping</w:t>
      </w:r>
      <w:r w:rsidRPr="009F7C05">
        <w:rPr>
          <w:sz w:val="14"/>
        </w:rPr>
        <w:t xml:space="preserve"> because </w:t>
      </w:r>
      <w:r w:rsidRPr="00AE78DB">
        <w:rPr>
          <w:rStyle w:val="StyleUnderline"/>
        </w:rPr>
        <w:t>the manufacturer successfully</w:t>
      </w:r>
      <w:r w:rsidRPr="009F7C05">
        <w:rPr>
          <w:sz w:val="14"/>
        </w:rPr>
        <w:t xml:space="preserve"> </w:t>
      </w:r>
      <w:r w:rsidRPr="00AE78DB">
        <w:rPr>
          <w:rStyle w:val="StyleUnderline"/>
        </w:rPr>
        <w:t>introduced an ostensibly new and improved version</w:t>
      </w:r>
      <w:r w:rsidRPr="009F7C05">
        <w:rPr>
          <w:sz w:val="14"/>
        </w:rPr>
        <w:t xml:space="preserve"> of Prilosec, widely </w:t>
      </w:r>
      <w:r w:rsidRPr="00AE78DB">
        <w:rPr>
          <w:rStyle w:val="StyleUnderline"/>
        </w:rPr>
        <w:t>known as “</w:t>
      </w:r>
      <w:r w:rsidRPr="009F7C05">
        <w:rPr>
          <w:rStyle w:val="StyleUnderline"/>
        </w:rPr>
        <w:t>Nexium,” and influenced</w:t>
      </w:r>
      <w:r w:rsidRPr="00AE78DB">
        <w:rPr>
          <w:rStyle w:val="StyleUnderline"/>
        </w:rPr>
        <w:t xml:space="preserve"> the market to “hop” before the patent expired on Prilosec</w:t>
      </w:r>
      <w:r w:rsidRPr="009F7C05">
        <w:rPr>
          <w:sz w:val="14"/>
        </w:rPr>
        <w:t xml:space="preserve">.111 </w:t>
      </w:r>
      <w:r w:rsidRPr="00AE78DB">
        <w:rPr>
          <w:rStyle w:val="StyleUnderline"/>
        </w:rPr>
        <w:t>Although Prilosec was not completely withdrawn from the market, the manufacturer switched it from the prescription market to the over-the-counter market, and pharmacists were not able to substitute generic Prilosec for prescription Nexium due to the fact that they were technically different.</w:t>
      </w:r>
      <w:r w:rsidRPr="009F7C05">
        <w:rPr>
          <w:sz w:val="14"/>
        </w:rPr>
        <w:t xml:space="preserve">112 While it is true that patients sometimes have the option to purchase the cheaper drug or the over-the-counter version when it remains on the market, the fact that pharmaceuticals represent a “unique market with noticeable information asymmetry” makes this much less likely.113 Additionally, because doctors are not actually purchasing the drugs, cost considerations are often overlooked when they are writing prescriptions, and they may have other incentives that factor into their decisions.114 3. The New Business Model Given the stakes, it is no surprise that </w:t>
      </w:r>
      <w:r w:rsidRPr="00476FCF">
        <w:rPr>
          <w:rStyle w:val="StyleUnderline"/>
        </w:rPr>
        <w:t xml:space="preserve">brand </w:t>
      </w:r>
      <w:r w:rsidRPr="00F41B31">
        <w:rPr>
          <w:rStyle w:val="StyleUnderline"/>
          <w:highlight w:val="green"/>
        </w:rPr>
        <w:t>pharmaceutical companies are</w:t>
      </w:r>
      <w:r w:rsidRPr="00476FCF">
        <w:rPr>
          <w:rStyle w:val="StyleUnderline"/>
        </w:rPr>
        <w:t xml:space="preserve"> increasingly </w:t>
      </w:r>
      <w:r w:rsidRPr="00F41B31">
        <w:rPr>
          <w:rStyle w:val="StyleUnderline"/>
          <w:highlight w:val="green"/>
        </w:rPr>
        <w:t xml:space="preserve">turning to </w:t>
      </w:r>
      <w:r w:rsidRPr="00F41B31">
        <w:rPr>
          <w:rStyle w:val="Emphasis"/>
          <w:highlight w:val="green"/>
        </w:rPr>
        <w:t>evergreening strategies</w:t>
      </w:r>
      <w:r w:rsidRPr="00476FCF">
        <w:rPr>
          <w:rStyle w:val="StyleUnderline"/>
        </w:rPr>
        <w:t xml:space="preserve"> to </w:t>
      </w:r>
      <w:r w:rsidRPr="009F7C05">
        <w:rPr>
          <w:rStyle w:val="Emphasis"/>
        </w:rPr>
        <w:t xml:space="preserve">gobble up </w:t>
      </w:r>
      <w:r w:rsidRPr="00F41B31">
        <w:rPr>
          <w:rStyle w:val="Emphasis"/>
          <w:highlight w:val="green"/>
        </w:rPr>
        <w:t>more market exclusivity for their blockbuster drugs</w:t>
      </w:r>
      <w:r w:rsidRPr="00476FCF">
        <w:rPr>
          <w:rStyle w:val="StyleUnderline"/>
        </w:rPr>
        <w:t>.</w:t>
      </w:r>
      <w:r w:rsidRPr="009F7C05">
        <w:rPr>
          <w:sz w:val="14"/>
        </w:rPr>
        <w:t xml:space="preserve">115 In the year 2000 alone, </w:t>
      </w:r>
      <w:r w:rsidRPr="00F41B31">
        <w:rPr>
          <w:rStyle w:val="StyleUnderline"/>
          <w:highlight w:val="green"/>
        </w:rPr>
        <w:t>Prilosec</w:t>
      </w:r>
      <w:r w:rsidRPr="00F41B31">
        <w:rPr>
          <w:sz w:val="14"/>
          <w:highlight w:val="green"/>
        </w:rPr>
        <w:t>’s</w:t>
      </w:r>
      <w:r w:rsidRPr="009F7C05">
        <w:rPr>
          <w:sz w:val="14"/>
        </w:rPr>
        <w:t xml:space="preserve"> manufacturer, AstraZeneca, reported that the drug </w:t>
      </w:r>
      <w:r w:rsidRPr="00F41B31">
        <w:rPr>
          <w:rStyle w:val="StyleUnderline"/>
          <w:highlight w:val="green"/>
        </w:rPr>
        <w:t xml:space="preserve">brought in </w:t>
      </w:r>
      <w:r w:rsidRPr="00F41B31">
        <w:rPr>
          <w:rStyle w:val="Emphasis"/>
          <w:highlight w:val="green"/>
        </w:rPr>
        <w:t>$6.3 billion</w:t>
      </w:r>
      <w:r w:rsidRPr="009F7C05">
        <w:rPr>
          <w:sz w:val="14"/>
        </w:rPr>
        <w:t xml:space="preserve">,116 </w:t>
      </w:r>
      <w:r w:rsidRPr="00F41B31">
        <w:rPr>
          <w:rStyle w:val="StyleUnderline"/>
          <w:highlight w:val="green"/>
        </w:rPr>
        <w:t xml:space="preserve">which is a </w:t>
      </w:r>
      <w:r w:rsidRPr="00F41B31">
        <w:rPr>
          <w:rStyle w:val="Emphasis"/>
          <w:highlight w:val="green"/>
        </w:rPr>
        <w:t>substantial</w:t>
      </w:r>
      <w:r w:rsidRPr="00F41B31">
        <w:rPr>
          <w:rStyle w:val="StyleUnderline"/>
          <w:highlight w:val="green"/>
        </w:rPr>
        <w:t xml:space="preserve"> </w:t>
      </w:r>
      <w:r w:rsidRPr="00F41B31">
        <w:rPr>
          <w:rStyle w:val="Emphasis"/>
          <w:highlight w:val="green"/>
        </w:rPr>
        <w:t>percentage of their overall revenue</w:t>
      </w:r>
      <w:r w:rsidRPr="009F7C05">
        <w:rPr>
          <w:rStyle w:val="Emphasis"/>
        </w:rPr>
        <w:t xml:space="preserve"> of $15.8 billion</w:t>
      </w:r>
      <w:r w:rsidRPr="00476FCF">
        <w:rPr>
          <w:rStyle w:val="StyleUnderline"/>
        </w:rPr>
        <w:t xml:space="preserve"> during that year</w:t>
      </w:r>
      <w:r w:rsidRPr="009F7C05">
        <w:rPr>
          <w:sz w:val="14"/>
        </w:rPr>
        <w:t xml:space="preserve">.117 </w:t>
      </w:r>
      <w:r w:rsidRPr="00476FCF">
        <w:rPr>
          <w:rStyle w:val="StyleUnderline"/>
        </w:rPr>
        <w:t xml:space="preserve">Due to the sheer amount of revenue that brand-pharmaceutical companies stand to gain or lose, it is reasonable to conclude that </w:t>
      </w:r>
      <w:r w:rsidRPr="00F41B31">
        <w:rPr>
          <w:rStyle w:val="StyleUnderline"/>
          <w:highlight w:val="green"/>
        </w:rPr>
        <w:t xml:space="preserve">there is a </w:t>
      </w:r>
      <w:r w:rsidRPr="00F41B31">
        <w:rPr>
          <w:rStyle w:val="Emphasis"/>
          <w:highlight w:val="green"/>
        </w:rPr>
        <w:t>new business model</w:t>
      </w:r>
      <w:r w:rsidRPr="00F41B31">
        <w:rPr>
          <w:rStyle w:val="StyleUnderline"/>
          <w:highlight w:val="green"/>
        </w:rPr>
        <w:t xml:space="preserve"> that </w:t>
      </w:r>
      <w:r w:rsidRPr="00F41B31">
        <w:rPr>
          <w:rStyle w:val="Emphasis"/>
          <w:highlight w:val="green"/>
        </w:rPr>
        <w:t>pervades the pharmaceutical</w:t>
      </w:r>
      <w:r w:rsidRPr="00F41B31">
        <w:rPr>
          <w:rStyle w:val="StyleUnderline"/>
          <w:highlight w:val="green"/>
        </w:rPr>
        <w:t xml:space="preserve"> </w:t>
      </w:r>
      <w:r w:rsidRPr="00F41B31">
        <w:rPr>
          <w:rStyle w:val="Emphasis"/>
          <w:highlight w:val="green"/>
        </w:rPr>
        <w:t>market</w:t>
      </w:r>
      <w:r w:rsidRPr="009F7C05">
        <w:rPr>
          <w:sz w:val="14"/>
        </w:rPr>
        <w:t xml:space="preserve">.118 This model consists largely of evergreening and product hopping practices “turning out scores of minor variations, some of which become market blockbusters”119 which then “generate steady profits throughout the ups and downs of blockbusters coming off patents.”120 Notwithstanding that </w:t>
      </w:r>
      <w:r w:rsidRPr="00476FCF">
        <w:rPr>
          <w:rStyle w:val="StyleUnderline"/>
        </w:rPr>
        <w:t xml:space="preserve">one of the </w:t>
      </w:r>
      <w:r w:rsidRPr="00417BDD">
        <w:rPr>
          <w:rStyle w:val="StyleUnderline"/>
          <w:highlight w:val="green"/>
        </w:rPr>
        <w:t>goals</w:t>
      </w:r>
      <w:r w:rsidRPr="00476FCF">
        <w:rPr>
          <w:rStyle w:val="StyleUnderline"/>
        </w:rPr>
        <w:t xml:space="preserve"> of Hatch-Waxman was to spur brand companies </w:t>
      </w:r>
      <w:r w:rsidRPr="00417BDD">
        <w:rPr>
          <w:rStyle w:val="StyleUnderline"/>
          <w:highlight w:val="green"/>
        </w:rPr>
        <w:t xml:space="preserve">to </w:t>
      </w:r>
      <w:r w:rsidRPr="00417BDD">
        <w:rPr>
          <w:rStyle w:val="Emphasis"/>
          <w:highlight w:val="green"/>
        </w:rPr>
        <w:t>truly innovate and pioneer NCEs</w:t>
      </w:r>
      <w:r w:rsidRPr="009F7C05">
        <w:rPr>
          <w:sz w:val="14"/>
        </w:rPr>
        <w:t xml:space="preserve">, only a miniscule percentage of brand company expenditures go towards researching new molecules.121 However, it would seem that the Hatch-Waxman Act lead to a pharmaceutical market which now “depend[s] less on the breakthrough research that executives emphasize than on rational actors exploiting ever broader and longer patents and other government protections against normal free market competition.”122 Contrary to Congressional intent, </w:t>
      </w:r>
      <w:proofErr w:type="spellStart"/>
      <w:r w:rsidRPr="009F7C05">
        <w:rPr>
          <w:sz w:val="14"/>
        </w:rPr>
        <w:t>evergreeing</w:t>
      </w:r>
      <w:proofErr w:type="spellEnd"/>
      <w:r w:rsidRPr="009F7C05">
        <w:rPr>
          <w:sz w:val="14"/>
        </w:rPr>
        <w:t xml:space="preserve"> and product hopping issues have only been exacerbated in the post-Hatch-Waxman atmosphere.123 It seems more and more that “</w:t>
      </w:r>
      <w:r w:rsidRPr="00476FCF">
        <w:rPr>
          <w:rStyle w:val="StyleUnderline"/>
        </w:rPr>
        <w:t>when patent law realities are combined with</w:t>
      </w:r>
      <w:r>
        <w:rPr>
          <w:rStyle w:val="StyleUnderline"/>
        </w:rPr>
        <w:t>…</w:t>
      </w:r>
      <w:r w:rsidRPr="00476FCF">
        <w:rPr>
          <w:rStyle w:val="StyleUnderline"/>
        </w:rPr>
        <w:t>rational business decisions, all considerations point towards a focus on incremental drugs</w:t>
      </w:r>
      <w:r w:rsidRPr="009F7C05">
        <w:rPr>
          <w:sz w:val="14"/>
        </w:rPr>
        <w:t>.”124 Hence, the new business model.125</w:t>
      </w:r>
    </w:p>
    <w:p w14:paraId="4A506562" w14:textId="77777777" w:rsidR="00C711D3" w:rsidRPr="0091671F" w:rsidRDefault="00C711D3" w:rsidP="00C711D3"/>
    <w:p w14:paraId="094E44B6" w14:textId="77777777" w:rsidR="00C711D3" w:rsidRPr="0092026C" w:rsidRDefault="00C711D3" w:rsidP="00C711D3">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1AAEA102" w14:textId="77777777" w:rsidR="00C711D3" w:rsidRPr="0092026C" w:rsidRDefault="00C711D3" w:rsidP="00C711D3">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863879E" w14:textId="77777777" w:rsidR="00C711D3" w:rsidRPr="0092026C" w:rsidRDefault="00C711D3" w:rsidP="00C711D3">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5D569396" w14:textId="77777777" w:rsidR="00C711D3" w:rsidRPr="0092026C" w:rsidRDefault="00C711D3" w:rsidP="00C711D3"/>
    <w:p w14:paraId="5D68BD81" w14:textId="77777777" w:rsidR="00C711D3" w:rsidRPr="0092026C" w:rsidRDefault="00C711D3" w:rsidP="00C711D3">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163AD9CE" w14:textId="77777777" w:rsidR="00C711D3" w:rsidRPr="0092026C" w:rsidRDefault="00C711D3" w:rsidP="00C711D3">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6AC26270" w14:textId="77777777" w:rsidR="00C711D3" w:rsidRPr="0092026C" w:rsidRDefault="00C711D3" w:rsidP="00C711D3">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3E476224" w14:textId="77777777" w:rsidR="00C711D3" w:rsidRPr="0092026C" w:rsidRDefault="00C711D3" w:rsidP="00C711D3">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538CD7CB" w14:textId="77777777" w:rsidR="00C711D3" w:rsidRPr="0092026C" w:rsidRDefault="00C711D3" w:rsidP="00C711D3">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5D3F62FB" w14:textId="77777777" w:rsidR="00C711D3" w:rsidRPr="0092026C" w:rsidRDefault="00C711D3" w:rsidP="00C711D3">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63C52806" w14:textId="77777777" w:rsidR="00C711D3" w:rsidRPr="0092026C" w:rsidRDefault="00C711D3" w:rsidP="00C711D3">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1D9D5D27" w14:textId="77777777" w:rsidR="00C711D3" w:rsidRPr="0092026C" w:rsidRDefault="00C711D3" w:rsidP="00C711D3">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390B5505" w14:textId="77777777" w:rsidR="00C711D3" w:rsidRPr="0092026C" w:rsidRDefault="00C711D3" w:rsidP="00C711D3">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02C96EF8" w14:textId="77777777" w:rsidR="00C711D3" w:rsidRPr="0092026C" w:rsidRDefault="00C711D3" w:rsidP="00C711D3">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04B2E4E2" w14:textId="77777777" w:rsidR="00C711D3" w:rsidRPr="0092026C" w:rsidRDefault="00C711D3" w:rsidP="00C711D3">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5E035BD6" w14:textId="77777777" w:rsidR="00C711D3" w:rsidRPr="0092026C" w:rsidRDefault="00C711D3" w:rsidP="00C711D3">
      <w:pPr>
        <w:rPr>
          <w:sz w:val="14"/>
        </w:rPr>
      </w:pPr>
      <w:r w:rsidRPr="0092026C">
        <w:rPr>
          <w:sz w:val="14"/>
        </w:rPr>
        <w:t>Background: Bioweapons were officially banned by the Biological Weapons Convention in 1975, though North Korea is suspected of maintaining an offensive bioweapons program.</w:t>
      </w:r>
    </w:p>
    <w:p w14:paraId="41E7183E" w14:textId="77777777" w:rsidR="00C711D3" w:rsidRPr="0092026C" w:rsidRDefault="00C711D3" w:rsidP="00C711D3">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5999E893" w14:textId="77777777" w:rsidR="00C711D3" w:rsidRPr="0092026C" w:rsidRDefault="00C711D3" w:rsidP="00C711D3">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007C3862" w14:textId="77777777" w:rsidR="00C711D3" w:rsidRPr="0092026C" w:rsidRDefault="00C711D3" w:rsidP="00C711D3">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388BA712" w14:textId="77777777" w:rsidR="00C711D3" w:rsidRPr="0092026C" w:rsidRDefault="00C711D3" w:rsidP="00C711D3">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60954278" w14:textId="77777777" w:rsidR="00C711D3" w:rsidRPr="0092026C" w:rsidRDefault="00C711D3" w:rsidP="00C711D3">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5923CE3C" w14:textId="77777777" w:rsidR="00C711D3" w:rsidRPr="0092026C" w:rsidRDefault="00C711D3" w:rsidP="00C711D3">
      <w:pPr>
        <w:rPr>
          <w:sz w:val="14"/>
        </w:rPr>
      </w:pPr>
      <w:r w:rsidRPr="0092026C">
        <w:rPr>
          <w:sz w:val="14"/>
        </w:rPr>
        <w:t>In the near future, desktop DNA synthesizers may be able to generate synthetic DNA in the lab, cutting out the need for commercial suppliers — and potential security screenings.</w:t>
      </w:r>
    </w:p>
    <w:p w14:paraId="4D6214B5" w14:textId="4D81BFC6" w:rsidR="00C711D3" w:rsidRPr="00C711D3" w:rsidRDefault="00C711D3" w:rsidP="00C711D3">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401EC809" w14:textId="2C9BF775" w:rsidR="00C711D3" w:rsidRDefault="00C711D3" w:rsidP="00C711D3">
      <w:pPr>
        <w:pStyle w:val="Heading3"/>
      </w:pPr>
      <w:r>
        <w:t>1NC – OFF</w:t>
      </w:r>
    </w:p>
    <w:p w14:paraId="6CECC5B9" w14:textId="77777777" w:rsidR="00C711D3" w:rsidRDefault="00C711D3" w:rsidP="00C711D3">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526A46D0" w14:textId="77777777" w:rsidR="00C711D3" w:rsidRPr="00624CF9" w:rsidRDefault="00C711D3" w:rsidP="00C711D3">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22B7619" w14:textId="77777777" w:rsidR="00C711D3" w:rsidRPr="00F97FE0" w:rsidRDefault="00C711D3" w:rsidP="00C711D3">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685E836F" w14:textId="77777777" w:rsidR="00C711D3" w:rsidRPr="00253762" w:rsidRDefault="00C711D3" w:rsidP="00C711D3">
      <w:hyperlink r:id="rId14"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0CE517D0" w14:textId="77777777" w:rsidR="00C711D3" w:rsidRDefault="00C711D3" w:rsidP="00C711D3">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F97FE0">
        <w:rPr>
          <w:szCs w:val="24"/>
          <w:u w:val="single"/>
        </w:rPr>
        <w:t>over patents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BCF3BE9" w14:textId="77777777" w:rsidR="00C711D3" w:rsidRDefault="00C711D3" w:rsidP="00C711D3">
      <w:pPr>
        <w:pStyle w:val="Heading4"/>
      </w:pPr>
      <w:r>
        <w:t>WHO Cred key to Global Right to Health – medicine access is critical.</w:t>
      </w:r>
    </w:p>
    <w:p w14:paraId="683A4012" w14:textId="77777777" w:rsidR="00C711D3" w:rsidRDefault="00C711D3" w:rsidP="00C711D3">
      <w:pPr>
        <w:pStyle w:val="ListParagraph"/>
        <w:numPr>
          <w:ilvl w:val="0"/>
          <w:numId w:val="12"/>
        </w:numPr>
      </w:pPr>
      <w:r>
        <w:t>Note the Bottom Paragraph is at the bottom of the PDF – I put a paragraph break to indicate it as such – no words are missing.</w:t>
      </w:r>
    </w:p>
    <w:p w14:paraId="1DB8D7FF" w14:textId="77777777" w:rsidR="00C711D3" w:rsidRPr="00146FCD" w:rsidRDefault="00C711D3" w:rsidP="00C711D3">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574302DD" w14:textId="77777777" w:rsidR="00C711D3" w:rsidRPr="00D93FBE" w:rsidRDefault="00C711D3" w:rsidP="00C711D3">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40D1BF16" w14:textId="77777777" w:rsidR="00C711D3" w:rsidRDefault="00C711D3" w:rsidP="00C711D3">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499C90EC" w14:textId="77777777" w:rsidR="00C711D3" w:rsidRDefault="00C711D3" w:rsidP="00C711D3">
      <w:pPr>
        <w:pStyle w:val="Heading4"/>
      </w:pPr>
      <w:r>
        <w:t xml:space="preserve">Right to Health solves </w:t>
      </w:r>
      <w:r>
        <w:rPr>
          <w:u w:val="single"/>
        </w:rPr>
        <w:t>Nationalist Populism</w:t>
      </w:r>
      <w:r>
        <w:t>.</w:t>
      </w:r>
    </w:p>
    <w:p w14:paraId="16709716" w14:textId="77777777" w:rsidR="00C711D3" w:rsidRPr="00D93FBE" w:rsidRDefault="00C711D3" w:rsidP="00C711D3">
      <w:r w:rsidRPr="00D93FBE">
        <w:rPr>
          <w:rStyle w:val="Style13ptBold"/>
        </w:rPr>
        <w:t>Friedman 17</w:t>
      </w:r>
      <w:r>
        <w:t xml:space="preserve"> Eric Friedman March 2017 “New WHO Leader Will Need Human Rights to Counter Nationalistic Populism” </w:t>
      </w:r>
      <w:hyperlink r:id="rId15"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860E94D" w14:textId="77777777" w:rsidR="00C711D3" w:rsidRPr="00D93FBE" w:rsidRDefault="00C711D3" w:rsidP="00C711D3">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38E325A9" w14:textId="77777777" w:rsidR="00C711D3" w:rsidRDefault="00C711D3" w:rsidP="00C711D3">
      <w:pPr>
        <w:pStyle w:val="Heading4"/>
      </w:pPr>
      <w:r>
        <w:t xml:space="preserve">Populism is an </w:t>
      </w:r>
      <w:r>
        <w:rPr>
          <w:u w:val="single"/>
        </w:rPr>
        <w:t>existential threat</w:t>
      </w:r>
      <w:r>
        <w:t>.</w:t>
      </w:r>
    </w:p>
    <w:p w14:paraId="7D289371" w14:textId="77777777" w:rsidR="00C711D3" w:rsidRPr="00D93FBE" w:rsidRDefault="00C711D3" w:rsidP="00C711D3">
      <w:r w:rsidRPr="00D93FBE">
        <w:rPr>
          <w:rStyle w:val="Style13ptBold"/>
        </w:rPr>
        <w:t>de Waal 16</w:t>
      </w:r>
      <w:r>
        <w:t xml:space="preserve"> Alex de Waal 12-5-2016 “Garrison America and the Threat of Global War” </w:t>
      </w:r>
      <w:hyperlink r:id="rId16"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76712030" w14:textId="4AB385E1" w:rsidR="00C711D3" w:rsidRPr="00C711D3" w:rsidRDefault="00C711D3" w:rsidP="00C711D3">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4D48A300" w14:textId="1E2FAC1E" w:rsidR="00C711D3" w:rsidRDefault="00C711D3" w:rsidP="00C711D3">
      <w:pPr>
        <w:pStyle w:val="Heading3"/>
      </w:pPr>
      <w:r>
        <w:t>1NC – OFF</w:t>
      </w:r>
    </w:p>
    <w:p w14:paraId="3BB6D66E" w14:textId="77777777" w:rsidR="00C711D3" w:rsidRPr="002837DB" w:rsidRDefault="00C711D3" w:rsidP="00C711D3">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704D082F" w14:textId="77777777" w:rsidR="00C711D3" w:rsidRPr="002837DB" w:rsidRDefault="00C711D3" w:rsidP="00C711D3">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08A16958" w14:textId="77777777" w:rsidR="00C711D3" w:rsidRPr="00FA72BB" w:rsidRDefault="00C711D3" w:rsidP="00C711D3">
      <w:pPr>
        <w:rPr>
          <w:sz w:val="16"/>
        </w:rPr>
      </w:pPr>
      <w:r w:rsidRPr="00FA72BB">
        <w:rPr>
          <w:sz w:val="16"/>
        </w:rPr>
        <w:t xml:space="preserve">If nineteenth-century American literary studies </w:t>
      </w:r>
      <w:proofErr w:type="gramStart"/>
      <w:r w:rsidRPr="00FA72BB">
        <w:rPr>
          <w:sz w:val="16"/>
        </w:rPr>
        <w:t>tends</w:t>
      </w:r>
      <w:proofErr w:type="gramEnd"/>
      <w:r w:rsidRPr="00FA72BB">
        <w:rPr>
          <w:sz w:val="16"/>
        </w:rPr>
        <w:t xml:space="preserve"> to focus on the ways Indians enter the narrative frame and the kinds of meanings and </w:t>
      </w:r>
      <w:proofErr w:type="spellStart"/>
      <w:r w:rsidRPr="00FA72BB">
        <w:rPr>
          <w:sz w:val="16"/>
        </w:rPr>
        <w:t>associa</w:t>
      </w:r>
      <w:proofErr w:type="spellEnd"/>
      <w:r w:rsidRPr="00FA72BB">
        <w:rPr>
          <w:sz w:val="16"/>
        </w:rPr>
        <w:t xml:space="preserve">- </w:t>
      </w:r>
      <w:proofErr w:type="spellStart"/>
      <w:r w:rsidRPr="00FA72BB">
        <w:rPr>
          <w:sz w:val="16"/>
        </w:rPr>
        <w:t>tions</w:t>
      </w:r>
      <w:proofErr w:type="spellEnd"/>
      <w:r w:rsidRPr="00FA72BB">
        <w:rPr>
          <w:sz w:val="16"/>
        </w:rPr>
        <w:t xml:space="preserve">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 xml:space="preserve">elimination is an organizing principle of settler-colonial society rather than a one-off (and </w:t>
      </w:r>
      <w:proofErr w:type="spellStart"/>
      <w:r w:rsidRPr="00FA72BB">
        <w:rPr>
          <w:u w:val="single"/>
        </w:rPr>
        <w:t>superceded</w:t>
      </w:r>
      <w:proofErr w:type="spellEnd"/>
      <w:r w:rsidRPr="00FA72BB">
        <w:rPr>
          <w:u w:val="single"/>
        </w:rPr>
        <w:t>)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 xml:space="preserve">In Aileen Moreton-Robinson’s work, whiteness </w:t>
      </w:r>
      <w:proofErr w:type="spellStart"/>
      <w:r w:rsidRPr="00FA72BB">
        <w:rPr>
          <w:sz w:val="16"/>
        </w:rPr>
        <w:t>func</w:t>
      </w:r>
      <w:proofErr w:type="spellEnd"/>
      <w:r w:rsidRPr="00FA72BB">
        <w:rPr>
          <w:sz w:val="16"/>
        </w:rPr>
        <w:t xml:space="preserve">- </w:t>
      </w:r>
      <w:proofErr w:type="spellStart"/>
      <w:r w:rsidRPr="00FA72BB">
        <w:rPr>
          <w:sz w:val="16"/>
        </w:rPr>
        <w:t>tions</w:t>
      </w:r>
      <w:proofErr w:type="spellEnd"/>
      <w:r w:rsidRPr="00FA72BB">
        <w:rPr>
          <w:sz w:val="16"/>
        </w:rPr>
        <w:t xml:space="preserve"> as the central way of understanding the domination and displacement of Indigenous peoples by nonnatives.7 In “Writing Off Indigenous </w:t>
      </w:r>
      <w:proofErr w:type="spellStart"/>
      <w:r w:rsidRPr="00FA72BB">
        <w:rPr>
          <w:sz w:val="16"/>
        </w:rPr>
        <w:t>Sover</w:t>
      </w:r>
      <w:proofErr w:type="spellEnd"/>
      <w:r w:rsidRPr="00FA72BB">
        <w:rPr>
          <w:sz w:val="16"/>
        </w:rPr>
        <w:t xml:space="preserve">- </w:t>
      </w:r>
      <w:proofErr w:type="spellStart"/>
      <w:r w:rsidRPr="00FA72BB">
        <w:rPr>
          <w:sz w:val="16"/>
        </w:rPr>
        <w:t>eignty</w:t>
      </w:r>
      <w:proofErr w:type="spellEnd"/>
      <w:r w:rsidRPr="00FA72BB">
        <w:rPr>
          <w:sz w:val="16"/>
        </w:rPr>
        <w:t xml:space="preserve">,” she argues, “As a regime of power, patriarchal white sovereignty operates ideologically, materially and discursively to reproduce and main- </w:t>
      </w:r>
      <w:proofErr w:type="spellStart"/>
      <w:r w:rsidRPr="00FA72BB">
        <w:rPr>
          <w:sz w:val="16"/>
        </w:rPr>
        <w:t>tain</w:t>
      </w:r>
      <w:proofErr w:type="spellEnd"/>
      <w:r w:rsidRPr="00FA72BB">
        <w:rPr>
          <w:sz w:val="16"/>
        </w:rPr>
        <w:t xml:space="preserve"> its investment in the nation as a white possession” (88), and in “Writ- </w:t>
      </w:r>
      <w:proofErr w:type="spellStart"/>
      <w:r w:rsidRPr="00FA72BB">
        <w:rPr>
          <w:sz w:val="16"/>
        </w:rPr>
        <w:t>ing</w:t>
      </w:r>
      <w:proofErr w:type="spellEnd"/>
      <w:r w:rsidRPr="00FA72BB">
        <w:rPr>
          <w:sz w:val="16"/>
        </w:rPr>
        <w:t xml:space="preserve">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FA72BB">
        <w:rPr>
          <w:sz w:val="16"/>
        </w:rPr>
        <w:t>collec</w:t>
      </w:r>
      <w:proofErr w:type="spellEnd"/>
      <w:r w:rsidRPr="00FA72BB">
        <w:rPr>
          <w:sz w:val="16"/>
        </w:rPr>
        <w:t xml:space="preserve">- </w:t>
      </w:r>
      <w:proofErr w:type="spellStart"/>
      <w:r w:rsidRPr="00FA72BB">
        <w:rPr>
          <w:sz w:val="16"/>
        </w:rPr>
        <w:t>tivities</w:t>
      </w:r>
      <w:proofErr w:type="spellEnd"/>
      <w:r w:rsidRPr="00FA72BB">
        <w:rPr>
          <w:sz w:val="16"/>
        </w:rPr>
        <w:t xml:space="preserve"> as (racialized) populations subject to U.S. jurisdiction and manage- </w:t>
      </w:r>
      <w:proofErr w:type="spellStart"/>
      <w:r w:rsidRPr="00FA72BB">
        <w:rPr>
          <w:sz w:val="16"/>
        </w:rPr>
        <w:t>ment</w:t>
      </w:r>
      <w:proofErr w:type="spellEnd"/>
      <w:r w:rsidRPr="00FA72BB">
        <w:rPr>
          <w:sz w:val="16"/>
        </w:rPr>
        <w:t xml:space="preserve">: “the Indian is left nowhere and everywhere within the ontological premises through which U.S. empire orients, imagines, and critiques </w:t>
      </w:r>
      <w:proofErr w:type="gramStart"/>
      <w:r w:rsidRPr="00FA72BB">
        <w:rPr>
          <w:sz w:val="16"/>
        </w:rPr>
        <w:t>itself ”</w:t>
      </w:r>
      <w:proofErr w:type="gramEnd"/>
      <w:r w:rsidRPr="00FA72BB">
        <w:rPr>
          <w:sz w:val="16"/>
        </w:rPr>
        <w:t>;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6C4854DA" w14:textId="77777777" w:rsidR="00C711D3" w:rsidRPr="002837DB" w:rsidRDefault="00C711D3" w:rsidP="00C711D3">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2DEC170C" w14:textId="77777777" w:rsidR="00C711D3" w:rsidRPr="002837DB" w:rsidRDefault="00C711D3" w:rsidP="00C711D3">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553CF7E8" w14:textId="77777777" w:rsidR="00C711D3" w:rsidRPr="002837DB" w:rsidRDefault="00C711D3" w:rsidP="00C711D3">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4D1AB7">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4D1AB7">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4D1AB7">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4D1AB7">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Actually, </w:t>
      </w:r>
      <w:r w:rsidRPr="002837DB">
        <w:rPr>
          <w:rStyle w:val="Emphasis"/>
          <w:rFonts w:asciiTheme="minorHAnsi" w:hAnsiTheme="minorHAnsi" w:cstheme="minorHAnsi"/>
          <w:b w:val="0"/>
          <w:bCs/>
        </w:rPr>
        <w:t>settler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4D1AB7">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4D1AB7">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4D1AB7">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4D1AB7">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4D1AB7">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4D1AB7">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4D1AB7">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4D1AB7">
        <w:rPr>
          <w:rStyle w:val="StyleUnderline"/>
          <w:highlight w:val="cyan"/>
        </w:rPr>
        <w:t xml:space="preserve">Land and nonhumans become </w:t>
      </w:r>
      <w:r w:rsidRPr="002837DB">
        <w:rPr>
          <w:rStyle w:val="StyleUnderline"/>
        </w:rPr>
        <w:t xml:space="preserve">alienable </w:t>
      </w:r>
      <w:r w:rsidRPr="004D1AB7">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4D1AB7">
        <w:rPr>
          <w:rStyle w:val="StyleUnderline"/>
          <w:highlight w:val="cyan"/>
        </w:rPr>
        <w:t>fracking, biopiracy, damming</w:t>
      </w:r>
      <w:r w:rsidRPr="002837DB">
        <w:rPr>
          <w:rStyle w:val="StyleUnderline"/>
        </w:rPr>
        <w:t xml:space="preserve"> of </w:t>
      </w:r>
      <w:r w:rsidRPr="004D1AB7">
        <w:rPr>
          <w:rStyle w:val="StyleUnderline"/>
          <w:highlight w:val="cyan"/>
        </w:rPr>
        <w:t>rivers and flooding</w:t>
      </w:r>
      <w:r w:rsidRPr="002837DB">
        <w:rPr>
          <w:rStyle w:val="StyleUnderline"/>
        </w:rPr>
        <w:t xml:space="preserve"> of </w:t>
      </w:r>
      <w:r w:rsidRPr="004D1AB7">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4D1AB7">
        <w:rPr>
          <w:rStyle w:val="StyleUnderline"/>
          <w:highlight w:val="cyan"/>
        </w:rPr>
        <w:t>subjugation of land</w:t>
      </w:r>
      <w:r w:rsidRPr="002837DB">
        <w:rPr>
          <w:rStyle w:val="StyleUnderline"/>
        </w:rPr>
        <w:t xml:space="preserve"> and nonhuman life to deathlike states in order to </w:t>
      </w:r>
      <w:r w:rsidRPr="004D1AB7">
        <w:rPr>
          <w:rStyle w:val="StyleUnderline"/>
          <w:highlight w:val="cyan"/>
        </w:rPr>
        <w:t>support</w:t>
      </w:r>
      <w:r w:rsidRPr="002837DB">
        <w:rPr>
          <w:rStyle w:val="StyleUnderline"/>
        </w:rPr>
        <w:t xml:space="preserve"> “human” </w:t>
      </w:r>
      <w:r w:rsidRPr="004D1AB7">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4D1AB7">
        <w:rPr>
          <w:rStyle w:val="StyleUnderline"/>
          <w:highlight w:val="cyan"/>
        </w:rPr>
        <w:t xml:space="preserve">ontology of settler </w:t>
      </w:r>
      <w:proofErr w:type="spellStart"/>
      <w:r w:rsidRPr="004D1AB7">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1EFF633D" w14:textId="77777777" w:rsidR="00C711D3" w:rsidRPr="002837DB" w:rsidRDefault="00C711D3" w:rsidP="00C711D3">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468EDA79" w14:textId="77777777" w:rsidR="00C711D3" w:rsidRPr="002837DB" w:rsidRDefault="00C711D3" w:rsidP="00C711D3">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71604073" w14:textId="77777777" w:rsidR="00C711D3" w:rsidRPr="002837DB" w:rsidRDefault="00C711D3" w:rsidP="00C711D3">
      <w:pPr>
        <w:rPr>
          <w:rStyle w:val="StyleUnderline"/>
        </w:rPr>
      </w:pPr>
      <w:r w:rsidRPr="002837DB">
        <w:rPr>
          <w:sz w:val="16"/>
        </w:rPr>
        <w:t xml:space="preserve">On the other </w:t>
      </w:r>
      <w:proofErr w:type="gramStart"/>
      <w:r w:rsidRPr="002837DB">
        <w:rPr>
          <w:sz w:val="16"/>
        </w:rPr>
        <w:t>hand</w:t>
      </w:r>
      <w:proofErr w:type="gramEnd"/>
      <w:r w:rsidRPr="002837DB">
        <w:rPr>
          <w:sz w:val="16"/>
        </w:rPr>
        <w:t xml:space="preserve"> and by contrast</w:t>
      </w:r>
      <w:r w:rsidRPr="002837DB">
        <w:rPr>
          <w:u w:val="single"/>
        </w:rPr>
        <w:t xml:space="preserve">, </w:t>
      </w:r>
      <w:r w:rsidRPr="002837DB">
        <w:rPr>
          <w:rStyle w:val="StyleUnderline"/>
        </w:rPr>
        <w:t xml:space="preserve">the governmental reach of public health initiatives that would </w:t>
      </w:r>
      <w:proofErr w:type="spellStart"/>
      <w:r w:rsidRPr="002837DB">
        <w:rPr>
          <w:rStyle w:val="StyleUnderline"/>
        </w:rPr>
        <w:t>effect</w:t>
      </w:r>
      <w:proofErr w:type="spellEnd"/>
      <w:r w:rsidRPr="002837DB">
        <w:rPr>
          <w:rStyle w:val="StyleUnderline"/>
        </w:rPr>
        <w:t xml:space="preserve"> the improvement of isolated indigenous populations’ health accords with Kantian philanthropy – with all the risks of violated freedom and smothered life that entails. </w:t>
      </w:r>
      <w:r w:rsidRPr="004D1AB7">
        <w:rPr>
          <w:rStyle w:val="StyleUnderline"/>
          <w:highlight w:val="cyan"/>
        </w:rPr>
        <w:t>Public health</w:t>
      </w:r>
      <w:r w:rsidRPr="002837DB">
        <w:rPr>
          <w:rStyle w:val="StyleUnderline"/>
        </w:rPr>
        <w:t xml:space="preserve"> advocates would </w:t>
      </w:r>
      <w:r w:rsidRPr="004D1AB7">
        <w:rPr>
          <w:rStyle w:val="StyleUnderline"/>
          <w:highlight w:val="cyan"/>
        </w:rPr>
        <w:t>repair</w:t>
      </w:r>
      <w:r w:rsidRPr="002837DB">
        <w:rPr>
          <w:rStyle w:val="StyleUnderline"/>
        </w:rPr>
        <w:t xml:space="preserve"> the disadvantaged </w:t>
      </w:r>
      <w:r w:rsidRPr="004D1AB7">
        <w:rPr>
          <w:rStyle w:val="StyleUnderline"/>
          <w:highlight w:val="cyan"/>
        </w:rPr>
        <w:t>morbidity profile of</w:t>
      </w:r>
      <w:r w:rsidRPr="002837DB">
        <w:rPr>
          <w:rStyle w:val="StyleUnderline"/>
        </w:rPr>
        <w:t xml:space="preserve"> isolated </w:t>
      </w:r>
      <w:r w:rsidRPr="004D1AB7">
        <w:rPr>
          <w:rStyle w:val="StyleUnderline"/>
          <w:highlight w:val="cya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4D1AB7">
        <w:rPr>
          <w:rStyle w:val="StyleUnderline"/>
          <w:highlight w:val="cyan"/>
        </w:rPr>
        <w:t>persons</w:t>
      </w:r>
      <w:r w:rsidRPr="002837DB">
        <w:rPr>
          <w:rStyle w:val="StyleUnderline"/>
        </w:rPr>
        <w:t xml:space="preserve"> will </w:t>
      </w:r>
      <w:r w:rsidRPr="004D1AB7">
        <w:rPr>
          <w:rStyle w:val="StyleUnderline"/>
          <w:highlight w:val="cyan"/>
        </w:rPr>
        <w:t>still sicken</w:t>
      </w:r>
      <w:r w:rsidRPr="002837DB">
        <w:rPr>
          <w:rStyle w:val="StyleUnderline"/>
        </w:rPr>
        <w:t xml:space="preserve"> and will do so through </w:t>
      </w:r>
      <w:r w:rsidRPr="004D1AB7">
        <w:rPr>
          <w:rStyle w:val="StyleUnderline"/>
          <w:highlight w:val="cyan"/>
        </w:rPr>
        <w:t>means</w:t>
      </w:r>
      <w:r w:rsidRPr="002837DB">
        <w:rPr>
          <w:rStyle w:val="StyleUnderline"/>
        </w:rPr>
        <w:t xml:space="preserve"> that would </w:t>
      </w:r>
      <w:r w:rsidRPr="004D1AB7">
        <w:rPr>
          <w:rStyle w:val="StyleUnderline"/>
          <w:highlight w:val="cyan"/>
        </w:rPr>
        <w:t>pretend to foster life</w:t>
      </w:r>
      <w:r w:rsidRPr="002837DB">
        <w:rPr>
          <w:rStyle w:val="StyleUnderline"/>
        </w:rPr>
        <w:t xml:space="preserve"> by actively </w:t>
      </w:r>
      <w:r w:rsidRPr="004D1AB7">
        <w:rPr>
          <w:rStyle w:val="StyleUnderline"/>
          <w:highlight w:val="cyan"/>
        </w:rPr>
        <w:t>disregarding</w:t>
      </w:r>
      <w:r w:rsidRPr="002837DB">
        <w:rPr>
          <w:rStyle w:val="StyleUnderline"/>
        </w:rPr>
        <w:t xml:space="preserve"> how the </w:t>
      </w:r>
      <w:r w:rsidRPr="004D1AB7">
        <w:rPr>
          <w:rStyle w:val="StyleUnderline"/>
          <w:highlight w:val="cyan"/>
        </w:rPr>
        <w:t>people</w:t>
      </w:r>
      <w:r w:rsidRPr="002837DB">
        <w:rPr>
          <w:rStyle w:val="StyleUnderline"/>
        </w:rPr>
        <w:t xml:space="preserve"> subject to these external machinations might determine their own needs and value their own health. Isolated </w:t>
      </w:r>
      <w:r w:rsidRPr="004D1AB7">
        <w:rPr>
          <w:rStyle w:val="StyleUnderline"/>
          <w:highlight w:val="cyan"/>
        </w:rPr>
        <w:t>indigenes’</w:t>
      </w:r>
      <w:r w:rsidRPr="002837DB">
        <w:rPr>
          <w:rStyle w:val="StyleUnderline"/>
        </w:rPr>
        <w:t xml:space="preserve"> biological </w:t>
      </w:r>
      <w:r w:rsidRPr="004D1AB7">
        <w:rPr>
          <w:rStyle w:val="StyleUnderline"/>
          <w:highlight w:val="cyan"/>
        </w:rPr>
        <w:t>lives</w:t>
      </w:r>
      <w:r w:rsidRPr="002837DB">
        <w:rPr>
          <w:rStyle w:val="StyleUnderline"/>
        </w:rPr>
        <w:t xml:space="preserve"> would be simultaneously fostered and </w:t>
      </w:r>
      <w:r w:rsidRPr="004D1AB7">
        <w:rPr>
          <w:rStyle w:val="StyleUnderline"/>
          <w:highlight w:val="cya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2837DB">
        <w:rPr>
          <w:rStyle w:val="StyleUnderline"/>
        </w:rPr>
        <w:t xml:space="preserve">public </w:t>
      </w:r>
      <w:r w:rsidRPr="004D1AB7">
        <w:rPr>
          <w:rStyle w:val="StyleUnderline"/>
          <w:highlight w:val="cyan"/>
        </w:rPr>
        <w:t>health policies</w:t>
      </w:r>
      <w:r w:rsidRPr="002837DB">
        <w:rPr>
          <w:rStyle w:val="StyleUnderline"/>
        </w:rPr>
        <w:t xml:space="preserve"> surgically </w:t>
      </w:r>
      <w:r w:rsidRPr="004D1AB7">
        <w:rPr>
          <w:rStyle w:val="StyleUnderline"/>
          <w:highlight w:val="cyan"/>
        </w:rPr>
        <w:t>insert apparatuses</w:t>
      </w:r>
      <w:r w:rsidRPr="002837DB">
        <w:rPr>
          <w:rStyle w:val="StyleUnderline"/>
        </w:rPr>
        <w:t xml:space="preserve"> of biomedicine directly into the contacted peoples’ living being. Such policies thereby </w:t>
      </w:r>
      <w:r w:rsidRPr="004D1AB7">
        <w:rPr>
          <w:rStyle w:val="StyleUnderline"/>
          <w:highlight w:val="cyan"/>
        </w:rPr>
        <w:t>displace</w:t>
      </w:r>
      <w:r w:rsidRPr="002837DB">
        <w:rPr>
          <w:rStyle w:val="StyleUnderline"/>
        </w:rPr>
        <w:t xml:space="preserve"> indigenous </w:t>
      </w:r>
      <w:r w:rsidRPr="004D1AB7">
        <w:rPr>
          <w:rStyle w:val="StyleUnderline"/>
          <w:highlight w:val="cyan"/>
        </w:rPr>
        <w:t>norms of health</w:t>
      </w:r>
      <w:r w:rsidRPr="002837DB">
        <w:rPr>
          <w:rStyle w:val="StyleUnderline"/>
        </w:rPr>
        <w:t xml:space="preserve"> and </w:t>
      </w:r>
      <w:r w:rsidRPr="004D1AB7">
        <w:rPr>
          <w:rStyle w:val="StyleUnderline"/>
          <w:highlight w:val="cyan"/>
        </w:rPr>
        <w:t>native cultural</w:t>
      </w:r>
      <w:r w:rsidRPr="002837DB">
        <w:rPr>
          <w:rStyle w:val="StyleUnderline"/>
        </w:rPr>
        <w:t xml:space="preserve"> </w:t>
      </w:r>
      <w:r w:rsidRPr="004D1AB7">
        <w:rPr>
          <w:rStyle w:val="StyleUnderline"/>
          <w:highlight w:val="cya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4D1AB7">
        <w:rPr>
          <w:rStyle w:val="StyleUnderline"/>
          <w:highlight w:val="cyan"/>
        </w:rPr>
        <w:t xml:space="preserve">compulsion to </w:t>
      </w:r>
      <w:r w:rsidRPr="002837DB">
        <w:rPr>
          <w:rStyle w:val="StyleUnderline"/>
        </w:rPr>
        <w:t xml:space="preserve">do something to </w:t>
      </w:r>
      <w:r w:rsidRPr="004D1AB7">
        <w:rPr>
          <w:rStyle w:val="StyleUnderline"/>
          <w:highlight w:val="cyan"/>
        </w:rPr>
        <w:t>fix</w:t>
      </w:r>
      <w:r w:rsidRPr="002837DB">
        <w:rPr>
          <w:rStyle w:val="StyleUnderline"/>
        </w:rPr>
        <w:t xml:space="preserve"> the problems of target </w:t>
      </w:r>
      <w:r w:rsidRPr="004D1AB7">
        <w:rPr>
          <w:rStyle w:val="StyleUnderline"/>
          <w:highlight w:val="cya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4D1AB7">
        <w:rPr>
          <w:rStyle w:val="StyleUnderline"/>
          <w:highlight w:val="cyan"/>
        </w:rPr>
        <w:t xml:space="preserve">imposing </w:t>
      </w:r>
      <w:r w:rsidRPr="002837DB">
        <w:rPr>
          <w:rStyle w:val="StyleUnderline"/>
        </w:rPr>
        <w:t xml:space="preserve">an alien </w:t>
      </w:r>
      <w:r w:rsidRPr="004D1AB7">
        <w:rPr>
          <w:rStyle w:val="StyleUnderline"/>
          <w:highlight w:val="cyan"/>
        </w:rPr>
        <w:t>conception</w:t>
      </w:r>
      <w:r w:rsidRPr="002837DB">
        <w:rPr>
          <w:rStyle w:val="StyleUnderline"/>
        </w:rPr>
        <w:t xml:space="preserve"> of </w:t>
      </w:r>
      <w:r w:rsidRPr="004D1AB7">
        <w:rPr>
          <w:rStyle w:val="StyleUnderline"/>
          <w:highlight w:val="cyan"/>
        </w:rPr>
        <w:t xml:space="preserve">immunity, </w:t>
      </w:r>
      <w:r w:rsidRPr="002837DB">
        <w:rPr>
          <w:rStyle w:val="StyleUnderline"/>
        </w:rPr>
        <w:t xml:space="preserve">they would inhospitably </w:t>
      </w:r>
      <w:r w:rsidRPr="004D1AB7">
        <w:rPr>
          <w:rStyle w:val="StyleUnderline"/>
          <w:highlight w:val="cya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4D1AB7">
        <w:rPr>
          <w:rStyle w:val="StyleUnderline"/>
          <w:highlight w:val="cya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4D1AB7">
        <w:rPr>
          <w:rStyle w:val="StyleUnderline"/>
          <w:highlight w:val="cyan"/>
        </w:rPr>
        <w:t xml:space="preserve">impose </w:t>
      </w:r>
      <w:r w:rsidRPr="002837DB">
        <w:rPr>
          <w:rStyle w:val="StyleUnderline"/>
        </w:rPr>
        <w:t xml:space="preserve">on the exuberance of self-quarantining </w:t>
      </w:r>
      <w:r w:rsidRPr="004D1AB7">
        <w:rPr>
          <w:rStyle w:val="StyleUnderline"/>
          <w:highlight w:val="cyan"/>
        </w:rPr>
        <w:t>indigenous peoples</w:t>
      </w:r>
      <w:r w:rsidRPr="002837DB">
        <w:rPr>
          <w:rStyle w:val="StyleUnderline"/>
        </w:rPr>
        <w:t xml:space="preserve"> is </w:t>
      </w:r>
      <w:r w:rsidRPr="004D1AB7">
        <w:rPr>
          <w:rStyle w:val="StyleUnderline"/>
          <w:highlight w:val="cyan"/>
        </w:rPr>
        <w:t xml:space="preserve">a sickness unto </w:t>
      </w:r>
      <w:r w:rsidRPr="002837DB">
        <w:rPr>
          <w:rStyle w:val="StyleUnderline"/>
        </w:rPr>
        <w:t xml:space="preserve">that other perpetual peace Kant mentions: </w:t>
      </w:r>
      <w:r w:rsidRPr="004D1AB7">
        <w:rPr>
          <w:rStyle w:val="StyleUnderline"/>
          <w:highlight w:val="cyan"/>
        </w:rPr>
        <w:t>death</w:t>
      </w:r>
      <w:r w:rsidRPr="002837DB">
        <w:rPr>
          <w:rStyle w:val="StyleUnderline"/>
        </w:rPr>
        <w:t>.</w:t>
      </w:r>
    </w:p>
    <w:p w14:paraId="14957C95" w14:textId="77777777" w:rsidR="00C711D3" w:rsidRPr="002837DB" w:rsidRDefault="00C711D3" w:rsidP="00C711D3">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45D91CE5" w14:textId="77777777" w:rsidR="00C711D3" w:rsidRPr="002837DB" w:rsidRDefault="00C711D3" w:rsidP="00C711D3">
      <w:r w:rsidRPr="002837DB">
        <w:rPr>
          <w:rFonts w:eastAsiaTheme="majorEastAsia" w:cstheme="majorBidi"/>
          <w:b/>
          <w:iCs/>
          <w:sz w:val="26"/>
        </w:rPr>
        <w:t>Lift Mode 17</w:t>
      </w:r>
      <w:r w:rsidRPr="002837DB">
        <w:t xml:space="preserve"> 3-10-2017 "Pharmaceutical Colonialism” </w:t>
      </w:r>
      <w:hyperlink r:id="rId17"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353662F2" w14:textId="77777777" w:rsidR="00C711D3" w:rsidRPr="002837DB" w:rsidRDefault="00C711D3" w:rsidP="00C711D3">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4D1AB7">
        <w:rPr>
          <w:rStyle w:val="StyleUnderline"/>
          <w:highlight w:val="cya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4D1AB7">
        <w:rPr>
          <w:rStyle w:val="StyleUnderline"/>
          <w:highlight w:val="cyan"/>
        </w:rPr>
        <w:t>advancements</w:t>
      </w:r>
      <w:r w:rsidRPr="002837DB">
        <w:rPr>
          <w:rStyle w:val="StyleUnderline"/>
        </w:rPr>
        <w:t xml:space="preserve"> in Western medicine </w:t>
      </w:r>
      <w:r w:rsidRPr="004D1AB7">
        <w:rPr>
          <w:rStyle w:val="StyleUnderline"/>
          <w:highlight w:val="cyan"/>
        </w:rPr>
        <w:t>coincide</w:t>
      </w:r>
      <w:r w:rsidRPr="002837DB">
        <w:rPr>
          <w:rStyle w:val="StyleUnderline"/>
        </w:rPr>
        <w:t xml:space="preserve"> very closely to escalating global </w:t>
      </w:r>
      <w:r w:rsidRPr="004D1AB7">
        <w:rPr>
          <w:rStyle w:val="StyleUnderline"/>
          <w:highlight w:val="cya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4D1AB7">
        <w:rPr>
          <w:rStyle w:val="StyleUnderline"/>
          <w:highlight w:val="cyan"/>
        </w:rPr>
        <w:t>drugs</w:t>
      </w:r>
      <w:r w:rsidRPr="004D1AB7">
        <w:rPr>
          <w:sz w:val="16"/>
          <w:highlight w:val="cyan"/>
        </w:rPr>
        <w:t xml:space="preserve"> </w:t>
      </w:r>
      <w:r w:rsidRPr="002837DB">
        <w:rPr>
          <w:sz w:val="16"/>
        </w:rPr>
        <w:t xml:space="preserve">that were </w:t>
      </w:r>
      <w:r w:rsidRPr="002837DB">
        <w:rPr>
          <w:rStyle w:val="StyleUnderline"/>
        </w:rPr>
        <w:t xml:space="preserve">originally </w:t>
      </w:r>
      <w:r w:rsidRPr="004D1AB7">
        <w:rPr>
          <w:rStyle w:val="StyleUnderline"/>
          <w:highlight w:val="cyan"/>
        </w:rPr>
        <w:t>based on</w:t>
      </w:r>
      <w:r w:rsidRPr="002837DB">
        <w:rPr>
          <w:rStyle w:val="StyleUnderline"/>
        </w:rPr>
        <w:t xml:space="preserve"> traditional </w:t>
      </w:r>
      <w:r w:rsidRPr="004D1AB7">
        <w:rPr>
          <w:rStyle w:val="StyleUnderline"/>
          <w:highlight w:val="cya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4D1AB7">
        <w:rPr>
          <w:rStyle w:val="StyleUnderline"/>
          <w:highlight w:val="cya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2837DB">
        <w:rPr>
          <w:u w:val="single"/>
        </w:rPr>
        <w:t>How the West takes Indigenous knowledge: Anti-Malaria Drugs Mosquitoes are, by far, the world’s most dangerous animals, spreading a number of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4D1AB7">
        <w:rPr>
          <w:rStyle w:val="StyleUnderline"/>
          <w:highlight w:val="cyan"/>
        </w:rPr>
        <w:t xml:space="preserve">synthetic derivatives </w:t>
      </w:r>
      <w:r w:rsidRPr="002837DB">
        <w:rPr>
          <w:rStyle w:val="StyleUnderline"/>
        </w:rPr>
        <w:t xml:space="preserve">being developed this </w:t>
      </w:r>
      <w:r w:rsidRPr="004D1AB7">
        <w:rPr>
          <w:rStyle w:val="StyleUnderline"/>
          <w:highlight w:val="cyan"/>
        </w:rPr>
        <w:t xml:space="preserve">puts </w:t>
      </w:r>
      <w:r w:rsidRPr="002837DB">
        <w:rPr>
          <w:rStyle w:val="StyleUnderline"/>
        </w:rPr>
        <w:t xml:space="preserve">the </w:t>
      </w:r>
      <w:r w:rsidRPr="004D1AB7">
        <w:rPr>
          <w:rStyle w:val="StyleUnderline"/>
          <w:highlight w:val="cyan"/>
        </w:rPr>
        <w:t xml:space="preserve">livelihoods </w:t>
      </w:r>
      <w:r w:rsidRPr="002837DB">
        <w:rPr>
          <w:rStyle w:val="StyleUnderline"/>
        </w:rPr>
        <w:t xml:space="preserve">of the farmers and their families </w:t>
      </w:r>
      <w:r w:rsidRPr="004D1AB7">
        <w:rPr>
          <w:rStyle w:val="StyleUnderline"/>
          <w:highlight w:val="cya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4D1AB7">
        <w:rPr>
          <w:rStyle w:val="StyleUnderline"/>
          <w:highlight w:val="cya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4D1AB7">
        <w:rPr>
          <w:rStyle w:val="StyleUnderline"/>
          <w:highlight w:val="cyan"/>
        </w:rPr>
        <w:t xml:space="preserve">Medicines </w:t>
      </w:r>
      <w:r w:rsidRPr="002837DB">
        <w:rPr>
          <w:rStyle w:val="StyleUnderline"/>
        </w:rPr>
        <w:t xml:space="preserve">developed from </w:t>
      </w:r>
      <w:r w:rsidRPr="004D1AB7">
        <w:rPr>
          <w:rStyle w:val="StyleUnderline"/>
          <w:highlight w:val="cyan"/>
        </w:rPr>
        <w:t xml:space="preserve">stolen </w:t>
      </w:r>
      <w:r w:rsidRPr="002837DB">
        <w:rPr>
          <w:rStyle w:val="StyleUnderline"/>
        </w:rPr>
        <w:t xml:space="preserve">materials are often </w:t>
      </w:r>
      <w:r w:rsidRPr="004D1AB7">
        <w:rPr>
          <w:rStyle w:val="StyleUnderline"/>
          <w:highlight w:val="cyan"/>
        </w:rPr>
        <w:t xml:space="preserve">sold back </w:t>
      </w:r>
      <w:r w:rsidRPr="002837DB">
        <w:rPr>
          <w:rStyle w:val="StyleUnderline"/>
        </w:rPr>
        <w:t xml:space="preserve">to the very people from whom the original plant-sources were stolen — at </w:t>
      </w:r>
      <w:r w:rsidRPr="004D1AB7">
        <w:rPr>
          <w:rStyle w:val="StyleUnderline"/>
          <w:highlight w:val="cya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4D1AB7">
        <w:rPr>
          <w:rStyle w:val="StyleUnderline"/>
          <w:highlight w:val="cyan"/>
        </w:rPr>
        <w:t xml:space="preserve">immunosuppression </w:t>
      </w:r>
      <w:r w:rsidRPr="002837DB">
        <w:rPr>
          <w:rStyle w:val="StyleUnderline"/>
        </w:rPr>
        <w:t xml:space="preserve">developed by GlaxoSmithKline which is </w:t>
      </w:r>
      <w:r w:rsidRPr="004D1AB7">
        <w:rPr>
          <w:rStyle w:val="StyleUnderline"/>
          <w:highlight w:val="cyan"/>
        </w:rPr>
        <w:t xml:space="preserve">derived from </w:t>
      </w:r>
      <w:r w:rsidRPr="002837DB">
        <w:rPr>
          <w:rStyle w:val="StyleUnderline"/>
        </w:rPr>
        <w:t xml:space="preserve">a </w:t>
      </w:r>
      <w:r w:rsidRPr="004D1AB7">
        <w:rPr>
          <w:rStyle w:val="StyleUnderline"/>
          <w:highlight w:val="cyan"/>
        </w:rPr>
        <w:t xml:space="preserve">chemical </w:t>
      </w:r>
      <w:r w:rsidRPr="002837DB">
        <w:rPr>
          <w:rStyle w:val="StyleUnderline"/>
        </w:rPr>
        <w:t xml:space="preserve">found </w:t>
      </w:r>
      <w:r w:rsidRPr="004D1AB7">
        <w:rPr>
          <w:rStyle w:val="StyleUnderline"/>
          <w:highlight w:val="cya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4D1AB7">
        <w:rPr>
          <w:rStyle w:val="StyleUnderline"/>
          <w:highlight w:val="cyan"/>
        </w:rPr>
        <w:t>companies</w:t>
      </w:r>
      <w:r w:rsidRPr="002837DB">
        <w:rPr>
          <w:rStyle w:val="StyleUnderline"/>
        </w:rPr>
        <w:t xml:space="preserve"> </w:t>
      </w:r>
      <w:r w:rsidRPr="004D1AB7">
        <w:rPr>
          <w:rStyle w:val="StyleUnderline"/>
          <w:highlight w:val="cyan"/>
        </w:rPr>
        <w:t>using</w:t>
      </w:r>
      <w:r w:rsidRPr="002837DB">
        <w:rPr>
          <w:rStyle w:val="StyleUnderline"/>
        </w:rPr>
        <w:t xml:space="preserve"> rural </w:t>
      </w:r>
      <w:r w:rsidRPr="004D1AB7">
        <w:rPr>
          <w:rStyle w:val="StyleUnderline"/>
          <w:highlight w:val="cyan"/>
        </w:rPr>
        <w:t>communities as</w:t>
      </w:r>
      <w:r w:rsidRPr="002837DB">
        <w:rPr>
          <w:rStyle w:val="StyleUnderline"/>
        </w:rPr>
        <w:t xml:space="preserve"> customers and </w:t>
      </w:r>
      <w:proofErr w:type="gramStart"/>
      <w:r w:rsidRPr="004D1AB7">
        <w:rPr>
          <w:rStyle w:val="StyleUnderline"/>
          <w:highlight w:val="cya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027EAB05" w14:textId="77777777" w:rsidR="00C711D3" w:rsidRPr="002837DB" w:rsidRDefault="00C711D3" w:rsidP="00C711D3">
      <w:pPr>
        <w:pStyle w:val="Heading4"/>
      </w:pPr>
      <w:r w:rsidRPr="002837DB">
        <w:t xml:space="preserve">Vote negative to endorse a cartography of refusal </w:t>
      </w:r>
    </w:p>
    <w:p w14:paraId="50738EC5" w14:textId="77777777" w:rsidR="00C711D3" w:rsidRPr="002837DB" w:rsidRDefault="00C711D3" w:rsidP="00C711D3">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25EACC92" w14:textId="319B6EE7" w:rsidR="00C711D3" w:rsidRPr="00C711D3" w:rsidRDefault="00C711D3" w:rsidP="00C711D3">
      <w:pPr>
        <w:rPr>
          <w:sz w:val="16"/>
        </w:rPr>
      </w:pPr>
      <w:r w:rsidRPr="002837DB">
        <w:rPr>
          <w:sz w:val="16"/>
        </w:rPr>
        <w:t xml:space="preserve">And </w:t>
      </w:r>
      <w:proofErr w:type="gramStart"/>
      <w:r w:rsidRPr="002837DB">
        <w:rPr>
          <w:sz w:val="16"/>
        </w:rPr>
        <w:t>so</w:t>
      </w:r>
      <w:proofErr w:type="gramEnd"/>
      <w:r w:rsidRPr="002837DB">
        <w:rPr>
          <w:sz w:val="16"/>
        </w:rPr>
        <w:t xml:space="preserve"> the potential relations that </w:t>
      </w:r>
      <w:proofErr w:type="spellStart"/>
      <w:r w:rsidRPr="002837DB">
        <w:rPr>
          <w:sz w:val="16"/>
        </w:rPr>
        <w:t>Wilderson</w:t>
      </w:r>
      <w:proofErr w:type="spellEnd"/>
      <w:r w:rsidRPr="002837DB">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2837DB">
        <w:rPr>
          <w:sz w:val="16"/>
        </w:rPr>
        <w:t>Wilderson’s</w:t>
      </w:r>
      <w:proofErr w:type="spellEnd"/>
      <w:r w:rsidRPr="002837DB">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2837DB">
        <w:rPr>
          <w:sz w:val="16"/>
        </w:rPr>
        <w:t>Wilderson</w:t>
      </w:r>
      <w:proofErr w:type="spellEnd"/>
      <w:r w:rsidRPr="002837DB">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4D1AB7">
        <w:rPr>
          <w:rStyle w:val="StyleUnderline"/>
          <w:highlight w:val="cyan"/>
        </w:rPr>
        <w:t>refusal</w:t>
      </w:r>
      <w:r w:rsidRPr="002837DB">
        <w:rPr>
          <w:rStyle w:val="StyleUnderline"/>
        </w:rPr>
        <w:t xml:space="preserve">, a refusal to be </w:t>
      </w:r>
      <w:r w:rsidRPr="004D1AB7">
        <w:rPr>
          <w:rStyle w:val="StyleUnderline"/>
          <w:highlight w:val="cyan"/>
        </w:rPr>
        <w:t xml:space="preserve">recognized </w:t>
      </w:r>
      <w:r w:rsidRPr="002837DB">
        <w:rPr>
          <w:rStyle w:val="StyleUnderline"/>
        </w:rPr>
        <w:t xml:space="preserve">and thus interpellated </w:t>
      </w:r>
      <w:r w:rsidRPr="004D1AB7">
        <w:rPr>
          <w:rStyle w:val="StyleUnderline"/>
          <w:highlight w:val="cyan"/>
        </w:rPr>
        <w:t>by</w:t>
      </w:r>
      <w:r w:rsidRPr="002837DB">
        <w:rPr>
          <w:rStyle w:val="StyleUnderline"/>
        </w:rPr>
        <w:t xml:space="preserve"> </w:t>
      </w:r>
      <w:r w:rsidRPr="004D1AB7">
        <w:rPr>
          <w:rStyle w:val="StyleUnderline"/>
          <w:highlight w:val="cyan"/>
        </w:rPr>
        <w:t>the</w:t>
      </w:r>
      <w:r w:rsidRPr="002837DB">
        <w:rPr>
          <w:rStyle w:val="StyleUnderline"/>
        </w:rPr>
        <w:t xml:space="preserve"> settler colonial nation-</w:t>
      </w:r>
      <w:r w:rsidRPr="004D1AB7">
        <w:rPr>
          <w:rStyle w:val="StyleUnderline"/>
          <w:highlight w:val="cya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2837DB">
        <w:rPr>
          <w:sz w:val="16"/>
        </w:rPr>
        <w:t>Wilderson</w:t>
      </w:r>
      <w:proofErr w:type="spellEnd"/>
      <w:r w:rsidRPr="002837DB">
        <w:rPr>
          <w:sz w:val="16"/>
        </w:rPr>
        <w:t xml:space="preserve"> and Sexton attribute to Indigenous sovereignty in the face of </w:t>
      </w:r>
      <w:r w:rsidRPr="004D1AB7">
        <w:rPr>
          <w:rStyle w:val="StyleUnderline"/>
          <w:highlight w:val="cya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4D1AB7">
        <w:rPr>
          <w:rStyle w:val="StyleUnderline"/>
          <w:highlight w:val="cya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4D1AB7">
        <w:rPr>
          <w:rStyle w:val="StyleUnderline"/>
          <w:highlight w:val="cyan"/>
        </w:rPr>
        <w:t>have</w:t>
      </w:r>
      <w:r w:rsidRPr="002837DB">
        <w:rPr>
          <w:rStyle w:val="StyleUnderline"/>
        </w:rPr>
        <w:t xml:space="preserve"> a </w:t>
      </w:r>
      <w:r w:rsidRPr="004D1AB7">
        <w:rPr>
          <w:rStyle w:val="StyleUnderline"/>
          <w:highlight w:val="cyan"/>
        </w:rPr>
        <w:t>negative</w:t>
      </w:r>
      <w:r w:rsidRPr="002837DB">
        <w:rPr>
          <w:rStyle w:val="StyleUnderline"/>
        </w:rPr>
        <w:t xml:space="preserve"> </w:t>
      </w:r>
      <w:r w:rsidRPr="004D1AB7">
        <w:rPr>
          <w:rStyle w:val="StyleUnderline"/>
          <w:highlight w:val="cyan"/>
        </w:rPr>
        <w:t xml:space="preserve">impact on </w:t>
      </w:r>
      <w:r w:rsidRPr="002837DB">
        <w:rPr>
          <w:rStyle w:val="StyleUnderline"/>
        </w:rPr>
        <w:t xml:space="preserve">the economic </w:t>
      </w:r>
      <w:r w:rsidRPr="004D1AB7">
        <w:rPr>
          <w:rStyle w:val="StyleUnderline"/>
          <w:highlight w:val="cyan"/>
        </w:rPr>
        <w:t xml:space="preserve">infrastructure </w:t>
      </w:r>
      <w:r w:rsidRPr="002837DB">
        <w:rPr>
          <w:rStyle w:val="StyleUnderline"/>
        </w:rPr>
        <w:t xml:space="preserve">that is </w:t>
      </w:r>
      <w:r w:rsidRPr="004D1AB7">
        <w:rPr>
          <w:rStyle w:val="StyleUnderline"/>
          <w:highlight w:val="cyan"/>
        </w:rPr>
        <w:t xml:space="preserve">core to </w:t>
      </w:r>
      <w:r w:rsidRPr="002837DB">
        <w:rPr>
          <w:rStyle w:val="StyleUnderline"/>
        </w:rPr>
        <w:t xml:space="preserve">the </w:t>
      </w:r>
      <w:r w:rsidRPr="004D1AB7">
        <w:rPr>
          <w:rStyle w:val="StyleUnderline"/>
          <w:highlight w:val="cya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4D1AB7">
        <w:rPr>
          <w:rStyle w:val="StyleUnderline"/>
          <w:highlight w:val="cyan"/>
        </w:rPr>
        <w:t xml:space="preserve">“negates </w:t>
      </w:r>
      <w:r w:rsidRPr="002837DB">
        <w:rPr>
          <w:rStyle w:val="StyleUnderline"/>
        </w:rPr>
        <w:t xml:space="preserve">the </w:t>
      </w:r>
      <w:r w:rsidRPr="004D1AB7">
        <w:rPr>
          <w:rStyle w:val="StyleUnderline"/>
          <w:highlight w:val="cya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4D1AB7">
        <w:rPr>
          <w:rStyle w:val="StyleUnderline"/>
          <w:highlight w:val="cyan"/>
        </w:rPr>
        <w:t xml:space="preserve">Idle No More is </w:t>
      </w:r>
      <w:r w:rsidRPr="002837DB">
        <w:rPr>
          <w:rStyle w:val="StyleUnderline"/>
        </w:rPr>
        <w:t xml:space="preserve">not in “conflict” with the Canadian nation-state; it is in a struggle </w:t>
      </w:r>
      <w:r w:rsidRPr="004D1AB7">
        <w:rPr>
          <w:rStyle w:val="StyleUnderline"/>
          <w:highlight w:val="cyan"/>
        </w:rPr>
        <w:t>against</w:t>
      </w:r>
      <w:r w:rsidRPr="002837DB">
        <w:rPr>
          <w:rStyle w:val="StyleUnderline"/>
        </w:rPr>
        <w:t xml:space="preserve"> </w:t>
      </w:r>
      <w:r w:rsidRPr="004D1AB7">
        <w:rPr>
          <w:rStyle w:val="StyleUnderline"/>
          <w:highlight w:val="cyan"/>
        </w:rPr>
        <w:t xml:space="preserve">the </w:t>
      </w:r>
      <w:r w:rsidRPr="002837DB">
        <w:rPr>
          <w:rStyle w:val="StyleUnderline"/>
        </w:rPr>
        <w:t xml:space="preserve">very </w:t>
      </w:r>
      <w:r w:rsidRPr="004D1AB7">
        <w:rPr>
          <w:rStyle w:val="StyleUnderline"/>
          <w:highlight w:val="cya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67E0691E" w14:textId="5F59C1A9" w:rsidR="00C711D3" w:rsidRDefault="00C711D3" w:rsidP="00C711D3">
      <w:pPr>
        <w:pStyle w:val="Heading3"/>
      </w:pPr>
      <w:r>
        <w:t>1NC – OFF</w:t>
      </w:r>
    </w:p>
    <w:p w14:paraId="2941DBCD" w14:textId="77777777" w:rsidR="00C711D3" w:rsidRDefault="00C711D3" w:rsidP="00C711D3">
      <w:pPr>
        <w:pStyle w:val="Heading4"/>
      </w:pPr>
      <w:r>
        <w:t xml:space="preserve">Counterplan text: during pandemics </w:t>
      </w:r>
      <w:proofErr w:type="gramStart"/>
      <w:r>
        <w:t>The</w:t>
      </w:r>
      <w:proofErr w:type="gramEnd"/>
      <w:r>
        <w:t xml:space="preserv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w:t>
      </w:r>
    </w:p>
    <w:p w14:paraId="5E9A0091" w14:textId="77777777" w:rsidR="00C711D3" w:rsidRDefault="00C711D3" w:rsidP="00C711D3"/>
    <w:p w14:paraId="5514A440" w14:textId="77777777" w:rsidR="00C711D3" w:rsidRPr="00A12777" w:rsidRDefault="00C711D3" w:rsidP="00C711D3">
      <w:pPr>
        <w:pStyle w:val="Heading4"/>
      </w:pPr>
      <w:r>
        <w:t xml:space="preserve">Only the lockdown solves- it curbs Disease spread until the vaccine </w:t>
      </w:r>
    </w:p>
    <w:p w14:paraId="13EE0278" w14:textId="77777777" w:rsidR="00C711D3" w:rsidRDefault="00C711D3" w:rsidP="00C711D3">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2CE1798E" w14:textId="77777777" w:rsidR="00C711D3" w:rsidRDefault="00C711D3" w:rsidP="00C711D3">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61010CC2" w14:textId="77777777" w:rsidR="00C711D3" w:rsidRDefault="00C711D3" w:rsidP="00C711D3"/>
    <w:p w14:paraId="005355F5" w14:textId="77777777" w:rsidR="00C711D3" w:rsidRPr="0062542F" w:rsidRDefault="00C711D3" w:rsidP="00C711D3">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18154590" w14:textId="77777777" w:rsidR="00C711D3" w:rsidRPr="0062542F" w:rsidRDefault="00C711D3" w:rsidP="00C711D3">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9566B4">
        <w:rPr>
          <w:rStyle w:val="StyleUnderline"/>
          <w:highlight w:val="cyan"/>
        </w:rPr>
        <w:t>To</w:t>
      </w:r>
      <w:r w:rsidRPr="00A12777">
        <w:rPr>
          <w:rStyle w:val="StyleUnderline"/>
        </w:rPr>
        <w:t xml:space="preserve"> </w:t>
      </w:r>
      <w:r w:rsidRPr="0062542F">
        <w:rPr>
          <w:rStyle w:val="Emphasis"/>
        </w:rPr>
        <w:t>truly</w:t>
      </w:r>
      <w:r w:rsidRPr="00A12777">
        <w:rPr>
          <w:rStyle w:val="StyleUnderline"/>
        </w:rPr>
        <w:t xml:space="preserve"> </w:t>
      </w:r>
      <w:r w:rsidRPr="009566B4">
        <w:rPr>
          <w:rStyle w:val="StyleUnderline"/>
          <w:highlight w:val="cyan"/>
        </w:rPr>
        <w:t>get</w:t>
      </w:r>
      <w:r w:rsidRPr="00A12777">
        <w:rPr>
          <w:rStyle w:val="StyleUnderline"/>
        </w:rPr>
        <w:t xml:space="preserve"> the novel </w:t>
      </w:r>
      <w:r w:rsidRPr="009566B4">
        <w:rPr>
          <w:rStyle w:val="StyleUnderline"/>
          <w:highlight w:val="cyan"/>
        </w:rPr>
        <w:t xml:space="preserve">coronavirus </w:t>
      </w:r>
      <w:r w:rsidRPr="009566B4">
        <w:rPr>
          <w:rStyle w:val="Emphasis"/>
          <w:highlight w:val="cyan"/>
        </w:rPr>
        <w:t>under control</w:t>
      </w:r>
      <w:r w:rsidRPr="009566B4">
        <w:rPr>
          <w:rStyle w:val="StyleUnderline"/>
          <w:highlight w:val="cyan"/>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9566B4">
        <w:rPr>
          <w:rStyle w:val="StyleUnderline"/>
          <w:highlight w:val="cyan"/>
        </w:rPr>
        <w:t xml:space="preserve">impose </w:t>
      </w:r>
      <w:r w:rsidRPr="009566B4">
        <w:rPr>
          <w:rStyle w:val="Emphasis"/>
          <w:highlight w:val="cyan"/>
        </w:rPr>
        <w:t>real</w:t>
      </w:r>
      <w:r w:rsidRPr="009566B4">
        <w:rPr>
          <w:rStyle w:val="StyleUnderline"/>
          <w:highlight w:val="cyan"/>
        </w:rPr>
        <w:t xml:space="preserve"> and </w:t>
      </w:r>
      <w:r w:rsidRPr="009566B4">
        <w:rPr>
          <w:rStyle w:val="Emphasis"/>
          <w:highlight w:val="cyan"/>
        </w:rPr>
        <w:t>stringent lockdowns</w:t>
      </w:r>
      <w:r w:rsidRPr="009566B4">
        <w:rPr>
          <w:rStyle w:val="StyleUnderline"/>
          <w:highlight w:val="cyan"/>
        </w:rPr>
        <w:t xml:space="preserve"> across the country for </w:t>
      </w:r>
      <w:r w:rsidRPr="009566B4">
        <w:rPr>
          <w:rStyle w:val="Emphasis"/>
          <w:highlight w:val="cyan"/>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9566B4">
        <w:rPr>
          <w:rStyle w:val="StyleUnderline"/>
          <w:highlight w:val="cyan"/>
        </w:rPr>
        <w:t>ahead of the</w:t>
      </w:r>
      <w:r w:rsidRPr="00A12777">
        <w:rPr>
          <w:rStyle w:val="StyleUnderline"/>
        </w:rPr>
        <w:t xml:space="preserve"> eventual end of this drama in the pandemic’s final act—the </w:t>
      </w:r>
      <w:r w:rsidRPr="009566B4">
        <w:rPr>
          <w:rStyle w:val="StyleUnderline"/>
          <w:highlight w:val="cyan"/>
        </w:rPr>
        <w:t xml:space="preserve">arrival of a </w:t>
      </w:r>
      <w:r w:rsidRPr="009566B4">
        <w:rPr>
          <w:rStyle w:val="Emphasis"/>
          <w:highlight w:val="cyan"/>
        </w:rPr>
        <w:t>safe, effective vaccine</w:t>
      </w:r>
      <w:r w:rsidRPr="0062542F">
        <w:rPr>
          <w:rStyle w:val="Emphasis"/>
        </w:rPr>
        <w:t>.</w:t>
      </w:r>
    </w:p>
    <w:p w14:paraId="031A6994" w14:textId="77777777" w:rsidR="00C711D3" w:rsidRPr="0062542F" w:rsidRDefault="00C711D3" w:rsidP="00C711D3">
      <w:pPr>
        <w:rPr>
          <w:sz w:val="12"/>
        </w:rPr>
      </w:pPr>
      <w:r w:rsidRPr="0062542F">
        <w:rPr>
          <w:sz w:val="12"/>
        </w:rPr>
        <w:t>THE CURTAIN RISES</w:t>
      </w:r>
    </w:p>
    <w:p w14:paraId="27510074" w14:textId="77777777" w:rsidR="00C711D3" w:rsidRPr="0062542F" w:rsidRDefault="00C711D3" w:rsidP="00C711D3">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698B3C30" w14:textId="77777777" w:rsidR="00C711D3" w:rsidRPr="0062542F" w:rsidRDefault="00C711D3" w:rsidP="00C711D3">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1D90DC7D" w14:textId="77777777" w:rsidR="00C711D3" w:rsidRPr="0062542F" w:rsidRDefault="00C711D3" w:rsidP="00C711D3">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59675783" w14:textId="77777777" w:rsidR="00C711D3" w:rsidRPr="0062542F" w:rsidRDefault="00C711D3" w:rsidP="00C711D3">
      <w:pPr>
        <w:rPr>
          <w:sz w:val="12"/>
        </w:rPr>
      </w:pPr>
      <w:r w:rsidRPr="0062542F">
        <w:rPr>
          <w:sz w:val="12"/>
        </w:rPr>
        <w:t>THE DISTANT PEAK</w:t>
      </w:r>
    </w:p>
    <w:p w14:paraId="6C952DF4" w14:textId="77777777" w:rsidR="00C711D3" w:rsidRPr="0062542F" w:rsidRDefault="00C711D3" w:rsidP="00C711D3">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3210E307" w14:textId="77777777" w:rsidR="00C711D3" w:rsidRPr="0062542F" w:rsidRDefault="00C711D3" w:rsidP="00C711D3">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4CE240E9" w14:textId="77777777" w:rsidR="00C711D3" w:rsidRPr="0062542F" w:rsidRDefault="00C711D3" w:rsidP="00C711D3">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1EE0FB6B" w14:textId="77777777" w:rsidR="00C711D3" w:rsidRPr="0062542F" w:rsidRDefault="00C711D3" w:rsidP="00C711D3">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381A0A5E" w14:textId="77777777" w:rsidR="00C711D3" w:rsidRPr="0062542F" w:rsidRDefault="00C711D3" w:rsidP="00C711D3">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5A0C9176" w14:textId="77777777" w:rsidR="00C711D3" w:rsidRPr="0062542F" w:rsidRDefault="00C711D3" w:rsidP="00C711D3">
      <w:pPr>
        <w:rPr>
          <w:sz w:val="12"/>
        </w:rPr>
      </w:pPr>
      <w:r w:rsidRPr="0062542F">
        <w:rPr>
          <w:sz w:val="12"/>
        </w:rPr>
        <w:t>SHUT IT DOWN</w:t>
      </w:r>
    </w:p>
    <w:p w14:paraId="2F35497D" w14:textId="77777777" w:rsidR="00C711D3" w:rsidRPr="0062542F" w:rsidRDefault="00C711D3" w:rsidP="00C711D3">
      <w:pPr>
        <w:rPr>
          <w:sz w:val="12"/>
        </w:rPr>
      </w:pPr>
      <w:r w:rsidRPr="009566B4">
        <w:rPr>
          <w:rStyle w:val="StyleUnderline"/>
          <w:highlight w:val="cyan"/>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9566B4">
        <w:rPr>
          <w:rStyle w:val="Emphasis"/>
          <w:highlight w:val="cyan"/>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2A511049" w14:textId="77777777" w:rsidR="00C711D3" w:rsidRPr="0062542F" w:rsidRDefault="00C711D3" w:rsidP="00C711D3">
      <w:pPr>
        <w:rPr>
          <w:sz w:val="12"/>
        </w:rPr>
      </w:pPr>
      <w:r w:rsidRPr="009566B4">
        <w:rPr>
          <w:rStyle w:val="StyleUnderline"/>
          <w:highlight w:val="cyan"/>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9566B4">
        <w:rPr>
          <w:rStyle w:val="StyleUnderline"/>
          <w:highlight w:val="cyan"/>
        </w:rPr>
        <w:t xml:space="preserve">with a goal of reaching </w:t>
      </w:r>
      <w:r w:rsidRPr="009566B4">
        <w:rPr>
          <w:rStyle w:val="Emphasis"/>
          <w:highlight w:val="cyan"/>
        </w:rPr>
        <w:t>no more than one new case per day per 100,000 people</w:t>
      </w:r>
      <w:r w:rsidRPr="0062542F">
        <w:rPr>
          <w:sz w:val="12"/>
        </w:rPr>
        <w:t xml:space="preserve">. </w:t>
      </w:r>
      <w:r w:rsidRPr="009566B4">
        <w:rPr>
          <w:rStyle w:val="StyleUnderline"/>
          <w:highlight w:val="cyan"/>
        </w:rPr>
        <w:t>This</w:t>
      </w:r>
      <w:r w:rsidRPr="00A12777">
        <w:rPr>
          <w:rStyle w:val="StyleUnderline"/>
        </w:rPr>
        <w:t xml:space="preserve"> low rate </w:t>
      </w:r>
      <w:r w:rsidRPr="009566B4">
        <w:rPr>
          <w:rStyle w:val="StyleUnderline"/>
          <w:highlight w:val="cyan"/>
        </w:rPr>
        <w:t xml:space="preserve">is </w:t>
      </w:r>
      <w:r w:rsidRPr="009566B4">
        <w:rPr>
          <w:rStyle w:val="Emphasis"/>
          <w:highlight w:val="cyan"/>
        </w:rPr>
        <w:t>necessary</w:t>
      </w:r>
      <w:r w:rsidRPr="009566B4">
        <w:rPr>
          <w:rStyle w:val="StyleUnderline"/>
          <w:highlight w:val="cyan"/>
        </w:rPr>
        <w:t xml:space="preserve"> for </w:t>
      </w:r>
      <w:r w:rsidRPr="009566B4">
        <w:rPr>
          <w:rStyle w:val="Emphasis"/>
          <w:highlight w:val="cyan"/>
        </w:rPr>
        <w:t>testing</w:t>
      </w:r>
      <w:r w:rsidRPr="009566B4">
        <w:rPr>
          <w:rStyle w:val="StyleUnderline"/>
          <w:highlight w:val="cyan"/>
        </w:rPr>
        <w:t xml:space="preserve"> and </w:t>
      </w:r>
      <w:r w:rsidRPr="009566B4">
        <w:rPr>
          <w:rStyle w:val="Emphasis"/>
          <w:highlight w:val="cyan"/>
        </w:rPr>
        <w:t>contact tracing</w:t>
      </w:r>
      <w:r w:rsidRPr="009566B4">
        <w:rPr>
          <w:rStyle w:val="StyleUnderline"/>
          <w:highlight w:val="cyan"/>
        </w:rPr>
        <w:t xml:space="preserve"> to have any </w:t>
      </w:r>
      <w:r w:rsidRPr="009566B4">
        <w:rPr>
          <w:rStyle w:val="Emphasis"/>
          <w:highlight w:val="cyan"/>
        </w:rPr>
        <w:t>meaningful effect</w:t>
      </w:r>
      <w:r w:rsidRPr="0062542F">
        <w:rPr>
          <w:sz w:val="12"/>
        </w:rPr>
        <w:t xml:space="preserve">. </w:t>
      </w:r>
      <w:r w:rsidRPr="009566B4">
        <w:rPr>
          <w:rStyle w:val="StyleUnderline"/>
          <w:highlight w:val="cyan"/>
        </w:rPr>
        <w:t>Once</w:t>
      </w:r>
      <w:r w:rsidRPr="00A12777">
        <w:rPr>
          <w:rStyle w:val="StyleUnderline"/>
        </w:rPr>
        <w:t xml:space="preserve"> that rate is </w:t>
      </w:r>
      <w:r w:rsidRPr="009566B4">
        <w:rPr>
          <w:rStyle w:val="StyleUnderline"/>
          <w:highlight w:val="cyan"/>
        </w:rPr>
        <w:t>achieved</w:t>
      </w:r>
      <w:r w:rsidRPr="0062542F">
        <w:rPr>
          <w:sz w:val="12"/>
        </w:rPr>
        <w:t xml:space="preserve">, however, </w:t>
      </w:r>
      <w:r w:rsidRPr="009566B4">
        <w:rPr>
          <w:rStyle w:val="StyleUnderline"/>
          <w:highlight w:val="cyan"/>
        </w:rPr>
        <w:t xml:space="preserve">local officials will be able to </w:t>
      </w:r>
      <w:r w:rsidRPr="009566B4">
        <w:rPr>
          <w:rStyle w:val="Emphasis"/>
          <w:highlight w:val="cyan"/>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02EA8C20" w14:textId="77777777" w:rsidR="00C711D3" w:rsidRPr="0062542F" w:rsidRDefault="00C711D3" w:rsidP="00C711D3">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9566B4">
        <w:rPr>
          <w:rStyle w:val="StyleUnderline"/>
          <w:highlight w:val="cyan"/>
        </w:rPr>
        <w:t xml:space="preserve">governments should </w:t>
      </w:r>
      <w:r w:rsidRPr="009566B4">
        <w:rPr>
          <w:rStyle w:val="Emphasis"/>
          <w:highlight w:val="cyan"/>
        </w:rPr>
        <w:t>compensate</w:t>
      </w:r>
      <w:r w:rsidRPr="0062542F">
        <w:rPr>
          <w:rStyle w:val="Emphasis"/>
        </w:rPr>
        <w:t xml:space="preserve"> both individual </w:t>
      </w:r>
      <w:r w:rsidRPr="009566B4">
        <w:rPr>
          <w:rStyle w:val="Emphasis"/>
          <w:highlight w:val="cyan"/>
        </w:rPr>
        <w:t>workers</w:t>
      </w:r>
      <w:r w:rsidRPr="009566B4">
        <w:rPr>
          <w:rStyle w:val="StyleUnderline"/>
          <w:highlight w:val="cyan"/>
        </w:rPr>
        <w:t xml:space="preserve"> and</w:t>
      </w:r>
      <w:r w:rsidRPr="00A12777">
        <w:rPr>
          <w:rStyle w:val="StyleUnderline"/>
        </w:rPr>
        <w:t xml:space="preserve"> </w:t>
      </w:r>
      <w:r w:rsidRPr="0062542F">
        <w:rPr>
          <w:rStyle w:val="Emphasis"/>
        </w:rPr>
        <w:t xml:space="preserve">small </w:t>
      </w:r>
      <w:r w:rsidRPr="009566B4">
        <w:rPr>
          <w:rStyle w:val="Emphasis"/>
          <w:highlight w:val="cyan"/>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9566B4">
        <w:rPr>
          <w:rStyle w:val="StyleUnderline"/>
          <w:highlight w:val="cyan"/>
        </w:rPr>
        <w:t>this</w:t>
      </w:r>
      <w:r w:rsidRPr="00A12777">
        <w:rPr>
          <w:rStyle w:val="StyleUnderline"/>
        </w:rPr>
        <w:t xml:space="preserve"> fiscal obligation </w:t>
      </w:r>
      <w:r w:rsidRPr="009566B4">
        <w:rPr>
          <w:rStyle w:val="StyleUnderline"/>
          <w:highlight w:val="cyan"/>
        </w:rPr>
        <w:t xml:space="preserve">could be </w:t>
      </w:r>
      <w:r w:rsidRPr="009566B4">
        <w:rPr>
          <w:rStyle w:val="Emphasis"/>
          <w:highlight w:val="cyan"/>
        </w:rPr>
        <w:t>covered</w:t>
      </w:r>
      <w:r w:rsidRPr="009566B4">
        <w:rPr>
          <w:rStyle w:val="StyleUnderline"/>
          <w:highlight w:val="cyan"/>
        </w:rPr>
        <w:t xml:space="preserve"> by</w:t>
      </w:r>
      <w:r w:rsidRPr="00A12777">
        <w:rPr>
          <w:rStyle w:val="StyleUnderline"/>
        </w:rPr>
        <w:t xml:space="preserve"> the money most Americans who have not lost income are </w:t>
      </w:r>
      <w:r w:rsidRPr="009566B4">
        <w:rPr>
          <w:rStyle w:val="Emphasis"/>
          <w:highlight w:val="cyan"/>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9566B4">
        <w:rPr>
          <w:rStyle w:val="Emphasis"/>
          <w:highlight w:val="cyan"/>
        </w:rPr>
        <w:t>Banks</w:t>
      </w:r>
      <w:r w:rsidRPr="0062542F">
        <w:rPr>
          <w:sz w:val="12"/>
        </w:rPr>
        <w:t xml:space="preserve">, whose holdings have been boosted by the additional savings, </w:t>
      </w:r>
      <w:r w:rsidRPr="009566B4">
        <w:rPr>
          <w:rStyle w:val="StyleUnderline"/>
          <w:highlight w:val="cyan"/>
        </w:rPr>
        <w:t>could loan</w:t>
      </w:r>
      <w:r w:rsidRPr="00A12777">
        <w:rPr>
          <w:rStyle w:val="StyleUnderline"/>
        </w:rPr>
        <w:t xml:space="preserve"> the </w:t>
      </w:r>
      <w:r w:rsidRPr="009566B4">
        <w:rPr>
          <w:rStyle w:val="StyleUnderline"/>
          <w:highlight w:val="cyan"/>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7B0E65AA" w14:textId="77777777" w:rsidR="00C711D3" w:rsidRPr="002A4D8C" w:rsidRDefault="00C711D3" w:rsidP="00C711D3">
      <w:pPr>
        <w:rPr>
          <w:rStyle w:val="StyleUnderline"/>
        </w:rPr>
      </w:pPr>
      <w:r w:rsidRPr="002A4D8C">
        <w:rPr>
          <w:rStyle w:val="Emphasis"/>
        </w:rPr>
        <w:t xml:space="preserve">The </w:t>
      </w:r>
      <w:r w:rsidRPr="00E949C2">
        <w:rPr>
          <w:rStyle w:val="Emphasis"/>
        </w:rPr>
        <w:t>alternatives</w:t>
      </w:r>
      <w:r w:rsidRPr="002A4D8C">
        <w:rPr>
          <w:rStyle w:val="Emphasis"/>
        </w:rPr>
        <w:t xml:space="preserve"> to serious lockdowns </w:t>
      </w:r>
      <w:r w:rsidRPr="00E949C2">
        <w:rPr>
          <w:rStyle w:val="Emphasis"/>
        </w:rPr>
        <w:t>are insufficient</w:t>
      </w:r>
      <w:r w:rsidRPr="0062542F">
        <w:rPr>
          <w:sz w:val="12"/>
        </w:rPr>
        <w:t xml:space="preserve">. </w:t>
      </w:r>
      <w:r w:rsidRPr="002A4D8C">
        <w:rPr>
          <w:rStyle w:val="StyleUnderline"/>
        </w:rPr>
        <w:t xml:space="preserve">In areas where the </w:t>
      </w:r>
      <w:r w:rsidRPr="002A4D8C">
        <w:rPr>
          <w:rStyle w:val="Emphasis"/>
        </w:rPr>
        <w:t xml:space="preserve">disease is still </w:t>
      </w:r>
      <w:r w:rsidRPr="00E949C2">
        <w:rPr>
          <w:rStyle w:val="Emphasis"/>
        </w:rPr>
        <w:t>rampant</w:t>
      </w:r>
      <w:r w:rsidRPr="00E949C2">
        <w:rPr>
          <w:rStyle w:val="StyleUnderline"/>
        </w:rPr>
        <w:t xml:space="preserve">, </w:t>
      </w:r>
      <w:r w:rsidRPr="00E949C2">
        <w:rPr>
          <w:rStyle w:val="Emphasis"/>
        </w:rPr>
        <w:t>masks and physical distancing alone will not get the job done</w:t>
      </w:r>
      <w:r w:rsidRPr="00E949C2">
        <w:rPr>
          <w:sz w:val="12"/>
        </w:rPr>
        <w:t xml:space="preserve">. </w:t>
      </w:r>
      <w:r w:rsidRPr="00E949C2">
        <w:rPr>
          <w:rStyle w:val="StyleUnderline"/>
        </w:rPr>
        <w:t xml:space="preserve">Business as usual for another six to eight months—until an effective vaccine is widely available—will </w:t>
      </w:r>
      <w:r w:rsidRPr="00E949C2">
        <w:rPr>
          <w:rStyle w:val="Emphasis"/>
        </w:rPr>
        <w:t>send current rates of transmission even higher</w:t>
      </w:r>
      <w:r w:rsidRPr="00E949C2">
        <w:rPr>
          <w:rStyle w:val="StyleUnderline"/>
        </w:rPr>
        <w:t>, especially as schools and colleges reopen</w:t>
      </w:r>
      <w:r w:rsidRPr="00E949C2">
        <w:rPr>
          <w:sz w:val="12"/>
        </w:rPr>
        <w:t>. By the middle of September, some universities had already canceled in-person classes owing to widespread</w:t>
      </w:r>
      <w:r w:rsidRPr="0062542F">
        <w:rPr>
          <w:sz w:val="12"/>
        </w:rPr>
        <w:t xml:space="preserve">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w:t>
      </w:r>
      <w:r w:rsidRPr="00E949C2">
        <w:rPr>
          <w:rStyle w:val="StyleUnderline"/>
        </w:rPr>
        <w:t>Americans have endured so far, with no more than ten to 12 percent of the population infected</w:t>
      </w:r>
      <w:r w:rsidRPr="00E949C2">
        <w:rPr>
          <w:sz w:val="12"/>
        </w:rPr>
        <w:t xml:space="preserve">. </w:t>
      </w:r>
      <w:r w:rsidRPr="00E949C2">
        <w:rPr>
          <w:rStyle w:val="StyleUnderline"/>
        </w:rPr>
        <w:t xml:space="preserve">The next phase could be </w:t>
      </w:r>
      <w:r w:rsidRPr="00E949C2">
        <w:rPr>
          <w:rStyle w:val="Emphasis"/>
        </w:rPr>
        <w:t>overwhelming</w:t>
      </w:r>
      <w:r w:rsidRPr="00E949C2">
        <w:rPr>
          <w:rStyle w:val="StyleUnderline"/>
        </w:rPr>
        <w:t xml:space="preserve"> and make Americans look back with nostalgia at the time when new infection rates were still under 100,000 per day.</w:t>
      </w:r>
      <w:r w:rsidRPr="002A4D8C">
        <w:rPr>
          <w:rStyle w:val="StyleUnderline"/>
        </w:rPr>
        <w:t xml:space="preserve"> </w:t>
      </w:r>
    </w:p>
    <w:p w14:paraId="725F13E2" w14:textId="77777777" w:rsidR="00C711D3" w:rsidRPr="0062542F" w:rsidRDefault="00C711D3" w:rsidP="00C711D3">
      <w:pPr>
        <w:rPr>
          <w:sz w:val="12"/>
        </w:rPr>
      </w:pPr>
      <w:r w:rsidRPr="0062542F">
        <w:rPr>
          <w:sz w:val="12"/>
        </w:rPr>
        <w:t>A DIFFICULT DENOUEMENT</w:t>
      </w:r>
    </w:p>
    <w:p w14:paraId="448AAFE0" w14:textId="77777777" w:rsidR="00C711D3" w:rsidRPr="00E949C2" w:rsidRDefault="00C711D3" w:rsidP="00C711D3">
      <w:pPr>
        <w:rPr>
          <w:sz w:val="12"/>
        </w:rPr>
      </w:pPr>
      <w:r w:rsidRPr="00E949C2">
        <w:rPr>
          <w:sz w:val="12"/>
        </w:rPr>
        <w:t xml:space="preserve">The final act will begin when—and if—one vaccine or more becomes broadly available. </w:t>
      </w:r>
      <w:r w:rsidRPr="00E949C2">
        <w:rPr>
          <w:rStyle w:val="Emphasis"/>
        </w:rPr>
        <w:t>A vaccine will eventually bring this long drama to an end</w:t>
      </w:r>
      <w:r w:rsidRPr="00E949C2">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1789F813" w14:textId="77777777" w:rsidR="00C711D3" w:rsidRPr="00E949C2" w:rsidRDefault="00C711D3" w:rsidP="00C711D3">
      <w:pPr>
        <w:rPr>
          <w:sz w:val="12"/>
        </w:rPr>
      </w:pPr>
      <w:r w:rsidRPr="00E949C2">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22FEA042" w14:textId="77777777" w:rsidR="00C711D3" w:rsidRPr="00E949C2" w:rsidRDefault="00C711D3" w:rsidP="00C711D3">
      <w:pPr>
        <w:rPr>
          <w:sz w:val="12"/>
        </w:rPr>
      </w:pPr>
      <w:r w:rsidRPr="00E949C2">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E949C2">
        <w:rPr>
          <w:sz w:val="12"/>
        </w:rPr>
        <w:t>efficacy</w:t>
      </w:r>
      <w:proofErr w:type="gramEnd"/>
      <w:r w:rsidRPr="00E949C2">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1D56D607" w14:textId="77777777" w:rsidR="00C711D3" w:rsidRPr="00E949C2" w:rsidRDefault="00C711D3" w:rsidP="00C711D3">
      <w:pPr>
        <w:rPr>
          <w:sz w:val="12"/>
        </w:rPr>
      </w:pPr>
      <w:r w:rsidRPr="00E949C2">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275D7A0D" w14:textId="77777777" w:rsidR="00C711D3" w:rsidRPr="00E949C2" w:rsidRDefault="00C711D3" w:rsidP="00C711D3">
      <w:pPr>
        <w:rPr>
          <w:sz w:val="12"/>
        </w:rPr>
      </w:pPr>
      <w:r w:rsidRPr="00E949C2">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11676297" w14:textId="19F5A207" w:rsidR="00C711D3" w:rsidRDefault="00C711D3" w:rsidP="00C711D3">
      <w:pPr>
        <w:rPr>
          <w:sz w:val="12"/>
        </w:rPr>
      </w:pPr>
      <w:r w:rsidRPr="00E949C2">
        <w:rPr>
          <w:sz w:val="12"/>
        </w:rPr>
        <w:t xml:space="preserve">But </w:t>
      </w:r>
      <w:r w:rsidRPr="00E949C2">
        <w:rPr>
          <w:rStyle w:val="Emphasis"/>
        </w:rPr>
        <w:t>right now</w:t>
      </w:r>
      <w:r w:rsidRPr="00E949C2">
        <w:rPr>
          <w:rStyle w:val="StyleUnderline"/>
        </w:rPr>
        <w:t>, the U</w:t>
      </w:r>
      <w:r w:rsidRPr="00E949C2">
        <w:rPr>
          <w:sz w:val="12"/>
        </w:rPr>
        <w:t xml:space="preserve">nited </w:t>
      </w:r>
      <w:r w:rsidRPr="00E949C2">
        <w:rPr>
          <w:rStyle w:val="StyleUnderline"/>
        </w:rPr>
        <w:t>S</w:t>
      </w:r>
      <w:r w:rsidRPr="00E949C2">
        <w:rPr>
          <w:sz w:val="12"/>
        </w:rPr>
        <w:t xml:space="preserve">tates </w:t>
      </w:r>
      <w:r w:rsidRPr="00E949C2">
        <w:rPr>
          <w:rStyle w:val="StyleUnderline"/>
        </w:rPr>
        <w:t xml:space="preserve">should just be trying to get through the rest of Act II—the </w:t>
      </w:r>
      <w:r w:rsidRPr="00E949C2">
        <w:rPr>
          <w:rStyle w:val="Emphasis"/>
        </w:rPr>
        <w:t>coronavirus winter</w:t>
      </w:r>
      <w:r w:rsidRPr="00E949C2">
        <w:rPr>
          <w:rStyle w:val="StyleUnderline"/>
        </w:rPr>
        <w:t xml:space="preserve">—and </w:t>
      </w:r>
      <w:r w:rsidRPr="00E949C2">
        <w:rPr>
          <w:rStyle w:val="Emphasis"/>
        </w:rPr>
        <w:t>hold out until the arrival of a vaccine-enabled spring</w:t>
      </w:r>
      <w:r w:rsidRPr="00E949C2">
        <w:rPr>
          <w:sz w:val="12"/>
        </w:rPr>
        <w:t xml:space="preserve">. </w:t>
      </w:r>
      <w:r w:rsidRPr="00E949C2">
        <w:rPr>
          <w:rStyle w:val="StyleUnderline"/>
        </w:rPr>
        <w:t xml:space="preserve">It must </w:t>
      </w:r>
      <w:r w:rsidRPr="00E949C2">
        <w:rPr>
          <w:rStyle w:val="Emphasis"/>
        </w:rPr>
        <w:t>impose severe lockdowns</w:t>
      </w:r>
      <w:r w:rsidRPr="00E949C2">
        <w:rPr>
          <w:rStyle w:val="StyleUnderline"/>
        </w:rPr>
        <w:t xml:space="preserve"> to </w:t>
      </w:r>
      <w:r w:rsidRPr="00E949C2">
        <w:rPr>
          <w:rStyle w:val="Emphasis"/>
        </w:rPr>
        <w:t>truly curb the spread of the disease</w:t>
      </w:r>
      <w:r w:rsidRPr="00E949C2">
        <w:rPr>
          <w:sz w:val="12"/>
        </w:rPr>
        <w:t xml:space="preserve">. </w:t>
      </w:r>
      <w:r w:rsidRPr="00E949C2">
        <w:rPr>
          <w:rStyle w:val="Emphasis"/>
        </w:rPr>
        <w:t>New York has shown it can be done</w:t>
      </w:r>
      <w:r w:rsidRPr="00E949C2">
        <w:rPr>
          <w:sz w:val="12"/>
        </w:rPr>
        <w:t xml:space="preserve">. </w:t>
      </w:r>
      <w:r w:rsidRPr="00E949C2">
        <w:rPr>
          <w:rStyle w:val="StyleUnderline"/>
        </w:rPr>
        <w:t xml:space="preserve">It remains to be seen whether the rest of the country possesses the </w:t>
      </w:r>
      <w:r w:rsidRPr="00E949C2">
        <w:rPr>
          <w:rStyle w:val="Emphasis"/>
        </w:rPr>
        <w:t>collective grit</w:t>
      </w:r>
      <w:r w:rsidRPr="00E949C2">
        <w:rPr>
          <w:rStyle w:val="StyleUnderline"/>
        </w:rPr>
        <w:t xml:space="preserve"> and </w:t>
      </w:r>
      <w:r w:rsidRPr="00E949C2">
        <w:rPr>
          <w:rStyle w:val="Emphasis"/>
        </w:rPr>
        <w:t>determination</w:t>
      </w:r>
      <w:r w:rsidRPr="00E949C2">
        <w:rPr>
          <w:rStyle w:val="StyleUnderline"/>
        </w:rPr>
        <w:t xml:space="preserve"> to follow suit</w:t>
      </w:r>
      <w:r w:rsidRPr="0062542F">
        <w:rPr>
          <w:sz w:val="12"/>
        </w:rPr>
        <w:t>. A happy ending to this drama will very much be determined by how Americans decide to craft the rest of this current act.</w:t>
      </w:r>
    </w:p>
    <w:p w14:paraId="139AB121" w14:textId="77777777" w:rsidR="00C711D3" w:rsidRPr="00970CF9" w:rsidRDefault="00C711D3" w:rsidP="00C711D3">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7F55A4A8" w14:textId="35A0A27E" w:rsidR="00C711D3" w:rsidRPr="00C711D3" w:rsidRDefault="00C711D3" w:rsidP="00C711D3">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6B384CD8" w14:textId="0B7AC19F" w:rsidR="007340EA" w:rsidRDefault="007340EA" w:rsidP="007340EA">
      <w:pPr>
        <w:pStyle w:val="Heading2"/>
      </w:pPr>
      <w:r>
        <w:t>Case</w:t>
      </w:r>
    </w:p>
    <w:p w14:paraId="7F62B9D0" w14:textId="33D6BAE8" w:rsidR="007340EA" w:rsidRDefault="007340EA" w:rsidP="007340EA">
      <w:pPr>
        <w:pStyle w:val="Heading3"/>
      </w:pPr>
      <w:r>
        <w:t>1NC – AT: Advantage 1</w:t>
      </w:r>
    </w:p>
    <w:p w14:paraId="0DE6F008" w14:textId="307BEC6D" w:rsidR="00C711D3" w:rsidRDefault="00C711D3" w:rsidP="00C711D3">
      <w:pPr>
        <w:pStyle w:val="Heading4"/>
      </w:pPr>
      <w:r>
        <w:t xml:space="preserve">Top Level – </w:t>
      </w:r>
    </w:p>
    <w:p w14:paraId="5A955C1F" w14:textId="1994F523" w:rsidR="00C711D3" w:rsidRDefault="00C711D3" w:rsidP="00C711D3">
      <w:pPr>
        <w:pStyle w:val="Heading4"/>
      </w:pP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p>
    <w:p w14:paraId="2EFBF6A4" w14:textId="028CF48B" w:rsidR="00C711D3" w:rsidRPr="00550EB1" w:rsidRDefault="00C711D3" w:rsidP="00C711D3">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1331C234" w14:textId="77777777" w:rsidR="00C711D3" w:rsidRPr="00550EB1" w:rsidRDefault="00C711D3" w:rsidP="00C711D3">
      <w:r w:rsidRPr="00550EB1">
        <w:rPr>
          <w:rStyle w:val="Style13ptBold"/>
        </w:rPr>
        <w:t>Thomas 15</w:t>
      </w:r>
      <w:r w:rsidRPr="00550EB1">
        <w:t xml:space="preserve"> [John R; Visiting Scholar, CRS; “Tailoring the Patent System for Specific Industries, Congressional Research Service,” CRS; 2015; </w:t>
      </w:r>
      <w:hyperlink r:id="rId18" w:history="1">
        <w:r w:rsidRPr="00550EB1">
          <w:rPr>
            <w:rStyle w:val="Hyperlink"/>
          </w:rPr>
          <w:t>https://crsreports.congress.gov/product/pdf/R/R43264/7</w:t>
        </w:r>
      </w:hyperlink>
      <w:r w:rsidRPr="00550EB1">
        <w:t>] Justin</w:t>
      </w:r>
    </w:p>
    <w:p w14:paraId="76F40972" w14:textId="77777777" w:rsidR="00C711D3" w:rsidRPr="00550EB1" w:rsidRDefault="00C711D3" w:rsidP="00C711D3">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B1B6256" w14:textId="77777777" w:rsidR="00C711D3" w:rsidRPr="00550EB1" w:rsidRDefault="00C711D3" w:rsidP="00C711D3">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349843E7" w14:textId="77777777" w:rsidR="00C711D3" w:rsidRPr="00550EB1" w:rsidRDefault="00C711D3" w:rsidP="00C711D3">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5071B368" w14:textId="77777777" w:rsidR="00C711D3" w:rsidRPr="00550EB1" w:rsidRDefault="00C711D3" w:rsidP="00C711D3">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34FC895A" w14:textId="77777777" w:rsidR="00C711D3" w:rsidRPr="00550EB1" w:rsidRDefault="00C711D3" w:rsidP="00C711D3">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572E231A" w14:textId="77777777" w:rsidR="00C711D3" w:rsidRPr="00550EB1" w:rsidRDefault="00C711D3" w:rsidP="00C711D3">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20057B62" w14:textId="77777777" w:rsidR="00C711D3" w:rsidRDefault="00C711D3" w:rsidP="00C711D3">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0D5B1767" w14:textId="748E2E24" w:rsidR="00C711D3" w:rsidRPr="00770016" w:rsidRDefault="00C711D3" w:rsidP="00C711D3">
      <w:pPr>
        <w:pStyle w:val="Heading4"/>
        <w:rPr>
          <w:rFonts w:cs="Calibri"/>
        </w:rPr>
      </w:pP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7A9D71C1" w14:textId="77777777" w:rsidR="00C711D3" w:rsidRPr="00770016" w:rsidRDefault="00C711D3" w:rsidP="00C711D3">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19"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0521E0D1" w14:textId="77777777" w:rsidR="00C711D3" w:rsidRPr="00770016" w:rsidRDefault="00C711D3" w:rsidP="00C711D3">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66F1580B" w14:textId="77777777" w:rsidR="00C711D3" w:rsidRDefault="00C711D3" w:rsidP="00C711D3">
      <w:pPr>
        <w:pStyle w:val="Heading4"/>
      </w:pPr>
      <w:r>
        <w:t>Alt cause—billions of livestock use more antibiotics than humans</w:t>
      </w:r>
    </w:p>
    <w:p w14:paraId="53CB7F2D" w14:textId="77777777" w:rsidR="00C711D3" w:rsidRDefault="00C711D3" w:rsidP="00C711D3"/>
    <w:p w14:paraId="40DAD1BE" w14:textId="6C97FA5F" w:rsidR="00C711D3" w:rsidRDefault="00C711D3" w:rsidP="00C711D3">
      <w:pPr>
        <w:pStyle w:val="Heading4"/>
      </w:pPr>
      <w:r>
        <w:t>No evidence post-plan innovations are aimed at AMR or quick enough to solve</w:t>
      </w:r>
    </w:p>
    <w:p w14:paraId="5CC23F5C" w14:textId="77777777" w:rsidR="004C7759" w:rsidRPr="004C7759" w:rsidRDefault="004C7759" w:rsidP="004C7759"/>
    <w:p w14:paraId="36D83497" w14:textId="07EB7E4D" w:rsidR="004C7759" w:rsidRDefault="004C7759" w:rsidP="004C7759">
      <w:pPr>
        <w:pStyle w:val="Heading4"/>
      </w:pPr>
      <w:r>
        <w:t>Pharma innovation isn’t enough alt causes to vaccine production outweigh</w:t>
      </w:r>
    </w:p>
    <w:p w14:paraId="1F664AEA" w14:textId="77777777" w:rsidR="004C7759" w:rsidRPr="00750DA2" w:rsidRDefault="004C7759" w:rsidP="004C7759">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20" w:history="1">
        <w:r w:rsidRPr="00750DA2">
          <w:rPr>
            <w:rStyle w:val="Hyperlink"/>
          </w:rPr>
          <w:t>https://www.piie.com/blogs/realtime-economic-issues-watch/waiving-patent-and-intellectual-property-protections-not</w:t>
        </w:r>
      </w:hyperlink>
      <w:r>
        <w:t>]</w:t>
      </w:r>
      <w:r w:rsidRPr="00750DA2">
        <w:t xml:space="preserve"> Adam</w:t>
      </w:r>
    </w:p>
    <w:p w14:paraId="3254C67B" w14:textId="77777777" w:rsidR="004C7759" w:rsidRPr="00412D6B" w:rsidRDefault="004C7759" w:rsidP="004C7759">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794F1D7E" w14:textId="77777777" w:rsidR="004C7759" w:rsidRPr="00412D6B" w:rsidRDefault="004C7759" w:rsidP="004C7759">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21" w:tgtFrame="_blank" w:history="1">
        <w:r w:rsidRPr="00412D6B">
          <w:rPr>
            <w:rStyle w:val="Hyperlink"/>
          </w:rPr>
          <w:t> ratified</w:t>
        </w:r>
      </w:hyperlink>
      <w:r w:rsidRPr="00412D6B">
        <w:t> it as a formal amendment to the TRIPS agreement.</w:t>
      </w:r>
    </w:p>
    <w:p w14:paraId="6B2B6F8B" w14:textId="77777777" w:rsidR="004C7759" w:rsidRPr="00412D6B" w:rsidRDefault="004C7759" w:rsidP="004C7759">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22"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23" w:tgtFrame="_blank" w:history="1">
        <w:r w:rsidRPr="00412D6B">
          <w:rPr>
            <w:rStyle w:val="Hyperlink"/>
          </w:rPr>
          <w:t>deadline</w:t>
        </w:r>
      </w:hyperlink>
      <w:r w:rsidRPr="00412D6B">
        <w:t> for completion—but like past initial deadlines in this space, this one could well prove overoptimistic.</w:t>
      </w:r>
    </w:p>
    <w:p w14:paraId="7C63229A" w14:textId="77777777" w:rsidR="004C7759" w:rsidRPr="00412D6B" w:rsidRDefault="004C7759" w:rsidP="004C7759">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24" w:tgtFrame="_blank" w:history="1">
        <w:r w:rsidRPr="00412D6B">
          <w:rPr>
            <w:rStyle w:val="Hyperlink"/>
          </w:rPr>
          <w:t>broader effort.</w:t>
        </w:r>
      </w:hyperlink>
    </w:p>
    <w:p w14:paraId="02335893" w14:textId="77777777" w:rsidR="004C7759" w:rsidRPr="00412D6B" w:rsidRDefault="004C7759" w:rsidP="004C7759">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25"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a </w:t>
      </w:r>
      <w:r w:rsidRPr="00750DA2">
        <w:rPr>
          <w:rStyle w:val="StyleUnderline"/>
          <w:highlight w:val="cyan"/>
        </w:rPr>
        <w:t>generic</w:t>
      </w:r>
      <w:r w:rsidRPr="00412D6B">
        <w:rPr>
          <w:rStyle w:val="StyleUnderline"/>
        </w:rPr>
        <w:t xml:space="preserve"> version </w:t>
      </w:r>
      <w:r w:rsidRPr="00750DA2">
        <w:rPr>
          <w:rStyle w:val="StyleUnderline"/>
        </w:rPr>
        <w:t>would have</w:t>
      </w:r>
      <w:r w:rsidRPr="00412D6B">
        <w:rPr>
          <w:rStyle w:val="StyleUnderline"/>
        </w:rPr>
        <w:t xml:space="preserve"> untested immunogenicity</w:t>
      </w:r>
      <w:r w:rsidRPr="00412D6B">
        <w:t xml:space="preserve"> (the ability to induce the body to generate an immune response) and thus would </w:t>
      </w:r>
      <w:r w:rsidRPr="00750DA2">
        <w:rPr>
          <w:rStyle w:val="StyleUnderline"/>
          <w:highlight w:val="cyan"/>
        </w:rPr>
        <w:t xml:space="preserve">require extensive </w:t>
      </w:r>
      <w:r w:rsidRPr="00750DA2">
        <w:rPr>
          <w:rStyle w:val="StyleUnderline"/>
        </w:rPr>
        <w:t>clinical</w:t>
      </w:r>
      <w:r w:rsidRPr="00412D6B">
        <w:rPr>
          <w:rStyle w:val="StyleUnderline"/>
        </w:rPr>
        <w:t xml:space="preserve"> </w:t>
      </w:r>
      <w:r w:rsidRPr="00750DA2">
        <w:rPr>
          <w:rStyle w:val="StyleUnderline"/>
          <w:highlight w:val="cyan"/>
        </w:rPr>
        <w:t>trials</w:t>
      </w:r>
      <w:r w:rsidRPr="00412D6B">
        <w:rPr>
          <w:rStyle w:val="StyleUnderline"/>
        </w:rPr>
        <w:t xml:space="preserve"> before release</w:t>
      </w:r>
      <w:r w:rsidRPr="00412D6B">
        <w:t xml:space="preserve">. </w:t>
      </w:r>
      <w:r w:rsidRPr="00412D6B">
        <w:rPr>
          <w:rStyle w:val="StyleUnderline"/>
        </w:rPr>
        <w:t xml:space="preserve">Production </w:t>
      </w:r>
      <w:r w:rsidRPr="00750DA2">
        <w:rPr>
          <w:rStyle w:val="StyleUnderline"/>
          <w:highlight w:val="cyan"/>
        </w:rPr>
        <w:t>glitches</w:t>
      </w:r>
      <w:r w:rsidRPr="00412D6B">
        <w:rPr>
          <w:rStyle w:val="StyleUnderline"/>
        </w:rPr>
        <w:t>—such as those that afflicted the Janssen/Johnson &amp; Johnson vaccine</w:t>
      </w:r>
      <w:r w:rsidRPr="00412D6B">
        <w:t xml:space="preserve"> in the United States—could </w:t>
      </w:r>
      <w:r w:rsidRPr="00750DA2">
        <w:rPr>
          <w:rStyle w:val="StyleUnderline"/>
          <w:highlight w:val="cyan"/>
        </w:rPr>
        <w:t>prompt</w:t>
      </w:r>
      <w:r w:rsidRPr="00412D6B">
        <w:rPr>
          <w:rStyle w:val="StyleUnderline"/>
        </w:rPr>
        <w:t xml:space="preserve"> widespread </w:t>
      </w:r>
      <w:r w:rsidRPr="00750DA2">
        <w:rPr>
          <w:rStyle w:val="StyleUnderline"/>
          <w:highlight w:val="cyan"/>
        </w:rPr>
        <w:t>vaccine skepticism</w:t>
      </w:r>
      <w:r w:rsidRPr="00412D6B">
        <w:t xml:space="preserve">, </w:t>
      </w:r>
      <w:r w:rsidRPr="00412D6B">
        <w:rPr>
          <w:rStyle w:val="StyleUnderline"/>
        </w:rPr>
        <w:t>damaging</w:t>
      </w:r>
      <w:r w:rsidRPr="00412D6B">
        <w:t xml:space="preserve"> pandemic control </w:t>
      </w:r>
      <w:r w:rsidRPr="00412D6B">
        <w:rPr>
          <w:rStyle w:val="StyleUnderline"/>
        </w:rPr>
        <w:t>efforts</w:t>
      </w:r>
      <w:r w:rsidRPr="00412D6B">
        <w:t>.</w:t>
      </w:r>
    </w:p>
    <w:p w14:paraId="06D99ECD" w14:textId="77777777" w:rsidR="004C7759" w:rsidRPr="00412D6B" w:rsidRDefault="004C7759" w:rsidP="004C7759">
      <w:r w:rsidRPr="00412D6B">
        <w:t xml:space="preserve">The </w:t>
      </w:r>
      <w:r w:rsidRPr="00750DA2">
        <w:rPr>
          <w:rStyle w:val="StyleUnderline"/>
        </w:rPr>
        <w:t>replication</w:t>
      </w:r>
      <w:r w:rsidRPr="00412D6B">
        <w:rPr>
          <w:rStyle w:val="StyleUnderline"/>
        </w:rPr>
        <w:t xml:space="preserve"> hurdle is especially high </w:t>
      </w:r>
      <w:r w:rsidRPr="00750DA2">
        <w:rPr>
          <w:rStyle w:val="StyleUnderline"/>
        </w:rPr>
        <w:t>for</w:t>
      </w:r>
      <w:r w:rsidRPr="00412D6B">
        <w:rPr>
          <w:rStyle w:val="StyleUnderline"/>
        </w:rPr>
        <w:t xml:space="preserve"> the new </w:t>
      </w:r>
      <w:r w:rsidRPr="00412D6B">
        <w:t xml:space="preserve">and </w:t>
      </w:r>
      <w:r w:rsidRPr="00412D6B">
        <w:rPr>
          <w:rStyle w:val="StyleUnderline"/>
        </w:rPr>
        <w:t>more sophisticated</w:t>
      </w:r>
      <w:r w:rsidRPr="00412D6B">
        <w:t xml:space="preserve"> messenger ribonucleic acid </w:t>
      </w:r>
      <w:r w:rsidRPr="00412D6B">
        <w:rPr>
          <w:rStyle w:val="StyleUnderline"/>
        </w:rPr>
        <w:t>(</w:t>
      </w:r>
      <w:r w:rsidRPr="00750DA2">
        <w:rPr>
          <w:rStyle w:val="StyleUnderline"/>
          <w:highlight w:val="cyan"/>
        </w:rPr>
        <w:t>mRNA</w:t>
      </w:r>
      <w:r w:rsidRPr="00412D6B">
        <w:rPr>
          <w:rStyle w:val="StyleUnderline"/>
        </w:rPr>
        <w:t>) vaccines</w:t>
      </w:r>
      <w:r w:rsidRPr="00412D6B">
        <w:t xml:space="preserve">, which have proven most effective against SARS-CoV-2 (the virus that causes COVID-19) and which </w:t>
      </w:r>
      <w:r w:rsidRPr="00412D6B">
        <w:rPr>
          <w:rStyle w:val="StyleUnderline"/>
        </w:rPr>
        <w:t>are likely to provide the most adaptable platforms for the vaccines of the future</w:t>
      </w:r>
      <w:r w:rsidRPr="00412D6B">
        <w:t xml:space="preserve">. The genetic vaccines produced by Pfizer-BioNTech and Moderna </w:t>
      </w:r>
      <w:r w:rsidRPr="00750DA2">
        <w:rPr>
          <w:rStyle w:val="StyleUnderline"/>
          <w:highlight w:val="cyan"/>
        </w:rPr>
        <w:t>require</w:t>
      </w:r>
      <w:r w:rsidRPr="00412D6B">
        <w:rPr>
          <w:rStyle w:val="StyleUnderline"/>
        </w:rPr>
        <w:t xml:space="preserve"> </w:t>
      </w:r>
      <w:r w:rsidRPr="00750DA2">
        <w:rPr>
          <w:rStyle w:val="StyleUnderline"/>
          <w:highlight w:val="cyan"/>
        </w:rPr>
        <w:t>considerable</w:t>
      </w:r>
      <w:r w:rsidRPr="00412D6B">
        <w:rPr>
          <w:rStyle w:val="StyleUnderline"/>
        </w:rPr>
        <w:t xml:space="preserve"> technical </w:t>
      </w:r>
      <w:r w:rsidRPr="00750DA2">
        <w:rPr>
          <w:rStyle w:val="StyleUnderline"/>
          <w:highlight w:val="cyan"/>
        </w:rPr>
        <w:t>knowledge</w:t>
      </w:r>
      <w:r w:rsidRPr="00412D6B">
        <w:rPr>
          <w:rStyle w:val="StyleUnderline"/>
        </w:rPr>
        <w:t xml:space="preserve"> and </w:t>
      </w:r>
      <w:hyperlink r:id="rId26" w:tgtFrame="_blank" w:history="1">
        <w:r w:rsidRPr="00412D6B">
          <w:rPr>
            <w:rStyle w:val="StyleUnderline"/>
          </w:rPr>
          <w:t>sophisticated techniques</w:t>
        </w:r>
      </w:hyperlink>
      <w:r w:rsidRPr="00412D6B">
        <w:t> to generate a version of the viral spike protein that elicits a strong immune response.</w:t>
      </w:r>
      <w:bookmarkStart w:id="0" w:name="_ftnref1"/>
      <w:r w:rsidRPr="00412D6B">
        <w:fldChar w:fldCharType="begin"/>
      </w:r>
      <w:r w:rsidRPr="00412D6B">
        <w:instrText xml:space="preserve"> HYPERLINK "https://www.piie.com/blogs/realtime-economic-issues-watch/waiving-patent-and-intellectual-property-protections-not" \l "_ftn1" \o "" </w:instrText>
      </w:r>
      <w:r w:rsidRPr="00412D6B">
        <w:fldChar w:fldCharType="separate"/>
      </w:r>
      <w:r w:rsidRPr="00412D6B">
        <w:rPr>
          <w:rStyle w:val="Hyperlink"/>
        </w:rPr>
        <w:t>1</w:t>
      </w:r>
      <w:r w:rsidRPr="00412D6B">
        <w:fldChar w:fldCharType="end"/>
      </w:r>
      <w:bookmarkEnd w:id="0"/>
      <w:r w:rsidRPr="00412D6B">
        <w:t xml:space="preserve"> Therefore, from a biological standpoint, </w:t>
      </w:r>
      <w:r w:rsidRPr="00412D6B">
        <w:rPr>
          <w:rStyle w:val="StyleUnderline"/>
        </w:rPr>
        <w:t xml:space="preserve">patent and </w:t>
      </w:r>
      <w:r w:rsidRPr="00750DA2">
        <w:rPr>
          <w:rStyle w:val="StyleUnderline"/>
          <w:highlight w:val="cyan"/>
        </w:rPr>
        <w:t>IP</w:t>
      </w:r>
      <w:r w:rsidRPr="00412D6B">
        <w:rPr>
          <w:rStyle w:val="StyleUnderline"/>
        </w:rPr>
        <w:t xml:space="preserve"> waivers alone </w:t>
      </w:r>
      <w:r w:rsidRPr="00750DA2">
        <w:rPr>
          <w:rStyle w:val="StyleUnderline"/>
          <w:highlight w:val="cyan"/>
        </w:rPr>
        <w:t>cannot</w:t>
      </w:r>
      <w:r w:rsidRPr="00412D6B">
        <w:rPr>
          <w:rStyle w:val="StyleUnderline"/>
        </w:rPr>
        <w:t xml:space="preserve"> </w:t>
      </w:r>
      <w:r w:rsidRPr="00750DA2">
        <w:rPr>
          <w:rStyle w:val="StyleUnderline"/>
          <w:highlight w:val="cyan"/>
        </w:rPr>
        <w:t>resolve</w:t>
      </w:r>
      <w:r w:rsidRPr="00412D6B">
        <w:rPr>
          <w:rStyle w:val="StyleUnderline"/>
        </w:rPr>
        <w:t xml:space="preserve"> the existing lack of capacity in most countries to produce genetic vaccines</w:t>
      </w:r>
      <w:r w:rsidRPr="00412D6B">
        <w:t xml:space="preserve"> </w:t>
      </w:r>
      <w:r w:rsidRPr="00412D6B">
        <w:rPr>
          <w:rStyle w:val="StyleUnderline"/>
        </w:rPr>
        <w:t>at</w:t>
      </w:r>
      <w:r w:rsidRPr="00412D6B">
        <w:t xml:space="preserve"> </w:t>
      </w:r>
      <w:r w:rsidRPr="00412D6B">
        <w:rPr>
          <w:rStyle w:val="StyleUnderline"/>
        </w:rPr>
        <w:t>scale locally</w:t>
      </w:r>
      <w:r w:rsidRPr="00412D6B">
        <w:t>.</w:t>
      </w:r>
    </w:p>
    <w:p w14:paraId="25AD2B2F" w14:textId="58FA58D4" w:rsidR="00C711D3" w:rsidRPr="001D2BCB" w:rsidRDefault="004C7759" w:rsidP="00C711D3">
      <w:r w:rsidRPr="00412D6B">
        <w:t xml:space="preserve">A final challenge is that </w:t>
      </w:r>
      <w:r w:rsidRPr="00412D6B">
        <w:rPr>
          <w:rStyle w:val="StyleUnderline"/>
        </w:rPr>
        <w:t xml:space="preserve">vaccine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are </w:t>
      </w:r>
      <w:r w:rsidRPr="00750DA2">
        <w:rPr>
          <w:rStyle w:val="StyleUnderline"/>
          <w:highlight w:val="cyan"/>
        </w:rPr>
        <w:t>intricate and global</w:t>
      </w:r>
      <w:r w:rsidRPr="00412D6B">
        <w:rPr>
          <w:rStyle w:val="StyleUnderline"/>
        </w:rPr>
        <w:t xml:space="preserve"> in scope</w:t>
      </w:r>
      <w:r w:rsidRPr="00412D6B">
        <w:t xml:space="preserve">. Different </w:t>
      </w:r>
      <w:r w:rsidRPr="00412D6B">
        <w:rPr>
          <w:rStyle w:val="StyleUnderline"/>
        </w:rPr>
        <w:t>stages of vaccine manufacturing</w:t>
      </w:r>
      <w:r w:rsidRPr="00412D6B">
        <w:t xml:space="preserve"> </w:t>
      </w:r>
      <w:r w:rsidRPr="00412D6B">
        <w:rPr>
          <w:rStyle w:val="StyleUnderline"/>
        </w:rPr>
        <w:t>are spread across different parts of the globe</w:t>
      </w:r>
      <w:r w:rsidRPr="00412D6B">
        <w:t xml:space="preserve">, with various countries supplying key inputs and equipment. </w:t>
      </w:r>
      <w:r w:rsidRPr="00412D6B">
        <w:rPr>
          <w:rStyle w:val="StyleUnderline"/>
        </w:rPr>
        <w:t xml:space="preserve">Patent and IP waivers </w:t>
      </w:r>
      <w:r w:rsidRPr="00750DA2">
        <w:rPr>
          <w:rStyle w:val="StyleUnderline"/>
        </w:rPr>
        <w:t>cannot</w:t>
      </w:r>
      <w:r w:rsidRPr="00412D6B">
        <w:rPr>
          <w:rStyle w:val="StyleUnderline"/>
        </w:rPr>
        <w:t xml:space="preserve"> resolve </w:t>
      </w:r>
      <w:r w:rsidRPr="00750DA2">
        <w:rPr>
          <w:rStyle w:val="StyleUnderline"/>
          <w:highlight w:val="cyan"/>
        </w:rPr>
        <w:t>export restrictions</w:t>
      </w:r>
      <w:r w:rsidRPr="00412D6B">
        <w:rPr>
          <w:rStyle w:val="StyleUnderline"/>
        </w:rPr>
        <w:t xml:space="preserve"> that these </w:t>
      </w:r>
      <w:r w:rsidRPr="00750DA2">
        <w:rPr>
          <w:rStyle w:val="StyleUnderline"/>
          <w:highlight w:val="cyan"/>
        </w:rPr>
        <w:t>countries</w:t>
      </w:r>
      <w:r w:rsidRPr="00412D6B">
        <w:rPr>
          <w:rStyle w:val="StyleUnderline"/>
        </w:rPr>
        <w:t xml:space="preserve"> may decide to impose</w:t>
      </w:r>
      <w:r w:rsidRPr="00412D6B">
        <w:t xml:space="preserve">—and </w:t>
      </w:r>
      <w:r w:rsidRPr="00412D6B">
        <w:rPr>
          <w:rStyle w:val="StyleUnderline"/>
        </w:rPr>
        <w:t>in</w:t>
      </w:r>
      <w:r w:rsidRPr="00412D6B">
        <w:t xml:space="preserve"> </w:t>
      </w:r>
      <w:r w:rsidRPr="00412D6B">
        <w:rPr>
          <w:rStyle w:val="StyleUnderline"/>
        </w:rPr>
        <w:t xml:space="preserve">fact </w:t>
      </w:r>
      <w:r w:rsidRPr="00750DA2">
        <w:rPr>
          <w:rStyle w:val="StyleUnderline"/>
          <w:highlight w:val="cyan"/>
        </w:rPr>
        <w:t>have</w:t>
      </w:r>
      <w:r w:rsidRPr="00412D6B">
        <w:t xml:space="preserve"> </w:t>
      </w:r>
      <w:r w:rsidRPr="00750DA2">
        <w:rPr>
          <w:rStyle w:val="StyleUnderline"/>
          <w:highlight w:val="cyan"/>
        </w:rPr>
        <w:t>imposed</w:t>
      </w:r>
      <w:r w:rsidRPr="00412D6B">
        <w:rPr>
          <w:rStyle w:val="StyleUnderline"/>
        </w:rPr>
        <w:t>—throughout the pandemic</w:t>
      </w:r>
      <w:r w:rsidRPr="00412D6B">
        <w:t xml:space="preserve">. </w:t>
      </w:r>
      <w:r w:rsidRPr="00750DA2">
        <w:rPr>
          <w:rStyle w:val="StyleUnderline"/>
          <w:highlight w:val="cyan"/>
        </w:rPr>
        <w:t xml:space="preserve">Nor can </w:t>
      </w:r>
      <w:r w:rsidRPr="00750DA2">
        <w:rPr>
          <w:rStyle w:val="StyleUnderline"/>
        </w:rPr>
        <w:t>poor</w:t>
      </w:r>
      <w:r w:rsidRPr="00412D6B">
        <w:rPr>
          <w:rStyle w:val="StyleUnderline"/>
        </w:rPr>
        <w:t xml:space="preserve"> </w:t>
      </w:r>
      <w:r w:rsidRPr="00750DA2">
        <w:rPr>
          <w:rStyle w:val="StyleUnderline"/>
          <w:highlight w:val="cyan"/>
        </w:rPr>
        <w:t>countries</w:t>
      </w:r>
      <w:r w:rsidRPr="00412D6B">
        <w:rPr>
          <w:rStyle w:val="StyleUnderline"/>
        </w:rPr>
        <w:t xml:space="preserve"> with production waivers easily </w:t>
      </w:r>
      <w:r w:rsidRPr="00750DA2">
        <w:rPr>
          <w:rStyle w:val="StyleUnderline"/>
          <w:highlight w:val="cyan"/>
        </w:rPr>
        <w:t>integrate into</w:t>
      </w:r>
      <w:r w:rsidRPr="00412D6B">
        <w:rPr>
          <w:rStyle w:val="StyleUnderline"/>
        </w:rPr>
        <w:t xml:space="preserve"> global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w:t>
      </w:r>
      <w:r w:rsidRPr="00412D6B">
        <w:t xml:space="preserve">At the moment, </w:t>
      </w:r>
      <w:r w:rsidRPr="00412D6B">
        <w:rPr>
          <w:rStyle w:val="StyleUnderline"/>
        </w:rPr>
        <w:t>current production capacity</w:t>
      </w:r>
      <w:r w:rsidRPr="00412D6B">
        <w:t xml:space="preserve"> and </w:t>
      </w:r>
      <w:r w:rsidRPr="00412D6B">
        <w:rPr>
          <w:rStyle w:val="StyleUnderline"/>
        </w:rPr>
        <w:t>quality standards</w:t>
      </w:r>
      <w:r w:rsidRPr="00412D6B">
        <w:t xml:space="preserve"> continue to </w:t>
      </w:r>
      <w:r w:rsidRPr="00412D6B">
        <w:rPr>
          <w:rStyle w:val="StyleUnderline"/>
        </w:rPr>
        <w:t>constrain global supply</w:t>
      </w:r>
      <w:r w:rsidRPr="00412D6B">
        <w:t>.</w:t>
      </w:r>
    </w:p>
    <w:p w14:paraId="7F5E76A6" w14:textId="77777777" w:rsidR="00C711D3" w:rsidRDefault="00C711D3" w:rsidP="00C711D3">
      <w:pPr>
        <w:pStyle w:val="Heading4"/>
      </w:pPr>
      <w:r>
        <w:t xml:space="preserve">Only vaccines can solve superbugs, NOT changing treatments- AC </w:t>
      </w:r>
      <w:proofErr w:type="spellStart"/>
      <w:r>
        <w:t>Sobti</w:t>
      </w:r>
      <w:proofErr w:type="spellEnd"/>
    </w:p>
    <w:p w14:paraId="65FAB091" w14:textId="77777777" w:rsidR="00C711D3" w:rsidRPr="008C3838" w:rsidRDefault="00C711D3" w:rsidP="00C711D3">
      <w:proofErr w:type="spellStart"/>
      <w:r w:rsidRPr="00E2724F">
        <w:rPr>
          <w:rStyle w:val="Style13ptBold"/>
        </w:rPr>
        <w:t>Sobti</w:t>
      </w:r>
      <w:proofErr w:type="spellEnd"/>
      <w:r w:rsidRPr="00E2724F">
        <w:rPr>
          <w:rStyle w:val="Style13ptBold"/>
        </w:rPr>
        <w:t xml:space="preserve"> 19</w:t>
      </w:r>
      <w:r w:rsidRPr="00147F63">
        <w:rPr>
          <w:sz w:val="18"/>
          <w:szCs w:val="18"/>
        </w:rPr>
        <w:t xml:space="preserve"> [Dr. Navjot Kaur </w:t>
      </w:r>
      <w:proofErr w:type="spellStart"/>
      <w:r w:rsidRPr="00147F63">
        <w:rPr>
          <w:sz w:val="18"/>
          <w:szCs w:val="18"/>
        </w:rPr>
        <w:t>Sobti</w:t>
      </w:r>
      <w:proofErr w:type="spellEnd"/>
      <w:r w:rsidRPr="00147F63">
        <w:rPr>
          <w:sz w:val="18"/>
          <w:szCs w:val="18"/>
        </w:rPr>
        <w:t xml:space="preserve"> is an internal medicine resident physician at Dartmouth-Hitchcock-Medical Center/Dartmouth School of Medicine and a member of the ABC News Medical Unit. May 1, 2019. “Amid superbug crisis, scientists urge innovation”. </w:t>
      </w:r>
      <w:hyperlink r:id="rId27" w:history="1">
        <w:r w:rsidRPr="00147F63">
          <w:rPr>
            <w:rStyle w:val="Hyperlink"/>
            <w:sz w:val="18"/>
            <w:szCs w:val="18"/>
          </w:rPr>
          <w:t>https://abcnews.go.com/Health/amidst-superbug-crisis-scientists-urge-innovation/story?id=62763415</w:t>
        </w:r>
      </w:hyperlink>
      <w:r w:rsidRPr="00147F63">
        <w:rPr>
          <w:sz w:val="18"/>
          <w:szCs w:val="18"/>
        </w:rPr>
        <w:t xml:space="preserve">] DR 21 </w:t>
      </w:r>
    </w:p>
    <w:p w14:paraId="5D54AB07" w14:textId="77777777" w:rsidR="00C711D3" w:rsidRPr="008C3838" w:rsidRDefault="00C711D3" w:rsidP="00C711D3">
      <w:r w:rsidRPr="007B1BAC">
        <w:rPr>
          <w:rStyle w:val="Emphasis"/>
        </w:rPr>
        <w:t>Redfield</w:t>
      </w:r>
      <w:r w:rsidRPr="00497BFD">
        <w:rPr>
          <w:rStyle w:val="Emphasis"/>
          <w:highlight w:val="cyan"/>
        </w:rPr>
        <w:t xml:space="preserve"> emphasized the importance of vaccination</w:t>
      </w:r>
      <w:r w:rsidRPr="00497BFD">
        <w:rPr>
          <w:rStyle w:val="StyleUnderline"/>
          <w:highlight w:val="cyan"/>
        </w:rPr>
        <w:t xml:space="preserve"> during </w:t>
      </w:r>
      <w:r w:rsidRPr="007B1BAC">
        <w:rPr>
          <w:rStyle w:val="StyleUnderline"/>
        </w:rPr>
        <w:t xml:space="preserve">the </w:t>
      </w:r>
      <w:r w:rsidRPr="00497BFD">
        <w:rPr>
          <w:rStyle w:val="StyleUnderline"/>
          <w:highlight w:val="cyan"/>
        </w:rPr>
        <w:t>global superbug crisis</w:t>
      </w:r>
      <w:r w:rsidRPr="00497BFD">
        <w:rPr>
          <w:highlight w:val="cyan"/>
        </w:rPr>
        <w:t>,</w:t>
      </w:r>
      <w:r w:rsidRPr="003C32B5">
        <w:t xml:space="preserve"> </w:t>
      </w:r>
      <w:r w:rsidRPr="003C32B5">
        <w:rPr>
          <w:rStyle w:val="StyleUnderline"/>
        </w:rPr>
        <w:t>stating</w:t>
      </w:r>
      <w:r w:rsidRPr="003C32B5">
        <w:t xml:space="preserve"> that “</w:t>
      </w:r>
      <w:r w:rsidRPr="00497BFD">
        <w:rPr>
          <w:rStyle w:val="Emphasis"/>
          <w:highlight w:val="cyan"/>
        </w:rPr>
        <w:t xml:space="preserve">the only way </w:t>
      </w:r>
      <w:r w:rsidRPr="007B1BAC">
        <w:rPr>
          <w:rStyle w:val="Emphasis"/>
        </w:rPr>
        <w:t xml:space="preserve">we have </w:t>
      </w:r>
      <w:r w:rsidRPr="00497BFD">
        <w:rPr>
          <w:rStyle w:val="Emphasis"/>
          <w:highlight w:val="cyan"/>
        </w:rPr>
        <w:t xml:space="preserve">to eliminate </w:t>
      </w:r>
      <w:r w:rsidRPr="007B1BAC">
        <w:rPr>
          <w:rStyle w:val="Emphasis"/>
        </w:rPr>
        <w:t xml:space="preserve">an infection </w:t>
      </w:r>
      <w:r w:rsidRPr="00497BFD">
        <w:rPr>
          <w:rStyle w:val="Emphasis"/>
          <w:highlight w:val="cyan"/>
        </w:rPr>
        <w:t>is vaccination</w:t>
      </w:r>
      <w:r w:rsidRPr="003C32B5">
        <w:t xml:space="preserve">.” He added that </w:t>
      </w:r>
      <w:r w:rsidRPr="003C32B5">
        <w:rPr>
          <w:rStyle w:val="StyleUnderline"/>
        </w:rPr>
        <w:t xml:space="preserve">investing in </w:t>
      </w:r>
      <w:r w:rsidRPr="008C3838">
        <w:rPr>
          <w:rStyle w:val="Emphasis"/>
        </w:rPr>
        <w:t>innovation is key to solving the crisis</w:t>
      </w:r>
      <w:r w:rsidRPr="003C32B5">
        <w:rPr>
          <w:rStyle w:val="Emphasis"/>
        </w:rPr>
        <w:t>.</w:t>
      </w:r>
      <w:r>
        <w:t xml:space="preserve"> </w:t>
      </w:r>
      <w:r w:rsidRPr="003C32B5">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t>The WHO added that “</w:t>
      </w:r>
      <w:r w:rsidRPr="003C32B5">
        <w:rPr>
          <w:rStyle w:val="StyleUnderline"/>
        </w:rPr>
        <w:t xml:space="preserve">the </w:t>
      </w:r>
      <w:r w:rsidRPr="008C3838">
        <w:rPr>
          <w:rStyle w:val="StyleUnderline"/>
        </w:rPr>
        <w:t>challenges of antimicrobial resistance</w:t>
      </w:r>
      <w:r w:rsidRPr="008C3838">
        <w:t xml:space="preserve">” </w:t>
      </w:r>
      <w:r w:rsidRPr="008C3838">
        <w:rPr>
          <w:rStyle w:val="StyleUnderline"/>
        </w:rPr>
        <w:t>are</w:t>
      </w:r>
      <w:r w:rsidRPr="008C3838">
        <w:t xml:space="preserve"> “</w:t>
      </w:r>
      <w:r w:rsidRPr="008C3838">
        <w:rPr>
          <w:rStyle w:val="Emphasis"/>
        </w:rPr>
        <w:t>not insurmountable</w:t>
      </w:r>
      <w:r w:rsidRPr="008C3838">
        <w:t xml:space="preserve">,” and that </w:t>
      </w:r>
      <w:r w:rsidRPr="008C3838">
        <w:rPr>
          <w:rStyle w:val="StyleUnderline"/>
        </w:rPr>
        <w:t>coordinated action will</w:t>
      </w:r>
      <w:r w:rsidRPr="008C3838">
        <w:t xml:space="preserve"> “help to </w:t>
      </w:r>
      <w:r w:rsidRPr="008C3838">
        <w:rPr>
          <w:rStyle w:val="StyleUnderline"/>
        </w:rPr>
        <w:t>save millions</w:t>
      </w:r>
      <w:r w:rsidRPr="008C3838">
        <w:t xml:space="preserve"> of lives, </w:t>
      </w:r>
      <w:r w:rsidRPr="008C3838">
        <w:rPr>
          <w:rStyle w:val="StyleUnderline"/>
        </w:rPr>
        <w:t>preserve antimicrobials for generations</w:t>
      </w:r>
      <w:r w:rsidRPr="008C3838">
        <w:t xml:space="preserve"> to come </w:t>
      </w:r>
      <w:r w:rsidRPr="008C3838">
        <w:rPr>
          <w:rStyle w:val="StyleUnderline"/>
        </w:rPr>
        <w:t xml:space="preserve">and </w:t>
      </w:r>
      <w:r w:rsidRPr="008C3838">
        <w:rPr>
          <w:rStyle w:val="Emphasis"/>
        </w:rPr>
        <w:t>secure the future</w:t>
      </w:r>
      <w:r w:rsidRPr="008C3838">
        <w:rPr>
          <w:rStyle w:val="StyleUnderline"/>
        </w:rPr>
        <w:t xml:space="preserve"> from drug-resistant diseases</w:t>
      </w:r>
      <w:r w:rsidRPr="008C3838">
        <w:t>.”</w:t>
      </w:r>
    </w:p>
    <w:p w14:paraId="14320B28" w14:textId="77777777" w:rsidR="00C711D3" w:rsidRPr="00072087" w:rsidRDefault="00C711D3" w:rsidP="00C711D3">
      <w:pPr>
        <w:pStyle w:val="Heading4"/>
      </w:pPr>
      <w:r>
        <w:t xml:space="preserve">New vaccine tech will be </w:t>
      </w:r>
      <w:r>
        <w:rPr>
          <w:u w:val="single"/>
        </w:rPr>
        <w:t xml:space="preserve">rapid </w:t>
      </w:r>
      <w:r>
        <w:t xml:space="preserve">and solve </w:t>
      </w:r>
      <w:r w:rsidRPr="00072087">
        <w:rPr>
          <w:u w:val="single"/>
        </w:rPr>
        <w:t>AMR</w:t>
      </w:r>
    </w:p>
    <w:p w14:paraId="5EE2A850" w14:textId="77777777" w:rsidR="00C711D3" w:rsidRPr="00147F63" w:rsidRDefault="00C711D3" w:rsidP="00C711D3">
      <w:pPr>
        <w:pStyle w:val="ListParagraph"/>
        <w:numPr>
          <w:ilvl w:val="0"/>
          <w:numId w:val="11"/>
        </w:numPr>
      </w:pPr>
      <w:r>
        <w:t>Lol says new vaccines in the next decade solve cancer too- hidden defense to the other advantage</w:t>
      </w:r>
    </w:p>
    <w:p w14:paraId="385FFA67" w14:textId="77777777" w:rsidR="00C711D3" w:rsidRPr="00147F63" w:rsidRDefault="00C711D3" w:rsidP="00C711D3">
      <w:proofErr w:type="spellStart"/>
      <w:r w:rsidRPr="00147F63">
        <w:rPr>
          <w:b/>
          <w:bCs/>
          <w:sz w:val="26"/>
          <w:szCs w:val="26"/>
        </w:rPr>
        <w:t>Rappuoli</w:t>
      </w:r>
      <w:proofErr w:type="spellEnd"/>
      <w:r w:rsidRPr="00147F63">
        <w:rPr>
          <w:b/>
          <w:bCs/>
          <w:sz w:val="26"/>
          <w:szCs w:val="26"/>
        </w:rPr>
        <w:t xml:space="preserve"> 2021</w:t>
      </w:r>
      <w:r>
        <w:t xml:space="preserve"> </w:t>
      </w:r>
      <w:r w:rsidRPr="00147F63">
        <w:rPr>
          <w:sz w:val="18"/>
          <w:szCs w:val="18"/>
        </w:rPr>
        <w:t>(</w:t>
      </w:r>
      <w:proofErr w:type="spellStart"/>
      <w:r w:rsidRPr="00147F63">
        <w:rPr>
          <w:sz w:val="18"/>
          <w:szCs w:val="18"/>
        </w:rPr>
        <w:t>Rino</w:t>
      </w:r>
      <w:proofErr w:type="spellEnd"/>
      <w:r w:rsidRPr="00147F63">
        <w:rPr>
          <w:sz w:val="18"/>
          <w:szCs w:val="18"/>
        </w:rPr>
        <w:t xml:space="preserve"> </w:t>
      </w:r>
      <w:proofErr w:type="spellStart"/>
      <w:r w:rsidRPr="00147F63">
        <w:rPr>
          <w:sz w:val="18"/>
          <w:szCs w:val="18"/>
        </w:rPr>
        <w:t>Rappuoli</w:t>
      </w:r>
      <w:proofErr w:type="spellEnd"/>
      <w:r w:rsidRPr="00147F63">
        <w:rPr>
          <w:sz w:val="18"/>
          <w:szCs w:val="18"/>
        </w:rPr>
        <w:t>,</w:t>
      </w:r>
      <w:r w:rsidRPr="00147F63">
        <w:rPr>
          <w:rFonts w:ascii="Open Sans" w:hAnsi="Open Sans" w:cs="Open Sans"/>
          <w:color w:val="555555"/>
          <w:sz w:val="18"/>
          <w:szCs w:val="18"/>
          <w:shd w:val="clear" w:color="auto" w:fill="EEEEEE"/>
        </w:rPr>
        <w:t xml:space="preserve"> </w:t>
      </w:r>
      <w:r w:rsidRPr="00147F63">
        <w:rPr>
          <w:sz w:val="18"/>
          <w:szCs w:val="18"/>
        </w:rPr>
        <w:t xml:space="preserve">Ennio De Gregorio, Giuseppe Del Giudice, Sanjay </w:t>
      </w:r>
      <w:proofErr w:type="spellStart"/>
      <w:r w:rsidRPr="00147F63">
        <w:rPr>
          <w:sz w:val="18"/>
          <w:szCs w:val="18"/>
        </w:rPr>
        <w:t>Phogat</w:t>
      </w:r>
      <w:proofErr w:type="spellEnd"/>
      <w:r w:rsidRPr="00147F63">
        <w:rPr>
          <w:sz w:val="18"/>
          <w:szCs w:val="18"/>
        </w:rPr>
        <w:t xml:space="preserve">, Simone </w:t>
      </w:r>
      <w:proofErr w:type="spellStart"/>
      <w:r w:rsidRPr="00147F63">
        <w:rPr>
          <w:sz w:val="18"/>
          <w:szCs w:val="18"/>
        </w:rPr>
        <w:t>Pecetta</w:t>
      </w:r>
      <w:proofErr w:type="spellEnd"/>
      <w:r w:rsidRPr="00147F63">
        <w:rPr>
          <w:sz w:val="18"/>
          <w:szCs w:val="18"/>
        </w:rPr>
        <w:t xml:space="preserve">, </w:t>
      </w:r>
      <w:proofErr w:type="spellStart"/>
      <w:r w:rsidRPr="00147F63">
        <w:rPr>
          <w:sz w:val="18"/>
          <w:szCs w:val="18"/>
        </w:rPr>
        <w:t>Mariagrazia</w:t>
      </w:r>
      <w:proofErr w:type="spellEnd"/>
      <w:r w:rsidRPr="00147F63">
        <w:rPr>
          <w:sz w:val="18"/>
          <w:szCs w:val="18"/>
        </w:rPr>
        <w:t xml:space="preserve"> Pizza, and Emmanuel Hanon. All authors work at the Research and Development Centre, GlaxoSmithKline in Italy. "Vaccinology in the post− COVID-19 era." </w:t>
      </w:r>
      <w:r w:rsidRPr="00147F63">
        <w:rPr>
          <w:i/>
          <w:iCs/>
          <w:sz w:val="18"/>
          <w:szCs w:val="18"/>
        </w:rPr>
        <w:t>Proceedings of the National Academy of Sciences</w:t>
      </w:r>
      <w:r w:rsidRPr="00147F63">
        <w:rPr>
          <w:sz w:val="18"/>
          <w:szCs w:val="18"/>
        </w:rPr>
        <w:t> 118, no. 3 2021 Graph omitted</w:t>
      </w:r>
      <w:proofErr w:type="gramStart"/>
      <w:r w:rsidRPr="00147F63">
        <w:rPr>
          <w:sz w:val="18"/>
          <w:szCs w:val="18"/>
        </w:rPr>
        <w:t>.)DR</w:t>
      </w:r>
      <w:proofErr w:type="gramEnd"/>
      <w:r w:rsidRPr="00147F63">
        <w:rPr>
          <w:sz w:val="18"/>
          <w:szCs w:val="18"/>
        </w:rPr>
        <w:t xml:space="preserve"> 21</w:t>
      </w:r>
    </w:p>
    <w:p w14:paraId="55160620" w14:textId="77777777" w:rsidR="00C711D3" w:rsidRPr="00147F63" w:rsidRDefault="00C711D3" w:rsidP="00C711D3">
      <w:r w:rsidRPr="00072087">
        <w:rPr>
          <w:rStyle w:val="Emphasis"/>
        </w:rPr>
        <w:t>Reverse vaccinology</w:t>
      </w:r>
      <w:r w:rsidRPr="00147F63">
        <w:rPr>
          <w:u w:val="single"/>
        </w:rPr>
        <w:t xml:space="preserve">, </w:t>
      </w:r>
      <w:r w:rsidRPr="00072087">
        <w:rPr>
          <w:rStyle w:val="Emphasis"/>
        </w:rPr>
        <w:t>structure-based design, synthetic biology</w:t>
      </w:r>
      <w:r w:rsidRPr="00147F63">
        <w:rPr>
          <w:u w:val="single"/>
        </w:rPr>
        <w:t xml:space="preserve">, and </w:t>
      </w:r>
      <w:r w:rsidRPr="00072087">
        <w:rPr>
          <w:rStyle w:val="Emphasis"/>
        </w:rPr>
        <w:t>adjuvants</w:t>
      </w:r>
      <w:r w:rsidRPr="00147F63">
        <w:rPr>
          <w:u w:val="single"/>
        </w:rPr>
        <w:t xml:space="preserve"> are the tools that we have today to design vaccines</w:t>
      </w:r>
      <w:r w:rsidRPr="00147F63">
        <w:t xml:space="preserve"> that can be delivered as purified antigens, or by RNA and viral vectors. The </w:t>
      </w:r>
      <w:r w:rsidRPr="00497BFD">
        <w:rPr>
          <w:highlight w:val="cyan"/>
          <w:u w:val="single"/>
        </w:rPr>
        <w:t>COVID</w:t>
      </w:r>
      <w:r w:rsidRPr="00147F63">
        <w:rPr>
          <w:u w:val="single"/>
        </w:rPr>
        <w:t>-19</w:t>
      </w:r>
      <w:r w:rsidRPr="00147F63">
        <w:t xml:space="preserve"> pandemic </w:t>
      </w:r>
      <w:r w:rsidRPr="00147F63">
        <w:rPr>
          <w:u w:val="single"/>
        </w:rPr>
        <w:t xml:space="preserve">has </w:t>
      </w:r>
      <w:r w:rsidRPr="00497BFD">
        <w:rPr>
          <w:highlight w:val="cyan"/>
          <w:u w:val="single"/>
        </w:rPr>
        <w:t xml:space="preserve">accelerated the maturation of </w:t>
      </w:r>
      <w:r w:rsidRPr="00497BFD">
        <w:rPr>
          <w:rStyle w:val="Emphasis"/>
          <w:highlight w:val="cyan"/>
        </w:rPr>
        <w:t>RNA</w:t>
      </w:r>
      <w:r w:rsidRPr="00147F63">
        <w:rPr>
          <w:u w:val="single"/>
        </w:rPr>
        <w:t xml:space="preserve"> and viral vectors </w:t>
      </w:r>
      <w:r w:rsidRPr="00497BFD">
        <w:rPr>
          <w:highlight w:val="cyan"/>
          <w:u w:val="single"/>
        </w:rPr>
        <w:t>by</w:t>
      </w:r>
      <w:r w:rsidRPr="00147F63">
        <w:rPr>
          <w:u w:val="single"/>
        </w:rPr>
        <w:t xml:space="preserve"> at least </w:t>
      </w:r>
      <w:r w:rsidRPr="00497BFD">
        <w:rPr>
          <w:rStyle w:val="Emphasis"/>
          <w:highlight w:val="cyan"/>
        </w:rPr>
        <w:t>a decade</w:t>
      </w:r>
      <w:r w:rsidRPr="00497BFD">
        <w:rPr>
          <w:highlight w:val="cyan"/>
          <w:u w:val="single"/>
        </w:rPr>
        <w:t xml:space="preserve"> and </w:t>
      </w:r>
      <w:r w:rsidRPr="00497BFD">
        <w:rPr>
          <w:rStyle w:val="Emphasis"/>
          <w:highlight w:val="cyan"/>
        </w:rPr>
        <w:t>made</w:t>
      </w:r>
      <w:r w:rsidRPr="00072087">
        <w:rPr>
          <w:rStyle w:val="Emphasis"/>
        </w:rPr>
        <w:t xml:space="preserve"> these </w:t>
      </w:r>
      <w:r w:rsidRPr="00497BFD">
        <w:rPr>
          <w:rStyle w:val="Emphasis"/>
          <w:highlight w:val="cyan"/>
        </w:rPr>
        <w:t>new platforms available</w:t>
      </w:r>
      <w:r w:rsidRPr="00147F63">
        <w:rPr>
          <w:u w:val="single"/>
        </w:rPr>
        <w:t xml:space="preserve"> not only for emerging infections but also </w:t>
      </w:r>
      <w:r w:rsidRPr="00497BFD">
        <w:rPr>
          <w:highlight w:val="cyan"/>
          <w:u w:val="single"/>
        </w:rPr>
        <w:t>for</w:t>
      </w:r>
      <w:r w:rsidRPr="00147F63">
        <w:rPr>
          <w:u w:val="single"/>
        </w:rPr>
        <w:t xml:space="preserve"> the other health priorities such as antimicrobial resistance (</w:t>
      </w:r>
      <w:r w:rsidRPr="00497BFD">
        <w:rPr>
          <w:rStyle w:val="Emphasis"/>
          <w:highlight w:val="cyan"/>
        </w:rPr>
        <w:t>AMR</w:t>
      </w:r>
      <w:r w:rsidRPr="00147F63">
        <w:t xml:space="preserve">), chronic infections, </w:t>
      </w:r>
      <w:r w:rsidRPr="00497BFD">
        <w:rPr>
          <w:highlight w:val="cyan"/>
          <w:u w:val="single"/>
        </w:rPr>
        <w:t xml:space="preserve">and </w:t>
      </w:r>
      <w:r w:rsidRPr="00497BFD">
        <w:rPr>
          <w:rStyle w:val="Emphasis"/>
          <w:highlight w:val="cyan"/>
        </w:rPr>
        <w:t>cancer</w:t>
      </w:r>
      <w:r w:rsidRPr="00147F63">
        <w:rPr>
          <w:u w:val="single"/>
        </w:rPr>
        <w:t xml:space="preserve"> that our world will need to face with urgency</w:t>
      </w:r>
      <w:r w:rsidRPr="00147F63">
        <w:t xml:space="preserve"> as soon as the COVID-19 emergency is over. To analyze the new challenges for vaccines, in </w:t>
      </w:r>
      <w:hyperlink r:id="rId28" w:anchor="F3" w:history="1">
        <w:r w:rsidRPr="00147F63">
          <w:rPr>
            <w:rStyle w:val="Hyperlink"/>
          </w:rPr>
          <w:t>Fig. 3</w:t>
        </w:r>
      </w:hyperlink>
      <w:r w:rsidRPr="00147F63">
        <w:t>, we divided vaccines into four groups. On the opposite sides, there are vaccines that we already have or that can be made with existing technologies (group A; </w:t>
      </w:r>
      <w:hyperlink r:id="rId29" w:anchor="F3" w:history="1">
        <w:r w:rsidRPr="00147F63">
          <w:rPr>
            <w:rStyle w:val="Hyperlink"/>
          </w:rPr>
          <w:t>Fig. 3A</w:t>
        </w:r>
      </w:hyperlink>
      <w:r w:rsidRPr="00147F63">
        <w:t>) and vaccines that we cannot yet approach with today’s knowledge (group D; </w:t>
      </w:r>
      <w:hyperlink r:id="rId30" w:anchor="F3" w:history="1">
        <w:r w:rsidRPr="00147F63">
          <w:rPr>
            <w:rStyle w:val="Hyperlink"/>
          </w:rPr>
          <w:t>Fig. 3D</w:t>
        </w:r>
      </w:hyperlink>
      <w:r w:rsidRPr="00147F63">
        <w:t>). Vaccines in groups B and C (</w:t>
      </w:r>
      <w:hyperlink r:id="rId31" w:anchor="F3" w:history="1">
        <w:r w:rsidRPr="00147F63">
          <w:rPr>
            <w:rStyle w:val="Hyperlink"/>
          </w:rPr>
          <w:t>Fig. 3 B and C</w:t>
        </w:r>
      </w:hyperlink>
      <w:r w:rsidRPr="00147F63">
        <w:t>) are intermediate. A closer look at these groups shows that we can divide vaccination into two big categories, depending on whether we vaccinate a naïve immune system or vaccinate an immune system that has already encountered the antigen (primed immune system).</w:t>
      </w:r>
    </w:p>
    <w:p w14:paraId="48F5E91E" w14:textId="77777777" w:rsidR="00C711D3" w:rsidRPr="00147F63" w:rsidRDefault="00C711D3" w:rsidP="00C711D3">
      <w:pPr>
        <w:rPr>
          <w:sz w:val="12"/>
          <w:szCs w:val="12"/>
        </w:rPr>
      </w:pPr>
      <w:r w:rsidRPr="00147F63">
        <w:rPr>
          <w:sz w:val="12"/>
          <w:szCs w:val="12"/>
        </w:rPr>
        <w:t>Vaccines for a Naïve Immune System.</w:t>
      </w:r>
    </w:p>
    <w:p w14:paraId="1CFD0888" w14:textId="77777777" w:rsidR="00C711D3" w:rsidRPr="00147F63" w:rsidRDefault="00C711D3" w:rsidP="00C711D3">
      <w:pPr>
        <w:rPr>
          <w:sz w:val="12"/>
          <w:szCs w:val="12"/>
        </w:rPr>
      </w:pPr>
      <w:r w:rsidRPr="00147F63">
        <w:rPr>
          <w:sz w:val="12"/>
          <w:szCs w:val="12"/>
        </w:rPr>
        <w:t>The vaccine against smallpox developed more than two centuries ago and the vaccines in development today against COVID-19 are based on a similar principle. They both introduce, into the body, antigens that had never been seen before by the immune system, aiming at stimulating a long-term protection for a future encounter with the virus. The large majority of the vaccines in use today are also based on antigens that had never been seen before by the naïve immune system (diphtheria toxin, tetanus toxin, measles, mumps, rubella, poliomyelitis, hepatitis B, papillomavirus, and infant vaccination against influenza, pneumococcus, and meningococcus) (</w:t>
      </w:r>
      <w:hyperlink r:id="rId32" w:anchor="F3" w:history="1">
        <w:r w:rsidRPr="00147F63">
          <w:rPr>
            <w:rStyle w:val="Hyperlink"/>
            <w:sz w:val="12"/>
            <w:szCs w:val="12"/>
          </w:rPr>
          <w:t>Fig. 3A</w:t>
        </w:r>
      </w:hyperlink>
      <w:r w:rsidRPr="00147F63">
        <w:rPr>
          <w:sz w:val="12"/>
          <w:szCs w:val="12"/>
        </w:rPr>
        <w:t xml:space="preserve">). When these vaccines are used, the antigens are taken up by professional antigen-presenting cells and presented to naïve B and T cells which mount an adaptive immune response. An important step in this process is the formation of germinal centers where follicular T helper cells and B cells cooperate to increase the potency of the B cells specific for the new antigen, via affinity maturation of antigen-reactive antibodies. This is the textbook vaccination for which we have both mechanistic and animal </w:t>
      </w:r>
      <w:proofErr w:type="gramStart"/>
      <w:r w:rsidRPr="00147F63">
        <w:rPr>
          <w:sz w:val="12"/>
          <w:szCs w:val="12"/>
        </w:rPr>
        <w:t>models, and</w:t>
      </w:r>
      <w:proofErr w:type="gramEnd"/>
      <w:r w:rsidRPr="00147F63">
        <w:rPr>
          <w:sz w:val="12"/>
          <w:szCs w:val="12"/>
        </w:rPr>
        <w:t xml:space="preserve"> is the vaccinology that we study when we inject animals (mostly mice) with a variety of antigens that are new for their immune system. In most cases, we have sufficient technologies and knowledge to develop vaccines against pathogens for which the immune system is naïve. There are cases, however, where we are not yet able to make vaccines. Examples are HIV, where the virus changes so rapidly that vaccines are not effective, or malaria, where the antigenic profile is very complex, and we struggle to make effective vaccines.</w:t>
      </w:r>
    </w:p>
    <w:p w14:paraId="323CFAB6" w14:textId="77777777" w:rsidR="00C711D3" w:rsidRPr="00147F63" w:rsidRDefault="00C711D3" w:rsidP="00C711D3">
      <w:pPr>
        <w:rPr>
          <w:sz w:val="12"/>
          <w:szCs w:val="12"/>
        </w:rPr>
      </w:pPr>
      <w:r w:rsidRPr="00147F63">
        <w:rPr>
          <w:sz w:val="12"/>
          <w:szCs w:val="12"/>
        </w:rPr>
        <w:t>Vaccines for a Primed Immune System.</w:t>
      </w:r>
    </w:p>
    <w:p w14:paraId="686ADF86" w14:textId="77777777" w:rsidR="00C711D3" w:rsidRPr="00147F63" w:rsidRDefault="00C711D3" w:rsidP="00C711D3">
      <w:pPr>
        <w:rPr>
          <w:sz w:val="12"/>
          <w:szCs w:val="12"/>
        </w:rPr>
      </w:pPr>
      <w:r w:rsidRPr="00147F63">
        <w:rPr>
          <w:sz w:val="12"/>
          <w:szCs w:val="12"/>
        </w:rPr>
        <w:t>Some of the vaccines described above, when delivered to adolescents, adults, or the elderly, may find an immune system that has already been exposed to the antigen, following natural infection or by other microorganisms carrying cross-reacting antigens (</w:t>
      </w:r>
      <w:hyperlink r:id="rId33" w:anchor="F3" w:history="1">
        <w:r w:rsidRPr="00147F63">
          <w:rPr>
            <w:rStyle w:val="Hyperlink"/>
            <w:sz w:val="12"/>
            <w:szCs w:val="12"/>
          </w:rPr>
          <w:t>Fig. 3B</w:t>
        </w:r>
      </w:hyperlink>
      <w:r w:rsidRPr="00147F63">
        <w:rPr>
          <w:sz w:val="12"/>
          <w:szCs w:val="12"/>
        </w:rPr>
        <w:t>). In this case, the immune system is not naïve any longer, and the vaccines are required to modify the preexisting immunity of antigen-experienced people. Seasonal influenza is probably the best example. In this case, we deliver a vaccine specific for a new influenza virus strain to an immune system that has already gone through the process of developing the response to the same antigen and has already generated specific memory B and T cells. The new vaccine quickly expands the preexisting memory B cells and, at the same time, triggers the expansion and affinity maturation of naïve B cells (</w:t>
      </w:r>
      <w:hyperlink r:id="rId34" w:anchor="ref-38" w:history="1">
        <w:r w:rsidRPr="00147F63">
          <w:rPr>
            <w:rStyle w:val="Hyperlink"/>
            <w:sz w:val="12"/>
            <w:szCs w:val="12"/>
          </w:rPr>
          <w:t>38</w:t>
        </w:r>
      </w:hyperlink>
      <w:r w:rsidRPr="00147F63">
        <w:rPr>
          <w:sz w:val="12"/>
          <w:szCs w:val="12"/>
        </w:rPr>
        <w:t>). However, it is clear that the first exposure to the antigen has already shaped forever the way the immune system reacts to subsequent encounters with the same antigen. This phenomenon is known as “antigenic sin” (</w:t>
      </w:r>
      <w:hyperlink r:id="rId35" w:anchor="ref-39" w:history="1">
        <w:r w:rsidRPr="00147F63">
          <w:rPr>
            <w:rStyle w:val="Hyperlink"/>
            <w:sz w:val="12"/>
            <w:szCs w:val="12"/>
          </w:rPr>
          <w:t>39</w:t>
        </w:r>
      </w:hyperlink>
      <w:r w:rsidRPr="00147F63">
        <w:rPr>
          <w:sz w:val="12"/>
          <w:szCs w:val="12"/>
        </w:rPr>
        <w:t>). Another recent example is vaccination against dengue virus. In this case, a vector-based vaccine was effective in boosting a preexisting immunity in seropositive people, while it was unable to effectively prime the naïve immune system of naïve children where it induced antibody-dependent disease enhancement, which increased the risk of hospitalization (</w:t>
      </w:r>
      <w:hyperlink r:id="rId36" w:anchor="ref-40" w:history="1">
        <w:r w:rsidRPr="00147F63">
          <w:rPr>
            <w:rStyle w:val="Hyperlink"/>
            <w:sz w:val="12"/>
            <w:szCs w:val="12"/>
          </w:rPr>
          <w:t>40</w:t>
        </w:r>
      </w:hyperlink>
      <w:r w:rsidRPr="00147F63">
        <w:rPr>
          <w:sz w:val="12"/>
          <w:szCs w:val="12"/>
        </w:rPr>
        <w:t>). Meningococcal and pneumococcal conjugate vaccines are another example (</w:t>
      </w:r>
      <w:hyperlink r:id="rId37" w:anchor="ref-41" w:history="1">
        <w:r w:rsidRPr="00147F63">
          <w:rPr>
            <w:rStyle w:val="Hyperlink"/>
            <w:sz w:val="12"/>
            <w:szCs w:val="12"/>
          </w:rPr>
          <w:t>41</w:t>
        </w:r>
      </w:hyperlink>
      <w:r w:rsidRPr="00147F63">
        <w:rPr>
          <w:sz w:val="12"/>
          <w:szCs w:val="12"/>
        </w:rPr>
        <w:t>). When they are given to naïve infants, they prime the immune system to the new antigen, and it takes at least two immunizations to have a good immune response. However, when the same vaccine is given to adolescents or the elderly, who have already been exposed to these pathogens, one dose of vaccine is sufficient to get an excellent immune response. Although there are no definitive studies in humans describing the germinal center response in this context, it is likely that the single vaccination elicits an immediate antibody response—probably by an extrafollicular transformation of memory B cells into plasma cells—and then the immune system becomes refractory to any booster immunization for a long period (as long as 2 y). In this period, more affinity maturation happens, and new memory B cells are generated. Only after that, the immune system is ready to respond to a booster immunization with a massive level of antibodies which can be as high as 10 times the response to the first immunization (</w:t>
      </w:r>
      <w:hyperlink r:id="rId38" w:anchor="ref-41" w:history="1">
        <w:r w:rsidRPr="00147F63">
          <w:rPr>
            <w:rStyle w:val="Hyperlink"/>
            <w:sz w:val="12"/>
            <w:szCs w:val="12"/>
          </w:rPr>
          <w:t>41</w:t>
        </w:r>
      </w:hyperlink>
      <w:r w:rsidRPr="00147F63">
        <w:rPr>
          <w:sz w:val="12"/>
          <w:szCs w:val="12"/>
        </w:rPr>
        <w:t>). Unfortunately, we do not have animal models able to reproduce what is described in the examples above, and we do not have a mechanistic understanding of what it takes to vaccinate an “experienced” immune system. The absence of animal models and the lack of knowledge are serious limitations for the development of new vaccines that target pathogens to which most people have already been exposed by natural infection.</w:t>
      </w:r>
    </w:p>
    <w:p w14:paraId="670DF57D" w14:textId="77777777" w:rsidR="00C711D3" w:rsidRPr="00147F63" w:rsidRDefault="00C711D3" w:rsidP="00C711D3">
      <w:pPr>
        <w:rPr>
          <w:u w:val="single"/>
        </w:rPr>
      </w:pPr>
      <w:r w:rsidRPr="00147F63">
        <w:rPr>
          <w:sz w:val="14"/>
        </w:rPr>
        <w:t xml:space="preserve">A big and urgent example in this category is bacteria resistant to antibiotics and responsible for recurrent infections. </w:t>
      </w:r>
      <w:r w:rsidRPr="00147F63">
        <w:rPr>
          <w:u w:val="single"/>
        </w:rPr>
        <w:t>AMR is a slowly evolving pandemic, with predicted catastrophic consequences for health and economy during the next 10 to 20 y (</w:t>
      </w:r>
      <w:hyperlink r:id="rId39" w:anchor="ref-42" w:history="1">
        <w:r w:rsidRPr="00147F63">
          <w:rPr>
            <w:rStyle w:val="Hyperlink"/>
            <w:u w:val="single"/>
          </w:rPr>
          <w:t>42</w:t>
        </w:r>
      </w:hyperlink>
      <w:r w:rsidRPr="00147F63">
        <w:rPr>
          <w:u w:val="single"/>
        </w:rPr>
        <w:t xml:space="preserve">). </w:t>
      </w:r>
      <w:r w:rsidRPr="00497BFD">
        <w:rPr>
          <w:rStyle w:val="Emphasis"/>
          <w:highlight w:val="cyan"/>
        </w:rPr>
        <w:t>Vaccines can help to tackle AMR</w:t>
      </w:r>
      <w:r w:rsidRPr="00147F63">
        <w:rPr>
          <w:sz w:val="14"/>
        </w:rPr>
        <w:t xml:space="preserve"> (</w:t>
      </w:r>
      <w:hyperlink r:id="rId40" w:anchor="ref-43" w:history="1">
        <w:r w:rsidRPr="00147F63">
          <w:rPr>
            <w:rStyle w:val="Hyperlink"/>
            <w:sz w:val="14"/>
          </w:rPr>
          <w:t>43</w:t>
        </w:r>
      </w:hyperlink>
      <w:r w:rsidRPr="00147F63">
        <w:rPr>
          <w:sz w:val="14"/>
        </w:rPr>
        <w:t xml:space="preserve">). We urgently need vaccines for pathogenic Escherichia coli, Staphylococcus aureus, Clostridium difficile, Klebsiella pneumoniae, Pseudomonas aeruginosa, Neisseria gonorrhoeae, Salmonella typhi, Shigella, Acinetobacter </w:t>
      </w:r>
      <w:proofErr w:type="spellStart"/>
      <w:r w:rsidRPr="00147F63">
        <w:rPr>
          <w:sz w:val="14"/>
        </w:rPr>
        <w:t>baumannii</w:t>
      </w:r>
      <w:proofErr w:type="spellEnd"/>
      <w:r w:rsidRPr="00147F63">
        <w:rPr>
          <w:sz w:val="14"/>
        </w:rPr>
        <w:t>, Enterococcus faecium, and Campylobacter (</w:t>
      </w:r>
      <w:hyperlink r:id="rId41" w:anchor="F3" w:history="1">
        <w:r w:rsidRPr="00147F63">
          <w:rPr>
            <w:rStyle w:val="Hyperlink"/>
            <w:sz w:val="14"/>
          </w:rPr>
          <w:t>Fig. 3B</w:t>
        </w:r>
      </w:hyperlink>
      <w:r w:rsidRPr="00147F63">
        <w:rPr>
          <w:sz w:val="14"/>
        </w:rPr>
        <w:t xml:space="preserve">). </w:t>
      </w:r>
      <w:r w:rsidRPr="00497BFD">
        <w:rPr>
          <w:highlight w:val="cyan"/>
          <w:u w:val="single"/>
        </w:rPr>
        <w:t>Experimental vaccines</w:t>
      </w:r>
      <w:r w:rsidRPr="00147F63">
        <w:rPr>
          <w:u w:val="single"/>
        </w:rPr>
        <w:t xml:space="preserve"> against some of these pathogens are based on proteins or polysaccharides which induce normal or low response to the first vaccination when tested </w:t>
      </w:r>
      <w:r w:rsidRPr="00497BFD">
        <w:rPr>
          <w:highlight w:val="cyan"/>
          <w:u w:val="single"/>
        </w:rPr>
        <w:t>in</w:t>
      </w:r>
      <w:r w:rsidRPr="00147F63">
        <w:rPr>
          <w:u w:val="single"/>
        </w:rPr>
        <w:t xml:space="preserve"> naïve </w:t>
      </w:r>
      <w:r w:rsidRPr="00497BFD">
        <w:rPr>
          <w:highlight w:val="cyan"/>
          <w:u w:val="single"/>
        </w:rPr>
        <w:t>mice</w:t>
      </w:r>
      <w:r w:rsidRPr="00072087">
        <w:rPr>
          <w:u w:val="single"/>
        </w:rPr>
        <w:t>, followed by a better response</w:t>
      </w:r>
      <w:r w:rsidRPr="00147F63">
        <w:rPr>
          <w:u w:val="single"/>
        </w:rPr>
        <w:t xml:space="preserve"> to the second and third vaccinations. However, when adult volunteers were immunized with the same vaccines, </w:t>
      </w:r>
      <w:r w:rsidRPr="00497BFD">
        <w:rPr>
          <w:highlight w:val="cyan"/>
          <w:u w:val="single"/>
        </w:rPr>
        <w:t xml:space="preserve">a strong response was observed </w:t>
      </w:r>
      <w:r w:rsidRPr="00072087">
        <w:rPr>
          <w:u w:val="single"/>
        </w:rPr>
        <w:t xml:space="preserve">already </w:t>
      </w:r>
      <w:r w:rsidRPr="00497BFD">
        <w:rPr>
          <w:highlight w:val="cyan"/>
          <w:u w:val="single"/>
        </w:rPr>
        <w:t>after the first immunization</w:t>
      </w:r>
      <w:r w:rsidRPr="00147F63">
        <w:rPr>
          <w:sz w:val="14"/>
        </w:rPr>
        <w:t>, with no increased response to the second vaccination (at least in the short term). The main reason for this is that adult volunteers have already been colonized by these bacteria or by their relatives, and they already have memory B and T cells that recognize them and respond to vaccination. In this setting, adjuvants failed to increase the antibody response. The consequence is that, during vaccine development, in most cases, we make the choice to make a one-dose vaccine without adjuvant (</w:t>
      </w:r>
      <w:hyperlink r:id="rId42" w:anchor="ref-44" w:history="1">
        <w:r w:rsidRPr="00147F63">
          <w:rPr>
            <w:rStyle w:val="Hyperlink"/>
            <w:sz w:val="14"/>
          </w:rPr>
          <w:t>44</w:t>
        </w:r>
      </w:hyperlink>
      <w:r w:rsidRPr="00147F63">
        <w:rPr>
          <w:sz w:val="14"/>
        </w:rPr>
        <w:t>). However, we are not sure whether this is the right choice for long-term protection, and some of the vaccines failed even the primary efficacy endpoint (</w:t>
      </w:r>
      <w:hyperlink r:id="rId43" w:anchor="ref-45" w:history="1">
        <w:r w:rsidRPr="00147F63">
          <w:rPr>
            <w:rStyle w:val="Hyperlink"/>
            <w:sz w:val="14"/>
          </w:rPr>
          <w:t>45</w:t>
        </w:r>
      </w:hyperlink>
      <w:r w:rsidRPr="00147F63">
        <w:rPr>
          <w:sz w:val="14"/>
        </w:rPr>
        <w:t xml:space="preserve">). </w:t>
      </w:r>
      <w:r w:rsidRPr="00497BFD">
        <w:rPr>
          <w:highlight w:val="cyan"/>
          <w:u w:val="single"/>
        </w:rPr>
        <w:t xml:space="preserve">While we do not yet fully understand the </w:t>
      </w:r>
      <w:proofErr w:type="spellStart"/>
      <w:r w:rsidRPr="00497BFD">
        <w:rPr>
          <w:highlight w:val="cyan"/>
          <w:u w:val="single"/>
        </w:rPr>
        <w:t>mechanistics</w:t>
      </w:r>
      <w:proofErr w:type="spellEnd"/>
      <w:r w:rsidRPr="00147F63">
        <w:rPr>
          <w:u w:val="single"/>
        </w:rPr>
        <w:t xml:space="preserve"> of immunizing a primed immune system, or the lack of a protective immune response that allows reinfection, </w:t>
      </w:r>
      <w:r w:rsidRPr="00497BFD">
        <w:rPr>
          <w:highlight w:val="cyan"/>
          <w:u w:val="single"/>
        </w:rPr>
        <w:t xml:space="preserve">we have enough </w:t>
      </w:r>
      <w:r w:rsidRPr="00497BFD">
        <w:rPr>
          <w:rStyle w:val="Emphasis"/>
          <w:highlight w:val="cyan"/>
        </w:rPr>
        <w:t>tech</w:t>
      </w:r>
      <w:r w:rsidRPr="00147F63">
        <w:rPr>
          <w:u w:val="single"/>
        </w:rPr>
        <w:t xml:space="preserve">nologies and </w:t>
      </w:r>
      <w:r w:rsidRPr="00497BFD">
        <w:rPr>
          <w:rStyle w:val="Emphasis"/>
          <w:highlight w:val="cyan"/>
        </w:rPr>
        <w:t>empirical knowledge</w:t>
      </w:r>
      <w:r w:rsidRPr="00147F63">
        <w:rPr>
          <w:u w:val="single"/>
        </w:rPr>
        <w:t xml:space="preserve"> </w:t>
      </w:r>
      <w:r w:rsidRPr="00497BFD">
        <w:rPr>
          <w:highlight w:val="cyan"/>
          <w:u w:val="single"/>
        </w:rPr>
        <w:t xml:space="preserve">to </w:t>
      </w:r>
      <w:r w:rsidRPr="00497BFD">
        <w:rPr>
          <w:rStyle w:val="Emphasis"/>
          <w:highlight w:val="cyan"/>
        </w:rPr>
        <w:t>develop new vaccines for AMR</w:t>
      </w:r>
      <w:r w:rsidRPr="00147F63">
        <w:rPr>
          <w:u w:val="single"/>
        </w:rPr>
        <w:t>. Similarly, we have enough knowledge to develop vaccines for some viral diseases such as respiratory syncytial virus, dengue, and Zika viruses even in adults and the elderly, where the immune system has been usually primed by natural infection.</w:t>
      </w:r>
    </w:p>
    <w:p w14:paraId="1D8FA623" w14:textId="77777777" w:rsidR="00C711D3" w:rsidRPr="00147F63" w:rsidRDefault="00C711D3" w:rsidP="00C711D3">
      <w:pPr>
        <w:rPr>
          <w:sz w:val="12"/>
          <w:szCs w:val="12"/>
        </w:rPr>
      </w:pPr>
      <w:r w:rsidRPr="00147F63">
        <w:rPr>
          <w:sz w:val="12"/>
          <w:szCs w:val="12"/>
        </w:rPr>
        <w:t>Vaccines for an Immune System Primed by Controlled Chronic Infections.</w:t>
      </w:r>
    </w:p>
    <w:p w14:paraId="2AE54B82" w14:textId="77777777" w:rsidR="00C711D3" w:rsidRPr="00147F63" w:rsidRDefault="00C711D3" w:rsidP="00C711D3">
      <w:pPr>
        <w:rPr>
          <w:sz w:val="12"/>
          <w:szCs w:val="12"/>
        </w:rPr>
      </w:pPr>
      <w:r w:rsidRPr="00147F63">
        <w:rPr>
          <w:sz w:val="12"/>
          <w:szCs w:val="12"/>
        </w:rPr>
        <w:t>The difficulty of making vaccines increases when the immune system not only has already been primed by the exposure to the pathogen but somehow has already been defeated by it. The immune system has not been able to clear the pathogen, which has established a lifelong chronic infection. In some cases, once chronic infections are established, the immune system is still able to keep at bay the pathogen for most of the time. This is the case for herpes viruses (zoster, HSV1 and HSV2, EBV, and CMV) and for bacteria such as Mycobacterium tuberculosis (</w:t>
      </w:r>
      <w:hyperlink r:id="rId44" w:anchor="F3" w:history="1">
        <w:r w:rsidRPr="00147F63">
          <w:rPr>
            <w:rStyle w:val="Hyperlink"/>
            <w:sz w:val="12"/>
            <w:szCs w:val="12"/>
          </w:rPr>
          <w:t>Fig. 3C</w:t>
        </w:r>
      </w:hyperlink>
      <w:r w:rsidRPr="00147F63">
        <w:rPr>
          <w:sz w:val="12"/>
          <w:szCs w:val="12"/>
        </w:rPr>
        <w:t>). The pathogen establishes a latent infection and persists quietly in the body without causing disease. However, due to concomitant infections, immunosuppressive pharmacological treatments, or aging, the immune system becomes weak, and the pathogen takes over, causing disease.</w:t>
      </w:r>
    </w:p>
    <w:p w14:paraId="398E75F2" w14:textId="77777777" w:rsidR="00C711D3" w:rsidRPr="00147F63" w:rsidRDefault="00C711D3" w:rsidP="00C711D3">
      <w:pPr>
        <w:rPr>
          <w:sz w:val="12"/>
          <w:szCs w:val="12"/>
        </w:rPr>
      </w:pPr>
      <w:r w:rsidRPr="00147F63">
        <w:rPr>
          <w:sz w:val="12"/>
          <w:szCs w:val="12"/>
        </w:rPr>
        <w:t>Up to a few years ago, we had not a single example of a successful vaccine against chronic infections. It took us 20 y of research to start conquering some of them. The first step in this direction was the licensure of the live attenuated vaccine against herpes zoster in 2006 (</w:t>
      </w:r>
      <w:hyperlink r:id="rId45" w:anchor="ref-46" w:history="1">
        <w:r w:rsidRPr="00147F63">
          <w:rPr>
            <w:rStyle w:val="Hyperlink"/>
            <w:sz w:val="12"/>
            <w:szCs w:val="12"/>
          </w:rPr>
          <w:t>46</w:t>
        </w:r>
      </w:hyperlink>
      <w:r w:rsidRPr="00147F63">
        <w:rPr>
          <w:sz w:val="12"/>
          <w:szCs w:val="12"/>
        </w:rPr>
        <w:t>). Although this vaccine was not able to eliminate the chronic infection, it was able to keep the chronic virus silent and avoid reactivation in 60% of the cases. Recently, a new vaccine composed of a protein antigen and the potent AS01 adjuvant (a liposome containing a TLR4 agonist and a saponin) showed an efficacy of 97% against herpes zoster (</w:t>
      </w:r>
      <w:hyperlink r:id="rId46" w:anchor="ref-47" w:history="1">
        <w:r w:rsidRPr="00147F63">
          <w:rPr>
            <w:rStyle w:val="Hyperlink"/>
            <w:sz w:val="12"/>
            <w:szCs w:val="12"/>
          </w:rPr>
          <w:t>47</w:t>
        </w:r>
      </w:hyperlink>
      <w:r w:rsidRPr="00147F63">
        <w:rPr>
          <w:sz w:val="12"/>
          <w:szCs w:val="12"/>
        </w:rPr>
        <w:t>). This was followed by encouraging results against tuberculosis, where the combination of a protein antigen and the AS01 adjuvant was able to prevent reactivation and disease in 50% of the chronically infected people (</w:t>
      </w:r>
      <w:hyperlink r:id="rId47" w:anchor="ref-48" w:history="1">
        <w:r w:rsidRPr="00147F63">
          <w:rPr>
            <w:rStyle w:val="Hyperlink"/>
            <w:sz w:val="12"/>
            <w:szCs w:val="12"/>
          </w:rPr>
          <w:t>48</w:t>
        </w:r>
      </w:hyperlink>
      <w:r w:rsidRPr="00147F63">
        <w:rPr>
          <w:sz w:val="12"/>
          <w:szCs w:val="12"/>
        </w:rPr>
        <w:t>). The successful vaccines against herpes zoster and the encouraging results against tuberculosis represent an incredible milestone in the history of vaccination, because, for the first time, we have been able to make effective vaccines against chronic infections.</w:t>
      </w:r>
    </w:p>
    <w:p w14:paraId="294F95D7" w14:textId="77777777" w:rsidR="00C711D3" w:rsidRPr="00147F63" w:rsidRDefault="00C711D3" w:rsidP="00C711D3">
      <w:pPr>
        <w:rPr>
          <w:sz w:val="12"/>
          <w:szCs w:val="12"/>
        </w:rPr>
      </w:pPr>
      <w:r w:rsidRPr="00147F63">
        <w:rPr>
          <w:sz w:val="12"/>
          <w:szCs w:val="12"/>
        </w:rPr>
        <w:t>Vaccines for a Primed and Failed Immune System.</w:t>
      </w:r>
    </w:p>
    <w:p w14:paraId="6D34132C" w14:textId="77777777" w:rsidR="00C711D3" w:rsidRPr="00147F63" w:rsidRDefault="00C711D3" w:rsidP="00C711D3">
      <w:pPr>
        <w:rPr>
          <w:sz w:val="12"/>
          <w:szCs w:val="12"/>
        </w:rPr>
      </w:pPr>
      <w:r w:rsidRPr="00147F63">
        <w:rPr>
          <w:sz w:val="12"/>
          <w:szCs w:val="12"/>
        </w:rPr>
        <w:t>There are cases in which the immune system has been exposed to pathogens and has been completely defeated. Examples are chronic infections, such as HIV, papillomavirus, hepatitis C virus (HCV), hepatitis B virus (HBV), and cancer, where the immune system is not able to control the pathogen or the cancer cells, which continue to replicate forever (</w:t>
      </w:r>
      <w:hyperlink r:id="rId48" w:anchor="F3" w:history="1">
        <w:r w:rsidRPr="00147F63">
          <w:rPr>
            <w:rStyle w:val="Hyperlink"/>
            <w:sz w:val="12"/>
            <w:szCs w:val="12"/>
          </w:rPr>
          <w:t>Fig. 3D</w:t>
        </w:r>
      </w:hyperlink>
      <w:r w:rsidRPr="00147F63">
        <w:rPr>
          <w:sz w:val="12"/>
          <w:szCs w:val="12"/>
        </w:rPr>
        <w:t>). So far, we have not been able to make successful vaccines against these diseases, and we do not have the scientific knowledge to make them. However, even this area is not without hope, because the progress made by immunotherapy in the area of cancer has shown that the defeated immune system is characterized by dormant regulatory T cells that can be activated using antibodies against the checkpoint inhibitors, removing the constrains imposed on the immune system (</w:t>
      </w:r>
      <w:hyperlink r:id="rId49" w:anchor="ref-49" w:history="1">
        <w:r w:rsidRPr="00147F63">
          <w:rPr>
            <w:rStyle w:val="Hyperlink"/>
            <w:sz w:val="12"/>
            <w:szCs w:val="12"/>
          </w:rPr>
          <w:t>49</w:t>
        </w:r>
      </w:hyperlink>
      <w:r w:rsidRPr="00147F63">
        <w:rPr>
          <w:sz w:val="12"/>
          <w:szCs w:val="12"/>
        </w:rPr>
        <w:t>). The success of immunotherapy in the field of cancer and the increased understanding of mechanistic features of the defeated immune system suggest that, in the near future, vaccination may also be able to conquer cancer and chronic diseases.</w:t>
      </w:r>
    </w:p>
    <w:p w14:paraId="01D0766D" w14:textId="77777777" w:rsidR="00C711D3" w:rsidRPr="00147F63" w:rsidRDefault="00C711D3" w:rsidP="00C711D3">
      <w:pPr>
        <w:rPr>
          <w:b/>
          <w:bCs/>
          <w:u w:val="single"/>
        </w:rPr>
      </w:pPr>
      <w:r w:rsidRPr="00147F63">
        <w:rPr>
          <w:b/>
          <w:bCs/>
          <w:u w:val="single"/>
        </w:rPr>
        <w:t>Conclusions</w:t>
      </w:r>
    </w:p>
    <w:p w14:paraId="193D7D01" w14:textId="1F16341A" w:rsidR="00C711D3" w:rsidRPr="00C711D3" w:rsidRDefault="00C711D3" w:rsidP="00C711D3">
      <w:pPr>
        <w:rPr>
          <w:u w:val="single"/>
        </w:rPr>
      </w:pPr>
      <w:r w:rsidRPr="00072087">
        <w:rPr>
          <w:u w:val="single"/>
        </w:rPr>
        <w:t xml:space="preserve">The urgent need for </w:t>
      </w:r>
      <w:r w:rsidRPr="00497BFD">
        <w:rPr>
          <w:highlight w:val="cyan"/>
          <w:u w:val="single"/>
        </w:rPr>
        <w:t>COVID</w:t>
      </w:r>
      <w:r w:rsidRPr="00147F63">
        <w:rPr>
          <w:u w:val="single"/>
        </w:rPr>
        <w:t xml:space="preserve">-19 </w:t>
      </w:r>
      <w:r w:rsidRPr="00072087">
        <w:rPr>
          <w:u w:val="single"/>
        </w:rPr>
        <w:t>vaccines</w:t>
      </w:r>
      <w:r w:rsidRPr="00147F63">
        <w:rPr>
          <w:u w:val="single"/>
        </w:rPr>
        <w:t xml:space="preserve"> has </w:t>
      </w:r>
      <w:r w:rsidRPr="00497BFD">
        <w:rPr>
          <w:rStyle w:val="Emphasis"/>
          <w:highlight w:val="cyan"/>
        </w:rPr>
        <w:t>accelerated</w:t>
      </w:r>
      <w:r w:rsidRPr="00497BFD">
        <w:rPr>
          <w:highlight w:val="cyan"/>
          <w:u w:val="single"/>
        </w:rPr>
        <w:t xml:space="preserve"> </w:t>
      </w:r>
      <w:r w:rsidRPr="00497BFD">
        <w:rPr>
          <w:rStyle w:val="Emphasis"/>
          <w:highlight w:val="cyan"/>
        </w:rPr>
        <w:t>the time required to develop vaccines</w:t>
      </w:r>
      <w:r w:rsidRPr="00497BFD">
        <w:rPr>
          <w:highlight w:val="cyan"/>
          <w:u w:val="single"/>
        </w:rPr>
        <w:t xml:space="preserve"> and the </w:t>
      </w:r>
      <w:r w:rsidRPr="00497BFD">
        <w:rPr>
          <w:rStyle w:val="Emphasis"/>
          <w:highlight w:val="cyan"/>
        </w:rPr>
        <w:t>availability of powerful tech</w:t>
      </w:r>
      <w:r w:rsidRPr="00072087">
        <w:rPr>
          <w:rStyle w:val="Emphasis"/>
        </w:rPr>
        <w:t>nologies</w:t>
      </w:r>
      <w:r w:rsidRPr="00072087">
        <w:rPr>
          <w:u w:val="single"/>
        </w:rPr>
        <w:t>.</w:t>
      </w:r>
      <w:r w:rsidRPr="00072087">
        <w:rPr>
          <w:sz w:val="14"/>
        </w:rPr>
        <w:t xml:space="preserve"> It is possible that </w:t>
      </w:r>
      <w:r w:rsidRPr="00072087">
        <w:rPr>
          <w:u w:val="single"/>
        </w:rPr>
        <w:t xml:space="preserve">evolution of the </w:t>
      </w:r>
      <w:r w:rsidRPr="00497BFD">
        <w:rPr>
          <w:highlight w:val="cyan"/>
          <w:u w:val="single"/>
        </w:rPr>
        <w:t>new technologies</w:t>
      </w:r>
      <w:r w:rsidRPr="00072087">
        <w:rPr>
          <w:u w:val="single"/>
        </w:rPr>
        <w:t xml:space="preserve"> fast-tracked for COVID-19 (RNA vaccines, viral vectors, and protein-based vaccines with potent adjuvants) combined with the learning coming from immunotherapy </w:t>
      </w:r>
      <w:r w:rsidRPr="00497BFD">
        <w:rPr>
          <w:highlight w:val="cyan"/>
          <w:u w:val="single"/>
        </w:rPr>
        <w:t>will be the answer for</w:t>
      </w:r>
      <w:r w:rsidRPr="00072087">
        <w:rPr>
          <w:u w:val="single"/>
        </w:rPr>
        <w:t xml:space="preserve"> some of the new challenges of modern society such as emerging infections, </w:t>
      </w:r>
      <w:r w:rsidRPr="00497BFD">
        <w:rPr>
          <w:rStyle w:val="Emphasis"/>
          <w:highlight w:val="cyan"/>
        </w:rPr>
        <w:t>AMR</w:t>
      </w:r>
      <w:r w:rsidRPr="00072087">
        <w:rPr>
          <w:u w:val="single"/>
        </w:rPr>
        <w:t xml:space="preserve">, chronic infections, </w:t>
      </w:r>
      <w:r w:rsidRPr="00497BFD">
        <w:rPr>
          <w:b/>
          <w:bCs/>
          <w:u w:val="single"/>
        </w:rPr>
        <w:t>and cancer</w:t>
      </w:r>
      <w:r w:rsidRPr="00497BFD">
        <w:rPr>
          <w:sz w:val="14"/>
        </w:rPr>
        <w:t>.</w:t>
      </w:r>
      <w:r w:rsidRPr="00072087">
        <w:rPr>
          <w:sz w:val="14"/>
        </w:rPr>
        <w:t xml:space="preserve"> For instance, </w:t>
      </w:r>
      <w:r w:rsidRPr="00072087">
        <w:rPr>
          <w:u w:val="single"/>
        </w:rPr>
        <w:t>RNA vaccines</w:t>
      </w:r>
      <w:r w:rsidRPr="00072087">
        <w:rPr>
          <w:sz w:val="14"/>
        </w:rPr>
        <w:t xml:space="preserve"> and viral vectors </w:t>
      </w:r>
      <w:r w:rsidRPr="00072087">
        <w:rPr>
          <w:u w:val="single"/>
        </w:rPr>
        <w:t>may be designed to encode not only antigens but also molecules able to reactivate the dormant immune system.</w:t>
      </w:r>
    </w:p>
    <w:p w14:paraId="0D3710BA" w14:textId="2B6E84E2" w:rsidR="007340EA" w:rsidRDefault="007340EA" w:rsidP="007340EA">
      <w:pPr>
        <w:pStyle w:val="Heading3"/>
      </w:pPr>
      <w:r>
        <w:t>1NC – AT: Advantage 2</w:t>
      </w:r>
    </w:p>
    <w:p w14:paraId="12FE02BB" w14:textId="77777777" w:rsidR="007340EA" w:rsidRPr="00795CE0" w:rsidRDefault="007340EA" w:rsidP="007340EA">
      <w:pPr>
        <w:pStyle w:val="Heading4"/>
      </w:pPr>
      <w:r w:rsidRPr="00795CE0">
        <w:t>Growth causes extinction via climate change, aging crisis, food and water wars, and global inequality—try or die for de</w:t>
      </w:r>
      <w:r>
        <w:t>-</w:t>
      </w:r>
      <w:r w:rsidRPr="00795CE0">
        <w:t>development</w:t>
      </w:r>
    </w:p>
    <w:p w14:paraId="35BB8A7D" w14:textId="77777777" w:rsidR="007340EA" w:rsidRPr="00736A02" w:rsidRDefault="007340EA" w:rsidP="007340EA">
      <w:pPr>
        <w:rPr>
          <w:b/>
          <w:bCs/>
          <w:sz w:val="26"/>
        </w:rPr>
      </w:pPr>
      <w:proofErr w:type="spellStart"/>
      <w:r w:rsidRPr="00795CE0">
        <w:rPr>
          <w:rStyle w:val="Style13ptBold"/>
        </w:rPr>
        <w:t>Gagulina</w:t>
      </w:r>
      <w:proofErr w:type="spellEnd"/>
      <w:r>
        <w:rPr>
          <w:rStyle w:val="Style13ptBold"/>
        </w:rPr>
        <w:t xml:space="preserve"> </w:t>
      </w:r>
      <w:r w:rsidRPr="00795CE0">
        <w:rPr>
          <w:rStyle w:val="Style13ptBold"/>
        </w:rPr>
        <w:t>21</w:t>
      </w:r>
      <w:r>
        <w:rPr>
          <w:rStyle w:val="Style13ptBold"/>
        </w:rPr>
        <w:t xml:space="preserve"> </w:t>
      </w:r>
      <w:r w:rsidRPr="00795CE0">
        <w:t xml:space="preserve">(Natalya </w:t>
      </w:r>
      <w:proofErr w:type="spellStart"/>
      <w:r w:rsidRPr="00795CE0">
        <w:t>Gagulina</w:t>
      </w:r>
      <w:proofErr w:type="spellEnd"/>
      <w:r w:rsidRPr="00795CE0">
        <w:t xml:space="preserve">, Institute for Regional Economic Studies Russian Academy of Sciences Leading researcher, Artur </w:t>
      </w:r>
      <w:proofErr w:type="spellStart"/>
      <w:r w:rsidRPr="00795CE0">
        <w:t>Budagov</w:t>
      </w:r>
      <w:proofErr w:type="spellEnd"/>
      <w:r w:rsidRPr="00795CE0">
        <w:t xml:space="preserve">, 2State University of Aerospace Instrumentation, Director of the Institute of </w:t>
      </w:r>
      <w:proofErr w:type="spellStart"/>
      <w:r w:rsidRPr="00795CE0">
        <w:t>Enterprinership</w:t>
      </w:r>
      <w:proofErr w:type="spellEnd"/>
      <w:r w:rsidRPr="00795CE0">
        <w:t xml:space="preserve"> Technologies, Elena </w:t>
      </w:r>
      <w:proofErr w:type="spellStart"/>
      <w:r w:rsidRPr="00795CE0">
        <w:t>Yanova</w:t>
      </w:r>
      <w:proofErr w:type="spellEnd"/>
      <w:r w:rsidRPr="00795CE0">
        <w:t>, ITMO University, Faculty of Technological Management and Innovations, Department of Economics and Strategic Management, “Global Challenges of the Modern Paradigm of Economic Development,” SHS Web of Conferences 92 2021 NL)</w:t>
      </w:r>
    </w:p>
    <w:p w14:paraId="76BCACFB" w14:textId="77777777" w:rsidR="007340EA" w:rsidRPr="00795CE0" w:rsidRDefault="007340EA" w:rsidP="007340EA">
      <w:pPr>
        <w:rPr>
          <w:sz w:val="8"/>
        </w:rPr>
      </w:pPr>
      <w:r w:rsidRPr="00795CE0">
        <w:rPr>
          <w:sz w:val="8"/>
        </w:rPr>
        <w:t xml:space="preserve">1 Introduction Comprehension of the global problems at the beginning of the third millennium prompts us to take new approach to assessing the development of modern civilization, and sometimes to question the inviolability of values formed over centuries. </w:t>
      </w:r>
      <w:r w:rsidRPr="00795CE0">
        <w:rPr>
          <w:rStyle w:val="StyleUnderline"/>
        </w:rPr>
        <w:t xml:space="preserve">For more than three centuries, the development of the world’s leading countries has been based on </w:t>
      </w:r>
      <w:r w:rsidRPr="00277C4F">
        <w:rPr>
          <w:rStyle w:val="StyleUnderline"/>
          <w:highlight w:val="yellow"/>
        </w:rPr>
        <w:t>the paradigm</w:t>
      </w:r>
      <w:r w:rsidRPr="00795CE0">
        <w:rPr>
          <w:sz w:val="8"/>
        </w:rPr>
        <w:t xml:space="preserve">, according to which realization of human creative potential occurs through the transformation </w:t>
      </w:r>
      <w:r w:rsidRPr="00277C4F">
        <w:rPr>
          <w:rStyle w:val="StyleUnderline"/>
          <w:highlight w:val="yellow"/>
        </w:rPr>
        <w:t>of</w:t>
      </w:r>
      <w:r w:rsidRPr="00795CE0">
        <w:rPr>
          <w:sz w:val="8"/>
        </w:rPr>
        <w:t xml:space="preserve"> world and nature, and then society. </w:t>
      </w:r>
      <w:r w:rsidRPr="00795CE0">
        <w:rPr>
          <w:rStyle w:val="StyleUnderline"/>
        </w:rPr>
        <w:t xml:space="preserve">Continuous </w:t>
      </w:r>
      <w:r w:rsidRPr="00277C4F">
        <w:rPr>
          <w:rStyle w:val="StyleUnderline"/>
          <w:highlight w:val="yellow"/>
        </w:rPr>
        <w:t>growth</w:t>
      </w:r>
      <w:r w:rsidRPr="00795CE0">
        <w:rPr>
          <w:sz w:val="8"/>
        </w:rPr>
        <w:t xml:space="preserve"> of production and improvement of the human living standards, provided by the modern paradigm of development, are based on the ideas of progress, democracy, </w:t>
      </w:r>
      <w:proofErr w:type="gramStart"/>
      <w:r w:rsidRPr="00795CE0">
        <w:rPr>
          <w:sz w:val="8"/>
        </w:rPr>
        <w:t>freedom</w:t>
      </w:r>
      <w:proofErr w:type="gramEnd"/>
      <w:r w:rsidRPr="00795CE0">
        <w:rPr>
          <w:sz w:val="8"/>
        </w:rPr>
        <w:t xml:space="preserve"> and personal initiative. </w:t>
      </w:r>
      <w:r w:rsidRPr="00277C4F">
        <w:rPr>
          <w:rStyle w:val="StyleUnderline"/>
          <w:highlight w:val="yellow"/>
        </w:rPr>
        <w:t>The flip side</w:t>
      </w:r>
      <w:r w:rsidRPr="00795CE0">
        <w:rPr>
          <w:rStyle w:val="StyleUnderline"/>
        </w:rPr>
        <w:t xml:space="preserve"> of the coin </w:t>
      </w:r>
      <w:r w:rsidRPr="00277C4F">
        <w:rPr>
          <w:rStyle w:val="StyleUnderline"/>
          <w:highlight w:val="yellow"/>
        </w:rPr>
        <w:t>is</w:t>
      </w:r>
      <w:r w:rsidRPr="00795CE0">
        <w:rPr>
          <w:rStyle w:val="StyleUnderline"/>
        </w:rPr>
        <w:t xml:space="preserve"> </w:t>
      </w:r>
      <w:r w:rsidRPr="00795CE0">
        <w:rPr>
          <w:rStyle w:val="Emphasis"/>
        </w:rPr>
        <w:t>exacerbation of key contradictions</w:t>
      </w:r>
      <w:r w:rsidRPr="00795CE0">
        <w:rPr>
          <w:rStyle w:val="StyleUnderline"/>
        </w:rPr>
        <w:t xml:space="preserve"> generated by the current paradigm of economic development: between </w:t>
      </w:r>
      <w:r w:rsidRPr="00795CE0">
        <w:rPr>
          <w:rStyle w:val="Emphasis"/>
        </w:rPr>
        <w:t>wealth and poverty</w:t>
      </w:r>
      <w:r w:rsidRPr="00795CE0">
        <w:rPr>
          <w:rStyle w:val="StyleUnderline"/>
        </w:rPr>
        <w:t xml:space="preserve">, liberal social practices and government guarantees, economic </w:t>
      </w:r>
      <w:proofErr w:type="gramStart"/>
      <w:r w:rsidRPr="00795CE0">
        <w:rPr>
          <w:rStyle w:val="StyleUnderline"/>
        </w:rPr>
        <w:t>growth</w:t>
      </w:r>
      <w:proofErr w:type="gramEnd"/>
      <w:r w:rsidRPr="00795CE0">
        <w:rPr>
          <w:rStyle w:val="StyleUnderline"/>
        </w:rPr>
        <w:t xml:space="preserve"> and the resource potential of nature</w:t>
      </w:r>
      <w:r w:rsidRPr="00795CE0">
        <w:rPr>
          <w:sz w:val="8"/>
        </w:rPr>
        <w:t xml:space="preserve">. 2 Economic Development Paradigm Methods The progressive development of mankind within the framework of accepted scientific paradigm is continuous process of improving the laws, conditions of life, social reproduction, art, science, values. One of the most important results of formation of the modern development paradigm is to recreate the world general scientific picture as an integral system of scientific ideas about nature, </w:t>
      </w:r>
      <w:proofErr w:type="gramStart"/>
      <w:r w:rsidRPr="00795CE0">
        <w:rPr>
          <w:sz w:val="8"/>
        </w:rPr>
        <w:t>man</w:t>
      </w:r>
      <w:proofErr w:type="gramEnd"/>
      <w:r w:rsidRPr="00795CE0">
        <w:rPr>
          <w:sz w:val="8"/>
        </w:rPr>
        <w:t xml:space="preserve"> and society [1]. The important role in this is played by the rapid convergence of methodology of natural science and humanitarian knowledge. Thus, the ideas of irreversibility and variability in decision-making, the variety of directions for development of complex systems at bifurcation points and many other ideas that have been developed in </w:t>
      </w:r>
      <w:proofErr w:type="spellStart"/>
      <w:r w:rsidRPr="00795CE0">
        <w:rPr>
          <w:sz w:val="8"/>
        </w:rPr>
        <w:t>synergetics</w:t>
      </w:r>
      <w:proofErr w:type="spellEnd"/>
      <w:r w:rsidRPr="00795CE0">
        <w:rPr>
          <w:sz w:val="8"/>
        </w:rPr>
        <w:t xml:space="preserve"> are becoming more and more important for the humanities. The change in the place and role of man in the representation of most self-developing systems became manifestation of the principles of global evolutionism in the scientific paradigm of development and contributed to even greater dissemination of its ideas both in the scientific knowledge space and in the modern civilization space. The dominance of global evolutionism principles in the development paradigm has determined its influence on cultural values on the scale of the entire world economy. Besides convergence of the methodology of natural science and humanitarian knowledge, prerequisites are created for the convergence of the main, at first glance, diametrically opposed models of development of the modern East and West countries, which the main features are given in Table 1. Containing the human mind progress history, </w:t>
      </w:r>
      <w:r w:rsidRPr="00795CE0">
        <w:rPr>
          <w:rStyle w:val="StyleUnderline"/>
        </w:rPr>
        <w:t>the modern paradigm of economic development has formed the basic laws, the laws of emergence and development of social relationships</w:t>
      </w:r>
      <w:r w:rsidRPr="00795CE0">
        <w:rPr>
          <w:sz w:val="8"/>
        </w:rPr>
        <w:t xml:space="preserve"> at all levels for many years to come. The manifestation of global evolutionism principles in the modern paradigm of economic development is becoming the important factor in cross-cultural interaction between East and West in connection with overarching significance of globalization, liberalization and informatization. </w:t>
      </w:r>
      <w:r w:rsidRPr="00795CE0">
        <w:rPr>
          <w:rStyle w:val="StyleUnderline"/>
        </w:rPr>
        <w:t xml:space="preserve">Globalization has become tool for formation of world markets for goods, </w:t>
      </w:r>
      <w:proofErr w:type="spellStart"/>
      <w:proofErr w:type="gramStart"/>
      <w:r w:rsidRPr="00795CE0">
        <w:rPr>
          <w:rStyle w:val="StyleUnderline"/>
        </w:rPr>
        <w:t>labour</w:t>
      </w:r>
      <w:proofErr w:type="spellEnd"/>
      <w:proofErr w:type="gramEnd"/>
      <w:r w:rsidRPr="00795CE0">
        <w:rPr>
          <w:rStyle w:val="StyleUnderline"/>
        </w:rPr>
        <w:t xml:space="preserve"> and capital</w:t>
      </w:r>
      <w:r w:rsidRPr="00795CE0">
        <w:rPr>
          <w:sz w:val="8"/>
        </w:rPr>
        <w:t xml:space="preserve">, has expanded the information space to planetary scale. Liberalization, pushing the boundaries of private initiative in the implementation of economic activity, stimulated </w:t>
      </w:r>
      <w:proofErr w:type="gramStart"/>
      <w:r w:rsidRPr="00795CE0">
        <w:rPr>
          <w:sz w:val="8"/>
        </w:rPr>
        <w:t>investment</w:t>
      </w:r>
      <w:proofErr w:type="gramEnd"/>
      <w:r w:rsidRPr="00795CE0">
        <w:rPr>
          <w:sz w:val="8"/>
        </w:rPr>
        <w:t xml:space="preserve"> and entrepreneurship, created conditions for the effective use of information technologies. Informatization has created new capital-intensive and rapidly growing markets for </w:t>
      </w:r>
      <w:proofErr w:type="spellStart"/>
      <w:r w:rsidRPr="00795CE0">
        <w:rPr>
          <w:sz w:val="8"/>
        </w:rPr>
        <w:t>infocommunication</w:t>
      </w:r>
      <w:proofErr w:type="spellEnd"/>
      <w:r w:rsidRPr="00795CE0">
        <w:rPr>
          <w:sz w:val="8"/>
        </w:rPr>
        <w:t xml:space="preserve"> technologies and mass media. Perhaps the most significant result of the influence of these factors in formation of the cultural space at the turn of the XX-XXI centuries was the rooting and spread of the consumer society model on global scale, closed at consumption as a way of life. First of all, this was facilitated by new opportunities for standardizing the way of life, consciousness and </w:t>
      </w:r>
      <w:proofErr w:type="spellStart"/>
      <w:r w:rsidRPr="00795CE0">
        <w:rPr>
          <w:sz w:val="8"/>
        </w:rPr>
        <w:t>behaviour</w:t>
      </w:r>
      <w:proofErr w:type="spellEnd"/>
      <w:r w:rsidRPr="00795CE0">
        <w:rPr>
          <w:sz w:val="8"/>
        </w:rPr>
        <w:t xml:space="preserve">, education, in increasing the role of supranational structures and transnational corporations, opened under the influence of globalization. The economy of consumer society is based on the principle of individual consumption, supported by system of attitudes and values that often ignore the laws of morality. Rapidly developing, dynamic and aggressive economy with its innovative guidelines and pronounced individualism of free personality, with active transformative vector in relation to the natural and social world, has had a huge impact on the entire social structure, starting with forms of human </w:t>
      </w:r>
      <w:proofErr w:type="spellStart"/>
      <w:r w:rsidRPr="00795CE0">
        <w:rPr>
          <w:sz w:val="8"/>
        </w:rPr>
        <w:t>behaviour</w:t>
      </w:r>
      <w:proofErr w:type="spellEnd"/>
      <w:r w:rsidRPr="00795CE0">
        <w:rPr>
          <w:sz w:val="8"/>
        </w:rPr>
        <w:t xml:space="preserve"> and social communication and ending with the rationalization of thinking in the whole [2,3]. The consumer economy does not encourage passivity and frugality, because they are accompanied by loss of consumer ability. Economic choice based on real human needs is replaced by choice dictated by the consumer society structure and the corresponding abstract values. </w:t>
      </w:r>
      <w:r w:rsidRPr="00795CE0">
        <w:rPr>
          <w:rStyle w:val="StyleUnderline"/>
        </w:rPr>
        <w:t xml:space="preserve">Global scale result: </w:t>
      </w:r>
      <w:r w:rsidRPr="00277C4F">
        <w:rPr>
          <w:rStyle w:val="Emphasis"/>
          <w:highlight w:val="yellow"/>
        </w:rPr>
        <w:t>overproduction</w:t>
      </w:r>
      <w:r w:rsidRPr="00795CE0">
        <w:rPr>
          <w:rStyle w:val="Emphasis"/>
        </w:rPr>
        <w:t xml:space="preserve"> and excessive consumption</w:t>
      </w:r>
      <w:r w:rsidRPr="00795CE0">
        <w:rPr>
          <w:rStyle w:val="StyleUnderline"/>
        </w:rPr>
        <w:t xml:space="preserve">, accumulation of </w:t>
      </w:r>
      <w:r w:rsidRPr="00795CE0">
        <w:rPr>
          <w:rStyle w:val="Emphasis"/>
        </w:rPr>
        <w:t xml:space="preserve">production and consumption </w:t>
      </w:r>
      <w:r w:rsidRPr="00277C4F">
        <w:rPr>
          <w:rStyle w:val="Emphasis"/>
          <w:highlight w:val="yellow"/>
        </w:rPr>
        <w:t>wastes</w:t>
      </w:r>
      <w:r w:rsidRPr="00795CE0">
        <w:rPr>
          <w:rStyle w:val="StyleUnderline"/>
        </w:rPr>
        <w:t xml:space="preserve">, </w:t>
      </w:r>
      <w:r w:rsidRPr="00795CE0">
        <w:rPr>
          <w:rStyle w:val="Emphasis"/>
        </w:rPr>
        <w:t xml:space="preserve">anthropogenic </w:t>
      </w:r>
      <w:r w:rsidRPr="00277C4F">
        <w:rPr>
          <w:rStyle w:val="Emphasis"/>
          <w:highlight w:val="yellow"/>
        </w:rPr>
        <w:t>pollution of atmosphere and water</w:t>
      </w:r>
      <w:r w:rsidRPr="00795CE0">
        <w:rPr>
          <w:rStyle w:val="Emphasis"/>
        </w:rPr>
        <w:t xml:space="preserve"> resources</w:t>
      </w:r>
      <w:r w:rsidRPr="00795CE0">
        <w:rPr>
          <w:rStyle w:val="StyleUnderline"/>
        </w:rPr>
        <w:t>, energy overloads, etc</w:t>
      </w:r>
      <w:r w:rsidRPr="00795CE0">
        <w:rPr>
          <w:sz w:val="8"/>
        </w:rPr>
        <w:t xml:space="preserve">. The processes generated by globalization are closely related to the tightening of competition in the world market for control over natural resources and information space through the use of the latest technologies. Market relations include natural resources that were previously outside the competition [4]. </w:t>
      </w:r>
      <w:r w:rsidRPr="00277C4F">
        <w:rPr>
          <w:rStyle w:val="Emphasis"/>
          <w:highlight w:val="yellow"/>
        </w:rPr>
        <w:t>The problems of preserving the natural environment</w:t>
      </w:r>
      <w:r w:rsidRPr="00795CE0">
        <w:rPr>
          <w:rStyle w:val="StyleUnderline"/>
        </w:rPr>
        <w:t xml:space="preserve"> and ecology associated with degradation, and sometimes destruction of the environment of human life, </w:t>
      </w:r>
      <w:r w:rsidRPr="00277C4F">
        <w:rPr>
          <w:rStyle w:val="Emphasis"/>
          <w:highlight w:val="yellow"/>
        </w:rPr>
        <w:t>are ignored</w:t>
      </w:r>
      <w:r w:rsidRPr="00795CE0">
        <w:rPr>
          <w:sz w:val="8"/>
        </w:rPr>
        <w:t xml:space="preserve">. Social connections and relationships are increasingly falling into the sphere of private interests. Common human values are being levelled, creating the basis of morality, </w:t>
      </w:r>
      <w:proofErr w:type="gramStart"/>
      <w:r w:rsidRPr="00795CE0">
        <w:rPr>
          <w:sz w:val="8"/>
        </w:rPr>
        <w:t>humanity</w:t>
      </w:r>
      <w:proofErr w:type="gramEnd"/>
      <w:r w:rsidRPr="00795CE0">
        <w:rPr>
          <w:sz w:val="8"/>
        </w:rPr>
        <w:t xml:space="preserve"> and social justice. </w:t>
      </w:r>
      <w:r w:rsidRPr="00795CE0">
        <w:rPr>
          <w:rStyle w:val="StyleUnderline"/>
        </w:rPr>
        <w:t xml:space="preserve">The influx of cheap </w:t>
      </w:r>
      <w:proofErr w:type="spellStart"/>
      <w:r w:rsidRPr="00795CE0">
        <w:rPr>
          <w:rStyle w:val="StyleUnderline"/>
        </w:rPr>
        <w:t>labour</w:t>
      </w:r>
      <w:proofErr w:type="spellEnd"/>
      <w:r w:rsidRPr="00795CE0">
        <w:rPr>
          <w:rStyle w:val="StyleUnderline"/>
        </w:rPr>
        <w:t xml:space="preserve"> into the </w:t>
      </w:r>
      <w:proofErr w:type="spellStart"/>
      <w:r w:rsidRPr="00795CE0">
        <w:rPr>
          <w:rStyle w:val="StyleUnderline"/>
        </w:rPr>
        <w:t>labour</w:t>
      </w:r>
      <w:proofErr w:type="spellEnd"/>
      <w:r w:rsidRPr="00795CE0">
        <w:rPr>
          <w:rStyle w:val="StyleUnderline"/>
        </w:rPr>
        <w:t xml:space="preserve"> market of prosperous countries complicates interethnic relations</w:t>
      </w:r>
      <w:r w:rsidRPr="00795CE0">
        <w:rPr>
          <w:sz w:val="8"/>
        </w:rPr>
        <w:t xml:space="preserve"> [5,6]. </w:t>
      </w:r>
      <w:r w:rsidRPr="00277C4F">
        <w:rPr>
          <w:rStyle w:val="StyleUnderline"/>
          <w:highlight w:val="yellow"/>
        </w:rPr>
        <w:t>The</w:t>
      </w:r>
      <w:r w:rsidRPr="00795CE0">
        <w:rPr>
          <w:rStyle w:val="StyleUnderline"/>
        </w:rPr>
        <w:t xml:space="preserve"> influence of </w:t>
      </w:r>
      <w:r w:rsidRPr="00277C4F">
        <w:rPr>
          <w:rStyle w:val="Emphasis"/>
          <w:highlight w:val="yellow"/>
        </w:rPr>
        <w:t>psychological shock</w:t>
      </w:r>
      <w:r w:rsidRPr="00277C4F">
        <w:rPr>
          <w:rStyle w:val="StyleUnderline"/>
          <w:highlight w:val="yellow"/>
        </w:rPr>
        <w:t xml:space="preserve"> of globalization</w:t>
      </w:r>
      <w:r w:rsidRPr="00795CE0">
        <w:rPr>
          <w:rStyle w:val="StyleUnderline"/>
        </w:rPr>
        <w:t xml:space="preserve"> processes </w:t>
      </w:r>
      <w:r w:rsidRPr="00277C4F">
        <w:rPr>
          <w:rStyle w:val="StyleUnderline"/>
          <w:highlight w:val="yellow"/>
        </w:rPr>
        <w:t>creates</w:t>
      </w:r>
      <w:r w:rsidRPr="00795CE0">
        <w:rPr>
          <w:rStyle w:val="StyleUnderline"/>
        </w:rPr>
        <w:t xml:space="preserve"> </w:t>
      </w:r>
      <w:r w:rsidRPr="00795CE0">
        <w:rPr>
          <w:rStyle w:val="Emphasis"/>
        </w:rPr>
        <w:t xml:space="preserve">the fertile ground for </w:t>
      </w:r>
      <w:r w:rsidRPr="00277C4F">
        <w:rPr>
          <w:rStyle w:val="Emphasis"/>
          <w:highlight w:val="yellow"/>
        </w:rPr>
        <w:t>nationalism outbursts</w:t>
      </w:r>
      <w:r w:rsidRPr="00795CE0">
        <w:rPr>
          <w:sz w:val="8"/>
        </w:rPr>
        <w:t xml:space="preserve">. Currently, the internationalization of all key problems is taking place against the background of globalization, liberalization and informatization: </w:t>
      </w:r>
      <w:r w:rsidRPr="00795CE0">
        <w:rPr>
          <w:rStyle w:val="StyleUnderline"/>
        </w:rPr>
        <w:t xml:space="preserve">from </w:t>
      </w:r>
      <w:r w:rsidRPr="00795CE0">
        <w:rPr>
          <w:rStyle w:val="Emphasis"/>
        </w:rPr>
        <w:t>interethnic and interconfessional conflicts</w:t>
      </w:r>
      <w:r w:rsidRPr="00795CE0">
        <w:rPr>
          <w:rStyle w:val="StyleUnderline"/>
        </w:rPr>
        <w:t xml:space="preserve"> to security problems</w:t>
      </w:r>
      <w:r w:rsidRPr="00795CE0">
        <w:rPr>
          <w:sz w:val="8"/>
        </w:rPr>
        <w:t xml:space="preserve"> [7,8]. </w:t>
      </w:r>
      <w:r w:rsidRPr="00277C4F">
        <w:rPr>
          <w:rStyle w:val="StyleUnderline"/>
          <w:highlight w:val="yellow"/>
        </w:rPr>
        <w:t>This leads to</w:t>
      </w:r>
      <w:r w:rsidRPr="00795CE0">
        <w:rPr>
          <w:rStyle w:val="StyleUnderline"/>
        </w:rPr>
        <w:t xml:space="preserve"> the question of the </w:t>
      </w:r>
      <w:r w:rsidRPr="00277C4F">
        <w:rPr>
          <w:rStyle w:val="Emphasis"/>
          <w:highlight w:val="yellow"/>
        </w:rPr>
        <w:t>crisis</w:t>
      </w:r>
      <w:r w:rsidRPr="00795CE0">
        <w:rPr>
          <w:rStyle w:val="StyleUnderline"/>
        </w:rPr>
        <w:t xml:space="preserve"> of the modern paradigm of economic development</w:t>
      </w:r>
      <w:r w:rsidRPr="00795CE0">
        <w:rPr>
          <w:sz w:val="8"/>
        </w:rPr>
        <w:t xml:space="preserve">. 3 Results: Economic Development Paradigm Crisis The modern paradigm of economic development is continuation of the general development paradigm formed by the centuries-old history of scientific discoveries and achievements. At the present stage, the great influence on the general development paradigm, generally, and on the economic development paradigm, particularly, was exerted by convergence of methodology of natural science and humanitarian knowledge, exchange of attitudes of the current paradigm both within the natural science segment and in the field of natural sciences and social sciences and humanities. The combined application of principles of evolutionary and systemic approaches in the paradigm of economic development not only opened up new opportunities in describing complex self-regulating and self-developing systems, the search for approaches to managing such systems, but also identified problems that called into question the viability of paradigm itself. The aggravation of crisis situations in the economic, financial, socio-political, </w:t>
      </w:r>
      <w:proofErr w:type="gramStart"/>
      <w:r w:rsidRPr="00795CE0">
        <w:rPr>
          <w:sz w:val="8"/>
        </w:rPr>
        <w:t>environmental</w:t>
      </w:r>
      <w:proofErr w:type="gramEnd"/>
      <w:r w:rsidRPr="00795CE0">
        <w:rPr>
          <w:sz w:val="8"/>
        </w:rPr>
        <w:t xml:space="preserve"> and socio-spiritual spheres of the modern society life makes us take a new approach to understanding the modern paradigm of economic development. </w:t>
      </w:r>
      <w:r w:rsidRPr="00277C4F">
        <w:rPr>
          <w:rStyle w:val="StyleUnderline"/>
          <w:highlight w:val="yellow"/>
        </w:rPr>
        <w:t>Achieving</w:t>
      </w:r>
      <w:r w:rsidRPr="00795CE0">
        <w:rPr>
          <w:rStyle w:val="StyleUnderline"/>
        </w:rPr>
        <w:t xml:space="preserve"> the </w:t>
      </w:r>
      <w:r w:rsidRPr="00277C4F">
        <w:rPr>
          <w:rStyle w:val="StyleUnderline"/>
          <w:highlight w:val="yellow"/>
        </w:rPr>
        <w:t>better</w:t>
      </w:r>
      <w:r w:rsidRPr="00795CE0">
        <w:rPr>
          <w:rStyle w:val="StyleUnderline"/>
        </w:rPr>
        <w:t xml:space="preserve"> quality of </w:t>
      </w:r>
      <w:r w:rsidRPr="00277C4F">
        <w:rPr>
          <w:rStyle w:val="StyleUnderline"/>
          <w:highlight w:val="yellow"/>
        </w:rPr>
        <w:t xml:space="preserve">life within </w:t>
      </w:r>
      <w:r w:rsidRPr="00795CE0">
        <w:rPr>
          <w:rStyle w:val="StyleUnderline"/>
        </w:rPr>
        <w:t xml:space="preserve">the accepted paradigm </w:t>
      </w:r>
      <w:r w:rsidRPr="00277C4F">
        <w:rPr>
          <w:rStyle w:val="StyleUnderline"/>
          <w:highlight w:val="yellow"/>
        </w:rPr>
        <w:t>of economic development seems</w:t>
      </w:r>
      <w:r w:rsidRPr="00795CE0">
        <w:rPr>
          <w:rStyle w:val="StyleUnderline"/>
        </w:rPr>
        <w:t xml:space="preserve"> to be </w:t>
      </w:r>
      <w:r w:rsidRPr="00277C4F">
        <w:rPr>
          <w:rStyle w:val="Emphasis"/>
          <w:highlight w:val="yellow"/>
        </w:rPr>
        <w:t>difficult</w:t>
      </w:r>
      <w:r w:rsidRPr="00795CE0">
        <w:rPr>
          <w:rStyle w:val="StyleUnderline"/>
        </w:rPr>
        <w:t xml:space="preserve"> due to </w:t>
      </w:r>
      <w:r w:rsidRPr="00795CE0">
        <w:rPr>
          <w:rStyle w:val="Emphasis"/>
        </w:rPr>
        <w:t xml:space="preserve">the problem of dominance of interests of subjects whose sources of income are non-renewable resources, harmful </w:t>
      </w:r>
      <w:proofErr w:type="gramStart"/>
      <w:r w:rsidRPr="00795CE0">
        <w:rPr>
          <w:rStyle w:val="Emphasis"/>
        </w:rPr>
        <w:t>industries</w:t>
      </w:r>
      <w:proofErr w:type="gramEnd"/>
      <w:r w:rsidRPr="00795CE0">
        <w:rPr>
          <w:rStyle w:val="Emphasis"/>
        </w:rPr>
        <w:t xml:space="preserve"> and outdated technologies. </w:t>
      </w:r>
      <w:r w:rsidRPr="00795CE0">
        <w:rPr>
          <w:sz w:val="8"/>
        </w:rPr>
        <w:t xml:space="preserve">They not only stand in the way of progress, but also contribute to the emergence of such social risks as the loss of jobs, cuts in investment programs, reduction in tax payments to budgets of various levels, etc. Regarding the complication of classical contradictions and problems of the economy, some market instruments, mechanisms, institutions become poorly managed, stochastic, and acquire a spontaneous character. The existing classical contradictions are supplemented by new ones (Figure 1). Particularly, the classical contradiction between </w:t>
      </w:r>
      <w:proofErr w:type="spellStart"/>
      <w:r w:rsidRPr="00795CE0">
        <w:rPr>
          <w:sz w:val="8"/>
        </w:rPr>
        <w:t>labour</w:t>
      </w:r>
      <w:proofErr w:type="spellEnd"/>
      <w:r w:rsidRPr="00795CE0">
        <w:rPr>
          <w:sz w:val="8"/>
        </w:rPr>
        <w:t xml:space="preserve"> and capital was supplemented by contradictions between various forms of capital, rapidly developing science-intensive technologies of material production and archaic forms of capital reproduction, etc. </w:t>
      </w:r>
      <w:r w:rsidRPr="00795CE0">
        <w:rPr>
          <w:rStyle w:val="StyleUnderline"/>
        </w:rPr>
        <w:t xml:space="preserve">At the international level, the </w:t>
      </w:r>
      <w:r w:rsidRPr="00277C4F">
        <w:rPr>
          <w:rStyle w:val="StyleUnderline"/>
          <w:highlight w:val="yellow"/>
        </w:rPr>
        <w:t>contradiction</w:t>
      </w:r>
      <w:r w:rsidRPr="00795CE0">
        <w:rPr>
          <w:rStyle w:val="StyleUnderline"/>
        </w:rPr>
        <w:t xml:space="preserve"> between the world market globalization process and the national interests of the participating countries </w:t>
      </w:r>
      <w:r w:rsidRPr="00277C4F">
        <w:rPr>
          <w:rStyle w:val="StyleUnderline"/>
          <w:highlight w:val="yellow"/>
        </w:rPr>
        <w:t xml:space="preserve">is </w:t>
      </w:r>
      <w:r w:rsidRPr="00277C4F">
        <w:rPr>
          <w:rStyle w:val="Emphasis"/>
          <w:highlight w:val="yellow"/>
        </w:rPr>
        <w:t>growing</w:t>
      </w:r>
      <w:r w:rsidRPr="00795CE0">
        <w:rPr>
          <w:rStyle w:val="StyleUnderline"/>
        </w:rPr>
        <w:t xml:space="preserve"> [9], </w:t>
      </w:r>
      <w:r w:rsidRPr="00277C4F">
        <w:rPr>
          <w:rStyle w:val="Emphasis"/>
          <w:highlight w:val="yellow"/>
        </w:rPr>
        <w:t>the crisis has emerged</w:t>
      </w:r>
      <w:r w:rsidRPr="00795CE0">
        <w:rPr>
          <w:rStyle w:val="StyleUnderline"/>
        </w:rPr>
        <w:t xml:space="preserve"> in the post-war system of international law and international organizations</w:t>
      </w:r>
      <w:r w:rsidRPr="00795CE0">
        <w:rPr>
          <w:sz w:val="8"/>
        </w:rPr>
        <w:t xml:space="preserve">. A series of problematic situations that have no explanation by modern science and crises that arise in vital spheres of the economy indicate a crisis of the very economic development paradigm. At the same time, problems and challenges that are urgent for all countries of the world deserve special attention. 3.1 Global Problems and Challenges The term "global problems" began to be used in scientific literature in connection with concerns about population growth, environmental pollution, depletion of natural resources, etc., that is, almost simultaneously with the first models of J. Forrester, D. Meadows, and others. Understanding global problems as a set of social, natural-resource and socio-cultural problems, as the progressive development and preservation of civilization depends on the attitude towards them and which require the united efforts of all mankind for their resolution, we will group them (Figure 2). Among the problems of humanitarian nature are the problems of eliminating poverty, exploitation and other forms of social inequality, problems of education, health care, planning and regulation of the life level and quality. Natural resource problems include a wide range of problems caused not only by the objective limited natural resource potential of the planet, but also by the alarmingly high rates of its use. Comparing the growth rates of the planet's population and the rate of changes in the volumes of extraction of the main types of mineral raw materials, </w:t>
      </w:r>
      <w:r w:rsidRPr="00795CE0">
        <w:rPr>
          <w:rStyle w:val="StyleUnderline"/>
        </w:rPr>
        <w:t xml:space="preserve">we see that the </w:t>
      </w:r>
      <w:r w:rsidRPr="00795CE0">
        <w:rPr>
          <w:rStyle w:val="Emphasis"/>
        </w:rPr>
        <w:t>intensity of oil and gas consumption per capita is growing</w:t>
      </w:r>
      <w:r w:rsidRPr="00795CE0">
        <w:rPr>
          <w:sz w:val="8"/>
        </w:rPr>
        <w:t xml:space="preserve"> (Table 2). </w:t>
      </w:r>
      <w:r w:rsidRPr="00795CE0">
        <w:rPr>
          <w:rStyle w:val="StyleUnderline"/>
        </w:rPr>
        <w:t xml:space="preserve">Problems that </w:t>
      </w:r>
      <w:r w:rsidRPr="00795CE0">
        <w:rPr>
          <w:rStyle w:val="Emphasis"/>
        </w:rPr>
        <w:t>cannot be solved without revising international relations</w:t>
      </w:r>
      <w:r w:rsidRPr="00795CE0">
        <w:rPr>
          <w:rStyle w:val="StyleUnderline"/>
        </w:rPr>
        <w:t xml:space="preserve"> owe their origin to the loss of functionality by some codes of international law and international organizations.</w:t>
      </w:r>
      <w:r w:rsidRPr="00795CE0">
        <w:rPr>
          <w:sz w:val="8"/>
        </w:rPr>
        <w:t xml:space="preserve"> The close analysis of </w:t>
      </w:r>
      <w:r w:rsidRPr="00795CE0">
        <w:rPr>
          <w:rStyle w:val="StyleUnderline"/>
        </w:rPr>
        <w:t xml:space="preserve">global </w:t>
      </w:r>
      <w:r w:rsidRPr="00277C4F">
        <w:rPr>
          <w:rStyle w:val="StyleUnderline"/>
          <w:highlight w:val="yellow"/>
        </w:rPr>
        <w:t>problems</w:t>
      </w:r>
      <w:r w:rsidRPr="00795CE0">
        <w:rPr>
          <w:sz w:val="8"/>
        </w:rPr>
        <w:t xml:space="preserve">, which </w:t>
      </w:r>
      <w:r w:rsidRPr="00277C4F">
        <w:rPr>
          <w:rStyle w:val="StyleUnderline"/>
          <w:highlight w:val="yellow"/>
        </w:rPr>
        <w:t xml:space="preserve">are </w:t>
      </w:r>
      <w:r w:rsidRPr="00277C4F">
        <w:rPr>
          <w:rStyle w:val="Emphasis"/>
          <w:highlight w:val="yellow"/>
        </w:rPr>
        <w:t>becoming more acute</w:t>
      </w:r>
      <w:r w:rsidRPr="00795CE0">
        <w:rPr>
          <w:sz w:val="8"/>
        </w:rPr>
        <w:t xml:space="preserve"> as the modern paradigm of economic development takes root, </w:t>
      </w:r>
      <w:r w:rsidRPr="00277C4F">
        <w:rPr>
          <w:rStyle w:val="StyleUnderline"/>
          <w:highlight w:val="yellow"/>
        </w:rPr>
        <w:t>enable singling out</w:t>
      </w:r>
      <w:r w:rsidRPr="00795CE0">
        <w:rPr>
          <w:sz w:val="8"/>
        </w:rPr>
        <w:t xml:space="preserve"> the following ones from them: Climatic, </w:t>
      </w:r>
      <w:proofErr w:type="gramStart"/>
      <w:r w:rsidRPr="00795CE0">
        <w:rPr>
          <w:sz w:val="8"/>
        </w:rPr>
        <w:t>ecological</w:t>
      </w:r>
      <w:proofErr w:type="gramEnd"/>
      <w:r w:rsidRPr="00795CE0">
        <w:rPr>
          <w:sz w:val="8"/>
        </w:rPr>
        <w:t xml:space="preserve"> and biological aspects of </w:t>
      </w:r>
      <w:r w:rsidRPr="00277C4F">
        <w:rPr>
          <w:rStyle w:val="Emphasis"/>
          <w:highlight w:val="yellow"/>
        </w:rPr>
        <w:t>the problem of human survival</w:t>
      </w:r>
      <w:r w:rsidRPr="00795CE0">
        <w:rPr>
          <w:sz w:val="8"/>
        </w:rPr>
        <w:t xml:space="preserve">. The problem of preserving the individual integrity in the context of the disintegration of the traditional structures of transmission from generation to generation of such eternal global values as the value of </w:t>
      </w:r>
      <w:proofErr w:type="spellStart"/>
      <w:r w:rsidRPr="00795CE0">
        <w:rPr>
          <w:sz w:val="8"/>
        </w:rPr>
        <w:t>labour</w:t>
      </w:r>
      <w:proofErr w:type="spellEnd"/>
      <w:r w:rsidRPr="00795CE0">
        <w:rPr>
          <w:sz w:val="8"/>
        </w:rPr>
        <w:t xml:space="preserve">, the living control of society over moral </w:t>
      </w:r>
      <w:proofErr w:type="spellStart"/>
      <w:r w:rsidRPr="00795CE0">
        <w:rPr>
          <w:sz w:val="8"/>
        </w:rPr>
        <w:t>behaviour</w:t>
      </w:r>
      <w:proofErr w:type="spellEnd"/>
      <w:r w:rsidRPr="00795CE0">
        <w:rPr>
          <w:sz w:val="8"/>
        </w:rPr>
        <w:t xml:space="preserve">, etc. The inclusion of person simultaneously in many systems of social relations leads to personality splitting and stress. The problem of communicative unity of mankind and the need to resolve conflicts without the use of force. For successful dialogue focused on consent, tolerance, pluralism of opinions, new criteria and approaches are needed, and the use of double standards is unacceptable. The exacerbation of existing or the emergence of new global problems due to failures, which is adopted the economic development paradigm as a basis, produces global challenges (Figure 3). Challenges are consequence of the emergence of new factors in world development that disrupt the stability of the normal functioning of reproduction mechanisms, intercultural relations, etc. Thus, the acceleration of historical time is facilitated by a constant reduction in the life cycles of goods, services, infrastructures and ways, endless and rapid change of new methods of </w:t>
      </w:r>
      <w:proofErr w:type="spellStart"/>
      <w:r w:rsidRPr="00795CE0">
        <w:rPr>
          <w:sz w:val="8"/>
        </w:rPr>
        <w:t>labour</w:t>
      </w:r>
      <w:proofErr w:type="spellEnd"/>
      <w:r w:rsidRPr="00795CE0">
        <w:rPr>
          <w:sz w:val="8"/>
        </w:rPr>
        <w:t xml:space="preserve"> and technologies in the context of accelerating the period of implementation of scientific discoveries. This complicates the adaptation of people to changes in the technological, </w:t>
      </w:r>
      <w:proofErr w:type="gramStart"/>
      <w:r w:rsidRPr="00795CE0">
        <w:rPr>
          <w:sz w:val="8"/>
        </w:rPr>
        <w:t>social</w:t>
      </w:r>
      <w:proofErr w:type="gramEnd"/>
      <w:r w:rsidRPr="00795CE0">
        <w:rPr>
          <w:sz w:val="8"/>
        </w:rPr>
        <w:t xml:space="preserve"> and cultural environment. Not having time to fully realize the benefits of change, to take advantage of them, people are faced with new, more and more technically complex aspects of life. </w:t>
      </w:r>
      <w:r w:rsidRPr="00795CE0">
        <w:rPr>
          <w:rStyle w:val="StyleUnderline"/>
        </w:rPr>
        <w:t xml:space="preserve">The </w:t>
      </w:r>
      <w:r w:rsidRPr="00277C4F">
        <w:rPr>
          <w:rStyle w:val="Emphasis"/>
          <w:highlight w:val="yellow"/>
        </w:rPr>
        <w:t>global demographic imbalance</w:t>
      </w:r>
      <w:r w:rsidRPr="00795CE0">
        <w:rPr>
          <w:rStyle w:val="StyleUnderline"/>
        </w:rPr>
        <w:t xml:space="preserve">, which manifests itself in the population structure change, the </w:t>
      </w:r>
      <w:r w:rsidRPr="00795CE0">
        <w:rPr>
          <w:rStyle w:val="Emphasis"/>
        </w:rPr>
        <w:t xml:space="preserve">birth rate </w:t>
      </w:r>
      <w:proofErr w:type="gramStart"/>
      <w:r w:rsidRPr="00795CE0">
        <w:rPr>
          <w:rStyle w:val="Emphasis"/>
        </w:rPr>
        <w:t>decrease</w:t>
      </w:r>
      <w:proofErr w:type="gramEnd"/>
      <w:r w:rsidRPr="00795CE0">
        <w:rPr>
          <w:rStyle w:val="Emphasis"/>
        </w:rPr>
        <w:t xml:space="preserve"> and</w:t>
      </w:r>
      <w:r w:rsidRPr="00795CE0">
        <w:rPr>
          <w:rStyle w:val="StyleUnderline"/>
        </w:rPr>
        <w:t xml:space="preserve"> the indigenous </w:t>
      </w:r>
      <w:r w:rsidRPr="00277C4F">
        <w:rPr>
          <w:rStyle w:val="Emphasis"/>
          <w:highlight w:val="yellow"/>
        </w:rPr>
        <w:t>population decline</w:t>
      </w:r>
      <w:r w:rsidRPr="00795CE0">
        <w:rPr>
          <w:rStyle w:val="StyleUnderline"/>
        </w:rPr>
        <w:t xml:space="preserve"> in developed countries, the </w:t>
      </w:r>
      <w:r w:rsidRPr="00277C4F">
        <w:rPr>
          <w:rStyle w:val="Emphasis"/>
          <w:highlight w:val="yellow"/>
        </w:rPr>
        <w:t>general aging</w:t>
      </w:r>
      <w:r w:rsidRPr="00795CE0">
        <w:rPr>
          <w:rStyle w:val="Emphasis"/>
        </w:rPr>
        <w:t xml:space="preserve"> of the world</w:t>
      </w:r>
      <w:r w:rsidRPr="00795CE0">
        <w:rPr>
          <w:rStyle w:val="StyleUnderline"/>
        </w:rPr>
        <w:t xml:space="preserve">'s population, </w:t>
      </w:r>
      <w:r w:rsidRPr="00795CE0">
        <w:rPr>
          <w:sz w:val="8"/>
        </w:rPr>
        <w:t xml:space="preserve">including the spread of the demographic deficit to some countries in Asia and South America, contributes to the emergence of migration waves, increases economic instability. </w:t>
      </w:r>
      <w:r w:rsidRPr="00795CE0">
        <w:rPr>
          <w:rStyle w:val="StyleUnderline"/>
        </w:rPr>
        <w:t xml:space="preserve">The problem of </w:t>
      </w:r>
      <w:r w:rsidRPr="00277C4F">
        <w:rPr>
          <w:rStyle w:val="Emphasis"/>
          <w:highlight w:val="yellow"/>
        </w:rPr>
        <w:t>shortage of food and fresh water</w:t>
      </w:r>
      <w:r w:rsidRPr="00795CE0">
        <w:rPr>
          <w:rStyle w:val="StyleUnderline"/>
        </w:rPr>
        <w:t xml:space="preserve"> in the world is caused not only by the fact of limited natural resources, but also by their irrational use</w:t>
      </w:r>
      <w:r w:rsidRPr="00795CE0">
        <w:rPr>
          <w:sz w:val="8"/>
        </w:rPr>
        <w:t xml:space="preserve"> [11]. </w:t>
      </w:r>
      <w:r w:rsidRPr="00277C4F">
        <w:rPr>
          <w:rStyle w:val="Emphasis"/>
          <w:highlight w:val="yellow"/>
        </w:rPr>
        <w:t>Economic inequality, uneven distribution of food</w:t>
      </w:r>
      <w:r w:rsidRPr="00795CE0">
        <w:rPr>
          <w:rStyle w:val="StyleUnderline"/>
        </w:rPr>
        <w:t xml:space="preserve"> in the world and </w:t>
      </w:r>
      <w:r w:rsidRPr="00277C4F">
        <w:rPr>
          <w:rStyle w:val="Emphasis"/>
          <w:highlight w:val="yellow"/>
        </w:rPr>
        <w:t>climate change</w:t>
      </w:r>
      <w:r w:rsidRPr="00795CE0">
        <w:rPr>
          <w:rStyle w:val="StyleUnderline"/>
        </w:rPr>
        <w:t xml:space="preserve"> have led to the fact that </w:t>
      </w:r>
      <w:r w:rsidRPr="00795CE0">
        <w:rPr>
          <w:rStyle w:val="Emphasis"/>
        </w:rPr>
        <w:t>more than 1 billion people in underdeveloped countries are undernourished</w:t>
      </w:r>
      <w:r w:rsidRPr="00795CE0">
        <w:rPr>
          <w:rStyle w:val="StyleUnderline"/>
        </w:rPr>
        <w:t>, and between 500 million and 1 billion people go hungry</w:t>
      </w:r>
      <w:r w:rsidRPr="00795CE0">
        <w:rPr>
          <w:sz w:val="8"/>
        </w:rPr>
        <w:t xml:space="preserve">. The crisis of values, provoked by the predominance of the principles of global evolutionism in the development paradigm, </w:t>
      </w:r>
      <w:r w:rsidRPr="00277C4F">
        <w:rPr>
          <w:rStyle w:val="Emphasis"/>
          <w:highlight w:val="yellow"/>
        </w:rPr>
        <w:t>threatens all</w:t>
      </w:r>
      <w:r w:rsidRPr="00795CE0">
        <w:rPr>
          <w:rStyle w:val="Emphasis"/>
        </w:rPr>
        <w:t xml:space="preserve"> further </w:t>
      </w:r>
      <w:r w:rsidRPr="00795CE0">
        <w:rPr>
          <w:rStyle w:val="StyleUnderline"/>
        </w:rPr>
        <w:t>development of</w:t>
      </w:r>
      <w:r w:rsidRPr="00795CE0">
        <w:rPr>
          <w:rStyle w:val="Emphasis"/>
        </w:rPr>
        <w:t xml:space="preserve"> </w:t>
      </w:r>
      <w:r w:rsidRPr="00277C4F">
        <w:rPr>
          <w:rStyle w:val="Emphasis"/>
          <w:highlight w:val="yellow"/>
        </w:rPr>
        <w:t>mankind</w:t>
      </w:r>
      <w:r w:rsidRPr="00795CE0">
        <w:rPr>
          <w:rStyle w:val="Emphasis"/>
        </w:rPr>
        <w:t>.</w:t>
      </w:r>
      <w:r w:rsidRPr="00795CE0">
        <w:rPr>
          <w:sz w:val="8"/>
        </w:rPr>
        <w:t xml:space="preserve"> The problems and challenges associated with the new technological reality deserve special attention. 3.2 Digital Economy Problems and Challenges The contours of new technological reality in the context of global issues have emerged due to globalization, liberalization and informatization as the leading features of the modern paradigm of economic development. The emergence of the main innovations of new technological reality in form of information and telecommunication technologies, digital communication networks and virtual reality put on different scales the advantages and disadvantages of the digital economy, selectively presented in Figure 4.  </w:t>
      </w:r>
      <w:r w:rsidRPr="00795CE0">
        <w:rPr>
          <w:rStyle w:val="StyleUnderline"/>
        </w:rPr>
        <w:t xml:space="preserve">Digitalization satellites on global scale are the Internet of Things and smart cities, </w:t>
      </w:r>
      <w:proofErr w:type="gramStart"/>
      <w:r w:rsidRPr="00795CE0">
        <w:rPr>
          <w:rStyle w:val="StyleUnderline"/>
        </w:rPr>
        <w:t>open source</w:t>
      </w:r>
      <w:proofErr w:type="gramEnd"/>
      <w:r w:rsidRPr="00795CE0">
        <w:rPr>
          <w:rStyle w:val="StyleUnderline"/>
        </w:rPr>
        <w:t xml:space="preserve"> public access platforms, cloud information technologies, dynamic capitalization of Internet business and info-business, increase in the volume of financial assets and the emergence of their new forms </w:t>
      </w:r>
      <w:r w:rsidRPr="00795CE0">
        <w:rPr>
          <w:sz w:val="8"/>
        </w:rPr>
        <w:t xml:space="preserve">(digital assets), predictive software events providing, increasing the influence of "new media" and much more [12-14]. The formation of information space covering the whole world has become innovative form of globalization, which is accompanied by its inherent problems. In our opinion, the following can be attributed to the global challenges of the digital economy: Accelerated virtualization of the economy associated with the phenomenon of virtual reality. According to M. Poster, the problematization of reality, which so far only occurs in the field of modern telecommunications (games, teleconferences, etc.), casts doubt on the validity, exclusivity and conventional evidence of "ordinary" time, </w:t>
      </w:r>
      <w:proofErr w:type="gramStart"/>
      <w:r w:rsidRPr="00795CE0">
        <w:rPr>
          <w:sz w:val="8"/>
        </w:rPr>
        <w:t>space</w:t>
      </w:r>
      <w:proofErr w:type="gramEnd"/>
      <w:r w:rsidRPr="00795CE0">
        <w:rPr>
          <w:sz w:val="8"/>
        </w:rPr>
        <w:t xml:space="preserve"> and identity. Information superhighways and virtual reality, which have not yet become common cultural practices, have enormous potential for creating such a subject that exists only into interactive environment. Examples of large-scale transformation processes caused by many years of virtualization can be observed in the economy financial sector [15-17]. b) The spontaneous reduction of jobs in the </w:t>
      </w:r>
      <w:proofErr w:type="spellStart"/>
      <w:r w:rsidRPr="00795CE0">
        <w:rPr>
          <w:sz w:val="8"/>
        </w:rPr>
        <w:t>labour</w:t>
      </w:r>
      <w:proofErr w:type="spellEnd"/>
      <w:r w:rsidRPr="00795CE0">
        <w:rPr>
          <w:sz w:val="8"/>
        </w:rPr>
        <w:t xml:space="preserve"> market and disappearance of occupations that were widespread and in demand until recently: teachers, shop assistants, cashiers, postmen, tourism managers, notaries, call </w:t>
      </w:r>
      <w:proofErr w:type="spellStart"/>
      <w:r w:rsidRPr="00795CE0">
        <w:rPr>
          <w:sz w:val="8"/>
        </w:rPr>
        <w:t>centre</w:t>
      </w:r>
      <w:proofErr w:type="spellEnd"/>
      <w:r w:rsidRPr="00795CE0">
        <w:rPr>
          <w:sz w:val="8"/>
        </w:rPr>
        <w:t xml:space="preserve"> operators, packers, accountants, etc. The number of "useless people" includes not only the listed professions "from the risk zone", but also older age categories, which find it more difficult to adapt to innovative technological changes. c) Computerization of the decision-making process at different levels, leading to the "cybernation" of the subject of control through the use of supercomputers. The inability of the subject of management to make adequate decisions about the most complex processes in social and technical systems in real time has led to the management crisis. Computer models, which incorporate more than a thousand mathematical equations and huge amounts of various kinds of data, enable to predict the types of </w:t>
      </w:r>
      <w:proofErr w:type="spellStart"/>
      <w:r w:rsidRPr="00795CE0">
        <w:rPr>
          <w:sz w:val="8"/>
        </w:rPr>
        <w:t>behaviour</w:t>
      </w:r>
      <w:proofErr w:type="spellEnd"/>
      <w:r w:rsidRPr="00795CE0">
        <w:rPr>
          <w:sz w:val="8"/>
        </w:rPr>
        <w:t xml:space="preserve"> of people in various situations and, in a time frame commensurate with the time for solving problems, develop ready-made solutions. d) The gradual decrease in the ability of individuals to make decisions due to formation of stereotype to overcome the limitation of individual cognitive abilities by tools of info communication technologies. The list of global challenges of the digital economy presented by us is very general, it can be supplemented and expanded </w:t>
      </w:r>
      <w:proofErr w:type="gramStart"/>
      <w:r w:rsidRPr="00795CE0">
        <w:rPr>
          <w:sz w:val="8"/>
        </w:rPr>
        <w:t>taking into account</w:t>
      </w:r>
      <w:proofErr w:type="gramEnd"/>
      <w:r w:rsidRPr="00795CE0">
        <w:rPr>
          <w:sz w:val="8"/>
        </w:rPr>
        <w:t xml:space="preserve"> the ongoing changes. 4 Discussions Global actions in response to global challenges are foreseen in almost all spheres of human life, which are usually associated with the human welfare and well-being. The list of global actions has more than half a century history and includes the UN Conference "Man and the Environment" (1972), the World Conservation Strategy (1980), the International Commission on Environment and Development Paper (1983), UN Conference on Environment and Development (COSR-92), Earth Summit +5, Millennium Declaration - 2000, Earth Summit - 2002, RIO + 20, Sustainable Development Goals (SDGs), developed and adopted by the UN for the period up to 2030, and a number of other equally important international events. It should be noted that the coordination of state policies in the field of legal regulation of information space, ecology, fight against terrorism, drug trafficking and crime also contributes to the development and implementation of global actions in response to global problems and challenges. At the same time, it can be argued that </w:t>
      </w:r>
      <w:r w:rsidRPr="00795CE0">
        <w:rPr>
          <w:rStyle w:val="StyleUnderline"/>
        </w:rPr>
        <w:t xml:space="preserve">the crisis state of the modern paradigm of economic development is accompanied by a conflict of archaic and newest forms of economic reality, </w:t>
      </w:r>
      <w:r w:rsidRPr="00795CE0">
        <w:rPr>
          <w:rStyle w:val="Emphasis"/>
        </w:rPr>
        <w:t>which "explode" it from the inside</w:t>
      </w:r>
      <w:r w:rsidRPr="00795CE0">
        <w:rPr>
          <w:rStyle w:val="StyleUnderline"/>
        </w:rPr>
        <w:t xml:space="preserve"> </w:t>
      </w:r>
      <w:r w:rsidRPr="00795CE0">
        <w:rPr>
          <w:sz w:val="8"/>
        </w:rPr>
        <w:t xml:space="preserve">(Figure 5). The emergence of the newest forms of economic reality in the context of the acceleration of historical time creates the risk of delay in global actions in response to global challenges. This is especially true of the challenges associated with the economic space digitalization. 5 Conclusion The stability of adopted paradigm of economic development in the context of global challenges is under threat, therefore, a new look at the relationship "global challenges - global actions" is needed. </w:t>
      </w:r>
      <w:r w:rsidRPr="00277C4F">
        <w:rPr>
          <w:rStyle w:val="StyleUnderline"/>
          <w:highlight w:val="yellow"/>
        </w:rPr>
        <w:t>The</w:t>
      </w:r>
      <w:r w:rsidRPr="00795CE0">
        <w:rPr>
          <w:rStyle w:val="StyleUnderline"/>
        </w:rPr>
        <w:t xml:space="preserve"> global </w:t>
      </w:r>
      <w:r w:rsidRPr="00277C4F">
        <w:rPr>
          <w:rStyle w:val="StyleUnderline"/>
          <w:highlight w:val="yellow"/>
        </w:rPr>
        <w:t>problems</w:t>
      </w:r>
      <w:r w:rsidRPr="00795CE0">
        <w:rPr>
          <w:rStyle w:val="StyleUnderline"/>
        </w:rPr>
        <w:t xml:space="preserve"> and challenges we have outlined in the modern economic development paradigm </w:t>
      </w:r>
      <w:r w:rsidRPr="00277C4F">
        <w:rPr>
          <w:rStyle w:val="StyleUnderline"/>
          <w:highlight w:val="yellow"/>
        </w:rPr>
        <w:t xml:space="preserve">force us to </w:t>
      </w:r>
      <w:r w:rsidRPr="00277C4F">
        <w:rPr>
          <w:rStyle w:val="Emphasis"/>
          <w:highlight w:val="yellow"/>
        </w:rPr>
        <w:t xml:space="preserve">start searching for a new </w:t>
      </w:r>
      <w:r w:rsidRPr="00795CE0">
        <w:rPr>
          <w:rStyle w:val="Emphasis"/>
        </w:rPr>
        <w:t xml:space="preserve">biocompatible and biocentric </w:t>
      </w:r>
      <w:r w:rsidRPr="00277C4F">
        <w:rPr>
          <w:rStyle w:val="Emphasis"/>
          <w:highlight w:val="yellow"/>
        </w:rPr>
        <w:t>paradigm</w:t>
      </w:r>
      <w:r w:rsidRPr="00795CE0">
        <w:rPr>
          <w:sz w:val="8"/>
        </w:rPr>
        <w:t xml:space="preserve"> aimed at harmoniously solving the problems of life support, which is accompanied by revision of views on consumption and fair distribution, attitude to the living environment and nature, life values and dominant needs. The economic development paradigm change presupposes the initial condition change for existence of socio-ecological-economic system, which will radically affect the subsequent evolution of the system and the entire organizational structure of society. In this case, it seems appropriate, in our opinion, to use the quality economics methodology, which is distinguished by interdisciplinary and comprehensive scientific approach [18,19]. The economy of quality has features that make it possible to correlate it with a new, synergetic, paradigm for development of modern scientific knowledge. It is an integral part of all scientific areas, focusing on the need to </w:t>
      </w:r>
      <w:proofErr w:type="gramStart"/>
      <w:r w:rsidRPr="00795CE0">
        <w:rPr>
          <w:sz w:val="8"/>
        </w:rPr>
        <w:t>take into account</w:t>
      </w:r>
      <w:proofErr w:type="gramEnd"/>
      <w:r w:rsidRPr="00795CE0">
        <w:rPr>
          <w:sz w:val="8"/>
        </w:rPr>
        <w:t xml:space="preserve"> the quality features studied in a given aspect.</w:t>
      </w:r>
    </w:p>
    <w:p w14:paraId="3F4515A4" w14:textId="77777777" w:rsidR="007340EA" w:rsidRPr="00795CE0" w:rsidRDefault="007340EA" w:rsidP="007340EA">
      <w:pPr>
        <w:pStyle w:val="Heading4"/>
      </w:pPr>
      <w:r w:rsidRPr="00795CE0">
        <w:t>Corona sent shockwaves throughout the global economy and makes collapse inevitable—we need a new system to ensure survival</w:t>
      </w:r>
    </w:p>
    <w:p w14:paraId="585C032D" w14:textId="77777777" w:rsidR="007340EA" w:rsidRPr="00795CE0" w:rsidRDefault="007340EA" w:rsidP="007340EA">
      <w:pPr>
        <w:rPr>
          <w:rStyle w:val="Style13ptBold"/>
        </w:rPr>
      </w:pPr>
      <w:proofErr w:type="spellStart"/>
      <w:r w:rsidRPr="00795CE0">
        <w:rPr>
          <w:rStyle w:val="Style13ptBold"/>
        </w:rPr>
        <w:t>Tooze</w:t>
      </w:r>
      <w:proofErr w:type="spellEnd"/>
      <w:r w:rsidRPr="00795CE0">
        <w:rPr>
          <w:rStyle w:val="Style13ptBold"/>
        </w:rPr>
        <w:t>, 20</w:t>
      </w:r>
    </w:p>
    <w:p w14:paraId="5CF2C3F1" w14:textId="77777777" w:rsidR="007340EA" w:rsidRPr="00795CE0" w:rsidRDefault="007340EA" w:rsidP="007340EA">
      <w:r w:rsidRPr="00795CE0">
        <w:t xml:space="preserve">(Adam, history professor and director of the European Institute at Columbia University "The Normal Economy Is Never Coming Back," April 9 </w:t>
      </w:r>
      <w:hyperlink r:id="rId50" w:history="1">
        <w:r w:rsidRPr="00795CE0">
          <w:rPr>
            <w:rStyle w:val="Hyperlink"/>
          </w:rPr>
          <w:t>https://foreignpolicy.com/2020/04/09/unemployment-coronavirus-pandemic-normal-economy-is-never-coming-back/</w:t>
        </w:r>
      </w:hyperlink>
      <w:r w:rsidRPr="00795CE0">
        <w:t xml:space="preserve"> NL)</w:t>
      </w:r>
    </w:p>
    <w:p w14:paraId="6853D249" w14:textId="77777777" w:rsidR="007340EA" w:rsidRPr="00795CE0" w:rsidRDefault="007340EA" w:rsidP="007340EA">
      <w:pPr>
        <w:rPr>
          <w:rStyle w:val="Emphasis"/>
        </w:rPr>
      </w:pPr>
      <w:r w:rsidRPr="00795CE0">
        <w:rPr>
          <w:rStyle w:val="StyleUnderline"/>
        </w:rPr>
        <w:t xml:space="preserve">As the </w:t>
      </w:r>
      <w:r w:rsidRPr="00277C4F">
        <w:rPr>
          <w:rStyle w:val="StyleUnderline"/>
          <w:highlight w:val="yellow"/>
        </w:rPr>
        <w:t>corona</w:t>
      </w:r>
      <w:r w:rsidRPr="00795CE0">
        <w:rPr>
          <w:rStyle w:val="StyleUnderline"/>
        </w:rPr>
        <w:t>virus lockdown began, the first impulse was to search for historical analogies</w:t>
      </w:r>
      <w:r w:rsidRPr="00795CE0">
        <w:rPr>
          <w:sz w:val="14"/>
        </w:rPr>
        <w:t xml:space="preserve">—1914, 1929, 1941? As the weeks have ground on, what has come ever more to the fore is the historical novelty of the shock that we are living through. The economy is currently in something akin to free fall. If it were to continue to contract at its current pace, 12 months from now GDP would be </w:t>
      </w:r>
      <w:hyperlink r:id="rId51" w:history="1">
        <w:r w:rsidRPr="00795CE0">
          <w:rPr>
            <w:rStyle w:val="Hyperlink"/>
            <w:sz w:val="14"/>
          </w:rPr>
          <w:t>one-third lower</w:t>
        </w:r>
      </w:hyperlink>
      <w:r w:rsidRPr="00795CE0">
        <w:rPr>
          <w:sz w:val="14"/>
        </w:rPr>
        <w:t xml:space="preserve"> than at the beginning of 2020. That is a rate of shrinkage four times faster than during the Great Depression of the 1930s. </w:t>
      </w:r>
      <w:r w:rsidRPr="00277C4F">
        <w:rPr>
          <w:rStyle w:val="Emphasis"/>
          <w:highlight w:val="yellow"/>
        </w:rPr>
        <w:t>There has never been a crash</w:t>
      </w:r>
      <w:r w:rsidRPr="00795CE0">
        <w:rPr>
          <w:rStyle w:val="Emphasis"/>
        </w:rPr>
        <w:t xml:space="preserve"> landing </w:t>
      </w:r>
      <w:r w:rsidRPr="00277C4F">
        <w:rPr>
          <w:rStyle w:val="Emphasis"/>
          <w:highlight w:val="yellow"/>
        </w:rPr>
        <w:t>like this before</w:t>
      </w:r>
      <w:r w:rsidRPr="00795CE0">
        <w:rPr>
          <w:rStyle w:val="Emphasis"/>
        </w:rPr>
        <w:t>. There is something new under the sun. And it is horrifying</w:t>
      </w:r>
      <w:r w:rsidRPr="00795CE0">
        <w:rPr>
          <w:sz w:val="14"/>
        </w:rPr>
        <w:t xml:space="preserve">. As recently as five weeks ago, at the beginning of March, </w:t>
      </w:r>
      <w:r w:rsidRPr="00795CE0">
        <w:rPr>
          <w:rStyle w:val="StyleUnderline"/>
        </w:rPr>
        <w:t xml:space="preserve">U.S. </w:t>
      </w:r>
      <w:r w:rsidRPr="00277C4F">
        <w:rPr>
          <w:rStyle w:val="StyleUnderline"/>
          <w:highlight w:val="yellow"/>
        </w:rPr>
        <w:t>unemployment</w:t>
      </w:r>
      <w:r w:rsidRPr="00795CE0">
        <w:rPr>
          <w:sz w:val="14"/>
        </w:rPr>
        <w:t xml:space="preserve"> was at record lows. By the end of March, it had surged to somewhere around 13 percent. That </w:t>
      </w:r>
      <w:r w:rsidRPr="00277C4F">
        <w:rPr>
          <w:rStyle w:val="Emphasis"/>
          <w:highlight w:val="yellow"/>
        </w:rPr>
        <w:t>is the highest</w:t>
      </w:r>
      <w:r w:rsidRPr="00795CE0">
        <w:rPr>
          <w:rStyle w:val="Emphasis"/>
        </w:rPr>
        <w:t xml:space="preserve"> number </w:t>
      </w:r>
      <w:r w:rsidRPr="00277C4F">
        <w:rPr>
          <w:rStyle w:val="Emphasis"/>
          <w:highlight w:val="yellow"/>
        </w:rPr>
        <w:t>recorded</w:t>
      </w:r>
      <w:r w:rsidRPr="00795CE0">
        <w:rPr>
          <w:rStyle w:val="Emphasis"/>
        </w:rPr>
        <w:t xml:space="preserve"> since World War II</w:t>
      </w:r>
      <w:r w:rsidRPr="00795CE0">
        <w:rPr>
          <w:sz w:val="14"/>
        </w:rPr>
        <w:t xml:space="preserve">. We don’t know the precise figure because our system of unemployment registration was not built to track an increase at this speed. On successive Thursdays, the number of those making initial filings for unemployment insurance has surged first to 3.3 million, then 6.6 million, and now by another 6.6 million. At the current rate, as the economist Justin Wolfers </w:t>
      </w:r>
      <w:hyperlink r:id="rId52" w:history="1">
        <w:r w:rsidRPr="00795CE0">
          <w:rPr>
            <w:rStyle w:val="Hyperlink"/>
            <w:sz w:val="14"/>
          </w:rPr>
          <w:t>pointed out</w:t>
        </w:r>
      </w:hyperlink>
      <w:r w:rsidRPr="00795CE0">
        <w:rPr>
          <w:sz w:val="14"/>
        </w:rPr>
        <w:t xml:space="preserve"> in the New York Times, U.S. unemployment is rising at nearly 0.5 percent per day. It is no longer unimaginable that the overall unemployment rate could reach 30 percent by the summer. Thursday’s news confirms that the Western </w:t>
      </w:r>
      <w:r w:rsidRPr="00277C4F">
        <w:rPr>
          <w:rStyle w:val="StyleUnderline"/>
          <w:highlight w:val="yellow"/>
        </w:rPr>
        <w:t>economies face a</w:t>
      </w:r>
      <w:r w:rsidRPr="00795CE0">
        <w:rPr>
          <w:rStyle w:val="StyleUnderline"/>
        </w:rPr>
        <w:t xml:space="preserve"> </w:t>
      </w:r>
      <w:r w:rsidRPr="00795CE0">
        <w:rPr>
          <w:rStyle w:val="Emphasis"/>
        </w:rPr>
        <w:t xml:space="preserve">far </w:t>
      </w:r>
      <w:r w:rsidRPr="00277C4F">
        <w:rPr>
          <w:rStyle w:val="Emphasis"/>
          <w:highlight w:val="yellow"/>
        </w:rPr>
        <w:t xml:space="preserve">deeper </w:t>
      </w:r>
      <w:r w:rsidRPr="00795CE0">
        <w:rPr>
          <w:rStyle w:val="Emphasis"/>
        </w:rPr>
        <w:t xml:space="preserve">and more savage </w:t>
      </w:r>
      <w:r w:rsidRPr="00277C4F">
        <w:rPr>
          <w:rStyle w:val="Emphasis"/>
          <w:highlight w:val="yellow"/>
        </w:rPr>
        <w:t>economic shock</w:t>
      </w:r>
      <w:r w:rsidRPr="00795CE0">
        <w:rPr>
          <w:rStyle w:val="StyleUnderline"/>
        </w:rPr>
        <w:t xml:space="preserve"> than they have ever previously experienced.</w:t>
      </w:r>
      <w:r w:rsidRPr="00795CE0">
        <w:rPr>
          <w:sz w:val="14"/>
        </w:rPr>
        <w:t xml:space="preserve"> Regular business cycles generally start with the more </w:t>
      </w:r>
      <w:r w:rsidRPr="00795CE0">
        <w:rPr>
          <w:rStyle w:val="StyleUnderline"/>
        </w:rPr>
        <w:t>volatile sectors of the economy</w:t>
      </w:r>
      <w:r w:rsidRPr="00795CE0">
        <w:rPr>
          <w:sz w:val="14"/>
        </w:rPr>
        <w:t xml:space="preserve">—real estate and construction, for instance, or heavy engineering that depends on business investment—or sectors that are subject to global competition, such as the motor vehicles industry. In total, those sectors employ less than a quarter of the workforce. </w:t>
      </w:r>
      <w:r w:rsidRPr="00795CE0">
        <w:rPr>
          <w:rStyle w:val="StyleUnderline"/>
        </w:rPr>
        <w:t xml:space="preserve">The </w:t>
      </w:r>
      <w:r w:rsidRPr="00277C4F">
        <w:rPr>
          <w:rStyle w:val="StyleUnderline"/>
          <w:highlight w:val="yellow"/>
        </w:rPr>
        <w:t>concentrated</w:t>
      </w:r>
      <w:r w:rsidRPr="00795CE0">
        <w:rPr>
          <w:rStyle w:val="StyleUnderline"/>
        </w:rPr>
        <w:t xml:space="preserve"> </w:t>
      </w:r>
      <w:r w:rsidRPr="00277C4F">
        <w:rPr>
          <w:rStyle w:val="StyleUnderline"/>
          <w:highlight w:val="yellow"/>
        </w:rPr>
        <w:t>downturn</w:t>
      </w:r>
      <w:r w:rsidRPr="00795CE0">
        <w:rPr>
          <w:rStyle w:val="StyleUnderline"/>
        </w:rPr>
        <w:t xml:space="preserve"> in those sectors </w:t>
      </w:r>
      <w:r w:rsidRPr="00277C4F">
        <w:rPr>
          <w:rStyle w:val="Emphasis"/>
          <w:highlight w:val="yellow"/>
        </w:rPr>
        <w:t>transmits to the rest of the economy</w:t>
      </w:r>
      <w:r w:rsidRPr="00795CE0">
        <w:rPr>
          <w:rStyle w:val="Emphasis"/>
        </w:rPr>
        <w:t xml:space="preserve"> as a muffled shock. </w:t>
      </w:r>
      <w:r w:rsidRPr="00795CE0">
        <w:rPr>
          <w:sz w:val="14"/>
        </w:rPr>
        <w:t xml:space="preserve">The coronavirus lockdown directly affects services—retail, real estate, education, entertainment, restaurants—where 80 percent of Americans work today. </w:t>
      </w:r>
      <w:proofErr w:type="gramStart"/>
      <w:r w:rsidRPr="00795CE0">
        <w:rPr>
          <w:sz w:val="14"/>
        </w:rPr>
        <w:t>Thus</w:t>
      </w:r>
      <w:proofErr w:type="gramEnd"/>
      <w:r w:rsidRPr="00795CE0">
        <w:rPr>
          <w:sz w:val="14"/>
        </w:rPr>
        <w:t xml:space="preserve"> the result is immediate and catastrophic. In sectors like retail, which has recently come under fierce pressure from online competition, the temporary lockdown may prove to be terminal. In many cases, the stores that shut down in early March will not reopen. The </w:t>
      </w:r>
      <w:r w:rsidRPr="00277C4F">
        <w:rPr>
          <w:rStyle w:val="StyleUnderline"/>
          <w:highlight w:val="yellow"/>
        </w:rPr>
        <w:t>jobs will be permanently lost</w:t>
      </w:r>
      <w:r w:rsidRPr="00795CE0">
        <w:rPr>
          <w:sz w:val="14"/>
        </w:rPr>
        <w:t xml:space="preserve">. Millions of Americans and their families are facing catastrophe. The shock is not confined to the United States. Many </w:t>
      </w:r>
      <w:r w:rsidRPr="00795CE0">
        <w:rPr>
          <w:rStyle w:val="StyleUnderline"/>
        </w:rPr>
        <w:t xml:space="preserve">European </w:t>
      </w:r>
      <w:r w:rsidRPr="00277C4F">
        <w:rPr>
          <w:rStyle w:val="StyleUnderline"/>
          <w:highlight w:val="yellow"/>
        </w:rPr>
        <w:t>economies</w:t>
      </w:r>
      <w:r w:rsidRPr="00795CE0">
        <w:rPr>
          <w:sz w:val="14"/>
        </w:rPr>
        <w:t xml:space="preserve"> cushion the effects of a downturn by subsidizing </w:t>
      </w:r>
      <w:proofErr w:type="gramStart"/>
      <w:r w:rsidRPr="00795CE0">
        <w:rPr>
          <w:sz w:val="14"/>
        </w:rPr>
        <w:t>short-time</w:t>
      </w:r>
      <w:proofErr w:type="gramEnd"/>
      <w:r w:rsidRPr="00795CE0">
        <w:rPr>
          <w:sz w:val="14"/>
        </w:rPr>
        <w:t xml:space="preserve"> working. This will moderate the surge in unemployment. But the </w:t>
      </w:r>
      <w:r w:rsidRPr="00277C4F">
        <w:rPr>
          <w:rStyle w:val="StyleUnderline"/>
          <w:highlight w:val="yellow"/>
        </w:rPr>
        <w:t>collapse</w:t>
      </w:r>
      <w:r w:rsidRPr="00795CE0">
        <w:rPr>
          <w:rStyle w:val="StyleUnderline"/>
        </w:rPr>
        <w:t xml:space="preserve"> in economic activity cannot be disguised</w:t>
      </w:r>
      <w:r w:rsidRPr="00795CE0">
        <w:rPr>
          <w:sz w:val="14"/>
        </w:rPr>
        <w:t xml:space="preserve">. The north of Italy is not just a luxurious tourist destination. It </w:t>
      </w:r>
      <w:hyperlink r:id="rId53" w:history="1">
        <w:r w:rsidRPr="00795CE0">
          <w:rPr>
            <w:rStyle w:val="Hyperlink"/>
            <w:sz w:val="14"/>
          </w:rPr>
          <w:t>accounts</w:t>
        </w:r>
      </w:hyperlink>
      <w:r w:rsidRPr="00795CE0">
        <w:rPr>
          <w:sz w:val="14"/>
        </w:rPr>
        <w:t xml:space="preserve"> for 50 percent of Italian GDP. Germany’s GDP is predicted to fall by more than that of the United States, dragged down by its dependence on exports. The latest set of </w:t>
      </w:r>
      <w:hyperlink r:id="rId54" w:history="1">
        <w:r w:rsidRPr="00795CE0">
          <w:rPr>
            <w:rStyle w:val="Hyperlink"/>
            <w:sz w:val="14"/>
          </w:rPr>
          <w:t>forecasts</w:t>
        </w:r>
      </w:hyperlink>
      <w:r w:rsidRPr="00795CE0">
        <w:rPr>
          <w:sz w:val="14"/>
        </w:rPr>
        <w:t xml:space="preserve"> from the Organization for Economic Cooperation and Development are apocalyptic across the board. </w:t>
      </w:r>
      <w:r w:rsidRPr="00795CE0">
        <w:rPr>
          <w:rStyle w:val="StyleUnderline"/>
        </w:rPr>
        <w:t>Hardest hit of all may be Japan</w:t>
      </w:r>
      <w:r w:rsidRPr="00795CE0">
        <w:rPr>
          <w:sz w:val="14"/>
        </w:rPr>
        <w:t xml:space="preserve">, even though the virus has had a moderate impact there. In rich countries, we can at least attempt to make estimates of the damage. China was the first to initiate shutdowns on Jan. 23. </w:t>
      </w:r>
      <w:r w:rsidRPr="00795CE0">
        <w:rPr>
          <w:rStyle w:val="StyleUnderline"/>
        </w:rPr>
        <w:t>The latest official figures show China’s unemployment at 6.2 percent, the highest number since records began in the 1990s</w:t>
      </w:r>
      <w:r w:rsidRPr="00795CE0">
        <w:rPr>
          <w:sz w:val="14"/>
        </w:rPr>
        <w:t xml:space="preserve">, when the Chinese Communist Party reluctantly admitted joblessness was not a problem confined to the capitalist world. But </w:t>
      </w:r>
      <w:r w:rsidRPr="00795CE0">
        <w:rPr>
          <w:rStyle w:val="StyleUnderline"/>
        </w:rPr>
        <w:t xml:space="preserve">that figure is clearly a </w:t>
      </w:r>
      <w:r w:rsidRPr="00795CE0">
        <w:rPr>
          <w:rStyle w:val="Emphasis"/>
        </w:rPr>
        <w:t>gross understatement</w:t>
      </w:r>
      <w:r w:rsidRPr="00795CE0">
        <w:rPr>
          <w:rStyle w:val="StyleUnderline"/>
        </w:rPr>
        <w:t xml:space="preserve"> of the crisis in China</w:t>
      </w:r>
      <w:r w:rsidRPr="00795CE0">
        <w:rPr>
          <w:sz w:val="14"/>
        </w:rPr>
        <w:t xml:space="preserve">. Unofficially, perhaps as many as </w:t>
      </w:r>
      <w:hyperlink r:id="rId55" w:history="1">
        <w:r w:rsidRPr="00795CE0">
          <w:rPr>
            <w:rStyle w:val="Hyperlink"/>
            <w:sz w:val="14"/>
          </w:rPr>
          <w:t>205 million migrant workers</w:t>
        </w:r>
      </w:hyperlink>
      <w:r w:rsidRPr="00795CE0">
        <w:rPr>
          <w:sz w:val="14"/>
        </w:rPr>
        <w:t xml:space="preserve"> were furloughed, more than a quarter of the Chinese workforce. How one goes about counting the damage to the Indian economy from Prime Minister Narendra Modi’s abrupt 21-day shutdown is anyone’s guess. Of India’s workforce of 471 million, only 19 percent are covered by social security, two-thirds have no formal employment contract, and at least </w:t>
      </w:r>
      <w:hyperlink r:id="rId56" w:history="1">
        <w:r w:rsidRPr="00795CE0">
          <w:rPr>
            <w:rStyle w:val="Hyperlink"/>
            <w:sz w:val="14"/>
          </w:rPr>
          <w:t>100 million</w:t>
        </w:r>
      </w:hyperlink>
      <w:r w:rsidRPr="00795CE0">
        <w:rPr>
          <w:sz w:val="14"/>
        </w:rPr>
        <w:t xml:space="preserve"> are migrant workers. Many of them have been sent in headlong flight back to their villages. There has been nothing like it since partition in 1947. </w:t>
      </w:r>
      <w:r w:rsidRPr="00795CE0">
        <w:rPr>
          <w:rStyle w:val="StyleUnderline"/>
        </w:rPr>
        <w:t xml:space="preserve">The </w:t>
      </w:r>
      <w:r w:rsidRPr="00277C4F">
        <w:rPr>
          <w:rStyle w:val="StyleUnderline"/>
          <w:highlight w:val="yellow"/>
        </w:rPr>
        <w:t>economic fallout</w:t>
      </w:r>
      <w:r w:rsidRPr="00795CE0">
        <w:rPr>
          <w:sz w:val="14"/>
        </w:rPr>
        <w:t xml:space="preserve"> from these immense human dramas </w:t>
      </w:r>
      <w:r w:rsidRPr="00277C4F">
        <w:rPr>
          <w:rStyle w:val="Emphasis"/>
          <w:highlight w:val="yellow"/>
        </w:rPr>
        <w:t>defies calculation</w:t>
      </w:r>
      <w:r w:rsidRPr="00795CE0">
        <w:rPr>
          <w:sz w:val="14"/>
        </w:rPr>
        <w:t xml:space="preserve">. We are left with the humdrum but no less remarkable statistic that this year, for the first time since reasonably reliable records of GDP began to be computed after World War II, </w:t>
      </w:r>
      <w:r w:rsidRPr="00795CE0">
        <w:rPr>
          <w:rStyle w:val="StyleUnderline"/>
        </w:rPr>
        <w:t>the emerging market economies will contract</w:t>
      </w:r>
      <w:r w:rsidRPr="00795CE0">
        <w:rPr>
          <w:sz w:val="14"/>
        </w:rPr>
        <w:t xml:space="preserve">. An entire model of global economic development has been brought skidding to a halt. </w:t>
      </w:r>
      <w:r w:rsidRPr="00795CE0">
        <w:rPr>
          <w:rStyle w:val="Emphasis"/>
        </w:rPr>
        <w:t xml:space="preserve">An </w:t>
      </w:r>
      <w:r w:rsidRPr="00277C4F">
        <w:rPr>
          <w:rStyle w:val="Emphasis"/>
          <w:highlight w:val="yellow"/>
        </w:rPr>
        <w:t>entire</w:t>
      </w:r>
      <w:r w:rsidRPr="00795CE0">
        <w:rPr>
          <w:rStyle w:val="Emphasis"/>
        </w:rPr>
        <w:t xml:space="preserve"> model of </w:t>
      </w:r>
      <w:r w:rsidRPr="00277C4F">
        <w:rPr>
          <w:rStyle w:val="Emphasis"/>
          <w:highlight w:val="yellow"/>
        </w:rPr>
        <w:t>global economic</w:t>
      </w:r>
      <w:r w:rsidRPr="00795CE0">
        <w:rPr>
          <w:rStyle w:val="Emphasis"/>
        </w:rPr>
        <w:t xml:space="preserve"> </w:t>
      </w:r>
      <w:r w:rsidRPr="00277C4F">
        <w:rPr>
          <w:rStyle w:val="Emphasis"/>
          <w:highlight w:val="yellow"/>
        </w:rPr>
        <w:t>development</w:t>
      </w:r>
      <w:r w:rsidRPr="00795CE0">
        <w:rPr>
          <w:rStyle w:val="Emphasis"/>
        </w:rPr>
        <w:t xml:space="preserve"> has been </w:t>
      </w:r>
      <w:r w:rsidRPr="00277C4F">
        <w:rPr>
          <w:rStyle w:val="Emphasis"/>
          <w:highlight w:val="yellow"/>
        </w:rPr>
        <w:t>brought skidding to a halt</w:t>
      </w:r>
      <w:r w:rsidRPr="00795CE0">
        <w:rPr>
          <w:rStyle w:val="Emphasis"/>
        </w:rPr>
        <w:t xml:space="preserve">. </w:t>
      </w:r>
      <w:r w:rsidRPr="00795CE0">
        <w:rPr>
          <w:rStyle w:val="StyleUnderline"/>
        </w:rPr>
        <w:t xml:space="preserve">This collapse is not the result of a financial crisis. It is not even the direct result of the pandemic. </w:t>
      </w:r>
      <w:r w:rsidRPr="00795CE0">
        <w:rPr>
          <w:rStyle w:val="Emphasis"/>
        </w:rPr>
        <w:t>The collapse is the result of a deliberate policy choice</w:t>
      </w:r>
      <w:r w:rsidRPr="00795CE0">
        <w:rPr>
          <w:sz w:val="14"/>
        </w:rPr>
        <w:t xml:space="preserve">, which is itself a radical novelty. </w:t>
      </w:r>
      <w:r w:rsidRPr="00795CE0">
        <w:rPr>
          <w:rStyle w:val="Emphasis"/>
        </w:rPr>
        <w:t>It is easier, it turns out, to stop an economy than it is to stimulate it</w:t>
      </w:r>
      <w:r w:rsidRPr="00795CE0">
        <w:rPr>
          <w:sz w:val="14"/>
        </w:rPr>
        <w:t xml:space="preserve">. But the efforts that are being made to cushion the effects are themselves historically unprecedented. In the United States, the congressional stimulus package agreed within days of the shutdown is by far the largest in U.S. peacetime history. Across the world, there has been a move to open the purse strings. Fiscally conservative Germany has declared an emergency and removed its limits on public debt. Altogether, we are witnessing the largest combined fiscal effort launched since World War II. Its effects will make themselves felt in weeks and months to come. It is already clear that the first round may not be enough. An even more urgent task is to prevent the slowdown from turning into an immense financial crisis. It is commonly said that the U.S. Federal Reserve under Chairman Jerome Powell is following the 2008 playbook. This is true. Day by day, it spawns new programs to support every corner of the financial market. But what is different is the scale of the Fed’s interventions. To counter the epic shock of the shutdown, it has mobilized an immense wave of liquidity. In late March, the Fed was buying assets at a rate of $90 billion per day. This is more per day than Ben Bernanke’s Fed purchased most months. Every single second, the Fed was swapping almost a million dollars’ worth of </w:t>
      </w:r>
      <w:proofErr w:type="spellStart"/>
      <w:r w:rsidRPr="00795CE0">
        <w:rPr>
          <w:sz w:val="14"/>
        </w:rPr>
        <w:t>Treasurys</w:t>
      </w:r>
      <w:proofErr w:type="spellEnd"/>
      <w:r w:rsidRPr="00795CE0">
        <w:rPr>
          <w:sz w:val="14"/>
        </w:rPr>
        <w:t xml:space="preserve"> and mortgage-backed securities for cash. On the morning of April 9, at the same moment that the latest horrifying unemployment number was released, the Fed announced that it was launching an additional $2.3 trillion in asset purchases. This huge and immediate counterbalancing action has so far prevented an immediate global financial meltdown, but </w:t>
      </w:r>
      <w:r w:rsidRPr="00795CE0">
        <w:rPr>
          <w:rStyle w:val="StyleUnderline"/>
        </w:rPr>
        <w:t xml:space="preserve">we now face a protracted period in which </w:t>
      </w:r>
      <w:r w:rsidRPr="00795CE0">
        <w:rPr>
          <w:rStyle w:val="Emphasis"/>
        </w:rPr>
        <w:t>falling consumption</w:t>
      </w:r>
      <w:r w:rsidRPr="00795CE0">
        <w:rPr>
          <w:rStyle w:val="StyleUnderline"/>
        </w:rPr>
        <w:t xml:space="preserve"> and </w:t>
      </w:r>
      <w:r w:rsidRPr="00795CE0">
        <w:rPr>
          <w:rStyle w:val="Emphasis"/>
        </w:rPr>
        <w:t>investment drive further contraction</w:t>
      </w:r>
      <w:r w:rsidRPr="00795CE0">
        <w:rPr>
          <w:sz w:val="14"/>
        </w:rPr>
        <w:t xml:space="preserve">. Seventy-three percent of American </w:t>
      </w:r>
      <w:proofErr w:type="gramStart"/>
      <w:r w:rsidRPr="00795CE0">
        <w:rPr>
          <w:sz w:val="14"/>
        </w:rPr>
        <w:t>households</w:t>
      </w:r>
      <w:proofErr w:type="gramEnd"/>
      <w:r w:rsidRPr="00795CE0">
        <w:rPr>
          <w:sz w:val="14"/>
        </w:rPr>
        <w:t xml:space="preserve"> report having </w:t>
      </w:r>
      <w:hyperlink r:id="rId57" w:history="1">
        <w:r w:rsidRPr="00795CE0">
          <w:rPr>
            <w:rStyle w:val="Hyperlink"/>
            <w:sz w:val="14"/>
          </w:rPr>
          <w:t>suffered</w:t>
        </w:r>
      </w:hyperlink>
      <w:r w:rsidRPr="00795CE0">
        <w:rPr>
          <w:sz w:val="14"/>
        </w:rPr>
        <w:t xml:space="preserve"> a loss of income in March. For many, </w:t>
      </w:r>
      <w:r w:rsidRPr="00277C4F">
        <w:rPr>
          <w:rStyle w:val="StyleUnderline"/>
          <w:highlight w:val="yellow"/>
        </w:rPr>
        <w:t xml:space="preserve">that loss is </w:t>
      </w:r>
      <w:r w:rsidRPr="00277C4F">
        <w:rPr>
          <w:rStyle w:val="Emphasis"/>
          <w:highlight w:val="yellow"/>
        </w:rPr>
        <w:t>catastrophic</w:t>
      </w:r>
      <w:r w:rsidRPr="00795CE0">
        <w:rPr>
          <w:sz w:val="14"/>
        </w:rPr>
        <w:t xml:space="preserve">, tipping them into acute need, default, and bankruptcy. Delinquencies on consumer debt will no doubt surge, leading to sustained damage to the financial system. Discretionary expenditure will be deferred. Petrol consumption in Europe has </w:t>
      </w:r>
      <w:hyperlink r:id="rId58" w:history="1">
        <w:r w:rsidRPr="00795CE0">
          <w:rPr>
            <w:rStyle w:val="Hyperlink"/>
            <w:sz w:val="14"/>
          </w:rPr>
          <w:t>fallen</w:t>
        </w:r>
      </w:hyperlink>
      <w:r w:rsidRPr="00795CE0">
        <w:rPr>
          <w:sz w:val="14"/>
        </w:rPr>
        <w:t xml:space="preserve"> by 88 percent. The market for automobiles is stone dead. Auto manufacturers across Europe and Asia are sitting on giant lots of unsold vehicles. The longer we sustain the lockdown, the deeper the scarring to the economy and the slower the recovery. In China, regular economic activity is inching back. But given the risk of second- and third-wave outbreaks, no one has any idea how far and fast the resumption of normal life can safely go. It seems likely, barring a dramatic medical breakthrough, that movement restrictions will need to stay in place to manage the unevenness of containment. A protracted and halting recovery seems far more likely at this point than a vigorous V-shaped bounce back. </w:t>
      </w:r>
      <w:r w:rsidRPr="00795CE0">
        <w:rPr>
          <w:rStyle w:val="StyleUnderline"/>
        </w:rPr>
        <w:t xml:space="preserve">And even once current production and employment have restarted, </w:t>
      </w:r>
      <w:r w:rsidRPr="00795CE0">
        <w:rPr>
          <w:rStyle w:val="Emphasis"/>
        </w:rPr>
        <w:t>we will be dealing with the financial hangover for years to come</w:t>
      </w:r>
      <w:r w:rsidRPr="00795CE0">
        <w:rPr>
          <w:sz w:val="14"/>
        </w:rPr>
        <w:t xml:space="preserve">. The argument over fiscal policy is rarely engaged in the heat of the moment. In a crisis, it is easy to agree to spend money. But that fight is coming. We are engaged in the largest-ever surge in public debt in peacetime. Right </w:t>
      </w:r>
      <w:proofErr w:type="gramStart"/>
      <w:r w:rsidRPr="00795CE0">
        <w:rPr>
          <w:sz w:val="14"/>
        </w:rPr>
        <w:t>now</w:t>
      </w:r>
      <w:proofErr w:type="gramEnd"/>
      <w:r w:rsidRPr="00795CE0">
        <w:rPr>
          <w:sz w:val="14"/>
        </w:rPr>
        <w:t xml:space="preserve"> we are parking that debt on the balance sheet of central banks. Those central banks can also hold the interest rate low, which means that the debt service will not be exorbitant. But that defers the question of what to do with them. To the conventional mind debt must be eventually repaid through surpluses History suggests, however, there are also more radical alternatives. One would be a burst of inflation, though how that would be engineered given prevailing economic conditions is not obvious. Another would be a debt jubilee, a polite name for a public default (which would not be as drastic as it sounds if it affects the debts held on the account of the central bank). Some have </w:t>
      </w:r>
      <w:hyperlink r:id="rId59" w:anchor=".Xos1vsVFjSp.twitter" w:history="1">
        <w:r w:rsidRPr="00795CE0">
          <w:rPr>
            <w:rStyle w:val="Hyperlink"/>
            <w:sz w:val="14"/>
          </w:rPr>
          <w:t>suggested</w:t>
        </w:r>
      </w:hyperlink>
      <w:r w:rsidRPr="00795CE0">
        <w:rPr>
          <w:sz w:val="14"/>
        </w:rPr>
        <w:t xml:space="preserve"> it would be simpler for the central banks to cut out the business of buying debt issued by the government and instead simply to credit governments with a gigantic cash balance. And on 9 April that is exactly what the Bank of England </w:t>
      </w:r>
      <w:hyperlink r:id="rId60" w:history="1">
        <w:r w:rsidRPr="00795CE0">
          <w:rPr>
            <w:rStyle w:val="Hyperlink"/>
            <w:sz w:val="14"/>
          </w:rPr>
          <w:t>announced</w:t>
        </w:r>
      </w:hyperlink>
      <w:r w:rsidRPr="00795CE0">
        <w:rPr>
          <w:sz w:val="14"/>
        </w:rPr>
        <w:t xml:space="preserve"> it would be doing. For all intents and purposes, this means the central bank is simply printing money. That this is even being considered, and under a conservative government, is a measure of how extreme the situation is. It is also symptomatic that, rather than howls of outrage and immediate panic selling, the Bank of England’s decision has so far produced little more than a shrug from financial markets. They are under few illusions about the acrobatics that all the central banks are performing. This resigned attitude is helpful from the point of view of crisis-fighting. But do not expect the calm to last. When the lid comes off, politics will resume and so will the arguments about “debt burdens” and “sustainability.” When the lid comes off, politics will resume and so will the arguments about “debt burdens” and “sustainability.” </w:t>
      </w:r>
      <w:r w:rsidRPr="00795CE0">
        <w:rPr>
          <w:rStyle w:val="StyleUnderline"/>
        </w:rPr>
        <w:t xml:space="preserve">And </w:t>
      </w:r>
      <w:r w:rsidRPr="00277C4F">
        <w:rPr>
          <w:rStyle w:val="StyleUnderline"/>
          <w:highlight w:val="yellow"/>
        </w:rPr>
        <w:t>given the scale</w:t>
      </w:r>
      <w:r w:rsidRPr="00795CE0">
        <w:rPr>
          <w:sz w:val="14"/>
        </w:rPr>
        <w:t xml:space="preserve"> of the liabilities that have already been accumulated, </w:t>
      </w:r>
      <w:r w:rsidRPr="00277C4F">
        <w:rPr>
          <w:rStyle w:val="Emphasis"/>
          <w:highlight w:val="yellow"/>
        </w:rPr>
        <w:t>we should expect it to get ugly</w:t>
      </w:r>
      <w:r w:rsidRPr="00795CE0">
        <w:rPr>
          <w:rStyle w:val="Emphasis"/>
        </w:rPr>
        <w:t>.</w:t>
      </w:r>
    </w:p>
    <w:p w14:paraId="72B71D46" w14:textId="77777777" w:rsidR="007340EA" w:rsidRPr="00795CE0" w:rsidRDefault="007340EA" w:rsidP="007340EA"/>
    <w:p w14:paraId="75EAEFB3" w14:textId="77777777" w:rsidR="007340EA" w:rsidRPr="00795CE0" w:rsidRDefault="007340EA" w:rsidP="007340EA">
      <w:pPr>
        <w:pStyle w:val="Heading4"/>
        <w:spacing w:before="0"/>
      </w:pPr>
      <w:r w:rsidRPr="00795CE0">
        <w:t>Transition is possible in a post-coronavirus world—there’s a sea change towards sustainability</w:t>
      </w:r>
    </w:p>
    <w:p w14:paraId="50FAAE2C" w14:textId="77777777" w:rsidR="007340EA" w:rsidRPr="00795CE0" w:rsidRDefault="007340EA" w:rsidP="007340EA">
      <w:pPr>
        <w:rPr>
          <w:rStyle w:val="Style13ptBold"/>
        </w:rPr>
      </w:pPr>
      <w:r w:rsidRPr="00795CE0">
        <w:rPr>
          <w:rStyle w:val="Style13ptBold"/>
        </w:rPr>
        <w:t>Cohen, 20</w:t>
      </w:r>
    </w:p>
    <w:p w14:paraId="3BF8A979" w14:textId="77777777" w:rsidR="007340EA" w:rsidRPr="00795CE0" w:rsidRDefault="007340EA" w:rsidP="007340EA">
      <w:r w:rsidRPr="00795CE0">
        <w:t>(</w:t>
      </w:r>
      <w:proofErr w:type="spellStart"/>
      <w:r w:rsidRPr="00795CE0">
        <w:t>Maurie</w:t>
      </w:r>
      <w:proofErr w:type="spellEnd"/>
      <w:r w:rsidRPr="00795CE0">
        <w:t xml:space="preserve">, PhD from the University of Pennsylvania, Professor of Sustainability Studies at the New Jersey Institute of Technology, Editor of Sustainability: Science, Practice, and Policy, Associate Editor of Environmental Innovation and Sustainability Transitions, and co-coordinator of the Future Earth Knowledge-Action Network on Systems of Sustainable Consumption and Production, “Does the COVID-19 outbreak mark the onset of a sustainable consumption transition?,” Sustainability: Science, Practice and Policy Vol 16 No 1 </w:t>
      </w:r>
      <w:proofErr w:type="spellStart"/>
      <w:r w:rsidRPr="00795CE0">
        <w:t>pg</w:t>
      </w:r>
      <w:proofErr w:type="spellEnd"/>
      <w:r w:rsidRPr="00795CE0">
        <w:t xml:space="preserve"> 1-3 NL)</w:t>
      </w:r>
    </w:p>
    <w:p w14:paraId="4D8A587A" w14:textId="77777777" w:rsidR="007340EA" w:rsidRPr="00795CE0" w:rsidRDefault="007340EA" w:rsidP="007340EA">
      <w:pPr>
        <w:rPr>
          <w:rStyle w:val="StyleUnderline"/>
        </w:rPr>
      </w:pPr>
      <w:r w:rsidRPr="00795CE0">
        <w:rPr>
          <w:sz w:val="12"/>
        </w:rPr>
        <w:t xml:space="preserve">For nearly 30 years, since the United Nations Conference on Environment and Development in Rio de Janeiro in 1992, </w:t>
      </w:r>
      <w:r w:rsidRPr="00795CE0">
        <w:rPr>
          <w:rStyle w:val="StyleUnderline"/>
        </w:rPr>
        <w:t>sustainability proponents have sought in various ways to foster a “sustainable consumption transition</w:t>
      </w:r>
      <w:r w:rsidRPr="00795CE0">
        <w:rPr>
          <w:sz w:val="12"/>
        </w:rPr>
        <w:t>.” For instance, Chapter Four of Agenda 21 forthrightly observes that “[w]</w:t>
      </w:r>
      <w:proofErr w:type="spellStart"/>
      <w:r w:rsidRPr="00795CE0">
        <w:rPr>
          <w:sz w:val="12"/>
        </w:rPr>
        <w:t>hile</w:t>
      </w:r>
      <w:proofErr w:type="spellEnd"/>
      <w:r w:rsidRPr="00795CE0">
        <w:rPr>
          <w:sz w:val="12"/>
        </w:rPr>
        <w:t xml:space="preserve"> poverty results in certain kinds of environmental stress, the major cause of the continued deterioration of the global environment is the unsustainable pattern of consumption and production, particularly in industrialized countries, which is a matter of grave concern, aggravating poverty and imbalances” (United Nation 1992; see also Cohen 2001). During the following decades, numerous governments, multilateral organizations, scientific societies, and others developed carefully detailed plans outlining how to facilitate less resource intensive forms of consumption and to ensure prosperity without transgressing planetary boundaries (Royal Society of London and the United States National Academy of Sciences 1997; Nash 2009; Scholl et al. 2010). For instance, in 1998 the United Nations Development Program described the circumstances of the affluent nations as a “runaway consumption train” (UNDP 1998). Consistent with this characterization, the Nordic Council, the Organization for Economic Co-operation and Development, the European Commission, the Royal Society of London, and the United States National Academy of Sciences highlighted the challenges of designing more sustainable means of consumption and production. More recently, given the close correspondence between consumption practices and greenhouse-gas emissions, the Paris Climate Agreement appropriately recognized, “sustainable patterns of consumption and production … play an important role in addressing climate change” (United Nations 2015; refer also to Alfredsson et al. 2018). The issue of sustainable consumption has evolved on the international policy agenda since the Rio Conference through three loosely demarcated phases. First, the 1990s were largely marked by an emphasis on the promotion of cleaner and more efficient processes for manufacturing consumer goods and their intermediary inputs (</w:t>
      </w:r>
      <w:proofErr w:type="spellStart"/>
      <w:r w:rsidRPr="00795CE0">
        <w:rPr>
          <w:sz w:val="12"/>
        </w:rPr>
        <w:t>Hertwich</w:t>
      </w:r>
      <w:proofErr w:type="spellEnd"/>
      <w:r w:rsidRPr="00795CE0">
        <w:rPr>
          <w:sz w:val="12"/>
        </w:rPr>
        <w:t xml:space="preserve"> 2005). Second, during the early 2000s attention shifted to “greener” forms of household provisioning exemplified by strategies devoted to educating consumers, designing eco-labels on product packages, and “nudging” shoppers to make responsible choices (Matthias, Mont, and </w:t>
      </w:r>
      <w:proofErr w:type="spellStart"/>
      <w:r w:rsidRPr="00795CE0">
        <w:rPr>
          <w:sz w:val="12"/>
        </w:rPr>
        <w:t>Heiskanen</w:t>
      </w:r>
      <w:proofErr w:type="spellEnd"/>
      <w:r w:rsidRPr="00795CE0">
        <w:rPr>
          <w:sz w:val="12"/>
        </w:rPr>
        <w:t xml:space="preserve"> 2016; Sunstein 2015). Finally, </w:t>
      </w:r>
      <w:r w:rsidRPr="00795CE0">
        <w:rPr>
          <w:rStyle w:val="StyleUnderline"/>
        </w:rPr>
        <w:t xml:space="preserve">in the years </w:t>
      </w:r>
      <w:r w:rsidRPr="00277C4F">
        <w:rPr>
          <w:rStyle w:val="StyleUnderline"/>
          <w:highlight w:val="yellow"/>
        </w:rPr>
        <w:t>since</w:t>
      </w:r>
      <w:r w:rsidRPr="00795CE0">
        <w:rPr>
          <w:rStyle w:val="StyleUnderline"/>
        </w:rPr>
        <w:t xml:space="preserve"> the onset of </w:t>
      </w:r>
      <w:r w:rsidRPr="00277C4F">
        <w:rPr>
          <w:rStyle w:val="StyleUnderline"/>
          <w:highlight w:val="yellow"/>
        </w:rPr>
        <w:t>the</w:t>
      </w:r>
      <w:r w:rsidRPr="00795CE0">
        <w:rPr>
          <w:rStyle w:val="StyleUnderline"/>
        </w:rPr>
        <w:t xml:space="preserve"> global financial </w:t>
      </w:r>
      <w:r w:rsidRPr="00277C4F">
        <w:rPr>
          <w:rStyle w:val="StyleUnderline"/>
          <w:highlight w:val="yellow"/>
        </w:rPr>
        <w:t>crisis in</w:t>
      </w:r>
      <w:r w:rsidRPr="00795CE0">
        <w:rPr>
          <w:rStyle w:val="StyleUnderline"/>
        </w:rPr>
        <w:t xml:space="preserve"> 20</w:t>
      </w:r>
      <w:r w:rsidRPr="00277C4F">
        <w:rPr>
          <w:rStyle w:val="StyleUnderline"/>
          <w:highlight w:val="yellow"/>
        </w:rPr>
        <w:t>08</w:t>
      </w:r>
      <w:r w:rsidRPr="00795CE0">
        <w:rPr>
          <w:rStyle w:val="StyleUnderline"/>
        </w:rPr>
        <w:t xml:space="preserve">, </w:t>
      </w:r>
      <w:r w:rsidRPr="00277C4F">
        <w:rPr>
          <w:rStyle w:val="StyleUnderline"/>
          <w:highlight w:val="yellow"/>
        </w:rPr>
        <w:t xml:space="preserve">we have witnessed growing appreciation of </w:t>
      </w:r>
      <w:r w:rsidRPr="00277C4F">
        <w:rPr>
          <w:rStyle w:val="Emphasis"/>
          <w:highlight w:val="yellow"/>
        </w:rPr>
        <w:t>the need for systemic change</w:t>
      </w:r>
      <w:r w:rsidRPr="00795CE0">
        <w:rPr>
          <w:rStyle w:val="StyleUnderline"/>
        </w:rPr>
        <w:t xml:space="preserve"> of the social and institutional arrangements that perpetuate contemporary consumerist lifestyles</w:t>
      </w:r>
      <w:r w:rsidRPr="00795CE0">
        <w:rPr>
          <w:sz w:val="12"/>
        </w:rPr>
        <w:t xml:space="preserve">—in short, </w:t>
      </w:r>
      <w:r w:rsidRPr="00795CE0">
        <w:rPr>
          <w:rStyle w:val="StyleUnderline"/>
        </w:rPr>
        <w:t xml:space="preserve">to achieve </w:t>
      </w:r>
      <w:r w:rsidRPr="00795CE0">
        <w:rPr>
          <w:rStyle w:val="Emphasis"/>
        </w:rPr>
        <w:t>absolute reductions in consumptive throughput</w:t>
      </w:r>
      <w:r w:rsidRPr="00795CE0">
        <w:rPr>
          <w:sz w:val="12"/>
        </w:rPr>
        <w:t xml:space="preserve"> (Cohen 2019; Foden et al. 2019; see also </w:t>
      </w:r>
      <w:proofErr w:type="spellStart"/>
      <w:r w:rsidRPr="00795CE0">
        <w:rPr>
          <w:sz w:val="12"/>
        </w:rPr>
        <w:t>Akenji</w:t>
      </w:r>
      <w:proofErr w:type="spellEnd"/>
      <w:r w:rsidRPr="00795CE0">
        <w:rPr>
          <w:sz w:val="12"/>
        </w:rPr>
        <w:t xml:space="preserve"> et al. 2016). Against this background, we are now struggling to anticipate the impacts of </w:t>
      </w:r>
      <w:r w:rsidRPr="00795CE0">
        <w:rPr>
          <w:rStyle w:val="StyleUnderline"/>
        </w:rPr>
        <w:t>COVID-19.</w:t>
      </w:r>
      <w:r w:rsidRPr="00795CE0">
        <w:rPr>
          <w:sz w:val="12"/>
        </w:rPr>
        <w:t xml:space="preserve"> </w:t>
      </w:r>
      <w:r w:rsidRPr="00277C4F">
        <w:rPr>
          <w:rStyle w:val="Emphasis"/>
          <w:highlight w:val="yellow"/>
        </w:rPr>
        <w:t>Major</w:t>
      </w:r>
      <w:r w:rsidRPr="00795CE0">
        <w:rPr>
          <w:rStyle w:val="Emphasis"/>
        </w:rPr>
        <w:t xml:space="preserve"> financial </w:t>
      </w:r>
      <w:r w:rsidRPr="00277C4F">
        <w:rPr>
          <w:rStyle w:val="Emphasis"/>
          <w:highlight w:val="yellow"/>
        </w:rPr>
        <w:t>markets</w:t>
      </w:r>
      <w:r w:rsidRPr="00795CE0">
        <w:rPr>
          <w:rStyle w:val="Emphasis"/>
        </w:rPr>
        <w:t xml:space="preserve"> are </w:t>
      </w:r>
      <w:proofErr w:type="gramStart"/>
      <w:r w:rsidRPr="00795CE0">
        <w:rPr>
          <w:rStyle w:val="Emphasis"/>
        </w:rPr>
        <w:t>gyrating</w:t>
      </w:r>
      <w:proofErr w:type="gramEnd"/>
      <w:r w:rsidRPr="00795CE0">
        <w:rPr>
          <w:rStyle w:val="Emphasis"/>
        </w:rPr>
        <w:t xml:space="preserve"> </w:t>
      </w:r>
      <w:r w:rsidRPr="00277C4F">
        <w:rPr>
          <w:rStyle w:val="Emphasis"/>
          <w:highlight w:val="yellow"/>
        </w:rPr>
        <w:t>and</w:t>
      </w:r>
      <w:r w:rsidRPr="00795CE0">
        <w:rPr>
          <w:rStyle w:val="Emphasis"/>
        </w:rPr>
        <w:t xml:space="preserve"> international supply </w:t>
      </w:r>
      <w:r w:rsidRPr="00277C4F">
        <w:rPr>
          <w:rStyle w:val="Emphasis"/>
          <w:highlight w:val="yellow"/>
        </w:rPr>
        <w:t>chains are in turmoil</w:t>
      </w:r>
      <w:r w:rsidRPr="00795CE0">
        <w:rPr>
          <w:sz w:val="12"/>
        </w:rPr>
        <w:t xml:space="preserve">, prompting managers to canvass about to find local sources of fabricated materials to maintain industrial production. </w:t>
      </w:r>
      <w:r w:rsidRPr="00277C4F">
        <w:rPr>
          <w:rStyle w:val="StyleUnderline"/>
          <w:highlight w:val="yellow"/>
        </w:rPr>
        <w:t>Tourism is grinding to a halt</w:t>
      </w:r>
      <w:r w:rsidRPr="00795CE0">
        <w:rPr>
          <w:sz w:val="12"/>
        </w:rPr>
        <w:t xml:space="preserve"> as travelers cancel trips, airlines suspend flights, and hotels become increasingly vacant. Sporting events, concerts, theatrical performances, museum exhibitions, and other public showcases are being postponed. Growing numbers of </w:t>
      </w:r>
      <w:r w:rsidRPr="00795CE0">
        <w:rPr>
          <w:rStyle w:val="StyleUnderline"/>
        </w:rPr>
        <w:t>companies are encouraging employees to take time off from work</w:t>
      </w:r>
      <w:r w:rsidRPr="00795CE0">
        <w:rPr>
          <w:sz w:val="12"/>
        </w:rPr>
        <w:t xml:space="preserve"> and contemplating the imposition of compelled furloughs. Economic forecasters are warning that gross domestic product for many countries will contract, perhaps very significantly, in coming months. </w:t>
      </w:r>
      <w:r w:rsidRPr="00795CE0">
        <w:rPr>
          <w:rStyle w:val="StyleUnderline"/>
        </w:rPr>
        <w:t xml:space="preserve">While the present situation is being treated as an emergent economic crisis, it merits acknowledging that </w:t>
      </w:r>
      <w:r w:rsidRPr="00795CE0">
        <w:rPr>
          <w:rStyle w:val="Emphasis"/>
        </w:rPr>
        <w:t>sustainability scientists and policy makers have implicitly been seeking to achieve over the past decade broadly similar objectives</w:t>
      </w:r>
      <w:r w:rsidRPr="00795CE0">
        <w:rPr>
          <w:sz w:val="12"/>
        </w:rPr>
        <w:t>—albeit with greater political subtlety and awareness for adverse societal consequences—</w:t>
      </w:r>
      <w:r w:rsidRPr="00795CE0">
        <w:rPr>
          <w:rStyle w:val="Emphasis"/>
        </w:rPr>
        <w:t>in the form of a sustainable consumption transition</w:t>
      </w:r>
      <w:r w:rsidRPr="00795CE0">
        <w:rPr>
          <w:sz w:val="12"/>
        </w:rPr>
        <w:t xml:space="preserve"> (see, e.g. O’Rourke and </w:t>
      </w:r>
      <w:proofErr w:type="spellStart"/>
      <w:r w:rsidRPr="00795CE0">
        <w:rPr>
          <w:sz w:val="12"/>
        </w:rPr>
        <w:t>Lollo</w:t>
      </w:r>
      <w:proofErr w:type="spellEnd"/>
      <w:r w:rsidRPr="00795CE0">
        <w:rPr>
          <w:sz w:val="12"/>
        </w:rPr>
        <w:t xml:space="preserve"> 2015; Valentine, </w:t>
      </w:r>
      <w:proofErr w:type="spellStart"/>
      <w:r w:rsidRPr="00795CE0">
        <w:rPr>
          <w:sz w:val="12"/>
        </w:rPr>
        <w:t>Ruwet</w:t>
      </w:r>
      <w:proofErr w:type="spellEnd"/>
      <w:r w:rsidRPr="00795CE0">
        <w:rPr>
          <w:sz w:val="12"/>
        </w:rPr>
        <w:t xml:space="preserve">, and </w:t>
      </w:r>
      <w:proofErr w:type="spellStart"/>
      <w:r w:rsidRPr="00795CE0">
        <w:rPr>
          <w:sz w:val="12"/>
        </w:rPr>
        <w:t>Bauler</w:t>
      </w:r>
      <w:proofErr w:type="spellEnd"/>
      <w:r w:rsidRPr="00795CE0">
        <w:rPr>
          <w:sz w:val="12"/>
        </w:rPr>
        <w:t xml:space="preserve"> 2015; </w:t>
      </w:r>
      <w:proofErr w:type="spellStart"/>
      <w:r w:rsidRPr="00795CE0">
        <w:rPr>
          <w:sz w:val="12"/>
        </w:rPr>
        <w:t>Røpke</w:t>
      </w:r>
      <w:proofErr w:type="spellEnd"/>
      <w:r w:rsidRPr="00795CE0">
        <w:rPr>
          <w:sz w:val="12"/>
        </w:rPr>
        <w:t xml:space="preserve"> 2015; Welch and </w:t>
      </w:r>
      <w:proofErr w:type="spellStart"/>
      <w:r w:rsidRPr="00795CE0">
        <w:rPr>
          <w:sz w:val="12"/>
        </w:rPr>
        <w:t>Southerton</w:t>
      </w:r>
      <w:proofErr w:type="spellEnd"/>
      <w:r w:rsidRPr="00795CE0">
        <w:rPr>
          <w:sz w:val="12"/>
        </w:rPr>
        <w:t xml:space="preserve"> 2018).1 It merits recognizing that </w:t>
      </w:r>
      <w:r w:rsidRPr="00277C4F">
        <w:rPr>
          <w:rStyle w:val="StyleUnderline"/>
          <w:highlight w:val="yellow"/>
        </w:rPr>
        <w:t>COVID</w:t>
      </w:r>
      <w:r w:rsidRPr="00795CE0">
        <w:rPr>
          <w:rStyle w:val="StyleUnderline"/>
        </w:rPr>
        <w:t xml:space="preserve">-19 </w:t>
      </w:r>
      <w:r w:rsidRPr="00277C4F">
        <w:rPr>
          <w:rStyle w:val="StyleUnderline"/>
          <w:highlight w:val="yellow"/>
        </w:rPr>
        <w:t>is</w:t>
      </w:r>
      <w:r w:rsidRPr="00795CE0">
        <w:rPr>
          <w:sz w:val="12"/>
        </w:rPr>
        <w:t xml:space="preserve"> simultaneously a public health emergency and </w:t>
      </w:r>
      <w:r w:rsidRPr="00277C4F">
        <w:rPr>
          <w:rStyle w:val="Emphasis"/>
          <w:highlight w:val="yellow"/>
        </w:rPr>
        <w:t>a real-time experiment in downsizing the consumer economy</w:t>
      </w:r>
      <w:r w:rsidRPr="00795CE0">
        <w:rPr>
          <w:sz w:val="12"/>
        </w:rPr>
        <w:t xml:space="preserve">. Social scientists have long recognized that disasters, especially when the scale of their tragic consequences emerges with modest but steady pace, </w:t>
      </w:r>
      <w:proofErr w:type="gramStart"/>
      <w:r w:rsidRPr="00795CE0">
        <w:rPr>
          <w:sz w:val="12"/>
        </w:rPr>
        <w:t>have a tendency to</w:t>
      </w:r>
      <w:proofErr w:type="gramEnd"/>
      <w:r w:rsidRPr="00795CE0">
        <w:rPr>
          <w:sz w:val="12"/>
        </w:rPr>
        <w:t xml:space="preserve"> catalyze processes of social change. For instance, the renowned Russian-American sociologist Pitirim Sorokin observed in 1942 that society “is never the same as the one that existed before the calamity. For good or ill, </w:t>
      </w:r>
      <w:r w:rsidRPr="00795CE0">
        <w:rPr>
          <w:rStyle w:val="StyleUnderline"/>
        </w:rPr>
        <w:t xml:space="preserve">calamities are </w:t>
      </w:r>
      <w:r w:rsidRPr="00795CE0">
        <w:rPr>
          <w:rStyle w:val="Emphasis"/>
        </w:rPr>
        <w:t>unquestionably</w:t>
      </w:r>
      <w:r w:rsidRPr="00795CE0">
        <w:rPr>
          <w:rStyle w:val="StyleUnderline"/>
        </w:rPr>
        <w:t xml:space="preserve"> the supreme disruptors and transformers of social organization and institutions</w:t>
      </w:r>
      <w:r w:rsidRPr="00795CE0">
        <w:rPr>
          <w:sz w:val="12"/>
        </w:rPr>
        <w:t xml:space="preserve">” (Sorokin 1942). Although current circumstances pose unique challenges to foretelling the future, it is notable that medical authorities are now making comparisons to the Spanish flu of 1918 and 1919 that internationally resulted in the death of 50 million people (Chen et al. 2020; Lambert 2020). While it is extremely premature to suggest that the current public health emergency will reach this alarming level, political regimes in a number of the most severely affected countries are coming under profound strain due to intensifying anxiety about the coronavirus epidemic. With respect to supply chains, at least some of the stopgap measures being implemented to get through the next few weeks or months will become locked in on a longer-term basis. Consumers are stockpiling nonperishable food and other supplies and public authorities have not disclaimed the eventual need for rationing and other consumption controls. A practical outcome is that we are liable to see customarily face-to face activities move to virtual platforms as users become more acclimated with online interfaces for conducting business, delivering educational programing, and engaging in a widening range of social activities. Experience in China to date suggests that extended periods of quarantine create novel forms of consumer demand as people cope with the exigencies of isolation. The more protracted the threat of contagion proves to be, the further engrained and resistant to reversal these adaptive responses will become. </w:t>
      </w:r>
      <w:r w:rsidRPr="00795CE0">
        <w:rPr>
          <w:rStyle w:val="StyleUnderline"/>
        </w:rPr>
        <w:t xml:space="preserve">As is frequently the case in the aftermath of disasters, </w:t>
      </w:r>
      <w:r w:rsidRPr="00277C4F">
        <w:rPr>
          <w:rStyle w:val="Emphasis"/>
          <w:highlight w:val="yellow"/>
        </w:rPr>
        <w:t>we will</w:t>
      </w:r>
      <w:r w:rsidRPr="00795CE0">
        <w:rPr>
          <w:rStyle w:val="Emphasis"/>
        </w:rPr>
        <w:t xml:space="preserve"> quickly </w:t>
      </w:r>
      <w:r w:rsidRPr="00277C4F">
        <w:rPr>
          <w:rStyle w:val="Emphasis"/>
          <w:highlight w:val="yellow"/>
        </w:rPr>
        <w:t>forget “how things used to be.”</w:t>
      </w:r>
      <w:r w:rsidRPr="00795CE0">
        <w:rPr>
          <w:sz w:val="12"/>
        </w:rPr>
        <w:t xml:space="preserve"> Nonetheless, as soon as circumstances allow, there will be vigorous promotional efforts encouraging us to revert to “normal.” We should expect a relentless stream of inducements from governments and companies encouraging consumers to get out of the house and back on the bandwagon. Central banks are already signaling a willingness to lower interest rates—already in negative territory in some countries—as far as necessary to make this happen. Many individuals are likely, at least initially, to respond positively to these appeals, but we should not be surprised in due course to discover that other predilections have supplanted once-familiar practices. While it may seem both fanciful and insolent, </w:t>
      </w:r>
      <w:r w:rsidRPr="00277C4F">
        <w:rPr>
          <w:rStyle w:val="Emphasis"/>
          <w:highlight w:val="yellow"/>
        </w:rPr>
        <w:t>COVID</w:t>
      </w:r>
      <w:r w:rsidRPr="00795CE0">
        <w:rPr>
          <w:rStyle w:val="Emphasis"/>
        </w:rPr>
        <w:t xml:space="preserve">-19 </w:t>
      </w:r>
      <w:r w:rsidRPr="00277C4F">
        <w:rPr>
          <w:rStyle w:val="Emphasis"/>
          <w:highlight w:val="yellow"/>
        </w:rPr>
        <w:t>is an opportunity to reduce</w:t>
      </w:r>
      <w:r w:rsidRPr="00795CE0">
        <w:rPr>
          <w:rStyle w:val="Emphasis"/>
        </w:rPr>
        <w:t xml:space="preserve"> over the longer term the prevalence of lifestyles premised on large volumes of </w:t>
      </w:r>
      <w:r w:rsidRPr="00277C4F">
        <w:rPr>
          <w:rStyle w:val="Emphasis"/>
          <w:highlight w:val="yellow"/>
        </w:rPr>
        <w:t>energy and material throughput</w:t>
      </w:r>
      <w:r w:rsidRPr="00795CE0">
        <w:rPr>
          <w:sz w:val="12"/>
        </w:rPr>
        <w:t xml:space="preserve">. At the same time, imperatives for social distancing to lower the risk of community transmission will regrettably reinforce commitments to individualized rather than public and shared modes of consumption. Despite what appears to be an increasingly dire public health emergency, policy makers should work to ensure that the coronavirus outbreak contributes to a sustainable consumption transition. </w:t>
      </w:r>
      <w:r w:rsidRPr="00795CE0">
        <w:rPr>
          <w:rStyle w:val="StyleUnderline"/>
        </w:rPr>
        <w:t>This would be one way to offset some of the unfortunate suffering and disruption caused by this event.</w:t>
      </w:r>
    </w:p>
    <w:p w14:paraId="4F713223" w14:textId="77777777" w:rsidR="007340EA" w:rsidRPr="00795CE0" w:rsidRDefault="007340EA" w:rsidP="007340EA">
      <w:pPr>
        <w:pStyle w:val="Heading4"/>
      </w:pPr>
      <w:r w:rsidRPr="00795CE0">
        <w:t>Vote neg to allow the system to collapse—a degrowth paradigm is possible from within the shell of the current system—any evidence to the contrary is from neoliberal hacks</w:t>
      </w:r>
    </w:p>
    <w:p w14:paraId="449D3F2F" w14:textId="77777777" w:rsidR="007340EA" w:rsidRPr="00795CE0" w:rsidRDefault="007340EA" w:rsidP="007340EA">
      <w:pPr>
        <w:rPr>
          <w:rStyle w:val="Style13ptBold"/>
        </w:rPr>
      </w:pPr>
      <w:r w:rsidRPr="00795CE0">
        <w:rPr>
          <w:rStyle w:val="Style13ptBold"/>
        </w:rPr>
        <w:t>Alexander, 20</w:t>
      </w:r>
    </w:p>
    <w:p w14:paraId="5F8DB913" w14:textId="77777777" w:rsidR="007340EA" w:rsidRPr="00795CE0" w:rsidRDefault="007340EA" w:rsidP="007340EA">
      <w:r w:rsidRPr="00795CE0">
        <w:t xml:space="preserve">(Samuel is a lecturer with the Office for Environmental Programs, University of Melbourne, Melbourne, VIC, Australia. He is also a research fellow with the Melbourne Sustainable Society Institute, </w:t>
      </w:r>
      <w:proofErr w:type="spellStart"/>
      <w:r w:rsidRPr="00795CE0">
        <w:t>Postcapitalism</w:t>
      </w:r>
      <w:proofErr w:type="spellEnd"/>
      <w:r w:rsidRPr="00795CE0">
        <w:t xml:space="preserve"> by design not disaster. The Ecological Citizen 3(Suppl B): 13–21. NL)</w:t>
      </w:r>
    </w:p>
    <w:p w14:paraId="5B020749" w14:textId="77777777" w:rsidR="007340EA" w:rsidRPr="00736A02" w:rsidRDefault="007340EA" w:rsidP="007340EA">
      <w:pPr>
        <w:rPr>
          <w:sz w:val="12"/>
        </w:rPr>
      </w:pPr>
      <w:r w:rsidRPr="00795CE0">
        <w:rPr>
          <w:sz w:val="12"/>
        </w:rPr>
        <w:t xml:space="preserve">This article examines </w:t>
      </w:r>
      <w:r w:rsidRPr="00795CE0">
        <w:rPr>
          <w:rStyle w:val="Emphasis"/>
        </w:rPr>
        <w:t>how to proactively design the end of capitalism</w:t>
      </w:r>
      <w:r w:rsidRPr="00795CE0">
        <w:rPr>
          <w:sz w:val="12"/>
        </w:rPr>
        <w:t xml:space="preserve"> rather than simply waiting for its collapse. It argues that </w:t>
      </w:r>
      <w:r w:rsidRPr="00277C4F">
        <w:rPr>
          <w:rStyle w:val="StyleUnderline"/>
          <w:highlight w:val="yellow"/>
        </w:rPr>
        <w:t xml:space="preserve">capitalism is </w:t>
      </w:r>
      <w:r w:rsidRPr="00277C4F">
        <w:rPr>
          <w:rStyle w:val="Emphasis"/>
          <w:highlight w:val="yellow"/>
        </w:rPr>
        <w:t>unable</w:t>
      </w:r>
      <w:r w:rsidRPr="00277C4F">
        <w:rPr>
          <w:rStyle w:val="StyleUnderline"/>
          <w:highlight w:val="yellow"/>
        </w:rPr>
        <w:t xml:space="preserve"> to resolve </w:t>
      </w:r>
      <w:r w:rsidRPr="00795CE0">
        <w:rPr>
          <w:rStyle w:val="StyleUnderline"/>
        </w:rPr>
        <w:t xml:space="preserve">the emerging </w:t>
      </w:r>
      <w:r w:rsidRPr="00277C4F">
        <w:rPr>
          <w:rStyle w:val="StyleUnderline"/>
          <w:highlight w:val="yellow"/>
        </w:rPr>
        <w:t>crises</w:t>
      </w:r>
      <w:r w:rsidRPr="00795CE0">
        <w:rPr>
          <w:rStyle w:val="StyleUnderline"/>
        </w:rPr>
        <w:t xml:space="preserve">, for capitalism </w:t>
      </w:r>
      <w:r w:rsidRPr="00277C4F">
        <w:rPr>
          <w:rStyle w:val="Emphasis"/>
          <w:highlight w:val="yellow"/>
        </w:rPr>
        <w:t>cannot function without economic growth</w:t>
      </w:r>
      <w:r w:rsidRPr="00277C4F">
        <w:rPr>
          <w:rStyle w:val="StyleUnderline"/>
          <w:highlight w:val="yellow"/>
        </w:rPr>
        <w:t xml:space="preserve">, yet for ecological reasons </w:t>
      </w:r>
      <w:r w:rsidRPr="00795CE0">
        <w:rPr>
          <w:rStyle w:val="Emphasis"/>
        </w:rPr>
        <w:t xml:space="preserve">economic </w:t>
      </w:r>
      <w:r w:rsidRPr="00277C4F">
        <w:rPr>
          <w:rStyle w:val="Emphasis"/>
          <w:highlight w:val="yellow"/>
        </w:rPr>
        <w:t>growth cannot continue</w:t>
      </w:r>
      <w:r w:rsidRPr="00795CE0">
        <w:rPr>
          <w:sz w:val="12"/>
        </w:rPr>
        <w:t xml:space="preserve">. However, </w:t>
      </w:r>
      <w:r w:rsidRPr="00277C4F">
        <w:rPr>
          <w:rStyle w:val="StyleUnderline"/>
          <w:highlight w:val="yellow"/>
        </w:rPr>
        <w:t xml:space="preserve">there is a </w:t>
      </w:r>
      <w:r w:rsidRPr="00277C4F">
        <w:rPr>
          <w:rStyle w:val="Emphasis"/>
          <w:highlight w:val="yellow"/>
        </w:rPr>
        <w:t>coherent alternative</w:t>
      </w:r>
      <w:r w:rsidRPr="00795CE0">
        <w:rPr>
          <w:rStyle w:val="Emphasis"/>
        </w:rPr>
        <w:t xml:space="preserve"> political economy – </w:t>
      </w:r>
      <w:r w:rsidRPr="00277C4F">
        <w:rPr>
          <w:rStyle w:val="Emphasis"/>
          <w:highlight w:val="yellow"/>
        </w:rPr>
        <w:t>degrowth</w:t>
      </w:r>
      <w:r w:rsidRPr="00277C4F">
        <w:rPr>
          <w:rStyle w:val="StyleUnderline"/>
          <w:highlight w:val="yellow"/>
        </w:rPr>
        <w:t xml:space="preserve"> – and</w:t>
      </w:r>
      <w:r w:rsidRPr="00795CE0">
        <w:rPr>
          <w:rStyle w:val="StyleUnderline"/>
        </w:rPr>
        <w:t xml:space="preserve"> the emergence of </w:t>
      </w:r>
      <w:r w:rsidRPr="00795CE0">
        <w:rPr>
          <w:rStyle w:val="Emphasis"/>
        </w:rPr>
        <w:t xml:space="preserve">various </w:t>
      </w:r>
      <w:r w:rsidRPr="00277C4F">
        <w:rPr>
          <w:rStyle w:val="Emphasis"/>
          <w:highlight w:val="yellow"/>
        </w:rPr>
        <w:t>grassroots alternatives that</w:t>
      </w:r>
      <w:r w:rsidRPr="00795CE0">
        <w:rPr>
          <w:rStyle w:val="StyleUnderline"/>
        </w:rPr>
        <w:t xml:space="preserve">, suitably scaled up, </w:t>
      </w:r>
      <w:r w:rsidRPr="00795CE0">
        <w:rPr>
          <w:rStyle w:val="Emphasis"/>
        </w:rPr>
        <w:t xml:space="preserve">could help to </w:t>
      </w:r>
      <w:r w:rsidRPr="00277C4F">
        <w:rPr>
          <w:rStyle w:val="Emphasis"/>
          <w:highlight w:val="yellow"/>
        </w:rPr>
        <w:t>form a post-capitalist economy</w:t>
      </w:r>
      <w:r w:rsidRPr="00795CE0">
        <w:rPr>
          <w:sz w:val="12"/>
        </w:rPr>
        <w:t xml:space="preserve">. But our culture is not yet ready to embrace degrowth, with consumer affluence and techno-optimism still at the heart of mainstream conceptions of the ‘good life’. Nonetheless, it is important to keep alive these ideas of what an </w:t>
      </w:r>
      <w:proofErr w:type="spellStart"/>
      <w:r w:rsidRPr="00795CE0">
        <w:rPr>
          <w:sz w:val="12"/>
        </w:rPr>
        <w:t>ecocentric</w:t>
      </w:r>
      <w:proofErr w:type="spellEnd"/>
      <w:r w:rsidRPr="00795CE0">
        <w:rPr>
          <w:sz w:val="12"/>
        </w:rPr>
        <w:t xml:space="preserve">, post-capitalist economy could look like, for in a crisis what today seems impossible or implausible can suddenly become possible and even probable. This article addresses the subject of post-capitalist political economy. That is an intimidating topic, especially since transcending capitalism will be a monumental task. Capitalism certainly is not going to lie down like a lamb at the polite request of left-leaning environmentalists. What this means is that sustainability and justice advocates with radical visions of societal futures need to think very carefully about the question of strategy. More specifically, we must confront the question of where and how to invest our time, </w:t>
      </w:r>
      <w:proofErr w:type="gramStart"/>
      <w:r w:rsidRPr="00795CE0">
        <w:rPr>
          <w:sz w:val="12"/>
        </w:rPr>
        <w:t>energy</w:t>
      </w:r>
      <w:proofErr w:type="gramEnd"/>
      <w:r w:rsidRPr="00795CE0">
        <w:rPr>
          <w:sz w:val="12"/>
        </w:rPr>
        <w:t xml:space="preserve"> and resources, if we genuinely seek a fundamentally different type of economic system ‘beyond capitalism.’1 </w:t>
      </w:r>
      <w:r w:rsidRPr="00277C4F">
        <w:rPr>
          <w:rStyle w:val="StyleUnderline"/>
          <w:highlight w:val="yellow"/>
        </w:rPr>
        <w:t>Attempting to save capitalism through</w:t>
      </w:r>
      <w:r w:rsidRPr="00795CE0">
        <w:rPr>
          <w:rStyle w:val="StyleUnderline"/>
        </w:rPr>
        <w:t xml:space="preserve"> so-called ‘</w:t>
      </w:r>
      <w:r w:rsidRPr="00277C4F">
        <w:rPr>
          <w:rStyle w:val="StyleUnderline"/>
          <w:highlight w:val="yellow"/>
        </w:rPr>
        <w:t>green growth’ is</w:t>
      </w:r>
      <w:r w:rsidRPr="00795CE0">
        <w:rPr>
          <w:rStyle w:val="StyleUnderline"/>
        </w:rPr>
        <w:t xml:space="preserve"> increasingly recognized as </w:t>
      </w:r>
      <w:r w:rsidRPr="00277C4F">
        <w:rPr>
          <w:rStyle w:val="Emphasis"/>
          <w:highlight w:val="yellow"/>
        </w:rPr>
        <w:t>little more than neoliberal ideology</w:t>
      </w:r>
      <w:r w:rsidRPr="00277C4F">
        <w:rPr>
          <w:rStyle w:val="StyleUnderline"/>
          <w:highlight w:val="yellow"/>
        </w:rPr>
        <w:t xml:space="preserve">, the function of which is </w:t>
      </w:r>
      <w:r w:rsidRPr="00277C4F">
        <w:rPr>
          <w:rStyle w:val="Emphasis"/>
          <w:highlight w:val="yellow"/>
        </w:rPr>
        <w:t>to entrench the status quo while pretending to change</w:t>
      </w:r>
      <w:r w:rsidRPr="00795CE0">
        <w:rPr>
          <w:sz w:val="12"/>
        </w:rPr>
        <w:t xml:space="preserve"> (Smith, 2016; Hickel and Kallis, 2019). And yet </w:t>
      </w:r>
      <w:r w:rsidRPr="00795CE0">
        <w:rPr>
          <w:rStyle w:val="StyleUnderline"/>
        </w:rPr>
        <w:t xml:space="preserve">hopes for an imminent proletarian uprising that abolishes capitalism and erects an eco-socialist utopia governed by an enlightened centralized state </w:t>
      </w:r>
      <w:r w:rsidRPr="00795CE0">
        <w:rPr>
          <w:rStyle w:val="Emphasis"/>
        </w:rPr>
        <w:t>seems equally misconceived</w:t>
      </w:r>
      <w:r w:rsidRPr="00795CE0">
        <w:rPr>
          <w:sz w:val="12"/>
        </w:rPr>
        <w:t xml:space="preserve">. This paucity of hope has led critical theorist Frederic Jameson (2003) to note that it is now easier to imagine the end of the world than the end of capitalism, although perhaps that says more about a sterility of contemporary political imagination than it does about our future. This exploratory article will share some thoughts on </w:t>
      </w:r>
      <w:r w:rsidRPr="00795CE0">
        <w:rPr>
          <w:rStyle w:val="StyleUnderline"/>
        </w:rPr>
        <w:t>what might come after capitalism</w:t>
      </w:r>
      <w:r w:rsidRPr="00795CE0">
        <w:rPr>
          <w:sz w:val="12"/>
        </w:rPr>
        <w:t xml:space="preserve"> and how we might manage and drive this transition by design rather than disaster. I say by design not disaster, hinting at a certain optimism, however it will become clear that there is, in fact, an underlying pessimism that shapes my perspective – a pessimism which some readers might share. </w:t>
      </w:r>
      <w:proofErr w:type="gramStart"/>
      <w:r w:rsidRPr="00795CE0">
        <w:rPr>
          <w:sz w:val="12"/>
        </w:rPr>
        <w:t>Or,</w:t>
      </w:r>
      <w:proofErr w:type="gramEnd"/>
      <w:r w:rsidRPr="00795CE0">
        <w:rPr>
          <w:sz w:val="12"/>
        </w:rPr>
        <w:t xml:space="preserve"> perhaps rather than ‘pessimism,’ a better term to describe my orientation might be ‘</w:t>
      </w:r>
      <w:proofErr w:type="spellStart"/>
      <w:r w:rsidRPr="00795CE0">
        <w:rPr>
          <w:sz w:val="12"/>
        </w:rPr>
        <w:t>apocaloptimism</w:t>
      </w:r>
      <w:proofErr w:type="spellEnd"/>
      <w:r w:rsidRPr="00795CE0">
        <w:rPr>
          <w:sz w:val="12"/>
        </w:rPr>
        <w:t xml:space="preserve">.’ This neologism can be defined as the view that ‘everything is going to hell but that things might still turn out okay.’ While in truth </w:t>
      </w:r>
      <w:r w:rsidRPr="00795CE0">
        <w:rPr>
          <w:rStyle w:val="Emphasis"/>
        </w:rPr>
        <w:t>I am neither apocalyptic nor optimistic</w:t>
      </w:r>
      <w:r w:rsidRPr="00795CE0">
        <w:rPr>
          <w:sz w:val="12"/>
        </w:rPr>
        <w:t xml:space="preserve">, this term does evoke something of the grounded but cautious hope that will inform my analysis. It will be argued that </w:t>
      </w:r>
      <w:r w:rsidRPr="00795CE0">
        <w:rPr>
          <w:rStyle w:val="StyleUnderline"/>
        </w:rPr>
        <w:t>deepening crisis in the current system is</w:t>
      </w:r>
      <w:r w:rsidRPr="00795CE0">
        <w:rPr>
          <w:sz w:val="12"/>
        </w:rPr>
        <w:t xml:space="preserve"> probably </w:t>
      </w:r>
      <w:r w:rsidRPr="00795CE0">
        <w:rPr>
          <w:rStyle w:val="Emphasis"/>
        </w:rPr>
        <w:t>unavoidable</w:t>
      </w:r>
      <w:r w:rsidRPr="00795CE0">
        <w:rPr>
          <w:sz w:val="12"/>
        </w:rPr>
        <w:t xml:space="preserve"> now; for a range of reasons, our time for a smooth transition may have passed. Nevertheless, I certainly will not use that to justify inaction or </w:t>
      </w:r>
      <w:proofErr w:type="gramStart"/>
      <w:r w:rsidRPr="00795CE0">
        <w:rPr>
          <w:sz w:val="12"/>
        </w:rPr>
        <w:t>despair;</w:t>
      </w:r>
      <w:proofErr w:type="gramEnd"/>
      <w:r w:rsidRPr="00795CE0">
        <w:rPr>
          <w:sz w:val="12"/>
        </w:rPr>
        <w:t xml:space="preserve"> quite the opposite. Indeed, </w:t>
      </w:r>
      <w:r w:rsidRPr="00795CE0">
        <w:rPr>
          <w:rStyle w:val="StyleUnderline"/>
        </w:rPr>
        <w:t xml:space="preserve">the </w:t>
      </w:r>
      <w:r w:rsidRPr="00795CE0">
        <w:rPr>
          <w:rStyle w:val="Emphasis"/>
        </w:rPr>
        <w:t>instability</w:t>
      </w:r>
      <w:r w:rsidRPr="00795CE0">
        <w:rPr>
          <w:rStyle w:val="StyleUnderline"/>
        </w:rPr>
        <w:t xml:space="preserve"> created by systemic crisis may be one of the prerequisites for deep societal change </w:t>
      </w:r>
      <w:r w:rsidRPr="00795CE0">
        <w:rPr>
          <w:sz w:val="12"/>
        </w:rPr>
        <w:t xml:space="preserve">– unsettling though that is to admit. </w:t>
      </w:r>
      <w:r w:rsidRPr="00277C4F">
        <w:rPr>
          <w:rStyle w:val="Emphasis"/>
          <w:highlight w:val="yellow"/>
        </w:rPr>
        <w:t>Our challenge will be to turn</w:t>
      </w:r>
      <w:r w:rsidRPr="00795CE0">
        <w:rPr>
          <w:rStyle w:val="Emphasis"/>
        </w:rPr>
        <w:t xml:space="preserve"> deepening </w:t>
      </w:r>
      <w:r w:rsidRPr="00277C4F">
        <w:rPr>
          <w:rStyle w:val="Emphasis"/>
          <w:highlight w:val="yellow"/>
        </w:rPr>
        <w:t>crises</w:t>
      </w:r>
      <w:r w:rsidRPr="00795CE0">
        <w:rPr>
          <w:rStyle w:val="Emphasis"/>
        </w:rPr>
        <w:t xml:space="preserve">, as they emerge, </w:t>
      </w:r>
      <w:r w:rsidRPr="00277C4F">
        <w:rPr>
          <w:rStyle w:val="Emphasis"/>
          <w:highlight w:val="yellow"/>
        </w:rPr>
        <w:t>into opportunities to create something other than capitalism</w:t>
      </w:r>
      <w:r w:rsidRPr="00795CE0">
        <w:rPr>
          <w:rStyle w:val="Emphasis"/>
        </w:rPr>
        <w:t xml:space="preserve">: a post-capitalist society that better accords with our shared ideals </w:t>
      </w:r>
      <w:r w:rsidRPr="00277C4F">
        <w:rPr>
          <w:rStyle w:val="Emphasis"/>
          <w:highlight w:val="yellow"/>
        </w:rPr>
        <w:t xml:space="preserve">for social justice, ecological </w:t>
      </w:r>
      <w:proofErr w:type="gramStart"/>
      <w:r w:rsidRPr="00277C4F">
        <w:rPr>
          <w:rStyle w:val="Emphasis"/>
          <w:highlight w:val="yellow"/>
        </w:rPr>
        <w:t>viability</w:t>
      </w:r>
      <w:proofErr w:type="gramEnd"/>
      <w:r w:rsidRPr="00277C4F">
        <w:rPr>
          <w:rStyle w:val="Emphasis"/>
          <w:highlight w:val="yellow"/>
        </w:rPr>
        <w:t xml:space="preserve"> and human flourishing</w:t>
      </w:r>
      <w:r w:rsidRPr="00795CE0">
        <w:rPr>
          <w:sz w:val="12"/>
        </w:rPr>
        <w:t xml:space="preserve">. If capitalism is coming to an end in coming years or decades as it collides with various ecological and financial limits, we can ask ourselves: how can we proactively design the end of capitalism rather than wait for its collapse? Or even, if necessary, how can we design the collapse of capitalism in ways that makes the best of a bad situation? These are the questions of an </w:t>
      </w:r>
      <w:proofErr w:type="spellStart"/>
      <w:r w:rsidRPr="00795CE0">
        <w:rPr>
          <w:sz w:val="12"/>
        </w:rPr>
        <w:t>apocaloptimist</w:t>
      </w:r>
      <w:proofErr w:type="spellEnd"/>
      <w:r w:rsidRPr="00795CE0">
        <w:rPr>
          <w:sz w:val="12"/>
        </w:rPr>
        <w:t xml:space="preserve">. Over the last ten years I have been part of a movement advocating for a ‘degrowth’ process of planned economic contraction (Alexander, 2009, 2015a, 2015b; Alexander and Gleeson, 2019). In what follows I am going to use this alternative economic paradigm to frame and </w:t>
      </w:r>
      <w:proofErr w:type="spellStart"/>
      <w:r w:rsidRPr="00795CE0">
        <w:rPr>
          <w:sz w:val="12"/>
        </w:rPr>
        <w:t>analyse</w:t>
      </w:r>
      <w:proofErr w:type="spellEnd"/>
      <w:r w:rsidRPr="00795CE0">
        <w:rPr>
          <w:sz w:val="12"/>
        </w:rPr>
        <w:t xml:space="preserve"> the political economy of post-capitalism. I don’t expect anyone to like the terminology of degrowth – I know very well it is an ugly term – and it may never be the banner under which a social or political movement marches. But as a slogan for justice and sustainability, I maintain that </w:t>
      </w:r>
      <w:r w:rsidRPr="00277C4F">
        <w:rPr>
          <w:rStyle w:val="StyleUnderline"/>
          <w:highlight w:val="yellow"/>
        </w:rPr>
        <w:t>degrowth</w:t>
      </w:r>
      <w:r w:rsidRPr="00795CE0">
        <w:rPr>
          <w:rStyle w:val="StyleUnderline"/>
        </w:rPr>
        <w:t xml:space="preserve"> captures an </w:t>
      </w:r>
      <w:r w:rsidRPr="00277C4F">
        <w:rPr>
          <w:rStyle w:val="Emphasis"/>
          <w:highlight w:val="yellow"/>
        </w:rPr>
        <w:t>essential</w:t>
      </w:r>
      <w:r w:rsidRPr="00795CE0">
        <w:rPr>
          <w:rStyle w:val="StyleUnderline"/>
        </w:rPr>
        <w:t xml:space="preserve"> insight: it </w:t>
      </w:r>
      <w:r w:rsidRPr="00795CE0">
        <w:rPr>
          <w:rStyle w:val="Emphasis"/>
        </w:rPr>
        <w:t>directly evokes</w:t>
      </w:r>
      <w:r w:rsidRPr="00795CE0">
        <w:rPr>
          <w:rStyle w:val="StyleUnderline"/>
        </w:rPr>
        <w:t xml:space="preserve">, more clearly than any other term, </w:t>
      </w:r>
      <w:r w:rsidRPr="00795CE0">
        <w:rPr>
          <w:rStyle w:val="Emphasis"/>
        </w:rPr>
        <w:t>the need for planned contraction of the energy and resource demands of overgrown or ‘developed’ economies</w:t>
      </w:r>
      <w:r w:rsidRPr="00795CE0">
        <w:rPr>
          <w:sz w:val="12"/>
        </w:rPr>
        <w:t xml:space="preserve">. That is an agenda that mainstream environmental and social discourse refuses to acknowledge, because significant contraction of energy and resource demands is incompatible with ongoing growth in GDP. This growth fetish must be overcome (Hickel and Kallis, 2019). The following sections offer some thoughts on why the degrowth paradigm signifies the most coherent political economy for a post-capitalist society and how such a transition might unfold. I will also highlight the role grassroots social movements and alternative economic experiments may need to play prefiguring degrowth economies and creating the cultural conditions for a politics and macroeconomics of degrowth to emerge. Prerequisites for a degrowth transition Recently the Danish political economist Hubert Buch-Hansen (2018) published a paper which outlined a conceptual framework that is useful for thinking about how </w:t>
      </w:r>
      <w:r w:rsidRPr="00277C4F">
        <w:rPr>
          <w:rStyle w:val="Emphasis"/>
          <w:highlight w:val="yellow"/>
        </w:rPr>
        <w:t>paradigm shifts</w:t>
      </w:r>
      <w:r w:rsidRPr="00795CE0">
        <w:rPr>
          <w:rStyle w:val="Emphasis"/>
        </w:rPr>
        <w:t xml:space="preserve"> </w:t>
      </w:r>
      <w:r w:rsidRPr="00795CE0">
        <w:rPr>
          <w:rStyle w:val="StyleUnderline"/>
        </w:rPr>
        <w:t>in political economy</w:t>
      </w:r>
      <w:r w:rsidRPr="00795CE0">
        <w:rPr>
          <w:rStyle w:val="Emphasis"/>
        </w:rPr>
        <w:t xml:space="preserve"> </w:t>
      </w:r>
      <w:r w:rsidRPr="00277C4F">
        <w:rPr>
          <w:rStyle w:val="Emphasis"/>
          <w:highlight w:val="yellow"/>
        </w:rPr>
        <w:t>occur</w:t>
      </w:r>
      <w:r w:rsidRPr="00795CE0">
        <w:rPr>
          <w:sz w:val="12"/>
        </w:rPr>
        <w:t xml:space="preserve">. He argues that there are four main prerequisites. </w:t>
      </w:r>
      <w:r w:rsidRPr="00277C4F">
        <w:rPr>
          <w:rStyle w:val="StyleUnderline"/>
          <w:highlight w:val="yellow"/>
        </w:rPr>
        <w:t>There must be</w:t>
      </w:r>
      <w:r w:rsidRPr="00277C4F">
        <w:rPr>
          <w:sz w:val="12"/>
          <w:highlight w:val="yellow"/>
        </w:rPr>
        <w:t>:</w:t>
      </w:r>
      <w:r w:rsidRPr="00795CE0">
        <w:rPr>
          <w:sz w:val="12"/>
        </w:rPr>
        <w:t xml:space="preserve"> 1 </w:t>
      </w:r>
      <w:r w:rsidRPr="00277C4F">
        <w:rPr>
          <w:rStyle w:val="Emphasis"/>
          <w:highlight w:val="yellow"/>
        </w:rPr>
        <w:t>a crisis</w:t>
      </w:r>
      <w:r w:rsidRPr="00795CE0">
        <w:rPr>
          <w:sz w:val="12"/>
        </w:rPr>
        <w:t xml:space="preserve"> or series of crises that cannot be resolved within the existing political economy; 2 </w:t>
      </w:r>
      <w:r w:rsidRPr="00795CE0">
        <w:rPr>
          <w:rStyle w:val="StyleUnderline"/>
        </w:rPr>
        <w:t>a coherent alternative political project</w:t>
      </w:r>
      <w:r w:rsidRPr="00795CE0">
        <w:rPr>
          <w:sz w:val="12"/>
        </w:rPr>
        <w:t xml:space="preserve">; 3 a comprehensive coalition of </w:t>
      </w:r>
      <w:r w:rsidRPr="00795CE0">
        <w:rPr>
          <w:rStyle w:val="StyleUnderline"/>
        </w:rPr>
        <w:t>social forces attempting to produce the alternative paradigm</w:t>
      </w:r>
      <w:r w:rsidRPr="00795CE0">
        <w:rPr>
          <w:sz w:val="12"/>
        </w:rPr>
        <w:t xml:space="preserve"> through political struggle and social activism; 4 broad-based </w:t>
      </w:r>
      <w:r w:rsidRPr="00795CE0">
        <w:rPr>
          <w:rStyle w:val="StyleUnderline"/>
        </w:rPr>
        <w:t>cultural consent</w:t>
      </w:r>
      <w:r w:rsidRPr="00795CE0">
        <w:rPr>
          <w:sz w:val="12"/>
        </w:rPr>
        <w:t xml:space="preserve"> – even passive consent – </w:t>
      </w:r>
      <w:r w:rsidRPr="00795CE0">
        <w:rPr>
          <w:rStyle w:val="StyleUnderline"/>
        </w:rPr>
        <w:t>for the new paradigm.</w:t>
      </w:r>
      <w:r w:rsidRPr="00795CE0">
        <w:rPr>
          <w:sz w:val="12"/>
        </w:rPr>
        <w:t xml:space="preserve"> I am going to adopt this framework, add my own analytical flesh to its theoretical bones, and use it to discuss the question of a degrowth transition to a post-capitalist society. I hope this provides a useful and provocative broad-ranging analysis to get this special issue underway, although I am sure I will raise more questions than I answer. Capitalism is not in crisis – capitalism is the crisis </w:t>
      </w:r>
      <w:r w:rsidRPr="00277C4F">
        <w:rPr>
          <w:rStyle w:val="Emphasis"/>
          <w:highlight w:val="yellow"/>
        </w:rPr>
        <w:t>The</w:t>
      </w:r>
      <w:r w:rsidRPr="00795CE0">
        <w:rPr>
          <w:sz w:val="12"/>
        </w:rPr>
        <w:t xml:space="preserve"> first </w:t>
      </w:r>
      <w:r w:rsidRPr="00277C4F">
        <w:rPr>
          <w:rStyle w:val="Emphasis"/>
          <w:highlight w:val="yellow"/>
        </w:rPr>
        <w:t>prerequisite</w:t>
      </w:r>
      <w:r w:rsidRPr="00795CE0">
        <w:rPr>
          <w:sz w:val="12"/>
        </w:rPr>
        <w:t xml:space="preserve">, then, for a paradigm shift in the existing political </w:t>
      </w:r>
      <w:r w:rsidRPr="00277C4F">
        <w:rPr>
          <w:rStyle w:val="Emphasis"/>
          <w:highlight w:val="yellow"/>
        </w:rPr>
        <w:t>economy is crisis</w:t>
      </w:r>
      <w:r w:rsidRPr="00795CE0">
        <w:rPr>
          <w:sz w:val="12"/>
        </w:rPr>
        <w:t xml:space="preserve"> – but not just any crisis. It must be a crisis or series of crises in the system that the system itself cannot resolve. There are many reasons to think this prerequisite is met. Growth economics is sometimes called the ‘ideology of the cancer cell,’ and this provocative metaphor neatly summarizes the fatal anomaly in capitalism, namely, that on the one hand, it must keep growing for stability, and, on the other hand, for various ecological and financial reasons, it simply cannot keep growing. Like a chorus of others, I do not believe capitalism can resolve this fundamental contradiction, which is creating conditions for a new, postcapitalist paradigm to replace it. Today, a range of theorists (</w:t>
      </w:r>
      <w:proofErr w:type="gramStart"/>
      <w:r w:rsidRPr="00795CE0">
        <w:rPr>
          <w:sz w:val="12"/>
        </w:rPr>
        <w:t>from radical reformers,</w:t>
      </w:r>
      <w:proofErr w:type="gramEnd"/>
      <w:r w:rsidRPr="00795CE0">
        <w:rPr>
          <w:sz w:val="12"/>
        </w:rPr>
        <w:t xml:space="preserve"> to eco-anarchists and eco-socialists) argue that degrowth is a necessary feature of any coherent macroeconomic alternative (Kallis et al., 2018). The clearest way to understand the multidimensional crisis of capitalism is to grasp the so-called ‘limits to growth’ predicament, which I will now review very briefly, and this will also help frame and define the post-capitalist alternative of degrowth. Limits to growth: A restatement </w:t>
      </w:r>
      <w:proofErr w:type="gramStart"/>
      <w:r w:rsidRPr="00795CE0">
        <w:rPr>
          <w:rStyle w:val="StyleUnderline"/>
        </w:rPr>
        <w:t>By</w:t>
      </w:r>
      <w:proofErr w:type="gramEnd"/>
      <w:r w:rsidRPr="00795CE0">
        <w:rPr>
          <w:rStyle w:val="StyleUnderline"/>
        </w:rPr>
        <w:t xml:space="preserve"> a wide range of indicators, the global economy is now exceeding the sustainable carrying capacity of the planet. </w:t>
      </w:r>
      <w:r w:rsidRPr="00795CE0">
        <w:rPr>
          <w:rStyle w:val="Emphasis"/>
        </w:rPr>
        <w:t>Climate change</w:t>
      </w:r>
      <w:r w:rsidRPr="00795CE0">
        <w:rPr>
          <w:rStyle w:val="StyleUnderline"/>
        </w:rPr>
        <w:t xml:space="preserve"> is perhaps the most prominent ecological transgression, but there is also </w:t>
      </w:r>
      <w:r w:rsidRPr="00795CE0">
        <w:rPr>
          <w:rStyle w:val="Emphasis"/>
        </w:rPr>
        <w:t>biodiversity loss</w:t>
      </w:r>
      <w:r w:rsidRPr="00795CE0">
        <w:rPr>
          <w:rStyle w:val="StyleUnderline"/>
        </w:rPr>
        <w:t xml:space="preserve">, </w:t>
      </w:r>
      <w:r w:rsidRPr="00795CE0">
        <w:rPr>
          <w:rStyle w:val="Emphasis"/>
        </w:rPr>
        <w:t>resource depletion</w:t>
      </w:r>
      <w:r w:rsidRPr="00795CE0">
        <w:rPr>
          <w:rStyle w:val="StyleUnderline"/>
        </w:rPr>
        <w:t xml:space="preserve">, </w:t>
      </w:r>
      <w:r w:rsidRPr="00795CE0">
        <w:rPr>
          <w:rStyle w:val="Emphasis"/>
        </w:rPr>
        <w:t>pollution</w:t>
      </w:r>
      <w:r w:rsidRPr="00795CE0">
        <w:rPr>
          <w:rStyle w:val="StyleUnderline"/>
        </w:rPr>
        <w:t xml:space="preserve">, </w:t>
      </w:r>
      <w:r w:rsidRPr="00795CE0">
        <w:rPr>
          <w:rStyle w:val="Emphasis"/>
        </w:rPr>
        <w:t>deforestation</w:t>
      </w:r>
      <w:r w:rsidRPr="00795CE0">
        <w:rPr>
          <w:rStyle w:val="StyleUnderline"/>
        </w:rPr>
        <w:t xml:space="preserve">, and a long list of other deeply </w:t>
      </w:r>
      <w:r w:rsidRPr="00795CE0">
        <w:rPr>
          <w:rStyle w:val="Emphasis"/>
        </w:rPr>
        <w:t>unsustainable impacts</w:t>
      </w:r>
      <w:r w:rsidRPr="00795CE0">
        <w:rPr>
          <w:rStyle w:val="StyleUnderline"/>
        </w:rPr>
        <w:t>.</w:t>
      </w:r>
      <w:r w:rsidRPr="00795CE0">
        <w:rPr>
          <w:sz w:val="12"/>
        </w:rPr>
        <w:t xml:space="preserve"> In the haunting words of James Lovelock (2010), the face of Gaia is vanishing. It is important to understand the extent of ecological overshoot, because responding appropriately to the global predicament depends on a clear understanding of our situation. The ecological footprint analysis indicates that humanity would need 1.7 planets if the existing global economy could be sustained over the long term (Global Footprint Network, 2019). If the United States or Australian way of life were globalized to the world’s population, humanity would need four or five planets worth of biocapacity, implying a need to reduce our ‘first world’ impacts by 75% or more. Despite the global economy being in this state of ecological overshoot, it is also known that </w:t>
      </w:r>
      <w:r w:rsidRPr="00795CE0">
        <w:rPr>
          <w:rStyle w:val="Emphasis"/>
        </w:rPr>
        <w:t>billions</w:t>
      </w:r>
      <w:r w:rsidRPr="00795CE0">
        <w:rPr>
          <w:rStyle w:val="StyleUnderline"/>
        </w:rPr>
        <w:t xml:space="preserve"> of people</w:t>
      </w:r>
      <w:r w:rsidRPr="00795CE0">
        <w:rPr>
          <w:sz w:val="12"/>
        </w:rPr>
        <w:t xml:space="preserve"> on the planet </w:t>
      </w:r>
      <w:r w:rsidRPr="00795CE0">
        <w:rPr>
          <w:rStyle w:val="StyleUnderline"/>
        </w:rPr>
        <w:t>are</w:t>
      </w:r>
      <w:r w:rsidRPr="00795CE0">
        <w:rPr>
          <w:sz w:val="12"/>
        </w:rPr>
        <w:t xml:space="preserve">, by any humane standard, </w:t>
      </w:r>
      <w:proofErr w:type="spellStart"/>
      <w:r w:rsidRPr="00795CE0">
        <w:rPr>
          <w:rStyle w:val="Emphasis"/>
        </w:rPr>
        <w:t>underconsuming</w:t>
      </w:r>
      <w:proofErr w:type="spellEnd"/>
      <w:r w:rsidRPr="00795CE0">
        <w:rPr>
          <w:sz w:val="12"/>
        </w:rPr>
        <w:t xml:space="preserve"> (Hickel, 2017). If these people are to raise their living standards to some dignified level of material sufficiency, as they have every right to do, it is likely that this will place further burdens on already overburdened ecosystems. To make matters more challenging still, there are now </w:t>
      </w:r>
      <w:r w:rsidRPr="00795CE0">
        <w:rPr>
          <w:rStyle w:val="StyleUnderline"/>
        </w:rPr>
        <w:t>7.7 billion people on Earth</w:t>
      </w:r>
      <w:r w:rsidRPr="00795CE0">
        <w:rPr>
          <w:sz w:val="12"/>
        </w:rPr>
        <w:t xml:space="preserve">, increasing by about 200,000 people </w:t>
      </w:r>
      <w:proofErr w:type="spellStart"/>
      <w:r w:rsidRPr="00795CE0">
        <w:rPr>
          <w:sz w:val="12"/>
        </w:rPr>
        <w:t>everyday</w:t>
      </w:r>
      <w:proofErr w:type="spellEnd"/>
      <w:r w:rsidRPr="00795CE0">
        <w:rPr>
          <w:sz w:val="12"/>
        </w:rPr>
        <w:t xml:space="preserve">. Recent projections from the United Nations suggest we are heading for around 9.7 billion by mid-century and 11 billion by 2100. All this calls radically into question the legitimacy of continuous economic expansion and rising material living standards in rich nations. And yet, despite the fact that humanity is already making grossly unsustainable demands on a finite biosphere, all nations on the planet – including or especially the richest nations – are seeking to grow their economies without apparent limit. It is assumed that a larger economy is always better; that ongoing growth is necessary for ‘progress.’ One does not have to be a sophisticated thinker to see that this is a recipe for ecological disaster, although alarmingly this point seems to be lost on almost all politicians and most economists. Capitalism cannot resolve its ecological contradictions </w:t>
      </w:r>
      <w:proofErr w:type="gramStart"/>
      <w:r w:rsidRPr="00795CE0">
        <w:rPr>
          <w:sz w:val="12"/>
        </w:rPr>
        <w:t>In</w:t>
      </w:r>
      <w:proofErr w:type="gramEnd"/>
      <w:r w:rsidRPr="00795CE0">
        <w:rPr>
          <w:sz w:val="12"/>
        </w:rPr>
        <w:t xml:space="preserve"> theory, there are two broad ways to respond to the limits to growth predicament within capitalism. The first is to try to create a form of capitalism that deliberately stops growing and actually voluntarily contracts in order to operate within sustainable limits. The problem here is that there are various growth imperatives built into the structure of capitalism, which makes the notion of ‘degrowth capitalism’ a contradiction in terms (to be distinguished of course from capitalism in recession, which is unplanned economic contraction). Therefore, the only other means of resolving the limits to growth predicament within capitalism is to radically decouple economic activity from environmental impact through what is called ‘</w:t>
      </w:r>
      <w:r w:rsidRPr="00795CE0">
        <w:rPr>
          <w:rStyle w:val="StyleUnderline"/>
        </w:rPr>
        <w:t>green growth.’ The hope here is that technological innovation, market mechanisms and efficiency improvements will reduce energy and resource demands</w:t>
      </w:r>
      <w:r w:rsidRPr="00795CE0">
        <w:rPr>
          <w:sz w:val="12"/>
        </w:rPr>
        <w:t xml:space="preserve"> even as economies continue to grow in terms of GDP. </w:t>
      </w:r>
      <w:r w:rsidRPr="00795CE0">
        <w:rPr>
          <w:rStyle w:val="StyleUnderline"/>
        </w:rPr>
        <w:t xml:space="preserve">Nice in theory, perhaps, but </w:t>
      </w:r>
      <w:r w:rsidRPr="00795CE0">
        <w:rPr>
          <w:rStyle w:val="Emphasis"/>
        </w:rPr>
        <w:t>what is happening is that the absolute reductions in energy and resource demands needed for sustainability are not occurring</w:t>
      </w:r>
      <w:r w:rsidRPr="00795CE0">
        <w:rPr>
          <w:sz w:val="12"/>
        </w:rPr>
        <w:t xml:space="preserve"> – certainly not to sufficient degrees – </w:t>
      </w:r>
      <w:r w:rsidRPr="00795CE0">
        <w:rPr>
          <w:rStyle w:val="Emphasis"/>
        </w:rPr>
        <w:t>and as the global economy seeks ongoing growth, absolute decoupling gets harder and harder to achieve</w:t>
      </w:r>
      <w:r w:rsidRPr="00795CE0">
        <w:rPr>
          <w:sz w:val="12"/>
        </w:rPr>
        <w:t xml:space="preserve"> (Kallis, 2017; Hickel and Kallis, 2019). Efficiency without sufficiency is lost. This brings us to the most egregious flaw in growth economics, which is the apparent failure to understand the exponential function and its ecological implications. Post-growth economist Tim Jackson (2009) has shown that if the OECD nations grew their economies by a modest 2% over coming decades and by 2050 a global population of nine billion had achieved similar income per capita, the global economy would be fifteen times larger than it is today. It is obvious that ecological limits will not permit that scenario to eventuate. Even an economy twice as large as today’s economy would surely wreak ecological havoc. The critical point is that the degree of ‘decoupling’ required to make ongoing growth ‘sustainable’ is simply too great. </w:t>
      </w:r>
      <w:proofErr w:type="gramStart"/>
      <w:r w:rsidRPr="00795CE0">
        <w:rPr>
          <w:sz w:val="12"/>
        </w:rPr>
        <w:t>So</w:t>
      </w:r>
      <w:proofErr w:type="gramEnd"/>
      <w:r w:rsidRPr="00795CE0">
        <w:rPr>
          <w:sz w:val="12"/>
        </w:rPr>
        <w:t xml:space="preserve"> capitalism wants or needs what it cannot have: that is, limitless growth on a finite planet. This ecological predicament is the defining contradiction of capitalism in the 21st century, insofar as growth is now causing the problems that growth was supposed to be solving. This suggests that </w:t>
      </w:r>
      <w:r w:rsidRPr="00277C4F">
        <w:rPr>
          <w:rStyle w:val="StyleUnderline"/>
          <w:highlight w:val="yellow"/>
        </w:rPr>
        <w:t>the</w:t>
      </w:r>
      <w:r w:rsidRPr="00795CE0">
        <w:rPr>
          <w:rStyle w:val="StyleUnderline"/>
        </w:rPr>
        <w:t xml:space="preserve"> first </w:t>
      </w:r>
      <w:r w:rsidRPr="00277C4F">
        <w:rPr>
          <w:rStyle w:val="StyleUnderline"/>
          <w:highlight w:val="yellow"/>
        </w:rPr>
        <w:t>prerequisite of a paradigm shift</w:t>
      </w:r>
      <w:r w:rsidRPr="00795CE0">
        <w:rPr>
          <w:rStyle w:val="StyleUnderline"/>
        </w:rPr>
        <w:t xml:space="preserve"> in political economy </w:t>
      </w:r>
      <w:r w:rsidRPr="00277C4F">
        <w:rPr>
          <w:rStyle w:val="StyleUnderline"/>
          <w:highlight w:val="yellow"/>
        </w:rPr>
        <w:t>is</w:t>
      </w:r>
      <w:r w:rsidRPr="00795CE0">
        <w:rPr>
          <w:rStyle w:val="StyleUnderline"/>
        </w:rPr>
        <w:t xml:space="preserve"> </w:t>
      </w:r>
      <w:r w:rsidRPr="00795CE0">
        <w:rPr>
          <w:rStyle w:val="Emphasis"/>
        </w:rPr>
        <w:t xml:space="preserve">well and truly </w:t>
      </w:r>
      <w:r w:rsidRPr="00277C4F">
        <w:rPr>
          <w:rStyle w:val="Emphasis"/>
          <w:highlight w:val="yellow"/>
        </w:rPr>
        <w:t>met</w:t>
      </w:r>
      <w:r w:rsidRPr="00277C4F">
        <w:rPr>
          <w:rStyle w:val="StyleUnderline"/>
          <w:highlight w:val="yellow"/>
        </w:rPr>
        <w:t xml:space="preserve">: capitalism is </w:t>
      </w:r>
      <w:r w:rsidRPr="00277C4F">
        <w:rPr>
          <w:rStyle w:val="Emphasis"/>
          <w:highlight w:val="yellow"/>
        </w:rPr>
        <w:t>facing a</w:t>
      </w:r>
      <w:r w:rsidRPr="00795CE0">
        <w:rPr>
          <w:rStyle w:val="Emphasis"/>
        </w:rPr>
        <w:t xml:space="preserve"> multi-dimensional </w:t>
      </w:r>
      <w:r w:rsidRPr="00277C4F">
        <w:rPr>
          <w:rStyle w:val="Emphasis"/>
          <w:highlight w:val="yellow"/>
        </w:rPr>
        <w:t>crisis</w:t>
      </w:r>
      <w:r w:rsidRPr="00795CE0">
        <w:rPr>
          <w:rStyle w:val="Emphasis"/>
        </w:rPr>
        <w:t xml:space="preserve"> that </w:t>
      </w:r>
      <w:r w:rsidRPr="00277C4F">
        <w:rPr>
          <w:rStyle w:val="Emphasis"/>
          <w:highlight w:val="yellow"/>
        </w:rPr>
        <w:t>it cannot resolve</w:t>
      </w:r>
      <w:r w:rsidRPr="00795CE0">
        <w:rPr>
          <w:rStyle w:val="StyleUnderline"/>
        </w:rPr>
        <w:t xml:space="preserve">, and </w:t>
      </w:r>
      <w:r w:rsidRPr="00277C4F">
        <w:rPr>
          <w:rStyle w:val="StyleUnderline"/>
          <w:highlight w:val="yellow"/>
        </w:rPr>
        <w:t>therefore</w:t>
      </w:r>
      <w:r w:rsidRPr="00795CE0">
        <w:rPr>
          <w:rStyle w:val="StyleUnderline"/>
        </w:rPr>
        <w:t xml:space="preserve">, sooner or later, </w:t>
      </w:r>
      <w:r w:rsidRPr="00277C4F">
        <w:rPr>
          <w:rStyle w:val="Emphasis"/>
          <w:highlight w:val="yellow"/>
        </w:rPr>
        <w:t xml:space="preserve">capitalism will </w:t>
      </w:r>
      <w:r w:rsidRPr="00795CE0">
        <w:rPr>
          <w:rStyle w:val="StyleUnderline"/>
        </w:rPr>
        <w:t>come to an</w:t>
      </w:r>
      <w:r w:rsidRPr="00277C4F">
        <w:rPr>
          <w:rStyle w:val="Emphasis"/>
          <w:highlight w:val="yellow"/>
        </w:rPr>
        <w:t xml:space="preserve"> end</w:t>
      </w:r>
      <w:r w:rsidRPr="00795CE0">
        <w:rPr>
          <w:rStyle w:val="Emphasis"/>
        </w:rPr>
        <w:t>.</w:t>
      </w:r>
      <w:r w:rsidRPr="00795CE0">
        <w:rPr>
          <w:sz w:val="12"/>
        </w:rPr>
        <w:t xml:space="preserve"> The question of our time, as stated in my introductory comments, is how to make the transition beyond capitalism by design rather than disaster. The crisis of ecological overshoot also provides insight into what any alternative must look like. Broadly speaking, the implications here are clear but radical: if the global economy is to operate within the sustainable carrying capacity of the planet, this requires (among other things) the richest nations to initiate a degrowth process of planned economic contraction, on the path to a ‘steady state’ economy of stable and sustainable biophysical throughput. Obviously, the poorest nations would also need to achieve some ‘steady state’ in time, but first their economic capacities must be developed in some appropriate form to ensure basic needs for all are met. However, the focus of this discussion is the wealthy nations. An alternative political project </w:t>
      </w:r>
      <w:proofErr w:type="gramStart"/>
      <w:r w:rsidRPr="00795CE0">
        <w:rPr>
          <w:rStyle w:val="StyleUnderline"/>
        </w:rPr>
        <w:t>The</w:t>
      </w:r>
      <w:proofErr w:type="gramEnd"/>
      <w:r w:rsidRPr="00795CE0">
        <w:rPr>
          <w:rStyle w:val="StyleUnderline"/>
        </w:rPr>
        <w:t xml:space="preserve"> second prerequisite for a paradigm shift in</w:t>
      </w:r>
      <w:r w:rsidRPr="00795CE0">
        <w:rPr>
          <w:sz w:val="12"/>
        </w:rPr>
        <w:t xml:space="preserve"> political economy – for a degrowth transition, in particular – is </w:t>
      </w:r>
      <w:r w:rsidRPr="00795CE0">
        <w:rPr>
          <w:rStyle w:val="StyleUnderline"/>
        </w:rPr>
        <w:t>the existence of an alternative political project.</w:t>
      </w:r>
      <w:r w:rsidRPr="00795CE0">
        <w:rPr>
          <w:sz w:val="12"/>
        </w:rPr>
        <w:t xml:space="preserve"> This is not the forum to comprehensively defend this alternative political project, so I am just going to state it, or one version of it, in order to show that an alternative post-capitalist political project is beginning to take form. </w:t>
      </w:r>
      <w:r w:rsidRPr="00795CE0">
        <w:rPr>
          <w:rStyle w:val="Emphasis"/>
        </w:rPr>
        <w:t>The</w:t>
      </w:r>
      <w:r w:rsidRPr="00795CE0">
        <w:rPr>
          <w:sz w:val="12"/>
        </w:rPr>
        <w:t xml:space="preserve"> following political </w:t>
      </w:r>
      <w:r w:rsidRPr="00795CE0">
        <w:rPr>
          <w:rStyle w:val="Emphasis"/>
        </w:rPr>
        <w:t>agenda is</w:t>
      </w:r>
      <w:r w:rsidRPr="00795CE0">
        <w:rPr>
          <w:sz w:val="12"/>
        </w:rPr>
        <w:t xml:space="preserve">, in my view, both </w:t>
      </w:r>
      <w:r w:rsidRPr="00795CE0">
        <w:rPr>
          <w:rStyle w:val="Emphasis"/>
        </w:rPr>
        <w:t>coherent and attractive,</w:t>
      </w:r>
      <w:r w:rsidRPr="00795CE0">
        <w:rPr>
          <w:sz w:val="12"/>
        </w:rPr>
        <w:t xml:space="preserve"> but it is, all too obviously, disconnected from political ‘realism’ in developed nations (or anywhere) today. Of course, I would argue that this is an indictment of mainstream politics, rather than of </w:t>
      </w:r>
      <w:r w:rsidRPr="00277C4F">
        <w:rPr>
          <w:rStyle w:val="Emphasis"/>
          <w:highlight w:val="yellow"/>
        </w:rPr>
        <w:t>degrowth</w:t>
      </w:r>
      <w:r w:rsidRPr="00795CE0">
        <w:rPr>
          <w:sz w:val="12"/>
        </w:rPr>
        <w:t xml:space="preserve">. However, the political and social unpalatability of degrowth is a point to which I will </w:t>
      </w:r>
      <w:proofErr w:type="gramStart"/>
      <w:r w:rsidRPr="00795CE0">
        <w:rPr>
          <w:sz w:val="12"/>
        </w:rPr>
        <w:t>return, because</w:t>
      </w:r>
      <w:proofErr w:type="gramEnd"/>
      <w:r w:rsidRPr="00795CE0">
        <w:rPr>
          <w:sz w:val="12"/>
        </w:rPr>
        <w:t xml:space="preserve"> it has implications for the question of strategy. But as an exercise in political imagination, these policies </w:t>
      </w:r>
      <w:r w:rsidRPr="00277C4F">
        <w:rPr>
          <w:rStyle w:val="Emphasis"/>
          <w:highlight w:val="yellow"/>
        </w:rPr>
        <w:t>could initiate a transition</w:t>
      </w:r>
      <w:r w:rsidRPr="00795CE0">
        <w:rPr>
          <w:rStyle w:val="Emphasis"/>
        </w:rPr>
        <w:t xml:space="preserve"> to a degrowth society</w:t>
      </w:r>
      <w:r w:rsidRPr="00795CE0">
        <w:rPr>
          <w:sz w:val="12"/>
        </w:rPr>
        <w:t xml:space="preserve">. n Alternatives to GDP: Any political transition beyond capitalism requires transcending the GDP fetish (Hamilton, 2003) and establishing better and more nuanced ways to measure societal progress, such as the Genuine Progress Indicator (see </w:t>
      </w:r>
      <w:proofErr w:type="spellStart"/>
      <w:r w:rsidRPr="00795CE0">
        <w:rPr>
          <w:sz w:val="12"/>
        </w:rPr>
        <w:t>Kubiszewski</w:t>
      </w:r>
      <w:proofErr w:type="spellEnd"/>
      <w:r w:rsidRPr="00795CE0">
        <w:rPr>
          <w:sz w:val="12"/>
        </w:rPr>
        <w:t xml:space="preserve"> et al. [2013]). Post-growth measures of progress like this open up space for political parties to implement policy and institutional changes – including those which I am about to review – which would genuinely improve social wellbeing and enhance ecological conditions, even if these would not increase, and probably even decrease, GDP. n Diminishing resource caps: If the rich, overgrown economies are serious about moving toward a just and sustainable human inhabitation of Earth, then first, we must acknowledge that we are hugely over-consuming our fair share of global resources, and second, we must institute diminishing resource caps which put strict limits on national resource flows. Fortunately, this would incentivize the efficient use of resources and disincentivize waste, and lead to degrowth in ecological impacts. Eco-socialists would argue that reducing societal material and energy flows will require significant nationalization of key industries for stability during the planned contraction (</w:t>
      </w:r>
      <w:proofErr w:type="gramStart"/>
      <w:r w:rsidRPr="00795CE0">
        <w:rPr>
          <w:sz w:val="12"/>
        </w:rPr>
        <w:t>e.g.</w:t>
      </w:r>
      <w:proofErr w:type="gramEnd"/>
      <w:r w:rsidRPr="00795CE0">
        <w:rPr>
          <w:sz w:val="12"/>
        </w:rPr>
        <w:t xml:space="preserve"> Smith, 2016) whereas eco-anarchists would argue that a confederation of small self-governing communities would be the better path (e.g. Trainer, 2010). This debate is likely to continue (Alexander and Burdon, 2017) and it may be this controversy can only be resolved through practical experimentation not theory. n Reduced working hours (in the formal economy): One obvious implication of diminishing resource caps is that a lot less resource-intensive production and consumption would take place in a degrowth economy. This would almost certainly lead to reduced GDP. To avoid the unemployment that typically flows from declining GDP, a degrowth economy would reduce work in the formal economy and share available work amongst the working population. Financial security in a contracting economy could be maintained through policies such as a Universal Basic Income, Universal Basic </w:t>
      </w:r>
      <w:proofErr w:type="gramStart"/>
      <w:r w:rsidRPr="00795CE0">
        <w:rPr>
          <w:sz w:val="12"/>
        </w:rPr>
        <w:t>Services</w:t>
      </w:r>
      <w:proofErr w:type="gramEnd"/>
      <w:r w:rsidRPr="00795CE0">
        <w:rPr>
          <w:sz w:val="12"/>
        </w:rPr>
        <w:t xml:space="preserve"> or a Job Guarantee. n Rethink government spending: Currently, governments shape many of their policies and spend much of their money in order to promote economic growth. Under a degrowth paradigm, it follows that the ways government spend their funds would need to be fundamentally reconsidered. For example, fewer airports, roads, and military equipment; more bike lanes and public transport. How we spend our money is one way to vote for what exists in the world. Rethinking government spending would also need to go hand in hand with transformations in the systemic provision of basic services. For example, Cubans have better health on average than US citizens and yet spend an estimated 90% less on healthcare per capita (Hamblin, 2016). This suggests that there is ample room to provide for basic services in an affordable way while also making more public money available to fund other social projects (like a Universal Basic Income or renewable energy technologies). n Renewable energy transition: In anticipation of the foreseeable stagnation and eventual decline of fossil fuel supplies, and recognizing the grave dangers presented by climate change, a degrowth economy would divest from fossil fuels and invest in a renewable energy transition with the urgency of ‘war time’ mobilization. This will be much more affordable and technically feasible if energy demand across society is greatly reduced, and that is a key feature of a degrowth society (Alexander and Floyd, 2018). </w:t>
      </w:r>
      <w:r w:rsidRPr="00795CE0">
        <w:rPr>
          <w:rStyle w:val="StyleUnderline"/>
        </w:rPr>
        <w:t xml:space="preserve">The energy transition needed cannot just involve ‘greening’ the supply of energy, it </w:t>
      </w:r>
      <w:r w:rsidRPr="00795CE0">
        <w:rPr>
          <w:rStyle w:val="Emphasis"/>
        </w:rPr>
        <w:t>must also involve greatly reduced demand</w:t>
      </w:r>
      <w:r w:rsidRPr="00795CE0">
        <w:rPr>
          <w:sz w:val="12"/>
        </w:rPr>
        <w:t xml:space="preserve">. This means anticipating and managing what David Holmgren calls ‘the energy descent future’ (Holmgren, 2018). n Banking and finance: Our systems of banking and finance currently have a growth imperative built into their structures. Any degrowth society would have to create systems that did not require growth for stability. Debt jubilees would probably be required, especially with respect to the poorest nations. These are particularly complex </w:t>
      </w:r>
      <w:proofErr w:type="gramStart"/>
      <w:r w:rsidRPr="00795CE0">
        <w:rPr>
          <w:sz w:val="12"/>
        </w:rPr>
        <w:t>issues</w:t>
      </w:r>
      <w:proofErr w:type="gramEnd"/>
      <w:r w:rsidRPr="00795CE0">
        <w:rPr>
          <w:sz w:val="12"/>
        </w:rPr>
        <w:t xml:space="preserve"> and the forces of opposition will be fierce. But the point is that any post-growth transition is going to require deep changes to the most fundamental financial institutions of capitalism. n Population policies: This is always controversial territory, especially in an age of Trump, but the environmental logic is compelling. As population grows, more resources are required to provide for the material conditions of human wellbeing. As Paul Ehrlich once said, “whatever problem you’re interested in, you’re not going to solve it unless you also solve the population problem.” I will not suggest specific policies here; the point is that we need to discuss this topic openly and with all the wisdom and compassion we can muster (</w:t>
      </w:r>
      <w:proofErr w:type="gramStart"/>
      <w:r w:rsidRPr="00795CE0">
        <w:rPr>
          <w:sz w:val="12"/>
        </w:rPr>
        <w:t>e.g.</w:t>
      </w:r>
      <w:proofErr w:type="gramEnd"/>
      <w:r w:rsidRPr="00795CE0">
        <w:rPr>
          <w:sz w:val="12"/>
        </w:rPr>
        <w:t xml:space="preserve"> </w:t>
      </w:r>
      <w:proofErr w:type="spellStart"/>
      <w:r w:rsidRPr="00795CE0">
        <w:rPr>
          <w:sz w:val="12"/>
        </w:rPr>
        <w:t>Kuhleman</w:t>
      </w:r>
      <w:proofErr w:type="spellEnd"/>
      <w:r w:rsidRPr="00795CE0">
        <w:rPr>
          <w:sz w:val="12"/>
        </w:rPr>
        <w:t xml:space="preserve">, 2018). Population policy must be part of any coherent politics of sustainability in recognition that we live on a ‘full Earth.’ n Distributive justice: Last but not least, environmental concerns cannot be isolated from social justice concerns, both nationally and globally. The conventional path to poverty alleviation is via the strategy of GDP growth, on the assumption that a ‘rising tide will lift all boats.’ A degrowth economy would recognize that a rising tide will sink all boats, and thus poverty alleviation must be achieved much more directly. Rather than growing the economic pie, a politics of degrowth would slice the economic pie differently through a major redistribution of wealth and power. Prominent policies in this space include the notion of a Universal Basic Income, while others argue for a Job Guarantee, or Universal Basic Services (see Mitchell and Wray [2005] and Frankel [2018]). These types of policies would go a long way to directly eliminating poverty, with inequality further reduced by policies such as maximum wage legislation, and progressive wealth, </w:t>
      </w:r>
      <w:proofErr w:type="gramStart"/>
      <w:r w:rsidRPr="00795CE0">
        <w:rPr>
          <w:sz w:val="12"/>
        </w:rPr>
        <w:t>income</w:t>
      </w:r>
      <w:proofErr w:type="gramEnd"/>
      <w:r w:rsidRPr="00795CE0">
        <w:rPr>
          <w:sz w:val="12"/>
        </w:rPr>
        <w:t xml:space="preserve"> and land taxes. Again, eco-socialists would argue that a just distribution of wealth and power would have to involve significant socialization of property and curtailment of ‘the market.’ How far socialization would need to go, and the nature of such a transformation, is obviously open to debate. These policy platforms – all in need, of course, of far more elaboration and discussion – are coherent political, </w:t>
      </w:r>
      <w:proofErr w:type="gramStart"/>
      <w:r w:rsidRPr="00795CE0">
        <w:rPr>
          <w:sz w:val="12"/>
        </w:rPr>
        <w:t>economic</w:t>
      </w:r>
      <w:proofErr w:type="gramEnd"/>
      <w:r w:rsidRPr="00795CE0">
        <w:rPr>
          <w:sz w:val="12"/>
        </w:rPr>
        <w:t xml:space="preserve"> and social goals if a transition to a degrowth society were recognized as necessary. Each of these policies could take various forms, and there is, and should be, debate within the degrowth movement and beyond about various ways to structure a post-capitalist society. But my present point is simply that a relatively coherent and developed alternative </w:t>
      </w:r>
      <w:proofErr w:type="spellStart"/>
      <w:r w:rsidRPr="00795CE0">
        <w:rPr>
          <w:sz w:val="12"/>
        </w:rPr>
        <w:t>politicoeconomic</w:t>
      </w:r>
      <w:proofErr w:type="spellEnd"/>
      <w:r w:rsidRPr="00795CE0">
        <w:rPr>
          <w:sz w:val="12"/>
        </w:rPr>
        <w:t xml:space="preserve"> project is emerging to replace the capitalist paradigm. </w:t>
      </w:r>
      <w:r w:rsidRPr="00277C4F">
        <w:rPr>
          <w:rStyle w:val="StyleUnderline"/>
          <w:highlight w:val="yellow"/>
        </w:rPr>
        <w:t>So</w:t>
      </w:r>
      <w:r w:rsidRPr="00795CE0">
        <w:rPr>
          <w:rStyle w:val="StyleUnderline"/>
        </w:rPr>
        <w:t xml:space="preserve">, the second prerequisite for a paradigm shift </w:t>
      </w:r>
      <w:r w:rsidRPr="00795CE0">
        <w:rPr>
          <w:rStyle w:val="Emphasis"/>
        </w:rPr>
        <w:t>is</w:t>
      </w:r>
      <w:r w:rsidRPr="00795CE0">
        <w:rPr>
          <w:sz w:val="12"/>
        </w:rPr>
        <w:t xml:space="preserve"> also arguably </w:t>
      </w:r>
      <w:r w:rsidRPr="00795CE0">
        <w:rPr>
          <w:rStyle w:val="Emphasis"/>
        </w:rPr>
        <w:t>present</w:t>
      </w:r>
      <w:r w:rsidRPr="00795CE0">
        <w:rPr>
          <w:sz w:val="12"/>
        </w:rPr>
        <w:t xml:space="preserve">, which is to say: </w:t>
      </w:r>
      <w:r w:rsidRPr="00277C4F">
        <w:rPr>
          <w:rStyle w:val="Emphasis"/>
          <w:highlight w:val="yellow"/>
        </w:rPr>
        <w:t>there is a coherent, alternative</w:t>
      </w:r>
      <w:r w:rsidRPr="00795CE0">
        <w:rPr>
          <w:rStyle w:val="Emphasis"/>
        </w:rPr>
        <w:t xml:space="preserve"> political economy</w:t>
      </w:r>
      <w:r w:rsidRPr="00795CE0">
        <w:rPr>
          <w:sz w:val="12"/>
        </w:rPr>
        <w:t xml:space="preserve">. Nevertheless, as implied above, I am the first to admit that this policy platform, coherent though it may be (to my mind), is so unpalatable to the dominant cultural consciousness that it would be political suicide for any political party to try to implement it at present. In other words, what is arguably politically necessary is both socially and politically unthinkable – which is one reason, no doubt, for our current state of despairing political paralysis. Because of this situation, whereby the politically necessary is unthinkable, I would argue that the policy platform outlined is unlikely to initiate a degrowth </w:t>
      </w:r>
      <w:proofErr w:type="gramStart"/>
      <w:r w:rsidRPr="00795CE0">
        <w:rPr>
          <w:sz w:val="12"/>
        </w:rPr>
        <w:t>transition, but</w:t>
      </w:r>
      <w:proofErr w:type="gramEnd"/>
      <w:r w:rsidRPr="00795CE0">
        <w:rPr>
          <w:sz w:val="12"/>
        </w:rPr>
        <w:t xml:space="preserve"> will only ever be the outcome of social movements; the outcome, that is, of social forces that emerge out of crisis or a series of crises and which actively create the cultural consciousness that see policies for degrowth as both necessary and desirable (Alexander and Gleeson, 2019). </w:t>
      </w:r>
      <w:r w:rsidRPr="00277C4F">
        <w:rPr>
          <w:rStyle w:val="StyleUnderline"/>
          <w:highlight w:val="yellow"/>
        </w:rPr>
        <w:t xml:space="preserve">It is through </w:t>
      </w:r>
      <w:r w:rsidRPr="00277C4F">
        <w:rPr>
          <w:rStyle w:val="Emphasis"/>
          <w:highlight w:val="yellow"/>
        </w:rPr>
        <w:t>crisis</w:t>
      </w:r>
      <w:r w:rsidRPr="00277C4F">
        <w:rPr>
          <w:sz w:val="12"/>
          <w:highlight w:val="yellow"/>
        </w:rPr>
        <w:t xml:space="preserve"> </w:t>
      </w:r>
      <w:r w:rsidRPr="00277C4F">
        <w:rPr>
          <w:rStyle w:val="StyleUnderline"/>
          <w:highlight w:val="yellow"/>
        </w:rPr>
        <w:t>that I see the</w:t>
      </w:r>
      <w:r w:rsidRPr="00795CE0">
        <w:rPr>
          <w:rStyle w:val="StyleUnderline"/>
        </w:rPr>
        <w:t xml:space="preserve"> </w:t>
      </w:r>
      <w:r w:rsidRPr="00277C4F">
        <w:rPr>
          <w:rStyle w:val="StyleUnderline"/>
          <w:highlight w:val="yellow"/>
        </w:rPr>
        <w:t>citizenries</w:t>
      </w:r>
      <w:r w:rsidRPr="00795CE0">
        <w:rPr>
          <w:rStyle w:val="StyleUnderline"/>
        </w:rPr>
        <w:t xml:space="preserve"> in affluent societies </w:t>
      </w:r>
      <w:r w:rsidRPr="00277C4F">
        <w:rPr>
          <w:rStyle w:val="StyleUnderline"/>
          <w:highlight w:val="yellow"/>
        </w:rPr>
        <w:t xml:space="preserve">being </w:t>
      </w:r>
      <w:r w:rsidRPr="00277C4F">
        <w:rPr>
          <w:rStyle w:val="Emphasis"/>
          <w:highlight w:val="yellow"/>
        </w:rPr>
        <w:t>shaken awake</w:t>
      </w:r>
      <w:r w:rsidRPr="00795CE0">
        <w:rPr>
          <w:rStyle w:val="StyleUnderline"/>
        </w:rPr>
        <w:t xml:space="preserve"> from the depoliticizing effects of affluence</w:t>
      </w:r>
      <w:r w:rsidRPr="00795CE0">
        <w:rPr>
          <w:sz w:val="12"/>
        </w:rPr>
        <w:t xml:space="preserve">. Encountering crises can play, and might have to play, an essential </w:t>
      </w:r>
      <w:proofErr w:type="spellStart"/>
      <w:r w:rsidRPr="00795CE0">
        <w:rPr>
          <w:sz w:val="12"/>
        </w:rPr>
        <w:t>consciousnessraising</w:t>
      </w:r>
      <w:proofErr w:type="spellEnd"/>
      <w:r w:rsidRPr="00795CE0">
        <w:rPr>
          <w:sz w:val="12"/>
        </w:rPr>
        <w:t xml:space="preserve"> role, if it triggers a desire to learn about the structural underpinnings of the crisis situation itself. While I do not deny the need for, and desirability of, deep structural changes in the nature of our economic and political systems, what I am proposing is that a post-capitalist government may only be the outcome, not the driving force, of a transition to a just and sustainable society. In other words, </w:t>
      </w:r>
      <w:r w:rsidRPr="00795CE0">
        <w:rPr>
          <w:rStyle w:val="StyleUnderline"/>
        </w:rPr>
        <w:t xml:space="preserve">our best hope for inducing a degrowth transition by design is to build a post-capitalist economics ‘from below,’ </w:t>
      </w:r>
      <w:r w:rsidRPr="00795CE0">
        <w:rPr>
          <w:rStyle w:val="Emphasis"/>
        </w:rPr>
        <w:t>within the shell of the current system that is</w:t>
      </w:r>
      <w:r w:rsidRPr="00795CE0">
        <w:rPr>
          <w:rStyle w:val="StyleUnderline"/>
        </w:rPr>
        <w:t xml:space="preserve"> currently in the process of </w:t>
      </w:r>
      <w:r w:rsidRPr="00795CE0">
        <w:rPr>
          <w:rStyle w:val="Emphasis"/>
        </w:rPr>
        <w:t>deteriorating</w:t>
      </w:r>
      <w:r w:rsidRPr="00795CE0">
        <w:rPr>
          <w:sz w:val="12"/>
        </w:rPr>
        <w:t xml:space="preserve"> (Alexander and Burdon, 2017). Waiting for government to act would be like waiting for Godot – a </w:t>
      </w:r>
      <w:proofErr w:type="gramStart"/>
      <w:r w:rsidRPr="00795CE0">
        <w:rPr>
          <w:sz w:val="12"/>
        </w:rPr>
        <w:t>tragi-comedy</w:t>
      </w:r>
      <w:proofErr w:type="gramEnd"/>
      <w:r w:rsidRPr="00795CE0">
        <w:rPr>
          <w:sz w:val="12"/>
        </w:rPr>
        <w:t xml:space="preserve"> in two acts, in which nothing happens, twice. Support from a comprehensive coalition of social forces This leads me to the third prerequisite for a degrowth transition, and that is that it must have support from a comprehensive coalition of social forces. Again, space does not permit an in-depth review of these issues, but a few comments will be made on examples of post-capitalist grassroots activities that are exploring modes of economy that are transcending the profit-motive for the common good, or simply building new forms of informal or household economies ‘beyond the market.’ These can easily be seen to be prefiguring aspects of a degrowth economy, even if this terminology is not used. Four key features of post-capitalism that I see emerging from the grassroots – features which I feel must scale up for a degrowth economy to emerge – are as follows. 1 </w:t>
      </w:r>
      <w:proofErr w:type="gramStart"/>
      <w:r w:rsidRPr="00795CE0">
        <w:rPr>
          <w:sz w:val="12"/>
        </w:rPr>
        <w:t>Non-monetary</w:t>
      </w:r>
      <w:proofErr w:type="gramEnd"/>
      <w:r w:rsidRPr="00795CE0">
        <w:rPr>
          <w:sz w:val="12"/>
        </w:rPr>
        <w:t xml:space="preserve"> forms of the sharing economy, whereby communities </w:t>
      </w:r>
      <w:proofErr w:type="spellStart"/>
      <w:r w:rsidRPr="00795CE0">
        <w:rPr>
          <w:sz w:val="12"/>
        </w:rPr>
        <w:t>selforganize</w:t>
      </w:r>
      <w:proofErr w:type="spellEnd"/>
      <w:r w:rsidRPr="00795CE0">
        <w:rPr>
          <w:sz w:val="12"/>
        </w:rPr>
        <w:t xml:space="preserve"> to share resources in order to save money, partially ‘escape the market,’ and avoid significant amounts of production (Nelson, 2018). Indeed, this is a key feature of why a degrowth economy could still thrive even when contracting in GDP terms: produce much less but share much more, for societies can create </w:t>
      </w:r>
      <w:proofErr w:type="gramStart"/>
      <w:r w:rsidRPr="00795CE0">
        <w:rPr>
          <w:sz w:val="12"/>
        </w:rPr>
        <w:t>common wealth</w:t>
      </w:r>
      <w:proofErr w:type="gramEnd"/>
      <w:r w:rsidRPr="00795CE0">
        <w:rPr>
          <w:sz w:val="12"/>
        </w:rPr>
        <w:t xml:space="preserve"> through sharing. This is part of what ‘efficiency’ means in a degrowth economy. 2 A degrowth economy is likely to require a transformation of the household economy: from being merely a place of consumption, to becoming a place of production and self-provision. On this topic there is no better place to look than the work of </w:t>
      </w:r>
      <w:proofErr w:type="spellStart"/>
      <w:r w:rsidRPr="00795CE0">
        <w:rPr>
          <w:sz w:val="12"/>
        </w:rPr>
        <w:t>permaculturist</w:t>
      </w:r>
      <w:proofErr w:type="spellEnd"/>
      <w:r w:rsidRPr="00795CE0">
        <w:rPr>
          <w:sz w:val="12"/>
        </w:rPr>
        <w:t xml:space="preserve">, David Holmgren (2018), whose vision and insights here are indispensable. There are two main reasons why a resurgence of household economies is central to a degrowth paradigm shift (Alexander and Gleeson, 2019): First, by producing more within the household, less time is needed to work in the formal economy, leaving more time outside the market for social activism and community engagement. This strategy is about escaping capitalism in order to erode it, that is, building the new economy within the shell of the old. Secondly, if financial crises deepen in coming years, the household economy may be an essential means of meeting basic needs, so the task is to prepare now for what may well prove to be harder economic times ahead. We should aim for sustainability, but we may have to settle for resilience. 3 A key feature of a degrowth economy involves significant localization of the economy, moving toward a ‘bioregional’ economy where local needs are predominantly met with local resources, shortening the chain between production and consumption (Trainer, 2010). 4 Finally, any post-capitalist economy is going to require new modes of production, moving away from </w:t>
      </w:r>
      <w:proofErr w:type="spellStart"/>
      <w:r w:rsidRPr="00795CE0">
        <w:rPr>
          <w:sz w:val="12"/>
        </w:rPr>
        <w:t>profitmaximizing</w:t>
      </w:r>
      <w:proofErr w:type="spellEnd"/>
      <w:r w:rsidRPr="00795CE0">
        <w:rPr>
          <w:sz w:val="12"/>
        </w:rPr>
        <w:t xml:space="preserve"> corporations (often owned by absentee shareholders), towards an economy where worker cooperatives, community enterprises and not-</w:t>
      </w:r>
      <w:proofErr w:type="spellStart"/>
      <w:r w:rsidRPr="00795CE0">
        <w:rPr>
          <w:sz w:val="12"/>
        </w:rPr>
        <w:t>forprofit</w:t>
      </w:r>
      <w:proofErr w:type="spellEnd"/>
      <w:r w:rsidRPr="00795CE0">
        <w:rPr>
          <w:sz w:val="12"/>
        </w:rPr>
        <w:t xml:space="preserve"> models are the dominant forms of economic organization, paying people living wages but reinvesting surpluses back into the local community (Albert, 2004; Gibson-Graham et al., 2013). Again, there are various ways to imagine such alternative economic arrangements. Experimentation may be required as societies pursue the goal of creating economic and social systems in which more wealth and power are held in common, rather than concentrating it in private hands. It seems to me that alternative modes of economy, such as these four, are bubbling everywhere under the surface, which is a hopeful sign. </w:t>
      </w:r>
      <w:r w:rsidRPr="00795CE0">
        <w:rPr>
          <w:rStyle w:val="StyleUnderline"/>
        </w:rPr>
        <w:t>The Transition Towns Movement, for example, is a coherent manifestation of this grassroots approach to building local, community economies</w:t>
      </w:r>
      <w:r w:rsidRPr="00795CE0">
        <w:rPr>
          <w:sz w:val="12"/>
        </w:rPr>
        <w:t xml:space="preserve">. But one must also admit that these transgressive experiments remain small and marginalized by the dominant modes of political economy. So, in terms of the third prerequisite for a post-capitalist transition, we have to conclude that the </w:t>
      </w:r>
      <w:r w:rsidRPr="00795CE0">
        <w:rPr>
          <w:rStyle w:val="StyleUnderline"/>
        </w:rPr>
        <w:t>social forces are mobilizing but have not yet been able to scale up to positively disrupt</w:t>
      </w:r>
      <w:r w:rsidRPr="00795CE0">
        <w:rPr>
          <w:sz w:val="12"/>
        </w:rPr>
        <w:t xml:space="preserve">, or even significantly threaten, </w:t>
      </w:r>
      <w:r w:rsidRPr="00795CE0">
        <w:rPr>
          <w:rStyle w:val="StyleUnderline"/>
        </w:rPr>
        <w:t>the dominant paradigm</w:t>
      </w:r>
      <w:r w:rsidRPr="00795CE0">
        <w:rPr>
          <w:sz w:val="12"/>
        </w:rPr>
        <w:t xml:space="preserve">. Cultural consent: The sufficiency imperative </w:t>
      </w:r>
      <w:proofErr w:type="gramStart"/>
      <w:r w:rsidRPr="00795CE0">
        <w:rPr>
          <w:rStyle w:val="StyleUnderline"/>
        </w:rPr>
        <w:t>The</w:t>
      </w:r>
      <w:proofErr w:type="gramEnd"/>
      <w:r w:rsidRPr="00795CE0">
        <w:rPr>
          <w:rStyle w:val="StyleUnderline"/>
        </w:rPr>
        <w:t xml:space="preserve"> final prerequisite</w:t>
      </w:r>
      <w:r w:rsidRPr="00795CE0">
        <w:rPr>
          <w:sz w:val="12"/>
        </w:rPr>
        <w:t xml:space="preserve"> for a post-capitalist degrowth transition </w:t>
      </w:r>
      <w:r w:rsidRPr="00795CE0">
        <w:rPr>
          <w:rStyle w:val="StyleUnderline"/>
        </w:rPr>
        <w:t>is broad-based cultural consent</w:t>
      </w:r>
      <w:r w:rsidRPr="00795CE0">
        <w:rPr>
          <w:sz w:val="12"/>
        </w:rPr>
        <w:t xml:space="preserve">. Passive consent may suffice here, without the majority of people actively seeking degrowth. This really is a critical element in any planned transition in political economy and one that currently does not exist in terms of degrowth. It seems that the majority of people either do not think degrowth (or what it represents) is necessary or, if they do, they do not like what it means in terms of reduced and transformed consumption and production practices. I think there are two main reasons why culture is not ready to embrace degrowth. The first reason is a deep-seated </w:t>
      </w:r>
      <w:proofErr w:type="spellStart"/>
      <w:r w:rsidRPr="00795CE0">
        <w:rPr>
          <w:sz w:val="12"/>
        </w:rPr>
        <w:t>technooptimism</w:t>
      </w:r>
      <w:proofErr w:type="spellEnd"/>
      <w:r w:rsidRPr="00795CE0">
        <w:rPr>
          <w:sz w:val="12"/>
        </w:rPr>
        <w:t xml:space="preserve"> that shapes cultural thinking about environmental problems. This view assumes that technology and market mechanisms will be able to resolve the crises of capitalism without system change and without even much in terms of ‘lifestyle’ change. In other words, the zeitgeist seems to be that consumer affluence is consistent with justice and sustainability, because it is assumed that efficiency improvements in modes of production will be able to produce ‘green growth’ without having to rethink consumption practices (Hickel and Kallis, 2019). Although this techno-optimistic blind spot is a major obstacle to degrowth, I hold some uneasy confidence that </w:t>
      </w:r>
      <w:r w:rsidRPr="00795CE0">
        <w:rPr>
          <w:rStyle w:val="StyleUnderline"/>
        </w:rPr>
        <w:t>as capitalism continues to collide with ecological limits</w:t>
      </w:r>
      <w:r w:rsidRPr="00795CE0">
        <w:rPr>
          <w:sz w:val="12"/>
        </w:rPr>
        <w:t xml:space="preserve"> in coming years and decades, </w:t>
      </w:r>
      <w:r w:rsidRPr="00795CE0">
        <w:rPr>
          <w:rStyle w:val="Emphasis"/>
        </w:rPr>
        <w:t>the case for degrowth will become clearer to more and more people, which could act as a mobilizing force</w:t>
      </w:r>
      <w:r w:rsidRPr="00795CE0">
        <w:rPr>
          <w:sz w:val="12"/>
        </w:rPr>
        <w:t xml:space="preserve">. However, even if the crises of capitalism deepen and the majority of people come to desire a post-capitalist political economy, it does not follow that a degrowth economy is what they would demand. This points to a serious cultural obstacle to a degrowth transition: the fact that the dominant conception of the good life under capitalism is based on consumer affluence. It seems to me that there will never be a post-capitalist politics until there is a post-consumerist culture that is prepared to embrace material sufficiency as a desirable way of life (Alexander, 2015b). Herein lies the importance of the voluntary simplicity, simple </w:t>
      </w:r>
      <w:proofErr w:type="gramStart"/>
      <w:r w:rsidRPr="00795CE0">
        <w:rPr>
          <w:sz w:val="12"/>
        </w:rPr>
        <w:t>living</w:t>
      </w:r>
      <w:proofErr w:type="gramEnd"/>
      <w:r w:rsidRPr="00795CE0">
        <w:rPr>
          <w:sz w:val="12"/>
        </w:rPr>
        <w:t xml:space="preserve"> and downshifting movements. Although in need of radicalization (and organization for collective action), these movements or subcultures are beginning to create the cultural conditions needed for a politics and economics of degrowth to emerge. It all depends on the ideas (and practices) that are lying around When the crises of capitalism deepen – perhaps in the form of a new financial crisis or a second Great Depression – the task will be to ensure that such destabilized conditions are used to advance progressive humanitarian and ecological ends, rather than exploited to further entrench the austerity politics of neoliberalism. I recognize, of course, that the latter remains a real possibility, as did the </w:t>
      </w:r>
      <w:proofErr w:type="spellStart"/>
      <w:r w:rsidRPr="00795CE0">
        <w:rPr>
          <w:sz w:val="12"/>
        </w:rPr>
        <w:t>archcapitalist</w:t>
      </w:r>
      <w:proofErr w:type="spellEnd"/>
      <w:r w:rsidRPr="00795CE0">
        <w:rPr>
          <w:sz w:val="12"/>
        </w:rPr>
        <w:t xml:space="preserve"> Milton Friedman (2002: xiv), who expressed the point in these terms: Only a crisis – actual or perceived – produces real change. When that crisis occurs, the actions that are taken depend on the ideas that are lying around. That, I believe, is our basic function: to develop alternatives to existing policies, to keep them alive and available until the politically impossible becomes the politically inevitable. I do not often find myself in complete agreement with Milton Friedman, but on this point I am. It is essential for the </w:t>
      </w:r>
      <w:proofErr w:type="spellStart"/>
      <w:r w:rsidRPr="00795CE0">
        <w:rPr>
          <w:sz w:val="12"/>
        </w:rPr>
        <w:t>ecocentric</w:t>
      </w:r>
      <w:proofErr w:type="spellEnd"/>
      <w:r w:rsidRPr="00795CE0">
        <w:rPr>
          <w:sz w:val="12"/>
        </w:rPr>
        <w:t xml:space="preserve"> community to keep hopes of a radically different and more humane form of society alive, until what today seems impossible or implausible becomes, if not inevitable, then at least </w:t>
      </w:r>
      <w:proofErr w:type="gramStart"/>
      <w:r w:rsidRPr="00795CE0">
        <w:rPr>
          <w:sz w:val="12"/>
        </w:rPr>
        <w:t>possible</w:t>
      </w:r>
      <w:proofErr w:type="gramEnd"/>
      <w:r w:rsidRPr="00795CE0">
        <w:rPr>
          <w:sz w:val="12"/>
        </w:rPr>
        <w:t xml:space="preserve"> and perhaps even probable. And on those rare occasions when despair lifts and the human spirit shows itself in noble forms, ‘the ideas that are lying around’ and indeed ‘the practices that are lying around,’ look so strong and convincing that it tempts even this </w:t>
      </w:r>
      <w:proofErr w:type="spellStart"/>
      <w:r w:rsidRPr="00795CE0">
        <w:rPr>
          <w:sz w:val="12"/>
        </w:rPr>
        <w:t>apocaloptimist</w:t>
      </w:r>
      <w:proofErr w:type="spellEnd"/>
      <w:r w:rsidRPr="00795CE0">
        <w:rPr>
          <w:sz w:val="12"/>
        </w:rPr>
        <w:t xml:space="preserve"> into considering becoming a plain, old-fashioned optimist. Or, with a nod to Gramsci, at least one is permitted to proceed with a pessimistic intellect and a cautiously optimistic will.</w:t>
      </w:r>
    </w:p>
    <w:p w14:paraId="77DE5F3F" w14:textId="77777777" w:rsidR="007340EA" w:rsidRDefault="007340EA" w:rsidP="007340EA">
      <w:pPr>
        <w:pStyle w:val="Heading4"/>
      </w:pPr>
      <w:r>
        <w:t>No Economic Transition Wars – prefer post-COVID evidence</w:t>
      </w:r>
    </w:p>
    <w:p w14:paraId="28F8EB06" w14:textId="77777777" w:rsidR="007340EA" w:rsidRPr="00073F20" w:rsidRDefault="007340EA" w:rsidP="007340EA">
      <w:r w:rsidRPr="00073F20">
        <w:rPr>
          <w:rStyle w:val="Style13ptBold"/>
        </w:rPr>
        <w:t>Walt 20</w:t>
      </w:r>
      <w:r>
        <w:t xml:space="preserve"> </w:t>
      </w:r>
      <w:r w:rsidRPr="00073F20">
        <w:t>Stephen M Walt 5-13-2020 "Will a Global Depression Trigger Another World War?"</w:t>
      </w:r>
      <w:r>
        <w:t xml:space="preserve"> </w:t>
      </w:r>
      <w:hyperlink r:id="rId61" w:history="1">
        <w:r w:rsidRPr="000B047B">
          <w:rPr>
            <w:rStyle w:val="Hyperlink"/>
          </w:rPr>
          <w:t>https://foreignpolicy.com/2020/05/13/coronavirus-pandemic-depression-economy-world-war/</w:t>
        </w:r>
      </w:hyperlink>
      <w:r>
        <w:t xml:space="preserve"> (</w:t>
      </w:r>
      <w:r w:rsidRPr="00073F20">
        <w:t xml:space="preserve">Stephen M. Walt is the Robert and Renée </w:t>
      </w:r>
      <w:proofErr w:type="spellStart"/>
      <w:r w:rsidRPr="00073F20">
        <w:t>Belfer</w:t>
      </w:r>
      <w:proofErr w:type="spellEnd"/>
      <w:r w:rsidRPr="00073F20">
        <w:t xml:space="preserve"> professor of international relations at Harvard University.</w:t>
      </w:r>
      <w:r>
        <w:t>)//Elmer</w:t>
      </w:r>
    </w:p>
    <w:p w14:paraId="705D17D3" w14:textId="77777777" w:rsidR="007340EA" w:rsidRDefault="007340EA" w:rsidP="007340EA">
      <w:pPr>
        <w:rPr>
          <w:sz w:val="16"/>
        </w:rPr>
      </w:pPr>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A929F3">
        <w:rPr>
          <w:highlight w:val="green"/>
          <w:u w:val="single"/>
        </w:rPr>
        <w:t xml:space="preserve">diversionary </w:t>
      </w:r>
      <w:r w:rsidRPr="00D941AD">
        <w:rPr>
          <w:u w:val="single"/>
        </w:rPr>
        <w:t xml:space="preserve">(or “scapegoat”) theory of </w:t>
      </w:r>
      <w:r w:rsidRPr="00A929F3">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A929F3">
        <w:rPr>
          <w:highlight w:val="green"/>
          <w:u w:val="single"/>
        </w:rPr>
        <w:t>unlikely</w:t>
      </w:r>
      <w:r w:rsidRPr="00D941AD">
        <w:rPr>
          <w:u w:val="single"/>
        </w:rPr>
        <w:t xml:space="preserve">, even if one ignores the logical and empirical flaws in the theory itself. </w:t>
      </w:r>
      <w:r w:rsidRPr="00A929F3">
        <w:rPr>
          <w:highlight w:val="green"/>
          <w:u w:val="single"/>
        </w:rPr>
        <w:t>War is always a gamble</w:t>
      </w:r>
      <w:r w:rsidRPr="00D941AD">
        <w:rPr>
          <w:u w:val="single"/>
        </w:rPr>
        <w:t xml:space="preserve">, and </w:t>
      </w:r>
      <w:r w:rsidRPr="00A929F3">
        <w:rPr>
          <w:highlight w:val="green"/>
          <w:u w:val="single"/>
        </w:rPr>
        <w:t>should things go badly</w:t>
      </w:r>
      <w:r w:rsidRPr="00D941AD">
        <w:rPr>
          <w:u w:val="single"/>
        </w:rPr>
        <w:t xml:space="preserve">—even a little bit—it </w:t>
      </w:r>
      <w:r w:rsidRPr="00A929F3">
        <w:rPr>
          <w:b/>
          <w:bCs/>
          <w:highlight w:val="green"/>
          <w:u w:val="single"/>
        </w:rPr>
        <w:t>would hammer the last nail</w:t>
      </w:r>
      <w:r w:rsidRPr="00A929F3">
        <w:rPr>
          <w:highlight w:val="green"/>
          <w:u w:val="single"/>
        </w:rPr>
        <w:t xml:space="preserve"> </w:t>
      </w:r>
      <w:r w:rsidRPr="00D941AD">
        <w:rPr>
          <w:u w:val="single"/>
        </w:rPr>
        <w:t xml:space="preserve">in the coffin of Trump’s declining fortunes. Moreover, </w:t>
      </w:r>
      <w:r w:rsidRPr="00A929F3">
        <w:rPr>
          <w:highlight w:val="green"/>
          <w:u w:val="single"/>
        </w:rPr>
        <w:t xml:space="preserve">none of the countries </w:t>
      </w:r>
      <w:r w:rsidRPr="00D941AD">
        <w:rPr>
          <w:u w:val="single"/>
        </w:rPr>
        <w:t xml:space="preserve">Trump might consider going after </w:t>
      </w:r>
      <w:r w:rsidRPr="00A929F3">
        <w:rPr>
          <w:b/>
          <w:bCs/>
          <w:highlight w:val="green"/>
          <w:u w:val="single"/>
        </w:rPr>
        <w:t>pose an imminent threat</w:t>
      </w:r>
      <w:r w:rsidRPr="00A929F3">
        <w:rPr>
          <w:highlight w:val="green"/>
          <w:u w:val="single"/>
        </w:rPr>
        <w:t xml:space="preserve"> </w:t>
      </w:r>
      <w:r w:rsidRPr="00D941AD">
        <w:rPr>
          <w:u w:val="single"/>
        </w:rPr>
        <w:t xml:space="preserve">to U.S. security, and even his staunchest supporters may wonder </w:t>
      </w:r>
      <w:r w:rsidRPr="00A929F3">
        <w:rPr>
          <w:highlight w:val="green"/>
          <w:u w:val="single"/>
        </w:rPr>
        <w:t xml:space="preserve">why </w:t>
      </w:r>
      <w:r w:rsidRPr="00D941AD">
        <w:rPr>
          <w:u w:val="single"/>
        </w:rPr>
        <w:t xml:space="preserve">he is </w:t>
      </w:r>
      <w:r w:rsidRPr="00A929F3">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A929F3">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A929F3">
        <w:rPr>
          <w:highlight w:val="green"/>
          <w:u w:val="single"/>
        </w:rPr>
        <w:t xml:space="preserve">takes a really big war </w:t>
      </w:r>
      <w:r w:rsidRPr="00D941AD">
        <w:rPr>
          <w:u w:val="single"/>
        </w:rPr>
        <w:t xml:space="preserve">to generate a significant stimulus, and it is </w:t>
      </w:r>
      <w:r w:rsidRPr="00A929F3">
        <w:rPr>
          <w:b/>
          <w:bCs/>
          <w:highlight w:val="green"/>
          <w:u w:val="single"/>
        </w:rPr>
        <w:t>hard to imagine</w:t>
      </w:r>
      <w:r w:rsidRPr="00A929F3">
        <w:rPr>
          <w:highlight w:val="green"/>
          <w:u w:val="single"/>
        </w:rPr>
        <w:t xml:space="preserve"> </w:t>
      </w:r>
      <w:r w:rsidRPr="00D941AD">
        <w:rPr>
          <w:u w:val="single"/>
        </w:rPr>
        <w:t xml:space="preserve">any country launching a large-scale war—with all its attendant risks—at a moment </w:t>
      </w:r>
      <w:r w:rsidRPr="00A929F3">
        <w:rPr>
          <w:b/>
          <w:bCs/>
          <w:highlight w:val="green"/>
          <w:u w:val="single"/>
        </w:rPr>
        <w:t>when debt</w:t>
      </w:r>
      <w:r w:rsidRPr="00A929F3">
        <w:rPr>
          <w:highlight w:val="green"/>
          <w:u w:val="single"/>
        </w:rPr>
        <w:t xml:space="preserve"> </w:t>
      </w:r>
      <w:r w:rsidRPr="00D941AD">
        <w:rPr>
          <w:u w:val="single"/>
        </w:rPr>
        <w:t xml:space="preserve">levels are already </w:t>
      </w:r>
      <w:r w:rsidRPr="00A929F3">
        <w:rPr>
          <w:highlight w:val="green"/>
          <w:u w:val="single"/>
        </w:rPr>
        <w:t>soaring</w:t>
      </w:r>
      <w:r w:rsidRPr="00D941AD">
        <w:rPr>
          <w:u w:val="single"/>
        </w:rPr>
        <w:t xml:space="preserve">. More importantly, there are lots of </w:t>
      </w:r>
      <w:r w:rsidRPr="00A929F3">
        <w:rPr>
          <w:highlight w:val="green"/>
          <w:u w:val="single"/>
        </w:rPr>
        <w:t xml:space="preserve">easier </w:t>
      </w:r>
      <w:r w:rsidRPr="00D941AD">
        <w:rPr>
          <w:u w:val="single"/>
        </w:rPr>
        <w:t xml:space="preserve">and more direct </w:t>
      </w:r>
      <w:r w:rsidRPr="00A929F3">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has to be one of the least efficient methods available. The threat of </w:t>
      </w:r>
      <w:r w:rsidRPr="00A929F3">
        <w:rPr>
          <w:highlight w:val="green"/>
          <w:u w:val="single"/>
        </w:rPr>
        <w:t xml:space="preserve">war </w:t>
      </w:r>
      <w:r w:rsidRPr="00D941AD">
        <w:rPr>
          <w:u w:val="single"/>
        </w:rPr>
        <w:t xml:space="preserve">usually </w:t>
      </w:r>
      <w:r w:rsidRPr="00A929F3">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First of all, </w:t>
      </w:r>
      <w:r w:rsidRPr="00A929F3">
        <w:rPr>
          <w:highlight w:val="green"/>
          <w:u w:val="single"/>
        </w:rPr>
        <w:t xml:space="preserve">if depressions were </w:t>
      </w:r>
      <w:r w:rsidRPr="00D941AD">
        <w:rPr>
          <w:u w:val="single"/>
        </w:rPr>
        <w:t xml:space="preserve">a powerful </w:t>
      </w:r>
      <w:r w:rsidRPr="00A929F3">
        <w:rPr>
          <w:highlight w:val="green"/>
          <w:u w:val="single"/>
        </w:rPr>
        <w:t xml:space="preserve">cause of war, </w:t>
      </w:r>
      <w:r w:rsidRPr="00A929F3">
        <w:rPr>
          <w:b/>
          <w:bCs/>
          <w:highlight w:val="green"/>
          <w:u w:val="single"/>
          <w:bdr w:val="single" w:sz="4" w:space="0" w:color="auto"/>
        </w:rPr>
        <w:t>there would be a lot more</w:t>
      </w:r>
      <w:r w:rsidRPr="00A929F3">
        <w:rPr>
          <w:highlight w:val="green"/>
          <w:u w:val="single"/>
        </w:rPr>
        <w:t xml:space="preserve"> </w:t>
      </w:r>
      <w:r w:rsidRPr="00D941AD">
        <w:rPr>
          <w:u w:val="single"/>
        </w:rPr>
        <w:t xml:space="preserve">of the latter. To take one example, the United States has suffered </w:t>
      </w:r>
      <w:r w:rsidRPr="00A929F3">
        <w:rPr>
          <w:highlight w:val="green"/>
          <w:u w:val="single"/>
        </w:rPr>
        <w:t xml:space="preserve">40 </w:t>
      </w:r>
      <w:r w:rsidRPr="00D941AD">
        <w:rPr>
          <w:u w:val="single"/>
        </w:rPr>
        <w:t xml:space="preserve">or more </w:t>
      </w:r>
      <w:r w:rsidRPr="00A929F3">
        <w:rPr>
          <w:highlight w:val="green"/>
          <w:u w:val="single"/>
        </w:rPr>
        <w:t xml:space="preserve">recessions </w:t>
      </w:r>
      <w:r w:rsidRPr="00D941AD">
        <w:rPr>
          <w:u w:val="single"/>
        </w:rPr>
        <w:t xml:space="preserve">since the country was founded, yet it has fought perhaps </w:t>
      </w:r>
      <w:r w:rsidRPr="00A929F3">
        <w:rPr>
          <w:highlight w:val="green"/>
          <w:u w:val="single"/>
        </w:rPr>
        <w:t xml:space="preserve">20 </w:t>
      </w:r>
      <w:r w:rsidRPr="00D941AD">
        <w:rPr>
          <w:u w:val="single"/>
        </w:rPr>
        <w:t xml:space="preserve">interstate </w:t>
      </w:r>
      <w:r w:rsidRPr="00A929F3">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A929F3">
        <w:rPr>
          <w:b/>
          <w:bCs/>
          <w:highlight w:val="green"/>
          <w:u w:val="single"/>
        </w:rPr>
        <w:t xml:space="preserve">states do not start wars unless they believe they will win </w:t>
      </w:r>
      <w:r w:rsidRPr="00D941AD">
        <w:rPr>
          <w:b/>
          <w:bCs/>
          <w:u w:val="single"/>
        </w:rPr>
        <w:t xml:space="preserve">a </w:t>
      </w:r>
      <w:r w:rsidRPr="00A929F3">
        <w:rPr>
          <w:b/>
          <w:bCs/>
          <w:highlight w:val="green"/>
          <w:u w:val="single"/>
        </w:rPr>
        <w:t>quick</w:t>
      </w:r>
      <w:r w:rsidRPr="00A929F3">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A929F3">
        <w:rPr>
          <w:b/>
          <w:bCs/>
          <w:highlight w:val="green"/>
          <w:u w:val="single"/>
        </w:rPr>
        <w:t xml:space="preserve">the primary motivation for </w:t>
      </w:r>
      <w:r w:rsidRPr="00D941AD">
        <w:rPr>
          <w:b/>
          <w:bCs/>
          <w:u w:val="single"/>
        </w:rPr>
        <w:t xml:space="preserve">most </w:t>
      </w:r>
      <w:r w:rsidRPr="00A929F3">
        <w:rPr>
          <w:b/>
          <w:bCs/>
          <w:highlight w:val="green"/>
          <w:u w:val="single"/>
        </w:rPr>
        <w:t xml:space="preserve">wars is </w:t>
      </w:r>
      <w:r w:rsidRPr="00D941AD">
        <w:rPr>
          <w:b/>
          <w:bCs/>
          <w:u w:val="single"/>
        </w:rPr>
        <w:t xml:space="preserve">the desire for </w:t>
      </w:r>
      <w:r w:rsidRPr="00A929F3">
        <w:rPr>
          <w:b/>
          <w:bCs/>
          <w:highlight w:val="green"/>
          <w:u w:val="single"/>
        </w:rPr>
        <w:t>security</w:t>
      </w:r>
      <w:r w:rsidRPr="00D941AD">
        <w:rPr>
          <w:b/>
          <w:bCs/>
          <w:u w:val="single"/>
        </w:rPr>
        <w:t xml:space="preserve">, </w:t>
      </w:r>
      <w:r w:rsidRPr="00A929F3">
        <w:rPr>
          <w:b/>
          <w:bCs/>
          <w:highlight w:val="green"/>
          <w:u w:val="single"/>
        </w:rPr>
        <w:t>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D941AD">
        <w:rPr>
          <w:sz w:val="16"/>
        </w:rPr>
        <w:t>confident</w:t>
      </w:r>
      <w:proofErr w:type="gramEnd"/>
      <w:r w:rsidRPr="00D941AD">
        <w:rPr>
          <w:sz w:val="16"/>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xml:space="preserve">. To be sure, I can’t rule out another powerful cause of war—stupidity—especially when it is so much in evidence in some quarters these days. </w:t>
      </w:r>
      <w:proofErr w:type="gramStart"/>
      <w:r w:rsidRPr="00D941AD">
        <w:rPr>
          <w:sz w:val="16"/>
        </w:rPr>
        <w:t>So</w:t>
      </w:r>
      <w:proofErr w:type="gramEnd"/>
      <w:r w:rsidRPr="00D941AD">
        <w:rPr>
          <w:sz w:val="16"/>
        </w:rPr>
        <w:t xml:space="preserve"> there is no guarantee that we won’t see misguided leaders stumbling into another foolish bloodletting. But given that it’s hard to find any rays of sunshine at this particular moment in history, I’m going to hope I’m right about this one.</w:t>
      </w:r>
    </w:p>
    <w:p w14:paraId="3E67E0E7" w14:textId="77777777" w:rsidR="007340EA" w:rsidRDefault="007340EA" w:rsidP="007340EA">
      <w:pPr>
        <w:pStyle w:val="Heading4"/>
      </w:pPr>
      <w:r>
        <w:t xml:space="preserve">Growth-oriented AI </w:t>
      </w:r>
      <w:r>
        <w:rPr>
          <w:u w:val="single"/>
        </w:rPr>
        <w:t>causes Extinction</w:t>
      </w:r>
      <w:r>
        <w:t xml:space="preserve"> but de-growth orientation solves</w:t>
      </w:r>
    </w:p>
    <w:p w14:paraId="322BE372" w14:textId="77777777" w:rsidR="007340EA" w:rsidRPr="003714EA" w:rsidRDefault="007340EA" w:rsidP="007340EA">
      <w:proofErr w:type="spellStart"/>
      <w:r w:rsidRPr="003714EA">
        <w:rPr>
          <w:rStyle w:val="Style13ptBold"/>
        </w:rPr>
        <w:t>Pueyo</w:t>
      </w:r>
      <w:proofErr w:type="spellEnd"/>
      <w:r>
        <w:rPr>
          <w:rStyle w:val="Style13ptBold"/>
        </w:rPr>
        <w:t xml:space="preserve"> 18</w:t>
      </w:r>
      <w:r w:rsidRPr="003714EA">
        <w:t>, Salvador. "Growth, degrowth, and the challenge of artificial superintelligence." Journal of Cleaner Production 197 (2018): 1731-1736.</w:t>
      </w:r>
      <w:r>
        <w:t xml:space="preserve"> (Department of Evolutionary Biology, Ecology, and Environmental Sciences, </w:t>
      </w:r>
      <w:proofErr w:type="spellStart"/>
      <w:r>
        <w:t>Universitat</w:t>
      </w:r>
      <w:proofErr w:type="spellEnd"/>
      <w:r>
        <w:t xml:space="preserve"> de Barcelona)//Re-cut by Elmer</w:t>
      </w:r>
    </w:p>
    <w:p w14:paraId="58C16AF9" w14:textId="77777777" w:rsidR="007340EA" w:rsidRDefault="007340EA" w:rsidP="007340EA">
      <w:pPr>
        <w:rPr>
          <w:u w:val="single"/>
        </w:rPr>
      </w:pPr>
      <w:r w:rsidRPr="003714EA">
        <w:rPr>
          <w:u w:val="single"/>
        </w:rPr>
        <w:t xml:space="preserve">The </w:t>
      </w:r>
      <w:r w:rsidRPr="00A929F3">
        <w:rPr>
          <w:highlight w:val="green"/>
          <w:u w:val="single"/>
        </w:rPr>
        <w:t>challenges of sustainability and of superintelligence are not independent</w:t>
      </w:r>
      <w:r w:rsidRPr="003714EA">
        <w:rPr>
          <w:u w:val="single"/>
        </w:rPr>
        <w:t xml:space="preserve">. The changing 84 fluxes of energy, matter, and information can be interpreted as different faces of a general acceleration2 </w:t>
      </w:r>
      <w:proofErr w:type="gramStart"/>
      <w:r w:rsidRPr="003714EA">
        <w:rPr>
          <w:u w:val="single"/>
        </w:rPr>
        <w:t>85 .</w:t>
      </w:r>
      <w:proofErr w:type="gramEnd"/>
      <w:r w:rsidRPr="003714EA">
        <w:rPr>
          <w:sz w:val="16"/>
        </w:rPr>
        <w:t xml:space="preserve"> More directly, it is argued below that </w:t>
      </w:r>
      <w:r w:rsidRPr="00A929F3">
        <w:rPr>
          <w:highlight w:val="green"/>
          <w:u w:val="single"/>
        </w:rPr>
        <w:t>superintelligence</w:t>
      </w:r>
      <w:r w:rsidRPr="003714EA">
        <w:rPr>
          <w:sz w:val="16"/>
        </w:rPr>
        <w:t xml:space="preserve"> would deeply affect 86 production technologies and also economic </w:t>
      </w:r>
      <w:proofErr w:type="gramStart"/>
      <w:r w:rsidRPr="003714EA">
        <w:rPr>
          <w:sz w:val="16"/>
        </w:rPr>
        <w:t>decisions, and</w:t>
      </w:r>
      <w:proofErr w:type="gramEnd"/>
      <w:r w:rsidRPr="003714EA">
        <w:rPr>
          <w:sz w:val="16"/>
        </w:rPr>
        <w:t xml:space="preserve"> </w:t>
      </w:r>
      <w:r w:rsidRPr="00A929F3">
        <w:rPr>
          <w:highlight w:val="green"/>
          <w:u w:val="single"/>
        </w:rPr>
        <w:t>could</w:t>
      </w:r>
      <w:r w:rsidRPr="003714EA">
        <w:rPr>
          <w:sz w:val="16"/>
        </w:rPr>
        <w:t xml:space="preserve"> in turn </w:t>
      </w:r>
      <w:r w:rsidRPr="00A929F3">
        <w:rPr>
          <w:highlight w:val="green"/>
          <w:u w:val="single"/>
        </w:rPr>
        <w:t>be affected by the</w:t>
      </w:r>
      <w:r w:rsidRPr="003714EA">
        <w:rPr>
          <w:sz w:val="16"/>
        </w:rPr>
        <w:t xml:space="preserve"> 87 </w:t>
      </w:r>
      <w:r w:rsidRPr="00A929F3">
        <w:rPr>
          <w:highlight w:val="green"/>
          <w:u w:val="single"/>
        </w:rPr>
        <w:t>socioeconomic</w:t>
      </w:r>
      <w:r w:rsidRPr="003714EA">
        <w:rPr>
          <w:sz w:val="16"/>
        </w:rPr>
        <w:t xml:space="preserve"> and ecological </w:t>
      </w:r>
      <w:r w:rsidRPr="00A929F3">
        <w:rPr>
          <w:b/>
          <w:bCs/>
          <w:highlight w:val="green"/>
          <w:u w:val="single"/>
          <w:bdr w:val="single" w:sz="4" w:space="0" w:color="auto"/>
        </w:rPr>
        <w:t>context in which it develops</w:t>
      </w:r>
      <w:r w:rsidRPr="003714EA">
        <w:rPr>
          <w:sz w:val="16"/>
        </w:rPr>
        <w:t xml:space="preserve">. Along the lines of </w:t>
      </w:r>
      <w:proofErr w:type="spellStart"/>
      <w:r w:rsidRPr="003714EA">
        <w:rPr>
          <w:sz w:val="16"/>
        </w:rPr>
        <w:t>Pueyo</w:t>
      </w:r>
      <w:proofErr w:type="spellEnd"/>
      <w:r w:rsidRPr="003714EA">
        <w:rPr>
          <w:sz w:val="16"/>
        </w:rPr>
        <w:t xml:space="preserve"> (2014, p. 88 3454), this paper presents an approach that integrates these topics. It employs insights from </w:t>
      </w:r>
      <w:proofErr w:type="gramStart"/>
      <w:r w:rsidRPr="003714EA">
        <w:rPr>
          <w:sz w:val="16"/>
        </w:rPr>
        <w:t>a</w:t>
      </w:r>
      <w:proofErr w:type="gramEnd"/>
      <w:r w:rsidRPr="003714EA">
        <w:rPr>
          <w:sz w:val="16"/>
        </w:rPr>
        <w:t xml:space="preserve">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A929F3">
        <w:rPr>
          <w:highlight w:val="green"/>
          <w:u w:val="single"/>
        </w:rPr>
        <w:t>Neoliberalism</w:t>
      </w:r>
      <w:r w:rsidRPr="003714EA">
        <w:rPr>
          <w:sz w:val="16"/>
        </w:rPr>
        <w:t xml:space="preserve"> </w:t>
      </w:r>
      <w:r w:rsidRPr="00A929F3">
        <w:rPr>
          <w:b/>
          <w:bCs/>
          <w:highlight w:val="green"/>
          <w:u w:val="single"/>
        </w:rPr>
        <w:t>is a major force shaping current policies</w:t>
      </w:r>
      <w:r w:rsidRPr="003714EA">
        <w:rPr>
          <w:sz w:val="16"/>
        </w:rPr>
        <w:t xml:space="preserve"> on a global level, which urges 93 governments to assume as their main role the creation and support of capitalist markets, and to 94 avoid interfering in their functioning (</w:t>
      </w:r>
      <w:proofErr w:type="spellStart"/>
      <w:r w:rsidRPr="003714EA">
        <w:rPr>
          <w:sz w:val="16"/>
        </w:rPr>
        <w:t>Mirowski</w:t>
      </w:r>
      <w:proofErr w:type="spellEnd"/>
      <w:r w:rsidRPr="003714EA">
        <w:rPr>
          <w:sz w:val="16"/>
        </w:rPr>
        <w:t xml:space="preserve">, 2009). </w:t>
      </w:r>
      <w:r w:rsidRPr="003714EA">
        <w:rPr>
          <w:u w:val="single"/>
        </w:rPr>
        <w:t xml:space="preserve">Neoliberal policies stand </w:t>
      </w:r>
      <w:r w:rsidRPr="00A929F3">
        <w:rPr>
          <w:highlight w:val="green"/>
          <w:u w:val="single"/>
        </w:rPr>
        <w:t xml:space="preserve">in sharp contrast </w:t>
      </w:r>
      <w:r w:rsidRPr="003714EA">
        <w:rPr>
          <w:u w:val="single"/>
        </w:rPr>
        <w:t xml:space="preserve">95 </w:t>
      </w:r>
      <w:r w:rsidRPr="00A929F3">
        <w:rPr>
          <w:highlight w:val="green"/>
          <w:u w:val="single"/>
        </w:rPr>
        <w:t>to degrowth views</w:t>
      </w:r>
      <w:r w:rsidRPr="003714EA">
        <w:rPr>
          <w:u w:val="single"/>
        </w:rPr>
        <w:t>: the first are largely rationalized as a way to enhance efficiency and production 96 (</w:t>
      </w:r>
      <w:proofErr w:type="spellStart"/>
      <w:r w:rsidRPr="003714EA">
        <w:rPr>
          <w:u w:val="single"/>
        </w:rPr>
        <w:t>Plehwe</w:t>
      </w:r>
      <w:proofErr w:type="spellEnd"/>
      <w:r w:rsidRPr="003714EA">
        <w:rPr>
          <w:u w:val="single"/>
        </w:rPr>
        <w:t xml:space="preserve">, 2009), </w:t>
      </w:r>
      <w:r w:rsidRPr="003714EA">
        <w:rPr>
          <w:sz w:val="16"/>
        </w:rPr>
        <w:t xml:space="preserve">and represent the maximum expression of capitalist values. 97 The thought experiment illustrates how </w:t>
      </w:r>
      <w:r w:rsidRPr="00A929F3">
        <w:rPr>
          <w:highlight w:val="green"/>
          <w:u w:val="single"/>
        </w:rPr>
        <w:t xml:space="preserve">superintelligence </w:t>
      </w:r>
      <w:r w:rsidRPr="003714EA">
        <w:rPr>
          <w:u w:val="single"/>
        </w:rPr>
        <w:t xml:space="preserve">perfectly </w:t>
      </w:r>
      <w:r w:rsidRPr="00A929F3">
        <w:rPr>
          <w:highlight w:val="green"/>
          <w:u w:val="single"/>
        </w:rPr>
        <w:t xml:space="preserve">aligned with capitalist </w:t>
      </w:r>
      <w:r w:rsidRPr="003714EA">
        <w:rPr>
          <w:u w:val="single"/>
        </w:rPr>
        <w:t xml:space="preserve">98 </w:t>
      </w:r>
      <w:r w:rsidRPr="00A929F3">
        <w:rPr>
          <w:highlight w:val="green"/>
          <w:u w:val="single"/>
        </w:rPr>
        <w:t>markets could have</w:t>
      </w:r>
      <w:r w:rsidRPr="003714EA">
        <w:rPr>
          <w:u w:val="single"/>
        </w:rPr>
        <w:t xml:space="preserve"> very </w:t>
      </w:r>
      <w:r w:rsidRPr="00A929F3">
        <w:rPr>
          <w:b/>
          <w:bCs/>
          <w:highlight w:val="green"/>
          <w:u w:val="single"/>
          <w:bdr w:val="single" w:sz="4" w:space="0" w:color="auto"/>
        </w:rPr>
        <w:t>undesirable consequences for humanity and the whole biosphere</w:t>
      </w:r>
      <w:r w:rsidRPr="003714EA">
        <w:rPr>
          <w:u w:val="single"/>
        </w:rPr>
        <w:t>.</w:t>
      </w:r>
      <w:r w:rsidRPr="003714EA">
        <w:rPr>
          <w:sz w:val="16"/>
        </w:rPr>
        <w:t xml:space="preserve"> It also 99 suggests that there is little reason to expect that the wealthiest and most powerful people would be 100 </w:t>
      </w:r>
      <w:proofErr w:type="gramStart"/>
      <w:r w:rsidRPr="003714EA">
        <w:rPr>
          <w:sz w:val="16"/>
        </w:rPr>
        <w:t>exempt</w:t>
      </w:r>
      <w:proofErr w:type="gramEnd"/>
      <w:r w:rsidRPr="003714EA">
        <w:rPr>
          <w:sz w:val="16"/>
        </w:rPr>
        <w:t xml:space="preserve">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w:t>
      </w:r>
      <w:proofErr w:type="gramStart"/>
      <w:r w:rsidRPr="003714EA">
        <w:rPr>
          <w:sz w:val="16"/>
        </w:rPr>
        <w:t>103 uncertainty</w:t>
      </w:r>
      <w:proofErr w:type="gramEnd"/>
      <w:r w:rsidRPr="003714EA">
        <w:rPr>
          <w:sz w:val="16"/>
        </w:rPr>
        <w:t xml:space="preserve"> involved in these scenarios is vast, but, if a non-negligible probability is assigned to 104 these two futures, little room is left for either complacency or resignation. 105 106 2. Thought experiment: Superintelligence in a neoliberal scenario 107 108 Neoliberalism is creating </w:t>
      </w:r>
      <w:r w:rsidRPr="003714EA">
        <w:rPr>
          <w:u w:val="single"/>
        </w:rPr>
        <w:t xml:space="preserve">a </w:t>
      </w:r>
      <w:r w:rsidRPr="00A929F3">
        <w:rPr>
          <w:highlight w:val="green"/>
          <w:u w:val="single"/>
        </w:rPr>
        <w:t>very special breeding ground for superintelligence</w:t>
      </w:r>
      <w:r w:rsidRPr="003714EA">
        <w:rPr>
          <w:sz w:val="16"/>
        </w:rPr>
        <w:t xml:space="preserve">, </w:t>
      </w:r>
      <w:r w:rsidRPr="00A929F3">
        <w:rPr>
          <w:highlight w:val="green"/>
          <w:u w:val="single"/>
        </w:rPr>
        <w:t>because</w:t>
      </w:r>
      <w:r w:rsidRPr="003714EA">
        <w:rPr>
          <w:sz w:val="16"/>
        </w:rPr>
        <w:t xml:space="preserve"> </w:t>
      </w:r>
      <w:r w:rsidRPr="00A929F3">
        <w:rPr>
          <w:highlight w:val="green"/>
          <w:u w:val="single"/>
        </w:rPr>
        <w:t>it strives</w:t>
      </w:r>
      <w:r w:rsidRPr="003714EA">
        <w:rPr>
          <w:sz w:val="16"/>
        </w:rPr>
        <w:t xml:space="preserve"> 109 </w:t>
      </w:r>
      <w:r w:rsidRPr="00A929F3">
        <w:rPr>
          <w:b/>
          <w:bCs/>
          <w:highlight w:val="green"/>
          <w:u w:val="single"/>
          <w:bdr w:val="single" w:sz="4" w:space="0" w:color="auto"/>
        </w:rPr>
        <w:t>to reduce the role of human agency in collective affairs</w:t>
      </w:r>
      <w:r w:rsidRPr="003714EA">
        <w:rPr>
          <w:sz w:val="16"/>
        </w:rPr>
        <w:t>. The neoliberal pioneer Friedrich Hayek 110 argued that the spontaneous order of markets was preferable over conscious plans, because markets, 111 he thought, have more capacity than humans to process information (</w:t>
      </w:r>
      <w:proofErr w:type="spellStart"/>
      <w:r w:rsidRPr="003714EA">
        <w:rPr>
          <w:sz w:val="16"/>
        </w:rPr>
        <w:t>Mirowski</w:t>
      </w:r>
      <w:proofErr w:type="spellEnd"/>
      <w:r w:rsidRPr="003714EA">
        <w:rPr>
          <w:sz w:val="16"/>
        </w:rPr>
        <w:t xml:space="preserve">, 2009). </w:t>
      </w:r>
      <w:r w:rsidRPr="003714EA">
        <w:rPr>
          <w:u w:val="single"/>
        </w:rPr>
        <w:t xml:space="preserve">Neoliberal 112 policies are actively </w:t>
      </w:r>
      <w:r w:rsidRPr="00A929F3">
        <w:rPr>
          <w:highlight w:val="green"/>
          <w:u w:val="single"/>
        </w:rPr>
        <w:t xml:space="preserve">transferring decisions to markets </w:t>
      </w:r>
      <w:r w:rsidRPr="003714EA">
        <w:rPr>
          <w:u w:val="single"/>
        </w:rPr>
        <w:t>(</w:t>
      </w:r>
      <w:proofErr w:type="spellStart"/>
      <w:r w:rsidRPr="003714EA">
        <w:rPr>
          <w:u w:val="single"/>
        </w:rPr>
        <w:t>Mirowski</w:t>
      </w:r>
      <w:proofErr w:type="spellEnd"/>
      <w:r w:rsidRPr="003714EA">
        <w:rPr>
          <w:u w:val="single"/>
        </w:rPr>
        <w:t>, 2009), while firms' automated 113 decision systems become an integral part of the market's information processing machinery 114</w:t>
      </w:r>
      <w:r w:rsidRPr="003714EA">
        <w:rPr>
          <w:sz w:val="16"/>
        </w:rPr>
        <w:t xml:space="preserve"> (Davenport and Harris, 2005). Neoliberal globalization is locking governments in the role of mere 115 players competing in the global market (Swank, 2016). </w:t>
      </w:r>
      <w:r w:rsidRPr="003714EA">
        <w:rPr>
          <w:u w:val="single"/>
        </w:rPr>
        <w:t xml:space="preserve">Furthermore, </w:t>
      </w:r>
      <w:r w:rsidRPr="00A929F3">
        <w:rPr>
          <w:highlight w:val="green"/>
          <w:u w:val="single"/>
        </w:rPr>
        <w:t xml:space="preserve">automated governance is a </w:t>
      </w:r>
      <w:r w:rsidRPr="003714EA">
        <w:rPr>
          <w:u w:val="single"/>
        </w:rPr>
        <w:t xml:space="preserve">116 </w:t>
      </w:r>
      <w:r w:rsidRPr="00A929F3">
        <w:rPr>
          <w:highlight w:val="green"/>
          <w:u w:val="single"/>
        </w:rPr>
        <w:t xml:space="preserve">foundational tenet </w:t>
      </w:r>
      <w:r w:rsidRPr="003714EA">
        <w:rPr>
          <w:u w:val="single"/>
        </w:rPr>
        <w:t>of neoliberal ideology (</w:t>
      </w:r>
      <w:proofErr w:type="spellStart"/>
      <w:r w:rsidRPr="003714EA">
        <w:rPr>
          <w:u w:val="single"/>
        </w:rPr>
        <w:t>Plehwe</w:t>
      </w:r>
      <w:proofErr w:type="spellEnd"/>
      <w:r w:rsidRPr="003714EA">
        <w:rPr>
          <w:u w:val="single"/>
        </w:rPr>
        <w:t xml:space="preserve">, 2009, p. 23). 117 In the neoliberal scenario, </w:t>
      </w:r>
      <w:r w:rsidRPr="00A929F3">
        <w:rPr>
          <w:highlight w:val="green"/>
          <w:u w:val="single"/>
        </w:rPr>
        <w:t xml:space="preserve">most technological development </w:t>
      </w:r>
      <w:r w:rsidRPr="003714EA">
        <w:rPr>
          <w:u w:val="single"/>
        </w:rPr>
        <w:t xml:space="preserve">can be expected to </w:t>
      </w:r>
      <w:r w:rsidRPr="00A929F3">
        <w:rPr>
          <w:highlight w:val="green"/>
          <w:u w:val="single"/>
        </w:rPr>
        <w:t xml:space="preserve">take </w:t>
      </w:r>
      <w:r w:rsidRPr="00A929F3">
        <w:rPr>
          <w:b/>
          <w:bCs/>
          <w:highlight w:val="green"/>
          <w:u w:val="single"/>
        </w:rPr>
        <w:t xml:space="preserve">place </w:t>
      </w:r>
      <w:r w:rsidRPr="003714EA">
        <w:rPr>
          <w:b/>
          <w:bCs/>
          <w:u w:val="single"/>
        </w:rPr>
        <w:t xml:space="preserve">either </w:t>
      </w:r>
      <w:r w:rsidRPr="00A929F3">
        <w:rPr>
          <w:b/>
          <w:bCs/>
          <w:highlight w:val="green"/>
          <w:u w:val="single"/>
        </w:rPr>
        <w:t>in the context of firms</w:t>
      </w:r>
      <w:r w:rsidRPr="00A929F3">
        <w:rPr>
          <w:highlight w:val="green"/>
          <w:u w:val="single"/>
        </w:rPr>
        <w:t xml:space="preserve"> </w:t>
      </w:r>
      <w:r w:rsidRPr="003714EA">
        <w:rPr>
          <w:u w:val="single"/>
        </w:rPr>
        <w:t xml:space="preserve">or in support of firms3 </w:t>
      </w:r>
      <w:proofErr w:type="gramStart"/>
      <w:r w:rsidRPr="003714EA">
        <w:rPr>
          <w:u w:val="single"/>
        </w:rPr>
        <w:t>1</w:t>
      </w:r>
      <w:r w:rsidRPr="003714EA">
        <w:rPr>
          <w:sz w:val="16"/>
        </w:rPr>
        <w:t>18 .</w:t>
      </w:r>
      <w:proofErr w:type="gramEnd"/>
      <w:r w:rsidRPr="003714EA">
        <w:rPr>
          <w:sz w:val="16"/>
        </w:rPr>
        <w:t xml:space="preserve"> A number of institutionalist (Galbraith, 1985), post119 Keynesian (Lavoie, 2014; and references therein) and evolutionary (Metcalfe, 2008) economists 120 concur that, in capitalist markets, firms tend to maximize their growth rates (this principle is related 121 but not identical to the neoclassical assumption that firms maximize profits; Lavoie, 2014). Growth 122 maximization might be interpreted as expressing the goals of people in key positions, but, from </w:t>
      </w:r>
      <w:proofErr w:type="gramStart"/>
      <w:r w:rsidRPr="003714EA">
        <w:rPr>
          <w:sz w:val="16"/>
        </w:rPr>
        <w:t>an</w:t>
      </w:r>
      <w:proofErr w:type="gramEnd"/>
      <w:r w:rsidRPr="003714EA">
        <w:rPr>
          <w:sz w:val="16"/>
        </w:rPr>
        <w:t xml:space="preserve"> 123 evolutionary perspective, it is thought to result from a mechanism akin to natural selection 124 (Metcalfe, 2008). The first interpretation is insufficient if we accept that: (1) in big corporations, the 125 managerial bureaucracy is a coherent social-psychological system with motives and preferences of 126 its own (Gordon, 1968, p. 639; for an insider view, see </w:t>
      </w:r>
      <w:proofErr w:type="spellStart"/>
      <w:r w:rsidRPr="003714EA">
        <w:rPr>
          <w:sz w:val="16"/>
        </w:rPr>
        <w:t>Nace</w:t>
      </w:r>
      <w:proofErr w:type="spellEnd"/>
      <w:r w:rsidRPr="003714EA">
        <w:rPr>
          <w:sz w:val="16"/>
        </w:rPr>
        <w:t xml:space="preserve">, 2005, pp. 1-10), (2) </w:t>
      </w:r>
      <w:r w:rsidRPr="003714EA">
        <w:rPr>
          <w:u w:val="single"/>
        </w:rPr>
        <w:t>this system is 127 becoming techno-social-psychological with the progressive incorporation of decision-making 128 algorithms and the increasing opacity of such algorithms (Danaher, 2016), and (3) human mentality 129 and goals are partly shaped by firms themselves (Galbraith, 1985).</w:t>
      </w:r>
      <w:r w:rsidRPr="003714EA">
        <w:rPr>
          <w:sz w:val="16"/>
        </w:rPr>
        <w:t xml:space="preserve">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w:t>
      </w:r>
      <w:proofErr w:type="spellStart"/>
      <w:r w:rsidRPr="003714EA">
        <w:rPr>
          <w:sz w:val="16"/>
        </w:rPr>
        <w:t>machina</w:t>
      </w:r>
      <w:proofErr w:type="spellEnd"/>
      <w:r w:rsidRPr="003714EA">
        <w:rPr>
          <w:sz w:val="16"/>
        </w:rPr>
        <w:t xml:space="preserve"> economicus (Parkes and Wellman, 2015, p. 267; a more 134 orthodox </w:t>
      </w:r>
      <w:proofErr w:type="gramStart"/>
      <w:r w:rsidRPr="003714EA">
        <w:rPr>
          <w:sz w:val="16"/>
        </w:rPr>
        <w:t>denomination</w:t>
      </w:r>
      <w:proofErr w:type="gramEnd"/>
      <w:r w:rsidRPr="003714EA">
        <w:rPr>
          <w:sz w:val="16"/>
        </w:rPr>
        <w:t xml:space="preserve"> would be Machina </w:t>
      </w:r>
      <w:proofErr w:type="spellStart"/>
      <w:r w:rsidRPr="003714EA">
        <w:rPr>
          <w:sz w:val="16"/>
        </w:rPr>
        <w:t>oeconomica</w:t>
      </w:r>
      <w:proofErr w:type="spellEnd"/>
      <w:r w:rsidRPr="003714EA">
        <w:rPr>
          <w:sz w:val="16"/>
        </w:rPr>
        <w:t xml:space="preserve">). 135 </w:t>
      </w:r>
      <w:r w:rsidRPr="003714EA">
        <w:rPr>
          <w:u w:val="single"/>
        </w:rPr>
        <w:t>Firm growth is thought to rely critically on retained earnings (Galbraith, 1985; Lavoie, 2014, p. 136 134-141). Therefore, economic selection can be generally expected to favor firms in which these are greater.</w:t>
      </w:r>
      <w:r w:rsidRPr="003714EA">
        <w:rPr>
          <w:sz w:val="16"/>
        </w:rPr>
        <w:t xml:space="preserve"> The aggregate retained earnings4 137 RE of all firms in an economy can be expressed as: 138 RE=FE(</w:t>
      </w:r>
      <w:proofErr w:type="gramStart"/>
      <w:r w:rsidRPr="003714EA">
        <w:rPr>
          <w:sz w:val="16"/>
        </w:rPr>
        <w:t>R,L</w:t>
      </w:r>
      <w:proofErr w:type="gramEnd"/>
      <w:r w:rsidRPr="003714EA">
        <w:rPr>
          <w:sz w:val="16"/>
        </w:rPr>
        <w:t>,K)-</w:t>
      </w:r>
      <w:proofErr w:type="spellStart"/>
      <w:r w:rsidRPr="003714EA">
        <w:rPr>
          <w:sz w:val="16"/>
        </w:rPr>
        <w:t>w</w:t>
      </w:r>
      <w:r w:rsidRPr="003714EA">
        <w:rPr>
          <w:rFonts w:ascii="Cambria Math" w:hAnsi="Cambria Math" w:cs="Cambria Math"/>
          <w:sz w:val="16"/>
        </w:rPr>
        <w:t>⋅</w:t>
      </w:r>
      <w:r w:rsidRPr="003714EA">
        <w:rPr>
          <w:sz w:val="16"/>
        </w:rPr>
        <w:t>L</w:t>
      </w:r>
      <w:proofErr w:type="spellEnd"/>
      <w:r w:rsidRPr="003714EA">
        <w:rPr>
          <w:sz w:val="16"/>
        </w:rPr>
        <w:t>-(</w:t>
      </w:r>
      <w:proofErr w:type="spellStart"/>
      <w:r w:rsidRPr="003714EA">
        <w:rPr>
          <w:sz w:val="16"/>
        </w:rPr>
        <w:t>i+δ</w:t>
      </w:r>
      <w:proofErr w:type="spellEnd"/>
      <w:r w:rsidRPr="003714EA">
        <w:rPr>
          <w:sz w:val="16"/>
        </w:rPr>
        <w:t>)</w:t>
      </w:r>
      <w:r w:rsidRPr="003714EA">
        <w:rPr>
          <w:rFonts w:ascii="Cambria Math" w:hAnsi="Cambria Math" w:cs="Cambria Math"/>
          <w:sz w:val="16"/>
        </w:rPr>
        <w:t>⋅</w:t>
      </w:r>
      <w:r w:rsidRPr="003714EA">
        <w:rPr>
          <w:sz w:val="16"/>
        </w:rPr>
        <w:t xml:space="preserve">K-g.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w:t>
      </w:r>
      <w:proofErr w:type="spellStart"/>
      <w:r w:rsidRPr="003714EA">
        <w:rPr>
          <w:sz w:val="16"/>
        </w:rPr>
        <w:t>i</w:t>
      </w:r>
      <w:proofErr w:type="spellEnd"/>
      <w:r w:rsidRPr="003714EA">
        <w:rPr>
          <w:sz w:val="16"/>
        </w:rPr>
        <w:t xml:space="preserve"> are returns to 142 </w:t>
      </w:r>
      <w:proofErr w:type="gramStart"/>
      <w:r w:rsidRPr="003714EA">
        <w:rPr>
          <w:sz w:val="16"/>
        </w:rPr>
        <w:t>capital</w:t>
      </w:r>
      <w:proofErr w:type="gramEnd"/>
      <w:r w:rsidRPr="003714EA">
        <w:rPr>
          <w:sz w:val="16"/>
        </w:rPr>
        <w:t xml:space="preserve"> (dividends, interests) paid to households, δ is depreciation and g are the net taxes paid to 143 governments. 144 Increases in retained earnings face constraints, such as trade-offs among different parameters of 145 Eq. 1. </w:t>
      </w:r>
      <w:r w:rsidRPr="003714EA">
        <w:rPr>
          <w:u w:val="single"/>
        </w:rPr>
        <w:t xml:space="preserve">The present thought experiment explores the consequences of economic selection in a 146 scenario in which two sets of constraints are nearly absent: sociopolitical constraints on market 147 dynamics are averted by a neoliberal institutional setting, while </w:t>
      </w:r>
      <w:r w:rsidRPr="00A929F3">
        <w:rPr>
          <w:highlight w:val="green"/>
          <w:u w:val="single"/>
        </w:rPr>
        <w:t xml:space="preserve">technical constraints are overcome </w:t>
      </w:r>
      <w:r w:rsidRPr="003714EA">
        <w:rPr>
          <w:u w:val="single"/>
        </w:rPr>
        <w:t xml:space="preserve">148 </w:t>
      </w:r>
      <w:r w:rsidRPr="00A929F3">
        <w:rPr>
          <w:highlight w:val="green"/>
          <w:u w:val="single"/>
        </w:rPr>
        <w:t xml:space="preserve">by </w:t>
      </w:r>
      <w:r w:rsidRPr="00A929F3">
        <w:rPr>
          <w:b/>
          <w:bCs/>
          <w:highlight w:val="green"/>
          <w:u w:val="single"/>
        </w:rPr>
        <w:t>asymptotically advanced technology</w:t>
      </w:r>
      <w:r w:rsidRPr="00A929F3">
        <w:rPr>
          <w:highlight w:val="green"/>
          <w:u w:val="single"/>
        </w:rPr>
        <w:t xml:space="preserve"> </w:t>
      </w:r>
      <w:r w:rsidRPr="003714EA">
        <w:rPr>
          <w:u w:val="single"/>
        </w:rPr>
        <w:t xml:space="preserve">(with extreme AI allowing for extreme technological 149 development also in other fields). The environmental and the social implications are discussed in 150 </w:t>
      </w:r>
      <w:proofErr w:type="gramStart"/>
      <w:r w:rsidRPr="003714EA">
        <w:rPr>
          <w:u w:val="single"/>
        </w:rPr>
        <w:t>turn</w:t>
      </w:r>
      <w:proofErr w:type="gramEnd"/>
      <w:r w:rsidRPr="003714EA">
        <w:rPr>
          <w:u w:val="single"/>
        </w:rPr>
        <w:t xml:space="preserve">. Note that </w:t>
      </w:r>
      <w:r w:rsidRPr="00A929F3">
        <w:rPr>
          <w:highlight w:val="green"/>
          <w:u w:val="single"/>
        </w:rPr>
        <w:t xml:space="preserve">this scenario is not defined by some </w:t>
      </w:r>
      <w:r w:rsidRPr="00A929F3">
        <w:rPr>
          <w:b/>
          <w:bCs/>
          <w:highlight w:val="green"/>
          <w:u w:val="single"/>
        </w:rPr>
        <w:t xml:space="preserve">contingent choice of AIs' goals by </w:t>
      </w:r>
      <w:r w:rsidRPr="003714EA">
        <w:rPr>
          <w:b/>
          <w:bCs/>
          <w:u w:val="single"/>
        </w:rPr>
        <w:t xml:space="preserve">their 151 </w:t>
      </w:r>
      <w:r w:rsidRPr="00A929F3">
        <w:rPr>
          <w:b/>
          <w:bCs/>
          <w:highlight w:val="green"/>
          <w:u w:val="single"/>
        </w:rPr>
        <w:t>programmers</w:t>
      </w:r>
      <w:r w:rsidRPr="003714EA">
        <w:rPr>
          <w:u w:val="single"/>
        </w:rPr>
        <w:t xml:space="preserve">: </w:t>
      </w:r>
      <w:r w:rsidRPr="00A929F3">
        <w:rPr>
          <w:highlight w:val="green"/>
          <w:u w:val="single"/>
        </w:rPr>
        <w:t xml:space="preserve">The goals </w:t>
      </w:r>
      <w:r w:rsidRPr="003714EA">
        <w:rPr>
          <w:u w:val="single"/>
        </w:rPr>
        <w:t xml:space="preserve">of maximizing each firm's growth and retained earnings are assumed to 152 </w:t>
      </w:r>
      <w:r w:rsidRPr="00A929F3">
        <w:rPr>
          <w:highlight w:val="green"/>
          <w:u w:val="single"/>
        </w:rPr>
        <w:t xml:space="preserve">emerge from </w:t>
      </w:r>
      <w:r w:rsidRPr="003714EA">
        <w:rPr>
          <w:u w:val="single"/>
        </w:rPr>
        <w:t xml:space="preserve">the collective dynamics of large sets of entities subject to </w:t>
      </w:r>
      <w:r w:rsidRPr="00A929F3">
        <w:rPr>
          <w:b/>
          <w:bCs/>
          <w:highlight w:val="green"/>
          <w:u w:val="single"/>
        </w:rPr>
        <w:t>capitalistic rules of</w:t>
      </w:r>
      <w:r w:rsidRPr="003714EA">
        <w:rPr>
          <w:b/>
          <w:bCs/>
          <w:u w:val="single"/>
        </w:rPr>
        <w:t xml:space="preserve"> 153 </w:t>
      </w:r>
      <w:r w:rsidRPr="00A929F3">
        <w:rPr>
          <w:b/>
          <w:bCs/>
          <w:highlight w:val="green"/>
          <w:u w:val="single"/>
        </w:rPr>
        <w:t>interaction and</w:t>
      </w:r>
      <w:r w:rsidRPr="003714EA">
        <w:rPr>
          <w:b/>
          <w:bCs/>
          <w:u w:val="single"/>
        </w:rPr>
        <w:t xml:space="preserve">, therefore, to </w:t>
      </w:r>
      <w:r w:rsidRPr="00A929F3">
        <w:rPr>
          <w:b/>
          <w:bCs/>
          <w:highlight w:val="green"/>
          <w:u w:val="single"/>
        </w:rPr>
        <w:t>economic selection</w:t>
      </w:r>
      <w:r w:rsidRPr="003714EA">
        <w:rPr>
          <w:u w:val="single"/>
        </w:rPr>
        <w:t>.</w:t>
      </w:r>
    </w:p>
    <w:p w14:paraId="0F31B524" w14:textId="77777777" w:rsidR="007340EA" w:rsidRPr="00562B1E" w:rsidRDefault="007340EA" w:rsidP="007340EA">
      <w:pPr>
        <w:pStyle w:val="Heading4"/>
      </w:pPr>
      <w:r>
        <w:t xml:space="preserve">Economic decline </w:t>
      </w:r>
      <w:r>
        <w:rPr>
          <w:u w:val="single"/>
        </w:rPr>
        <w:t>increases</w:t>
      </w:r>
      <w:r>
        <w:t xml:space="preserve"> cooperation and reduces war</w:t>
      </w:r>
    </w:p>
    <w:p w14:paraId="00FEE206" w14:textId="77777777" w:rsidR="007340EA" w:rsidRPr="00397A0D" w:rsidRDefault="007340EA" w:rsidP="007340EA">
      <w:r w:rsidRPr="00397A0D">
        <w:t xml:space="preserve">Christina L. </w:t>
      </w:r>
      <w:r w:rsidRPr="003D4957">
        <w:rPr>
          <w:rFonts w:eastAsiaTheme="majorEastAsia" w:cstheme="majorBidi"/>
          <w:b/>
          <w:iCs/>
          <w:sz w:val="26"/>
        </w:rPr>
        <w:t>Davis &amp;</w:t>
      </w:r>
      <w:r w:rsidRPr="00397A0D">
        <w:t xml:space="preserve"> Krzysztof J. </w:t>
      </w:r>
      <w:proofErr w:type="spellStart"/>
      <w:r w:rsidRPr="003D4957">
        <w:rPr>
          <w:rFonts w:eastAsiaTheme="majorEastAsia" w:cstheme="majorBidi"/>
          <w:b/>
          <w:iCs/>
          <w:sz w:val="26"/>
        </w:rPr>
        <w:t>Pelc</w:t>
      </w:r>
      <w:proofErr w:type="spellEnd"/>
      <w:r w:rsidRPr="003D4957">
        <w:rPr>
          <w:rFonts w:eastAsiaTheme="majorEastAsia" w:cstheme="majorBidi"/>
          <w:b/>
          <w:iCs/>
          <w:sz w:val="26"/>
        </w:rPr>
        <w:t xml:space="preserve"> 17</w:t>
      </w:r>
      <w:r w:rsidRPr="00397A0D">
        <w:t xml:space="preserve">, Christina L. Davis is a Professor of Politics and International Affairs at Princeton; Krzysztof J. </w:t>
      </w:r>
      <w:proofErr w:type="spellStart"/>
      <w:r w:rsidRPr="00397A0D">
        <w:t>Pelc</w:t>
      </w:r>
      <w:proofErr w:type="spellEnd"/>
      <w:r w:rsidRPr="00397A0D">
        <w:t xml:space="preserve"> is an Associate Professor of Political Science at McGill University, “Cooperation in Hard Times: Self-restraint of Trade Protection,” Journal of Conflict Resolution, 61(2): 398-429 </w:t>
      </w:r>
    </w:p>
    <w:p w14:paraId="4D31BFA5" w14:textId="77777777" w:rsidR="007340EA" w:rsidRPr="00726764" w:rsidRDefault="007340EA" w:rsidP="007340EA">
      <w:pPr>
        <w:rPr>
          <w:sz w:val="16"/>
        </w:rPr>
      </w:pPr>
      <w:r w:rsidRPr="00397A0D">
        <w:rPr>
          <w:rStyle w:val="StyleUnderline"/>
        </w:rPr>
        <w:t>Conclusion Political economy theory would lead us to expect rising trade protection during hard times</w:t>
      </w:r>
      <w:r w:rsidRPr="00397A0D">
        <w:rPr>
          <w:sz w:val="16"/>
        </w:rPr>
        <w:t xml:space="preserve">. </w:t>
      </w:r>
      <w:r w:rsidRPr="00397A0D">
        <w:rPr>
          <w:rStyle w:val="StyleUnderline"/>
        </w:rPr>
        <w:t xml:space="preserve">Yet </w:t>
      </w:r>
      <w:r w:rsidRPr="00397A0D">
        <w:rPr>
          <w:rStyle w:val="Emphasis"/>
        </w:rPr>
        <w:t>empirical evidence</w:t>
      </w:r>
      <w:r w:rsidRPr="00397A0D">
        <w:rPr>
          <w:sz w:val="16"/>
        </w:rPr>
        <w:t xml:space="preserve"> on this count </w:t>
      </w:r>
      <w:r w:rsidRPr="00397A0D">
        <w:rPr>
          <w:rStyle w:val="StyleUnderline"/>
        </w:rPr>
        <w:t>has been mixed</w:t>
      </w:r>
      <w:r w:rsidRPr="00397A0D">
        <w:rPr>
          <w:sz w:val="16"/>
        </w:rPr>
        <w:t xml:space="preserve">. Some studies find a correlation between poor macroeconomic conditions and protection, but the worst recession since the Great Depression has generated surprisingly moderate levels of protection. We explain this apparent contradiction. </w:t>
      </w:r>
      <w:r w:rsidRPr="00397A0D">
        <w:rPr>
          <w:rStyle w:val="StyleUnderline"/>
        </w:rPr>
        <w:t xml:space="preserve">Our statistical findings show that </w:t>
      </w:r>
      <w:r w:rsidRPr="00020EA9">
        <w:rPr>
          <w:rStyle w:val="StyleUnderline"/>
          <w:highlight w:val="cyan"/>
        </w:rPr>
        <w:t>under conditions of</w:t>
      </w:r>
      <w:r w:rsidRPr="00397A0D">
        <w:rPr>
          <w:rStyle w:val="StyleUnderline"/>
        </w:rPr>
        <w:t xml:space="preserve"> pervasive </w:t>
      </w:r>
      <w:r w:rsidRPr="00020EA9">
        <w:rPr>
          <w:rStyle w:val="StyleUnderline"/>
          <w:highlight w:val="cyan"/>
        </w:rPr>
        <w:t>economic crisis</w:t>
      </w:r>
      <w:r w:rsidRPr="00397A0D">
        <w:rPr>
          <w:sz w:val="16"/>
        </w:rPr>
        <w:t xml:space="preserve"> at the international level, </w:t>
      </w:r>
      <w:r w:rsidRPr="00020EA9">
        <w:rPr>
          <w:rStyle w:val="StyleUnderline"/>
          <w:highlight w:val="cyan"/>
        </w:rPr>
        <w:t xml:space="preserve">states exercise more </w:t>
      </w:r>
      <w:r w:rsidRPr="00020EA9">
        <w:rPr>
          <w:rStyle w:val="Emphasis"/>
          <w:highlight w:val="cyan"/>
        </w:rPr>
        <w:t>restraint</w:t>
      </w:r>
      <w:r w:rsidRPr="00397A0D">
        <w:rPr>
          <w:sz w:val="16"/>
        </w:rPr>
        <w:t xml:space="preserve"> than they would when facing crisis alone. </w:t>
      </w:r>
      <w:r w:rsidRPr="00397A0D">
        <w:rPr>
          <w:rStyle w:val="StyleUnderline"/>
        </w:rPr>
        <w:t xml:space="preserve">These results throw light on behavior not only during the crisis, but throughout the WTO </w:t>
      </w:r>
      <w:r w:rsidRPr="00562B1E">
        <w:rPr>
          <w:rStyle w:val="StyleUnderline"/>
        </w:rPr>
        <w:t>period</w:t>
      </w:r>
      <w:r w:rsidRPr="00562B1E">
        <w:rPr>
          <w:sz w:val="16"/>
        </w:rPr>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562B1E">
        <w:rPr>
          <w:rStyle w:val="StyleUnderline"/>
        </w:rPr>
        <w:t xml:space="preserve">By </w:t>
      </w:r>
      <w:r w:rsidRPr="00562B1E">
        <w:rPr>
          <w:rStyle w:val="Emphasis"/>
        </w:rPr>
        <w:t>controlling</w:t>
      </w:r>
      <w:r w:rsidRPr="00562B1E">
        <w:rPr>
          <w:rStyle w:val="StyleUnderline"/>
        </w:rPr>
        <w:t xml:space="preserve"> for </w:t>
      </w:r>
      <w:r w:rsidRPr="00562B1E">
        <w:rPr>
          <w:rStyle w:val="Emphasis"/>
        </w:rPr>
        <w:t>product-level imports</w:t>
      </w:r>
      <w:r w:rsidRPr="00562B1E">
        <w:rPr>
          <w:rStyle w:val="StyleUnderline"/>
        </w:rPr>
        <w:t>, we show that the restraint on remedy use is not a byproduct of declining imports</w:t>
      </w:r>
      <w:r w:rsidRPr="00562B1E">
        <w:rPr>
          <w:sz w:val="16"/>
        </w:rPr>
        <w:t xml:space="preserve">. </w:t>
      </w:r>
      <w:r w:rsidRPr="00562B1E">
        <w:rPr>
          <w:rStyle w:val="StyleUnderline"/>
        </w:rPr>
        <w:t>We</w:t>
      </w:r>
      <w:r w:rsidRPr="00562B1E">
        <w:rPr>
          <w:sz w:val="16"/>
        </w:rPr>
        <w:t xml:space="preserve"> </w:t>
      </w:r>
      <w:r w:rsidRPr="00562B1E">
        <w:rPr>
          <w:rStyle w:val="Emphasis"/>
        </w:rPr>
        <w:t>also</w:t>
      </w:r>
      <w:r w:rsidRPr="00562B1E">
        <w:rPr>
          <w:sz w:val="16"/>
        </w:rPr>
        <w:t xml:space="preserve"> </w:t>
      </w:r>
      <w:proofErr w:type="gramStart"/>
      <w:r w:rsidRPr="00562B1E">
        <w:rPr>
          <w:rStyle w:val="StyleUnderline"/>
        </w:rPr>
        <w:t>take into account</w:t>
      </w:r>
      <w:proofErr w:type="gramEnd"/>
      <w:r w:rsidRPr="00562B1E">
        <w:rPr>
          <w:rStyle w:val="StyleUnderline"/>
        </w:rPr>
        <w:t xml:space="preserve"> the ability of</w:t>
      </w:r>
      <w:r w:rsidRPr="00562B1E">
        <w:rPr>
          <w:sz w:val="16"/>
        </w:rPr>
        <w:t xml:space="preserve"> some </w:t>
      </w:r>
      <w:r w:rsidRPr="00562B1E">
        <w:rPr>
          <w:rStyle w:val="StyleUnderline"/>
        </w:rPr>
        <w:t xml:space="preserve">countries to </w:t>
      </w:r>
      <w:r w:rsidRPr="00562B1E">
        <w:rPr>
          <w:rStyle w:val="Emphasis"/>
        </w:rPr>
        <w:t>manipulate their currency</w:t>
      </w:r>
      <w:r w:rsidRPr="00562B1E">
        <w:rPr>
          <w:rStyle w:val="StyleUnderline"/>
        </w:rPr>
        <w:t xml:space="preserve"> and demonstrate that the relationship between crisis and trade protection </w:t>
      </w:r>
      <w:r w:rsidRPr="00562B1E">
        <w:rPr>
          <w:rStyle w:val="Emphasis"/>
        </w:rPr>
        <w:t>holds</w:t>
      </w:r>
      <w:r w:rsidRPr="00562B1E">
        <w:rPr>
          <w:rStyle w:val="StyleUnderline"/>
        </w:rPr>
        <w:t xml:space="preserve"> independent of exchange rate policies</w:t>
      </w:r>
      <w:r w:rsidRPr="00562B1E">
        <w:rPr>
          <w:sz w:val="16"/>
        </w:rPr>
        <w:t xml:space="preserve">. Government </w:t>
      </w:r>
      <w:r w:rsidRPr="00020EA9">
        <w:rPr>
          <w:rStyle w:val="StyleUnderline"/>
          <w:highlight w:val="cyan"/>
        </w:rPr>
        <w:t>decisions to impose costs on</w:t>
      </w:r>
      <w:r w:rsidRPr="00397A0D">
        <w:rPr>
          <w:rStyle w:val="StyleUnderline"/>
        </w:rPr>
        <w:t xml:space="preserve"> their </w:t>
      </w:r>
      <w:r w:rsidRPr="00020EA9">
        <w:rPr>
          <w:rStyle w:val="StyleUnderline"/>
          <w:highlight w:val="cyan"/>
        </w:rPr>
        <w:t>trade partners</w:t>
      </w:r>
      <w:r w:rsidRPr="00397A0D">
        <w:rPr>
          <w:rStyle w:val="StyleUnderline"/>
        </w:rPr>
        <w:t xml:space="preserve"> by taking advantage of their legal right to use flexibility measures</w:t>
      </w:r>
      <w:r w:rsidRPr="00397A0D">
        <w:rPr>
          <w:sz w:val="16"/>
        </w:rPr>
        <w:t xml:space="preserve"> are driven not only by the domestic situation but also by circumstances abroad. This </w:t>
      </w:r>
      <w:r w:rsidRPr="00020EA9">
        <w:rPr>
          <w:rStyle w:val="StyleUnderline"/>
          <w:highlight w:val="cyan"/>
        </w:rPr>
        <w:t xml:space="preserve">can give rise to an individual </w:t>
      </w:r>
      <w:r w:rsidRPr="00020EA9">
        <w:rPr>
          <w:rStyle w:val="Emphasis"/>
          <w:highlight w:val="cyan"/>
        </w:rPr>
        <w:t>incentive for strategic self-restraint</w:t>
      </w:r>
      <w:r w:rsidRPr="00020EA9">
        <w:rPr>
          <w:rStyle w:val="StyleUnderline"/>
          <w:highlight w:val="cyan"/>
        </w:rPr>
        <w:t xml:space="preserve"> toward</w:t>
      </w:r>
      <w:r w:rsidRPr="00397A0D">
        <w:rPr>
          <w:rStyle w:val="StyleUnderline"/>
        </w:rPr>
        <w:t xml:space="preserve"> trade </w:t>
      </w:r>
      <w:r w:rsidRPr="00020EA9">
        <w:rPr>
          <w:rStyle w:val="StyleUnderline"/>
          <w:highlight w:val="cyan"/>
        </w:rPr>
        <w:t>partners in similar economic trouble</w:t>
      </w:r>
      <w:r w:rsidRPr="00397A0D">
        <w:rPr>
          <w:sz w:val="16"/>
        </w:rPr>
        <w:t xml:space="preserve">. Under conditions of widespread crisis, </w:t>
      </w:r>
      <w:r w:rsidRPr="00020EA9">
        <w:rPr>
          <w:rStyle w:val="StyleUnderline"/>
          <w:highlight w:val="cyan"/>
        </w:rPr>
        <w:t xml:space="preserve">government leaders </w:t>
      </w:r>
      <w:r w:rsidRPr="00020EA9">
        <w:rPr>
          <w:rStyle w:val="Emphasis"/>
          <w:highlight w:val="cyan"/>
        </w:rPr>
        <w:t>fear</w:t>
      </w:r>
      <w:r w:rsidRPr="00020EA9">
        <w:rPr>
          <w:rStyle w:val="StyleUnderline"/>
          <w:highlight w:val="cyan"/>
        </w:rPr>
        <w:t xml:space="preserve"> the </w:t>
      </w:r>
      <w:r w:rsidRPr="00020EA9">
        <w:rPr>
          <w:rStyle w:val="Emphasis"/>
          <w:highlight w:val="cyan"/>
        </w:rPr>
        <w:t>repercussions</w:t>
      </w:r>
      <w:r w:rsidRPr="00020EA9">
        <w:rPr>
          <w:rStyle w:val="StyleUnderline"/>
          <w:highlight w:val="cyan"/>
        </w:rPr>
        <w:t xml:space="preserve"> that their own</w:t>
      </w:r>
      <w:r w:rsidRPr="00397A0D">
        <w:rPr>
          <w:rStyle w:val="StyleUnderline"/>
        </w:rPr>
        <w:t xml:space="preserve"> use of trade </w:t>
      </w:r>
      <w:r w:rsidRPr="00020EA9">
        <w:rPr>
          <w:rStyle w:val="StyleUnderline"/>
          <w:highlight w:val="cyan"/>
        </w:rPr>
        <w:t>protection may have on</w:t>
      </w:r>
      <w:r w:rsidRPr="00397A0D">
        <w:rPr>
          <w:rStyle w:val="StyleUnderline"/>
        </w:rPr>
        <w:t xml:space="preserve"> the behavior of trade </w:t>
      </w:r>
      <w:r w:rsidRPr="00020EA9">
        <w:rPr>
          <w:rStyle w:val="StyleUnderline"/>
          <w:highlight w:val="cyan"/>
        </w:rPr>
        <w:t>partners</w:t>
      </w:r>
      <w:r w:rsidRPr="00397A0D">
        <w:rPr>
          <w:rStyle w:val="StyleUnderline"/>
        </w:rPr>
        <w:t xml:space="preserve"> at a time </w:t>
      </w:r>
      <w:r w:rsidRPr="00020EA9">
        <w:rPr>
          <w:rStyle w:val="StyleUnderline"/>
          <w:highlight w:val="cyan"/>
        </w:rPr>
        <w:t>when they cannot afford</w:t>
      </w:r>
      <w:r w:rsidRPr="00397A0D">
        <w:rPr>
          <w:rStyle w:val="StyleUnderline"/>
        </w:rPr>
        <w:t xml:space="preserve"> the economic cost of </w:t>
      </w:r>
      <w:r w:rsidRPr="00020EA9">
        <w:rPr>
          <w:rStyle w:val="StyleUnderline"/>
          <w:highlight w:val="cyan"/>
        </w:rPr>
        <w:t>a trade war</w:t>
      </w:r>
      <w:r w:rsidRPr="00397A0D">
        <w:rPr>
          <w:sz w:val="16"/>
        </w:rPr>
        <w:t xml:space="preserve">. </w:t>
      </w:r>
      <w:r w:rsidRPr="00020EA9">
        <w:rPr>
          <w:rStyle w:val="StyleUnderline"/>
          <w:highlight w:val="cyan"/>
        </w:rPr>
        <w:t>Institutions</w:t>
      </w:r>
      <w:r w:rsidRPr="00397A0D">
        <w:rPr>
          <w:rStyle w:val="StyleUnderline"/>
        </w:rPr>
        <w:t xml:space="preserve"> </w:t>
      </w:r>
      <w:r w:rsidRPr="00020EA9">
        <w:rPr>
          <w:rStyle w:val="StyleUnderline"/>
          <w:highlight w:val="cyan"/>
        </w:rPr>
        <w:t>provide</w:t>
      </w:r>
      <w:r w:rsidRPr="00397A0D">
        <w:rPr>
          <w:rStyle w:val="StyleUnderline"/>
        </w:rPr>
        <w:t xml:space="preserve"> </w:t>
      </w:r>
      <w:r w:rsidRPr="00397A0D">
        <w:rPr>
          <w:rStyle w:val="Emphasis"/>
        </w:rPr>
        <w:t>monitoring</w:t>
      </w:r>
      <w:r w:rsidRPr="00397A0D">
        <w:rPr>
          <w:rStyle w:val="StyleUnderline"/>
        </w:rPr>
        <w:t xml:space="preserve"> and </w:t>
      </w:r>
      <w:r w:rsidRPr="00020EA9">
        <w:rPr>
          <w:rStyle w:val="StyleUnderline"/>
          <w:highlight w:val="cyan"/>
        </w:rPr>
        <w:t>a venue for</w:t>
      </w:r>
      <w:r w:rsidRPr="00397A0D">
        <w:rPr>
          <w:rStyle w:val="StyleUnderline"/>
        </w:rPr>
        <w:t xml:space="preserve"> </w:t>
      </w:r>
      <w:r w:rsidRPr="00397A0D">
        <w:rPr>
          <w:rStyle w:val="Emphasis"/>
        </w:rPr>
        <w:t xml:space="preserve">leader </w:t>
      </w:r>
      <w:r w:rsidRPr="00562B1E">
        <w:rPr>
          <w:rStyle w:val="Emphasis"/>
        </w:rPr>
        <w:t>interaction</w:t>
      </w:r>
      <w:r w:rsidRPr="00397A0D">
        <w:rPr>
          <w:rStyle w:val="StyleUnderline"/>
        </w:rPr>
        <w:t xml:space="preserve"> that </w:t>
      </w:r>
      <w:r w:rsidRPr="00397A0D">
        <w:rPr>
          <w:rStyle w:val="Emphasis"/>
        </w:rPr>
        <w:t xml:space="preserve">facilitates </w:t>
      </w:r>
      <w:r w:rsidRPr="00020EA9">
        <w:rPr>
          <w:rStyle w:val="Emphasis"/>
          <w:highlight w:val="cyan"/>
        </w:rPr>
        <w:t>coordination</w:t>
      </w:r>
      <w:r w:rsidRPr="00397A0D">
        <w:rPr>
          <w:rStyle w:val="StyleUnderline"/>
        </w:rPr>
        <w:t xml:space="preserve"> among states</w:t>
      </w:r>
      <w:r w:rsidRPr="00397A0D">
        <w:rPr>
          <w:sz w:val="16"/>
        </w:rPr>
        <w:t xml:space="preserve">. Here the key function is </w:t>
      </w:r>
      <w:r w:rsidRPr="00397A0D">
        <w:rPr>
          <w:rStyle w:val="StyleUnderline"/>
        </w:rPr>
        <w:t>to reinforce expectations that any move to protect industries will trigger similar moves in other countries</w:t>
      </w:r>
      <w:r w:rsidRPr="00397A0D">
        <w:rPr>
          <w:sz w:val="1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397A0D">
        <w:rPr>
          <w:rStyle w:val="StyleUnderline"/>
        </w:rPr>
        <w:t xml:space="preserve">tools of informal governance such as leader pledges, guidance from the Director General, trade policy reviews, and plenary meetings </w:t>
      </w:r>
      <w:r w:rsidRPr="00397A0D">
        <w:rPr>
          <w:rStyle w:val="Emphasis"/>
        </w:rPr>
        <w:t>play a real role</w:t>
      </w:r>
      <w:r w:rsidRPr="00397A0D">
        <w:rPr>
          <w:rStyle w:val="StyleUnderline"/>
        </w:rPr>
        <w:t xml:space="preserve"> within the trade regime</w:t>
      </w:r>
      <w:r w:rsidRPr="00397A0D">
        <w:rPr>
          <w:sz w:val="16"/>
        </w:rPr>
        <w:t>. In the absence of sufficiently stringent rules over flexibility measures, c</w:t>
      </w:r>
      <w:r w:rsidRPr="00562B1E">
        <w:rPr>
          <w:sz w:val="16"/>
        </w:rPr>
        <w:t xml:space="preserve">ompliance alone is insufficient during a global economic crisis. </w:t>
      </w:r>
      <w:r w:rsidRPr="00562B1E">
        <w:rPr>
          <w:rStyle w:val="StyleUnderline"/>
        </w:rPr>
        <w:t xml:space="preserve">These </w:t>
      </w:r>
      <w:r w:rsidRPr="00562B1E">
        <w:rPr>
          <w:rStyle w:val="Emphasis"/>
        </w:rPr>
        <w:t>circumstances</w:t>
      </w:r>
      <w:r w:rsidRPr="00562B1E">
        <w:rPr>
          <w:rStyle w:val="StyleUnderline"/>
        </w:rPr>
        <w:t xml:space="preserve"> trigger </w:t>
      </w:r>
      <w:r w:rsidRPr="00020EA9">
        <w:rPr>
          <w:rStyle w:val="Emphasis"/>
          <w:highlight w:val="cyan"/>
        </w:rPr>
        <w:t>informal mechanisms</w:t>
      </w:r>
      <w:r w:rsidRPr="00397A0D">
        <w:rPr>
          <w:rStyle w:val="StyleUnderline"/>
        </w:rPr>
        <w:t xml:space="preserve"> that </w:t>
      </w:r>
      <w:r w:rsidRPr="00020EA9">
        <w:rPr>
          <w:rStyle w:val="StyleUnderline"/>
          <w:highlight w:val="cyan"/>
        </w:rPr>
        <w:t>complement</w:t>
      </w:r>
      <w:r w:rsidRPr="00397A0D">
        <w:rPr>
          <w:rStyle w:val="StyleUnderline"/>
        </w:rPr>
        <w:t xml:space="preserve"> </w:t>
      </w:r>
      <w:r w:rsidRPr="00020EA9">
        <w:rPr>
          <w:rStyle w:val="StyleUnderline"/>
          <w:highlight w:val="cyan"/>
        </w:rPr>
        <w:t>legal rules</w:t>
      </w:r>
      <w:r w:rsidRPr="00397A0D">
        <w:rPr>
          <w:rStyle w:val="StyleUnderline"/>
        </w:rPr>
        <w:t xml:space="preserve"> to </w:t>
      </w:r>
      <w:r w:rsidRPr="00397A0D">
        <w:rPr>
          <w:rStyle w:val="Emphasis"/>
        </w:rPr>
        <w:t>support cooperation</w:t>
      </w:r>
      <w:r w:rsidRPr="00397A0D">
        <w:rPr>
          <w:sz w:val="16"/>
        </w:rPr>
        <w:t xml:space="preserve">. </w:t>
      </w:r>
      <w:r w:rsidRPr="00397A0D">
        <w:rPr>
          <w:rStyle w:val="StyleUnderline"/>
        </w:rPr>
        <w:t>During widespread crisis, legal enforcement would be inadequate, and informal governance helps to bolster the system</w:t>
      </w:r>
      <w:r w:rsidRPr="00397A0D">
        <w:rPr>
          <w:sz w:val="16"/>
        </w:rPr>
        <w:t>.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w:t>
      </w:r>
      <w:r>
        <w:rPr>
          <w:sz w:val="16"/>
        </w:rPr>
        <w:t>—</w:t>
      </w:r>
      <w:r w:rsidRPr="00397A0D">
        <w:rPr>
          <w:sz w:val="16"/>
        </w:rPr>
        <w:t>trade remedies and tariff hikes within the bound rate</w:t>
      </w:r>
      <w:r>
        <w:rPr>
          <w:sz w:val="16"/>
        </w:rPr>
        <w:t>—</w:t>
      </w:r>
      <w:r w:rsidRPr="00397A0D">
        <w:rPr>
          <w:sz w:val="16"/>
        </w:rPr>
        <w:t xml:space="preserve">we can offer conclusions about how systemic crises shape country restraint independent of formal institutional constraints. Insofar as </w:t>
      </w:r>
      <w:r w:rsidRPr="00397A0D">
        <w:rPr>
          <w:rStyle w:val="StyleUnderline"/>
        </w:rPr>
        <w:t xml:space="preserve">institutions are generating </w:t>
      </w:r>
      <w:r w:rsidRPr="00397A0D">
        <w:rPr>
          <w:sz w:val="16"/>
        </w:rPr>
        <w:t xml:space="preserve">such </w:t>
      </w:r>
      <w:r w:rsidRPr="00397A0D">
        <w:rPr>
          <w:rStyle w:val="StyleUnderline"/>
        </w:rPr>
        <w:t>restraint</w:t>
      </w:r>
      <w:r w:rsidRPr="00397A0D">
        <w:rPr>
          <w:sz w:val="16"/>
        </w:rPr>
        <w:t xml:space="preserve">, we offer that it is </w:t>
      </w:r>
      <w:r w:rsidRPr="00397A0D">
        <w:rPr>
          <w:rStyle w:val="StyleUnderline"/>
        </w:rPr>
        <w:t>by facilitating informal coordination</w:t>
      </w:r>
      <w:r w:rsidRPr="00397A0D">
        <w:rPr>
          <w:sz w:val="1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397A0D">
        <w:rPr>
          <w:rStyle w:val="StyleUnderline"/>
        </w:rPr>
        <w:t xml:space="preserve">Rather than reinforcing pressure for protection, pervasive </w:t>
      </w:r>
      <w:r w:rsidRPr="00020EA9">
        <w:rPr>
          <w:rStyle w:val="StyleUnderline"/>
          <w:highlight w:val="cyan"/>
        </w:rPr>
        <w:t>crisis</w:t>
      </w:r>
      <w:r w:rsidRPr="00397A0D">
        <w:rPr>
          <w:rStyle w:val="StyleUnderline"/>
        </w:rPr>
        <w:t xml:space="preserve"> in the global economy is shown to </w:t>
      </w:r>
      <w:r w:rsidRPr="00020EA9">
        <w:rPr>
          <w:rStyle w:val="StyleUnderline"/>
          <w:highlight w:val="cyan"/>
        </w:rPr>
        <w:t>generate</w:t>
      </w:r>
      <w:r w:rsidRPr="00397A0D">
        <w:rPr>
          <w:rStyle w:val="StyleUnderline"/>
        </w:rPr>
        <w:t xml:space="preserve"> countervailing </w:t>
      </w:r>
      <w:r w:rsidRPr="00020EA9">
        <w:rPr>
          <w:rStyle w:val="StyleUnderline"/>
          <w:highlight w:val="cyan"/>
        </w:rPr>
        <w:t>pressure for restraint</w:t>
      </w:r>
      <w:r w:rsidRPr="00397A0D">
        <w:rPr>
          <w:rStyle w:val="StyleUnderline"/>
        </w:rPr>
        <w:t xml:space="preserve"> in response to domestic crisis</w:t>
      </w:r>
      <w:r w:rsidRPr="00397A0D">
        <w:rPr>
          <w:sz w:val="16"/>
        </w:rPr>
        <w:t xml:space="preserve">. In some cases, </w:t>
      </w:r>
      <w:r w:rsidRPr="00397A0D">
        <w:rPr>
          <w:rStyle w:val="Emphasis"/>
        </w:rPr>
        <w:t xml:space="preserve">hard times </w:t>
      </w:r>
      <w:r w:rsidRPr="00020EA9">
        <w:rPr>
          <w:rStyle w:val="Emphasis"/>
          <w:highlight w:val="cyan"/>
        </w:rPr>
        <w:t>bring more, not less</w:t>
      </w:r>
      <w:r w:rsidRPr="00397A0D">
        <w:rPr>
          <w:rStyle w:val="Emphasis"/>
        </w:rPr>
        <w:t xml:space="preserve">, international </w:t>
      </w:r>
      <w:r w:rsidRPr="00020EA9">
        <w:rPr>
          <w:rStyle w:val="Emphasis"/>
          <w:highlight w:val="cyan"/>
        </w:rPr>
        <w:t>cooperation</w:t>
      </w:r>
      <w:r w:rsidRPr="00397A0D">
        <w:rPr>
          <w:sz w:val="16"/>
        </w:rPr>
        <w:t>.</w:t>
      </w:r>
      <w:r>
        <w:rPr>
          <w:sz w:val="16"/>
        </w:rPr>
        <w:t xml:space="preserve"> </w:t>
      </w:r>
    </w:p>
    <w:p w14:paraId="0891F104" w14:textId="77777777" w:rsidR="007340EA" w:rsidRDefault="007340EA" w:rsidP="007340EA">
      <w:pPr>
        <w:pStyle w:val="Heading4"/>
      </w:pPr>
      <w:r>
        <w:t>Growth causes disease</w:t>
      </w:r>
    </w:p>
    <w:p w14:paraId="61D7DDC0" w14:textId="77777777" w:rsidR="007340EA" w:rsidRPr="008E5DA1" w:rsidRDefault="007340EA" w:rsidP="007340EA">
      <w:r w:rsidRPr="008E5DA1">
        <w:t xml:space="preserve">Dr Kwasi </w:t>
      </w:r>
      <w:proofErr w:type="spellStart"/>
      <w:r w:rsidRPr="003D4957">
        <w:rPr>
          <w:rFonts w:eastAsiaTheme="majorEastAsia" w:cstheme="majorBidi"/>
          <w:b/>
          <w:iCs/>
          <w:sz w:val="26"/>
        </w:rPr>
        <w:t>Bowi</w:t>
      </w:r>
      <w:proofErr w:type="spellEnd"/>
      <w:r w:rsidRPr="003D4957">
        <w:rPr>
          <w:rFonts w:eastAsiaTheme="majorEastAsia" w:cstheme="majorBidi"/>
          <w:b/>
          <w:iCs/>
          <w:sz w:val="26"/>
        </w:rPr>
        <w:t xml:space="preserve"> 9</w:t>
      </w:r>
      <w:r>
        <w:t xml:space="preserve">, </w:t>
      </w:r>
      <w:r w:rsidRPr="008E5DA1">
        <w:t>president of the Ghana Veterinary Medical Association, “</w:t>
      </w:r>
      <w:proofErr w:type="spellStart"/>
      <w:r w:rsidRPr="008E5DA1">
        <w:t>Globalisation</w:t>
      </w:r>
      <w:proofErr w:type="spellEnd"/>
      <w:r w:rsidRPr="008E5DA1">
        <w:t>: Catalyst for the spread of zoonotic diseases” 8 May 2009. http://www.modernghana.com/news/215180/1/globalisation-catalyst-for-the-spread-of-zoonotic-.html</w:t>
      </w:r>
    </w:p>
    <w:p w14:paraId="3162EA8A" w14:textId="77777777" w:rsidR="007340EA" w:rsidRPr="00D007E0" w:rsidRDefault="007340EA" w:rsidP="007340EA">
      <w:pPr>
        <w:rPr>
          <w:u w:val="single"/>
        </w:rPr>
      </w:pPr>
      <w:r w:rsidRPr="00076057">
        <w:rPr>
          <w:rStyle w:val="StyleUnderline"/>
        </w:rPr>
        <w:t>Zoonotic diseases</w:t>
      </w:r>
      <w:r w:rsidRPr="00076057">
        <w:rPr>
          <w:sz w:val="16"/>
        </w:rPr>
        <w:t xml:space="preserve"> or zoonoses are those diseases and infections which are naturally transmitted from animals to man Zoonosis is a concept primarily useful to public health and veterinary disease control authorities. It defines an area of cooperative activity in both research and in control. Mutual concern for zoonoses furnishes an opportunity for communication between the physician interested in disease in no-human animals and the veterinarian interested in disease in man. Central to the complex and close relationship linking humans and animals, </w:t>
      </w:r>
      <w:proofErr w:type="spellStart"/>
      <w:r w:rsidRPr="00076057">
        <w:rPr>
          <w:sz w:val="16"/>
        </w:rPr>
        <w:t>infections</w:t>
      </w:r>
      <w:proofErr w:type="spellEnd"/>
      <w:r w:rsidRPr="00076057">
        <w:rPr>
          <w:sz w:val="16"/>
        </w:rPr>
        <w:t xml:space="preserve"> diseases, especially </w:t>
      </w:r>
      <w:r w:rsidRPr="00020EA9">
        <w:rPr>
          <w:rStyle w:val="StyleUnderline"/>
          <w:highlight w:val="cyan"/>
        </w:rPr>
        <w:t>zoonoses</w:t>
      </w:r>
      <w:r w:rsidRPr="00076057">
        <w:rPr>
          <w:rStyle w:val="StyleUnderline"/>
        </w:rPr>
        <w:t xml:space="preserve">, have played a part in </w:t>
      </w:r>
      <w:r w:rsidRPr="00020EA9">
        <w:rPr>
          <w:rStyle w:val="Emphasis"/>
          <w:highlight w:val="cyan"/>
        </w:rPr>
        <w:t>shap</w:t>
      </w:r>
      <w:r w:rsidRPr="00076057">
        <w:rPr>
          <w:rStyle w:val="StyleUnderline"/>
        </w:rPr>
        <w:t xml:space="preserve">ing </w:t>
      </w:r>
      <w:r w:rsidRPr="00020EA9">
        <w:rPr>
          <w:rStyle w:val="Emphasis"/>
          <w:highlight w:val="cyan"/>
        </w:rPr>
        <w:t>the destiny of [hu]mankind</w:t>
      </w:r>
      <w:r w:rsidRPr="00076057">
        <w:rPr>
          <w:rStyle w:val="StyleUnderline"/>
        </w:rPr>
        <w:t xml:space="preserve">. </w:t>
      </w:r>
      <w:r w:rsidRPr="00076057">
        <w:rPr>
          <w:sz w:val="16"/>
        </w:rPr>
        <w:t xml:space="preserve">Today, </w:t>
      </w:r>
      <w:r w:rsidRPr="00076057">
        <w:rPr>
          <w:rStyle w:val="StyleUnderline"/>
        </w:rPr>
        <w:t xml:space="preserve">the world human and animal populations in ever-increasing numbers and in a perpetual state of movement and interaction have never been so close together through nature, </w:t>
      </w:r>
      <w:proofErr w:type="gramStart"/>
      <w:r w:rsidRPr="00076057">
        <w:rPr>
          <w:rStyle w:val="StyleUnderline"/>
        </w:rPr>
        <w:t>agriculture</w:t>
      </w:r>
      <w:proofErr w:type="gramEnd"/>
      <w:r w:rsidRPr="00076057">
        <w:rPr>
          <w:rStyle w:val="StyleUnderline"/>
        </w:rPr>
        <w:t xml:space="preserve"> and livestock; through the growth of trade in animals</w:t>
      </w:r>
      <w:r w:rsidRPr="00076057">
        <w:rPr>
          <w:sz w:val="16"/>
        </w:rPr>
        <w:t xml:space="preserve"> and animal </w:t>
      </w:r>
      <w:r w:rsidRPr="00076057">
        <w:rPr>
          <w:rStyle w:val="StyleUnderline"/>
        </w:rPr>
        <w:t>products</w:t>
      </w:r>
      <w:r w:rsidRPr="00076057">
        <w:rPr>
          <w:sz w:val="16"/>
        </w:rPr>
        <w:t xml:space="preserve">, and through our </w:t>
      </w:r>
      <w:r w:rsidRPr="00076057">
        <w:rPr>
          <w:rStyle w:val="StyleUnderline"/>
        </w:rPr>
        <w:t>food</w:t>
      </w:r>
      <w:r w:rsidRPr="00076057">
        <w:rPr>
          <w:sz w:val="16"/>
        </w:rPr>
        <w:t xml:space="preserve">. Yet </w:t>
      </w:r>
      <w:proofErr w:type="spellStart"/>
      <w:r w:rsidRPr="00020EA9">
        <w:rPr>
          <w:rStyle w:val="StyleUnderline"/>
          <w:highlight w:val="cyan"/>
        </w:rPr>
        <w:t>globalisation</w:t>
      </w:r>
      <w:proofErr w:type="spellEnd"/>
      <w:r w:rsidRPr="00076057">
        <w:rPr>
          <w:sz w:val="16"/>
        </w:rPr>
        <w:t xml:space="preserve"> also </w:t>
      </w:r>
      <w:r w:rsidRPr="00020EA9">
        <w:rPr>
          <w:rStyle w:val="StyleUnderline"/>
          <w:highlight w:val="cyan"/>
        </w:rPr>
        <w:t>encourages</w:t>
      </w:r>
      <w:r w:rsidRPr="00076057">
        <w:rPr>
          <w:sz w:val="16"/>
        </w:rPr>
        <w:t xml:space="preserve"> </w:t>
      </w:r>
      <w:r w:rsidRPr="00076057">
        <w:rPr>
          <w:rStyle w:val="StyleUnderline"/>
        </w:rPr>
        <w:t xml:space="preserve">the </w:t>
      </w:r>
      <w:r w:rsidRPr="00020EA9">
        <w:rPr>
          <w:rStyle w:val="Emphasis"/>
          <w:highlight w:val="cyan"/>
        </w:rPr>
        <w:t>circulation of pathogens</w:t>
      </w:r>
      <w:r w:rsidRPr="00020EA9">
        <w:rPr>
          <w:sz w:val="16"/>
          <w:highlight w:val="cyan"/>
        </w:rPr>
        <w:t xml:space="preserve"> </w:t>
      </w:r>
      <w:r w:rsidRPr="00020EA9">
        <w:rPr>
          <w:rStyle w:val="StyleUnderline"/>
          <w:highlight w:val="cyan"/>
        </w:rPr>
        <w:t>and</w:t>
      </w:r>
      <w:r w:rsidRPr="00076057">
        <w:rPr>
          <w:rStyle w:val="StyleUnderline"/>
        </w:rPr>
        <w:t xml:space="preserve"> helps to </w:t>
      </w:r>
      <w:r w:rsidRPr="00020EA9">
        <w:rPr>
          <w:rStyle w:val="StyleUnderline"/>
          <w:highlight w:val="cyan"/>
        </w:rPr>
        <w:t xml:space="preserve">make them </w:t>
      </w:r>
      <w:r w:rsidRPr="00020EA9">
        <w:rPr>
          <w:rStyle w:val="Emphasis"/>
          <w:highlight w:val="cyan"/>
        </w:rPr>
        <w:t>more aggressive</w:t>
      </w:r>
      <w:r w:rsidRPr="00076057">
        <w:rPr>
          <w:sz w:val="16"/>
        </w:rPr>
        <w:t xml:space="preserve">. </w:t>
      </w:r>
      <w:r w:rsidRPr="00020EA9">
        <w:rPr>
          <w:rStyle w:val="StyleUnderline"/>
          <w:highlight w:val="cyan"/>
        </w:rPr>
        <w:t>The</w:t>
      </w:r>
      <w:r w:rsidRPr="00076057">
        <w:rPr>
          <w:rStyle w:val="StyleUnderline"/>
        </w:rPr>
        <w:t xml:space="preserve"> worldwide </w:t>
      </w:r>
      <w:r w:rsidRPr="00020EA9">
        <w:rPr>
          <w:rStyle w:val="Emphasis"/>
          <w:highlight w:val="cyan"/>
        </w:rPr>
        <w:t>upsurge</w:t>
      </w:r>
      <w:r w:rsidRPr="00076057">
        <w:rPr>
          <w:rStyle w:val="StyleUnderline"/>
        </w:rPr>
        <w:t xml:space="preserve"> in animal diseases</w:t>
      </w:r>
      <w:r w:rsidRPr="00076057">
        <w:rPr>
          <w:sz w:val="16"/>
        </w:rPr>
        <w:t xml:space="preserve">, </w:t>
      </w:r>
      <w:r w:rsidRPr="00076057">
        <w:rPr>
          <w:rStyle w:val="Emphasis"/>
        </w:rPr>
        <w:t>especially zoonoses</w:t>
      </w:r>
      <w:r w:rsidRPr="00076057">
        <w:rPr>
          <w:rStyle w:val="StyleUnderline"/>
        </w:rPr>
        <w:t xml:space="preserve"> </w:t>
      </w:r>
      <w:r w:rsidRPr="00020EA9">
        <w:rPr>
          <w:rStyle w:val="StyleUnderline"/>
          <w:highlight w:val="cyan"/>
        </w:rPr>
        <w:t>is</w:t>
      </w:r>
      <w:r w:rsidRPr="00076057">
        <w:rPr>
          <w:rStyle w:val="StyleUnderline"/>
        </w:rPr>
        <w:t xml:space="preserve"> a </w:t>
      </w:r>
      <w:r w:rsidRPr="00020EA9">
        <w:rPr>
          <w:rStyle w:val="Emphasis"/>
          <w:highlight w:val="cyan"/>
        </w:rPr>
        <w:t>dangerous</w:t>
      </w:r>
      <w:r w:rsidRPr="00076057">
        <w:rPr>
          <w:sz w:val="16"/>
        </w:rPr>
        <w:t xml:space="preserve"> </w:t>
      </w:r>
      <w:r w:rsidRPr="00076057">
        <w:rPr>
          <w:rStyle w:val="StyleUnderline"/>
        </w:rPr>
        <w:t>reality</w:t>
      </w:r>
      <w:r w:rsidRPr="00076057">
        <w:rPr>
          <w:sz w:val="16"/>
        </w:rPr>
        <w:t xml:space="preserve">. Dramatic events and spectacular crises serve as constant reminder of the devastating consequences of these emerging and re-emerging diseases and the fear they can arouse. </w:t>
      </w:r>
      <w:r w:rsidRPr="00076057">
        <w:rPr>
          <w:sz w:val="14"/>
        </w:rPr>
        <w:t xml:space="preserve">Today, the natural or deliberate spread of these diseases is a threat without precedent in the history of mankind. There are over 134 zoonotic diseases of virus, bacteria, fungi, parasitic or rickettsia origin which can be transmitted from animals to man. These include rabies, anthrax, brucellosis, tuberculosis clostridial diseases like tetanus, ringworm, Echinococcosis, Fish tapeworm, Pork Tapeworm, Salmonellosis and Highly Pathogenic Avian Influenza virus (HPAI) which has already caused outbreak in 62 countries and caused the death of about 140 million birds, 407 human infections with 254 deaths as </w:t>
      </w:r>
      <w:proofErr w:type="gramStart"/>
      <w:r w:rsidRPr="00076057">
        <w:rPr>
          <w:sz w:val="14"/>
        </w:rPr>
        <w:t>at</w:t>
      </w:r>
      <w:proofErr w:type="gramEnd"/>
      <w:r w:rsidRPr="00076057">
        <w:rPr>
          <w:sz w:val="14"/>
        </w:rPr>
        <w:t xml:space="preserve"> March 20, 2009. </w:t>
      </w:r>
      <w:r w:rsidRPr="00020EA9">
        <w:rPr>
          <w:rStyle w:val="StyleUnderline"/>
          <w:highlight w:val="cyan"/>
        </w:rPr>
        <w:t>Modern</w:t>
      </w:r>
      <w:r w:rsidRPr="00076057">
        <w:rPr>
          <w:rStyle w:val="StyleUnderline"/>
        </w:rPr>
        <w:t xml:space="preserve"> modes of </w:t>
      </w:r>
      <w:r w:rsidRPr="00020EA9">
        <w:rPr>
          <w:rStyle w:val="StyleUnderline"/>
          <w:highlight w:val="cyan"/>
        </w:rPr>
        <w:t>transport</w:t>
      </w:r>
      <w:r w:rsidRPr="00076057">
        <w:rPr>
          <w:rStyle w:val="StyleUnderline"/>
        </w:rPr>
        <w:t xml:space="preserve">ation </w:t>
      </w:r>
      <w:r w:rsidRPr="00020EA9">
        <w:rPr>
          <w:rStyle w:val="StyleUnderline"/>
          <w:highlight w:val="cyan"/>
        </w:rPr>
        <w:t>allow</w:t>
      </w:r>
      <w:r w:rsidRPr="00076057">
        <w:rPr>
          <w:rStyle w:val="StyleUnderline"/>
        </w:rPr>
        <w:t xml:space="preserve"> more </w:t>
      </w:r>
      <w:r w:rsidRPr="00020EA9">
        <w:rPr>
          <w:rStyle w:val="StyleUnderline"/>
          <w:highlight w:val="cyan"/>
        </w:rPr>
        <w:t xml:space="preserve">people and animal products to </w:t>
      </w:r>
      <w:r w:rsidRPr="00020EA9">
        <w:rPr>
          <w:rStyle w:val="Emphasis"/>
          <w:highlight w:val="cyan"/>
        </w:rPr>
        <w:t>travel</w:t>
      </w:r>
      <w:r w:rsidRPr="00076057">
        <w:rPr>
          <w:rStyle w:val="StyleUnderline"/>
        </w:rPr>
        <w:t xml:space="preserve"> around </w:t>
      </w:r>
      <w:r w:rsidRPr="00020EA9">
        <w:rPr>
          <w:rStyle w:val="Emphasis"/>
          <w:highlight w:val="cyan"/>
        </w:rPr>
        <w:t>the world</w:t>
      </w:r>
      <w:r w:rsidRPr="00076057">
        <w:rPr>
          <w:rStyle w:val="StyleUnderline"/>
        </w:rPr>
        <w:t xml:space="preserve"> at a </w:t>
      </w:r>
      <w:r w:rsidRPr="00020EA9">
        <w:rPr>
          <w:rStyle w:val="Emphasis"/>
          <w:highlight w:val="cyan"/>
        </w:rPr>
        <w:t>faster</w:t>
      </w:r>
      <w:r w:rsidRPr="00076057">
        <w:rPr>
          <w:rStyle w:val="StyleUnderline"/>
        </w:rPr>
        <w:t xml:space="preserve"> pace</w:t>
      </w:r>
      <w:r w:rsidRPr="00076057">
        <w:rPr>
          <w:sz w:val="16"/>
        </w:rPr>
        <w:t xml:space="preserve">. They also open airways to the transcontinental movement of infectious diseases. One example of this is the West Nile virus. </w:t>
      </w:r>
      <w:r w:rsidRPr="00076057">
        <w:rPr>
          <w:sz w:val="14"/>
        </w:rPr>
        <w:t xml:space="preserve">It is believed that this disease reached the United States via "mosquitoes that crossed the ocean by riding in airplane wheel wells and arrived in New York City in 1999. With the use of air travel, people are able to go to foreign lands, contract a disease and not have any symptoms of illness until they get home, having exposed others to the disease along the way. </w:t>
      </w:r>
      <w:proofErr w:type="spellStart"/>
      <w:r w:rsidRPr="00020EA9">
        <w:rPr>
          <w:rStyle w:val="StyleUnderline"/>
          <w:highlight w:val="cyan"/>
        </w:rPr>
        <w:t>Globalisation</w:t>
      </w:r>
      <w:proofErr w:type="spellEnd"/>
      <w:r w:rsidRPr="00076057">
        <w:rPr>
          <w:sz w:val="16"/>
        </w:rPr>
        <w:t xml:space="preserve">, </w:t>
      </w:r>
      <w:r w:rsidRPr="00076057">
        <w:rPr>
          <w:rStyle w:val="StyleUnderline"/>
        </w:rPr>
        <w:t>the flow of goods</w:t>
      </w:r>
      <w:r w:rsidRPr="00076057">
        <w:rPr>
          <w:sz w:val="16"/>
        </w:rPr>
        <w:t xml:space="preserve">, </w:t>
      </w:r>
      <w:r w:rsidRPr="00076057">
        <w:rPr>
          <w:rStyle w:val="StyleUnderline"/>
        </w:rPr>
        <w:t>capital and people</w:t>
      </w:r>
      <w:r w:rsidRPr="00076057">
        <w:rPr>
          <w:sz w:val="16"/>
        </w:rPr>
        <w:t xml:space="preserve"> </w:t>
      </w:r>
      <w:r w:rsidRPr="00076057">
        <w:rPr>
          <w:rStyle w:val="StyleUnderline"/>
        </w:rPr>
        <w:t>across</w:t>
      </w:r>
      <w:r w:rsidRPr="00076057">
        <w:rPr>
          <w:sz w:val="16"/>
        </w:rPr>
        <w:t xml:space="preserve"> </w:t>
      </w:r>
      <w:r w:rsidRPr="00076057">
        <w:rPr>
          <w:rStyle w:val="StyleUnderline"/>
        </w:rPr>
        <w:t>political and geographic boundaries</w:t>
      </w:r>
      <w:r w:rsidRPr="00076057">
        <w:rPr>
          <w:sz w:val="16"/>
        </w:rPr>
        <w:t xml:space="preserve"> </w:t>
      </w:r>
      <w:r w:rsidRPr="00076057">
        <w:rPr>
          <w:rStyle w:val="StyleUnderline"/>
        </w:rPr>
        <w:t>have</w:t>
      </w:r>
      <w:r w:rsidRPr="00076057">
        <w:rPr>
          <w:sz w:val="16"/>
        </w:rPr>
        <w:t xml:space="preserve"> also helped to </w:t>
      </w:r>
      <w:r w:rsidRPr="00020EA9">
        <w:rPr>
          <w:rStyle w:val="StyleUnderline"/>
          <w:highlight w:val="cyan"/>
        </w:rPr>
        <w:t>spread</w:t>
      </w:r>
      <w:r w:rsidRPr="00076057">
        <w:rPr>
          <w:sz w:val="16"/>
        </w:rPr>
        <w:t xml:space="preserve"> some of </w:t>
      </w:r>
      <w:r w:rsidRPr="00020EA9">
        <w:rPr>
          <w:rStyle w:val="StyleUnderline"/>
          <w:highlight w:val="cyan"/>
        </w:rPr>
        <w:t xml:space="preserve">the </w:t>
      </w:r>
      <w:r w:rsidRPr="00020EA9">
        <w:rPr>
          <w:rStyle w:val="Emphasis"/>
          <w:highlight w:val="cyan"/>
        </w:rPr>
        <w:t>deadliest infectious diseases</w:t>
      </w:r>
      <w:r w:rsidRPr="00076057">
        <w:rPr>
          <w:sz w:val="16"/>
        </w:rPr>
        <w:t xml:space="preserve"> </w:t>
      </w:r>
      <w:r w:rsidRPr="00076057">
        <w:rPr>
          <w:rStyle w:val="StyleUnderline"/>
        </w:rPr>
        <w:t>especially zoonotic ones</w:t>
      </w:r>
      <w:r w:rsidRPr="00076057">
        <w:rPr>
          <w:sz w:val="16"/>
        </w:rPr>
        <w:t xml:space="preserve"> </w:t>
      </w:r>
      <w:r w:rsidRPr="00076057">
        <w:rPr>
          <w:rStyle w:val="StyleUnderline"/>
        </w:rPr>
        <w:t>known to</w:t>
      </w:r>
      <w:r w:rsidRPr="00076057">
        <w:rPr>
          <w:sz w:val="16"/>
        </w:rPr>
        <w:t xml:space="preserve"> </w:t>
      </w:r>
      <w:r w:rsidRPr="00076057">
        <w:rPr>
          <w:rStyle w:val="StyleUnderline"/>
        </w:rPr>
        <w:t>humans</w:t>
      </w:r>
      <w:r w:rsidRPr="00076057">
        <w:rPr>
          <w:sz w:val="16"/>
        </w:rPr>
        <w:t xml:space="preserve">. The spread of </w:t>
      </w:r>
      <w:r w:rsidRPr="00076057">
        <w:rPr>
          <w:rStyle w:val="StyleUnderline"/>
        </w:rPr>
        <w:t>diseases</w:t>
      </w:r>
      <w:r w:rsidRPr="00076057">
        <w:rPr>
          <w:sz w:val="16"/>
        </w:rPr>
        <w:t xml:space="preserve"> across wide geographic scales </w:t>
      </w:r>
      <w:r w:rsidRPr="00076057">
        <w:rPr>
          <w:rStyle w:val="StyleUnderline"/>
        </w:rPr>
        <w:t>has increased through history</w:t>
      </w:r>
      <w:r w:rsidRPr="00076057">
        <w:rPr>
          <w:sz w:val="16"/>
        </w:rPr>
        <w:t xml:space="preserve">. </w:t>
      </w:r>
      <w:r w:rsidRPr="00076057">
        <w:rPr>
          <w:rStyle w:val="StyleUnderline"/>
        </w:rPr>
        <w:t xml:space="preserve">In the current era of </w:t>
      </w:r>
      <w:proofErr w:type="spellStart"/>
      <w:proofErr w:type="gramStart"/>
      <w:r w:rsidRPr="00076057">
        <w:rPr>
          <w:rStyle w:val="Emphasis"/>
        </w:rPr>
        <w:t>globalisation</w:t>
      </w:r>
      <w:proofErr w:type="spellEnd"/>
      <w:proofErr w:type="gramEnd"/>
      <w:r w:rsidRPr="00076057">
        <w:rPr>
          <w:rStyle w:val="StyleUnderline"/>
        </w:rPr>
        <w:t xml:space="preserve"> the world is more interdependent than at any other time. Efficient and inexpensive transportation has left</w:t>
      </w:r>
      <w:r w:rsidRPr="00076057">
        <w:rPr>
          <w:sz w:val="16"/>
        </w:rPr>
        <w:t xml:space="preserve"> </w:t>
      </w:r>
      <w:r w:rsidRPr="00076057">
        <w:rPr>
          <w:rStyle w:val="StyleUnderline"/>
        </w:rPr>
        <w:t>few places inaccessible</w:t>
      </w:r>
      <w:r w:rsidRPr="00076057">
        <w:rPr>
          <w:sz w:val="16"/>
        </w:rPr>
        <w:t xml:space="preserve">, </w:t>
      </w:r>
      <w:r w:rsidRPr="00076057">
        <w:rPr>
          <w:rStyle w:val="StyleUnderline"/>
        </w:rPr>
        <w:t>increased</w:t>
      </w:r>
      <w:r w:rsidRPr="00076057">
        <w:rPr>
          <w:sz w:val="16"/>
        </w:rPr>
        <w:t xml:space="preserve"> global </w:t>
      </w:r>
      <w:r w:rsidRPr="00076057">
        <w:rPr>
          <w:rStyle w:val="StyleUnderline"/>
        </w:rPr>
        <w:t>trade</w:t>
      </w:r>
      <w:r w:rsidRPr="00076057">
        <w:rPr>
          <w:sz w:val="16"/>
        </w:rPr>
        <w:t xml:space="preserve"> in agricultural products and brought more </w:t>
      </w:r>
      <w:r w:rsidRPr="00076057">
        <w:rPr>
          <w:rStyle w:val="StyleUnderline"/>
        </w:rPr>
        <w:t xml:space="preserve">and </w:t>
      </w:r>
      <w:r w:rsidRPr="00020EA9">
        <w:rPr>
          <w:rStyle w:val="StyleUnderline"/>
          <w:highlight w:val="cyan"/>
        </w:rPr>
        <w:t xml:space="preserve">more people in </w:t>
      </w:r>
      <w:r w:rsidRPr="00020EA9">
        <w:rPr>
          <w:rStyle w:val="Emphasis"/>
          <w:highlight w:val="cyan"/>
        </w:rPr>
        <w:t>contact with animal diseases</w:t>
      </w:r>
      <w:r w:rsidRPr="00020EA9">
        <w:rPr>
          <w:rStyle w:val="StyleUnderline"/>
          <w:highlight w:val="cyan"/>
        </w:rPr>
        <w:t xml:space="preserve"> that</w:t>
      </w:r>
      <w:r w:rsidRPr="00076057">
        <w:rPr>
          <w:rStyle w:val="StyleUnderline"/>
        </w:rPr>
        <w:t xml:space="preserve"> have subsequently </w:t>
      </w:r>
      <w:r w:rsidRPr="00020EA9">
        <w:rPr>
          <w:rStyle w:val="Emphasis"/>
          <w:highlight w:val="cyan"/>
        </w:rPr>
        <w:t>jump</w:t>
      </w:r>
      <w:r w:rsidRPr="00B4280B">
        <w:rPr>
          <w:rStyle w:val="StyleUnderline"/>
        </w:rPr>
        <w:t xml:space="preserve">ed </w:t>
      </w:r>
      <w:r w:rsidRPr="00020EA9">
        <w:rPr>
          <w:rStyle w:val="Emphasis"/>
          <w:highlight w:val="cyan"/>
        </w:rPr>
        <w:t>species barriers</w:t>
      </w:r>
      <w:r w:rsidRPr="00076057">
        <w:rPr>
          <w:rStyle w:val="Emphasis"/>
        </w:rPr>
        <w:t>.</w:t>
      </w:r>
    </w:p>
    <w:p w14:paraId="2DC9C75E" w14:textId="470F5FB0" w:rsidR="007340EA" w:rsidRPr="00137554" w:rsidRDefault="007340EA" w:rsidP="007340EA">
      <w:pPr>
        <w:pStyle w:val="Heading4"/>
      </w:pPr>
      <w:r>
        <w:rPr>
          <w:u w:val="single"/>
        </w:rPr>
        <w:t>Counter-forcing</w:t>
      </w:r>
      <w:r>
        <w:t xml:space="preserve"> solves</w:t>
      </w:r>
      <w:r w:rsidR="00C711D3">
        <w:t xml:space="preserve"> nuclear war</w:t>
      </w:r>
      <w:r w:rsidRPr="00726764">
        <w:rPr>
          <w:b w:val="0"/>
        </w:rPr>
        <w:t xml:space="preserve">—only a few million </w:t>
      </w:r>
      <w:r w:rsidRPr="00726764">
        <w:rPr>
          <w:b w:val="0"/>
          <w:u w:val="single"/>
        </w:rPr>
        <w:t>at best</w:t>
      </w:r>
      <w:r w:rsidRPr="00726764">
        <w:rPr>
          <w:b w:val="0"/>
        </w:rPr>
        <w:t xml:space="preserve"> die.</w:t>
      </w:r>
    </w:p>
    <w:p w14:paraId="30F227A8" w14:textId="77777777" w:rsidR="007340EA" w:rsidRPr="00894B97" w:rsidRDefault="007340EA" w:rsidP="007340EA">
      <w:pPr>
        <w:rPr>
          <w:sz w:val="16"/>
          <w:szCs w:val="16"/>
        </w:rPr>
      </w:pPr>
      <w:r w:rsidRPr="00894B97">
        <w:rPr>
          <w:rStyle w:val="Style13ptBold"/>
        </w:rPr>
        <w:t>Mueller 9</w:t>
      </w:r>
      <w:r>
        <w:t>—</w:t>
      </w:r>
      <w:r w:rsidRPr="00705C82">
        <w:t>Woody</w:t>
      </w:r>
      <w:r>
        <w:t xml:space="preserve"> Mueller,</w:t>
      </w:r>
      <w:r w:rsidRPr="00705C82">
        <w:t xml:space="preserve"> </w:t>
      </w:r>
      <w:r>
        <w:t xml:space="preserve">Chair </w:t>
      </w:r>
      <w:r w:rsidRPr="00705C82">
        <w:t xml:space="preserve">of National Security Studies, Professor of Political Science at Ohio State University, Cato Senior Fellow, </w:t>
      </w:r>
      <w:r>
        <w:t>2009 (</w:t>
      </w:r>
      <w:r w:rsidRPr="00705C82">
        <w:t>“Atomic Obsession: Nuclear Alarmism from Hiroshima to Al-Qaeda</w:t>
      </w:r>
      <w:r>
        <w:t>,</w:t>
      </w:r>
      <w:r w:rsidRPr="00705C82">
        <w:t>”</w:t>
      </w:r>
      <w:r>
        <w:t xml:space="preserve"> </w:t>
      </w:r>
      <w:r>
        <w:rPr>
          <w:i/>
        </w:rPr>
        <w:t xml:space="preserve">Google </w:t>
      </w:r>
      <w:r w:rsidRPr="00043193">
        <w:rPr>
          <w:i/>
        </w:rPr>
        <w:t>Books</w:t>
      </w:r>
      <w:r>
        <w:t xml:space="preserve">, </w:t>
      </w:r>
      <w:r w:rsidRPr="00043193">
        <w:t>October</w:t>
      </w:r>
      <w:r>
        <w:t xml:space="preserve"> 5</w:t>
      </w:r>
      <w:r w:rsidRPr="00043193">
        <w:rPr>
          <w:vertAlign w:val="superscript"/>
        </w:rPr>
        <w:t>th</w:t>
      </w:r>
      <w:r>
        <w:t>,</w:t>
      </w:r>
      <w:r w:rsidRPr="00705C82">
        <w:t xml:space="preserve"> p. 8)</w:t>
      </w:r>
    </w:p>
    <w:p w14:paraId="54E82EF2" w14:textId="77777777" w:rsidR="007340EA" w:rsidRPr="00705C82" w:rsidRDefault="007340EA" w:rsidP="007340EA">
      <w:pPr>
        <w:rPr>
          <w:sz w:val="16"/>
        </w:rPr>
      </w:pPr>
      <w:r w:rsidRPr="00705C82">
        <w:rPr>
          <w:u w:val="single"/>
        </w:rPr>
        <w:t>To begin to approach a condition that can</w:t>
      </w:r>
      <w:r w:rsidRPr="00705C82">
        <w:rPr>
          <w:sz w:val="16"/>
        </w:rPr>
        <w:t xml:space="preserve"> credibly </w:t>
      </w:r>
      <w:r w:rsidRPr="00705C82">
        <w:rPr>
          <w:u w:val="single"/>
        </w:rPr>
        <w:t>justify applying such extreme characterizations as</w:t>
      </w:r>
      <w:r w:rsidRPr="00705C82">
        <w:rPr>
          <w:sz w:val="16"/>
        </w:rPr>
        <w:t xml:space="preserve"> societal </w:t>
      </w:r>
      <w:r w:rsidRPr="00705C82">
        <w:rPr>
          <w:u w:val="single"/>
        </w:rPr>
        <w:t>annihilation, a full-out attack with</w:t>
      </w:r>
      <w:r w:rsidRPr="00705C82">
        <w:rPr>
          <w:sz w:val="16"/>
        </w:rPr>
        <w:t xml:space="preserve"> hundreds, probably </w:t>
      </w:r>
      <w:r w:rsidRPr="00705C82">
        <w:rPr>
          <w:u w:val="single"/>
        </w:rPr>
        <w:t xml:space="preserve">thousands, of </w:t>
      </w:r>
      <w:r w:rsidRPr="00705C82">
        <w:rPr>
          <w:sz w:val="16"/>
        </w:rPr>
        <w:t>thermo</w:t>
      </w:r>
      <w:r w:rsidRPr="00705C82">
        <w:rPr>
          <w:u w:val="single"/>
        </w:rPr>
        <w:t>nuclear bombs would be required</w:t>
      </w:r>
      <w:r w:rsidRPr="00020EA9">
        <w:rPr>
          <w:sz w:val="16"/>
          <w:highlight w:val="cyan"/>
        </w:rPr>
        <w:t xml:space="preserve">. </w:t>
      </w:r>
      <w:r w:rsidRPr="00020EA9">
        <w:rPr>
          <w:highlight w:val="cyan"/>
          <w:u w:val="single"/>
        </w:rPr>
        <w:t>Even in</w:t>
      </w:r>
      <w:r w:rsidRPr="00705C82">
        <w:rPr>
          <w:u w:val="single"/>
        </w:rPr>
        <w:t xml:space="preserve"> such </w:t>
      </w:r>
      <w:r w:rsidRPr="00020EA9">
        <w:rPr>
          <w:highlight w:val="cyan"/>
          <w:u w:val="single"/>
        </w:rPr>
        <w:t>extreme cases</w:t>
      </w:r>
      <w:r w:rsidRPr="00705C82">
        <w:rPr>
          <w:u w:val="single"/>
        </w:rPr>
        <w:t xml:space="preserve">, the </w:t>
      </w:r>
      <w:r w:rsidRPr="00020EA9">
        <w:rPr>
          <w:highlight w:val="cyan"/>
          <w:u w:val="single"/>
        </w:rPr>
        <w:t>area</w:t>
      </w:r>
      <w:r w:rsidRPr="00705C82">
        <w:rPr>
          <w:sz w:val="16"/>
        </w:rPr>
        <w:t xml:space="preserve"> actually </w:t>
      </w:r>
      <w:r w:rsidRPr="00020EA9">
        <w:rPr>
          <w:highlight w:val="cyan"/>
          <w:u w:val="single"/>
        </w:rPr>
        <w:t>devastated by the</w:t>
      </w:r>
      <w:r w:rsidRPr="00705C82">
        <w:rPr>
          <w:sz w:val="16"/>
        </w:rPr>
        <w:t xml:space="preserve"> bombs' </w:t>
      </w:r>
      <w:r w:rsidRPr="00020EA9">
        <w:rPr>
          <w:highlight w:val="cyan"/>
          <w:u w:val="single"/>
        </w:rPr>
        <w:t>blast</w:t>
      </w:r>
      <w:r w:rsidRPr="00705C82">
        <w:rPr>
          <w:u w:val="single"/>
        </w:rPr>
        <w:t xml:space="preserve"> and thermal pulse</w:t>
      </w:r>
      <w:r w:rsidRPr="00705C82">
        <w:rPr>
          <w:sz w:val="16"/>
        </w:rPr>
        <w:t xml:space="preserve"> effective </w:t>
      </w:r>
      <w:r w:rsidRPr="00020EA9">
        <w:rPr>
          <w:b/>
          <w:highlight w:val="cyan"/>
          <w:u w:val="single"/>
        </w:rPr>
        <w:t>would be limited</w:t>
      </w:r>
      <w:r w:rsidRPr="00020EA9">
        <w:rPr>
          <w:highlight w:val="cyan"/>
          <w:u w:val="single"/>
        </w:rPr>
        <w:t>: 2,000</w:t>
      </w:r>
      <w:r w:rsidRPr="00705C82">
        <w:rPr>
          <w:sz w:val="16"/>
        </w:rPr>
        <w:t xml:space="preserve"> 1-MT </w:t>
      </w:r>
      <w:r w:rsidRPr="00020EA9">
        <w:rPr>
          <w:highlight w:val="cyan"/>
          <w:u w:val="single"/>
        </w:rPr>
        <w:t>explosions with</w:t>
      </w:r>
      <w:r w:rsidRPr="00705C82">
        <w:rPr>
          <w:u w:val="single"/>
        </w:rPr>
        <w:t xml:space="preserve"> a</w:t>
      </w:r>
      <w:r w:rsidRPr="00705C82">
        <w:rPr>
          <w:sz w:val="16"/>
        </w:rPr>
        <w:t xml:space="preserve"> destructive </w:t>
      </w:r>
      <w:r w:rsidRPr="00020EA9">
        <w:rPr>
          <w:highlight w:val="cyan"/>
          <w:u w:val="single"/>
        </w:rPr>
        <w:t>radius</w:t>
      </w:r>
      <w:r w:rsidRPr="00705C82">
        <w:rPr>
          <w:u w:val="single"/>
        </w:rPr>
        <w:t xml:space="preserve"> of </w:t>
      </w:r>
      <w:r w:rsidRPr="00020EA9">
        <w:rPr>
          <w:highlight w:val="cyan"/>
          <w:u w:val="single"/>
        </w:rPr>
        <w:t>5</w:t>
      </w:r>
      <w:r w:rsidRPr="00705C82">
        <w:rPr>
          <w:u w:val="single"/>
        </w:rPr>
        <w:t xml:space="preserve"> miles each </w:t>
      </w:r>
      <w:r w:rsidRPr="00020EA9">
        <w:rPr>
          <w:highlight w:val="cyan"/>
          <w:u w:val="single"/>
        </w:rPr>
        <w:t>would</w:t>
      </w:r>
      <w:r w:rsidRPr="00705C82">
        <w:rPr>
          <w:sz w:val="16"/>
        </w:rPr>
        <w:t xml:space="preserve"> directly </w:t>
      </w:r>
      <w:r w:rsidRPr="00020EA9">
        <w:rPr>
          <w:highlight w:val="cyan"/>
          <w:u w:val="single"/>
        </w:rPr>
        <w:t xml:space="preserve">demolish </w:t>
      </w:r>
      <w:r w:rsidRPr="00020EA9">
        <w:rPr>
          <w:b/>
          <w:highlight w:val="cyan"/>
          <w:u w:val="single"/>
        </w:rPr>
        <w:t>less than 5 percent</w:t>
      </w:r>
      <w:r w:rsidRPr="00020EA9">
        <w:rPr>
          <w:highlight w:val="cyan"/>
          <w:u w:val="single"/>
        </w:rPr>
        <w:t xml:space="preserve"> of the territory of the U</w:t>
      </w:r>
      <w:r w:rsidRPr="00705C82">
        <w:rPr>
          <w:sz w:val="16"/>
        </w:rPr>
        <w:t xml:space="preserve">nited </w:t>
      </w:r>
      <w:r w:rsidRPr="00020EA9">
        <w:rPr>
          <w:highlight w:val="cyan"/>
          <w:u w:val="single"/>
        </w:rPr>
        <w:t>S</w:t>
      </w:r>
      <w:r w:rsidRPr="00020EA9">
        <w:rPr>
          <w:sz w:val="16"/>
          <w:highlight w:val="cyan"/>
        </w:rPr>
        <w:t>t</w:t>
      </w:r>
      <w:r w:rsidRPr="00705C82">
        <w:rPr>
          <w:sz w:val="16"/>
        </w:rPr>
        <w:t xml:space="preserve">ates, for example. Obviously, if major population centers were targeted, this sort of attack could inflict massive casualties. Back in cold war days, when such devastating events sometimes seemed uncomfortably likely, </w:t>
      </w:r>
      <w:r w:rsidRPr="00705C82">
        <w:rPr>
          <w:u w:val="single"/>
        </w:rPr>
        <w:t xml:space="preserve">a </w:t>
      </w:r>
      <w:r w:rsidRPr="00705C82">
        <w:rPr>
          <w:b/>
          <w:u w:val="single"/>
        </w:rPr>
        <w:t>number of studies</w:t>
      </w:r>
      <w:r w:rsidRPr="00705C82">
        <w:rPr>
          <w:u w:val="single"/>
        </w:rPr>
        <w:t xml:space="preserve"> were conducted to estimate the consequences of massive thermonuclear attacks</w:t>
      </w:r>
      <w:r w:rsidRPr="00705C82">
        <w:rPr>
          <w:sz w:val="16"/>
        </w:rPr>
        <w:t xml:space="preserve">. One of </w:t>
      </w:r>
      <w:r w:rsidRPr="00705C82">
        <w:rPr>
          <w:u w:val="single"/>
        </w:rPr>
        <w:t xml:space="preserve">the </w:t>
      </w:r>
      <w:r w:rsidRPr="00705C82">
        <w:rPr>
          <w:b/>
          <w:u w:val="single"/>
        </w:rPr>
        <w:t>most prominent</w:t>
      </w:r>
      <w:r w:rsidRPr="00705C82">
        <w:rPr>
          <w:sz w:val="16"/>
        </w:rPr>
        <w:t xml:space="preserve"> of these </w:t>
      </w:r>
      <w:r w:rsidRPr="00705C82">
        <w:rPr>
          <w:u w:val="single"/>
        </w:rPr>
        <w:t>considered several probabilities</w:t>
      </w:r>
      <w:r w:rsidRPr="00705C82">
        <w:rPr>
          <w:sz w:val="16"/>
        </w:rPr>
        <w:t xml:space="preserve">. </w:t>
      </w:r>
      <w:r w:rsidRPr="00705C82">
        <w:rPr>
          <w:u w:val="single"/>
        </w:rPr>
        <w:t xml:space="preserve">The </w:t>
      </w:r>
      <w:r w:rsidRPr="00020EA9">
        <w:rPr>
          <w:highlight w:val="cyan"/>
          <w:u w:val="single"/>
        </w:rPr>
        <w:t>most likely scenario</w:t>
      </w:r>
      <w:r w:rsidRPr="00705C82">
        <w:rPr>
          <w:sz w:val="16"/>
        </w:rPr>
        <w:t>--one that could be perhaps considered at least to begin to approach the rational--</w:t>
      </w:r>
      <w:r w:rsidRPr="00020EA9">
        <w:rPr>
          <w:highlight w:val="cyan"/>
          <w:u w:val="single"/>
        </w:rPr>
        <w:t>was</w:t>
      </w:r>
      <w:r w:rsidRPr="00705C82">
        <w:rPr>
          <w:u w:val="single"/>
        </w:rPr>
        <w:t xml:space="preserve"> a "</w:t>
      </w:r>
      <w:r w:rsidRPr="00020EA9">
        <w:rPr>
          <w:highlight w:val="cyan"/>
          <w:u w:val="single"/>
        </w:rPr>
        <w:t>counterforce" strike in which</w:t>
      </w:r>
      <w:r w:rsidRPr="00705C82">
        <w:rPr>
          <w:sz w:val="16"/>
        </w:rPr>
        <w:t xml:space="preserve"> well over 1,000 thermonuclear </w:t>
      </w:r>
      <w:r w:rsidRPr="00020EA9">
        <w:rPr>
          <w:highlight w:val="cyan"/>
          <w:u w:val="single"/>
        </w:rPr>
        <w:t>weapons would be targeted at</w:t>
      </w:r>
      <w:r w:rsidRPr="00705C82">
        <w:rPr>
          <w:sz w:val="16"/>
        </w:rPr>
        <w:t xml:space="preserve"> America's ballistic </w:t>
      </w:r>
      <w:r w:rsidRPr="00705C82">
        <w:rPr>
          <w:u w:val="single"/>
        </w:rPr>
        <w:t xml:space="preserve">missile </w:t>
      </w:r>
      <w:r w:rsidRPr="00020EA9">
        <w:rPr>
          <w:highlight w:val="cyan"/>
          <w:u w:val="single"/>
        </w:rPr>
        <w:t>silos</w:t>
      </w:r>
      <w:r w:rsidRPr="00705C82">
        <w:rPr>
          <w:u w:val="single"/>
        </w:rPr>
        <w:t>, strategic airfields, and</w:t>
      </w:r>
      <w:r w:rsidRPr="00705C82">
        <w:rPr>
          <w:sz w:val="16"/>
        </w:rPr>
        <w:t xml:space="preserve"> nuclear </w:t>
      </w:r>
      <w:r w:rsidRPr="00705C82">
        <w:rPr>
          <w:u w:val="single"/>
        </w:rPr>
        <w:t>submarine bases</w:t>
      </w:r>
      <w:r w:rsidRPr="00705C82">
        <w:rPr>
          <w:sz w:val="16"/>
        </w:rPr>
        <w:t xml:space="preserve"> in an effort </w:t>
      </w:r>
      <w:r w:rsidRPr="00020EA9">
        <w:rPr>
          <w:highlight w:val="cyan"/>
          <w:u w:val="single"/>
        </w:rPr>
        <w:t>to destroy the</w:t>
      </w:r>
      <w:r w:rsidRPr="00705C82">
        <w:rPr>
          <w:u w:val="single"/>
        </w:rPr>
        <w:t xml:space="preserve"> country’s</w:t>
      </w:r>
      <w:r w:rsidRPr="00705C82">
        <w:rPr>
          <w:sz w:val="16"/>
        </w:rPr>
        <w:t xml:space="preserve"> strategic </w:t>
      </w:r>
      <w:r w:rsidRPr="00020EA9">
        <w:rPr>
          <w:highlight w:val="cyan"/>
          <w:u w:val="single"/>
        </w:rPr>
        <w:t>ability to retaliate</w:t>
      </w:r>
      <w:r w:rsidRPr="00705C82">
        <w:rPr>
          <w:sz w:val="16"/>
        </w:rPr>
        <w:t xml:space="preserve">. </w:t>
      </w:r>
      <w:r w:rsidRPr="00705C82">
        <w:rPr>
          <w:u w:val="single"/>
        </w:rPr>
        <w:t xml:space="preserve">Since the </w:t>
      </w:r>
      <w:r w:rsidRPr="00020EA9">
        <w:rPr>
          <w:highlight w:val="cyan"/>
          <w:u w:val="single"/>
        </w:rPr>
        <w:t xml:space="preserve">attack </w:t>
      </w:r>
      <w:r w:rsidRPr="00020EA9">
        <w:rPr>
          <w:b/>
          <w:highlight w:val="cyan"/>
          <w:u w:val="single"/>
        </w:rPr>
        <w:t>would not</w:t>
      </w:r>
      <w:r w:rsidRPr="00705C82">
        <w:rPr>
          <w:sz w:val="16"/>
        </w:rPr>
        <w:t xml:space="preserve"> directly </w:t>
      </w:r>
      <w:r w:rsidRPr="00020EA9">
        <w:rPr>
          <w:b/>
          <w:highlight w:val="cyan"/>
          <w:u w:val="single"/>
        </w:rPr>
        <w:t>target population centers</w:t>
      </w:r>
      <w:r w:rsidRPr="00705C82">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49EC8D85" w14:textId="6018C51F" w:rsidR="007340EA" w:rsidRDefault="007340EA" w:rsidP="007340EA">
      <w:pPr>
        <w:pStyle w:val="Heading4"/>
      </w:pPr>
      <w:r>
        <w:t>The McLennan evidence – reject it – it’s just a laundry list of assertions with no explanation of how any of these conflicts escalate</w:t>
      </w:r>
      <w:r w:rsidR="00C711D3">
        <w:t xml:space="preserve"> </w:t>
      </w:r>
    </w:p>
    <w:p w14:paraId="6E01044A" w14:textId="77777777" w:rsidR="007D4EC0" w:rsidRPr="007D4EC0" w:rsidRDefault="007D4EC0" w:rsidP="007D4EC0"/>
    <w:sectPr w:rsidR="007D4EC0" w:rsidRPr="007D4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7340EA"/>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C7759"/>
    <w:rsid w:val="004E3579"/>
    <w:rsid w:val="004E728B"/>
    <w:rsid w:val="004F39E0"/>
    <w:rsid w:val="00537BD5"/>
    <w:rsid w:val="0057268A"/>
    <w:rsid w:val="005D2912"/>
    <w:rsid w:val="006065BD"/>
    <w:rsid w:val="00636808"/>
    <w:rsid w:val="00645FA9"/>
    <w:rsid w:val="00647866"/>
    <w:rsid w:val="00665003"/>
    <w:rsid w:val="006815BA"/>
    <w:rsid w:val="006846E1"/>
    <w:rsid w:val="006A2AD0"/>
    <w:rsid w:val="006C2375"/>
    <w:rsid w:val="006D4ECC"/>
    <w:rsid w:val="00722258"/>
    <w:rsid w:val="007243E5"/>
    <w:rsid w:val="007340EA"/>
    <w:rsid w:val="00766EA0"/>
    <w:rsid w:val="007A2226"/>
    <w:rsid w:val="007D4EC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1A0E"/>
    <w:rsid w:val="00B33C6D"/>
    <w:rsid w:val="00B4508F"/>
    <w:rsid w:val="00B55AD5"/>
    <w:rsid w:val="00B8057C"/>
    <w:rsid w:val="00BD6238"/>
    <w:rsid w:val="00BF593B"/>
    <w:rsid w:val="00BF773A"/>
    <w:rsid w:val="00BF7E81"/>
    <w:rsid w:val="00C13773"/>
    <w:rsid w:val="00C17CC8"/>
    <w:rsid w:val="00C42EAF"/>
    <w:rsid w:val="00C711D3"/>
    <w:rsid w:val="00C83417"/>
    <w:rsid w:val="00C9604F"/>
    <w:rsid w:val="00CA19AA"/>
    <w:rsid w:val="00CC5298"/>
    <w:rsid w:val="00CD0BA9"/>
    <w:rsid w:val="00CD736E"/>
    <w:rsid w:val="00CD798D"/>
    <w:rsid w:val="00CE161E"/>
    <w:rsid w:val="00CF59A8"/>
    <w:rsid w:val="00D325A9"/>
    <w:rsid w:val="00D36A8A"/>
    <w:rsid w:val="00D52EC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7AE8"/>
  <w15:chartTrackingRefBased/>
  <w15:docId w15:val="{95188A6F-F925-4A7D-8FBE-A9AF5C52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40EA"/>
    <w:rPr>
      <w:rFonts w:ascii="Calibri" w:hAnsi="Calibri" w:cs="Calibri"/>
      <w:sz w:val="24"/>
    </w:rPr>
  </w:style>
  <w:style w:type="paragraph" w:styleId="Heading1">
    <w:name w:val="heading 1"/>
    <w:aliases w:val="Pocket"/>
    <w:basedOn w:val="Normal"/>
    <w:next w:val="Normal"/>
    <w:link w:val="Heading1Char"/>
    <w:qFormat/>
    <w:rsid w:val="007340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40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40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TAG, Ch,No Spacing4,No Spacing21,small spa,t"/>
    <w:basedOn w:val="Normal"/>
    <w:next w:val="Normal"/>
    <w:link w:val="Heading4Char"/>
    <w:uiPriority w:val="3"/>
    <w:unhideWhenUsed/>
    <w:qFormat/>
    <w:rsid w:val="007340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40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0EA"/>
  </w:style>
  <w:style w:type="character" w:customStyle="1" w:styleId="Heading1Char">
    <w:name w:val="Heading 1 Char"/>
    <w:aliases w:val="Pocket Char"/>
    <w:basedOn w:val="DefaultParagraphFont"/>
    <w:link w:val="Heading1"/>
    <w:rsid w:val="007340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40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40E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TAG Char"/>
    <w:basedOn w:val="DefaultParagraphFont"/>
    <w:link w:val="Heading4"/>
    <w:uiPriority w:val="3"/>
    <w:rsid w:val="007340EA"/>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7340E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40EA"/>
    <w:rPr>
      <w:b/>
      <w:bCs/>
      <w:sz w:val="26"/>
      <w:u w:val="none"/>
    </w:rPr>
  </w:style>
  <w:style w:type="character" w:customStyle="1" w:styleId="StyleUnderline">
    <w:name w:val="Style Underline"/>
    <w:aliases w:val="Underline,Style Bold Underline,Style,apple-style-span + 6 pt,Bold,Kern at 16 pt,Intense Emphasis1,Intense Emphasis11,Intense Emphasis2,HHeading 3 + 12 pt,Underline Char,Bold Cite Char,Citation Char Char Char,c,Bo,Intense Emphasis3,B,ci,S"/>
    <w:basedOn w:val="DefaultParagraphFont"/>
    <w:uiPriority w:val="6"/>
    <w:qFormat/>
    <w:rsid w:val="007340EA"/>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
    <w:basedOn w:val="DefaultParagraphFont"/>
    <w:link w:val="NoSpacing"/>
    <w:uiPriority w:val="99"/>
    <w:unhideWhenUsed/>
    <w:rsid w:val="007340EA"/>
    <w:rPr>
      <w:color w:val="auto"/>
      <w:u w:val="none"/>
    </w:rPr>
  </w:style>
  <w:style w:type="character" w:styleId="FollowedHyperlink">
    <w:name w:val="FollowedHyperlink"/>
    <w:basedOn w:val="DefaultParagraphFont"/>
    <w:uiPriority w:val="99"/>
    <w:semiHidden/>
    <w:unhideWhenUsed/>
    <w:rsid w:val="007340EA"/>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6"/>
    <w:qFormat/>
    <w:rsid w:val="007340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340EA"/>
    <w:pPr>
      <w:ind w:left="720"/>
      <w:jc w:val="both"/>
    </w:pPr>
    <w:rPr>
      <w:b/>
      <w:iCs/>
      <w:u w:val="single"/>
    </w:rPr>
  </w:style>
  <w:style w:type="paragraph" w:customStyle="1" w:styleId="Analytics">
    <w:name w:val="Analytics"/>
    <w:basedOn w:val="Heading4"/>
    <w:qFormat/>
    <w:rsid w:val="007340EA"/>
  </w:style>
  <w:style w:type="paragraph" w:styleId="ListParagraph">
    <w:name w:val="List Paragraph"/>
    <w:aliases w:val="6 font"/>
    <w:basedOn w:val="Normal"/>
    <w:uiPriority w:val="99"/>
    <w:unhideWhenUsed/>
    <w:qFormat/>
    <w:rsid w:val="00C711D3"/>
    <w:pPr>
      <w:ind w:left="720"/>
      <w:contextualSpacing/>
    </w:pPr>
  </w:style>
  <w:style w:type="paragraph" w:customStyle="1" w:styleId="Emphasize">
    <w:name w:val="Emphasize"/>
    <w:basedOn w:val="Normal"/>
    <w:uiPriority w:val="7"/>
    <w:qFormat/>
    <w:rsid w:val="00C711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3.lawschool.cornell.edu/research/JLPP/upload/Chandler-note-final.pdf" TargetMode="External"/><Relationship Id="rId18" Type="http://schemas.openxmlformats.org/officeDocument/2006/relationships/hyperlink" Target="https://crsreports.congress.gov/product/pdf/R/R43264/7" TargetMode="External"/><Relationship Id="rId26" Type="http://schemas.openxmlformats.org/officeDocument/2006/relationships/hyperlink" Target="https://www.nytimes.com/interactive/2021/health/pfizer-coronavirus-vaccine.html" TargetMode="External"/><Relationship Id="rId39" Type="http://schemas.openxmlformats.org/officeDocument/2006/relationships/hyperlink" Target="https://www.pnas.org/content/118/3/e2020368118" TargetMode="External"/><Relationship Id="rId21" Type="http://schemas.openxmlformats.org/officeDocument/2006/relationships/hyperlink" Target="https://www.ip-watch.org/2017/01/23/official-trips-health-amendment-effect-first-ever-wto-agreement/" TargetMode="External"/><Relationship Id="rId34" Type="http://schemas.openxmlformats.org/officeDocument/2006/relationships/hyperlink" Target="https://www.pnas.org/content/118/3/e2020368118" TargetMode="External"/><Relationship Id="rId42" Type="http://schemas.openxmlformats.org/officeDocument/2006/relationships/hyperlink" Target="https://www.pnas.org/content/118/3/e2020368118" TargetMode="External"/><Relationship Id="rId47" Type="http://schemas.openxmlformats.org/officeDocument/2006/relationships/hyperlink" Target="https://www.pnas.org/content/118/3/e2020368118" TargetMode="External"/><Relationship Id="rId50" Type="http://schemas.openxmlformats.org/officeDocument/2006/relationships/hyperlink" Target="https://foreignpolicy.com/2020/04/09/unemployment-coronavirus-pandemic-normal-economy-is-never-coming-back/" TargetMode="External"/><Relationship Id="rId55" Type="http://schemas.openxmlformats.org/officeDocument/2006/relationships/hyperlink" Target="https://www.scmp.com/economy/china-economy/article/3078251/coronavirus-chinas-unemployment-crisis-mounts-nobody-knows" TargetMode="External"/><Relationship Id="rId63" Type="http://schemas.openxmlformats.org/officeDocument/2006/relationships/theme" Target="theme/theme1.xml"/><Relationship Id="rId7" Type="http://schemas.openxmlformats.org/officeDocument/2006/relationships/hyperlink" Target="https://www.mckinsey.com/industries/pharmaceuticals-and-medical-products/our-insights/on-pins-and-needles-will-covid-19-vaccines-save-the-world" TargetMode="External"/><Relationship Id="rId2" Type="http://schemas.openxmlformats.org/officeDocument/2006/relationships/numbering" Target="numbering.xml"/><Relationship Id="rId16" Type="http://schemas.openxmlformats.org/officeDocument/2006/relationships/hyperlink" Target="http://bostonreview.net/war-security-politics-global-justice/alex-de-waal-garrison-america-and-threat-global-war" TargetMode="External"/><Relationship Id="rId29" Type="http://schemas.openxmlformats.org/officeDocument/2006/relationships/hyperlink" Target="https://www.pnas.org/content/118/3/e2020368118" TargetMode="External"/><Relationship Id="rId11" Type="http://schemas.openxmlformats.org/officeDocument/2006/relationships/hyperlink" Target="http://content.healthaffairs.org/search?author1=F.M.+Scherer&amp;sortspec=date&amp;submit=Submit" TargetMode="External"/><Relationship Id="rId24" Type="http://schemas.openxmlformats.org/officeDocument/2006/relationships/hyperlink" Target="https://www.ncbi.nlm.nih.gov/pmc/articles/PMC6291766/" TargetMode="External"/><Relationship Id="rId32" Type="http://schemas.openxmlformats.org/officeDocument/2006/relationships/hyperlink" Target="https://www.pnas.org/content/118/3/e2020368118" TargetMode="External"/><Relationship Id="rId37" Type="http://schemas.openxmlformats.org/officeDocument/2006/relationships/hyperlink" Target="https://www.pnas.org/content/118/3/e2020368118" TargetMode="External"/><Relationship Id="rId40" Type="http://schemas.openxmlformats.org/officeDocument/2006/relationships/hyperlink" Target="https://www.pnas.org/content/118/3/e2020368118" TargetMode="External"/><Relationship Id="rId45" Type="http://schemas.openxmlformats.org/officeDocument/2006/relationships/hyperlink" Target="https://www.pnas.org/content/118/3/e2020368118" TargetMode="External"/><Relationship Id="rId53" Type="http://schemas.openxmlformats.org/officeDocument/2006/relationships/hyperlink" Target="https://www.bloomberg.com/news/articles/2020-03-31/nightmare-haunting-euro-s-founders-may-now-be-reality-with-italy" TargetMode="External"/><Relationship Id="rId58" Type="http://schemas.openxmlformats.org/officeDocument/2006/relationships/hyperlink" Target="https://www.ft.com/content/4c59fd16-6020-4798-b8f1-5df686bbd97a" TargetMode="External"/><Relationship Id="rId5" Type="http://schemas.openxmlformats.org/officeDocument/2006/relationships/webSettings" Target="webSettings.xml"/><Relationship Id="rId61" Type="http://schemas.openxmlformats.org/officeDocument/2006/relationships/hyperlink" Target="https://foreignpolicy.com/2020/05/13/coronavirus-pandemic-depression-economy-world-war/" TargetMode="External"/><Relationship Id="rId19" Type="http://schemas.openxmlformats.org/officeDocument/2006/relationships/hyperlink" Target="https://khn.org/news/senators-who-led-pharma-friendly-patent-reform-also-prime-targets-for-pharma-cash/" TargetMode="External"/><Relationship Id="rId14" Type="http://schemas.openxmlformats.org/officeDocument/2006/relationships/hyperlink" Target="https://law.unimelb.edu.au/__data/assets/pdf_file/0007/1681117/Rimmer.pdf" TargetMode="External"/><Relationship Id="rId22" Type="http://schemas.openxmlformats.org/officeDocument/2006/relationships/hyperlink" Target="https://www.asil.org/insights/volume/11/issue/28/canadian-made-drugs-rwanda-first-application-wto-waiver-patents-and" TargetMode="External"/><Relationship Id="rId27" Type="http://schemas.openxmlformats.org/officeDocument/2006/relationships/hyperlink" Target="https://abcnews.go.com/Health/amidst-superbug-crisis-scientists-urge-innovation/story?id=62763415" TargetMode="External"/><Relationship Id="rId30" Type="http://schemas.openxmlformats.org/officeDocument/2006/relationships/hyperlink" Target="https://www.pnas.org/content/118/3/e2020368118" TargetMode="External"/><Relationship Id="rId35" Type="http://schemas.openxmlformats.org/officeDocument/2006/relationships/hyperlink" Target="https://www.pnas.org/content/118/3/e2020368118" TargetMode="External"/><Relationship Id="rId43" Type="http://schemas.openxmlformats.org/officeDocument/2006/relationships/hyperlink" Target="https://www.pnas.org/content/118/3/e2020368118" TargetMode="External"/><Relationship Id="rId48" Type="http://schemas.openxmlformats.org/officeDocument/2006/relationships/hyperlink" Target="https://www.pnas.org/content/118/3/e2020368118" TargetMode="External"/><Relationship Id="rId56" Type="http://schemas.openxmlformats.org/officeDocument/2006/relationships/hyperlink" Target="https://www.business-standard.com/article/economy-policy/coronavirus-lockdown-headed-home-as-migrants-have-no-room-to-isolate-120032501678_1.html" TargetMode="External"/><Relationship Id="rId8" Type="http://schemas.openxmlformats.org/officeDocument/2006/relationships/hyperlink" Target="https://www.mckinsey.com/business-functions/m-and-a/our-insights/a-new-prescription-for-m-and-a-in-pharma" TargetMode="External"/><Relationship Id="rId51" Type="http://schemas.openxmlformats.org/officeDocument/2006/relationships/hyperlink" Target="https://www.reuters.com/article/us-health-coronavirus-goldman/goldman-sachs-slashes-us-gdp-estimate-further-idUSKBN21I235" TargetMode="External"/><Relationship Id="rId3" Type="http://schemas.openxmlformats.org/officeDocument/2006/relationships/styles" Target="styles.xml"/><Relationship Id="rId12" Type="http://schemas.openxmlformats.org/officeDocument/2006/relationships/hyperlink" Target="http://content.healthaffairs.org/content/20/5/216.long" TargetMode="External"/><Relationship Id="rId17" Type="http://schemas.openxmlformats.org/officeDocument/2006/relationships/hyperlink" Target="https://medium.com/@liftmode/pharmaceutical-colonialism-3-ways-that-western-medicine-takes-from-indigenous-communities-3a9339b4f24f" TargetMode="External"/><Relationship Id="rId25" Type="http://schemas.openxmlformats.org/officeDocument/2006/relationships/hyperlink" Target="https://investors.modernatx.com/news-releases/news-release-details/statement-moderna-intellectual-property-matters-during-covid-19" TargetMode="External"/><Relationship Id="rId33" Type="http://schemas.openxmlformats.org/officeDocument/2006/relationships/hyperlink" Target="https://www.pnas.org/content/118/3/e2020368118" TargetMode="External"/><Relationship Id="rId38" Type="http://schemas.openxmlformats.org/officeDocument/2006/relationships/hyperlink" Target="https://www.pnas.org/content/118/3/e2020368118" TargetMode="External"/><Relationship Id="rId46" Type="http://schemas.openxmlformats.org/officeDocument/2006/relationships/hyperlink" Target="https://www.pnas.org/content/118/3/e2020368118" TargetMode="External"/><Relationship Id="rId59" Type="http://schemas.openxmlformats.org/officeDocument/2006/relationships/hyperlink" Target="https://voxeu.org/article/fight-covid-pandemic-policymakers-must-move-fast-and-break-taboos" TargetMode="External"/><Relationship Id="rId20" Type="http://schemas.openxmlformats.org/officeDocument/2006/relationships/hyperlink" Target="https://www.piie.com/blogs/realtime-economic-issues-watch/waiving-patent-and-intellectual-property-protections-not" TargetMode="External"/><Relationship Id="rId41" Type="http://schemas.openxmlformats.org/officeDocument/2006/relationships/hyperlink" Target="https://www.pnas.org/content/118/3/e2020368118" TargetMode="External"/><Relationship Id="rId54" Type="http://schemas.openxmlformats.org/officeDocument/2006/relationships/hyperlink" Target="https://www.ft.com/content/b427db58-77e6-11ea-af44-daa3def9ae03"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 Id="rId15" Type="http://schemas.openxmlformats.org/officeDocument/2006/relationships/hyperlink" Target="https://www.hhrjournal.org/2017/03/new-who-leader-will-need-human-rights-to-counter-populism/" TargetMode="External"/><Relationship Id="rId23" Type="http://schemas.openxmlformats.org/officeDocument/2006/relationships/hyperlink" Target="https://www.washingtonpost.com/us-policy/2021/05/06/biden-patent-waiver-developing-world-long-road/" TargetMode="External"/><Relationship Id="rId28" Type="http://schemas.openxmlformats.org/officeDocument/2006/relationships/hyperlink" Target="https://www.pnas.org/content/118/3/e2020368118" TargetMode="External"/><Relationship Id="rId36" Type="http://schemas.openxmlformats.org/officeDocument/2006/relationships/hyperlink" Target="https://www.pnas.org/content/118/3/e2020368118" TargetMode="External"/><Relationship Id="rId49" Type="http://schemas.openxmlformats.org/officeDocument/2006/relationships/hyperlink" Target="https://www.pnas.org/content/118/3/e2020368118" TargetMode="External"/><Relationship Id="rId57" Type="http://schemas.openxmlformats.org/officeDocument/2006/relationships/hyperlink" Target="https://www.ft.com/content/7a7233a3-160a-41be-8d63-40f64e041e57" TargetMode="External"/><Relationship Id="rId10" Type="http://schemas.openxmlformats.org/officeDocument/2006/relationships/hyperlink" Target="https://www.ip-watch.org/2018/09/21/follow-pharmaceutical-innovations-eligible-patent-protection/" TargetMode="External"/><Relationship Id="rId31" Type="http://schemas.openxmlformats.org/officeDocument/2006/relationships/hyperlink" Target="https://www.pnas.org/content/118/3/e2020368118" TargetMode="External"/><Relationship Id="rId44" Type="http://schemas.openxmlformats.org/officeDocument/2006/relationships/hyperlink" Target="https://www.pnas.org/content/118/3/e2020368118" TargetMode="External"/><Relationship Id="rId52" Type="http://schemas.openxmlformats.org/officeDocument/2006/relationships/hyperlink" Target="https://www.nytimes.com/2020/04/03/upshot/coronavirus-jobless-rate-great-depression.html" TargetMode="External"/><Relationship Id="rId60" Type="http://schemas.openxmlformats.org/officeDocument/2006/relationships/hyperlink" Target="https://www.ft.com/content/664c575b-0f54-44e5-ab78-2fd30ef213cb"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37353</Words>
  <Characters>212915</Characters>
  <Application>Microsoft Office Word</Application>
  <DocSecurity>0</DocSecurity>
  <Lines>1774</Lines>
  <Paragraphs>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2021-10-08T22:54:00Z</dcterms:created>
  <dcterms:modified xsi:type="dcterms:W3CDTF">2021-10-09T00:19:00Z</dcterms:modified>
</cp:coreProperties>
</file>