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C9159" w14:textId="25EBDD36" w:rsidR="00C316C9" w:rsidRDefault="00C316C9" w:rsidP="00404BCE">
      <w:pPr>
        <w:pStyle w:val="Heading2"/>
      </w:pPr>
      <w:r>
        <w:t>1NC</w:t>
      </w:r>
    </w:p>
    <w:p w14:paraId="64921703" w14:textId="78C74C2D" w:rsidR="00C316C9" w:rsidRDefault="00C316C9" w:rsidP="00C316C9">
      <w:pPr>
        <w:pStyle w:val="Heading3"/>
      </w:pPr>
      <w:r>
        <w:t>1NC – OFF</w:t>
      </w:r>
    </w:p>
    <w:p w14:paraId="0C3DD7C8" w14:textId="77777777" w:rsidR="00C316C9" w:rsidRPr="00FB5463" w:rsidRDefault="00C316C9" w:rsidP="00C316C9">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3B8BCF4D" w14:textId="77777777" w:rsidR="00C316C9" w:rsidRPr="00FB5463" w:rsidRDefault="00C316C9" w:rsidP="00C316C9">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D9C86EC" w14:textId="77777777" w:rsidR="00C316C9" w:rsidRDefault="00C316C9" w:rsidP="00C316C9">
      <w:pPr>
        <w:rPr>
          <w:sz w:val="16"/>
        </w:rPr>
      </w:pPr>
      <w:r w:rsidRPr="00FB5463">
        <w:rPr>
          <w:sz w:val="16"/>
        </w:rPr>
        <w:t xml:space="preserve">The </w:t>
      </w:r>
      <w:r w:rsidRPr="004D1AB7">
        <w:rPr>
          <w:rStyle w:val="StyleUnderline"/>
          <w:highlight w:val="cyan"/>
        </w:rPr>
        <w:t>biotech</w:t>
      </w:r>
      <w:r w:rsidRPr="004D1AB7">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4D1AB7">
        <w:rPr>
          <w:rStyle w:val="StyleUnderline"/>
          <w:highlight w:val="cyan"/>
        </w:rPr>
        <w:t>advances</w:t>
      </w:r>
      <w:r w:rsidRPr="004D1AB7">
        <w:rPr>
          <w:b/>
          <w:bCs/>
          <w:sz w:val="16"/>
          <w:highlight w:val="cyan"/>
        </w:rPr>
        <w:t xml:space="preserve"> </w:t>
      </w:r>
      <w:r w:rsidRPr="00483C44">
        <w:rPr>
          <w:rStyle w:val="StyleUnderline"/>
        </w:rPr>
        <w:t xml:space="preserve">towards </w:t>
      </w:r>
      <w:r w:rsidRPr="004D1AB7">
        <w:rPr>
          <w:rStyle w:val="StyleUnderline"/>
          <w:highlight w:val="cyan"/>
        </w:rPr>
        <w:t xml:space="preserve">climate </w:t>
      </w:r>
      <w:r w:rsidRPr="00483C44">
        <w:rPr>
          <w:rStyle w:val="StyleUnderline"/>
        </w:rPr>
        <w:t xml:space="preserve">change </w:t>
      </w:r>
      <w:r w:rsidRPr="004D1AB7">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4D1AB7">
        <w:rPr>
          <w:rStyle w:val="StyleUnderline"/>
          <w:highlight w:val="cyan"/>
        </w:rPr>
        <w:t xml:space="preserve">If </w:t>
      </w:r>
      <w:r w:rsidRPr="00483C44">
        <w:rPr>
          <w:rStyle w:val="StyleUnderline"/>
        </w:rPr>
        <w:t xml:space="preserve">an IP </w:t>
      </w:r>
      <w:r w:rsidRPr="004D1AB7">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4D1AB7">
        <w:rPr>
          <w:rStyle w:val="StyleUnderline"/>
          <w:highlight w:val="cyan"/>
        </w:rPr>
        <w:t>necessary</w:t>
      </w:r>
      <w:r w:rsidRPr="004D1AB7">
        <w:rPr>
          <w:sz w:val="16"/>
          <w:highlight w:val="cyan"/>
        </w:rPr>
        <w:t xml:space="preserve"> </w:t>
      </w:r>
      <w:r w:rsidRPr="004D1AB7">
        <w:rPr>
          <w:rStyle w:val="StyleUnderline"/>
          <w:highlight w:val="cyan"/>
        </w:rPr>
        <w:t>to solve</w:t>
      </w:r>
      <w:r w:rsidRPr="00483C44">
        <w:rPr>
          <w:sz w:val="16"/>
        </w:rPr>
        <w:t xml:space="preserve"> the </w:t>
      </w:r>
      <w:r w:rsidRPr="004D1AB7">
        <w:rPr>
          <w:rStyle w:val="StyleUnderline"/>
          <w:highlight w:val="cyan"/>
        </w:rPr>
        <w:t>COVID</w:t>
      </w:r>
      <w:r w:rsidRPr="00FB5463">
        <w:rPr>
          <w:sz w:val="16"/>
        </w:rPr>
        <w:t xml:space="preserve">-19 global health crisis (and of course </w:t>
      </w:r>
      <w:hyperlink r:id="rId6"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D1AB7">
        <w:rPr>
          <w:rStyle w:val="StyleUnderline"/>
          <w:highlight w:val="cyan"/>
        </w:rPr>
        <w:t>Administration</w:t>
      </w:r>
      <w:r w:rsidRPr="00483C44">
        <w:rPr>
          <w:rStyle w:val="StyleUnderline"/>
        </w:rPr>
        <w:t xml:space="preserve"> </w:t>
      </w:r>
      <w:r w:rsidRPr="004D1AB7">
        <w:rPr>
          <w:rStyle w:val="StyleUnderline"/>
          <w:highlight w:val="cyan"/>
        </w:rPr>
        <w:t>will</w:t>
      </w:r>
      <w:r w:rsidRPr="004D1AB7">
        <w:rPr>
          <w:sz w:val="16"/>
          <w:highlight w:val="cyan"/>
        </w:rPr>
        <w:t xml:space="preserve"> </w:t>
      </w:r>
      <w:r w:rsidRPr="00FB5463">
        <w:rPr>
          <w:sz w:val="16"/>
        </w:rPr>
        <w:t xml:space="preserve">not </w:t>
      </w:r>
      <w:r w:rsidRPr="004D1AB7">
        <w:rPr>
          <w:rStyle w:val="StyleUnderline"/>
          <w:highlight w:val="cyan"/>
        </w:rPr>
        <w:t>apply</w:t>
      </w:r>
      <w:r w:rsidRPr="004D1AB7">
        <w:rPr>
          <w:sz w:val="16"/>
          <w:highlight w:val="cyan"/>
        </w:rPr>
        <w:t xml:space="preserve"> </w:t>
      </w:r>
      <w:r w:rsidRPr="00FB5463">
        <w:rPr>
          <w:sz w:val="16"/>
        </w:rPr>
        <w:t xml:space="preserve">the </w:t>
      </w:r>
      <w:r w:rsidRPr="004D1AB7">
        <w:rPr>
          <w:rStyle w:val="StyleUnderline"/>
          <w:highlight w:val="cyan"/>
        </w:rPr>
        <w:t>same logic to</w:t>
      </w:r>
      <w:r w:rsidRPr="004D1AB7">
        <w:rPr>
          <w:sz w:val="16"/>
          <w:highlight w:val="cyan"/>
        </w:rPr>
        <w:t xml:space="preserve"> </w:t>
      </w:r>
      <w:r w:rsidRPr="00FB5463">
        <w:rPr>
          <w:sz w:val="16"/>
        </w:rPr>
        <w:t xml:space="preserve">the </w:t>
      </w:r>
      <w:r w:rsidRPr="004D1AB7">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4D1AB7">
        <w:rPr>
          <w:rStyle w:val="StyleUnderline"/>
          <w:highlight w:val="cyan"/>
        </w:rPr>
        <w:t>context</w:t>
      </w:r>
      <w:r w:rsidRPr="004D1AB7">
        <w:rPr>
          <w:sz w:val="16"/>
          <w:highlight w:val="cyan"/>
        </w:rPr>
        <w:t xml:space="preserve"> </w:t>
      </w:r>
      <w:r w:rsidRPr="004D1AB7">
        <w:rPr>
          <w:rStyle w:val="StyleUnderline"/>
          <w:highlight w:val="cyan"/>
        </w:rPr>
        <w:t>of</w:t>
      </w:r>
      <w:r w:rsidRPr="004D1AB7">
        <w:rPr>
          <w:sz w:val="16"/>
          <w:highlight w:val="cyan"/>
        </w:rPr>
        <w:t xml:space="preserve"> </w:t>
      </w:r>
      <w:r w:rsidRPr="004D1AB7">
        <w:rPr>
          <w:rStyle w:val="StyleUnderline"/>
          <w:highlight w:val="cyan"/>
        </w:rPr>
        <w:t>climate change</w:t>
      </w:r>
      <w:r w:rsidRPr="00FB5463">
        <w:rPr>
          <w:sz w:val="16"/>
        </w:rPr>
        <w:t xml:space="preserve">, the idea would be that </w:t>
      </w:r>
      <w:r w:rsidRPr="004D1AB7">
        <w:rPr>
          <w:rStyle w:val="StyleUnderline"/>
          <w:highlight w:val="cyan"/>
        </w:rPr>
        <w:t>companies</w:t>
      </w:r>
      <w:r w:rsidRPr="004D1AB7">
        <w:rPr>
          <w:sz w:val="16"/>
          <w:highlight w:val="cyan"/>
        </w:rPr>
        <w:t xml:space="preserve"> </w:t>
      </w:r>
      <w:r w:rsidRPr="00483C44">
        <w:rPr>
          <w:rStyle w:val="StyleUnderline"/>
        </w:rPr>
        <w:t xml:space="preserve">who </w:t>
      </w:r>
      <w:r w:rsidRPr="004D1AB7">
        <w:rPr>
          <w:rStyle w:val="StyleUnderline"/>
          <w:highlight w:val="cyan"/>
        </w:rPr>
        <w:t>develop</w:t>
      </w:r>
      <w:r w:rsidRPr="004D1AB7">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D1AB7">
        <w:rPr>
          <w:rStyle w:val="StyleUnderline"/>
          <w:highlight w:val="cyan"/>
        </w:rPr>
        <w:t>technologies</w:t>
      </w:r>
      <w:r w:rsidRPr="00483C44">
        <w:rPr>
          <w:rStyle w:val="StyleUnderline"/>
        </w:rPr>
        <w:t xml:space="preserve"> and sustainable biomass</w:t>
      </w:r>
      <w:r w:rsidRPr="00601C82">
        <w:rPr>
          <w:b/>
          <w:bCs/>
          <w:sz w:val="16"/>
        </w:rPr>
        <w:t xml:space="preserve">, </w:t>
      </w:r>
      <w:r w:rsidRPr="004D1AB7">
        <w:rPr>
          <w:rStyle w:val="StyleUnderline"/>
          <w:highlight w:val="cyan"/>
        </w:rPr>
        <w:t xml:space="preserve">reducing </w:t>
      </w:r>
      <w:r w:rsidRPr="00483C44">
        <w:rPr>
          <w:rStyle w:val="StyleUnderline"/>
        </w:rPr>
        <w:t xml:space="preserve">greenhouse </w:t>
      </w:r>
      <w:r w:rsidRPr="004D1AB7">
        <w:rPr>
          <w:rStyle w:val="StyleUnderline"/>
          <w:highlight w:val="cyan"/>
        </w:rPr>
        <w:t>gases</w:t>
      </w:r>
      <w:r w:rsidRPr="004D1AB7">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4D1AB7">
        <w:rPr>
          <w:rStyle w:val="StyleUnderline"/>
          <w:highlight w:val="cyan"/>
        </w:rPr>
        <w:t>capturing</w:t>
      </w:r>
      <w:r w:rsidRPr="004D1AB7">
        <w:rPr>
          <w:sz w:val="16"/>
          <w:highlight w:val="cyan"/>
        </w:rPr>
        <w:t xml:space="preserve"> </w:t>
      </w:r>
      <w:r w:rsidRPr="00FB5463">
        <w:rPr>
          <w:sz w:val="16"/>
        </w:rPr>
        <w:t xml:space="preserve">and sequestering </w:t>
      </w:r>
      <w:r w:rsidRPr="004D1AB7">
        <w:rPr>
          <w:rStyle w:val="StyleUnderline"/>
          <w:highlight w:val="cyan"/>
        </w:rPr>
        <w:t>carbon</w:t>
      </w:r>
      <w:r w:rsidRPr="004D1AB7">
        <w:rPr>
          <w:sz w:val="16"/>
          <w:highlight w:val="cyan"/>
        </w:rPr>
        <w:t xml:space="preserve"> </w:t>
      </w:r>
      <w:r w:rsidRPr="00FB5463">
        <w:rPr>
          <w:sz w:val="16"/>
        </w:rPr>
        <w:t xml:space="preserve">in soil and products, and more, </w:t>
      </w:r>
      <w:r w:rsidRPr="00483C44">
        <w:rPr>
          <w:rStyle w:val="StyleUnderline"/>
        </w:rPr>
        <w:t xml:space="preserve">would be </w:t>
      </w:r>
      <w:r w:rsidRPr="004D1AB7">
        <w:rPr>
          <w:rStyle w:val="StyleUnderline"/>
          <w:highlight w:val="cyan"/>
        </w:rPr>
        <w:t xml:space="preserve">required to turn over </w:t>
      </w:r>
      <w:r w:rsidRPr="00483C44">
        <w:rPr>
          <w:rStyle w:val="StyleUnderline"/>
        </w:rPr>
        <w:t xml:space="preserve">their </w:t>
      </w:r>
      <w:r w:rsidRPr="004D1AB7">
        <w:rPr>
          <w:rStyle w:val="StyleUnderline"/>
          <w:highlight w:val="cyan"/>
        </w:rPr>
        <w:t>proprietary</w:t>
      </w:r>
      <w:r w:rsidRPr="004D1AB7">
        <w:rPr>
          <w:b/>
          <w:bCs/>
          <w:sz w:val="16"/>
          <w:highlight w:val="cyan"/>
        </w:rPr>
        <w:t xml:space="preserve"> </w:t>
      </w:r>
      <w:r w:rsidRPr="004D1AB7">
        <w:rPr>
          <w:rStyle w:val="StyleUnderline"/>
          <w:highlight w:val="cyan"/>
        </w:rPr>
        <w:t>know-how</w:t>
      </w:r>
      <w:r w:rsidRPr="004D1AB7">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D1AB7">
        <w:rPr>
          <w:rStyle w:val="StyleUnderline"/>
          <w:highlight w:val="cyan"/>
        </w:rPr>
        <w:t>suggestion alone</w:t>
      </w:r>
      <w:r w:rsidRPr="00483C44">
        <w:rPr>
          <w:rStyle w:val="StyleUnderline"/>
        </w:rPr>
        <w:t xml:space="preserve"> could be </w:t>
      </w:r>
      <w:r w:rsidRPr="004D1AB7">
        <w:rPr>
          <w:rStyle w:val="StyleUnderline"/>
          <w:highlight w:val="cyan"/>
        </w:rPr>
        <w:t>devastating</w:t>
      </w:r>
      <w:r w:rsidRPr="00483C44">
        <w:rPr>
          <w:rStyle w:val="StyleUnderline"/>
        </w:rPr>
        <w:t xml:space="preserve"> to voluntary international</w:t>
      </w:r>
      <w:r w:rsidRPr="00483C44">
        <w:rPr>
          <w:b/>
          <w:bCs/>
          <w:sz w:val="16"/>
        </w:rPr>
        <w:t xml:space="preserve"> </w:t>
      </w:r>
      <w:r w:rsidRPr="004D1AB7">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8"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D1AB7">
        <w:rPr>
          <w:rStyle w:val="StyleUnderline"/>
          <w:highlight w:val="cyan"/>
        </w:rPr>
        <w:t>investors</w:t>
      </w:r>
      <w:r w:rsidRPr="00483C44">
        <w:rPr>
          <w:rStyle w:val="StyleUnderline"/>
        </w:rPr>
        <w:t xml:space="preserve"> </w:t>
      </w:r>
      <w:r w:rsidRPr="004D1AB7">
        <w:rPr>
          <w:rStyle w:val="StyleUnderline"/>
          <w:highlight w:val="cyan"/>
        </w:rPr>
        <w:t>cannot be confident</w:t>
      </w:r>
      <w:r w:rsidRPr="00483C44">
        <w:rPr>
          <w:rStyle w:val="StyleUnderline"/>
        </w:rPr>
        <w:t xml:space="preserve"> that </w:t>
      </w:r>
      <w:r w:rsidRPr="004D1AB7">
        <w:rPr>
          <w:rStyle w:val="StyleUnderline"/>
          <w:highlight w:val="cyan"/>
        </w:rPr>
        <w:t>IP</w:t>
      </w:r>
      <w:r w:rsidRPr="00483C44">
        <w:rPr>
          <w:rStyle w:val="StyleUnderline"/>
        </w:rPr>
        <w:t xml:space="preserve"> will be </w:t>
      </w:r>
      <w:r w:rsidRPr="004D1AB7">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D1AB7">
        <w:rPr>
          <w:rStyle w:val="StyleUnderline"/>
          <w:highlight w:val="cyan"/>
        </w:rPr>
        <w:t>unlikely they will</w:t>
      </w:r>
      <w:r w:rsidRPr="00483C44">
        <w:rPr>
          <w:sz w:val="16"/>
        </w:rPr>
        <w:t xml:space="preserve"> continue to </w:t>
      </w:r>
      <w:r w:rsidRPr="004D1AB7">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60B6D6E5" w14:textId="77777777" w:rsidR="00C316C9" w:rsidRDefault="00C316C9" w:rsidP="00C316C9">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615F08E0" w14:textId="77777777" w:rsidR="00C316C9" w:rsidRPr="00AD3E38" w:rsidRDefault="00C316C9" w:rsidP="00C316C9">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9"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37EED6E5" w14:textId="734237AF" w:rsidR="00C316C9" w:rsidRPr="00C316C9" w:rsidRDefault="00C316C9" w:rsidP="00C316C9">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w:t>
      </w:r>
      <w:proofErr w:type="gramStart"/>
      <w:r w:rsidRPr="00AD3E38">
        <w:rPr>
          <w:sz w:val="16"/>
        </w:rPr>
        <w:t>research</w:t>
      </w:r>
      <w:proofErr w:type="gramEnd"/>
      <w:r w:rsidRPr="00AD3E38">
        <w:rPr>
          <w:sz w:val="16"/>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AD3E38">
        <w:rPr>
          <w:sz w:val="16"/>
        </w:rPr>
        <w:t>copied, and</w:t>
      </w:r>
      <w:proofErr w:type="gramEnd"/>
      <w:r w:rsidRPr="00AD3E38">
        <w:rPr>
          <w:sz w:val="16"/>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AD3E38">
        <w:rPr>
          <w:sz w:val="16"/>
        </w:rPr>
        <w:t>diffusion</w:t>
      </w:r>
      <w:proofErr w:type="gramEnd"/>
      <w:r w:rsidRPr="00AD3E38">
        <w:rPr>
          <w:sz w:val="16"/>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AD3E38">
        <w:rPr>
          <w:sz w:val="16"/>
        </w:rPr>
        <w:t>India</w:t>
      </w:r>
      <w:proofErr w:type="gramEnd"/>
      <w:r w:rsidRPr="00AD3E38">
        <w:rPr>
          <w:sz w:val="16"/>
        </w:rPr>
        <w:t xml:space="preserve">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AD3E38">
        <w:rPr>
          <w:sz w:val="16"/>
        </w:rPr>
        <w:t>Korea</w:t>
      </w:r>
      <w:proofErr w:type="gramEnd"/>
      <w:r w:rsidRPr="00AD3E38">
        <w:rPr>
          <w:sz w:val="16"/>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78F116A6" w14:textId="6A40183D" w:rsidR="00C316C9" w:rsidRPr="008C74CB" w:rsidRDefault="00C316C9" w:rsidP="00C316C9">
      <w:pPr>
        <w:pStyle w:val="Heading4"/>
        <w:rPr>
          <w:rFonts w:cs="Calibri"/>
          <w:iCs w:val="0"/>
          <w:color w:val="000000" w:themeColor="text1"/>
        </w:rPr>
      </w:pPr>
      <w:r w:rsidRPr="008C74CB">
        <w:rPr>
          <w:rFonts w:cs="Calibri"/>
          <w:iCs w:val="0"/>
          <w:color w:val="000000" w:themeColor="text1"/>
        </w:rPr>
        <w:t xml:space="preserve">Climate change </w:t>
      </w:r>
      <w:r w:rsidRPr="008C74CB">
        <w:rPr>
          <w:rFonts w:cs="Calibri"/>
          <w:iCs w:val="0"/>
          <w:color w:val="000000" w:themeColor="text1"/>
          <w:u w:val="single"/>
        </w:rPr>
        <w:t>destroys the world</w:t>
      </w:r>
      <w:r w:rsidRPr="008C74CB">
        <w:rPr>
          <w:rFonts w:cs="Calibri"/>
          <w:iCs w:val="0"/>
          <w:color w:val="000000" w:themeColor="text1"/>
        </w:rPr>
        <w:t>.</w:t>
      </w:r>
    </w:p>
    <w:p w14:paraId="53FED584" w14:textId="77777777" w:rsidR="00C316C9" w:rsidRPr="008C74CB" w:rsidRDefault="00C316C9" w:rsidP="00C316C9">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0" w:history="1">
        <w:r w:rsidRPr="008C74CB">
          <w:rPr>
            <w:color w:val="000000" w:themeColor="text1"/>
          </w:rPr>
          <w:t>https://www.livescience.com/65633-climate-change-dooms-humans-by-2050.html</w:t>
        </w:r>
      </w:hyperlink>
      <w:r w:rsidRPr="008C74CB">
        <w:rPr>
          <w:color w:val="000000" w:themeColor="text1"/>
        </w:rPr>
        <w:t xml:space="preserve"> Justin</w:t>
      </w:r>
    </w:p>
    <w:p w14:paraId="7252027D" w14:textId="77777777" w:rsidR="00C316C9" w:rsidRPr="00487F34" w:rsidRDefault="00C316C9" w:rsidP="00C316C9">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4D1AB7">
        <w:rPr>
          <w:color w:val="000000" w:themeColor="text1"/>
          <w:highlight w:val="cyan"/>
          <w:u w:val="single"/>
        </w:rPr>
        <w:t>models</w:t>
      </w:r>
      <w:r w:rsidRPr="0041591F">
        <w:rPr>
          <w:color w:val="000000" w:themeColor="text1"/>
          <w:sz w:val="12"/>
          <w:szCs w:val="12"/>
        </w:rPr>
        <w:t xml:space="preserve"> — like the one that the </w:t>
      </w:r>
      <w:hyperlink r:id="rId11"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4D1AB7">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4D1AB7">
        <w:rPr>
          <w:b/>
          <w:bCs/>
          <w:color w:val="000000" w:themeColor="text1"/>
          <w:highlight w:val="cyan"/>
          <w:u w:val="single"/>
        </w:rPr>
        <w:t xml:space="preserve">interlinked </w:t>
      </w:r>
      <w:r w:rsidRPr="008C74CB">
        <w:rPr>
          <w:b/>
          <w:bCs/>
          <w:color w:val="000000" w:themeColor="text1"/>
          <w:u w:val="single"/>
        </w:rPr>
        <w:t xml:space="preserve">geological </w:t>
      </w:r>
      <w:r w:rsidRPr="004D1AB7">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4D1AB7">
        <w:rPr>
          <w:color w:val="000000" w:themeColor="text1"/>
          <w:highlight w:val="cyan"/>
          <w:u w:val="single"/>
        </w:rPr>
        <w:t>governments</w:t>
      </w:r>
      <w:r w:rsidRPr="008C74CB">
        <w:rPr>
          <w:color w:val="000000" w:themeColor="text1"/>
          <w:u w:val="single"/>
        </w:rPr>
        <w:t xml:space="preserve"> "politely </w:t>
      </w:r>
      <w:r w:rsidRPr="004D1AB7">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4D1AB7">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4D1AB7">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2"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4D1AB7">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4D1AB7">
        <w:rPr>
          <w:color w:val="000000" w:themeColor="text1"/>
          <w:highlight w:val="cyan"/>
          <w:u w:val="single"/>
        </w:rPr>
        <w:t>Thirty-five percent of</w:t>
      </w:r>
      <w:r w:rsidRPr="008C74CB">
        <w:rPr>
          <w:color w:val="000000" w:themeColor="text1"/>
          <w:u w:val="single"/>
        </w:rPr>
        <w:t xml:space="preserve"> the global </w:t>
      </w:r>
      <w:r w:rsidRPr="004D1AB7">
        <w:rPr>
          <w:color w:val="000000" w:themeColor="text1"/>
          <w:highlight w:val="cyan"/>
          <w:u w:val="single"/>
        </w:rPr>
        <w:t>land</w:t>
      </w:r>
      <w:r w:rsidRPr="008C74CB">
        <w:rPr>
          <w:color w:val="000000" w:themeColor="text1"/>
          <w:u w:val="single"/>
        </w:rPr>
        <w:t xml:space="preserve"> area, </w:t>
      </w:r>
      <w:r w:rsidRPr="004D1AB7">
        <w:rPr>
          <w:color w:val="000000" w:themeColor="text1"/>
          <w:highlight w:val="cyan"/>
          <w:u w:val="single"/>
        </w:rPr>
        <w:t xml:space="preserve">and </w:t>
      </w:r>
      <w:r w:rsidRPr="004D1AB7">
        <w:rPr>
          <w:b/>
          <w:bCs/>
          <w:color w:val="000000" w:themeColor="text1"/>
          <w:highlight w:val="cyan"/>
          <w:u w:val="single"/>
        </w:rPr>
        <w:t xml:space="preserve">55 percent of </w:t>
      </w:r>
      <w:r w:rsidRPr="008C74CB">
        <w:rPr>
          <w:b/>
          <w:bCs/>
          <w:color w:val="000000" w:themeColor="text1"/>
          <w:u w:val="single"/>
        </w:rPr>
        <w:t xml:space="preserve">the global </w:t>
      </w:r>
      <w:r w:rsidRPr="004D1AB7">
        <w:rPr>
          <w:b/>
          <w:bCs/>
          <w:color w:val="000000" w:themeColor="text1"/>
          <w:highlight w:val="cyan"/>
          <w:u w:val="single"/>
        </w:rPr>
        <w:t>population</w:t>
      </w:r>
      <w:r w:rsidRPr="008C74CB">
        <w:rPr>
          <w:b/>
          <w:bCs/>
          <w:color w:val="000000" w:themeColor="text1"/>
          <w:u w:val="single"/>
        </w:rPr>
        <w:t xml:space="preserve">, are </w:t>
      </w:r>
      <w:r w:rsidRPr="004D1AB7">
        <w:rPr>
          <w:b/>
          <w:bCs/>
          <w:color w:val="000000" w:themeColor="text1"/>
          <w:highlight w:val="cyan"/>
          <w:u w:val="single"/>
        </w:rPr>
        <w:t>subject to</w:t>
      </w:r>
      <w:r w:rsidRPr="008C74CB">
        <w:rPr>
          <w:b/>
          <w:bCs/>
          <w:color w:val="000000" w:themeColor="text1"/>
          <w:u w:val="single"/>
        </w:rPr>
        <w:t xml:space="preserve"> more than 20 days a year of </w:t>
      </w:r>
      <w:hyperlink r:id="rId13" w:history="1">
        <w:r w:rsidRPr="004D1AB7">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4D1AB7">
        <w:rPr>
          <w:color w:val="000000" w:themeColor="text1"/>
          <w:highlight w:val="cyan"/>
          <w:u w:val="single"/>
        </w:rPr>
        <w:t>droughts, floods and wildfires</w:t>
      </w:r>
      <w:r w:rsidRPr="008C74CB">
        <w:rPr>
          <w:color w:val="000000" w:themeColor="text1"/>
          <w:u w:val="single"/>
        </w:rPr>
        <w:t xml:space="preserve"> regularly </w:t>
      </w:r>
      <w:r w:rsidRPr="004D1AB7">
        <w:rPr>
          <w:color w:val="000000" w:themeColor="text1"/>
          <w:highlight w:val="cyan"/>
          <w:u w:val="single"/>
        </w:rPr>
        <w:t>ravage the land</w:t>
      </w:r>
      <w:r w:rsidRPr="008C74CB">
        <w:rPr>
          <w:color w:val="000000" w:themeColor="text1"/>
          <w:u w:val="single"/>
        </w:rPr>
        <w:t xml:space="preserve">. Nearly </w:t>
      </w:r>
      <w:r w:rsidRPr="004D1AB7">
        <w:rPr>
          <w:b/>
          <w:bCs/>
          <w:color w:val="000000" w:themeColor="text1"/>
          <w:highlight w:val="cyan"/>
          <w:u w:val="single"/>
        </w:rPr>
        <w:t xml:space="preserve">one-third </w:t>
      </w:r>
      <w:r w:rsidRPr="008C74CB">
        <w:rPr>
          <w:b/>
          <w:bCs/>
          <w:color w:val="000000" w:themeColor="text1"/>
          <w:u w:val="single"/>
        </w:rPr>
        <w:t xml:space="preserve">of the world's land surface </w:t>
      </w:r>
      <w:r w:rsidRPr="004D1AB7">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4D1AB7">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4D1AB7">
        <w:rPr>
          <w:color w:val="000000" w:themeColor="text1"/>
          <w:highlight w:val="cyan"/>
          <w:u w:val="single"/>
        </w:rPr>
        <w:t>destroying</w:t>
      </w:r>
      <w:r w:rsidRPr="008C74CB">
        <w:rPr>
          <w:color w:val="000000" w:themeColor="text1"/>
          <w:u w:val="single"/>
        </w:rPr>
        <w:t xml:space="preserve"> the region's </w:t>
      </w:r>
      <w:proofErr w:type="gramStart"/>
      <w:r w:rsidRPr="004D1AB7">
        <w:rPr>
          <w:color w:val="000000" w:themeColor="text1"/>
          <w:highlight w:val="cyan"/>
          <w:u w:val="single"/>
        </w:rPr>
        <w:t>ag</w:t>
      </w:r>
      <w:r w:rsidRPr="008C74CB">
        <w:rPr>
          <w:color w:val="000000" w:themeColor="text1"/>
          <w:u w:val="single"/>
        </w:rPr>
        <w:t>riculture</w:t>
      </w:r>
      <w:proofErr w:type="gramEnd"/>
      <w:r w:rsidRPr="008C74CB">
        <w:rPr>
          <w:color w:val="000000" w:themeColor="text1"/>
          <w:u w:val="single"/>
        </w:rPr>
        <w:t xml:space="preserve"> and </w:t>
      </w:r>
      <w:r w:rsidRPr="004D1AB7">
        <w:rPr>
          <w:color w:val="000000" w:themeColor="text1"/>
          <w:highlight w:val="cyan"/>
          <w:u w:val="single"/>
        </w:rPr>
        <w:t>turning</w:t>
      </w:r>
      <w:r w:rsidRPr="008C74CB">
        <w:rPr>
          <w:color w:val="000000" w:themeColor="text1"/>
          <w:u w:val="single"/>
        </w:rPr>
        <w:t xml:space="preserve"> more than </w:t>
      </w:r>
      <w:r w:rsidRPr="004D1AB7">
        <w:rPr>
          <w:color w:val="000000" w:themeColor="text1"/>
          <w:highlight w:val="cyan"/>
          <w:u w:val="single"/>
        </w:rPr>
        <w:t>1 bil</w:t>
      </w:r>
      <w:r w:rsidRPr="008C74CB">
        <w:rPr>
          <w:color w:val="000000" w:themeColor="text1"/>
          <w:u w:val="single"/>
        </w:rPr>
        <w:t xml:space="preserve">lion people </w:t>
      </w:r>
      <w:r w:rsidRPr="004D1AB7">
        <w:rPr>
          <w:color w:val="000000" w:themeColor="text1"/>
          <w:highlight w:val="cya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4" w:history="1">
        <w:r w:rsidRPr="004D1AB7">
          <w:rPr>
            <w:rStyle w:val="Hyperlink"/>
            <w:color w:val="000000" w:themeColor="text1"/>
            <w:highlight w:val="cyan"/>
            <w:u w:val="single"/>
          </w:rPr>
          <w:t>shrinking coastlines</w:t>
        </w:r>
      </w:hyperlink>
      <w:r w:rsidRPr="004D1AB7">
        <w:rPr>
          <w:color w:val="000000" w:themeColor="text1"/>
          <w:highlight w:val="cyan"/>
          <w:u w:val="single"/>
        </w:rPr>
        <w:t xml:space="preserve"> and</w:t>
      </w:r>
      <w:r w:rsidRPr="008C74CB">
        <w:rPr>
          <w:color w:val="000000" w:themeColor="text1"/>
          <w:u w:val="single"/>
        </w:rPr>
        <w:t xml:space="preserve"> severe </w:t>
      </w:r>
      <w:r w:rsidRPr="004D1AB7">
        <w:rPr>
          <w:color w:val="000000" w:themeColor="text1"/>
          <w:highlight w:val="cyan"/>
          <w:u w:val="single"/>
        </w:rPr>
        <w:t>drops in food and water</w:t>
      </w:r>
      <w:r w:rsidRPr="008C74CB">
        <w:rPr>
          <w:color w:val="000000" w:themeColor="text1"/>
          <w:u w:val="single"/>
        </w:rPr>
        <w:t xml:space="preserve"> availability — begin to </w:t>
      </w:r>
      <w:r w:rsidRPr="004D1AB7">
        <w:rPr>
          <w:b/>
          <w:bCs/>
          <w:color w:val="000000" w:themeColor="text1"/>
          <w:highlight w:val="cyan"/>
          <w:u w:val="single"/>
        </w:rPr>
        <w:t>stress</w:t>
      </w:r>
      <w:r w:rsidRPr="008C74CB">
        <w:rPr>
          <w:b/>
          <w:bCs/>
          <w:color w:val="000000" w:themeColor="text1"/>
          <w:u w:val="single"/>
        </w:rPr>
        <w:t xml:space="preserve"> the fabric of the world's largest </w:t>
      </w:r>
      <w:r w:rsidRPr="004D1AB7">
        <w:rPr>
          <w:b/>
          <w:bCs/>
          <w:color w:val="000000" w:themeColor="text1"/>
          <w:highlight w:val="cya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4D1AB7">
        <w:rPr>
          <w:b/>
          <w:bCs/>
          <w:color w:val="000000" w:themeColor="text1"/>
          <w:highlight w:val="cyan"/>
          <w:u w:val="single"/>
        </w:rPr>
        <w:t>nuclear war</w:t>
      </w:r>
      <w:r w:rsidRPr="008C74CB">
        <w:rPr>
          <w:b/>
          <w:bCs/>
          <w:color w:val="000000" w:themeColor="text1"/>
          <w:u w:val="single"/>
        </w:rPr>
        <w:t xml:space="preserve">, are </w:t>
      </w:r>
      <w:r w:rsidRPr="004D1AB7">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4D1AB7">
        <w:rPr>
          <w:color w:val="000000" w:themeColor="text1"/>
          <w:highlight w:val="cyan"/>
          <w:u w:val="single"/>
        </w:rPr>
        <w:t>end of</w:t>
      </w:r>
      <w:r w:rsidRPr="008C74CB">
        <w:rPr>
          <w:color w:val="000000" w:themeColor="text1"/>
          <w:u w:val="single"/>
        </w:rPr>
        <w:t xml:space="preserve"> human global </w:t>
      </w:r>
      <w:r w:rsidRPr="004D1AB7">
        <w:rPr>
          <w:color w:val="000000" w:themeColor="text1"/>
          <w:highlight w:val="cyan"/>
          <w:u w:val="single"/>
        </w:rPr>
        <w:t>civilization</w:t>
      </w:r>
      <w:r w:rsidRPr="008C74CB">
        <w:rPr>
          <w:color w:val="000000" w:themeColor="text1"/>
          <w:u w:val="single"/>
        </w:rPr>
        <w:t xml:space="preserve"> as we know it."</w:t>
      </w:r>
    </w:p>
    <w:p w14:paraId="10C26232" w14:textId="77777777" w:rsidR="00C316C9" w:rsidRPr="00C316C9" w:rsidRDefault="00C316C9" w:rsidP="00C316C9"/>
    <w:p w14:paraId="2F5D11FB" w14:textId="04BFB4A4" w:rsidR="00C316C9" w:rsidRDefault="00C316C9" w:rsidP="00C316C9">
      <w:pPr>
        <w:pStyle w:val="Heading3"/>
      </w:pPr>
      <w:r>
        <w:t>1NC – OFF</w:t>
      </w:r>
    </w:p>
    <w:p w14:paraId="0F0A8412" w14:textId="77777777" w:rsidR="00C316C9" w:rsidRDefault="00C316C9" w:rsidP="00C316C9">
      <w:pPr>
        <w:pStyle w:val="Heading4"/>
      </w:pPr>
      <w:r>
        <w:t xml:space="preserve">India’s COVID crisis has </w:t>
      </w:r>
      <w:r>
        <w:rPr>
          <w:u w:val="single"/>
        </w:rPr>
        <w:t>killed</w:t>
      </w:r>
      <w:r>
        <w:t xml:space="preserve"> Modi’s appetite for international </w:t>
      </w:r>
      <w:proofErr w:type="gramStart"/>
      <w:r>
        <w:rPr>
          <w:u w:val="single"/>
        </w:rPr>
        <w:t>adventurism</w:t>
      </w:r>
      <w:r>
        <w:t>, but</w:t>
      </w:r>
      <w:proofErr w:type="gramEnd"/>
      <w:r>
        <w:t xml:space="preserve"> increasing vaccine production </w:t>
      </w:r>
      <w:r>
        <w:rPr>
          <w:u w:val="single"/>
        </w:rPr>
        <w:t>reverses</w:t>
      </w:r>
      <w:r>
        <w:t xml:space="preserve"> the trend.</w:t>
      </w:r>
    </w:p>
    <w:p w14:paraId="2179640F" w14:textId="77777777" w:rsidR="00C316C9" w:rsidRPr="00AF76AC" w:rsidRDefault="00C316C9" w:rsidP="00C316C9">
      <w:pPr>
        <w:rPr>
          <w:rStyle w:val="Style13ptBold"/>
          <w:b w:val="0"/>
          <w:bCs w:val="0"/>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9566B4">
        <w:rPr>
          <w:b/>
          <w:bCs/>
          <w:u w:val="single"/>
        </w:rPr>
        <w:t>End</w:t>
      </w:r>
      <w:r w:rsidRPr="009566B4">
        <w:rPr>
          <w:u w:val="single"/>
        </w:rPr>
        <w:t xml:space="preserve"> of Modi’s </w:t>
      </w:r>
      <w:r w:rsidRPr="009566B4">
        <w:rPr>
          <w:b/>
          <w:bCs/>
          <w:u w:val="single"/>
        </w:rPr>
        <w:t>Global Dreams</w:t>
      </w:r>
      <w:r w:rsidRPr="009566B4">
        <w:rPr>
          <w:sz w:val="16"/>
        </w:rPr>
        <w:t>”; Foreign Policy; https://foreignpolicy.com/2021/05/03/india-vish</w:t>
      </w:r>
      <w:r w:rsidRPr="00AF76AC">
        <w:rPr>
          <w:sz w:val="16"/>
        </w:rPr>
        <w:t>waguru-modi-second-wave-soft-power-self-sufficiency/; Accessed: 8-27-2021)</w:t>
      </w:r>
    </w:p>
    <w:p w14:paraId="49004BCC" w14:textId="77777777" w:rsidR="00C316C9" w:rsidRPr="00AF76AC" w:rsidRDefault="00C316C9" w:rsidP="00C316C9">
      <w:pPr>
        <w:rPr>
          <w:u w:val="single"/>
        </w:rPr>
      </w:pPr>
      <w:r w:rsidRPr="009566B4">
        <w:rPr>
          <w:u w:val="single"/>
        </w:rPr>
        <w:t>India’s prime minister</w:t>
      </w:r>
      <w:r w:rsidRPr="00AF76AC">
        <w:rPr>
          <w:u w:val="single"/>
        </w:rPr>
        <w:t xml:space="preserve"> </w:t>
      </w:r>
      <w:r w:rsidRPr="009566B4">
        <w:rPr>
          <w:highlight w:val="cyan"/>
          <w:u w:val="single"/>
        </w:rPr>
        <w:t>advanced</w:t>
      </w:r>
      <w:r w:rsidRPr="00AF76AC">
        <w:rPr>
          <w:u w:val="single"/>
        </w:rPr>
        <w:t xml:space="preserve"> a </w:t>
      </w:r>
      <w:r w:rsidRPr="009566B4">
        <w:rPr>
          <w:b/>
          <w:bCs/>
          <w:highlight w:val="cyan"/>
          <w:u w:val="single"/>
        </w:rPr>
        <w:t>muscular foreign policy</w:t>
      </w:r>
      <w:r w:rsidRPr="00AF76AC">
        <w:rPr>
          <w:sz w:val="16"/>
        </w:rPr>
        <w:t xml:space="preserve">, but </w:t>
      </w:r>
      <w:r w:rsidRPr="00AF76AC">
        <w:rPr>
          <w:u w:val="single"/>
        </w:rPr>
        <w:t xml:space="preserve">his </w:t>
      </w:r>
      <w:r w:rsidRPr="009566B4">
        <w:rPr>
          <w:highlight w:val="cyan"/>
          <w:u w:val="single"/>
        </w:rPr>
        <w:t>mishandling of</w:t>
      </w:r>
      <w:r w:rsidRPr="00AF76AC">
        <w:rPr>
          <w:u w:val="single"/>
        </w:rPr>
        <w:t xml:space="preserve"> the </w:t>
      </w:r>
      <w:r w:rsidRPr="009566B4">
        <w:rPr>
          <w:highlight w:val="cyan"/>
          <w:u w:val="single"/>
        </w:rPr>
        <w:t xml:space="preserve">pandemic </w:t>
      </w:r>
      <w:r w:rsidRPr="009566B4">
        <w:rPr>
          <w:u w:val="single"/>
        </w:rPr>
        <w:t xml:space="preserve">is </w:t>
      </w:r>
      <w:r w:rsidRPr="00AF76AC">
        <w:rPr>
          <w:u w:val="single"/>
        </w:rPr>
        <w:t xml:space="preserve">an </w:t>
      </w:r>
      <w:r w:rsidRPr="009566B4">
        <w:rPr>
          <w:b/>
          <w:bCs/>
          <w:highlight w:val="cya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9566B4">
        <w:rPr>
          <w:highlight w:val="cya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9566B4">
        <w:rPr>
          <w:highlight w:val="cyan"/>
          <w:u w:val="single"/>
        </w:rPr>
        <w:t>campaigned</w:t>
      </w:r>
      <w:r w:rsidRPr="009566B4">
        <w:rPr>
          <w:u w:val="single"/>
        </w:rPr>
        <w:t xml:space="preserve"> on </w:t>
      </w:r>
      <w:r w:rsidRPr="009566B4">
        <w:rPr>
          <w:b/>
          <w:bCs/>
          <w:highlight w:val="cyan"/>
          <w:u w:val="single"/>
        </w:rPr>
        <w:t>virulent nationalism</w:t>
      </w:r>
      <w:r w:rsidRPr="00AF76AC">
        <w:rPr>
          <w:sz w:val="16"/>
        </w:rPr>
        <w:t xml:space="preserve"> </w:t>
      </w:r>
      <w:r w:rsidRPr="00AF76AC">
        <w:rPr>
          <w:u w:val="single"/>
        </w:rPr>
        <w:t>captured by the slogan</w:t>
      </w:r>
      <w:r w:rsidRPr="00AF76AC">
        <w:rPr>
          <w:sz w:val="16"/>
        </w:rPr>
        <w:t xml:space="preserve"> “</w:t>
      </w:r>
      <w:proofErr w:type="spellStart"/>
      <w:r w:rsidRPr="00AF76AC">
        <w:rPr>
          <w:sz w:val="16"/>
        </w:rPr>
        <w:t>Atmanirbhar</w:t>
      </w:r>
      <w:proofErr w:type="spellEnd"/>
      <w:r w:rsidRPr="00AF76AC">
        <w:rPr>
          <w:sz w:val="16"/>
        </w:rPr>
        <w:t xml:space="preserve"> Bharat” (or </w:t>
      </w:r>
      <w:r w:rsidRPr="00AF76AC">
        <w:rPr>
          <w:u w:val="single"/>
        </w:rPr>
        <w:t>self-reliant India</w:t>
      </w:r>
      <w:r w:rsidRPr="00AF76AC">
        <w:rPr>
          <w:sz w:val="16"/>
        </w:rPr>
        <w:t xml:space="preserve">), </w:t>
      </w:r>
      <w:r w:rsidRPr="009566B4">
        <w:rPr>
          <w:u w:val="single"/>
        </w:rPr>
        <w:t xml:space="preserve">has been </w:t>
      </w:r>
      <w:r w:rsidRPr="009566B4">
        <w:rPr>
          <w:highlight w:val="cyan"/>
          <w:u w:val="single"/>
        </w:rPr>
        <w:t>forced</w:t>
      </w:r>
      <w:r w:rsidRPr="009566B4">
        <w:rPr>
          <w:u w:val="single"/>
        </w:rPr>
        <w:t xml:space="preserve"> </w:t>
      </w:r>
      <w:r w:rsidRPr="009566B4">
        <w:rPr>
          <w:highlight w:val="cyan"/>
          <w:u w:val="single"/>
        </w:rPr>
        <w:t>to</w:t>
      </w:r>
      <w:r w:rsidRPr="009566B4">
        <w:rPr>
          <w:u w:val="single"/>
        </w:rPr>
        <w:t xml:space="preserve"> abruptly </w:t>
      </w:r>
      <w:r w:rsidRPr="009566B4">
        <w:rPr>
          <w:highlight w:val="cyan"/>
          <w:u w:val="single"/>
        </w:rPr>
        <w:t>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w:t>
      </w:r>
      <w:proofErr w:type="spellStart"/>
      <w:r w:rsidRPr="00AF76AC">
        <w:rPr>
          <w:sz w:val="16"/>
        </w:rPr>
        <w:t>Shringla</w:t>
      </w:r>
      <w:proofErr w:type="spellEnd"/>
      <w:r w:rsidRPr="00AF76AC">
        <w:rPr>
          <w:sz w:val="16"/>
        </w:rPr>
        <w:t xml:space="preserve">, the country’s top diplomat, to justify the embarrassing U-turn. “It shows an interdependent world. It shows a world that is working with each other.” </w:t>
      </w:r>
      <w:r w:rsidRPr="009566B4">
        <w:rPr>
          <w:u w:val="single"/>
        </w:rPr>
        <w:t xml:space="preserve">The world may be working with each other, but it is not working for Modi in the </w:t>
      </w:r>
      <w:r w:rsidRPr="009566B4">
        <w:rPr>
          <w:b/>
          <w:bCs/>
          <w:u w:val="single"/>
        </w:rPr>
        <w:t>realm of foreign policy</w:t>
      </w:r>
      <w:r w:rsidRPr="009566B4">
        <w:rPr>
          <w:u w:val="single"/>
        </w:rPr>
        <w:t>.</w:t>
      </w:r>
      <w:r w:rsidRPr="009566B4">
        <w:rPr>
          <w:sz w:val="16"/>
        </w:rPr>
        <w:t xml:space="preserve"> Rather</w:t>
      </w:r>
      <w:r w:rsidRPr="00AF76AC">
        <w:rPr>
          <w:sz w:val="16"/>
        </w:rPr>
        <w:t xml:space="preserve">,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After seven years as prime minister</w:t>
      </w:r>
      <w:r w:rsidRPr="00AF76AC">
        <w:rPr>
          <w:sz w:val="16"/>
        </w:rPr>
        <w:t xml:space="preserve">, </w:t>
      </w:r>
      <w:r w:rsidRPr="009566B4">
        <w:rPr>
          <w:u w:val="single"/>
        </w:rPr>
        <w:t xml:space="preserve">Modi’s </w:t>
      </w:r>
      <w:r w:rsidRPr="009566B4">
        <w:rPr>
          <w:b/>
          <w:bCs/>
          <w:highlight w:val="cyan"/>
          <w:u w:val="single"/>
        </w:rPr>
        <w:t>hyper-nationalistic</w:t>
      </w:r>
      <w:r w:rsidRPr="00AF76AC">
        <w:rPr>
          <w:u w:val="single"/>
        </w:rPr>
        <w:t xml:space="preserve"> domestic </w:t>
      </w:r>
      <w:r w:rsidRPr="009566B4">
        <w:rPr>
          <w:highlight w:val="cyan"/>
          <w:u w:val="single"/>
        </w:rPr>
        <w:t>agenda</w:t>
      </w:r>
      <w:r w:rsidRPr="00AF76AC">
        <w:rPr>
          <w:sz w:val="16"/>
        </w:rPr>
        <w:t>—</w:t>
      </w:r>
      <w:r w:rsidRPr="009566B4">
        <w:rPr>
          <w:u w:val="single"/>
        </w:rPr>
        <w:t>including</w:t>
      </w:r>
      <w:r w:rsidRPr="00AF76AC">
        <w:rPr>
          <w:u w:val="single"/>
        </w:rPr>
        <w:t xml:space="preserve"> his </w:t>
      </w:r>
      <w:r w:rsidRPr="009566B4">
        <w:rPr>
          <w:highlight w:val="cyan"/>
          <w:u w:val="single"/>
        </w:rPr>
        <w:t>ambition of</w:t>
      </w:r>
      <w:r w:rsidRPr="00AF76AC">
        <w:rPr>
          <w:u w:val="single"/>
        </w:rPr>
        <w:t xml:space="preserve"> </w:t>
      </w:r>
      <w:r w:rsidRPr="009566B4">
        <w:rPr>
          <w:highlight w:val="cyan"/>
          <w:u w:val="single"/>
        </w:rPr>
        <w:t>making</w:t>
      </w:r>
      <w:r w:rsidRPr="00AF76AC">
        <w:rPr>
          <w:u w:val="single"/>
        </w:rPr>
        <w:t xml:space="preserve"> the </w:t>
      </w:r>
      <w:r w:rsidRPr="009566B4">
        <w:rPr>
          <w:highlight w:val="cyan"/>
          <w:u w:val="single"/>
        </w:rPr>
        <w:t>country</w:t>
      </w:r>
      <w:r w:rsidRPr="00AF76AC">
        <w:rPr>
          <w:sz w:val="16"/>
        </w:rPr>
        <w:t xml:space="preserve"> a “</w:t>
      </w:r>
      <w:proofErr w:type="spellStart"/>
      <w:r w:rsidRPr="00AF76AC">
        <w:rPr>
          <w:sz w:val="16"/>
        </w:rPr>
        <w:t>Vishwaguru</w:t>
      </w:r>
      <w:proofErr w:type="spellEnd"/>
      <w:r w:rsidRPr="00AF76AC">
        <w:rPr>
          <w:sz w:val="16"/>
        </w:rPr>
        <w:t xml:space="preserve">” (or </w:t>
      </w:r>
      <w:r w:rsidRPr="009566B4">
        <w:rPr>
          <w:b/>
          <w:bCs/>
          <w:highlight w:val="cyan"/>
          <w:u w:val="single"/>
        </w:rPr>
        <w:t xml:space="preserve">master to </w:t>
      </w:r>
      <w:r w:rsidRPr="000E528D">
        <w:rPr>
          <w:b/>
          <w:bCs/>
          <w:u w:val="single"/>
        </w:rPr>
        <w:t xml:space="preserve">the </w:t>
      </w:r>
      <w:r w:rsidRPr="009566B4">
        <w:rPr>
          <w:b/>
          <w:bCs/>
          <w:highlight w:val="cyan"/>
          <w:u w:val="single"/>
        </w:rPr>
        <w:t>world</w:t>
      </w:r>
      <w:r w:rsidRPr="00AF76AC">
        <w:rPr>
          <w:sz w:val="16"/>
        </w:rPr>
        <w:t>)—</w:t>
      </w:r>
      <w:r w:rsidRPr="00AF76AC">
        <w:rPr>
          <w:u w:val="single"/>
        </w:rPr>
        <w:t>now lies in tatters</w:t>
      </w:r>
      <w:r w:rsidRPr="00AF76AC">
        <w:rPr>
          <w:sz w:val="16"/>
        </w:rPr>
        <w:t xml:space="preserve">. </w:t>
      </w:r>
      <w:r w:rsidRPr="00AF76AC">
        <w:rPr>
          <w:u w:val="single"/>
        </w:rPr>
        <w:t>India</w:t>
      </w:r>
      <w:r w:rsidRPr="00AF76AC">
        <w:rPr>
          <w:sz w:val="16"/>
        </w:rPr>
        <w:t xml:space="preserve">, which has been envisaged since former U.S. President Donald Trump’s administration became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9566B4">
        <w:rPr>
          <w:b/>
          <w:bCs/>
          <w:highlight w:val="cyan"/>
          <w:u w:val="single"/>
        </w:rPr>
        <w:t>mishandling of</w:t>
      </w:r>
      <w:r w:rsidRPr="000E528D">
        <w:rPr>
          <w:b/>
          <w:bCs/>
          <w:u w:val="single"/>
        </w:rPr>
        <w:t xml:space="preserve"> the </w:t>
      </w:r>
      <w:r w:rsidRPr="009566B4">
        <w:rPr>
          <w:b/>
          <w:bCs/>
          <w:highlight w:val="cyan"/>
          <w:u w:val="single"/>
        </w:rPr>
        <w:t>pandemic</w:t>
      </w:r>
      <w:r w:rsidRPr="00AF76AC">
        <w:rPr>
          <w:u w:val="single"/>
        </w:rPr>
        <w:t xml:space="preserve"> has </w:t>
      </w:r>
      <w:r w:rsidRPr="009566B4">
        <w:rPr>
          <w:highlight w:val="cyan"/>
          <w:u w:val="single"/>
        </w:rPr>
        <w:t>dealt</w:t>
      </w:r>
      <w:r w:rsidRPr="00AF76AC">
        <w:rPr>
          <w:u w:val="single"/>
        </w:rPr>
        <w:t xml:space="preserve"> it a </w:t>
      </w:r>
      <w:r w:rsidRPr="009566B4">
        <w:rPr>
          <w:highlight w:val="cyan"/>
          <w:u w:val="single"/>
        </w:rPr>
        <w:t xml:space="preserve">weaker hand in </w:t>
      </w:r>
      <w:r w:rsidRPr="000E528D">
        <w:rPr>
          <w:b/>
          <w:bCs/>
          <w:u w:val="single"/>
        </w:rPr>
        <w:t xml:space="preserve">ongoing backchannel </w:t>
      </w:r>
      <w:r w:rsidRPr="009566B4">
        <w:rPr>
          <w:b/>
          <w:bCs/>
          <w:highlight w:val="cya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9566B4">
        <w:rPr>
          <w:b/>
          <w:bCs/>
          <w:u w:val="single"/>
        </w:rPr>
        <w:t>longer-</w:t>
      </w:r>
      <w:r w:rsidRPr="009566B4">
        <w:rPr>
          <w:b/>
          <w:bCs/>
          <w:highlight w:val="cyan"/>
          <w:u w:val="single"/>
        </w:rPr>
        <w:t>lasting damage</w:t>
      </w:r>
      <w:r w:rsidRPr="00AF76AC">
        <w:rPr>
          <w:u w:val="single"/>
        </w:rPr>
        <w:t xml:space="preserve"> </w:t>
      </w:r>
      <w:r w:rsidRPr="009566B4">
        <w:rPr>
          <w:u w:val="single"/>
        </w:rPr>
        <w:t xml:space="preserve">has been </w:t>
      </w:r>
      <w:r w:rsidRPr="009566B4">
        <w:rPr>
          <w:highlight w:val="cyan"/>
          <w:u w:val="single"/>
        </w:rPr>
        <w:t>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w:t>
      </w:r>
      <w:proofErr w:type="gramStart"/>
      <w:r w:rsidRPr="00AF76AC">
        <w:rPr>
          <w:sz w:val="16"/>
        </w:rPr>
        <w:t>time, but</w:t>
      </w:r>
      <w:proofErr w:type="gramEnd"/>
      <w:r w:rsidRPr="00AF76AC">
        <w:rPr>
          <w:sz w:val="16"/>
        </w:rPr>
        <w:t xml:space="preserve">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w:t>
      </w:r>
      <w:proofErr w:type="gramStart"/>
      <w:r w:rsidRPr="00AF76AC">
        <w:rPr>
          <w:sz w:val="16"/>
        </w:rPr>
        <w:t>in</w:t>
      </w:r>
      <w:proofErr w:type="gramEnd"/>
      <w:r w:rsidRPr="00AF76AC">
        <w:rPr>
          <w:sz w:val="16"/>
        </w:rPr>
        <w:t xml:space="preserve">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w:t>
      </w:r>
      <w:proofErr w:type="spellStart"/>
      <w:r w:rsidRPr="00AF76AC">
        <w:rPr>
          <w:sz w:val="16"/>
        </w:rPr>
        <w:t>Maitri</w:t>
      </w:r>
      <w:proofErr w:type="spellEnd"/>
      <w:r w:rsidRPr="00AF76AC">
        <w:rPr>
          <w:sz w:val="16"/>
        </w:rPr>
        <w:t xml:space="preserve">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Health Organization’s COVID-19 Vaccines Global Access (COVAX) scheme for poorer countries. Meanwhile, </w:t>
      </w:r>
      <w:r w:rsidRPr="009566B4">
        <w:rPr>
          <w:highlight w:val="cyan"/>
          <w:u w:val="single"/>
        </w:rPr>
        <w:t>India’s</w:t>
      </w:r>
      <w:r w:rsidRPr="00AF76AC">
        <w:rPr>
          <w:sz w:val="16"/>
        </w:rPr>
        <w:t xml:space="preserve"> own </w:t>
      </w:r>
      <w:r w:rsidRPr="009566B4">
        <w:rPr>
          <w:highlight w:val="cyan"/>
          <w:u w:val="single"/>
        </w:rPr>
        <w:t xml:space="preserve">vaccination </w:t>
      </w:r>
      <w:r w:rsidRPr="009566B4">
        <w:rPr>
          <w:u w:val="single"/>
        </w:rPr>
        <w:t xml:space="preserve">rollout has been </w:t>
      </w:r>
      <w:r w:rsidRPr="009566B4">
        <w:rPr>
          <w:b/>
          <w:bCs/>
          <w:highlight w:val="cya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wave. </w:t>
      </w:r>
      <w:r w:rsidRPr="009566B4">
        <w:rPr>
          <w:u w:val="single"/>
        </w:rPr>
        <w:t xml:space="preserve">Having </w:t>
      </w:r>
      <w:r w:rsidRPr="009566B4">
        <w:rPr>
          <w:highlight w:val="cyan"/>
          <w:u w:val="single"/>
        </w:rPr>
        <w:t>exported doses</w:t>
      </w:r>
      <w:r w:rsidRPr="00AF76AC">
        <w:rPr>
          <w:u w:val="single"/>
        </w:rPr>
        <w:t xml:space="preserve"> </w:t>
      </w:r>
      <w:r w:rsidRPr="009566B4">
        <w:rPr>
          <w:highlight w:val="cyan"/>
          <w:u w:val="single"/>
        </w:rPr>
        <w:t>in</w:t>
      </w:r>
      <w:r w:rsidRPr="00AF76AC">
        <w:rPr>
          <w:u w:val="single"/>
        </w:rPr>
        <w:t xml:space="preserve"> a </w:t>
      </w:r>
      <w:r w:rsidRPr="009566B4">
        <w:rPr>
          <w:highlight w:val="cyan"/>
          <w:u w:val="single"/>
        </w:rPr>
        <w:t xml:space="preserve">quest for </w:t>
      </w:r>
      <w:r w:rsidRPr="009566B4">
        <w:rPr>
          <w:u w:val="single"/>
        </w:rPr>
        <w:t xml:space="preserve">personal </w:t>
      </w:r>
      <w:r w:rsidRPr="009566B4">
        <w:rPr>
          <w:highlight w:val="cyan"/>
          <w:u w:val="single"/>
        </w:rPr>
        <w:t>glory</w:t>
      </w:r>
      <w:r w:rsidRPr="00AF76AC">
        <w:rPr>
          <w:u w:val="single"/>
        </w:rPr>
        <w:t xml:space="preserve">, </w:t>
      </w:r>
      <w:r w:rsidRPr="009566B4">
        <w:rPr>
          <w:highlight w:val="cyan"/>
          <w:u w:val="single"/>
        </w:rPr>
        <w:t xml:space="preserve">Modi </w:t>
      </w:r>
      <w:r w:rsidRPr="009566B4">
        <w:rPr>
          <w:u w:val="single"/>
        </w:rPr>
        <w:t xml:space="preserve">is now </w:t>
      </w:r>
      <w:r w:rsidRPr="009566B4">
        <w:rPr>
          <w:highlight w:val="cyan"/>
          <w:u w:val="single"/>
        </w:rPr>
        <w:t>awaiting</w:t>
      </w:r>
      <w:r w:rsidRPr="00AF76AC">
        <w:rPr>
          <w:u w:val="single"/>
        </w:rPr>
        <w:t xml:space="preserve"> 20 million doses of AstraZeneca </w:t>
      </w:r>
      <w:r w:rsidRPr="009566B4">
        <w:rPr>
          <w:highlight w:val="cyan"/>
          <w:u w:val="single"/>
        </w:rPr>
        <w:t>vaccines</w:t>
      </w:r>
      <w:r w:rsidRPr="00AF76AC">
        <w:rPr>
          <w:u w:val="single"/>
        </w:rPr>
        <w:t xml:space="preserve"> from the United States </w:t>
      </w:r>
      <w:r w:rsidRPr="009566B4">
        <w:rPr>
          <w:highlight w:val="cyan"/>
          <w:u w:val="single"/>
        </w:rPr>
        <w:t>after</w:t>
      </w:r>
      <w:r w:rsidRPr="00AF76AC">
        <w:rPr>
          <w:u w:val="single"/>
        </w:rPr>
        <w:t xml:space="preserve"> abruptly </w:t>
      </w:r>
      <w:r w:rsidRPr="009566B4">
        <w:rPr>
          <w:highlight w:val="cyan"/>
          <w:u w:val="single"/>
        </w:rPr>
        <w:t>reversing</w:t>
      </w:r>
      <w:r w:rsidRPr="00AF76AC">
        <w:rPr>
          <w:u w:val="single"/>
        </w:rPr>
        <w:t xml:space="preserve"> 16 years of </w:t>
      </w:r>
      <w:r w:rsidRPr="009566B4">
        <w:rPr>
          <w:highlight w:val="cyan"/>
          <w:u w:val="single"/>
        </w:rPr>
        <w:t>policy</w:t>
      </w:r>
      <w:r w:rsidRPr="00AF76AC">
        <w:rPr>
          <w:sz w:val="16"/>
        </w:rPr>
        <w:t xml:space="preserve">, as indicated in its disaster management documents, </w:t>
      </w:r>
      <w:r w:rsidRPr="009566B4">
        <w:rPr>
          <w:highlight w:val="cyan"/>
          <w:u w:val="single"/>
        </w:rPr>
        <w:t xml:space="preserve">against </w:t>
      </w:r>
      <w:r w:rsidRPr="009566B4">
        <w:rPr>
          <w:b/>
          <w:bCs/>
          <w:highlight w:val="cyan"/>
          <w:u w:val="single"/>
        </w:rPr>
        <w:t xml:space="preserve">accepting </w:t>
      </w:r>
      <w:r w:rsidRPr="000E528D">
        <w:rPr>
          <w:b/>
          <w:bCs/>
          <w:u w:val="single"/>
        </w:rPr>
        <w:t>bilateral</w:t>
      </w:r>
      <w:r w:rsidRPr="000E528D">
        <w:rPr>
          <w:b/>
          <w:bCs/>
          <w:sz w:val="16"/>
        </w:rPr>
        <w:t xml:space="preserve"> </w:t>
      </w:r>
      <w:r w:rsidRPr="009566B4">
        <w:rPr>
          <w:b/>
          <w:bCs/>
          <w:highlight w:val="cyan"/>
          <w:u w:val="single"/>
        </w:rPr>
        <w:t>aid</w:t>
      </w:r>
      <w:r w:rsidRPr="00AF76AC">
        <w:rPr>
          <w:u w:val="single"/>
        </w:rPr>
        <w:t xml:space="preserve">. </w:t>
      </w:r>
      <w:r w:rsidRPr="000636F2">
        <w:rPr>
          <w:u w:val="single"/>
        </w:rPr>
        <w:t xml:space="preserve">It is bad enough that </w:t>
      </w:r>
      <w:r w:rsidRPr="000636F2">
        <w:rPr>
          <w:highlight w:val="cyan"/>
          <w:u w:val="single"/>
        </w:rPr>
        <w:t>India</w:t>
      </w:r>
      <w:r w:rsidRPr="000636F2">
        <w:rPr>
          <w:u w:val="single"/>
        </w:rPr>
        <w:t xml:space="preserve"> is </w:t>
      </w:r>
      <w:r w:rsidRPr="000636F2">
        <w:rPr>
          <w:highlight w:val="cyan"/>
          <w:u w:val="single"/>
        </w:rPr>
        <w:t>getting help</w:t>
      </w:r>
      <w:r w:rsidRPr="000636F2">
        <w:rPr>
          <w:u w:val="single"/>
        </w:rPr>
        <w:t xml:space="preserve"> from traditional partners like</w:t>
      </w:r>
      <w:r w:rsidRPr="000636F2">
        <w:rPr>
          <w:sz w:val="16"/>
        </w:rPr>
        <w:t xml:space="preserve"> </w:t>
      </w:r>
      <w:r w:rsidRPr="000636F2">
        <w:rPr>
          <w:u w:val="single"/>
        </w:rPr>
        <w:t>the</w:t>
      </w:r>
      <w:r w:rsidRPr="000636F2">
        <w:rPr>
          <w:sz w:val="16"/>
        </w:rPr>
        <w:t xml:space="preserve"> </w:t>
      </w:r>
      <w:r w:rsidRPr="000636F2">
        <w:rPr>
          <w:highlight w:val="cyan"/>
          <w:u w:val="single"/>
        </w:rPr>
        <w:t>U</w:t>
      </w:r>
      <w:r w:rsidRPr="000636F2">
        <w:rPr>
          <w:sz w:val="16"/>
        </w:rPr>
        <w:t xml:space="preserve">nited </w:t>
      </w:r>
      <w:r w:rsidRPr="000636F2">
        <w:rPr>
          <w:highlight w:val="cyan"/>
          <w:u w:val="single"/>
        </w:rPr>
        <w:t>S</w:t>
      </w:r>
      <w:r w:rsidRPr="000636F2">
        <w:rPr>
          <w:sz w:val="16"/>
        </w:rPr>
        <w:t xml:space="preserve">tates </w:t>
      </w:r>
      <w:r w:rsidRPr="000636F2">
        <w:rPr>
          <w:u w:val="single"/>
        </w:rPr>
        <w:t xml:space="preserve">and </w:t>
      </w:r>
      <w:r w:rsidRPr="000636F2">
        <w:rPr>
          <w:highlight w:val="cyan"/>
          <w:u w:val="single"/>
        </w:rPr>
        <w:t>Russia</w:t>
      </w:r>
      <w:r w:rsidRPr="000636F2">
        <w:rPr>
          <w:u w:val="single"/>
        </w:rPr>
        <w:t xml:space="preserve">, but it is also accepting supplies coming from </w:t>
      </w:r>
      <w:r w:rsidRPr="000636F2">
        <w:rPr>
          <w:highlight w:val="cyan"/>
          <w:u w:val="single"/>
        </w:rPr>
        <w:t>China</w:t>
      </w:r>
      <w:r w:rsidRPr="000636F2">
        <w:rPr>
          <w:sz w:val="16"/>
        </w:rPr>
        <w:t xml:space="preserve">, with which India’s relationship has been increasingly strained under Modi. And </w:t>
      </w:r>
      <w:r w:rsidRPr="000636F2">
        <w:rPr>
          <w:u w:val="single"/>
        </w:rPr>
        <w:t>it must have been particularly galling</w:t>
      </w:r>
      <w:r w:rsidRPr="00AF76AC">
        <w:rPr>
          <w:u w:val="single"/>
        </w:rPr>
        <w:t xml:space="preserve"> to the prime minister that </w:t>
      </w:r>
      <w:r w:rsidRPr="000636F2">
        <w:rPr>
          <w:b/>
          <w:bCs/>
          <w:u w:val="single"/>
        </w:rPr>
        <w:t xml:space="preserve">even </w:t>
      </w:r>
      <w:r w:rsidRPr="009566B4">
        <w:rPr>
          <w:b/>
          <w:bCs/>
          <w:highlight w:val="cyan"/>
          <w:u w:val="single"/>
        </w:rPr>
        <w:t>Pakistan</w:t>
      </w:r>
      <w:r w:rsidRPr="009566B4">
        <w:rPr>
          <w:highlight w:val="cyan"/>
          <w:u w:val="single"/>
        </w:rPr>
        <w:t xml:space="preserve"> made an offer</w:t>
      </w:r>
      <w:r w:rsidRPr="00AF76AC">
        <w:rPr>
          <w:u w:val="single"/>
        </w:rPr>
        <w:t xml:space="preserve"> </w:t>
      </w:r>
      <w:r w:rsidRPr="000636F2">
        <w:rPr>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w:t>
      </w:r>
      <w:r w:rsidRPr="000636F2">
        <w:rPr>
          <w:sz w:val="16"/>
        </w:rPr>
        <w:t xml:space="preserve">service” during the pandemic? </w:t>
      </w:r>
      <w:r w:rsidRPr="000636F2">
        <w:rPr>
          <w:u w:val="single"/>
        </w:rPr>
        <w:t xml:space="preserve">Modi boasted of having made India a </w:t>
      </w:r>
      <w:proofErr w:type="spellStart"/>
      <w:r w:rsidRPr="000636F2">
        <w:rPr>
          <w:b/>
          <w:bCs/>
          <w:u w:val="single"/>
        </w:rPr>
        <w:t>Vishwaguru</w:t>
      </w:r>
      <w:proofErr w:type="spellEnd"/>
      <w:r w:rsidRPr="000636F2">
        <w:rPr>
          <w:u w:val="single"/>
        </w:rPr>
        <w:t xml:space="preserve"> and personally</w:t>
      </w:r>
      <w:r w:rsidRPr="00AF76AC">
        <w:rPr>
          <w:u w:val="single"/>
        </w:rPr>
        <w:t xml:space="preserve"> enhancing national prestige through his numerous global trips</w:t>
      </w:r>
      <w:r w:rsidRPr="00AF76AC">
        <w:rPr>
          <w:sz w:val="16"/>
        </w:rPr>
        <w:t xml:space="preserve">. </w:t>
      </w:r>
      <w:r w:rsidRPr="000636F2">
        <w:rPr>
          <w:u w:val="single"/>
        </w:rPr>
        <w:t xml:space="preserve">His </w:t>
      </w:r>
      <w:r w:rsidRPr="009566B4">
        <w:rPr>
          <w:highlight w:val="cyan"/>
          <w:u w:val="single"/>
        </w:rPr>
        <w:t>ultranationalist supporters</w:t>
      </w:r>
      <w:r w:rsidRPr="00AF76AC">
        <w:rPr>
          <w:u w:val="single"/>
        </w:rPr>
        <w:t xml:space="preserve"> had </w:t>
      </w:r>
      <w:r w:rsidRPr="000636F2">
        <w:rPr>
          <w:u w:val="single"/>
        </w:rPr>
        <w:t xml:space="preserve">started </w:t>
      </w:r>
      <w:r w:rsidRPr="009566B4">
        <w:rPr>
          <w:highlight w:val="cyan"/>
          <w:u w:val="single"/>
        </w:rPr>
        <w:t>assuming India was</w:t>
      </w:r>
      <w:r w:rsidRPr="00AF76AC">
        <w:rPr>
          <w:u w:val="single"/>
        </w:rPr>
        <w:t xml:space="preserve"> already a </w:t>
      </w:r>
      <w:r w:rsidRPr="009566B4">
        <w:rPr>
          <w:b/>
          <w:bCs/>
          <w:highlight w:val="cyan"/>
          <w:u w:val="single"/>
        </w:rPr>
        <w:t>global power</w:t>
      </w:r>
      <w:r w:rsidRPr="00AF76AC">
        <w:rPr>
          <w:sz w:val="16"/>
        </w:rPr>
        <w:t xml:space="preserve"> in the same league as the United States and China. </w:t>
      </w:r>
      <w:r w:rsidRPr="000636F2">
        <w:rPr>
          <w:u w:val="single"/>
        </w:rPr>
        <w:t>This</w:t>
      </w:r>
      <w:r w:rsidRPr="00AF76AC">
        <w:rPr>
          <w:u w:val="single"/>
        </w:rPr>
        <w:t xml:space="preserve"> feeling </w:t>
      </w:r>
      <w:r w:rsidRPr="009566B4">
        <w:rPr>
          <w:highlight w:val="cyan"/>
          <w:u w:val="single"/>
        </w:rPr>
        <w:t>tied in with</w:t>
      </w:r>
      <w:r w:rsidRPr="00AF76AC">
        <w:rPr>
          <w:u w:val="single"/>
        </w:rPr>
        <w:t xml:space="preserve"> his </w:t>
      </w:r>
      <w:r w:rsidRPr="009566B4">
        <w:rPr>
          <w:highlight w:val="cyan"/>
          <w:u w:val="single"/>
        </w:rPr>
        <w:t xml:space="preserve">domestic </w:t>
      </w:r>
      <w:r w:rsidRPr="000636F2">
        <w:rPr>
          <w:u w:val="single"/>
        </w:rPr>
        <w:t xml:space="preserve">political </w:t>
      </w:r>
      <w:r w:rsidRPr="009566B4">
        <w:rPr>
          <w:highlight w:val="cyan"/>
          <w:u w:val="single"/>
        </w:rPr>
        <w:t>positioning</w:t>
      </w:r>
      <w:r w:rsidRPr="00AF76AC">
        <w:rPr>
          <w:sz w:val="16"/>
        </w:rPr>
        <w:t xml:space="preserve">. Hindutva, or homogenized Hindu nationalism, was offered as the ideology that had made this supremacy possible. </w:t>
      </w:r>
      <w:r w:rsidRPr="00AF76AC">
        <w:rPr>
          <w:u w:val="single"/>
        </w:rPr>
        <w:t xml:space="preserve">But </w:t>
      </w:r>
      <w:r w:rsidRPr="000636F2">
        <w:rPr>
          <w:u w:val="single"/>
        </w:rPr>
        <w:t xml:space="preserve">now </w:t>
      </w:r>
      <w:r w:rsidRPr="009566B4">
        <w:rPr>
          <w:highlight w:val="cyan"/>
          <w:u w:val="single"/>
        </w:rPr>
        <w:t>Modi’s supporters find</w:t>
      </w:r>
      <w:r w:rsidRPr="00AF76AC">
        <w:rPr>
          <w:u w:val="single"/>
        </w:rPr>
        <w:t xml:space="preserve"> their </w:t>
      </w:r>
      <w:r w:rsidRPr="009566B4">
        <w:rPr>
          <w:highlight w:val="cyan"/>
          <w:u w:val="single"/>
        </w:rPr>
        <w:t xml:space="preserve">dreams of </w:t>
      </w:r>
      <w:r w:rsidRPr="000E528D">
        <w:rPr>
          <w:u w:val="single"/>
        </w:rPr>
        <w:t xml:space="preserve">a </w:t>
      </w:r>
      <w:r w:rsidRPr="009566B4">
        <w:rPr>
          <w:b/>
          <w:bCs/>
          <w:highlight w:val="cyan"/>
          <w:u w:val="single"/>
        </w:rPr>
        <w:t>global power shattered</w:t>
      </w:r>
      <w:r w:rsidRPr="000E528D">
        <w:rPr>
          <w:b/>
          <w:bCs/>
          <w:sz w:val="16"/>
        </w:rPr>
        <w:t>.</w:t>
      </w:r>
      <w:r w:rsidRPr="00AF76AC">
        <w:rPr>
          <w:sz w:val="16"/>
        </w:rPr>
        <w:t xml:space="preserve"> </w:t>
      </w:r>
      <w:r w:rsidRPr="00AF76AC">
        <w:rPr>
          <w:u w:val="single"/>
        </w:rPr>
        <w:t>They must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9566B4">
        <w:rPr>
          <w:highlight w:val="cyan"/>
          <w:u w:val="single"/>
        </w:rPr>
        <w:t xml:space="preserve">edifice of </w:t>
      </w:r>
      <w:r w:rsidRPr="009566B4">
        <w:rPr>
          <w:b/>
          <w:bCs/>
          <w:highlight w:val="cyan"/>
          <w:u w:val="single"/>
        </w:rPr>
        <w:t>nationalist</w:t>
      </w:r>
      <w:r w:rsidRPr="00AF76AC">
        <w:rPr>
          <w:u w:val="single"/>
        </w:rPr>
        <w:t xml:space="preserve"> </w:t>
      </w:r>
      <w:r w:rsidRPr="009566B4">
        <w:rPr>
          <w:highlight w:val="cyan"/>
          <w:u w:val="single"/>
        </w:rPr>
        <w:t>pride</w:t>
      </w:r>
      <w:r w:rsidRPr="00AF76AC">
        <w:rPr>
          <w:u w:val="single"/>
        </w:rPr>
        <w:t xml:space="preserve">, prestige, </w:t>
      </w:r>
      <w:r w:rsidRPr="000636F2">
        <w:rPr>
          <w:u w:val="single"/>
        </w:rPr>
        <w:t xml:space="preserve">and </w:t>
      </w:r>
      <w:r w:rsidRPr="009566B4">
        <w:rPr>
          <w:b/>
          <w:bCs/>
          <w:highlight w:val="cyan"/>
          <w:u w:val="single"/>
        </w:rPr>
        <w:t>global respect</w:t>
      </w:r>
      <w:r w:rsidRPr="009566B4">
        <w:rPr>
          <w:highlight w:val="cyan"/>
          <w:u w:val="single"/>
        </w:rPr>
        <w:t xml:space="preserve"> built by Modi</w:t>
      </w:r>
      <w:r w:rsidRPr="00AF76AC">
        <w:rPr>
          <w:u w:val="single"/>
        </w:rPr>
        <w:t xml:space="preserve"> on his so-called foreign-policy prowess </w:t>
      </w:r>
      <w:r w:rsidRPr="000636F2">
        <w:rPr>
          <w:u w:val="single"/>
        </w:rPr>
        <w:t xml:space="preserve">has been </w:t>
      </w:r>
      <w:r w:rsidRPr="009566B4">
        <w:rPr>
          <w:highlight w:val="cyan"/>
          <w:u w:val="single"/>
        </w:rPr>
        <w:t>demolished by</w:t>
      </w:r>
      <w:r w:rsidRPr="00AF76AC">
        <w:rPr>
          <w:u w:val="single"/>
        </w:rPr>
        <w:t xml:space="preserve"> the </w:t>
      </w:r>
      <w:r w:rsidRPr="009566B4">
        <w:rPr>
          <w:highlight w:val="cyan"/>
          <w:u w:val="single"/>
        </w:rPr>
        <w:t>pandemic</w:t>
      </w:r>
      <w:r w:rsidRPr="00AF76AC">
        <w:rPr>
          <w:sz w:val="1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w:t>
      </w:r>
      <w:r w:rsidRPr="000636F2">
        <w:rPr>
          <w:sz w:val="16"/>
        </w:rPr>
        <w:t xml:space="preserve">border. </w:t>
      </w:r>
      <w:r w:rsidRPr="000636F2">
        <w:rPr>
          <w:highlight w:val="cyan"/>
          <w:u w:val="single"/>
        </w:rPr>
        <w:t>If</w:t>
      </w:r>
      <w:r w:rsidRPr="000636F2">
        <w:rPr>
          <w:u w:val="single"/>
        </w:rPr>
        <w:t xml:space="preserve"> there were </w:t>
      </w:r>
      <w:r w:rsidRPr="009566B4">
        <w:rPr>
          <w:highlight w:val="cyan"/>
          <w:u w:val="single"/>
        </w:rPr>
        <w:t xml:space="preserve">ever a time </w:t>
      </w:r>
      <w:r w:rsidRPr="000636F2">
        <w:rPr>
          <w:u w:val="single"/>
        </w:rPr>
        <w:t xml:space="preserve">for India </w:t>
      </w:r>
      <w:r w:rsidRPr="009566B4">
        <w:rPr>
          <w:highlight w:val="cyan"/>
          <w:u w:val="single"/>
        </w:rPr>
        <w:t>to demonstrate</w:t>
      </w:r>
      <w:r w:rsidRPr="00AF76AC">
        <w:rPr>
          <w:u w:val="single"/>
        </w:rPr>
        <w:t xml:space="preserve"> its </w:t>
      </w:r>
      <w:r w:rsidRPr="009566B4">
        <w:rPr>
          <w:highlight w:val="cyan"/>
          <w:u w:val="single"/>
        </w:rPr>
        <w:t>strength, it would be now</w:t>
      </w:r>
      <w:r w:rsidRPr="00AF76AC">
        <w:rPr>
          <w:u w:val="single"/>
        </w:rPr>
        <w:t xml:space="preserve">. </w:t>
      </w:r>
      <w:r w:rsidRPr="009566B4">
        <w:rPr>
          <w:highlight w:val="cyan"/>
          <w:u w:val="single"/>
        </w:rPr>
        <w:t>But</w:t>
      </w:r>
      <w:r w:rsidRPr="00AF76AC">
        <w:rPr>
          <w:u w:val="single"/>
        </w:rPr>
        <w:t xml:space="preserve"> the second wave of </w:t>
      </w:r>
      <w:r w:rsidRPr="009566B4">
        <w:rPr>
          <w:highlight w:val="cyan"/>
          <w:u w:val="single"/>
        </w:rPr>
        <w:t xml:space="preserve">COVID-19 has forced </w:t>
      </w:r>
      <w:r w:rsidRPr="009566B4">
        <w:rPr>
          <w:b/>
          <w:bCs/>
          <w:highlight w:val="cyan"/>
          <w:u w:val="single"/>
        </w:rPr>
        <w:t>the opposite</w:t>
      </w:r>
      <w:r w:rsidRPr="00AF76AC">
        <w:rPr>
          <w:sz w:val="16"/>
        </w:rPr>
        <w:t xml:space="preserve">. </w:t>
      </w:r>
      <w:r w:rsidRPr="00AF76AC">
        <w:rPr>
          <w:u w:val="single"/>
        </w:rPr>
        <w:t xml:space="preserve">A </w:t>
      </w:r>
      <w:r w:rsidRPr="009566B4">
        <w:rPr>
          <w:highlight w:val="cyan"/>
          <w:u w:val="single"/>
        </w:rPr>
        <w:t>similar impact will be felt during</w:t>
      </w:r>
      <w:r w:rsidRPr="00AF76AC">
        <w:rPr>
          <w:u w:val="single"/>
        </w:rPr>
        <w:t xml:space="preserve"> New </w:t>
      </w:r>
      <w:r w:rsidRPr="009566B4">
        <w:rPr>
          <w:highlight w:val="cyan"/>
          <w:u w:val="single"/>
        </w:rPr>
        <w:t>Delhi’s</w:t>
      </w:r>
      <w:r w:rsidRPr="00AF76AC">
        <w:rPr>
          <w:u w:val="single"/>
        </w:rPr>
        <w:t xml:space="preserve"> ongoing backchannel </w:t>
      </w:r>
      <w:r w:rsidRPr="009566B4">
        <w:rPr>
          <w:highlight w:val="cyan"/>
          <w:u w:val="single"/>
        </w:rPr>
        <w:t>talks</w:t>
      </w:r>
      <w:r w:rsidRPr="00AF76AC">
        <w:rPr>
          <w:u w:val="single"/>
        </w:rPr>
        <w:t xml:space="preserve"> </w:t>
      </w:r>
      <w:r w:rsidRPr="009566B4">
        <w:rPr>
          <w:highlight w:val="cyan"/>
          <w:u w:val="single"/>
        </w:rPr>
        <w:t>with</w:t>
      </w:r>
      <w:r w:rsidRPr="00AF76AC">
        <w:rPr>
          <w:u w:val="single"/>
        </w:rPr>
        <w:t xml:space="preserve"> Islamabad</w:t>
      </w:r>
      <w:r w:rsidRPr="00AF76AC">
        <w:rPr>
          <w:sz w:val="16"/>
        </w:rPr>
        <w:t xml:space="preserve">, where </w:t>
      </w:r>
      <w:r w:rsidRPr="009566B4">
        <w:rPr>
          <w:highlight w:val="cyan"/>
          <w:u w:val="single"/>
        </w:rPr>
        <w:t>Pakistan</w:t>
      </w:r>
      <w:r w:rsidRPr="00AF76AC">
        <w:rPr>
          <w:u w:val="single"/>
        </w:rPr>
        <w:t xml:space="preserve"> will likely try to </w:t>
      </w:r>
      <w:r w:rsidRPr="000636F2">
        <w:rPr>
          <w:highlight w:val="cyan"/>
          <w:u w:val="single"/>
        </w:rPr>
        <w:t>take</w:t>
      </w:r>
      <w:r w:rsidRPr="00AF76AC">
        <w:rPr>
          <w:u w:val="single"/>
        </w:rPr>
        <w:t xml:space="preserve"> </w:t>
      </w:r>
      <w:r w:rsidRPr="001D087D">
        <w:rPr>
          <w:b/>
          <w:bCs/>
          <w:u w:val="single"/>
        </w:rPr>
        <w:t xml:space="preserve">full </w:t>
      </w:r>
      <w:r w:rsidRPr="000636F2">
        <w:rPr>
          <w:b/>
          <w:bCs/>
          <w:highlight w:val="cyan"/>
          <w:u w:val="single"/>
        </w:rPr>
        <w:t>advantage</w:t>
      </w:r>
      <w:r w:rsidRPr="00AF76AC">
        <w:rPr>
          <w:u w:val="single"/>
        </w:rPr>
        <w:t xml:space="preserve"> </w:t>
      </w:r>
      <w:r w:rsidRPr="000636F2">
        <w:rPr>
          <w:highlight w:val="cyan"/>
          <w:u w:val="single"/>
        </w:rPr>
        <w:t>of</w:t>
      </w:r>
      <w:r w:rsidRPr="00AF76AC">
        <w:rPr>
          <w:u w:val="single"/>
        </w:rPr>
        <w:t xml:space="preserve"> any </w:t>
      </w:r>
      <w:r w:rsidRPr="000636F2">
        <w:rPr>
          <w:b/>
          <w:bCs/>
          <w:highlight w:val="cyan"/>
          <w:u w:val="single"/>
        </w:rPr>
        <w:t>chinks</w:t>
      </w:r>
      <w:r w:rsidRPr="001D087D">
        <w:rPr>
          <w:b/>
          <w:bCs/>
          <w:u w:val="single"/>
        </w:rPr>
        <w:t xml:space="preserve"> </w:t>
      </w:r>
      <w:r w:rsidRPr="000636F2">
        <w:rPr>
          <w:b/>
          <w:bCs/>
          <w:highlight w:val="cyan"/>
          <w:u w:val="single"/>
        </w:rPr>
        <w:t>in</w:t>
      </w:r>
      <w:r w:rsidRPr="001D087D">
        <w:rPr>
          <w:b/>
          <w:bCs/>
          <w:u w:val="single"/>
        </w:rPr>
        <w:t xml:space="preserve"> India’s </w:t>
      </w:r>
      <w:r w:rsidRPr="000636F2">
        <w:rPr>
          <w:b/>
          <w:bCs/>
          <w:highlight w:val="cyan"/>
          <w:u w:val="single"/>
        </w:rPr>
        <w:t>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2B689B5D" w14:textId="77777777" w:rsidR="00C316C9" w:rsidRDefault="00C316C9" w:rsidP="00C316C9">
      <w:pPr>
        <w:pStyle w:val="Heading4"/>
      </w:pPr>
      <w:r>
        <w:t xml:space="preserve">Indo-Pak </w:t>
      </w:r>
      <w:proofErr w:type="gramStart"/>
      <w:r>
        <w:t>war’s</w:t>
      </w:r>
      <w:proofErr w:type="gramEnd"/>
      <w:r>
        <w:t xml:space="preserve"> </w:t>
      </w:r>
      <w:r>
        <w:rPr>
          <w:u w:val="single"/>
        </w:rPr>
        <w:t>on the brink</w:t>
      </w:r>
      <w:r>
        <w:t xml:space="preserve"> now – successes </w:t>
      </w:r>
      <w:r>
        <w:rPr>
          <w:u w:val="single"/>
        </w:rPr>
        <w:t>at home</w:t>
      </w:r>
      <w:r>
        <w:t xml:space="preserve"> push it over.</w:t>
      </w:r>
    </w:p>
    <w:p w14:paraId="671D18D9" w14:textId="77777777" w:rsidR="00C316C9" w:rsidRPr="006D5355" w:rsidRDefault="00C316C9" w:rsidP="00C316C9">
      <w:pPr>
        <w:rPr>
          <w:sz w:val="16"/>
        </w:rPr>
      </w:pPr>
      <w:r>
        <w:rPr>
          <w:rStyle w:val="Style13ptBold"/>
        </w:rPr>
        <w:t>Panda ’19</w:t>
      </w:r>
      <w:r>
        <w:rPr>
          <w:rStyle w:val="Style13ptBold"/>
          <w:b w:val="0"/>
        </w:rPr>
        <w:t xml:space="preserve"> </w:t>
      </w:r>
      <w:r w:rsidRPr="006D5355">
        <w:rPr>
          <w:sz w:val="16"/>
        </w:rPr>
        <w:t>(Ankit; writer for The Atlantic; 2-28-2019; “</w:t>
      </w:r>
      <w:r w:rsidRPr="009566B4">
        <w:rPr>
          <w:highlight w:val="cyan"/>
          <w:u w:val="single"/>
        </w:rPr>
        <w:t>Ending</w:t>
      </w:r>
      <w:r w:rsidRPr="006D5355">
        <w:rPr>
          <w:sz w:val="16"/>
        </w:rPr>
        <w:t xml:space="preserve"> the </w:t>
      </w:r>
      <w:r w:rsidRPr="009566B4">
        <w:rPr>
          <w:highlight w:val="cyan"/>
          <w:u w:val="single"/>
        </w:rPr>
        <w:t>India-Pakistan Crisis Requires</w:t>
      </w:r>
      <w:r w:rsidRPr="00E3345A">
        <w:rPr>
          <w:u w:val="single"/>
        </w:rPr>
        <w:t xml:space="preserve"> </w:t>
      </w:r>
      <w:r w:rsidRPr="006D5355">
        <w:rPr>
          <w:sz w:val="16"/>
        </w:rPr>
        <w:t>a</w:t>
      </w:r>
      <w:r w:rsidRPr="00E3345A">
        <w:rPr>
          <w:u w:val="single"/>
        </w:rPr>
        <w:t xml:space="preserve"> </w:t>
      </w:r>
      <w:r w:rsidRPr="009566B4">
        <w:rPr>
          <w:b/>
          <w:bCs/>
          <w:highlight w:val="cyan"/>
          <w:u w:val="single"/>
        </w:rPr>
        <w:t>Courageous</w:t>
      </w:r>
      <w:r w:rsidRPr="006D5355">
        <w:rPr>
          <w:b/>
          <w:bCs/>
          <w:u w:val="single"/>
        </w:rPr>
        <w:t xml:space="preserve"> Narendra </w:t>
      </w:r>
      <w:r w:rsidRPr="009566B4">
        <w:rPr>
          <w:b/>
          <w:bCs/>
          <w:highlight w:val="cyan"/>
          <w:u w:val="single"/>
        </w:rPr>
        <w:t>Modi</w:t>
      </w:r>
      <w:r w:rsidRPr="006D5355">
        <w:rPr>
          <w:sz w:val="16"/>
        </w:rPr>
        <w:t>”; The Atlantic; https://www.theatlantic.com/international/archive/2019/02/india-modi-pakistan-crisis/583840/; Accessed: 8-27-2021)</w:t>
      </w:r>
    </w:p>
    <w:p w14:paraId="624F2368" w14:textId="77777777" w:rsidR="00C316C9" w:rsidRPr="00142FBF" w:rsidRDefault="00C316C9" w:rsidP="00C316C9">
      <w:pPr>
        <w:rPr>
          <w:rStyle w:val="Style13ptBold"/>
          <w:b w:val="0"/>
          <w:sz w:val="16"/>
        </w:rPr>
      </w:pPr>
      <w:r w:rsidRPr="006D5355">
        <w:rPr>
          <w:sz w:val="16"/>
        </w:rPr>
        <w:t xml:space="preserve">The </w:t>
      </w:r>
      <w:r w:rsidRPr="009566B4">
        <w:rPr>
          <w:highlight w:val="cyan"/>
          <w:u w:val="single"/>
        </w:rPr>
        <w:t>standoff</w:t>
      </w:r>
      <w:r w:rsidRPr="00E3345A">
        <w:rPr>
          <w:u w:val="single"/>
        </w:rPr>
        <w:t xml:space="preserve"> between India and Pakistan </w:t>
      </w:r>
      <w:r w:rsidRPr="009566B4">
        <w:rPr>
          <w:highlight w:val="cyan"/>
          <w:u w:val="single"/>
        </w:rPr>
        <w:t>would be hard enough to resolve</w:t>
      </w:r>
      <w:r w:rsidRPr="009566B4">
        <w:rPr>
          <w:sz w:val="16"/>
          <w:highlight w:val="cyan"/>
        </w:rPr>
        <w:t xml:space="preserve"> </w:t>
      </w:r>
      <w:r w:rsidRPr="009566B4">
        <w:rPr>
          <w:highlight w:val="cyan"/>
          <w:u w:val="single"/>
        </w:rPr>
        <w:t>if</w:t>
      </w:r>
      <w:r w:rsidRPr="006D5355">
        <w:rPr>
          <w:sz w:val="16"/>
        </w:rPr>
        <w:t xml:space="preserve"> the </w:t>
      </w:r>
      <w:r w:rsidRPr="00E3345A">
        <w:rPr>
          <w:u w:val="single"/>
        </w:rPr>
        <w:t xml:space="preserve">two </w:t>
      </w:r>
      <w:r w:rsidRPr="009566B4">
        <w:rPr>
          <w:highlight w:val="cyan"/>
          <w:u w:val="single"/>
        </w:rPr>
        <w:t xml:space="preserve">countries did not have </w:t>
      </w:r>
      <w:r w:rsidRPr="009566B4">
        <w:rPr>
          <w:b/>
          <w:bCs/>
          <w:highlight w:val="cyan"/>
          <w:u w:val="single"/>
        </w:rPr>
        <w:t>nuclear weapons</w:t>
      </w:r>
      <w:r w:rsidRPr="006D5355">
        <w:rPr>
          <w:sz w:val="16"/>
        </w:rPr>
        <w:t xml:space="preserve">. </w:t>
      </w:r>
      <w:r w:rsidRPr="009566B4">
        <w:rPr>
          <w:highlight w:val="cyan"/>
          <w:u w:val="single"/>
        </w:rPr>
        <w:t>That’s before</w:t>
      </w:r>
      <w:r w:rsidRPr="00E3345A">
        <w:rPr>
          <w:u w:val="single"/>
        </w:rPr>
        <w:t xml:space="preserve"> you factor in a </w:t>
      </w:r>
      <w:r w:rsidRPr="009566B4">
        <w:rPr>
          <w:highlight w:val="cyan"/>
          <w:u w:val="single"/>
        </w:rPr>
        <w:t>jingoistic media scene</w:t>
      </w:r>
      <w:r w:rsidRPr="006D5355">
        <w:rPr>
          <w:sz w:val="16"/>
        </w:rPr>
        <w:t xml:space="preserve">, the </w:t>
      </w:r>
      <w:r w:rsidRPr="009566B4">
        <w:rPr>
          <w:highlight w:val="cyan"/>
          <w:u w:val="single"/>
        </w:rPr>
        <w:t>rapid spread of rumors</w:t>
      </w:r>
      <w:r w:rsidRPr="00E3345A">
        <w:rPr>
          <w:u w:val="single"/>
        </w:rPr>
        <w:t xml:space="preserve"> and disinformation on messaging and social-media apps</w:t>
      </w:r>
      <w:r w:rsidRPr="006D5355">
        <w:rPr>
          <w:sz w:val="16"/>
        </w:rPr>
        <w:t xml:space="preserve">, </w:t>
      </w:r>
      <w:r w:rsidRPr="009566B4">
        <w:rPr>
          <w:highlight w:val="cyan"/>
          <w:u w:val="single"/>
        </w:rPr>
        <w:t>and</w:t>
      </w:r>
      <w:r w:rsidRPr="00E3345A">
        <w:rPr>
          <w:u w:val="single"/>
        </w:rPr>
        <w:t xml:space="preserve"> the fact that </w:t>
      </w:r>
      <w:r w:rsidRPr="009566B4">
        <w:rPr>
          <w:highlight w:val="cyan"/>
          <w:u w:val="single"/>
        </w:rPr>
        <w:t xml:space="preserve">India’s </w:t>
      </w:r>
      <w:r w:rsidRPr="009566B4">
        <w:rPr>
          <w:b/>
          <w:bCs/>
          <w:highlight w:val="cyan"/>
          <w:u w:val="single"/>
        </w:rPr>
        <w:t>nationalist</w:t>
      </w:r>
      <w:r w:rsidRPr="009566B4">
        <w:rPr>
          <w:highlight w:val="cyan"/>
          <w:u w:val="single"/>
        </w:rPr>
        <w:t xml:space="preserve"> prime minister</w:t>
      </w:r>
      <w:r w:rsidRPr="00E3345A">
        <w:rPr>
          <w:u w:val="single"/>
        </w:rPr>
        <w:t xml:space="preserve"> is heading into parliamentary elections</w:t>
      </w:r>
      <w:r w:rsidRPr="006D5355">
        <w:rPr>
          <w:sz w:val="16"/>
        </w:rPr>
        <w:t xml:space="preserve">. </w:t>
      </w:r>
      <w:r w:rsidRPr="009566B4">
        <w:rPr>
          <w:highlight w:val="cyan"/>
          <w:u w:val="single"/>
        </w:rPr>
        <w:t>The result</w:t>
      </w:r>
      <w:r w:rsidRPr="00E3345A">
        <w:rPr>
          <w:u w:val="single"/>
        </w:rPr>
        <w:t xml:space="preserve">: the </w:t>
      </w:r>
      <w:r w:rsidRPr="009566B4">
        <w:rPr>
          <w:b/>
          <w:bCs/>
          <w:highlight w:val="cyan"/>
          <w:u w:val="single"/>
        </w:rPr>
        <w:t>worst military crisis</w:t>
      </w:r>
      <w:r w:rsidRPr="009566B4">
        <w:rPr>
          <w:highlight w:val="cyan"/>
          <w:u w:val="single"/>
        </w:rPr>
        <w:t xml:space="preserve"> </w:t>
      </w:r>
      <w:r w:rsidRPr="006D5355">
        <w:rPr>
          <w:u w:val="single"/>
        </w:rPr>
        <w:t xml:space="preserve">between the countries </w:t>
      </w:r>
      <w:r w:rsidRPr="009566B4">
        <w:rPr>
          <w:highlight w:val="cyan"/>
          <w:u w:val="single"/>
        </w:rPr>
        <w:t xml:space="preserve">in </w:t>
      </w:r>
      <w:r w:rsidRPr="006D5355">
        <w:rPr>
          <w:u w:val="single"/>
        </w:rPr>
        <w:t xml:space="preserve">nearly </w:t>
      </w:r>
      <w:r w:rsidRPr="009566B4">
        <w:rPr>
          <w:highlight w:val="cyan"/>
          <w:u w:val="single"/>
        </w:rPr>
        <w:t>two decades</w:t>
      </w:r>
      <w:r w:rsidRPr="006D5355">
        <w:rPr>
          <w:sz w:val="16"/>
        </w:rPr>
        <w:t xml:space="preserve">. </w:t>
      </w:r>
      <w:r w:rsidRPr="00E3345A">
        <w:rPr>
          <w:u w:val="single"/>
        </w:rPr>
        <w:t>Stepping back from the brink now will require</w:t>
      </w:r>
      <w:r w:rsidRPr="006D5355">
        <w:rPr>
          <w:sz w:val="16"/>
        </w:rPr>
        <w:t xml:space="preserve"> political </w:t>
      </w:r>
      <w:r w:rsidRPr="00E3345A">
        <w:rPr>
          <w:u w:val="single"/>
        </w:rPr>
        <w:t>courage in New Delhi</w:t>
      </w:r>
      <w:r w:rsidRPr="006D5355">
        <w:rPr>
          <w:sz w:val="16"/>
        </w:rPr>
        <w:t xml:space="preserve"> </w:t>
      </w:r>
      <w:r w:rsidRPr="00E3345A">
        <w:rPr>
          <w:u w:val="single"/>
        </w:rPr>
        <w:t>and reciprocity in Islamabad</w:t>
      </w:r>
      <w:r w:rsidRPr="006D5355">
        <w:rPr>
          <w:sz w:val="16"/>
        </w:rPr>
        <w:t xml:space="preserve">. </w:t>
      </w:r>
      <w:r w:rsidRPr="006D5355">
        <w:rPr>
          <w:u w:val="single"/>
        </w:rPr>
        <w:t xml:space="preserve">This </w:t>
      </w:r>
      <w:r w:rsidRPr="009566B4">
        <w:rPr>
          <w:highlight w:val="cyan"/>
          <w:u w:val="single"/>
        </w:rPr>
        <w:t xml:space="preserve">latest dispute has </w:t>
      </w:r>
      <w:r w:rsidRPr="009566B4">
        <w:rPr>
          <w:b/>
          <w:bCs/>
          <w:highlight w:val="cyan"/>
          <w:u w:val="single"/>
        </w:rPr>
        <w:t>several causes</w:t>
      </w:r>
      <w:r w:rsidRPr="006D5355">
        <w:rPr>
          <w:sz w:val="16"/>
        </w:rPr>
        <w:t xml:space="preserve">. First, </w:t>
      </w:r>
      <w:r w:rsidRPr="006D5355">
        <w:rPr>
          <w:u w:val="single"/>
        </w:rPr>
        <w:t>there’s the historical, territorial, and fundamental national-identity issues that remain unresolved between them</w:t>
      </w:r>
      <w:r w:rsidRPr="006D5355">
        <w:rPr>
          <w:sz w:val="16"/>
        </w:rPr>
        <w:t xml:space="preserve">. </w:t>
      </w:r>
      <w:r w:rsidRPr="006D5355">
        <w:rPr>
          <w:u w:val="single"/>
        </w:rPr>
        <w:t>Then there’s the Pakistani military-intelligence complex’s use of non-state actors against India over a span of several years</w:t>
      </w:r>
      <w:r w:rsidRPr="006D5355">
        <w:rPr>
          <w:sz w:val="16"/>
        </w:rPr>
        <w:t xml:space="preserve">. </w:t>
      </w:r>
      <w:r w:rsidRPr="006D5355">
        <w:rPr>
          <w:u w:val="single"/>
        </w:rPr>
        <w:t>And finally, there’s the proximal cause of today’s crisis</w:t>
      </w:r>
      <w:r w:rsidRPr="006D5355">
        <w:rPr>
          <w:sz w:val="16"/>
        </w:rPr>
        <w:t xml:space="preserve">—that </w:t>
      </w:r>
      <w:r w:rsidRPr="006D5355">
        <w:rPr>
          <w:u w:val="single"/>
        </w:rPr>
        <w:t>after years of absorbing terrorist attacks conceived and planned on Pakistani soil</w:t>
      </w:r>
      <w:r w:rsidRPr="006D5355">
        <w:rPr>
          <w:sz w:val="16"/>
        </w:rPr>
        <w:t xml:space="preserve">, </w:t>
      </w:r>
      <w:r w:rsidRPr="006D5355">
        <w:rPr>
          <w:u w:val="single"/>
        </w:rPr>
        <w:t>India chose to say enough was enough</w:t>
      </w:r>
      <w:r w:rsidRPr="006D5355">
        <w:rPr>
          <w:sz w:val="16"/>
        </w:rPr>
        <w:t xml:space="preserve">. </w:t>
      </w:r>
      <w:r w:rsidRPr="006D5355">
        <w:rPr>
          <w:u w:val="single"/>
        </w:rPr>
        <w:t>The Pakistan-based group Jaish-e-Mohammed has claimed responsibility for an attack two weeks ago that struck a convoy of Indian paramilitary personnel, killing 40 Indians</w:t>
      </w:r>
      <w:r w:rsidRPr="006D5355">
        <w:rPr>
          <w:sz w:val="16"/>
        </w:rPr>
        <w:t xml:space="preserve">. </w:t>
      </w:r>
      <w:r w:rsidRPr="006D5355">
        <w:rPr>
          <w:u w:val="single"/>
        </w:rPr>
        <w:t xml:space="preserve">New Delhi promised </w:t>
      </w:r>
      <w:proofErr w:type="gramStart"/>
      <w:r w:rsidRPr="006D5355">
        <w:rPr>
          <w:u w:val="single"/>
        </w:rPr>
        <w:t>retaliation, and</w:t>
      </w:r>
      <w:proofErr w:type="gramEnd"/>
      <w:r w:rsidRPr="006D5355">
        <w:rPr>
          <w:u w:val="single"/>
        </w:rPr>
        <w:t xml:space="preserve"> delivered with air strikes against what it said was a terrorist camp</w:t>
      </w:r>
      <w:r w:rsidRPr="006D5355">
        <w:rPr>
          <w:sz w:val="16"/>
        </w:rPr>
        <w:t xml:space="preserve"> near the Pakistani town of </w:t>
      </w:r>
      <w:proofErr w:type="spellStart"/>
      <w:r w:rsidRPr="006D5355">
        <w:rPr>
          <w:sz w:val="16"/>
        </w:rPr>
        <w:t>Balakot</w:t>
      </w:r>
      <w:proofErr w:type="spellEnd"/>
      <w:r w:rsidRPr="006D5355">
        <w:rPr>
          <w:sz w:val="16"/>
        </w:rPr>
        <w:t xml:space="preserve">—the first such move involving the use of conventional airpower by one nuclear-armed state against the territory of another. The Indian foreign ministry claimed the strikes were “preemptive” and the targets “non-military.” The choice of target, similarly, was based on what the Indian foreign secretary said was credible intelligence. Above all, the Indian side emphasized the status of Jaish-e-Mohammed as a repeat offender. India had endured a 2001 attack on its parliament planned by the group and a January 2016 assault on an airbase—both without retaliating, even as the 2001 incident brought both sides to the brink of war. </w:t>
      </w:r>
      <w:r w:rsidRPr="006D5355">
        <w:rPr>
          <w:u w:val="single"/>
        </w:rPr>
        <w:t>Other attacks,</w:t>
      </w:r>
      <w:r w:rsidRPr="006D5355">
        <w:rPr>
          <w:sz w:val="16"/>
        </w:rPr>
        <w:t xml:space="preserve"> in July 2015 and September 2016, </w:t>
      </w:r>
      <w:r w:rsidRPr="006D5355">
        <w:rPr>
          <w:u w:val="single"/>
        </w:rPr>
        <w:t>had been carried out by Pakistan-based militants</w:t>
      </w:r>
      <w:r w:rsidRPr="006D5355">
        <w:rPr>
          <w:sz w:val="16"/>
        </w:rPr>
        <w:t xml:space="preserve">, with the latter prompting India to take limited military action in the form of what it called “surgical strikes.” </w:t>
      </w:r>
      <w:r w:rsidRPr="006D5355">
        <w:rPr>
          <w:u w:val="single"/>
        </w:rPr>
        <w:t>In</w:t>
      </w:r>
      <w:r w:rsidRPr="006D5355">
        <w:rPr>
          <w:sz w:val="16"/>
        </w:rPr>
        <w:t xml:space="preserve"> November </w:t>
      </w:r>
      <w:r w:rsidRPr="006D5355">
        <w:rPr>
          <w:u w:val="single"/>
        </w:rPr>
        <w:t>2008, most infamously, terrorists belonging to Pakistan-based Lashkar-e-Taiba staged an attack on civilians in Mumbai</w:t>
      </w:r>
      <w:r w:rsidRPr="006D5355">
        <w:rPr>
          <w:sz w:val="16"/>
        </w:rPr>
        <w:t xml:space="preserve">. Given this history, India’s latest strike was not, in the country’s view, an act of war, but one of self-defense. India’s broad practice of strategic restraint since the 2002 crisis had, in a way, allowed it to accumulate years of credibility on the international stage that was, in effect, “spent” this week with its strike at </w:t>
      </w:r>
      <w:proofErr w:type="spellStart"/>
      <w:r w:rsidRPr="006D5355">
        <w:rPr>
          <w:sz w:val="16"/>
        </w:rPr>
        <w:t>Balakot</w:t>
      </w:r>
      <w:proofErr w:type="spellEnd"/>
      <w:r w:rsidRPr="006D5355">
        <w:rPr>
          <w:sz w:val="16"/>
        </w:rPr>
        <w:t xml:space="preserve">. Nevertheless, </w:t>
      </w:r>
      <w:r w:rsidRPr="006D5355">
        <w:rPr>
          <w:u w:val="single"/>
        </w:rPr>
        <w:t xml:space="preserve">the </w:t>
      </w:r>
      <w:r w:rsidRPr="009566B4">
        <w:rPr>
          <w:highlight w:val="cyan"/>
          <w:u w:val="single"/>
        </w:rPr>
        <w:t>ingress into</w:t>
      </w:r>
      <w:r w:rsidRPr="006D5355">
        <w:rPr>
          <w:u w:val="single"/>
        </w:rPr>
        <w:t xml:space="preserve"> </w:t>
      </w:r>
      <w:r w:rsidRPr="009566B4">
        <w:rPr>
          <w:highlight w:val="cyan"/>
          <w:u w:val="single"/>
        </w:rPr>
        <w:t>Pakistani territory</w:t>
      </w:r>
      <w:r w:rsidRPr="006D5355">
        <w:rPr>
          <w:u w:val="single"/>
        </w:rPr>
        <w:t xml:space="preserve"> for the first time since the 1971 war between the two countries </w:t>
      </w:r>
      <w:r w:rsidRPr="009566B4">
        <w:rPr>
          <w:highlight w:val="cyan"/>
          <w:u w:val="single"/>
        </w:rPr>
        <w:t>left</w:t>
      </w:r>
      <w:r w:rsidRPr="006D5355">
        <w:rPr>
          <w:u w:val="single"/>
        </w:rPr>
        <w:t xml:space="preserve"> the </w:t>
      </w:r>
      <w:r w:rsidRPr="009566B4">
        <w:rPr>
          <w:highlight w:val="cyan"/>
          <w:u w:val="single"/>
        </w:rPr>
        <w:t xml:space="preserve">Pakistani military </w:t>
      </w:r>
      <w:r w:rsidRPr="009566B4">
        <w:rPr>
          <w:b/>
          <w:bCs/>
          <w:highlight w:val="cyan"/>
          <w:u w:val="single"/>
        </w:rPr>
        <w:t>embarrassed</w:t>
      </w:r>
      <w:r w:rsidRPr="006D5355">
        <w:rPr>
          <w:sz w:val="16"/>
        </w:rPr>
        <w:t xml:space="preserve">. </w:t>
      </w:r>
      <w:r w:rsidRPr="009566B4">
        <w:rPr>
          <w:highlight w:val="cyan"/>
          <w:u w:val="single"/>
        </w:rPr>
        <w:t>Swift retaliation was promised</w:t>
      </w:r>
      <w:r w:rsidRPr="006D5355">
        <w:rPr>
          <w:sz w:val="16"/>
        </w:rPr>
        <w:t xml:space="preserve">—and Pakistan delivered with strikes of its own across the Line of Control, the de facto border. Indian jets pursued the Pakistani fighters that had conducted the strikes, suffering losses in the process. </w:t>
      </w:r>
      <w:r w:rsidRPr="009566B4">
        <w:rPr>
          <w:highlight w:val="cyan"/>
          <w:u w:val="single"/>
        </w:rPr>
        <w:t>One Indian pilot was captured alive</w:t>
      </w:r>
      <w:r w:rsidRPr="006D5355">
        <w:rPr>
          <w:u w:val="single"/>
        </w:rPr>
        <w:t xml:space="preserve"> and remains in Pakistani custody</w:t>
      </w:r>
      <w:r w:rsidRPr="006D5355">
        <w:rPr>
          <w:sz w:val="16"/>
        </w:rPr>
        <w:t xml:space="preserve">. </w:t>
      </w:r>
      <w:r w:rsidRPr="006D5355">
        <w:rPr>
          <w:u w:val="single"/>
        </w:rPr>
        <w:t xml:space="preserve">The </w:t>
      </w:r>
      <w:r w:rsidRPr="009566B4">
        <w:rPr>
          <w:highlight w:val="cyan"/>
          <w:u w:val="single"/>
        </w:rPr>
        <w:t xml:space="preserve">ingredients are </w:t>
      </w:r>
      <w:r w:rsidRPr="009566B4">
        <w:rPr>
          <w:b/>
          <w:bCs/>
          <w:highlight w:val="cyan"/>
          <w:u w:val="single"/>
        </w:rPr>
        <w:t>now present</w:t>
      </w:r>
      <w:r w:rsidRPr="009566B4">
        <w:rPr>
          <w:highlight w:val="cyan"/>
          <w:u w:val="single"/>
        </w:rPr>
        <w:t xml:space="preserve"> for</w:t>
      </w:r>
      <w:r w:rsidRPr="006D5355">
        <w:rPr>
          <w:u w:val="single"/>
        </w:rPr>
        <w:t xml:space="preserve"> an </w:t>
      </w:r>
      <w:r w:rsidRPr="009566B4">
        <w:rPr>
          <w:b/>
          <w:bCs/>
          <w:highlight w:val="cyan"/>
          <w:u w:val="single"/>
        </w:rPr>
        <w:t>all-out conflagration</w:t>
      </w:r>
      <w:r w:rsidRPr="006D5355">
        <w:rPr>
          <w:sz w:val="16"/>
        </w:rPr>
        <w:t xml:space="preserve">. </w:t>
      </w:r>
      <w:r w:rsidRPr="006D5355">
        <w:rPr>
          <w:u w:val="single"/>
        </w:rPr>
        <w:t>Headlines the world over have emphasized the countries’ status as nuclear powers, underscoring the stakes</w:t>
      </w:r>
      <w:r w:rsidRPr="006D5355">
        <w:rPr>
          <w:sz w:val="16"/>
        </w:rPr>
        <w:t xml:space="preserve">. But there’s a choice now over how this might end—and it is largely India’s to make. Pakistan’s response has reset the onus for retaliation on New </w:t>
      </w:r>
      <w:proofErr w:type="gramStart"/>
      <w:r w:rsidRPr="006D5355">
        <w:rPr>
          <w:sz w:val="16"/>
        </w:rPr>
        <w:t>Delhi, and</w:t>
      </w:r>
      <w:proofErr w:type="gramEnd"/>
      <w:r w:rsidRPr="006D5355">
        <w:rPr>
          <w:sz w:val="16"/>
        </w:rPr>
        <w:t xml:space="preserve"> finding a way out that’s acceptable to both countries will not be easy. India’s action is without precedent since the nuclear age began in South Asia. True, the two countries fought a war in 1999 under the nuclear overhang, but that conflict took place within politically proscribed limits, with then–Indian Prime Minister Atal Behari Vajpayee having specifically instructed the military to not cross the Line of Control at any cost. While New Delhi’s latest decision to retaliate was based on national security, its leadership had to concern itself with more mundane questions of political expediency too. India is just weeks away from a general election that will once again see the world’s largest exercise in democracy take place. Prime Minister Narendra </w:t>
      </w:r>
      <w:r w:rsidRPr="009566B4">
        <w:rPr>
          <w:highlight w:val="cyan"/>
          <w:u w:val="single"/>
        </w:rPr>
        <w:t>Modi</w:t>
      </w:r>
      <w:r w:rsidRPr="006D5355">
        <w:rPr>
          <w:sz w:val="16"/>
        </w:rPr>
        <w:t xml:space="preserve"> and his nationally dominant </w:t>
      </w:r>
      <w:proofErr w:type="spellStart"/>
      <w:r w:rsidRPr="006D5355">
        <w:rPr>
          <w:sz w:val="16"/>
        </w:rPr>
        <w:t>Bharatiya</w:t>
      </w:r>
      <w:proofErr w:type="spellEnd"/>
      <w:r w:rsidRPr="006D5355">
        <w:rPr>
          <w:sz w:val="16"/>
        </w:rPr>
        <w:t xml:space="preserve"> Janata Party </w:t>
      </w:r>
      <w:r w:rsidRPr="006D5355">
        <w:rPr>
          <w:u w:val="single"/>
        </w:rPr>
        <w:t>could</w:t>
      </w:r>
      <w:r w:rsidRPr="006D5355">
        <w:rPr>
          <w:sz w:val="16"/>
        </w:rPr>
        <w:t xml:space="preserve"> </w:t>
      </w:r>
      <w:r w:rsidRPr="009566B4">
        <w:rPr>
          <w:highlight w:val="cyan"/>
          <w:u w:val="single"/>
        </w:rPr>
        <w:t xml:space="preserve">have faced </w:t>
      </w:r>
      <w:r w:rsidRPr="009566B4">
        <w:rPr>
          <w:b/>
          <w:bCs/>
          <w:highlight w:val="cyan"/>
          <w:u w:val="single"/>
        </w:rPr>
        <w:t>electoral trouble</w:t>
      </w:r>
      <w:r w:rsidRPr="006D5355">
        <w:rPr>
          <w:u w:val="single"/>
        </w:rPr>
        <w:t xml:space="preserve"> if they mismanaged the response</w:t>
      </w:r>
      <w:r w:rsidRPr="006D5355">
        <w:rPr>
          <w:sz w:val="16"/>
        </w:rPr>
        <w:t xml:space="preserve">. And though much about the current crisis has its roots in familiar issues, </w:t>
      </w:r>
      <w:r w:rsidRPr="009566B4">
        <w:rPr>
          <w:highlight w:val="cyan"/>
          <w:u w:val="single"/>
        </w:rPr>
        <w:t>what is different</w:t>
      </w:r>
      <w:r w:rsidRPr="006D5355">
        <w:rPr>
          <w:u w:val="single"/>
        </w:rPr>
        <w:t xml:space="preserve"> </w:t>
      </w:r>
      <w:r w:rsidRPr="009566B4">
        <w:rPr>
          <w:highlight w:val="cyan"/>
          <w:u w:val="single"/>
        </w:rPr>
        <w:t>this time</w:t>
      </w:r>
      <w:r w:rsidRPr="006D5355">
        <w:rPr>
          <w:u w:val="single"/>
        </w:rPr>
        <w:t xml:space="preserve"> for the two countries rattling sabers</w:t>
      </w:r>
      <w:r w:rsidRPr="006D5355">
        <w:rPr>
          <w:sz w:val="16"/>
        </w:rPr>
        <w:t xml:space="preserve">, after their respective nuclear breakouts, </w:t>
      </w:r>
      <w:r w:rsidRPr="009566B4">
        <w:rPr>
          <w:highlight w:val="cyan"/>
          <w:u w:val="single"/>
        </w:rPr>
        <w:t>is</w:t>
      </w:r>
      <w:r w:rsidRPr="006D5355">
        <w:rPr>
          <w:u w:val="single"/>
        </w:rPr>
        <w:t xml:space="preserve"> the </w:t>
      </w:r>
      <w:r w:rsidRPr="009566B4">
        <w:rPr>
          <w:highlight w:val="cyan"/>
          <w:u w:val="single"/>
        </w:rPr>
        <w:t>proliferation of social media</w:t>
      </w:r>
      <w:r w:rsidRPr="006D5355">
        <w:rPr>
          <w:u w:val="single"/>
        </w:rPr>
        <w:t xml:space="preserve"> </w:t>
      </w:r>
      <w:r w:rsidRPr="009566B4">
        <w:rPr>
          <w:highlight w:val="cyan"/>
          <w:u w:val="single"/>
        </w:rPr>
        <w:t>and</w:t>
      </w:r>
      <w:r w:rsidRPr="006D5355">
        <w:rPr>
          <w:u w:val="single"/>
        </w:rPr>
        <w:t xml:space="preserve"> the </w:t>
      </w:r>
      <w:r w:rsidRPr="009566B4">
        <w:rPr>
          <w:highlight w:val="cyan"/>
          <w:u w:val="single"/>
        </w:rPr>
        <w:t xml:space="preserve">growth of </w:t>
      </w:r>
      <w:r w:rsidRPr="009566B4">
        <w:rPr>
          <w:b/>
          <w:bCs/>
          <w:highlight w:val="cyan"/>
          <w:u w:val="single"/>
        </w:rPr>
        <w:t>nationalistic</w:t>
      </w:r>
      <w:r w:rsidRPr="006D5355">
        <w:rPr>
          <w:u w:val="single"/>
        </w:rPr>
        <w:t xml:space="preserve"> television-news </w:t>
      </w:r>
      <w:r w:rsidRPr="009566B4">
        <w:rPr>
          <w:highlight w:val="cyan"/>
          <w:u w:val="single"/>
        </w:rPr>
        <w:t>networks</w:t>
      </w:r>
      <w:r w:rsidRPr="009566B4">
        <w:rPr>
          <w:sz w:val="16"/>
          <w:highlight w:val="cyan"/>
        </w:rPr>
        <w:t>—</w:t>
      </w:r>
      <w:r w:rsidRPr="009566B4">
        <w:rPr>
          <w:highlight w:val="cyan"/>
          <w:u w:val="single"/>
        </w:rPr>
        <w:t>primarily in India</w:t>
      </w:r>
      <w:r w:rsidRPr="006D5355">
        <w:rPr>
          <w:sz w:val="16"/>
        </w:rPr>
        <w:t xml:space="preserve">. </w:t>
      </w:r>
      <w:r w:rsidRPr="006D5355">
        <w:rPr>
          <w:u w:val="single"/>
        </w:rPr>
        <w:t xml:space="preserve">The </w:t>
      </w:r>
      <w:r w:rsidRPr="009566B4">
        <w:rPr>
          <w:highlight w:val="cyan"/>
          <w:u w:val="single"/>
        </w:rPr>
        <w:t>Indian government</w:t>
      </w:r>
      <w:r w:rsidRPr="006D5355">
        <w:rPr>
          <w:u w:val="single"/>
        </w:rPr>
        <w:t xml:space="preserve"> </w:t>
      </w:r>
      <w:r w:rsidRPr="009566B4">
        <w:rPr>
          <w:highlight w:val="cyan"/>
          <w:u w:val="single"/>
        </w:rPr>
        <w:t>is</w:t>
      </w:r>
      <w:r w:rsidRPr="006D5355">
        <w:rPr>
          <w:u w:val="single"/>
        </w:rPr>
        <w:t xml:space="preserve"> culpable too for </w:t>
      </w:r>
      <w:r w:rsidRPr="009566B4">
        <w:rPr>
          <w:b/>
          <w:bCs/>
          <w:highlight w:val="cyan"/>
          <w:u w:val="single"/>
        </w:rPr>
        <w:t>egging on</w:t>
      </w:r>
      <w:r w:rsidRPr="006D5355">
        <w:rPr>
          <w:u w:val="single"/>
        </w:rPr>
        <w:t xml:space="preserve"> the </w:t>
      </w:r>
      <w:r w:rsidRPr="009566B4">
        <w:rPr>
          <w:highlight w:val="cyan"/>
          <w:u w:val="single"/>
        </w:rPr>
        <w:t xml:space="preserve">sort of public opinion that now </w:t>
      </w:r>
      <w:r w:rsidRPr="009566B4">
        <w:rPr>
          <w:b/>
          <w:bCs/>
          <w:highlight w:val="cyan"/>
          <w:u w:val="single"/>
        </w:rPr>
        <w:t>corners</w:t>
      </w:r>
      <w:r w:rsidRPr="009566B4">
        <w:rPr>
          <w:highlight w:val="cyan"/>
          <w:u w:val="single"/>
        </w:rPr>
        <w:t xml:space="preserve"> it</w:t>
      </w:r>
      <w:r w:rsidRPr="006D5355">
        <w:rPr>
          <w:u w:val="single"/>
        </w:rPr>
        <w:t xml:space="preserve"> ahead of the election</w:t>
      </w:r>
      <w:r w:rsidRPr="006D5355">
        <w:rPr>
          <w:sz w:val="16"/>
        </w:rPr>
        <w:t>; the 2016 “surgical strikes” were immortalized in a Bollywood film recently.</w:t>
      </w:r>
    </w:p>
    <w:p w14:paraId="110E402D" w14:textId="77777777" w:rsidR="00C316C9" w:rsidRDefault="00C316C9" w:rsidP="00C316C9">
      <w:pPr>
        <w:pStyle w:val="Heading4"/>
        <w:rPr>
          <w:rStyle w:val="Style13ptBold"/>
          <w:b/>
          <w:bCs w:val="0"/>
        </w:rPr>
      </w:pPr>
      <w:r w:rsidRPr="00AB2BD2">
        <w:rPr>
          <w:rStyle w:val="Style13ptBold"/>
          <w:b/>
        </w:rPr>
        <w:t>Revitalized</w:t>
      </w:r>
      <w:r>
        <w:rPr>
          <w:rStyle w:val="Style13ptBold"/>
          <w:b/>
        </w:rPr>
        <w:t xml:space="preserve"> risk-taking risks Indo-Pak confrontations – those go </w:t>
      </w:r>
      <w:r w:rsidRPr="00AB2BD2">
        <w:rPr>
          <w:rStyle w:val="Style13ptBold"/>
          <w:b/>
        </w:rPr>
        <w:t>nuclear</w:t>
      </w:r>
      <w:r>
        <w:rPr>
          <w:rStyle w:val="Style13ptBold"/>
          <w:b/>
        </w:rPr>
        <w:t>.</w:t>
      </w:r>
    </w:p>
    <w:p w14:paraId="6AC0A755" w14:textId="77777777" w:rsidR="00C316C9" w:rsidRPr="00FB2946" w:rsidRDefault="00C316C9" w:rsidP="00C316C9">
      <w:pPr>
        <w:rPr>
          <w:sz w:val="16"/>
        </w:rPr>
      </w:pPr>
      <w:r w:rsidRPr="00EE2F33">
        <w:rPr>
          <w:rStyle w:val="Style13ptBold"/>
        </w:rPr>
        <w:t>Roblin ‘20</w:t>
      </w:r>
      <w:r w:rsidRPr="00EE2F33">
        <w:t xml:space="preserve"> </w:t>
      </w:r>
      <w:r w:rsidRPr="00FB2946">
        <w:rPr>
          <w:sz w:val="16"/>
        </w:rPr>
        <w:t>[Sebastien;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w:t>
      </w:r>
      <w:r>
        <w:rPr>
          <w:sz w:val="16"/>
        </w:rPr>
        <w:t>0</w:t>
      </w:r>
      <w:r w:rsidRPr="00FB2946">
        <w:rPr>
          <w:sz w:val="16"/>
        </w:rPr>
        <w:t>]</w:t>
      </w:r>
    </w:p>
    <w:p w14:paraId="4981AE5A" w14:textId="675409D9" w:rsidR="00C316C9" w:rsidRPr="00C316C9" w:rsidRDefault="00C316C9" w:rsidP="00C316C9">
      <w:pPr>
        <w:rPr>
          <w:u w:val="single"/>
        </w:rPr>
      </w:pPr>
      <w:r w:rsidRPr="00FB2946">
        <w:rPr>
          <w:sz w:val="16"/>
        </w:rPr>
        <w:t xml:space="preserve">Such assessments are not only shockingly callous but shortsighted. In fact, several </w:t>
      </w:r>
      <w:r w:rsidRPr="009566B4">
        <w:rPr>
          <w:highlight w:val="cyan"/>
          <w:u w:val="single"/>
        </w:rPr>
        <w:t>studies</w:t>
      </w:r>
      <w:r w:rsidRPr="00FB2946">
        <w:rPr>
          <w:sz w:val="16"/>
        </w:rPr>
        <w:t xml:space="preserve"> have </w:t>
      </w:r>
      <w:r w:rsidRPr="009566B4">
        <w:rPr>
          <w:highlight w:val="cyan"/>
          <w:u w:val="single"/>
        </w:rPr>
        <w:t>modeled</w:t>
      </w:r>
      <w:r w:rsidRPr="008307E8">
        <w:rPr>
          <w:u w:val="single"/>
        </w:rPr>
        <w:t xml:space="preserve"> the </w:t>
      </w:r>
      <w:r w:rsidRPr="008307E8">
        <w:rPr>
          <w:rStyle w:val="Emphasis"/>
        </w:rPr>
        <w:t xml:space="preserve">global </w:t>
      </w:r>
      <w:r w:rsidRPr="009566B4">
        <w:rPr>
          <w:rStyle w:val="Emphasis"/>
          <w:highlight w:val="cyan"/>
        </w:rPr>
        <w:t>impact</w:t>
      </w:r>
      <w:r w:rsidRPr="009566B4">
        <w:rPr>
          <w:highlight w:val="cyan"/>
          <w:u w:val="single"/>
        </w:rPr>
        <w:t xml:space="preserve"> of</w:t>
      </w:r>
      <w:r w:rsidRPr="008307E8">
        <w:rPr>
          <w:u w:val="single"/>
        </w:rPr>
        <w:t xml:space="preserve"> a “limited” ten-day nuclear </w:t>
      </w:r>
      <w:r w:rsidRPr="009566B4">
        <w:rPr>
          <w:highlight w:val="cyan"/>
          <w:u w:val="single"/>
        </w:rPr>
        <w:t>war in which India and Pakistan</w:t>
      </w:r>
      <w:r w:rsidRPr="008307E8">
        <w:rPr>
          <w:u w:val="single"/>
        </w:rPr>
        <w:t xml:space="preserve"> each </w:t>
      </w:r>
      <w:r w:rsidRPr="009566B4">
        <w:rPr>
          <w:highlight w:val="cyan"/>
          <w:u w:val="single"/>
        </w:rPr>
        <w:t>exchange</w:t>
      </w:r>
      <w:r w:rsidRPr="008307E8">
        <w:rPr>
          <w:u w:val="single"/>
        </w:rPr>
        <w:t xml:space="preserve"> fifty </w:t>
      </w:r>
      <w:r w:rsidRPr="008307E8">
        <w:rPr>
          <w:rStyle w:val="Emphasis"/>
        </w:rPr>
        <w:t>15-kiloton</w:t>
      </w:r>
      <w:r w:rsidRPr="008307E8">
        <w:rPr>
          <w:u w:val="single"/>
        </w:rPr>
        <w:t xml:space="preserve"> </w:t>
      </w:r>
      <w:r w:rsidRPr="009566B4">
        <w:rPr>
          <w:highlight w:val="cyan"/>
          <w:u w:val="single"/>
        </w:rPr>
        <w:t>nuclear bombs</w:t>
      </w:r>
      <w:r w:rsidRPr="00FB2946">
        <w:rPr>
          <w:sz w:val="16"/>
        </w:rPr>
        <w:t xml:space="preserve"> equivalent in yield to the Little Boy uranium bomb dropped on Hiroshima. </w:t>
      </w:r>
      <w:r w:rsidRPr="00FB2946">
        <w:rPr>
          <w:sz w:val="16"/>
          <w:szCs w:val="16"/>
        </w:rPr>
        <w:t xml:space="preserve">Their findings concluded that spillover would in no way be “limited,” directly impacting people across the globe that would struggle to locate Kashmir on a map. </w:t>
      </w:r>
      <w:r w:rsidRPr="00FB2946">
        <w:rPr>
          <w:sz w:val="16"/>
        </w:rPr>
        <w:t xml:space="preserve">And </w:t>
      </w:r>
      <w:r w:rsidRPr="008307E8">
        <w:rPr>
          <w:u w:val="single"/>
        </w:rPr>
        <w:t xml:space="preserve">those </w:t>
      </w:r>
      <w:r w:rsidRPr="009566B4">
        <w:rPr>
          <w:highlight w:val="cyan"/>
          <w:u w:val="single"/>
        </w:rPr>
        <w:t>results are</w:t>
      </w:r>
      <w:r>
        <w:t xml:space="preserve"> merely </w:t>
      </w:r>
      <w:r w:rsidRPr="008307E8">
        <w:rPr>
          <w:u w:val="single"/>
        </w:rPr>
        <w:t xml:space="preserve">a </w:t>
      </w:r>
      <w:r w:rsidRPr="009566B4">
        <w:rPr>
          <w:rStyle w:val="Emphasis"/>
          <w:highlight w:val="cyan"/>
        </w:rPr>
        <w:t>conservative baseline</w:t>
      </w:r>
      <w:r w:rsidRPr="008307E8">
        <w:rPr>
          <w:u w:val="single"/>
        </w:rPr>
        <w:t>, as India and Pakistan are estimated to possess</w:t>
      </w:r>
      <w:r>
        <w:t xml:space="preserve"> over </w:t>
      </w:r>
      <w:r w:rsidRPr="008307E8">
        <w:rPr>
          <w:rStyle w:val="Emphasis"/>
        </w:rPr>
        <w:t>260 warheads</w:t>
      </w:r>
      <w:r w:rsidRPr="008307E8">
        <w:rPr>
          <w:u w:val="single"/>
        </w:rPr>
        <w:t>. Some</w:t>
      </w:r>
      <w:r>
        <w:t xml:space="preserve"> likely </w:t>
      </w:r>
      <w:r w:rsidRPr="008307E8">
        <w:rPr>
          <w:u w:val="single"/>
        </w:rPr>
        <w:t xml:space="preserve">have yields exceeding </w:t>
      </w:r>
      <w:r w:rsidRPr="008307E8">
        <w:rPr>
          <w:rStyle w:val="Emphasis"/>
        </w:rPr>
        <w:t>15-kilotons</w:t>
      </w:r>
      <w:r w:rsidRPr="008307E8">
        <w:rPr>
          <w:u w:val="single"/>
        </w:rPr>
        <w:t>, which is</w:t>
      </w:r>
      <w:r>
        <w:t xml:space="preserve"> relatively </w:t>
      </w:r>
      <w:r w:rsidRPr="008307E8">
        <w:rPr>
          <w:u w:val="single"/>
        </w:rPr>
        <w:t xml:space="preserve">small compared to modern </w:t>
      </w:r>
      <w:r w:rsidRPr="008307E8">
        <w:rPr>
          <w:rStyle w:val="Emphasis"/>
        </w:rPr>
        <w:t>strategic warheads</w:t>
      </w:r>
      <w:r w:rsidRPr="008307E8">
        <w:rPr>
          <w:u w:val="single"/>
        </w:rPr>
        <w:t>.</w:t>
      </w:r>
      <w:r>
        <w:rPr>
          <w:u w:val="single"/>
        </w:rPr>
        <w:t xml:space="preserve"> </w:t>
      </w:r>
      <w:r w:rsidRPr="008307E8">
        <w:rPr>
          <w:sz w:val="16"/>
          <w:szCs w:val="16"/>
        </w:rPr>
        <w:t>Casualties</w:t>
      </w:r>
      <w:r>
        <w:rPr>
          <w:sz w:val="16"/>
          <w:szCs w:val="16"/>
        </w:rPr>
        <w:t xml:space="preserve"> </w:t>
      </w:r>
      <w:r w:rsidRPr="008307E8">
        <w:rPr>
          <w:sz w:val="16"/>
        </w:rPr>
        <w:t xml:space="preserve">Recurring </w:t>
      </w:r>
      <w:r w:rsidRPr="008307E8">
        <w:rPr>
          <w:rStyle w:val="Emphasis"/>
        </w:rPr>
        <w:t>terrorist attacks</w:t>
      </w:r>
      <w:r w:rsidRPr="008307E8">
        <w:rPr>
          <w:u w:val="single"/>
        </w:rPr>
        <w:t xml:space="preserve"> by Pakistan</w:t>
      </w:r>
      <w:r w:rsidRPr="008307E8">
        <w:rPr>
          <w:sz w:val="16"/>
        </w:rPr>
        <w:t xml:space="preserve">-sponsored </w:t>
      </w:r>
      <w:r w:rsidRPr="008307E8">
        <w:rPr>
          <w:u w:val="single"/>
        </w:rPr>
        <w:t>militant groups over</w:t>
      </w:r>
      <w:r w:rsidRPr="008307E8">
        <w:rPr>
          <w:sz w:val="16"/>
        </w:rPr>
        <w:t xml:space="preserve"> the status of India’s Muslim-majority Jammu and </w:t>
      </w:r>
      <w:r w:rsidRPr="008307E8">
        <w:rPr>
          <w:u w:val="single"/>
        </w:rPr>
        <w:t>Kashmir</w:t>
      </w:r>
      <w:r w:rsidRPr="008307E8">
        <w:rPr>
          <w:sz w:val="16"/>
        </w:rPr>
        <w:t xml:space="preserve"> state </w:t>
      </w:r>
      <w:r w:rsidRPr="008307E8">
        <w:rPr>
          <w:u w:val="single"/>
        </w:rPr>
        <w:t xml:space="preserve">have </w:t>
      </w:r>
      <w:r w:rsidRPr="008307E8">
        <w:rPr>
          <w:rStyle w:val="Emphasis"/>
        </w:rPr>
        <w:t>repeatedly led</w:t>
      </w:r>
      <w:r w:rsidRPr="008307E8">
        <w:rPr>
          <w:u w:val="single"/>
        </w:rPr>
        <w:t xml:space="preserve"> to threats of</w:t>
      </w:r>
      <w:r w:rsidRPr="008307E8">
        <w:rPr>
          <w:sz w:val="16"/>
        </w:rPr>
        <w:t xml:space="preserve"> a </w:t>
      </w:r>
      <w:r w:rsidRPr="008307E8">
        <w:rPr>
          <w:u w:val="single"/>
        </w:rPr>
        <w:t>conventional military retaliation by New Delhi.</w:t>
      </w:r>
      <w:r>
        <w:rPr>
          <w:u w:val="single"/>
        </w:rPr>
        <w:t xml:space="preserve"> </w:t>
      </w:r>
      <w:r w:rsidRPr="008307E8">
        <w:rPr>
          <w:u w:val="single"/>
        </w:rPr>
        <w:t>Pakistan</w:t>
      </w:r>
      <w:r w:rsidRPr="008307E8">
        <w:rPr>
          <w:sz w:val="16"/>
        </w:rPr>
        <w:t xml:space="preserve">, in turn, </w:t>
      </w:r>
      <w:r w:rsidRPr="008307E8">
        <w:rPr>
          <w:u w:val="single"/>
        </w:rPr>
        <w:t xml:space="preserve">maintains it may use </w:t>
      </w:r>
      <w:r w:rsidRPr="008307E8">
        <w:rPr>
          <w:rStyle w:val="Emphasis"/>
        </w:rPr>
        <w:t>nuclear weapons</w:t>
      </w:r>
      <w:r w:rsidRPr="008307E8">
        <w:rPr>
          <w:u w:val="single"/>
        </w:rPr>
        <w:t xml:space="preserve"> as a </w:t>
      </w:r>
      <w:r w:rsidRPr="008307E8">
        <w:rPr>
          <w:rStyle w:val="Emphasis"/>
        </w:rPr>
        <w:t>first-strike weapon</w:t>
      </w:r>
      <w:r w:rsidRPr="008307E8">
        <w:rPr>
          <w:u w:val="single"/>
        </w:rPr>
        <w:t xml:space="preserve"> to counter-balance India’s superior </w:t>
      </w:r>
      <w:r w:rsidRPr="008307E8">
        <w:rPr>
          <w:rStyle w:val="Emphasis"/>
        </w:rPr>
        <w:t>conventional forces</w:t>
      </w:r>
      <w:r w:rsidRPr="008307E8">
        <w:rPr>
          <w:u w:val="single"/>
        </w:rPr>
        <w:t xml:space="preserve">. Triggers could involve the </w:t>
      </w:r>
      <w:r w:rsidRPr="008307E8">
        <w:rPr>
          <w:rStyle w:val="Emphasis"/>
        </w:rPr>
        <w:t>destruction</w:t>
      </w:r>
      <w:r w:rsidRPr="008307E8">
        <w:rPr>
          <w:u w:val="single"/>
        </w:rPr>
        <w:t xml:space="preserve"> of</w:t>
      </w:r>
      <w:r w:rsidRPr="008307E8">
        <w:rPr>
          <w:sz w:val="16"/>
        </w:rPr>
        <w:t xml:space="preserve"> a large part of </w:t>
      </w:r>
      <w:r w:rsidRPr="008307E8">
        <w:rPr>
          <w:u w:val="single"/>
        </w:rPr>
        <w:t xml:space="preserve">Pakistan’s military or </w:t>
      </w:r>
      <w:r w:rsidRPr="008307E8">
        <w:rPr>
          <w:rStyle w:val="Emphasis"/>
        </w:rPr>
        <w:t>penetration</w:t>
      </w:r>
      <w:r w:rsidRPr="008307E8">
        <w:rPr>
          <w:u w:val="single"/>
        </w:rPr>
        <w:t xml:space="preserve"> by Indian forces deep into Pakistani territory. Islamabad</w:t>
      </w:r>
      <w:r w:rsidRPr="008307E8">
        <w:rPr>
          <w:sz w:val="16"/>
        </w:rPr>
        <w:t xml:space="preserve"> also </w:t>
      </w:r>
      <w:r w:rsidRPr="008307E8">
        <w:rPr>
          <w:u w:val="single"/>
        </w:rPr>
        <w:t xml:space="preserve">claims it might authorize a strike in event of a damaging </w:t>
      </w:r>
      <w:r w:rsidRPr="008307E8">
        <w:rPr>
          <w:rStyle w:val="Emphasis"/>
        </w:rPr>
        <w:t>Indian blockade</w:t>
      </w:r>
      <w:r w:rsidRPr="008307E8">
        <w:rPr>
          <w:u w:val="single"/>
        </w:rPr>
        <w:t xml:space="preserve"> or political </w:t>
      </w:r>
      <w:r w:rsidRPr="008307E8">
        <w:rPr>
          <w:rStyle w:val="Emphasis"/>
        </w:rPr>
        <w:t>destabilization</w:t>
      </w:r>
      <w:r w:rsidRPr="008307E8">
        <w:rPr>
          <w:u w:val="single"/>
        </w:rPr>
        <w:t xml:space="preserve"> instigated by India.</w:t>
      </w:r>
      <w:r>
        <w:rPr>
          <w:u w:val="single"/>
        </w:rPr>
        <w:t xml:space="preserve"> </w:t>
      </w:r>
      <w:r w:rsidRPr="008307E8">
        <w:rPr>
          <w:sz w:val="16"/>
          <w:szCs w:val="16"/>
        </w:rPr>
        <w:t xml:space="preserve">India’s official policy is that it will never be first to strike with nuclear weapons—but that once any nukes are used against it, New </w:t>
      </w:r>
      <w:proofErr w:type="spellStart"/>
      <w:r w:rsidRPr="008307E8">
        <w:rPr>
          <w:sz w:val="16"/>
          <w:szCs w:val="16"/>
        </w:rPr>
        <w:t>Dehli</w:t>
      </w:r>
      <w:proofErr w:type="spellEnd"/>
      <w:r w:rsidRPr="008307E8">
        <w:rPr>
          <w:sz w:val="16"/>
          <w:szCs w:val="16"/>
        </w:rPr>
        <w:t xml:space="preserve"> will unleash an all-out retaliation.</w:t>
      </w:r>
      <w:r>
        <w:rPr>
          <w:sz w:val="16"/>
          <w:szCs w:val="16"/>
        </w:rPr>
        <w:t xml:space="preserve"> </w:t>
      </w:r>
      <w:r w:rsidRPr="008307E8">
        <w:rPr>
          <w:sz w:val="16"/>
        </w:rPr>
        <w:t xml:space="preserve">The Little Boy bomb alone killed around 100,000 Japanese—between 30 to 40 percent of Hiroshima’s population—and destroyed 69 percent of the buildings in the city. But </w:t>
      </w:r>
      <w:r w:rsidRPr="008307E8">
        <w:rPr>
          <w:u w:val="single"/>
        </w:rPr>
        <w:t>Pakistan and India host</w:t>
      </w:r>
      <w:r w:rsidRPr="008307E8">
        <w:rPr>
          <w:sz w:val="16"/>
        </w:rPr>
        <w:t xml:space="preserve"> some of </w:t>
      </w:r>
      <w:r w:rsidRPr="008307E8">
        <w:rPr>
          <w:u w:val="single"/>
        </w:rPr>
        <w:t xml:space="preserve">the most </w:t>
      </w:r>
      <w:r w:rsidRPr="008307E8">
        <w:rPr>
          <w:rStyle w:val="Emphasis"/>
        </w:rPr>
        <w:t>populous</w:t>
      </w:r>
      <w:r w:rsidRPr="008307E8">
        <w:rPr>
          <w:u w:val="single"/>
        </w:rPr>
        <w:t xml:space="preserve"> and </w:t>
      </w:r>
      <w:r w:rsidRPr="008307E8">
        <w:rPr>
          <w:rStyle w:val="Emphasis"/>
        </w:rPr>
        <w:t>densely populated</w:t>
      </w:r>
      <w:r w:rsidRPr="008307E8">
        <w:rPr>
          <w:u w:val="single"/>
        </w:rPr>
        <w:t xml:space="preserve"> cities on the planet</w:t>
      </w:r>
      <w:r w:rsidRPr="008307E8">
        <w:rPr>
          <w:sz w:val="16"/>
        </w:rPr>
        <w:t xml:space="preserve">, with population densities of Calcutta, </w:t>
      </w:r>
      <w:proofErr w:type="gramStart"/>
      <w:r w:rsidRPr="008307E8">
        <w:rPr>
          <w:sz w:val="16"/>
        </w:rPr>
        <w:t>Karachi</w:t>
      </w:r>
      <w:proofErr w:type="gramEnd"/>
      <w:r w:rsidRPr="008307E8">
        <w:rPr>
          <w:sz w:val="16"/>
        </w:rPr>
        <w:t xml:space="preserve"> and Mumbai at or exceeding 65,000 people per square mile. Thus, </w:t>
      </w:r>
      <w:r w:rsidRPr="008307E8">
        <w:rPr>
          <w:u w:val="single"/>
        </w:rPr>
        <w:t xml:space="preserve">even </w:t>
      </w:r>
      <w:r w:rsidRPr="008307E8">
        <w:rPr>
          <w:rStyle w:val="Emphasis"/>
        </w:rPr>
        <w:t>low-yield bombs</w:t>
      </w:r>
      <w:r w:rsidRPr="008307E8">
        <w:rPr>
          <w:u w:val="single"/>
        </w:rPr>
        <w:t xml:space="preserve"> could cause </w:t>
      </w:r>
      <w:r w:rsidRPr="008307E8">
        <w:rPr>
          <w:rStyle w:val="Emphasis"/>
        </w:rPr>
        <w:t>tremendous casualties</w:t>
      </w:r>
      <w:r w:rsidRPr="008307E8">
        <w:rPr>
          <w:u w:val="single"/>
        </w:rPr>
        <w:t>.</w:t>
      </w:r>
      <w:r>
        <w:rPr>
          <w:u w:val="single"/>
        </w:rPr>
        <w:t xml:space="preserve"> </w:t>
      </w:r>
      <w:r w:rsidRPr="008307E8">
        <w:rPr>
          <w:sz w:val="16"/>
        </w:rPr>
        <w:t xml:space="preserve">A 2014 study estimates that </w:t>
      </w:r>
      <w:r w:rsidRPr="008307E8">
        <w:rPr>
          <w:u w:val="single"/>
        </w:rPr>
        <w:t xml:space="preserve">the </w:t>
      </w:r>
      <w:r w:rsidRPr="009566B4">
        <w:rPr>
          <w:rStyle w:val="Emphasis"/>
          <w:highlight w:val="cyan"/>
        </w:rPr>
        <w:t>immediate effects</w:t>
      </w:r>
      <w:r w:rsidRPr="008307E8">
        <w:rPr>
          <w:u w:val="single"/>
        </w:rPr>
        <w:t xml:space="preserve"> of the bombs—the fireball, over-pressure wave, radiation burns</w:t>
      </w:r>
      <w:r w:rsidRPr="008307E8">
        <w:rPr>
          <w:sz w:val="16"/>
        </w:rPr>
        <w:t xml:space="preserve"> etc.—</w:t>
      </w:r>
      <w:r w:rsidRPr="008307E8">
        <w:rPr>
          <w:u w:val="single"/>
        </w:rPr>
        <w:t xml:space="preserve">would </w:t>
      </w:r>
      <w:r w:rsidRPr="009566B4">
        <w:rPr>
          <w:highlight w:val="cyan"/>
          <w:u w:val="single"/>
        </w:rPr>
        <w:t xml:space="preserve">kill </w:t>
      </w:r>
      <w:r w:rsidRPr="009566B4">
        <w:rPr>
          <w:rStyle w:val="Emphasis"/>
          <w:highlight w:val="cyan"/>
        </w:rPr>
        <w:t>twenty million</w:t>
      </w:r>
      <w:r w:rsidRPr="008307E8">
        <w:rPr>
          <w:u w:val="single"/>
        </w:rPr>
        <w:t xml:space="preserve"> people.</w:t>
      </w:r>
      <w:r w:rsidRPr="008307E8">
        <w:rPr>
          <w:sz w:val="16"/>
        </w:rPr>
        <w:t xml:space="preserve"> An earlier study estimated a hundred 15-kiloton nuclear detonations could kill twenty-six million in India and eighteen million in Pakistan—and concluded that </w:t>
      </w:r>
      <w:r w:rsidRPr="008307E8">
        <w:rPr>
          <w:u w:val="single"/>
        </w:rPr>
        <w:t xml:space="preserve">escalating to using </w:t>
      </w:r>
      <w:r w:rsidRPr="008307E8">
        <w:rPr>
          <w:rStyle w:val="Emphasis"/>
        </w:rPr>
        <w:t>100-kiloton warheads</w:t>
      </w:r>
      <w:r w:rsidRPr="008307E8">
        <w:rPr>
          <w:u w:val="single"/>
        </w:rPr>
        <w:t xml:space="preserve">, which have greater blast radius and </w:t>
      </w:r>
      <w:r w:rsidRPr="009566B4">
        <w:rPr>
          <w:rStyle w:val="Emphasis"/>
          <w:highlight w:val="cyan"/>
        </w:rPr>
        <w:t>overpressure waves</w:t>
      </w:r>
      <w:r w:rsidRPr="008307E8">
        <w:rPr>
          <w:u w:val="single"/>
        </w:rPr>
        <w:t xml:space="preserve"> that</w:t>
      </w:r>
      <w:r w:rsidRPr="008307E8">
        <w:rPr>
          <w:sz w:val="16"/>
        </w:rPr>
        <w:t xml:space="preserve"> can </w:t>
      </w:r>
      <w:r w:rsidRPr="008307E8">
        <w:rPr>
          <w:u w:val="single"/>
        </w:rPr>
        <w:t xml:space="preserve">shatter hardened structures, would </w:t>
      </w:r>
      <w:r w:rsidRPr="009566B4">
        <w:rPr>
          <w:highlight w:val="cyan"/>
          <w:u w:val="single"/>
        </w:rPr>
        <w:t>multiply death</w:t>
      </w:r>
      <w:r w:rsidRPr="008307E8">
        <w:rPr>
          <w:u w:val="single"/>
        </w:rPr>
        <w:t xml:space="preserve"> tolls </w:t>
      </w:r>
      <w:r w:rsidRPr="009566B4">
        <w:rPr>
          <w:rStyle w:val="Emphasis"/>
          <w:highlight w:val="cyan"/>
        </w:rPr>
        <w:t>four-fold</w:t>
      </w:r>
      <w:r w:rsidRPr="009566B4">
        <w:rPr>
          <w:highlight w:val="cyan"/>
          <w:u w:val="single"/>
        </w:rPr>
        <w:t>.</w:t>
      </w:r>
      <w:r>
        <w:rPr>
          <w:u w:val="single"/>
        </w:rPr>
        <w:t xml:space="preserve"> </w:t>
      </w:r>
      <w:r w:rsidRPr="008307E8">
        <w:rPr>
          <w:sz w:val="16"/>
        </w:rPr>
        <w:t xml:space="preserve">Moreover, </w:t>
      </w:r>
      <w:r w:rsidRPr="008307E8">
        <w:rPr>
          <w:u w:val="single"/>
        </w:rPr>
        <w:t xml:space="preserve">these projected </w:t>
      </w:r>
      <w:r w:rsidRPr="008307E8">
        <w:rPr>
          <w:rStyle w:val="Emphasis"/>
        </w:rPr>
        <w:t>body counts</w:t>
      </w:r>
      <w:r w:rsidRPr="008307E8">
        <w:rPr>
          <w:u w:val="single"/>
        </w:rPr>
        <w:t xml:space="preserve"> omit the </w:t>
      </w:r>
      <w:r w:rsidRPr="008307E8">
        <w:rPr>
          <w:rStyle w:val="Emphasis"/>
        </w:rPr>
        <w:t>secondary effects</w:t>
      </w:r>
      <w:r w:rsidRPr="008307E8">
        <w:rPr>
          <w:u w:val="single"/>
        </w:rPr>
        <w:t xml:space="preserve"> of nuclear blasts. Many </w:t>
      </w:r>
      <w:r w:rsidRPr="009566B4">
        <w:rPr>
          <w:highlight w:val="cyan"/>
          <w:u w:val="single"/>
        </w:rPr>
        <w:t>survivors</w:t>
      </w:r>
      <w:r w:rsidRPr="008307E8">
        <w:rPr>
          <w:u w:val="single"/>
        </w:rPr>
        <w:t xml:space="preserve"> of the </w:t>
      </w:r>
      <w:r w:rsidRPr="008307E8">
        <w:rPr>
          <w:rStyle w:val="Emphasis"/>
        </w:rPr>
        <w:t>initial explosion</w:t>
      </w:r>
      <w:r w:rsidRPr="008307E8">
        <w:rPr>
          <w:u w:val="single"/>
        </w:rPr>
        <w:t xml:space="preserve"> would </w:t>
      </w:r>
      <w:r w:rsidRPr="009566B4">
        <w:rPr>
          <w:highlight w:val="cyan"/>
          <w:u w:val="single"/>
        </w:rPr>
        <w:t>suffer</w:t>
      </w:r>
      <w:r w:rsidRPr="008307E8">
        <w:rPr>
          <w:u w:val="single"/>
        </w:rPr>
        <w:t xml:space="preserve"> slow, </w:t>
      </w:r>
      <w:r w:rsidRPr="008307E8">
        <w:rPr>
          <w:rStyle w:val="Emphasis"/>
        </w:rPr>
        <w:t xml:space="preserve">lingering </w:t>
      </w:r>
      <w:r w:rsidRPr="009566B4">
        <w:rPr>
          <w:rStyle w:val="Emphasis"/>
          <w:highlight w:val="cyan"/>
        </w:rPr>
        <w:t>deaths</w:t>
      </w:r>
      <w:r w:rsidRPr="009566B4">
        <w:rPr>
          <w:highlight w:val="cyan"/>
          <w:u w:val="single"/>
        </w:rPr>
        <w:t xml:space="preserve"> due to radiation exposure</w:t>
      </w:r>
      <w:r w:rsidRPr="008307E8">
        <w:rPr>
          <w:u w:val="single"/>
        </w:rPr>
        <w:t xml:space="preserve">. The collapse of healthcare, transport, sanitation, </w:t>
      </w:r>
      <w:proofErr w:type="gramStart"/>
      <w:r w:rsidRPr="008307E8">
        <w:rPr>
          <w:u w:val="single"/>
        </w:rPr>
        <w:t>water</w:t>
      </w:r>
      <w:proofErr w:type="gramEnd"/>
      <w:r w:rsidRPr="008307E8">
        <w:rPr>
          <w:u w:val="single"/>
        </w:rPr>
        <w:t xml:space="preserve"> and economic </w:t>
      </w:r>
      <w:r w:rsidRPr="008307E8">
        <w:rPr>
          <w:rStyle w:val="Emphasis"/>
        </w:rPr>
        <w:t>infrastructure</w:t>
      </w:r>
      <w:r w:rsidRPr="008307E8">
        <w:rPr>
          <w:u w:val="single"/>
        </w:rPr>
        <w:t xml:space="preserve"> would</w:t>
      </w:r>
      <w:r w:rsidRPr="008307E8">
        <w:rPr>
          <w:sz w:val="16"/>
        </w:rPr>
        <w:t xml:space="preserve"> also </w:t>
      </w:r>
      <w:r w:rsidRPr="008307E8">
        <w:rPr>
          <w:u w:val="single"/>
        </w:rPr>
        <w:t xml:space="preserve">claim many </w:t>
      </w:r>
      <w:r w:rsidRPr="008307E8">
        <w:rPr>
          <w:rStyle w:val="Emphasis"/>
        </w:rPr>
        <w:t>more lives</w:t>
      </w:r>
      <w:r w:rsidRPr="008307E8">
        <w:rPr>
          <w:u w:val="single"/>
        </w:rPr>
        <w:t>. A nuclear blast could</w:t>
      </w:r>
      <w:r w:rsidRPr="008307E8">
        <w:rPr>
          <w:sz w:val="16"/>
        </w:rPr>
        <w:t xml:space="preserve"> also </w:t>
      </w:r>
      <w:r w:rsidRPr="008307E8">
        <w:rPr>
          <w:u w:val="single"/>
        </w:rPr>
        <w:t xml:space="preserve">trigger a </w:t>
      </w:r>
      <w:r w:rsidRPr="008307E8">
        <w:rPr>
          <w:rStyle w:val="Emphasis"/>
        </w:rPr>
        <w:t>deadly firestorm</w:t>
      </w:r>
      <w:r w:rsidRPr="008307E8">
        <w:rPr>
          <w:u w:val="single"/>
        </w:rPr>
        <w:t>.</w:t>
      </w:r>
      <w:r w:rsidRPr="008307E8">
        <w:rPr>
          <w:sz w:val="16"/>
        </w:rPr>
        <w:t xml:space="preserve"> For instance, a firestorm caused by the U.S. napalm bombing of Tokyo in March 1945 killed more people than the Fat Man bomb killed in Nagasaki.</w:t>
      </w:r>
      <w:r>
        <w:rPr>
          <w:sz w:val="16"/>
        </w:rPr>
        <w:t xml:space="preserve"> </w:t>
      </w:r>
      <w:r w:rsidRPr="008307E8">
        <w:rPr>
          <w:sz w:val="16"/>
          <w:szCs w:val="16"/>
        </w:rPr>
        <w:t>Refugee Outflows</w:t>
      </w:r>
      <w:r>
        <w:rPr>
          <w:sz w:val="16"/>
          <w:szCs w:val="16"/>
        </w:rPr>
        <w:t xml:space="preserve"> </w:t>
      </w:r>
      <w:r w:rsidRPr="008307E8">
        <w:rPr>
          <w:sz w:val="16"/>
          <w:szCs w:val="16"/>
        </w:rPr>
        <w:t>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w:t>
      </w:r>
      <w:r>
        <w:rPr>
          <w:sz w:val="16"/>
          <w:szCs w:val="16"/>
        </w:rPr>
        <w:t xml:space="preserve"> </w:t>
      </w:r>
      <w:r w:rsidRPr="008307E8">
        <w:rPr>
          <w:sz w:val="16"/>
          <w:szCs w:val="16"/>
        </w:rPr>
        <w:t>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w:t>
      </w:r>
      <w:r>
        <w:rPr>
          <w:sz w:val="16"/>
          <w:szCs w:val="16"/>
        </w:rPr>
        <w:t xml:space="preserve"> </w:t>
      </w:r>
      <w:r w:rsidRPr="008307E8">
        <w:rPr>
          <w:sz w:val="16"/>
          <w:szCs w:val="16"/>
        </w:rPr>
        <w:t>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w:t>
      </w:r>
      <w:r>
        <w:rPr>
          <w:sz w:val="16"/>
          <w:szCs w:val="16"/>
        </w:rPr>
        <w:t xml:space="preserve"> </w:t>
      </w:r>
      <w:r w:rsidRPr="008307E8">
        <w:rPr>
          <w:sz w:val="16"/>
          <w:szCs w:val="16"/>
        </w:rPr>
        <w:t xml:space="preserve">Some citizens may undertake risky voyages at sea on overloaded boats, setting their sights on </w:t>
      </w:r>
      <w:proofErr w:type="gramStart"/>
      <w:r w:rsidRPr="008307E8">
        <w:rPr>
          <w:sz w:val="16"/>
          <w:szCs w:val="16"/>
        </w:rPr>
        <w:t>South East</w:t>
      </w:r>
      <w:proofErr w:type="gramEnd"/>
      <w:r w:rsidRPr="008307E8">
        <w:rPr>
          <w:sz w:val="16"/>
          <w:szCs w:val="16"/>
        </w:rPr>
        <w:t xml:space="preserve"> Asia and the Arabian Peninsula. Thousands would surely drown. Many regional governments would turn them back, as they have refugees of conflicts in Vietnam, </w:t>
      </w:r>
      <w:proofErr w:type="gramStart"/>
      <w:r w:rsidRPr="008307E8">
        <w:rPr>
          <w:sz w:val="16"/>
          <w:szCs w:val="16"/>
        </w:rPr>
        <w:t>Cambodia</w:t>
      </w:r>
      <w:proofErr w:type="gramEnd"/>
      <w:r w:rsidRPr="008307E8">
        <w:rPr>
          <w:sz w:val="16"/>
          <w:szCs w:val="16"/>
        </w:rPr>
        <w:t xml:space="preserve"> and Myanmar in the past.</w:t>
      </w:r>
      <w:r>
        <w:rPr>
          <w:sz w:val="16"/>
          <w:szCs w:val="16"/>
        </w:rPr>
        <w:t xml:space="preserve"> </w:t>
      </w:r>
      <w:r w:rsidRPr="008307E8">
        <w:rPr>
          <w:sz w:val="16"/>
          <w:szCs w:val="16"/>
        </w:rPr>
        <w:t>Fallout</w:t>
      </w:r>
      <w:r>
        <w:rPr>
          <w:sz w:val="16"/>
          <w:szCs w:val="16"/>
        </w:rPr>
        <w:t xml:space="preserve"> </w:t>
      </w:r>
      <w:r w:rsidRPr="009566B4">
        <w:rPr>
          <w:rStyle w:val="Emphasis"/>
          <w:highlight w:val="cyan"/>
        </w:rPr>
        <w:t>Radioactive fallout</w:t>
      </w:r>
      <w:r w:rsidRPr="008307E8">
        <w:rPr>
          <w:u w:val="single"/>
        </w:rPr>
        <w:t xml:space="preserve"> would</w:t>
      </w:r>
      <w:r w:rsidRPr="008307E8">
        <w:rPr>
          <w:sz w:val="16"/>
        </w:rPr>
        <w:t xml:space="preserve"> also </w:t>
      </w:r>
      <w:r w:rsidRPr="008307E8">
        <w:rPr>
          <w:u w:val="single"/>
        </w:rPr>
        <w:t xml:space="preserve">be </w:t>
      </w:r>
      <w:r w:rsidRPr="009566B4">
        <w:rPr>
          <w:highlight w:val="cyan"/>
          <w:u w:val="single"/>
        </w:rPr>
        <w:t>disseminated</w:t>
      </w:r>
      <w:r w:rsidRPr="008307E8">
        <w:rPr>
          <w:sz w:val="16"/>
        </w:rPr>
        <w:t xml:space="preserve"> across the globe. The </w:t>
      </w:r>
      <w:r w:rsidRPr="008307E8">
        <w:rPr>
          <w:u w:val="single"/>
        </w:rPr>
        <w:t>fallout from</w:t>
      </w:r>
      <w:r w:rsidRPr="008307E8">
        <w:rPr>
          <w:sz w:val="16"/>
        </w:rPr>
        <w:t xml:space="preserve"> the </w:t>
      </w:r>
      <w:r w:rsidRPr="008307E8">
        <w:rPr>
          <w:u w:val="single"/>
        </w:rPr>
        <w:t>Chernobyl</w:t>
      </w:r>
      <w:r w:rsidRPr="008307E8">
        <w:rPr>
          <w:sz w:val="16"/>
        </w:rPr>
        <w:t xml:space="preserve"> explosion, for example, </w:t>
      </w:r>
      <w:r w:rsidRPr="008307E8">
        <w:rPr>
          <w:u w:val="single"/>
        </w:rPr>
        <w:t xml:space="preserve">wounds its way </w:t>
      </w:r>
      <w:r w:rsidRPr="008307E8">
        <w:rPr>
          <w:rStyle w:val="Emphasis"/>
        </w:rPr>
        <w:t>westward</w:t>
      </w:r>
      <w:r w:rsidRPr="008307E8">
        <w:rPr>
          <w:sz w:val="16"/>
        </w:rPr>
        <w:t xml:space="preserve"> from Ukraine into Western Europe, </w:t>
      </w:r>
      <w:r w:rsidRPr="008307E8">
        <w:rPr>
          <w:u w:val="single"/>
        </w:rPr>
        <w:t xml:space="preserve">exposing </w:t>
      </w:r>
      <w:r w:rsidRPr="008307E8">
        <w:rPr>
          <w:rStyle w:val="Emphasis"/>
        </w:rPr>
        <w:t>650,000</w:t>
      </w:r>
      <w:r w:rsidRPr="008307E8">
        <w:rPr>
          <w:u w:val="single"/>
        </w:rPr>
        <w:t xml:space="preserve"> persons</w:t>
      </w:r>
      <w:r w:rsidRPr="008307E8">
        <w:rPr>
          <w:sz w:val="16"/>
        </w:rPr>
        <w:t xml:space="preserve"> and contaminating 77,000 square miles. </w:t>
      </w:r>
      <w:r w:rsidRPr="008307E8">
        <w:rPr>
          <w:u w:val="single"/>
        </w:rPr>
        <w:t xml:space="preserve">The </w:t>
      </w:r>
      <w:r w:rsidRPr="008307E8">
        <w:rPr>
          <w:rStyle w:val="Emphasis"/>
        </w:rPr>
        <w:t>long-term</w:t>
      </w:r>
      <w:r w:rsidRPr="008307E8">
        <w:rPr>
          <w:u w:val="single"/>
        </w:rPr>
        <w:t xml:space="preserve"> health effects of</w:t>
      </w:r>
      <w:r w:rsidRPr="008307E8">
        <w:rPr>
          <w:sz w:val="16"/>
        </w:rPr>
        <w:t xml:space="preserve"> the </w:t>
      </w:r>
      <w:r w:rsidRPr="008307E8">
        <w:rPr>
          <w:u w:val="single"/>
        </w:rPr>
        <w:t xml:space="preserve">exposure could last </w:t>
      </w:r>
      <w:r w:rsidRPr="008307E8">
        <w:rPr>
          <w:rStyle w:val="Emphasis"/>
        </w:rPr>
        <w:t>decades</w:t>
      </w:r>
      <w:r w:rsidRPr="008307E8">
        <w:rPr>
          <w:u w:val="single"/>
        </w:rPr>
        <w:t>.</w:t>
      </w:r>
      <w:r w:rsidRPr="008307E8">
        <w:rPr>
          <w:sz w:val="16"/>
        </w:rPr>
        <w:t xml:space="preserve"> India and Pakistan’s neighbors would be especially exposed, and most lack healthcare and infrastructure to deal with such a crisis.</w:t>
      </w:r>
      <w:r>
        <w:rPr>
          <w:sz w:val="16"/>
        </w:rPr>
        <w:t xml:space="preserve"> </w:t>
      </w:r>
      <w:r w:rsidRPr="008307E8">
        <w:rPr>
          <w:sz w:val="16"/>
          <w:szCs w:val="16"/>
        </w:rPr>
        <w:t>Nuclear Winter</w:t>
      </w:r>
      <w:r>
        <w:rPr>
          <w:sz w:val="16"/>
          <w:szCs w:val="16"/>
        </w:rPr>
        <w:t xml:space="preserve"> </w:t>
      </w:r>
      <w:r w:rsidRPr="008307E8">
        <w:rPr>
          <w:sz w:val="16"/>
        </w:rPr>
        <w:t xml:space="preserve">Studies in 2008 and 2014 found that of one hundred bombs that were fifteen-kilotons were used, </w:t>
      </w:r>
      <w:r w:rsidRPr="008307E8">
        <w:rPr>
          <w:u w:val="single"/>
        </w:rPr>
        <w:t xml:space="preserve">it would </w:t>
      </w:r>
      <w:r w:rsidRPr="009566B4">
        <w:rPr>
          <w:highlight w:val="cyan"/>
          <w:u w:val="single"/>
        </w:rPr>
        <w:t xml:space="preserve">blast </w:t>
      </w:r>
      <w:r w:rsidRPr="009566B4">
        <w:rPr>
          <w:rStyle w:val="Emphasis"/>
          <w:highlight w:val="cyan"/>
        </w:rPr>
        <w:t>five million tons</w:t>
      </w:r>
      <w:r w:rsidRPr="009566B4">
        <w:rPr>
          <w:highlight w:val="cyan"/>
          <w:u w:val="single"/>
        </w:rPr>
        <w:t xml:space="preserve"> of</w:t>
      </w:r>
      <w:r w:rsidRPr="008307E8">
        <w:rPr>
          <w:u w:val="single"/>
        </w:rPr>
        <w:t xml:space="preserve"> fine, sooty </w:t>
      </w:r>
      <w:r w:rsidRPr="009566B4">
        <w:rPr>
          <w:highlight w:val="cyan"/>
          <w:u w:val="single"/>
        </w:rPr>
        <w:t>particles into</w:t>
      </w:r>
      <w:r w:rsidRPr="008307E8">
        <w:rPr>
          <w:u w:val="single"/>
        </w:rPr>
        <w:t xml:space="preserve"> the </w:t>
      </w:r>
      <w:r w:rsidRPr="009566B4">
        <w:rPr>
          <w:highlight w:val="cyan"/>
          <w:u w:val="single"/>
        </w:rPr>
        <w:t>stratosphere</w:t>
      </w:r>
      <w:r w:rsidRPr="008307E8">
        <w:rPr>
          <w:u w:val="single"/>
        </w:rPr>
        <w:t xml:space="preserve">, where they would spread across the globe, warping </w:t>
      </w:r>
      <w:r w:rsidRPr="008307E8">
        <w:rPr>
          <w:rStyle w:val="Emphasis"/>
        </w:rPr>
        <w:t>global weather patterns</w:t>
      </w:r>
      <w:r w:rsidRPr="008307E8">
        <w:rPr>
          <w:sz w:val="16"/>
        </w:rPr>
        <w:t xml:space="preserve"> for the next twenty-five years.</w:t>
      </w:r>
      <w:r>
        <w:rPr>
          <w:sz w:val="16"/>
        </w:rPr>
        <w:t xml:space="preserve"> </w:t>
      </w:r>
      <w:r w:rsidRPr="008307E8">
        <w:rPr>
          <w:u w:val="single"/>
        </w:rPr>
        <w:t xml:space="preserve">The </w:t>
      </w:r>
      <w:r w:rsidRPr="009566B4">
        <w:rPr>
          <w:highlight w:val="cyan"/>
          <w:u w:val="single"/>
        </w:rPr>
        <w:t>particles</w:t>
      </w:r>
      <w:r w:rsidRPr="008307E8">
        <w:rPr>
          <w:u w:val="single"/>
        </w:rPr>
        <w:t xml:space="preserve"> would </w:t>
      </w:r>
      <w:r w:rsidRPr="009566B4">
        <w:rPr>
          <w:rStyle w:val="Emphasis"/>
          <w:highlight w:val="cyan"/>
        </w:rPr>
        <w:t>block out</w:t>
      </w:r>
      <w:r w:rsidRPr="009566B4">
        <w:rPr>
          <w:highlight w:val="cyan"/>
          <w:u w:val="single"/>
        </w:rPr>
        <w:t xml:space="preserve"> light</w:t>
      </w:r>
      <w:r w:rsidRPr="008307E8">
        <w:rPr>
          <w:u w:val="single"/>
        </w:rPr>
        <w:t xml:space="preserve"> from the sun, causing surface temperatures to </w:t>
      </w:r>
      <w:r w:rsidRPr="008307E8">
        <w:rPr>
          <w:rStyle w:val="Emphasis"/>
        </w:rPr>
        <w:t>decrease</w:t>
      </w:r>
      <w:r w:rsidRPr="008307E8">
        <w:rPr>
          <w:sz w:val="16"/>
        </w:rPr>
        <w:t xml:space="preserve"> an average of 2.7 degrees Fahrenheit across the globe, or 4.5 degrees in North American and Europe. </w:t>
      </w:r>
      <w:r w:rsidRPr="008307E8">
        <w:rPr>
          <w:u w:val="single"/>
        </w:rPr>
        <w:t xml:space="preserve">Growing seasons would be </w:t>
      </w:r>
      <w:r w:rsidRPr="008307E8">
        <w:rPr>
          <w:rStyle w:val="Emphasis"/>
        </w:rPr>
        <w:t>shortened</w:t>
      </w:r>
      <w:r w:rsidRPr="008307E8">
        <w:rPr>
          <w:sz w:val="16"/>
        </w:rPr>
        <w:t xml:space="preserve"> by ten to forty days, </w:t>
      </w:r>
      <w:r w:rsidRPr="008307E8">
        <w:rPr>
          <w:u w:val="single"/>
        </w:rPr>
        <w:t>and certain crops</w:t>
      </w:r>
      <w:r w:rsidRPr="008307E8">
        <w:rPr>
          <w:sz w:val="16"/>
        </w:rPr>
        <w:t xml:space="preserve"> such as Canadian wheat </w:t>
      </w:r>
      <w:r w:rsidRPr="008307E8">
        <w:rPr>
          <w:u w:val="single"/>
        </w:rPr>
        <w:t>would</w:t>
      </w:r>
      <w:r w:rsidRPr="008307E8">
        <w:rPr>
          <w:sz w:val="16"/>
        </w:rPr>
        <w:t xml:space="preserve"> simply </w:t>
      </w:r>
      <w:r w:rsidRPr="008307E8">
        <w:rPr>
          <w:u w:val="single"/>
        </w:rPr>
        <w:t xml:space="preserve">become </w:t>
      </w:r>
      <w:r w:rsidRPr="008307E8">
        <w:rPr>
          <w:rStyle w:val="Emphasis"/>
        </w:rPr>
        <w:t>unviable</w:t>
      </w:r>
      <w:r w:rsidRPr="008307E8">
        <w:rPr>
          <w:u w:val="single"/>
        </w:rPr>
        <w:t xml:space="preserve">. Global </w:t>
      </w:r>
      <w:r w:rsidRPr="009566B4">
        <w:rPr>
          <w:highlight w:val="cyan"/>
          <w:u w:val="single"/>
        </w:rPr>
        <w:t>agricultural yields</w:t>
      </w:r>
      <w:r w:rsidRPr="008307E8">
        <w:rPr>
          <w:u w:val="single"/>
        </w:rPr>
        <w:t xml:space="preserve"> would </w:t>
      </w:r>
      <w:r w:rsidRPr="009566B4">
        <w:rPr>
          <w:rStyle w:val="Emphasis"/>
          <w:highlight w:val="cyan"/>
        </w:rPr>
        <w:t>fall</w:t>
      </w:r>
      <w:r w:rsidRPr="008307E8">
        <w:rPr>
          <w:u w:val="single"/>
        </w:rPr>
        <w:t xml:space="preserve">, leading to rising prices and </w:t>
      </w:r>
      <w:r w:rsidRPr="008307E8">
        <w:rPr>
          <w:rStyle w:val="Emphasis"/>
        </w:rPr>
        <w:t>famine</w:t>
      </w:r>
      <w:r w:rsidRPr="008307E8">
        <w:rPr>
          <w:u w:val="single"/>
        </w:rPr>
        <w:t>.</w:t>
      </w:r>
      <w:r>
        <w:rPr>
          <w:u w:val="single"/>
        </w:rPr>
        <w:t xml:space="preserve"> </w:t>
      </w:r>
      <w:r w:rsidRPr="008307E8">
        <w:rPr>
          <w:sz w:val="16"/>
        </w:rPr>
        <w:t xml:space="preserve">The </w:t>
      </w:r>
      <w:r w:rsidRPr="009566B4">
        <w:rPr>
          <w:highlight w:val="cyan"/>
          <w:u w:val="single"/>
        </w:rPr>
        <w:t>particles</w:t>
      </w:r>
      <w:r w:rsidRPr="008307E8">
        <w:rPr>
          <w:u w:val="single"/>
        </w:rPr>
        <w:t xml:space="preserve"> may</w:t>
      </w:r>
      <w:r w:rsidRPr="008307E8">
        <w:rPr>
          <w:sz w:val="16"/>
        </w:rPr>
        <w:t xml:space="preserve"> also </w:t>
      </w:r>
      <w:r w:rsidRPr="009566B4">
        <w:rPr>
          <w:rStyle w:val="Emphasis"/>
          <w:highlight w:val="cyan"/>
        </w:rPr>
        <w:t>deplete</w:t>
      </w:r>
      <w:r w:rsidRPr="008307E8">
        <w:rPr>
          <w:sz w:val="16"/>
        </w:rPr>
        <w:t xml:space="preserve"> between 30 to </w:t>
      </w:r>
      <w:r w:rsidRPr="008307E8">
        <w:rPr>
          <w:u w:val="single"/>
        </w:rPr>
        <w:t xml:space="preserve">50 percent of the </w:t>
      </w:r>
      <w:r w:rsidRPr="009566B4">
        <w:rPr>
          <w:rStyle w:val="Emphasis"/>
          <w:highlight w:val="cyan"/>
        </w:rPr>
        <w:t>ozone layer</w:t>
      </w:r>
      <w:r w:rsidRPr="009566B4">
        <w:rPr>
          <w:highlight w:val="cyan"/>
          <w:u w:val="single"/>
        </w:rPr>
        <w:t>, allowing</w:t>
      </w:r>
      <w:r w:rsidRPr="008307E8">
        <w:rPr>
          <w:sz w:val="16"/>
        </w:rPr>
        <w:t xml:space="preserve"> more of </w:t>
      </w:r>
      <w:r w:rsidRPr="008307E8">
        <w:rPr>
          <w:u w:val="single"/>
        </w:rPr>
        <w:t xml:space="preserve">the sun’s </w:t>
      </w:r>
      <w:r w:rsidRPr="009566B4">
        <w:rPr>
          <w:highlight w:val="cyan"/>
          <w:u w:val="single"/>
        </w:rPr>
        <w:t xml:space="preserve">radiation to </w:t>
      </w:r>
      <w:r w:rsidRPr="009566B4">
        <w:rPr>
          <w:rStyle w:val="Emphasis"/>
          <w:highlight w:val="cyan"/>
        </w:rPr>
        <w:t>penetrate</w:t>
      </w:r>
      <w:r w:rsidRPr="008307E8">
        <w:rPr>
          <w:u w:val="single"/>
        </w:rPr>
        <w:t xml:space="preserve"> the </w:t>
      </w:r>
      <w:r w:rsidRPr="009566B4">
        <w:rPr>
          <w:highlight w:val="cyan"/>
          <w:u w:val="single"/>
        </w:rPr>
        <w:t>atmosphere</w:t>
      </w:r>
      <w:r w:rsidRPr="008307E8">
        <w:rPr>
          <w:u w:val="single"/>
        </w:rPr>
        <w:t>, causing</w:t>
      </w:r>
      <w:r w:rsidRPr="008307E8">
        <w:rPr>
          <w:sz w:val="16"/>
        </w:rPr>
        <w:t xml:space="preserve"> increased sunburns and rates of </w:t>
      </w:r>
      <w:proofErr w:type="gramStart"/>
      <w:r w:rsidRPr="008307E8">
        <w:rPr>
          <w:u w:val="single"/>
        </w:rPr>
        <w:t>cancer</w:t>
      </w:r>
      <w:proofErr w:type="gramEnd"/>
      <w:r w:rsidRPr="008307E8">
        <w:rPr>
          <w:u w:val="single"/>
        </w:rPr>
        <w:t xml:space="preserve"> and </w:t>
      </w:r>
      <w:r w:rsidRPr="008307E8">
        <w:rPr>
          <w:rStyle w:val="Emphasis"/>
        </w:rPr>
        <w:t>killing off</w:t>
      </w:r>
      <w:r w:rsidRPr="008307E8">
        <w:rPr>
          <w:sz w:val="16"/>
        </w:rPr>
        <w:t xml:space="preserve"> sensitive </w:t>
      </w:r>
      <w:r w:rsidRPr="008307E8">
        <w:rPr>
          <w:u w:val="single"/>
        </w:rPr>
        <w:t>plant-life and</w:t>
      </w:r>
      <w:r w:rsidRPr="008307E8">
        <w:rPr>
          <w:sz w:val="16"/>
        </w:rPr>
        <w:t xml:space="preserve"> marine </w:t>
      </w:r>
      <w:r w:rsidRPr="008307E8">
        <w:rPr>
          <w:u w:val="single"/>
        </w:rPr>
        <w:t>plankton, with</w:t>
      </w:r>
      <w:r w:rsidRPr="008307E8">
        <w:rPr>
          <w:sz w:val="16"/>
        </w:rPr>
        <w:t xml:space="preserve"> the </w:t>
      </w:r>
      <w:r w:rsidRPr="008307E8">
        <w:rPr>
          <w:rStyle w:val="Emphasis"/>
        </w:rPr>
        <w:t>spillover effect</w:t>
      </w:r>
      <w:r w:rsidRPr="008307E8">
        <w:rPr>
          <w:u w:val="single"/>
        </w:rPr>
        <w:t xml:space="preserve"> of decimating fishing yields.</w:t>
      </w:r>
    </w:p>
    <w:p w14:paraId="5C35D7B0" w14:textId="4B12F035" w:rsidR="00C316C9" w:rsidRDefault="00C316C9" w:rsidP="00C316C9">
      <w:pPr>
        <w:pStyle w:val="Heading3"/>
      </w:pPr>
      <w:r>
        <w:t>1NC – OFF</w:t>
      </w:r>
    </w:p>
    <w:p w14:paraId="07219EA0" w14:textId="77777777" w:rsidR="00C316C9" w:rsidRDefault="00C316C9" w:rsidP="00C316C9">
      <w:pPr>
        <w:pStyle w:val="Heading4"/>
      </w:pPr>
      <w:r>
        <w:t xml:space="preserve">Counterplan text: during pandemics </w:t>
      </w:r>
      <w:proofErr w:type="gramStart"/>
      <w:r>
        <w:t>The</w:t>
      </w:r>
      <w:proofErr w:type="gramEnd"/>
      <w:r>
        <w:t xml:space="preserve"> member nations of the WTO should impose a mandatory lockdown until there is no more than one new case per day per 100,000 people after which local officials will modulate lockdown levels based on local case numbers. Governments should compensate both individual workers and small businesses that suffer substantial or irreparable economic loss as a result of lockdowns. </w:t>
      </w:r>
    </w:p>
    <w:p w14:paraId="2FCF0A16" w14:textId="77777777" w:rsidR="00C316C9" w:rsidRDefault="00C316C9" w:rsidP="00C316C9"/>
    <w:p w14:paraId="34C2BD0B" w14:textId="77777777" w:rsidR="00C316C9" w:rsidRPr="00A12777" w:rsidRDefault="00C316C9" w:rsidP="00C316C9">
      <w:pPr>
        <w:pStyle w:val="Heading4"/>
      </w:pPr>
      <w:r>
        <w:t xml:space="preserve">Only the lockdown solves- it curbs Disease spread until the vaccine </w:t>
      </w:r>
    </w:p>
    <w:p w14:paraId="2DDB1AAD" w14:textId="77777777" w:rsidR="00C316C9" w:rsidRDefault="00C316C9" w:rsidP="00C316C9">
      <w:proofErr w:type="spellStart"/>
      <w:r w:rsidRPr="00A12777">
        <w:rPr>
          <w:rStyle w:val="Style13ptBold"/>
        </w:rPr>
        <w:t>Osterholm</w:t>
      </w:r>
      <w:proofErr w:type="spellEnd"/>
      <w:r w:rsidRPr="00A12777">
        <w:rPr>
          <w:rStyle w:val="Style13ptBold"/>
        </w:rPr>
        <w:t>, 20</w:t>
      </w:r>
      <w:r>
        <w:t xml:space="preserve"> -- Regents Professor and Director of the Center for Infectious Disease Research and Policy at the University of Minnesota</w:t>
      </w:r>
    </w:p>
    <w:p w14:paraId="499B23DB" w14:textId="77777777" w:rsidR="00C316C9" w:rsidRDefault="00C316C9" w:rsidP="00C316C9">
      <w:r>
        <w:t xml:space="preserve">[Michael T. and Mark </w:t>
      </w:r>
      <w:proofErr w:type="spellStart"/>
      <w:r>
        <w:t>Olshaker</w:t>
      </w:r>
      <w:proofErr w:type="spellEnd"/>
      <w:r>
        <w:t xml:space="preserve">, </w:t>
      </w:r>
      <w:proofErr w:type="gramStart"/>
      <w:r>
        <w:t>writer</w:t>
      </w:r>
      <w:proofErr w:type="gramEnd"/>
      <w:r>
        <w:t xml:space="preserve"> and documentary filmmaker, "America Needs to Lock Down Again," Foreign Affairs, 9-16-20, https://www.foreignaffairs.com/articles/united-states/2020-09-16/coronavirus-america-needs-lock-down-again, accessed 10-29-20]</w:t>
      </w:r>
    </w:p>
    <w:p w14:paraId="5FBB6D8F" w14:textId="77777777" w:rsidR="00C316C9" w:rsidRDefault="00C316C9" w:rsidP="00C316C9"/>
    <w:p w14:paraId="34670175" w14:textId="77777777" w:rsidR="00C316C9" w:rsidRPr="0062542F" w:rsidRDefault="00C316C9" w:rsidP="00C316C9">
      <w:pPr>
        <w:rPr>
          <w:sz w:val="12"/>
        </w:rPr>
      </w:pPr>
      <w:r w:rsidRPr="0062542F">
        <w:rPr>
          <w:sz w:val="12"/>
        </w:rPr>
        <w:t xml:space="preserve">In our essay “Chronicle of a Pandemic Foretold,” for the July/August issue of Foreign Affairs, we described the struggle against COVID-19 in terms of a baseball game and estimated that the United States was in about the third inning of a nine-inning contest. At this point, however, it may be more helpful to shift to an altogether different analogy. </w:t>
      </w:r>
      <w:r w:rsidRPr="00A12777">
        <w:rPr>
          <w:rStyle w:val="StyleUnderline"/>
        </w:rPr>
        <w:t xml:space="preserve">The unfolding story of the pandemic is a </w:t>
      </w:r>
      <w:r w:rsidRPr="0062542F">
        <w:rPr>
          <w:rStyle w:val="Emphasis"/>
        </w:rPr>
        <w:t>three-act play</w:t>
      </w:r>
      <w:r w:rsidRPr="00A12777">
        <w:rPr>
          <w:rStyle w:val="StyleUnderline"/>
        </w:rPr>
        <w:t>, in which the country is now midway through the second act</w:t>
      </w:r>
      <w:r w:rsidRPr="0062542F">
        <w:rPr>
          <w:sz w:val="12"/>
        </w:rPr>
        <w:t>.</w:t>
      </w:r>
    </w:p>
    <w:p w14:paraId="6EAFBEAB" w14:textId="77777777" w:rsidR="00C316C9" w:rsidRPr="0062542F" w:rsidRDefault="00C316C9" w:rsidP="00C316C9">
      <w:pPr>
        <w:rPr>
          <w:rStyle w:val="Emphasis"/>
        </w:rPr>
      </w:pPr>
      <w:r w:rsidRPr="0062542F">
        <w:rPr>
          <w:sz w:val="12"/>
        </w:rPr>
        <w:t xml:space="preserve">The first act saw the disease spread from China to the rest of the world and to a woefully unprepared United States. The second witnessed Americans tire of restrictions and effectively surrender to the pandemic. Infection rates across the country soared during the summer and will likely rise again in the autumn as schools and universities reopen. </w:t>
      </w:r>
      <w:r w:rsidRPr="009566B4">
        <w:rPr>
          <w:rStyle w:val="StyleUnderline"/>
          <w:highlight w:val="cyan"/>
        </w:rPr>
        <w:t>To</w:t>
      </w:r>
      <w:r w:rsidRPr="00A12777">
        <w:rPr>
          <w:rStyle w:val="StyleUnderline"/>
        </w:rPr>
        <w:t xml:space="preserve"> </w:t>
      </w:r>
      <w:r w:rsidRPr="0062542F">
        <w:rPr>
          <w:rStyle w:val="Emphasis"/>
        </w:rPr>
        <w:t>truly</w:t>
      </w:r>
      <w:r w:rsidRPr="00A12777">
        <w:rPr>
          <w:rStyle w:val="StyleUnderline"/>
        </w:rPr>
        <w:t xml:space="preserve"> </w:t>
      </w:r>
      <w:r w:rsidRPr="009566B4">
        <w:rPr>
          <w:rStyle w:val="StyleUnderline"/>
          <w:highlight w:val="cyan"/>
        </w:rPr>
        <w:t>get</w:t>
      </w:r>
      <w:r w:rsidRPr="00A12777">
        <w:rPr>
          <w:rStyle w:val="StyleUnderline"/>
        </w:rPr>
        <w:t xml:space="preserve"> the novel </w:t>
      </w:r>
      <w:r w:rsidRPr="009566B4">
        <w:rPr>
          <w:rStyle w:val="StyleUnderline"/>
          <w:highlight w:val="cyan"/>
        </w:rPr>
        <w:t xml:space="preserve">coronavirus </w:t>
      </w:r>
      <w:r w:rsidRPr="009566B4">
        <w:rPr>
          <w:rStyle w:val="Emphasis"/>
          <w:highlight w:val="cyan"/>
        </w:rPr>
        <w:t>under control</w:t>
      </w:r>
      <w:r w:rsidRPr="009566B4">
        <w:rPr>
          <w:rStyle w:val="StyleUnderline"/>
          <w:highlight w:val="cyan"/>
        </w:rPr>
        <w:t xml:space="preserve">, </w:t>
      </w:r>
      <w:r w:rsidRPr="00F42B3D">
        <w:rPr>
          <w:rStyle w:val="StyleUnderline"/>
        </w:rPr>
        <w:t>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must</w:t>
      </w:r>
      <w:r w:rsidRPr="0062542F">
        <w:rPr>
          <w:sz w:val="12"/>
        </w:rPr>
        <w:t xml:space="preserve"> do what it has not done so far: </w:t>
      </w:r>
      <w:r w:rsidRPr="009566B4">
        <w:rPr>
          <w:rStyle w:val="StyleUnderline"/>
          <w:highlight w:val="cyan"/>
        </w:rPr>
        <w:t xml:space="preserve">impose </w:t>
      </w:r>
      <w:r w:rsidRPr="009566B4">
        <w:rPr>
          <w:rStyle w:val="Emphasis"/>
          <w:highlight w:val="cyan"/>
        </w:rPr>
        <w:t>real</w:t>
      </w:r>
      <w:r w:rsidRPr="009566B4">
        <w:rPr>
          <w:rStyle w:val="StyleUnderline"/>
          <w:highlight w:val="cyan"/>
        </w:rPr>
        <w:t xml:space="preserve"> and </w:t>
      </w:r>
      <w:r w:rsidRPr="009566B4">
        <w:rPr>
          <w:rStyle w:val="Emphasis"/>
          <w:highlight w:val="cyan"/>
        </w:rPr>
        <w:t>stringent lockdowns</w:t>
      </w:r>
      <w:r w:rsidRPr="009566B4">
        <w:rPr>
          <w:rStyle w:val="StyleUnderline"/>
          <w:highlight w:val="cyan"/>
        </w:rPr>
        <w:t xml:space="preserve"> across the country for </w:t>
      </w:r>
      <w:r w:rsidRPr="009566B4">
        <w:rPr>
          <w:rStyle w:val="Emphasis"/>
          <w:highlight w:val="cyan"/>
        </w:rPr>
        <w:t>roughly two months</w:t>
      </w:r>
      <w:r w:rsidRPr="0062542F">
        <w:rPr>
          <w:sz w:val="12"/>
        </w:rPr>
        <w:t xml:space="preserve">. </w:t>
      </w:r>
      <w:r w:rsidRPr="00A12777">
        <w:rPr>
          <w:rStyle w:val="StyleUnderline"/>
        </w:rPr>
        <w:t xml:space="preserve">Controlling the spread of the disease in this way will </w:t>
      </w:r>
      <w:r w:rsidRPr="0062542F">
        <w:rPr>
          <w:rStyle w:val="Emphasis"/>
        </w:rPr>
        <w:t>save lives</w:t>
      </w:r>
      <w:r w:rsidRPr="00A12777">
        <w:rPr>
          <w:rStyle w:val="StyleUnderline"/>
        </w:rPr>
        <w:t xml:space="preserve"> </w:t>
      </w:r>
      <w:r w:rsidRPr="009566B4">
        <w:rPr>
          <w:rStyle w:val="StyleUnderline"/>
          <w:highlight w:val="cyan"/>
        </w:rPr>
        <w:t>ahead of the</w:t>
      </w:r>
      <w:r w:rsidRPr="00A12777">
        <w:rPr>
          <w:rStyle w:val="StyleUnderline"/>
        </w:rPr>
        <w:t xml:space="preserve"> eventual end of this drama in the pandemic’s final act—the </w:t>
      </w:r>
      <w:r w:rsidRPr="009566B4">
        <w:rPr>
          <w:rStyle w:val="StyleUnderline"/>
          <w:highlight w:val="cyan"/>
        </w:rPr>
        <w:t xml:space="preserve">arrival of a </w:t>
      </w:r>
      <w:r w:rsidRPr="009566B4">
        <w:rPr>
          <w:rStyle w:val="Emphasis"/>
          <w:highlight w:val="cyan"/>
        </w:rPr>
        <w:t>safe, effective vaccine</w:t>
      </w:r>
      <w:r w:rsidRPr="0062542F">
        <w:rPr>
          <w:rStyle w:val="Emphasis"/>
        </w:rPr>
        <w:t>.</w:t>
      </w:r>
    </w:p>
    <w:p w14:paraId="673285CD" w14:textId="77777777" w:rsidR="00C316C9" w:rsidRPr="0062542F" w:rsidRDefault="00C316C9" w:rsidP="00C316C9">
      <w:pPr>
        <w:rPr>
          <w:sz w:val="12"/>
        </w:rPr>
      </w:pPr>
      <w:r w:rsidRPr="0062542F">
        <w:rPr>
          <w:sz w:val="12"/>
        </w:rPr>
        <w:t>THE CURTAIN RISES</w:t>
      </w:r>
    </w:p>
    <w:p w14:paraId="18440807" w14:textId="77777777" w:rsidR="00C316C9" w:rsidRPr="0062542F" w:rsidRDefault="00C316C9" w:rsidP="00C316C9">
      <w:pPr>
        <w:rPr>
          <w:sz w:val="12"/>
        </w:rPr>
      </w:pPr>
      <w:r w:rsidRPr="0062542F">
        <w:rPr>
          <w:sz w:val="12"/>
        </w:rPr>
        <w:t>Act I opened in late 2019 with the emergence in China of a novel coronavirus that spread throughout much of the world with breathtaking speed and effect. Nations and regions faced the challenge in different ways and with varying levels of success. After a horrendous start, for example, Italy managed to get transmission substantially under control by imposing a near-complete shutdown of the northern part of the country. In the United States, both New York City and New York State saw catastrophic levels of infection that overwhelmed the entire health-care system. It is difficult to forget the images of refrigerated trailers sitting outside hospital emergency rooms to accommodate the dead. But under the leadership of Governor Andrew Cuomo—and thanks to a coordinated state public health response—New York locked down to get the number of cases to a manageable level and then maintain the low numbers, turning a disaster into a model for the rest of the United States.</w:t>
      </w:r>
    </w:p>
    <w:p w14:paraId="04F4C65E" w14:textId="77777777" w:rsidR="00C316C9" w:rsidRPr="0062542F" w:rsidRDefault="00C316C9" w:rsidP="00C316C9">
      <w:pPr>
        <w:rPr>
          <w:sz w:val="12"/>
        </w:rPr>
      </w:pPr>
      <w:r w:rsidRPr="0062542F">
        <w:rPr>
          <w:sz w:val="12"/>
        </w:rPr>
        <w:t>The issue of testing loomed over Act I. Some Asian nations that had experience with SARS began widespread testing of possible cases early and therefore were able to do contact tracing and largely control viral transmission. The United States did not do that. The White House denied the potential seriousness of the coronavirus (allegedly in a bid to prevent “panic”), while the Centers for Disease Control and Prevention (CDC) developed a test for national use that was faulty, leaving the virus difficult to track and making case isolation and contact tracing ineffective as a means to control transmission. That forced the country onto a much more disruptive path: an attempt to control and mitigate the virus’s effects through a national lockdown of all nonessential personnel.</w:t>
      </w:r>
    </w:p>
    <w:p w14:paraId="3D6AC51D" w14:textId="77777777" w:rsidR="00C316C9" w:rsidRPr="0062542F" w:rsidRDefault="00C316C9" w:rsidP="00C316C9">
      <w:pPr>
        <w:rPr>
          <w:sz w:val="12"/>
        </w:rPr>
      </w:pPr>
      <w:r w:rsidRPr="0062542F">
        <w:rPr>
          <w:sz w:val="12"/>
        </w:rPr>
        <w:t xml:space="preserve">The price was steep, with millions of jobs lost, schools closed, and all public events and gatherings officially canceled. In mid-April, the United States was seeing 32,000 new cases a day. But a month later, that figure had dropped to 22,000 and Americans felt they had turned a corner, that the pandemic was </w:t>
      </w:r>
      <w:proofErr w:type="gramStart"/>
      <w:r w:rsidRPr="0062542F">
        <w:rPr>
          <w:sz w:val="12"/>
        </w:rPr>
        <w:t>subsiding</w:t>
      </w:r>
      <w:proofErr w:type="gramEnd"/>
      <w:r w:rsidRPr="0062542F">
        <w:rPr>
          <w:sz w:val="12"/>
        </w:rPr>
        <w:t xml:space="preserve"> and the battle was won.</w:t>
      </w:r>
    </w:p>
    <w:p w14:paraId="4418AF85" w14:textId="77777777" w:rsidR="00C316C9" w:rsidRPr="0062542F" w:rsidRDefault="00C316C9" w:rsidP="00C316C9">
      <w:pPr>
        <w:rPr>
          <w:sz w:val="12"/>
        </w:rPr>
      </w:pPr>
      <w:r w:rsidRPr="0062542F">
        <w:rPr>
          <w:sz w:val="12"/>
        </w:rPr>
        <w:t>THE DISTANT PEAK</w:t>
      </w:r>
    </w:p>
    <w:p w14:paraId="02124DD3" w14:textId="77777777" w:rsidR="00C316C9" w:rsidRPr="0062542F" w:rsidRDefault="00C316C9" w:rsidP="00C316C9">
      <w:pPr>
        <w:rPr>
          <w:sz w:val="12"/>
        </w:rPr>
      </w:pPr>
      <w:r w:rsidRPr="0062542F">
        <w:rPr>
          <w:sz w:val="12"/>
        </w:rPr>
        <w:t>Act II of this drama began around Memorial Day weekend in late May. Pandemic fatigue had set in. Americans seemed to collectively declare, “We’re done,” taking any decrease in daily case counts or deaths as a sign that the virus had been curtailed. The warm-weather months drew people into social settings, and the White House and a host of pundits encouraged this natural yearning to get back to business—and leisure—as usual. The administration and its allies posited a zero-sum choice between continuing to slow transmission of the disease and saving the economy. In fact, the country had the fire only under limited control, and if you stop fighting a fire at that point, it will naturally flare up again and continue to burn.</w:t>
      </w:r>
    </w:p>
    <w:p w14:paraId="1340363A" w14:textId="77777777" w:rsidR="00C316C9" w:rsidRPr="0062542F" w:rsidRDefault="00C316C9" w:rsidP="00C316C9">
      <w:pPr>
        <w:rPr>
          <w:sz w:val="12"/>
        </w:rPr>
      </w:pPr>
      <w:r w:rsidRPr="0062542F">
        <w:rPr>
          <w:sz w:val="12"/>
        </w:rPr>
        <w:t>By July 20, with people resuming socializing in large groups, the country’s daily new case count shot up to more than 66,000. It should be noted that the many protests that followed the death of George Floyd in late May did not contribute much to the spread since the demonstrations occurred outdoors, where the virus rapidly dissipates in the air. The spring weekend beach gatherings of young people, by contrast, led to more serious transmissions because revelers often ended up indoors, particularly in close and crowded confines such as bars and houses.</w:t>
      </w:r>
    </w:p>
    <w:p w14:paraId="216D06BF" w14:textId="77777777" w:rsidR="00C316C9" w:rsidRPr="0062542F" w:rsidRDefault="00C316C9" w:rsidP="00C316C9">
      <w:pPr>
        <w:rPr>
          <w:sz w:val="12"/>
        </w:rPr>
      </w:pPr>
      <w:r w:rsidRPr="0062542F">
        <w:rPr>
          <w:sz w:val="12"/>
        </w:rPr>
        <w:t xml:space="preserve">The rate of daily new cases dipped to a little over 42,000 by the end of August, largely because of major containment efforts in California, Florida, Georgia, and Texas. As encouraging as that was on the face of it, the United States was still seeing about 1,000 COVID-19-related deaths per day, hardly a victory by any standard. Americans can expect these crests and troughs in new infections to continue, with each successive peak higher than the one before, until either an effective vaccine becomes widely </w:t>
      </w:r>
      <w:proofErr w:type="gramStart"/>
      <w:r w:rsidRPr="0062542F">
        <w:rPr>
          <w:sz w:val="12"/>
        </w:rPr>
        <w:t>available</w:t>
      </w:r>
      <w:proofErr w:type="gramEnd"/>
      <w:r w:rsidRPr="0062542F">
        <w:rPr>
          <w:sz w:val="12"/>
        </w:rPr>
        <w:t xml:space="preserve"> or herd immunity is established in the population through person-to-person transmission.</w:t>
      </w:r>
    </w:p>
    <w:p w14:paraId="6EA8964A" w14:textId="77777777" w:rsidR="00C316C9" w:rsidRPr="0062542F" w:rsidRDefault="00C316C9" w:rsidP="00C316C9">
      <w:pPr>
        <w:rPr>
          <w:sz w:val="12"/>
        </w:rPr>
      </w:pPr>
      <w:r w:rsidRPr="0062542F">
        <w:rPr>
          <w:sz w:val="12"/>
        </w:rPr>
        <w:t>Herd immunity is often discussed but widely misunderstood. Each infectious disease has a different threshold for what percentage of a given population must be immune before the rate of transmission begins to drop. For a highly infectious agent transmitted through the air, such as measles, that percentage can be as high as 95 percent. For COVID-19, most public health infectious disease experts estimate it to be between 50 and 70 percent. One theory holds that the best way to approach the virus is to try to achieve herd immunity as quickly as possible through natural infection so everything can get back to normal, while protecting the older and most vulnerable people. This is the method seemingly employed by Sweden. Its transmission and mortality rates were significantly higher than those of neighboring Denmark and Norway, but the country does not appear to be substantially closer to reaching herd immunity than its Scandinavian neighbors, all of which are still far short of the threshold. Moreover, there is emerging evidence that exposure to the virus may confer only temporary immunity, possibly as brief as several months. And achieving herd immunity—if that is even possible—would only slow transmission, not halt it.</w:t>
      </w:r>
    </w:p>
    <w:p w14:paraId="549A8AF8" w14:textId="77777777" w:rsidR="00C316C9" w:rsidRPr="0062542F" w:rsidRDefault="00C316C9" w:rsidP="00C316C9">
      <w:pPr>
        <w:rPr>
          <w:sz w:val="12"/>
        </w:rPr>
      </w:pPr>
      <w:r w:rsidRPr="0062542F">
        <w:rPr>
          <w:sz w:val="12"/>
        </w:rPr>
        <w:t xml:space="preserve">By the most liberal estimates, only about ten to 12 percent of the U.S. population has been infected thus far and, as Sweden’s experience has shown, reaching the threshold will be a long-drawn-out process that could result in the deaths of more than two million Americans. As it is, with about four percent of the world’s population, the United States has racked up about a quarter of all confirmed COVID-19 fatalities. The country failed to protect vulnerable populations, as witnessed in the many outbreaks in nursing homes and extended-care facilities. The virus has also taken a toll on young and healthy individuals; even some with mild or asymptomatic variants of the disease have become “long haulers,” who experience a range of symptoms, including chronic fatigue and cardiac and respiratory issues, </w:t>
      </w:r>
      <w:proofErr w:type="gramStart"/>
      <w:r w:rsidRPr="0062542F">
        <w:rPr>
          <w:sz w:val="12"/>
        </w:rPr>
        <w:t>weeks</w:t>
      </w:r>
      <w:proofErr w:type="gramEnd"/>
      <w:r w:rsidRPr="0062542F">
        <w:rPr>
          <w:sz w:val="12"/>
        </w:rPr>
        <w:t xml:space="preserve"> or months after getting infected.           </w:t>
      </w:r>
    </w:p>
    <w:p w14:paraId="47D2301F" w14:textId="77777777" w:rsidR="00C316C9" w:rsidRPr="0062542F" w:rsidRDefault="00C316C9" w:rsidP="00C316C9">
      <w:pPr>
        <w:rPr>
          <w:sz w:val="12"/>
        </w:rPr>
      </w:pPr>
      <w:r w:rsidRPr="0062542F">
        <w:rPr>
          <w:sz w:val="12"/>
        </w:rPr>
        <w:t>SHUT IT DOWN</w:t>
      </w:r>
    </w:p>
    <w:p w14:paraId="658D01E8" w14:textId="77777777" w:rsidR="00C316C9" w:rsidRPr="0062542F" w:rsidRDefault="00C316C9" w:rsidP="00C316C9">
      <w:pPr>
        <w:rPr>
          <w:sz w:val="12"/>
        </w:rPr>
      </w:pPr>
      <w:r w:rsidRPr="009566B4">
        <w:rPr>
          <w:rStyle w:val="StyleUnderline"/>
          <w:highlight w:val="cyan"/>
        </w:rPr>
        <w:t>Herd immunity is</w:t>
      </w:r>
      <w:r w:rsidRPr="00A12777">
        <w:rPr>
          <w:rStyle w:val="StyleUnderline"/>
        </w:rPr>
        <w:t xml:space="preserve"> a </w:t>
      </w:r>
      <w:r w:rsidRPr="00A12777">
        <w:rPr>
          <w:rStyle w:val="Emphasis"/>
        </w:rPr>
        <w:t>distant</w:t>
      </w:r>
      <w:r w:rsidRPr="00A12777">
        <w:rPr>
          <w:rStyle w:val="StyleUnderline"/>
        </w:rPr>
        <w:t xml:space="preserve"> and </w:t>
      </w:r>
      <w:r w:rsidRPr="009566B4">
        <w:rPr>
          <w:rStyle w:val="Emphasis"/>
          <w:highlight w:val="cyan"/>
        </w:rPr>
        <w:t>unrealistic</w:t>
      </w:r>
      <w:r w:rsidRPr="00A12777">
        <w:rPr>
          <w:rStyle w:val="Emphasis"/>
        </w:rPr>
        <w:t xml:space="preserve"> prospect</w:t>
      </w:r>
      <w:r w:rsidRPr="00A12777">
        <w:rPr>
          <w:rStyle w:val="StyleUnderline"/>
        </w:rPr>
        <w:t xml:space="preserve">, but Americans still have the opportunity to </w:t>
      </w:r>
      <w:r w:rsidRPr="0062542F">
        <w:rPr>
          <w:rStyle w:val="Emphasis"/>
        </w:rPr>
        <w:t>mitigate</w:t>
      </w:r>
      <w:r w:rsidRPr="00A12777">
        <w:rPr>
          <w:rStyle w:val="StyleUnderline"/>
        </w:rPr>
        <w:t xml:space="preserve"> the </w:t>
      </w:r>
      <w:r w:rsidRPr="0062542F">
        <w:rPr>
          <w:rStyle w:val="Emphasis"/>
        </w:rPr>
        <w:t>suffering</w:t>
      </w:r>
      <w:r w:rsidRPr="00A12777">
        <w:rPr>
          <w:rStyle w:val="StyleUnderline"/>
        </w:rPr>
        <w:t xml:space="preserve"> and </w:t>
      </w:r>
      <w:r w:rsidRPr="0062542F">
        <w:rPr>
          <w:rStyle w:val="Emphasis"/>
        </w:rPr>
        <w:t>death</w:t>
      </w:r>
      <w:r w:rsidRPr="00A12777">
        <w:rPr>
          <w:rStyle w:val="StyleUnderline"/>
        </w:rPr>
        <w:t xml:space="preserve"> caused by the disease</w:t>
      </w:r>
      <w:r w:rsidRPr="0062542F">
        <w:rPr>
          <w:sz w:val="12"/>
        </w:rPr>
        <w:t xml:space="preserve">. </w:t>
      </w:r>
      <w:r w:rsidRPr="00A12777">
        <w:rPr>
          <w:rStyle w:val="StyleUnderline"/>
        </w:rPr>
        <w:t xml:space="preserve">The </w:t>
      </w:r>
      <w:r w:rsidRPr="0062542F">
        <w:rPr>
          <w:rStyle w:val="Emphasis"/>
        </w:rPr>
        <w:t>reality</w:t>
      </w:r>
      <w:r w:rsidRPr="00A12777">
        <w:rPr>
          <w:rStyle w:val="StyleUnderline"/>
        </w:rPr>
        <w:t xml:space="preserve"> is that the </w:t>
      </w:r>
      <w:r w:rsidRPr="0062542F">
        <w:rPr>
          <w:rStyle w:val="Emphasis"/>
        </w:rPr>
        <w:t>only way</w:t>
      </w:r>
      <w:r w:rsidRPr="00A12777">
        <w:rPr>
          <w:rStyle w:val="StyleUnderline"/>
        </w:rPr>
        <w:t xml:space="preserve"> for the United States to get through Act II with </w:t>
      </w:r>
      <w:r w:rsidRPr="0062542F">
        <w:rPr>
          <w:rStyle w:val="Emphasis"/>
        </w:rPr>
        <w:t>low levels</w:t>
      </w:r>
      <w:r w:rsidRPr="00A12777">
        <w:rPr>
          <w:rStyle w:val="StyleUnderline"/>
        </w:rPr>
        <w:t xml:space="preserve"> of </w:t>
      </w:r>
      <w:r w:rsidRPr="0062542F">
        <w:rPr>
          <w:rStyle w:val="Emphasis"/>
        </w:rPr>
        <w:t>morbidity</w:t>
      </w:r>
      <w:r w:rsidRPr="00A12777">
        <w:rPr>
          <w:rStyle w:val="StyleUnderline"/>
        </w:rPr>
        <w:t xml:space="preserve"> and </w:t>
      </w:r>
      <w:r w:rsidRPr="0062542F">
        <w:rPr>
          <w:rStyle w:val="Emphasis"/>
        </w:rPr>
        <w:t>mortality</w:t>
      </w:r>
      <w:r w:rsidRPr="00A12777">
        <w:rPr>
          <w:rStyle w:val="StyleUnderline"/>
        </w:rPr>
        <w:t xml:space="preserve"> is through </w:t>
      </w:r>
      <w:r w:rsidRPr="0062542F">
        <w:rPr>
          <w:rStyle w:val="Emphasis"/>
        </w:rPr>
        <w:t>more complete lockdowns</w:t>
      </w:r>
      <w:r w:rsidRPr="00A12777">
        <w:rPr>
          <w:rStyle w:val="StyleUnderline"/>
        </w:rPr>
        <w:t xml:space="preserve"> than were previously implemented in areas with high incidence of infection</w:t>
      </w:r>
      <w:r w:rsidRPr="0062542F">
        <w:rPr>
          <w:sz w:val="12"/>
        </w:rPr>
        <w:t>. Currently, the upper Midwest is the “hottest” area in the country for community-wide transmission, but other areas will see increasing case totals deeper into the fall. The aim at this point, quite simply, should be to cut transmission of the virus as much as possible until the creation and distribution of an effective vaccine.</w:t>
      </w:r>
    </w:p>
    <w:p w14:paraId="6D8F09A7" w14:textId="77777777" w:rsidR="00C316C9" w:rsidRPr="0062542F" w:rsidRDefault="00C316C9" w:rsidP="00C316C9">
      <w:pPr>
        <w:rPr>
          <w:sz w:val="12"/>
        </w:rPr>
      </w:pPr>
      <w:r w:rsidRPr="009566B4">
        <w:rPr>
          <w:rStyle w:val="StyleUnderline"/>
          <w:highlight w:val="cyan"/>
        </w:rPr>
        <w:t>Such lockdowns</w:t>
      </w:r>
      <w:r w:rsidRPr="00A12777">
        <w:rPr>
          <w:rStyle w:val="StyleUnderline"/>
        </w:rPr>
        <w:t xml:space="preserve"> should last </w:t>
      </w:r>
      <w:r w:rsidRPr="0062542F">
        <w:rPr>
          <w:rStyle w:val="Emphasis"/>
        </w:rPr>
        <w:t>six to eight weeks</w:t>
      </w:r>
      <w:r w:rsidRPr="00A12777">
        <w:rPr>
          <w:rStyle w:val="StyleUnderline"/>
        </w:rPr>
        <w:t xml:space="preserve"> </w:t>
      </w:r>
      <w:r w:rsidRPr="009566B4">
        <w:rPr>
          <w:rStyle w:val="StyleUnderline"/>
          <w:highlight w:val="cyan"/>
        </w:rPr>
        <w:t xml:space="preserve">with a goal of reaching </w:t>
      </w:r>
      <w:r w:rsidRPr="009566B4">
        <w:rPr>
          <w:rStyle w:val="Emphasis"/>
          <w:highlight w:val="cyan"/>
        </w:rPr>
        <w:t>no more than one new case per day per 100,000 people</w:t>
      </w:r>
      <w:r w:rsidRPr="0062542F">
        <w:rPr>
          <w:sz w:val="12"/>
        </w:rPr>
        <w:t xml:space="preserve">. </w:t>
      </w:r>
      <w:r w:rsidRPr="009566B4">
        <w:rPr>
          <w:rStyle w:val="StyleUnderline"/>
          <w:highlight w:val="cyan"/>
        </w:rPr>
        <w:t>This</w:t>
      </w:r>
      <w:r w:rsidRPr="00A12777">
        <w:rPr>
          <w:rStyle w:val="StyleUnderline"/>
        </w:rPr>
        <w:t xml:space="preserve"> low rate </w:t>
      </w:r>
      <w:r w:rsidRPr="009566B4">
        <w:rPr>
          <w:rStyle w:val="StyleUnderline"/>
          <w:highlight w:val="cyan"/>
        </w:rPr>
        <w:t xml:space="preserve">is </w:t>
      </w:r>
      <w:r w:rsidRPr="009566B4">
        <w:rPr>
          <w:rStyle w:val="Emphasis"/>
          <w:highlight w:val="cyan"/>
        </w:rPr>
        <w:t>necessary</w:t>
      </w:r>
      <w:r w:rsidRPr="009566B4">
        <w:rPr>
          <w:rStyle w:val="StyleUnderline"/>
          <w:highlight w:val="cyan"/>
        </w:rPr>
        <w:t xml:space="preserve"> for </w:t>
      </w:r>
      <w:r w:rsidRPr="009566B4">
        <w:rPr>
          <w:rStyle w:val="Emphasis"/>
          <w:highlight w:val="cyan"/>
        </w:rPr>
        <w:t>testing</w:t>
      </w:r>
      <w:r w:rsidRPr="009566B4">
        <w:rPr>
          <w:rStyle w:val="StyleUnderline"/>
          <w:highlight w:val="cyan"/>
        </w:rPr>
        <w:t xml:space="preserve"> and </w:t>
      </w:r>
      <w:r w:rsidRPr="009566B4">
        <w:rPr>
          <w:rStyle w:val="Emphasis"/>
          <w:highlight w:val="cyan"/>
        </w:rPr>
        <w:t>contact tracing</w:t>
      </w:r>
      <w:r w:rsidRPr="009566B4">
        <w:rPr>
          <w:rStyle w:val="StyleUnderline"/>
          <w:highlight w:val="cyan"/>
        </w:rPr>
        <w:t xml:space="preserve"> to have any </w:t>
      </w:r>
      <w:r w:rsidRPr="009566B4">
        <w:rPr>
          <w:rStyle w:val="Emphasis"/>
          <w:highlight w:val="cyan"/>
        </w:rPr>
        <w:t>meaningful effect</w:t>
      </w:r>
      <w:r w:rsidRPr="0062542F">
        <w:rPr>
          <w:sz w:val="12"/>
        </w:rPr>
        <w:t xml:space="preserve">. </w:t>
      </w:r>
      <w:r w:rsidRPr="009566B4">
        <w:rPr>
          <w:rStyle w:val="StyleUnderline"/>
          <w:highlight w:val="cyan"/>
        </w:rPr>
        <w:t>Once</w:t>
      </w:r>
      <w:r w:rsidRPr="00A12777">
        <w:rPr>
          <w:rStyle w:val="StyleUnderline"/>
        </w:rPr>
        <w:t xml:space="preserve"> that rate is </w:t>
      </w:r>
      <w:r w:rsidRPr="009566B4">
        <w:rPr>
          <w:rStyle w:val="StyleUnderline"/>
          <w:highlight w:val="cyan"/>
        </w:rPr>
        <w:t>achieved</w:t>
      </w:r>
      <w:r w:rsidRPr="0062542F">
        <w:rPr>
          <w:sz w:val="12"/>
        </w:rPr>
        <w:t xml:space="preserve">, however, </w:t>
      </w:r>
      <w:r w:rsidRPr="009566B4">
        <w:rPr>
          <w:rStyle w:val="StyleUnderline"/>
          <w:highlight w:val="cyan"/>
        </w:rPr>
        <w:t xml:space="preserve">local officials will be able to </w:t>
      </w:r>
      <w:r w:rsidRPr="009566B4">
        <w:rPr>
          <w:rStyle w:val="Emphasis"/>
          <w:highlight w:val="cyan"/>
        </w:rPr>
        <w:t>adjust lockdown measures</w:t>
      </w:r>
      <w:r w:rsidRPr="00A12777">
        <w:rPr>
          <w:rStyle w:val="StyleUnderline"/>
        </w:rPr>
        <w:t xml:space="preserve"> more </w:t>
      </w:r>
      <w:r w:rsidRPr="0062542F">
        <w:rPr>
          <w:rStyle w:val="Emphasis"/>
        </w:rPr>
        <w:t>accurately</w:t>
      </w:r>
      <w:r w:rsidRPr="00A12777">
        <w:rPr>
          <w:rStyle w:val="StyleUnderline"/>
        </w:rPr>
        <w:t xml:space="preserve"> and with the </w:t>
      </w:r>
      <w:r w:rsidRPr="0062542F">
        <w:rPr>
          <w:rStyle w:val="Emphasis"/>
        </w:rPr>
        <w:t>flexibility</w:t>
      </w:r>
      <w:r w:rsidRPr="00A12777">
        <w:rPr>
          <w:rStyle w:val="StyleUnderline"/>
        </w:rPr>
        <w:t xml:space="preserve"> the pandemic demands</w:t>
      </w:r>
      <w:r w:rsidRPr="0062542F">
        <w:rPr>
          <w:sz w:val="12"/>
        </w:rPr>
        <w:t>. If the White House and federal government will not lead, which is unfortunately likely under the current administration, the governors of each state, in coordination with their neighboring states, must take the initiative themselves. Some might think this is unrealistic, but New York has been able to maintain this low rate of new infections for the past three months.</w:t>
      </w:r>
    </w:p>
    <w:p w14:paraId="23724CD9" w14:textId="77777777" w:rsidR="00C316C9" w:rsidRPr="0062542F" w:rsidRDefault="00C316C9" w:rsidP="00C316C9">
      <w:pPr>
        <w:rPr>
          <w:sz w:val="12"/>
        </w:rPr>
      </w:pPr>
      <w:r w:rsidRPr="00A12777">
        <w:rPr>
          <w:rStyle w:val="StyleUnderline"/>
        </w:rPr>
        <w:t>Stringent lockdowns</w:t>
      </w:r>
      <w:r w:rsidRPr="0062542F">
        <w:rPr>
          <w:sz w:val="12"/>
        </w:rPr>
        <w:t xml:space="preserve">, of course, </w:t>
      </w:r>
      <w:r w:rsidRPr="00A12777">
        <w:rPr>
          <w:rStyle w:val="StyleUnderline"/>
        </w:rPr>
        <w:t xml:space="preserve">would depend on the continued labor of </w:t>
      </w:r>
      <w:r w:rsidRPr="0062542F">
        <w:rPr>
          <w:rStyle w:val="Emphasis"/>
        </w:rPr>
        <w:t>essential workers</w:t>
      </w:r>
      <w:r w:rsidRPr="00A12777">
        <w:rPr>
          <w:rStyle w:val="StyleUnderline"/>
        </w:rPr>
        <w:t>, a category we estimate to be no more than 35 percent of the workforce and possibly less</w:t>
      </w:r>
      <w:r w:rsidRPr="0062542F">
        <w:rPr>
          <w:sz w:val="12"/>
        </w:rPr>
        <w:t xml:space="preserve">. What about other workers? As part of its broader anti-COVID-19 strategy, </w:t>
      </w:r>
      <w:r w:rsidRPr="00A12777">
        <w:rPr>
          <w:rStyle w:val="StyleUnderline"/>
        </w:rPr>
        <w:t xml:space="preserve">the federal and state </w:t>
      </w:r>
      <w:r w:rsidRPr="009566B4">
        <w:rPr>
          <w:rStyle w:val="StyleUnderline"/>
          <w:highlight w:val="cyan"/>
        </w:rPr>
        <w:t xml:space="preserve">governments should </w:t>
      </w:r>
      <w:r w:rsidRPr="009566B4">
        <w:rPr>
          <w:rStyle w:val="Emphasis"/>
          <w:highlight w:val="cyan"/>
        </w:rPr>
        <w:t>compensate</w:t>
      </w:r>
      <w:r w:rsidRPr="0062542F">
        <w:rPr>
          <w:rStyle w:val="Emphasis"/>
        </w:rPr>
        <w:t xml:space="preserve"> both individual </w:t>
      </w:r>
      <w:r w:rsidRPr="009566B4">
        <w:rPr>
          <w:rStyle w:val="Emphasis"/>
          <w:highlight w:val="cyan"/>
        </w:rPr>
        <w:t>workers</w:t>
      </w:r>
      <w:r w:rsidRPr="009566B4">
        <w:rPr>
          <w:rStyle w:val="StyleUnderline"/>
          <w:highlight w:val="cyan"/>
        </w:rPr>
        <w:t xml:space="preserve"> and</w:t>
      </w:r>
      <w:r w:rsidRPr="00A12777">
        <w:rPr>
          <w:rStyle w:val="StyleUnderline"/>
        </w:rPr>
        <w:t xml:space="preserve"> </w:t>
      </w:r>
      <w:r w:rsidRPr="0062542F">
        <w:rPr>
          <w:rStyle w:val="Emphasis"/>
        </w:rPr>
        <w:t xml:space="preserve">small </w:t>
      </w:r>
      <w:r w:rsidRPr="009566B4">
        <w:rPr>
          <w:rStyle w:val="Emphasis"/>
          <w:highlight w:val="cyan"/>
        </w:rPr>
        <w:t>businesses</w:t>
      </w:r>
      <w:r w:rsidRPr="00A12777">
        <w:rPr>
          <w:rStyle w:val="StyleUnderline"/>
        </w:rPr>
        <w:t xml:space="preserve"> that suffer substantial or irreparable economic loss as a result of lockdowns</w:t>
      </w:r>
      <w:r w:rsidRPr="0062542F">
        <w:rPr>
          <w:sz w:val="12"/>
        </w:rPr>
        <w:t xml:space="preserve">. </w:t>
      </w:r>
      <w:r w:rsidRPr="00A12777">
        <w:rPr>
          <w:rStyle w:val="StyleUnderline"/>
        </w:rPr>
        <w:t>Such support negates the false choice between public and economic health</w:t>
      </w:r>
      <w:r w:rsidRPr="0062542F">
        <w:rPr>
          <w:sz w:val="12"/>
        </w:rPr>
        <w:t xml:space="preserve">. If carried out successfully, </w:t>
      </w:r>
      <w:r w:rsidRPr="00A12777">
        <w:rPr>
          <w:rStyle w:val="StyleUnderline"/>
        </w:rPr>
        <w:t>the near-complete shutdowns would be</w:t>
      </w:r>
      <w:r w:rsidRPr="0062542F">
        <w:rPr>
          <w:sz w:val="12"/>
        </w:rPr>
        <w:t xml:space="preserve"> not open-ended but </w:t>
      </w:r>
      <w:r w:rsidRPr="00A12777">
        <w:rPr>
          <w:rStyle w:val="Emphasis"/>
        </w:rPr>
        <w:t>limited in time</w:t>
      </w:r>
      <w:r w:rsidRPr="0062542F">
        <w:rPr>
          <w:sz w:val="12"/>
        </w:rPr>
        <w:t>. And the government has the means to prop up adversely affected workers and businesses. As Minneapolis Federal Reserve Bank President Neel Kashkari outlined in an op-ed in The New York Times cowritten with one of us (</w:t>
      </w:r>
      <w:proofErr w:type="spellStart"/>
      <w:r w:rsidRPr="0062542F">
        <w:rPr>
          <w:sz w:val="12"/>
        </w:rPr>
        <w:t>Osterholm</w:t>
      </w:r>
      <w:proofErr w:type="spellEnd"/>
      <w:r w:rsidRPr="0062542F">
        <w:rPr>
          <w:sz w:val="12"/>
        </w:rPr>
        <w:t xml:space="preserve">), </w:t>
      </w:r>
      <w:r w:rsidRPr="009566B4">
        <w:rPr>
          <w:rStyle w:val="StyleUnderline"/>
          <w:highlight w:val="cyan"/>
        </w:rPr>
        <w:t>this</w:t>
      </w:r>
      <w:r w:rsidRPr="00A12777">
        <w:rPr>
          <w:rStyle w:val="StyleUnderline"/>
        </w:rPr>
        <w:t xml:space="preserve"> fiscal obligation </w:t>
      </w:r>
      <w:r w:rsidRPr="009566B4">
        <w:rPr>
          <w:rStyle w:val="StyleUnderline"/>
          <w:highlight w:val="cyan"/>
        </w:rPr>
        <w:t xml:space="preserve">could be </w:t>
      </w:r>
      <w:r w:rsidRPr="009566B4">
        <w:rPr>
          <w:rStyle w:val="Emphasis"/>
          <w:highlight w:val="cyan"/>
        </w:rPr>
        <w:t>covered</w:t>
      </w:r>
      <w:r w:rsidRPr="009566B4">
        <w:rPr>
          <w:rStyle w:val="StyleUnderline"/>
          <w:highlight w:val="cyan"/>
        </w:rPr>
        <w:t xml:space="preserve"> by</w:t>
      </w:r>
      <w:r w:rsidRPr="00A12777">
        <w:rPr>
          <w:rStyle w:val="StyleUnderline"/>
        </w:rPr>
        <w:t xml:space="preserve"> the money most Americans who have not lost income are </w:t>
      </w:r>
      <w:r w:rsidRPr="009566B4">
        <w:rPr>
          <w:rStyle w:val="Emphasis"/>
          <w:highlight w:val="cyan"/>
        </w:rPr>
        <w:t>saving</w:t>
      </w:r>
      <w:r w:rsidRPr="002A4D8C">
        <w:rPr>
          <w:rStyle w:val="Emphasis"/>
        </w:rPr>
        <w:t xml:space="preserve"> by not spending</w:t>
      </w:r>
      <w:r w:rsidRPr="00A12777">
        <w:rPr>
          <w:rStyle w:val="StyleUnderline"/>
        </w:rPr>
        <w:t xml:space="preserve"> as much during the pandemic</w:t>
      </w:r>
      <w:r w:rsidRPr="0062542F">
        <w:rPr>
          <w:sz w:val="12"/>
        </w:rPr>
        <w:t xml:space="preserve">—the personal savings rate of Americans has grown from eight percent in January to 20 percent in August. </w:t>
      </w:r>
      <w:r w:rsidRPr="002A4D8C">
        <w:rPr>
          <w:rStyle w:val="Emphasis"/>
        </w:rPr>
        <w:t>Domestic savings can fund investment</w:t>
      </w:r>
      <w:r w:rsidRPr="00A12777">
        <w:rPr>
          <w:rStyle w:val="StyleUnderline"/>
        </w:rPr>
        <w:t xml:space="preserve"> in the national economy, a concept that should work equally well in other developed nations.</w:t>
      </w:r>
      <w:r w:rsidRPr="0062542F">
        <w:rPr>
          <w:sz w:val="12"/>
        </w:rPr>
        <w:t xml:space="preserve"> </w:t>
      </w:r>
      <w:r w:rsidRPr="009566B4">
        <w:rPr>
          <w:rStyle w:val="Emphasis"/>
          <w:highlight w:val="cyan"/>
        </w:rPr>
        <w:t>Banks</w:t>
      </w:r>
      <w:r w:rsidRPr="0062542F">
        <w:rPr>
          <w:sz w:val="12"/>
        </w:rPr>
        <w:t xml:space="preserve">, whose holdings have been boosted by the additional savings, </w:t>
      </w:r>
      <w:r w:rsidRPr="009566B4">
        <w:rPr>
          <w:rStyle w:val="StyleUnderline"/>
          <w:highlight w:val="cyan"/>
        </w:rPr>
        <w:t>could loan</w:t>
      </w:r>
      <w:r w:rsidRPr="00A12777">
        <w:rPr>
          <w:rStyle w:val="StyleUnderline"/>
        </w:rPr>
        <w:t xml:space="preserve"> the </w:t>
      </w:r>
      <w:r w:rsidRPr="009566B4">
        <w:rPr>
          <w:rStyle w:val="StyleUnderline"/>
          <w:highlight w:val="cyan"/>
        </w:rPr>
        <w:t>money</w:t>
      </w:r>
      <w:r w:rsidRPr="00A12777">
        <w:rPr>
          <w:rStyle w:val="StyleUnderline"/>
        </w:rPr>
        <w:t xml:space="preserve"> necessary for protecting jobs and businesses; </w:t>
      </w:r>
      <w:r w:rsidRPr="00F42B3D">
        <w:rPr>
          <w:rStyle w:val="StyleUnderline"/>
        </w:rPr>
        <w:t xml:space="preserve">Americans would </w:t>
      </w:r>
      <w:r w:rsidRPr="00F42B3D">
        <w:rPr>
          <w:rStyle w:val="Emphasis"/>
        </w:rPr>
        <w:t>essentially be repaying themselves</w:t>
      </w:r>
      <w:r w:rsidRPr="00A12777">
        <w:rPr>
          <w:rStyle w:val="StyleUnderline"/>
        </w:rPr>
        <w:t xml:space="preserve"> rather than taking the more traditional route of incurring foreign debt</w:t>
      </w:r>
      <w:r w:rsidRPr="0062542F">
        <w:rPr>
          <w:sz w:val="12"/>
        </w:rPr>
        <w:t>. We believe many people would support a more robust lockdown if they understood that they would not suffer financially. Such a subsidy will actually save money in the long term by preserving jobs and small businesses.</w:t>
      </w:r>
    </w:p>
    <w:p w14:paraId="72FADA00" w14:textId="77777777" w:rsidR="00C316C9" w:rsidRPr="002A4D8C" w:rsidRDefault="00C316C9" w:rsidP="00C316C9">
      <w:pPr>
        <w:rPr>
          <w:rStyle w:val="StyleUnderline"/>
        </w:rPr>
      </w:pPr>
      <w:r w:rsidRPr="002A4D8C">
        <w:rPr>
          <w:rStyle w:val="Emphasis"/>
        </w:rPr>
        <w:t xml:space="preserve">The </w:t>
      </w:r>
      <w:r w:rsidRPr="00E949C2">
        <w:rPr>
          <w:rStyle w:val="Emphasis"/>
        </w:rPr>
        <w:t>alternatives</w:t>
      </w:r>
      <w:r w:rsidRPr="002A4D8C">
        <w:rPr>
          <w:rStyle w:val="Emphasis"/>
        </w:rPr>
        <w:t xml:space="preserve"> to serious lockdowns </w:t>
      </w:r>
      <w:r w:rsidRPr="00E949C2">
        <w:rPr>
          <w:rStyle w:val="Emphasis"/>
        </w:rPr>
        <w:t>are insufficient</w:t>
      </w:r>
      <w:r w:rsidRPr="0062542F">
        <w:rPr>
          <w:sz w:val="12"/>
        </w:rPr>
        <w:t xml:space="preserve">. </w:t>
      </w:r>
      <w:r w:rsidRPr="002A4D8C">
        <w:rPr>
          <w:rStyle w:val="StyleUnderline"/>
        </w:rPr>
        <w:t xml:space="preserve">In areas where the </w:t>
      </w:r>
      <w:r w:rsidRPr="002A4D8C">
        <w:rPr>
          <w:rStyle w:val="Emphasis"/>
        </w:rPr>
        <w:t xml:space="preserve">disease is still </w:t>
      </w:r>
      <w:r w:rsidRPr="00E949C2">
        <w:rPr>
          <w:rStyle w:val="Emphasis"/>
        </w:rPr>
        <w:t>rampant</w:t>
      </w:r>
      <w:r w:rsidRPr="00E949C2">
        <w:rPr>
          <w:rStyle w:val="StyleUnderline"/>
        </w:rPr>
        <w:t xml:space="preserve">, </w:t>
      </w:r>
      <w:r w:rsidRPr="00E949C2">
        <w:rPr>
          <w:rStyle w:val="Emphasis"/>
        </w:rPr>
        <w:t>masks and physical distancing alone will not get the job done</w:t>
      </w:r>
      <w:r w:rsidRPr="00E949C2">
        <w:rPr>
          <w:sz w:val="12"/>
        </w:rPr>
        <w:t xml:space="preserve">. </w:t>
      </w:r>
      <w:r w:rsidRPr="00E949C2">
        <w:rPr>
          <w:rStyle w:val="StyleUnderline"/>
        </w:rPr>
        <w:t xml:space="preserve">Business as usual for another six to eight months—until an effective vaccine is widely available—will </w:t>
      </w:r>
      <w:r w:rsidRPr="00E949C2">
        <w:rPr>
          <w:rStyle w:val="Emphasis"/>
        </w:rPr>
        <w:t>send current rates of transmission even higher</w:t>
      </w:r>
      <w:r w:rsidRPr="00E949C2">
        <w:rPr>
          <w:rStyle w:val="StyleUnderline"/>
        </w:rPr>
        <w:t>, especially as schools and colleges reopen</w:t>
      </w:r>
      <w:r w:rsidRPr="00E949C2">
        <w:rPr>
          <w:sz w:val="12"/>
        </w:rPr>
        <w:t>. By the middle of September, some universities had already canceled in-person classes owing to widespread</w:t>
      </w:r>
      <w:r w:rsidRPr="0062542F">
        <w:rPr>
          <w:sz w:val="12"/>
        </w:rPr>
        <w:t xml:space="preserve"> transmission on campus. </w:t>
      </w:r>
      <w:r w:rsidRPr="0062542F">
        <w:rPr>
          <w:rStyle w:val="StyleUnderline"/>
        </w:rPr>
        <w:t>Consider how much</w:t>
      </w:r>
      <w:r w:rsidRPr="002A4D8C">
        <w:rPr>
          <w:rStyle w:val="StyleUnderline"/>
        </w:rPr>
        <w:t xml:space="preserve"> </w:t>
      </w:r>
      <w:r w:rsidRPr="002A4D8C">
        <w:rPr>
          <w:rStyle w:val="Emphasis"/>
        </w:rPr>
        <w:t>pain</w:t>
      </w:r>
      <w:r w:rsidRPr="002A4D8C">
        <w:rPr>
          <w:rStyle w:val="StyleUnderline"/>
        </w:rPr>
        <w:t xml:space="preserve">, </w:t>
      </w:r>
      <w:r w:rsidRPr="002A4D8C">
        <w:rPr>
          <w:rStyle w:val="Emphasis"/>
        </w:rPr>
        <w:t>suffering</w:t>
      </w:r>
      <w:r w:rsidRPr="002A4D8C">
        <w:rPr>
          <w:rStyle w:val="StyleUnderline"/>
        </w:rPr>
        <w:t xml:space="preserve">, and </w:t>
      </w:r>
      <w:r w:rsidRPr="0062542F">
        <w:rPr>
          <w:rStyle w:val="Emphasis"/>
        </w:rPr>
        <w:t>death</w:t>
      </w:r>
      <w:r w:rsidRPr="002A4D8C">
        <w:rPr>
          <w:rStyle w:val="StyleUnderline"/>
        </w:rPr>
        <w:t xml:space="preserve"> </w:t>
      </w:r>
      <w:r w:rsidRPr="00E949C2">
        <w:rPr>
          <w:rStyle w:val="StyleUnderline"/>
        </w:rPr>
        <w:t>Americans have endured so far, with no more than ten to 12 percent of the population infected</w:t>
      </w:r>
      <w:r w:rsidRPr="00E949C2">
        <w:rPr>
          <w:sz w:val="12"/>
        </w:rPr>
        <w:t xml:space="preserve">. </w:t>
      </w:r>
      <w:r w:rsidRPr="00E949C2">
        <w:rPr>
          <w:rStyle w:val="StyleUnderline"/>
        </w:rPr>
        <w:t xml:space="preserve">The next phase could be </w:t>
      </w:r>
      <w:r w:rsidRPr="00E949C2">
        <w:rPr>
          <w:rStyle w:val="Emphasis"/>
        </w:rPr>
        <w:t>overwhelming</w:t>
      </w:r>
      <w:r w:rsidRPr="00E949C2">
        <w:rPr>
          <w:rStyle w:val="StyleUnderline"/>
        </w:rPr>
        <w:t xml:space="preserve"> and make Americans look back with nostalgia at the time when new infection rates were still under 100,000 per day.</w:t>
      </w:r>
      <w:r w:rsidRPr="002A4D8C">
        <w:rPr>
          <w:rStyle w:val="StyleUnderline"/>
        </w:rPr>
        <w:t xml:space="preserve"> </w:t>
      </w:r>
    </w:p>
    <w:p w14:paraId="1C8A228B" w14:textId="77777777" w:rsidR="00C316C9" w:rsidRPr="0062542F" w:rsidRDefault="00C316C9" w:rsidP="00C316C9">
      <w:pPr>
        <w:rPr>
          <w:sz w:val="12"/>
        </w:rPr>
      </w:pPr>
      <w:r w:rsidRPr="0062542F">
        <w:rPr>
          <w:sz w:val="12"/>
        </w:rPr>
        <w:t>A DIFFICULT DENOUEMENT</w:t>
      </w:r>
    </w:p>
    <w:p w14:paraId="7A5C01BD" w14:textId="77777777" w:rsidR="00C316C9" w:rsidRPr="00E949C2" w:rsidRDefault="00C316C9" w:rsidP="00C316C9">
      <w:pPr>
        <w:rPr>
          <w:sz w:val="12"/>
        </w:rPr>
      </w:pPr>
      <w:r w:rsidRPr="00E949C2">
        <w:rPr>
          <w:sz w:val="12"/>
        </w:rPr>
        <w:t xml:space="preserve">The final act will begin when—and if—one vaccine or more becomes broadly available. </w:t>
      </w:r>
      <w:r w:rsidRPr="00E949C2">
        <w:rPr>
          <w:rStyle w:val="Emphasis"/>
        </w:rPr>
        <w:t>A vaccine will eventually bring this long drama to an end</w:t>
      </w:r>
      <w:r w:rsidRPr="00E949C2">
        <w:rPr>
          <w:sz w:val="12"/>
        </w:rPr>
        <w:t>, but it will raise a whole new set of questions. Will enough Americans be willing to take it, given our national schizophrenic view of vaccines and science in general? How effective will a vaccine be, and how long will it confer immunity? What will the rules be for approving the vaccine, in the United States and the rest of the world? Who should, or will, get it first? There has been little official or public discussion about answers to these important questions.</w:t>
      </w:r>
    </w:p>
    <w:p w14:paraId="36BBA84C" w14:textId="77777777" w:rsidR="00C316C9" w:rsidRPr="00E949C2" w:rsidRDefault="00C316C9" w:rsidP="00C316C9">
      <w:pPr>
        <w:rPr>
          <w:sz w:val="12"/>
        </w:rPr>
      </w:pPr>
      <w:r w:rsidRPr="00E949C2">
        <w:rPr>
          <w:sz w:val="12"/>
        </w:rPr>
        <w:t>It would be dangerous if a possible vaccine became politicized, either to achieve power, prestige, and influence for the country that produces it or to gain partisan advantage within the United States. Many in the public health sphere are afraid that a vaccine will be made available for use before it has been demonstrated to be safe and effective. Never before has the authority and confidence in U.S. government scientific institutions been so undermined by real or perceived political pressure from the White House. At the beginning of September, the CDC directed localities to prepare for the distribution of a vaccine in two months, at the beginning of November, right around the time of the presidential election. One possible mechanism for this expedited rollout would require the president to direct the Food and Drug Administration or the secretary of the Department of Health and Human Services to grant Emergency Use Authorization for a vaccine candidate that looks promising but has not been through the entire validating process.</w:t>
      </w:r>
    </w:p>
    <w:p w14:paraId="5834302B" w14:textId="77777777" w:rsidR="00C316C9" w:rsidRPr="00E949C2" w:rsidRDefault="00C316C9" w:rsidP="00C316C9">
      <w:pPr>
        <w:rPr>
          <w:sz w:val="12"/>
        </w:rPr>
      </w:pPr>
      <w:r w:rsidRPr="00E949C2">
        <w:rPr>
          <w:sz w:val="12"/>
        </w:rPr>
        <w:t xml:space="preserve">There is indeed an inescapable tension between wanting a vaccine as soon as possible to prevent further transmission of the disease (and the resulting illnesses and deaths) and taking the necessary time to produce a safe vaccine, whose </w:t>
      </w:r>
      <w:proofErr w:type="gramStart"/>
      <w:r w:rsidRPr="00E949C2">
        <w:rPr>
          <w:sz w:val="12"/>
        </w:rPr>
        <w:t>efficacy</w:t>
      </w:r>
      <w:proofErr w:type="gramEnd"/>
      <w:r w:rsidRPr="00E949C2">
        <w:rPr>
          <w:sz w:val="12"/>
        </w:rPr>
        <w:t xml:space="preserve"> and effects on people of various ages and health situations are well understood. But public health and political officials should be extremely wary of any attempt to grant Emergency Use Authorization to a vaccine that hasn’t completed phase three trials, the final and most rigorous stage in which the product is tested over a broad range of thousands of subjects. In most instances in which such authorization is granted, it is for extremely sick or even dying patients. In this case, it would be granted to administer a vaccine to healthy people before the formula is perfected and before any potential negative effects have been documented. In 1955, one company’s production of the original Salk polio vaccine turned out to be defective, causing 40,000 cases of polio. Ten children died. In 1976, a rush to produce a vaccine against a perceived threat of swine flu left approximately 450 recipients with Guillain-Barré Syndrome paralysis.</w:t>
      </w:r>
    </w:p>
    <w:p w14:paraId="6528C32D" w14:textId="77777777" w:rsidR="00C316C9" w:rsidRPr="00E949C2" w:rsidRDefault="00C316C9" w:rsidP="00C316C9">
      <w:pPr>
        <w:rPr>
          <w:sz w:val="12"/>
        </w:rPr>
      </w:pPr>
      <w:r w:rsidRPr="00E949C2">
        <w:rPr>
          <w:sz w:val="12"/>
        </w:rPr>
        <w:t xml:space="preserve">One of the key reasons for a full phase three review, which includes at least 30,000 test subjects in a double-blind administration (meaning neither the subject nor the administrator knows who has been given the vaccine and who has been given a placebo), is to determine the vaccine’s impact and effects, positive and negative, on a range of different risk groups. What might be safe and effective for young adults, for example, might be ineffective or even harmful for seniors or those with certain underlying conditions. It is also possible that the effect on children could be different or unpredictable. These results will probably take months to sort out. Even more troubling, present plans do not call for either children or the elderly to be included in the phase three test group. Moreover, the first vaccines for this virus probably won’t be home runs (to go back to baseball analogies for a moment) like the smallpox, polio, and measles vaccines. They are more likely to be singles and doubles like the annual influenza vaccine, which in a good year is about 50 percent effective. Americans won’t be going back to the “old normal” anytime soon.          </w:t>
      </w:r>
    </w:p>
    <w:p w14:paraId="67D48237" w14:textId="77777777" w:rsidR="00C316C9" w:rsidRPr="00E949C2" w:rsidRDefault="00C316C9" w:rsidP="00C316C9">
      <w:pPr>
        <w:rPr>
          <w:sz w:val="12"/>
        </w:rPr>
      </w:pPr>
      <w:r w:rsidRPr="00E949C2">
        <w:rPr>
          <w:sz w:val="12"/>
        </w:rPr>
        <w:t>The best outcome in Act III will be the development and distribution of the vaccine as quickly and widely as possible, without shortcuts on safety or testing for effectiveness. The U.S. government should establish and publicize the criteria by which a vaccine will be considered ready for wide-scale public use as well as make clear which groups of people will receive the vaccine first. A proven safe and effective vaccine should first be given to physicians, hospital personnel, and first responders; then to essential workers with underlying risks for serious disease; and after that, to children so that they can stay in school.</w:t>
      </w:r>
    </w:p>
    <w:p w14:paraId="30960A9B" w14:textId="006359CB" w:rsidR="00C316C9" w:rsidRPr="00C316C9" w:rsidRDefault="00C316C9" w:rsidP="00C316C9">
      <w:pPr>
        <w:rPr>
          <w:sz w:val="12"/>
        </w:rPr>
      </w:pPr>
      <w:r w:rsidRPr="00E949C2">
        <w:rPr>
          <w:sz w:val="12"/>
        </w:rPr>
        <w:t xml:space="preserve">But </w:t>
      </w:r>
      <w:r w:rsidRPr="00E949C2">
        <w:rPr>
          <w:rStyle w:val="Emphasis"/>
        </w:rPr>
        <w:t>right now</w:t>
      </w:r>
      <w:r w:rsidRPr="00E949C2">
        <w:rPr>
          <w:rStyle w:val="StyleUnderline"/>
        </w:rPr>
        <w:t>, the U</w:t>
      </w:r>
      <w:r w:rsidRPr="00E949C2">
        <w:rPr>
          <w:sz w:val="12"/>
        </w:rPr>
        <w:t xml:space="preserve">nited </w:t>
      </w:r>
      <w:r w:rsidRPr="00E949C2">
        <w:rPr>
          <w:rStyle w:val="StyleUnderline"/>
        </w:rPr>
        <w:t>S</w:t>
      </w:r>
      <w:r w:rsidRPr="00E949C2">
        <w:rPr>
          <w:sz w:val="12"/>
        </w:rPr>
        <w:t xml:space="preserve">tates </w:t>
      </w:r>
      <w:r w:rsidRPr="00E949C2">
        <w:rPr>
          <w:rStyle w:val="StyleUnderline"/>
        </w:rPr>
        <w:t xml:space="preserve">should just be trying to get through the rest of Act II—the </w:t>
      </w:r>
      <w:r w:rsidRPr="00E949C2">
        <w:rPr>
          <w:rStyle w:val="Emphasis"/>
        </w:rPr>
        <w:t>coronavirus winter</w:t>
      </w:r>
      <w:r w:rsidRPr="00E949C2">
        <w:rPr>
          <w:rStyle w:val="StyleUnderline"/>
        </w:rPr>
        <w:t xml:space="preserve">—and </w:t>
      </w:r>
      <w:r w:rsidRPr="00E949C2">
        <w:rPr>
          <w:rStyle w:val="Emphasis"/>
        </w:rPr>
        <w:t>hold out until the arrival of a vaccine-enabled spring</w:t>
      </w:r>
      <w:r w:rsidRPr="00E949C2">
        <w:rPr>
          <w:sz w:val="12"/>
        </w:rPr>
        <w:t xml:space="preserve">. </w:t>
      </w:r>
      <w:r w:rsidRPr="00E949C2">
        <w:rPr>
          <w:rStyle w:val="StyleUnderline"/>
        </w:rPr>
        <w:t xml:space="preserve">It must </w:t>
      </w:r>
      <w:r w:rsidRPr="00E949C2">
        <w:rPr>
          <w:rStyle w:val="Emphasis"/>
        </w:rPr>
        <w:t>impose severe lockdowns</w:t>
      </w:r>
      <w:r w:rsidRPr="00E949C2">
        <w:rPr>
          <w:rStyle w:val="StyleUnderline"/>
        </w:rPr>
        <w:t xml:space="preserve"> to </w:t>
      </w:r>
      <w:r w:rsidRPr="00E949C2">
        <w:rPr>
          <w:rStyle w:val="Emphasis"/>
        </w:rPr>
        <w:t>truly curb the spread of the disease</w:t>
      </w:r>
      <w:r w:rsidRPr="00E949C2">
        <w:rPr>
          <w:sz w:val="12"/>
        </w:rPr>
        <w:t xml:space="preserve">. </w:t>
      </w:r>
      <w:r w:rsidRPr="00E949C2">
        <w:rPr>
          <w:rStyle w:val="Emphasis"/>
        </w:rPr>
        <w:t>New York has shown it can be done</w:t>
      </w:r>
      <w:r w:rsidRPr="00E949C2">
        <w:rPr>
          <w:sz w:val="12"/>
        </w:rPr>
        <w:t xml:space="preserve">. </w:t>
      </w:r>
      <w:r w:rsidRPr="00E949C2">
        <w:rPr>
          <w:rStyle w:val="StyleUnderline"/>
        </w:rPr>
        <w:t xml:space="preserve">It remains to be seen whether the rest of the country possesses the </w:t>
      </w:r>
      <w:r w:rsidRPr="00E949C2">
        <w:rPr>
          <w:rStyle w:val="Emphasis"/>
        </w:rPr>
        <w:t>collective grit</w:t>
      </w:r>
      <w:r w:rsidRPr="00E949C2">
        <w:rPr>
          <w:rStyle w:val="StyleUnderline"/>
        </w:rPr>
        <w:t xml:space="preserve"> and </w:t>
      </w:r>
      <w:r w:rsidRPr="00E949C2">
        <w:rPr>
          <w:rStyle w:val="Emphasis"/>
        </w:rPr>
        <w:t>determination</w:t>
      </w:r>
      <w:r w:rsidRPr="00E949C2">
        <w:rPr>
          <w:rStyle w:val="StyleUnderline"/>
        </w:rPr>
        <w:t xml:space="preserve"> to follow suit</w:t>
      </w:r>
      <w:r w:rsidRPr="0062542F">
        <w:rPr>
          <w:sz w:val="12"/>
        </w:rPr>
        <w:t>. A happy ending to this drama will very much be determined by how Americans decide to craft the rest of this current act.</w:t>
      </w:r>
    </w:p>
    <w:p w14:paraId="3A3F90F3" w14:textId="3BB0D51B" w:rsidR="00C316C9" w:rsidRDefault="00C316C9" w:rsidP="00C316C9">
      <w:pPr>
        <w:pStyle w:val="Heading3"/>
      </w:pPr>
      <w:r>
        <w:t>1NC – OFF</w:t>
      </w:r>
    </w:p>
    <w:p w14:paraId="45514327" w14:textId="77777777" w:rsidR="00C316C9" w:rsidRPr="00A3034A" w:rsidRDefault="00C316C9" w:rsidP="00C316C9">
      <w:pPr>
        <w:pStyle w:val="Heading4"/>
      </w:pPr>
      <w:r w:rsidRPr="00A3034A">
        <w:t xml:space="preserve">The standard is </w:t>
      </w:r>
      <w:r>
        <w:t>act hedonistic util</w:t>
      </w:r>
      <w:r w:rsidRPr="00A3034A">
        <w:t xml:space="preserve">. Prefer – </w:t>
      </w:r>
    </w:p>
    <w:p w14:paraId="598A10F3" w14:textId="77777777" w:rsidR="00C316C9" w:rsidRPr="00A3034A" w:rsidRDefault="00C316C9" w:rsidP="00C316C9">
      <w:pPr>
        <w:pStyle w:val="Heading4"/>
        <w:rPr>
          <w:bCs/>
          <w:u w:val="single"/>
        </w:rPr>
      </w:pPr>
      <w:r w:rsidRPr="00A3034A">
        <w:rPr>
          <w:bCs/>
        </w:rPr>
        <w:t xml:space="preserve">1 – Pleasure and pain </w:t>
      </w:r>
      <w:r w:rsidRPr="00A3034A">
        <w:rPr>
          <w:bCs/>
          <w:i/>
          <w:iCs w:val="0"/>
        </w:rPr>
        <w:t>are</w:t>
      </w:r>
      <w:r w:rsidRPr="00A3034A">
        <w:rPr>
          <w:bCs/>
        </w:rPr>
        <w:t xml:space="preserve"> intrinsic </w:t>
      </w:r>
      <w:r w:rsidRPr="00A3034A">
        <w:rPr>
          <w:bCs/>
          <w:u w:val="single"/>
        </w:rPr>
        <w:t>value</w:t>
      </w:r>
      <w:r w:rsidRPr="00A3034A">
        <w:rPr>
          <w:bCs/>
        </w:rPr>
        <w:t xml:space="preserve"> and </w:t>
      </w:r>
      <w:r w:rsidRPr="00A3034A">
        <w:rPr>
          <w:bCs/>
          <w:u w:val="single"/>
        </w:rPr>
        <w:t>disvalue</w:t>
      </w:r>
      <w:r w:rsidRPr="00A3034A">
        <w:rPr>
          <w:bCs/>
        </w:rPr>
        <w:t xml:space="preserve"> – everything else </w:t>
      </w:r>
      <w:r w:rsidRPr="00A3034A">
        <w:rPr>
          <w:bCs/>
          <w:i/>
          <w:iCs w:val="0"/>
        </w:rPr>
        <w:t>regresses</w:t>
      </w:r>
      <w:r w:rsidRPr="00A3034A">
        <w:rPr>
          <w:bCs/>
        </w:rPr>
        <w:t xml:space="preserve"> – </w:t>
      </w:r>
      <w:r w:rsidRPr="00A3034A">
        <w:rPr>
          <w:bCs/>
          <w:u w:val="single"/>
        </w:rPr>
        <w:t>robust neuroscience.</w:t>
      </w:r>
    </w:p>
    <w:p w14:paraId="20B915B1" w14:textId="77777777" w:rsidR="00C316C9" w:rsidRPr="00A3034A" w:rsidRDefault="00C316C9" w:rsidP="00C316C9">
      <w:pPr>
        <w:rPr>
          <w:rStyle w:val="Style13ptBold"/>
        </w:rPr>
      </w:pPr>
      <w:r w:rsidRPr="00A3034A">
        <w:rPr>
          <w:rStyle w:val="Style13ptBold"/>
        </w:rPr>
        <w:t>Blum et al. 18</w:t>
      </w:r>
    </w:p>
    <w:p w14:paraId="7781F1DA" w14:textId="77777777" w:rsidR="00C316C9" w:rsidRPr="00A3034A" w:rsidRDefault="00C316C9" w:rsidP="00C316C9">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4F282E22"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w:t>
      </w:r>
      <w:proofErr w:type="gramStart"/>
      <w:r w:rsidRPr="00A3034A">
        <w:rPr>
          <w:rFonts w:asciiTheme="minorHAnsi" w:hAnsiTheme="minorHAnsi" w:cstheme="minorHAnsi"/>
          <w:sz w:val="16"/>
        </w:rPr>
        <w:t>encounters</w:t>
      </w:r>
      <w:proofErr w:type="gramEnd"/>
      <w:r w:rsidRPr="00A3034A">
        <w:rPr>
          <w:rFonts w:asciiTheme="minorHAnsi" w:hAnsiTheme="minorHAnsi" w:cstheme="minorHAnsi"/>
          <w:sz w:val="16"/>
        </w:rPr>
        <w:t xml:space="preserve">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537EA498"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3C7D37AE"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ACDED99"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3920C2D3"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8DEF3FE"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C431ADB" w14:textId="77777777" w:rsidR="00C316C9" w:rsidRPr="00A3034A" w:rsidRDefault="00C316C9" w:rsidP="00C316C9">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156A3D9F"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7CAAC1E"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539CCF2"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357835C8"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FB419A3"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B487635"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45EB899F"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80B85B4"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6D154EA3"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576B3FB"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5E38C43"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588A547"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63984CF"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7A8E83F"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5E273DB"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1B837087" w14:textId="77777777" w:rsidR="00C316C9" w:rsidRPr="00A3034A" w:rsidRDefault="00C316C9" w:rsidP="00C316C9">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0BC5286" w14:textId="77777777" w:rsidR="00C316C9" w:rsidRDefault="00C316C9" w:rsidP="00C316C9">
      <w:pPr>
        <w:pStyle w:val="Heading4"/>
      </w:pPr>
      <w:r w:rsidRPr="00A3034A">
        <w:t>2 – No intent-foresight distinction – if I foresee a consequence, then it becomes part of my deliberation since its intrinsic to my action</w:t>
      </w:r>
    </w:p>
    <w:p w14:paraId="63B6B5BF" w14:textId="77777777" w:rsidR="00C316C9" w:rsidRDefault="00C316C9" w:rsidP="00C316C9">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5A935058" w14:textId="774E70C9" w:rsidR="00C316C9" w:rsidRPr="009A1124" w:rsidRDefault="00C316C9" w:rsidP="00C316C9">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w:t>
      </w:r>
      <w:r w:rsidR="00A3243A">
        <w:t>b</w:t>
      </w:r>
      <w:r>
        <w:t xml:space="preserve">)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proofErr w:type="spellStart"/>
      <w:r>
        <w:rPr>
          <w:rFonts w:cs="Calibri"/>
        </w:rPr>
        <w:t>aff</w:t>
      </w:r>
      <w:proofErr w:type="spellEnd"/>
      <w:r w:rsidRPr="008D552A">
        <w:rPr>
          <w:rFonts w:cs="Calibri"/>
        </w:rPr>
        <w:t xml:space="preserve"> at an unfair advantage since they only have to win one while we have to beat them all – voting issue for fairness</w:t>
      </w:r>
    </w:p>
    <w:p w14:paraId="15A4C899" w14:textId="77777777" w:rsidR="00C316C9" w:rsidRPr="00A3034A" w:rsidRDefault="00C316C9" w:rsidP="00C316C9">
      <w:pPr>
        <w:pStyle w:val="Heading4"/>
      </w:pPr>
      <w:r w:rsidRPr="00A3034A">
        <w:t xml:space="preserve">Extinction first – </w:t>
      </w:r>
    </w:p>
    <w:p w14:paraId="6DB05784" w14:textId="77777777" w:rsidR="00C316C9" w:rsidRPr="00A3034A" w:rsidRDefault="00C316C9" w:rsidP="00C316C9">
      <w:pPr>
        <w:pStyle w:val="Heading4"/>
      </w:pPr>
      <w:r w:rsidRPr="00A3034A">
        <w:t>1 – Forecloses future improvement – we can never improve society because our impact is irreversible which proves moral uncertainty</w:t>
      </w:r>
    </w:p>
    <w:p w14:paraId="0B74D1A1" w14:textId="198DC50E" w:rsidR="00C316C9" w:rsidRDefault="00C316C9" w:rsidP="00C316C9">
      <w:pPr>
        <w:pStyle w:val="Heading4"/>
      </w:pPr>
      <w:r>
        <w:t>2</w:t>
      </w:r>
      <w:r>
        <w:t xml:space="preserve"> – Prior question since people would attempt to steal the small </w:t>
      </w:r>
      <w:proofErr w:type="gramStart"/>
      <w:r>
        <w:t>amount</w:t>
      </w:r>
      <w:proofErr w:type="gramEnd"/>
      <w:r>
        <w:t xml:space="preserve"> of resources that exist before they die so it turns virtue, also you need to be alive to be virtuous which means it’s a prerequisite</w:t>
      </w:r>
    </w:p>
    <w:p w14:paraId="09EC3245" w14:textId="77777777" w:rsidR="00C316C9" w:rsidRPr="00C316C9" w:rsidRDefault="00C316C9" w:rsidP="00C316C9"/>
    <w:p w14:paraId="6FBB4F81" w14:textId="08D0C75B" w:rsidR="00404BCE" w:rsidRDefault="00404BCE" w:rsidP="00404BCE">
      <w:pPr>
        <w:pStyle w:val="Heading2"/>
      </w:pPr>
      <w:r>
        <w:t>Case</w:t>
      </w:r>
    </w:p>
    <w:p w14:paraId="3D751DC5" w14:textId="70D3CF9E" w:rsidR="00B17D5E" w:rsidRDefault="00015F1D" w:rsidP="00C316C9">
      <w:pPr>
        <w:pStyle w:val="Heading3"/>
      </w:pPr>
      <w:r>
        <w:t>1NC – AT: Framework</w:t>
      </w:r>
    </w:p>
    <w:p w14:paraId="5C0BEA7A" w14:textId="77DC3AA0" w:rsidR="00B17D5E" w:rsidRDefault="00B17D5E" w:rsidP="00015F1D">
      <w:r>
        <w:t xml:space="preserve">Top level – </w:t>
      </w:r>
    </w:p>
    <w:p w14:paraId="56C21565" w14:textId="568E00A7" w:rsidR="00B17D5E" w:rsidRDefault="00B17D5E" w:rsidP="00B17D5E">
      <w:pPr>
        <w:tabs>
          <w:tab w:val="left" w:pos="1161"/>
        </w:tabs>
      </w:pPr>
      <w:r>
        <w:t xml:space="preserve">1] </w:t>
      </w:r>
      <w:r w:rsidRPr="00957108">
        <w:t xml:space="preserve">The source of value can’t be the disposition we have – that doesn’t ensure that I take good actions. </w:t>
      </w:r>
      <w:proofErr w:type="gramStart"/>
      <w:r w:rsidRPr="00957108">
        <w:t>E.g.</w:t>
      </w:r>
      <w:proofErr w:type="gramEnd"/>
      <w:r w:rsidRPr="00957108">
        <w:t xml:space="preserve"> a soldier might demonstrate loyalty fighting for an oppressive reg</w:t>
      </w:r>
      <w:r>
        <w:t>ime—</w:t>
      </w:r>
      <w:r w:rsidRPr="00B33593">
        <w:t xml:space="preserve">we need an external standard – </w:t>
      </w:r>
      <w:r>
        <w:t>util solves since we know everyone has a conception of pain and pleasure</w:t>
      </w:r>
    </w:p>
    <w:p w14:paraId="47BD802E" w14:textId="4122A619" w:rsidR="00B17D5E" w:rsidRDefault="00A3243A" w:rsidP="00B17D5E">
      <w:pPr>
        <w:tabs>
          <w:tab w:val="left" w:pos="1161"/>
        </w:tabs>
      </w:pPr>
      <w:r>
        <w:t>2</w:t>
      </w:r>
      <w:r w:rsidR="00B17D5E">
        <w:t xml:space="preserve">] </w:t>
      </w:r>
      <w:r w:rsidR="00B17D5E">
        <w:t xml:space="preserve">Their framework misses a link since they don’t clarify what action is legitimate in moving people to virtue – </w:t>
      </w:r>
      <w:proofErr w:type="gramStart"/>
      <w:r w:rsidR="00B17D5E">
        <w:t>e.g.</w:t>
      </w:r>
      <w:proofErr w:type="gramEnd"/>
      <w:r w:rsidR="00B17D5E">
        <w:t xml:space="preserve"> you shouldn’t torture someone in order to inspire compassion for people suffering</w:t>
      </w:r>
    </w:p>
    <w:p w14:paraId="041D1DE1" w14:textId="7AC02F70" w:rsidR="00B17D5E" w:rsidRDefault="00A3243A" w:rsidP="00B17D5E">
      <w:pPr>
        <w:tabs>
          <w:tab w:val="left" w:pos="1161"/>
        </w:tabs>
      </w:pPr>
      <w:r>
        <w:t>3</w:t>
      </w:r>
      <w:r w:rsidR="00B17D5E">
        <w:t xml:space="preserve">] </w:t>
      </w:r>
      <w:r w:rsidR="00B17D5E">
        <w:t>can’t bridge the ought-ought gap -- one can always question why be virtuous and the answer will be that it makes a good human, but there’s no reason why I should care about being a good human.</w:t>
      </w:r>
    </w:p>
    <w:p w14:paraId="06CA4D84" w14:textId="6309EE1F" w:rsidR="00B17D5E" w:rsidRPr="00A3243A" w:rsidRDefault="00B17D5E" w:rsidP="00A3243A">
      <w:r w:rsidRPr="00A3243A">
        <w:t>At Gyekye – util solves since humans have biological imperatives to avoid pain in every moral instance plus governments know to prevent deaths</w:t>
      </w:r>
    </w:p>
    <w:p w14:paraId="0F00FD0C" w14:textId="74F18AD5" w:rsidR="00B17D5E" w:rsidRPr="00A3243A" w:rsidRDefault="00B17D5E" w:rsidP="00A3243A">
      <w:r w:rsidRPr="00A3243A">
        <w:t xml:space="preserve">At McGinnis – even if people have different conceptions of what is </w:t>
      </w:r>
      <w:proofErr w:type="gramStart"/>
      <w:r w:rsidRPr="00A3243A">
        <w:t>pleasurable</w:t>
      </w:r>
      <w:proofErr w:type="gramEnd"/>
      <w:r w:rsidRPr="00A3243A">
        <w:t xml:space="preserve"> we still know that they value pleasure which solves </w:t>
      </w:r>
    </w:p>
    <w:p w14:paraId="6B66ABAB" w14:textId="42470312" w:rsidR="00B17D5E" w:rsidRPr="00A3243A" w:rsidRDefault="00B17D5E" w:rsidP="00A3243A">
      <w:r w:rsidRPr="00A3243A">
        <w:t xml:space="preserve">At reader2k if virtue is dependent on </w:t>
      </w:r>
      <w:proofErr w:type="gramStart"/>
      <w:r w:rsidRPr="00A3243A">
        <w:t>agents</w:t>
      </w:r>
      <w:proofErr w:type="gramEnd"/>
      <w:r w:rsidRPr="00A3243A">
        <w:t xml:space="preserve"> then everyone will have different conceptions of it – your framework would get worse over time as more interpretations of morality or virtue come about </w:t>
      </w:r>
    </w:p>
    <w:p w14:paraId="0A7473E3" w14:textId="77777777" w:rsidR="00AF7E2A" w:rsidRDefault="00AF7E2A" w:rsidP="00B17D5E">
      <w:r>
        <w:t xml:space="preserve">Consequences don’t fail a] deduction solves plus if I dropped a </w:t>
      </w:r>
      <w:proofErr w:type="gramStart"/>
      <w:r>
        <w:t>pen</w:t>
      </w:r>
      <w:proofErr w:type="gramEnd"/>
      <w:r>
        <w:t xml:space="preserve"> I can reasonably assume it will hit the ground b] we can weigh dopamine plus governments still know to stop death c] we only hold people responsible for consequences in their moral purview d] everyone still values pleasure even if different things result in it e] no warrant for infinite universe</w:t>
      </w:r>
    </w:p>
    <w:p w14:paraId="394DAB06" w14:textId="512C2216" w:rsidR="00B17D5E" w:rsidRDefault="00AF7E2A" w:rsidP="00B17D5E">
      <w:r>
        <w:t xml:space="preserve"> At Macintyre – if it takes time for your framework to get better then you </w:t>
      </w:r>
      <w:proofErr w:type="gramStart"/>
      <w:r>
        <w:t>cant</w:t>
      </w:r>
      <w:proofErr w:type="gramEnd"/>
      <w:r>
        <w:t xml:space="preserve"> solve for crisis like extinction happening now so err neg in this round </w:t>
      </w:r>
    </w:p>
    <w:p w14:paraId="252484EE" w14:textId="2DAD3FD5" w:rsidR="00AF7E2A" w:rsidRDefault="00AF7E2A" w:rsidP="00B17D5E">
      <w:r>
        <w:t xml:space="preserve">Performativity and the other theories collapse </w:t>
      </w:r>
      <w:proofErr w:type="spellStart"/>
      <w:r>
        <w:t>arg</w:t>
      </w:r>
      <w:proofErr w:type="spellEnd"/>
      <w:r>
        <w:t xml:space="preserve"> is wrong just </w:t>
      </w:r>
      <w:proofErr w:type="gramStart"/>
      <w:r>
        <w:t>cause</w:t>
      </w:r>
      <w:proofErr w:type="gramEnd"/>
      <w:r>
        <w:t xml:space="preserve"> I made a good action doesn’t mean I believe in virtue ethics – you came to this round cause winning would be pleasurable which concedes or </w:t>
      </w:r>
      <w:proofErr w:type="spellStart"/>
      <w:r>
        <w:t>fw</w:t>
      </w:r>
      <w:proofErr w:type="spellEnd"/>
    </w:p>
    <w:p w14:paraId="6A7699AE" w14:textId="481E93BF" w:rsidR="00AF7E2A" w:rsidRDefault="00AF7E2A" w:rsidP="00B17D5E">
      <w:r>
        <w:t>Just cause ethics started through this doesn’t mean it should continue that way</w:t>
      </w:r>
    </w:p>
    <w:p w14:paraId="5816E89E" w14:textId="260B8C12" w:rsidR="00AF7E2A" w:rsidRDefault="00AF7E2A" w:rsidP="00B17D5E">
      <w:r>
        <w:t>Powell – has 0 warrants just asserts states need to be virtuous – they also need to prevent all their citizens from dying</w:t>
      </w:r>
    </w:p>
    <w:p w14:paraId="24094623" w14:textId="46DBB294" w:rsidR="00AF7E2A" w:rsidRDefault="00AF7E2A" w:rsidP="00B17D5E">
      <w:r>
        <w:t xml:space="preserve">Debating virtue ethics is only good if you win your </w:t>
      </w:r>
      <w:proofErr w:type="spellStart"/>
      <w:r>
        <w:t>fw</w:t>
      </w:r>
      <w:proofErr w:type="spellEnd"/>
      <w:r>
        <w:t xml:space="preserve"> is true – this isn’t a justification for it</w:t>
      </w:r>
    </w:p>
    <w:p w14:paraId="755EC4DC" w14:textId="4FA14927" w:rsidR="00AF7E2A" w:rsidRDefault="00AF7E2A" w:rsidP="00B17D5E">
      <w:r>
        <w:t xml:space="preserve">Solipsism – assumes an absolute burden of proof – we don’t need to win that everyone has the same </w:t>
      </w:r>
      <w:proofErr w:type="gramStart"/>
      <w:r>
        <w:t>reality</w:t>
      </w:r>
      <w:proofErr w:type="gramEnd"/>
      <w:r>
        <w:t xml:space="preserve"> but we have empirical studies that say everyone values pleasure so err neg</w:t>
      </w:r>
    </w:p>
    <w:p w14:paraId="79804DC8" w14:textId="6F9EC057" w:rsidR="00DD0F7E" w:rsidRDefault="00DD0F7E" w:rsidP="00B17D5E">
      <w:r>
        <w:t>Reject skep and permissibility – morally repugnant and wouldn’t let you say that racism is bad</w:t>
      </w:r>
    </w:p>
    <w:p w14:paraId="04B7CE3A" w14:textId="0505A52B" w:rsidR="00AF7E2A" w:rsidRDefault="00AF7E2A" w:rsidP="00AF7E2A">
      <w:pPr>
        <w:pStyle w:val="Heading3"/>
      </w:pPr>
      <w:r>
        <w:t xml:space="preserve">1NC – AT: </w:t>
      </w:r>
      <w:proofErr w:type="spellStart"/>
      <w:r>
        <w:t>Underview</w:t>
      </w:r>
      <w:proofErr w:type="spellEnd"/>
    </w:p>
    <w:p w14:paraId="0855A30F" w14:textId="77777777" w:rsidR="00AF7E2A" w:rsidRDefault="00AF7E2A" w:rsidP="00AF7E2A">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585D34B7" w14:textId="77777777" w:rsidR="00AF7E2A" w:rsidRPr="00106853" w:rsidRDefault="00AF7E2A" w:rsidP="00AF7E2A">
      <w:pPr>
        <w:pStyle w:val="Heading4"/>
      </w:pPr>
      <w:r>
        <w:t xml:space="preserve">Infinite abuse claims are wrong- A] </w:t>
      </w:r>
      <w:r w:rsidRPr="00970CF9">
        <w:rPr>
          <w:u w:val="single"/>
        </w:rPr>
        <w:t>Spikes solve</w:t>
      </w:r>
      <w:r>
        <w:t>-you can just preempt paradigms in the 1AC B] Functional limits- 1nc is only 7 minutes long</w:t>
      </w:r>
    </w:p>
    <w:p w14:paraId="6F5D0135" w14:textId="77777777" w:rsidR="00AF7E2A" w:rsidRPr="00970CF9" w:rsidRDefault="00AF7E2A" w:rsidP="00AF7E2A">
      <w:pPr>
        <w:pStyle w:val="Heading4"/>
      </w:pPr>
      <w:r w:rsidRPr="00970CF9">
        <w:rPr>
          <w:u w:val="single"/>
        </w:rPr>
        <w:t>Reasonability on 1AR shells</w:t>
      </w:r>
      <w:r>
        <w:t xml:space="preserve">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66DB0952" w14:textId="77777777" w:rsidR="00AF7E2A" w:rsidRPr="00970CF9" w:rsidRDefault="00AF7E2A" w:rsidP="00AF7E2A">
      <w:pPr>
        <w:pStyle w:val="Heading4"/>
      </w:pPr>
      <w:r w:rsidRPr="00970CF9">
        <w:rPr>
          <w:u w:val="single"/>
        </w:rPr>
        <w:t>DTA on 1AR shells</w:t>
      </w:r>
      <w:r>
        <w:t xml:space="preserve"> - They can blow up a </w:t>
      </w:r>
      <w:proofErr w:type="spellStart"/>
      <w:r>
        <w:t>blippy</w:t>
      </w:r>
      <w:proofErr w:type="spellEnd"/>
      <w:r>
        <w:t xml:space="preserve"> 20 second shell to 3 min of the 2AR while I have to split my time and can’t preempt 2AR spin which necessitates judge intervention and means 1AR theory is irresolvable so you shouldn’t stake the round on it. </w:t>
      </w:r>
    </w:p>
    <w:p w14:paraId="5EC9C6A1" w14:textId="77777777" w:rsidR="00AF7E2A" w:rsidRDefault="00AF7E2A" w:rsidP="00AF7E2A">
      <w:pPr>
        <w:pStyle w:val="Heading4"/>
      </w:pPr>
      <w:r w:rsidRPr="00970CF9">
        <w:rPr>
          <w:u w:val="single"/>
        </w:rPr>
        <w:t>No new 1ar theory paradigm issues</w:t>
      </w:r>
      <w:r>
        <w:t xml:space="preserve">-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 C] They get new 2ar responses that I </w:t>
      </w:r>
      <w:proofErr w:type="spellStart"/>
      <w:proofErr w:type="gramStart"/>
      <w:r>
        <w:t>cant</w:t>
      </w:r>
      <w:proofErr w:type="spellEnd"/>
      <w:proofErr w:type="gramEnd"/>
      <w:r>
        <w:t xml:space="preserve"> contest which means they can just </w:t>
      </w:r>
      <w:proofErr w:type="spellStart"/>
      <w:r>
        <w:t>lbl</w:t>
      </w:r>
      <w:proofErr w:type="spellEnd"/>
      <w:r>
        <w:t xml:space="preserve"> all of my </w:t>
      </w:r>
      <w:proofErr w:type="spellStart"/>
      <w:r>
        <w:t>args</w:t>
      </w:r>
      <w:proofErr w:type="spellEnd"/>
      <w:r>
        <w:t xml:space="preserve"> and read their own new weighing </w:t>
      </w:r>
      <w:proofErr w:type="spellStart"/>
      <w:r>
        <w:t>args</w:t>
      </w:r>
      <w:proofErr w:type="spellEnd"/>
      <w:r>
        <w:t xml:space="preserve"> which should be a reason they don’t get 2ar weighing</w:t>
      </w:r>
    </w:p>
    <w:p w14:paraId="449E0982" w14:textId="7DD605D8" w:rsidR="00AF7E2A" w:rsidRDefault="00AF7E2A" w:rsidP="00AF7E2A"/>
    <w:p w14:paraId="16AB3D3C" w14:textId="316CED27" w:rsidR="00AF7E2A" w:rsidRDefault="00AF7E2A" w:rsidP="00AF7E2A">
      <w:r>
        <w:t xml:space="preserve">Short 1ar is a reason to not read theory and just cover substance plus you have 2 speeches on theory but I only have 1 </w:t>
      </w:r>
    </w:p>
    <w:p w14:paraId="3AD2B355" w14:textId="5EE224CC" w:rsidR="00AF7E2A" w:rsidRDefault="00AF7E2A" w:rsidP="00AF7E2A">
      <w:r>
        <w:t xml:space="preserve">Competing </w:t>
      </w:r>
      <w:proofErr w:type="spellStart"/>
      <w:r>
        <w:t>interps</w:t>
      </w:r>
      <w:proofErr w:type="spellEnd"/>
      <w:r>
        <w:t xml:space="preserve"> doesn’t make sense – we </w:t>
      </w:r>
      <w:proofErr w:type="gramStart"/>
      <w:r>
        <w:t>cant</w:t>
      </w:r>
      <w:proofErr w:type="gramEnd"/>
      <w:r>
        <w:t xml:space="preserve"> spend 6 min on your shell we would just lose substance</w:t>
      </w:r>
    </w:p>
    <w:p w14:paraId="24AA8100" w14:textId="02BD783A" w:rsidR="00AF7E2A" w:rsidRDefault="00C316C9" w:rsidP="00AF7E2A">
      <w:r>
        <w:t xml:space="preserve">Don’t vote </w:t>
      </w:r>
      <w:proofErr w:type="spellStart"/>
      <w:r>
        <w:t>aff</w:t>
      </w:r>
      <w:proofErr w:type="spellEnd"/>
      <w:r>
        <w:t xml:space="preserve"> if they win one layer – destroys substance ed </w:t>
      </w:r>
      <w:r w:rsidR="00A3243A">
        <w:t>by</w:t>
      </w:r>
      <w:r>
        <w:t xml:space="preserve"> </w:t>
      </w:r>
      <w:r w:rsidR="00A3243A">
        <w:t>incentivizing</w:t>
      </w:r>
      <w:r>
        <w:t xml:space="preserve"> people to read a ton of </w:t>
      </w:r>
      <w:proofErr w:type="spellStart"/>
      <w:r>
        <w:t>blippy</w:t>
      </w:r>
      <w:proofErr w:type="spellEnd"/>
      <w:r>
        <w:t xml:space="preserve"> nibs off a risk they could one win</w:t>
      </w:r>
    </w:p>
    <w:p w14:paraId="37EC443F" w14:textId="35938799" w:rsidR="00C316C9" w:rsidRDefault="00C316C9" w:rsidP="00AF7E2A">
      <w:proofErr w:type="gramStart"/>
      <w:r>
        <w:t>Yes</w:t>
      </w:r>
      <w:proofErr w:type="gramEnd"/>
      <w:r>
        <w:t xml:space="preserve"> 2nr stuff – otherwise they get unchecked 1ar arguments that we cant weigh against </w:t>
      </w:r>
      <w:r w:rsidR="00A3243A">
        <w:t>and we need theory to check abusive perms that moot neg advocacies</w:t>
      </w:r>
      <w:r>
        <w:t xml:space="preserve"> </w:t>
      </w:r>
      <w:r w:rsidR="00A3243A">
        <w:t xml:space="preserve">and </w:t>
      </w:r>
      <w:proofErr w:type="spellStart"/>
      <w:r w:rsidR="00A3243A">
        <w:t>skurt</w:t>
      </w:r>
      <w:proofErr w:type="spellEnd"/>
      <w:r w:rsidR="00A3243A">
        <w:t xml:space="preserve"> clash </w:t>
      </w:r>
    </w:p>
    <w:p w14:paraId="7BE1527B" w14:textId="765C4150" w:rsidR="00A3243A" w:rsidRDefault="00A3243A" w:rsidP="00AF7E2A">
      <w:r>
        <w:t xml:space="preserve">Reasonability should go both ways – neg speaks in the dark as well plus you get 7 mins on </w:t>
      </w:r>
      <w:proofErr w:type="gramStart"/>
      <w:r>
        <w:t>theory</w:t>
      </w:r>
      <w:proofErr w:type="gramEnd"/>
      <w:r>
        <w:t xml:space="preserve"> but we only get 6</w:t>
      </w:r>
    </w:p>
    <w:p w14:paraId="4C42897B" w14:textId="4605C144" w:rsidR="00A3243A" w:rsidRDefault="00A3243A" w:rsidP="00AF7E2A">
      <w:r>
        <w:t xml:space="preserve">We don’t have to respond once – key to in depth clash and testing of </w:t>
      </w:r>
      <w:proofErr w:type="spellStart"/>
      <w:r>
        <w:t>aff</w:t>
      </w:r>
      <w:proofErr w:type="spellEnd"/>
      <w:r>
        <w:t xml:space="preserve"> </w:t>
      </w:r>
      <w:proofErr w:type="spellStart"/>
      <w:r>
        <w:t>args</w:t>
      </w:r>
      <w:proofErr w:type="spellEnd"/>
    </w:p>
    <w:p w14:paraId="65D41C00" w14:textId="5C78E96B" w:rsidR="00A3243A" w:rsidRDefault="00A3243A" w:rsidP="00AF7E2A">
      <w:proofErr w:type="gramStart"/>
      <w:r>
        <w:t>Yes</w:t>
      </w:r>
      <w:proofErr w:type="gramEnd"/>
      <w:r>
        <w:t xml:space="preserve"> neg analytics anything else lets them auto win since we don’t have cards for everything</w:t>
      </w:r>
    </w:p>
    <w:p w14:paraId="259F9AD2" w14:textId="1A8A3513" w:rsidR="00A3243A" w:rsidRDefault="00A3243A" w:rsidP="00AF7E2A">
      <w:r>
        <w:t xml:space="preserve">No </w:t>
      </w:r>
      <w:proofErr w:type="spellStart"/>
      <w:r>
        <w:t>brightline</w:t>
      </w:r>
      <w:proofErr w:type="spellEnd"/>
      <w:r>
        <w:t xml:space="preserve"> for what an extension is – if we talk about our </w:t>
      </w:r>
      <w:proofErr w:type="spellStart"/>
      <w:r>
        <w:t>arg</w:t>
      </w:r>
      <w:proofErr w:type="spellEnd"/>
      <w:r>
        <w:t xml:space="preserve"> more </w:t>
      </w:r>
      <w:proofErr w:type="spellStart"/>
      <w:r>
        <w:t>then</w:t>
      </w:r>
      <w:proofErr w:type="spellEnd"/>
      <w:r>
        <w:t xml:space="preserve"> once then that’s </w:t>
      </w:r>
      <w:proofErr w:type="spellStart"/>
      <w:r>
        <w:t>sufficnet</w:t>
      </w:r>
      <w:proofErr w:type="spellEnd"/>
      <w:r>
        <w:t xml:space="preserve"> </w:t>
      </w:r>
    </w:p>
    <w:p w14:paraId="5772EDBF" w14:textId="3644EC5C" w:rsidR="00404BCE" w:rsidRDefault="00404BCE" w:rsidP="00404BCE">
      <w:pPr>
        <w:pStyle w:val="Heading3"/>
      </w:pPr>
      <w:r>
        <w:t>1NC – AT: Advantage</w:t>
      </w:r>
    </w:p>
    <w:p w14:paraId="28B23979" w14:textId="680DDB68" w:rsidR="00A3243A" w:rsidRDefault="00A3243A" w:rsidP="00C316C9">
      <w:pPr>
        <w:pStyle w:val="Heading4"/>
      </w:pPr>
      <w:r>
        <w:t>Specific instances do prove the resolution is false as a general principle since they would be reasons that a policy proposal is bad – plus it goes both ways the neg is also defending that as a general principle the resolution is bad</w:t>
      </w:r>
    </w:p>
    <w:p w14:paraId="2D36521E" w14:textId="4322CA28" w:rsidR="00C316C9" w:rsidRDefault="00C316C9" w:rsidP="00C316C9">
      <w:pPr>
        <w:pStyle w:val="Heading4"/>
      </w:pPr>
      <w:r>
        <w:t xml:space="preserve">Top-Level: </w:t>
      </w:r>
    </w:p>
    <w:p w14:paraId="17F902AC" w14:textId="77777777" w:rsidR="00C316C9" w:rsidRDefault="00C316C9" w:rsidP="00C316C9">
      <w:pPr>
        <w:pStyle w:val="Heading4"/>
      </w:pPr>
      <w:r>
        <w:t>1</w:t>
      </w:r>
      <w:r w:rsidRPr="008B3F26">
        <w:t>] IP</w:t>
      </w:r>
      <w:r w:rsidRPr="00750DA2">
        <w:t xml:space="preserve"> Waivers aren’t enough – alt causes to vaccine production outweigh</w:t>
      </w:r>
    </w:p>
    <w:p w14:paraId="46E835AF" w14:textId="77777777" w:rsidR="00C316C9" w:rsidRPr="00750DA2" w:rsidRDefault="00C316C9" w:rsidP="00C316C9">
      <w:proofErr w:type="spellStart"/>
      <w:r w:rsidRPr="00750DA2">
        <w:rPr>
          <w:rFonts w:eastAsiaTheme="majorEastAsia" w:cstheme="majorBidi"/>
          <w:b/>
          <w:iCs/>
          <w:sz w:val="26"/>
        </w:rPr>
        <w:t>Bolle</w:t>
      </w:r>
      <w:proofErr w:type="spellEnd"/>
      <w:r w:rsidRPr="00750DA2">
        <w:rPr>
          <w:rFonts w:eastAsiaTheme="majorEastAsia" w:cstheme="majorBidi"/>
          <w:b/>
          <w:iCs/>
          <w:sz w:val="26"/>
        </w:rPr>
        <w:t xml:space="preserve"> and Obstfeld 21</w:t>
      </w:r>
      <w:r w:rsidRPr="00750DA2">
        <w:t> </w:t>
      </w:r>
      <w:r>
        <w:t>[</w:t>
      </w:r>
      <w:r w:rsidRPr="00750DA2">
        <w:t xml:space="preserve">Monica de </w:t>
      </w:r>
      <w:proofErr w:type="spellStart"/>
      <w:r w:rsidRPr="00750DA2">
        <w:t>Bolle</w:t>
      </w:r>
      <w:proofErr w:type="spellEnd"/>
      <w:r w:rsidRPr="00750DA2">
        <w:t xml:space="preserve"> and Maurice Obstfeld, VIEW SHARING OPTIONS</w:t>
      </w:r>
      <w:r>
        <w:t xml:space="preserve"> </w:t>
      </w:r>
      <w:r w:rsidRPr="00750DA2">
        <w:t xml:space="preserve">Monica de </w:t>
      </w:r>
      <w:proofErr w:type="spellStart"/>
      <w:r w:rsidRPr="00750DA2">
        <w:t>Bolle</w:t>
      </w:r>
      <w:proofErr w:type="spellEnd"/>
      <w:r w:rsidRPr="00750DA2">
        <w:t xml:space="preserve">, senior fellow at the Peterson Institute for International Economics since January 2017, is adjunct lecturer and former director for Latin American studies and emerging markets at the School of Advanced International Studies at Johns Hopkins University. De </w:t>
      </w:r>
      <w:proofErr w:type="spellStart"/>
      <w:r w:rsidRPr="00750DA2">
        <w:t>Bolle</w:t>
      </w:r>
      <w:proofErr w:type="spellEnd"/>
      <w:r w:rsidRPr="00750DA2">
        <w:t xml:space="preserve"> was nonresident senior fellow at the Institute between March 2015 and January 2017</w:t>
      </w:r>
      <w:r>
        <w:t xml:space="preserve">. </w:t>
      </w:r>
      <w:r w:rsidRPr="00750DA2">
        <w:t xml:space="preserve">Maurice Obstfeld has been nonresident senior fellow at the Peterson Institute for International Economics since February 2019. He is the Class of 1958 Professor of Economics and former chair of the department of economics (1998–2001) at the University of California, Berkeley. He previously taught at Harvard University (1989–90), the University of Pennsylvania (1986–89), and Columbia University (1979–86). Obstfeld served at the International Monetary Fund (IMF) as economic counsellor and director of the research department (2015–18) and as a member of the US President's Council of Economic Advisors (2014–15). Obstfeld was an honorary adviser to the Bank of Japan's Institute of Monetary and Economic Studies (2002–14) and has consulted and taught at the IMF, the World Bank, and numerous central banks around the world. 5-12-2021, accessed on 9-12-2021, PIIE, "Waiving patent and intellectual property protections is not a panacea for global vaccine distribution", </w:t>
      </w:r>
      <w:hyperlink r:id="rId16" w:history="1">
        <w:r w:rsidRPr="00750DA2">
          <w:rPr>
            <w:rStyle w:val="Hyperlink"/>
          </w:rPr>
          <w:t>https://www.piie.com/blogs/realtime-economic-issues-watch/waiving-patent-and-intellectual-property-protections-not</w:t>
        </w:r>
      </w:hyperlink>
      <w:r>
        <w:t>]</w:t>
      </w:r>
      <w:r w:rsidRPr="00750DA2">
        <w:t xml:space="preserve"> Adam</w:t>
      </w:r>
    </w:p>
    <w:p w14:paraId="55605310" w14:textId="77777777" w:rsidR="00C316C9" w:rsidRPr="00412D6B" w:rsidRDefault="00C316C9" w:rsidP="00C316C9">
      <w:r w:rsidRPr="00750DA2">
        <w:t xml:space="preserve">Navigating </w:t>
      </w:r>
      <w:r w:rsidRPr="00412D6B">
        <w:rPr>
          <w:rStyle w:val="StyleUnderline"/>
        </w:rPr>
        <w:t>the procedural obstacles to get WTO agreement on a streamlined mechanism</w:t>
      </w:r>
      <w:r w:rsidRPr="00412D6B">
        <w:t xml:space="preserve"> for suspending IP protections is </w:t>
      </w:r>
      <w:r w:rsidRPr="00412D6B">
        <w:rPr>
          <w:rStyle w:val="StyleUnderline"/>
        </w:rPr>
        <w:t>not as easy as it would seem</w:t>
      </w:r>
      <w:r w:rsidRPr="00412D6B">
        <w:t>. It is already possible to waive protections in the 1994 WTO Agreement on Trade-Related Aspects of Intellectual Property Rights (TRIPS). But the WTO's track record suggests that roadblocks may lie ahead in expanding the scope of its waiver procedure.</w:t>
      </w:r>
    </w:p>
    <w:p w14:paraId="6B5F7A81" w14:textId="77777777" w:rsidR="00C316C9" w:rsidRPr="00412D6B" w:rsidRDefault="00C316C9" w:rsidP="00C316C9">
      <w:r w:rsidRPr="00412D6B">
        <w:t xml:space="preserve">Since August 2003, the </w:t>
      </w:r>
      <w:r w:rsidRPr="00412D6B">
        <w:rPr>
          <w:rStyle w:val="StyleUnderline"/>
          <w:highlight w:val="cyan"/>
        </w:rPr>
        <w:t>WTO</w:t>
      </w:r>
      <w:r w:rsidRPr="00412D6B">
        <w:rPr>
          <w:rStyle w:val="StyleUnderline"/>
        </w:rPr>
        <w:t xml:space="preserve"> has explicitly </w:t>
      </w:r>
      <w:r w:rsidRPr="00750DA2">
        <w:rPr>
          <w:rStyle w:val="StyleUnderline"/>
        </w:rPr>
        <w:t xml:space="preserve">allowed emergency </w:t>
      </w:r>
      <w:r w:rsidRPr="00750DA2">
        <w:rPr>
          <w:rStyle w:val="StyleUnderline"/>
          <w:highlight w:val="cyan"/>
        </w:rPr>
        <w:t>departures</w:t>
      </w:r>
      <w:r w:rsidRPr="00750DA2">
        <w:rPr>
          <w:rStyle w:val="StyleUnderline"/>
        </w:rPr>
        <w:t xml:space="preserve"> from the TRIPS</w:t>
      </w:r>
      <w:r w:rsidRPr="00412D6B">
        <w:t xml:space="preserve"> agreement, </w:t>
      </w:r>
      <w:r w:rsidRPr="00412D6B">
        <w:rPr>
          <w:rStyle w:val="StyleUnderline"/>
        </w:rPr>
        <w:t>enabling countries with manufacturing capacity to suspend IP protections to produce life-saving drugs and vaccines</w:t>
      </w:r>
      <w:r w:rsidRPr="00412D6B">
        <w:t xml:space="preserve">, not just for domestic use but also for export to countries that lack manufacturing capacity of their own. However, the process of negotiating the </w:t>
      </w:r>
      <w:r w:rsidRPr="00412D6B">
        <w:rPr>
          <w:rStyle w:val="StyleUnderline"/>
        </w:rPr>
        <w:t>August 2003 decision—which created a temporary procedure for export waivers—</w:t>
      </w:r>
      <w:r w:rsidRPr="00750DA2">
        <w:rPr>
          <w:rStyle w:val="StyleUnderline"/>
        </w:rPr>
        <w:t xml:space="preserve">took </w:t>
      </w:r>
      <w:r w:rsidRPr="00412D6B">
        <w:rPr>
          <w:rStyle w:val="StyleUnderline"/>
          <w:highlight w:val="cyan"/>
        </w:rPr>
        <w:t>14 months</w:t>
      </w:r>
      <w:r w:rsidRPr="00412D6B">
        <w:rPr>
          <w:rStyle w:val="StyleUnderline"/>
        </w:rPr>
        <w:t>, and it was not until January 2017</w:t>
      </w:r>
      <w:r w:rsidRPr="00412D6B">
        <w:t xml:space="preserve"> that two-thirds of WTO members had</w:t>
      </w:r>
      <w:hyperlink r:id="rId17" w:tgtFrame="_blank" w:history="1">
        <w:r w:rsidRPr="00412D6B">
          <w:rPr>
            <w:rStyle w:val="Hyperlink"/>
          </w:rPr>
          <w:t> ratified</w:t>
        </w:r>
      </w:hyperlink>
      <w:r w:rsidRPr="00412D6B">
        <w:t> it as a formal amendment to the TRIPS agreement.</w:t>
      </w:r>
    </w:p>
    <w:p w14:paraId="48EBA411" w14:textId="77777777" w:rsidR="00C316C9" w:rsidRPr="00412D6B" w:rsidRDefault="00C316C9" w:rsidP="00C316C9">
      <w:r w:rsidRPr="00412D6B">
        <w:t xml:space="preserve">Because of this painful negotiation process, the </w:t>
      </w:r>
      <w:r w:rsidRPr="00412D6B">
        <w:rPr>
          <w:rStyle w:val="StyleUnderline"/>
        </w:rPr>
        <w:t>bureaucratic procedures for exercising IP flexibility are so cumbersome that there are very few instances of its use</w:t>
      </w:r>
      <w:r w:rsidRPr="00412D6B">
        <w:t>. The best known (though not very successful) example occurred with Canadian exports of an AIDS treatment to </w:t>
      </w:r>
      <w:hyperlink r:id="rId18" w:anchor="_edn1" w:tgtFrame="_blank" w:history="1">
        <w:r w:rsidRPr="00412D6B">
          <w:rPr>
            <w:rStyle w:val="Hyperlink"/>
          </w:rPr>
          <w:t>Rwanda</w:t>
        </w:r>
      </w:hyperlink>
      <w:r w:rsidRPr="00412D6B">
        <w:t xml:space="preserve"> in 2007. Complicating matters further has been the opposition of some major countries to revisiting the issue, as well as the </w:t>
      </w:r>
      <w:r w:rsidRPr="00412D6B">
        <w:rPr>
          <w:rStyle w:val="StyleUnderline"/>
        </w:rPr>
        <w:t xml:space="preserve">likely </w:t>
      </w:r>
      <w:r w:rsidRPr="00750DA2">
        <w:rPr>
          <w:rStyle w:val="StyleUnderline"/>
          <w:highlight w:val="cyan"/>
        </w:rPr>
        <w:t>need</w:t>
      </w:r>
      <w:r w:rsidRPr="00412D6B">
        <w:rPr>
          <w:rStyle w:val="StyleUnderline"/>
        </w:rPr>
        <w:t xml:space="preserve"> for WTO </w:t>
      </w:r>
      <w:r w:rsidRPr="00412D6B">
        <w:rPr>
          <w:rStyle w:val="StyleUnderline"/>
          <w:highlight w:val="cyan"/>
        </w:rPr>
        <w:t>members</w:t>
      </w:r>
      <w:r w:rsidRPr="00412D6B">
        <w:t xml:space="preserve"> </w:t>
      </w:r>
      <w:r w:rsidRPr="00412D6B">
        <w:rPr>
          <w:rStyle w:val="StyleUnderline"/>
        </w:rPr>
        <w:t xml:space="preserve">to </w:t>
      </w:r>
      <w:r w:rsidRPr="00412D6B">
        <w:rPr>
          <w:rStyle w:val="StyleUnderline"/>
          <w:highlight w:val="cyan"/>
        </w:rPr>
        <w:t>revise</w:t>
      </w:r>
      <w:r w:rsidRPr="00412D6B">
        <w:rPr>
          <w:rStyle w:val="StyleUnderline"/>
        </w:rPr>
        <w:t xml:space="preserve"> their </w:t>
      </w:r>
      <w:r w:rsidRPr="00412D6B">
        <w:rPr>
          <w:rStyle w:val="StyleUnderline"/>
          <w:highlight w:val="cyan"/>
        </w:rPr>
        <w:t>domestic</w:t>
      </w:r>
      <w:r w:rsidRPr="00412D6B">
        <w:rPr>
          <w:rStyle w:val="StyleUnderline"/>
        </w:rPr>
        <w:t xml:space="preserve"> legal </w:t>
      </w:r>
      <w:r w:rsidRPr="00412D6B">
        <w:rPr>
          <w:rStyle w:val="StyleUnderline"/>
          <w:highlight w:val="cyan"/>
        </w:rPr>
        <w:t xml:space="preserve">frameworks </w:t>
      </w:r>
      <w:r w:rsidRPr="00750DA2">
        <w:rPr>
          <w:rStyle w:val="StyleUnderline"/>
          <w:highlight w:val="cyan"/>
        </w:rPr>
        <w:t>to</w:t>
      </w:r>
      <w:r w:rsidRPr="00750DA2">
        <w:rPr>
          <w:rStyle w:val="StyleUnderline"/>
        </w:rPr>
        <w:t xml:space="preserve"> </w:t>
      </w:r>
      <w:r w:rsidRPr="00412D6B">
        <w:rPr>
          <w:rStyle w:val="StyleUnderline"/>
          <w:highlight w:val="cyan"/>
        </w:rPr>
        <w:t>accommodate</w:t>
      </w:r>
      <w:r w:rsidRPr="00412D6B">
        <w:rPr>
          <w:rStyle w:val="StyleUnderline"/>
        </w:rPr>
        <w:t xml:space="preserve"> patent </w:t>
      </w:r>
      <w:r w:rsidRPr="00412D6B">
        <w:rPr>
          <w:rStyle w:val="StyleUnderline"/>
          <w:highlight w:val="cyan"/>
        </w:rPr>
        <w:t>waivers</w:t>
      </w:r>
      <w:r w:rsidRPr="00412D6B">
        <w:t xml:space="preserve">. These factors </w:t>
      </w:r>
      <w:r w:rsidRPr="00412D6B">
        <w:rPr>
          <w:rStyle w:val="StyleUnderline"/>
        </w:rPr>
        <w:t xml:space="preserve">make it clear that renewed negotiations within the WTO are unlikely to yield results </w:t>
      </w:r>
      <w:r w:rsidRPr="00412D6B">
        <w:t xml:space="preserve">with the speed that the current health emergency demands or result in a meaningfully better framework. Recognizing the likely difficulty of negotiations, WTO Director-General Ngozi </w:t>
      </w:r>
      <w:proofErr w:type="spellStart"/>
      <w:r w:rsidRPr="00412D6B">
        <w:t>Okonjo</w:t>
      </w:r>
      <w:proofErr w:type="spellEnd"/>
      <w:r w:rsidRPr="00412D6B">
        <w:t>-Iweala has suggested a December 3, 2021 </w:t>
      </w:r>
      <w:hyperlink r:id="rId19" w:tgtFrame="_blank" w:history="1">
        <w:r w:rsidRPr="00412D6B">
          <w:rPr>
            <w:rStyle w:val="Hyperlink"/>
          </w:rPr>
          <w:t>deadline</w:t>
        </w:r>
      </w:hyperlink>
      <w:r w:rsidRPr="00412D6B">
        <w:t> for completion—but like past initial deadlines in this space, this one could well prove overoptimistic.</w:t>
      </w:r>
    </w:p>
    <w:p w14:paraId="13020E19" w14:textId="77777777" w:rsidR="00C316C9" w:rsidRPr="00412D6B" w:rsidRDefault="00C316C9" w:rsidP="00C316C9">
      <w:r w:rsidRPr="00412D6B">
        <w:t xml:space="preserve">The second, and arguably more intractable, challenge is </w:t>
      </w:r>
      <w:r w:rsidRPr="00412D6B">
        <w:rPr>
          <w:rStyle w:val="StyleUnderline"/>
          <w:highlight w:val="cyan"/>
        </w:rPr>
        <w:t>technical</w:t>
      </w:r>
      <w:r w:rsidRPr="00412D6B">
        <w:t xml:space="preserve">: </w:t>
      </w:r>
      <w:r w:rsidRPr="00412D6B">
        <w:rPr>
          <w:rStyle w:val="StyleUnderline"/>
        </w:rPr>
        <w:t xml:space="preserve">Even if they overcome IP </w:t>
      </w:r>
      <w:r w:rsidRPr="00412D6B">
        <w:rPr>
          <w:rStyle w:val="StyleUnderline"/>
          <w:highlight w:val="cyan"/>
        </w:rPr>
        <w:t>obstacles</w:t>
      </w:r>
      <w:r w:rsidRPr="00412D6B">
        <w:t xml:space="preserve"> and get permission to produce vaccines, </w:t>
      </w:r>
      <w:r w:rsidRPr="00412D6B">
        <w:rPr>
          <w:rStyle w:val="StyleUnderline"/>
        </w:rPr>
        <w:t xml:space="preserve">less prosperous countries </w:t>
      </w:r>
      <w:r w:rsidRPr="00412D6B">
        <w:rPr>
          <w:rStyle w:val="StyleUnderline"/>
          <w:highlight w:val="cyan"/>
        </w:rPr>
        <w:t>lack</w:t>
      </w:r>
      <w:r w:rsidRPr="00412D6B">
        <w:t xml:space="preserve"> the </w:t>
      </w:r>
      <w:r w:rsidRPr="00412D6B">
        <w:rPr>
          <w:rStyle w:val="StyleUnderline"/>
          <w:highlight w:val="cyan"/>
        </w:rPr>
        <w:t>know-how</w:t>
      </w:r>
      <w:r w:rsidRPr="00412D6B">
        <w:rPr>
          <w:rStyle w:val="StyleUnderline"/>
        </w:rPr>
        <w:t xml:space="preserve">, </w:t>
      </w:r>
      <w:r w:rsidRPr="00412D6B">
        <w:rPr>
          <w:rStyle w:val="StyleUnderline"/>
          <w:highlight w:val="cyan"/>
        </w:rPr>
        <w:t>facilities</w:t>
      </w:r>
      <w:r w:rsidRPr="00412D6B">
        <w:rPr>
          <w:rStyle w:val="StyleUnderline"/>
        </w:rPr>
        <w:t xml:space="preserve">, and trained </w:t>
      </w:r>
      <w:r w:rsidRPr="00750DA2">
        <w:rPr>
          <w:rStyle w:val="StyleUnderline"/>
        </w:rPr>
        <w:t>personnel</w:t>
      </w:r>
      <w:r w:rsidRPr="00412D6B">
        <w:rPr>
          <w:rStyle w:val="StyleUnderline"/>
        </w:rPr>
        <w:t xml:space="preserve"> to produce them</w:t>
      </w:r>
      <w:r w:rsidRPr="00412D6B">
        <w:t xml:space="preserve">. Despite the abysmal decades-long record of vaccine distribution in those countries, </w:t>
      </w:r>
      <w:r w:rsidRPr="00412D6B">
        <w:rPr>
          <w:rStyle w:val="StyleUnderline"/>
        </w:rPr>
        <w:t>existing TRIPS flexibilities have done nothing to improve the situation.</w:t>
      </w:r>
      <w:r w:rsidRPr="00412D6B">
        <w:t xml:space="preserve"> A </w:t>
      </w:r>
      <w:r w:rsidRPr="00412D6B">
        <w:rPr>
          <w:rStyle w:val="StyleUnderline"/>
        </w:rPr>
        <w:t>smoother IP waiver process might help</w:t>
      </w:r>
      <w:r w:rsidRPr="00412D6B">
        <w:t xml:space="preserve">, </w:t>
      </w:r>
      <w:r w:rsidRPr="00412D6B">
        <w:rPr>
          <w:rStyle w:val="StyleUnderline"/>
        </w:rPr>
        <w:t>but only as a component</w:t>
      </w:r>
      <w:r w:rsidRPr="00412D6B">
        <w:t xml:space="preserve"> of a </w:t>
      </w:r>
      <w:hyperlink r:id="rId20" w:tgtFrame="_blank" w:history="1">
        <w:r w:rsidRPr="00412D6B">
          <w:rPr>
            <w:rStyle w:val="Hyperlink"/>
          </w:rPr>
          <w:t>broader effort.</w:t>
        </w:r>
      </w:hyperlink>
    </w:p>
    <w:p w14:paraId="50E39A77" w14:textId="77777777" w:rsidR="00C316C9" w:rsidRPr="008B3F26" w:rsidRDefault="00C316C9" w:rsidP="00C316C9">
      <w:pPr>
        <w:rPr>
          <w:u w:val="single"/>
        </w:rPr>
      </w:pPr>
      <w:r w:rsidRPr="00412D6B">
        <w:t xml:space="preserve">True, </w:t>
      </w:r>
      <w:r w:rsidRPr="00412D6B">
        <w:rPr>
          <w:rStyle w:val="StyleUnderline"/>
        </w:rPr>
        <w:t>patent protection is the main obstacle to creation of generic small-molecule drugs, which chemists can synthesize</w:t>
      </w:r>
      <w:r w:rsidRPr="00412D6B">
        <w:t xml:space="preserve">. But </w:t>
      </w:r>
      <w:r w:rsidRPr="00412D6B">
        <w:rPr>
          <w:rStyle w:val="StyleUnderline"/>
        </w:rPr>
        <w:t xml:space="preserve">other </w:t>
      </w:r>
      <w:r w:rsidRPr="00750DA2">
        <w:rPr>
          <w:rStyle w:val="StyleUnderline"/>
        </w:rPr>
        <w:t xml:space="preserve">major </w:t>
      </w:r>
      <w:r w:rsidRPr="00750DA2">
        <w:rPr>
          <w:rStyle w:val="StyleUnderline"/>
          <w:highlight w:val="cyan"/>
        </w:rPr>
        <w:t xml:space="preserve">obstacles </w:t>
      </w:r>
      <w:r w:rsidRPr="00750DA2">
        <w:rPr>
          <w:rStyle w:val="StyleUnderline"/>
        </w:rPr>
        <w:t>exist</w:t>
      </w:r>
      <w:r w:rsidRPr="00412D6B">
        <w:rPr>
          <w:rStyle w:val="StyleUnderline"/>
        </w:rPr>
        <w:t xml:space="preserve"> for vaccines</w:t>
      </w:r>
      <w:r w:rsidRPr="00412D6B">
        <w:t xml:space="preserve">, which are biologics. For the latter category of drugs, an </w:t>
      </w:r>
      <w:r w:rsidRPr="00750DA2">
        <w:rPr>
          <w:rStyle w:val="StyleUnderline"/>
        </w:rPr>
        <w:t>identical</w:t>
      </w:r>
      <w:r w:rsidRPr="00412D6B">
        <w:rPr>
          <w:rStyle w:val="StyleUnderline"/>
        </w:rPr>
        <w:t xml:space="preserve"> </w:t>
      </w:r>
      <w:r w:rsidRPr="00750DA2">
        <w:rPr>
          <w:rStyle w:val="StyleUnderline"/>
          <w:highlight w:val="cyan"/>
        </w:rPr>
        <w:t>product</w:t>
      </w:r>
      <w:r w:rsidRPr="00412D6B">
        <w:rPr>
          <w:rStyle w:val="StyleUnderline"/>
        </w:rPr>
        <w:t xml:space="preserve"> </w:t>
      </w:r>
      <w:r w:rsidRPr="00750DA2">
        <w:rPr>
          <w:rStyle w:val="StyleUnderline"/>
          <w:highlight w:val="cyan"/>
        </w:rPr>
        <w:t>requires</w:t>
      </w:r>
      <w:r w:rsidRPr="00412D6B">
        <w:rPr>
          <w:rStyle w:val="StyleUnderline"/>
        </w:rPr>
        <w:t xml:space="preserve"> an </w:t>
      </w:r>
      <w:r w:rsidRPr="00750DA2">
        <w:rPr>
          <w:rStyle w:val="StyleUnderline"/>
          <w:highlight w:val="cyan"/>
        </w:rPr>
        <w:t xml:space="preserve">identical production </w:t>
      </w:r>
      <w:r w:rsidRPr="00750DA2">
        <w:rPr>
          <w:rStyle w:val="StyleUnderline"/>
        </w:rPr>
        <w:t>technology</w:t>
      </w:r>
      <w:r w:rsidRPr="00412D6B">
        <w:t xml:space="preserve">, with most steps categorized as </w:t>
      </w:r>
      <w:r w:rsidRPr="00412D6B">
        <w:rPr>
          <w:rStyle w:val="StyleUnderline"/>
        </w:rPr>
        <w:t xml:space="preserve">hard-to-replicate </w:t>
      </w:r>
      <w:r w:rsidRPr="00750DA2">
        <w:rPr>
          <w:rStyle w:val="StyleUnderline"/>
          <w:highlight w:val="cyan"/>
        </w:rPr>
        <w:t>trade secrets</w:t>
      </w:r>
      <w:r w:rsidRPr="00412D6B">
        <w:rPr>
          <w:rStyle w:val="StyleUnderline"/>
        </w:rPr>
        <w:t xml:space="preserve"> rather than patentable innovations</w:t>
      </w:r>
      <w:r w:rsidRPr="00412D6B">
        <w:t xml:space="preserve">. Thus, </w:t>
      </w:r>
      <w:r w:rsidRPr="00750DA2">
        <w:rPr>
          <w:rStyle w:val="StyleUnderline"/>
          <w:highlight w:val="cyan"/>
        </w:rPr>
        <w:t>Moderna</w:t>
      </w:r>
      <w:r w:rsidRPr="00412D6B">
        <w:rPr>
          <w:rStyle w:val="StyleUnderline"/>
        </w:rPr>
        <w:t> </w:t>
      </w:r>
      <w:hyperlink r:id="rId21" w:tgtFrame="_blank" w:history="1">
        <w:r w:rsidRPr="00412D6B">
          <w:rPr>
            <w:rStyle w:val="StyleUnderline"/>
          </w:rPr>
          <w:t>announced</w:t>
        </w:r>
      </w:hyperlink>
      <w:r w:rsidRPr="00412D6B">
        <w:rPr>
          <w:rStyle w:val="StyleUnderline"/>
        </w:rPr>
        <w:t xml:space="preserve"> in October 2020 that it would </w:t>
      </w:r>
      <w:r w:rsidRPr="00750DA2">
        <w:rPr>
          <w:rStyle w:val="StyleUnderline"/>
          <w:highlight w:val="cyan"/>
        </w:rPr>
        <w:t>not enforce</w:t>
      </w:r>
      <w:r w:rsidRPr="00412D6B">
        <w:rPr>
          <w:rStyle w:val="StyleUnderline"/>
        </w:rPr>
        <w:t xml:space="preserve"> its COVID-19-related </w:t>
      </w:r>
      <w:r w:rsidRPr="00750DA2">
        <w:rPr>
          <w:rStyle w:val="StyleUnderline"/>
          <w:highlight w:val="cyan"/>
        </w:rPr>
        <w:t>patents</w:t>
      </w:r>
      <w:r w:rsidRPr="00412D6B">
        <w:rPr>
          <w:rStyle w:val="StyleUnderline"/>
        </w:rPr>
        <w:t xml:space="preserve"> during the pandemic</w:t>
      </w:r>
      <w:r w:rsidRPr="00412D6B">
        <w:t xml:space="preserve">. But this step, however laudable, is of </w:t>
      </w:r>
      <w:r w:rsidRPr="00750DA2">
        <w:rPr>
          <w:rStyle w:val="StyleUnderline"/>
        </w:rPr>
        <w:t>limited</w:t>
      </w:r>
      <w:r w:rsidRPr="00412D6B">
        <w:rPr>
          <w:rStyle w:val="StyleUnderline"/>
        </w:rPr>
        <w:t xml:space="preserve"> immediate </w:t>
      </w:r>
      <w:r w:rsidRPr="00750DA2">
        <w:rPr>
          <w:rStyle w:val="StyleUnderline"/>
        </w:rPr>
        <w:t>help</w:t>
      </w:r>
      <w:r w:rsidRPr="00412D6B">
        <w:rPr>
          <w:rStyle w:val="StyleUnderline"/>
        </w:rPr>
        <w:t xml:space="preserve"> to would-be producers of a "generic" version of the Moderna vaccine</w:t>
      </w:r>
      <w:r w:rsidRPr="00412D6B">
        <w:t xml:space="preserve">. </w:t>
      </w:r>
      <w:r w:rsidRPr="00750DA2">
        <w:rPr>
          <w:rStyle w:val="StyleUnderline"/>
          <w:highlight w:val="cyan"/>
        </w:rPr>
        <w:t>Without</w:t>
      </w:r>
      <w:r w:rsidRPr="00412D6B">
        <w:rPr>
          <w:rStyle w:val="StyleUnderline"/>
        </w:rPr>
        <w:t xml:space="preserve"> precisely </w:t>
      </w:r>
      <w:r w:rsidRPr="00750DA2">
        <w:rPr>
          <w:rStyle w:val="StyleUnderline"/>
          <w:highlight w:val="cyan"/>
        </w:rPr>
        <w:t>replicating all steps</w:t>
      </w:r>
      <w:r w:rsidRPr="00412D6B">
        <w:rPr>
          <w:rStyle w:val="StyleUnderline"/>
        </w:rPr>
        <w:t xml:space="preserve"> of Moderna's production process, including the many </w:t>
      </w:r>
      <w:r w:rsidRPr="00750DA2">
        <w:rPr>
          <w:rStyle w:val="StyleUnderline"/>
          <w:highlight w:val="cyan"/>
        </w:rPr>
        <w:t>quality controls</w:t>
      </w:r>
      <w:r w:rsidRPr="00412D6B">
        <w:t xml:space="preserve">, </w:t>
      </w:r>
      <w:r w:rsidRPr="008B3F26">
        <w:t xml:space="preserve">a </w:t>
      </w:r>
      <w:r w:rsidRPr="008B3F26">
        <w:rPr>
          <w:rStyle w:val="StyleUnderline"/>
          <w:highlight w:val="cyan"/>
        </w:rPr>
        <w:t>generic</w:t>
      </w:r>
      <w:r w:rsidRPr="008B3F26">
        <w:rPr>
          <w:rStyle w:val="StyleUnderline"/>
        </w:rPr>
        <w:t xml:space="preserve"> version would have untested immunogenicity</w:t>
      </w:r>
      <w:r w:rsidRPr="008B3F26">
        <w:t xml:space="preserve"> (the ability to induce the body to generate an immune response) and thus would </w:t>
      </w:r>
      <w:r w:rsidRPr="008B3F26">
        <w:rPr>
          <w:rStyle w:val="StyleUnderline"/>
          <w:highlight w:val="cyan"/>
        </w:rPr>
        <w:t xml:space="preserve">require extensive </w:t>
      </w:r>
      <w:r w:rsidRPr="008B3F26">
        <w:rPr>
          <w:rStyle w:val="StyleUnderline"/>
        </w:rPr>
        <w:t xml:space="preserve">clinical </w:t>
      </w:r>
      <w:r w:rsidRPr="008B3F26">
        <w:rPr>
          <w:rStyle w:val="StyleUnderline"/>
          <w:highlight w:val="cyan"/>
        </w:rPr>
        <w:t>trials</w:t>
      </w:r>
      <w:r w:rsidRPr="008B3F26">
        <w:rPr>
          <w:rStyle w:val="StyleUnderline"/>
        </w:rPr>
        <w:t xml:space="preserve"> before release</w:t>
      </w:r>
      <w:r w:rsidRPr="008B3F26">
        <w:t xml:space="preserve">. </w:t>
      </w:r>
      <w:r w:rsidRPr="008B3F26">
        <w:rPr>
          <w:rStyle w:val="StyleUnderline"/>
        </w:rPr>
        <w:t xml:space="preserve">Production </w:t>
      </w:r>
      <w:r w:rsidRPr="008B3F26">
        <w:rPr>
          <w:rStyle w:val="StyleUnderline"/>
          <w:highlight w:val="cyan"/>
        </w:rPr>
        <w:t>glitches</w:t>
      </w:r>
      <w:r w:rsidRPr="008B3F26">
        <w:rPr>
          <w:rStyle w:val="StyleUnderline"/>
        </w:rPr>
        <w:t>—such as those that afflicted the Janssen/Johnson &amp; Johnson vaccine</w:t>
      </w:r>
      <w:r w:rsidRPr="008B3F26">
        <w:t xml:space="preserve"> in the United States—could </w:t>
      </w:r>
      <w:r w:rsidRPr="008B3F26">
        <w:rPr>
          <w:rStyle w:val="StyleUnderline"/>
          <w:highlight w:val="cyan"/>
        </w:rPr>
        <w:t>prompt</w:t>
      </w:r>
      <w:r w:rsidRPr="008B3F26">
        <w:rPr>
          <w:rStyle w:val="StyleUnderline"/>
        </w:rPr>
        <w:t xml:space="preserve"> widespread </w:t>
      </w:r>
      <w:r w:rsidRPr="008B3F26">
        <w:rPr>
          <w:rStyle w:val="StyleUnderline"/>
          <w:highlight w:val="cyan"/>
        </w:rPr>
        <w:t>vaccine skepticism</w:t>
      </w:r>
      <w:r w:rsidRPr="008B3F26">
        <w:t xml:space="preserve">, </w:t>
      </w:r>
      <w:r w:rsidRPr="008B3F26">
        <w:rPr>
          <w:rStyle w:val="StyleUnderline"/>
        </w:rPr>
        <w:t>damaging</w:t>
      </w:r>
      <w:r w:rsidRPr="008B3F26">
        <w:t xml:space="preserve"> pandemic control </w:t>
      </w:r>
      <w:r w:rsidRPr="008B3F26">
        <w:rPr>
          <w:rStyle w:val="StyleUnderline"/>
        </w:rPr>
        <w:t>efforts</w:t>
      </w:r>
      <w:r w:rsidRPr="008B3F26">
        <w:t>.</w:t>
      </w:r>
    </w:p>
    <w:p w14:paraId="46A9A8B6" w14:textId="77777777" w:rsidR="00C316C9" w:rsidRPr="008B3F26" w:rsidRDefault="00C316C9" w:rsidP="00C316C9">
      <w:r w:rsidRPr="008B3F26">
        <w:t xml:space="preserve">The </w:t>
      </w:r>
      <w:r w:rsidRPr="008B3F26">
        <w:rPr>
          <w:rStyle w:val="StyleUnderline"/>
        </w:rPr>
        <w:t xml:space="preserve">replication hurdle is especially high for the new </w:t>
      </w:r>
      <w:r w:rsidRPr="008B3F26">
        <w:t xml:space="preserve">and </w:t>
      </w:r>
      <w:r w:rsidRPr="008B3F26">
        <w:rPr>
          <w:rStyle w:val="StyleUnderline"/>
        </w:rPr>
        <w:t>more sophisticated</w:t>
      </w:r>
      <w:r w:rsidRPr="008B3F26">
        <w:t xml:space="preserve"> messenger ribonucleic acid </w:t>
      </w:r>
      <w:r w:rsidRPr="008B3F26">
        <w:rPr>
          <w:rStyle w:val="StyleUnderline"/>
        </w:rPr>
        <w:t>(</w:t>
      </w:r>
      <w:r w:rsidRPr="008B3F26">
        <w:rPr>
          <w:rStyle w:val="StyleUnderline"/>
          <w:highlight w:val="cyan"/>
        </w:rPr>
        <w:t>mRNA</w:t>
      </w:r>
      <w:r w:rsidRPr="008B3F26">
        <w:rPr>
          <w:rStyle w:val="StyleUnderline"/>
        </w:rPr>
        <w:t>) vaccines</w:t>
      </w:r>
      <w:r w:rsidRPr="008B3F26">
        <w:t xml:space="preserve">, which have proven most effective against SARS-CoV-2 (the virus that causes COVID-19) and which </w:t>
      </w:r>
      <w:r w:rsidRPr="008B3F26">
        <w:rPr>
          <w:rStyle w:val="StyleUnderline"/>
        </w:rPr>
        <w:t>are likely to provide the most adaptable platforms for the vaccines of the future</w:t>
      </w:r>
      <w:r w:rsidRPr="008B3F26">
        <w:t xml:space="preserve">. The genetic vaccines produced by Pfizer-BioNTech and Moderna </w:t>
      </w:r>
      <w:r w:rsidRPr="008B3F26">
        <w:rPr>
          <w:rStyle w:val="StyleUnderline"/>
          <w:highlight w:val="cyan"/>
        </w:rPr>
        <w:t>require</w:t>
      </w:r>
      <w:r w:rsidRPr="008B3F26">
        <w:rPr>
          <w:rStyle w:val="StyleUnderline"/>
        </w:rPr>
        <w:t xml:space="preserve"> </w:t>
      </w:r>
      <w:r w:rsidRPr="008B3F26">
        <w:rPr>
          <w:rStyle w:val="StyleUnderline"/>
          <w:highlight w:val="cyan"/>
        </w:rPr>
        <w:t>considerable</w:t>
      </w:r>
      <w:r w:rsidRPr="008B3F26">
        <w:rPr>
          <w:rStyle w:val="StyleUnderline"/>
        </w:rPr>
        <w:t xml:space="preserve"> technical </w:t>
      </w:r>
      <w:r w:rsidRPr="008B3F26">
        <w:rPr>
          <w:rStyle w:val="StyleUnderline"/>
          <w:highlight w:val="cyan"/>
        </w:rPr>
        <w:t>knowledge</w:t>
      </w:r>
      <w:r w:rsidRPr="008B3F26">
        <w:rPr>
          <w:rStyle w:val="StyleUnderline"/>
        </w:rPr>
        <w:t xml:space="preserve"> and </w:t>
      </w:r>
      <w:hyperlink r:id="rId22" w:tgtFrame="_blank" w:history="1">
        <w:r w:rsidRPr="008B3F26">
          <w:rPr>
            <w:rStyle w:val="StyleUnderline"/>
          </w:rPr>
          <w:t>sophisticated techniques</w:t>
        </w:r>
      </w:hyperlink>
      <w:r w:rsidRPr="008B3F26">
        <w:t> to generate a version of the viral spike protein that elicits a strong immune response.</w:t>
      </w:r>
      <w:bookmarkStart w:id="0" w:name="_ftnref1"/>
      <w:r w:rsidRPr="008B3F26">
        <w:fldChar w:fldCharType="begin"/>
      </w:r>
      <w:r w:rsidRPr="008B3F26">
        <w:instrText xml:space="preserve"> HYPERLINK "https://www.piie.com/blogs/realtime-economic-issues-watch/waiving-patent-and-intellectual-property-protections-not" \l "_ftn1" \o "" </w:instrText>
      </w:r>
      <w:r w:rsidRPr="008B3F26">
        <w:fldChar w:fldCharType="separate"/>
      </w:r>
      <w:r w:rsidRPr="008B3F26">
        <w:rPr>
          <w:rStyle w:val="Hyperlink"/>
        </w:rPr>
        <w:t>1</w:t>
      </w:r>
      <w:r w:rsidRPr="008B3F26">
        <w:fldChar w:fldCharType="end"/>
      </w:r>
      <w:bookmarkEnd w:id="0"/>
      <w:r w:rsidRPr="008B3F26">
        <w:t xml:space="preserve"> Therefore, from a biological standpoint, </w:t>
      </w:r>
      <w:r w:rsidRPr="008B3F26">
        <w:rPr>
          <w:rStyle w:val="StyleUnderline"/>
        </w:rPr>
        <w:t xml:space="preserve">patent and </w:t>
      </w:r>
      <w:r w:rsidRPr="008B3F26">
        <w:rPr>
          <w:rStyle w:val="StyleUnderline"/>
          <w:highlight w:val="cyan"/>
        </w:rPr>
        <w:t>IP</w:t>
      </w:r>
      <w:r w:rsidRPr="008B3F26">
        <w:rPr>
          <w:rStyle w:val="StyleUnderline"/>
        </w:rPr>
        <w:t xml:space="preserve"> waivers alone </w:t>
      </w:r>
      <w:r w:rsidRPr="008B3F26">
        <w:rPr>
          <w:rStyle w:val="StyleUnderline"/>
          <w:highlight w:val="cyan"/>
        </w:rPr>
        <w:t>cannot</w:t>
      </w:r>
      <w:r w:rsidRPr="008B3F26">
        <w:rPr>
          <w:rStyle w:val="StyleUnderline"/>
        </w:rPr>
        <w:t xml:space="preserve"> </w:t>
      </w:r>
      <w:r w:rsidRPr="008B3F26">
        <w:rPr>
          <w:rStyle w:val="StyleUnderline"/>
          <w:highlight w:val="cyan"/>
        </w:rPr>
        <w:t>resolve</w:t>
      </w:r>
      <w:r w:rsidRPr="008B3F26">
        <w:rPr>
          <w:rStyle w:val="StyleUnderline"/>
        </w:rPr>
        <w:t xml:space="preserve"> the existing lack of capacity in most countries to produce genetic vaccines</w:t>
      </w:r>
      <w:r w:rsidRPr="008B3F26">
        <w:t xml:space="preserve"> </w:t>
      </w:r>
      <w:r w:rsidRPr="008B3F26">
        <w:rPr>
          <w:rStyle w:val="StyleUnderline"/>
        </w:rPr>
        <w:t>at</w:t>
      </w:r>
      <w:r w:rsidRPr="008B3F26">
        <w:t xml:space="preserve"> </w:t>
      </w:r>
      <w:r w:rsidRPr="008B3F26">
        <w:rPr>
          <w:rStyle w:val="StyleUnderline"/>
        </w:rPr>
        <w:t>scale locally</w:t>
      </w:r>
      <w:r w:rsidRPr="008B3F26">
        <w:t>.</w:t>
      </w:r>
    </w:p>
    <w:p w14:paraId="75BA3404" w14:textId="77777777" w:rsidR="00C316C9" w:rsidRPr="008B3F26" w:rsidRDefault="00C316C9" w:rsidP="00C316C9">
      <w:r w:rsidRPr="008B3F26">
        <w:t xml:space="preserve">A final challenge is that </w:t>
      </w:r>
      <w:r w:rsidRPr="008B3F26">
        <w:rPr>
          <w:rStyle w:val="StyleUnderline"/>
        </w:rPr>
        <w:t xml:space="preserve">vaccine </w:t>
      </w:r>
      <w:r w:rsidRPr="008B3F26">
        <w:rPr>
          <w:rStyle w:val="StyleUnderline"/>
          <w:highlight w:val="cyan"/>
        </w:rPr>
        <w:t>supply</w:t>
      </w:r>
      <w:r w:rsidRPr="008B3F26">
        <w:rPr>
          <w:rStyle w:val="StyleUnderline"/>
        </w:rPr>
        <w:t xml:space="preserve"> </w:t>
      </w:r>
      <w:r w:rsidRPr="008B3F26">
        <w:rPr>
          <w:rStyle w:val="StyleUnderline"/>
          <w:highlight w:val="cyan"/>
        </w:rPr>
        <w:t>chains</w:t>
      </w:r>
      <w:r w:rsidRPr="008B3F26">
        <w:rPr>
          <w:rStyle w:val="StyleUnderline"/>
        </w:rPr>
        <w:t xml:space="preserve"> are </w:t>
      </w:r>
      <w:r w:rsidRPr="008B3F26">
        <w:rPr>
          <w:rStyle w:val="StyleUnderline"/>
          <w:highlight w:val="cyan"/>
        </w:rPr>
        <w:t>intricate and global</w:t>
      </w:r>
      <w:r w:rsidRPr="008B3F26">
        <w:rPr>
          <w:rStyle w:val="StyleUnderline"/>
        </w:rPr>
        <w:t xml:space="preserve"> in scope</w:t>
      </w:r>
      <w:r w:rsidRPr="008B3F26">
        <w:t xml:space="preserve">. Different </w:t>
      </w:r>
      <w:r w:rsidRPr="008B3F26">
        <w:rPr>
          <w:rStyle w:val="StyleUnderline"/>
        </w:rPr>
        <w:t>stages of vaccine manufacturing</w:t>
      </w:r>
      <w:r w:rsidRPr="008B3F26">
        <w:t xml:space="preserve"> </w:t>
      </w:r>
      <w:r w:rsidRPr="008B3F26">
        <w:rPr>
          <w:rStyle w:val="StyleUnderline"/>
        </w:rPr>
        <w:t>are spread across different parts of the globe</w:t>
      </w:r>
      <w:r w:rsidRPr="008B3F26">
        <w:t xml:space="preserve">, with various countries supplying key inputs and equipment. </w:t>
      </w:r>
      <w:r w:rsidRPr="008B3F26">
        <w:rPr>
          <w:rStyle w:val="StyleUnderline"/>
        </w:rPr>
        <w:t xml:space="preserve">Patent and IP waivers cannot resolve </w:t>
      </w:r>
      <w:r w:rsidRPr="008B3F26">
        <w:rPr>
          <w:rStyle w:val="StyleUnderline"/>
          <w:highlight w:val="cyan"/>
        </w:rPr>
        <w:t>export restrictions</w:t>
      </w:r>
      <w:r w:rsidRPr="008B3F26">
        <w:rPr>
          <w:rStyle w:val="StyleUnderline"/>
        </w:rPr>
        <w:t xml:space="preserve"> that these </w:t>
      </w:r>
      <w:r w:rsidRPr="008B3F26">
        <w:rPr>
          <w:rStyle w:val="StyleUnderline"/>
          <w:highlight w:val="cyan"/>
        </w:rPr>
        <w:t>countries</w:t>
      </w:r>
      <w:r w:rsidRPr="008B3F26">
        <w:rPr>
          <w:rStyle w:val="StyleUnderline"/>
        </w:rPr>
        <w:t xml:space="preserve"> may decide to impose</w:t>
      </w:r>
      <w:r w:rsidRPr="008B3F26">
        <w:t xml:space="preserve">—and </w:t>
      </w:r>
      <w:r w:rsidRPr="008B3F26">
        <w:rPr>
          <w:rStyle w:val="StyleUnderline"/>
        </w:rPr>
        <w:t>in</w:t>
      </w:r>
      <w:r w:rsidRPr="008B3F26">
        <w:t xml:space="preserve"> </w:t>
      </w:r>
      <w:r w:rsidRPr="008B3F26">
        <w:rPr>
          <w:rStyle w:val="StyleUnderline"/>
        </w:rPr>
        <w:t xml:space="preserve">fact </w:t>
      </w:r>
      <w:r w:rsidRPr="008B3F26">
        <w:rPr>
          <w:rStyle w:val="StyleUnderline"/>
          <w:highlight w:val="cyan"/>
        </w:rPr>
        <w:t>have</w:t>
      </w:r>
      <w:r w:rsidRPr="008B3F26">
        <w:t xml:space="preserve"> </w:t>
      </w:r>
      <w:r w:rsidRPr="008B3F26">
        <w:rPr>
          <w:rStyle w:val="StyleUnderline"/>
          <w:highlight w:val="cyan"/>
        </w:rPr>
        <w:t>imposed</w:t>
      </w:r>
      <w:r w:rsidRPr="008B3F26">
        <w:rPr>
          <w:rStyle w:val="StyleUnderline"/>
        </w:rPr>
        <w:t>—throughout the pandemic</w:t>
      </w:r>
      <w:r w:rsidRPr="008B3F26">
        <w:t xml:space="preserve">. </w:t>
      </w:r>
      <w:r w:rsidRPr="008B3F26">
        <w:rPr>
          <w:rStyle w:val="StyleUnderline"/>
          <w:highlight w:val="cyan"/>
        </w:rPr>
        <w:t xml:space="preserve">Nor can </w:t>
      </w:r>
      <w:r w:rsidRPr="008B3F26">
        <w:rPr>
          <w:rStyle w:val="StyleUnderline"/>
        </w:rPr>
        <w:t xml:space="preserve">poor </w:t>
      </w:r>
      <w:r w:rsidRPr="008B3F26">
        <w:rPr>
          <w:rStyle w:val="StyleUnderline"/>
          <w:highlight w:val="cyan"/>
        </w:rPr>
        <w:t>countries</w:t>
      </w:r>
      <w:r w:rsidRPr="008B3F26">
        <w:rPr>
          <w:rStyle w:val="StyleUnderline"/>
        </w:rPr>
        <w:t xml:space="preserve"> with production waivers easily </w:t>
      </w:r>
      <w:r w:rsidRPr="008B3F26">
        <w:rPr>
          <w:rStyle w:val="StyleUnderline"/>
          <w:highlight w:val="cyan"/>
        </w:rPr>
        <w:t>integrate into</w:t>
      </w:r>
      <w:r w:rsidRPr="008B3F26">
        <w:rPr>
          <w:rStyle w:val="StyleUnderline"/>
        </w:rPr>
        <w:t xml:space="preserve"> global </w:t>
      </w:r>
      <w:r w:rsidRPr="008B3F26">
        <w:rPr>
          <w:rStyle w:val="StyleUnderline"/>
          <w:highlight w:val="cyan"/>
        </w:rPr>
        <w:t>supply</w:t>
      </w:r>
      <w:r w:rsidRPr="008B3F26">
        <w:rPr>
          <w:rStyle w:val="StyleUnderline"/>
        </w:rPr>
        <w:t xml:space="preserve"> </w:t>
      </w:r>
      <w:r w:rsidRPr="008B3F26">
        <w:rPr>
          <w:rStyle w:val="StyleUnderline"/>
          <w:highlight w:val="cyan"/>
        </w:rPr>
        <w:t>chains</w:t>
      </w:r>
      <w:r w:rsidRPr="008B3F26">
        <w:rPr>
          <w:rStyle w:val="StyleUnderline"/>
        </w:rPr>
        <w:t xml:space="preserve">. </w:t>
      </w:r>
      <w:r w:rsidRPr="008B3F26">
        <w:t xml:space="preserve">At the moment, </w:t>
      </w:r>
      <w:r w:rsidRPr="008B3F26">
        <w:rPr>
          <w:rStyle w:val="StyleUnderline"/>
        </w:rPr>
        <w:t>current production capacity</w:t>
      </w:r>
      <w:r w:rsidRPr="008B3F26">
        <w:t xml:space="preserve"> and </w:t>
      </w:r>
      <w:r w:rsidRPr="008B3F26">
        <w:rPr>
          <w:rStyle w:val="StyleUnderline"/>
        </w:rPr>
        <w:t>quality standards</w:t>
      </w:r>
      <w:r w:rsidRPr="008B3F26">
        <w:t xml:space="preserve"> continue to </w:t>
      </w:r>
      <w:r w:rsidRPr="008B3F26">
        <w:rPr>
          <w:rStyle w:val="StyleUnderline"/>
        </w:rPr>
        <w:t>constrain global supply</w:t>
      </w:r>
      <w:r w:rsidRPr="008B3F26">
        <w:t>.</w:t>
      </w:r>
    </w:p>
    <w:p w14:paraId="036A7EDC" w14:textId="77777777" w:rsidR="00C316C9" w:rsidRPr="008B3F26" w:rsidRDefault="00C316C9" w:rsidP="00C316C9"/>
    <w:p w14:paraId="279165B6" w14:textId="77777777" w:rsidR="00C316C9" w:rsidRDefault="00C316C9" w:rsidP="00C316C9">
      <w:pPr>
        <w:rPr>
          <w:u w:val="single"/>
        </w:rPr>
      </w:pPr>
    </w:p>
    <w:p w14:paraId="0FF7BBE8" w14:textId="77777777" w:rsidR="00C316C9" w:rsidRDefault="00C316C9" w:rsidP="00C316C9">
      <w:pPr>
        <w:pStyle w:val="Heading4"/>
      </w:pPr>
      <w:r>
        <w:t xml:space="preserve">2] </w:t>
      </w:r>
      <w:r w:rsidRPr="006C2B22">
        <w:rPr>
          <w:u w:val="single"/>
        </w:rPr>
        <w:t>Hurts Innovation</w:t>
      </w:r>
      <w:r>
        <w:t xml:space="preserve"> </w:t>
      </w:r>
    </w:p>
    <w:p w14:paraId="2DF05D05" w14:textId="77777777" w:rsidR="00C316C9" w:rsidRPr="001247B6" w:rsidRDefault="00C316C9" w:rsidP="00C316C9">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792D42F5" w14:textId="77777777" w:rsidR="00C316C9" w:rsidRDefault="00C316C9" w:rsidP="00C316C9">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061506">
        <w:rPr>
          <w:highlight w:val="cyan"/>
          <w:u w:val="single"/>
        </w:rPr>
        <w:t>IP</w:t>
      </w:r>
      <w:r w:rsidRPr="00DD7490">
        <w:rPr>
          <w:u w:val="single"/>
        </w:rPr>
        <w:t xml:space="preserve"> is not a barrier to vaccine access. It already </w:t>
      </w:r>
      <w:r w:rsidRPr="00061506">
        <w:rPr>
          <w:highlight w:val="cyan"/>
          <w:u w:val="single"/>
        </w:rPr>
        <w:t>enabled</w:t>
      </w:r>
      <w:r w:rsidRPr="00DD7490">
        <w:rPr>
          <w:u w:val="single"/>
        </w:rPr>
        <w:t xml:space="preserve"> the </w:t>
      </w:r>
      <w:r w:rsidRPr="00061506">
        <w:rPr>
          <w:highlight w:val="cyan"/>
          <w:u w:val="single"/>
        </w:rPr>
        <w:t>creation of three vaccines, in record-breaking time</w:t>
      </w:r>
      <w:r w:rsidRPr="00DD7490">
        <w:rPr>
          <w:u w:val="single"/>
        </w:rPr>
        <w:t xml:space="preserve">, that have received FDA authorization. </w:t>
      </w:r>
      <w:r w:rsidRPr="00061506">
        <w:rPr>
          <w:highlight w:val="cyan"/>
          <w:u w:val="single"/>
        </w:rPr>
        <w:t>IP</w:t>
      </w:r>
      <w:r w:rsidRPr="00DD7490">
        <w:rPr>
          <w:u w:val="single"/>
        </w:rPr>
        <w:t xml:space="preserve"> is also safely </w:t>
      </w:r>
      <w:r w:rsidRPr="00061506">
        <w:rPr>
          <w:highlight w:val="cyan"/>
          <w:u w:val="single"/>
        </w:rPr>
        <w:t>facilitating</w:t>
      </w:r>
      <w:r w:rsidRPr="00DD7490">
        <w:rPr>
          <w:u w:val="single"/>
        </w:rPr>
        <w:t xml:space="preserve"> international partnerships (275+ to date) to </w:t>
      </w:r>
      <w:r w:rsidRPr="00061506">
        <w:rPr>
          <w:highlight w:val="cyan"/>
          <w:u w:val="single"/>
        </w:rPr>
        <w:t>share technology</w:t>
      </w:r>
      <w:r w:rsidRPr="00DD7490">
        <w:rPr>
          <w:u w:val="single"/>
        </w:rPr>
        <w:t xml:space="preserve"> and information more easily with trusted partners </w:t>
      </w:r>
      <w:r w:rsidRPr="00061506">
        <w:rPr>
          <w:highlight w:val="cyan"/>
          <w:u w:val="single"/>
        </w:rPr>
        <w:t>across borders</w:t>
      </w:r>
      <w:r w:rsidRPr="00DD7490">
        <w:rPr>
          <w:u w:val="single"/>
        </w:rPr>
        <w:t xml:space="preserve">. An </w:t>
      </w:r>
      <w:r w:rsidRPr="00061506">
        <w:rPr>
          <w:highlight w:val="cyan"/>
          <w:u w:val="single"/>
        </w:rPr>
        <w:t>IP</w:t>
      </w:r>
      <w:r w:rsidRPr="00DD7490">
        <w:rPr>
          <w:u w:val="single"/>
        </w:rPr>
        <w:t xml:space="preserve"> </w:t>
      </w:r>
      <w:r w:rsidRPr="00061506">
        <w:rPr>
          <w:highlight w:val="cya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061506">
        <w:rPr>
          <w:highlight w:val="cyan"/>
          <w:u w:val="single"/>
        </w:rPr>
        <w:t>Allow</w:t>
      </w:r>
      <w:r w:rsidRPr="00DD7490">
        <w:rPr>
          <w:u w:val="single"/>
        </w:rPr>
        <w:t xml:space="preserve">ing </w:t>
      </w:r>
      <w:r w:rsidRPr="00061506">
        <w:rPr>
          <w:highlight w:val="cyan"/>
          <w:u w:val="single"/>
        </w:rPr>
        <w:t>other countries to take</w:t>
      </w:r>
      <w:r w:rsidRPr="00DD7490">
        <w:rPr>
          <w:u w:val="single"/>
        </w:rPr>
        <w:t xml:space="preserve"> and commercialize American-made technologies conflicts with President Biden’s goal to build up </w:t>
      </w:r>
      <w:r w:rsidRPr="00061506">
        <w:rPr>
          <w:highlight w:val="cyan"/>
          <w:u w:val="single"/>
        </w:rPr>
        <w:t>American infrastructure</w:t>
      </w:r>
      <w:r w:rsidRPr="00DD7490">
        <w:rPr>
          <w:u w:val="single"/>
        </w:rPr>
        <w:t xml:space="preserve"> and create manufacturing jobs. In </w:t>
      </w:r>
      <w:r w:rsidRPr="001247B6">
        <w:rPr>
          <w:u w:val="single"/>
        </w:rPr>
        <w:t xml:space="preserve">the </w:t>
      </w:r>
      <w:r w:rsidRPr="00061506">
        <w:rPr>
          <w:highlight w:val="cyan"/>
          <w:u w:val="single"/>
        </w:rPr>
        <w:t>U.S.</w:t>
      </w:r>
      <w:r w:rsidRPr="00DD7490">
        <w:rPr>
          <w:u w:val="single"/>
        </w:rPr>
        <w:t xml:space="preserve"> alone, </w:t>
      </w:r>
      <w:r w:rsidRPr="00061506">
        <w:rPr>
          <w:highlight w:val="cyan"/>
          <w:u w:val="single"/>
        </w:rPr>
        <w:t>biopharmaceutical</w:t>
      </w:r>
      <w:r w:rsidRPr="00DD7490">
        <w:rPr>
          <w:u w:val="single"/>
        </w:rPr>
        <w:t xml:space="preserve"> companies </w:t>
      </w:r>
      <w:r w:rsidRPr="00061506">
        <w:rPr>
          <w:highlight w:val="cyan"/>
          <w:u w:val="single"/>
        </w:rPr>
        <w:t>support</w:t>
      </w:r>
      <w:r w:rsidRPr="00DD7490">
        <w:rPr>
          <w:u w:val="single"/>
        </w:rPr>
        <w:t xml:space="preserve"> 4 million jobs across all 50 states, with many more across </w:t>
      </w:r>
      <w:r w:rsidRPr="00061506">
        <w:rPr>
          <w:highlight w:val="cya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061506">
        <w:rPr>
          <w:highlight w:val="cyan"/>
          <w:u w:val="single"/>
        </w:rPr>
        <w:t>should not be forfeiting IP to countries</w:t>
      </w:r>
      <w:r w:rsidRPr="00DD7490">
        <w:rPr>
          <w:u w:val="single"/>
        </w:rPr>
        <w:t xml:space="preserve"> </w:t>
      </w:r>
      <w:r w:rsidRPr="00061506">
        <w:rPr>
          <w:highlight w:val="cyan"/>
          <w:u w:val="single"/>
        </w:rPr>
        <w:t>looking to undermine America’</w:t>
      </w:r>
      <w:r w:rsidRPr="00DD7490">
        <w:rPr>
          <w:u w:val="single"/>
        </w:rPr>
        <w:t xml:space="preserve">s global leadership in </w:t>
      </w:r>
      <w:r w:rsidRPr="00061506">
        <w:rPr>
          <w:highlight w:val="cyan"/>
          <w:u w:val="single"/>
        </w:rPr>
        <w:t>biomedical</w:t>
      </w:r>
      <w:r w:rsidRPr="00DD7490">
        <w:rPr>
          <w:u w:val="single"/>
        </w:rPr>
        <w:t xml:space="preserve"> technology and </w:t>
      </w:r>
      <w:r w:rsidRPr="00061506">
        <w:rPr>
          <w:highlight w:val="cyan"/>
          <w:u w:val="single"/>
        </w:rPr>
        <w:t>innovation</w:t>
      </w:r>
      <w:r w:rsidRPr="001247B6">
        <w:rPr>
          <w:sz w:val="16"/>
        </w:rPr>
        <w:t xml:space="preserve">. </w:t>
      </w:r>
      <w:r w:rsidRPr="00061506">
        <w:rPr>
          <w:highlight w:val="cyan"/>
          <w:u w:val="single"/>
        </w:rPr>
        <w:t>IP</w:t>
      </w:r>
      <w:r w:rsidRPr="00DD7490">
        <w:rPr>
          <w:u w:val="single"/>
        </w:rPr>
        <w:t xml:space="preserve"> </w:t>
      </w:r>
      <w:r w:rsidRPr="00061506">
        <w:rPr>
          <w:highlight w:val="cyan"/>
          <w:u w:val="single"/>
        </w:rPr>
        <w:t>protections enabled decades of R&amp;D by biopharmaceutical</w:t>
      </w:r>
      <w:r w:rsidRPr="00DD7490">
        <w:rPr>
          <w:u w:val="single"/>
        </w:rPr>
        <w:t xml:space="preserve"> research </w:t>
      </w:r>
      <w:r w:rsidRPr="00061506">
        <w:rPr>
          <w:highlight w:val="cyan"/>
          <w:u w:val="single"/>
        </w:rPr>
        <w:t>companies</w:t>
      </w:r>
      <w:r w:rsidRPr="00DD7490">
        <w:rPr>
          <w:u w:val="single"/>
        </w:rPr>
        <w:t xml:space="preserve">, </w:t>
      </w:r>
      <w:r w:rsidRPr="00061506">
        <w:rPr>
          <w:highlight w:val="cyan"/>
          <w:u w:val="single"/>
        </w:rPr>
        <w:t>allowing them</w:t>
      </w:r>
      <w:r w:rsidRPr="00DD7490">
        <w:rPr>
          <w:u w:val="single"/>
        </w:rPr>
        <w:t xml:space="preserve"> </w:t>
      </w:r>
      <w:r w:rsidRPr="00061506">
        <w:rPr>
          <w:highlight w:val="cya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061506">
        <w:rPr>
          <w:highlight w:val="cyan"/>
          <w:u w:val="single"/>
        </w:rPr>
        <w:t>collaboration</w:t>
      </w:r>
      <w:r w:rsidRPr="001247B6">
        <w:rPr>
          <w:u w:val="single"/>
        </w:rPr>
        <w:t xml:space="preserve"> that’s </w:t>
      </w:r>
      <w:r w:rsidRPr="00061506">
        <w:rPr>
          <w:highlight w:val="cyan"/>
          <w:u w:val="single"/>
        </w:rPr>
        <w:t>happened in</w:t>
      </w:r>
      <w:r w:rsidRPr="001247B6">
        <w:rPr>
          <w:u w:val="single"/>
        </w:rPr>
        <w:t xml:space="preserve"> the midst of this </w:t>
      </w:r>
      <w:r w:rsidRPr="00061506">
        <w:rPr>
          <w:highlight w:val="cyan"/>
          <w:u w:val="single"/>
        </w:rPr>
        <w:t>pandemic</w:t>
      </w:r>
      <w:r w:rsidRPr="001247B6">
        <w:rPr>
          <w:u w:val="single"/>
        </w:rPr>
        <w:t xml:space="preserve"> I think </w:t>
      </w:r>
      <w:r w:rsidRPr="00061506">
        <w:rPr>
          <w:highlight w:val="cyan"/>
          <w:u w:val="single"/>
        </w:rPr>
        <w:t>points to</w:t>
      </w:r>
      <w:r w:rsidRPr="001247B6">
        <w:rPr>
          <w:u w:val="single"/>
        </w:rPr>
        <w:t xml:space="preserve"> the ways in which </w:t>
      </w:r>
      <w:r w:rsidRPr="00061506">
        <w:rPr>
          <w:highlight w:val="cyan"/>
          <w:u w:val="single"/>
        </w:rPr>
        <w:t>IP has</w:t>
      </w:r>
      <w:r w:rsidRPr="001247B6">
        <w:rPr>
          <w:u w:val="single"/>
        </w:rPr>
        <w:t xml:space="preserve"> actually not </w:t>
      </w:r>
      <w:r w:rsidRPr="00061506">
        <w:rPr>
          <w:highlight w:val="cyan"/>
          <w:u w:val="single"/>
        </w:rPr>
        <w:t>been</w:t>
      </w:r>
      <w:r w:rsidRPr="001247B6">
        <w:rPr>
          <w:u w:val="single"/>
        </w:rPr>
        <w:t xml:space="preserve"> a barrier, but a </w:t>
      </w:r>
      <w:r w:rsidRPr="00061506">
        <w:rPr>
          <w:highlight w:val="cyan"/>
          <w:u w:val="single"/>
        </w:rPr>
        <w:t>facilitator of</w:t>
      </w:r>
      <w:r w:rsidRPr="001247B6">
        <w:rPr>
          <w:u w:val="single"/>
        </w:rPr>
        <w:t xml:space="preserve"> critical, cutting-edge </w:t>
      </w:r>
      <w:r w:rsidRPr="00061506">
        <w:rPr>
          <w:highlight w:val="cya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586EAF68" w14:textId="77777777" w:rsidR="00C316C9" w:rsidRDefault="00C316C9" w:rsidP="00C316C9">
      <w:pPr>
        <w:pStyle w:val="Heading4"/>
      </w:pPr>
      <w:r>
        <w:t xml:space="preserve">Turns the </w:t>
      </w:r>
      <w:proofErr w:type="spellStart"/>
      <w:r>
        <w:t>Aff</w:t>
      </w:r>
      <w:proofErr w:type="spellEnd"/>
      <w:r>
        <w:t xml:space="preserve"> – Delta Variant </w:t>
      </w:r>
      <w:r>
        <w:rPr>
          <w:u w:val="single"/>
        </w:rPr>
        <w:t>proves</w:t>
      </w:r>
      <w:r>
        <w:t xml:space="preserve"> current vaccines </w:t>
      </w:r>
      <w:r>
        <w:rPr>
          <w:u w:val="single"/>
        </w:rPr>
        <w:t>aren’t enough</w:t>
      </w:r>
      <w:r>
        <w:t xml:space="preserve"> – we need new innovations.</w:t>
      </w:r>
    </w:p>
    <w:p w14:paraId="294C131B" w14:textId="77777777" w:rsidR="00C316C9" w:rsidRDefault="00C316C9" w:rsidP="00C316C9">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23"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6685C2FB" w14:textId="77777777" w:rsidR="00C316C9" w:rsidRDefault="00C316C9" w:rsidP="00C316C9">
      <w:pPr>
        <w:rPr>
          <w:sz w:val="16"/>
          <w:szCs w:val="24"/>
        </w:rPr>
      </w:pPr>
      <w:r w:rsidRPr="00061506">
        <w:rPr>
          <w:b/>
          <w:szCs w:val="24"/>
          <w:highlight w:val="cyan"/>
          <w:u w:val="single"/>
        </w:rPr>
        <w:t>Results</w:t>
      </w:r>
      <w:r w:rsidRPr="00061506">
        <w:rPr>
          <w:sz w:val="16"/>
          <w:szCs w:val="24"/>
          <w:highlight w:val="cyan"/>
        </w:rPr>
        <w:t xml:space="preserve"> </w:t>
      </w:r>
      <w:r w:rsidRPr="001D2A7B">
        <w:rPr>
          <w:sz w:val="16"/>
          <w:szCs w:val="24"/>
        </w:rPr>
        <w:t xml:space="preserve">from a trio of studies, published in the CDC’s weekly report, </w:t>
      </w:r>
      <w:r w:rsidRPr="00061506">
        <w:rPr>
          <w:b/>
          <w:sz w:val="26"/>
          <w:szCs w:val="24"/>
          <w:highlight w:val="cyan"/>
          <w:u w:val="single"/>
        </w:rPr>
        <w:t>motivated</w:t>
      </w:r>
      <w:r w:rsidRPr="00061506">
        <w:rPr>
          <w:sz w:val="16"/>
          <w:szCs w:val="24"/>
          <w:highlight w:val="cyan"/>
        </w:rPr>
        <w:t xml:space="preserve"> </w:t>
      </w:r>
      <w:r w:rsidRPr="001D2A7B">
        <w:rPr>
          <w:sz w:val="16"/>
          <w:szCs w:val="24"/>
        </w:rPr>
        <w:t xml:space="preserve">the </w:t>
      </w:r>
      <w:r w:rsidRPr="00061506">
        <w:rPr>
          <w:b/>
          <w:sz w:val="26"/>
          <w:szCs w:val="24"/>
          <w:highlight w:val="cyan"/>
          <w:u w:val="single"/>
        </w:rPr>
        <w:t>Biden</w:t>
      </w:r>
      <w:r w:rsidRPr="00061506">
        <w:rPr>
          <w:sz w:val="16"/>
          <w:szCs w:val="24"/>
          <w:highlight w:val="cyan"/>
        </w:rPr>
        <w:t xml:space="preserve"> </w:t>
      </w:r>
      <w:r w:rsidRPr="001D2A7B">
        <w:rPr>
          <w:sz w:val="16"/>
          <w:szCs w:val="24"/>
        </w:rPr>
        <w:t xml:space="preserve">administration </w:t>
      </w:r>
      <w:r w:rsidRPr="00061506">
        <w:rPr>
          <w:b/>
          <w:sz w:val="26"/>
          <w:szCs w:val="24"/>
          <w:highlight w:val="cyan"/>
          <w:u w:val="single"/>
        </w:rPr>
        <w:t>to</w:t>
      </w:r>
      <w:r w:rsidRPr="00061506">
        <w:rPr>
          <w:sz w:val="16"/>
          <w:szCs w:val="24"/>
          <w:highlight w:val="cyan"/>
        </w:rPr>
        <w:t xml:space="preserve"> </w:t>
      </w:r>
      <w:r w:rsidRPr="00061506">
        <w:rPr>
          <w:b/>
          <w:szCs w:val="24"/>
          <w:highlight w:val="cyan"/>
          <w:u w:val="single"/>
        </w:rPr>
        <w:t>consider</w:t>
      </w:r>
      <w:r w:rsidRPr="00061506">
        <w:rPr>
          <w:sz w:val="16"/>
          <w:szCs w:val="24"/>
          <w:highlight w:val="cyan"/>
        </w:rPr>
        <w:t xml:space="preserve"> </w:t>
      </w:r>
      <w:r w:rsidRPr="00061506">
        <w:rPr>
          <w:b/>
          <w:szCs w:val="24"/>
          <w:highlight w:val="cyan"/>
          <w:u w:val="single"/>
        </w:rPr>
        <w:t>booster shots</w:t>
      </w:r>
      <w:r w:rsidRPr="001D2A7B">
        <w:rPr>
          <w:sz w:val="16"/>
          <w:szCs w:val="24"/>
        </w:rPr>
        <w:t xml:space="preserve">. </w:t>
      </w:r>
      <w:r w:rsidRPr="00061506">
        <w:rPr>
          <w:b/>
          <w:szCs w:val="24"/>
          <w:highlight w:val="cyan"/>
          <w:u w:val="single"/>
        </w:rPr>
        <w:t>Three studies published</w:t>
      </w:r>
      <w:r w:rsidRPr="00061506">
        <w:rPr>
          <w:szCs w:val="24"/>
          <w:highlight w:val="cyan"/>
          <w:u w:val="single"/>
        </w:rPr>
        <w:t xml:space="preserve"> </w:t>
      </w:r>
      <w:r w:rsidRPr="001D2A7B">
        <w:rPr>
          <w:szCs w:val="24"/>
          <w:u w:val="single"/>
        </w:rPr>
        <w:t xml:space="preserve">Wednesday by the Centers for Disease Control and Prevention </w:t>
      </w:r>
      <w:r w:rsidRPr="00061506">
        <w:rPr>
          <w:b/>
          <w:szCs w:val="24"/>
          <w:highlight w:val="cyan"/>
          <w:u w:val="single"/>
        </w:rPr>
        <w:t>show</w:t>
      </w:r>
      <w:r w:rsidRPr="00061506">
        <w:rPr>
          <w:szCs w:val="24"/>
          <w:highlight w:val="cyan"/>
          <w:u w:val="single"/>
        </w:rPr>
        <w:t xml:space="preserve"> </w:t>
      </w:r>
      <w:r w:rsidRPr="001D2A7B">
        <w:rPr>
          <w:szCs w:val="24"/>
          <w:u w:val="single"/>
        </w:rPr>
        <w:t xml:space="preserve">that </w:t>
      </w:r>
      <w:r w:rsidRPr="00061506">
        <w:rPr>
          <w:b/>
          <w:szCs w:val="24"/>
          <w:highlight w:val="cyan"/>
          <w:u w:val="single"/>
        </w:rPr>
        <w:t>protection against the</w:t>
      </w:r>
      <w:r w:rsidRPr="00061506">
        <w:rPr>
          <w:szCs w:val="24"/>
          <w:highlight w:val="cyan"/>
          <w:u w:val="single"/>
        </w:rPr>
        <w:t xml:space="preserve"> </w:t>
      </w:r>
      <w:r w:rsidRPr="00061506">
        <w:rPr>
          <w:b/>
          <w:szCs w:val="24"/>
          <w:highlight w:val="cyan"/>
          <w:u w:val="single"/>
        </w:rPr>
        <w:t>coronavirus from vaccines</w:t>
      </w:r>
      <w:r w:rsidRPr="00061506">
        <w:rPr>
          <w:szCs w:val="24"/>
          <w:highlight w:val="cyan"/>
          <w:u w:val="single"/>
        </w:rPr>
        <w:t xml:space="preserve"> </w:t>
      </w:r>
      <w:r w:rsidRPr="00061506">
        <w:rPr>
          <w:b/>
          <w:szCs w:val="24"/>
          <w:highlight w:val="cyan"/>
          <w:u w:val="single"/>
        </w:rPr>
        <w:t>declined</w:t>
      </w:r>
      <w:r w:rsidRPr="00061506">
        <w:rPr>
          <w:szCs w:val="24"/>
          <w:highlight w:val="cyan"/>
          <w:u w:val="single"/>
        </w:rPr>
        <w:t xml:space="preserve"> </w:t>
      </w:r>
      <w:r w:rsidRPr="001D2A7B">
        <w:rPr>
          <w:szCs w:val="24"/>
          <w:u w:val="single"/>
        </w:rPr>
        <w:t xml:space="preserve">in the midsummer months </w:t>
      </w:r>
      <w:r w:rsidRPr="00061506">
        <w:rPr>
          <w:b/>
          <w:szCs w:val="24"/>
          <w:highlight w:val="cyan"/>
          <w:u w:val="single"/>
        </w:rPr>
        <w:t>when</w:t>
      </w:r>
      <w:r w:rsidRPr="00061506">
        <w:rPr>
          <w:szCs w:val="24"/>
          <w:highlight w:val="cyan"/>
          <w:u w:val="single"/>
        </w:rPr>
        <w:t xml:space="preserve"> </w:t>
      </w:r>
      <w:r w:rsidRPr="001D2A7B">
        <w:rPr>
          <w:szCs w:val="24"/>
          <w:u w:val="single"/>
        </w:rPr>
        <w:t xml:space="preserve">the more contagious </w:t>
      </w:r>
      <w:r w:rsidRPr="00061506">
        <w:rPr>
          <w:b/>
          <w:szCs w:val="24"/>
          <w:highlight w:val="cyan"/>
          <w:u w:val="single"/>
        </w:rPr>
        <w:t>delta variant rose</w:t>
      </w:r>
      <w:r w:rsidRPr="00061506">
        <w:rPr>
          <w:szCs w:val="24"/>
          <w:highlight w:val="cyan"/>
          <w:u w:val="single"/>
        </w:rPr>
        <w:t xml:space="preserve"> </w:t>
      </w:r>
      <w:r w:rsidRPr="001D2A7B">
        <w:rPr>
          <w:szCs w:val="24"/>
          <w:u w:val="single"/>
        </w:rPr>
        <w:t>to dominance in the United States</w:t>
      </w:r>
      <w:r w:rsidRPr="001D2A7B">
        <w:rPr>
          <w:sz w:val="16"/>
          <w:szCs w:val="24"/>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szCs w:val="24"/>
        </w:rPr>
        <w:t>The trio of reports,</w:t>
      </w:r>
      <w:proofErr w:type="gramEnd"/>
      <w:r w:rsidRPr="001D2A7B">
        <w:rPr>
          <w:sz w:val="16"/>
          <w:szCs w:val="24"/>
        </w:rPr>
        <w:t xml:space="preserve"> published Wednesday in the Morbidity and Mortality Weekly Report, the CDC’s scientific digest, </w:t>
      </w:r>
      <w:r w:rsidRPr="001D2A7B">
        <w:rPr>
          <w:szCs w:val="24"/>
          <w:u w:val="single"/>
        </w:rPr>
        <w:t xml:space="preserve">also </w:t>
      </w:r>
      <w:r w:rsidRPr="00061506">
        <w:rPr>
          <w:b/>
          <w:szCs w:val="24"/>
          <w:highlight w:val="cyan"/>
          <w:u w:val="single"/>
        </w:rPr>
        <w:t>reinforce</w:t>
      </w:r>
      <w:r w:rsidRPr="00061506">
        <w:rPr>
          <w:szCs w:val="24"/>
          <w:highlight w:val="cyan"/>
          <w:u w:val="single"/>
        </w:rPr>
        <w:t xml:space="preserve"> </w:t>
      </w:r>
      <w:r w:rsidRPr="001D2A7B">
        <w:rPr>
          <w:szCs w:val="24"/>
          <w:u w:val="single"/>
        </w:rPr>
        <w:t xml:space="preserve">the </w:t>
      </w:r>
      <w:r w:rsidRPr="00061506">
        <w:rPr>
          <w:b/>
          <w:szCs w:val="24"/>
          <w:highlight w:val="cyan"/>
          <w:u w:val="single"/>
        </w:rPr>
        <w:t>idea</w:t>
      </w:r>
      <w:r w:rsidRPr="00061506">
        <w:rPr>
          <w:szCs w:val="24"/>
          <w:highlight w:val="cyan"/>
          <w:u w:val="single"/>
        </w:rPr>
        <w:t xml:space="preserve"> </w:t>
      </w:r>
      <w:r w:rsidRPr="001D2A7B">
        <w:rPr>
          <w:szCs w:val="24"/>
          <w:u w:val="single"/>
        </w:rPr>
        <w:t xml:space="preserve">that </w:t>
      </w:r>
      <w:r w:rsidRPr="00061506">
        <w:rPr>
          <w:b/>
          <w:szCs w:val="24"/>
          <w:highlight w:val="cyan"/>
          <w:u w:val="single"/>
        </w:rPr>
        <w:t>vaccines</w:t>
      </w:r>
      <w:r w:rsidRPr="00061506">
        <w:rPr>
          <w:szCs w:val="24"/>
          <w:highlight w:val="cyan"/>
          <w:u w:val="single"/>
        </w:rPr>
        <w:t xml:space="preserve"> </w:t>
      </w:r>
      <w:r w:rsidRPr="00061506">
        <w:rPr>
          <w:b/>
          <w:szCs w:val="24"/>
          <w:highlight w:val="cyan"/>
          <w:u w:val="single"/>
          <w:bdr w:val="single" w:sz="4" w:space="0" w:color="auto"/>
        </w:rPr>
        <w:t>alone will be unable to lift the nation out of the pandemic</w:t>
      </w:r>
      <w:r w:rsidRPr="001D2A7B">
        <w:rPr>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szCs w:val="24"/>
          <w:u w:val="single"/>
        </w:rPr>
        <w:t>All three reports measure vaccine effectiveness, which compares the rates of infection or hospitalization among vaccinated people with the rates among people who had not been vaccinated.</w:t>
      </w:r>
      <w:r w:rsidRPr="001D2A7B">
        <w:rPr>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061506">
        <w:rPr>
          <w:b/>
          <w:szCs w:val="24"/>
          <w:highlight w:val="cyan"/>
          <w:u w:val="single"/>
        </w:rPr>
        <w:t>a study in Israel</w:t>
      </w:r>
      <w:r w:rsidRPr="001D2A7B">
        <w:rPr>
          <w:sz w:val="16"/>
          <w:szCs w:val="24"/>
        </w:rPr>
        <w:t xml:space="preserve">, </w:t>
      </w:r>
      <w:r w:rsidRPr="00061506">
        <w:rPr>
          <w:b/>
          <w:szCs w:val="24"/>
          <w:highlight w:val="cyan"/>
          <w:u w:val="single"/>
        </w:rPr>
        <w:t>found</w:t>
      </w:r>
      <w:r w:rsidRPr="00061506">
        <w:rPr>
          <w:sz w:val="16"/>
          <w:szCs w:val="24"/>
          <w:highlight w:val="cyan"/>
        </w:rPr>
        <w:t xml:space="preserve"> </w:t>
      </w:r>
      <w:r w:rsidRPr="00061506">
        <w:rPr>
          <w:b/>
          <w:szCs w:val="24"/>
          <w:highlight w:val="cyan"/>
          <w:u w:val="single"/>
          <w:bdr w:val="single" w:sz="4" w:space="0" w:color="auto"/>
        </w:rPr>
        <w:t>larger declines in protection against infection</w:t>
      </w:r>
      <w:r w:rsidRPr="001D2A7B">
        <w:rPr>
          <w:sz w:val="16"/>
          <w:szCs w:val="24"/>
        </w:rPr>
        <w:t xml:space="preserve">. One U.S. report that has not yet gone through peer review, collecting data from Mayo Clinic Health System facilities in five states, </w:t>
      </w:r>
      <w:r w:rsidRPr="00061506">
        <w:rPr>
          <w:b/>
          <w:szCs w:val="24"/>
          <w:highlight w:val="cyan"/>
          <w:u w:val="single"/>
        </w:rPr>
        <w:t>found</w:t>
      </w:r>
      <w:r w:rsidRPr="00061506">
        <w:rPr>
          <w:szCs w:val="24"/>
          <w:highlight w:val="cyan"/>
          <w:u w:val="single"/>
        </w:rPr>
        <w:t xml:space="preserve"> </w:t>
      </w:r>
      <w:r w:rsidRPr="001D2A7B">
        <w:rPr>
          <w:szCs w:val="24"/>
          <w:u w:val="single"/>
        </w:rPr>
        <w:t xml:space="preserve">a </w:t>
      </w:r>
      <w:r w:rsidRPr="00061506">
        <w:rPr>
          <w:b/>
          <w:szCs w:val="24"/>
          <w:highlight w:val="cyan"/>
          <w:u w:val="single"/>
        </w:rPr>
        <w:t>drop in</w:t>
      </w:r>
      <w:r w:rsidRPr="00061506">
        <w:rPr>
          <w:szCs w:val="24"/>
          <w:highlight w:val="cyan"/>
          <w:u w:val="single"/>
        </w:rPr>
        <w:t xml:space="preserve"> </w:t>
      </w:r>
      <w:r w:rsidRPr="001D2A7B">
        <w:rPr>
          <w:szCs w:val="24"/>
          <w:u w:val="single"/>
        </w:rPr>
        <w:t xml:space="preserve">the </w:t>
      </w:r>
      <w:r w:rsidRPr="00061506">
        <w:rPr>
          <w:b/>
          <w:szCs w:val="24"/>
          <w:highlight w:val="cyan"/>
          <w:u w:val="single"/>
        </w:rPr>
        <w:t>Pfizer</w:t>
      </w:r>
      <w:r w:rsidRPr="001D2A7B">
        <w:rPr>
          <w:szCs w:val="24"/>
          <w:u w:val="single"/>
        </w:rPr>
        <w:t xml:space="preserve">-BioNTech </w:t>
      </w:r>
      <w:r w:rsidRPr="00061506">
        <w:rPr>
          <w:b/>
          <w:szCs w:val="24"/>
          <w:highlight w:val="cyan"/>
          <w:u w:val="single"/>
        </w:rPr>
        <w:t>vaccine’s</w:t>
      </w:r>
      <w:r w:rsidRPr="00061506">
        <w:rPr>
          <w:szCs w:val="24"/>
          <w:highlight w:val="cyan"/>
          <w:u w:val="single"/>
        </w:rPr>
        <w:t xml:space="preserve"> </w:t>
      </w:r>
      <w:r w:rsidRPr="00061506">
        <w:rPr>
          <w:b/>
          <w:szCs w:val="24"/>
          <w:highlight w:val="cyan"/>
          <w:u w:val="single"/>
        </w:rPr>
        <w:t>effectiveness</w:t>
      </w:r>
      <w:r w:rsidRPr="00061506">
        <w:rPr>
          <w:szCs w:val="24"/>
          <w:highlight w:val="cyan"/>
          <w:u w:val="single"/>
        </w:rPr>
        <w:t xml:space="preserve"> </w:t>
      </w:r>
      <w:r w:rsidRPr="00061506">
        <w:rPr>
          <w:b/>
          <w:szCs w:val="24"/>
          <w:highlight w:val="cyan"/>
          <w:u w:val="single"/>
        </w:rPr>
        <w:t xml:space="preserve">against delta infections </w:t>
      </w:r>
      <w:r w:rsidRPr="00061506">
        <w:rPr>
          <w:b/>
          <w:szCs w:val="24"/>
          <w:highlight w:val="cyan"/>
          <w:u w:val="single"/>
          <w:bdr w:val="single" w:sz="4" w:space="0" w:color="auto"/>
        </w:rPr>
        <w:t>to 42 percent</w:t>
      </w:r>
      <w:r w:rsidRPr="001D2A7B">
        <w:rPr>
          <w:sz w:val="16"/>
          <w:szCs w:val="24"/>
        </w:rPr>
        <w:t xml:space="preserve">. The other mRNA vaccine, made by Moderna, was 76 percent effective. The new study from New York is the first to assess vaccine protection against coronavirus infection across the entirety of a U.S. state amid </w:t>
      </w:r>
      <w:proofErr w:type="gramStart"/>
      <w:r w:rsidRPr="001D2A7B">
        <w:rPr>
          <w:sz w:val="16"/>
          <w:szCs w:val="24"/>
        </w:rPr>
        <w:t>delta</w:t>
      </w:r>
      <w:proofErr w:type="gramEnd"/>
      <w:r w:rsidRPr="001D2A7B">
        <w:rPr>
          <w:sz w:val="16"/>
          <w:szCs w:val="24"/>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3495FEA9" w14:textId="77777777" w:rsidR="00C316C9" w:rsidRDefault="00C316C9" w:rsidP="00C316C9">
      <w:pPr>
        <w:pStyle w:val="Heading4"/>
      </w:pPr>
      <w:r>
        <w:t xml:space="preserve">3] </w:t>
      </w:r>
      <w:r>
        <w:rPr>
          <w:u w:val="single"/>
        </w:rPr>
        <w:t>Skill Disparities and Trade Secrets</w:t>
      </w:r>
      <w:r>
        <w:t xml:space="preserve"> outweigh – Moderna proves </w:t>
      </w:r>
      <w:r>
        <w:rPr>
          <w:u w:val="single"/>
        </w:rPr>
        <w:t>IP</w:t>
      </w:r>
      <w:r>
        <w:t xml:space="preserve"> isn’t the root cause.</w:t>
      </w:r>
    </w:p>
    <w:p w14:paraId="79576D50" w14:textId="77777777" w:rsidR="00C316C9" w:rsidRPr="00DD7490" w:rsidRDefault="00C316C9" w:rsidP="00C316C9">
      <w:r w:rsidRPr="00EF3181">
        <w:rPr>
          <w:rStyle w:val="Style13ptBold"/>
        </w:rPr>
        <w:t>Silverman 3-15</w:t>
      </w:r>
      <w:r>
        <w:t xml:space="preserve"> </w:t>
      </w:r>
      <w:r w:rsidRPr="00EF3181">
        <w:t>Rachel Silverman 3-15-2021 "Waiving vaccine patents won’t help inoculate poorer nations"</w:t>
      </w:r>
      <w:r>
        <w:t xml:space="preserve"> </w:t>
      </w:r>
      <w:hyperlink r:id="rId24"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2A0980B0" w14:textId="77777777" w:rsidR="00C316C9" w:rsidRPr="00815608" w:rsidRDefault="00C316C9" w:rsidP="00C316C9">
      <w:pPr>
        <w:rPr>
          <w:sz w:val="16"/>
        </w:rPr>
      </w:pPr>
      <w:r w:rsidRPr="001C28B0">
        <w:rPr>
          <w:sz w:val="16"/>
        </w:rPr>
        <w:t>Reality is more complicated, however</w:t>
      </w:r>
      <w:r w:rsidRPr="001C28B0">
        <w:rPr>
          <w:u w:val="single"/>
        </w:rPr>
        <w:t xml:space="preserve">. Because of the </w:t>
      </w:r>
      <w:r w:rsidRPr="00815608">
        <w:rPr>
          <w:highlight w:val="cyan"/>
          <w:u w:val="single"/>
        </w:rPr>
        <w:t>technical complexity</w:t>
      </w:r>
      <w:r w:rsidRPr="001C28B0">
        <w:rPr>
          <w:u w:val="single"/>
        </w:rPr>
        <w:t xml:space="preserve"> of </w:t>
      </w:r>
      <w:r w:rsidRPr="001D2A7B">
        <w:rPr>
          <w:u w:val="single"/>
        </w:rPr>
        <w:t xml:space="preserve">manufacturing coronavirus vaccines, </w:t>
      </w:r>
      <w:r w:rsidRPr="00815608">
        <w:rPr>
          <w:highlight w:val="cyan"/>
          <w:u w:val="single"/>
        </w:rPr>
        <w:t>waiving i</w:t>
      </w:r>
      <w:r w:rsidRPr="001C28B0">
        <w:rPr>
          <w:u w:val="single"/>
        </w:rPr>
        <w:t>ntellectual-</w:t>
      </w:r>
      <w:r w:rsidRPr="00815608">
        <w:rPr>
          <w:highlight w:val="cyan"/>
          <w:u w:val="single"/>
        </w:rPr>
        <w:t>p</w:t>
      </w:r>
      <w:r w:rsidRPr="001C28B0">
        <w:rPr>
          <w:u w:val="single"/>
        </w:rPr>
        <w:t xml:space="preserve">roperty rights, by itself, </w:t>
      </w:r>
      <w:r w:rsidRPr="00815608">
        <w:rPr>
          <w:highlight w:val="cyan"/>
          <w:u w:val="single"/>
        </w:rPr>
        <w:t>would have</w:t>
      </w:r>
      <w:r w:rsidRPr="001C28B0">
        <w:rPr>
          <w:u w:val="single"/>
        </w:rPr>
        <w:t xml:space="preserve"> </w:t>
      </w:r>
      <w:r w:rsidRPr="00815608">
        <w:rPr>
          <w:b/>
          <w:sz w:val="26"/>
          <w:highlight w:val="cya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815608">
        <w:rPr>
          <w:highlight w:val="cyan"/>
          <w:u w:val="single"/>
        </w:rPr>
        <w:t>Moderna vaccine illustrates</w:t>
      </w:r>
      <w:r w:rsidRPr="001C28B0">
        <w:rPr>
          <w:u w:val="single"/>
        </w:rPr>
        <w:t xml:space="preserve"> the </w:t>
      </w:r>
      <w:r w:rsidRPr="00815608">
        <w:rPr>
          <w:highlight w:val="cyan"/>
          <w:u w:val="single"/>
        </w:rPr>
        <w:t>limits of</w:t>
      </w:r>
      <w:r w:rsidRPr="001C28B0">
        <w:rPr>
          <w:u w:val="single"/>
        </w:rPr>
        <w:t xml:space="preserve"> freeing up </w:t>
      </w:r>
      <w:r w:rsidRPr="00815608">
        <w:rPr>
          <w:highlight w:val="cyan"/>
          <w:u w:val="single"/>
        </w:rPr>
        <w:t>i</w:t>
      </w:r>
      <w:r w:rsidRPr="001C28B0">
        <w:rPr>
          <w:u w:val="single"/>
        </w:rPr>
        <w:t xml:space="preserve">ntellectual </w:t>
      </w:r>
      <w:r w:rsidRPr="00815608">
        <w:rPr>
          <w:highlight w:val="cyan"/>
          <w:u w:val="single"/>
        </w:rPr>
        <w:t>p</w:t>
      </w:r>
      <w:r w:rsidRPr="001C28B0">
        <w:rPr>
          <w:u w:val="single"/>
        </w:rPr>
        <w:t xml:space="preserve">roperty. Moderna </w:t>
      </w:r>
      <w:r w:rsidRPr="00815608">
        <w:rPr>
          <w:highlight w:val="cyan"/>
          <w:u w:val="single"/>
        </w:rPr>
        <w:t>announced</w:t>
      </w:r>
      <w:r w:rsidRPr="001C28B0">
        <w:rPr>
          <w:u w:val="single"/>
        </w:rPr>
        <w:t xml:space="preserve"> in October that it </w:t>
      </w:r>
      <w:r w:rsidRPr="00815608">
        <w:rPr>
          <w:highlight w:val="cyan"/>
          <w:u w:val="single"/>
        </w:rPr>
        <w:t xml:space="preserve">would </w:t>
      </w:r>
      <w:r w:rsidRPr="00815608">
        <w:rPr>
          <w:b/>
          <w:bCs/>
          <w:highlight w:val="cyan"/>
          <w:u w:val="single"/>
        </w:rPr>
        <w:t>not enforce IP</w:t>
      </w:r>
      <w:r w:rsidRPr="001D2A7B">
        <w:rPr>
          <w:b/>
          <w:bCs/>
          <w:u w:val="single"/>
        </w:rPr>
        <w:t xml:space="preserve"> rights</w:t>
      </w:r>
      <w:r w:rsidRPr="001C28B0">
        <w:rPr>
          <w:u w:val="single"/>
        </w:rPr>
        <w:t xml:space="preserve"> </w:t>
      </w:r>
      <w:r w:rsidRPr="00815608">
        <w:rPr>
          <w:highlight w:val="cyan"/>
          <w:u w:val="single"/>
        </w:rPr>
        <w:t>on its coronavirus vaccine</w:t>
      </w:r>
      <w:r w:rsidRPr="001C28B0">
        <w:rPr>
          <w:u w:val="single"/>
        </w:rPr>
        <w:t xml:space="preserve"> — and </w:t>
      </w:r>
      <w:r w:rsidRPr="00815608">
        <w:rPr>
          <w:highlight w:val="cyan"/>
          <w:u w:val="single"/>
        </w:rPr>
        <w:t>yet</w:t>
      </w:r>
      <w:r w:rsidRPr="001C28B0">
        <w:rPr>
          <w:u w:val="single"/>
        </w:rPr>
        <w:t xml:space="preserve"> it has </w:t>
      </w:r>
      <w:r w:rsidRPr="00815608">
        <w:rPr>
          <w:b/>
          <w:bCs/>
          <w:highlight w:val="cyan"/>
          <w:u w:val="single"/>
        </w:rPr>
        <w:t>taken no steps to share info</w:t>
      </w:r>
      <w:r w:rsidRPr="001D2A7B">
        <w:rPr>
          <w:b/>
          <w:bCs/>
          <w:u w:val="single"/>
        </w:rPr>
        <w:t>rmation</w:t>
      </w:r>
      <w:r w:rsidRPr="001C28B0">
        <w:rPr>
          <w:u w:val="single"/>
        </w:rPr>
        <w:t xml:space="preserve"> </w:t>
      </w:r>
      <w:r w:rsidRPr="00815608">
        <w:rPr>
          <w:highlight w:val="cyan"/>
          <w:u w:val="single"/>
        </w:rPr>
        <w:t>about</w:t>
      </w:r>
      <w:r w:rsidRPr="001C28B0">
        <w:rPr>
          <w:u w:val="single"/>
        </w:rPr>
        <w:t xml:space="preserve"> the </w:t>
      </w:r>
      <w:r w:rsidRPr="00815608">
        <w:rPr>
          <w:highlight w:val="cyan"/>
          <w:u w:val="single"/>
        </w:rPr>
        <w:t>vaccine’s design or manufacture, citing commercial interests in the underlying technology.</w:t>
      </w:r>
      <w:r w:rsidRPr="001C28B0">
        <w:rPr>
          <w:u w:val="single"/>
        </w:rPr>
        <w:t xml:space="preserve"> Five months later, </w:t>
      </w:r>
      <w:r w:rsidRPr="00815608">
        <w:rPr>
          <w:highlight w:val="cyan"/>
          <w:u w:val="single"/>
        </w:rPr>
        <w:t>production</w:t>
      </w:r>
      <w:r w:rsidRPr="001C28B0">
        <w:rPr>
          <w:u w:val="single"/>
        </w:rPr>
        <w:t xml:space="preserve"> of the Moderna vaccine </w:t>
      </w:r>
      <w:r w:rsidRPr="00815608">
        <w:rPr>
          <w:highlight w:val="cyan"/>
          <w:u w:val="single"/>
        </w:rPr>
        <w:t>remains entirely under</w:t>
      </w:r>
      <w:r w:rsidRPr="001C28B0">
        <w:rPr>
          <w:u w:val="single"/>
        </w:rPr>
        <w:t xml:space="preserve"> the </w:t>
      </w:r>
      <w:r w:rsidRPr="00815608">
        <w:rPr>
          <w:b/>
          <w:bCs/>
          <w:highlight w:val="cya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w:t>
      </w:r>
      <w:r w:rsidRPr="00BE3CB0">
        <w:rPr>
          <w:sz w:val="16"/>
        </w:rPr>
        <w:t xml:space="preserve">licensing arrangements. </w:t>
      </w:r>
      <w:proofErr w:type="gramStart"/>
      <w:r w:rsidRPr="00BE3CB0">
        <w:rPr>
          <w:sz w:val="16"/>
        </w:rPr>
        <w:t>So</w:t>
      </w:r>
      <w:proofErr w:type="gramEnd"/>
      <w:r w:rsidRPr="00BE3CB0">
        <w:rPr>
          <w:sz w:val="16"/>
        </w:rPr>
        <w:t xml:space="preserve"> the global movement to liberate the vaccine patents may be useful, even if some advocates make exaggerated claims about the effects of waivers on their own. We focused on covid. Now our other patients are suffering. </w:t>
      </w:r>
      <w:r w:rsidRPr="00BE3CB0">
        <w:rPr>
          <w:u w:val="single"/>
        </w:rPr>
        <w:t xml:space="preserve">One reason patent waivers are unlikely to help much in this case is that vaccines are harder to make than ordinary drugs. Because most drugs are simple chemical compounds, and because the composition of the compounds is easily analyzable, competent chemists can usually </w:t>
      </w:r>
      <w:proofErr w:type="gramStart"/>
      <w:r w:rsidRPr="00BE3CB0">
        <w:rPr>
          <w:u w:val="single"/>
        </w:rPr>
        <w:t>reverse-engineer</w:t>
      </w:r>
      <w:proofErr w:type="gramEnd"/>
      <w:r w:rsidRPr="00BE3CB0">
        <w:rPr>
          <w:u w:val="single"/>
        </w:rPr>
        <w:t xml:space="preserve"> a production process with relative ease. When a drug patent expires, therefore — or is waived — generic companies can readily enter the market and produce competitive products, lowering prices dramatically. Vaccines, in contrast, are complex biological products</w:t>
      </w:r>
      <w:r w:rsidRPr="00BE3CB0">
        <w:rPr>
          <w:sz w:val="16"/>
        </w:rPr>
        <w:t xml:space="preserve">. </w:t>
      </w:r>
      <w:r w:rsidRPr="00BE3CB0">
        <w:rPr>
          <w:u w:val="single"/>
        </w:rPr>
        <w:t>Observing their contents is insufficient to allow for imitation.</w:t>
      </w:r>
      <w:r w:rsidRPr="00BE3CB0">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BE3CB0">
        <w:rPr>
          <w:u w:val="single"/>
        </w:rPr>
        <w:t>Even with the nonconsensual</w:t>
      </w:r>
      <w:r w:rsidRPr="001D2A7B">
        <w:rPr>
          <w:u w:val="single"/>
        </w:rPr>
        <w:t xml:space="preserve">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499AA5B2" w14:textId="77777777" w:rsidR="00C316C9" w:rsidRPr="00770016" w:rsidRDefault="00C316C9" w:rsidP="00C316C9">
      <w:pPr>
        <w:pStyle w:val="Heading4"/>
        <w:rPr>
          <w:rFonts w:cs="Calibri"/>
        </w:rPr>
      </w:pPr>
      <w:r>
        <w:t>4</w:t>
      </w:r>
      <w:r w:rsidRPr="00F51971">
        <w:t xml:space="preserve">] </w:t>
      </w:r>
      <w:r w:rsidRPr="00770016">
        <w:rPr>
          <w:rFonts w:cs="Calibri"/>
        </w:rPr>
        <w:t xml:space="preserve">Pharma </w:t>
      </w:r>
      <w:r w:rsidRPr="00770016">
        <w:rPr>
          <w:rFonts w:cs="Calibri"/>
          <w:u w:val="single"/>
        </w:rPr>
        <w:t>backlashes</w:t>
      </w:r>
      <w:r w:rsidRPr="00770016">
        <w:rPr>
          <w:rFonts w:cs="Calibri"/>
        </w:rPr>
        <w:t xml:space="preserve"> to the Plan – they’re </w:t>
      </w:r>
      <w:r w:rsidRPr="00770016">
        <w:rPr>
          <w:rFonts w:cs="Calibri"/>
          <w:u w:val="single"/>
        </w:rPr>
        <w:t>aggressive lobbyists</w:t>
      </w:r>
      <w:r w:rsidRPr="00770016">
        <w:rPr>
          <w:rFonts w:cs="Calibri"/>
        </w:rPr>
        <w:t xml:space="preserve"> and will </w:t>
      </w:r>
      <w:r w:rsidRPr="00770016">
        <w:rPr>
          <w:rFonts w:cs="Calibri"/>
          <w:u w:val="single"/>
        </w:rPr>
        <w:t>do anything</w:t>
      </w:r>
      <w:r w:rsidRPr="00770016">
        <w:rPr>
          <w:rFonts w:cs="Calibri"/>
        </w:rPr>
        <w:t xml:space="preserve"> to preserve patent rights.</w:t>
      </w:r>
    </w:p>
    <w:p w14:paraId="4CD37BA0" w14:textId="77777777" w:rsidR="00C316C9" w:rsidRPr="00770016" w:rsidRDefault="00C316C9" w:rsidP="00C316C9">
      <w:proofErr w:type="spellStart"/>
      <w:r w:rsidRPr="00770016">
        <w:rPr>
          <w:rStyle w:val="Style13ptBold"/>
        </w:rPr>
        <w:t>Huetteman</w:t>
      </w:r>
      <w:proofErr w:type="spellEnd"/>
      <w:r w:rsidRPr="00770016">
        <w:rPr>
          <w:rStyle w:val="Style13ptBold"/>
        </w:rPr>
        <w:t xml:space="preserve"> 19</w:t>
      </w:r>
      <w:r w:rsidRPr="00770016">
        <w:t xml:space="preserve"> </w:t>
      </w:r>
      <w:proofErr w:type="spellStart"/>
      <w:r w:rsidRPr="00770016">
        <w:t>Emmarie</w:t>
      </w:r>
      <w:proofErr w:type="spellEnd"/>
      <w:r w:rsidRPr="00770016">
        <w:t xml:space="preserve"> </w:t>
      </w:r>
      <w:proofErr w:type="spellStart"/>
      <w:r w:rsidRPr="00770016">
        <w:t>Huetteman</w:t>
      </w:r>
      <w:proofErr w:type="spellEnd"/>
      <w:r w:rsidRPr="00770016">
        <w:t xml:space="preserve"> 2-26-2019 “Senators Who Led Pharma-Friendly Patent Reform Also Prime Targets For Pharma Cash” </w:t>
      </w:r>
      <w:hyperlink r:id="rId25" w:history="1">
        <w:r w:rsidRPr="00770016">
          <w:rPr>
            <w:rStyle w:val="Hyperlink"/>
          </w:rPr>
          <w:t>https://khn.org/news/senators-who-led-pharma-friendly-patent-reform-also-prime-targets-for-pharma-cash/</w:t>
        </w:r>
      </w:hyperlink>
      <w:r w:rsidRPr="00770016">
        <w:t xml:space="preserve"> (former NYT Congressional correspondent with an MA in public affairs reporting from Northwestern University’s Medill School)//Elmer </w:t>
      </w:r>
    </w:p>
    <w:p w14:paraId="683A7A6C" w14:textId="77777777" w:rsidR="00C316C9" w:rsidRPr="00770016" w:rsidRDefault="00C316C9" w:rsidP="00C316C9">
      <w:pPr>
        <w:rPr>
          <w:u w:val="single"/>
        </w:rPr>
      </w:pPr>
      <w:r w:rsidRPr="00770016">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770016">
        <w:rPr>
          <w:u w:val="single"/>
        </w:rPr>
        <w:t xml:space="preserve">in an era of public </w:t>
      </w:r>
      <w:r w:rsidRPr="00815608">
        <w:rPr>
          <w:b/>
          <w:sz w:val="26"/>
          <w:highlight w:val="cyan"/>
          <w:u w:val="single"/>
        </w:rPr>
        <w:t>outrage</w:t>
      </w:r>
      <w:r w:rsidRPr="00815608">
        <w:rPr>
          <w:highlight w:val="cyan"/>
          <w:u w:val="single"/>
        </w:rPr>
        <w:t xml:space="preserve"> </w:t>
      </w:r>
      <w:r w:rsidRPr="00815608">
        <w:rPr>
          <w:b/>
          <w:sz w:val="26"/>
          <w:highlight w:val="cyan"/>
          <w:u w:val="single"/>
        </w:rPr>
        <w:t>over</w:t>
      </w:r>
      <w:r w:rsidRPr="00815608">
        <w:rPr>
          <w:highlight w:val="cyan"/>
          <w:u w:val="single"/>
        </w:rPr>
        <w:t xml:space="preserve"> </w:t>
      </w:r>
      <w:r w:rsidRPr="00770016">
        <w:rPr>
          <w:u w:val="single"/>
        </w:rPr>
        <w:t xml:space="preserve">drug prices, the fact that </w:t>
      </w:r>
      <w:r w:rsidRPr="00770016">
        <w:rPr>
          <w:b/>
          <w:sz w:val="26"/>
          <w:u w:val="single"/>
        </w:rPr>
        <w:t>drugmakers</w:t>
      </w:r>
      <w:r w:rsidRPr="00770016">
        <w:rPr>
          <w:u w:val="single"/>
        </w:rPr>
        <w:t xml:space="preserve"> gave most </w:t>
      </w:r>
      <w:r w:rsidRPr="00770016">
        <w:rPr>
          <w:b/>
          <w:sz w:val="26"/>
          <w:u w:val="single"/>
        </w:rPr>
        <w:t>to</w:t>
      </w:r>
      <w:r w:rsidRPr="00770016">
        <w:rPr>
          <w:u w:val="single"/>
        </w:rPr>
        <w:t xml:space="preserve"> the </w:t>
      </w:r>
      <w:r w:rsidRPr="00815608">
        <w:rPr>
          <w:b/>
          <w:sz w:val="26"/>
          <w:highlight w:val="cyan"/>
          <w:u w:val="single"/>
          <w:bdr w:val="single" w:sz="4" w:space="0" w:color="auto"/>
        </w:rPr>
        <w:t xml:space="preserve">lawmakers </w:t>
      </w:r>
      <w:r w:rsidRPr="00770016">
        <w:rPr>
          <w:b/>
          <w:sz w:val="26"/>
          <w:u w:val="single"/>
          <w:bdr w:val="single" w:sz="4" w:space="0" w:color="auto"/>
        </w:rPr>
        <w:t xml:space="preserve">working to </w:t>
      </w:r>
      <w:r w:rsidRPr="00815608">
        <w:rPr>
          <w:b/>
          <w:sz w:val="26"/>
          <w:highlight w:val="cyan"/>
          <w:u w:val="single"/>
          <w:bdr w:val="single" w:sz="4" w:space="0" w:color="auto"/>
        </w:rPr>
        <w:t>change</w:t>
      </w:r>
      <w:r w:rsidRPr="00770016">
        <w:rPr>
          <w:b/>
          <w:sz w:val="26"/>
          <w:u w:val="single"/>
          <w:bdr w:val="single" w:sz="4" w:space="0" w:color="auto"/>
        </w:rPr>
        <w:t xml:space="preserve"> the </w:t>
      </w:r>
      <w:r w:rsidRPr="00815608">
        <w:rPr>
          <w:b/>
          <w:sz w:val="26"/>
          <w:highlight w:val="cyan"/>
          <w:u w:val="single"/>
          <w:bdr w:val="single" w:sz="4" w:space="0" w:color="auto"/>
        </w:rPr>
        <w:t>patent</w:t>
      </w:r>
      <w:r w:rsidRPr="00770016">
        <w:rPr>
          <w:b/>
          <w:sz w:val="26"/>
          <w:u w:val="single"/>
          <w:bdr w:val="single" w:sz="4" w:space="0" w:color="auto"/>
        </w:rPr>
        <w:t xml:space="preserve"> system</w:t>
      </w:r>
      <w:r w:rsidRPr="00770016">
        <w:rPr>
          <w:u w:val="single"/>
        </w:rPr>
        <w:t xml:space="preserve"> belies how important securing </w:t>
      </w:r>
      <w:r w:rsidRPr="00770016">
        <w:rPr>
          <w:b/>
          <w:bCs/>
          <w:u w:val="single"/>
          <w:bdr w:val="single" w:sz="4" w:space="0" w:color="auto"/>
        </w:rPr>
        <w:t>the exclusive right to market a drug, and keep competitors at bay, is to their bottom line</w:t>
      </w:r>
      <w:r w:rsidRPr="00770016">
        <w:rPr>
          <w:sz w:val="16"/>
        </w:rPr>
        <w:t>. “</w:t>
      </w:r>
      <w:r w:rsidRPr="00815608">
        <w:rPr>
          <w:b/>
          <w:sz w:val="26"/>
          <w:highlight w:val="cyan"/>
          <w:u w:val="single"/>
        </w:rPr>
        <w:t>Pharma</w:t>
      </w:r>
      <w:r w:rsidRPr="00770016">
        <w:rPr>
          <w:b/>
          <w:sz w:val="26"/>
          <w:u w:val="single"/>
        </w:rPr>
        <w:t xml:space="preserve"> will </w:t>
      </w:r>
      <w:r w:rsidRPr="00815608">
        <w:rPr>
          <w:b/>
          <w:sz w:val="26"/>
          <w:highlight w:val="cyan"/>
          <w:u w:val="single"/>
          <w:bdr w:val="single" w:sz="4" w:space="0" w:color="auto"/>
        </w:rPr>
        <w:t>fight to</w:t>
      </w:r>
      <w:r w:rsidRPr="00770016">
        <w:rPr>
          <w:b/>
          <w:sz w:val="26"/>
          <w:u w:val="single"/>
          <w:bdr w:val="single" w:sz="4" w:space="0" w:color="auto"/>
        </w:rPr>
        <w:t xml:space="preserve"> the </w:t>
      </w:r>
      <w:r w:rsidRPr="00815608">
        <w:rPr>
          <w:b/>
          <w:sz w:val="26"/>
          <w:highlight w:val="cyan"/>
          <w:u w:val="single"/>
          <w:bdr w:val="single" w:sz="4" w:space="0" w:color="auto"/>
        </w:rPr>
        <w:t>death</w:t>
      </w:r>
      <w:r w:rsidRPr="00770016">
        <w:rPr>
          <w:b/>
          <w:sz w:val="26"/>
          <w:u w:val="single"/>
          <w:bdr w:val="single" w:sz="4" w:space="0" w:color="auto"/>
        </w:rPr>
        <w:t xml:space="preserve"> to </w:t>
      </w:r>
      <w:r w:rsidRPr="00815608">
        <w:rPr>
          <w:b/>
          <w:sz w:val="26"/>
          <w:highlight w:val="cyan"/>
          <w:u w:val="single"/>
          <w:bdr w:val="single" w:sz="4" w:space="0" w:color="auto"/>
        </w:rPr>
        <w:t xml:space="preserve">preserve patent </w:t>
      </w:r>
      <w:r w:rsidRPr="00770016">
        <w:rPr>
          <w:b/>
          <w:sz w:val="26"/>
          <w:u w:val="single"/>
          <w:bdr w:val="single" w:sz="4" w:space="0" w:color="auto"/>
        </w:rPr>
        <w:t>rights</w:t>
      </w:r>
      <w:r w:rsidRPr="00770016">
        <w:rPr>
          <w:sz w:val="16"/>
        </w:rPr>
        <w:t>,” said Robin Feldman, a professor at the UC Hastings College of the Law in San Francisco who is an expert in intellectual property rights and drug pricing. “</w:t>
      </w:r>
      <w:r w:rsidRPr="00770016">
        <w:rPr>
          <w:u w:val="single"/>
        </w:rPr>
        <w:t>Strong patent rights are central to the games drug companies play to extend their monopolies and keep prices high</w:t>
      </w:r>
      <w:r w:rsidRPr="00770016">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770016">
        <w:rPr>
          <w:u w:val="single"/>
        </w:rPr>
        <w:t xml:space="preserve">Over the past 10 years, the </w:t>
      </w:r>
      <w:r w:rsidRPr="00770016">
        <w:rPr>
          <w:b/>
          <w:sz w:val="26"/>
          <w:u w:val="single"/>
        </w:rPr>
        <w:t>pharmaceutical industry</w:t>
      </w:r>
      <w:r w:rsidRPr="00770016">
        <w:rPr>
          <w:u w:val="single"/>
        </w:rPr>
        <w:t xml:space="preserve"> has </w:t>
      </w:r>
      <w:r w:rsidRPr="00815608">
        <w:rPr>
          <w:b/>
          <w:sz w:val="26"/>
          <w:highlight w:val="cyan"/>
          <w:u w:val="single"/>
        </w:rPr>
        <w:t>spent</w:t>
      </w:r>
      <w:r w:rsidRPr="00770016">
        <w:rPr>
          <w:u w:val="single"/>
        </w:rPr>
        <w:t xml:space="preserve"> about $</w:t>
      </w:r>
      <w:r w:rsidRPr="00815608">
        <w:rPr>
          <w:b/>
          <w:sz w:val="26"/>
          <w:highlight w:val="cyan"/>
          <w:u w:val="single"/>
        </w:rPr>
        <w:t xml:space="preserve">233 million </w:t>
      </w:r>
      <w:r w:rsidRPr="00770016">
        <w:rPr>
          <w:b/>
          <w:sz w:val="26"/>
          <w:u w:val="single"/>
        </w:rPr>
        <w:t xml:space="preserve">per </w:t>
      </w:r>
      <w:r w:rsidRPr="00815608">
        <w:rPr>
          <w:b/>
          <w:sz w:val="26"/>
          <w:highlight w:val="cyan"/>
          <w:u w:val="single"/>
        </w:rPr>
        <w:t>year</w:t>
      </w:r>
      <w:r w:rsidRPr="00770016">
        <w:rPr>
          <w:b/>
          <w:sz w:val="26"/>
          <w:u w:val="single"/>
        </w:rPr>
        <w:t xml:space="preserve"> on </w:t>
      </w:r>
      <w:r w:rsidRPr="00815608">
        <w:rPr>
          <w:b/>
          <w:sz w:val="26"/>
          <w:highlight w:val="cyan"/>
          <w:u w:val="single"/>
        </w:rPr>
        <w:t>lobbying</w:t>
      </w:r>
      <w:r w:rsidRPr="00770016">
        <w:rPr>
          <w:u w:val="single"/>
        </w:rPr>
        <w:t>, according to a new study published in JAMA Internal Medicine</w:t>
      </w:r>
      <w:r w:rsidRPr="00770016">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770016">
        <w:rPr>
          <w:sz w:val="16"/>
        </w:rPr>
        <w:t>In</w:t>
      </w:r>
      <w:proofErr w:type="gramEnd"/>
      <w:r w:rsidRPr="00770016">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770016">
        <w:rPr>
          <w:sz w:val="16"/>
        </w:rPr>
        <w:t>OpenSecrets</w:t>
      </w:r>
      <w:proofErr w:type="spellEnd"/>
      <w:r w:rsidRPr="00770016">
        <w:rPr>
          <w:sz w:val="16"/>
        </w:rPr>
        <w:t xml:space="preserve">. Daniel </w:t>
      </w:r>
      <w:proofErr w:type="spellStart"/>
      <w:r w:rsidRPr="00770016">
        <w:rPr>
          <w:sz w:val="16"/>
        </w:rPr>
        <w:t>Keylin</w:t>
      </w:r>
      <w:proofErr w:type="spellEnd"/>
      <w:r w:rsidRPr="00770016">
        <w:rPr>
          <w:sz w:val="16"/>
        </w:rPr>
        <w:t xml:space="preserve">, a spokesperson for Tillis, said Tillis and Coons, the subcommittee’s top Democrat, are working to overhaul the country’s “antiquated intellectual property laws.” </w:t>
      </w:r>
      <w:proofErr w:type="spellStart"/>
      <w:r w:rsidRPr="00770016">
        <w:rPr>
          <w:sz w:val="16"/>
        </w:rPr>
        <w:t>Keylin</w:t>
      </w:r>
      <w:proofErr w:type="spellEnd"/>
      <w:r w:rsidRPr="00770016">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770016">
        <w:rPr>
          <w:sz w:val="16"/>
        </w:rPr>
        <w:t>Kesselheim</w:t>
      </w:r>
      <w:proofErr w:type="spellEnd"/>
      <w:r w:rsidRPr="00770016">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770016">
        <w:rPr>
          <w:sz w:val="16"/>
        </w:rPr>
        <w:t>Coit</w:t>
      </w:r>
      <w:proofErr w:type="spellEnd"/>
      <w:r w:rsidRPr="00770016">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770016">
        <w:rPr>
          <w:sz w:val="16"/>
        </w:rPr>
        <w:t>Coit</w:t>
      </w:r>
      <w:proofErr w:type="spellEnd"/>
      <w:r w:rsidRPr="00770016">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770016">
        <w:rPr>
          <w:sz w:val="16"/>
        </w:rPr>
        <w:t>was not what</w:t>
      </w:r>
      <w:proofErr w:type="gramEnd"/>
      <w:r w:rsidRPr="00770016">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770016">
        <w:rPr>
          <w:sz w:val="16"/>
        </w:rPr>
        <w:t>OpenSecrets</w:t>
      </w:r>
      <w:proofErr w:type="spellEnd"/>
      <w:r w:rsidRPr="00770016">
        <w:rPr>
          <w:sz w:val="16"/>
        </w:rPr>
        <w:t xml:space="preserve">, he has raised more than $17 million for this year’s reelection campaign. Cornyn’s office declined to comment. On May 9, Cornyn and Sen. Richard Blumenthal (D-Conn.) introduced the </w:t>
      </w:r>
      <w:r w:rsidRPr="00815608">
        <w:rPr>
          <w:b/>
          <w:sz w:val="26"/>
          <w:highlight w:val="cyan"/>
          <w:u w:val="single"/>
        </w:rPr>
        <w:t>Affordable Prescriptions for Patients Act,</w:t>
      </w:r>
      <w:r w:rsidRPr="00770016">
        <w:rPr>
          <w:sz w:val="16"/>
        </w:rPr>
        <w:t xml:space="preserve"> which proposed to define two tactics used by drug companies to make it easier for the Federal Trade Commission to </w:t>
      </w:r>
      <w:r w:rsidRPr="00815608">
        <w:rPr>
          <w:b/>
          <w:sz w:val="26"/>
          <w:highlight w:val="cyan"/>
          <w:u w:val="single"/>
        </w:rPr>
        <w:t>prosecute</w:t>
      </w:r>
      <w:r w:rsidRPr="00770016">
        <w:rPr>
          <w:sz w:val="16"/>
        </w:rPr>
        <w:t xml:space="preserve"> them: “</w:t>
      </w:r>
      <w:r w:rsidRPr="00815608">
        <w:rPr>
          <w:b/>
          <w:sz w:val="26"/>
          <w:highlight w:val="cyan"/>
          <w:u w:val="single"/>
        </w:rPr>
        <w:t>product-hopping</w:t>
      </w:r>
      <w:r w:rsidRPr="00770016">
        <w:rPr>
          <w:sz w:val="16"/>
        </w:rPr>
        <w:t>,” when drugmakers withdraw older versions of their drugs from the market to push patients toward newer, more expensive ones, and “</w:t>
      </w:r>
      <w:r w:rsidRPr="00815608">
        <w:rPr>
          <w:b/>
          <w:sz w:val="26"/>
          <w:highlight w:val="cyan"/>
          <w:u w:val="single"/>
        </w:rPr>
        <w:t>patent-</w:t>
      </w:r>
      <w:proofErr w:type="spellStart"/>
      <w:r w:rsidRPr="00815608">
        <w:rPr>
          <w:b/>
          <w:sz w:val="26"/>
          <w:highlight w:val="cyan"/>
          <w:u w:val="single"/>
        </w:rPr>
        <w:t>thicketing</w:t>
      </w:r>
      <w:proofErr w:type="spellEnd"/>
      <w:r w:rsidRPr="00770016">
        <w:rPr>
          <w:sz w:val="16"/>
        </w:rPr>
        <w:t xml:space="preserve">,” when drugmakers amass a series of patents to drag out their exclusivity and slow rival generics makers, who must challenge those patents to enter the market once the initial exclusivity ends. </w:t>
      </w:r>
      <w:r w:rsidRPr="00770016">
        <w:rPr>
          <w:b/>
          <w:sz w:val="26"/>
          <w:u w:val="single"/>
          <w:bdr w:val="single" w:sz="4" w:space="0" w:color="auto"/>
        </w:rPr>
        <w:t>PhRMA opposed the bill.</w:t>
      </w:r>
      <w:r w:rsidRPr="00770016">
        <w:rPr>
          <w:sz w:val="16"/>
        </w:rPr>
        <w:t xml:space="preserve"> </w:t>
      </w:r>
      <w:r w:rsidRPr="00770016">
        <w:rPr>
          <w:b/>
          <w:sz w:val="26"/>
          <w:u w:val="single"/>
        </w:rPr>
        <w:t>The next day, it gave Cornyn $1,000</w:t>
      </w:r>
      <w:r w:rsidRPr="00770016">
        <w:rPr>
          <w:sz w:val="16"/>
        </w:rPr>
        <w:t>. Cornyn and Blumenthal’s bill would have been “very tough on the techniques that pharmaceutical companies use to extend patent protections and to keep prices high,” Feldman said. “</w:t>
      </w:r>
      <w:r w:rsidRPr="00770016">
        <w:rPr>
          <w:u w:val="single"/>
        </w:rPr>
        <w:t xml:space="preserve">The </w:t>
      </w:r>
      <w:r w:rsidRPr="00815608">
        <w:rPr>
          <w:b/>
          <w:sz w:val="26"/>
          <w:highlight w:val="cyan"/>
          <w:u w:val="single"/>
        </w:rPr>
        <w:t xml:space="preserve">pharmaceutical </w:t>
      </w:r>
      <w:r w:rsidRPr="00770016">
        <w:rPr>
          <w:b/>
          <w:sz w:val="26"/>
          <w:u w:val="single"/>
        </w:rPr>
        <w:t xml:space="preserve">industry lobbied tooth and nail </w:t>
      </w:r>
      <w:r w:rsidRPr="00815608">
        <w:rPr>
          <w:b/>
          <w:sz w:val="26"/>
          <w:highlight w:val="cyan"/>
          <w:u w:val="single"/>
        </w:rPr>
        <w:t>against</w:t>
      </w:r>
      <w:r w:rsidRPr="00770016">
        <w:rPr>
          <w:b/>
          <w:sz w:val="26"/>
          <w:u w:val="single"/>
        </w:rPr>
        <w:t xml:space="preserve"> it</w:t>
      </w:r>
      <w:r w:rsidRPr="00770016">
        <w:rPr>
          <w:u w:val="single"/>
        </w:rPr>
        <w:t xml:space="preserve">,” she said. “And </w:t>
      </w:r>
      <w:r w:rsidRPr="00815608">
        <w:rPr>
          <w:b/>
          <w:sz w:val="26"/>
          <w:highlight w:val="cyan"/>
          <w:u w:val="single"/>
        </w:rPr>
        <w:t xml:space="preserve">when the bill </w:t>
      </w:r>
      <w:r w:rsidRPr="00770016">
        <w:rPr>
          <w:b/>
          <w:sz w:val="26"/>
          <w:u w:val="single"/>
        </w:rPr>
        <w:t xml:space="preserve">finally </w:t>
      </w:r>
      <w:r w:rsidRPr="00815608">
        <w:rPr>
          <w:b/>
          <w:sz w:val="26"/>
          <w:highlight w:val="cyan"/>
          <w:u w:val="single"/>
        </w:rPr>
        <w:t>came</w:t>
      </w:r>
      <w:r w:rsidRPr="00815608">
        <w:rPr>
          <w:highlight w:val="cyan"/>
          <w:u w:val="single"/>
        </w:rPr>
        <w:t xml:space="preserve"> </w:t>
      </w:r>
      <w:r w:rsidRPr="00770016">
        <w:rPr>
          <w:u w:val="single"/>
        </w:rPr>
        <w:t xml:space="preserve">out of committee, the strongest provisions — the </w:t>
      </w:r>
      <w:r w:rsidRPr="00815608">
        <w:rPr>
          <w:b/>
          <w:sz w:val="26"/>
          <w:highlight w:val="cyan"/>
          <w:u w:val="single"/>
          <w:bdr w:val="single" w:sz="4" w:space="0" w:color="auto"/>
        </w:rPr>
        <w:t>patent-</w:t>
      </w:r>
      <w:proofErr w:type="spellStart"/>
      <w:r w:rsidRPr="00815608">
        <w:rPr>
          <w:b/>
          <w:sz w:val="26"/>
          <w:highlight w:val="cyan"/>
          <w:u w:val="single"/>
          <w:bdr w:val="single" w:sz="4" w:space="0" w:color="auto"/>
        </w:rPr>
        <w:t>thicketing</w:t>
      </w:r>
      <w:proofErr w:type="spellEnd"/>
      <w:r w:rsidRPr="00815608">
        <w:rPr>
          <w:b/>
          <w:sz w:val="26"/>
          <w:highlight w:val="cyan"/>
          <w:u w:val="single"/>
          <w:bdr w:val="single" w:sz="4" w:space="0" w:color="auto"/>
        </w:rPr>
        <w:t xml:space="preserve"> </w:t>
      </w:r>
      <w:r w:rsidRPr="00770016">
        <w:rPr>
          <w:b/>
          <w:sz w:val="26"/>
          <w:u w:val="single"/>
          <w:bdr w:val="single" w:sz="4" w:space="0" w:color="auto"/>
        </w:rPr>
        <w:t xml:space="preserve">provisions — had been </w:t>
      </w:r>
      <w:r w:rsidRPr="00815608">
        <w:rPr>
          <w:b/>
          <w:sz w:val="26"/>
          <w:highlight w:val="cyan"/>
          <w:u w:val="single"/>
          <w:bdr w:val="single" w:sz="4" w:space="0" w:color="auto"/>
        </w:rPr>
        <w:t>stripped</w:t>
      </w:r>
      <w:r w:rsidRPr="00770016">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26775E26" w14:textId="77777777" w:rsidR="00C316C9" w:rsidRPr="00770016" w:rsidRDefault="00C316C9" w:rsidP="00C316C9">
      <w:pPr>
        <w:pStyle w:val="Heading4"/>
        <w:rPr>
          <w:rFonts w:cs="Calibri"/>
        </w:rPr>
      </w:pPr>
      <w:r w:rsidRPr="00770016">
        <w:rPr>
          <w:rFonts w:cs="Calibri"/>
        </w:rPr>
        <w:t xml:space="preserve">List of supply shortages – there is </w:t>
      </w:r>
      <w:r w:rsidRPr="00770016">
        <w:rPr>
          <w:rFonts w:cs="Calibri"/>
          <w:u w:val="single"/>
        </w:rPr>
        <w:t>no way</w:t>
      </w:r>
      <w:r w:rsidRPr="00770016">
        <w:rPr>
          <w:rFonts w:cs="Calibri"/>
        </w:rPr>
        <w:t xml:space="preserve"> the </w:t>
      </w:r>
      <w:proofErr w:type="spellStart"/>
      <w:r w:rsidRPr="00770016">
        <w:rPr>
          <w:rFonts w:cs="Calibri"/>
        </w:rPr>
        <w:t>aff</w:t>
      </w:r>
      <w:proofErr w:type="spellEnd"/>
      <w:r w:rsidRPr="00770016">
        <w:rPr>
          <w:rFonts w:cs="Calibri"/>
        </w:rPr>
        <w:t xml:space="preserve"> solves, but they </w:t>
      </w:r>
      <w:r w:rsidRPr="00770016">
        <w:rPr>
          <w:rFonts w:cs="Calibri"/>
          <w:u w:val="single"/>
        </w:rPr>
        <w:t>decrease available vaccines</w:t>
      </w:r>
      <w:r w:rsidRPr="00770016">
        <w:rPr>
          <w:rFonts w:cs="Calibri"/>
        </w:rPr>
        <w:t>.</w:t>
      </w:r>
    </w:p>
    <w:p w14:paraId="4C639445" w14:textId="77777777" w:rsidR="00C316C9" w:rsidRPr="00770016" w:rsidRDefault="00C316C9" w:rsidP="00C316C9">
      <w:r w:rsidRPr="00770016">
        <w:t xml:space="preserve">[Laurie </w:t>
      </w:r>
      <w:r w:rsidRPr="00770016">
        <w:rPr>
          <w:rStyle w:val="Style13ptBold"/>
        </w:rPr>
        <w:t>Garrett 21</w:t>
      </w:r>
      <w:r w:rsidRPr="00770016">
        <w:t xml:space="preserve">, (Columnist at Foreign Policy and former senior fellow for global health at the Council on Foreign Relations). 5/7/21, Stopping Drug Patents Has Stopped Pandemics Before, Foreign Policy, </w:t>
      </w:r>
      <w:hyperlink r:id="rId26" w:history="1">
        <w:r w:rsidRPr="00770016">
          <w:rPr>
            <w:rStyle w:val="Hyperlink"/>
          </w:rPr>
          <w:t>https://foreignpolicy.com/2021/05/07/stopping-drug-patents-pandemics-coronavirus-hiv-aids/</w:t>
        </w:r>
      </w:hyperlink>
      <w:r w:rsidRPr="00770016">
        <w:t>] Justin</w:t>
      </w:r>
    </w:p>
    <w:p w14:paraId="233C0B50" w14:textId="77777777" w:rsidR="00C316C9" w:rsidRPr="00770016" w:rsidRDefault="00C316C9" w:rsidP="00C316C9">
      <w:pPr>
        <w:rPr>
          <w:rStyle w:val="Emphasis"/>
        </w:rPr>
      </w:pPr>
      <w:r w:rsidRPr="00770016">
        <w:rPr>
          <w:sz w:val="16"/>
        </w:rPr>
        <w:t xml:space="preserve">The </w:t>
      </w:r>
      <w:r w:rsidRPr="00815608">
        <w:rPr>
          <w:highlight w:val="cyan"/>
          <w:u w:val="single"/>
        </w:rPr>
        <w:t>vaccines aren’t easy</w:t>
      </w:r>
      <w:r w:rsidRPr="00770016">
        <w:rPr>
          <w:u w:val="single"/>
        </w:rPr>
        <w:t xml:space="preserve"> to make. </w:t>
      </w:r>
      <w:r w:rsidRPr="00770016">
        <w:rPr>
          <w:rStyle w:val="Emphasis"/>
        </w:rPr>
        <w:t xml:space="preserve">Manufacturing </w:t>
      </w:r>
      <w:r w:rsidRPr="00815608">
        <w:rPr>
          <w:rStyle w:val="Emphasis"/>
          <w:highlight w:val="cyan"/>
        </w:rPr>
        <w:t>errors</w:t>
      </w:r>
      <w:r w:rsidRPr="00770016">
        <w:rPr>
          <w:rStyle w:val="Emphasis"/>
        </w:rPr>
        <w:t xml:space="preserve"> in a Maryland Emergent BioSolutions factory </w:t>
      </w:r>
      <w:r w:rsidRPr="00815608">
        <w:rPr>
          <w:rStyle w:val="Emphasis"/>
          <w:highlight w:val="cyan"/>
        </w:rPr>
        <w:t>caused</w:t>
      </w:r>
      <w:r w:rsidRPr="00770016">
        <w:rPr>
          <w:rStyle w:val="Emphasis"/>
        </w:rPr>
        <w:t xml:space="preserve"> an </w:t>
      </w:r>
      <w:r w:rsidRPr="00815608">
        <w:rPr>
          <w:rStyle w:val="Emphasis"/>
          <w:highlight w:val="cyan"/>
        </w:rPr>
        <w:t>86 percent plummet in</w:t>
      </w:r>
      <w:r w:rsidRPr="00770016">
        <w:rPr>
          <w:rStyle w:val="Emphasis"/>
        </w:rPr>
        <w:t xml:space="preserve"> Johnson &amp; Johnson vaccine </w:t>
      </w:r>
      <w:r w:rsidRPr="00815608">
        <w:rPr>
          <w:rStyle w:val="Emphasis"/>
          <w:highlight w:val="cyan"/>
        </w:rPr>
        <w:t>supplies</w:t>
      </w:r>
      <w:r w:rsidRPr="00770016">
        <w:rPr>
          <w:u w:val="single"/>
        </w:rPr>
        <w:t xml:space="preserve"> in early April. Complex steps in the process of </w:t>
      </w:r>
      <w:r w:rsidRPr="00770016">
        <w:rPr>
          <w:rStyle w:val="Emphasis"/>
        </w:rPr>
        <w:t>isolating</w:t>
      </w:r>
      <w:r w:rsidRPr="00770016">
        <w:rPr>
          <w:u w:val="single"/>
        </w:rPr>
        <w:t xml:space="preserve">, </w:t>
      </w:r>
      <w:r w:rsidRPr="00770016">
        <w:rPr>
          <w:rStyle w:val="Emphasis"/>
        </w:rPr>
        <w:t>purifying</w:t>
      </w:r>
      <w:r w:rsidRPr="00770016">
        <w:rPr>
          <w:u w:val="single"/>
        </w:rPr>
        <w:t xml:space="preserve">, </w:t>
      </w:r>
      <w:r w:rsidRPr="00770016">
        <w:rPr>
          <w:rStyle w:val="Emphasis"/>
        </w:rPr>
        <w:t>preserving</w:t>
      </w:r>
      <w:r w:rsidRPr="00770016">
        <w:rPr>
          <w:u w:val="single"/>
        </w:rPr>
        <w:t xml:space="preserve">, </w:t>
      </w:r>
      <w:r w:rsidRPr="00770016">
        <w:rPr>
          <w:rStyle w:val="Emphasis"/>
        </w:rPr>
        <w:t>storing</w:t>
      </w:r>
      <w:r w:rsidRPr="00770016">
        <w:rPr>
          <w:u w:val="single"/>
        </w:rPr>
        <w:t xml:space="preserve">, and </w:t>
      </w:r>
      <w:r w:rsidRPr="00770016">
        <w:rPr>
          <w:rStyle w:val="Emphasis"/>
        </w:rPr>
        <w:t>delivering</w:t>
      </w:r>
      <w:r w:rsidRPr="00770016">
        <w:rPr>
          <w:u w:val="single"/>
        </w:rPr>
        <w:t xml:space="preserve"> COVID-19 immunizations are each error-prone and </w:t>
      </w:r>
      <w:r w:rsidRPr="00770016">
        <w:rPr>
          <w:rStyle w:val="Emphasis"/>
        </w:rPr>
        <w:t xml:space="preserve">require long lists of specialized chemicals and machinery. </w:t>
      </w:r>
    </w:p>
    <w:p w14:paraId="518AB349" w14:textId="77777777" w:rsidR="00C316C9" w:rsidRPr="00770016" w:rsidRDefault="00C316C9" w:rsidP="00C316C9">
      <w:pPr>
        <w:rPr>
          <w:sz w:val="16"/>
        </w:rPr>
      </w:pPr>
      <w:r w:rsidRPr="00770016">
        <w:rPr>
          <w:u w:val="single"/>
        </w:rPr>
        <w:t xml:space="preserve">The </w:t>
      </w:r>
      <w:r w:rsidRPr="00815608">
        <w:rPr>
          <w:highlight w:val="cyan"/>
          <w:u w:val="single"/>
        </w:rPr>
        <w:t>world is in</w:t>
      </w:r>
      <w:r w:rsidRPr="00770016">
        <w:rPr>
          <w:u w:val="single"/>
        </w:rPr>
        <w:t xml:space="preserve"> the </w:t>
      </w:r>
      <w:r w:rsidRPr="00815608">
        <w:rPr>
          <w:highlight w:val="cyan"/>
          <w:u w:val="single"/>
        </w:rPr>
        <w:t>grips</w:t>
      </w:r>
      <w:r w:rsidRPr="00770016">
        <w:rPr>
          <w:u w:val="single"/>
        </w:rPr>
        <w:t xml:space="preserve"> now </w:t>
      </w:r>
      <w:r w:rsidRPr="00815608">
        <w:rPr>
          <w:highlight w:val="cyan"/>
          <w:u w:val="single"/>
        </w:rPr>
        <w:t xml:space="preserve">of </w:t>
      </w:r>
      <w:r w:rsidRPr="00815608">
        <w:rPr>
          <w:rStyle w:val="Emphasis"/>
          <w:highlight w:val="cyan"/>
        </w:rPr>
        <w:t>pipette tips</w:t>
      </w:r>
      <w:r w:rsidRPr="00770016">
        <w:rPr>
          <w:rStyle w:val="Emphasis"/>
        </w:rPr>
        <w:t xml:space="preserve"> shortages</w:t>
      </w:r>
      <w:r w:rsidRPr="00770016">
        <w:rPr>
          <w:sz w:val="16"/>
        </w:rPr>
        <w:t xml:space="preserve">—used to suck out chemicals and viral samples from test tubes in key steps of vaccine making. </w:t>
      </w:r>
      <w:r w:rsidRPr="00815608">
        <w:rPr>
          <w:rStyle w:val="Emphasis"/>
          <w:highlight w:val="cyan"/>
        </w:rPr>
        <w:t>Syringes</w:t>
      </w:r>
      <w:r w:rsidRPr="00770016">
        <w:rPr>
          <w:rStyle w:val="Emphasis"/>
        </w:rPr>
        <w:t xml:space="preserve"> are in short supply</w:t>
      </w:r>
      <w:r w:rsidRPr="00770016">
        <w:rPr>
          <w:sz w:val="16"/>
        </w:rPr>
        <w:t xml:space="preserve">, prompting vaccinators to toss vaccine supplies for lack of means to administer them. </w:t>
      </w:r>
      <w:r w:rsidRPr="00770016">
        <w:rPr>
          <w:rStyle w:val="Emphasis"/>
        </w:rPr>
        <w:t xml:space="preserve">The </w:t>
      </w:r>
      <w:r w:rsidRPr="00815608">
        <w:rPr>
          <w:rStyle w:val="Emphasis"/>
          <w:highlight w:val="cyan"/>
        </w:rPr>
        <w:t>sterile containers</w:t>
      </w:r>
      <w:r w:rsidRPr="00770016">
        <w:rPr>
          <w:rStyle w:val="Emphasis"/>
        </w:rPr>
        <w:t xml:space="preserve"> used to hold vaccines are running out</w:t>
      </w:r>
      <w:r w:rsidRPr="00770016">
        <w:rPr>
          <w:sz w:val="16"/>
        </w:rPr>
        <w:t xml:space="preserve">. From the earliest days of the 2020 pandemic, the sorts of </w:t>
      </w:r>
      <w:r w:rsidRPr="00815608">
        <w:rPr>
          <w:rStyle w:val="Emphasis"/>
          <w:highlight w:val="cyan"/>
        </w:rPr>
        <w:t>protective gear</w:t>
      </w:r>
      <w:r w:rsidRPr="00770016">
        <w:rPr>
          <w:rStyle w:val="Emphasis"/>
        </w:rPr>
        <w:t xml:space="preserve"> and </w:t>
      </w:r>
      <w:r w:rsidRPr="00815608">
        <w:rPr>
          <w:rStyle w:val="Emphasis"/>
          <w:highlight w:val="cyan"/>
        </w:rPr>
        <w:t>machinery</w:t>
      </w:r>
      <w:r w:rsidRPr="00770016">
        <w:rPr>
          <w:u w:val="single"/>
        </w:rPr>
        <w:t xml:space="preserve"> vaccine researchers and makers require have been in </w:t>
      </w:r>
      <w:r w:rsidRPr="00770016">
        <w:rPr>
          <w:rStyle w:val="Emphasis"/>
        </w:rPr>
        <w:t>short supply,</w:t>
      </w:r>
      <w:r w:rsidRPr="00770016">
        <w:rPr>
          <w:sz w:val="16"/>
        </w:rPr>
        <w:t xml:space="preserve"> exacerbated by trade tensions between the United States and China. </w:t>
      </w:r>
      <w:r w:rsidRPr="00815608">
        <w:rPr>
          <w:highlight w:val="cyan"/>
          <w:u w:val="single"/>
        </w:rPr>
        <w:t>Swabs</w:t>
      </w:r>
      <w:r w:rsidRPr="00770016">
        <w:rPr>
          <w:u w:val="single"/>
        </w:rPr>
        <w:t xml:space="preserve"> used for </w:t>
      </w:r>
      <w:r w:rsidRPr="00770016">
        <w:rPr>
          <w:rStyle w:val="Emphasis"/>
        </w:rPr>
        <w:t>COVID-19 testing</w:t>
      </w:r>
      <w:r w:rsidRPr="00770016">
        <w:rPr>
          <w:sz w:val="16"/>
        </w:rPr>
        <w:t xml:space="preserve"> and all aspects of equipment cleaning in sterile conditions are held up in a grotesque family dispute in Maine. </w:t>
      </w:r>
      <w:r w:rsidRPr="00770016">
        <w:rPr>
          <w:u w:val="single"/>
        </w:rPr>
        <w:t xml:space="preserve">There aren’t enough </w:t>
      </w:r>
      <w:r w:rsidRPr="00815608">
        <w:rPr>
          <w:highlight w:val="cyan"/>
          <w:u w:val="single"/>
        </w:rPr>
        <w:t>centrifuge tubes</w:t>
      </w:r>
      <w:r w:rsidRPr="00770016">
        <w:rPr>
          <w:sz w:val="16"/>
        </w:rPr>
        <w:t xml:space="preserve"> made worldwide to spin down cell samples. Moderna and Pfizer are constantly scrambling to find the </w:t>
      </w:r>
      <w:r w:rsidRPr="00770016">
        <w:rPr>
          <w:u w:val="single"/>
        </w:rPr>
        <w:t xml:space="preserve">ingredients used to make the microscopic fatty balls, called </w:t>
      </w:r>
      <w:r w:rsidRPr="00815608">
        <w:rPr>
          <w:highlight w:val="cyan"/>
          <w:u w:val="single"/>
        </w:rPr>
        <w:t>liposomes</w:t>
      </w:r>
      <w:r w:rsidRPr="00770016">
        <w:rPr>
          <w:u w:val="single"/>
        </w:rPr>
        <w:t>, that house the mRNA molecules and carry them safely into the bloodstream</w:t>
      </w:r>
      <w:r w:rsidRPr="00770016">
        <w:rPr>
          <w:sz w:val="16"/>
        </w:rPr>
        <w:t xml:space="preserve">. Even the </w:t>
      </w:r>
      <w:r w:rsidRPr="00815608">
        <w:rPr>
          <w:highlight w:val="cyan"/>
          <w:u w:val="single"/>
        </w:rPr>
        <w:t>nucleic acids</w:t>
      </w:r>
      <w:r w:rsidRPr="00770016">
        <w:rPr>
          <w:u w:val="single"/>
        </w:rPr>
        <w:t xml:space="preserve"> used to construct mRNA and a long list of </w:t>
      </w:r>
      <w:r w:rsidRPr="00815608">
        <w:rPr>
          <w:highlight w:val="cyan"/>
          <w:u w:val="single"/>
        </w:rPr>
        <w:t>special enzymes</w:t>
      </w:r>
      <w:r w:rsidRPr="00770016">
        <w:rPr>
          <w:sz w:val="16"/>
        </w:rPr>
        <w:t xml:space="preserve"> used to purify those samples </w:t>
      </w:r>
      <w:r w:rsidRPr="00770016">
        <w:rPr>
          <w:u w:val="single"/>
        </w:rPr>
        <w:t>are in horribly short supply</w:t>
      </w:r>
      <w:r w:rsidRPr="00770016">
        <w:rPr>
          <w:sz w:val="16"/>
        </w:rPr>
        <w:t xml:space="preserve">, largely because their use overlaps with the manufacture of COVID-19 tests. Because such delicate </w:t>
      </w:r>
      <w:r w:rsidRPr="00815608">
        <w:rPr>
          <w:highlight w:val="cyan"/>
          <w:u w:val="single"/>
        </w:rPr>
        <w:t>chemicals and proteins</w:t>
      </w:r>
      <w:r w:rsidRPr="00770016">
        <w:rPr>
          <w:u w:val="single"/>
        </w:rPr>
        <w:t xml:space="preserve"> must be handled at deep-freeze temperatures and transported swiftly for immediate use, the entire supply chain is vulnerable</w:t>
      </w:r>
      <w:r w:rsidRPr="00770016">
        <w:rPr>
          <w:sz w:val="16"/>
        </w:rPr>
        <w:t xml:space="preserve"> to the simplest of catastrophes: weather at an airport, a car crash that blocks truck traffic, power outages, or competition for cargo space.</w:t>
      </w:r>
    </w:p>
    <w:p w14:paraId="510CCC56" w14:textId="77777777" w:rsidR="00C316C9" w:rsidRPr="00E50DF6" w:rsidRDefault="00C316C9" w:rsidP="00C316C9">
      <w:pPr>
        <w:rPr>
          <w:b/>
          <w:iCs/>
          <w:u w:val="single"/>
        </w:rPr>
      </w:pPr>
      <w:r w:rsidRPr="00770016">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770016">
        <w:rPr>
          <w:sz w:val="16"/>
        </w:rPr>
        <w:t>Flexsafe</w:t>
      </w:r>
      <w:proofErr w:type="spellEnd"/>
      <w:r w:rsidRPr="00770016">
        <w:rPr>
          <w:sz w:val="16"/>
        </w:rPr>
        <w:t xml:space="preserve"> RM special bags to hold liquid vaccines in bulk, phosphate-buffered saline solution, Distearoylphosphatidylcholine for liposome-making, 5’ cap for mRNA made by </w:t>
      </w:r>
      <w:proofErr w:type="spellStart"/>
      <w:r w:rsidRPr="00770016">
        <w:rPr>
          <w:sz w:val="16"/>
        </w:rPr>
        <w:t>TriLink</w:t>
      </w:r>
      <w:proofErr w:type="spellEnd"/>
      <w:r w:rsidRPr="00770016">
        <w:rPr>
          <w:sz w:val="16"/>
        </w:rPr>
        <w:t xml:space="preserve"> </w:t>
      </w:r>
      <w:proofErr w:type="spellStart"/>
      <w:r w:rsidRPr="00770016">
        <w:rPr>
          <w:sz w:val="16"/>
        </w:rPr>
        <w:t>BioTechnologies</w:t>
      </w:r>
      <w:proofErr w:type="spellEnd"/>
      <w:r w:rsidRPr="00770016">
        <w:rPr>
          <w:sz w:val="16"/>
        </w:rPr>
        <w:t>, RNA polymerases—</w:t>
      </w:r>
      <w:r w:rsidRPr="00770016">
        <w:rPr>
          <w:u w:val="single"/>
        </w:rPr>
        <w:t xml:space="preserve">the </w:t>
      </w:r>
      <w:r w:rsidRPr="00770016">
        <w:rPr>
          <w:rStyle w:val="Emphasis"/>
        </w:rPr>
        <w:t>list goes on, and on, and on</w:t>
      </w:r>
      <w:r w:rsidRPr="00770016">
        <w:rPr>
          <w:u w:val="single"/>
        </w:rPr>
        <w:t xml:space="preserve">. As the number of would-be vaccine makers grows, so will </w:t>
      </w:r>
      <w:r w:rsidRPr="00770016">
        <w:rPr>
          <w:rStyle w:val="Emphasis"/>
        </w:rPr>
        <w:t>demand for thousands of such items,</w:t>
      </w:r>
      <w:r w:rsidRPr="00770016">
        <w:rPr>
          <w:u w:val="single"/>
        </w:rPr>
        <w:t xml:space="preserve"> putting pressure on companies that are, in many cases, mom-and-pop operations. Worse, pressure on supplies critical for COVID-19 vaccine making is already resulting in a production loss of </w:t>
      </w:r>
      <w:r w:rsidRPr="00770016">
        <w:rPr>
          <w:rStyle w:val="Emphasis"/>
        </w:rPr>
        <w:t>vital medicines for other diseases.</w:t>
      </w:r>
    </w:p>
    <w:p w14:paraId="0D2C5706" w14:textId="2E312956" w:rsidR="00404BCE" w:rsidRDefault="00C316C9" w:rsidP="00C316C9">
      <w:pPr>
        <w:pStyle w:val="Heading4"/>
      </w:pPr>
      <w:r>
        <w:t>The HRW evidence – has no warrant just asserts that waivers increase speedy manufacturing but doesn’t assume lack of knowledge or trade secrets</w:t>
      </w:r>
    </w:p>
    <w:p w14:paraId="2F0B99D7" w14:textId="6ECD5D09" w:rsidR="00C316C9" w:rsidRDefault="00C316C9" w:rsidP="00C316C9">
      <w:pPr>
        <w:pStyle w:val="Heading4"/>
      </w:pPr>
      <w:r>
        <w:t xml:space="preserve">The </w:t>
      </w:r>
      <w:proofErr w:type="spellStart"/>
      <w:r>
        <w:t>Fernholz</w:t>
      </w:r>
      <w:proofErr w:type="spellEnd"/>
      <w:r>
        <w:t xml:space="preserve"> evidence – </w:t>
      </w:r>
      <w:proofErr w:type="spellStart"/>
      <w:r>
        <w:t>aff</w:t>
      </w:r>
      <w:proofErr w:type="spellEnd"/>
      <w:r>
        <w:t xml:space="preserve"> doesn’t stop wealthy countries from blocking them – things like import restrictions will still exist – plus you have no way of getting private companies to give out sensitive secrets on how to create the vaccines</w:t>
      </w:r>
    </w:p>
    <w:p w14:paraId="00EA1DB3" w14:textId="77777777" w:rsidR="00C316C9" w:rsidRDefault="00C316C9" w:rsidP="00C316C9">
      <w:pPr>
        <w:pStyle w:val="Heading4"/>
      </w:pPr>
      <w:r>
        <w:t>Disease doesn’t cause extinction</w:t>
      </w:r>
    </w:p>
    <w:p w14:paraId="3082004B" w14:textId="77777777" w:rsidR="00C316C9" w:rsidRPr="002A2828" w:rsidRDefault="00C316C9" w:rsidP="00C316C9">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the Human Race? June 17, 2016. https://www.theatlantic.com/health/archive/2016/06/infectious-diseases-extinction/487514/</w:t>
      </w:r>
      <w:r>
        <w:t>]</w:t>
      </w:r>
    </w:p>
    <w:p w14:paraId="065213CB" w14:textId="77777777" w:rsidR="00C316C9" w:rsidRPr="002A2828" w:rsidRDefault="00C316C9" w:rsidP="00C316C9">
      <w:pPr>
        <w:rPr>
          <w:sz w:val="16"/>
        </w:rPr>
      </w:pPr>
      <w:r w:rsidRPr="002A2828">
        <w:rPr>
          <w:sz w:val="16"/>
        </w:rPr>
        <w:t xml:space="preserve">But when people ask me if I’m worried about infectious diseases, they’re often not asking about the threat to human lives; they’re asking about the threat to human life. </w:t>
      </w:r>
      <w:r w:rsidRPr="00497BFD">
        <w:rPr>
          <w:highlight w:val="cyan"/>
          <w:u w:val="single"/>
        </w:rPr>
        <w:t>With each outbreak</w:t>
      </w:r>
      <w:r w:rsidRPr="002A2828">
        <w:rPr>
          <w:sz w:val="16"/>
        </w:rPr>
        <w:t xml:space="preserve"> of a headline-grabbing emerging infectious disease </w:t>
      </w:r>
      <w:r w:rsidRPr="00497BFD">
        <w:rPr>
          <w:highlight w:val="cyan"/>
          <w:u w:val="single"/>
        </w:rPr>
        <w:t>comes</w:t>
      </w:r>
      <w:r w:rsidRPr="002A2828">
        <w:rPr>
          <w:sz w:val="16"/>
        </w:rPr>
        <w:t xml:space="preserve"> a </w:t>
      </w:r>
      <w:r w:rsidRPr="00497BFD">
        <w:rPr>
          <w:highlight w:val="cyan"/>
          <w:u w:val="single"/>
        </w:rPr>
        <w:t>fear of</w:t>
      </w:r>
      <w:r w:rsidRPr="00497BFD">
        <w:rPr>
          <w:sz w:val="16"/>
          <w:highlight w:val="cyan"/>
        </w:rPr>
        <w:t xml:space="preserve"> </w:t>
      </w:r>
      <w:r w:rsidRPr="00497BFD">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15CE09DC" w14:textId="77777777" w:rsidR="00C316C9" w:rsidRPr="002A2828" w:rsidRDefault="00C316C9" w:rsidP="00C316C9">
      <w:pPr>
        <w:rPr>
          <w:sz w:val="16"/>
        </w:rPr>
      </w:pPr>
      <w:r w:rsidRPr="00497BFD">
        <w:rPr>
          <w:highlight w:val="cyan"/>
          <w:u w:val="single"/>
        </w:rPr>
        <w:t xml:space="preserve">I’m </w:t>
      </w:r>
      <w:r w:rsidRPr="00497BFD">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1C5CF41C" w14:textId="77777777" w:rsidR="00C316C9" w:rsidRPr="002A2828" w:rsidRDefault="00C316C9" w:rsidP="00C316C9">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350D9453" w14:textId="77777777" w:rsidR="00C316C9" w:rsidRPr="002A2828" w:rsidRDefault="00C316C9" w:rsidP="00C316C9">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497BFD">
        <w:rPr>
          <w:highlight w:val="cyan"/>
          <w:u w:val="single"/>
        </w:rPr>
        <w:t xml:space="preserve">through </w:t>
      </w:r>
      <w:r w:rsidRPr="00497BFD">
        <w:rPr>
          <w:rStyle w:val="Emphasis"/>
          <w:highlight w:val="cyan"/>
        </w:rPr>
        <w:t>sanitation</w:t>
      </w:r>
      <w:r w:rsidRPr="002A2828">
        <w:rPr>
          <w:u w:val="single"/>
        </w:rPr>
        <w:t xml:space="preserve">, </w:t>
      </w:r>
      <w:r w:rsidRPr="00497BFD">
        <w:rPr>
          <w:rStyle w:val="Emphasis"/>
          <w:highlight w:val="cyan"/>
        </w:rPr>
        <w:t>vaccination</w:t>
      </w:r>
      <w:r w:rsidRPr="00497BFD">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497BFD">
        <w:rPr>
          <w:highlight w:val="cyan"/>
          <w:u w:val="single"/>
        </w:rPr>
        <w:t>therapies</w:t>
      </w:r>
      <w:r w:rsidRPr="002A2828">
        <w:rPr>
          <w:sz w:val="16"/>
        </w:rPr>
        <w:t xml:space="preserve">. Only in the modern era, in which many infectious </w:t>
      </w:r>
      <w:r w:rsidRPr="00497BFD">
        <w:rPr>
          <w:highlight w:val="cyan"/>
          <w:u w:val="single"/>
        </w:rPr>
        <w:t xml:space="preserve">diseases have been </w:t>
      </w:r>
      <w:r w:rsidRPr="00497BFD">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6500148C" w14:textId="77777777" w:rsidR="00C316C9" w:rsidRPr="002A2828" w:rsidRDefault="00C316C9" w:rsidP="00C316C9">
      <w:pPr>
        <w:rPr>
          <w:sz w:val="16"/>
        </w:rPr>
      </w:pPr>
      <w:proofErr w:type="gramStart"/>
      <w:r w:rsidRPr="002A2828">
        <w:rPr>
          <w:sz w:val="16"/>
        </w:rPr>
        <w:t>So</w:t>
      </w:r>
      <w:proofErr w:type="gramEnd"/>
      <w:r w:rsidRPr="002A2828">
        <w:rPr>
          <w:sz w:val="16"/>
        </w:rPr>
        <w:t xml:space="preserve"> what would it take for a disease to wipe out humanity now?</w:t>
      </w:r>
    </w:p>
    <w:p w14:paraId="4F211FA1" w14:textId="77777777" w:rsidR="00C316C9" w:rsidRPr="002A2828" w:rsidRDefault="00C316C9" w:rsidP="00C316C9">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44C740B3" w14:textId="77777777" w:rsidR="00C316C9" w:rsidRPr="002A2828" w:rsidRDefault="00C316C9" w:rsidP="00C316C9">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497BFD">
        <w:rPr>
          <w:rStyle w:val="Emphasis"/>
          <w:highlight w:val="cyan"/>
        </w:rPr>
        <w:t>unfamiliar</w:t>
      </w:r>
      <w:r w:rsidRPr="002A2828">
        <w:rPr>
          <w:sz w:val="16"/>
        </w:rPr>
        <w:t xml:space="preserve"> that no existing therapy or vaccine could be applied to it. Second, it would need to have a high </w:t>
      </w:r>
      <w:r w:rsidRPr="00497BFD">
        <w:rPr>
          <w:highlight w:val="cyan"/>
          <w:u w:val="single"/>
        </w:rPr>
        <w:t>and</w:t>
      </w:r>
      <w:r w:rsidRPr="002A2828">
        <w:rPr>
          <w:u w:val="single"/>
        </w:rPr>
        <w:t xml:space="preserve"> surreptitious </w:t>
      </w:r>
      <w:r w:rsidRPr="00497BFD">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02BF8A50" w14:textId="77777777" w:rsidR="001E4C42" w:rsidRDefault="00C316C9" w:rsidP="00C316C9">
      <w:pPr>
        <w:rPr>
          <w:sz w:val="16"/>
        </w:rPr>
      </w:pPr>
      <w:r w:rsidRPr="002A2828">
        <w:rPr>
          <w:sz w:val="16"/>
        </w:rPr>
        <w:t xml:space="preserve">The three infectious </w:t>
      </w:r>
      <w:r w:rsidRPr="00497BFD">
        <w:rPr>
          <w:highlight w:val="cyan"/>
          <w:u w:val="single"/>
        </w:rPr>
        <w:t>diseases most likely to be</w:t>
      </w:r>
      <w:r w:rsidRPr="002A2828">
        <w:rPr>
          <w:sz w:val="16"/>
        </w:rPr>
        <w:t xml:space="preserve"> considered </w:t>
      </w:r>
      <w:r w:rsidRPr="00497BFD">
        <w:rPr>
          <w:highlight w:val="cyan"/>
          <w:u w:val="single"/>
        </w:rPr>
        <w:t>extinction-level</w:t>
      </w:r>
      <w:r w:rsidRPr="002A2828">
        <w:rPr>
          <w:sz w:val="16"/>
        </w:rPr>
        <w:t xml:space="preserve"> threats in the world today—influenza, HIV, and Ebola—</w:t>
      </w:r>
      <w:r w:rsidRPr="00497BFD">
        <w:rPr>
          <w:rStyle w:val="Emphasis"/>
          <w:highlight w:val="cyan"/>
        </w:rPr>
        <w:t>don’t meet</w:t>
      </w:r>
      <w:r w:rsidRPr="00497BFD">
        <w:rPr>
          <w:sz w:val="16"/>
          <w:highlight w:val="cyan"/>
        </w:rPr>
        <w:t xml:space="preserve"> </w:t>
      </w:r>
      <w:r w:rsidRPr="00497BFD">
        <w:rPr>
          <w:highlight w:val="cyan"/>
          <w:u w:val="single"/>
        </w:rPr>
        <w:t>these</w:t>
      </w:r>
      <w:r w:rsidRPr="002A2828">
        <w:rPr>
          <w:u w:val="single"/>
        </w:rPr>
        <w:t xml:space="preserve"> two </w:t>
      </w:r>
      <w:r w:rsidRPr="00497BFD">
        <w:rPr>
          <w:rStyle w:val="Emphasis"/>
          <w:highlight w:val="cyan"/>
        </w:rPr>
        <w:t>requirements</w:t>
      </w:r>
      <w:r w:rsidRPr="002A2828">
        <w:rPr>
          <w:sz w:val="16"/>
        </w:rPr>
        <w:t>.</w:t>
      </w:r>
    </w:p>
    <w:p w14:paraId="22768138" w14:textId="77777777" w:rsidR="001E4C42" w:rsidRDefault="001E4C42" w:rsidP="00C316C9">
      <w:pPr>
        <w:rPr>
          <w:sz w:val="16"/>
        </w:rPr>
      </w:pPr>
    </w:p>
    <w:p w14:paraId="2B09EB5F" w14:textId="0929C4FB" w:rsidR="00C316C9" w:rsidRPr="002A2828" w:rsidRDefault="00C316C9" w:rsidP="00C316C9">
      <w:pPr>
        <w:rPr>
          <w:sz w:val="16"/>
        </w:rPr>
      </w:pPr>
      <w:r w:rsidRPr="002A2828">
        <w:rPr>
          <w:sz w:val="16"/>
        </w:rPr>
        <w:t xml:space="preserve">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369754E8" w14:textId="77777777" w:rsidR="00C316C9" w:rsidRPr="002A2828" w:rsidRDefault="00C316C9" w:rsidP="00C316C9">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497BFD">
        <w:rPr>
          <w:rStyle w:val="Emphasis"/>
          <w:highlight w:val="cyan"/>
        </w:rPr>
        <w:t>human-to-human</w:t>
      </w:r>
      <w:r w:rsidRPr="00497BFD">
        <w:rPr>
          <w:highlight w:val="cyan"/>
          <w:u w:val="single"/>
        </w:rPr>
        <w:t xml:space="preserve"> contact</w:t>
      </w:r>
      <w:r w:rsidRPr="002A2828">
        <w:rPr>
          <w:sz w:val="16"/>
        </w:rPr>
        <w:t xml:space="preserve">, which </w:t>
      </w:r>
      <w:r w:rsidRPr="00497BFD">
        <w:rPr>
          <w:rStyle w:val="Emphasis"/>
          <w:highlight w:val="cyan"/>
        </w:rPr>
        <w:t>limits contagion</w:t>
      </w:r>
      <w:r w:rsidRPr="002A2828">
        <w:rPr>
          <w:sz w:val="16"/>
        </w:rPr>
        <w:t xml:space="preserve">. Highly potent </w:t>
      </w:r>
      <w:r w:rsidRPr="00497BFD">
        <w:rPr>
          <w:rStyle w:val="Emphasis"/>
          <w:highlight w:val="cyan"/>
        </w:rPr>
        <w:t>antiviral therapy</w:t>
      </w:r>
      <w:r w:rsidRPr="00497BFD">
        <w:rPr>
          <w:sz w:val="16"/>
          <w:highlight w:val="cyan"/>
        </w:rPr>
        <w:t xml:space="preserve"> </w:t>
      </w:r>
      <w:r w:rsidRPr="00497BFD">
        <w:rPr>
          <w:highlight w:val="cyan"/>
          <w:u w:val="single"/>
        </w:rPr>
        <w:t>allows most</w:t>
      </w:r>
      <w:r w:rsidRPr="002A2828">
        <w:rPr>
          <w:u w:val="single"/>
        </w:rPr>
        <w:t xml:space="preserve"> people </w:t>
      </w:r>
      <w:r w:rsidRPr="00497BFD">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497BFD">
        <w:rPr>
          <w:rStyle w:val="Emphasis"/>
          <w:highlight w:val="cyan"/>
        </w:rPr>
        <w:t>simple prevention strategies</w:t>
      </w:r>
      <w:r w:rsidRPr="002A2828">
        <w:rPr>
          <w:sz w:val="16"/>
        </w:rPr>
        <w:t xml:space="preserve"> such as needle exchange for injection drug users and barrier contraceptives—when available—can </w:t>
      </w:r>
      <w:r w:rsidRPr="00497BFD">
        <w:rPr>
          <w:highlight w:val="cyan"/>
          <w:u w:val="single"/>
        </w:rPr>
        <w:t>curtail</w:t>
      </w:r>
      <w:r w:rsidRPr="002A2828">
        <w:rPr>
          <w:u w:val="single"/>
        </w:rPr>
        <w:t xml:space="preserve"> transmission </w:t>
      </w:r>
      <w:r w:rsidRPr="00497BFD">
        <w:rPr>
          <w:highlight w:val="cyan"/>
          <w:u w:val="single"/>
        </w:rPr>
        <w:t>risk</w:t>
      </w:r>
      <w:r w:rsidRPr="00497BFD">
        <w:rPr>
          <w:sz w:val="16"/>
          <w:highlight w:val="cyan"/>
        </w:rPr>
        <w:t>.</w:t>
      </w:r>
    </w:p>
    <w:p w14:paraId="66A1275D" w14:textId="77777777" w:rsidR="00C316C9" w:rsidRPr="002A2828" w:rsidRDefault="00C316C9" w:rsidP="00C316C9">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497BFD">
        <w:rPr>
          <w:rStyle w:val="Emphasis"/>
          <w:highlight w:val="cyan"/>
        </w:rPr>
        <w:t>easily recognizable symptoms</w:t>
      </w:r>
      <w:r w:rsidRPr="002A2828">
        <w:rPr>
          <w:sz w:val="16"/>
        </w:rPr>
        <w:t>, plus the taming of its once unfathomable 90 percent mortality rate by simple supportive care.</w:t>
      </w:r>
    </w:p>
    <w:p w14:paraId="4F7007E1" w14:textId="77777777" w:rsidR="00C316C9" w:rsidRDefault="00C316C9" w:rsidP="00C316C9">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497BFD">
        <w:rPr>
          <w:highlight w:val="cyan"/>
          <w:u w:val="single"/>
        </w:rPr>
        <w:t>our immune system</w:t>
      </w:r>
      <w:r w:rsidRPr="002A2828">
        <w:rPr>
          <w:u w:val="single"/>
        </w:rPr>
        <w:t xml:space="preserve">, </w:t>
      </w:r>
      <w:r w:rsidRPr="00497BFD">
        <w:rPr>
          <w:highlight w:val="cyan"/>
          <w:u w:val="single"/>
        </w:rPr>
        <w:t>one of the most complex</w:t>
      </w:r>
      <w:r w:rsidRPr="002A2828">
        <w:rPr>
          <w:u w:val="single"/>
        </w:rPr>
        <w:t xml:space="preserve"> on the planet, </w:t>
      </w:r>
      <w:r w:rsidRPr="00497BFD">
        <w:rPr>
          <w:highlight w:val="cyan"/>
          <w:u w:val="single"/>
        </w:rPr>
        <w:t>even without</w:t>
      </w:r>
      <w:r w:rsidRPr="002A2828">
        <w:rPr>
          <w:u w:val="single"/>
        </w:rPr>
        <w:t xml:space="preserve"> the benefit of </w:t>
      </w:r>
      <w:r w:rsidRPr="00497BFD">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497BFD">
        <w:rPr>
          <w:highlight w:val="cyan"/>
          <w:u w:val="single"/>
        </w:rPr>
        <w:t xml:space="preserve">Coupled to </w:t>
      </w:r>
      <w:r w:rsidRPr="00497BFD">
        <w:rPr>
          <w:rStyle w:val="Emphasis"/>
          <w:highlight w:val="cyan"/>
        </w:rPr>
        <w:t>genetic variations</w:t>
      </w:r>
      <w:r w:rsidRPr="00497BFD">
        <w:rPr>
          <w:highlight w:val="cyan"/>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497BFD">
        <w:rPr>
          <w:highlight w:val="cyan"/>
          <w:u w:val="single"/>
        </w:rPr>
        <w:t>ensures</w:t>
      </w:r>
      <w:r w:rsidRPr="002A2828">
        <w:rPr>
          <w:sz w:val="16"/>
        </w:rPr>
        <w:t xml:space="preserve"> that almost </w:t>
      </w:r>
      <w:r w:rsidRPr="00497BFD">
        <w:rPr>
          <w:rStyle w:val="Emphasis"/>
          <w:highlight w:val="cyan"/>
        </w:rPr>
        <w:t>any</w:t>
      </w:r>
      <w:r w:rsidRPr="002A2828">
        <w:rPr>
          <w:sz w:val="16"/>
        </w:rPr>
        <w:t xml:space="preserve"> infectious </w:t>
      </w:r>
      <w:r w:rsidRPr="00497BFD">
        <w:rPr>
          <w:rStyle w:val="Emphasis"/>
          <w:highlight w:val="cyan"/>
        </w:rPr>
        <w:t>disease</w:t>
      </w:r>
      <w:r w:rsidRPr="002A2828">
        <w:rPr>
          <w:sz w:val="16"/>
        </w:rPr>
        <w:t xml:space="preserve"> onslaught </w:t>
      </w:r>
      <w:r w:rsidRPr="00497BFD">
        <w:rPr>
          <w:highlight w:val="cyan"/>
          <w:u w:val="single"/>
        </w:rPr>
        <w:t>will leave a large proportion</w:t>
      </w:r>
      <w:r w:rsidRPr="002A2828">
        <w:rPr>
          <w:u w:val="single"/>
        </w:rPr>
        <w:t xml:space="preserve"> </w:t>
      </w:r>
      <w:r w:rsidRPr="002A2828">
        <w:rPr>
          <w:sz w:val="16"/>
        </w:rPr>
        <w:t xml:space="preserve">of the population </w:t>
      </w:r>
      <w:r w:rsidRPr="00497BFD">
        <w:rPr>
          <w:rStyle w:val="Emphasis"/>
          <w:highlight w:val="cyan"/>
        </w:rPr>
        <w:t>alive</w:t>
      </w:r>
      <w:r w:rsidRPr="002A2828">
        <w:rPr>
          <w:rStyle w:val="Emphasis"/>
        </w:rPr>
        <w:t xml:space="preserve"> to rebuild</w:t>
      </w:r>
      <w:r w:rsidRPr="002A2828">
        <w:rPr>
          <w:sz w:val="16"/>
        </w:rPr>
        <w:t>, in contrast to the fictional Hollywood versions.</w:t>
      </w:r>
    </w:p>
    <w:p w14:paraId="57770FE3" w14:textId="77777777" w:rsidR="00C316C9" w:rsidRPr="00C316C9" w:rsidRDefault="00C316C9" w:rsidP="00C316C9"/>
    <w:sectPr w:rsidR="00C316C9" w:rsidRPr="00C316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B24F72"/>
    <w:multiLevelType w:val="hybridMultilevel"/>
    <w:tmpl w:val="48DED4AE"/>
    <w:lvl w:ilvl="0" w:tplc="ADD8B8C4">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342808113296"/>
    <w:docVar w:name="VerbatimVersion" w:val="5.1"/>
  </w:docVars>
  <w:rsids>
    <w:rsidRoot w:val="00015F1D"/>
    <w:rsid w:val="00004556"/>
    <w:rsid w:val="000139A3"/>
    <w:rsid w:val="00015F1D"/>
    <w:rsid w:val="0002181F"/>
    <w:rsid w:val="00100833"/>
    <w:rsid w:val="00104529"/>
    <w:rsid w:val="00105942"/>
    <w:rsid w:val="00107396"/>
    <w:rsid w:val="00144A4C"/>
    <w:rsid w:val="00176AB0"/>
    <w:rsid w:val="00177B7D"/>
    <w:rsid w:val="0018322D"/>
    <w:rsid w:val="001B5776"/>
    <w:rsid w:val="001E4C42"/>
    <w:rsid w:val="001E527A"/>
    <w:rsid w:val="001F78CE"/>
    <w:rsid w:val="00251FC7"/>
    <w:rsid w:val="002855A7"/>
    <w:rsid w:val="002B146A"/>
    <w:rsid w:val="002B5E17"/>
    <w:rsid w:val="002D32D2"/>
    <w:rsid w:val="00315690"/>
    <w:rsid w:val="00316B75"/>
    <w:rsid w:val="00325646"/>
    <w:rsid w:val="003460F2"/>
    <w:rsid w:val="0037382D"/>
    <w:rsid w:val="0038158C"/>
    <w:rsid w:val="003902BA"/>
    <w:rsid w:val="003A09E2"/>
    <w:rsid w:val="00404BCE"/>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3243A"/>
    <w:rsid w:val="00A93661"/>
    <w:rsid w:val="00A95652"/>
    <w:rsid w:val="00AC0AB8"/>
    <w:rsid w:val="00AF7E2A"/>
    <w:rsid w:val="00B17D5E"/>
    <w:rsid w:val="00B33C6D"/>
    <w:rsid w:val="00B4508F"/>
    <w:rsid w:val="00B55AD5"/>
    <w:rsid w:val="00B8057C"/>
    <w:rsid w:val="00BD6238"/>
    <w:rsid w:val="00BF593B"/>
    <w:rsid w:val="00BF773A"/>
    <w:rsid w:val="00BF7E81"/>
    <w:rsid w:val="00C13773"/>
    <w:rsid w:val="00C17CC8"/>
    <w:rsid w:val="00C316C9"/>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DD0F7E"/>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2F537"/>
  <w15:chartTrackingRefBased/>
  <w15:docId w15:val="{FB253296-7E06-4BE2-A284-12A6D2A3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7D5E"/>
    <w:rPr>
      <w:rFonts w:ascii="Calibri" w:hAnsi="Calibri" w:cs="Calibri"/>
      <w:sz w:val="24"/>
    </w:rPr>
  </w:style>
  <w:style w:type="paragraph" w:styleId="Heading1">
    <w:name w:val="heading 1"/>
    <w:aliases w:val="Pocket"/>
    <w:basedOn w:val="Normal"/>
    <w:next w:val="Normal"/>
    <w:link w:val="Heading1Char"/>
    <w:qFormat/>
    <w:rsid w:val="00B17D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7D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17D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Spacing211,No Spacing12,no read,No Spacing2111,No Spacing4,No Spacing11111,No Spacing5,No Spacing21,Tags,tags,No Spacing1111,TAG,ta,T,t,Ta"/>
    <w:basedOn w:val="Normal"/>
    <w:next w:val="Normal"/>
    <w:link w:val="Heading4Char"/>
    <w:uiPriority w:val="3"/>
    <w:unhideWhenUsed/>
    <w:qFormat/>
    <w:rsid w:val="00B17D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7D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D5E"/>
  </w:style>
  <w:style w:type="character" w:customStyle="1" w:styleId="Heading1Char">
    <w:name w:val="Heading 1 Char"/>
    <w:aliases w:val="Pocket Char"/>
    <w:basedOn w:val="DefaultParagraphFont"/>
    <w:link w:val="Heading1"/>
    <w:rsid w:val="00B17D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7D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17D5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no read Char,No Spacing2111 Char,Tags Char,T Char"/>
    <w:basedOn w:val="DefaultParagraphFont"/>
    <w:link w:val="Heading4"/>
    <w:uiPriority w:val="3"/>
    <w:rsid w:val="00B17D5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B17D5E"/>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17D5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B17D5E"/>
    <w:rPr>
      <w:b w:val="0"/>
      <w:sz w:val="24"/>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B17D5E"/>
    <w:rPr>
      <w:color w:val="auto"/>
      <w:u w:val="none"/>
    </w:rPr>
  </w:style>
  <w:style w:type="character" w:styleId="FollowedHyperlink">
    <w:name w:val="FollowedHyperlink"/>
    <w:basedOn w:val="DefaultParagraphFont"/>
    <w:uiPriority w:val="99"/>
    <w:semiHidden/>
    <w:unhideWhenUsed/>
    <w:rsid w:val="00B17D5E"/>
    <w:rPr>
      <w:color w:val="auto"/>
      <w:u w:val="none"/>
    </w:rPr>
  </w:style>
  <w:style w:type="paragraph" w:styleId="ListParagraph">
    <w:name w:val="List Paragraph"/>
    <w:aliases w:val="6 font"/>
    <w:basedOn w:val="Normal"/>
    <w:uiPriority w:val="99"/>
    <w:qFormat/>
    <w:rsid w:val="00B17D5E"/>
    <w:pPr>
      <w:ind w:left="720"/>
      <w:contextualSpacing/>
    </w:pPr>
  </w:style>
  <w:style w:type="paragraph" w:styleId="NoSpacing">
    <w:name w:val="No Spacing"/>
    <w:aliases w:val="Note Level 2,Small Text,Card Format,Note Level 21,ClearFormatting,DDI Tag,Tag Title,No Spacing51,No Spacing11211,card,No Spacing31,No Spacing22,No Spacing3,tag,No Spacing41,No Spacing111112,Tag and Cite,CD - Cite,Card,Debate Text,Clear,Dont u"/>
    <w:basedOn w:val="Heading1"/>
    <w:link w:val="Hyperlink"/>
    <w:autoRedefine/>
    <w:uiPriority w:val="99"/>
    <w:qFormat/>
    <w:rsid w:val="00C316C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316C9"/>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13" Type="http://schemas.openxmlformats.org/officeDocument/2006/relationships/hyperlink" Target="https://www.livescience.com/55129-how-heat-waves-kill-so-quickly.html" TargetMode="External"/><Relationship Id="rId18" Type="http://schemas.openxmlformats.org/officeDocument/2006/relationships/hyperlink" Target="https://www.asil.org/insights/volume/11/issue/28/canadian-made-drugs-rwanda-first-application-wto-waiver-patents-and" TargetMode="External"/><Relationship Id="rId26" Type="http://schemas.openxmlformats.org/officeDocument/2006/relationships/hyperlink" Target="https://foreignpolicy.com/2021/05/07/stopping-drug-patents-pandemics-coronavirus-hiv-aids/" TargetMode="External"/><Relationship Id="rId3" Type="http://schemas.openxmlformats.org/officeDocument/2006/relationships/styles" Target="styles.xml"/><Relationship Id="rId21" Type="http://schemas.openxmlformats.org/officeDocument/2006/relationships/hyperlink" Target="https://investors.modernatx.com/news-releases/news-release-details/statement-moderna-intellectual-property-matters-during-covid-19" TargetMode="Externa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s://www.livescience.com/57266-amazon-river.html" TargetMode="External"/><Relationship Id="rId17" Type="http://schemas.openxmlformats.org/officeDocument/2006/relationships/hyperlink" Target="https://www.ip-watch.org/2017/01/23/official-trips-health-amendment-effect-first-ever-wto-agreement/" TargetMode="External"/><Relationship Id="rId25" Type="http://schemas.openxmlformats.org/officeDocument/2006/relationships/hyperlink" Target="https://khn.org/news/senators-who-led-pharma-friendly-patent-reform-also-prime-targets-for-pharma-cash/" TargetMode="External"/><Relationship Id="rId2" Type="http://schemas.openxmlformats.org/officeDocument/2006/relationships/numbering" Target="numbering.xml"/><Relationship Id="rId16" Type="http://schemas.openxmlformats.org/officeDocument/2006/relationships/hyperlink" Target="https://www.piie.com/blogs/realtime-economic-issues-watch/waiving-patent-and-intellectual-property-protections-not" TargetMode="External"/><Relationship Id="rId20" Type="http://schemas.openxmlformats.org/officeDocument/2006/relationships/hyperlink" Target="https://www.ncbi.nlm.nih.gov/pmc/articles/PMC6291766/" TargetMode="Externa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s://www.ipcc.ch/sr15/" TargetMode="External"/><Relationship Id="rId24" Type="http://schemas.openxmlformats.org/officeDocument/2006/relationships/hyperlink" Target="https://www.washingtonpost.com/outlook/2021/03/15/vaccine-coronavirus-patents-waive-global-equity/"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23" Type="http://schemas.openxmlformats.org/officeDocument/2006/relationships/hyperlink" Target="https://archive.is/pvuzL" TargetMode="External"/><Relationship Id="rId28" Type="http://schemas.openxmlformats.org/officeDocument/2006/relationships/theme" Target="theme/theme1.xml"/><Relationship Id="rId10" Type="http://schemas.openxmlformats.org/officeDocument/2006/relationships/hyperlink" Target="https://www.livescience.com/65633-climate-change-dooms-humans-by-2050.html" TargetMode="External"/><Relationship Id="rId19" Type="http://schemas.openxmlformats.org/officeDocument/2006/relationships/hyperlink" Target="https://www.washingtonpost.com/us-policy/2021/05/06/biden-patent-waiver-developing-world-long-road/" TargetMode="External"/><Relationship Id="rId4" Type="http://schemas.openxmlformats.org/officeDocument/2006/relationships/settings" Target="settings.xml"/><Relationship Id="rId9" Type="http://schemas.openxmlformats.org/officeDocument/2006/relationships/hyperlink" Target="https://www.4ipcouncil.com/application/files/4516/0399/1622/Intellectual_Property_and_Renewable_Energy.pdf" TargetMode="External"/><Relationship Id="rId14" Type="http://schemas.openxmlformats.org/officeDocument/2006/relationships/hyperlink" Target="https://www.livescience.com/51990-sea-level-rise-unknowns.html" TargetMode="External"/><Relationship Id="rId22" Type="http://schemas.openxmlformats.org/officeDocument/2006/relationships/hyperlink" Target="https://www.nytimes.com/interactive/2021/health/pfizer-coronavirus-vaccine.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19684</Words>
  <Characters>112199</Characters>
  <Application>Microsoft Office Word</Application>
  <DocSecurity>0</DocSecurity>
  <Lines>934</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4</cp:revision>
  <dcterms:created xsi:type="dcterms:W3CDTF">2021-10-10T03:06:00Z</dcterms:created>
  <dcterms:modified xsi:type="dcterms:W3CDTF">2021-10-10T15:53:00Z</dcterms:modified>
</cp:coreProperties>
</file>