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579CC" w14:textId="01574D7B" w:rsidR="00A95652" w:rsidRDefault="00610867" w:rsidP="00610867">
      <w:pPr>
        <w:pStyle w:val="Heading2"/>
      </w:pPr>
      <w:r>
        <w:t>1NC</w:t>
      </w:r>
    </w:p>
    <w:p w14:paraId="0D440DFA" w14:textId="5B5FB6C6" w:rsidR="00610867" w:rsidRDefault="00610867" w:rsidP="00610867">
      <w:pPr>
        <w:pStyle w:val="Heading3"/>
      </w:pPr>
      <w:r>
        <w:t>1NC – OFF</w:t>
      </w:r>
    </w:p>
    <w:p w14:paraId="47C1CCD7" w14:textId="77777777" w:rsidR="00610867" w:rsidRPr="00770016" w:rsidRDefault="00610867" w:rsidP="00610867">
      <w:pPr>
        <w:pStyle w:val="Heading4"/>
        <w:rPr>
          <w:rFonts w:cs="Calibri"/>
        </w:rPr>
      </w:pPr>
      <w:r w:rsidRPr="00770016">
        <w:rPr>
          <w:rFonts w:cs="Calibri"/>
        </w:rPr>
        <w:t xml:space="preserve">Counterplan Text – Member states of the World Trade Organization ought to consult the World Health Organization on whether or not </w:t>
      </w:r>
      <w:r>
        <w:rPr>
          <w:rFonts w:cs="Calibri"/>
        </w:rPr>
        <w:t>the</w:t>
      </w:r>
      <w:r w:rsidRPr="00770016">
        <w:rPr>
          <w:rFonts w:cs="Calibri"/>
        </w:rPr>
        <w:t xml:space="preserve"> </w:t>
      </w:r>
      <w:r>
        <w:t>member nations of the World Trade Organization ought to eliminate patent protections for medicines</w:t>
      </w:r>
      <w:r w:rsidRPr="00770016">
        <w:rPr>
          <w:rFonts w:cs="Calibri"/>
        </w:rPr>
        <w:t>. The World Health Organization ought to publicly declare that their decision will represent their future decisions on all intellectual property protections on medicines.</w:t>
      </w:r>
    </w:p>
    <w:p w14:paraId="70DC2540" w14:textId="77777777" w:rsidR="00610867" w:rsidRPr="00770016" w:rsidRDefault="00610867" w:rsidP="00610867">
      <w:pPr>
        <w:pStyle w:val="Heading4"/>
        <w:rPr>
          <w:rFonts w:cs="Calibri"/>
        </w:rPr>
      </w:pPr>
      <w:r w:rsidRPr="00770016">
        <w:rPr>
          <w:rFonts w:cs="Calibri"/>
        </w:rPr>
        <w:t xml:space="preserve">The Plan’s unilateral action by the WTO on </w:t>
      </w:r>
      <w:r w:rsidRPr="00770016">
        <w:rPr>
          <w:rFonts w:cs="Calibri"/>
          <w:u w:val="single"/>
        </w:rPr>
        <w:t>medical IP</w:t>
      </w:r>
      <w:r w:rsidRPr="00770016">
        <w:rPr>
          <w:rFonts w:cs="Calibri"/>
        </w:rPr>
        <w:t xml:space="preserve"> undermines WHO legitimacy – forcing a perception of WHO action </w:t>
      </w:r>
      <w:r w:rsidRPr="00770016">
        <w:rPr>
          <w:rFonts w:cs="Calibri"/>
          <w:u w:val="single"/>
        </w:rPr>
        <w:t>against Patents</w:t>
      </w:r>
      <w:r w:rsidRPr="00770016">
        <w:rPr>
          <w:rFonts w:cs="Calibri"/>
        </w:rPr>
        <w:t xml:space="preserve"> is key to re-assert it</w:t>
      </w:r>
    </w:p>
    <w:p w14:paraId="488DFD96" w14:textId="77777777" w:rsidR="00610867" w:rsidRPr="00770016" w:rsidRDefault="00610867" w:rsidP="00610867">
      <w:proofErr w:type="spellStart"/>
      <w:r w:rsidRPr="00770016">
        <w:rPr>
          <w:rStyle w:val="Style13ptBold"/>
        </w:rPr>
        <w:t>Rimmer</w:t>
      </w:r>
      <w:proofErr w:type="spellEnd"/>
      <w:r w:rsidRPr="00770016">
        <w:rPr>
          <w:rStyle w:val="Style13ptBold"/>
        </w:rPr>
        <w:t xml:space="preserve"> 4</w:t>
      </w:r>
      <w:r w:rsidRPr="00770016">
        <w:t>, Matthew. "The race to patent the SARS virus: the TRIPS agreement and access to essential medicines." Melbourne Journal of International Law 5.2 (2004): 335-374.</w:t>
      </w:r>
    </w:p>
    <w:p w14:paraId="0A464EB8" w14:textId="77777777" w:rsidR="00610867" w:rsidRPr="00770016" w:rsidRDefault="00610867" w:rsidP="00610867">
      <w:hyperlink r:id="rId6" w:history="1">
        <w:r w:rsidRPr="00770016">
          <w:rPr>
            <w:rStyle w:val="Hyperlink"/>
          </w:rPr>
          <w:t>https://law.unimelb.edu.au/__data/assets/pdf_file/0007/1681117/Rimmer.pdf</w:t>
        </w:r>
      </w:hyperlink>
      <w:r w:rsidRPr="00770016">
        <w:t xml:space="preserve"> (BA (Hons), LLB (Hons) (Australian National University), PhD (New South Wales); Lecturer at ACIPA, the Faculty of Law, The Australian National University)//</w:t>
      </w:r>
      <w:proofErr w:type="spellStart"/>
      <w:r w:rsidRPr="00770016">
        <w:t>SidK</w:t>
      </w:r>
      <w:proofErr w:type="spellEnd"/>
      <w:r w:rsidRPr="00770016">
        <w:t xml:space="preserve"> + Elmer </w:t>
      </w:r>
    </w:p>
    <w:p w14:paraId="4646998C" w14:textId="77777777" w:rsidR="00610867" w:rsidRDefault="00610867" w:rsidP="00610867">
      <w:pPr>
        <w:rPr>
          <w:sz w:val="16"/>
          <w:szCs w:val="24"/>
        </w:rPr>
      </w:pPr>
      <w:r w:rsidRPr="00770016">
        <w:rPr>
          <w:sz w:val="16"/>
          <w:szCs w:val="24"/>
        </w:rPr>
        <w:t xml:space="preserve">The WHO has been instrumental in coordinating the international network of research on the SARS virus. It has </w:t>
      </w:r>
      <w:proofErr w:type="spellStart"/>
      <w:r w:rsidRPr="00770016">
        <w:rPr>
          <w:sz w:val="16"/>
          <w:szCs w:val="24"/>
        </w:rPr>
        <w:t>emphasised</w:t>
      </w:r>
      <w:proofErr w:type="spellEnd"/>
      <w:r w:rsidRPr="00770016">
        <w:rPr>
          <w:sz w:val="16"/>
          <w:szCs w:val="24"/>
        </w:rPr>
        <w:t xml:space="preserve"> the need for collaboration between the network participants. </w:t>
      </w:r>
      <w:r w:rsidRPr="00770016">
        <w:rPr>
          <w:szCs w:val="24"/>
          <w:u w:val="single"/>
        </w:rPr>
        <w:t xml:space="preserve">The </w:t>
      </w:r>
      <w:r w:rsidRPr="00196BF1">
        <w:rPr>
          <w:szCs w:val="24"/>
          <w:highlight w:val="cyan"/>
          <w:u w:val="single"/>
        </w:rPr>
        <w:t xml:space="preserve">WHO </w:t>
      </w:r>
      <w:r w:rsidRPr="00770016">
        <w:rPr>
          <w:szCs w:val="24"/>
          <w:u w:val="single"/>
        </w:rPr>
        <w:t xml:space="preserve">presented the containment of the SARS virus as ‘one of the biggest success stories in public health in recent years’.206 However, it </w:t>
      </w:r>
      <w:r w:rsidRPr="00770016">
        <w:rPr>
          <w:b/>
          <w:bCs/>
          <w:szCs w:val="24"/>
          <w:u w:val="single"/>
        </w:rPr>
        <w:t xml:space="preserve">was </w:t>
      </w:r>
      <w:r w:rsidRPr="00196BF1">
        <w:rPr>
          <w:b/>
          <w:bCs/>
          <w:szCs w:val="24"/>
          <w:highlight w:val="cyan"/>
          <w:u w:val="single"/>
        </w:rPr>
        <w:t>less active</w:t>
      </w:r>
      <w:r w:rsidRPr="00770016">
        <w:rPr>
          <w:b/>
          <w:bCs/>
          <w:szCs w:val="24"/>
          <w:u w:val="single"/>
        </w:rPr>
        <w:t xml:space="preserve"> in the debate over </w:t>
      </w:r>
      <w:r w:rsidRPr="00196BF1">
        <w:rPr>
          <w:b/>
          <w:bCs/>
          <w:szCs w:val="24"/>
          <w:highlight w:val="cyan"/>
          <w:u w:val="single"/>
        </w:rPr>
        <w:t xml:space="preserve">patent law </w:t>
      </w:r>
      <w:r w:rsidRPr="00770016">
        <w:rPr>
          <w:szCs w:val="24"/>
          <w:u w:val="single"/>
        </w:rPr>
        <w:t>and public health epidemics.</w:t>
      </w:r>
      <w:r w:rsidRPr="00770016">
        <w:rPr>
          <w:sz w:val="16"/>
          <w:szCs w:val="24"/>
        </w:rPr>
        <w:t xml:space="preserve"> The 56th World Health Assembly considered the relationship between intellectual property, </w:t>
      </w:r>
      <w:proofErr w:type="gramStart"/>
      <w:r w:rsidRPr="00770016">
        <w:rPr>
          <w:sz w:val="16"/>
          <w:szCs w:val="24"/>
        </w:rPr>
        <w:t>innovation</w:t>
      </w:r>
      <w:proofErr w:type="gramEnd"/>
      <w:r w:rsidRPr="00770016">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70016">
        <w:rPr>
          <w:szCs w:val="24"/>
          <w:u w:val="single"/>
        </w:rPr>
        <w:t xml:space="preserve">The </w:t>
      </w:r>
      <w:r w:rsidRPr="00770016">
        <w:rPr>
          <w:rStyle w:val="StyleUnderline"/>
          <w:szCs w:val="24"/>
        </w:rPr>
        <w:t>WHO</w:t>
      </w:r>
      <w:r w:rsidRPr="00770016">
        <w:rPr>
          <w:szCs w:val="24"/>
          <w:u w:val="single"/>
        </w:rPr>
        <w:t xml:space="preserve"> has </w:t>
      </w:r>
      <w:r w:rsidRPr="00770016">
        <w:rPr>
          <w:rStyle w:val="StyleUnderline"/>
          <w:szCs w:val="24"/>
        </w:rPr>
        <w:t>made</w:t>
      </w:r>
      <w:r w:rsidRPr="00770016">
        <w:rPr>
          <w:szCs w:val="24"/>
          <w:u w:val="single"/>
        </w:rPr>
        <w:t xml:space="preserve"> a number of </w:t>
      </w:r>
      <w:r w:rsidRPr="00770016">
        <w:rPr>
          <w:rStyle w:val="StyleUnderline"/>
          <w:b/>
          <w:bCs/>
          <w:szCs w:val="24"/>
        </w:rPr>
        <w:t>aspirational statements</w:t>
      </w:r>
      <w:r w:rsidRPr="00770016">
        <w:rPr>
          <w:szCs w:val="24"/>
          <w:u w:val="single"/>
        </w:rPr>
        <w:t xml:space="preserve"> about patent law and access to essential medicines. Arguably, though, the </w:t>
      </w:r>
      <w:proofErr w:type="spellStart"/>
      <w:r w:rsidRPr="00770016">
        <w:rPr>
          <w:szCs w:val="24"/>
          <w:u w:val="single"/>
        </w:rPr>
        <w:t>organisation</w:t>
      </w:r>
      <w:proofErr w:type="spellEnd"/>
      <w:r w:rsidRPr="00770016">
        <w:rPr>
          <w:szCs w:val="24"/>
          <w:u w:val="single"/>
        </w:rPr>
        <w:t xml:space="preserve"> </w:t>
      </w:r>
      <w:r w:rsidRPr="00196BF1">
        <w:rPr>
          <w:szCs w:val="24"/>
          <w:highlight w:val="cyan"/>
          <w:u w:val="single"/>
        </w:rPr>
        <w:t xml:space="preserve">could be </w:t>
      </w:r>
      <w:r w:rsidRPr="00770016">
        <w:rPr>
          <w:szCs w:val="24"/>
          <w:u w:val="single"/>
        </w:rPr>
        <w:t xml:space="preserve">a much </w:t>
      </w:r>
      <w:r w:rsidRPr="00196BF1">
        <w:rPr>
          <w:szCs w:val="24"/>
          <w:highlight w:val="cyan"/>
          <w:u w:val="single"/>
        </w:rPr>
        <w:t xml:space="preserve">more </w:t>
      </w:r>
      <w:r w:rsidRPr="00770016">
        <w:rPr>
          <w:szCs w:val="24"/>
          <w:u w:val="single"/>
        </w:rPr>
        <w:t xml:space="preserve">informed and </w:t>
      </w:r>
      <w:r w:rsidRPr="00196BF1">
        <w:rPr>
          <w:szCs w:val="24"/>
          <w:highlight w:val="cyan"/>
          <w:u w:val="single"/>
        </w:rPr>
        <w:t>vocal</w:t>
      </w:r>
      <w:r w:rsidRPr="00770016">
        <w:rPr>
          <w:szCs w:val="24"/>
          <w:u w:val="single"/>
        </w:rPr>
        <w:t xml:space="preserve"> advocate. Initially, the WHO did not view the patent issues related to SARS as being within its field of activities. </w:t>
      </w:r>
      <w:r w:rsidRPr="00770016">
        <w:rPr>
          <w:rStyle w:val="StyleUnderline"/>
          <w:szCs w:val="24"/>
        </w:rPr>
        <w:t xml:space="preserve">The agency </w:t>
      </w:r>
      <w:r w:rsidRPr="00770016">
        <w:rPr>
          <w:rStyle w:val="StyleUnderline"/>
          <w:b/>
          <w:bCs/>
          <w:szCs w:val="24"/>
        </w:rPr>
        <w:t>did</w:t>
      </w:r>
      <w:r w:rsidRPr="00770016">
        <w:rPr>
          <w:b/>
          <w:bCs/>
          <w:szCs w:val="24"/>
          <w:u w:val="single"/>
        </w:rPr>
        <w:t xml:space="preserve"> </w:t>
      </w:r>
      <w:r w:rsidRPr="00770016">
        <w:rPr>
          <w:rStyle w:val="StyleUnderline"/>
          <w:b/>
          <w:bCs/>
          <w:szCs w:val="24"/>
        </w:rPr>
        <w:t>not</w:t>
      </w:r>
      <w:r w:rsidRPr="00770016">
        <w:rPr>
          <w:b/>
          <w:bCs/>
          <w:szCs w:val="24"/>
          <w:u w:val="single"/>
        </w:rPr>
        <w:t xml:space="preserve"> </w:t>
      </w:r>
      <w:r w:rsidRPr="00770016">
        <w:rPr>
          <w:rStyle w:val="StyleUnderline"/>
          <w:b/>
          <w:bCs/>
          <w:szCs w:val="24"/>
        </w:rPr>
        <w:t>even seem aware of the patent proceedings</w:t>
      </w:r>
      <w:r w:rsidRPr="00770016">
        <w:rPr>
          <w:szCs w:val="24"/>
          <w:u w:val="single"/>
        </w:rPr>
        <w:t>, leaving individual research institutions without guidance</w:t>
      </w:r>
      <w:r w:rsidRPr="00770016">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770016">
        <w:rPr>
          <w:sz w:val="16"/>
          <w:szCs w:val="24"/>
        </w:rPr>
        <w:t>Stöhr</w:t>
      </w:r>
      <w:proofErr w:type="spellEnd"/>
      <w:r w:rsidRPr="00770016">
        <w:rPr>
          <w:sz w:val="16"/>
          <w:szCs w:val="24"/>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70016">
        <w:rPr>
          <w:sz w:val="16"/>
          <w:szCs w:val="24"/>
        </w:rPr>
        <w:t>commercialise</w:t>
      </w:r>
      <w:proofErr w:type="spellEnd"/>
      <w:r w:rsidRPr="00770016">
        <w:rPr>
          <w:sz w:val="16"/>
          <w:szCs w:val="24"/>
        </w:rPr>
        <w:t xml:space="preserve"> such research. </w:t>
      </w:r>
      <w:r w:rsidRPr="00770016">
        <w:rPr>
          <w:szCs w:val="24"/>
          <w:u w:val="single"/>
        </w:rPr>
        <w:t xml:space="preserve">Klaus </w:t>
      </w:r>
      <w:proofErr w:type="spellStart"/>
      <w:r w:rsidRPr="00770016">
        <w:rPr>
          <w:szCs w:val="24"/>
          <w:u w:val="single"/>
        </w:rPr>
        <w:t>Stöhr</w:t>
      </w:r>
      <w:proofErr w:type="spellEnd"/>
      <w:r w:rsidRPr="00770016">
        <w:rPr>
          <w:szCs w:val="24"/>
          <w:u w:val="single"/>
        </w:rPr>
        <w:t xml:space="preserve"> conceded: ‘At a certain point of time you have to give way for competitive pharmaceutical companies’.210 </w:t>
      </w:r>
      <w:r w:rsidRPr="00770016">
        <w:rPr>
          <w:rStyle w:val="StyleUnderline"/>
          <w:szCs w:val="24"/>
        </w:rPr>
        <w:t xml:space="preserve">On a policy front, the WHO </w:t>
      </w:r>
      <w:r w:rsidRPr="00196BF1">
        <w:rPr>
          <w:rStyle w:val="StyleUnderline"/>
          <w:b/>
          <w:bCs/>
          <w:szCs w:val="24"/>
          <w:highlight w:val="cyan"/>
        </w:rPr>
        <w:t>remained deferential</w:t>
      </w:r>
      <w:r w:rsidRPr="00196BF1">
        <w:rPr>
          <w:rStyle w:val="StyleUnderline"/>
          <w:szCs w:val="24"/>
          <w:highlight w:val="cyan"/>
        </w:rPr>
        <w:t xml:space="preserve"> </w:t>
      </w:r>
      <w:r w:rsidRPr="00770016">
        <w:rPr>
          <w:rStyle w:val="StyleUnderline"/>
          <w:szCs w:val="24"/>
        </w:rPr>
        <w:t>to the WTO</w:t>
      </w:r>
      <w:r w:rsidRPr="00770016">
        <w:rPr>
          <w:szCs w:val="24"/>
          <w:u w:val="single"/>
        </w:rPr>
        <w:t xml:space="preserve"> over the debate </w:t>
      </w:r>
      <w:r w:rsidRPr="00196BF1">
        <w:rPr>
          <w:szCs w:val="24"/>
          <w:highlight w:val="cyan"/>
          <w:u w:val="single"/>
        </w:rPr>
        <w:t>over</w:t>
      </w:r>
      <w:r w:rsidRPr="00770016">
        <w:rPr>
          <w:szCs w:val="24"/>
          <w:u w:val="single"/>
        </w:rPr>
        <w:t xml:space="preserve"> </w:t>
      </w:r>
      <w:r w:rsidRPr="00196BF1">
        <w:rPr>
          <w:szCs w:val="24"/>
          <w:highlight w:val="cyan"/>
          <w:u w:val="single"/>
        </w:rPr>
        <w:t xml:space="preserve">patent </w:t>
      </w:r>
      <w:r w:rsidRPr="00770016">
        <w:rPr>
          <w:szCs w:val="24"/>
          <w:u w:val="single"/>
        </w:rPr>
        <w:t>law and access to essential medicines, observing: Owing to the inconclusive nature of the studies conducted to date, and because of the effect that potentially significant price increases could have on access to drugs in poor countries</w:t>
      </w:r>
      <w:r w:rsidRPr="00770016">
        <w:rPr>
          <w:sz w:val="16"/>
          <w:szCs w:val="24"/>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70016">
        <w:rPr>
          <w:rStyle w:val="StyleUnderline"/>
          <w:szCs w:val="24"/>
        </w:rPr>
        <w:t xml:space="preserve">the WHO appears diffident, </w:t>
      </w:r>
      <w:r w:rsidRPr="00770016">
        <w:rPr>
          <w:rStyle w:val="StyleUnderline"/>
          <w:b/>
          <w:bCs/>
          <w:szCs w:val="24"/>
        </w:rPr>
        <w:t xml:space="preserve">unwilling to take on more than a </w:t>
      </w:r>
      <w:r w:rsidRPr="00196BF1">
        <w:rPr>
          <w:rStyle w:val="StyleUnderline"/>
          <w:b/>
          <w:bCs/>
          <w:szCs w:val="24"/>
          <w:highlight w:val="cyan"/>
        </w:rPr>
        <w:t>spectator</w:t>
      </w:r>
      <w:r w:rsidRPr="00196BF1">
        <w:rPr>
          <w:rStyle w:val="StyleUnderline"/>
          <w:szCs w:val="24"/>
          <w:highlight w:val="cyan"/>
        </w:rPr>
        <w:t xml:space="preserve"> role</w:t>
      </w:r>
      <w:r w:rsidRPr="00770016">
        <w:rPr>
          <w:szCs w:val="24"/>
          <w:u w:val="single"/>
        </w:rPr>
        <w:t xml:space="preserve">. </w:t>
      </w:r>
      <w:r w:rsidRPr="00770016">
        <w:rPr>
          <w:rStyle w:val="StyleUnderline"/>
          <w:szCs w:val="24"/>
        </w:rPr>
        <w:t>Such a position is</w:t>
      </w:r>
      <w:r w:rsidRPr="00770016">
        <w:rPr>
          <w:szCs w:val="24"/>
          <w:u w:val="single"/>
        </w:rPr>
        <w:t xml:space="preserve"> arguably </w:t>
      </w:r>
      <w:r w:rsidRPr="00770016">
        <w:rPr>
          <w:rStyle w:val="StyleUnderline"/>
          <w:szCs w:val="24"/>
        </w:rPr>
        <w:t>too timid</w:t>
      </w:r>
      <w:r w:rsidRPr="00770016">
        <w:rPr>
          <w:szCs w:val="24"/>
          <w:u w:val="single"/>
        </w:rPr>
        <w:t xml:space="preserve">, </w:t>
      </w:r>
      <w:r w:rsidRPr="00770016">
        <w:rPr>
          <w:rStyle w:val="StyleUnderline"/>
          <w:szCs w:val="24"/>
        </w:rPr>
        <w:t>given the gravity of national</w:t>
      </w:r>
      <w:r w:rsidRPr="00770016">
        <w:rPr>
          <w:szCs w:val="24"/>
          <w:u w:val="single"/>
        </w:rPr>
        <w:t xml:space="preserve"> </w:t>
      </w:r>
      <w:r w:rsidRPr="00770016">
        <w:rPr>
          <w:rStyle w:val="StyleUnderline"/>
          <w:szCs w:val="24"/>
        </w:rPr>
        <w:t>emergencies</w:t>
      </w:r>
      <w:r w:rsidRPr="00770016">
        <w:rPr>
          <w:szCs w:val="24"/>
          <w:u w:val="single"/>
        </w:rPr>
        <w:t xml:space="preserve">, such as the SARS virus. The </w:t>
      </w:r>
      <w:proofErr w:type="spellStart"/>
      <w:r w:rsidRPr="00770016">
        <w:rPr>
          <w:szCs w:val="24"/>
          <w:u w:val="single"/>
        </w:rPr>
        <w:t>organisation</w:t>
      </w:r>
      <w:proofErr w:type="spellEnd"/>
      <w:r w:rsidRPr="00770016">
        <w:rPr>
          <w:szCs w:val="24"/>
          <w:u w:val="single"/>
        </w:rPr>
        <w:t xml:space="preserve"> </w:t>
      </w:r>
      <w:r w:rsidRPr="00196BF1">
        <w:rPr>
          <w:szCs w:val="24"/>
          <w:highlight w:val="cyan"/>
          <w:u w:val="single"/>
        </w:rPr>
        <w:t xml:space="preserve">could take </w:t>
      </w:r>
      <w:r w:rsidRPr="00770016">
        <w:rPr>
          <w:szCs w:val="24"/>
          <w:u w:val="single"/>
        </w:rPr>
        <w:t xml:space="preserve">a much </w:t>
      </w:r>
      <w:r w:rsidRPr="00196BF1">
        <w:rPr>
          <w:szCs w:val="24"/>
          <w:highlight w:val="cyan"/>
          <w:u w:val="single"/>
        </w:rPr>
        <w:t xml:space="preserve">stronger stance on </w:t>
      </w:r>
      <w:r w:rsidRPr="00770016">
        <w:rPr>
          <w:szCs w:val="24"/>
          <w:u w:val="single"/>
        </w:rPr>
        <w:t xml:space="preserve">the impact of the </w:t>
      </w:r>
      <w:r w:rsidRPr="00196BF1">
        <w:rPr>
          <w:b/>
          <w:bCs/>
          <w:szCs w:val="24"/>
          <w:highlight w:val="cyan"/>
          <w:u w:val="single"/>
        </w:rPr>
        <w:t>TRIPS</w:t>
      </w:r>
      <w:r w:rsidRPr="00196BF1">
        <w:rPr>
          <w:szCs w:val="24"/>
          <w:highlight w:val="cyan"/>
          <w:u w:val="single"/>
        </w:rPr>
        <w:t xml:space="preserve"> </w:t>
      </w:r>
      <w:r w:rsidRPr="00770016">
        <w:rPr>
          <w:szCs w:val="24"/>
          <w:u w:val="single"/>
        </w:rPr>
        <w:t>Agreement on public health concerns</w:t>
      </w:r>
      <w:r w:rsidRPr="00770016">
        <w:rPr>
          <w:sz w:val="16"/>
          <w:szCs w:val="24"/>
        </w:rPr>
        <w:t xml:space="preserve">. The WHO has since enunciated a position statement on the patenting of the SARS virus. A number of </w:t>
      </w:r>
      <w:proofErr w:type="gramStart"/>
      <w:r w:rsidRPr="00770016">
        <w:rPr>
          <w:sz w:val="16"/>
          <w:szCs w:val="24"/>
        </w:rPr>
        <w:t>high ranking</w:t>
      </w:r>
      <w:proofErr w:type="gramEnd"/>
      <w:r w:rsidRPr="00770016">
        <w:rPr>
          <w:sz w:val="16"/>
          <w:szCs w:val="24"/>
        </w:rPr>
        <w:t xml:space="preserve"> officials from the </w:t>
      </w:r>
      <w:proofErr w:type="spellStart"/>
      <w:r w:rsidRPr="00770016">
        <w:rPr>
          <w:sz w:val="16"/>
          <w:szCs w:val="24"/>
        </w:rPr>
        <w:t>organisation</w:t>
      </w:r>
      <w:proofErr w:type="spellEnd"/>
      <w:r w:rsidRPr="00770016">
        <w:rPr>
          <w:sz w:val="16"/>
          <w:szCs w:val="24"/>
        </w:rPr>
        <w:t xml:space="preserve"> have commented on the need to ensure that international research into the SARS virus is not impeded by competition over patents. </w:t>
      </w:r>
      <w:r w:rsidRPr="00770016">
        <w:rPr>
          <w:szCs w:val="24"/>
          <w:u w:val="single"/>
        </w:rPr>
        <w:t xml:space="preserve">Arguably though, </w:t>
      </w:r>
      <w:r w:rsidRPr="00770016">
        <w:rPr>
          <w:rStyle w:val="StyleUnderline"/>
          <w:szCs w:val="24"/>
        </w:rPr>
        <w:t xml:space="preserve">the </w:t>
      </w:r>
      <w:r w:rsidRPr="00770016">
        <w:rPr>
          <w:rStyle w:val="StyleUnderline"/>
          <w:b/>
          <w:bCs/>
          <w:szCs w:val="24"/>
        </w:rPr>
        <w:t>WHO</w:t>
      </w:r>
      <w:r w:rsidRPr="00770016">
        <w:rPr>
          <w:b/>
          <w:bCs/>
          <w:szCs w:val="24"/>
          <w:u w:val="single"/>
        </w:rPr>
        <w:t xml:space="preserve"> should not be limited to a mere spectator role in such policy discussions. It </w:t>
      </w:r>
      <w:r w:rsidRPr="00196BF1">
        <w:rPr>
          <w:rStyle w:val="StyleUnderline"/>
          <w:b/>
          <w:bCs/>
          <w:szCs w:val="24"/>
          <w:highlight w:val="cyan"/>
        </w:rPr>
        <w:t>needs</w:t>
      </w:r>
      <w:r w:rsidRPr="00196BF1">
        <w:rPr>
          <w:b/>
          <w:bCs/>
          <w:szCs w:val="24"/>
          <w:highlight w:val="cyan"/>
          <w:u w:val="single"/>
        </w:rPr>
        <w:t xml:space="preserve"> </w:t>
      </w:r>
      <w:r w:rsidRPr="00770016">
        <w:rPr>
          <w:rStyle w:val="StyleUnderline"/>
          <w:b/>
          <w:bCs/>
          <w:szCs w:val="24"/>
        </w:rPr>
        <w:t>to</w:t>
      </w:r>
      <w:r w:rsidRPr="00770016">
        <w:rPr>
          <w:b/>
          <w:bCs/>
          <w:szCs w:val="24"/>
          <w:u w:val="single"/>
        </w:rPr>
        <w:t xml:space="preserve"> </w:t>
      </w:r>
      <w:r w:rsidRPr="00770016">
        <w:rPr>
          <w:rStyle w:val="StyleUnderline"/>
          <w:b/>
          <w:bCs/>
          <w:szCs w:val="24"/>
        </w:rPr>
        <w:t xml:space="preserve">play an </w:t>
      </w:r>
      <w:r w:rsidRPr="00196BF1">
        <w:rPr>
          <w:rStyle w:val="StyleUnderline"/>
          <w:b/>
          <w:bCs/>
          <w:szCs w:val="24"/>
          <w:highlight w:val="cyan"/>
        </w:rPr>
        <w:t>active advocacy</w:t>
      </w:r>
      <w:r w:rsidRPr="00770016">
        <w:rPr>
          <w:rStyle w:val="StyleUnderline"/>
          <w:b/>
          <w:bCs/>
          <w:szCs w:val="24"/>
        </w:rPr>
        <w:t xml:space="preserve"> role </w:t>
      </w:r>
      <w:r w:rsidRPr="00196BF1">
        <w:rPr>
          <w:rStyle w:val="StyleUnderline"/>
          <w:b/>
          <w:bCs/>
          <w:szCs w:val="24"/>
          <w:highlight w:val="cyan"/>
        </w:rPr>
        <w:t xml:space="preserve">in </w:t>
      </w:r>
      <w:r w:rsidRPr="00770016">
        <w:rPr>
          <w:rStyle w:val="StyleUnderline"/>
          <w:b/>
          <w:bCs/>
          <w:szCs w:val="24"/>
        </w:rPr>
        <w:t xml:space="preserve">the </w:t>
      </w:r>
      <w:r w:rsidRPr="00196BF1">
        <w:rPr>
          <w:rStyle w:val="StyleUnderline"/>
          <w:b/>
          <w:bCs/>
          <w:szCs w:val="24"/>
          <w:highlight w:val="cyan"/>
        </w:rPr>
        <w:t xml:space="preserve">debate over patent law </w:t>
      </w:r>
      <w:r w:rsidRPr="00770016">
        <w:rPr>
          <w:rStyle w:val="StyleUnderline"/>
          <w:b/>
          <w:bCs/>
          <w:szCs w:val="24"/>
        </w:rPr>
        <w:t>and access to essential medicines</w:t>
      </w:r>
      <w:r w:rsidRPr="00770016">
        <w:rPr>
          <w:szCs w:val="24"/>
          <w:u w:val="single"/>
        </w:rPr>
        <w:t>.</w:t>
      </w:r>
      <w:r w:rsidRPr="00770016">
        <w:rPr>
          <w:sz w:val="16"/>
          <w:szCs w:val="24"/>
        </w:rPr>
        <w:t xml:space="preserve"> The WHO released a position statement on ‘Patent Applications for the SARS Virus and Genes’ on 29 May 2003.212 The </w:t>
      </w:r>
      <w:proofErr w:type="spellStart"/>
      <w:r w:rsidRPr="00770016">
        <w:rPr>
          <w:sz w:val="16"/>
          <w:szCs w:val="24"/>
        </w:rPr>
        <w:t>organisation</w:t>
      </w:r>
      <w:proofErr w:type="spellEnd"/>
      <w:r w:rsidRPr="00770016">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70016">
        <w:rPr>
          <w:sz w:val="16"/>
          <w:szCs w:val="24"/>
        </w:rPr>
        <w:t>recognised</w:t>
      </w:r>
      <w:proofErr w:type="spellEnd"/>
      <w:r w:rsidRPr="00770016">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70016">
        <w:rPr>
          <w:sz w:val="16"/>
          <w:szCs w:val="24"/>
        </w:rPr>
        <w:t>organisations</w:t>
      </w:r>
      <w:proofErr w:type="spellEnd"/>
      <w:r w:rsidRPr="00770016">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70016">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70016">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196BF1">
        <w:rPr>
          <w:szCs w:val="24"/>
          <w:highlight w:val="cyan"/>
          <w:u w:val="single"/>
        </w:rPr>
        <w:t xml:space="preserve">The </w:t>
      </w:r>
      <w:r w:rsidRPr="00770016">
        <w:rPr>
          <w:szCs w:val="24"/>
          <w:u w:val="single"/>
        </w:rPr>
        <w:t xml:space="preserve">Director-General of the </w:t>
      </w:r>
      <w:r w:rsidRPr="00196BF1">
        <w:rPr>
          <w:szCs w:val="24"/>
          <w:highlight w:val="cyan"/>
          <w:u w:val="single"/>
        </w:rPr>
        <w:t>WHO</w:t>
      </w:r>
      <w:r w:rsidRPr="00770016">
        <w:rPr>
          <w:szCs w:val="24"/>
          <w:u w:val="single"/>
        </w:rPr>
        <w:t xml:space="preserve">, Dr Gro Harlem Brundtland, </w:t>
      </w:r>
      <w:r w:rsidRPr="00770016">
        <w:rPr>
          <w:b/>
          <w:bCs/>
          <w:szCs w:val="24"/>
          <w:u w:val="single"/>
        </w:rPr>
        <w:t>told the World Health</w:t>
      </w:r>
      <w:r w:rsidRPr="00770016">
        <w:rPr>
          <w:szCs w:val="24"/>
          <w:u w:val="single"/>
        </w:rPr>
        <w:t xml:space="preserve"> Assembly that there was a need to build trust and forge solidarity in the face of public health epidemics: ‘</w:t>
      </w:r>
      <w:r w:rsidRPr="00196BF1">
        <w:rPr>
          <w:b/>
          <w:bCs/>
          <w:szCs w:val="24"/>
          <w:highlight w:val="cyan"/>
          <w:u w:val="single"/>
        </w:rPr>
        <w:t xml:space="preserve">Ensuring </w:t>
      </w:r>
      <w:r w:rsidRPr="00770016">
        <w:rPr>
          <w:b/>
          <w:bCs/>
          <w:szCs w:val="24"/>
          <w:u w:val="single"/>
        </w:rPr>
        <w:t xml:space="preserve">that </w:t>
      </w:r>
      <w:r w:rsidRPr="00196BF1">
        <w:rPr>
          <w:b/>
          <w:bCs/>
          <w:szCs w:val="24"/>
          <w:highlight w:val="cyan"/>
          <w:u w:val="single"/>
        </w:rPr>
        <w:t xml:space="preserve">patent </w:t>
      </w:r>
      <w:r w:rsidRPr="00770016">
        <w:rPr>
          <w:b/>
          <w:bCs/>
          <w:szCs w:val="24"/>
          <w:u w:val="single"/>
        </w:rPr>
        <w:t xml:space="preserve">regimes stimulate research and </w:t>
      </w:r>
      <w:r w:rsidRPr="00196BF1">
        <w:rPr>
          <w:b/>
          <w:bCs/>
          <w:szCs w:val="24"/>
          <w:highlight w:val="cyan"/>
          <w:u w:val="single"/>
        </w:rPr>
        <w:t>do not hinder</w:t>
      </w:r>
      <w:r w:rsidRPr="00770016">
        <w:rPr>
          <w:b/>
          <w:bCs/>
          <w:szCs w:val="24"/>
          <w:u w:val="single"/>
        </w:rPr>
        <w:t xml:space="preserve"> international scientific </w:t>
      </w:r>
      <w:r w:rsidRPr="00196BF1">
        <w:rPr>
          <w:b/>
          <w:bCs/>
          <w:szCs w:val="24"/>
          <w:highlight w:val="cyan"/>
          <w:u w:val="single"/>
        </w:rPr>
        <w:t xml:space="preserve">cooperation </w:t>
      </w:r>
      <w:r w:rsidRPr="00770016">
        <w:rPr>
          <w:szCs w:val="24"/>
          <w:u w:val="single"/>
        </w:rPr>
        <w:t>is a critical challenge — whether the target is SARS or any other threat to human health’.</w:t>
      </w:r>
      <w:r w:rsidRPr="00770016">
        <w:rPr>
          <w:sz w:val="16"/>
          <w:szCs w:val="24"/>
        </w:rPr>
        <w:t>224 Similarly, Dr Marie-</w:t>
      </w:r>
      <w:proofErr w:type="spellStart"/>
      <w:r w:rsidRPr="00770016">
        <w:rPr>
          <w:sz w:val="16"/>
          <w:szCs w:val="24"/>
        </w:rPr>
        <w:t>Paule</w:t>
      </w:r>
      <w:proofErr w:type="spellEnd"/>
      <w:r w:rsidRPr="00770016">
        <w:rPr>
          <w:sz w:val="16"/>
          <w:szCs w:val="24"/>
        </w:rPr>
        <w:t xml:space="preserve"> </w:t>
      </w:r>
      <w:proofErr w:type="spellStart"/>
      <w:r w:rsidRPr="00770016">
        <w:rPr>
          <w:sz w:val="16"/>
          <w:szCs w:val="24"/>
        </w:rPr>
        <w:t>Kieny</w:t>
      </w:r>
      <w:proofErr w:type="spellEnd"/>
      <w:r w:rsidRPr="00770016">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70016">
        <w:rPr>
          <w:sz w:val="16"/>
          <w:szCs w:val="24"/>
        </w:rPr>
        <w:t>emphasised</w:t>
      </w:r>
      <w:proofErr w:type="spellEnd"/>
      <w:r w:rsidRPr="00770016">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770016">
        <w:rPr>
          <w:sz w:val="16"/>
          <w:szCs w:val="24"/>
        </w:rPr>
        <w:t>industrialised</w:t>
      </w:r>
      <w:proofErr w:type="spellEnd"/>
      <w:r w:rsidRPr="00770016">
        <w:rPr>
          <w:sz w:val="16"/>
          <w:szCs w:val="24"/>
        </w:rPr>
        <w:t xml:space="preserve"> and developing countries.226 C Summary </w:t>
      </w:r>
      <w:r w:rsidRPr="00770016">
        <w:rPr>
          <w:szCs w:val="24"/>
          <w:u w:val="single"/>
        </w:rPr>
        <w:t>The WHO should play a much more active role in the policy debate over patent law and access to essential medicines</w:t>
      </w:r>
      <w:r w:rsidRPr="00770016">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70016">
        <w:rPr>
          <w:sz w:val="16"/>
          <w:szCs w:val="24"/>
        </w:rPr>
        <w:t>organisation</w:t>
      </w:r>
      <w:proofErr w:type="spellEnd"/>
      <w:r w:rsidRPr="00770016">
        <w:rPr>
          <w:sz w:val="16"/>
          <w:szCs w:val="24"/>
        </w:rPr>
        <w:t xml:space="preserve"> </w:t>
      </w:r>
      <w:proofErr w:type="spellStart"/>
      <w:r w:rsidRPr="00770016">
        <w:rPr>
          <w:sz w:val="16"/>
          <w:szCs w:val="24"/>
        </w:rPr>
        <w:t>Médecins</w:t>
      </w:r>
      <w:proofErr w:type="spellEnd"/>
      <w:r w:rsidRPr="00770016">
        <w:rPr>
          <w:sz w:val="16"/>
          <w:szCs w:val="24"/>
        </w:rPr>
        <w:t xml:space="preserve"> Sans </w:t>
      </w:r>
      <w:proofErr w:type="spellStart"/>
      <w:r w:rsidRPr="00770016">
        <w:rPr>
          <w:sz w:val="16"/>
          <w:szCs w:val="24"/>
        </w:rPr>
        <w:t>Frontières</w:t>
      </w:r>
      <w:proofErr w:type="spellEnd"/>
      <w:r w:rsidRPr="00770016">
        <w:rPr>
          <w:sz w:val="16"/>
          <w:szCs w:val="24"/>
        </w:rPr>
        <w:t xml:space="preserve"> </w:t>
      </w:r>
      <w:r w:rsidRPr="00770016">
        <w:rPr>
          <w:szCs w:val="24"/>
          <w:u w:val="single"/>
        </w:rPr>
        <w:t>has been critical in the past of the passive role played by the WHO in the debate over access to essential medicines</w:t>
      </w:r>
      <w:r w:rsidRPr="00770016">
        <w:rPr>
          <w:sz w:val="16"/>
          <w:szCs w:val="24"/>
        </w:rPr>
        <w:t>: ‘</w:t>
      </w:r>
      <w:r w:rsidRPr="00770016">
        <w:rPr>
          <w:szCs w:val="24"/>
          <w:u w:val="single"/>
        </w:rPr>
        <w:t xml:space="preserve">As the world’s leading health agency, and armed with the clear mandate of recent World Health Assembly resolutions, the WHO can and </w:t>
      </w:r>
      <w:r w:rsidRPr="00A9457D">
        <w:rPr>
          <w:szCs w:val="24"/>
          <w:highlight w:val="cyan"/>
          <w:u w:val="single"/>
        </w:rPr>
        <w:t xml:space="preserve">should </w:t>
      </w:r>
      <w:r w:rsidRPr="00A9457D">
        <w:rPr>
          <w:b/>
          <w:bCs/>
          <w:szCs w:val="24"/>
          <w:highlight w:val="cyan"/>
          <w:u w:val="single"/>
        </w:rPr>
        <w:t>do much more’</w:t>
      </w:r>
      <w:r w:rsidRPr="00770016">
        <w:rPr>
          <w:szCs w:val="24"/>
          <w:u w:val="single"/>
        </w:rPr>
        <w:t xml:space="preserve">.229 </w:t>
      </w:r>
      <w:r w:rsidRPr="00770016">
        <w:rPr>
          <w:sz w:val="16"/>
          <w:szCs w:val="24"/>
        </w:rPr>
        <w:t xml:space="preserve">The WHO should become a vocal advocate for public health concerns </w:t>
      </w:r>
      <w:r w:rsidRPr="00770016">
        <w:rPr>
          <w:szCs w:val="24"/>
          <w:u w:val="single"/>
        </w:rPr>
        <w:t>at the WTO and its TRIPS Council — especially in relation to patent law and the SARS virus.</w:t>
      </w:r>
      <w:r w:rsidRPr="00770016">
        <w:rPr>
          <w:sz w:val="16"/>
          <w:szCs w:val="24"/>
        </w:rPr>
        <w:t xml:space="preserve"> </w:t>
      </w:r>
      <w:r w:rsidRPr="00770016">
        <w:rPr>
          <w:szCs w:val="24"/>
          <w:u w:val="single"/>
        </w:rPr>
        <w:t xml:space="preserve">It must staunchly defend the rights of member states to incorporate measures in their legislation that protect access to medicines — such as compulsory licensing, parallel imports, and measures to accelerate the introduction of generic pharmaceutical drugs. It </w:t>
      </w:r>
      <w:r w:rsidRPr="00A9457D">
        <w:rPr>
          <w:szCs w:val="24"/>
          <w:highlight w:val="cyan"/>
          <w:u w:val="single"/>
        </w:rPr>
        <w:t>needs to develop</w:t>
      </w:r>
      <w:r w:rsidRPr="00770016">
        <w:rPr>
          <w:szCs w:val="24"/>
          <w:u w:val="single"/>
        </w:rPr>
        <w:t xml:space="preserve"> a clearer </w:t>
      </w:r>
      <w:r w:rsidRPr="00A9457D">
        <w:rPr>
          <w:szCs w:val="24"/>
          <w:highlight w:val="cyan"/>
          <w:u w:val="single"/>
        </w:rPr>
        <w:t>vision on global equity</w:t>
      </w:r>
      <w:r w:rsidRPr="00770016">
        <w:rPr>
          <w:szCs w:val="24"/>
          <w:u w:val="single"/>
        </w:rPr>
        <w:t xml:space="preserve"> pricing </w:t>
      </w:r>
      <w:r w:rsidRPr="00A9457D">
        <w:rPr>
          <w:szCs w:val="24"/>
          <w:highlight w:val="cyan"/>
          <w:u w:val="single"/>
        </w:rPr>
        <w:t>for</w:t>
      </w:r>
      <w:r w:rsidRPr="00770016">
        <w:rPr>
          <w:szCs w:val="24"/>
          <w:u w:val="single"/>
        </w:rPr>
        <w:t xml:space="preserve"> essential </w:t>
      </w:r>
      <w:r w:rsidRPr="00A9457D">
        <w:rPr>
          <w:szCs w:val="24"/>
          <w:highlight w:val="cyan"/>
          <w:u w:val="single"/>
        </w:rPr>
        <w:t>medicines</w:t>
      </w:r>
      <w:r w:rsidRPr="00770016">
        <w:rPr>
          <w:sz w:val="16"/>
          <w:szCs w:val="24"/>
        </w:rPr>
        <w:t xml:space="preserve">. The race to patent the SARS virus seems to be an inefficient means of allocating resources. A number of public research </w:t>
      </w:r>
      <w:proofErr w:type="spellStart"/>
      <w:r w:rsidRPr="00770016">
        <w:rPr>
          <w:sz w:val="16"/>
          <w:szCs w:val="24"/>
        </w:rPr>
        <w:t>organisations</w:t>
      </w:r>
      <w:proofErr w:type="spellEnd"/>
      <w:r w:rsidRPr="00770016">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70016">
        <w:rPr>
          <w:sz w:val="16"/>
          <w:szCs w:val="24"/>
        </w:rPr>
        <w:t>jeopardised</w:t>
      </w:r>
      <w:proofErr w:type="spellEnd"/>
      <w:r w:rsidRPr="00770016">
        <w:rPr>
          <w:sz w:val="16"/>
          <w:szCs w:val="24"/>
        </w:rPr>
        <w:t xml:space="preserve"> by commercial parties seeking exclusive private control. However, there are important drawbacks to such a strategy. The filing of patents by public research </w:t>
      </w:r>
      <w:proofErr w:type="spellStart"/>
      <w:r w:rsidRPr="00770016">
        <w:rPr>
          <w:sz w:val="16"/>
          <w:szCs w:val="24"/>
        </w:rPr>
        <w:t>organisations</w:t>
      </w:r>
      <w:proofErr w:type="spellEnd"/>
      <w:r w:rsidRPr="00770016">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770016">
        <w:rPr>
          <w:sz w:val="16"/>
          <w:szCs w:val="24"/>
        </w:rPr>
        <w:t>commercialisation</w:t>
      </w:r>
      <w:proofErr w:type="spellEnd"/>
      <w:r w:rsidRPr="00770016">
        <w:rPr>
          <w:sz w:val="16"/>
          <w:szCs w:val="24"/>
        </w:rPr>
        <w:t xml:space="preserve"> of life. There has been a discussion over the lack of </w:t>
      </w:r>
      <w:proofErr w:type="spellStart"/>
      <w:r w:rsidRPr="00770016">
        <w:rPr>
          <w:sz w:val="16"/>
          <w:szCs w:val="24"/>
        </w:rPr>
        <w:t>harmonisation</w:t>
      </w:r>
      <w:proofErr w:type="spellEnd"/>
      <w:r w:rsidRPr="00770016">
        <w:rPr>
          <w:sz w:val="16"/>
          <w:szCs w:val="24"/>
        </w:rPr>
        <w:t xml:space="preserve"> over the criteria of novelty and inventive step between patent regimes. As Peter Yu comments, ‘[w]</w:t>
      </w:r>
      <w:proofErr w:type="spellStart"/>
      <w:r w:rsidRPr="00770016">
        <w:rPr>
          <w:sz w:val="16"/>
          <w:szCs w:val="24"/>
        </w:rPr>
        <w:t>hile</w:t>
      </w:r>
      <w:proofErr w:type="spellEnd"/>
      <w:r w:rsidRPr="00770016">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770016">
        <w:rPr>
          <w:sz w:val="16"/>
          <w:szCs w:val="24"/>
        </w:rPr>
        <w:t>use</w:t>
      </w:r>
      <w:proofErr w:type="gramEnd"/>
      <w:r w:rsidRPr="00770016">
        <w:rPr>
          <w:sz w:val="16"/>
          <w:szCs w:val="24"/>
        </w:rPr>
        <w:t xml:space="preserve"> and public disclosure. Representative Lamar Smith of Texas has put forward the CREATE Act, which </w:t>
      </w:r>
      <w:proofErr w:type="spellStart"/>
      <w:r w:rsidRPr="00770016">
        <w:rPr>
          <w:sz w:val="16"/>
          <w:szCs w:val="24"/>
        </w:rPr>
        <w:t>recognises</w:t>
      </w:r>
      <w:proofErr w:type="spellEnd"/>
      <w:r w:rsidRPr="00770016">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70016">
        <w:rPr>
          <w:szCs w:val="24"/>
          <w:u w:val="single"/>
        </w:rPr>
        <w:t xml:space="preserve">Arguably, </w:t>
      </w:r>
      <w:r w:rsidRPr="00770016">
        <w:rPr>
          <w:rStyle w:val="StyleUnderline"/>
          <w:szCs w:val="24"/>
        </w:rPr>
        <w:t xml:space="preserve">there is a need for the WHO to play a larger role in the debate </w:t>
      </w:r>
      <w:r w:rsidRPr="00196BF1">
        <w:rPr>
          <w:rStyle w:val="StyleUnderline"/>
          <w:b/>
          <w:bCs/>
          <w:szCs w:val="24"/>
          <w:highlight w:val="cyan"/>
        </w:rPr>
        <w:t>over patent law and</w:t>
      </w:r>
      <w:r w:rsidRPr="00196BF1">
        <w:rPr>
          <w:szCs w:val="24"/>
          <w:highlight w:val="cyan"/>
          <w:u w:val="single"/>
        </w:rPr>
        <w:t xml:space="preserve"> </w:t>
      </w:r>
      <w:r w:rsidRPr="00770016">
        <w:rPr>
          <w:szCs w:val="24"/>
          <w:u w:val="single"/>
        </w:rPr>
        <w:t xml:space="preserve">access to essential </w:t>
      </w:r>
      <w:r w:rsidRPr="00196BF1">
        <w:rPr>
          <w:rStyle w:val="StyleUnderline"/>
          <w:szCs w:val="24"/>
          <w:highlight w:val="cyan"/>
        </w:rPr>
        <w:t>medicines</w:t>
      </w:r>
      <w:r w:rsidRPr="00770016">
        <w:rPr>
          <w:szCs w:val="24"/>
          <w:u w:val="single"/>
        </w:rPr>
        <w:t xml:space="preserve">. </w:t>
      </w:r>
      <w:r w:rsidRPr="00196BF1">
        <w:rPr>
          <w:rStyle w:val="StyleUnderline"/>
          <w:b/>
          <w:bCs/>
          <w:szCs w:val="24"/>
          <w:highlight w:val="cyan"/>
          <w:bdr w:val="single" w:sz="4" w:space="0" w:color="auto"/>
        </w:rPr>
        <w:t>Not only could it mediate legal disputes</w:t>
      </w:r>
      <w:r w:rsidRPr="00196BF1">
        <w:rPr>
          <w:szCs w:val="24"/>
          <w:highlight w:val="cyan"/>
          <w:u w:val="single"/>
        </w:rPr>
        <w:t xml:space="preserve"> </w:t>
      </w:r>
      <w:r w:rsidRPr="00770016">
        <w:rPr>
          <w:szCs w:val="24"/>
          <w:u w:val="single"/>
        </w:rPr>
        <w:t>over patents in respect of essential medicines</w:t>
      </w:r>
      <w:r w:rsidRPr="00196BF1">
        <w:rPr>
          <w:rStyle w:val="StyleUnderline"/>
          <w:szCs w:val="24"/>
          <w:highlight w:val="cyan"/>
        </w:rPr>
        <w:t xml:space="preserve">, </w:t>
      </w:r>
      <w:proofErr w:type="gramStart"/>
      <w:r w:rsidRPr="00196BF1">
        <w:rPr>
          <w:rStyle w:val="StyleUnderline"/>
          <w:szCs w:val="24"/>
          <w:highlight w:val="cyan"/>
        </w:rPr>
        <w:t>it could</w:t>
      </w:r>
      <w:proofErr w:type="gramEnd"/>
      <w:r w:rsidRPr="00196BF1">
        <w:rPr>
          <w:rStyle w:val="StyleUnderline"/>
          <w:szCs w:val="24"/>
          <w:highlight w:val="cyan"/>
        </w:rPr>
        <w:t xml:space="preserve"> be a</w:t>
      </w:r>
      <w:r w:rsidRPr="00196BF1">
        <w:rPr>
          <w:szCs w:val="24"/>
          <w:highlight w:val="cyan"/>
          <w:u w:val="single"/>
        </w:rPr>
        <w:t xml:space="preserve"> </w:t>
      </w:r>
      <w:r w:rsidRPr="00770016">
        <w:rPr>
          <w:szCs w:val="24"/>
          <w:u w:val="single"/>
        </w:rPr>
        <w:t xml:space="preserve">vocal </w:t>
      </w:r>
      <w:r w:rsidRPr="00196BF1">
        <w:rPr>
          <w:rStyle w:val="StyleUnderline"/>
          <w:szCs w:val="24"/>
          <w:highlight w:val="cyan"/>
        </w:rPr>
        <w:t>advocate in policy discussions</w:t>
      </w:r>
      <w:r w:rsidRPr="00770016">
        <w:rPr>
          <w:sz w:val="16"/>
          <w:szCs w:val="24"/>
        </w:rPr>
        <w:t xml:space="preserve">. The WTO has also played an important role in the debate over patent law and access to essential medicines. A number of public interest measures could be </w:t>
      </w:r>
      <w:proofErr w:type="spellStart"/>
      <w:r w:rsidRPr="00770016">
        <w:rPr>
          <w:sz w:val="16"/>
          <w:szCs w:val="24"/>
        </w:rPr>
        <w:t>utilised</w:t>
      </w:r>
      <w:proofErr w:type="spellEnd"/>
      <w:r w:rsidRPr="00770016">
        <w:rPr>
          <w:sz w:val="16"/>
          <w:szCs w:val="24"/>
        </w:rPr>
        <w:t xml:space="preserve"> to secure access to patents relating to the SARS virus including compulsory licensing, parallel </w:t>
      </w:r>
      <w:proofErr w:type="gramStart"/>
      <w:r w:rsidRPr="00770016">
        <w:rPr>
          <w:sz w:val="16"/>
          <w:szCs w:val="24"/>
        </w:rPr>
        <w:t>importation</w:t>
      </w:r>
      <w:proofErr w:type="gramEnd"/>
      <w:r w:rsidRPr="00770016">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770016">
        <w:rPr>
          <w:sz w:val="16"/>
          <w:szCs w:val="24"/>
        </w:rPr>
        <w:t>illness</w:t>
      </w:r>
      <w:proofErr w:type="gramEnd"/>
      <w:r w:rsidRPr="00770016">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1D7D6C40" w14:textId="77777777" w:rsidR="00610867" w:rsidRPr="001E741E" w:rsidRDefault="00610867" w:rsidP="00610867">
      <w:pPr>
        <w:pStyle w:val="Heading4"/>
        <w:rPr>
          <w:rFonts w:cs="Calibri"/>
        </w:rPr>
      </w:pPr>
      <w:r w:rsidRPr="001E741E">
        <w:rPr>
          <w:rFonts w:cs="Calibri"/>
        </w:rPr>
        <w:t xml:space="preserve">WHO says </w:t>
      </w:r>
      <w:proofErr w:type="gramStart"/>
      <w:r w:rsidRPr="001E741E">
        <w:rPr>
          <w:rFonts w:cs="Calibri"/>
        </w:rPr>
        <w:t>yes</w:t>
      </w:r>
      <w:proofErr w:type="gramEnd"/>
    </w:p>
    <w:p w14:paraId="6FAE854D" w14:textId="77777777" w:rsidR="00610867" w:rsidRPr="00515E5D" w:rsidRDefault="00610867" w:rsidP="00610867">
      <w:pPr>
        <w:rPr>
          <w:rStyle w:val="Style13ptBold"/>
          <w:bCs w:val="0"/>
          <w:sz w:val="16"/>
          <w:szCs w:val="26"/>
        </w:rPr>
      </w:pPr>
      <w:r w:rsidRPr="00515E5D">
        <w:rPr>
          <w:rStyle w:val="Style13ptBold"/>
          <w:szCs w:val="26"/>
        </w:rPr>
        <w:t>Kimball 21</w:t>
      </w:r>
      <w:r w:rsidRPr="00515E5D">
        <w:rPr>
          <w:rStyle w:val="Style13ptBold"/>
          <w:sz w:val="16"/>
          <w:szCs w:val="26"/>
        </w:rPr>
        <w:t xml:space="preserve"> </w:t>
      </w:r>
      <w:r w:rsidRPr="00515E5D">
        <w:rPr>
          <w:rStyle w:val="Style13ptBold"/>
          <w:b w:val="0"/>
          <w:sz w:val="16"/>
          <w:szCs w:val="26"/>
        </w:rPr>
        <w:t>[(Spencer, news editor with CNBC.com) “</w:t>
      </w:r>
      <w:r w:rsidRPr="00515E5D">
        <w:rPr>
          <w:szCs w:val="26"/>
        </w:rPr>
        <w:t>WHO chief urges world to follow U.S. lead and support waiving Covid vaccine patent protections,” CNBC, 5/7/2021] JL</w:t>
      </w:r>
    </w:p>
    <w:p w14:paraId="153CC1B4" w14:textId="77777777" w:rsidR="00610867" w:rsidRPr="00DC2A50" w:rsidRDefault="00610867" w:rsidP="00610867">
      <w:pPr>
        <w:rPr>
          <w:szCs w:val="26"/>
        </w:rPr>
      </w:pPr>
      <w:r w:rsidRPr="00196BF1">
        <w:rPr>
          <w:rStyle w:val="StyleUnderline"/>
          <w:szCs w:val="26"/>
          <w:highlight w:val="cyan"/>
        </w:rPr>
        <w:t>W</w:t>
      </w:r>
      <w:r w:rsidRPr="00515E5D">
        <w:rPr>
          <w:rStyle w:val="StyleUnderline"/>
          <w:szCs w:val="26"/>
        </w:rPr>
        <w:t xml:space="preserve">orld </w:t>
      </w:r>
      <w:r w:rsidRPr="00196BF1">
        <w:rPr>
          <w:rStyle w:val="StyleUnderline"/>
          <w:szCs w:val="26"/>
          <w:highlight w:val="cyan"/>
        </w:rPr>
        <w:t>H</w:t>
      </w:r>
      <w:r w:rsidRPr="00515E5D">
        <w:rPr>
          <w:rStyle w:val="StyleUnderline"/>
          <w:szCs w:val="26"/>
        </w:rPr>
        <w:t xml:space="preserve">ealth </w:t>
      </w:r>
      <w:r w:rsidRPr="00196BF1">
        <w:rPr>
          <w:rStyle w:val="StyleUnderline"/>
          <w:szCs w:val="26"/>
          <w:highlight w:val="cyan"/>
        </w:rPr>
        <w:t>O</w:t>
      </w:r>
      <w:r w:rsidRPr="00515E5D">
        <w:rPr>
          <w:rStyle w:val="StyleUnderline"/>
          <w:szCs w:val="26"/>
        </w:rPr>
        <w:t xml:space="preserve">rganization Director General-Tedros Adhanom Ghebreyesus on Friday </w:t>
      </w:r>
      <w:r w:rsidRPr="00196BF1">
        <w:rPr>
          <w:rStyle w:val="StyleUnderline"/>
          <w:szCs w:val="26"/>
          <w:highlight w:val="cyan"/>
        </w:rPr>
        <w:t>urged</w:t>
      </w:r>
      <w:r w:rsidRPr="00515E5D">
        <w:rPr>
          <w:rStyle w:val="StyleUnderline"/>
          <w:szCs w:val="26"/>
        </w:rPr>
        <w:t xml:space="preserve"> other </w:t>
      </w:r>
      <w:r w:rsidRPr="00196BF1">
        <w:rPr>
          <w:rStyle w:val="StyleUnderline"/>
          <w:szCs w:val="26"/>
          <w:highlight w:val="cyan"/>
        </w:rPr>
        <w:t>countries</w:t>
      </w:r>
      <w:r w:rsidRPr="00515E5D">
        <w:rPr>
          <w:szCs w:val="26"/>
        </w:rPr>
        <w:t xml:space="preserve">, particularly the Group of Seven industrialized nations, </w:t>
      </w:r>
      <w:r w:rsidRPr="00196BF1">
        <w:rPr>
          <w:rStyle w:val="StyleUnderline"/>
          <w:szCs w:val="26"/>
          <w:highlight w:val="cyan"/>
        </w:rPr>
        <w:t>to</w:t>
      </w:r>
      <w:r w:rsidRPr="00515E5D">
        <w:rPr>
          <w:rStyle w:val="StyleUnderline"/>
          <w:szCs w:val="26"/>
        </w:rPr>
        <w:t xml:space="preserve"> follow the U.</w:t>
      </w:r>
      <w:r w:rsidRPr="00426468">
        <w:rPr>
          <w:rStyle w:val="StyleUnderline"/>
          <w:szCs w:val="26"/>
        </w:rPr>
        <w:t>S. example and support a World Trade Organization motion to</w:t>
      </w:r>
      <w:r w:rsidRPr="00426468">
        <w:rPr>
          <w:szCs w:val="26"/>
        </w:rPr>
        <w:t xml:space="preserve"> temporarily</w:t>
      </w:r>
      <w:r w:rsidRPr="00515E5D">
        <w:rPr>
          <w:szCs w:val="26"/>
        </w:rPr>
        <w:t xml:space="preserve"> </w:t>
      </w:r>
      <w:r w:rsidRPr="00196BF1">
        <w:rPr>
          <w:rStyle w:val="StyleUnderline"/>
          <w:szCs w:val="26"/>
          <w:highlight w:val="cyan"/>
        </w:rPr>
        <w:t>waive Covid</w:t>
      </w:r>
      <w:r w:rsidRPr="00515E5D">
        <w:rPr>
          <w:rStyle w:val="StyleUnderline"/>
          <w:szCs w:val="26"/>
        </w:rPr>
        <w:t xml:space="preserve">-19 vaccine </w:t>
      </w:r>
      <w:r w:rsidRPr="00196BF1">
        <w:rPr>
          <w:rStyle w:val="StyleUnderline"/>
          <w:szCs w:val="26"/>
          <w:highlight w:val="cyan"/>
        </w:rPr>
        <w:t>patent protections</w:t>
      </w:r>
      <w:r w:rsidRPr="00515E5D">
        <w:rPr>
          <w:szCs w:val="26"/>
        </w:rPr>
        <w:t>. “</w:t>
      </w:r>
      <w:r w:rsidRPr="00515E5D">
        <w:rPr>
          <w:rStyle w:val="StyleUnderline"/>
          <w:szCs w:val="26"/>
        </w:rPr>
        <w:t xml:space="preserve">Wednesday’s announcement by the U.S. that it will support a temporary waiver of intellectual property protections for Covid-19 vaccines is </w:t>
      </w:r>
      <w:r w:rsidRPr="00196BF1">
        <w:rPr>
          <w:rStyle w:val="StyleUnderline"/>
          <w:szCs w:val="26"/>
          <w:highlight w:val="cyan"/>
        </w:rPr>
        <w:t>a significant statement of</w:t>
      </w:r>
      <w:r w:rsidRPr="00515E5D">
        <w:rPr>
          <w:rStyle w:val="StyleUnderline"/>
          <w:szCs w:val="26"/>
        </w:rPr>
        <w:t xml:space="preserve"> solidarity and </w:t>
      </w:r>
      <w:r w:rsidRPr="00196BF1">
        <w:rPr>
          <w:rStyle w:val="StyleUnderline"/>
          <w:szCs w:val="26"/>
          <w:highlight w:val="cyan"/>
        </w:rPr>
        <w:t>support for vaccine equity</w:t>
      </w:r>
      <w:r w:rsidRPr="00515E5D">
        <w:rPr>
          <w:szCs w:val="26"/>
        </w:rPr>
        <w:t xml:space="preserve">,” Tedros said at a press briefing. “I know that this is not a politically easy thing to do, so I very much appreciate the leadership of the U.S. and </w:t>
      </w:r>
      <w:r w:rsidRPr="00515E5D">
        <w:rPr>
          <w:rStyle w:val="StyleUnderline"/>
          <w:szCs w:val="26"/>
        </w:rPr>
        <w:t xml:space="preserve">we urge other countries to </w:t>
      </w:r>
      <w:r w:rsidRPr="00196BF1">
        <w:rPr>
          <w:rStyle w:val="StyleUnderline"/>
          <w:szCs w:val="26"/>
          <w:highlight w:val="cyan"/>
        </w:rPr>
        <w:t>follow</w:t>
      </w:r>
      <w:r w:rsidRPr="00515E5D">
        <w:rPr>
          <w:rStyle w:val="StyleUnderline"/>
          <w:szCs w:val="26"/>
        </w:rPr>
        <w:t xml:space="preserve"> </w:t>
      </w:r>
      <w:r w:rsidRPr="00196BF1">
        <w:rPr>
          <w:rStyle w:val="StyleUnderline"/>
          <w:szCs w:val="26"/>
          <w:highlight w:val="cyan"/>
        </w:rPr>
        <w:t>their</w:t>
      </w:r>
      <w:r w:rsidRPr="00515E5D">
        <w:rPr>
          <w:rStyle w:val="StyleUnderline"/>
          <w:szCs w:val="26"/>
        </w:rPr>
        <w:t xml:space="preserve"> </w:t>
      </w:r>
      <w:r w:rsidRPr="00196BF1">
        <w:rPr>
          <w:rStyle w:val="StyleUnderline"/>
          <w:szCs w:val="26"/>
          <w:highlight w:val="cyan"/>
        </w:rPr>
        <w:t>example</w:t>
      </w:r>
      <w:r w:rsidRPr="00515E5D">
        <w:rPr>
          <w:szCs w:val="26"/>
        </w:rPr>
        <w:t>.”</w:t>
      </w:r>
    </w:p>
    <w:p w14:paraId="56DFCB10" w14:textId="77777777" w:rsidR="00610867" w:rsidRPr="00770016" w:rsidRDefault="00610867" w:rsidP="00610867">
      <w:pPr>
        <w:pStyle w:val="Heading4"/>
        <w:rPr>
          <w:rFonts w:cs="Calibri"/>
        </w:rPr>
      </w:pPr>
      <w:r w:rsidRPr="00770016">
        <w:rPr>
          <w:rFonts w:cs="Calibri"/>
        </w:rPr>
        <w:t>WHO Cred key to Global Right to Health – medicine access is critical.</w:t>
      </w:r>
    </w:p>
    <w:p w14:paraId="627E1940" w14:textId="77777777" w:rsidR="00610867" w:rsidRPr="00770016" w:rsidRDefault="00610867" w:rsidP="00610867">
      <w:pPr>
        <w:pStyle w:val="ListParagraph"/>
        <w:numPr>
          <w:ilvl w:val="0"/>
          <w:numId w:val="11"/>
        </w:numPr>
      </w:pPr>
      <w:r w:rsidRPr="00770016">
        <w:t>Note the Bottom Paragraph is at the bottom of the PDF – I put a paragraph break to indicate it as such – no words are missing.</w:t>
      </w:r>
    </w:p>
    <w:p w14:paraId="1A9B906F" w14:textId="77777777" w:rsidR="00610867" w:rsidRPr="00770016" w:rsidRDefault="00610867" w:rsidP="00610867">
      <w:r w:rsidRPr="00770016">
        <w:rPr>
          <w:rStyle w:val="Style13ptBold"/>
        </w:rPr>
        <w:t>Bluestone 3</w:t>
      </w:r>
      <w:r w:rsidRPr="00770016">
        <w:t xml:space="preserve">, Ken. "Strengthening WHO's position should be a priority for the new Director-General." The Lancet 361.9351 (2003): 2. (Senior Policy Adviser, Voluntary Service Overseas (VSO))//Elmer </w:t>
      </w:r>
    </w:p>
    <w:p w14:paraId="5D00A02E" w14:textId="77777777" w:rsidR="00610867" w:rsidRPr="00770016" w:rsidRDefault="00610867" w:rsidP="00610867">
      <w:pPr>
        <w:rPr>
          <w:sz w:val="14"/>
        </w:rPr>
      </w:pPr>
      <w:r w:rsidRPr="00770016">
        <w:rPr>
          <w:sz w:val="14"/>
        </w:rPr>
        <w:t xml:space="preserve">To meet these challenges, </w:t>
      </w:r>
      <w:r w:rsidRPr="00196BF1">
        <w:rPr>
          <w:highlight w:val="cyan"/>
          <w:u w:val="single"/>
        </w:rPr>
        <w:t>WHO</w:t>
      </w:r>
      <w:r w:rsidRPr="00770016">
        <w:rPr>
          <w:u w:val="single"/>
        </w:rPr>
        <w:t xml:space="preserve"> </w:t>
      </w:r>
      <w:r w:rsidRPr="00196BF1">
        <w:rPr>
          <w:highlight w:val="cyan"/>
          <w:u w:val="single"/>
        </w:rPr>
        <w:t>must</w:t>
      </w:r>
      <w:r w:rsidRPr="00770016">
        <w:rPr>
          <w:u w:val="single"/>
        </w:rPr>
        <w:t xml:space="preserve"> strengthen its resolve to maintain its </w:t>
      </w:r>
      <w:r w:rsidRPr="00770016">
        <w:rPr>
          <w:b/>
          <w:bCs/>
          <w:u w:val="single"/>
        </w:rPr>
        <w:t xml:space="preserve">independence and </w:t>
      </w:r>
      <w:r w:rsidRPr="00196BF1">
        <w:rPr>
          <w:b/>
          <w:bCs/>
          <w:highlight w:val="cyan"/>
          <w:u w:val="single"/>
        </w:rPr>
        <w:t xml:space="preserve">lead </w:t>
      </w:r>
      <w:r w:rsidRPr="00770016">
        <w:rPr>
          <w:b/>
          <w:bCs/>
          <w:u w:val="single"/>
        </w:rPr>
        <w:t xml:space="preserve">its </w:t>
      </w:r>
      <w:r w:rsidRPr="00196BF1">
        <w:rPr>
          <w:b/>
          <w:bCs/>
          <w:highlight w:val="cyan"/>
          <w:u w:val="single"/>
        </w:rPr>
        <w:t>member states</w:t>
      </w:r>
      <w:r w:rsidRPr="00770016">
        <w:rPr>
          <w:u w:val="single"/>
        </w:rPr>
        <w:t xml:space="preserve">, </w:t>
      </w:r>
      <w:r w:rsidRPr="00770016">
        <w:rPr>
          <w:b/>
          <w:bCs/>
          <w:u w:val="single"/>
          <w:bdr w:val="single" w:sz="4" w:space="0" w:color="auto"/>
        </w:rPr>
        <w:t>even at the risk of causing controversy</w:t>
      </w:r>
      <w:r w:rsidRPr="00770016">
        <w:rPr>
          <w:u w:val="single"/>
        </w:rPr>
        <w:t xml:space="preserve">. A meaningful example is the role that WHO can have in </w:t>
      </w:r>
      <w:r w:rsidRPr="00196BF1">
        <w:rPr>
          <w:b/>
          <w:bCs/>
          <w:highlight w:val="cyan"/>
          <w:u w:val="single"/>
        </w:rPr>
        <w:t>ensuring access to medicines</w:t>
      </w:r>
      <w:r w:rsidRPr="00770016">
        <w:rPr>
          <w:u w:val="single"/>
        </w:rPr>
        <w:t xml:space="preserve"> for the world’s poorest people. </w:t>
      </w:r>
      <w:r w:rsidRPr="00196BF1">
        <w:rPr>
          <w:highlight w:val="cyan"/>
          <w:u w:val="single"/>
        </w:rPr>
        <w:t xml:space="preserve">WHO </w:t>
      </w:r>
      <w:r w:rsidRPr="00770016">
        <w:rPr>
          <w:u w:val="single"/>
        </w:rPr>
        <w:t xml:space="preserve">is the </w:t>
      </w:r>
      <w:r w:rsidRPr="00196BF1">
        <w:rPr>
          <w:highlight w:val="cyan"/>
          <w:u w:val="single"/>
        </w:rPr>
        <w:t>only</w:t>
      </w:r>
      <w:r w:rsidRPr="00770016">
        <w:rPr>
          <w:u w:val="single"/>
        </w:rPr>
        <w:t xml:space="preserve"> global </w:t>
      </w:r>
      <w:r w:rsidRPr="00196BF1">
        <w:rPr>
          <w:highlight w:val="cyan"/>
          <w:u w:val="single"/>
        </w:rPr>
        <w:t>institution</w:t>
      </w:r>
      <w:r w:rsidRPr="00770016">
        <w:rPr>
          <w:u w:val="single"/>
        </w:rPr>
        <w:t xml:space="preserve"> that has the </w:t>
      </w:r>
      <w:r w:rsidRPr="00770016">
        <w:rPr>
          <w:b/>
          <w:bCs/>
          <w:u w:val="single"/>
          <w:bdr w:val="single" w:sz="4" w:space="0" w:color="auto"/>
        </w:rPr>
        <w:t xml:space="preserve">remit </w:t>
      </w:r>
      <w:r w:rsidRPr="00196BF1">
        <w:rPr>
          <w:b/>
          <w:bCs/>
          <w:highlight w:val="cyan"/>
          <w:u w:val="single"/>
          <w:bdr w:val="single" w:sz="4" w:space="0" w:color="auto"/>
        </w:rPr>
        <w:t xml:space="preserve">to drive </w:t>
      </w:r>
      <w:r w:rsidRPr="00770016">
        <w:rPr>
          <w:b/>
          <w:bCs/>
          <w:u w:val="single"/>
          <w:bdr w:val="single" w:sz="4" w:space="0" w:color="auto"/>
        </w:rPr>
        <w:t xml:space="preserve">this </w:t>
      </w:r>
      <w:r w:rsidRPr="00196BF1">
        <w:rPr>
          <w:b/>
          <w:bCs/>
          <w:highlight w:val="cyan"/>
          <w:u w:val="single"/>
          <w:bdr w:val="single" w:sz="4" w:space="0" w:color="auto"/>
        </w:rPr>
        <w:t>agenda forward</w:t>
      </w:r>
      <w:r w:rsidRPr="00770016">
        <w:rPr>
          <w:u w:val="single"/>
        </w:rPr>
        <w:t xml:space="preserve">, yet has failed to do so </w:t>
      </w:r>
      <w:proofErr w:type="gramStart"/>
      <w:r w:rsidRPr="00770016">
        <w:rPr>
          <w:u w:val="single"/>
        </w:rPr>
        <w:t>convincingly</w:t>
      </w:r>
      <w:r w:rsidRPr="00770016">
        <w:rPr>
          <w:sz w:val="14"/>
        </w:rPr>
        <w:t>.</w:t>
      </w:r>
      <w:proofErr w:type="gramEnd"/>
      <w:r w:rsidRPr="00770016">
        <w:rPr>
          <w:sz w:val="14"/>
        </w:rPr>
        <w:t xml:space="preserve"> The new Director-General must support and </w:t>
      </w:r>
      <w:r w:rsidRPr="00770016">
        <w:rPr>
          <w:u w:val="single"/>
        </w:rPr>
        <w:t xml:space="preserve">reinvigorate the advocacy efforts of the </w:t>
      </w:r>
      <w:proofErr w:type="spellStart"/>
      <w:r w:rsidRPr="00770016">
        <w:rPr>
          <w:u w:val="single"/>
        </w:rPr>
        <w:t>organisation</w:t>
      </w:r>
      <w:proofErr w:type="spellEnd"/>
      <w:r w:rsidRPr="00770016">
        <w:rPr>
          <w:u w:val="single"/>
        </w:rPr>
        <w:t xml:space="preserve"> and provide a proper counterbalance to the interests of the pharmaceutical industry and wealthy member states</w:t>
      </w:r>
      <w:r w:rsidRPr="00770016">
        <w:rPr>
          <w:sz w:val="14"/>
        </w:rPr>
        <w:t xml:space="preserve">. As the new Director-General takes office, they will </w:t>
      </w:r>
      <w:r w:rsidRPr="00770016">
        <w:rPr>
          <w:u w:val="single"/>
        </w:rPr>
        <w:t>face</w:t>
      </w:r>
      <w:r w:rsidRPr="00770016">
        <w:rPr>
          <w:sz w:val="14"/>
        </w:rPr>
        <w:t xml:space="preserve"> the dual </w:t>
      </w:r>
      <w:r w:rsidRPr="00770016">
        <w:rPr>
          <w:u w:val="single"/>
        </w:rPr>
        <w:t>challenge</w:t>
      </w:r>
      <w:r w:rsidRPr="00770016">
        <w:rPr>
          <w:sz w:val="14"/>
        </w:rPr>
        <w:t xml:space="preserve"> </w:t>
      </w:r>
      <w:r w:rsidRPr="00770016">
        <w:rPr>
          <w:u w:val="single"/>
        </w:rPr>
        <w:t xml:space="preserve">of </w:t>
      </w:r>
      <w:r w:rsidRPr="00770016">
        <w:rPr>
          <w:b/>
          <w:bCs/>
          <w:u w:val="single"/>
        </w:rPr>
        <w:t>seeing that</w:t>
      </w:r>
      <w:r w:rsidRPr="00770016">
        <w:rPr>
          <w:sz w:val="14"/>
        </w:rPr>
        <w:t xml:space="preserve"> the broadest possible </w:t>
      </w:r>
      <w:r w:rsidRPr="00770016">
        <w:rPr>
          <w:u w:val="single"/>
        </w:rPr>
        <w:t>public health</w:t>
      </w:r>
      <w:r w:rsidRPr="00770016">
        <w:rPr>
          <w:sz w:val="14"/>
        </w:rPr>
        <w:t xml:space="preserve"> </w:t>
      </w:r>
      <w:r w:rsidRPr="00770016">
        <w:rPr>
          <w:u w:val="single"/>
        </w:rPr>
        <w:t xml:space="preserve">interpretation of the World Trade Organization’s Doha Agreement on Trade Related Aspects on Intellectual Property Rights (TRIPS) </w:t>
      </w:r>
      <w:r w:rsidRPr="00770016">
        <w:rPr>
          <w:b/>
          <w:bCs/>
          <w:u w:val="single"/>
        </w:rPr>
        <w:t>is not lost, and</w:t>
      </w:r>
      <w:r w:rsidRPr="00770016">
        <w:rPr>
          <w:u w:val="single"/>
        </w:rPr>
        <w:t xml:space="preserve"> of seizing an opportunity to bring about an </w:t>
      </w:r>
      <w:r w:rsidRPr="00196BF1">
        <w:rPr>
          <w:highlight w:val="cyan"/>
          <w:u w:val="single"/>
        </w:rPr>
        <w:t>international framework for sustainable</w:t>
      </w:r>
      <w:r w:rsidRPr="00196BF1">
        <w:rPr>
          <w:sz w:val="14"/>
          <w:highlight w:val="cyan"/>
        </w:rPr>
        <w:t xml:space="preserve"> </w:t>
      </w:r>
      <w:r w:rsidRPr="00770016">
        <w:rPr>
          <w:sz w:val="14"/>
        </w:rPr>
        <w:t xml:space="preserve">and predictable tiered pricing of </w:t>
      </w:r>
      <w:r w:rsidRPr="00196BF1">
        <w:rPr>
          <w:highlight w:val="cyan"/>
          <w:u w:val="single"/>
        </w:rPr>
        <w:t>medicines</w:t>
      </w:r>
      <w:r w:rsidRPr="00770016">
        <w:rPr>
          <w:sz w:val="14"/>
        </w:rPr>
        <w:t xml:space="preserve">. </w:t>
      </w:r>
      <w:r w:rsidRPr="00196BF1">
        <w:rPr>
          <w:highlight w:val="cyan"/>
          <w:u w:val="single"/>
        </w:rPr>
        <w:t xml:space="preserve">Without </w:t>
      </w:r>
      <w:r w:rsidRPr="00770016">
        <w:rPr>
          <w:u w:val="single"/>
        </w:rPr>
        <w:t xml:space="preserve">the </w:t>
      </w:r>
      <w:r w:rsidRPr="00196BF1">
        <w:rPr>
          <w:highlight w:val="cyan"/>
          <w:u w:val="single"/>
        </w:rPr>
        <w:t xml:space="preserve">active intervention </w:t>
      </w:r>
      <w:r w:rsidRPr="00770016">
        <w:rPr>
          <w:u w:val="single"/>
        </w:rPr>
        <w:t xml:space="preserve">of a public health advocate </w:t>
      </w:r>
      <w:r w:rsidRPr="00196BF1">
        <w:rPr>
          <w:highlight w:val="cyan"/>
          <w:u w:val="single"/>
        </w:rPr>
        <w:t xml:space="preserve">at </w:t>
      </w:r>
      <w:r w:rsidRPr="00770016">
        <w:rPr>
          <w:u w:val="single"/>
        </w:rPr>
        <w:t xml:space="preserve">the level of </w:t>
      </w:r>
      <w:r w:rsidRPr="00196BF1">
        <w:rPr>
          <w:highlight w:val="cyan"/>
          <w:u w:val="single"/>
        </w:rPr>
        <w:t>WHO</w:t>
      </w:r>
      <w:r w:rsidRPr="00770016">
        <w:rPr>
          <w:u w:val="single"/>
        </w:rPr>
        <w:t xml:space="preserve">, there is a </w:t>
      </w:r>
      <w:r w:rsidRPr="00196BF1">
        <w:rPr>
          <w:highlight w:val="cyan"/>
          <w:u w:val="single"/>
        </w:rPr>
        <w:t>risk</w:t>
      </w:r>
      <w:r w:rsidRPr="00770016">
        <w:rPr>
          <w:u w:val="single"/>
        </w:rPr>
        <w:t xml:space="preserve"> that both of these initiatives </w:t>
      </w:r>
      <w:r w:rsidRPr="00196BF1">
        <w:rPr>
          <w:b/>
          <w:bCs/>
          <w:highlight w:val="cyan"/>
          <w:u w:val="single"/>
        </w:rPr>
        <w:t>could</w:t>
      </w:r>
      <w:r w:rsidRPr="00770016">
        <w:rPr>
          <w:b/>
          <w:bCs/>
          <w:u w:val="single"/>
        </w:rPr>
        <w:t xml:space="preserve"> </w:t>
      </w:r>
      <w:r w:rsidRPr="00196BF1">
        <w:rPr>
          <w:b/>
          <w:bCs/>
          <w:highlight w:val="cyan"/>
          <w:u w:val="single"/>
        </w:rPr>
        <w:t>founder.</w:t>
      </w:r>
      <w:r w:rsidRPr="00196BF1">
        <w:rPr>
          <w:highlight w:val="cyan"/>
          <w:u w:val="single"/>
        </w:rPr>
        <w:t xml:space="preserve"> </w:t>
      </w:r>
      <w:r w:rsidRPr="00770016">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7C0DE4D7" w14:textId="77777777" w:rsidR="00610867" w:rsidRPr="00770016" w:rsidRDefault="00610867" w:rsidP="00610867">
      <w:pPr>
        <w:rPr>
          <w:u w:val="single"/>
        </w:rPr>
      </w:pPr>
      <w:r w:rsidRPr="00770016">
        <w:rPr>
          <w:u w:val="single"/>
        </w:rPr>
        <w:t xml:space="preserve">New leader should </w:t>
      </w:r>
      <w:r w:rsidRPr="00196BF1">
        <w:rPr>
          <w:highlight w:val="cyan"/>
          <w:u w:val="single"/>
        </w:rPr>
        <w:t xml:space="preserve">re-establish WHO’s credibility </w:t>
      </w:r>
      <w:r w:rsidRPr="00770016">
        <w:rPr>
          <w:u w:val="single"/>
        </w:rPr>
        <w:t xml:space="preserve">The credibility of WHO’s advocacy </w:t>
      </w:r>
      <w:r w:rsidRPr="00196BF1">
        <w:rPr>
          <w:highlight w:val="cyan"/>
          <w:u w:val="single"/>
        </w:rPr>
        <w:t xml:space="preserve">of </w:t>
      </w:r>
      <w:r w:rsidRPr="00770016">
        <w:rPr>
          <w:u w:val="single"/>
        </w:rPr>
        <w:t xml:space="preserve">the </w:t>
      </w:r>
      <w:r w:rsidRPr="00196BF1">
        <w:rPr>
          <w:highlight w:val="cyan"/>
          <w:u w:val="single"/>
        </w:rPr>
        <w:t xml:space="preserve">right to health </w:t>
      </w:r>
      <w:r w:rsidRPr="00770016">
        <w:rPr>
          <w:u w:val="single"/>
        </w:rPr>
        <w:t xml:space="preserve">for all </w:t>
      </w:r>
      <w:r w:rsidRPr="00196BF1">
        <w:rPr>
          <w:highlight w:val="cyan"/>
          <w:u w:val="single"/>
        </w:rPr>
        <w:t xml:space="preserve">has been eroded </w:t>
      </w:r>
      <w:r w:rsidRPr="00770016">
        <w:rPr>
          <w:u w:val="single"/>
        </w:rPr>
        <w:t xml:space="preserve">in recent years. A large reason is WHO’s </w:t>
      </w:r>
      <w:r w:rsidRPr="00196BF1">
        <w:rPr>
          <w:b/>
          <w:bCs/>
          <w:highlight w:val="cyan"/>
          <w:u w:val="single"/>
        </w:rPr>
        <w:t xml:space="preserve">failure to challenge </w:t>
      </w:r>
      <w:r w:rsidRPr="00770016">
        <w:rPr>
          <w:b/>
          <w:bCs/>
          <w:u w:val="single"/>
        </w:rPr>
        <w:t xml:space="preserve">the </w:t>
      </w:r>
      <w:r w:rsidRPr="00196BF1">
        <w:rPr>
          <w:b/>
          <w:bCs/>
          <w:highlight w:val="cyan"/>
          <w:u w:val="single"/>
        </w:rPr>
        <w:t>pharmaceutical</w:t>
      </w:r>
      <w:r w:rsidRPr="00196BF1">
        <w:rPr>
          <w:highlight w:val="cyan"/>
          <w:u w:val="single"/>
        </w:rPr>
        <w:t xml:space="preserve"> </w:t>
      </w:r>
      <w:r w:rsidRPr="00770016">
        <w:rPr>
          <w:u w:val="single"/>
        </w:rPr>
        <w:t>industry on access to medicines for people with HIV/AIDS and other diseases.</w:t>
      </w:r>
      <w:r w:rsidRPr="00770016">
        <w:rPr>
          <w:sz w:val="16"/>
        </w:rPr>
        <w:t xml:space="preserve"> WHO’s collaboration with the industry in the “Accelerated Access” </w:t>
      </w:r>
      <w:proofErr w:type="spellStart"/>
      <w:r w:rsidRPr="00770016">
        <w:rPr>
          <w:sz w:val="16"/>
        </w:rPr>
        <w:t>programme</w:t>
      </w:r>
      <w:proofErr w:type="spellEnd"/>
      <w:r w:rsidRPr="00770016">
        <w:rPr>
          <w:sz w:val="16"/>
        </w:rPr>
        <w:t xml:space="preserve"> on antiretroviral medicines sounds good. In fact, the </w:t>
      </w:r>
      <w:proofErr w:type="spellStart"/>
      <w:r w:rsidRPr="00770016">
        <w:rPr>
          <w:sz w:val="16"/>
        </w:rPr>
        <w:t>programme</w:t>
      </w:r>
      <w:proofErr w:type="spellEnd"/>
      <w:r w:rsidRPr="00770016">
        <w:rPr>
          <w:sz w:val="16"/>
        </w:rPr>
        <w:t xml:space="preserve"> has served as a cover for the </w:t>
      </w:r>
      <w:proofErr w:type="spellStart"/>
      <w:r w:rsidRPr="00770016">
        <w:rPr>
          <w:sz w:val="16"/>
        </w:rPr>
        <w:t>organisation’s</w:t>
      </w:r>
      <w:proofErr w:type="spellEnd"/>
      <w:r w:rsidRPr="00770016">
        <w:rPr>
          <w:sz w:val="16"/>
        </w:rPr>
        <w:t xml:space="preserve"> frequent acceptance of industry arguments for restricting treatment access. </w:t>
      </w:r>
      <w:r w:rsidRPr="00770016">
        <w:rPr>
          <w:u w:val="single"/>
        </w:rPr>
        <w:t xml:space="preserve">To re-establish WHO’s credibility, the new Director-General must lead the </w:t>
      </w:r>
      <w:proofErr w:type="spellStart"/>
      <w:r w:rsidRPr="00770016">
        <w:rPr>
          <w:u w:val="single"/>
        </w:rPr>
        <w:t>organisation</w:t>
      </w:r>
      <w:proofErr w:type="spellEnd"/>
      <w:r w:rsidRPr="00770016">
        <w:rPr>
          <w:u w:val="single"/>
        </w:rPr>
        <w:t xml:space="preserve"> to stand consistently with those most deprived of health services. Kenneth Roth, Executive Director, Human Rights Watch.</w:t>
      </w:r>
    </w:p>
    <w:p w14:paraId="3C110E08" w14:textId="77777777" w:rsidR="00610867" w:rsidRPr="00770016" w:rsidRDefault="00610867" w:rsidP="00610867">
      <w:pPr>
        <w:pStyle w:val="Heading4"/>
        <w:rPr>
          <w:rFonts w:cs="Calibri"/>
        </w:rPr>
      </w:pPr>
      <w:r w:rsidRPr="00770016">
        <w:rPr>
          <w:rFonts w:cs="Calibri"/>
        </w:rPr>
        <w:t xml:space="preserve">Right to Health solves </w:t>
      </w:r>
      <w:r w:rsidRPr="00770016">
        <w:rPr>
          <w:rFonts w:cs="Calibri"/>
          <w:u w:val="single"/>
        </w:rPr>
        <w:t>Nationalist Populism</w:t>
      </w:r>
      <w:r w:rsidRPr="00770016">
        <w:rPr>
          <w:rFonts w:cs="Calibri"/>
        </w:rPr>
        <w:t>.</w:t>
      </w:r>
    </w:p>
    <w:p w14:paraId="7554218B" w14:textId="77777777" w:rsidR="00610867" w:rsidRPr="00770016" w:rsidRDefault="00610867" w:rsidP="00610867">
      <w:r w:rsidRPr="00770016">
        <w:rPr>
          <w:rStyle w:val="Style13ptBold"/>
        </w:rPr>
        <w:t>Friedman 17</w:t>
      </w:r>
      <w:r w:rsidRPr="00770016">
        <w:t xml:space="preserve"> Eric Friedman March 2017 “New WHO Leader Will Need Human Rights to Counter Nationalistic Populism” </w:t>
      </w:r>
      <w:hyperlink r:id="rId7" w:history="1">
        <w:r w:rsidRPr="00770016">
          <w:rPr>
            <w:rStyle w:val="Hyperlink"/>
          </w:rPr>
          <w:t>https://www.hhrjournal.org/2017/03/new-who-leader-will-need-human-rights-to-counter-populism/</w:t>
        </w:r>
      </w:hyperlink>
      <w:r w:rsidRPr="00770016">
        <w:rPr>
          <w:rStyle w:val="Hyperlink"/>
        </w:rPr>
        <w:t xml:space="preserve"> (</w:t>
      </w:r>
      <w:r w:rsidRPr="00770016">
        <w:t xml:space="preserve">JD, Project Leader of the Platform for a Framework Convention on Global Health at the O’Neill Institute for National and Global Health Law at the Georgetown University Law Center in Washington, DC)//Elmer </w:t>
      </w:r>
    </w:p>
    <w:p w14:paraId="3797CD21" w14:textId="77777777" w:rsidR="00610867" w:rsidRPr="00770016" w:rsidRDefault="00610867" w:rsidP="00610867">
      <w:pPr>
        <w:rPr>
          <w:sz w:val="16"/>
        </w:rPr>
      </w:pPr>
      <w:r w:rsidRPr="00770016">
        <w:rPr>
          <w:rStyle w:val="StyleUnderline"/>
          <w:szCs w:val="24"/>
        </w:rPr>
        <w:t xml:space="preserve">The need for </w:t>
      </w:r>
      <w:r w:rsidRPr="00196BF1">
        <w:rPr>
          <w:rStyle w:val="StyleUnderline"/>
          <w:szCs w:val="24"/>
          <w:highlight w:val="cyan"/>
        </w:rPr>
        <w:t xml:space="preserve">WHO </w:t>
      </w:r>
      <w:r w:rsidRPr="00770016">
        <w:rPr>
          <w:rStyle w:val="StyleUnderline"/>
          <w:szCs w:val="24"/>
        </w:rPr>
        <w:t>leadership on human rights</w:t>
      </w:r>
      <w:r w:rsidRPr="00770016">
        <w:rPr>
          <w:sz w:val="16"/>
          <w:szCs w:val="24"/>
        </w:rPr>
        <w:t>—</w:t>
      </w:r>
      <w:r w:rsidRPr="00770016">
        <w:rPr>
          <w:rStyle w:val="StyleUnderline"/>
          <w:szCs w:val="24"/>
        </w:rPr>
        <w:t>and</w:t>
      </w:r>
      <w:r w:rsidRPr="00770016">
        <w:rPr>
          <w:sz w:val="16"/>
          <w:szCs w:val="24"/>
        </w:rPr>
        <w:t xml:space="preserve"> for </w:t>
      </w:r>
      <w:r w:rsidRPr="00196BF1">
        <w:rPr>
          <w:rStyle w:val="Emphasis"/>
          <w:szCs w:val="24"/>
          <w:highlight w:val="cyan"/>
        </w:rPr>
        <w:t>global leadership on health</w:t>
      </w:r>
      <w:r w:rsidRPr="00770016">
        <w:rPr>
          <w:rStyle w:val="Emphasis"/>
          <w:szCs w:val="24"/>
        </w:rPr>
        <w:t xml:space="preserve"> and human rights beyond WHO</w:t>
      </w:r>
      <w:r w:rsidRPr="00770016">
        <w:rPr>
          <w:sz w:val="16"/>
          <w:szCs w:val="24"/>
        </w:rPr>
        <w:t xml:space="preserve">—has always been </w:t>
      </w:r>
      <w:proofErr w:type="gramStart"/>
      <w:r w:rsidRPr="00770016">
        <w:rPr>
          <w:sz w:val="16"/>
          <w:szCs w:val="24"/>
        </w:rPr>
        <w:t>present, yet</w:t>
      </w:r>
      <w:proofErr w:type="gramEnd"/>
      <w:r w:rsidRPr="00770016">
        <w:rPr>
          <w:sz w:val="16"/>
          <w:szCs w:val="24"/>
        </w:rPr>
        <w:t xml:space="preserve"> </w:t>
      </w:r>
      <w:r w:rsidRPr="00770016">
        <w:rPr>
          <w:rStyle w:val="StyleUnderline"/>
          <w:szCs w:val="24"/>
        </w:rPr>
        <w:t>has become</w:t>
      </w:r>
      <w:r w:rsidRPr="00770016">
        <w:rPr>
          <w:sz w:val="16"/>
          <w:szCs w:val="24"/>
        </w:rPr>
        <w:t xml:space="preserve"> ever more </w:t>
      </w:r>
      <w:r w:rsidRPr="00196BF1">
        <w:rPr>
          <w:rStyle w:val="StyleUnderline"/>
          <w:szCs w:val="24"/>
          <w:highlight w:val="cyan"/>
        </w:rPr>
        <w:t>pressing</w:t>
      </w:r>
      <w:r w:rsidRPr="00770016">
        <w:rPr>
          <w:sz w:val="16"/>
          <w:szCs w:val="24"/>
        </w:rPr>
        <w:t xml:space="preserve">. A </w:t>
      </w:r>
      <w:r w:rsidRPr="00770016">
        <w:rPr>
          <w:rStyle w:val="Emphasis"/>
          <w:szCs w:val="24"/>
          <w:bdr w:val="single" w:sz="4" w:space="0" w:color="auto"/>
        </w:rPr>
        <w:t xml:space="preserve">reactionary, nationalist </w:t>
      </w:r>
      <w:r w:rsidRPr="00196BF1">
        <w:rPr>
          <w:rStyle w:val="Emphasis"/>
          <w:szCs w:val="24"/>
          <w:highlight w:val="cyan"/>
          <w:bdr w:val="single" w:sz="4" w:space="0" w:color="auto"/>
        </w:rPr>
        <w:t xml:space="preserve">populism </w:t>
      </w:r>
      <w:r w:rsidRPr="00770016">
        <w:rPr>
          <w:rStyle w:val="Emphasis"/>
          <w:szCs w:val="24"/>
          <w:bdr w:val="single" w:sz="4" w:space="0" w:color="auto"/>
        </w:rPr>
        <w:t xml:space="preserve">has been </w:t>
      </w:r>
      <w:r w:rsidRPr="00196BF1">
        <w:rPr>
          <w:rStyle w:val="Emphasis"/>
          <w:szCs w:val="24"/>
          <w:highlight w:val="cyan"/>
          <w:bdr w:val="single" w:sz="4" w:space="0" w:color="auto"/>
        </w:rPr>
        <w:t>gaining momentum</w:t>
      </w:r>
      <w:r w:rsidRPr="00770016">
        <w:rPr>
          <w:rStyle w:val="Emphasis"/>
          <w:szCs w:val="24"/>
        </w:rPr>
        <w:t>,</w:t>
      </w:r>
      <w:r w:rsidRPr="00770016">
        <w:rPr>
          <w:sz w:val="16"/>
          <w:szCs w:val="24"/>
        </w:rPr>
        <w:t xml:space="preserve"> particularly in the United States and parts of Europe, </w:t>
      </w:r>
      <w:r w:rsidRPr="00770016">
        <w:rPr>
          <w:rStyle w:val="StyleUnderline"/>
          <w:szCs w:val="24"/>
        </w:rPr>
        <w:t xml:space="preserve">and some of its most disturbing features, such as </w:t>
      </w:r>
      <w:r w:rsidRPr="00196BF1">
        <w:rPr>
          <w:rStyle w:val="StyleUnderline"/>
          <w:szCs w:val="24"/>
          <w:highlight w:val="cyan"/>
        </w:rPr>
        <w:t xml:space="preserve">xenophobia </w:t>
      </w:r>
      <w:r w:rsidRPr="00770016">
        <w:rPr>
          <w:rStyle w:val="StyleUnderline"/>
          <w:szCs w:val="24"/>
        </w:rPr>
        <w:t xml:space="preserve">and </w:t>
      </w:r>
      <w:r w:rsidRPr="00196BF1">
        <w:rPr>
          <w:rStyle w:val="StyleUnderline"/>
          <w:szCs w:val="24"/>
          <w:highlight w:val="cyan"/>
        </w:rPr>
        <w:t>disregard for</w:t>
      </w:r>
      <w:r w:rsidRPr="00770016">
        <w:rPr>
          <w:rStyle w:val="StyleUnderline"/>
          <w:szCs w:val="24"/>
        </w:rPr>
        <w:t xml:space="preserve"> international law and </w:t>
      </w:r>
      <w:r w:rsidRPr="00196BF1">
        <w:rPr>
          <w:rStyle w:val="StyleUnderline"/>
          <w:szCs w:val="24"/>
          <w:highlight w:val="cyan"/>
        </w:rPr>
        <w:t>institutions</w:t>
      </w:r>
      <w:r w:rsidRPr="00770016">
        <w:rPr>
          <w:rStyle w:val="StyleUnderline"/>
          <w:szCs w:val="24"/>
        </w:rPr>
        <w:t xml:space="preserve">, are surfacing elsewhere. </w:t>
      </w:r>
      <w:r w:rsidRPr="00770016">
        <w:rPr>
          <w:rStyle w:val="Emphasis"/>
          <w:szCs w:val="24"/>
        </w:rPr>
        <w:t>Persisting health challenges</w:t>
      </w:r>
      <w:r w:rsidRPr="00770016">
        <w:rPr>
          <w:sz w:val="16"/>
          <w:szCs w:val="24"/>
        </w:rPr>
        <w:t>—</w:t>
      </w:r>
      <w:r w:rsidRPr="00770016">
        <w:rPr>
          <w:rStyle w:val="StyleUnderline"/>
          <w:szCs w:val="24"/>
        </w:rPr>
        <w:t xml:space="preserve">such as immense national and </w:t>
      </w:r>
      <w:r w:rsidRPr="00770016">
        <w:rPr>
          <w:rStyle w:val="StyleUnderline"/>
          <w:b/>
          <w:bCs/>
          <w:szCs w:val="24"/>
        </w:rPr>
        <w:t xml:space="preserve">global </w:t>
      </w:r>
      <w:r w:rsidRPr="00196BF1">
        <w:rPr>
          <w:rStyle w:val="StyleUnderline"/>
          <w:b/>
          <w:bCs/>
          <w:szCs w:val="24"/>
          <w:highlight w:val="cyan"/>
        </w:rPr>
        <w:t>health inequities</w:t>
      </w:r>
      <w:r w:rsidRPr="00770016">
        <w:rPr>
          <w:rStyle w:val="StyleUnderline"/>
          <w:szCs w:val="24"/>
        </w:rPr>
        <w:t xml:space="preserve">, with </w:t>
      </w:r>
      <w:r w:rsidRPr="00770016">
        <w:rPr>
          <w:rStyle w:val="Emphasis"/>
          <w:szCs w:val="24"/>
        </w:rPr>
        <w:t>universal health coverage</w:t>
      </w:r>
      <w:r w:rsidRPr="00770016">
        <w:rPr>
          <w:sz w:val="16"/>
          <w:szCs w:val="24"/>
        </w:rPr>
        <w:t xml:space="preserve"> and the Sustainable Development Goals </w:t>
      </w:r>
      <w:r w:rsidRPr="00770016">
        <w:rPr>
          <w:rStyle w:val="StyleUnderline"/>
          <w:szCs w:val="24"/>
        </w:rPr>
        <w:t>offering some hope of lessening them</w:t>
      </w:r>
      <w:r w:rsidRPr="00770016">
        <w:rPr>
          <w:sz w:val="16"/>
          <w:szCs w:val="24"/>
        </w:rPr>
        <w:t>—</w:t>
      </w:r>
      <w:r w:rsidRPr="00770016">
        <w:rPr>
          <w:rStyle w:val="StyleUnderline"/>
          <w:szCs w:val="24"/>
        </w:rPr>
        <w:t>and growing threats such as</w:t>
      </w:r>
      <w:r w:rsidRPr="00770016">
        <w:rPr>
          <w:sz w:val="16"/>
          <w:szCs w:val="24"/>
        </w:rPr>
        <w:t xml:space="preserve"> outbreaks of </w:t>
      </w:r>
      <w:r w:rsidRPr="00196BF1">
        <w:rPr>
          <w:rStyle w:val="Emphasis"/>
          <w:szCs w:val="24"/>
          <w:highlight w:val="cyan"/>
        </w:rPr>
        <w:t>infectious disease</w:t>
      </w:r>
      <w:r w:rsidRPr="00770016">
        <w:rPr>
          <w:sz w:val="16"/>
          <w:szCs w:val="24"/>
        </w:rPr>
        <w:t xml:space="preserve">, worsening </w:t>
      </w:r>
      <w:r w:rsidRPr="00196BF1">
        <w:rPr>
          <w:rStyle w:val="Emphasis"/>
          <w:szCs w:val="24"/>
          <w:highlight w:val="cyan"/>
        </w:rPr>
        <w:t>antimicrobial resistance</w:t>
      </w:r>
      <w:r w:rsidRPr="00770016">
        <w:rPr>
          <w:sz w:val="16"/>
          <w:szCs w:val="24"/>
        </w:rPr>
        <w:t>, and climate change</w:t>
      </w:r>
      <w:r w:rsidRPr="00196BF1">
        <w:rPr>
          <w:sz w:val="16"/>
          <w:szCs w:val="24"/>
          <w:highlight w:val="cyan"/>
        </w:rPr>
        <w:t xml:space="preserve"> </w:t>
      </w:r>
      <w:r w:rsidRPr="00196BF1">
        <w:rPr>
          <w:rStyle w:val="StyleUnderline"/>
          <w:szCs w:val="24"/>
          <w:highlight w:val="cyan"/>
        </w:rPr>
        <w:t>demand</w:t>
      </w:r>
      <w:r w:rsidRPr="00770016">
        <w:rPr>
          <w:rStyle w:val="StyleUnderline"/>
          <w:szCs w:val="24"/>
        </w:rPr>
        <w:t xml:space="preserve"> the</w:t>
      </w:r>
      <w:r w:rsidRPr="00770016">
        <w:rPr>
          <w:sz w:val="16"/>
          <w:szCs w:val="24"/>
        </w:rPr>
        <w:t xml:space="preserve"> type of </w:t>
      </w:r>
      <w:r w:rsidRPr="00196BF1">
        <w:rPr>
          <w:rStyle w:val="Emphasis"/>
          <w:szCs w:val="24"/>
          <w:highlight w:val="cyan"/>
        </w:rPr>
        <w:t>leadership</w:t>
      </w:r>
      <w:r w:rsidRPr="00770016">
        <w:rPr>
          <w:rStyle w:val="Emphasis"/>
          <w:szCs w:val="24"/>
        </w:rPr>
        <w:t xml:space="preserve"> that the right to health entails</w:t>
      </w:r>
      <w:r w:rsidRPr="00770016">
        <w:rPr>
          <w:sz w:val="16"/>
          <w:szCs w:val="24"/>
        </w:rPr>
        <w:t xml:space="preserve">. In this immensely challenging environment, </w:t>
      </w:r>
      <w:r w:rsidRPr="00196BF1">
        <w:rPr>
          <w:rStyle w:val="StyleUnderline"/>
          <w:szCs w:val="24"/>
          <w:highlight w:val="cyan"/>
        </w:rPr>
        <w:t xml:space="preserve">WHO </w:t>
      </w:r>
      <w:r w:rsidRPr="00770016">
        <w:rPr>
          <w:rStyle w:val="StyleUnderline"/>
          <w:szCs w:val="24"/>
        </w:rPr>
        <w:t>needs</w:t>
      </w:r>
      <w:r w:rsidRPr="00770016">
        <w:rPr>
          <w:sz w:val="16"/>
          <w:szCs w:val="24"/>
        </w:rPr>
        <w:t xml:space="preserve"> to become a 21st century institution that has </w:t>
      </w:r>
      <w:r w:rsidRPr="00770016">
        <w:rPr>
          <w:rStyle w:val="Emphasis"/>
          <w:szCs w:val="24"/>
        </w:rPr>
        <w:t xml:space="preserve">the gravitas and </w:t>
      </w:r>
      <w:r w:rsidRPr="00196BF1">
        <w:rPr>
          <w:rStyle w:val="Emphasis"/>
          <w:szCs w:val="24"/>
          <w:highlight w:val="cyan"/>
        </w:rPr>
        <w:t>credibility</w:t>
      </w:r>
      <w:r w:rsidRPr="00196BF1">
        <w:rPr>
          <w:sz w:val="16"/>
          <w:szCs w:val="24"/>
          <w:highlight w:val="cyan"/>
        </w:rPr>
        <w:t xml:space="preserve"> </w:t>
      </w:r>
      <w:r w:rsidRPr="00196BF1">
        <w:rPr>
          <w:rStyle w:val="StyleUnderline"/>
          <w:szCs w:val="24"/>
          <w:highlight w:val="cyan"/>
        </w:rPr>
        <w:t>to carve</w:t>
      </w:r>
      <w:r w:rsidRPr="00770016">
        <w:rPr>
          <w:rStyle w:val="StyleUnderline"/>
          <w:szCs w:val="24"/>
        </w:rPr>
        <w:t xml:space="preserve"> a path </w:t>
      </w:r>
      <w:r w:rsidRPr="00196BF1">
        <w:rPr>
          <w:rStyle w:val="StyleUnderline"/>
          <w:szCs w:val="24"/>
          <w:highlight w:val="cyan"/>
        </w:rPr>
        <w:t xml:space="preserve">through </w:t>
      </w:r>
      <w:r w:rsidRPr="00770016">
        <w:rPr>
          <w:rStyle w:val="StyleUnderline"/>
          <w:szCs w:val="24"/>
        </w:rPr>
        <w:t xml:space="preserve">these </w:t>
      </w:r>
      <w:r w:rsidRPr="00196BF1">
        <w:rPr>
          <w:rStyle w:val="StyleUnderline"/>
          <w:szCs w:val="24"/>
          <w:highlight w:val="cyan"/>
        </w:rPr>
        <w:t>obstacles</w:t>
      </w:r>
      <w:r w:rsidRPr="00770016">
        <w:rPr>
          <w:rStyle w:val="StyleUnderline"/>
          <w:szCs w:val="24"/>
        </w:rPr>
        <w:t xml:space="preserve"> towards global health justice</w:t>
      </w:r>
      <w:r w:rsidRPr="00770016">
        <w:rPr>
          <w:sz w:val="16"/>
          <w:szCs w:val="24"/>
        </w:rPr>
        <w:t xml:space="preserve">. The next WHO Director-General, to be elected in May, must lead the organization there. </w:t>
      </w:r>
      <w:r w:rsidRPr="00770016">
        <w:rPr>
          <w:rStyle w:val="Emphasis"/>
          <w:szCs w:val="24"/>
        </w:rPr>
        <w:t xml:space="preserve">The </w:t>
      </w:r>
      <w:r w:rsidRPr="00196BF1">
        <w:rPr>
          <w:rStyle w:val="Emphasis"/>
          <w:szCs w:val="24"/>
          <w:highlight w:val="cyan"/>
        </w:rPr>
        <w:t xml:space="preserve">right to health </w:t>
      </w:r>
      <w:r w:rsidRPr="00770016">
        <w:rPr>
          <w:rStyle w:val="Emphasis"/>
          <w:szCs w:val="24"/>
        </w:rPr>
        <w:t xml:space="preserve">can </w:t>
      </w:r>
      <w:r w:rsidRPr="00196BF1">
        <w:rPr>
          <w:rStyle w:val="Emphasis"/>
          <w:szCs w:val="24"/>
          <w:highlight w:val="cyan"/>
        </w:rPr>
        <w:t>light the way</w:t>
      </w:r>
      <w:r w:rsidRPr="00770016">
        <w:rPr>
          <w:rStyle w:val="Emphasis"/>
          <w:szCs w:val="24"/>
        </w:rPr>
        <w:t xml:space="preserve"> ahead</w:t>
      </w:r>
      <w:r w:rsidRPr="00770016">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770016">
        <w:rPr>
          <w:rStyle w:val="StyleUnderline"/>
          <w:szCs w:val="24"/>
        </w:rPr>
        <w:t xml:space="preserve">we know the power of international law to significantly advance health, with the </w:t>
      </w:r>
      <w:r w:rsidRPr="00196BF1">
        <w:rPr>
          <w:rStyle w:val="Emphasis"/>
          <w:szCs w:val="24"/>
          <w:highlight w:val="cyan"/>
        </w:rPr>
        <w:t xml:space="preserve">transformative </w:t>
      </w:r>
      <w:r w:rsidRPr="00770016">
        <w:rPr>
          <w:rStyle w:val="Emphasis"/>
          <w:szCs w:val="24"/>
        </w:rPr>
        <w:t xml:space="preserve">power of legally binding </w:t>
      </w:r>
      <w:r w:rsidRPr="00196BF1">
        <w:rPr>
          <w:rStyle w:val="Emphasis"/>
          <w:szCs w:val="24"/>
          <w:highlight w:val="cyan"/>
        </w:rPr>
        <w:t>global health norms</w:t>
      </w:r>
      <w:r w:rsidRPr="00770016">
        <w:rPr>
          <w:sz w:val="16"/>
          <w:szCs w:val="24"/>
        </w:rPr>
        <w:t xml:space="preserve">. As a treaty, the FCGH would increase political accountability and accountability through the courts, while helping protect health other treaty-based international regimes, such as trade. It </w:t>
      </w:r>
      <w:r w:rsidRPr="00196BF1">
        <w:rPr>
          <w:rStyle w:val="StyleUnderline"/>
          <w:szCs w:val="24"/>
          <w:highlight w:val="cyan"/>
        </w:rPr>
        <w:t>would</w:t>
      </w:r>
      <w:r w:rsidRPr="00770016">
        <w:rPr>
          <w:sz w:val="16"/>
          <w:szCs w:val="24"/>
        </w:rPr>
        <w:t xml:space="preserve"> also </w:t>
      </w:r>
      <w:r w:rsidRPr="00770016">
        <w:rPr>
          <w:rStyle w:val="StyleUnderline"/>
          <w:szCs w:val="24"/>
        </w:rPr>
        <w:t xml:space="preserve">be a bold </w:t>
      </w:r>
      <w:r w:rsidRPr="00196BF1">
        <w:rPr>
          <w:rStyle w:val="StyleUnderline"/>
          <w:szCs w:val="24"/>
          <w:highlight w:val="cyan"/>
        </w:rPr>
        <w:t>assertion</w:t>
      </w:r>
      <w:r w:rsidRPr="00770016">
        <w:rPr>
          <w:rStyle w:val="StyleUnderline"/>
          <w:szCs w:val="24"/>
        </w:rPr>
        <w:t xml:space="preserve"> </w:t>
      </w:r>
      <w:r w:rsidRPr="00196BF1">
        <w:rPr>
          <w:rStyle w:val="StyleUnderline"/>
          <w:szCs w:val="24"/>
          <w:highlight w:val="cyan"/>
        </w:rPr>
        <w:t xml:space="preserve">of </w:t>
      </w:r>
      <w:r w:rsidRPr="00196BF1">
        <w:rPr>
          <w:rStyle w:val="Emphasis"/>
          <w:szCs w:val="24"/>
          <w:highlight w:val="cyan"/>
        </w:rPr>
        <w:t>global solidarity</w:t>
      </w:r>
      <w:r w:rsidRPr="00770016">
        <w:rPr>
          <w:sz w:val="16"/>
          <w:szCs w:val="24"/>
        </w:rPr>
        <w:t xml:space="preserve"> for global justice, as so urgently needed, “</w:t>
      </w:r>
      <w:r w:rsidRPr="00196BF1">
        <w:rPr>
          <w:rStyle w:val="StyleUnderline"/>
          <w:szCs w:val="24"/>
          <w:highlight w:val="cyan"/>
        </w:rPr>
        <w:t>demonstrating</w:t>
      </w:r>
      <w:r w:rsidRPr="00770016">
        <w:rPr>
          <w:sz w:val="16"/>
          <w:szCs w:val="24"/>
        </w:rPr>
        <w:t xml:space="preserve"> that </w:t>
      </w:r>
      <w:r w:rsidRPr="00770016">
        <w:rPr>
          <w:rStyle w:val="StyleUnderline"/>
          <w:szCs w:val="24"/>
        </w:rPr>
        <w:t xml:space="preserve">the community of </w:t>
      </w:r>
      <w:r w:rsidRPr="00196BF1">
        <w:rPr>
          <w:rStyle w:val="StyleUnderline"/>
          <w:b/>
          <w:bCs/>
          <w:szCs w:val="24"/>
          <w:highlight w:val="cyan"/>
        </w:rPr>
        <w:t>nations are</w:t>
      </w:r>
      <w:r w:rsidRPr="00770016">
        <w:rPr>
          <w:rStyle w:val="StyleUnderline"/>
          <w:b/>
          <w:bCs/>
          <w:szCs w:val="24"/>
        </w:rPr>
        <w:t xml:space="preserve"> indeed </w:t>
      </w:r>
      <w:r w:rsidRPr="00196BF1">
        <w:rPr>
          <w:rStyle w:val="StyleUnderline"/>
          <w:b/>
          <w:bCs/>
          <w:szCs w:val="24"/>
          <w:highlight w:val="cyan"/>
        </w:rPr>
        <w:t>stronger together</w:t>
      </w:r>
      <w:r w:rsidRPr="00770016">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770016">
        <w:rPr>
          <w:rStyle w:val="StyleUnderline"/>
          <w:szCs w:val="24"/>
        </w:rPr>
        <w:t xml:space="preserve">We see signs of </w:t>
      </w:r>
      <w:r w:rsidRPr="00196BF1">
        <w:rPr>
          <w:rStyle w:val="StyleUnderline"/>
          <w:b/>
          <w:bCs/>
          <w:szCs w:val="24"/>
          <w:highlight w:val="cyan"/>
        </w:rPr>
        <w:t>resistance of</w:t>
      </w:r>
      <w:r w:rsidRPr="00770016">
        <w:rPr>
          <w:rStyle w:val="StyleUnderline"/>
          <w:b/>
          <w:bCs/>
          <w:szCs w:val="24"/>
        </w:rPr>
        <w:t xml:space="preserve"> the dangerous </w:t>
      </w:r>
      <w:r w:rsidRPr="00196BF1">
        <w:rPr>
          <w:rStyle w:val="StyleUnderline"/>
          <w:b/>
          <w:bCs/>
          <w:szCs w:val="24"/>
          <w:highlight w:val="cyan"/>
        </w:rPr>
        <w:t>nationalist populism</w:t>
      </w:r>
      <w:r w:rsidRPr="00770016">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770016">
        <w:rPr>
          <w:rStyle w:val="StyleUnderline"/>
          <w:szCs w:val="24"/>
        </w:rPr>
        <w:t xml:space="preserve">Such resistance </w:t>
      </w:r>
      <w:r w:rsidRPr="00770016">
        <w:rPr>
          <w:rStyle w:val="Emphasis"/>
          <w:szCs w:val="24"/>
        </w:rPr>
        <w:t xml:space="preserve">can </w:t>
      </w:r>
      <w:r w:rsidRPr="00196BF1">
        <w:rPr>
          <w:rStyle w:val="Emphasis"/>
          <w:szCs w:val="24"/>
          <w:highlight w:val="cyan"/>
        </w:rPr>
        <w:t xml:space="preserve">prevent </w:t>
      </w:r>
      <w:r w:rsidRPr="00770016">
        <w:rPr>
          <w:rStyle w:val="Emphasis"/>
          <w:szCs w:val="24"/>
        </w:rPr>
        <w:t xml:space="preserve">some of the </w:t>
      </w:r>
      <w:r w:rsidRPr="00196BF1">
        <w:rPr>
          <w:rStyle w:val="Emphasis"/>
          <w:szCs w:val="24"/>
          <w:highlight w:val="cyan"/>
        </w:rPr>
        <w:t>worst impacts</w:t>
      </w:r>
      <w:r w:rsidRPr="00770016">
        <w:rPr>
          <w:rStyle w:val="StyleUnderline"/>
          <w:szCs w:val="24"/>
        </w:rPr>
        <w:t xml:space="preserve"> on the right to health, from discrimination against migrants to cuts to programs</w:t>
      </w:r>
      <w:r w:rsidRPr="00770016">
        <w:rPr>
          <w:sz w:val="16"/>
          <w:szCs w:val="24"/>
        </w:rPr>
        <w:t xml:space="preserve"> vital for health. Meanwhile, </w:t>
      </w:r>
      <w:r w:rsidRPr="00770016">
        <w:rPr>
          <w:rStyle w:val="StyleUnderline"/>
          <w:szCs w:val="24"/>
        </w:rPr>
        <w:t>let’s construct an edifice for the future of health and human rights,</w:t>
      </w:r>
      <w:r w:rsidRPr="00770016">
        <w:rPr>
          <w:sz w:val="16"/>
          <w:szCs w:val="24"/>
        </w:rPr>
        <w:t xml:space="preserve"> even as we stand against its destruction. </w:t>
      </w:r>
      <w:r w:rsidRPr="00770016">
        <w:rPr>
          <w:rStyle w:val="StyleUnderline"/>
          <w:szCs w:val="24"/>
        </w:rPr>
        <w:t>WHO, right to health</w:t>
      </w:r>
      <w:r w:rsidRPr="00770016">
        <w:rPr>
          <w:sz w:val="16"/>
          <w:szCs w:val="24"/>
        </w:rPr>
        <w:t xml:space="preserve">, and FCGH leadership </w:t>
      </w:r>
      <w:r w:rsidRPr="00770016">
        <w:rPr>
          <w:rStyle w:val="StyleUnderline"/>
          <w:szCs w:val="24"/>
        </w:rPr>
        <w:t xml:space="preserve">ought to be </w:t>
      </w:r>
      <w:r w:rsidRPr="00770016">
        <w:rPr>
          <w:rStyle w:val="Emphasis"/>
          <w:szCs w:val="24"/>
        </w:rPr>
        <w:t xml:space="preserve">a core part of that </w:t>
      </w:r>
      <w:proofErr w:type="gramStart"/>
      <w:r w:rsidRPr="00770016">
        <w:rPr>
          <w:rStyle w:val="Emphasis"/>
          <w:szCs w:val="24"/>
        </w:rPr>
        <w:t>endeavor</w:t>
      </w:r>
      <w:r w:rsidRPr="00770016">
        <w:rPr>
          <w:sz w:val="16"/>
        </w:rPr>
        <w:t>.</w:t>
      </w:r>
      <w:proofErr w:type="gramEnd"/>
    </w:p>
    <w:p w14:paraId="55A539BD" w14:textId="77777777" w:rsidR="00610867" w:rsidRPr="00770016" w:rsidRDefault="00610867" w:rsidP="00610867">
      <w:pPr>
        <w:pStyle w:val="Heading4"/>
        <w:rPr>
          <w:rFonts w:cs="Calibri"/>
        </w:rPr>
      </w:pPr>
      <w:r w:rsidRPr="00770016">
        <w:rPr>
          <w:rFonts w:cs="Calibri"/>
        </w:rPr>
        <w:t xml:space="preserve">Populism is an </w:t>
      </w:r>
      <w:r w:rsidRPr="00770016">
        <w:rPr>
          <w:rFonts w:cs="Calibri"/>
          <w:u w:val="single"/>
        </w:rPr>
        <w:t>existential threat</w:t>
      </w:r>
      <w:r w:rsidRPr="00770016">
        <w:rPr>
          <w:rFonts w:cs="Calibri"/>
        </w:rPr>
        <w:t>.</w:t>
      </w:r>
    </w:p>
    <w:p w14:paraId="3EA4DDD4" w14:textId="77777777" w:rsidR="00610867" w:rsidRPr="00770016" w:rsidRDefault="00610867" w:rsidP="00610867">
      <w:r w:rsidRPr="00770016">
        <w:rPr>
          <w:rStyle w:val="Style13ptBold"/>
        </w:rPr>
        <w:t>de Waal 16</w:t>
      </w:r>
      <w:r w:rsidRPr="00770016">
        <w:t xml:space="preserve"> Alex de Waal 12-5-2016 “Garrison America and the Threat of Global War” </w:t>
      </w:r>
      <w:hyperlink r:id="rId8" w:history="1">
        <w:r w:rsidRPr="00770016">
          <w:rPr>
            <w:rStyle w:val="Hyperlink"/>
          </w:rPr>
          <w:t>http://bostonreview.net/war-security-politics-global-justice/alex-de-waal-garrison-america-and-threat-global-war</w:t>
        </w:r>
      </w:hyperlink>
      <w:r w:rsidRPr="00770016">
        <w:t xml:space="preserve"> (Executive Director of the World Peace Foundation at the Fletcher School at Tufts University)//Elmer </w:t>
      </w:r>
    </w:p>
    <w:p w14:paraId="01F39EE7" w14:textId="62CAD5BB" w:rsidR="00610867" w:rsidRPr="00610867" w:rsidRDefault="00610867" w:rsidP="00610867">
      <w:pPr>
        <w:rPr>
          <w:sz w:val="16"/>
          <w:szCs w:val="24"/>
        </w:rPr>
      </w:pPr>
      <w:r w:rsidRPr="00770016">
        <w:rPr>
          <w:sz w:val="16"/>
          <w:szCs w:val="24"/>
        </w:rPr>
        <w:t xml:space="preserve">Polanyi recounts how </w:t>
      </w:r>
      <w:r w:rsidRPr="00770016">
        <w:rPr>
          <w:rStyle w:val="StyleUnderline"/>
          <w:szCs w:val="24"/>
        </w:rPr>
        <w:t>economic and financial crisis led to global calamity. Something similar could happen today</w:t>
      </w:r>
      <w:r w:rsidRPr="00770016">
        <w:rPr>
          <w:sz w:val="16"/>
          <w:szCs w:val="24"/>
        </w:rPr>
        <w:t xml:space="preserve">. In </w:t>
      </w:r>
      <w:proofErr w:type="gramStart"/>
      <w:r w:rsidRPr="00770016">
        <w:rPr>
          <w:sz w:val="16"/>
          <w:szCs w:val="24"/>
        </w:rPr>
        <w:t>fact</w:t>
      </w:r>
      <w:proofErr w:type="gramEnd"/>
      <w:r w:rsidRPr="00770016">
        <w:rPr>
          <w:sz w:val="16"/>
          <w:szCs w:val="24"/>
        </w:rPr>
        <w:t xml:space="preserve"> </w:t>
      </w:r>
      <w:r w:rsidRPr="00196BF1">
        <w:rPr>
          <w:rStyle w:val="StyleUnderline"/>
          <w:szCs w:val="24"/>
          <w:highlight w:val="cyan"/>
        </w:rPr>
        <w:t>we are</w:t>
      </w:r>
      <w:r w:rsidRPr="00770016">
        <w:rPr>
          <w:sz w:val="16"/>
          <w:szCs w:val="24"/>
        </w:rPr>
        <w:t xml:space="preserve"> already </w:t>
      </w:r>
      <w:r w:rsidRPr="00770016">
        <w:rPr>
          <w:rStyle w:val="StyleUnderline"/>
          <w:szCs w:val="24"/>
        </w:rPr>
        <w:t xml:space="preserve">in a </w:t>
      </w:r>
      <w:r w:rsidRPr="00770016">
        <w:rPr>
          <w:rStyle w:val="Emphasis"/>
          <w:szCs w:val="24"/>
        </w:rPr>
        <w:t xml:space="preserve">steady </w:t>
      </w:r>
      <w:r w:rsidRPr="00196BF1">
        <w:rPr>
          <w:rStyle w:val="Emphasis"/>
          <w:szCs w:val="24"/>
          <w:highlight w:val="cyan"/>
        </w:rPr>
        <w:t>unpicking</w:t>
      </w:r>
      <w:r w:rsidRPr="00770016">
        <w:rPr>
          <w:rStyle w:val="Emphasis"/>
          <w:szCs w:val="24"/>
        </w:rPr>
        <w:t xml:space="preserve"> of </w:t>
      </w:r>
      <w:r w:rsidRPr="00196BF1">
        <w:rPr>
          <w:rStyle w:val="Emphasis"/>
          <w:szCs w:val="24"/>
          <w:highlight w:val="cyan"/>
        </w:rPr>
        <w:t>the liberal peace</w:t>
      </w:r>
      <w:r w:rsidRPr="00770016">
        <w:rPr>
          <w:sz w:val="16"/>
          <w:szCs w:val="24"/>
        </w:rPr>
        <w:t xml:space="preserve"> that glowed at the turn of the millennium. Since approximately 2008, </w:t>
      </w:r>
      <w:r w:rsidRPr="00770016">
        <w:rPr>
          <w:rStyle w:val="StyleUnderline"/>
          <w:szCs w:val="24"/>
        </w:rPr>
        <w:t>the historic decline in</w:t>
      </w:r>
      <w:r w:rsidRPr="00770016">
        <w:rPr>
          <w:sz w:val="16"/>
          <w:szCs w:val="24"/>
        </w:rPr>
        <w:t xml:space="preserve"> the number and lethality of </w:t>
      </w:r>
      <w:r w:rsidRPr="00770016">
        <w:rPr>
          <w:rStyle w:val="StyleUnderline"/>
          <w:szCs w:val="24"/>
        </w:rPr>
        <w:t xml:space="preserve">wars appears to have been </w:t>
      </w:r>
      <w:r w:rsidRPr="00770016">
        <w:rPr>
          <w:rStyle w:val="Emphasis"/>
          <w:szCs w:val="24"/>
        </w:rPr>
        <w:t>reversed</w:t>
      </w:r>
      <w:r w:rsidRPr="00770016">
        <w:rPr>
          <w:sz w:val="16"/>
          <w:szCs w:val="24"/>
        </w:rPr>
        <w:t xml:space="preserve">. Today’s wars are not like World War I, with formal declarations of war, clear war zones, rules of engagement, and definite endings. But they are </w:t>
      </w:r>
      <w:proofErr w:type="gramStart"/>
      <w:r w:rsidRPr="00770016">
        <w:rPr>
          <w:sz w:val="16"/>
          <w:szCs w:val="24"/>
        </w:rPr>
        <w:t>wars</w:t>
      </w:r>
      <w:proofErr w:type="gramEnd"/>
      <w:r w:rsidRPr="00770016">
        <w:rPr>
          <w:sz w:val="16"/>
          <w:szCs w:val="24"/>
        </w:rPr>
        <w:t xml:space="preserve"> nonetheless. </w:t>
      </w:r>
      <w:r w:rsidRPr="00196BF1">
        <w:rPr>
          <w:rStyle w:val="StyleUnderline"/>
          <w:szCs w:val="24"/>
          <w:highlight w:val="cyan"/>
        </w:rPr>
        <w:t xml:space="preserve">What does a world in </w:t>
      </w:r>
      <w:r w:rsidRPr="00196BF1">
        <w:rPr>
          <w:rStyle w:val="Emphasis"/>
          <w:szCs w:val="24"/>
          <w:highlight w:val="cyan"/>
        </w:rPr>
        <w:t>global</w:t>
      </w:r>
      <w:r w:rsidRPr="00770016">
        <w:rPr>
          <w:rStyle w:val="Emphasis"/>
          <w:szCs w:val="24"/>
        </w:rPr>
        <w:t xml:space="preserve">, generalized </w:t>
      </w:r>
      <w:r w:rsidRPr="00196BF1">
        <w:rPr>
          <w:rStyle w:val="Emphasis"/>
          <w:szCs w:val="24"/>
          <w:highlight w:val="cyan"/>
        </w:rPr>
        <w:t>war look like?</w:t>
      </w:r>
      <w:r w:rsidRPr="00770016">
        <w:rPr>
          <w:sz w:val="16"/>
          <w:szCs w:val="24"/>
        </w:rPr>
        <w:t xml:space="preserve"> We have an unwinnable “war on terror” that is metastasizing with every escalation, and which has blurred the boundaries between war and everything else. We have </w:t>
      </w:r>
      <w:r w:rsidRPr="00770016">
        <w:rPr>
          <w:rStyle w:val="StyleUnderline"/>
          <w:szCs w:val="24"/>
        </w:rPr>
        <w:t xml:space="preserve">deep </w:t>
      </w:r>
      <w:r w:rsidRPr="00196BF1">
        <w:rPr>
          <w:rStyle w:val="StyleUnderline"/>
          <w:szCs w:val="24"/>
          <w:highlight w:val="cyan"/>
        </w:rPr>
        <w:t>states</w:t>
      </w:r>
      <w:r w:rsidRPr="00770016">
        <w:rPr>
          <w:sz w:val="16"/>
          <w:szCs w:val="24"/>
        </w:rPr>
        <w:t xml:space="preserve">—built on a new oligarchy of generals, spies, and private-sector suppliers—that </w:t>
      </w:r>
      <w:r w:rsidRPr="00770016">
        <w:rPr>
          <w:rStyle w:val="StyleUnderline"/>
          <w:szCs w:val="24"/>
        </w:rPr>
        <w:t xml:space="preserve">are </w:t>
      </w:r>
      <w:r w:rsidRPr="00196BF1">
        <w:rPr>
          <w:rStyle w:val="StyleUnderline"/>
          <w:szCs w:val="24"/>
          <w:highlight w:val="cyan"/>
        </w:rPr>
        <w:t>strangling liberalism</w:t>
      </w:r>
      <w:r w:rsidRPr="00770016">
        <w:rPr>
          <w:sz w:val="16"/>
          <w:szCs w:val="24"/>
        </w:rPr>
        <w:t xml:space="preserve">. We have </w:t>
      </w:r>
      <w:r w:rsidRPr="00196BF1">
        <w:rPr>
          <w:rStyle w:val="Emphasis"/>
          <w:szCs w:val="24"/>
          <w:highlight w:val="cyan"/>
        </w:rPr>
        <w:t>emboldened middle</w:t>
      </w:r>
      <w:r w:rsidRPr="00770016">
        <w:rPr>
          <w:rStyle w:val="Emphasis"/>
          <w:szCs w:val="24"/>
        </w:rPr>
        <w:t xml:space="preserve"> powers</w:t>
      </w:r>
      <w:r w:rsidRPr="00770016">
        <w:rPr>
          <w:sz w:val="16"/>
          <w:szCs w:val="24"/>
        </w:rPr>
        <w:t xml:space="preserve"> (such as Saudi Arabia) </w:t>
      </w:r>
      <w:r w:rsidRPr="00196BF1">
        <w:rPr>
          <w:rStyle w:val="StyleUnderline"/>
          <w:szCs w:val="24"/>
          <w:highlight w:val="cyan"/>
        </w:rPr>
        <w:t>and revanchist powers</w:t>
      </w:r>
      <w:r w:rsidRPr="00770016">
        <w:rPr>
          <w:rStyle w:val="StyleUnderline"/>
          <w:szCs w:val="24"/>
        </w:rPr>
        <w:t xml:space="preserve"> (such as Russia) rearming and taking unilateral military action</w:t>
      </w:r>
      <w:r w:rsidRPr="00770016">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770016">
        <w:rPr>
          <w:sz w:val="16"/>
          <w:szCs w:val="24"/>
        </w:rPr>
        <w:t>worst case</w:t>
      </w:r>
      <w:proofErr w:type="gramEnd"/>
      <w:r w:rsidRPr="00770016">
        <w:rPr>
          <w:sz w:val="16"/>
          <w:szCs w:val="24"/>
        </w:rPr>
        <w:t xml:space="preserve"> being Yemen. We have “peacekeeping” forces fighting wars (Somalia). We have </w:t>
      </w:r>
      <w:r w:rsidRPr="00770016">
        <w:rPr>
          <w:rStyle w:val="StyleUnderline"/>
          <w:szCs w:val="24"/>
        </w:rPr>
        <w:t xml:space="preserve">regional rivals </w:t>
      </w:r>
      <w:r w:rsidRPr="00196BF1">
        <w:rPr>
          <w:rStyle w:val="StyleUnderline"/>
          <w:szCs w:val="24"/>
          <w:highlight w:val="cyan"/>
        </w:rPr>
        <w:t>threatening</w:t>
      </w:r>
      <w:r w:rsidRPr="00770016">
        <w:rPr>
          <w:rStyle w:val="StyleUnderline"/>
          <w:szCs w:val="24"/>
        </w:rPr>
        <w:t xml:space="preserve"> one another, some </w:t>
      </w:r>
      <w:r w:rsidRPr="00196BF1">
        <w:rPr>
          <w:rStyle w:val="StyleUnderline"/>
          <w:szCs w:val="24"/>
          <w:highlight w:val="cyan"/>
        </w:rPr>
        <w:t xml:space="preserve">with </w:t>
      </w:r>
      <w:r w:rsidRPr="00196BF1">
        <w:rPr>
          <w:rStyle w:val="Emphasis"/>
          <w:szCs w:val="24"/>
          <w:highlight w:val="cyan"/>
        </w:rPr>
        <w:t>nuclear weapons</w:t>
      </w:r>
      <w:r w:rsidRPr="00770016">
        <w:rPr>
          <w:sz w:val="16"/>
          <w:szCs w:val="24"/>
        </w:rPr>
        <w:t xml:space="preserve"> (India and Pakistan) </w:t>
      </w:r>
      <w:r w:rsidRPr="00770016">
        <w:rPr>
          <w:rStyle w:val="StyleUnderline"/>
          <w:szCs w:val="24"/>
        </w:rPr>
        <w:t>and others with possibilities of acquiring them</w:t>
      </w:r>
      <w:r w:rsidRPr="00770016">
        <w:rPr>
          <w:sz w:val="16"/>
          <w:szCs w:val="24"/>
        </w:rPr>
        <w:t xml:space="preserve"> (Saudi Arabia and Iran). Above all, today’s </w:t>
      </w:r>
      <w:r w:rsidRPr="00770016">
        <w:rPr>
          <w:rStyle w:val="StyleUnderline"/>
          <w:szCs w:val="24"/>
        </w:rPr>
        <w:t>generalized war is a conflict of destabilization</w:t>
      </w:r>
      <w:r w:rsidRPr="00770016">
        <w:rPr>
          <w:sz w:val="16"/>
          <w:szCs w:val="24"/>
        </w:rPr>
        <w:t xml:space="preserve">, with big powers intervening in the domestic politics of others, buying influence in their security establishments, bribing their way to big commercial </w:t>
      </w:r>
      <w:proofErr w:type="gramStart"/>
      <w:r w:rsidRPr="00770016">
        <w:rPr>
          <w:sz w:val="16"/>
          <w:szCs w:val="24"/>
        </w:rPr>
        <w:t>contracts</w:t>
      </w:r>
      <w:proofErr w:type="gramEnd"/>
      <w:r w:rsidRPr="00770016">
        <w:rPr>
          <w:sz w:val="16"/>
          <w:szCs w:val="24"/>
        </w:rPr>
        <w:t xml:space="preserve"> and thereby corroding respect for government, and manipulating public opinion through the media. Washington, D.C., and Moscow each does this in its own way. Put the pieces together and </w:t>
      </w:r>
      <w:r w:rsidRPr="00770016">
        <w:rPr>
          <w:rStyle w:val="StyleUnderline"/>
          <w:szCs w:val="24"/>
        </w:rPr>
        <w:t xml:space="preserve">a global political market of rival plutocracies comes into view. </w:t>
      </w:r>
      <w:r w:rsidRPr="00196BF1">
        <w:rPr>
          <w:rStyle w:val="StyleUnderline"/>
          <w:szCs w:val="24"/>
          <w:highlight w:val="cyan"/>
        </w:rPr>
        <w:t>Add</w:t>
      </w:r>
      <w:r w:rsidRPr="00770016">
        <w:rPr>
          <w:rStyle w:val="StyleUnderline"/>
          <w:szCs w:val="24"/>
        </w:rPr>
        <w:t xml:space="preserve"> </w:t>
      </w:r>
      <w:r w:rsidRPr="00770016">
        <w:rPr>
          <w:rStyle w:val="Emphasis"/>
          <w:szCs w:val="24"/>
        </w:rPr>
        <w:t xml:space="preserve">virulent </w:t>
      </w:r>
      <w:r w:rsidRPr="00196BF1">
        <w:rPr>
          <w:rStyle w:val="Emphasis"/>
          <w:szCs w:val="24"/>
          <w:highlight w:val="cyan"/>
        </w:rPr>
        <w:t>reactionary populism</w:t>
      </w:r>
      <w:r w:rsidRPr="00770016">
        <w:rPr>
          <w:sz w:val="16"/>
          <w:szCs w:val="24"/>
        </w:rPr>
        <w:t xml:space="preserve"> to the mix </w:t>
      </w:r>
      <w:r w:rsidRPr="00770016">
        <w:rPr>
          <w:rStyle w:val="StyleUnderline"/>
          <w:szCs w:val="24"/>
        </w:rPr>
        <w:t xml:space="preserve">and </w:t>
      </w:r>
      <w:r w:rsidRPr="00196BF1">
        <w:rPr>
          <w:rStyle w:val="StyleUnderline"/>
          <w:szCs w:val="24"/>
          <w:highlight w:val="cyan"/>
        </w:rPr>
        <w:t>it resembles</w:t>
      </w:r>
      <w:r w:rsidRPr="00770016">
        <w:rPr>
          <w:rStyle w:val="StyleUnderline"/>
          <w:szCs w:val="24"/>
        </w:rPr>
        <w:t xml:space="preserve"> a </w:t>
      </w:r>
      <w:r w:rsidRPr="00196BF1">
        <w:rPr>
          <w:rStyle w:val="StyleUnderline"/>
          <w:szCs w:val="24"/>
          <w:highlight w:val="cyan"/>
        </w:rPr>
        <w:t>war on democracy</w:t>
      </w:r>
      <w:r w:rsidRPr="00770016">
        <w:rPr>
          <w:sz w:val="16"/>
          <w:szCs w:val="24"/>
        </w:rPr>
        <w:t xml:space="preserve">. What more might we see? Economic liberalism is a creed of optimism and </w:t>
      </w:r>
      <w:proofErr w:type="gramStart"/>
      <w:r w:rsidRPr="00770016">
        <w:rPr>
          <w:sz w:val="16"/>
          <w:szCs w:val="24"/>
        </w:rPr>
        <w:t>abundance;</w:t>
      </w:r>
      <w:proofErr w:type="gramEnd"/>
      <w:r w:rsidRPr="00770016">
        <w:rPr>
          <w:sz w:val="16"/>
          <w:szCs w:val="24"/>
        </w:rPr>
        <w:t xml:space="preserve"> reactionary protectionism feeds on pessimistic scarcity. </w:t>
      </w:r>
      <w:r w:rsidRPr="00770016">
        <w:rPr>
          <w:rStyle w:val="StyleUnderline"/>
          <w:szCs w:val="24"/>
        </w:rPr>
        <w:t xml:space="preserve">If we see </w:t>
      </w:r>
      <w:r w:rsidRPr="00196BF1">
        <w:rPr>
          <w:rStyle w:val="Emphasis"/>
          <w:szCs w:val="24"/>
          <w:highlight w:val="cyan"/>
        </w:rPr>
        <w:t>punitive trade wars</w:t>
      </w:r>
      <w:r w:rsidRPr="00770016">
        <w:rPr>
          <w:sz w:val="16"/>
          <w:szCs w:val="24"/>
        </w:rPr>
        <w:t xml:space="preserve"> and national leaders taking preemptive action to secure strategic resources within the walls of their garrison states, then old-fashioned </w:t>
      </w:r>
      <w:r w:rsidRPr="00196BF1">
        <w:rPr>
          <w:rStyle w:val="StyleUnderline"/>
          <w:szCs w:val="24"/>
          <w:highlight w:val="cyan"/>
        </w:rPr>
        <w:t>territorial disputes</w:t>
      </w:r>
      <w:r w:rsidRPr="00770016">
        <w:rPr>
          <w:sz w:val="16"/>
          <w:szCs w:val="24"/>
        </w:rPr>
        <w:t xml:space="preserve"> along with accelerated state-commercial grabbing of land and minerals </w:t>
      </w:r>
      <w:r w:rsidRPr="00770016">
        <w:rPr>
          <w:rStyle w:val="StyleUnderline"/>
          <w:szCs w:val="24"/>
        </w:rPr>
        <w:t>are in prospect</w:t>
      </w:r>
      <w:r w:rsidRPr="00770016">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196BF1">
        <w:rPr>
          <w:rStyle w:val="StyleUnderline"/>
          <w:szCs w:val="24"/>
          <w:highlight w:val="cyan"/>
        </w:rPr>
        <w:t>Liberal multilat</w:t>
      </w:r>
      <w:r w:rsidRPr="00770016">
        <w:rPr>
          <w:rStyle w:val="StyleUnderline"/>
          <w:szCs w:val="24"/>
        </w:rPr>
        <w:t xml:space="preserve">eralism </w:t>
      </w:r>
      <w:r w:rsidRPr="00196BF1">
        <w:rPr>
          <w:rStyle w:val="StyleUnderline"/>
          <w:szCs w:val="24"/>
          <w:highlight w:val="cyan"/>
        </w:rPr>
        <w:t>is</w:t>
      </w:r>
      <w:r w:rsidRPr="00770016">
        <w:rPr>
          <w:sz w:val="16"/>
          <w:szCs w:val="24"/>
        </w:rPr>
        <w:t xml:space="preserve"> a system of </w:t>
      </w:r>
      <w:r w:rsidRPr="00770016">
        <w:rPr>
          <w:rStyle w:val="Emphasis"/>
          <w:szCs w:val="24"/>
        </w:rPr>
        <w:t xml:space="preserve">seeking </w:t>
      </w:r>
      <w:r w:rsidRPr="00196BF1">
        <w:rPr>
          <w:rStyle w:val="Emphasis"/>
          <w:szCs w:val="24"/>
          <w:highlight w:val="cyan"/>
        </w:rPr>
        <w:t>common wins through</w:t>
      </w:r>
      <w:r w:rsidRPr="00770016">
        <w:rPr>
          <w:rStyle w:val="Emphasis"/>
          <w:szCs w:val="24"/>
        </w:rPr>
        <w:t xml:space="preserve"> peaceful </w:t>
      </w:r>
      <w:r w:rsidRPr="00196BF1">
        <w:rPr>
          <w:rStyle w:val="Emphasis"/>
          <w:szCs w:val="24"/>
          <w:highlight w:val="cyan"/>
        </w:rPr>
        <w:t>negotiation</w:t>
      </w:r>
      <w:r w:rsidRPr="00770016">
        <w:rPr>
          <w:sz w:val="16"/>
          <w:szCs w:val="24"/>
        </w:rPr>
        <w:t xml:space="preserve">; case-by-case power dealing is a zero-sum calculus. </w:t>
      </w:r>
      <w:r w:rsidRPr="00770016">
        <w:rPr>
          <w:rStyle w:val="StyleUnderline"/>
          <w:szCs w:val="24"/>
        </w:rPr>
        <w:t xml:space="preserve">We may see </w:t>
      </w:r>
      <w:r w:rsidRPr="00770016">
        <w:rPr>
          <w:rStyle w:val="Emphasis"/>
          <w:szCs w:val="24"/>
        </w:rPr>
        <w:t>regional arms races, nuclear proliferation</w:t>
      </w:r>
      <w:r w:rsidRPr="00770016">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770016">
        <w:rPr>
          <w:rStyle w:val="StyleUnderline"/>
          <w:szCs w:val="24"/>
        </w:rPr>
        <w:t xml:space="preserve">A </w:t>
      </w:r>
      <w:r w:rsidRPr="00196BF1">
        <w:rPr>
          <w:rStyle w:val="StyleUnderline"/>
          <w:szCs w:val="24"/>
          <w:highlight w:val="cyan"/>
        </w:rPr>
        <w:t>cabal of</w:t>
      </w:r>
      <w:r w:rsidRPr="00770016">
        <w:rPr>
          <w:rStyle w:val="StyleUnderline"/>
          <w:szCs w:val="24"/>
        </w:rPr>
        <w:t xml:space="preserve"> plutocratic </w:t>
      </w:r>
      <w:r w:rsidRPr="00196BF1">
        <w:rPr>
          <w:rStyle w:val="StyleUnderline"/>
          <w:szCs w:val="24"/>
          <w:highlight w:val="cyan"/>
        </w:rPr>
        <w:t>populists would</w:t>
      </w:r>
      <w:r w:rsidRPr="00770016">
        <w:rPr>
          <w:sz w:val="16"/>
          <w:szCs w:val="24"/>
        </w:rPr>
        <w:t xml:space="preserve"> revel in the opposite: </w:t>
      </w:r>
      <w:r w:rsidRPr="00770016">
        <w:rPr>
          <w:rStyle w:val="StyleUnderline"/>
          <w:szCs w:val="24"/>
        </w:rPr>
        <w:t>applaud</w:t>
      </w:r>
      <w:r w:rsidRPr="00770016">
        <w:rPr>
          <w:sz w:val="16"/>
          <w:szCs w:val="24"/>
        </w:rPr>
        <w:t xml:space="preserve">ing </w:t>
      </w:r>
      <w:r w:rsidRPr="00770016">
        <w:rPr>
          <w:rStyle w:val="StyleUnderline"/>
          <w:szCs w:val="24"/>
        </w:rPr>
        <w:t xml:space="preserve">one another’s readiness to </w:t>
      </w:r>
      <w:r w:rsidRPr="00196BF1">
        <w:rPr>
          <w:rStyle w:val="StyleUnderline"/>
          <w:szCs w:val="24"/>
          <w:highlight w:val="cyan"/>
        </w:rPr>
        <w:t>tear up cosmopolitan liberalism</w:t>
      </w:r>
      <w:r w:rsidRPr="00770016">
        <w:rPr>
          <w:sz w:val="16"/>
          <w:szCs w:val="24"/>
        </w:rPr>
        <w:t xml:space="preserve"> and pursue a latter-day mercantilist naked self-interest. </w:t>
      </w:r>
      <w:r w:rsidRPr="00770016">
        <w:rPr>
          <w:rStyle w:val="Emphasis"/>
          <w:szCs w:val="24"/>
        </w:rPr>
        <w:t>Garrison America</w:t>
      </w:r>
      <w:r w:rsidRPr="00770016">
        <w:rPr>
          <w:rStyle w:val="StyleUnderline"/>
          <w:szCs w:val="24"/>
        </w:rPr>
        <w:t xml:space="preserve"> could</w:t>
      </w:r>
      <w:r w:rsidRPr="00770016">
        <w:rPr>
          <w:sz w:val="16"/>
          <w:szCs w:val="24"/>
        </w:rPr>
        <w:t xml:space="preserve"> opportunistically </w:t>
      </w:r>
      <w:r w:rsidRPr="00770016">
        <w:rPr>
          <w:rStyle w:val="StyleUnderline"/>
          <w:szCs w:val="24"/>
        </w:rPr>
        <w:t>collude with</w:t>
      </w:r>
      <w:r w:rsidRPr="00770016">
        <w:rPr>
          <w:sz w:val="16"/>
          <w:szCs w:val="24"/>
        </w:rPr>
        <w:t xml:space="preserve"> similarly constituted political-military business </w:t>
      </w:r>
      <w:r w:rsidRPr="00770016">
        <w:rPr>
          <w:rStyle w:val="StyleUnderline"/>
          <w:szCs w:val="24"/>
        </w:rPr>
        <w:t xml:space="preserve">regimes in </w:t>
      </w:r>
      <w:r w:rsidRPr="00196BF1">
        <w:rPr>
          <w:rStyle w:val="StyleUnderline"/>
          <w:szCs w:val="24"/>
          <w:highlight w:val="cyan"/>
        </w:rPr>
        <w:t>Russia, China, Turkey</w:t>
      </w:r>
      <w:r w:rsidRPr="00770016">
        <w:rPr>
          <w:sz w:val="16"/>
          <w:szCs w:val="24"/>
        </w:rPr>
        <w:t xml:space="preserve">, and elsewhere for a new realpolitik global concert, redolent of the early nineteenth-century era of the Congress of Vienna, </w:t>
      </w:r>
      <w:r w:rsidRPr="00196BF1">
        <w:rPr>
          <w:rStyle w:val="StyleUnderline"/>
          <w:szCs w:val="24"/>
          <w:highlight w:val="cyan"/>
        </w:rPr>
        <w:t>bring</w:t>
      </w:r>
      <w:r w:rsidRPr="00770016">
        <w:rPr>
          <w:rStyle w:val="StyleUnderline"/>
          <w:szCs w:val="24"/>
        </w:rPr>
        <w:t xml:space="preserve">ing </w:t>
      </w:r>
      <w:r w:rsidRPr="00196BF1">
        <w:rPr>
          <w:rStyle w:val="StyleUnderline"/>
          <w:szCs w:val="24"/>
          <w:highlight w:val="cyan"/>
        </w:rPr>
        <w:t>a façade of stability</w:t>
      </w:r>
      <w:r w:rsidRPr="00770016">
        <w:rPr>
          <w:rStyle w:val="StyleUnderline"/>
          <w:szCs w:val="24"/>
        </w:rPr>
        <w:t xml:space="preserve"> for as long as they collude—</w:t>
      </w:r>
      <w:r w:rsidRPr="00196BF1">
        <w:rPr>
          <w:rStyle w:val="StyleUnderline"/>
          <w:szCs w:val="24"/>
          <w:highlight w:val="cyan"/>
        </w:rPr>
        <w:t xml:space="preserve">and </w:t>
      </w:r>
      <w:r w:rsidRPr="00196BF1">
        <w:rPr>
          <w:rStyle w:val="Emphasis"/>
          <w:szCs w:val="24"/>
          <w:highlight w:val="cyan"/>
        </w:rPr>
        <w:t>war when they fall out</w:t>
      </w:r>
      <w:r w:rsidRPr="00770016">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770016">
        <w:rPr>
          <w:rStyle w:val="StyleUnderline"/>
          <w:szCs w:val="24"/>
        </w:rPr>
        <w:t xml:space="preserve">the plutocratic populist order is a </w:t>
      </w:r>
      <w:r w:rsidRPr="00770016">
        <w:rPr>
          <w:rStyle w:val="Emphasis"/>
          <w:szCs w:val="24"/>
        </w:rPr>
        <w:t>future that does not work</w:t>
      </w:r>
      <w:r w:rsidRPr="00770016">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770016">
        <w:rPr>
          <w:sz w:val="16"/>
          <w:szCs w:val="24"/>
        </w:rPr>
        <w:t>more</w:t>
      </w:r>
      <w:proofErr w:type="gramEnd"/>
      <w:r w:rsidRPr="00770016">
        <w:rPr>
          <w:sz w:val="16"/>
          <w:szCs w:val="24"/>
        </w:rPr>
        <w:t xml:space="preserve"> or less, and from history we can gather important lessons about what we must do now. </w:t>
      </w:r>
      <w:r w:rsidRPr="00770016">
        <w:rPr>
          <w:rStyle w:val="StyleUnderline"/>
          <w:szCs w:val="24"/>
        </w:rPr>
        <w:t xml:space="preserve">The </w:t>
      </w:r>
      <w:r w:rsidRPr="00196BF1">
        <w:rPr>
          <w:rStyle w:val="StyleUnderline"/>
          <w:szCs w:val="24"/>
          <w:highlight w:val="cyan"/>
        </w:rPr>
        <w:t>importance of</w:t>
      </w:r>
      <w:r w:rsidRPr="00770016">
        <w:rPr>
          <w:sz w:val="16"/>
          <w:szCs w:val="24"/>
        </w:rPr>
        <w:t xml:space="preserve"> defending civility with democratic deliberation, respecting human rights and values, and </w:t>
      </w:r>
      <w:r w:rsidRPr="00196BF1">
        <w:rPr>
          <w:rStyle w:val="StyleUnderline"/>
          <w:szCs w:val="24"/>
          <w:highlight w:val="cyan"/>
        </w:rPr>
        <w:t>maintaining</w:t>
      </w:r>
      <w:r w:rsidRPr="00770016">
        <w:rPr>
          <w:rStyle w:val="StyleUnderline"/>
          <w:szCs w:val="24"/>
        </w:rPr>
        <w:t xml:space="preserve"> a commitment to </w:t>
      </w:r>
      <w:r w:rsidRPr="00196BF1">
        <w:rPr>
          <w:rStyle w:val="StyleUnderline"/>
          <w:szCs w:val="24"/>
          <w:highlight w:val="cyan"/>
        </w:rPr>
        <w:t>public goods</w:t>
      </w:r>
      <w:r w:rsidRPr="00770016">
        <w:rPr>
          <w:rStyle w:val="StyleUnderline"/>
          <w:szCs w:val="24"/>
        </w:rPr>
        <w:t xml:space="preserve"> and the global commons—</w:t>
      </w:r>
      <w:r w:rsidRPr="00196BF1">
        <w:rPr>
          <w:rStyle w:val="Emphasis"/>
          <w:szCs w:val="24"/>
          <w:highlight w:val="cyan"/>
        </w:rPr>
        <w:t>including the future of the planet</w:t>
      </w:r>
      <w:r w:rsidRPr="00196BF1">
        <w:rPr>
          <w:sz w:val="16"/>
          <w:szCs w:val="24"/>
          <w:highlight w:val="cyan"/>
        </w:rPr>
        <w:t>—</w:t>
      </w:r>
      <w:r w:rsidRPr="00196BF1">
        <w:rPr>
          <w:rStyle w:val="StyleUnderline"/>
          <w:szCs w:val="24"/>
          <w:highlight w:val="cyan"/>
        </w:rPr>
        <w:t>remain evergreen</w:t>
      </w:r>
      <w:r w:rsidRPr="00770016">
        <w:rPr>
          <w:rStyle w:val="StyleUnderline"/>
          <w:szCs w:val="24"/>
        </w:rPr>
        <w:t>. We need to find</w:t>
      </w:r>
      <w:r w:rsidRPr="00770016">
        <w:rPr>
          <w:sz w:val="16"/>
          <w:szCs w:val="24"/>
        </w:rPr>
        <w:t xml:space="preserve"> our way to </w:t>
      </w:r>
      <w:r w:rsidRPr="00770016">
        <w:rPr>
          <w:rStyle w:val="StyleUnderline"/>
          <w:szCs w:val="24"/>
        </w:rPr>
        <w:t>a new</w:t>
      </w:r>
      <w:r w:rsidRPr="00770016">
        <w:rPr>
          <w:sz w:val="16"/>
          <w:szCs w:val="24"/>
        </w:rPr>
        <w:t xml:space="preserve"> 1945—and the </w:t>
      </w:r>
      <w:r w:rsidRPr="00770016">
        <w:rPr>
          <w:rStyle w:val="StyleUnderline"/>
          <w:szCs w:val="24"/>
        </w:rPr>
        <w:t>global political settlement</w:t>
      </w:r>
      <w:r w:rsidRPr="00770016">
        <w:rPr>
          <w:sz w:val="16"/>
          <w:szCs w:val="24"/>
        </w:rPr>
        <w:t xml:space="preserve"> for a tamed and humane capitalism—</w:t>
      </w:r>
      <w:r w:rsidRPr="00770016">
        <w:rPr>
          <w:rStyle w:val="StyleUnderline"/>
          <w:szCs w:val="24"/>
        </w:rPr>
        <w:t xml:space="preserve">without having to suffer the </w:t>
      </w:r>
      <w:r w:rsidRPr="00770016">
        <w:rPr>
          <w:rStyle w:val="Emphasis"/>
          <w:szCs w:val="24"/>
        </w:rPr>
        <w:t>catastrophic traumas</w:t>
      </w:r>
      <w:r w:rsidRPr="00770016">
        <w:rPr>
          <w:rStyle w:val="StyleUnderline"/>
          <w:szCs w:val="24"/>
        </w:rPr>
        <w:t xml:space="preserve"> of trying everything else first</w:t>
      </w:r>
      <w:r w:rsidRPr="00770016">
        <w:rPr>
          <w:sz w:val="16"/>
          <w:szCs w:val="24"/>
        </w:rPr>
        <w:t>.</w:t>
      </w:r>
    </w:p>
    <w:p w14:paraId="25E3006D" w14:textId="737CFAAC" w:rsidR="00610867" w:rsidRDefault="00610867" w:rsidP="00610867">
      <w:pPr>
        <w:pStyle w:val="Heading3"/>
      </w:pPr>
      <w:r>
        <w:t>1NC – OFF</w:t>
      </w:r>
    </w:p>
    <w:p w14:paraId="6A8C36D2" w14:textId="77777777" w:rsidR="00610867" w:rsidRDefault="00610867" w:rsidP="00610867">
      <w:pPr>
        <w:pStyle w:val="Heading4"/>
        <w:rPr>
          <w:rFonts w:cs="Calibri"/>
        </w:rPr>
      </w:pPr>
      <w:r w:rsidRPr="00770016">
        <w:rPr>
          <w:rFonts w:cs="Calibri"/>
        </w:rPr>
        <w:t>Counterplan Text - Resolved: The member nations of the World Trade Organization ought to</w:t>
      </w:r>
    </w:p>
    <w:p w14:paraId="20200962" w14:textId="77777777" w:rsidR="00610867" w:rsidRPr="005221CC" w:rsidRDefault="00610867" w:rsidP="00610867">
      <w:pPr>
        <w:pStyle w:val="Heading4"/>
        <w:numPr>
          <w:ilvl w:val="0"/>
          <w:numId w:val="11"/>
        </w:numPr>
      </w:pPr>
      <w:r w:rsidRPr="005221CC">
        <w:rPr>
          <w:rFonts w:cs="Calibri"/>
        </w:rPr>
        <w:t xml:space="preserve">eliminate intellectual property protections for medicines </w:t>
      </w:r>
      <w:r w:rsidRPr="00F9481E">
        <w:rPr>
          <w:rFonts w:asciiTheme="majorHAnsi" w:hAnsiTheme="majorHAnsi" w:cstheme="majorHAnsi"/>
        </w:rPr>
        <w:t>excluding orphan drugs.</w:t>
      </w:r>
    </w:p>
    <w:p w14:paraId="0814A815" w14:textId="77777777" w:rsidR="00610867" w:rsidRPr="00147B19" w:rsidRDefault="00610867" w:rsidP="00610867">
      <w:pPr>
        <w:pStyle w:val="Heading4"/>
        <w:numPr>
          <w:ilvl w:val="0"/>
          <w:numId w:val="11"/>
        </w:numPr>
      </w:pPr>
      <w:r>
        <w:t>prioritize distribution of orphan drugs to the Global South.</w:t>
      </w:r>
    </w:p>
    <w:p w14:paraId="1B80D8F1" w14:textId="77777777" w:rsidR="00610867" w:rsidRPr="00770016" w:rsidRDefault="00610867" w:rsidP="00610867">
      <w:pPr>
        <w:pStyle w:val="Heading4"/>
        <w:rPr>
          <w:rFonts w:cs="Calibri"/>
        </w:rPr>
      </w:pPr>
      <w:r w:rsidRPr="00770016">
        <w:rPr>
          <w:rFonts w:cs="Calibri"/>
        </w:rPr>
        <w:t>Orphan drug legislation is specifically key to stimulate research into rare diseases</w:t>
      </w:r>
    </w:p>
    <w:p w14:paraId="390F4894" w14:textId="77777777" w:rsidR="00610867" w:rsidRPr="00770016" w:rsidRDefault="00610867" w:rsidP="00610867">
      <w:r w:rsidRPr="00770016">
        <w:rPr>
          <w:rStyle w:val="Style13ptBold"/>
        </w:rPr>
        <w:t>Horgan</w:t>
      </w:r>
      <w:r w:rsidRPr="00770016">
        <w:t xml:space="preserve"> </w:t>
      </w:r>
      <w:r w:rsidRPr="00770016">
        <w:rPr>
          <w:rStyle w:val="Style13ptBold"/>
        </w:rPr>
        <w:t xml:space="preserve">et. al 20 </w:t>
      </w:r>
      <w:r w:rsidRPr="00770016">
        <w:t xml:space="preserve">D, Moss B, Boccia S, </w:t>
      </w:r>
      <w:proofErr w:type="spellStart"/>
      <w:r w:rsidRPr="00770016">
        <w:t>Genuardi</w:t>
      </w:r>
      <w:proofErr w:type="spellEnd"/>
      <w:r w:rsidRPr="00770016">
        <w:t xml:space="preserve"> M, </w:t>
      </w:r>
      <w:proofErr w:type="spellStart"/>
      <w:r w:rsidRPr="00770016">
        <w:t>Gajewski</w:t>
      </w:r>
      <w:proofErr w:type="spellEnd"/>
      <w:r w:rsidRPr="00770016">
        <w:t xml:space="preserve"> M, </w:t>
      </w:r>
      <w:proofErr w:type="spellStart"/>
      <w:r w:rsidRPr="00770016">
        <w:t>Capurso</w:t>
      </w:r>
      <w:proofErr w:type="spellEnd"/>
      <w:r w:rsidRPr="00770016">
        <w:t xml:space="preserve"> G, </w:t>
      </w:r>
      <w:proofErr w:type="spellStart"/>
      <w:r w:rsidRPr="00770016">
        <w:t>Fenaux</w:t>
      </w:r>
      <w:proofErr w:type="spellEnd"/>
      <w:r w:rsidRPr="00770016">
        <w:t xml:space="preserve"> P, Gulbis B, Pellegrini M, </w:t>
      </w:r>
      <w:proofErr w:type="spellStart"/>
      <w:r w:rsidRPr="00770016">
        <w:t>Mañú</w:t>
      </w:r>
      <w:proofErr w:type="spellEnd"/>
      <w:r w:rsidRPr="00770016">
        <w:t> Pereira M, M, Gutiérrez Valle V, Gutiérrez </w:t>
      </w:r>
      <w:proofErr w:type="spellStart"/>
      <w:r w:rsidRPr="00770016">
        <w:t>Ibarluzea</w:t>
      </w:r>
      <w:proofErr w:type="spellEnd"/>
      <w:r w:rsidRPr="00770016">
        <w:t xml:space="preserve"> I, Kent A, </w:t>
      </w:r>
      <w:proofErr w:type="spellStart"/>
      <w:r w:rsidRPr="00770016">
        <w:t>Cattaneo</w:t>
      </w:r>
      <w:proofErr w:type="spellEnd"/>
      <w:r w:rsidRPr="00770016">
        <w:t xml:space="preserve"> I, </w:t>
      </w:r>
      <w:proofErr w:type="spellStart"/>
      <w:r w:rsidRPr="00770016">
        <w:t>Jagielska</w:t>
      </w:r>
      <w:proofErr w:type="spellEnd"/>
      <w:r w:rsidRPr="00770016">
        <w:t xml:space="preserve"> B, </w:t>
      </w:r>
      <w:proofErr w:type="spellStart"/>
      <w:r w:rsidRPr="00770016">
        <w:t>Belina</w:t>
      </w:r>
      <w:proofErr w:type="spellEnd"/>
      <w:r w:rsidRPr="00770016">
        <w:t xml:space="preserve"> I, </w:t>
      </w:r>
      <w:proofErr w:type="spellStart"/>
      <w:r w:rsidRPr="00770016">
        <w:t>Tumiene</w:t>
      </w:r>
      <w:proofErr w:type="spellEnd"/>
      <w:r w:rsidRPr="00770016">
        <w:t xml:space="preserve"> B, Ward A, </w:t>
      </w:r>
      <w:proofErr w:type="spellStart"/>
      <w:r w:rsidRPr="00770016">
        <w:t>Papaluca</w:t>
      </w:r>
      <w:proofErr w:type="spellEnd"/>
      <w:r w:rsidRPr="00770016">
        <w:t xml:space="preserve"> M: Time for Change? The Why, What and How of Promoting Innovation to Tackle Rare Diseases – Is It Time to Update the EU’s Orphan Regulation? And if so, What Should be Changed? Biomed Hub </w:t>
      </w:r>
      <w:proofErr w:type="gramStart"/>
      <w:r w:rsidRPr="00770016">
        <w:t>2020;5:1</w:t>
      </w:r>
      <w:proofErr w:type="gramEnd"/>
      <w:r w:rsidRPr="00770016">
        <w:t xml:space="preserve">-11. </w:t>
      </w:r>
      <w:proofErr w:type="spellStart"/>
      <w:r w:rsidRPr="00770016">
        <w:t>doi</w:t>
      </w:r>
      <w:proofErr w:type="spellEnd"/>
      <w:r w:rsidRPr="00770016">
        <w:t xml:space="preserve">: 10.1159/000509272 </w:t>
      </w:r>
      <w:hyperlink r:id="rId9" w:history="1">
        <w:r w:rsidRPr="00770016">
          <w:rPr>
            <w:rStyle w:val="Hyperlink"/>
          </w:rPr>
          <w:t>https://www.karger.com/Article/Fulltext/509272#</w:t>
        </w:r>
      </w:hyperlink>
      <w:r w:rsidRPr="00770016">
        <w:t xml:space="preserve"> //</w:t>
      </w:r>
      <w:proofErr w:type="spellStart"/>
      <w:r w:rsidRPr="00770016">
        <w:t>sid</w:t>
      </w:r>
      <w:proofErr w:type="spellEnd"/>
    </w:p>
    <w:p w14:paraId="1A6023FE" w14:textId="77777777" w:rsidR="00610867" w:rsidRDefault="00610867" w:rsidP="00610867">
      <w:pPr>
        <w:rPr>
          <w:sz w:val="16"/>
        </w:rPr>
      </w:pPr>
      <w:r w:rsidRPr="00770016">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0" w:anchor="ref1" w:history="1">
        <w:r w:rsidRPr="00770016">
          <w:rPr>
            <w:rStyle w:val="Hyperlink"/>
            <w:sz w:val="16"/>
          </w:rPr>
          <w:t>1</w:t>
        </w:r>
      </w:hyperlink>
      <w:r w:rsidRPr="00770016">
        <w:rPr>
          <w:sz w:val="16"/>
        </w:rPr>
        <w:t>]. Rare diseases had already been identified as a priority area for Community action within the framework for action in the field of public health [</w:t>
      </w:r>
      <w:hyperlink r:id="rId11" w:anchor="ref2" w:history="1">
        <w:r w:rsidRPr="00770016">
          <w:rPr>
            <w:rStyle w:val="Hyperlink"/>
            <w:sz w:val="16"/>
          </w:rPr>
          <w:t>2</w:t>
        </w:r>
      </w:hyperlink>
      <w:r w:rsidRPr="00770016">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2" w:anchor="ref3" w:history="1">
        <w:r w:rsidRPr="00770016">
          <w:rPr>
            <w:rStyle w:val="Hyperlink"/>
            <w:sz w:val="16"/>
          </w:rPr>
          <w:t>3</w:t>
        </w:r>
      </w:hyperlink>
      <w:r w:rsidRPr="00770016">
        <w:rPr>
          <w:sz w:val="16"/>
        </w:rPr>
        <w:t xml:space="preserve">]. </w:t>
      </w:r>
      <w:r w:rsidRPr="00770016">
        <w:rPr>
          <w:rStyle w:val="StyleUnderline"/>
        </w:rPr>
        <w:t xml:space="preserve">The core </w:t>
      </w:r>
      <w:r w:rsidRPr="00196BF1">
        <w:rPr>
          <w:rStyle w:val="StyleUnderline"/>
          <w:highlight w:val="cyan"/>
        </w:rPr>
        <w:t xml:space="preserve">incentive </w:t>
      </w:r>
      <w:r w:rsidRPr="00770016">
        <w:rPr>
          <w:rStyle w:val="StyleUnderline"/>
        </w:rPr>
        <w:t xml:space="preserve">of the regulation </w:t>
      </w:r>
      <w:r w:rsidRPr="00196BF1">
        <w:rPr>
          <w:rStyle w:val="StyleUnderline"/>
          <w:highlight w:val="cyan"/>
        </w:rPr>
        <w:t>is</w:t>
      </w:r>
      <w:r w:rsidRPr="00770016">
        <w:rPr>
          <w:rStyle w:val="StyleUnderline"/>
        </w:rPr>
        <w:t xml:space="preserve"> the </w:t>
      </w:r>
      <w:r w:rsidRPr="00196BF1">
        <w:rPr>
          <w:rStyle w:val="Emphasis"/>
          <w:highlight w:val="cyan"/>
        </w:rPr>
        <w:t xml:space="preserve">granting </w:t>
      </w:r>
      <w:r w:rsidRPr="00770016">
        <w:rPr>
          <w:rStyle w:val="Emphasis"/>
        </w:rPr>
        <w:t xml:space="preserve">of </w:t>
      </w:r>
      <w:r w:rsidRPr="00196BF1">
        <w:rPr>
          <w:rStyle w:val="Emphasis"/>
          <w:highlight w:val="cyan"/>
        </w:rPr>
        <w:t>10 years</w:t>
      </w:r>
      <w:r w:rsidRPr="00196BF1">
        <w:rPr>
          <w:sz w:val="16"/>
          <w:highlight w:val="cyan"/>
        </w:rPr>
        <w:t xml:space="preserve"> </w:t>
      </w:r>
      <w:r w:rsidRPr="00770016">
        <w:rPr>
          <w:sz w:val="16"/>
        </w:rPr>
        <w:t xml:space="preserve">(+2 years for </w:t>
      </w:r>
      <w:proofErr w:type="spellStart"/>
      <w:r w:rsidRPr="00770016">
        <w:rPr>
          <w:sz w:val="16"/>
        </w:rPr>
        <w:t>paediatric</w:t>
      </w:r>
      <w:proofErr w:type="spellEnd"/>
      <w:r w:rsidRPr="00770016">
        <w:rPr>
          <w:sz w:val="16"/>
        </w:rPr>
        <w:t xml:space="preserve"> orphan medicines) </w:t>
      </w:r>
      <w:r w:rsidRPr="00770016">
        <w:rPr>
          <w:rStyle w:val="Emphasis"/>
        </w:rPr>
        <w:t xml:space="preserve">of </w:t>
      </w:r>
      <w:r w:rsidRPr="00196BF1">
        <w:rPr>
          <w:rStyle w:val="Emphasis"/>
          <w:highlight w:val="cyan"/>
        </w:rPr>
        <w:t>marketing exclusivity</w:t>
      </w:r>
      <w:r w:rsidRPr="00196BF1">
        <w:rPr>
          <w:sz w:val="16"/>
          <w:highlight w:val="cyan"/>
        </w:rPr>
        <w:t xml:space="preserve"> </w:t>
      </w:r>
      <w:r w:rsidRPr="00770016">
        <w:rPr>
          <w:sz w:val="16"/>
        </w:rPr>
        <w:t xml:space="preserve">and a range of financial and scientific provisions granted via the European Medicines Agency to support product development and application for Marketing </w:t>
      </w:r>
      <w:proofErr w:type="spellStart"/>
      <w:r w:rsidRPr="00770016">
        <w:rPr>
          <w:sz w:val="16"/>
        </w:rPr>
        <w:t>Authorisation</w:t>
      </w:r>
      <w:proofErr w:type="spellEnd"/>
      <w:r w:rsidRPr="00770016">
        <w:rPr>
          <w:sz w:val="16"/>
        </w:rPr>
        <w:t xml:space="preserve">. Nearly two decades later, the success of the measure has been demonstrated. </w:t>
      </w:r>
      <w:r w:rsidRPr="00770016">
        <w:rPr>
          <w:rStyle w:val="StyleUnderline"/>
        </w:rPr>
        <w:t>Investment</w:t>
      </w:r>
      <w:r w:rsidRPr="00770016">
        <w:rPr>
          <w:sz w:val="16"/>
        </w:rPr>
        <w:t xml:space="preserve"> both from public research funders and from companies of all sizes in rare disease research </w:t>
      </w:r>
      <w:r w:rsidRPr="00770016">
        <w:rPr>
          <w:rStyle w:val="StyleUnderline"/>
        </w:rPr>
        <w:t xml:space="preserve">has resulted in the </w:t>
      </w:r>
      <w:r w:rsidRPr="00196BF1">
        <w:rPr>
          <w:rStyle w:val="StyleUnderline"/>
          <w:highlight w:val="cyan"/>
        </w:rPr>
        <w:t>approval</w:t>
      </w:r>
      <w:r w:rsidRPr="00770016">
        <w:rPr>
          <w:rStyle w:val="StyleUnderline"/>
        </w:rPr>
        <w:t xml:space="preserve"> of more than </w:t>
      </w:r>
      <w:r w:rsidRPr="00196BF1">
        <w:rPr>
          <w:rStyle w:val="Emphasis"/>
          <w:highlight w:val="cyan"/>
        </w:rPr>
        <w:t>150 orphan drugs</w:t>
      </w:r>
      <w:r w:rsidRPr="00196BF1">
        <w:rPr>
          <w:sz w:val="16"/>
          <w:highlight w:val="cyan"/>
        </w:rPr>
        <w:t xml:space="preserve"> </w:t>
      </w:r>
      <w:r w:rsidRPr="00770016">
        <w:rPr>
          <w:sz w:val="16"/>
        </w:rPr>
        <w:t xml:space="preserve">– </w:t>
      </w:r>
      <w:r w:rsidRPr="00770016">
        <w:rPr>
          <w:rStyle w:val="StyleUnderline"/>
        </w:rPr>
        <w:t>compared</w:t>
      </w:r>
      <w:r w:rsidRPr="00770016">
        <w:rPr>
          <w:sz w:val="16"/>
        </w:rPr>
        <w:t xml:space="preserve"> </w:t>
      </w:r>
      <w:r w:rsidRPr="00770016">
        <w:rPr>
          <w:rStyle w:val="StyleUnderline"/>
        </w:rPr>
        <w:t xml:space="preserve">with </w:t>
      </w:r>
      <w:r w:rsidRPr="00770016">
        <w:rPr>
          <w:rStyle w:val="Emphasis"/>
        </w:rPr>
        <w:t xml:space="preserve">just </w:t>
      </w:r>
      <w:r w:rsidRPr="00196BF1">
        <w:rPr>
          <w:rStyle w:val="Emphasis"/>
          <w:highlight w:val="cyan"/>
        </w:rPr>
        <w:t>eight therapies</w:t>
      </w:r>
      <w:r w:rsidRPr="00196BF1">
        <w:rPr>
          <w:rStyle w:val="StyleUnderline"/>
          <w:highlight w:val="cyan"/>
        </w:rPr>
        <w:t xml:space="preserve"> for rare diseases</w:t>
      </w:r>
      <w:r w:rsidRPr="00196BF1">
        <w:rPr>
          <w:sz w:val="16"/>
          <w:highlight w:val="cyan"/>
        </w:rPr>
        <w:t xml:space="preserve"> </w:t>
      </w:r>
      <w:r w:rsidRPr="00770016">
        <w:rPr>
          <w:rStyle w:val="StyleUnderline"/>
        </w:rPr>
        <w:t xml:space="preserve">available </w:t>
      </w:r>
      <w:r w:rsidRPr="00196BF1">
        <w:rPr>
          <w:rStyle w:val="Emphasis"/>
          <w:highlight w:val="cyan"/>
        </w:rPr>
        <w:t xml:space="preserve">before </w:t>
      </w:r>
      <w:r w:rsidRPr="00770016">
        <w:rPr>
          <w:rStyle w:val="Emphasis"/>
        </w:rPr>
        <w:t>the adoption of the regulation</w:t>
      </w:r>
      <w:r w:rsidRPr="00770016">
        <w:rPr>
          <w:sz w:val="16"/>
        </w:rPr>
        <w:t>. That translates into a lot of patient benefit</w:t>
      </w:r>
      <w:r w:rsidRPr="00770016">
        <w:rPr>
          <w:rStyle w:val="StyleUnderline"/>
        </w:rPr>
        <w:t>. With clinical research stimulated</w:t>
      </w:r>
      <w:r w:rsidRPr="00770016">
        <w:rPr>
          <w:sz w:val="16"/>
        </w:rPr>
        <w:t xml:space="preserve"> by the legislation, </w:t>
      </w:r>
      <w:r w:rsidRPr="00770016">
        <w:rPr>
          <w:rStyle w:val="StyleUnderline"/>
        </w:rPr>
        <w:t>the EU sees</w:t>
      </w:r>
      <w:r w:rsidRPr="00770016">
        <w:rPr>
          <w:sz w:val="16"/>
        </w:rPr>
        <w:t xml:space="preserve"> some </w:t>
      </w:r>
      <w:r w:rsidRPr="00196BF1">
        <w:rPr>
          <w:rStyle w:val="Emphasis"/>
          <w:highlight w:val="cyan"/>
        </w:rPr>
        <w:t>2,000 clinical</w:t>
      </w:r>
      <w:r w:rsidRPr="00196BF1">
        <w:rPr>
          <w:sz w:val="16"/>
          <w:highlight w:val="cyan"/>
        </w:rPr>
        <w:t xml:space="preserve"> </w:t>
      </w:r>
      <w:r w:rsidRPr="00196BF1">
        <w:rPr>
          <w:rStyle w:val="Emphasis"/>
          <w:highlight w:val="cyan"/>
        </w:rPr>
        <w:t>trials</w:t>
      </w:r>
      <w:r w:rsidRPr="00196BF1">
        <w:rPr>
          <w:sz w:val="16"/>
          <w:highlight w:val="cyan"/>
        </w:rPr>
        <w:t xml:space="preserve"> </w:t>
      </w:r>
      <w:r w:rsidRPr="00196BF1">
        <w:rPr>
          <w:rStyle w:val="Emphasis"/>
          <w:highlight w:val="cyan"/>
        </w:rPr>
        <w:t>providing</w:t>
      </w:r>
      <w:r w:rsidRPr="00196BF1">
        <w:rPr>
          <w:sz w:val="16"/>
          <w:highlight w:val="cyan"/>
        </w:rPr>
        <w:t xml:space="preserve"> </w:t>
      </w:r>
      <w:r w:rsidRPr="00770016">
        <w:rPr>
          <w:sz w:val="16"/>
        </w:rPr>
        <w:t xml:space="preserve">still </w:t>
      </w:r>
      <w:r w:rsidRPr="00770016">
        <w:rPr>
          <w:rStyle w:val="StyleUnderline"/>
        </w:rPr>
        <w:t xml:space="preserve">more </w:t>
      </w:r>
      <w:r w:rsidRPr="00196BF1">
        <w:rPr>
          <w:rStyle w:val="Emphasis"/>
          <w:highlight w:val="cyan"/>
        </w:rPr>
        <w:t>innovation</w:t>
      </w:r>
      <w:r w:rsidRPr="00196BF1">
        <w:rPr>
          <w:sz w:val="16"/>
          <w:highlight w:val="cyan"/>
        </w:rPr>
        <w:t xml:space="preserve"> </w:t>
      </w:r>
      <w:r w:rsidRPr="00770016">
        <w:rPr>
          <w:sz w:val="16"/>
        </w:rPr>
        <w:t>or hope for treatments in the current R&amp;D pipeline [</w:t>
      </w:r>
      <w:hyperlink r:id="rId13" w:anchor="ref4" w:history="1">
        <w:r w:rsidRPr="00770016">
          <w:rPr>
            <w:rStyle w:val="Hyperlink"/>
            <w:sz w:val="16"/>
          </w:rPr>
          <w:t>4</w:t>
        </w:r>
      </w:hyperlink>
      <w:r w:rsidRPr="00770016">
        <w:rPr>
          <w:sz w:val="16"/>
        </w:rPr>
        <w:t xml:space="preserve">]. But over the intervening years, the limitations in the functioning of the legislation have become apparent too, and these merit attention if the beneficial effects for patients and caregivers are to be </w:t>
      </w:r>
      <w:proofErr w:type="spellStart"/>
      <w:r w:rsidRPr="00770016">
        <w:rPr>
          <w:sz w:val="16"/>
        </w:rPr>
        <w:t>maximised</w:t>
      </w:r>
      <w:proofErr w:type="spellEnd"/>
      <w:r w:rsidRPr="00770016">
        <w:rPr>
          <w:sz w:val="16"/>
        </w:rPr>
        <w:t xml:space="preserve"> [</w:t>
      </w:r>
      <w:hyperlink r:id="rId14" w:anchor="ref5" w:history="1">
        <w:r w:rsidRPr="00770016">
          <w:rPr>
            <w:rStyle w:val="Hyperlink"/>
            <w:sz w:val="16"/>
          </w:rPr>
          <w:t>5</w:t>
        </w:r>
      </w:hyperlink>
      <w:r w:rsidRPr="00770016">
        <w:rPr>
          <w:sz w:val="16"/>
        </w:rPr>
        <w:t xml:space="preserve">]. This paper explores the successes and limitation of both the regulation and its implementation mechanisms in the current regulatory </w:t>
      </w:r>
      <w:proofErr w:type="gramStart"/>
      <w:r w:rsidRPr="00770016">
        <w:rPr>
          <w:sz w:val="16"/>
        </w:rPr>
        <w:t>context, and</w:t>
      </w:r>
      <w:proofErr w:type="gramEnd"/>
      <w:r w:rsidRPr="00770016">
        <w:rPr>
          <w:sz w:val="16"/>
        </w:rPr>
        <w:t xml:space="preserve"> suggests some improvements that could </w:t>
      </w:r>
      <w:proofErr w:type="spellStart"/>
      <w:r w:rsidRPr="00770016">
        <w:rPr>
          <w:sz w:val="16"/>
        </w:rPr>
        <w:t>maximise</w:t>
      </w:r>
      <w:proofErr w:type="spellEnd"/>
      <w:r w:rsidRPr="00770016">
        <w:rPr>
          <w:sz w:val="1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5" w:anchor="ref6" w:history="1">
        <w:r w:rsidRPr="00770016">
          <w:rPr>
            <w:rStyle w:val="Hyperlink"/>
            <w:sz w:val="16"/>
          </w:rPr>
          <w:t>6</w:t>
        </w:r>
      </w:hyperlink>
      <w:r w:rsidRPr="00770016">
        <w:rPr>
          <w:sz w:val="16"/>
        </w:rPr>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16" w:anchor="ref7" w:history="1">
        <w:r w:rsidRPr="00770016">
          <w:rPr>
            <w:rStyle w:val="Hyperlink"/>
            <w:sz w:val="16"/>
          </w:rPr>
          <w:t>7</w:t>
        </w:r>
      </w:hyperlink>
      <w:r w:rsidRPr="00770016">
        <w:rPr>
          <w:sz w:val="16"/>
        </w:rPr>
        <w:t>]. Current value assessment rules across Europe for orphan drugs remain largely inadequate and can become a real fourth hurdle to effective patient access to those treatments [</w:t>
      </w:r>
      <w:hyperlink r:id="rId17" w:anchor="ref8" w:history="1">
        <w:r w:rsidRPr="00770016">
          <w:rPr>
            <w:rStyle w:val="Hyperlink"/>
            <w:sz w:val="16"/>
          </w:rPr>
          <w:t>8</w:t>
        </w:r>
      </w:hyperlink>
      <w:r w:rsidRPr="00770016">
        <w:rPr>
          <w:sz w:val="16"/>
        </w:rPr>
        <w:t xml:space="preserve">]. The regulation’s </w:t>
      </w:r>
      <w:r w:rsidRPr="00196BF1">
        <w:rPr>
          <w:rStyle w:val="StyleUnderline"/>
          <w:highlight w:val="cyan"/>
        </w:rPr>
        <w:t>stimulation</w:t>
      </w:r>
      <w:r w:rsidRPr="00196BF1">
        <w:rPr>
          <w:sz w:val="16"/>
          <w:highlight w:val="cyan"/>
        </w:rPr>
        <w:t xml:space="preserve"> </w:t>
      </w:r>
      <w:r w:rsidRPr="00196BF1">
        <w:rPr>
          <w:rStyle w:val="StyleUnderline"/>
          <w:highlight w:val="cyan"/>
        </w:rPr>
        <w:t>of</w:t>
      </w:r>
      <w:r w:rsidRPr="00196BF1">
        <w:rPr>
          <w:sz w:val="16"/>
          <w:highlight w:val="cyan"/>
        </w:rPr>
        <w:t xml:space="preserve"> </w:t>
      </w:r>
      <w:r w:rsidRPr="00196BF1">
        <w:rPr>
          <w:rStyle w:val="StyleUnderline"/>
          <w:highlight w:val="cyan"/>
        </w:rPr>
        <w:t>new product development</w:t>
      </w:r>
      <w:r w:rsidRPr="00196BF1">
        <w:rPr>
          <w:sz w:val="16"/>
          <w:highlight w:val="cyan"/>
        </w:rPr>
        <w:t xml:space="preserve"> </w:t>
      </w:r>
      <w:r w:rsidRPr="00770016">
        <w:rPr>
          <w:rStyle w:val="StyleUnderline"/>
        </w:rPr>
        <w:t>has</w:t>
      </w:r>
      <w:r w:rsidRPr="00770016">
        <w:rPr>
          <w:sz w:val="16"/>
        </w:rPr>
        <w:t xml:space="preserve"> also </w:t>
      </w:r>
      <w:r w:rsidRPr="00770016">
        <w:rPr>
          <w:rStyle w:val="StyleUnderline"/>
        </w:rPr>
        <w:t xml:space="preserve">helped </w:t>
      </w:r>
      <w:r w:rsidRPr="00196BF1">
        <w:rPr>
          <w:rStyle w:val="StyleUnderline"/>
          <w:highlight w:val="cyan"/>
        </w:rPr>
        <w:t xml:space="preserve">promote </w:t>
      </w:r>
      <w:r w:rsidRPr="00770016">
        <w:rPr>
          <w:rStyle w:val="StyleUnderline"/>
        </w:rPr>
        <w:t xml:space="preserve">the </w:t>
      </w:r>
      <w:r w:rsidRPr="00196BF1">
        <w:rPr>
          <w:rStyle w:val="Emphasis"/>
          <w:highlight w:val="cyan"/>
        </w:rPr>
        <w:t>development</w:t>
      </w:r>
      <w:r w:rsidRPr="00196BF1">
        <w:rPr>
          <w:sz w:val="16"/>
          <w:highlight w:val="cyan"/>
        </w:rPr>
        <w:t xml:space="preserve"> </w:t>
      </w:r>
      <w:r w:rsidRPr="00196BF1">
        <w:rPr>
          <w:rStyle w:val="Emphasis"/>
          <w:highlight w:val="cyan"/>
        </w:rPr>
        <w:t>of</w:t>
      </w:r>
      <w:r w:rsidRPr="00196BF1">
        <w:rPr>
          <w:sz w:val="16"/>
          <w:highlight w:val="cyan"/>
        </w:rPr>
        <w:t xml:space="preserve"> </w:t>
      </w:r>
      <w:r w:rsidRPr="00770016">
        <w:rPr>
          <w:sz w:val="16"/>
        </w:rPr>
        <w:t xml:space="preserve">EU </w:t>
      </w:r>
      <w:r w:rsidRPr="00196BF1">
        <w:rPr>
          <w:rStyle w:val="Emphasis"/>
          <w:highlight w:val="cyan"/>
        </w:rPr>
        <w:t xml:space="preserve">biotech </w:t>
      </w:r>
      <w:r w:rsidRPr="00770016">
        <w:rPr>
          <w:rStyle w:val="Emphasis"/>
        </w:rPr>
        <w:t>companies</w:t>
      </w:r>
      <w:r w:rsidRPr="00770016">
        <w:rPr>
          <w:sz w:val="16"/>
        </w:rPr>
        <w:t xml:space="preserve">. The last two decades have witnessed the </w:t>
      </w:r>
      <w:r w:rsidRPr="00196BF1">
        <w:rPr>
          <w:rStyle w:val="StyleUnderline"/>
          <w:highlight w:val="cyan"/>
        </w:rPr>
        <w:t xml:space="preserve">emergence of </w:t>
      </w:r>
      <w:r w:rsidRPr="00770016">
        <w:rPr>
          <w:rStyle w:val="StyleUnderline"/>
        </w:rPr>
        <w:t xml:space="preserve">more than </w:t>
      </w:r>
      <w:r w:rsidRPr="00196BF1">
        <w:rPr>
          <w:rStyle w:val="StyleUnderline"/>
          <w:highlight w:val="cyan"/>
        </w:rPr>
        <w:t xml:space="preserve">150 </w:t>
      </w:r>
      <w:r w:rsidRPr="00770016">
        <w:rPr>
          <w:rStyle w:val="StyleUnderline"/>
        </w:rPr>
        <w:t>small</w:t>
      </w:r>
      <w:r w:rsidRPr="00770016">
        <w:rPr>
          <w:sz w:val="16"/>
        </w:rPr>
        <w:t xml:space="preserve"> and medium </w:t>
      </w:r>
      <w:r w:rsidRPr="00196BF1">
        <w:rPr>
          <w:rStyle w:val="StyleUnderline"/>
          <w:highlight w:val="cyan"/>
        </w:rPr>
        <w:t>enterprises</w:t>
      </w:r>
      <w:r w:rsidRPr="00196BF1">
        <w:rPr>
          <w:sz w:val="16"/>
          <w:highlight w:val="cyan"/>
        </w:rPr>
        <w:t xml:space="preserve"> </w:t>
      </w:r>
      <w:r w:rsidRPr="00770016">
        <w:rPr>
          <w:sz w:val="16"/>
        </w:rPr>
        <w:t xml:space="preserve">(SMEs) </w:t>
      </w:r>
      <w:r w:rsidRPr="00196BF1">
        <w:rPr>
          <w:rStyle w:val="StyleUnderline"/>
          <w:highlight w:val="cyan"/>
        </w:rPr>
        <w:t>focusing on rare</w:t>
      </w:r>
      <w:r w:rsidRPr="00196BF1">
        <w:rPr>
          <w:sz w:val="16"/>
          <w:highlight w:val="cyan"/>
        </w:rPr>
        <w:t xml:space="preserve"> </w:t>
      </w:r>
      <w:r w:rsidRPr="00196BF1">
        <w:rPr>
          <w:rStyle w:val="StyleUnderline"/>
          <w:highlight w:val="cyan"/>
        </w:rPr>
        <w:t>diseases</w:t>
      </w:r>
      <w:r w:rsidRPr="00770016">
        <w:rPr>
          <w:sz w:val="16"/>
        </w:rPr>
        <w:t xml:space="preserve">. No wonder that one of the prominent Members of the European Parliament over this period, Francoise </w:t>
      </w:r>
      <w:proofErr w:type="spellStart"/>
      <w:r w:rsidRPr="00770016">
        <w:rPr>
          <w:sz w:val="16"/>
        </w:rPr>
        <w:t>Grossetête</w:t>
      </w:r>
      <w:proofErr w:type="spellEnd"/>
      <w:r w:rsidRPr="00770016">
        <w:rPr>
          <w:sz w:val="16"/>
        </w:rPr>
        <w:t xml:space="preserve">, </w:t>
      </w:r>
      <w:proofErr w:type="spellStart"/>
      <w:r w:rsidRPr="00770016">
        <w:rPr>
          <w:sz w:val="16"/>
        </w:rPr>
        <w:t>emphasised</w:t>
      </w:r>
      <w:proofErr w:type="spellEnd"/>
      <w:r w:rsidRPr="00770016">
        <w:rPr>
          <w:sz w:val="16"/>
        </w:rPr>
        <w:t xml:space="preserve"> the importance of the regulation in addressing “real medical needs” and generating “therapeutic breakthroughs” [</w:t>
      </w:r>
      <w:hyperlink r:id="rId18" w:anchor="ref9" w:history="1">
        <w:r w:rsidRPr="00770016">
          <w:rPr>
            <w:rStyle w:val="Hyperlink"/>
            <w:sz w:val="16"/>
          </w:rPr>
          <w:t>9</w:t>
        </w:r>
      </w:hyperlink>
      <w:r w:rsidRPr="00770016">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770016">
        <w:rPr>
          <w:sz w:val="16"/>
        </w:rPr>
        <w:t>bacterials</w:t>
      </w:r>
      <w:proofErr w:type="spellEnd"/>
      <w:r w:rsidRPr="00770016">
        <w:rPr>
          <w:sz w:val="16"/>
        </w:rPr>
        <w:t xml:space="preserve"> even where simple market economics do not provide sufficient motivation for investment [</w:t>
      </w:r>
      <w:hyperlink r:id="rId19" w:anchor="ref10" w:history="1">
        <w:r w:rsidRPr="00770016">
          <w:rPr>
            <w:rStyle w:val="Hyperlink"/>
            <w:sz w:val="16"/>
          </w:rPr>
          <w:t>10</w:t>
        </w:r>
      </w:hyperlink>
      <w:r w:rsidRPr="00770016">
        <w:rPr>
          <w:sz w:val="16"/>
        </w:rPr>
        <w:t xml:space="preserve">]. Thanks to increased investments and the associated efforts thus made possible, some rare diseases now benefit from effective treatments. There are </w:t>
      </w:r>
      <w:r w:rsidRPr="00770016">
        <w:rPr>
          <w:rStyle w:val="Emphasis"/>
        </w:rPr>
        <w:t xml:space="preserve">leading examples in the area of </w:t>
      </w:r>
      <w:proofErr w:type="spellStart"/>
      <w:r w:rsidRPr="00770016">
        <w:rPr>
          <w:rStyle w:val="Emphasis"/>
        </w:rPr>
        <w:t>haemophilia</w:t>
      </w:r>
      <w:proofErr w:type="spellEnd"/>
      <w:r w:rsidRPr="00770016">
        <w:rPr>
          <w:rStyle w:val="Emphasis"/>
        </w:rPr>
        <w:t xml:space="preserve">, paroxysmal nocturnal </w:t>
      </w:r>
      <w:proofErr w:type="spellStart"/>
      <w:r w:rsidRPr="00770016">
        <w:rPr>
          <w:rStyle w:val="Emphasis"/>
        </w:rPr>
        <w:t>haemoglobinuria</w:t>
      </w:r>
      <w:proofErr w:type="spellEnd"/>
      <w:r w:rsidRPr="00770016">
        <w:rPr>
          <w:rStyle w:val="Emphasis"/>
        </w:rPr>
        <w:t xml:space="preserve"> (PNH), and some lysosomal storage diseases such as Gaucher. The full list of conditions for which “orphans medicines” have been launched in Europe is too extensive to reproduce here</w:t>
      </w:r>
      <w:r w:rsidRPr="00770016">
        <w:rPr>
          <w:sz w:val="1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770016">
        <w:rPr>
          <w:sz w:val="16"/>
        </w:rPr>
        <w:t>hyperammonaemias</w:t>
      </w:r>
      <w:proofErr w:type="spellEnd"/>
      <w:r w:rsidRPr="00770016">
        <w:rPr>
          <w:sz w:val="16"/>
        </w:rPr>
        <w:t>) [</w:t>
      </w:r>
      <w:hyperlink r:id="rId20" w:anchor="ref11" w:history="1">
        <w:r w:rsidRPr="00770016">
          <w:rPr>
            <w:rStyle w:val="Hyperlink"/>
            <w:sz w:val="16"/>
          </w:rPr>
          <w:t>11</w:t>
        </w:r>
      </w:hyperlink>
      <w:r w:rsidRPr="00770016">
        <w:rPr>
          <w:sz w:val="16"/>
        </w:rPr>
        <w:t xml:space="preserve">]. However, these tales of success should not lead to any delusions that the process has been – or is becoming – easy. Successes in developing innovative treatments are hard-won. </w:t>
      </w:r>
      <w:r w:rsidRPr="00196BF1">
        <w:rPr>
          <w:rStyle w:val="StyleUnderline"/>
          <w:highlight w:val="cyan"/>
        </w:rPr>
        <w:t xml:space="preserve">Without </w:t>
      </w:r>
      <w:r w:rsidRPr="001D6010">
        <w:rPr>
          <w:rStyle w:val="StyleUnderline"/>
        </w:rPr>
        <w:t>consistent</w:t>
      </w:r>
      <w:r w:rsidRPr="001D6010">
        <w:rPr>
          <w:sz w:val="16"/>
        </w:rPr>
        <w:t xml:space="preserve"> </w:t>
      </w:r>
      <w:r w:rsidRPr="00770016">
        <w:rPr>
          <w:sz w:val="16"/>
        </w:rPr>
        <w:t xml:space="preserve">and determined </w:t>
      </w:r>
      <w:r w:rsidRPr="00196BF1">
        <w:rPr>
          <w:rStyle w:val="StyleUnderline"/>
          <w:highlight w:val="cyan"/>
        </w:rPr>
        <w:t>effort</w:t>
      </w:r>
      <w:r w:rsidRPr="00770016">
        <w:rPr>
          <w:sz w:val="16"/>
        </w:rPr>
        <w:t xml:space="preserve">, </w:t>
      </w:r>
      <w:r w:rsidRPr="00196BF1">
        <w:rPr>
          <w:rStyle w:val="StyleUnderline"/>
          <w:highlight w:val="cyan"/>
        </w:rPr>
        <w:t>innovation does not happen</w:t>
      </w:r>
      <w:r w:rsidRPr="00196BF1">
        <w:rPr>
          <w:sz w:val="16"/>
          <w:highlight w:val="cyan"/>
        </w:rPr>
        <w:t xml:space="preserve"> </w:t>
      </w:r>
      <w:r w:rsidRPr="00770016">
        <w:rPr>
          <w:sz w:val="16"/>
        </w:rPr>
        <w:t xml:space="preserve">–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1D6010">
        <w:rPr>
          <w:rStyle w:val="StyleUnderline"/>
        </w:rPr>
        <w:t>Rare diseases are</w:t>
      </w:r>
      <w:r w:rsidRPr="001D6010">
        <w:rPr>
          <w:sz w:val="16"/>
        </w:rPr>
        <w:t xml:space="preserve"> categorized as “</w:t>
      </w:r>
      <w:r w:rsidRPr="00196BF1">
        <w:rPr>
          <w:rStyle w:val="StyleUnderline"/>
          <w:highlight w:val="cyan"/>
        </w:rPr>
        <w:t>orphan</w:t>
      </w:r>
      <w:r w:rsidRPr="001D6010">
        <w:rPr>
          <w:rStyle w:val="StyleUnderline"/>
        </w:rPr>
        <w:t xml:space="preserve"> diseases” because their </w:t>
      </w:r>
      <w:r w:rsidRPr="00196BF1">
        <w:rPr>
          <w:rStyle w:val="StyleUnderline"/>
          <w:highlight w:val="cyan"/>
        </w:rPr>
        <w:t>occurrence in</w:t>
      </w:r>
      <w:r w:rsidRPr="00FC5B11">
        <w:rPr>
          <w:rStyle w:val="StyleUnderline"/>
        </w:rPr>
        <w:t xml:space="preserve"> </w:t>
      </w:r>
      <w:r w:rsidRPr="001D6010">
        <w:rPr>
          <w:rStyle w:val="StyleUnderline"/>
        </w:rPr>
        <w:t xml:space="preserve">a </w:t>
      </w:r>
      <w:r w:rsidRPr="00196BF1">
        <w:rPr>
          <w:rStyle w:val="StyleUnderline"/>
          <w:highlight w:val="cyan"/>
        </w:rPr>
        <w:t xml:space="preserve">small number </w:t>
      </w:r>
      <w:r w:rsidRPr="00FC5B11">
        <w:rPr>
          <w:rStyle w:val="StyleUnderline"/>
        </w:rPr>
        <w:t xml:space="preserve">of patients </w:t>
      </w:r>
      <w:r w:rsidRPr="001D6010">
        <w:rPr>
          <w:rStyle w:val="StyleUnderline"/>
        </w:rPr>
        <w:t>means that</w:t>
      </w:r>
      <w:r w:rsidRPr="00770016">
        <w:rPr>
          <w:sz w:val="16"/>
        </w:rPr>
        <w:t xml:space="preserve">, despite apparent high unmet medical need, </w:t>
      </w:r>
      <w:r w:rsidRPr="001D6010">
        <w:rPr>
          <w:rStyle w:val="StyleUnderline"/>
        </w:rPr>
        <w:t xml:space="preserve">there is </w:t>
      </w:r>
      <w:r w:rsidRPr="00196BF1">
        <w:rPr>
          <w:rStyle w:val="StyleUnderline"/>
          <w:highlight w:val="cyan"/>
        </w:rPr>
        <w:t>limited scientific understanding</w:t>
      </w:r>
      <w:r w:rsidRPr="00770016">
        <w:rPr>
          <w:sz w:val="16"/>
        </w:rPr>
        <w:t xml:space="preserve">, </w:t>
      </w:r>
      <w:r w:rsidRPr="00FC5B11">
        <w:rPr>
          <w:rStyle w:val="StyleUnderline"/>
        </w:rPr>
        <w:t>making</w:t>
      </w:r>
      <w:r w:rsidRPr="00FC5B11">
        <w:rPr>
          <w:sz w:val="16"/>
        </w:rPr>
        <w:t xml:space="preserve"> </w:t>
      </w:r>
      <w:r w:rsidRPr="00FC5B11">
        <w:rPr>
          <w:rStyle w:val="StyleUnderline"/>
        </w:rPr>
        <w:t>it</w:t>
      </w:r>
      <w:r w:rsidRPr="00FC5B11">
        <w:rPr>
          <w:sz w:val="16"/>
        </w:rPr>
        <w:t xml:space="preserve"> </w:t>
      </w:r>
      <w:r w:rsidRPr="00196BF1">
        <w:rPr>
          <w:rStyle w:val="StyleUnderline"/>
          <w:highlight w:val="cyan"/>
        </w:rPr>
        <w:t xml:space="preserve">difficult to justify </w:t>
      </w:r>
      <w:r w:rsidRPr="00FC5B11">
        <w:rPr>
          <w:rStyle w:val="StyleUnderline"/>
        </w:rPr>
        <w:t>the</w:t>
      </w:r>
      <w:r w:rsidRPr="00FC5B11">
        <w:rPr>
          <w:sz w:val="16"/>
        </w:rPr>
        <w:t xml:space="preserve"> </w:t>
      </w:r>
      <w:r w:rsidRPr="00196BF1">
        <w:rPr>
          <w:rStyle w:val="StyleUnderline"/>
          <w:highlight w:val="cyan"/>
        </w:rPr>
        <w:t>development risk and investment to</w:t>
      </w:r>
      <w:r w:rsidRPr="00FC5B11">
        <w:rPr>
          <w:rStyle w:val="StyleUnderline"/>
        </w:rPr>
        <w:t xml:space="preserve"> develop new </w:t>
      </w:r>
      <w:r w:rsidRPr="00196BF1">
        <w:rPr>
          <w:rStyle w:val="StyleUnderline"/>
          <w:highlight w:val="cyan"/>
        </w:rPr>
        <w:t>treatments</w:t>
      </w:r>
      <w:r w:rsidRPr="00FC5B11">
        <w:rPr>
          <w:rStyle w:val="StyleUnderline"/>
        </w:rPr>
        <w:t>.</w:t>
      </w:r>
      <w:r w:rsidRPr="00FC5B11">
        <w:rPr>
          <w:sz w:val="16"/>
        </w:rPr>
        <w:t xml:space="preserve"> </w:t>
      </w:r>
      <w:r w:rsidRPr="00770016">
        <w:rPr>
          <w:sz w:val="16"/>
        </w:rPr>
        <w:t>The OMP regulation was developed explicitly to support efforts in this field of innovation [</w:t>
      </w:r>
      <w:hyperlink r:id="rId21" w:anchor="ref12" w:history="1">
        <w:r w:rsidRPr="00770016">
          <w:rPr>
            <w:rStyle w:val="Hyperlink"/>
            <w:sz w:val="16"/>
          </w:rPr>
          <w:t>12</w:t>
        </w:r>
      </w:hyperlink>
      <w:r w:rsidRPr="00770016">
        <w:rPr>
          <w:sz w:val="16"/>
        </w:rPr>
        <w:t xml:space="preserve">]. </w:t>
      </w:r>
    </w:p>
    <w:p w14:paraId="75519306" w14:textId="77777777" w:rsidR="00610867" w:rsidRDefault="00610867" w:rsidP="00610867">
      <w:pPr>
        <w:pStyle w:val="Heading4"/>
      </w:pPr>
      <w:r>
        <w:t>Rare diseases disproportionately affect people of color</w:t>
      </w:r>
    </w:p>
    <w:p w14:paraId="55823F85" w14:textId="77777777" w:rsidR="00610867" w:rsidRPr="00EA1BDE" w:rsidRDefault="00610867" w:rsidP="00610867">
      <w:r w:rsidRPr="00EA1BDE">
        <w:rPr>
          <w:rFonts w:eastAsiaTheme="majorEastAsia" w:cstheme="majorBidi"/>
          <w:b/>
          <w:iCs/>
          <w:sz w:val="26"/>
        </w:rPr>
        <w:t>RDDC, No Date</w:t>
      </w:r>
      <w:r w:rsidRPr="00EA1BDE">
        <w:t xml:space="preserve"> (RDDC, No Date, accessed on 9-6-2021, Rare Disease Diversity Coalition, "Charting </w:t>
      </w:r>
      <w:proofErr w:type="spellStart"/>
      <w:r w:rsidRPr="00EA1BDE">
        <w:t>thePath</w:t>
      </w:r>
      <w:proofErr w:type="spellEnd"/>
      <w:r w:rsidRPr="00EA1BDE">
        <w:t xml:space="preserve"> </w:t>
      </w:r>
      <w:proofErr w:type="spellStart"/>
      <w:r w:rsidRPr="00EA1BDE">
        <w:t>Forwardfor</w:t>
      </w:r>
      <w:proofErr w:type="spellEnd"/>
      <w:r w:rsidRPr="00EA1BDE">
        <w:t xml:space="preserve"> Equity </w:t>
      </w:r>
      <w:proofErr w:type="spellStart"/>
      <w:r w:rsidRPr="00EA1BDE">
        <w:t>inRare</w:t>
      </w:r>
      <w:proofErr w:type="spellEnd"/>
      <w:r w:rsidRPr="00EA1BDE">
        <w:t xml:space="preserve"> Diseases", </w:t>
      </w:r>
      <w:hyperlink r:id="rId22" w:history="1">
        <w:r w:rsidRPr="00EA1BDE">
          <w:rPr>
            <w:rStyle w:val="Hyperlink"/>
          </w:rPr>
          <w:t>https://3hqwxl1mqiah5r73r2q7zll1-wpengine.netdna-ssl.com/wp-content/uploads/2021/03/RDDC_Path_Forward_Final.pdf</w:t>
        </w:r>
      </w:hyperlink>
      <w:r w:rsidRPr="00EA1BDE">
        <w:t>)//sid</w:t>
      </w:r>
    </w:p>
    <w:p w14:paraId="00CBB25A" w14:textId="77777777" w:rsidR="00610867" w:rsidRPr="0034186C" w:rsidRDefault="00610867" w:rsidP="00610867">
      <w:pPr>
        <w:rPr>
          <w:sz w:val="16"/>
        </w:rPr>
      </w:pPr>
      <w:r w:rsidRPr="0034186C">
        <w:rPr>
          <w:sz w:val="16"/>
        </w:rPr>
        <w:t xml:space="preserve">While the rare disease community continues to face hurdles generally, people of color face additional hurdles in their quest for </w:t>
      </w:r>
      <w:proofErr w:type="gramStart"/>
      <w:r w:rsidRPr="0034186C">
        <w:rPr>
          <w:sz w:val="16"/>
        </w:rPr>
        <w:t>care .</w:t>
      </w:r>
      <w:proofErr w:type="gramEnd"/>
      <w:r w:rsidRPr="0034186C">
        <w:rPr>
          <w:sz w:val="16"/>
        </w:rPr>
        <w:t xml:space="preserve"> Barriers to diagnosis and treatment for people of color often have deadly </w:t>
      </w:r>
      <w:proofErr w:type="gramStart"/>
      <w:r w:rsidRPr="0034186C">
        <w:rPr>
          <w:sz w:val="16"/>
        </w:rPr>
        <w:t>consequences .</w:t>
      </w:r>
      <w:proofErr w:type="gramEnd"/>
      <w:r w:rsidRPr="0034186C">
        <w:rPr>
          <w:sz w:val="16"/>
        </w:rPr>
        <w:t xml:space="preserve"> Flaws across the entire system have a compounding effect on the care that Black, Native American, Hispanic, Asian, and Pacific Islander Americans with rare diseases </w:t>
      </w:r>
      <w:proofErr w:type="gramStart"/>
      <w:r w:rsidRPr="0034186C">
        <w:rPr>
          <w:sz w:val="16"/>
        </w:rPr>
        <w:t>receive .</w:t>
      </w:r>
      <w:proofErr w:type="gramEnd"/>
      <w:r w:rsidRPr="0034186C">
        <w:rPr>
          <w:sz w:val="16"/>
        </w:rPr>
        <w:t xml:space="preserve"> </w:t>
      </w:r>
      <w:r w:rsidRPr="00196BF1">
        <w:rPr>
          <w:rStyle w:val="StyleUnderline"/>
          <w:highlight w:val="cyan"/>
        </w:rPr>
        <w:t>Americans of color</w:t>
      </w:r>
      <w:r w:rsidRPr="00196BF1">
        <w:rPr>
          <w:sz w:val="16"/>
          <w:highlight w:val="cyan"/>
        </w:rPr>
        <w:t xml:space="preserve"> </w:t>
      </w:r>
      <w:r w:rsidRPr="00196BF1">
        <w:rPr>
          <w:rStyle w:val="StyleUnderline"/>
          <w:highlight w:val="cyan"/>
        </w:rPr>
        <w:t>continue to be underrepresented</w:t>
      </w:r>
      <w:r w:rsidRPr="00196BF1">
        <w:rPr>
          <w:sz w:val="16"/>
          <w:highlight w:val="cyan"/>
        </w:rPr>
        <w:t xml:space="preserve"> </w:t>
      </w:r>
      <w:r w:rsidRPr="00196BF1">
        <w:rPr>
          <w:rStyle w:val="StyleUnderline"/>
          <w:highlight w:val="cyan"/>
        </w:rPr>
        <w:t>in</w:t>
      </w:r>
      <w:r w:rsidRPr="00196BF1">
        <w:rPr>
          <w:sz w:val="16"/>
          <w:highlight w:val="cyan"/>
        </w:rPr>
        <w:t xml:space="preserve"> </w:t>
      </w:r>
      <w:r w:rsidRPr="0034186C">
        <w:rPr>
          <w:sz w:val="16"/>
        </w:rPr>
        <w:t xml:space="preserve">genome-wide association studies and </w:t>
      </w:r>
      <w:r w:rsidRPr="00196BF1">
        <w:rPr>
          <w:rStyle w:val="StyleUnderline"/>
          <w:highlight w:val="cyan"/>
        </w:rPr>
        <w:t>clinical research</w:t>
      </w:r>
      <w:r w:rsidRPr="00196BF1">
        <w:rPr>
          <w:sz w:val="16"/>
          <w:highlight w:val="cyan"/>
        </w:rPr>
        <w:t xml:space="preserve"> </w:t>
      </w:r>
      <w:r w:rsidRPr="00196BF1">
        <w:rPr>
          <w:rStyle w:val="StyleUnderline"/>
          <w:highlight w:val="cyan"/>
        </w:rPr>
        <w:t>trials</w:t>
      </w:r>
      <w:r w:rsidRPr="0034186C">
        <w:rPr>
          <w:sz w:val="16"/>
        </w:rPr>
        <w:t xml:space="preserve">, </w:t>
      </w:r>
      <w:r w:rsidRPr="00196BF1">
        <w:rPr>
          <w:rStyle w:val="StyleUnderline"/>
          <w:highlight w:val="cyan"/>
        </w:rPr>
        <w:t>leading to a lack of understanding about effective treatments</w:t>
      </w:r>
      <w:r w:rsidRPr="0034186C">
        <w:rPr>
          <w:sz w:val="16"/>
        </w:rPr>
        <w:t xml:space="preserve">, particularly in diverse </w:t>
      </w:r>
      <w:proofErr w:type="gramStart"/>
      <w:r w:rsidRPr="0034186C">
        <w:rPr>
          <w:sz w:val="16"/>
        </w:rPr>
        <w:t>populations .</w:t>
      </w:r>
      <w:proofErr w:type="gramEnd"/>
      <w:r w:rsidRPr="0034186C">
        <w:rPr>
          <w:sz w:val="16"/>
        </w:rPr>
        <w:t xml:space="preserve"> Despite making up more than 38 percent of the </w:t>
      </w:r>
      <w:proofErr w:type="gramStart"/>
      <w:r w:rsidRPr="0034186C">
        <w:rPr>
          <w:sz w:val="16"/>
        </w:rPr>
        <w:t>U .S</w:t>
      </w:r>
      <w:proofErr w:type="gramEnd"/>
      <w:r w:rsidRPr="0034186C">
        <w:rPr>
          <w:sz w:val="16"/>
        </w:rPr>
        <w:t xml:space="preserve"> . population, people of color comprise only 16 percent of research study participants .20 On the patient side, people of color are less likely to have affordable access to health care and rare disease experts .21 To make matters worse, some </w:t>
      </w:r>
      <w:r w:rsidRPr="00196BF1">
        <w:rPr>
          <w:rStyle w:val="StyleUnderline"/>
          <w:highlight w:val="cyan"/>
        </w:rPr>
        <w:t>rare diseases disproportionately</w:t>
      </w:r>
      <w:r w:rsidRPr="00196BF1">
        <w:rPr>
          <w:sz w:val="16"/>
          <w:highlight w:val="cyan"/>
        </w:rPr>
        <w:t xml:space="preserve"> </w:t>
      </w:r>
      <w:r w:rsidRPr="00196BF1">
        <w:rPr>
          <w:rStyle w:val="StyleUnderline"/>
          <w:highlight w:val="cyan"/>
        </w:rPr>
        <w:t xml:space="preserve">impact people of </w:t>
      </w:r>
      <w:proofErr w:type="gramStart"/>
      <w:r w:rsidRPr="00196BF1">
        <w:rPr>
          <w:rStyle w:val="StyleUnderline"/>
          <w:highlight w:val="cyan"/>
        </w:rPr>
        <w:t>color</w:t>
      </w:r>
      <w:r w:rsidRPr="00196BF1">
        <w:rPr>
          <w:sz w:val="16"/>
          <w:highlight w:val="cyan"/>
        </w:rPr>
        <w:t xml:space="preserve"> </w:t>
      </w:r>
      <w:r w:rsidRPr="0034186C">
        <w:rPr>
          <w:sz w:val="16"/>
        </w:rPr>
        <w:t>.</w:t>
      </w:r>
      <w:proofErr w:type="gramEnd"/>
      <w:r w:rsidRPr="0034186C">
        <w:rPr>
          <w:sz w:val="16"/>
        </w:rPr>
        <w:t xml:space="preserve"> </w:t>
      </w:r>
      <w:r w:rsidRPr="00196BF1">
        <w:rPr>
          <w:rStyle w:val="StyleUnderline"/>
          <w:highlight w:val="cyan"/>
        </w:rPr>
        <w:t>For instance</w:t>
      </w:r>
      <w:r w:rsidRPr="0034186C">
        <w:rPr>
          <w:sz w:val="16"/>
        </w:rPr>
        <w:t xml:space="preserve">, sarcoidosis, </w:t>
      </w:r>
      <w:r w:rsidRPr="00196BF1">
        <w:rPr>
          <w:rStyle w:val="StyleUnderline"/>
          <w:highlight w:val="cyan"/>
        </w:rPr>
        <w:t>sickle cell anemia</w:t>
      </w:r>
      <w:r w:rsidRPr="0034186C">
        <w:rPr>
          <w:sz w:val="16"/>
        </w:rPr>
        <w:t xml:space="preserve">, thalassemia, </w:t>
      </w:r>
      <w:r w:rsidRPr="00196BF1">
        <w:rPr>
          <w:rStyle w:val="StyleUnderline"/>
          <w:highlight w:val="cyan"/>
        </w:rPr>
        <w:t>and</w:t>
      </w:r>
      <w:r w:rsidRPr="00196BF1">
        <w:rPr>
          <w:sz w:val="16"/>
          <w:highlight w:val="cyan"/>
        </w:rPr>
        <w:t xml:space="preserve"> </w:t>
      </w:r>
      <w:r w:rsidRPr="0034186C">
        <w:rPr>
          <w:sz w:val="16"/>
        </w:rPr>
        <w:t xml:space="preserve">some </w:t>
      </w:r>
      <w:r w:rsidRPr="00196BF1">
        <w:rPr>
          <w:rStyle w:val="StyleUnderline"/>
          <w:highlight w:val="cyan"/>
        </w:rPr>
        <w:t>forms of lupus</w:t>
      </w:r>
      <w:r w:rsidRPr="00196BF1">
        <w:rPr>
          <w:sz w:val="16"/>
          <w:highlight w:val="cyan"/>
        </w:rPr>
        <w:t xml:space="preserve"> </w:t>
      </w:r>
      <w:r w:rsidRPr="0034186C">
        <w:rPr>
          <w:sz w:val="16"/>
        </w:rPr>
        <w:t xml:space="preserve">are known to </w:t>
      </w:r>
      <w:r w:rsidRPr="00196BF1">
        <w:rPr>
          <w:rStyle w:val="StyleUnderline"/>
          <w:highlight w:val="cyan"/>
        </w:rPr>
        <w:t>affect minority populations at higher rates</w:t>
      </w:r>
      <w:r w:rsidRPr="00196BF1">
        <w:rPr>
          <w:sz w:val="16"/>
          <w:highlight w:val="cyan"/>
        </w:rPr>
        <w:t xml:space="preserve"> </w:t>
      </w:r>
      <w:r w:rsidRPr="00196BF1">
        <w:rPr>
          <w:rStyle w:val="StyleUnderline"/>
          <w:highlight w:val="cyan"/>
        </w:rPr>
        <w:t>than the general</w:t>
      </w:r>
      <w:r w:rsidRPr="00196BF1">
        <w:rPr>
          <w:sz w:val="16"/>
          <w:highlight w:val="cyan"/>
        </w:rPr>
        <w:t xml:space="preserve"> </w:t>
      </w:r>
      <w:r w:rsidRPr="00196BF1">
        <w:rPr>
          <w:rStyle w:val="StyleUnderline"/>
          <w:highlight w:val="cyan"/>
        </w:rPr>
        <w:t>population</w:t>
      </w:r>
      <w:r w:rsidRPr="00196BF1">
        <w:rPr>
          <w:sz w:val="16"/>
          <w:highlight w:val="cyan"/>
        </w:rPr>
        <w:t xml:space="preserve"> </w:t>
      </w:r>
      <w:r w:rsidRPr="0034186C">
        <w:rPr>
          <w:sz w:val="16"/>
        </w:rPr>
        <w:t xml:space="preserve">.22 And implicit bias particularly harms people of color with rare diseases .23 </w:t>
      </w:r>
    </w:p>
    <w:p w14:paraId="2185E2CA" w14:textId="77777777" w:rsidR="00610867" w:rsidRDefault="00610867" w:rsidP="00610867">
      <w:pPr>
        <w:pStyle w:val="Heading4"/>
      </w:pPr>
      <w:r>
        <w:t xml:space="preserve">Pharma innovation in Neglected Diseases results in </w:t>
      </w:r>
      <w:r>
        <w:rPr>
          <w:u w:val="single"/>
        </w:rPr>
        <w:t>global linkages</w:t>
      </w:r>
      <w:r>
        <w:t xml:space="preserve"> that revitalizes </w:t>
      </w:r>
      <w:r>
        <w:rPr>
          <w:u w:val="single"/>
        </w:rPr>
        <w:t>global health diplomacy</w:t>
      </w:r>
      <w:r>
        <w:t>.</w:t>
      </w:r>
    </w:p>
    <w:p w14:paraId="285A2CC9" w14:textId="77777777" w:rsidR="00610867" w:rsidRPr="00CB1B2A" w:rsidRDefault="00610867" w:rsidP="00610867">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674F25A" w14:textId="77777777" w:rsidR="00610867" w:rsidRDefault="00610867" w:rsidP="00610867">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196BF1">
        <w:rPr>
          <w:rStyle w:val="Emphasis"/>
          <w:highlight w:val="cyan"/>
        </w:rPr>
        <w:t>r</w:t>
      </w:r>
      <w:r w:rsidRPr="00CB1B2A">
        <w:rPr>
          <w:rStyle w:val="Emphasis"/>
        </w:rPr>
        <w:t xml:space="preserve">esearch </w:t>
      </w:r>
      <w:r w:rsidRPr="00196BF1">
        <w:rPr>
          <w:rStyle w:val="Emphasis"/>
          <w:highlight w:val="cyan"/>
        </w:rPr>
        <w:t>and d</w:t>
      </w:r>
      <w:r w:rsidRPr="00CB1B2A">
        <w:rPr>
          <w:rStyle w:val="Emphasis"/>
        </w:rPr>
        <w:t>evelopment agenda</w:t>
      </w:r>
      <w:r w:rsidRPr="00CB1B2A">
        <w:rPr>
          <w:sz w:val="16"/>
        </w:rPr>
        <w:t xml:space="preserve"> </w:t>
      </w:r>
      <w:r w:rsidRPr="00196BF1">
        <w:rPr>
          <w:rStyle w:val="StyleUnderline"/>
          <w:highlight w:val="cyan"/>
        </w:rPr>
        <w:t>for</w:t>
      </w:r>
      <w:r w:rsidRPr="00CB1B2A">
        <w:rPr>
          <w:sz w:val="16"/>
        </w:rPr>
        <w:t xml:space="preserve"> the </w:t>
      </w:r>
      <w:r w:rsidRPr="00196BF1">
        <w:rPr>
          <w:rStyle w:val="StyleUnderline"/>
          <w:highlight w:val="cyan"/>
        </w:rPr>
        <w:t>NTDs in the U</w:t>
      </w:r>
      <w:r w:rsidRPr="00CB1B2A">
        <w:rPr>
          <w:rStyle w:val="StyleUnderline"/>
        </w:rPr>
        <w:t xml:space="preserve">nited </w:t>
      </w:r>
      <w:r w:rsidRPr="00196BF1">
        <w:rPr>
          <w:rStyle w:val="StyleUnderline"/>
          <w:highlight w:val="cya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196BF1">
        <w:rPr>
          <w:rStyle w:val="StyleUnderline"/>
          <w:highlight w:val="cyan"/>
        </w:rPr>
        <w:t xml:space="preserve">need </w:t>
      </w:r>
      <w:r w:rsidRPr="00196BF1">
        <w:rPr>
          <w:rStyle w:val="Emphasis"/>
          <w:highlight w:val="cyan"/>
        </w:rPr>
        <w:t>new</w:t>
      </w:r>
      <w:r w:rsidRPr="00CB1B2A">
        <w:rPr>
          <w:rStyle w:val="Emphasis"/>
        </w:rPr>
        <w:t xml:space="preserve"> and improved </w:t>
      </w:r>
      <w:r w:rsidRPr="00196BF1">
        <w:rPr>
          <w:rStyle w:val="Emphasis"/>
          <w:highlight w:val="cyan"/>
        </w:rPr>
        <w:t>treatments and vaccines</w:t>
      </w:r>
      <w:r w:rsidRPr="00CB1B2A">
        <w:rPr>
          <w:sz w:val="16"/>
        </w:rPr>
        <w:t xml:space="preserve">. </w:t>
      </w:r>
      <w:r w:rsidRPr="00CB1B2A">
        <w:rPr>
          <w:rStyle w:val="StyleUnderline"/>
        </w:rPr>
        <w:t xml:space="preserve">Because the </w:t>
      </w:r>
      <w:r w:rsidRPr="00196BF1">
        <w:rPr>
          <w:rStyle w:val="StyleUnderline"/>
          <w:highlight w:val="cyan"/>
        </w:rPr>
        <w:t>NTDs</w:t>
      </w:r>
      <w:r w:rsidRPr="00CB1B2A">
        <w:rPr>
          <w:rStyle w:val="StyleUnderline"/>
        </w:rPr>
        <w:t xml:space="preserve"> are poverty-related diseases, they often </w:t>
      </w:r>
      <w:r w:rsidRPr="00196BF1">
        <w:rPr>
          <w:rStyle w:val="Emphasis"/>
          <w:highlight w:val="cyan"/>
        </w:rPr>
        <w:t>fly below the radar</w:t>
      </w:r>
      <w:r w:rsidRPr="00CB1B2A">
        <w:rPr>
          <w:rStyle w:val="StyleUnderline"/>
        </w:rPr>
        <w:t xml:space="preserve"> screen </w:t>
      </w:r>
      <w:r w:rsidRPr="00196BF1">
        <w:rPr>
          <w:rStyle w:val="StyleUnderline"/>
          <w:highlight w:val="cyan"/>
        </w:rPr>
        <w:t>of</w:t>
      </w:r>
      <w:r w:rsidRPr="00CB1B2A">
        <w:rPr>
          <w:rStyle w:val="StyleUnderline"/>
        </w:rPr>
        <w:t xml:space="preserve"> the major </w:t>
      </w:r>
      <w:r w:rsidRPr="00196BF1">
        <w:rPr>
          <w:rStyle w:val="StyleUnderline"/>
          <w:highlight w:val="cyan"/>
        </w:rPr>
        <w:t>pharma</w:t>
      </w:r>
      <w:r w:rsidRPr="00CB1B2A">
        <w:rPr>
          <w:rStyle w:val="StyleUnderline"/>
        </w:rPr>
        <w:t xml:space="preserve">ceutical </w:t>
      </w:r>
      <w:r w:rsidRPr="00196BF1">
        <w:rPr>
          <w:rStyle w:val="StyleUnderline"/>
          <w:highlight w:val="cyan"/>
        </w:rPr>
        <w:t xml:space="preserve">companies and are </w:t>
      </w:r>
      <w:r w:rsidRPr="00196BF1">
        <w:rPr>
          <w:rStyle w:val="Emphasis"/>
          <w:highlight w:val="cyan"/>
        </w:rPr>
        <w:t>not prioritized</w:t>
      </w:r>
      <w:r w:rsidRPr="00196BF1">
        <w:rPr>
          <w:sz w:val="16"/>
          <w:highlight w:val="cyan"/>
        </w:rPr>
        <w:t xml:space="preserve">. </w:t>
      </w:r>
      <w:r w:rsidRPr="00196BF1">
        <w:rPr>
          <w:rStyle w:val="StyleUnderline"/>
          <w:highlight w:val="cyan"/>
        </w:rPr>
        <w:t>Thus,</w:t>
      </w:r>
      <w:r w:rsidRPr="00CB1B2A">
        <w:rPr>
          <w:rStyle w:val="StyleUnderline"/>
        </w:rPr>
        <w:t xml:space="preserve"> the </w:t>
      </w:r>
      <w:r w:rsidRPr="00196BF1">
        <w:rPr>
          <w:rStyle w:val="StyleUnderline"/>
          <w:highlight w:val="cyan"/>
        </w:rPr>
        <w:t>drugs</w:t>
      </w:r>
      <w:r w:rsidRPr="00CB1B2A">
        <w:rPr>
          <w:rStyle w:val="StyleUnderline"/>
        </w:rPr>
        <w:t xml:space="preserve"> used to treat these illnesses </w:t>
      </w:r>
      <w:r w:rsidRPr="00196BF1">
        <w:rPr>
          <w:rStyle w:val="StyleUnderline"/>
          <w:highlight w:val="cyan"/>
        </w:rPr>
        <w:t xml:space="preserve">are </w:t>
      </w:r>
      <w:r w:rsidRPr="00196BF1">
        <w:rPr>
          <w:rStyle w:val="Emphasis"/>
          <w:highlight w:val="cyan"/>
        </w:rPr>
        <w:t>not</w:t>
      </w:r>
      <w:r w:rsidRPr="00CB1B2A">
        <w:rPr>
          <w:rStyle w:val="Emphasis"/>
        </w:rPr>
        <w:t xml:space="preserve"> widely </w:t>
      </w:r>
      <w:r w:rsidRPr="00196BF1">
        <w:rPr>
          <w:rStyle w:val="Emphasis"/>
          <w:highlight w:val="cya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196BF1">
        <w:rPr>
          <w:rStyle w:val="StyleUnderline"/>
          <w:highlight w:val="cyan"/>
        </w:rPr>
        <w:t xml:space="preserve">the </w:t>
      </w:r>
      <w:proofErr w:type="spellStart"/>
      <w:r w:rsidRPr="00196BF1">
        <w:rPr>
          <w:rStyle w:val="StyleUnderline"/>
          <w:highlight w:val="cyan"/>
        </w:rPr>
        <w:t>worlds</w:t>
      </w:r>
      <w:proofErr w:type="spellEnd"/>
      <w:r w:rsidRPr="00196BF1">
        <w:rPr>
          <w:rStyle w:val="StyleUnderline"/>
          <w:highlight w:val="cya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196BF1">
        <w:rPr>
          <w:rStyle w:val="StyleUnderline"/>
          <w:highlight w:val="cyan"/>
        </w:rPr>
        <w:t>need</w:t>
      </w:r>
      <w:r w:rsidRPr="00CB1B2A">
        <w:rPr>
          <w:rStyle w:val="StyleUnderline"/>
        </w:rPr>
        <w:t xml:space="preserve"> increasingly </w:t>
      </w:r>
      <w:r w:rsidRPr="00196BF1">
        <w:rPr>
          <w:rStyle w:val="StyleUnderline"/>
          <w:highlight w:val="cyan"/>
        </w:rPr>
        <w:t>to recognize the</w:t>
      </w:r>
      <w:r w:rsidRPr="00CB1B2A">
        <w:rPr>
          <w:rStyle w:val="StyleUnderline"/>
        </w:rPr>
        <w:t xml:space="preserve"> hidden </w:t>
      </w:r>
      <w:r w:rsidRPr="00196BF1">
        <w:rPr>
          <w:rStyle w:val="StyleUnderline"/>
          <w:highlight w:val="cyan"/>
        </w:rPr>
        <w:t>burden</w:t>
      </w:r>
      <w:r w:rsidRPr="00CB1B2A">
        <w:rPr>
          <w:rStyle w:val="StyleUnderline"/>
        </w:rPr>
        <w:t xml:space="preserve"> of neglected diseases</w:t>
      </w:r>
      <w:r w:rsidRPr="00CB1B2A">
        <w:rPr>
          <w:sz w:val="16"/>
        </w:rPr>
        <w:t xml:space="preserve"> among the poor living in wealthy countries. As a first step, we must </w:t>
      </w:r>
      <w:r w:rsidRPr="00196BF1">
        <w:rPr>
          <w:rStyle w:val="StyleUnderline"/>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96BF1">
        <w:rPr>
          <w:rStyle w:val="Emphasis"/>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196BF1">
        <w:rPr>
          <w:rStyle w:val="Emphasis"/>
          <w:highlight w:val="cya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196BF1">
        <w:rPr>
          <w:rStyle w:val="Emphasis"/>
          <w:highlight w:val="cyan"/>
        </w:rPr>
        <w:t>toward</w:t>
      </w:r>
      <w:r w:rsidRPr="00CB1B2A">
        <w:rPr>
          <w:rStyle w:val="Emphasis"/>
        </w:rPr>
        <w:t xml:space="preserve"> </w:t>
      </w:r>
      <w:r w:rsidRPr="00196BF1">
        <w:rPr>
          <w:rStyle w:val="Emphasis"/>
          <w:highlight w:val="cya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96BF1">
        <w:rPr>
          <w:rStyle w:val="StyleUnderline"/>
          <w:highlight w:val="cyan"/>
        </w:rPr>
        <w:t xml:space="preserve">could result in </w:t>
      </w:r>
      <w:r w:rsidRPr="00196BF1">
        <w:rPr>
          <w:rStyle w:val="Emphasis"/>
          <w:highlight w:val="cya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196BF1">
        <w:rPr>
          <w:rStyle w:val="Emphasis"/>
          <w:highlight w:val="cya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196BF1">
        <w:rPr>
          <w:rStyle w:val="Emphasis"/>
          <w:highlight w:val="cyan"/>
        </w:rPr>
        <w:t>the US government</w:t>
      </w:r>
      <w:r w:rsidRPr="00CB1B2A">
        <w:rPr>
          <w:sz w:val="16"/>
        </w:rPr>
        <w:t xml:space="preserve"> </w:t>
      </w:r>
      <w:r w:rsidRPr="00CB1B2A">
        <w:rPr>
          <w:rStyle w:val="StyleUnderline"/>
        </w:rPr>
        <w:t xml:space="preserve">conducted </w:t>
      </w:r>
      <w:r w:rsidRPr="00196BF1">
        <w:rPr>
          <w:rStyle w:val="StyleUnderline"/>
          <w:highlight w:val="cya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96BF1">
        <w:rPr>
          <w:rStyle w:val="StyleUnderline"/>
          <w:highlight w:val="cyan"/>
        </w:rPr>
        <w:t>can</w:t>
      </w:r>
      <w:r w:rsidRPr="00CB1B2A">
        <w:rPr>
          <w:sz w:val="16"/>
        </w:rPr>
        <w:t xml:space="preserve"> be as much as 24% in low- and middle-income countries; (2) implementation of a “grand convergence” in global health through </w:t>
      </w:r>
      <w:r w:rsidRPr="00196BF1">
        <w:rPr>
          <w:rStyle w:val="Emphasis"/>
          <w:highlight w:val="cyan"/>
        </w:rPr>
        <w:t>scale-up</w:t>
      </w:r>
      <w:r w:rsidRPr="00CB1B2A">
        <w:rPr>
          <w:rStyle w:val="Emphasis"/>
        </w:rPr>
        <w:t xml:space="preserve"> of </w:t>
      </w:r>
      <w:r w:rsidRPr="00196BF1">
        <w:rPr>
          <w:rStyle w:val="Emphasis"/>
          <w:highlight w:val="cyan"/>
        </w:rPr>
        <w:t>health tech</w:t>
      </w:r>
      <w:r w:rsidRPr="00CB1B2A">
        <w:rPr>
          <w:rStyle w:val="Emphasis"/>
        </w:rPr>
        <w:t>nologies</w:t>
      </w:r>
      <w:r w:rsidRPr="00CB1B2A">
        <w:rPr>
          <w:sz w:val="16"/>
        </w:rPr>
        <w:t xml:space="preserve"> </w:t>
      </w:r>
      <w:r w:rsidRPr="00196BF1">
        <w:rPr>
          <w:rStyle w:val="StyleUnderline"/>
          <w:highlight w:val="cyan"/>
        </w:rPr>
        <w:t xml:space="preserve">and </w:t>
      </w:r>
      <w:r w:rsidRPr="00196BF1">
        <w:rPr>
          <w:rStyle w:val="Emphasis"/>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196BF1">
        <w:rPr>
          <w:rStyle w:val="Emphasis"/>
          <w:highlight w:val="cyan"/>
        </w:rPr>
        <w:t>universal health coverage</w:t>
      </w:r>
      <w:r w:rsidRPr="00CB1B2A">
        <w:rPr>
          <w:sz w:val="16"/>
        </w:rPr>
        <w:t xml:space="preserve"> </w:t>
      </w:r>
      <w:r w:rsidRPr="00CB1B2A">
        <w:rPr>
          <w:rStyle w:val="StyleUnderline"/>
        </w:rPr>
        <w:t xml:space="preserve">as an efficient mechanism to improve health as well as </w:t>
      </w:r>
      <w:r w:rsidRPr="00196BF1">
        <w:rPr>
          <w:rStyle w:val="StyleUnderline"/>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196BF1">
        <w:rPr>
          <w:rStyle w:val="StyleUnderline"/>
          <w:highlight w:val="cyan"/>
        </w:rPr>
        <w:t>codevelopment</w:t>
      </w:r>
      <w:proofErr w:type="spellEnd"/>
      <w:r w:rsidRPr="00CB1B2A">
        <w:rPr>
          <w:sz w:val="16"/>
        </w:rPr>
        <w:t xml:space="preserve"> of lifesaving vaccines </w:t>
      </w:r>
      <w:r w:rsidRPr="00196BF1">
        <w:rPr>
          <w:rStyle w:val="StyleUnderline"/>
          <w:highlight w:val="cyan"/>
        </w:rPr>
        <w:t>between scientists</w:t>
      </w:r>
      <w:r w:rsidRPr="00CB1B2A">
        <w:rPr>
          <w:sz w:val="16"/>
        </w:rPr>
        <w:t xml:space="preserve"> of different nations, but particularly </w:t>
      </w:r>
      <w:r w:rsidRPr="00196BF1">
        <w:rPr>
          <w:rStyle w:val="StyleUnderline"/>
          <w:highlight w:val="cyan"/>
        </w:rPr>
        <w:t>from nations with</w:t>
      </w:r>
      <w:r w:rsidRPr="00CB1B2A">
        <w:rPr>
          <w:rStyle w:val="StyleUnderline"/>
        </w:rPr>
        <w:t xml:space="preserve"> </w:t>
      </w:r>
      <w:r w:rsidRPr="00CB1B2A">
        <w:rPr>
          <w:rStyle w:val="Emphasis"/>
        </w:rPr>
        <w:t xml:space="preserve">strained or evenly </w:t>
      </w:r>
      <w:r w:rsidRPr="00196BF1">
        <w:rPr>
          <w:rStyle w:val="Emphasis"/>
          <w:highlight w:val="cyan"/>
        </w:rPr>
        <w:t>openly contentious</w:t>
      </w:r>
      <w:r w:rsidRPr="00CB1B2A">
        <w:rPr>
          <w:rStyle w:val="Emphasis"/>
        </w:rPr>
        <w:t xml:space="preserve"> international </w:t>
      </w:r>
      <w:r w:rsidRPr="00196BF1">
        <w:rPr>
          <w:rStyle w:val="Emphasis"/>
          <w:highlight w:val="cya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96BF1">
        <w:rPr>
          <w:rStyle w:val="StyleUnderline"/>
          <w:highlight w:val="cyan"/>
        </w:rPr>
        <w:t>create</w:t>
      </w:r>
      <w:r w:rsidRPr="00196BF1">
        <w:rPr>
          <w:sz w:val="16"/>
          <w:highlight w:val="cyan"/>
        </w:rPr>
        <w:t xml:space="preserve"> </w:t>
      </w:r>
      <w:r w:rsidRPr="00196BF1">
        <w:rPr>
          <w:rStyle w:val="Emphasis"/>
          <w:highlight w:val="cyan"/>
        </w:rPr>
        <w:t>new NTD tech</w:t>
      </w:r>
      <w:r w:rsidRPr="00CB1B2A">
        <w:rPr>
          <w:rStyle w:val="Emphasis"/>
        </w:rPr>
        <w:t>nologies</w:t>
      </w:r>
      <w:r w:rsidRPr="00CB1B2A">
        <w:rPr>
          <w:sz w:val="16"/>
        </w:rPr>
        <w:t xml:space="preserve"> </w:t>
      </w:r>
      <w:r w:rsidRPr="00196BF1">
        <w:rPr>
          <w:rStyle w:val="StyleUnderline"/>
          <w:highlight w:val="cyan"/>
        </w:rPr>
        <w:t>for</w:t>
      </w:r>
      <w:r w:rsidRPr="00CB1B2A">
        <w:rPr>
          <w:sz w:val="16"/>
        </w:rPr>
        <w:t xml:space="preserve"> some of </w:t>
      </w:r>
      <w:r w:rsidRPr="00196BF1">
        <w:rPr>
          <w:rStyle w:val="StyleUnderline"/>
          <w:highlight w:val="cyan"/>
        </w:rPr>
        <w:t>the</w:t>
      </w:r>
      <w:r w:rsidRPr="00196BF1">
        <w:rPr>
          <w:sz w:val="16"/>
          <w:highlight w:val="cyan"/>
        </w:rPr>
        <w:t xml:space="preserve"> </w:t>
      </w:r>
      <w:r w:rsidRPr="00196BF1">
        <w:rPr>
          <w:rStyle w:val="Emphasis"/>
          <w:highlight w:val="cyan"/>
        </w:rPr>
        <w:t>worst-off</w:t>
      </w:r>
      <w:r w:rsidRPr="00CB1B2A">
        <w:rPr>
          <w:rStyle w:val="Emphasis"/>
        </w:rPr>
        <w:t xml:space="preserve"> </w:t>
      </w:r>
      <w:r w:rsidRPr="00CB1B2A">
        <w:rPr>
          <w:sz w:val="16"/>
        </w:rPr>
        <w:t xml:space="preserve">Muslim-majority </w:t>
      </w:r>
      <w:r w:rsidRPr="00196BF1">
        <w:rPr>
          <w:rStyle w:val="StyleUnderline"/>
          <w:highlight w:val="cyan"/>
        </w:rPr>
        <w:t>countries</w:t>
      </w:r>
      <w:r w:rsidRPr="00CB1B2A">
        <w:rPr>
          <w:sz w:val="16"/>
        </w:rPr>
        <w:t>. The “worst-off” might include OIC countries at the high end of the worm index, including Mali, Cote d’Ivoire, Mozambique, Cameroon, Burkina Faso, and Niger, as well as Nigeria [11].</w:t>
      </w:r>
    </w:p>
    <w:p w14:paraId="6F8221EC" w14:textId="77777777" w:rsidR="00610867" w:rsidRDefault="00610867" w:rsidP="00610867">
      <w:pPr>
        <w:pStyle w:val="Heading4"/>
      </w:pPr>
      <w:r>
        <w:t xml:space="preserve">Public Health Diplomacy solves </w:t>
      </w:r>
      <w:r>
        <w:rPr>
          <w:u w:val="single"/>
        </w:rPr>
        <w:t>Existential Threats</w:t>
      </w:r>
      <w:r>
        <w:t>.</w:t>
      </w:r>
    </w:p>
    <w:p w14:paraId="6E5C5E45" w14:textId="77777777" w:rsidR="00610867" w:rsidRPr="004578B0" w:rsidRDefault="00610867" w:rsidP="00610867">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68996524" w14:textId="77777777" w:rsidR="00610867" w:rsidRPr="00110F56" w:rsidRDefault="00610867" w:rsidP="00610867">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196BF1">
        <w:rPr>
          <w:b/>
          <w:sz w:val="26"/>
          <w:highlight w:val="cyan"/>
          <w:u w:val="single"/>
        </w:rPr>
        <w:t>Health</w:t>
      </w:r>
      <w:r w:rsidRPr="004578B0">
        <w:rPr>
          <w:sz w:val="16"/>
        </w:rPr>
        <w:t xml:space="preserve"> security </w:t>
      </w:r>
      <w:r w:rsidRPr="00196BF1">
        <w:rPr>
          <w:b/>
          <w:sz w:val="26"/>
          <w:highlight w:val="cya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196BF1">
        <w:rPr>
          <w:b/>
          <w:sz w:val="26"/>
          <w:highlight w:val="cyan"/>
          <w:u w:val="single"/>
        </w:rPr>
        <w:t>Medicine</w:t>
      </w:r>
      <w:r w:rsidRPr="004578B0">
        <w:rPr>
          <w:u w:val="single"/>
        </w:rPr>
        <w:t xml:space="preserve"> is one of the earliest and greatest human achievements because it is a </w:t>
      </w:r>
      <w:r w:rsidRPr="00196BF1">
        <w:rPr>
          <w:b/>
          <w:sz w:val="26"/>
          <w:highlight w:val="cyan"/>
          <w:u w:val="single"/>
        </w:rPr>
        <w:t>co-operative enterprise</w:t>
      </w:r>
      <w:r w:rsidRPr="004578B0">
        <w:rPr>
          <w:u w:val="single"/>
        </w:rPr>
        <w:t xml:space="preserve"> involving highly skilled individuals; </w:t>
      </w:r>
      <w:r w:rsidRPr="00196BF1">
        <w:rPr>
          <w:highlight w:val="cyan"/>
          <w:u w:val="single"/>
        </w:rPr>
        <w:t>and</w:t>
      </w:r>
      <w:r w:rsidRPr="004578B0">
        <w:rPr>
          <w:u w:val="single"/>
        </w:rPr>
        <w:t xml:space="preserve"> it is </w:t>
      </w:r>
      <w:r w:rsidRPr="00196BF1">
        <w:rPr>
          <w:b/>
          <w:sz w:val="26"/>
          <w:highlight w:val="cyan"/>
          <w:u w:val="single"/>
        </w:rPr>
        <w:t>as a result</w:t>
      </w:r>
      <w:r w:rsidRPr="004578B0">
        <w:rPr>
          <w:u w:val="single"/>
        </w:rPr>
        <w:t xml:space="preserve"> of cooperation –</w:t>
      </w:r>
      <w:r w:rsidRPr="004578B0">
        <w:rPr>
          <w:sz w:val="16"/>
        </w:rPr>
        <w:t xml:space="preserve"> and our unusual ability for complex language – that cumulative </w:t>
      </w:r>
      <w:proofErr w:type="spellStart"/>
      <w:r w:rsidRPr="00196BF1">
        <w:rPr>
          <w:b/>
          <w:sz w:val="26"/>
          <w:highlight w:val="cyan"/>
          <w:u w:val="single"/>
          <w:bdr w:val="single" w:sz="12" w:space="0" w:color="auto"/>
        </w:rPr>
        <w:t>civilisation</w:t>
      </w:r>
      <w:proofErr w:type="spellEnd"/>
      <w:r w:rsidRPr="00196BF1">
        <w:rPr>
          <w:b/>
          <w:sz w:val="26"/>
          <w:highlight w:val="cya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196BF1">
        <w:rPr>
          <w:b/>
          <w:sz w:val="26"/>
          <w:highlight w:val="cyan"/>
          <w:u w:val="single"/>
        </w:rPr>
        <w:t>health security</w:t>
      </w:r>
      <w:r w:rsidRPr="004578B0">
        <w:rPr>
          <w:sz w:val="16"/>
        </w:rPr>
        <w:t xml:space="preserve">, a recent Lancet editorial stated, that “is now the </w:t>
      </w:r>
      <w:r w:rsidRPr="00196BF1">
        <w:rPr>
          <w:b/>
          <w:sz w:val="26"/>
          <w:highlight w:val="cyan"/>
          <w:u w:val="single"/>
          <w:bdr w:val="single" w:sz="12" w:space="0" w:color="auto"/>
        </w:rPr>
        <w:t>most important foreign policy issue</w:t>
      </w:r>
      <w:r w:rsidRPr="004578B0">
        <w:rPr>
          <w:sz w:val="16"/>
        </w:rPr>
        <w:t xml:space="preserve"> of our time”. The rapid emergence and re-emergence of pathogenic infectious </w:t>
      </w:r>
      <w:r w:rsidRPr="00196BF1">
        <w:rPr>
          <w:b/>
          <w:sz w:val="26"/>
          <w:highlight w:val="cyan"/>
          <w:u w:val="single"/>
        </w:rPr>
        <w:t>disease</w:t>
      </w:r>
      <w:r w:rsidRPr="004578B0">
        <w:rPr>
          <w:u w:val="single"/>
        </w:rPr>
        <w:t xml:space="preserve">, of which Zika is the most recent, the slow but steady cumulative acts of nature associated with </w:t>
      </w:r>
      <w:r w:rsidRPr="00196BF1">
        <w:rPr>
          <w:b/>
          <w:sz w:val="26"/>
          <w:highlight w:val="cyan"/>
          <w:u w:val="single"/>
        </w:rPr>
        <w:t>climate change</w:t>
      </w:r>
      <w:r w:rsidRPr="004578B0">
        <w:rPr>
          <w:u w:val="single"/>
        </w:rPr>
        <w:t xml:space="preserve">, high-risk </w:t>
      </w:r>
      <w:r w:rsidRPr="00196BF1">
        <w:rPr>
          <w:b/>
          <w:sz w:val="26"/>
          <w:highlight w:val="cyan"/>
          <w:u w:val="single"/>
        </w:rPr>
        <w:t>forced migration</w:t>
      </w:r>
      <w:r w:rsidRPr="004578B0">
        <w:rPr>
          <w:u w:val="single"/>
        </w:rPr>
        <w:t xml:space="preserve"> caused by desperation and war, the creeping reality of </w:t>
      </w:r>
      <w:r w:rsidRPr="00196BF1">
        <w:rPr>
          <w:b/>
          <w:sz w:val="26"/>
          <w:highlight w:val="cyan"/>
          <w:u w:val="single"/>
        </w:rPr>
        <w:t>biochemical terror and</w:t>
      </w:r>
      <w:r w:rsidRPr="004578B0">
        <w:rPr>
          <w:u w:val="single"/>
        </w:rPr>
        <w:t xml:space="preserve"> the threat of </w:t>
      </w:r>
      <w:r w:rsidRPr="00196BF1">
        <w:rPr>
          <w:b/>
          <w:sz w:val="26"/>
          <w:highlight w:val="cyan"/>
          <w:u w:val="single"/>
        </w:rPr>
        <w:t>nuclear war, propel human survival</w:t>
      </w:r>
      <w:r w:rsidRPr="004578B0">
        <w:rPr>
          <w:u w:val="single"/>
        </w:rPr>
        <w:t xml:space="preserve"> and well-being </w:t>
      </w:r>
      <w:r w:rsidRPr="00196BF1">
        <w:rPr>
          <w:b/>
          <w:sz w:val="26"/>
          <w:highlight w:val="cyan"/>
          <w:u w:val="single"/>
        </w:rPr>
        <w:t>to the frontline</w:t>
      </w:r>
      <w:r w:rsidRPr="004578B0">
        <w:rPr>
          <w:sz w:val="16"/>
        </w:rPr>
        <w:t xml:space="preserve"> of what today must be everybody’s concern. The field of </w:t>
      </w:r>
      <w:r w:rsidRPr="00196BF1">
        <w:rPr>
          <w:b/>
          <w:sz w:val="26"/>
          <w:highlight w:val="cyan"/>
          <w:u w:val="single"/>
        </w:rPr>
        <w:t>health diplomacy provides</w:t>
      </w:r>
      <w:r w:rsidRPr="004578B0">
        <w:rPr>
          <w:sz w:val="16"/>
        </w:rPr>
        <w:t xml:space="preserve"> an </w:t>
      </w:r>
      <w:r w:rsidRPr="00196BF1">
        <w:rPr>
          <w:b/>
          <w:sz w:val="26"/>
          <w:highlight w:val="cyan"/>
          <w:u w:val="single"/>
        </w:rPr>
        <w:t>unprecedented opportunity to build</w:t>
      </w:r>
      <w:r w:rsidRPr="004578B0">
        <w:rPr>
          <w:sz w:val="16"/>
        </w:rPr>
        <w:t xml:space="preserve"> human </w:t>
      </w:r>
      <w:r w:rsidRPr="00196BF1">
        <w:rPr>
          <w:b/>
          <w:sz w:val="26"/>
          <w:highlight w:val="cya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196BF1">
        <w:rPr>
          <w:b/>
          <w:sz w:val="26"/>
          <w:highlight w:val="cyan"/>
          <w:u w:val="single"/>
        </w:rPr>
        <w:t>cuts through</w:t>
      </w:r>
      <w:r w:rsidRPr="004578B0">
        <w:rPr>
          <w:u w:val="single"/>
        </w:rPr>
        <w:t xml:space="preserve"> inherited </w:t>
      </w:r>
      <w:r w:rsidRPr="00196BF1">
        <w:rPr>
          <w:b/>
          <w:sz w:val="26"/>
          <w:highlight w:val="cyan"/>
          <w:u w:val="single"/>
        </w:rPr>
        <w:t>antagonisms</w:t>
      </w:r>
      <w:r w:rsidRPr="00196BF1">
        <w:rPr>
          <w:highlight w:val="cyan"/>
          <w:u w:val="single"/>
        </w:rPr>
        <w:t xml:space="preserve">. </w:t>
      </w:r>
      <w:r w:rsidRPr="004578B0">
        <w:rPr>
          <w:u w:val="single"/>
        </w:rPr>
        <w:t xml:space="preserve">Governments that offer </w:t>
      </w:r>
      <w:r w:rsidRPr="00196BF1">
        <w:rPr>
          <w:b/>
          <w:sz w:val="26"/>
          <w:highlight w:val="cyan"/>
          <w:u w:val="single"/>
        </w:rPr>
        <w:t>health improvements</w:t>
      </w:r>
      <w:r w:rsidRPr="004578B0">
        <w:rPr>
          <w:u w:val="single"/>
        </w:rPr>
        <w:t xml:space="preserve"> as part of aid to nations with whom they wish to </w:t>
      </w:r>
      <w:r w:rsidRPr="00196BF1">
        <w:rPr>
          <w:b/>
          <w:sz w:val="26"/>
          <w:highlight w:val="cyan"/>
          <w:u w:val="single"/>
        </w:rPr>
        <w:t>develop</w:t>
      </w:r>
      <w:r w:rsidRPr="004578B0">
        <w:rPr>
          <w:u w:val="single"/>
        </w:rPr>
        <w:t xml:space="preserve"> stronger </w:t>
      </w:r>
      <w:r w:rsidRPr="00196BF1">
        <w:rPr>
          <w:b/>
          <w:sz w:val="26"/>
          <w:highlight w:val="cya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5FC9FB74" w14:textId="77777777" w:rsidR="00610867" w:rsidRDefault="00610867" w:rsidP="00610867">
      <w:pPr>
        <w:pStyle w:val="Heading4"/>
      </w:pPr>
      <w:r>
        <w:t>Only health cooperation solves diseases – specifically key to protect developing nations</w:t>
      </w:r>
    </w:p>
    <w:p w14:paraId="62C08820" w14:textId="77777777" w:rsidR="00610867" w:rsidRDefault="00610867" w:rsidP="00610867">
      <w:r>
        <w:rPr>
          <w:rStyle w:val="Style13ptBold"/>
        </w:rPr>
        <w:t>Long 11</w:t>
      </w:r>
      <w:r>
        <w:t xml:space="preserve"> (William J., </w:t>
      </w:r>
      <w:proofErr w:type="gramStart"/>
      <w:r>
        <w:t>professor</w:t>
      </w:r>
      <w:proofErr w:type="gramEnd"/>
      <w:r>
        <w:t xml:space="preserve"> and chair at the Sam Nunn School of International Affairs at the Georgia Institute of Technology. He is the author of three books and numerous articles on conflict resolution, international cooperation, and trade and technology transfer policy and Jennings Randolph fellow at the U.S. Institute of Peace in 2009-10, “Pandemics and Peace: Cooperation in Zones of Conflict”, USIP Press Books) JA</w:t>
      </w:r>
    </w:p>
    <w:p w14:paraId="0F331E8D" w14:textId="77777777" w:rsidR="00610867" w:rsidRDefault="00610867" w:rsidP="00610867">
      <w:pPr>
        <w:rPr>
          <w:sz w:val="16"/>
        </w:rPr>
      </w:pPr>
      <w:r w:rsidRPr="00D007EC">
        <w:rPr>
          <w:rStyle w:val="Emphasis"/>
        </w:rPr>
        <w:t>The spread of</w:t>
      </w:r>
      <w:r w:rsidRPr="00D007EC">
        <w:rPr>
          <w:sz w:val="16"/>
        </w:rPr>
        <w:t xml:space="preserve"> avian influenza and other </w:t>
      </w:r>
      <w:r w:rsidRPr="00D007EC">
        <w:rPr>
          <w:rStyle w:val="Emphasis"/>
        </w:rPr>
        <w:t>naturally occurring</w:t>
      </w:r>
      <w:r w:rsidRPr="00D007EC">
        <w:rPr>
          <w:sz w:val="16"/>
        </w:rPr>
        <w:t xml:space="preserve"> or man-made </w:t>
      </w:r>
      <w:r w:rsidRPr="00D007EC">
        <w:rPr>
          <w:rStyle w:val="Emphasis"/>
        </w:rPr>
        <w:t>biological threats presents a grave</w:t>
      </w:r>
      <w:r w:rsidRPr="00D007EC">
        <w:rPr>
          <w:sz w:val="16"/>
        </w:rPr>
        <w:t xml:space="preserve"> security and </w:t>
      </w:r>
      <w:r w:rsidRPr="00D007EC">
        <w:rPr>
          <w:rStyle w:val="StyleUnderline"/>
        </w:rPr>
        <w:t xml:space="preserve">humanitarian </w:t>
      </w:r>
      <w:r w:rsidRPr="00D007EC">
        <w:rPr>
          <w:rStyle w:val="Emphasis"/>
        </w:rPr>
        <w:t>threat</w:t>
      </w:r>
      <w:r w:rsidRPr="00D007EC">
        <w:rPr>
          <w:sz w:val="16"/>
        </w:rPr>
        <w:t xml:space="preserve"> region-ally and globally." </w:t>
      </w:r>
      <w:r w:rsidRPr="00D007EC">
        <w:rPr>
          <w:rStyle w:val="Emphasis"/>
        </w:rPr>
        <w:t xml:space="preserve">Dramatic increases in the worldwide movement of people, animals, and goods; growing population density; and uneven public health systems worldwide are the driving forces behind heightened vulnerability to the spread of </w:t>
      </w:r>
      <w:r w:rsidRPr="00D007EC">
        <w:t>both old and new</w:t>
      </w:r>
      <w:r w:rsidRPr="00D007EC">
        <w:rPr>
          <w:rStyle w:val="Emphasis"/>
        </w:rPr>
        <w:t xml:space="preserve"> infectious diseases.</w:t>
      </w:r>
      <w:r w:rsidRPr="00D007EC">
        <w:rPr>
          <w:sz w:val="16"/>
        </w:rPr>
        <w:t>"</w:t>
      </w:r>
      <w:r w:rsidRPr="0058356A">
        <w:rPr>
          <w:sz w:val="16"/>
        </w:rPr>
        <w:t xml:space="preserve"> Since the global spread of the human immunodeficiency virus (HIV) began in the early 1980s, twenty-nine new bacteria or viruses have been identified, many of which are capable of global reach." Commenting on this trend in 2007, the United Nations' World Health Organization warned, "</w:t>
      </w:r>
      <w:r w:rsidRPr="0058356A">
        <w:rPr>
          <w:rStyle w:val="StyleUnderline"/>
        </w:rPr>
        <w:t xml:space="preserve">Since the 1970s, </w:t>
      </w:r>
      <w:r w:rsidRPr="00196BF1">
        <w:rPr>
          <w:rStyle w:val="StyleUnderline"/>
          <w:highlight w:val="cyan"/>
        </w:rPr>
        <w:t xml:space="preserve">newly emerging diseases </w:t>
      </w:r>
      <w:r w:rsidRPr="00D007EC">
        <w:rPr>
          <w:rStyle w:val="StyleUnderline"/>
        </w:rPr>
        <w:t xml:space="preserve">have been </w:t>
      </w:r>
      <w:r w:rsidRPr="00196BF1">
        <w:rPr>
          <w:rStyle w:val="StyleUnderline"/>
          <w:highlight w:val="cyan"/>
        </w:rPr>
        <w:t>identified</w:t>
      </w:r>
      <w:r w:rsidRPr="00D007EC">
        <w:rPr>
          <w:rStyle w:val="StyleUnderline"/>
        </w:rPr>
        <w:t xml:space="preserve"> at the </w:t>
      </w:r>
      <w:r w:rsidRPr="00196BF1">
        <w:rPr>
          <w:rStyle w:val="StyleUnderline"/>
          <w:highlight w:val="cyan"/>
        </w:rPr>
        <w:t>unprecedented rate</w:t>
      </w:r>
      <w:r w:rsidRPr="0058356A">
        <w:rPr>
          <w:rStyle w:val="StyleUnderline"/>
        </w:rPr>
        <w:t xml:space="preserve"> of one or more per </w:t>
      </w:r>
      <w:proofErr w:type="gramStart"/>
      <w:r w:rsidRPr="0058356A">
        <w:rPr>
          <w:rStyle w:val="StyleUnderline"/>
        </w:rPr>
        <w:t>year</w:t>
      </w:r>
      <w:r w:rsidRPr="0058356A">
        <w:rPr>
          <w:sz w:val="16"/>
        </w:rPr>
        <w:t>. ..</w:t>
      </w:r>
      <w:proofErr w:type="gramEnd"/>
      <w:r w:rsidRPr="0058356A">
        <w:rPr>
          <w:sz w:val="16"/>
        </w:rPr>
        <w:t xml:space="preserve"> . </w:t>
      </w:r>
      <w:r w:rsidRPr="0058356A">
        <w:rPr>
          <w:rStyle w:val="StyleUnderline"/>
        </w:rPr>
        <w:t>It would be extremely naive</w:t>
      </w:r>
      <w:r w:rsidRPr="0058356A">
        <w:rPr>
          <w:rStyle w:val="Emphasis"/>
        </w:rPr>
        <w:t xml:space="preserve"> </w:t>
      </w:r>
      <w:r w:rsidRPr="0058356A">
        <w:t>and complacent</w:t>
      </w:r>
      <w:r w:rsidRPr="0058356A">
        <w:rPr>
          <w:rStyle w:val="Emphasis"/>
        </w:rPr>
        <w:t xml:space="preserve"> </w:t>
      </w:r>
      <w:r w:rsidRPr="0058356A">
        <w:rPr>
          <w:rStyle w:val="StyleUnderline"/>
        </w:rPr>
        <w:t>to assume that there will not be another disease like AIDS, another Ebola, or another SARS</w:t>
      </w:r>
      <w:r w:rsidRPr="0058356A">
        <w:t>, sooner or later.""</w:t>
      </w:r>
      <w:r w:rsidRPr="0058356A">
        <w:rPr>
          <w:sz w:val="16"/>
        </w:rPr>
        <w:t xml:space="preserve"> Senior World Health officials have noted that </w:t>
      </w:r>
      <w:r w:rsidRPr="0058356A">
        <w:rPr>
          <w:rStyle w:val="StyleUnderline"/>
        </w:rPr>
        <w:t>In-adequate</w:t>
      </w:r>
      <w:r w:rsidRPr="0058356A">
        <w:rPr>
          <w:rStyle w:val="Emphasis"/>
        </w:rPr>
        <w:t xml:space="preserve"> </w:t>
      </w:r>
      <w:r w:rsidRPr="0058356A">
        <w:t>surveillance and</w:t>
      </w:r>
      <w:r w:rsidRPr="0058356A">
        <w:rPr>
          <w:rStyle w:val="Emphasis"/>
        </w:rPr>
        <w:t xml:space="preserve"> </w:t>
      </w:r>
      <w:r w:rsidRPr="0058356A">
        <w:rPr>
          <w:rStyle w:val="StyleUnderline"/>
        </w:rPr>
        <w:t xml:space="preserve">response capacity </w:t>
      </w:r>
      <w:r w:rsidRPr="0058356A">
        <w:t xml:space="preserve">in a single country </w:t>
      </w:r>
      <w:r w:rsidRPr="0058356A">
        <w:rPr>
          <w:rStyle w:val="StyleUnderline"/>
        </w:rPr>
        <w:t>can endanger national populations and public health security of the entire world</w:t>
      </w:r>
      <w:r w:rsidRPr="0058356A">
        <w:rPr>
          <w:sz w:val="16"/>
        </w:rPr>
        <w:t xml:space="preserve">."" With more than a million travelers flying across national boundaries </w:t>
      </w:r>
      <w:proofErr w:type="spellStart"/>
      <w:r w:rsidRPr="0058356A">
        <w:rPr>
          <w:sz w:val="16"/>
        </w:rPr>
        <w:t>ev-ery</w:t>
      </w:r>
      <w:proofErr w:type="spellEnd"/>
      <w:r w:rsidRPr="0058356A">
        <w:rPr>
          <w:sz w:val="16"/>
        </w:rPr>
        <w:t xml:space="preserve"> day, it is not an exaggeration to say that </w:t>
      </w:r>
      <w:r w:rsidRPr="00D007EC">
        <w:rPr>
          <w:rStyle w:val="StyleUnderline"/>
        </w:rPr>
        <w:t xml:space="preserve">a </w:t>
      </w:r>
      <w:r w:rsidRPr="00196BF1">
        <w:rPr>
          <w:rStyle w:val="StyleUnderline"/>
          <w:highlight w:val="cyan"/>
        </w:rPr>
        <w:t xml:space="preserve">health problem in </w:t>
      </w:r>
      <w:r w:rsidRPr="00D007EC">
        <w:rPr>
          <w:rStyle w:val="StyleUnderline"/>
        </w:rPr>
        <w:t xml:space="preserve">any </w:t>
      </w:r>
      <w:r w:rsidRPr="00196BF1">
        <w:rPr>
          <w:rStyle w:val="StyleUnderline"/>
          <w:highlight w:val="cyan"/>
        </w:rPr>
        <w:t>part of the world can rapidly become</w:t>
      </w:r>
      <w:r w:rsidRPr="0058356A">
        <w:rPr>
          <w:rStyle w:val="StyleUnderline"/>
        </w:rPr>
        <w:t xml:space="preserve"> </w:t>
      </w:r>
      <w:r w:rsidRPr="00196BF1">
        <w:rPr>
          <w:rStyle w:val="StyleUnderline"/>
          <w:highlight w:val="cyan"/>
        </w:rPr>
        <w:t>a health threat to many</w:t>
      </w:r>
      <w:r w:rsidRPr="0058356A">
        <w:rPr>
          <w:sz w:val="16"/>
        </w:rPr>
        <w:t xml:space="preserve"> or 21122—v/hat one author calls the microbial unification of the world." </w:t>
      </w:r>
      <w:r w:rsidRPr="0058356A">
        <w:rPr>
          <w:rStyle w:val="StyleUnderline"/>
        </w:rPr>
        <w:t>The outbreak of severe acute respiratory syndrome (SARS) in 2002 and 2003 demonstrated how a previously unknown but lethal virus could spread by modern air trans-port, traveling from Hong Kong to Toronto in fifteen hours and eventually reaching twenty-seven countries?</w:t>
      </w:r>
      <w:r w:rsidRPr="0058356A">
        <w:rPr>
          <w:sz w:val="16"/>
        </w:rPr>
        <w:t xml:space="preserve"> </w:t>
      </w:r>
      <w:r w:rsidRPr="00D007EC">
        <w:rPr>
          <w:rStyle w:val="StyleUnderline"/>
        </w:rPr>
        <w:t>The</w:t>
      </w:r>
      <w:r w:rsidRPr="0058356A">
        <w:rPr>
          <w:rStyle w:val="StyleUnderline"/>
        </w:rPr>
        <w:t xml:space="preserve"> increased </w:t>
      </w:r>
      <w:r w:rsidRPr="00196BF1">
        <w:rPr>
          <w:rStyle w:val="StyleUnderline"/>
          <w:highlight w:val="cyan"/>
        </w:rPr>
        <w:t>speed of transmission</w:t>
      </w:r>
      <w:r w:rsidRPr="0058356A">
        <w:rPr>
          <w:rStyle w:val="StyleUnderline"/>
        </w:rPr>
        <w:t xml:space="preserve"> also </w:t>
      </w:r>
      <w:r w:rsidRPr="00196BF1">
        <w:rPr>
          <w:rStyle w:val="StyleUnderline"/>
          <w:highlight w:val="cyan"/>
        </w:rPr>
        <w:t>means</w:t>
      </w:r>
      <w:r w:rsidRPr="0058356A">
        <w:rPr>
          <w:rStyle w:val="StyleUnderline"/>
        </w:rPr>
        <w:t xml:space="preserve"> that </w:t>
      </w:r>
      <w:r w:rsidRPr="00196BF1">
        <w:rPr>
          <w:rStyle w:val="StyleUnderline"/>
          <w:highlight w:val="cyan"/>
        </w:rPr>
        <w:t>contagion is</w:t>
      </w:r>
      <w:r w:rsidRPr="00D007EC">
        <w:rPr>
          <w:rStyle w:val="StyleUnderline"/>
        </w:rPr>
        <w:t xml:space="preserve"> likely to be </w:t>
      </w:r>
      <w:r w:rsidRPr="00196BF1">
        <w:rPr>
          <w:rStyle w:val="StyleUnderline"/>
          <w:highlight w:val="cyan"/>
        </w:rPr>
        <w:t>well established before governments</w:t>
      </w:r>
      <w:r w:rsidRPr="0058356A">
        <w:rPr>
          <w:rStyle w:val="StyleUnderline"/>
        </w:rPr>
        <w:t xml:space="preserve"> and international organizations </w:t>
      </w:r>
      <w:r w:rsidRPr="00196BF1">
        <w:rPr>
          <w:rStyle w:val="StyleUnderline"/>
          <w:highlight w:val="cyan"/>
        </w:rPr>
        <w:t>are</w:t>
      </w:r>
      <w:r w:rsidRPr="0058356A">
        <w:rPr>
          <w:rStyle w:val="StyleUnderline"/>
        </w:rPr>
        <w:t xml:space="preserve"> </w:t>
      </w:r>
      <w:r w:rsidRPr="00196BF1">
        <w:rPr>
          <w:rStyle w:val="StyleUnderline"/>
          <w:highlight w:val="cyan"/>
        </w:rPr>
        <w:t>aware</w:t>
      </w:r>
      <w:r w:rsidRPr="0058356A">
        <w:rPr>
          <w:rStyle w:val="StyleUnderline"/>
        </w:rPr>
        <w:t xml:space="preserve"> of the </w:t>
      </w:r>
      <w:r w:rsidRPr="0058356A">
        <w:t>presence of the</w:t>
      </w:r>
      <w:r w:rsidRPr="0058356A">
        <w:rPr>
          <w:rStyle w:val="StyleUnderline"/>
        </w:rPr>
        <w:t xml:space="preserve"> </w:t>
      </w:r>
      <w:proofErr w:type="gramStart"/>
      <w:r w:rsidRPr="0058356A">
        <w:rPr>
          <w:rStyle w:val="StyleUnderline"/>
        </w:rPr>
        <w:t>disease</w:t>
      </w:r>
      <w:r w:rsidRPr="0058356A">
        <w:rPr>
          <w:sz w:val="16"/>
        </w:rPr>
        <w:t>.°</w:t>
      </w:r>
      <w:proofErr w:type="gramEnd"/>
      <w:r w:rsidRPr="0058356A">
        <w:rPr>
          <w:sz w:val="16"/>
        </w:rPr>
        <w:t xml:space="preserve"> SARS, in turn, focused attention on the ability of public health systems worldwide to cope with an anticipated pandemic associated with the next major antigenic shift in the influenza A virus. Although the influenza A virus mutates regularly (antigenic drift), every decade or so the virus undergoes a major change, or shift, for which most people have little or no protection.  </w:t>
      </w:r>
      <w:r w:rsidRPr="0058356A">
        <w:rPr>
          <w:rStyle w:val="StyleUnderline"/>
        </w:rPr>
        <w:t xml:space="preserve">The threat is magnified today by the ability of such diseases to spread worldwide very rapidly.2 For example, since emerging in 1997, </w:t>
      </w:r>
      <w:r w:rsidRPr="00D007EC">
        <w:rPr>
          <w:rStyle w:val="Emphasis"/>
          <w:b w:val="0"/>
          <w:bCs/>
        </w:rPr>
        <w:t>avian influenza</w:t>
      </w:r>
      <w:r w:rsidRPr="00D007EC">
        <w:rPr>
          <w:rStyle w:val="StyleUnderline"/>
        </w:rPr>
        <w:t>—which to date has infected more than 400 people and killed more than 200—</w:t>
      </w:r>
      <w:r w:rsidRPr="00D007EC">
        <w:rPr>
          <w:rStyle w:val="Emphasis"/>
          <w:b w:val="0"/>
          <w:bCs/>
        </w:rPr>
        <w:t>could create</w:t>
      </w:r>
      <w:r w:rsidRPr="00D007EC">
        <w:rPr>
          <w:rStyle w:val="StyleUnderline"/>
        </w:rPr>
        <w:t>, if</w:t>
      </w:r>
      <w:r w:rsidRPr="0058356A">
        <w:rPr>
          <w:rStyle w:val="StyleUnderline"/>
        </w:rPr>
        <w:t xml:space="preserve"> it becomes capable of human-to-human transmission as a new </w:t>
      </w:r>
      <w:proofErr w:type="spellStart"/>
      <w:r w:rsidRPr="0058356A">
        <w:rPr>
          <w:rStyle w:val="StyleUnderline"/>
        </w:rPr>
        <w:t>influ-enza</w:t>
      </w:r>
      <w:proofErr w:type="spellEnd"/>
      <w:r w:rsidRPr="0058356A">
        <w:rPr>
          <w:rStyle w:val="StyleUnderline"/>
        </w:rPr>
        <w:t xml:space="preserve"> A virus, </w:t>
      </w:r>
      <w:r w:rsidRPr="00196BF1">
        <w:rPr>
          <w:rStyle w:val="Emphasis"/>
          <w:highlight w:val="cyan"/>
        </w:rPr>
        <w:t>a global pandemic of unprecedented lethality</w:t>
      </w:r>
      <w:r w:rsidRPr="0058356A">
        <w:rPr>
          <w:rStyle w:val="Emphasis"/>
        </w:rPr>
        <w:t xml:space="preserve">. </w:t>
      </w:r>
      <w:r w:rsidRPr="00D007EC">
        <w:rPr>
          <w:sz w:val="16"/>
          <w:szCs w:val="16"/>
        </w:rPr>
        <w:t xml:space="preserve">Avian influenza could, if it becomes capable of human-to-human transmission as SARS did in 2002, </w:t>
      </w:r>
      <w:r w:rsidRPr="00D007EC">
        <w:rPr>
          <w:rStyle w:val="Emphasis"/>
          <w:sz w:val="16"/>
          <w:szCs w:val="16"/>
        </w:rPr>
        <w:t>kill</w:t>
      </w:r>
      <w:r w:rsidRPr="00D007EC">
        <w:rPr>
          <w:sz w:val="16"/>
          <w:szCs w:val="16"/>
        </w:rPr>
        <w:t xml:space="preserve"> somewhere between 200,000 to 16 million Americans</w:t>
      </w:r>
      <w:r w:rsidRPr="0058356A">
        <w:rPr>
          <w:sz w:val="16"/>
        </w:rPr>
        <w:t xml:space="preserve">. </w:t>
      </w:r>
      <w:r w:rsidRPr="00196BF1">
        <w:rPr>
          <w:rStyle w:val="Emphasis"/>
          <w:highlight w:val="cyan"/>
        </w:rPr>
        <w:t xml:space="preserve">Countries with less robust public health systems </w:t>
      </w:r>
      <w:r w:rsidRPr="00D007EC">
        <w:rPr>
          <w:rStyle w:val="Emphasis"/>
        </w:rPr>
        <w:t xml:space="preserve">would </w:t>
      </w:r>
      <w:r w:rsidRPr="00196BF1">
        <w:rPr>
          <w:rStyle w:val="Emphasis"/>
          <w:highlight w:val="cyan"/>
        </w:rPr>
        <w:t xml:space="preserve">lose </w:t>
      </w:r>
      <w:r w:rsidRPr="00D007EC">
        <w:rPr>
          <w:rStyle w:val="Emphasis"/>
        </w:rPr>
        <w:t xml:space="preserve">an even </w:t>
      </w:r>
      <w:r w:rsidRPr="00196BF1">
        <w:rPr>
          <w:rStyle w:val="Emphasis"/>
          <w:highlight w:val="cyan"/>
        </w:rPr>
        <w:t xml:space="preserve">larger percentage of their population to </w:t>
      </w:r>
      <w:r w:rsidRPr="00D007EC">
        <w:rPr>
          <w:rStyle w:val="Emphasis"/>
        </w:rPr>
        <w:t xml:space="preserve">such a </w:t>
      </w:r>
      <w:r w:rsidRPr="00196BF1">
        <w:rPr>
          <w:rStyle w:val="Emphasis"/>
          <w:highlight w:val="cyan"/>
        </w:rPr>
        <w:t>disease</w:t>
      </w:r>
      <w:r w:rsidRPr="00196BF1">
        <w:rPr>
          <w:sz w:val="16"/>
          <w:highlight w:val="cyan"/>
        </w:rPr>
        <w:t>.</w:t>
      </w:r>
      <w:r w:rsidRPr="0058356A">
        <w:rPr>
          <w:sz w:val="16"/>
        </w:rPr>
        <w:t xml:space="preserve"> The relatively benign H1N1, or swine flu, outbreak provides a harbinger of this future danger. </w:t>
      </w:r>
      <w:r w:rsidRPr="0058356A">
        <w:rPr>
          <w:rStyle w:val="StyleUnderline"/>
        </w:rPr>
        <w:t xml:space="preserve">Global economic and political stability could fall victim to a pandemic </w:t>
      </w:r>
      <w:r w:rsidRPr="0058356A">
        <w:t>too.</w:t>
      </w:r>
      <w:r w:rsidRPr="0058356A">
        <w:rPr>
          <w:rStyle w:val="Emphasis"/>
        </w:rPr>
        <w:t xml:space="preserve">  </w:t>
      </w:r>
      <w:r w:rsidRPr="0058356A">
        <w:rPr>
          <w:sz w:val="16"/>
        </w:rPr>
        <w:t xml:space="preserve">Today, nations must provide for their citizens' health and well-being and protect them from disease. Health provision has become a primary public good and part of the social contract between a people and its government? Accelerating transnational flows, especially pathogens, can stress and could overwhelm a state's capacity to meet this essential function. </w:t>
      </w:r>
      <w:r w:rsidRPr="00196BF1">
        <w:rPr>
          <w:rStyle w:val="StyleUnderline"/>
          <w:highlight w:val="cyan"/>
        </w:rPr>
        <w:t xml:space="preserve">Weak states </w:t>
      </w:r>
      <w:r w:rsidRPr="00DC2A50">
        <w:rPr>
          <w:rStyle w:val="StyleUnderline"/>
        </w:rPr>
        <w:t xml:space="preserve">could </w:t>
      </w:r>
      <w:r w:rsidRPr="00196BF1">
        <w:rPr>
          <w:rStyle w:val="StyleUnderline"/>
          <w:highlight w:val="cyan"/>
        </w:rPr>
        <w:t>fail economically</w:t>
      </w:r>
      <w:r w:rsidRPr="0058356A">
        <w:rPr>
          <w:rStyle w:val="StyleUnderline"/>
        </w:rPr>
        <w:t xml:space="preserve"> or politically, thereby </w:t>
      </w:r>
      <w:r w:rsidRPr="00196BF1">
        <w:rPr>
          <w:rStyle w:val="StyleUnderline"/>
          <w:highlight w:val="cyan"/>
        </w:rPr>
        <w:t>creating</w:t>
      </w:r>
      <w:r w:rsidRPr="0058356A">
        <w:rPr>
          <w:rStyle w:val="StyleUnderline"/>
        </w:rPr>
        <w:t xml:space="preserve"> regional </w:t>
      </w:r>
      <w:r w:rsidRPr="00196BF1">
        <w:rPr>
          <w:rStyle w:val="StyleUnderline"/>
          <w:highlight w:val="cyan"/>
        </w:rPr>
        <w:t xml:space="preserve">instability </w:t>
      </w:r>
      <w:r w:rsidRPr="00DC2A50">
        <w:rPr>
          <w:rStyle w:val="StyleUnderline"/>
        </w:rPr>
        <w:t xml:space="preserve">and </w:t>
      </w:r>
      <w:r w:rsidRPr="00196BF1">
        <w:rPr>
          <w:rStyle w:val="StyleUnderline"/>
          <w:highlight w:val="cyan"/>
        </w:rPr>
        <w:t>a</w:t>
      </w:r>
      <w:r w:rsidRPr="0058356A">
        <w:rPr>
          <w:rStyle w:val="StyleUnderline"/>
        </w:rPr>
        <w:t xml:space="preserve"> </w:t>
      </w:r>
      <w:r w:rsidRPr="00196BF1">
        <w:rPr>
          <w:rStyle w:val="StyleUnderline"/>
          <w:highlight w:val="cyan"/>
        </w:rPr>
        <w:t>breeding ground for terrorism or human rights violations</w:t>
      </w:r>
      <w:r w:rsidRPr="0058356A">
        <w:rPr>
          <w:rStyle w:val="StyleUnderline"/>
        </w:rPr>
        <w:t>. Statistical studies reveal that declining public health substantially increases the probability of state failure</w:t>
      </w:r>
      <w:r w:rsidRPr="0058356A">
        <w:t xml:space="preserve">," </w:t>
      </w:r>
      <w:r w:rsidRPr="0058356A">
        <w:rPr>
          <w:rStyle w:val="StyleUnderline"/>
        </w:rPr>
        <w:t>and historical examples of the correlation between disease outbreak and political instability and violence extend from the fall of ancient Athens to recent violence in Zimbabwe.</w:t>
      </w:r>
      <w:r w:rsidRPr="0058356A">
        <w:rPr>
          <w:sz w:val="16"/>
        </w:rPr>
        <w:t xml:space="preserve"> Even in the strongest states, leaders must be prepared, in an integrated way, to respond to the full spectrum of biological threats that could impede essential social functions such as food supply, transportation, education, and workforce operation and result in huge economic costs." </w:t>
      </w:r>
      <w:r w:rsidRPr="0058356A">
        <w:rPr>
          <w:rStyle w:val="StyleUnderline"/>
        </w:rPr>
        <w:t>Reducing the danger of influenza or other infectious diseases requires a focus on preparedness and monitoring.</w:t>
      </w:r>
      <w:r w:rsidRPr="0058356A">
        <w:rPr>
          <w:sz w:val="16"/>
        </w:rPr>
        <w:t xml:space="preserve"> Rapidly identifying the problem, sharing information, and coordinating response are each critical to limit-</w:t>
      </w:r>
      <w:proofErr w:type="spellStart"/>
      <w:r w:rsidRPr="0058356A">
        <w:rPr>
          <w:sz w:val="16"/>
        </w:rPr>
        <w:t>ing</w:t>
      </w:r>
      <w:proofErr w:type="spellEnd"/>
      <w:r w:rsidRPr="0058356A">
        <w:rPr>
          <w:sz w:val="16"/>
        </w:rPr>
        <w:t xml:space="preserve"> the perils of pathogenic threats. </w:t>
      </w:r>
      <w:r w:rsidRPr="0058356A">
        <w:t>Although the peril is great, so too is the promise of building</w:t>
      </w:r>
      <w:r w:rsidRPr="0058356A">
        <w:rPr>
          <w:rStyle w:val="StyleUnderline"/>
        </w:rPr>
        <w:t xml:space="preserve"> </w:t>
      </w:r>
      <w:r w:rsidRPr="00196BF1">
        <w:rPr>
          <w:rStyle w:val="Emphasis"/>
          <w:highlight w:val="cyan"/>
        </w:rPr>
        <w:t>cooperation</w:t>
      </w:r>
      <w:r w:rsidRPr="0058356A">
        <w:rPr>
          <w:sz w:val="16"/>
        </w:rPr>
        <w:t xml:space="preserve"> through regional disease surveillance, detection, and response. Here is the positive potential of globalization: </w:t>
      </w:r>
      <w:r w:rsidRPr="0058356A">
        <w:t>it</w:t>
      </w:r>
      <w:r w:rsidRPr="0058356A">
        <w:rPr>
          <w:rStyle w:val="StyleUnderline"/>
        </w:rPr>
        <w:t xml:space="preserve"> </w:t>
      </w:r>
      <w:r w:rsidRPr="00196BF1">
        <w:rPr>
          <w:rStyle w:val="Emphasis"/>
          <w:highlight w:val="cyan"/>
        </w:rPr>
        <w:t>can</w:t>
      </w:r>
      <w:r w:rsidRPr="0058356A">
        <w:rPr>
          <w:rStyle w:val="Emphasis"/>
        </w:rPr>
        <w:t xml:space="preserve"> </w:t>
      </w:r>
      <w:r w:rsidRPr="00196BF1">
        <w:rPr>
          <w:rStyle w:val="Emphasis"/>
          <w:highlight w:val="cyan"/>
        </w:rPr>
        <w:t>facilitate the rapid response to health challenges</w:t>
      </w:r>
      <w:r w:rsidRPr="0058356A">
        <w:rPr>
          <w:rStyle w:val="StyleUnderline"/>
        </w:rPr>
        <w:t xml:space="preserve"> by quickly mobilizing health professionals, medicines, and supplies, and by deploying information technology for disease surveillance and sharing best health practices across nations." </w:t>
      </w:r>
      <w:r w:rsidRPr="0058356A">
        <w:rPr>
          <w:rStyle w:val="Emphasis"/>
        </w:rPr>
        <w:t xml:space="preserve">These </w:t>
      </w:r>
      <w:r w:rsidRPr="00196BF1">
        <w:rPr>
          <w:rStyle w:val="Emphasis"/>
          <w:highlight w:val="cyan"/>
        </w:rPr>
        <w:t>exchanges</w:t>
      </w:r>
      <w:r w:rsidRPr="0058356A">
        <w:rPr>
          <w:rStyle w:val="Emphasis"/>
        </w:rPr>
        <w:t xml:space="preserve">, </w:t>
      </w:r>
      <w:r w:rsidRPr="00196BF1">
        <w:rPr>
          <w:rStyle w:val="Emphasis"/>
          <w:highlight w:val="cyan"/>
        </w:rPr>
        <w:t>between</w:t>
      </w:r>
      <w:r w:rsidRPr="0058356A">
        <w:rPr>
          <w:rStyle w:val="Emphasis"/>
        </w:rPr>
        <w:t xml:space="preserve"> </w:t>
      </w:r>
      <w:r w:rsidRPr="0058356A">
        <w:t>neighboring</w:t>
      </w:r>
      <w:r w:rsidRPr="0058356A">
        <w:rPr>
          <w:rStyle w:val="Emphasis"/>
        </w:rPr>
        <w:t xml:space="preserve"> </w:t>
      </w:r>
      <w:r w:rsidRPr="00196BF1">
        <w:rPr>
          <w:rStyle w:val="Emphasis"/>
          <w:highlight w:val="cyan"/>
        </w:rPr>
        <w:t>states</w:t>
      </w:r>
      <w:r w:rsidRPr="0058356A">
        <w:rPr>
          <w:rStyle w:val="Emphasis"/>
        </w:rPr>
        <w:t xml:space="preserve"> </w:t>
      </w:r>
      <w:r w:rsidRPr="0058356A">
        <w:t xml:space="preserve">and even between traditional </w:t>
      </w:r>
      <w:proofErr w:type="spellStart"/>
      <w:r w:rsidRPr="0058356A">
        <w:t>adver-saries</w:t>
      </w:r>
      <w:proofErr w:type="spellEnd"/>
      <w:r w:rsidRPr="0058356A">
        <w:t>,</w:t>
      </w:r>
      <w:r w:rsidRPr="0058356A">
        <w:rPr>
          <w:rStyle w:val="Emphasis"/>
        </w:rPr>
        <w:t xml:space="preserve"> </w:t>
      </w:r>
      <w:r w:rsidRPr="00196BF1">
        <w:rPr>
          <w:rStyle w:val="Emphasis"/>
          <w:highlight w:val="cyan"/>
        </w:rPr>
        <w:t>could contribute to reducing disparities in health and help improve regional relations</w:t>
      </w:r>
      <w:r w:rsidRPr="0058356A">
        <w:rPr>
          <w:rStyle w:val="Emphasis"/>
        </w:rPr>
        <w:t>.</w:t>
      </w:r>
      <w:r w:rsidRPr="0058356A">
        <w:rPr>
          <w:sz w:val="16"/>
        </w:rPr>
        <w:t xml:space="preserve"> Armed with a theoretical understanding of the basis for such cooperation, the regional and international practitioner and policy com-munities can respond more effectively to this critical transnational security and humanitarian concern."</w:t>
      </w:r>
    </w:p>
    <w:p w14:paraId="3727C26B" w14:textId="77777777" w:rsidR="00610867" w:rsidRPr="00D34ADF" w:rsidRDefault="00610867" w:rsidP="00610867">
      <w:pPr>
        <w:pStyle w:val="Heading4"/>
        <w:rPr>
          <w:rFonts w:cs="Calibri"/>
        </w:rPr>
      </w:pPr>
      <w:r w:rsidRPr="00D34ADF">
        <w:rPr>
          <w:rFonts w:cs="Calibri"/>
          <w:u w:val="single"/>
        </w:rPr>
        <w:t>Extinction</w:t>
      </w:r>
      <w:r w:rsidRPr="00D34ADF">
        <w:rPr>
          <w:rFonts w:cs="Calibri"/>
        </w:rPr>
        <w:t xml:space="preserve"> – defense is wrong </w:t>
      </w:r>
    </w:p>
    <w:p w14:paraId="0B5A4962" w14:textId="77777777" w:rsidR="00610867" w:rsidRPr="00D34ADF" w:rsidRDefault="00610867" w:rsidP="00610867">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21BDE528" w14:textId="77777777" w:rsidR="00610867" w:rsidRPr="00D34ADF" w:rsidRDefault="00610867" w:rsidP="00610867">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smallpox killed perhaps 10 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D34ADF">
        <w:rPr>
          <w:rStyle w:val="StyleUnderline"/>
          <w:highlight w:val="green"/>
        </w:rPr>
        <w:t xml:space="preserve">pandemic could result in </w:t>
      </w:r>
      <w:r w:rsidRPr="00D34ADF">
        <w:rPr>
          <w:rStyle w:val="StyleUnderline"/>
        </w:rPr>
        <w:t xml:space="preserve">outright </w:t>
      </w:r>
      <w:r w:rsidRPr="00D34ADF">
        <w:rPr>
          <w:rStyle w:val="StyleUnderline"/>
          <w:highlight w:val="green"/>
        </w:rPr>
        <w:t>human extinction</w:t>
      </w:r>
      <w:r w:rsidRPr="00D34ADF">
        <w:rPr>
          <w:rStyle w:val="StyleUnderline"/>
        </w:rPr>
        <w:t xml:space="preserve"> or the irreversible collapse of civilization</w:t>
      </w:r>
      <w:r w:rsidRPr="00D34ADF">
        <w:t xml:space="preserve">. </w:t>
      </w:r>
    </w:p>
    <w:p w14:paraId="0D0CFDFC" w14:textId="77777777" w:rsidR="00610867" w:rsidRPr="00D34ADF" w:rsidRDefault="00610867" w:rsidP="00610867">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D34ADF">
        <w:rPr>
          <w:rStyle w:val="StyleUnderline"/>
          <w:highlight w:val="green"/>
        </w:rPr>
        <w:t xml:space="preserve">a disease would need to spread </w:t>
      </w:r>
      <w:r w:rsidRPr="00D34ADF">
        <w:rPr>
          <w:rStyle w:val="Emphasis"/>
          <w:highlight w:val="gree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D34ADF">
        <w:rPr>
          <w:rStyle w:val="StyleUnderline"/>
          <w:highlight w:val="green"/>
        </w:rPr>
        <w:t>Virulence and transmission is</w:t>
      </w:r>
      <w:r w:rsidRPr="00D34ADF">
        <w:rPr>
          <w:rStyle w:val="StyleUnderline"/>
        </w:rPr>
        <w:t xml:space="preserve"> often </w:t>
      </w:r>
      <w:r w:rsidRPr="00D34ADF">
        <w:rPr>
          <w:rStyle w:val="StyleUnderline"/>
          <w:highlight w:val="green"/>
        </w:rPr>
        <w:t>a trade-off</w:t>
      </w:r>
      <w:r w:rsidRPr="00D34ADF">
        <w:t xml:space="preserve">, and so evolutionary pressures could push against maximally lethal wild-type pathogens.5,6 </w:t>
      </w:r>
    </w:p>
    <w:p w14:paraId="467866D7" w14:textId="77777777" w:rsidR="00610867" w:rsidRPr="00D34ADF" w:rsidRDefault="00610867" w:rsidP="00610867">
      <w:r w:rsidRPr="00D34ADF">
        <w:t xml:space="preserve">While </w:t>
      </w:r>
      <w:r w:rsidRPr="00D34ADF">
        <w:rPr>
          <w:rStyle w:val="StyleUnderline"/>
          <w:highlight w:val="green"/>
        </w:rPr>
        <w:t>these arguments</w:t>
      </w:r>
      <w:r w:rsidRPr="00D34ADF">
        <w:t xml:space="preserve"> point to a very small risk of human extinction, </w:t>
      </w:r>
      <w:r w:rsidRPr="00D34ADF">
        <w:rPr>
          <w:rStyle w:val="Emphasis"/>
        </w:rPr>
        <w:t xml:space="preserve">they </w:t>
      </w:r>
      <w:r w:rsidRPr="00D34ADF">
        <w:rPr>
          <w:rStyle w:val="Emphasis"/>
          <w:highlight w:val="green"/>
        </w:rPr>
        <w:t>do not rule the possibility out</w:t>
      </w:r>
      <w:r w:rsidRPr="00D34ADF">
        <w:t xml:space="preserve"> entirely. Although rare, </w:t>
      </w:r>
      <w:r w:rsidRPr="00D34ADF">
        <w:rPr>
          <w:rStyle w:val="StyleUnderline"/>
          <w:highlight w:val="green"/>
        </w:rPr>
        <w:t>there are</w:t>
      </w:r>
      <w:r w:rsidRPr="00D34ADF">
        <w:rPr>
          <w:rStyle w:val="StyleUnderline"/>
        </w:rPr>
        <w:t xml:space="preserve"> recorded </w:t>
      </w:r>
      <w:r w:rsidRPr="00D34ADF">
        <w:rPr>
          <w:rStyle w:val="StyleUnderline"/>
          <w:highlight w:val="green"/>
        </w:rPr>
        <w:t>instances of species going extinct due to disease</w:t>
      </w:r>
      <w:r w:rsidRPr="00D34ADF">
        <w:t xml:space="preserve">—primarily in amphibians, but also in 1 mammalian species of rat on Christmas Island.7,8 There </w:t>
      </w:r>
      <w:r w:rsidRPr="00D34ADF">
        <w:rPr>
          <w:rStyle w:val="StyleUnderline"/>
        </w:rPr>
        <w:t xml:space="preserve">are </w:t>
      </w:r>
      <w:r w:rsidRPr="00D34ADF">
        <w:rPr>
          <w:rStyle w:val="StyleUnderline"/>
          <w:highlight w:val="green"/>
        </w:rPr>
        <w:t>also</w:t>
      </w:r>
      <w:r w:rsidRPr="00D34ADF">
        <w:rPr>
          <w:rStyle w:val="StyleUnderline"/>
        </w:rPr>
        <w:t xml:space="preserve"> historical </w:t>
      </w:r>
      <w:r w:rsidRPr="00D34ADF">
        <w:rPr>
          <w:rStyle w:val="StyleUnderline"/>
          <w:highlight w:val="green"/>
        </w:rPr>
        <w:t>examples of</w:t>
      </w:r>
      <w:r w:rsidRPr="00D34ADF">
        <w:rPr>
          <w:rStyle w:val="StyleUnderline"/>
        </w:rPr>
        <w:t xml:space="preserve"> large </w:t>
      </w:r>
      <w:r w:rsidRPr="00D34ADF">
        <w:rPr>
          <w:rStyle w:val="StyleUnderline"/>
          <w:highlight w:val="green"/>
        </w:rPr>
        <w:t>human populations being</w:t>
      </w:r>
      <w:r w:rsidRPr="00D34ADF">
        <w:rPr>
          <w:rStyle w:val="StyleUnderline"/>
        </w:rPr>
        <w:t xml:space="preserve"> almost entirely </w:t>
      </w:r>
      <w:r w:rsidRPr="00D34ADF">
        <w:rPr>
          <w:rStyle w:val="StyleUnderline"/>
          <w:highlight w:val="green"/>
        </w:rPr>
        <w:t>wiped out</w:t>
      </w:r>
      <w:r w:rsidRPr="00D34ADF">
        <w:rPr>
          <w:rStyle w:val="StyleUnderline"/>
        </w:rPr>
        <w:t xml:space="preserve"> by disease, </w:t>
      </w:r>
      <w:r w:rsidRPr="00D34ADF">
        <w:rPr>
          <w:rStyle w:val="StyleUnderline"/>
          <w:highlight w:val="green"/>
        </w:rPr>
        <w:t>especially when multiple diseases were</w:t>
      </w:r>
      <w:r w:rsidRPr="00D34ADF">
        <w:rPr>
          <w:rStyle w:val="StyleUnderline"/>
        </w:rPr>
        <w:t xml:space="preserve"> simultaneously </w:t>
      </w:r>
      <w:r w:rsidRPr="00D34ADF">
        <w:rPr>
          <w:rStyle w:val="StyleUnderline"/>
          <w:highlight w:val="gree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w:t>
      </w:r>
      <w:proofErr w:type="spellStart"/>
      <w:r w:rsidRPr="00D34ADF">
        <w:t>Massachusett</w:t>
      </w:r>
      <w:proofErr w:type="spellEnd"/>
      <w:r w:rsidRPr="00D34ADF">
        <w:t xml:space="preserve"> (86% loss of population), </w:t>
      </w:r>
      <w:proofErr w:type="spellStart"/>
      <w:r w:rsidRPr="00D34ADF">
        <w:t>Quiripi-Unquachog</w:t>
      </w:r>
      <w:proofErr w:type="spellEnd"/>
      <w:r w:rsidRPr="00D34ADF">
        <w:t xml:space="preserve"> (95% loss of population), and </w:t>
      </w:r>
      <w:proofErr w:type="spellStart"/>
      <w:r w:rsidRPr="00D34ADF">
        <w:t>theWestern</w:t>
      </w:r>
      <w:proofErr w:type="spellEnd"/>
      <w:r w:rsidRPr="00D34ADF">
        <w:t xml:space="preserve"> Abenaki (which suffered a staggering 98% loss of population). </w:t>
      </w:r>
    </w:p>
    <w:p w14:paraId="1CA99E9C" w14:textId="7EBE03A2" w:rsidR="00610867" w:rsidRPr="00610867" w:rsidRDefault="00610867" w:rsidP="00610867">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D34ADF">
        <w:rPr>
          <w:rStyle w:val="StyleUnderline"/>
          <w:highlight w:val="green"/>
        </w:rPr>
        <w:t>some diseases exhibit</w:t>
      </w:r>
      <w:r w:rsidRPr="00D34ADF">
        <w:rPr>
          <w:rStyle w:val="StyleUnderline"/>
        </w:rPr>
        <w:t xml:space="preserve"> nearly a </w:t>
      </w:r>
      <w:r w:rsidRPr="00D34ADF">
        <w:rPr>
          <w:rStyle w:val="StyleUnderline"/>
          <w:highlight w:val="green"/>
        </w:rPr>
        <w:t>100%</w:t>
      </w:r>
      <w:r w:rsidRPr="00D34ADF">
        <w:rPr>
          <w:rStyle w:val="StyleUnderline"/>
        </w:rPr>
        <w:t xml:space="preserve"> case </w:t>
      </w:r>
      <w:r w:rsidRPr="00D34ADF">
        <w:rPr>
          <w:rStyle w:val="StyleUnderline"/>
          <w:highlight w:val="gree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D34ADF">
        <w:rPr>
          <w:rStyle w:val="StyleUnderline"/>
          <w:highlight w:val="green"/>
        </w:rPr>
        <w:t>Other diseases</w:t>
      </w:r>
      <w:r w:rsidRPr="00D34ADF">
        <w:rPr>
          <w:rStyle w:val="StyleUnderline"/>
        </w:rPr>
        <w:t xml:space="preserve"> have a track record of </w:t>
      </w:r>
      <w:r w:rsidRPr="00D34ADF">
        <w:rPr>
          <w:rStyle w:val="StyleUnderline"/>
          <w:highlight w:val="green"/>
        </w:rPr>
        <w:t>spread</w:t>
      </w:r>
      <w:r w:rsidRPr="00D34ADF">
        <w:rPr>
          <w:rStyle w:val="StyleUnderline"/>
        </w:rPr>
        <w:t xml:space="preserve">ing </w:t>
      </w:r>
      <w:r w:rsidRPr="00D34ADF">
        <w:rPr>
          <w:rStyle w:val="StyleUnderline"/>
          <w:highlight w:val="green"/>
        </w:rPr>
        <w:t>to</w:t>
      </w:r>
      <w:r w:rsidRPr="00D34ADF">
        <w:rPr>
          <w:rStyle w:val="StyleUnderline"/>
        </w:rPr>
        <w:t xml:space="preserve"> </w:t>
      </w:r>
      <w:r w:rsidRPr="00D34ADF">
        <w:rPr>
          <w:rStyle w:val="Emphasis"/>
        </w:rPr>
        <w:t xml:space="preserve">virtually </w:t>
      </w:r>
      <w:r w:rsidRPr="00D34ADF">
        <w:rPr>
          <w:rStyle w:val="Emphasis"/>
          <w:highlight w:val="green"/>
        </w:rPr>
        <w:t>every</w:t>
      </w:r>
      <w:r w:rsidRPr="00D34ADF">
        <w:rPr>
          <w:rStyle w:val="Emphasis"/>
        </w:rPr>
        <w:t xml:space="preserve"> human </w:t>
      </w:r>
      <w:r w:rsidRPr="00D34ADF">
        <w:rPr>
          <w:rStyle w:val="Emphasis"/>
          <w:highlight w:val="gree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D34ADF">
        <w:rPr>
          <w:rStyle w:val="StyleUnderline"/>
          <w:highlight w:val="green"/>
        </w:rPr>
        <w:t>advances in biotech</w:t>
      </w:r>
      <w:r w:rsidRPr="00D34ADF">
        <w:rPr>
          <w:rStyle w:val="StyleUnderline"/>
        </w:rPr>
        <w:t xml:space="preserve">nology </w:t>
      </w:r>
      <w:r w:rsidRPr="00D34ADF">
        <w:rPr>
          <w:rStyle w:val="StyleUnderline"/>
          <w:highlight w:val="green"/>
        </w:rPr>
        <w:t>might allow the creation of diseases that combine</w:t>
      </w:r>
      <w:r w:rsidRPr="00D34ADF">
        <w:rPr>
          <w:rStyle w:val="StyleUnderline"/>
        </w:rPr>
        <w:t xml:space="preserve"> such </w:t>
      </w:r>
      <w:r w:rsidRPr="00D34ADF">
        <w:rPr>
          <w:rStyle w:val="StyleUnderline"/>
          <w:highlight w:val="gree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02B073F0" w14:textId="120872BA" w:rsidR="00610867" w:rsidRDefault="00610867" w:rsidP="00610867">
      <w:pPr>
        <w:pStyle w:val="Heading3"/>
      </w:pPr>
      <w:r>
        <w:t>1NC – OFF</w:t>
      </w:r>
    </w:p>
    <w:p w14:paraId="7551DA06" w14:textId="77777777" w:rsidR="00610867" w:rsidRPr="00FB5463" w:rsidRDefault="00610867" w:rsidP="00610867">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6026093F" w14:textId="77777777" w:rsidR="00610867" w:rsidRPr="00FB5463" w:rsidRDefault="00610867" w:rsidP="00610867">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2E3D9379" w14:textId="77777777" w:rsidR="00610867" w:rsidRDefault="00610867" w:rsidP="00610867">
      <w:pPr>
        <w:rPr>
          <w:sz w:val="16"/>
        </w:rPr>
      </w:pPr>
      <w:r w:rsidRPr="00FB5463">
        <w:rPr>
          <w:sz w:val="16"/>
        </w:rPr>
        <w:t xml:space="preserve">The </w:t>
      </w:r>
      <w:r w:rsidRPr="00196BF1">
        <w:rPr>
          <w:rStyle w:val="StyleUnderline"/>
          <w:highlight w:val="cyan"/>
        </w:rPr>
        <w:t>biotech</w:t>
      </w:r>
      <w:r w:rsidRPr="00196BF1">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196BF1">
        <w:rPr>
          <w:rStyle w:val="StyleUnderline"/>
          <w:highlight w:val="cyan"/>
        </w:rPr>
        <w:t>advances</w:t>
      </w:r>
      <w:r w:rsidRPr="00196BF1">
        <w:rPr>
          <w:b/>
          <w:bCs/>
          <w:sz w:val="16"/>
          <w:highlight w:val="cyan"/>
        </w:rPr>
        <w:t xml:space="preserve"> </w:t>
      </w:r>
      <w:r w:rsidRPr="00483C44">
        <w:rPr>
          <w:rStyle w:val="StyleUnderline"/>
        </w:rPr>
        <w:t xml:space="preserve">towards </w:t>
      </w:r>
      <w:r w:rsidRPr="00196BF1">
        <w:rPr>
          <w:rStyle w:val="StyleUnderline"/>
          <w:highlight w:val="cyan"/>
        </w:rPr>
        <w:t xml:space="preserve">climate </w:t>
      </w:r>
      <w:r w:rsidRPr="00483C44">
        <w:rPr>
          <w:rStyle w:val="StyleUnderline"/>
        </w:rPr>
        <w:t xml:space="preserve">change </w:t>
      </w:r>
      <w:r w:rsidRPr="00196BF1">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196BF1">
        <w:rPr>
          <w:rStyle w:val="StyleUnderline"/>
          <w:highlight w:val="cyan"/>
        </w:rPr>
        <w:t xml:space="preserve">If </w:t>
      </w:r>
      <w:r w:rsidRPr="00483C44">
        <w:rPr>
          <w:rStyle w:val="StyleUnderline"/>
        </w:rPr>
        <w:t xml:space="preserve">an IP </w:t>
      </w:r>
      <w:r w:rsidRPr="00196BF1">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196BF1">
        <w:rPr>
          <w:rStyle w:val="StyleUnderline"/>
          <w:highlight w:val="cyan"/>
        </w:rPr>
        <w:t>necessary</w:t>
      </w:r>
      <w:r w:rsidRPr="00196BF1">
        <w:rPr>
          <w:sz w:val="16"/>
          <w:highlight w:val="cyan"/>
        </w:rPr>
        <w:t xml:space="preserve"> </w:t>
      </w:r>
      <w:r w:rsidRPr="00196BF1">
        <w:rPr>
          <w:rStyle w:val="StyleUnderline"/>
          <w:highlight w:val="cyan"/>
        </w:rPr>
        <w:t>to solve</w:t>
      </w:r>
      <w:r w:rsidRPr="00483C44">
        <w:rPr>
          <w:sz w:val="16"/>
        </w:rPr>
        <w:t xml:space="preserve"> the </w:t>
      </w:r>
      <w:r w:rsidRPr="00196BF1">
        <w:rPr>
          <w:rStyle w:val="StyleUnderline"/>
          <w:highlight w:val="cyan"/>
        </w:rPr>
        <w:t>COVID</w:t>
      </w:r>
      <w:r w:rsidRPr="00FB5463">
        <w:rPr>
          <w:sz w:val="16"/>
        </w:rPr>
        <w:t xml:space="preserve">-19 global health crisis (and of course </w:t>
      </w:r>
      <w:hyperlink r:id="rId23"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196BF1">
        <w:rPr>
          <w:rStyle w:val="StyleUnderline"/>
          <w:highlight w:val="cyan"/>
        </w:rPr>
        <w:t>Administration</w:t>
      </w:r>
      <w:r w:rsidRPr="00483C44">
        <w:rPr>
          <w:rStyle w:val="StyleUnderline"/>
        </w:rPr>
        <w:t xml:space="preserve"> </w:t>
      </w:r>
      <w:r w:rsidRPr="00196BF1">
        <w:rPr>
          <w:rStyle w:val="StyleUnderline"/>
          <w:highlight w:val="cyan"/>
        </w:rPr>
        <w:t>will</w:t>
      </w:r>
      <w:r w:rsidRPr="00196BF1">
        <w:rPr>
          <w:sz w:val="16"/>
          <w:highlight w:val="cyan"/>
        </w:rPr>
        <w:t xml:space="preserve"> </w:t>
      </w:r>
      <w:r w:rsidRPr="00FB5463">
        <w:rPr>
          <w:sz w:val="16"/>
        </w:rPr>
        <w:t xml:space="preserve">not </w:t>
      </w:r>
      <w:r w:rsidRPr="00196BF1">
        <w:rPr>
          <w:rStyle w:val="StyleUnderline"/>
          <w:highlight w:val="cyan"/>
        </w:rPr>
        <w:t>apply</w:t>
      </w:r>
      <w:r w:rsidRPr="00196BF1">
        <w:rPr>
          <w:sz w:val="16"/>
          <w:highlight w:val="cyan"/>
        </w:rPr>
        <w:t xml:space="preserve"> </w:t>
      </w:r>
      <w:r w:rsidRPr="00FB5463">
        <w:rPr>
          <w:sz w:val="16"/>
        </w:rPr>
        <w:t xml:space="preserve">the </w:t>
      </w:r>
      <w:r w:rsidRPr="00196BF1">
        <w:rPr>
          <w:rStyle w:val="StyleUnderline"/>
          <w:highlight w:val="cyan"/>
        </w:rPr>
        <w:t>same logic to</w:t>
      </w:r>
      <w:r w:rsidRPr="00196BF1">
        <w:rPr>
          <w:sz w:val="16"/>
          <w:highlight w:val="cyan"/>
        </w:rPr>
        <w:t xml:space="preserve"> </w:t>
      </w:r>
      <w:r w:rsidRPr="00FB5463">
        <w:rPr>
          <w:sz w:val="16"/>
        </w:rPr>
        <w:t xml:space="preserve">the </w:t>
      </w:r>
      <w:r w:rsidRPr="00196BF1">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2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196BF1">
        <w:rPr>
          <w:rStyle w:val="StyleUnderline"/>
          <w:highlight w:val="cyan"/>
        </w:rPr>
        <w:t>context</w:t>
      </w:r>
      <w:r w:rsidRPr="00196BF1">
        <w:rPr>
          <w:sz w:val="16"/>
          <w:highlight w:val="cyan"/>
        </w:rPr>
        <w:t xml:space="preserve"> </w:t>
      </w:r>
      <w:r w:rsidRPr="00196BF1">
        <w:rPr>
          <w:rStyle w:val="StyleUnderline"/>
          <w:highlight w:val="cyan"/>
        </w:rPr>
        <w:t>of</w:t>
      </w:r>
      <w:r w:rsidRPr="00196BF1">
        <w:rPr>
          <w:sz w:val="16"/>
          <w:highlight w:val="cyan"/>
        </w:rPr>
        <w:t xml:space="preserve"> </w:t>
      </w:r>
      <w:r w:rsidRPr="00196BF1">
        <w:rPr>
          <w:rStyle w:val="StyleUnderline"/>
          <w:highlight w:val="cyan"/>
        </w:rPr>
        <w:t>climate change</w:t>
      </w:r>
      <w:r w:rsidRPr="00FB5463">
        <w:rPr>
          <w:sz w:val="16"/>
        </w:rPr>
        <w:t xml:space="preserve">, the idea would be that </w:t>
      </w:r>
      <w:r w:rsidRPr="00196BF1">
        <w:rPr>
          <w:rStyle w:val="StyleUnderline"/>
          <w:highlight w:val="cyan"/>
        </w:rPr>
        <w:t>companies</w:t>
      </w:r>
      <w:r w:rsidRPr="00196BF1">
        <w:rPr>
          <w:sz w:val="16"/>
          <w:highlight w:val="cyan"/>
        </w:rPr>
        <w:t xml:space="preserve"> </w:t>
      </w:r>
      <w:r w:rsidRPr="00483C44">
        <w:rPr>
          <w:rStyle w:val="StyleUnderline"/>
        </w:rPr>
        <w:t xml:space="preserve">who </w:t>
      </w:r>
      <w:r w:rsidRPr="00196BF1">
        <w:rPr>
          <w:rStyle w:val="StyleUnderline"/>
          <w:highlight w:val="cyan"/>
        </w:rPr>
        <w:t>develop</w:t>
      </w:r>
      <w:r w:rsidRPr="00196BF1">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196BF1">
        <w:rPr>
          <w:rStyle w:val="StyleUnderline"/>
          <w:highlight w:val="cyan"/>
        </w:rPr>
        <w:t>technologies</w:t>
      </w:r>
      <w:r w:rsidRPr="00483C44">
        <w:rPr>
          <w:rStyle w:val="StyleUnderline"/>
        </w:rPr>
        <w:t xml:space="preserve"> and sustainable biomass</w:t>
      </w:r>
      <w:r w:rsidRPr="00601C82">
        <w:rPr>
          <w:b/>
          <w:bCs/>
          <w:sz w:val="16"/>
        </w:rPr>
        <w:t xml:space="preserve">, </w:t>
      </w:r>
      <w:r w:rsidRPr="00196BF1">
        <w:rPr>
          <w:rStyle w:val="StyleUnderline"/>
          <w:highlight w:val="cyan"/>
        </w:rPr>
        <w:t xml:space="preserve">reducing </w:t>
      </w:r>
      <w:r w:rsidRPr="00483C44">
        <w:rPr>
          <w:rStyle w:val="StyleUnderline"/>
        </w:rPr>
        <w:t xml:space="preserve">greenhouse </w:t>
      </w:r>
      <w:r w:rsidRPr="00196BF1">
        <w:rPr>
          <w:rStyle w:val="StyleUnderline"/>
          <w:highlight w:val="cyan"/>
        </w:rPr>
        <w:t>gases</w:t>
      </w:r>
      <w:r w:rsidRPr="00196BF1">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196BF1">
        <w:rPr>
          <w:rStyle w:val="StyleUnderline"/>
          <w:highlight w:val="cyan"/>
        </w:rPr>
        <w:t>capturing</w:t>
      </w:r>
      <w:r w:rsidRPr="00196BF1">
        <w:rPr>
          <w:sz w:val="16"/>
          <w:highlight w:val="cyan"/>
        </w:rPr>
        <w:t xml:space="preserve"> </w:t>
      </w:r>
      <w:r w:rsidRPr="00FB5463">
        <w:rPr>
          <w:sz w:val="16"/>
        </w:rPr>
        <w:t xml:space="preserve">and sequestering </w:t>
      </w:r>
      <w:r w:rsidRPr="00196BF1">
        <w:rPr>
          <w:rStyle w:val="StyleUnderline"/>
          <w:highlight w:val="cyan"/>
        </w:rPr>
        <w:t>carbon</w:t>
      </w:r>
      <w:r w:rsidRPr="00196BF1">
        <w:rPr>
          <w:sz w:val="16"/>
          <w:highlight w:val="cyan"/>
        </w:rPr>
        <w:t xml:space="preserve"> </w:t>
      </w:r>
      <w:r w:rsidRPr="00FB5463">
        <w:rPr>
          <w:sz w:val="16"/>
        </w:rPr>
        <w:t xml:space="preserve">in soil and products, and more, </w:t>
      </w:r>
      <w:r w:rsidRPr="00483C44">
        <w:rPr>
          <w:rStyle w:val="StyleUnderline"/>
        </w:rPr>
        <w:t xml:space="preserve">would be </w:t>
      </w:r>
      <w:r w:rsidRPr="00196BF1">
        <w:rPr>
          <w:rStyle w:val="StyleUnderline"/>
          <w:highlight w:val="cyan"/>
        </w:rPr>
        <w:t xml:space="preserve">required to turn over </w:t>
      </w:r>
      <w:r w:rsidRPr="00483C44">
        <w:rPr>
          <w:rStyle w:val="StyleUnderline"/>
        </w:rPr>
        <w:t xml:space="preserve">their </w:t>
      </w:r>
      <w:r w:rsidRPr="00196BF1">
        <w:rPr>
          <w:rStyle w:val="StyleUnderline"/>
          <w:highlight w:val="cyan"/>
        </w:rPr>
        <w:t>proprietary</w:t>
      </w:r>
      <w:r w:rsidRPr="00196BF1">
        <w:rPr>
          <w:b/>
          <w:bCs/>
          <w:sz w:val="16"/>
          <w:highlight w:val="cyan"/>
        </w:rPr>
        <w:t xml:space="preserve"> </w:t>
      </w:r>
      <w:r w:rsidRPr="00196BF1">
        <w:rPr>
          <w:rStyle w:val="StyleUnderline"/>
          <w:highlight w:val="cyan"/>
        </w:rPr>
        <w:t>know-how</w:t>
      </w:r>
      <w:r w:rsidRPr="00196BF1">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196BF1">
        <w:rPr>
          <w:rStyle w:val="StyleUnderline"/>
          <w:highlight w:val="cyan"/>
        </w:rPr>
        <w:t>suggestion alone</w:t>
      </w:r>
      <w:r w:rsidRPr="00483C44">
        <w:rPr>
          <w:rStyle w:val="StyleUnderline"/>
        </w:rPr>
        <w:t xml:space="preserve"> could be </w:t>
      </w:r>
      <w:r w:rsidRPr="00196BF1">
        <w:rPr>
          <w:rStyle w:val="StyleUnderline"/>
          <w:highlight w:val="cyan"/>
        </w:rPr>
        <w:t>devastating</w:t>
      </w:r>
      <w:r w:rsidRPr="00483C44">
        <w:rPr>
          <w:rStyle w:val="StyleUnderline"/>
        </w:rPr>
        <w:t xml:space="preserve"> to voluntary international</w:t>
      </w:r>
      <w:r w:rsidRPr="00483C44">
        <w:rPr>
          <w:b/>
          <w:bCs/>
          <w:sz w:val="16"/>
        </w:rPr>
        <w:t xml:space="preserve"> </w:t>
      </w:r>
      <w:r w:rsidRPr="00196BF1">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25"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196BF1">
        <w:rPr>
          <w:rStyle w:val="StyleUnderline"/>
          <w:highlight w:val="cyan"/>
        </w:rPr>
        <w:t>investors</w:t>
      </w:r>
      <w:r w:rsidRPr="00483C44">
        <w:rPr>
          <w:rStyle w:val="StyleUnderline"/>
        </w:rPr>
        <w:t xml:space="preserve"> </w:t>
      </w:r>
      <w:r w:rsidRPr="00196BF1">
        <w:rPr>
          <w:rStyle w:val="StyleUnderline"/>
          <w:highlight w:val="cyan"/>
        </w:rPr>
        <w:t>cannot be confident</w:t>
      </w:r>
      <w:r w:rsidRPr="00483C44">
        <w:rPr>
          <w:rStyle w:val="StyleUnderline"/>
        </w:rPr>
        <w:t xml:space="preserve"> that </w:t>
      </w:r>
      <w:r w:rsidRPr="00196BF1">
        <w:rPr>
          <w:rStyle w:val="StyleUnderline"/>
          <w:highlight w:val="cyan"/>
        </w:rPr>
        <w:t>IP</w:t>
      </w:r>
      <w:r w:rsidRPr="00483C44">
        <w:rPr>
          <w:rStyle w:val="StyleUnderline"/>
        </w:rPr>
        <w:t xml:space="preserve"> will be </w:t>
      </w:r>
      <w:r w:rsidRPr="00196BF1">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196BF1">
        <w:rPr>
          <w:rStyle w:val="StyleUnderline"/>
          <w:highlight w:val="cyan"/>
        </w:rPr>
        <w:t>unlikely they will</w:t>
      </w:r>
      <w:r w:rsidRPr="00483C44">
        <w:rPr>
          <w:sz w:val="16"/>
        </w:rPr>
        <w:t xml:space="preserve"> continue to </w:t>
      </w:r>
      <w:r w:rsidRPr="00196BF1">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0B4F5DC8" w14:textId="77777777" w:rsidR="00610867" w:rsidRDefault="00610867" w:rsidP="00610867">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7ECD6671" w14:textId="77777777" w:rsidR="00610867" w:rsidRPr="00AD3E38" w:rsidRDefault="00610867" w:rsidP="00610867">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26"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28E0045F" w14:textId="77777777" w:rsidR="00610867" w:rsidRDefault="00610867" w:rsidP="00610867">
      <w:pPr>
        <w:rPr>
          <w:sz w:val="16"/>
        </w:rPr>
      </w:pPr>
      <w:r w:rsidRPr="00196BF1">
        <w:rPr>
          <w:b/>
          <w:sz w:val="26"/>
          <w:highlight w:val="cyan"/>
          <w:u w:val="single"/>
        </w:rPr>
        <w:t>Climate change</w:t>
      </w:r>
      <w:r w:rsidRPr="00196BF1">
        <w:rPr>
          <w:b/>
          <w:sz w:val="26"/>
          <w:u w:val="single"/>
        </w:rPr>
        <w:t xml:space="preserve"> is</w:t>
      </w:r>
      <w:r w:rsidRPr="00196BF1">
        <w:rPr>
          <w:sz w:val="16"/>
        </w:rPr>
        <w:t xml:space="preserve"> the </w:t>
      </w:r>
      <w:r w:rsidRPr="00196BF1">
        <w:rPr>
          <w:b/>
          <w:sz w:val="26"/>
          <w:u w:val="single"/>
        </w:rPr>
        <w:t>most pressing</w:t>
      </w:r>
      <w:r w:rsidRPr="00196BF1">
        <w:rPr>
          <w:sz w:val="16"/>
        </w:rPr>
        <w:t xml:space="preserve"> global </w:t>
      </w:r>
      <w:r w:rsidRPr="00196BF1">
        <w:rPr>
          <w:b/>
          <w:sz w:val="26"/>
          <w:u w:val="single"/>
        </w:rPr>
        <w:t>challenge</w:t>
      </w:r>
      <w:r w:rsidRPr="00196BF1">
        <w:rPr>
          <w:sz w:val="16"/>
        </w:rPr>
        <w:t xml:space="preserve"> and with</w:t>
      </w:r>
      <w:r w:rsidRPr="00AD3E38">
        <w:rPr>
          <w:sz w:val="16"/>
        </w:rPr>
        <w:t xml:space="preserve"> the international commitment to reduce greenhouse gas emissions under the Paris Agreement,1 </w:t>
      </w:r>
      <w:r w:rsidRPr="00AD3E38">
        <w:rPr>
          <w:u w:val="single"/>
        </w:rPr>
        <w:t xml:space="preserve">there </w:t>
      </w:r>
      <w:r w:rsidRPr="00196BF1">
        <w:rPr>
          <w:b/>
          <w:sz w:val="26"/>
          <w:highlight w:val="cyan"/>
          <w:u w:val="single"/>
          <w:bdr w:val="single" w:sz="12" w:space="0" w:color="auto"/>
        </w:rPr>
        <w:t>needs</w:t>
      </w:r>
      <w:r w:rsidRPr="00196BF1">
        <w:rPr>
          <w:b/>
          <w:sz w:val="26"/>
          <w:u w:val="single"/>
          <w:bdr w:val="single" w:sz="12" w:space="0" w:color="auto"/>
        </w:rPr>
        <w:t xml:space="preserve"> to be a </w:t>
      </w:r>
      <w:r w:rsidRPr="00196BF1">
        <w:rPr>
          <w:b/>
          <w:sz w:val="26"/>
          <w:highlight w:val="cyan"/>
          <w:u w:val="single"/>
          <w:bdr w:val="single" w:sz="12" w:space="0" w:color="auto"/>
        </w:rPr>
        <w:t>global</w:t>
      </w:r>
      <w:r w:rsidRPr="00196BF1">
        <w:rPr>
          <w:b/>
          <w:sz w:val="26"/>
          <w:u w:val="single"/>
          <w:bdr w:val="single" w:sz="12" w:space="0" w:color="auto"/>
        </w:rPr>
        <w:t xml:space="preserve"> energy </w:t>
      </w:r>
      <w:r w:rsidRPr="00196BF1">
        <w:rPr>
          <w:b/>
          <w:sz w:val="26"/>
          <w:highlight w:val="cyan"/>
          <w:u w:val="single"/>
          <w:bdr w:val="single" w:sz="12" w:space="0" w:color="auto"/>
        </w:rPr>
        <w:t>revolution</w:t>
      </w:r>
      <w:r w:rsidRPr="00196BF1">
        <w:rPr>
          <w:u w:val="single"/>
        </w:rPr>
        <w:t xml:space="preserve"> </w:t>
      </w:r>
      <w:r w:rsidRPr="00AD3E38">
        <w:rPr>
          <w:u w:val="single"/>
        </w:rPr>
        <w:t xml:space="preserve">and transition.2 </w:t>
      </w:r>
      <w:r w:rsidRPr="00AD3E38">
        <w:rPr>
          <w:sz w:val="16"/>
        </w:rPr>
        <w:t xml:space="preserve">This is </w:t>
      </w:r>
      <w:r w:rsidRPr="00196BF1">
        <w:rPr>
          <w:sz w:val="16"/>
        </w:rPr>
        <w:t xml:space="preserve">where </w:t>
      </w:r>
      <w:r w:rsidRPr="00196BF1">
        <w:rPr>
          <w:b/>
          <w:sz w:val="26"/>
          <w:highlight w:val="cyan"/>
          <w:u w:val="single"/>
        </w:rPr>
        <w:t>innovative technology</w:t>
      </w:r>
      <w:r w:rsidRPr="00196BF1">
        <w:rPr>
          <w:b/>
          <w:sz w:val="26"/>
          <w:u w:val="single"/>
        </w:rPr>
        <w:t xml:space="preserve"> can </w:t>
      </w:r>
      <w:r w:rsidRPr="00196BF1">
        <w:rPr>
          <w:b/>
          <w:sz w:val="26"/>
          <w:highlight w:val="cyan"/>
          <w:u w:val="single"/>
        </w:rPr>
        <w:t>help</w:t>
      </w:r>
      <w:r w:rsidRPr="00196BF1">
        <w:rPr>
          <w:b/>
          <w:sz w:val="26"/>
          <w:u w:val="single"/>
        </w:rPr>
        <w:t xml:space="preserve"> </w:t>
      </w:r>
      <w:r w:rsidRPr="00196BF1">
        <w:rPr>
          <w:u w:val="single"/>
        </w:rPr>
        <w:t>meet</w:t>
      </w:r>
      <w:r w:rsidRPr="00AD3E38">
        <w:rPr>
          <w:u w:val="single"/>
        </w:rPr>
        <w:t xml:space="preserve">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196BF1">
        <w:rPr>
          <w:b/>
          <w:sz w:val="26"/>
          <w:highlight w:val="cyan"/>
          <w:u w:val="single"/>
        </w:rPr>
        <w:t>Patents</w:t>
      </w:r>
      <w:r w:rsidRPr="00196BF1">
        <w:rPr>
          <w:highlight w:val="cyan"/>
          <w:u w:val="single"/>
        </w:rPr>
        <w:t xml:space="preserve"> </w:t>
      </w:r>
      <w:r w:rsidRPr="00AD3E38">
        <w:rPr>
          <w:u w:val="single"/>
        </w:rPr>
        <w:t xml:space="preserve">have </w:t>
      </w:r>
      <w:r w:rsidRPr="00196BF1">
        <w:rPr>
          <w:b/>
          <w:sz w:val="26"/>
          <w:highlight w:val="cyan"/>
          <w:u w:val="single"/>
        </w:rPr>
        <w:t>facilitated</w:t>
      </w:r>
      <w:r w:rsidRPr="00196BF1">
        <w:rPr>
          <w:highlight w:val="cyan"/>
          <w:u w:val="single"/>
        </w:rPr>
        <w:t xml:space="preserve"> </w:t>
      </w:r>
      <w:r w:rsidRPr="00AD3E38">
        <w:rPr>
          <w:u w:val="single"/>
        </w:rPr>
        <w:t xml:space="preserve">the </w:t>
      </w:r>
      <w:r w:rsidRPr="00196BF1">
        <w:rPr>
          <w:b/>
          <w:sz w:val="26"/>
          <w:highlight w:val="cyan"/>
          <w:u w:val="single"/>
        </w:rPr>
        <w:t xml:space="preserve">development of </w:t>
      </w:r>
      <w:r w:rsidRPr="00196BF1">
        <w:rPr>
          <w:b/>
          <w:sz w:val="26"/>
          <w:u w:val="single"/>
        </w:rPr>
        <w:t xml:space="preserve">such </w:t>
      </w:r>
      <w:r w:rsidRPr="00196BF1">
        <w:rPr>
          <w:b/>
          <w:sz w:val="26"/>
          <w:highlight w:val="cyan"/>
          <w:u w:val="single"/>
        </w:rPr>
        <w:t>innovative technologies</w:t>
      </w:r>
      <w:r w:rsidRPr="00196BF1">
        <w:rPr>
          <w:highlight w:val="cyan"/>
          <w:u w:val="single"/>
        </w:rPr>
        <w:t xml:space="preserve"> </w:t>
      </w:r>
      <w:r w:rsidRPr="00AD3E38">
        <w:rPr>
          <w:u w:val="single"/>
        </w:rPr>
        <w:t xml:space="preserve">thus far </w:t>
      </w:r>
      <w:r w:rsidRPr="00196BF1">
        <w:rPr>
          <w:b/>
          <w:sz w:val="26"/>
          <w:highlight w:val="cyan"/>
          <w:u w:val="single"/>
        </w:rPr>
        <w:t>and</w:t>
      </w:r>
      <w:r w:rsidRPr="00196BF1">
        <w:rPr>
          <w:highlight w:val="cyan"/>
          <w:u w:val="single"/>
        </w:rPr>
        <w:t xml:space="preserve"> </w:t>
      </w:r>
      <w:r w:rsidRPr="00AD3E38">
        <w:rPr>
          <w:u w:val="single"/>
        </w:rPr>
        <w:t xml:space="preserve">will </w:t>
      </w:r>
      <w:r w:rsidRPr="00196BF1">
        <w:rPr>
          <w:b/>
          <w:sz w:val="26"/>
          <w:highlight w:val="cyan"/>
          <w:u w:val="single"/>
          <w:bdr w:val="single" w:sz="12" w:space="0" w:color="auto"/>
        </w:rPr>
        <w:t xml:space="preserve">continue to be the catalyst for </w:t>
      </w:r>
      <w:r w:rsidRPr="00196BF1">
        <w:rPr>
          <w:b/>
          <w:sz w:val="26"/>
          <w:u w:val="single"/>
          <w:bdr w:val="single" w:sz="12" w:space="0" w:color="auto"/>
        </w:rPr>
        <w:t xml:space="preserve">this </w:t>
      </w:r>
      <w:r w:rsidRPr="00196BF1">
        <w:rPr>
          <w:b/>
          <w:sz w:val="26"/>
          <w:highlight w:val="cyan"/>
          <w:u w:val="single"/>
          <w:bdr w:val="single" w:sz="12" w:space="0" w:color="auto"/>
        </w:rPr>
        <w:t>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196BF1">
        <w:rPr>
          <w:b/>
          <w:sz w:val="26"/>
          <w:highlight w:val="cyan"/>
          <w:u w:val="single"/>
        </w:rPr>
        <w:t>strong IPRs</w:t>
      </w:r>
      <w:r w:rsidRPr="00196BF1">
        <w:rPr>
          <w:highlight w:val="cyan"/>
          <w:u w:val="single"/>
        </w:rPr>
        <w:t xml:space="preserve"> </w:t>
      </w:r>
      <w:r w:rsidRPr="00AD3E38">
        <w:rPr>
          <w:u w:val="single"/>
        </w:rPr>
        <w:t xml:space="preserve">system </w:t>
      </w:r>
      <w:r w:rsidRPr="00196BF1">
        <w:rPr>
          <w:b/>
          <w:sz w:val="26"/>
          <w:highlight w:val="cyan"/>
          <w:u w:val="single"/>
        </w:rPr>
        <w:t>influences</w:t>
      </w:r>
      <w:r w:rsidRPr="00196BF1">
        <w:rPr>
          <w:highlight w:val="cyan"/>
          <w:u w:val="single"/>
        </w:rPr>
        <w:t xml:space="preserve"> </w:t>
      </w:r>
      <w:r w:rsidRPr="00AD3E38">
        <w:rPr>
          <w:u w:val="single"/>
        </w:rPr>
        <w:t xml:space="preserve">both the </w:t>
      </w:r>
      <w:r w:rsidRPr="00196BF1">
        <w:rPr>
          <w:b/>
          <w:sz w:val="26"/>
          <w:highlight w:val="cyan"/>
          <w:u w:val="single"/>
        </w:rPr>
        <w:t>development and diffusion of technology</w:t>
      </w:r>
      <w:r w:rsidRPr="00AD3E38">
        <w:rPr>
          <w:u w:val="single"/>
        </w:rPr>
        <w:t xml:space="preserve">. Alternatively, </w:t>
      </w:r>
      <w:r w:rsidRPr="00196BF1">
        <w:rPr>
          <w:b/>
          <w:sz w:val="26"/>
          <w:highlight w:val="cyan"/>
          <w:u w:val="single"/>
        </w:rPr>
        <w:t>weak IPRs</w:t>
      </w:r>
      <w:r w:rsidRPr="00196BF1">
        <w:rPr>
          <w:highlight w:val="cyan"/>
          <w:u w:val="single"/>
        </w:rPr>
        <w:t xml:space="preserve"> </w:t>
      </w:r>
      <w:r w:rsidRPr="00AD3E38">
        <w:rPr>
          <w:u w:val="single"/>
        </w:rPr>
        <w:t xml:space="preserve">protection has been shown to </w:t>
      </w:r>
      <w:r w:rsidRPr="00196BF1">
        <w:rPr>
          <w:b/>
          <w:sz w:val="26"/>
          <w:highlight w:val="cyan"/>
          <w:u w:val="single"/>
        </w:rPr>
        <w:t>reduce</w:t>
      </w:r>
      <w:r w:rsidRPr="00196BF1">
        <w:rPr>
          <w:highlight w:val="cyan"/>
          <w:u w:val="single"/>
        </w:rPr>
        <w:t xml:space="preserve"> </w:t>
      </w:r>
      <w:r w:rsidRPr="00196BF1">
        <w:rPr>
          <w:b/>
          <w:sz w:val="26"/>
          <w:highlight w:val="cyan"/>
          <w:u w:val="single"/>
        </w:rPr>
        <w:t>innovation</w:t>
      </w:r>
      <w:r w:rsidRPr="00AD3E38">
        <w:rPr>
          <w:u w:val="single"/>
        </w:rPr>
        <w:t xml:space="preserve">, </w:t>
      </w:r>
      <w:r w:rsidRPr="00196BF1">
        <w:rPr>
          <w:b/>
          <w:sz w:val="26"/>
          <w:highlight w:val="cyan"/>
          <w:u w:val="single"/>
        </w:rPr>
        <w:t>reduce investment</w:t>
      </w:r>
      <w:r w:rsidRPr="00196BF1">
        <w:rPr>
          <w:highlight w:val="cya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w:t>
      </w:r>
      <w:proofErr w:type="gramStart"/>
      <w:r w:rsidRPr="00AD3E38">
        <w:rPr>
          <w:sz w:val="16"/>
        </w:rPr>
        <w:t>research</w:t>
      </w:r>
      <w:proofErr w:type="gramEnd"/>
      <w:r w:rsidRPr="00AD3E38">
        <w:rPr>
          <w:sz w:val="16"/>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AD3E38">
        <w:rPr>
          <w:sz w:val="16"/>
        </w:rPr>
        <w:t>copied, and</w:t>
      </w:r>
      <w:proofErr w:type="gramEnd"/>
      <w:r w:rsidRPr="00AD3E38">
        <w:rPr>
          <w:sz w:val="16"/>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AD3E38">
        <w:rPr>
          <w:sz w:val="16"/>
        </w:rPr>
        <w:t>diffusion</w:t>
      </w:r>
      <w:proofErr w:type="gramEnd"/>
      <w:r w:rsidRPr="00AD3E38">
        <w:rPr>
          <w:sz w:val="16"/>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AD3E38">
        <w:rPr>
          <w:sz w:val="16"/>
        </w:rPr>
        <w:t>India</w:t>
      </w:r>
      <w:proofErr w:type="gramEnd"/>
      <w:r w:rsidRPr="00AD3E38">
        <w:rPr>
          <w:sz w:val="16"/>
        </w:rPr>
        <w:t xml:space="preserve">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196BF1">
        <w:rPr>
          <w:b/>
          <w:sz w:val="26"/>
          <w:highlight w:val="cya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AD3E38">
        <w:rPr>
          <w:sz w:val="16"/>
        </w:rPr>
        <w:t>Korea</w:t>
      </w:r>
      <w:proofErr w:type="gramEnd"/>
      <w:r w:rsidRPr="00AD3E38">
        <w:rPr>
          <w:sz w:val="16"/>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196BF1">
        <w:rPr>
          <w:b/>
          <w:sz w:val="26"/>
          <w:highlight w:val="cyan"/>
          <w:u w:val="single"/>
        </w:rPr>
        <w:t>investing in solar energy</w:t>
      </w:r>
      <w:r w:rsidRPr="00196BF1">
        <w:rPr>
          <w:highlight w:val="cyan"/>
          <w:u w:val="single"/>
        </w:rPr>
        <w:t xml:space="preserve"> </w:t>
      </w:r>
      <w:r w:rsidRPr="00196BF1">
        <w:rPr>
          <w:b/>
          <w:sz w:val="26"/>
          <w:highlight w:val="cyan"/>
          <w:u w:val="single"/>
        </w:rPr>
        <w:t>technology</w:t>
      </w:r>
      <w:r w:rsidRPr="00196BF1">
        <w:rPr>
          <w:highlight w:val="cyan"/>
          <w:u w:val="single"/>
        </w:rPr>
        <w:t xml:space="preserve"> </w:t>
      </w:r>
      <w:r w:rsidRPr="00AD3E38">
        <w:rPr>
          <w:u w:val="single"/>
        </w:rPr>
        <w:t xml:space="preserve">and has filed numerous patents in this area and the underlying technologies.28 The successful flow of investment in this sector can only </w:t>
      </w:r>
      <w:r w:rsidRPr="00196BF1">
        <w:rPr>
          <w:b/>
          <w:sz w:val="26"/>
          <w:highlight w:val="cyan"/>
          <w:u w:val="single"/>
        </w:rPr>
        <w:t>occur in</w:t>
      </w:r>
      <w:r w:rsidRPr="00196BF1">
        <w:rPr>
          <w:highlight w:val="cyan"/>
          <w:u w:val="single"/>
        </w:rPr>
        <w:t xml:space="preserve"> </w:t>
      </w:r>
      <w:r w:rsidRPr="00AD3E38">
        <w:rPr>
          <w:u w:val="single"/>
        </w:rPr>
        <w:t xml:space="preserve">the </w:t>
      </w:r>
      <w:r w:rsidRPr="00196BF1">
        <w:rPr>
          <w:b/>
          <w:sz w:val="26"/>
          <w:highlight w:val="cyan"/>
          <w:u w:val="single"/>
        </w:rPr>
        <w:t>presence of a strong IPRs system</w:t>
      </w:r>
      <w:r w:rsidRPr="00196BF1">
        <w:rPr>
          <w:highlight w:val="cyan"/>
          <w:u w:val="single"/>
        </w:rPr>
        <w:t xml:space="preserve"> </w:t>
      </w:r>
      <w:r w:rsidRPr="00AD3E38">
        <w:rPr>
          <w:u w:val="single"/>
        </w:rPr>
        <w:t>and protection</w:t>
      </w:r>
      <w:r w:rsidRPr="00AD3E38">
        <w:rPr>
          <w:sz w:val="16"/>
        </w:rPr>
        <w:t xml:space="preserve">. Government policies and initiatives to improve the </w:t>
      </w:r>
      <w:r w:rsidRPr="00196BF1">
        <w:rPr>
          <w:b/>
          <w:sz w:val="26"/>
          <w:highlight w:val="cyan"/>
          <w:u w:val="single"/>
        </w:rPr>
        <w:t>patent system</w:t>
      </w:r>
      <w:r w:rsidRPr="00196BF1">
        <w:rPr>
          <w:sz w:val="16"/>
          <w:highlight w:val="cya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196BF1">
        <w:rPr>
          <w:b/>
          <w:sz w:val="26"/>
          <w:highlight w:val="cyan"/>
          <w:u w:val="single"/>
        </w:rPr>
        <w:t>effect on RETs</w:t>
      </w:r>
      <w:r w:rsidRPr="00196BF1">
        <w:rPr>
          <w:highlight w:val="cyan"/>
          <w:u w:val="single"/>
        </w:rPr>
        <w:t xml:space="preserve"> </w:t>
      </w:r>
      <w:r w:rsidRPr="00AD3E38">
        <w:rPr>
          <w:u w:val="single"/>
        </w:rPr>
        <w:t xml:space="preserve">through policies was </w:t>
      </w:r>
      <w:r w:rsidRPr="00196BF1">
        <w:rPr>
          <w:b/>
          <w:sz w:val="26"/>
          <w:highlight w:val="cyan"/>
          <w:u w:val="single"/>
        </w:rPr>
        <w:t>shown in</w:t>
      </w:r>
      <w:r w:rsidRPr="00196BF1">
        <w:rPr>
          <w:highlight w:val="cyan"/>
          <w:u w:val="single"/>
        </w:rPr>
        <w:t xml:space="preserve"> </w:t>
      </w:r>
      <w:r w:rsidRPr="00AD3E38">
        <w:rPr>
          <w:u w:val="single"/>
        </w:rPr>
        <w:t>the United States with the ‘</w:t>
      </w:r>
      <w:r w:rsidRPr="00196BF1">
        <w:rPr>
          <w:b/>
          <w:sz w:val="26"/>
          <w:highlight w:val="cya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35148C26" w14:textId="77777777" w:rsidR="00610867" w:rsidRPr="008C74CB" w:rsidRDefault="00610867" w:rsidP="00610867">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70516D43" w14:textId="77777777" w:rsidR="00610867" w:rsidRPr="008C74CB" w:rsidRDefault="00610867" w:rsidP="00610867">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27" w:history="1">
        <w:r w:rsidRPr="008C74CB">
          <w:rPr>
            <w:color w:val="000000" w:themeColor="text1"/>
          </w:rPr>
          <w:t>https://www.livescience.com/65633-climate-change-dooms-humans-by-2050.html</w:t>
        </w:r>
      </w:hyperlink>
      <w:r w:rsidRPr="008C74CB">
        <w:rPr>
          <w:color w:val="000000" w:themeColor="text1"/>
        </w:rPr>
        <w:t xml:space="preserve"> Justin</w:t>
      </w:r>
    </w:p>
    <w:p w14:paraId="6926171E" w14:textId="7CA8A6CA" w:rsidR="00610867" w:rsidRDefault="00610867" w:rsidP="00610867">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196BF1">
        <w:rPr>
          <w:color w:val="000000" w:themeColor="text1"/>
          <w:highlight w:val="cyan"/>
          <w:u w:val="single"/>
        </w:rPr>
        <w:t>models</w:t>
      </w:r>
      <w:r w:rsidRPr="0041591F">
        <w:rPr>
          <w:color w:val="000000" w:themeColor="text1"/>
          <w:sz w:val="12"/>
          <w:szCs w:val="12"/>
        </w:rPr>
        <w:t xml:space="preserve"> — like the one that the </w:t>
      </w:r>
      <w:hyperlink r:id="rId28"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196BF1">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196BF1">
        <w:rPr>
          <w:b/>
          <w:bCs/>
          <w:color w:val="000000" w:themeColor="text1"/>
          <w:highlight w:val="cyan"/>
          <w:u w:val="single"/>
        </w:rPr>
        <w:t xml:space="preserve">interlinked </w:t>
      </w:r>
      <w:r w:rsidRPr="008C74CB">
        <w:rPr>
          <w:b/>
          <w:bCs/>
          <w:color w:val="000000" w:themeColor="text1"/>
          <w:u w:val="single"/>
        </w:rPr>
        <w:t xml:space="preserve">geological </w:t>
      </w:r>
      <w:r w:rsidRPr="00196BF1">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196BF1">
        <w:rPr>
          <w:color w:val="000000" w:themeColor="text1"/>
          <w:highlight w:val="cyan"/>
          <w:u w:val="single"/>
        </w:rPr>
        <w:t>governments</w:t>
      </w:r>
      <w:r w:rsidRPr="008C74CB">
        <w:rPr>
          <w:color w:val="000000" w:themeColor="text1"/>
          <w:u w:val="single"/>
        </w:rPr>
        <w:t xml:space="preserve"> "politely </w:t>
      </w:r>
      <w:r w:rsidRPr="00196BF1">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196BF1">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196BF1">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9"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196BF1">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196BF1">
        <w:rPr>
          <w:color w:val="000000" w:themeColor="text1"/>
          <w:highlight w:val="cyan"/>
          <w:u w:val="single"/>
        </w:rPr>
        <w:t>Thirty-five percent of</w:t>
      </w:r>
      <w:r w:rsidRPr="008C74CB">
        <w:rPr>
          <w:color w:val="000000" w:themeColor="text1"/>
          <w:u w:val="single"/>
        </w:rPr>
        <w:t xml:space="preserve"> the global </w:t>
      </w:r>
      <w:r w:rsidRPr="00196BF1">
        <w:rPr>
          <w:color w:val="000000" w:themeColor="text1"/>
          <w:highlight w:val="cyan"/>
          <w:u w:val="single"/>
        </w:rPr>
        <w:t>land</w:t>
      </w:r>
      <w:r w:rsidRPr="008C74CB">
        <w:rPr>
          <w:color w:val="000000" w:themeColor="text1"/>
          <w:u w:val="single"/>
        </w:rPr>
        <w:t xml:space="preserve"> area, </w:t>
      </w:r>
      <w:r w:rsidRPr="00196BF1">
        <w:rPr>
          <w:color w:val="000000" w:themeColor="text1"/>
          <w:highlight w:val="cyan"/>
          <w:u w:val="single"/>
        </w:rPr>
        <w:t xml:space="preserve">and </w:t>
      </w:r>
      <w:r w:rsidRPr="00196BF1">
        <w:rPr>
          <w:b/>
          <w:bCs/>
          <w:color w:val="000000" w:themeColor="text1"/>
          <w:highlight w:val="cyan"/>
          <w:u w:val="single"/>
        </w:rPr>
        <w:t xml:space="preserve">55 percent of </w:t>
      </w:r>
      <w:r w:rsidRPr="008C74CB">
        <w:rPr>
          <w:b/>
          <w:bCs/>
          <w:color w:val="000000" w:themeColor="text1"/>
          <w:u w:val="single"/>
        </w:rPr>
        <w:t xml:space="preserve">the global </w:t>
      </w:r>
      <w:r w:rsidRPr="00196BF1">
        <w:rPr>
          <w:b/>
          <w:bCs/>
          <w:color w:val="000000" w:themeColor="text1"/>
          <w:highlight w:val="cyan"/>
          <w:u w:val="single"/>
        </w:rPr>
        <w:t>population</w:t>
      </w:r>
      <w:r w:rsidRPr="008C74CB">
        <w:rPr>
          <w:b/>
          <w:bCs/>
          <w:color w:val="000000" w:themeColor="text1"/>
          <w:u w:val="single"/>
        </w:rPr>
        <w:t xml:space="preserve">, are </w:t>
      </w:r>
      <w:r w:rsidRPr="00196BF1">
        <w:rPr>
          <w:b/>
          <w:bCs/>
          <w:color w:val="000000" w:themeColor="text1"/>
          <w:highlight w:val="cyan"/>
          <w:u w:val="single"/>
        </w:rPr>
        <w:t>subject to</w:t>
      </w:r>
      <w:r w:rsidRPr="008C74CB">
        <w:rPr>
          <w:b/>
          <w:bCs/>
          <w:color w:val="000000" w:themeColor="text1"/>
          <w:u w:val="single"/>
        </w:rPr>
        <w:t xml:space="preserve"> more than 20 days a year of </w:t>
      </w:r>
      <w:hyperlink r:id="rId30" w:history="1">
        <w:r w:rsidRPr="00196BF1">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196BF1">
        <w:rPr>
          <w:color w:val="000000" w:themeColor="text1"/>
          <w:highlight w:val="cyan"/>
          <w:u w:val="single"/>
        </w:rPr>
        <w:t>droughts, floods and wildfires</w:t>
      </w:r>
      <w:r w:rsidRPr="008C74CB">
        <w:rPr>
          <w:color w:val="000000" w:themeColor="text1"/>
          <w:u w:val="single"/>
        </w:rPr>
        <w:t xml:space="preserve"> regularly </w:t>
      </w:r>
      <w:r w:rsidRPr="00196BF1">
        <w:rPr>
          <w:color w:val="000000" w:themeColor="text1"/>
          <w:highlight w:val="cyan"/>
          <w:u w:val="single"/>
        </w:rPr>
        <w:t>ravage the land</w:t>
      </w:r>
      <w:r w:rsidRPr="008C74CB">
        <w:rPr>
          <w:color w:val="000000" w:themeColor="text1"/>
          <w:u w:val="single"/>
        </w:rPr>
        <w:t xml:space="preserve">. Nearly </w:t>
      </w:r>
      <w:r w:rsidRPr="00196BF1">
        <w:rPr>
          <w:b/>
          <w:bCs/>
          <w:color w:val="000000" w:themeColor="text1"/>
          <w:highlight w:val="cyan"/>
          <w:u w:val="single"/>
        </w:rPr>
        <w:t xml:space="preserve">one-third </w:t>
      </w:r>
      <w:r w:rsidRPr="008C74CB">
        <w:rPr>
          <w:b/>
          <w:bCs/>
          <w:color w:val="000000" w:themeColor="text1"/>
          <w:u w:val="single"/>
        </w:rPr>
        <w:t xml:space="preserve">of the world's land surface </w:t>
      </w:r>
      <w:r w:rsidRPr="00196BF1">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196BF1">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196BF1">
        <w:rPr>
          <w:color w:val="000000" w:themeColor="text1"/>
          <w:highlight w:val="cyan"/>
          <w:u w:val="single"/>
        </w:rPr>
        <w:t>destroying</w:t>
      </w:r>
      <w:r w:rsidRPr="008C74CB">
        <w:rPr>
          <w:color w:val="000000" w:themeColor="text1"/>
          <w:u w:val="single"/>
        </w:rPr>
        <w:t xml:space="preserve"> the region's </w:t>
      </w:r>
      <w:proofErr w:type="gramStart"/>
      <w:r w:rsidRPr="00196BF1">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196BF1">
        <w:rPr>
          <w:color w:val="000000" w:themeColor="text1"/>
          <w:highlight w:val="cyan"/>
          <w:u w:val="single"/>
        </w:rPr>
        <w:t>turning</w:t>
      </w:r>
      <w:r w:rsidRPr="008C74CB">
        <w:rPr>
          <w:color w:val="000000" w:themeColor="text1"/>
          <w:u w:val="single"/>
        </w:rPr>
        <w:t xml:space="preserve"> more than </w:t>
      </w:r>
      <w:r w:rsidRPr="00196BF1">
        <w:rPr>
          <w:color w:val="000000" w:themeColor="text1"/>
          <w:highlight w:val="cyan"/>
          <w:u w:val="single"/>
        </w:rPr>
        <w:t>1 bil</w:t>
      </w:r>
      <w:r w:rsidRPr="008C74CB">
        <w:rPr>
          <w:color w:val="000000" w:themeColor="text1"/>
          <w:u w:val="single"/>
        </w:rPr>
        <w:t xml:space="preserve">lion people </w:t>
      </w:r>
      <w:r w:rsidRPr="00196BF1">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1" w:history="1">
        <w:r w:rsidRPr="00196BF1">
          <w:rPr>
            <w:rStyle w:val="Hyperlink"/>
            <w:color w:val="000000" w:themeColor="text1"/>
            <w:highlight w:val="cyan"/>
            <w:u w:val="single"/>
          </w:rPr>
          <w:t>shrinking coastlines</w:t>
        </w:r>
      </w:hyperlink>
      <w:r w:rsidRPr="00196BF1">
        <w:rPr>
          <w:color w:val="000000" w:themeColor="text1"/>
          <w:highlight w:val="cyan"/>
          <w:u w:val="single"/>
        </w:rPr>
        <w:t xml:space="preserve"> and</w:t>
      </w:r>
      <w:r w:rsidRPr="008C74CB">
        <w:rPr>
          <w:color w:val="000000" w:themeColor="text1"/>
          <w:u w:val="single"/>
        </w:rPr>
        <w:t xml:space="preserve"> severe </w:t>
      </w:r>
      <w:r w:rsidRPr="00196BF1">
        <w:rPr>
          <w:color w:val="000000" w:themeColor="text1"/>
          <w:highlight w:val="cyan"/>
          <w:u w:val="single"/>
        </w:rPr>
        <w:t>drops in food and water</w:t>
      </w:r>
      <w:r w:rsidRPr="008C74CB">
        <w:rPr>
          <w:color w:val="000000" w:themeColor="text1"/>
          <w:u w:val="single"/>
        </w:rPr>
        <w:t xml:space="preserve"> availability — begin to </w:t>
      </w:r>
      <w:r w:rsidRPr="00196BF1">
        <w:rPr>
          <w:b/>
          <w:bCs/>
          <w:color w:val="000000" w:themeColor="text1"/>
          <w:highlight w:val="cyan"/>
          <w:u w:val="single"/>
        </w:rPr>
        <w:t>stress</w:t>
      </w:r>
      <w:r w:rsidRPr="008C74CB">
        <w:rPr>
          <w:b/>
          <w:bCs/>
          <w:color w:val="000000" w:themeColor="text1"/>
          <w:u w:val="single"/>
        </w:rPr>
        <w:t xml:space="preserve"> the fabric of the world's largest </w:t>
      </w:r>
      <w:r w:rsidRPr="00196BF1">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196BF1">
        <w:rPr>
          <w:b/>
          <w:bCs/>
          <w:color w:val="000000" w:themeColor="text1"/>
          <w:highlight w:val="cyan"/>
          <w:u w:val="single"/>
        </w:rPr>
        <w:t>nuclear war</w:t>
      </w:r>
      <w:r w:rsidRPr="008C74CB">
        <w:rPr>
          <w:b/>
          <w:bCs/>
          <w:color w:val="000000" w:themeColor="text1"/>
          <w:u w:val="single"/>
        </w:rPr>
        <w:t xml:space="preserve">, are </w:t>
      </w:r>
      <w:r w:rsidRPr="00196BF1">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196BF1">
        <w:rPr>
          <w:color w:val="000000" w:themeColor="text1"/>
          <w:highlight w:val="cyan"/>
          <w:u w:val="single"/>
        </w:rPr>
        <w:t>end of</w:t>
      </w:r>
      <w:r w:rsidRPr="008C74CB">
        <w:rPr>
          <w:color w:val="000000" w:themeColor="text1"/>
          <w:u w:val="single"/>
        </w:rPr>
        <w:t xml:space="preserve"> human global </w:t>
      </w:r>
      <w:r w:rsidRPr="00196BF1">
        <w:rPr>
          <w:color w:val="000000" w:themeColor="text1"/>
          <w:highlight w:val="cyan"/>
          <w:u w:val="single"/>
        </w:rPr>
        <w:t>civilization</w:t>
      </w:r>
      <w:r w:rsidRPr="008C74CB">
        <w:rPr>
          <w:color w:val="000000" w:themeColor="text1"/>
          <w:u w:val="single"/>
        </w:rPr>
        <w:t xml:space="preserve"> as we know it."</w:t>
      </w:r>
    </w:p>
    <w:p w14:paraId="11503EE7" w14:textId="69FD5A4D" w:rsidR="00610867" w:rsidRDefault="00610867" w:rsidP="00610867">
      <w:pPr>
        <w:pStyle w:val="Heading2"/>
      </w:pPr>
      <w:r>
        <w:t>Case</w:t>
      </w:r>
    </w:p>
    <w:p w14:paraId="377E2014" w14:textId="411A88FA" w:rsidR="00610867" w:rsidRDefault="00610867" w:rsidP="00610867">
      <w:pPr>
        <w:pStyle w:val="Heading3"/>
      </w:pPr>
      <w:r>
        <w:t>1NC – AT: Framing</w:t>
      </w:r>
    </w:p>
    <w:p w14:paraId="3A61AF31" w14:textId="77777777" w:rsidR="00610867" w:rsidRPr="00EB519E" w:rsidRDefault="00610867" w:rsidP="00610867">
      <w:pPr>
        <w:pStyle w:val="Heading4"/>
        <w:rPr>
          <w:bCs/>
        </w:rPr>
      </w:pPr>
      <w:r w:rsidRPr="00EB519E">
        <w:rPr>
          <w:bCs/>
        </w:rPr>
        <w:t xml:space="preserve">Reducing existential risks is the top priority in any coherent moral theory </w:t>
      </w:r>
    </w:p>
    <w:p w14:paraId="508AB4E7" w14:textId="77777777" w:rsidR="00610867" w:rsidRDefault="00610867" w:rsidP="00610867">
      <w:pPr>
        <w:rPr>
          <w:b/>
          <w:bCs/>
          <w:sz w:val="26"/>
        </w:rPr>
      </w:pPr>
      <w:r>
        <w:rPr>
          <w:rStyle w:val="Style13ptBold"/>
        </w:rPr>
        <w:t xml:space="preserve">Plummer 15 </w:t>
      </w:r>
      <w:r>
        <w:t>(Theron, Philosophy @St. Andrews http://blog.practicalethics.ox.ac.uk/2015/05/moral-agreement-on-saving-the-world/)</w:t>
      </w:r>
    </w:p>
    <w:p w14:paraId="744AF468" w14:textId="77777777" w:rsidR="00610867" w:rsidRDefault="00610867" w:rsidP="00610867">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196BF1">
        <w:rPr>
          <w:rStyle w:val="Emphasis"/>
          <w:highlight w:val="cyan"/>
        </w:rPr>
        <w:t>whatever</w:t>
      </w:r>
      <w:r>
        <w:rPr>
          <w:sz w:val="16"/>
        </w:rPr>
        <w:t xml:space="preserve"> general </w:t>
      </w:r>
      <w:r w:rsidRPr="00196BF1">
        <w:rPr>
          <w:rStyle w:val="Emphasis"/>
          <w:highlight w:val="cyan"/>
        </w:rPr>
        <w:t>moral view</w:t>
      </w:r>
      <w:r>
        <w:rPr>
          <w:rStyle w:val="Emphasis"/>
        </w:rPr>
        <w:t xml:space="preserve"> we adopt</w:t>
      </w:r>
      <w:r>
        <w:rPr>
          <w:sz w:val="16"/>
        </w:rPr>
        <w:t xml:space="preserve">: that </w:t>
      </w:r>
      <w:r w:rsidRPr="00196BF1">
        <w:rPr>
          <w:rStyle w:val="StyleUnderline"/>
          <w:highlight w:val="cyan"/>
        </w:rPr>
        <w:t>it is</w:t>
      </w:r>
      <w:r>
        <w:rPr>
          <w:sz w:val="16"/>
        </w:rPr>
        <w:t xml:space="preserve"> very </w:t>
      </w:r>
      <w:r w:rsidRPr="00196BF1">
        <w:rPr>
          <w:rStyle w:val="StyleUnderline"/>
          <w:highlight w:val="cyan"/>
        </w:rPr>
        <w:t>important to reduce</w:t>
      </w:r>
      <w:r w:rsidRPr="00196BF1">
        <w:rPr>
          <w:sz w:val="16"/>
          <w:highlight w:val="cyan"/>
        </w:rPr>
        <w:t xml:space="preserve"> </w:t>
      </w:r>
      <w:r w:rsidRPr="00196BF1">
        <w:rPr>
          <w:rStyle w:val="StyleUnderline"/>
          <w:highlight w:val="cyan"/>
        </w:rPr>
        <w:t>the risk that</w:t>
      </w:r>
      <w:r>
        <w:rPr>
          <w:sz w:val="16"/>
        </w:rPr>
        <w:t xml:space="preserve"> all intelligent </w:t>
      </w:r>
      <w:r w:rsidRPr="00196BF1">
        <w:rPr>
          <w:rStyle w:val="StyleUnderline"/>
          <w:highlight w:val="cyan"/>
        </w:rPr>
        <w:t>beings</w:t>
      </w:r>
      <w:r>
        <w:rPr>
          <w:sz w:val="16"/>
        </w:rPr>
        <w:t xml:space="preserve"> on this planet </w:t>
      </w:r>
      <w:r w:rsidRPr="00196BF1">
        <w:rPr>
          <w:rStyle w:val="StyleUnderline"/>
          <w:highlight w:val="cyan"/>
        </w:rPr>
        <w:t>are eliminated by</w:t>
      </w:r>
      <w:r>
        <w:rPr>
          <w:sz w:val="16"/>
        </w:rPr>
        <w:t xml:space="preserve"> an enormous </w:t>
      </w:r>
      <w:r w:rsidRPr="00196BF1">
        <w:rPr>
          <w:rStyle w:val="Emphasis"/>
          <w:highlight w:val="cya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196BF1">
        <w:rPr>
          <w:rStyle w:val="StyleUnderline"/>
          <w:highlight w:val="cyan"/>
        </w:rPr>
        <w:t>we</w:t>
      </w:r>
      <w:r>
        <w:rPr>
          <w:rStyle w:val="StyleUnderline"/>
        </w:rPr>
        <w:t xml:space="preserve"> </w:t>
      </w:r>
      <w:r w:rsidRPr="00196BF1">
        <w:rPr>
          <w:rStyle w:val="StyleUnderline"/>
          <w:highlight w:val="cyan"/>
        </w:rPr>
        <w:t xml:space="preserve">should try </w:t>
      </w:r>
      <w:r w:rsidRPr="00196BF1">
        <w:rPr>
          <w:rStyle w:val="Emphasis"/>
          <w:highlight w:val="cya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196BF1">
        <w:rPr>
          <w:rStyle w:val="StyleUnderline"/>
          <w:highlight w:val="cya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196BF1">
        <w:rPr>
          <w:rStyle w:val="StyleUnderline"/>
          <w:highlight w:val="cya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196BF1">
        <w:rPr>
          <w:rStyle w:val="Emphasis"/>
          <w:highlight w:val="cyan"/>
        </w:rPr>
        <w:t>All ethical doctrines</w:t>
      </w:r>
      <w:r>
        <w:rPr>
          <w:rStyle w:val="Emphasis"/>
        </w:rPr>
        <w:t xml:space="preserve"> worth our attention </w:t>
      </w:r>
      <w:r w:rsidRPr="00196BF1">
        <w:rPr>
          <w:rStyle w:val="Emphasis"/>
          <w:highlight w:val="cyan"/>
        </w:rPr>
        <w:t>take consequences into account</w:t>
      </w:r>
      <w:r>
        <w:rPr>
          <w:sz w:val="16"/>
        </w:rPr>
        <w:t xml:space="preserve"> in judging rightness. </w:t>
      </w:r>
      <w:r>
        <w:rPr>
          <w:rStyle w:val="StyleUnderline"/>
        </w:rPr>
        <w:t>One which did not would simply be irrational</w:t>
      </w:r>
      <w:r>
        <w:rPr>
          <w:sz w:val="16"/>
        </w:rPr>
        <w:t xml:space="preserve">, crazy.” </w:t>
      </w:r>
      <w:r w:rsidRPr="00196BF1">
        <w:rPr>
          <w:rStyle w:val="Emphasis"/>
          <w:highlight w:val="cyan"/>
        </w:rPr>
        <w:t>Minimally plausible versions of deontology and virtue ethics must be concerned in part with promoting the good, from an impartial point of view</w:t>
      </w:r>
      <w:r w:rsidRPr="00196BF1">
        <w:rPr>
          <w:sz w:val="16"/>
          <w:highlight w:val="cya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196BF1">
        <w:rPr>
          <w:rStyle w:val="Emphasis"/>
          <w:highlight w:val="cya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196BF1">
        <w:rPr>
          <w:rStyle w:val="Emphasis"/>
          <w:highlight w:val="cyan"/>
        </w:rPr>
        <w:t xml:space="preserve">We should also </w:t>
      </w:r>
      <w:proofErr w:type="gramStart"/>
      <w:r w:rsidRPr="00196BF1">
        <w:rPr>
          <w:rStyle w:val="Emphasis"/>
          <w:highlight w:val="cyan"/>
        </w:rPr>
        <w:t>take into account</w:t>
      </w:r>
      <w:proofErr w:type="gramEnd"/>
      <w:r>
        <w:rPr>
          <w:rStyle w:val="Emphasis"/>
        </w:rPr>
        <w:t xml:space="preserve"> moral </w:t>
      </w:r>
      <w:r w:rsidRPr="00196BF1">
        <w:rPr>
          <w:rStyle w:val="Emphasis"/>
          <w:highlight w:val="cya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196BF1">
        <w:rPr>
          <w:rStyle w:val="Emphasis"/>
          <w:highlight w:val="cyan"/>
        </w:rPr>
        <w:t>reducing existential risk is the most important thing in the world</w:t>
      </w:r>
      <w:r w:rsidRPr="00196BF1">
        <w:rPr>
          <w:sz w:val="16"/>
          <w:highlight w:val="cyan"/>
        </w:rPr>
        <w:t xml:space="preserve">. </w:t>
      </w:r>
      <w:r>
        <w:rPr>
          <w:sz w:val="16"/>
        </w:rPr>
        <w:t xml:space="preserve">Again, this is largely </w:t>
      </w:r>
      <w:r>
        <w:rPr>
          <w:rStyle w:val="StyleUnderline"/>
        </w:rPr>
        <w:t xml:space="preserve">for the reason that </w:t>
      </w:r>
      <w:r w:rsidRPr="00196BF1">
        <w:rPr>
          <w:rStyle w:val="StyleUnderline"/>
          <w:highlight w:val="cya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FD71CA4" w14:textId="77777777" w:rsidR="00EF3C96" w:rsidRPr="00DE2492" w:rsidRDefault="00EF3C96" w:rsidP="00EF3C96">
      <w:pPr>
        <w:pStyle w:val="Heading4"/>
        <w:rPr>
          <w:rFonts w:cstheme="majorHAnsi"/>
          <w:szCs w:val="28"/>
        </w:rPr>
      </w:pPr>
      <w:r w:rsidRPr="00DE2492">
        <w:rPr>
          <w:rFonts w:cstheme="majorHAnsi"/>
          <w:szCs w:val="28"/>
        </w:rPr>
        <w:t xml:space="preserve">Extinction is the only coherent and egalitarian framework – prefer it </w:t>
      </w:r>
    </w:p>
    <w:p w14:paraId="1A727561" w14:textId="77777777" w:rsidR="00EF3C96" w:rsidRPr="00DE2492" w:rsidRDefault="00EF3C96" w:rsidP="00EF3C96">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Rampal coal plant in Bangladesh to protect the Sundarbans </w:t>
      </w:r>
      <w:proofErr w:type="gramStart"/>
      <w:r w:rsidRPr="00DE2492">
        <w:rPr>
          <w:rFonts w:cstheme="majorHAnsi"/>
        </w:rPr>
        <w:t>World Heritage forest</w:t>
      </w:r>
      <w:proofErr w:type="gramEnd"/>
      <w:r w:rsidRPr="00DE2492">
        <w:rPr>
          <w:rFonts w:cstheme="majorHAnsi"/>
        </w:rPr>
        <w:t xml:space="preserve">, and elicited criticism of the plant from Crédit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340DCDC0" w14:textId="77777777" w:rsidR="00EF3C96" w:rsidRPr="00DE2492" w:rsidRDefault="00EF3C96" w:rsidP="00EF3C96">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 xml:space="preserve">too many nuclear </w:t>
      </w:r>
      <w:proofErr w:type="gramStart"/>
      <w:r w:rsidRPr="00DE2492">
        <w:rPr>
          <w:rStyle w:val="Emphasis"/>
          <w:rFonts w:cstheme="majorHAnsi"/>
          <w:highlight w:val="green"/>
        </w:rPr>
        <w:t>near-misses</w:t>
      </w:r>
      <w:proofErr w:type="gramEnd"/>
      <w:r w:rsidRPr="00DE2492">
        <w:rPr>
          <w:rStyle w:val="Emphasis"/>
          <w:rFonts w:cstheme="majorHAnsi"/>
          <w:highlight w:val="green"/>
        </w:rPr>
        <w:t xml:space="preserve">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AA6543">
        <w:rPr>
          <w:rStyle w:val="Emphasis"/>
          <w:rFonts w:cstheme="majorHAnsi"/>
        </w:rPr>
        <w:t>increasingly unstable island</w:t>
      </w:r>
      <w:r w:rsidRPr="00AA6543">
        <w:rPr>
          <w:rStyle w:val="StyleUnderline"/>
          <w:rFonts w:cstheme="majorHAnsi"/>
        </w:rPr>
        <w:t>.</w:t>
      </w:r>
      <w:r w:rsidRPr="00AA6543">
        <w:rPr>
          <w:rFonts w:cstheme="majorHAnsi"/>
          <w:sz w:val="12"/>
        </w:rPr>
        <w:t xml:space="preserve"> </w:t>
      </w:r>
      <w:r w:rsidRPr="00AA6543">
        <w:rPr>
          <w:rStyle w:val="StyleUnderline"/>
          <w:rFonts w:cstheme="majorHAnsi"/>
        </w:rPr>
        <w:t xml:space="preserve">We may have a violent past, but </w:t>
      </w:r>
      <w:r w:rsidRPr="00AA6543">
        <w:rPr>
          <w:rStyle w:val="Emphasis"/>
          <w:rFonts w:cstheme="majorHAnsi"/>
        </w:rPr>
        <w:t>we have no more dangerous enemy than ourselves</w:t>
      </w:r>
      <w:r w:rsidRPr="00AA6543">
        <w:rPr>
          <w:rFonts w:cstheme="majorHAnsi"/>
          <w:sz w:val="12"/>
        </w:rPr>
        <w:t xml:space="preserve">. </w:t>
      </w:r>
      <w:r w:rsidRPr="00AA6543">
        <w:rPr>
          <w:rStyle w:val="StyleUnderline"/>
          <w:rFonts w:cstheme="majorHAnsi"/>
        </w:rPr>
        <w:t>Our task is to</w:t>
      </w:r>
      <w:r w:rsidRPr="00DE2492">
        <w:rPr>
          <w:rStyle w:val="StyleUnderline"/>
          <w:rFonts w:cstheme="majorHAnsi"/>
        </w:rPr>
        <w:t xml:space="preserve">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Our own sh</w:t>
      </w:r>
      <w:r w:rsidRPr="00AA6543">
        <w:rPr>
          <w:rStyle w:val="StyleUnderline"/>
          <w:rFonts w:cstheme="majorHAnsi"/>
        </w:rPr>
        <w:t>ared contract, based on equity, would help us navigate safely.</w:t>
      </w:r>
      <w:r w:rsidRPr="00AA6543">
        <w:rPr>
          <w:rFonts w:cstheme="majorHAnsi"/>
          <w:sz w:val="12"/>
        </w:rPr>
        <w:t xml:space="preserve"> It </w:t>
      </w:r>
      <w:r w:rsidRPr="00AA6543">
        <w:rPr>
          <w:rStyle w:val="StyleUnderline"/>
          <w:rFonts w:cstheme="majorHAnsi"/>
        </w:rPr>
        <w:t>would ensure a future that unleashes the full potential of our still-budding human civilization, in</w:t>
      </w:r>
      <w:r w:rsidRPr="00DE2492">
        <w:rPr>
          <w:rStyle w:val="StyleUnderline"/>
          <w:rFonts w:cstheme="majorHAnsi"/>
        </w:rPr>
        <w:t xml:space="preserve">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3205B1EB" w14:textId="5B0CF00D" w:rsidR="00610867" w:rsidRDefault="00610867" w:rsidP="00610867">
      <w:pPr>
        <w:pStyle w:val="Heading4"/>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t xml:space="preserve"> arbitrarily excluding offense is bad and prevents in depth clash and engagement that allows for education which is the unique purpose of debate. </w:t>
      </w:r>
    </w:p>
    <w:p w14:paraId="2D6743DB" w14:textId="637F1918" w:rsidR="0092528E" w:rsidRPr="00610867" w:rsidRDefault="00610867" w:rsidP="0092528E">
      <w:pPr>
        <w:pStyle w:val="Heading4"/>
      </w:pPr>
      <w:r>
        <w:t xml:space="preserve">AT </w:t>
      </w:r>
      <w:r w:rsidR="0092528E">
        <w:t xml:space="preserve">De </w:t>
      </w:r>
      <w:proofErr w:type="spellStart"/>
      <w:r w:rsidR="0092528E">
        <w:t>Lissovoy</w:t>
      </w:r>
      <w:proofErr w:type="spellEnd"/>
      <w:r w:rsidR="0092528E">
        <w:t xml:space="preserve"> – a] no spill over – debaters have read these types of </w:t>
      </w:r>
      <w:proofErr w:type="spellStart"/>
      <w:r w:rsidR="0092528E">
        <w:t>affs</w:t>
      </w:r>
      <w:proofErr w:type="spellEnd"/>
      <w:r w:rsidR="0092528E">
        <w:t xml:space="preserve"> for years and there has been no change in education systems b] </w:t>
      </w:r>
      <w:r w:rsidR="0092528E">
        <w:t>The competitive nature of debate wrecks the interactive nature of debate – the judge must decide between two competing speech acts and the debaters are trying to beat each other – this is the wrong forum for interaction</w:t>
      </w:r>
      <w:r w:rsidR="0092528E">
        <w:t xml:space="preserve"> c] no way to way between critical education or epistemologies means it doesn’t work in the context of debate</w:t>
      </w:r>
    </w:p>
    <w:p w14:paraId="09010C74" w14:textId="38911F8F" w:rsidR="00610867" w:rsidRDefault="00610867" w:rsidP="00610867">
      <w:pPr>
        <w:pStyle w:val="Heading3"/>
      </w:pPr>
      <w:r>
        <w:t>1AC – AT: Advantage</w:t>
      </w:r>
    </w:p>
    <w:p w14:paraId="192B48F3" w14:textId="04BB6B17" w:rsidR="00610867" w:rsidRDefault="00610867" w:rsidP="00610867">
      <w:pPr>
        <w:pStyle w:val="Heading4"/>
      </w:pPr>
      <w:r>
        <w:t xml:space="preserve">1AC </w:t>
      </w:r>
      <w:proofErr w:type="spellStart"/>
      <w:r>
        <w:t>Sekalala</w:t>
      </w:r>
      <w:proofErr w:type="spellEnd"/>
      <w:r>
        <w:t xml:space="preserve"> is vaccine distribution programs like </w:t>
      </w:r>
      <w:proofErr w:type="spellStart"/>
      <w:r>
        <w:t>covax</w:t>
      </w:r>
      <w:proofErr w:type="spellEnd"/>
      <w:r>
        <w:t xml:space="preserve"> which the </w:t>
      </w:r>
      <w:proofErr w:type="spellStart"/>
      <w:r>
        <w:t>aff</w:t>
      </w:r>
      <w:proofErr w:type="spellEnd"/>
      <w:r>
        <w:t xml:space="preserve"> doesn’t solve for</w:t>
      </w:r>
    </w:p>
    <w:p w14:paraId="25080F66" w14:textId="4E0B316B" w:rsidR="00610867" w:rsidRDefault="00610867" w:rsidP="00610867">
      <w:pPr>
        <w:pStyle w:val="Heading4"/>
      </w:pPr>
      <w:r>
        <w:t xml:space="preserve">Can’t solve any of the advantage – all of your evidence is about why public health initiatives and medical products uphold imperialism and </w:t>
      </w:r>
      <w:proofErr w:type="gramStart"/>
      <w:r>
        <w:t>colonialism</w:t>
      </w:r>
      <w:proofErr w:type="gramEnd"/>
      <w:r>
        <w:t xml:space="preserve"> but you have 0 reason why eliminating IP can overcome these overwhelming structures </w:t>
      </w:r>
    </w:p>
    <w:p w14:paraId="4F3016F2" w14:textId="1B62B76E" w:rsidR="0092528E" w:rsidRDefault="0092528E" w:rsidP="0092528E">
      <w:pPr>
        <w:pStyle w:val="Heading4"/>
      </w:pPr>
      <w:r>
        <w:t xml:space="preserve">Their only piece of reverse causal solvency is 1AC </w:t>
      </w:r>
      <w:proofErr w:type="gramStart"/>
      <w:r>
        <w:t>Oxfam</w:t>
      </w:r>
      <w:proofErr w:type="gramEnd"/>
      <w:r>
        <w:t xml:space="preserve"> but it just says that IP reduces generics and has no way to topple any of the systems the 1AC has isolated which should mean UQ overwhelms solvency</w:t>
      </w:r>
    </w:p>
    <w:p w14:paraId="24FCB67A" w14:textId="77777777" w:rsidR="00C77ED6" w:rsidRDefault="00C77ED6" w:rsidP="00C77ED6">
      <w:pPr>
        <w:pStyle w:val="Heading4"/>
      </w:pPr>
      <w:r w:rsidRPr="008B3F26">
        <w:t>IP</w:t>
      </w:r>
      <w:r w:rsidRPr="00750DA2">
        <w:t xml:space="preserve"> Waivers aren’t enough – alt causes to vaccine production outweigh</w:t>
      </w:r>
    </w:p>
    <w:p w14:paraId="0DF12231" w14:textId="77777777" w:rsidR="00C77ED6" w:rsidRPr="00750DA2" w:rsidRDefault="00C77ED6" w:rsidP="00C77ED6">
      <w:proofErr w:type="spellStart"/>
      <w:r w:rsidRPr="00750DA2">
        <w:rPr>
          <w:rFonts w:eastAsiaTheme="majorEastAsia" w:cstheme="majorBidi"/>
          <w:b/>
          <w:iCs/>
          <w:sz w:val="26"/>
        </w:rPr>
        <w:t>Bolle</w:t>
      </w:r>
      <w:proofErr w:type="spellEnd"/>
      <w:r w:rsidRPr="00750DA2">
        <w:rPr>
          <w:rFonts w:eastAsiaTheme="majorEastAsia" w:cstheme="majorBidi"/>
          <w:b/>
          <w:iCs/>
          <w:sz w:val="26"/>
        </w:rPr>
        <w:t xml:space="preserve"> and Obstfeld 21</w:t>
      </w:r>
      <w:r w:rsidRPr="00750DA2">
        <w:t> </w:t>
      </w:r>
      <w:r>
        <w:t>[</w:t>
      </w:r>
      <w:r w:rsidRPr="00750DA2">
        <w:t xml:space="preserve">Monica de </w:t>
      </w:r>
      <w:proofErr w:type="spellStart"/>
      <w:r w:rsidRPr="00750DA2">
        <w:t>Bolle</w:t>
      </w:r>
      <w:proofErr w:type="spellEnd"/>
      <w:r w:rsidRPr="00750DA2">
        <w:t xml:space="preserve"> and Maurice Obstfeld, VIEW SHARING OPTIONS</w:t>
      </w:r>
      <w:r>
        <w:t xml:space="preserve"> </w:t>
      </w:r>
      <w:r w:rsidRPr="00750DA2">
        <w:t xml:space="preserve">Monica de </w:t>
      </w:r>
      <w:proofErr w:type="spellStart"/>
      <w:r w:rsidRPr="00750DA2">
        <w:t>Bolle</w:t>
      </w:r>
      <w:proofErr w:type="spellEnd"/>
      <w:r w:rsidRPr="00750DA2">
        <w:t xml:space="preserve">, senior fellow at the Peterson Institute for International Economics since January 2017, is adjunct lecturer and former director for Latin American studies and emerging markets at the School of Advanced International Studies at Johns Hopkins University. De </w:t>
      </w:r>
      <w:proofErr w:type="spellStart"/>
      <w:r w:rsidRPr="00750DA2">
        <w:t>Bolle</w:t>
      </w:r>
      <w:proofErr w:type="spellEnd"/>
      <w:r w:rsidRPr="00750DA2">
        <w:t xml:space="preserve"> was nonresident senior fellow at the Institute between March 2015 and January 2017</w:t>
      </w:r>
      <w:r>
        <w:t xml:space="preserve">. </w:t>
      </w:r>
      <w:r w:rsidRPr="00750DA2">
        <w:t xml:space="preserve">Maurice Obstfeld has been nonresident senior fellow at the Peterson Institute for International Economics since February 2019. He is the Class of 1958 Professor of Economics and former chair of the department of economics (1998–2001) at the University of California, Berkeley. He previously taught at Harvard University (1989–90), the University of Pennsylvania (1986–89), and Columbia University (1979–86). Obstfeld served at the International Monetary Fund (IMF) as economic counsellor and director of the research department (2015–18) and as a member of the US President's Council of Economic Advisors (2014–15). Obstfeld was an honorary adviser to the Bank of Japan's Institute of Monetary and Economic Studies (2002–14) and has consulted and taught at the IMF, the World Bank, and numerous central banks around the world. 5-12-2021, accessed on 9-12-2021, PIIE, "Waiving patent and intellectual property protections is not a panacea for global vaccine distribution", </w:t>
      </w:r>
      <w:hyperlink r:id="rId32" w:history="1">
        <w:r w:rsidRPr="00750DA2">
          <w:rPr>
            <w:rStyle w:val="Hyperlink"/>
          </w:rPr>
          <w:t>https://www.piie.com/blogs/realtime-economic-issues-watch/waiving-patent-and-intellectual-property-protections-not</w:t>
        </w:r>
      </w:hyperlink>
      <w:r>
        <w:t>]</w:t>
      </w:r>
      <w:r w:rsidRPr="00750DA2">
        <w:t xml:space="preserve"> Adam</w:t>
      </w:r>
    </w:p>
    <w:p w14:paraId="76B96A4B" w14:textId="77777777" w:rsidR="00C77ED6" w:rsidRPr="00412D6B" w:rsidRDefault="00C77ED6" w:rsidP="00C77ED6">
      <w:r w:rsidRPr="00750DA2">
        <w:t xml:space="preserve">Navigating </w:t>
      </w:r>
      <w:r w:rsidRPr="00412D6B">
        <w:rPr>
          <w:rStyle w:val="StyleUnderline"/>
        </w:rPr>
        <w:t>the procedural obstacles to get WTO agreement on a streamlined mechanism</w:t>
      </w:r>
      <w:r w:rsidRPr="00412D6B">
        <w:t xml:space="preserve"> for suspending IP protections is </w:t>
      </w:r>
      <w:r w:rsidRPr="00412D6B">
        <w:rPr>
          <w:rStyle w:val="StyleUnderline"/>
        </w:rPr>
        <w:t>not as easy as it would seem</w:t>
      </w:r>
      <w:r w:rsidRPr="00412D6B">
        <w:t>. It is already possible to waive protections in the 1994 WTO Agreement on Trade-Related Aspects of Intellectual Property Rights (TRIPS). But the WTO's track record suggests that roadblocks may lie ahead in expanding the scope of its waiver procedure.</w:t>
      </w:r>
    </w:p>
    <w:p w14:paraId="422FBDCD" w14:textId="77777777" w:rsidR="00C77ED6" w:rsidRPr="00412D6B" w:rsidRDefault="00C77ED6" w:rsidP="00C77ED6">
      <w:r w:rsidRPr="00412D6B">
        <w:t xml:space="preserve">Since August 2003, the </w:t>
      </w:r>
      <w:r w:rsidRPr="00196BF1">
        <w:rPr>
          <w:rStyle w:val="StyleUnderline"/>
          <w:highlight w:val="cyan"/>
        </w:rPr>
        <w:t>WTO</w:t>
      </w:r>
      <w:r w:rsidRPr="00412D6B">
        <w:rPr>
          <w:rStyle w:val="StyleUnderline"/>
        </w:rPr>
        <w:t xml:space="preserve"> has explicitly </w:t>
      </w:r>
      <w:r w:rsidRPr="00750DA2">
        <w:rPr>
          <w:rStyle w:val="StyleUnderline"/>
        </w:rPr>
        <w:t xml:space="preserve">allowed emergency </w:t>
      </w:r>
      <w:r w:rsidRPr="00196BF1">
        <w:rPr>
          <w:rStyle w:val="StyleUnderline"/>
          <w:highlight w:val="cyan"/>
        </w:rPr>
        <w:t>departures</w:t>
      </w:r>
      <w:r w:rsidRPr="00750DA2">
        <w:rPr>
          <w:rStyle w:val="StyleUnderline"/>
        </w:rPr>
        <w:t xml:space="preserve"> from the TRIPS</w:t>
      </w:r>
      <w:r w:rsidRPr="00412D6B">
        <w:t xml:space="preserve"> agreement, </w:t>
      </w:r>
      <w:r w:rsidRPr="00412D6B">
        <w:rPr>
          <w:rStyle w:val="StyleUnderline"/>
        </w:rPr>
        <w:t>enabling countries with manufacturing capacity to suspend IP protections to produce life-saving drugs and vaccines</w:t>
      </w:r>
      <w:r w:rsidRPr="00412D6B">
        <w:t xml:space="preserve">, not just for domestic use but also for export to countries that lack manufacturing capacity of their own. However, the process of negotiating the </w:t>
      </w:r>
      <w:r w:rsidRPr="00412D6B">
        <w:rPr>
          <w:rStyle w:val="StyleUnderline"/>
        </w:rPr>
        <w:t>August 2003 decision—which created a temporary procedure for export waivers—</w:t>
      </w:r>
      <w:r w:rsidRPr="00750DA2">
        <w:rPr>
          <w:rStyle w:val="StyleUnderline"/>
        </w:rPr>
        <w:t xml:space="preserve">took </w:t>
      </w:r>
      <w:r w:rsidRPr="00196BF1">
        <w:rPr>
          <w:rStyle w:val="StyleUnderline"/>
          <w:highlight w:val="cyan"/>
        </w:rPr>
        <w:t>14 months</w:t>
      </w:r>
      <w:r w:rsidRPr="00412D6B">
        <w:rPr>
          <w:rStyle w:val="StyleUnderline"/>
        </w:rPr>
        <w:t>, and it was not until January 2017</w:t>
      </w:r>
      <w:r w:rsidRPr="00412D6B">
        <w:t xml:space="preserve"> that two-thirds of WTO members had</w:t>
      </w:r>
      <w:hyperlink r:id="rId33" w:tgtFrame="_blank" w:history="1">
        <w:r w:rsidRPr="00412D6B">
          <w:rPr>
            <w:rStyle w:val="Hyperlink"/>
          </w:rPr>
          <w:t> ratified</w:t>
        </w:r>
      </w:hyperlink>
      <w:r w:rsidRPr="00412D6B">
        <w:t> it as a formal amendment to the TRIPS agreement.</w:t>
      </w:r>
    </w:p>
    <w:p w14:paraId="3C91335F" w14:textId="77777777" w:rsidR="00C77ED6" w:rsidRPr="00412D6B" w:rsidRDefault="00C77ED6" w:rsidP="00C77ED6">
      <w:r w:rsidRPr="00412D6B">
        <w:t xml:space="preserve">Because of this painful negotiation process, the </w:t>
      </w:r>
      <w:r w:rsidRPr="00412D6B">
        <w:rPr>
          <w:rStyle w:val="StyleUnderline"/>
        </w:rPr>
        <w:t>bureaucratic procedures for exercising IP flexibility are so cumbersome that there are very few instances of its use</w:t>
      </w:r>
      <w:r w:rsidRPr="00412D6B">
        <w:t>. The best known (though not very successful) example occurred with Canadian exports of an AIDS treatment to </w:t>
      </w:r>
      <w:hyperlink r:id="rId34" w:anchor="_edn1" w:tgtFrame="_blank" w:history="1">
        <w:r w:rsidRPr="00412D6B">
          <w:rPr>
            <w:rStyle w:val="Hyperlink"/>
          </w:rPr>
          <w:t>Rwanda</w:t>
        </w:r>
      </w:hyperlink>
      <w:r w:rsidRPr="00412D6B">
        <w:t xml:space="preserve"> in 2007. Complicating matters further has been the opposition of some major countries to revisiting the issue, as well as the </w:t>
      </w:r>
      <w:r w:rsidRPr="00412D6B">
        <w:rPr>
          <w:rStyle w:val="StyleUnderline"/>
        </w:rPr>
        <w:t xml:space="preserve">likely </w:t>
      </w:r>
      <w:r w:rsidRPr="00196BF1">
        <w:rPr>
          <w:rStyle w:val="StyleUnderline"/>
          <w:highlight w:val="cyan"/>
        </w:rPr>
        <w:t>need</w:t>
      </w:r>
      <w:r w:rsidRPr="00412D6B">
        <w:rPr>
          <w:rStyle w:val="StyleUnderline"/>
        </w:rPr>
        <w:t xml:space="preserve"> for WTO </w:t>
      </w:r>
      <w:r w:rsidRPr="00196BF1">
        <w:rPr>
          <w:rStyle w:val="StyleUnderline"/>
          <w:highlight w:val="cyan"/>
        </w:rPr>
        <w:t>members</w:t>
      </w:r>
      <w:r w:rsidRPr="00412D6B">
        <w:t xml:space="preserve"> </w:t>
      </w:r>
      <w:r w:rsidRPr="00412D6B">
        <w:rPr>
          <w:rStyle w:val="StyleUnderline"/>
        </w:rPr>
        <w:t xml:space="preserve">to </w:t>
      </w:r>
      <w:r w:rsidRPr="00196BF1">
        <w:rPr>
          <w:rStyle w:val="StyleUnderline"/>
          <w:highlight w:val="cyan"/>
        </w:rPr>
        <w:t>revise</w:t>
      </w:r>
      <w:r w:rsidRPr="00412D6B">
        <w:rPr>
          <w:rStyle w:val="StyleUnderline"/>
        </w:rPr>
        <w:t xml:space="preserve"> their </w:t>
      </w:r>
      <w:r w:rsidRPr="00196BF1">
        <w:rPr>
          <w:rStyle w:val="StyleUnderline"/>
          <w:highlight w:val="cyan"/>
        </w:rPr>
        <w:t>domestic</w:t>
      </w:r>
      <w:r w:rsidRPr="00412D6B">
        <w:rPr>
          <w:rStyle w:val="StyleUnderline"/>
        </w:rPr>
        <w:t xml:space="preserve"> legal </w:t>
      </w:r>
      <w:r w:rsidRPr="00196BF1">
        <w:rPr>
          <w:rStyle w:val="StyleUnderline"/>
          <w:highlight w:val="cyan"/>
        </w:rPr>
        <w:t>frameworks to</w:t>
      </w:r>
      <w:r w:rsidRPr="00750DA2">
        <w:rPr>
          <w:rStyle w:val="StyleUnderline"/>
        </w:rPr>
        <w:t xml:space="preserve"> </w:t>
      </w:r>
      <w:r w:rsidRPr="00196BF1">
        <w:rPr>
          <w:rStyle w:val="StyleUnderline"/>
          <w:highlight w:val="cyan"/>
        </w:rPr>
        <w:t>accommodate</w:t>
      </w:r>
      <w:r w:rsidRPr="00412D6B">
        <w:rPr>
          <w:rStyle w:val="StyleUnderline"/>
        </w:rPr>
        <w:t xml:space="preserve"> patent </w:t>
      </w:r>
      <w:r w:rsidRPr="00196BF1">
        <w:rPr>
          <w:rStyle w:val="StyleUnderline"/>
          <w:highlight w:val="cyan"/>
        </w:rPr>
        <w:t>waivers</w:t>
      </w:r>
      <w:r w:rsidRPr="00412D6B">
        <w:t xml:space="preserve">. These factors </w:t>
      </w:r>
      <w:r w:rsidRPr="00412D6B">
        <w:rPr>
          <w:rStyle w:val="StyleUnderline"/>
        </w:rPr>
        <w:t xml:space="preserve">make it clear that renewed negotiations within the WTO are unlikely to yield results </w:t>
      </w:r>
      <w:r w:rsidRPr="00412D6B">
        <w:t xml:space="preserve">with the speed that the current health emergency demands or result in a meaningfully better framework. Recognizing the likely difficulty of negotiations, WTO Director-General Ngozi </w:t>
      </w:r>
      <w:proofErr w:type="spellStart"/>
      <w:r w:rsidRPr="00412D6B">
        <w:t>Okonjo</w:t>
      </w:r>
      <w:proofErr w:type="spellEnd"/>
      <w:r w:rsidRPr="00412D6B">
        <w:t>-Iweala has suggested a December 3, 2021 </w:t>
      </w:r>
      <w:hyperlink r:id="rId35" w:tgtFrame="_blank" w:history="1">
        <w:r w:rsidRPr="00412D6B">
          <w:rPr>
            <w:rStyle w:val="Hyperlink"/>
          </w:rPr>
          <w:t>deadline</w:t>
        </w:r>
      </w:hyperlink>
      <w:r w:rsidRPr="00412D6B">
        <w:t> for completion—but like past initial deadlines in this space, this one could well prove overoptimistic.</w:t>
      </w:r>
    </w:p>
    <w:p w14:paraId="296C8B72" w14:textId="77777777" w:rsidR="00C77ED6" w:rsidRPr="00412D6B" w:rsidRDefault="00C77ED6" w:rsidP="00C77ED6">
      <w:r w:rsidRPr="00412D6B">
        <w:t xml:space="preserve">The second, and arguably more intractable, challenge is </w:t>
      </w:r>
      <w:r w:rsidRPr="00196BF1">
        <w:rPr>
          <w:rStyle w:val="StyleUnderline"/>
          <w:highlight w:val="cyan"/>
        </w:rPr>
        <w:t>technical</w:t>
      </w:r>
      <w:r w:rsidRPr="00412D6B">
        <w:t xml:space="preserve">: </w:t>
      </w:r>
      <w:r w:rsidRPr="00412D6B">
        <w:rPr>
          <w:rStyle w:val="StyleUnderline"/>
        </w:rPr>
        <w:t xml:space="preserve">Even if they overcome IP </w:t>
      </w:r>
      <w:r w:rsidRPr="00196BF1">
        <w:rPr>
          <w:rStyle w:val="StyleUnderline"/>
          <w:highlight w:val="cyan"/>
        </w:rPr>
        <w:t>obstacles</w:t>
      </w:r>
      <w:r w:rsidRPr="00412D6B">
        <w:t xml:space="preserve"> and get permission to produce vaccines, </w:t>
      </w:r>
      <w:r w:rsidRPr="00412D6B">
        <w:rPr>
          <w:rStyle w:val="StyleUnderline"/>
        </w:rPr>
        <w:t xml:space="preserve">less prosperous countries </w:t>
      </w:r>
      <w:r w:rsidRPr="00196BF1">
        <w:rPr>
          <w:rStyle w:val="StyleUnderline"/>
          <w:highlight w:val="cyan"/>
        </w:rPr>
        <w:t>lack</w:t>
      </w:r>
      <w:r w:rsidRPr="00412D6B">
        <w:t xml:space="preserve"> the </w:t>
      </w:r>
      <w:r w:rsidRPr="00196BF1">
        <w:rPr>
          <w:rStyle w:val="StyleUnderline"/>
          <w:highlight w:val="cyan"/>
        </w:rPr>
        <w:t>know-how</w:t>
      </w:r>
      <w:r w:rsidRPr="00412D6B">
        <w:rPr>
          <w:rStyle w:val="StyleUnderline"/>
        </w:rPr>
        <w:t xml:space="preserve">, </w:t>
      </w:r>
      <w:r w:rsidRPr="00196BF1">
        <w:rPr>
          <w:rStyle w:val="StyleUnderline"/>
          <w:highlight w:val="cyan"/>
        </w:rPr>
        <w:t>facilities</w:t>
      </w:r>
      <w:r w:rsidRPr="00412D6B">
        <w:rPr>
          <w:rStyle w:val="StyleUnderline"/>
        </w:rPr>
        <w:t xml:space="preserve">, and trained </w:t>
      </w:r>
      <w:r w:rsidRPr="00750DA2">
        <w:rPr>
          <w:rStyle w:val="StyleUnderline"/>
        </w:rPr>
        <w:t>personnel</w:t>
      </w:r>
      <w:r w:rsidRPr="00412D6B">
        <w:rPr>
          <w:rStyle w:val="StyleUnderline"/>
        </w:rPr>
        <w:t xml:space="preserve"> to produce them</w:t>
      </w:r>
      <w:r w:rsidRPr="00412D6B">
        <w:t xml:space="preserve">. Despite the abysmal decades-long record of vaccine distribution in those countries, </w:t>
      </w:r>
      <w:r w:rsidRPr="00412D6B">
        <w:rPr>
          <w:rStyle w:val="StyleUnderline"/>
        </w:rPr>
        <w:t>existing TRIPS flexibilities have done nothing to improve the situation.</w:t>
      </w:r>
      <w:r w:rsidRPr="00412D6B">
        <w:t xml:space="preserve"> A </w:t>
      </w:r>
      <w:r w:rsidRPr="00412D6B">
        <w:rPr>
          <w:rStyle w:val="StyleUnderline"/>
        </w:rPr>
        <w:t>smoother IP waiver process might help</w:t>
      </w:r>
      <w:r w:rsidRPr="00412D6B">
        <w:t xml:space="preserve">, </w:t>
      </w:r>
      <w:r w:rsidRPr="00412D6B">
        <w:rPr>
          <w:rStyle w:val="StyleUnderline"/>
        </w:rPr>
        <w:t>but only as a component</w:t>
      </w:r>
      <w:r w:rsidRPr="00412D6B">
        <w:t xml:space="preserve"> of a </w:t>
      </w:r>
      <w:hyperlink r:id="rId36" w:tgtFrame="_blank" w:history="1">
        <w:r w:rsidRPr="00412D6B">
          <w:rPr>
            <w:rStyle w:val="Hyperlink"/>
          </w:rPr>
          <w:t>broader effort.</w:t>
        </w:r>
      </w:hyperlink>
    </w:p>
    <w:p w14:paraId="442E5647" w14:textId="77777777" w:rsidR="00C77ED6" w:rsidRPr="008B3F26" w:rsidRDefault="00C77ED6" w:rsidP="00C77ED6">
      <w:pPr>
        <w:rPr>
          <w:u w:val="single"/>
        </w:rPr>
      </w:pPr>
      <w:r w:rsidRPr="00412D6B">
        <w:t xml:space="preserve">True, </w:t>
      </w:r>
      <w:r w:rsidRPr="00412D6B">
        <w:rPr>
          <w:rStyle w:val="StyleUnderline"/>
        </w:rPr>
        <w:t>patent protection is the main obstacle to creation of generic small-molecule drugs, which chemists can synthesize</w:t>
      </w:r>
      <w:r w:rsidRPr="00412D6B">
        <w:t xml:space="preserve">. But </w:t>
      </w:r>
      <w:r w:rsidRPr="00412D6B">
        <w:rPr>
          <w:rStyle w:val="StyleUnderline"/>
        </w:rPr>
        <w:t xml:space="preserve">other </w:t>
      </w:r>
      <w:r w:rsidRPr="00750DA2">
        <w:rPr>
          <w:rStyle w:val="StyleUnderline"/>
        </w:rPr>
        <w:t xml:space="preserve">major </w:t>
      </w:r>
      <w:r w:rsidRPr="00196BF1">
        <w:rPr>
          <w:rStyle w:val="StyleUnderline"/>
          <w:highlight w:val="cyan"/>
        </w:rPr>
        <w:t xml:space="preserve">obstacles </w:t>
      </w:r>
      <w:r w:rsidRPr="00750DA2">
        <w:rPr>
          <w:rStyle w:val="StyleUnderline"/>
        </w:rPr>
        <w:t>exist</w:t>
      </w:r>
      <w:r w:rsidRPr="00412D6B">
        <w:rPr>
          <w:rStyle w:val="StyleUnderline"/>
        </w:rPr>
        <w:t xml:space="preserve"> for vaccines</w:t>
      </w:r>
      <w:r w:rsidRPr="00412D6B">
        <w:t xml:space="preserve">, which are biologics. For the latter category of drugs, an </w:t>
      </w:r>
      <w:r w:rsidRPr="00750DA2">
        <w:rPr>
          <w:rStyle w:val="StyleUnderline"/>
        </w:rPr>
        <w:t>identical</w:t>
      </w:r>
      <w:r w:rsidRPr="00412D6B">
        <w:rPr>
          <w:rStyle w:val="StyleUnderline"/>
        </w:rPr>
        <w:t xml:space="preserve"> </w:t>
      </w:r>
      <w:r w:rsidRPr="00196BF1">
        <w:rPr>
          <w:rStyle w:val="StyleUnderline"/>
          <w:highlight w:val="cyan"/>
        </w:rPr>
        <w:t>product</w:t>
      </w:r>
      <w:r w:rsidRPr="00412D6B">
        <w:rPr>
          <w:rStyle w:val="StyleUnderline"/>
        </w:rPr>
        <w:t xml:space="preserve"> </w:t>
      </w:r>
      <w:r w:rsidRPr="00196BF1">
        <w:rPr>
          <w:rStyle w:val="StyleUnderline"/>
          <w:highlight w:val="cyan"/>
        </w:rPr>
        <w:t>requires</w:t>
      </w:r>
      <w:r w:rsidRPr="00412D6B">
        <w:rPr>
          <w:rStyle w:val="StyleUnderline"/>
        </w:rPr>
        <w:t xml:space="preserve"> an </w:t>
      </w:r>
      <w:r w:rsidRPr="00196BF1">
        <w:rPr>
          <w:rStyle w:val="StyleUnderline"/>
          <w:highlight w:val="cyan"/>
        </w:rPr>
        <w:t xml:space="preserve">identical production </w:t>
      </w:r>
      <w:r w:rsidRPr="00750DA2">
        <w:rPr>
          <w:rStyle w:val="StyleUnderline"/>
        </w:rPr>
        <w:t>technology</w:t>
      </w:r>
      <w:r w:rsidRPr="00412D6B">
        <w:t xml:space="preserve">, with most steps categorized as </w:t>
      </w:r>
      <w:r w:rsidRPr="00412D6B">
        <w:rPr>
          <w:rStyle w:val="StyleUnderline"/>
        </w:rPr>
        <w:t xml:space="preserve">hard-to-replicate </w:t>
      </w:r>
      <w:r w:rsidRPr="00196BF1">
        <w:rPr>
          <w:rStyle w:val="StyleUnderline"/>
          <w:highlight w:val="cyan"/>
        </w:rPr>
        <w:t>trade secrets</w:t>
      </w:r>
      <w:r w:rsidRPr="00412D6B">
        <w:rPr>
          <w:rStyle w:val="StyleUnderline"/>
        </w:rPr>
        <w:t xml:space="preserve"> rather than patentable innovations</w:t>
      </w:r>
      <w:r w:rsidRPr="00412D6B">
        <w:t xml:space="preserve">. Thus, </w:t>
      </w:r>
      <w:r w:rsidRPr="00196BF1">
        <w:rPr>
          <w:rStyle w:val="StyleUnderline"/>
          <w:highlight w:val="cyan"/>
        </w:rPr>
        <w:t>Moderna</w:t>
      </w:r>
      <w:r w:rsidRPr="00412D6B">
        <w:rPr>
          <w:rStyle w:val="StyleUnderline"/>
        </w:rPr>
        <w:t> </w:t>
      </w:r>
      <w:hyperlink r:id="rId37" w:tgtFrame="_blank" w:history="1">
        <w:r w:rsidRPr="00412D6B">
          <w:rPr>
            <w:rStyle w:val="StyleUnderline"/>
          </w:rPr>
          <w:t>announced</w:t>
        </w:r>
      </w:hyperlink>
      <w:r w:rsidRPr="00412D6B">
        <w:rPr>
          <w:rStyle w:val="StyleUnderline"/>
        </w:rPr>
        <w:t xml:space="preserve"> in October 2020 that it would </w:t>
      </w:r>
      <w:r w:rsidRPr="00196BF1">
        <w:rPr>
          <w:rStyle w:val="StyleUnderline"/>
          <w:highlight w:val="cyan"/>
        </w:rPr>
        <w:t>not enforce</w:t>
      </w:r>
      <w:r w:rsidRPr="00412D6B">
        <w:rPr>
          <w:rStyle w:val="StyleUnderline"/>
        </w:rPr>
        <w:t xml:space="preserve"> its COVID-19-related </w:t>
      </w:r>
      <w:r w:rsidRPr="00196BF1">
        <w:rPr>
          <w:rStyle w:val="StyleUnderline"/>
          <w:highlight w:val="cyan"/>
        </w:rPr>
        <w:t>patents</w:t>
      </w:r>
      <w:r w:rsidRPr="00412D6B">
        <w:rPr>
          <w:rStyle w:val="StyleUnderline"/>
        </w:rPr>
        <w:t xml:space="preserve"> during the pandemic</w:t>
      </w:r>
      <w:r w:rsidRPr="00412D6B">
        <w:t xml:space="preserve">. But this step, however laudable, is of </w:t>
      </w:r>
      <w:r w:rsidRPr="00750DA2">
        <w:rPr>
          <w:rStyle w:val="StyleUnderline"/>
        </w:rPr>
        <w:t>limited</w:t>
      </w:r>
      <w:r w:rsidRPr="00412D6B">
        <w:rPr>
          <w:rStyle w:val="StyleUnderline"/>
        </w:rPr>
        <w:t xml:space="preserve"> immediate </w:t>
      </w:r>
      <w:r w:rsidRPr="00750DA2">
        <w:rPr>
          <w:rStyle w:val="StyleUnderline"/>
        </w:rPr>
        <w:t>help</w:t>
      </w:r>
      <w:r w:rsidRPr="00412D6B">
        <w:rPr>
          <w:rStyle w:val="StyleUnderline"/>
        </w:rPr>
        <w:t xml:space="preserve"> to would-be producers of a "generic" version of the Moderna vaccine</w:t>
      </w:r>
      <w:r w:rsidRPr="00412D6B">
        <w:t xml:space="preserve">. </w:t>
      </w:r>
      <w:r w:rsidRPr="00196BF1">
        <w:rPr>
          <w:rStyle w:val="StyleUnderline"/>
          <w:highlight w:val="cyan"/>
        </w:rPr>
        <w:t>Without</w:t>
      </w:r>
      <w:r w:rsidRPr="00412D6B">
        <w:rPr>
          <w:rStyle w:val="StyleUnderline"/>
        </w:rPr>
        <w:t xml:space="preserve"> precisely </w:t>
      </w:r>
      <w:r w:rsidRPr="00196BF1">
        <w:rPr>
          <w:rStyle w:val="StyleUnderline"/>
          <w:highlight w:val="cyan"/>
        </w:rPr>
        <w:t>replicating all steps</w:t>
      </w:r>
      <w:r w:rsidRPr="00412D6B">
        <w:rPr>
          <w:rStyle w:val="StyleUnderline"/>
        </w:rPr>
        <w:t xml:space="preserve"> of Moderna's production process, including the many </w:t>
      </w:r>
      <w:r w:rsidRPr="00196BF1">
        <w:rPr>
          <w:rStyle w:val="StyleUnderline"/>
          <w:highlight w:val="cyan"/>
        </w:rPr>
        <w:t>quality controls</w:t>
      </w:r>
      <w:r w:rsidRPr="00412D6B">
        <w:t xml:space="preserve">, </w:t>
      </w:r>
      <w:r w:rsidRPr="008B3F26">
        <w:t xml:space="preserve">a </w:t>
      </w:r>
      <w:r w:rsidRPr="00196BF1">
        <w:rPr>
          <w:rStyle w:val="StyleUnderline"/>
          <w:highlight w:val="cyan"/>
        </w:rPr>
        <w:t>generic</w:t>
      </w:r>
      <w:r w:rsidRPr="008B3F26">
        <w:rPr>
          <w:rStyle w:val="StyleUnderline"/>
        </w:rPr>
        <w:t xml:space="preserve"> version would have untested immunogenicity</w:t>
      </w:r>
      <w:r w:rsidRPr="008B3F26">
        <w:t xml:space="preserve"> (the ability to induce the body to generate an immune response) and thus would </w:t>
      </w:r>
      <w:r w:rsidRPr="00196BF1">
        <w:rPr>
          <w:rStyle w:val="StyleUnderline"/>
          <w:highlight w:val="cyan"/>
        </w:rPr>
        <w:t xml:space="preserve">require extensive </w:t>
      </w:r>
      <w:r w:rsidRPr="008B3F26">
        <w:rPr>
          <w:rStyle w:val="StyleUnderline"/>
        </w:rPr>
        <w:t xml:space="preserve">clinical </w:t>
      </w:r>
      <w:r w:rsidRPr="00196BF1">
        <w:rPr>
          <w:rStyle w:val="StyleUnderline"/>
          <w:highlight w:val="cyan"/>
        </w:rPr>
        <w:t>trials</w:t>
      </w:r>
      <w:r w:rsidRPr="008B3F26">
        <w:rPr>
          <w:rStyle w:val="StyleUnderline"/>
        </w:rPr>
        <w:t xml:space="preserve"> before release</w:t>
      </w:r>
      <w:r w:rsidRPr="008B3F26">
        <w:t xml:space="preserve">. </w:t>
      </w:r>
      <w:r w:rsidRPr="008B3F26">
        <w:rPr>
          <w:rStyle w:val="StyleUnderline"/>
        </w:rPr>
        <w:t xml:space="preserve">Production </w:t>
      </w:r>
      <w:r w:rsidRPr="00196BF1">
        <w:rPr>
          <w:rStyle w:val="StyleUnderline"/>
          <w:highlight w:val="cyan"/>
        </w:rPr>
        <w:t>glitches</w:t>
      </w:r>
      <w:r w:rsidRPr="008B3F26">
        <w:rPr>
          <w:rStyle w:val="StyleUnderline"/>
        </w:rPr>
        <w:t>—such as those that afflicted the Janssen/Johnson &amp; Johnson vaccine</w:t>
      </w:r>
      <w:r w:rsidRPr="008B3F26">
        <w:t xml:space="preserve"> in the United States—could </w:t>
      </w:r>
      <w:r w:rsidRPr="00196BF1">
        <w:rPr>
          <w:rStyle w:val="StyleUnderline"/>
          <w:highlight w:val="cyan"/>
        </w:rPr>
        <w:t>prompt</w:t>
      </w:r>
      <w:r w:rsidRPr="008B3F26">
        <w:rPr>
          <w:rStyle w:val="StyleUnderline"/>
        </w:rPr>
        <w:t xml:space="preserve"> widespread </w:t>
      </w:r>
      <w:r w:rsidRPr="00196BF1">
        <w:rPr>
          <w:rStyle w:val="StyleUnderline"/>
          <w:highlight w:val="cyan"/>
        </w:rPr>
        <w:t>vaccine skepticism</w:t>
      </w:r>
      <w:r w:rsidRPr="008B3F26">
        <w:t xml:space="preserve">, </w:t>
      </w:r>
      <w:r w:rsidRPr="008B3F26">
        <w:rPr>
          <w:rStyle w:val="StyleUnderline"/>
        </w:rPr>
        <w:t>damaging</w:t>
      </w:r>
      <w:r w:rsidRPr="008B3F26">
        <w:t xml:space="preserve"> pandemic control </w:t>
      </w:r>
      <w:r w:rsidRPr="008B3F26">
        <w:rPr>
          <w:rStyle w:val="StyleUnderline"/>
        </w:rPr>
        <w:t>efforts</w:t>
      </w:r>
      <w:r w:rsidRPr="008B3F26">
        <w:t>.</w:t>
      </w:r>
    </w:p>
    <w:p w14:paraId="40B0AEAB" w14:textId="77777777" w:rsidR="00C77ED6" w:rsidRPr="008B3F26" w:rsidRDefault="00C77ED6" w:rsidP="00C77ED6">
      <w:r w:rsidRPr="008B3F26">
        <w:t xml:space="preserve">The </w:t>
      </w:r>
      <w:r w:rsidRPr="008B3F26">
        <w:rPr>
          <w:rStyle w:val="StyleUnderline"/>
        </w:rPr>
        <w:t xml:space="preserve">replication hurdle is especially high for the new </w:t>
      </w:r>
      <w:r w:rsidRPr="008B3F26">
        <w:t xml:space="preserve">and </w:t>
      </w:r>
      <w:r w:rsidRPr="008B3F26">
        <w:rPr>
          <w:rStyle w:val="StyleUnderline"/>
        </w:rPr>
        <w:t>more sophisticated</w:t>
      </w:r>
      <w:r w:rsidRPr="008B3F26">
        <w:t xml:space="preserve"> messenger ribonucleic acid </w:t>
      </w:r>
      <w:r w:rsidRPr="008B3F26">
        <w:rPr>
          <w:rStyle w:val="StyleUnderline"/>
        </w:rPr>
        <w:t>(</w:t>
      </w:r>
      <w:r w:rsidRPr="00196BF1">
        <w:rPr>
          <w:rStyle w:val="StyleUnderline"/>
          <w:highlight w:val="cyan"/>
        </w:rPr>
        <w:t>mRNA</w:t>
      </w:r>
      <w:r w:rsidRPr="008B3F26">
        <w:rPr>
          <w:rStyle w:val="StyleUnderline"/>
        </w:rPr>
        <w:t>) vaccines</w:t>
      </w:r>
      <w:r w:rsidRPr="008B3F26">
        <w:t xml:space="preserve">, which have proven most effective against SARS-CoV-2 (the virus that causes COVID-19) and which </w:t>
      </w:r>
      <w:r w:rsidRPr="008B3F26">
        <w:rPr>
          <w:rStyle w:val="StyleUnderline"/>
        </w:rPr>
        <w:t>are likely to provide the most adaptable platforms for the vaccines of the future</w:t>
      </w:r>
      <w:r w:rsidRPr="008B3F26">
        <w:t xml:space="preserve">. The genetic vaccines produced by Pfizer-BioNTech and Moderna </w:t>
      </w:r>
      <w:r w:rsidRPr="00196BF1">
        <w:rPr>
          <w:rStyle w:val="StyleUnderline"/>
          <w:highlight w:val="cyan"/>
        </w:rPr>
        <w:t>require</w:t>
      </w:r>
      <w:r w:rsidRPr="008B3F26">
        <w:rPr>
          <w:rStyle w:val="StyleUnderline"/>
        </w:rPr>
        <w:t xml:space="preserve"> </w:t>
      </w:r>
      <w:r w:rsidRPr="00196BF1">
        <w:rPr>
          <w:rStyle w:val="StyleUnderline"/>
          <w:highlight w:val="cyan"/>
        </w:rPr>
        <w:t>considerable</w:t>
      </w:r>
      <w:r w:rsidRPr="008B3F26">
        <w:rPr>
          <w:rStyle w:val="StyleUnderline"/>
        </w:rPr>
        <w:t xml:space="preserve"> technical </w:t>
      </w:r>
      <w:r w:rsidRPr="00196BF1">
        <w:rPr>
          <w:rStyle w:val="StyleUnderline"/>
          <w:highlight w:val="cyan"/>
        </w:rPr>
        <w:t>knowledge</w:t>
      </w:r>
      <w:r w:rsidRPr="008B3F26">
        <w:rPr>
          <w:rStyle w:val="StyleUnderline"/>
        </w:rPr>
        <w:t xml:space="preserve"> and </w:t>
      </w:r>
      <w:hyperlink r:id="rId38" w:tgtFrame="_blank" w:history="1">
        <w:r w:rsidRPr="008B3F26">
          <w:rPr>
            <w:rStyle w:val="StyleUnderline"/>
          </w:rPr>
          <w:t>sophisticated techniques</w:t>
        </w:r>
      </w:hyperlink>
      <w:r w:rsidRPr="008B3F26">
        <w:t> to generate a version of the viral spike protein that elicits a strong immune response.</w:t>
      </w:r>
      <w:bookmarkStart w:id="0" w:name="_ftnref1"/>
      <w:r w:rsidRPr="008B3F26">
        <w:fldChar w:fldCharType="begin"/>
      </w:r>
      <w:r w:rsidRPr="008B3F26">
        <w:instrText xml:space="preserve"> HYPERLINK "https://www.piie.com/blogs/realtime-economic-issues-watch/waiving-patent-and-intellectual-property-protections-not" \l "_ftn1" \o "" </w:instrText>
      </w:r>
      <w:r w:rsidRPr="008B3F26">
        <w:fldChar w:fldCharType="separate"/>
      </w:r>
      <w:r w:rsidRPr="008B3F26">
        <w:rPr>
          <w:rStyle w:val="Hyperlink"/>
        </w:rPr>
        <w:t>1</w:t>
      </w:r>
      <w:r w:rsidRPr="008B3F26">
        <w:fldChar w:fldCharType="end"/>
      </w:r>
      <w:bookmarkEnd w:id="0"/>
      <w:r w:rsidRPr="008B3F26">
        <w:t xml:space="preserve"> Therefore, from a biological standpoint, </w:t>
      </w:r>
      <w:r w:rsidRPr="008B3F26">
        <w:rPr>
          <w:rStyle w:val="StyleUnderline"/>
        </w:rPr>
        <w:t xml:space="preserve">patent and </w:t>
      </w:r>
      <w:r w:rsidRPr="00196BF1">
        <w:rPr>
          <w:rStyle w:val="StyleUnderline"/>
          <w:highlight w:val="cyan"/>
        </w:rPr>
        <w:t>IP</w:t>
      </w:r>
      <w:r w:rsidRPr="008B3F26">
        <w:rPr>
          <w:rStyle w:val="StyleUnderline"/>
        </w:rPr>
        <w:t xml:space="preserve"> waivers alone </w:t>
      </w:r>
      <w:r w:rsidRPr="00196BF1">
        <w:rPr>
          <w:rStyle w:val="StyleUnderline"/>
          <w:highlight w:val="cyan"/>
        </w:rPr>
        <w:t>cannot</w:t>
      </w:r>
      <w:r w:rsidRPr="008B3F26">
        <w:rPr>
          <w:rStyle w:val="StyleUnderline"/>
        </w:rPr>
        <w:t xml:space="preserve"> </w:t>
      </w:r>
      <w:r w:rsidRPr="00196BF1">
        <w:rPr>
          <w:rStyle w:val="StyleUnderline"/>
          <w:highlight w:val="cyan"/>
        </w:rPr>
        <w:t>resolve</w:t>
      </w:r>
      <w:r w:rsidRPr="008B3F26">
        <w:rPr>
          <w:rStyle w:val="StyleUnderline"/>
        </w:rPr>
        <w:t xml:space="preserve"> the existing lack of capacity in most countries to produce genetic vaccines</w:t>
      </w:r>
      <w:r w:rsidRPr="008B3F26">
        <w:t xml:space="preserve"> </w:t>
      </w:r>
      <w:r w:rsidRPr="008B3F26">
        <w:rPr>
          <w:rStyle w:val="StyleUnderline"/>
        </w:rPr>
        <w:t>at</w:t>
      </w:r>
      <w:r w:rsidRPr="008B3F26">
        <w:t xml:space="preserve"> </w:t>
      </w:r>
      <w:r w:rsidRPr="008B3F26">
        <w:rPr>
          <w:rStyle w:val="StyleUnderline"/>
        </w:rPr>
        <w:t>scale locally</w:t>
      </w:r>
      <w:r w:rsidRPr="008B3F26">
        <w:t>.</w:t>
      </w:r>
    </w:p>
    <w:p w14:paraId="5F9CFF58" w14:textId="3D66E9FC" w:rsidR="00C77ED6" w:rsidRDefault="00C77ED6" w:rsidP="00C77ED6">
      <w:r w:rsidRPr="008B3F26">
        <w:t xml:space="preserve">A final challenge is that </w:t>
      </w:r>
      <w:r w:rsidRPr="008B3F26">
        <w:rPr>
          <w:rStyle w:val="StyleUnderline"/>
        </w:rPr>
        <w:t xml:space="preserve">vaccine </w:t>
      </w:r>
      <w:r w:rsidRPr="00196BF1">
        <w:rPr>
          <w:rStyle w:val="StyleUnderline"/>
          <w:highlight w:val="cyan"/>
        </w:rPr>
        <w:t>supply</w:t>
      </w:r>
      <w:r w:rsidRPr="008B3F26">
        <w:rPr>
          <w:rStyle w:val="StyleUnderline"/>
        </w:rPr>
        <w:t xml:space="preserve"> </w:t>
      </w:r>
      <w:r w:rsidRPr="00196BF1">
        <w:rPr>
          <w:rStyle w:val="StyleUnderline"/>
          <w:highlight w:val="cyan"/>
        </w:rPr>
        <w:t>chains</w:t>
      </w:r>
      <w:r w:rsidRPr="008B3F26">
        <w:rPr>
          <w:rStyle w:val="StyleUnderline"/>
        </w:rPr>
        <w:t xml:space="preserve"> are </w:t>
      </w:r>
      <w:r w:rsidRPr="00196BF1">
        <w:rPr>
          <w:rStyle w:val="StyleUnderline"/>
          <w:highlight w:val="cyan"/>
        </w:rPr>
        <w:t>intricate and global</w:t>
      </w:r>
      <w:r w:rsidRPr="008B3F26">
        <w:rPr>
          <w:rStyle w:val="StyleUnderline"/>
        </w:rPr>
        <w:t xml:space="preserve"> in scope</w:t>
      </w:r>
      <w:r w:rsidRPr="008B3F26">
        <w:t xml:space="preserve">. Different </w:t>
      </w:r>
      <w:r w:rsidRPr="008B3F26">
        <w:rPr>
          <w:rStyle w:val="StyleUnderline"/>
        </w:rPr>
        <w:t>stages of vaccine manufacturing</w:t>
      </w:r>
      <w:r w:rsidRPr="008B3F26">
        <w:t xml:space="preserve"> </w:t>
      </w:r>
      <w:r w:rsidRPr="008B3F26">
        <w:rPr>
          <w:rStyle w:val="StyleUnderline"/>
        </w:rPr>
        <w:t>are spread across different parts of the globe</w:t>
      </w:r>
      <w:r w:rsidRPr="008B3F26">
        <w:t xml:space="preserve">, with various countries supplying key inputs and equipment. </w:t>
      </w:r>
      <w:r w:rsidRPr="008B3F26">
        <w:rPr>
          <w:rStyle w:val="StyleUnderline"/>
        </w:rPr>
        <w:t xml:space="preserve">Patent and IP waivers cannot resolve </w:t>
      </w:r>
      <w:r w:rsidRPr="00196BF1">
        <w:rPr>
          <w:rStyle w:val="StyleUnderline"/>
          <w:highlight w:val="cyan"/>
        </w:rPr>
        <w:t>export restrictions</w:t>
      </w:r>
      <w:r w:rsidRPr="008B3F26">
        <w:rPr>
          <w:rStyle w:val="StyleUnderline"/>
        </w:rPr>
        <w:t xml:space="preserve"> that these </w:t>
      </w:r>
      <w:r w:rsidRPr="00196BF1">
        <w:rPr>
          <w:rStyle w:val="StyleUnderline"/>
          <w:highlight w:val="cyan"/>
        </w:rPr>
        <w:t>countries</w:t>
      </w:r>
      <w:r w:rsidRPr="008B3F26">
        <w:rPr>
          <w:rStyle w:val="StyleUnderline"/>
        </w:rPr>
        <w:t xml:space="preserve"> may decide to impose</w:t>
      </w:r>
      <w:r w:rsidRPr="008B3F26">
        <w:t xml:space="preserve">—and </w:t>
      </w:r>
      <w:r w:rsidRPr="008B3F26">
        <w:rPr>
          <w:rStyle w:val="StyleUnderline"/>
        </w:rPr>
        <w:t>in</w:t>
      </w:r>
      <w:r w:rsidRPr="008B3F26">
        <w:t xml:space="preserve"> </w:t>
      </w:r>
      <w:r w:rsidRPr="008B3F26">
        <w:rPr>
          <w:rStyle w:val="StyleUnderline"/>
        </w:rPr>
        <w:t xml:space="preserve">fact </w:t>
      </w:r>
      <w:r w:rsidRPr="00196BF1">
        <w:rPr>
          <w:rStyle w:val="StyleUnderline"/>
          <w:highlight w:val="cyan"/>
        </w:rPr>
        <w:t>have</w:t>
      </w:r>
      <w:r w:rsidRPr="008B3F26">
        <w:t xml:space="preserve"> </w:t>
      </w:r>
      <w:r w:rsidRPr="00196BF1">
        <w:rPr>
          <w:rStyle w:val="StyleUnderline"/>
          <w:highlight w:val="cyan"/>
        </w:rPr>
        <w:t>imposed</w:t>
      </w:r>
      <w:r w:rsidRPr="008B3F26">
        <w:rPr>
          <w:rStyle w:val="StyleUnderline"/>
        </w:rPr>
        <w:t>—throughout the pandemic</w:t>
      </w:r>
      <w:r w:rsidRPr="008B3F26">
        <w:t xml:space="preserve">. </w:t>
      </w:r>
      <w:r w:rsidRPr="00196BF1">
        <w:rPr>
          <w:rStyle w:val="StyleUnderline"/>
          <w:highlight w:val="cyan"/>
        </w:rPr>
        <w:t xml:space="preserve">Nor can </w:t>
      </w:r>
      <w:r w:rsidRPr="008B3F26">
        <w:rPr>
          <w:rStyle w:val="StyleUnderline"/>
        </w:rPr>
        <w:t xml:space="preserve">poor </w:t>
      </w:r>
      <w:r w:rsidRPr="00196BF1">
        <w:rPr>
          <w:rStyle w:val="StyleUnderline"/>
          <w:highlight w:val="cyan"/>
        </w:rPr>
        <w:t>countries</w:t>
      </w:r>
      <w:r w:rsidRPr="008B3F26">
        <w:rPr>
          <w:rStyle w:val="StyleUnderline"/>
        </w:rPr>
        <w:t xml:space="preserve"> with production waivers easily </w:t>
      </w:r>
      <w:r w:rsidRPr="00196BF1">
        <w:rPr>
          <w:rStyle w:val="StyleUnderline"/>
          <w:highlight w:val="cyan"/>
        </w:rPr>
        <w:t>integrate into</w:t>
      </w:r>
      <w:r w:rsidRPr="008B3F26">
        <w:rPr>
          <w:rStyle w:val="StyleUnderline"/>
        </w:rPr>
        <w:t xml:space="preserve"> global </w:t>
      </w:r>
      <w:r w:rsidRPr="00196BF1">
        <w:rPr>
          <w:rStyle w:val="StyleUnderline"/>
          <w:highlight w:val="cyan"/>
        </w:rPr>
        <w:t>supply</w:t>
      </w:r>
      <w:r w:rsidRPr="008B3F26">
        <w:rPr>
          <w:rStyle w:val="StyleUnderline"/>
        </w:rPr>
        <w:t xml:space="preserve"> </w:t>
      </w:r>
      <w:r w:rsidRPr="00196BF1">
        <w:rPr>
          <w:rStyle w:val="StyleUnderline"/>
          <w:highlight w:val="cyan"/>
        </w:rPr>
        <w:t>chains</w:t>
      </w:r>
      <w:r w:rsidRPr="008B3F26">
        <w:rPr>
          <w:rStyle w:val="StyleUnderline"/>
        </w:rPr>
        <w:t xml:space="preserve">. </w:t>
      </w:r>
      <w:r w:rsidRPr="008B3F26">
        <w:t xml:space="preserve">At the moment, </w:t>
      </w:r>
      <w:r w:rsidRPr="008B3F26">
        <w:rPr>
          <w:rStyle w:val="StyleUnderline"/>
        </w:rPr>
        <w:t>current production capacity</w:t>
      </w:r>
      <w:r w:rsidRPr="008B3F26">
        <w:t xml:space="preserve"> and </w:t>
      </w:r>
      <w:r w:rsidRPr="008B3F26">
        <w:rPr>
          <w:rStyle w:val="StyleUnderline"/>
        </w:rPr>
        <w:t>quality standards</w:t>
      </w:r>
      <w:r w:rsidRPr="008B3F26">
        <w:t xml:space="preserve"> continue to </w:t>
      </w:r>
      <w:r w:rsidRPr="008B3F26">
        <w:rPr>
          <w:rStyle w:val="StyleUnderline"/>
        </w:rPr>
        <w:t>constrain global supply</w:t>
      </w:r>
      <w:r w:rsidRPr="008B3F26">
        <w:t>.</w:t>
      </w:r>
    </w:p>
    <w:p w14:paraId="0916699B" w14:textId="08B33FA3" w:rsidR="0092528E" w:rsidRPr="00453930" w:rsidRDefault="0092528E" w:rsidP="0092528E">
      <w:pPr>
        <w:pStyle w:val="Heading4"/>
      </w:pPr>
      <w:r>
        <w:t xml:space="preserve">Alt Causes to lack of generics </w:t>
      </w:r>
      <w:r>
        <w:rPr>
          <w:u w:val="single"/>
        </w:rPr>
        <w:t>thump</w:t>
      </w:r>
      <w:r>
        <w:t xml:space="preserve"> </w:t>
      </w:r>
      <w:proofErr w:type="spellStart"/>
      <w:r>
        <w:t>Aff</w:t>
      </w:r>
      <w:proofErr w:type="spellEnd"/>
      <w:r>
        <w:t xml:space="preserve">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w:t>
      </w:r>
    </w:p>
    <w:p w14:paraId="3BDE0825" w14:textId="77777777" w:rsidR="0092528E" w:rsidRPr="00453930" w:rsidRDefault="0092528E" w:rsidP="0092528E">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4FEB4D0E" w14:textId="77777777" w:rsidR="0092528E" w:rsidRPr="0027272F" w:rsidRDefault="0092528E" w:rsidP="0092528E">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really generic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r w:rsidRPr="0027272F">
        <w:rPr>
          <w:rStyle w:val="StyleUnderline"/>
        </w:rPr>
        <w:t xml:space="preserve"> 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That’s because they have to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10F7F538" w14:textId="77777777" w:rsidR="0092528E" w:rsidRDefault="0092528E" w:rsidP="0092528E">
      <w:pPr>
        <w:pStyle w:val="Heading4"/>
      </w:pPr>
      <w:r>
        <w:t xml:space="preserve">Petitions to the FDA </w:t>
      </w:r>
      <w:r>
        <w:rPr>
          <w:u w:val="single"/>
        </w:rPr>
        <w:t>swamp</w:t>
      </w:r>
      <w:r>
        <w:t xml:space="preserve"> and </w:t>
      </w:r>
      <w:r>
        <w:rPr>
          <w:u w:val="single"/>
        </w:rPr>
        <w:t>deter</w:t>
      </w:r>
      <w:r>
        <w:t xml:space="preserve"> generics.</w:t>
      </w:r>
    </w:p>
    <w:p w14:paraId="138724BC" w14:textId="77777777" w:rsidR="0092528E" w:rsidRPr="001A3F6A" w:rsidRDefault="0092528E" w:rsidP="0092528E">
      <w:r w:rsidRPr="001A3F6A">
        <w:rPr>
          <w:rStyle w:val="Style13ptBold"/>
        </w:rPr>
        <w:t xml:space="preserve">Feldman 17 </w:t>
      </w:r>
      <w:r w:rsidRPr="001A3F6A">
        <w:t>Robin Feldman 6-16-2017 "Pharma companies fight behind-the-scenes wars over generic drugs"</w:t>
      </w:r>
      <w:r>
        <w:t xml:space="preserve"> </w:t>
      </w:r>
      <w:hyperlink r:id="rId39" w:history="1">
        <w:r w:rsidRPr="00C822CF">
          <w:rPr>
            <w:rStyle w:val="Hyperlink"/>
          </w:rPr>
          <w:t>https://www.statnews.com/2017/06/16/generic-drugs-biosimilars-pharma/</w:t>
        </w:r>
      </w:hyperlink>
      <w:r>
        <w:t xml:space="preserve"> (</w:t>
      </w:r>
      <w:r w:rsidRPr="001A3F6A">
        <w:t>Arthur J. Goldberg Distinguished Professor of Law and Director of the Center for Innovation.</w:t>
      </w:r>
      <w:r>
        <w:t xml:space="preserve">)//Elmer </w:t>
      </w:r>
    </w:p>
    <w:p w14:paraId="42990D66" w14:textId="77777777" w:rsidR="0092528E" w:rsidRDefault="0092528E" w:rsidP="0092528E">
      <w:r w:rsidRPr="0027272F">
        <w:rPr>
          <w:rStyle w:val="StyleUnderline"/>
        </w:rPr>
        <w:t xml:space="preserve">One tactic that my colleague Evan </w:t>
      </w:r>
      <w:proofErr w:type="spellStart"/>
      <w:r w:rsidRPr="0027272F">
        <w:rPr>
          <w:rStyle w:val="StyleUnderline"/>
        </w:rPr>
        <w:t>Frondorf</w:t>
      </w:r>
      <w:proofErr w:type="spellEnd"/>
      <w:r w:rsidRPr="0027272F">
        <w:rPr>
          <w:rStyle w:val="StyleUnderline"/>
        </w:rPr>
        <w:t xml:space="preserve"> and I describe in our book, “Drug Wars: How Big Pharma Raises Prices and Keeps Generics Off the Market,” involves </w:t>
      </w:r>
      <w:r w:rsidRPr="0027272F">
        <w:rPr>
          <w:rStyle w:val="StyleUnderline"/>
          <w:highlight w:val="green"/>
        </w:rPr>
        <w:t>petitions</w:t>
      </w:r>
      <w:r w:rsidRPr="0027272F">
        <w:rPr>
          <w:rStyle w:val="StyleUnderline"/>
        </w:rPr>
        <w:t xml:space="preserve"> </w:t>
      </w:r>
      <w:r w:rsidRPr="0027272F">
        <w:rPr>
          <w:rStyle w:val="StyleUnderline"/>
          <w:highlight w:val="green"/>
        </w:rPr>
        <w:t>to the</w:t>
      </w:r>
      <w:r w:rsidRPr="0027272F">
        <w:rPr>
          <w:rStyle w:val="StyleUnderline"/>
        </w:rPr>
        <w:t xml:space="preserve"> </w:t>
      </w:r>
      <w:r w:rsidRPr="0027272F">
        <w:rPr>
          <w:rStyle w:val="StyleUnderline"/>
          <w:highlight w:val="green"/>
        </w:rPr>
        <w:t>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asking</w:t>
      </w:r>
      <w:r w:rsidRPr="0027272F">
        <w:rPr>
          <w:rStyle w:val="StyleUnderline"/>
        </w:rPr>
        <w:t xml:space="preserve"> that the </w:t>
      </w:r>
      <w:r w:rsidRPr="0027272F">
        <w:rPr>
          <w:rStyle w:val="StyleUnderline"/>
          <w:highlight w:val="green"/>
        </w:rPr>
        <w:t>agency</w:t>
      </w:r>
      <w:r w:rsidRPr="0027272F">
        <w:rPr>
          <w:rStyle w:val="StyleUnderline"/>
        </w:rPr>
        <w:t xml:space="preserve"> </w:t>
      </w:r>
      <w:r w:rsidRPr="0027272F">
        <w:rPr>
          <w:rStyle w:val="StyleUnderline"/>
          <w:highlight w:val="green"/>
        </w:rPr>
        <w:t>not give the green light to generic versions</w:t>
      </w:r>
      <w:r w:rsidRPr="0027272F">
        <w:rPr>
          <w:rStyle w:val="StyleUnderline"/>
        </w:rPr>
        <w:t xml:space="preserve"> of a drug</w:t>
      </w:r>
      <w:r w:rsidRPr="001A3F6A">
        <w:t xml:space="preserve">. </w:t>
      </w:r>
      <w:r w:rsidRPr="0027272F">
        <w:rPr>
          <w:rStyle w:val="Emphasis"/>
        </w:rPr>
        <w:t xml:space="preserve">Our research on </w:t>
      </w:r>
      <w:r w:rsidRPr="0027272F">
        <w:rPr>
          <w:rStyle w:val="Emphasis"/>
          <w:highlight w:val="green"/>
        </w:rPr>
        <w:t>12 years of FDA data</w:t>
      </w:r>
      <w:r w:rsidRPr="0027272F">
        <w:rPr>
          <w:rStyle w:val="Emphasis"/>
        </w:rPr>
        <w:t xml:space="preserve"> shows that in some years nearly </w:t>
      </w:r>
      <w:r w:rsidRPr="0027272F">
        <w:rPr>
          <w:rStyle w:val="Emphasis"/>
          <w:highlight w:val="green"/>
        </w:rPr>
        <w:t>1 out of every 5 petitions</w:t>
      </w:r>
      <w:r w:rsidRPr="0027272F">
        <w:rPr>
          <w:rStyle w:val="Emphasis"/>
        </w:rPr>
        <w:t xml:space="preserve"> filed on any topic — including food, tobacco, dietary supplements, and devices — was </w:t>
      </w:r>
      <w:r w:rsidRPr="0027272F">
        <w:rPr>
          <w:rStyle w:val="Emphasis"/>
          <w:highlight w:val="green"/>
        </w:rPr>
        <w:t>related to delaying generic entry</w:t>
      </w:r>
      <w:r w:rsidRPr="0027272F">
        <w:rPr>
          <w:rStyle w:val="Emphasis"/>
        </w:rPr>
        <w:t>.</w:t>
      </w:r>
      <w:r w:rsidRPr="001A3F6A">
        <w:t xml:space="preserve"> </w:t>
      </w:r>
      <w:r w:rsidRPr="0027272F">
        <w:rPr>
          <w:rStyle w:val="StyleUnderline"/>
        </w:rPr>
        <w:t xml:space="preserve">The </w:t>
      </w:r>
      <w:r w:rsidRPr="0027272F">
        <w:rPr>
          <w:rStyle w:val="StyleUnderline"/>
          <w:highlight w:val="green"/>
        </w:rPr>
        <w:t>FDA denies</w:t>
      </w:r>
      <w:r w:rsidRPr="0027272F">
        <w:rPr>
          <w:rStyle w:val="StyleUnderline"/>
        </w:rPr>
        <w:t xml:space="preserve"> 80 percent of these petitions, </w:t>
      </w:r>
      <w:r w:rsidRPr="0027272F">
        <w:rPr>
          <w:rStyle w:val="StyleUnderline"/>
          <w:highlight w:val="green"/>
        </w:rPr>
        <w:t>but</w:t>
      </w:r>
      <w:r w:rsidRPr="0027272F">
        <w:rPr>
          <w:rStyle w:val="StyleUnderline"/>
        </w:rPr>
        <w:t xml:space="preserve"> the </w:t>
      </w:r>
      <w:r w:rsidRPr="0027272F">
        <w:rPr>
          <w:rStyle w:val="StyleUnderline"/>
          <w:highlight w:val="green"/>
        </w:rPr>
        <w:t>process takes time</w:t>
      </w:r>
      <w:r w:rsidRPr="0027272F">
        <w:rPr>
          <w:rStyle w:val="StyleUnderline"/>
        </w:rPr>
        <w:t xml:space="preserve">, even for silly petitions, such as one asking the FDA to declare that a generic must provide information that the regulations already require. The </w:t>
      </w:r>
      <w:r w:rsidRPr="0027272F">
        <w:rPr>
          <w:rStyle w:val="StyleUnderline"/>
          <w:highlight w:val="green"/>
        </w:rPr>
        <w:t>time</w:t>
      </w:r>
      <w:r w:rsidRPr="0027272F">
        <w:rPr>
          <w:rStyle w:val="StyleUnderline"/>
        </w:rPr>
        <w:t xml:space="preserve"> it takes </w:t>
      </w:r>
      <w:r w:rsidRPr="0027272F">
        <w:rPr>
          <w:rStyle w:val="StyleUnderline"/>
          <w:highlight w:val="green"/>
        </w:rPr>
        <w:t>to respond</w:t>
      </w:r>
      <w:r w:rsidRPr="0027272F">
        <w:rPr>
          <w:rStyle w:val="StyleUnderline"/>
        </w:rPr>
        <w:t xml:space="preserve"> to these petitions </w:t>
      </w:r>
      <w:r w:rsidRPr="0027272F">
        <w:rPr>
          <w:rStyle w:val="StyleUnderline"/>
          <w:highlight w:val="green"/>
        </w:rPr>
        <w:t>delays</w:t>
      </w:r>
      <w:r w:rsidRPr="0027272F">
        <w:rPr>
          <w:rStyle w:val="StyleUnderline"/>
        </w:rPr>
        <w:t xml:space="preserve"> the </w:t>
      </w:r>
      <w:r w:rsidRPr="0027272F">
        <w:rPr>
          <w:rStyle w:val="StyleUnderline"/>
          <w:highlight w:val="green"/>
        </w:rPr>
        <w:t>entry</w:t>
      </w:r>
      <w:r w:rsidRPr="0027272F">
        <w:rPr>
          <w:rStyle w:val="StyleUnderline"/>
        </w:rPr>
        <w:t xml:space="preserve"> of the generic.</w:t>
      </w:r>
    </w:p>
    <w:p w14:paraId="04A3D860" w14:textId="77777777" w:rsidR="0092528E" w:rsidRDefault="0092528E" w:rsidP="0092528E">
      <w:pPr>
        <w:pStyle w:val="Heading4"/>
      </w:pPr>
      <w:r>
        <w:t xml:space="preserve">Authorized Generics </w:t>
      </w:r>
      <w:r>
        <w:rPr>
          <w:u w:val="single"/>
        </w:rPr>
        <w:t>decimate competition</w:t>
      </w:r>
      <w:r>
        <w:t>.</w:t>
      </w:r>
    </w:p>
    <w:p w14:paraId="1CB097F2" w14:textId="77777777" w:rsidR="0092528E" w:rsidRPr="00181467" w:rsidRDefault="0092528E" w:rsidP="0092528E">
      <w:proofErr w:type="spellStart"/>
      <w:r w:rsidRPr="00181467">
        <w:rPr>
          <w:rStyle w:val="Style13ptBold"/>
        </w:rPr>
        <w:t>Sipkoff</w:t>
      </w:r>
      <w:proofErr w:type="spellEnd"/>
      <w:r w:rsidRPr="00181467">
        <w:rPr>
          <w:rStyle w:val="Style13ptBold"/>
        </w:rPr>
        <w:t xml:space="preserve"> 4</w:t>
      </w:r>
      <w:r>
        <w:t xml:space="preserve"> </w:t>
      </w:r>
      <w:r w:rsidRPr="00181467">
        <w:t xml:space="preserve">Martin </w:t>
      </w:r>
      <w:proofErr w:type="spellStart"/>
      <w:r w:rsidRPr="00181467">
        <w:t>Sipkoff</w:t>
      </w:r>
      <w:proofErr w:type="spellEnd"/>
      <w:r w:rsidRPr="00181467">
        <w:t xml:space="preserve"> 8-4-2004 "Big Pharma uses effective strategies to battle generic competitors"</w:t>
      </w:r>
      <w:r>
        <w:t xml:space="preserve"> </w:t>
      </w:r>
      <w:hyperlink r:id="rId40" w:history="1">
        <w:r w:rsidRPr="00C822CF">
          <w:rPr>
            <w:rStyle w:val="Hyperlink"/>
          </w:rPr>
          <w:t>https://www.drugtopics.com/view/big-pharma-uses-effective-strategies-battle-generic-competitors</w:t>
        </w:r>
      </w:hyperlink>
      <w:r>
        <w:t xml:space="preserve"> (Healthcare Writer)//Elmer </w:t>
      </w:r>
    </w:p>
    <w:p w14:paraId="3DC1D3D0" w14:textId="77777777" w:rsidR="0092528E" w:rsidRPr="0027272F" w:rsidRDefault="0092528E" w:rsidP="0092528E">
      <w:pPr>
        <w:rPr>
          <w:sz w:val="16"/>
        </w:rPr>
      </w:pPr>
      <w:r w:rsidRPr="0027272F">
        <w:rPr>
          <w:rStyle w:val="StyleUnderline"/>
        </w:rPr>
        <w:t xml:space="preserve">But, according to Cutting Edge, brand-name pharmaceutical companies have begun flanking generics in an inventive way: They enter into </w:t>
      </w:r>
      <w:r w:rsidRPr="0027272F">
        <w:rPr>
          <w:rStyle w:val="StyleUnderline"/>
          <w:highlight w:val="green"/>
        </w:rPr>
        <w:t>manufacturing and distribution agreements</w:t>
      </w:r>
      <w:r w:rsidRPr="0027272F">
        <w:rPr>
          <w:rStyle w:val="StyleUnderline"/>
        </w:rPr>
        <w:t xml:space="preserve"> </w:t>
      </w:r>
      <w:r w:rsidRPr="0027272F">
        <w:rPr>
          <w:rStyle w:val="StyleUnderline"/>
          <w:highlight w:val="green"/>
        </w:rPr>
        <w:t>with</w:t>
      </w:r>
      <w:r w:rsidRPr="0027272F">
        <w:rPr>
          <w:rStyle w:val="StyleUnderline"/>
        </w:rPr>
        <w:t xml:space="preserve"> a </w:t>
      </w:r>
      <w:r w:rsidRPr="0027272F">
        <w:rPr>
          <w:rStyle w:val="StyleUnderline"/>
          <w:highlight w:val="green"/>
        </w:rPr>
        <w:t>generic company</w:t>
      </w:r>
      <w:r w:rsidRPr="0027272F">
        <w:rPr>
          <w:rStyle w:val="StyleUnderline"/>
        </w:rPr>
        <w:t xml:space="preserve"> </w:t>
      </w:r>
      <w:r w:rsidRPr="0027272F">
        <w:rPr>
          <w:rStyle w:val="StyleUnderline"/>
          <w:highlight w:val="green"/>
        </w:rPr>
        <w:t>before</w:t>
      </w:r>
      <w:r w:rsidRPr="0027272F">
        <w:rPr>
          <w:rStyle w:val="StyleUnderline"/>
        </w:rPr>
        <w:t xml:space="preserve"> a </w:t>
      </w:r>
      <w:r w:rsidRPr="0027272F">
        <w:rPr>
          <w:rStyle w:val="StyleUnderline"/>
          <w:highlight w:val="green"/>
        </w:rPr>
        <w:t>patent</w:t>
      </w:r>
      <w:r w:rsidRPr="0027272F">
        <w:rPr>
          <w:rStyle w:val="StyleUnderline"/>
        </w:rPr>
        <w:t xml:space="preserve"> is about to </w:t>
      </w:r>
      <w:r w:rsidRPr="0027272F">
        <w:rPr>
          <w:rStyle w:val="StyleUnderline"/>
          <w:highlight w:val="green"/>
        </w:rPr>
        <w:t>expire</w:t>
      </w:r>
      <w:r w:rsidRPr="0027272F">
        <w:rPr>
          <w:rStyle w:val="StyleUnderline"/>
        </w:rPr>
        <w:t>, attempting to preempt market share</w:t>
      </w:r>
      <w:r w:rsidRPr="0027272F">
        <w:rPr>
          <w:sz w:val="16"/>
        </w:rPr>
        <w:t>. "</w:t>
      </w:r>
      <w:r w:rsidRPr="0027272F">
        <w:rPr>
          <w:rStyle w:val="StyleUnderline"/>
        </w:rPr>
        <w:t xml:space="preserve">A typical agreement specifies that the </w:t>
      </w:r>
      <w:r w:rsidRPr="0027272F">
        <w:rPr>
          <w:rStyle w:val="StyleUnderline"/>
          <w:highlight w:val="green"/>
        </w:rPr>
        <w:t>generic company will serve as a distributor</w:t>
      </w:r>
      <w:r w:rsidRPr="0027272F">
        <w:rPr>
          <w:rStyle w:val="StyleUnderline"/>
        </w:rPr>
        <w:t xml:space="preserve"> of the nonbranded, generic form of the drug, which will continue to be produced in the </w:t>
      </w:r>
      <w:r w:rsidRPr="0027272F">
        <w:rPr>
          <w:rStyle w:val="StyleUnderline"/>
          <w:highlight w:val="green"/>
        </w:rPr>
        <w:t>branded drug company's manufacturing facilities</w:t>
      </w:r>
      <w:r w:rsidRPr="0027272F">
        <w:rPr>
          <w:rStyle w:val="StyleUnderline"/>
        </w:rPr>
        <w:t>,"</w:t>
      </w:r>
      <w:r w:rsidRPr="0027272F">
        <w:rPr>
          <w:sz w:val="16"/>
        </w:rPr>
        <w:t xml:space="preserve"> said Hess. "</w:t>
      </w:r>
      <w:r w:rsidRPr="0027272F">
        <w:rPr>
          <w:rStyle w:val="StyleUnderline"/>
        </w:rPr>
        <w:t xml:space="preserve">It's an </w:t>
      </w:r>
      <w:r w:rsidRPr="0027272F">
        <w:rPr>
          <w:rStyle w:val="Emphasis"/>
          <w:highlight w:val="green"/>
        </w:rPr>
        <w:t>increasingly popular</w:t>
      </w:r>
      <w:r w:rsidRPr="0027272F">
        <w:rPr>
          <w:rStyle w:val="StyleUnderline"/>
        </w:rPr>
        <w:t xml:space="preserve"> strategy, often stemming from out-of-court patent lawsuit settlements</w:t>
      </w:r>
      <w:r w:rsidRPr="0027272F">
        <w:rPr>
          <w:sz w:val="16"/>
        </w:rPr>
        <w:t>." A successful flanking strategy can be beneficial to a generic manufacturer because it saves on capital outlay by not having to build or modify manufacturing facilities. "</w:t>
      </w:r>
      <w:r w:rsidRPr="0027272F">
        <w:rPr>
          <w:rStyle w:val="StyleUnderline"/>
        </w:rPr>
        <w:t xml:space="preserve">The brand-name pharmaceutical company benefits because the </w:t>
      </w:r>
      <w:r w:rsidRPr="0027272F">
        <w:rPr>
          <w:rStyle w:val="StyleUnderline"/>
          <w:highlight w:val="green"/>
        </w:rPr>
        <w:t>partnership</w:t>
      </w:r>
      <w:r w:rsidRPr="0027272F">
        <w:rPr>
          <w:rStyle w:val="StyleUnderline"/>
        </w:rPr>
        <w:t xml:space="preserve"> </w:t>
      </w:r>
      <w:r w:rsidRPr="0027272F">
        <w:rPr>
          <w:rStyle w:val="StyleUnderline"/>
          <w:highlight w:val="green"/>
        </w:rPr>
        <w:t>enables</w:t>
      </w:r>
      <w:r w:rsidRPr="0027272F">
        <w:rPr>
          <w:rStyle w:val="StyleUnderline"/>
        </w:rPr>
        <w:t xml:space="preserve"> it to continue to operate its manufacturing lines and </w:t>
      </w:r>
      <w:r w:rsidRPr="0027272F">
        <w:rPr>
          <w:rStyle w:val="Emphasis"/>
          <w:highlight w:val="green"/>
        </w:rPr>
        <w:t>turn a profit</w:t>
      </w:r>
      <w:r w:rsidRPr="0027272F">
        <w:rPr>
          <w:rStyle w:val="StyleUnderline"/>
        </w:rPr>
        <w:t xml:space="preserve">, thereby </w:t>
      </w:r>
      <w:r w:rsidRPr="0027272F">
        <w:rPr>
          <w:rStyle w:val="Emphasis"/>
          <w:highlight w:val="green"/>
        </w:rPr>
        <w:t>recouping more of its R&amp;D investment</w:t>
      </w:r>
      <w:r w:rsidRPr="0027272F">
        <w:rPr>
          <w:rStyle w:val="StyleUnderline"/>
        </w:rPr>
        <w:t xml:space="preserve"> in the drug and more of its capital investment in the manufacturing plant," said Hess.</w:t>
      </w:r>
      <w:r w:rsidRPr="0027272F">
        <w:rPr>
          <w:sz w:val="16"/>
        </w:rPr>
        <w:t xml:space="preserve"> Here's an example of effective flanking: Generic drugmaker </w:t>
      </w:r>
      <w:proofErr w:type="spellStart"/>
      <w:r w:rsidRPr="0027272F">
        <w:rPr>
          <w:sz w:val="16"/>
        </w:rPr>
        <w:t>Apotex</w:t>
      </w:r>
      <w:proofErr w:type="spellEnd"/>
      <w:r w:rsidRPr="0027272F">
        <w:rPr>
          <w:sz w:val="16"/>
        </w:rPr>
        <w:t xml:space="preserve"> launched a version of GlaxoSmithKline's blockbuster drug Paxil in September 2003, threatening to significantly dent GSK's $3.2 billion-a-year bestseller. In response to </w:t>
      </w:r>
      <w:proofErr w:type="spellStart"/>
      <w:r w:rsidRPr="0027272F">
        <w:rPr>
          <w:sz w:val="16"/>
        </w:rPr>
        <w:t>Apotex's</w:t>
      </w:r>
      <w:proofErr w:type="spellEnd"/>
      <w:r w:rsidRPr="0027272F">
        <w:rPr>
          <w:sz w:val="16"/>
        </w:rPr>
        <w:t xml:space="preserve"> entry into the market, GSK struck a licensing agreement with another generic drugmaker, Par Pharmaceutical, in April 2003. The agreement specifies that GSK will supply Par with generic Paxil, in immediate-release form. The tablets are made by a GSK subsidiary, and </w:t>
      </w:r>
      <w:proofErr w:type="spellStart"/>
      <w:r w:rsidRPr="0027272F">
        <w:rPr>
          <w:sz w:val="16"/>
        </w:rPr>
        <w:t>Parwhich</w:t>
      </w:r>
      <w:proofErr w:type="spellEnd"/>
      <w:r w:rsidRPr="0027272F">
        <w:rPr>
          <w:sz w:val="16"/>
        </w:rPr>
        <w:t xml:space="preserve"> pays a royalty to GSK on </w:t>
      </w:r>
      <w:proofErr w:type="spellStart"/>
      <w:r w:rsidRPr="0027272F">
        <w:rPr>
          <w:sz w:val="16"/>
        </w:rPr>
        <w:t>salesdistributes</w:t>
      </w:r>
      <w:proofErr w:type="spellEnd"/>
      <w:r w:rsidRPr="0027272F">
        <w:rPr>
          <w:sz w:val="16"/>
        </w:rPr>
        <w:t xml:space="preserve"> them in the United States. "The royalty payments help GSK capture a small segment of the generic Paxil market, which offsets the losses of its branded Paxil sales following the drug's patent expiration," said Hess. </w:t>
      </w:r>
      <w:r w:rsidRPr="0027272F">
        <w:rPr>
          <w:rStyle w:val="StyleUnderline"/>
        </w:rPr>
        <w:t xml:space="preserve">Flanking is very controversial because it </w:t>
      </w:r>
      <w:r w:rsidRPr="0027272F">
        <w:rPr>
          <w:rStyle w:val="Emphasis"/>
          <w:highlight w:val="green"/>
        </w:rPr>
        <w:t>virtually derails competition</w:t>
      </w:r>
      <w:r w:rsidRPr="0027272F">
        <w:rPr>
          <w:rStyle w:val="StyleUnderline"/>
          <w:highlight w:val="green"/>
        </w:rPr>
        <w:t>.</w:t>
      </w:r>
      <w:r w:rsidRPr="0027272F">
        <w:rPr>
          <w:rStyle w:val="StyleUnderline"/>
        </w:rPr>
        <w:t xml:space="preserve"> In fact, some generic manufacturers say it's illegal. It's very similar to what the Generic Pharmaceutical Association and others regard as the illegitimate strategy of "</w:t>
      </w:r>
      <w:r w:rsidRPr="0027272F">
        <w:rPr>
          <w:rStyle w:val="StyleUnderline"/>
          <w:highlight w:val="green"/>
        </w:rPr>
        <w:t>authorized generics</w:t>
      </w:r>
      <w:r w:rsidRPr="0027272F">
        <w:rPr>
          <w:rStyle w:val="StyleUnderline"/>
        </w:rPr>
        <w:t>."</w:t>
      </w:r>
      <w:r w:rsidRPr="0027272F">
        <w:rPr>
          <w:sz w:val="16"/>
        </w:rPr>
        <w:t xml:space="preserve"> "It's an easy concept to describe," said Robert Reznick, a partner with the national law firm Hughes Hubbard &amp; Reed. He chairs the firm's Pharmaceutical and Healthcare Practice Group and has written about the legality of authorized generics. "</w:t>
      </w:r>
      <w:r w:rsidRPr="0027272F">
        <w:rPr>
          <w:rStyle w:val="StyleUnderline"/>
        </w:rPr>
        <w:t xml:space="preserve">An authorized generic is </w:t>
      </w:r>
      <w:r w:rsidRPr="0027272F">
        <w:rPr>
          <w:rStyle w:val="StyleUnderline"/>
          <w:highlight w:val="green"/>
        </w:rPr>
        <w:t>like any other generic</w:t>
      </w:r>
      <w:r w:rsidRPr="0027272F">
        <w:rPr>
          <w:rStyle w:val="StyleUnderline"/>
        </w:rPr>
        <w:t xml:space="preserve"> in that it is deemed equivalent to a brand-name drug," </w:t>
      </w:r>
      <w:r w:rsidRPr="0027272F">
        <w:rPr>
          <w:sz w:val="16"/>
        </w:rPr>
        <w:t>he said. "</w:t>
      </w:r>
      <w:r w:rsidRPr="0027272F">
        <w:rPr>
          <w:rStyle w:val="StyleUnderline"/>
          <w:highlight w:val="green"/>
        </w:rPr>
        <w:t>But</w:t>
      </w:r>
      <w:r w:rsidRPr="0027272F">
        <w:rPr>
          <w:rStyle w:val="StyleUnderline"/>
        </w:rPr>
        <w:t xml:space="preserve"> rather than being </w:t>
      </w:r>
      <w:r w:rsidRPr="0027272F">
        <w:rPr>
          <w:rStyle w:val="StyleUnderline"/>
          <w:highlight w:val="green"/>
        </w:rPr>
        <w:t>made</w:t>
      </w:r>
      <w:r w:rsidRPr="0027272F">
        <w:rPr>
          <w:rStyle w:val="StyleUnderline"/>
        </w:rPr>
        <w:t xml:space="preserve"> by an independent generic drug manufacturer pursuant to an Abbreviated New Drug Application, it is either made by or </w:t>
      </w:r>
      <w:r w:rsidRPr="0027272F">
        <w:rPr>
          <w:rStyle w:val="StyleUnderline"/>
          <w:highlight w:val="green"/>
        </w:rPr>
        <w:t>under a license from the N</w:t>
      </w:r>
      <w:r w:rsidRPr="0027272F">
        <w:rPr>
          <w:rStyle w:val="StyleUnderline"/>
        </w:rPr>
        <w:t xml:space="preserve">ew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pplication </w:t>
      </w:r>
      <w:r w:rsidRPr="0027272F">
        <w:rPr>
          <w:rStyle w:val="StyleUnderline"/>
          <w:highlight w:val="green"/>
        </w:rPr>
        <w:t>holder</w:t>
      </w:r>
      <w:r w:rsidRPr="0027272F">
        <w:rPr>
          <w:rStyle w:val="StyleUnderline"/>
        </w:rPr>
        <w:t xml:space="preserve"> itself</w:t>
      </w:r>
      <w:r w:rsidRPr="0027272F">
        <w:rPr>
          <w:sz w:val="16"/>
        </w:rPr>
        <w:t>. It may be marketed by an affiliate of the brand-name manufacturer or by a third party." In a white paper titled "Are Authorized Generics Lawful?" Reznick and his colleagues recently concluded that agreements between brand and generic manufacturers to create authorized generics may be legal under antitrust law, but the issue has yet to be fully settled.</w:t>
      </w:r>
    </w:p>
    <w:p w14:paraId="4FE7B58B" w14:textId="77777777" w:rsidR="0092528E" w:rsidRDefault="0092528E" w:rsidP="0092528E">
      <w:pPr>
        <w:pStyle w:val="Heading4"/>
      </w:pPr>
      <w:r>
        <w:t xml:space="preserve">Generic companies are just </w:t>
      </w:r>
      <w:r>
        <w:rPr>
          <w:u w:val="single"/>
        </w:rPr>
        <w:t>incompetent</w:t>
      </w:r>
      <w:r>
        <w:t xml:space="preserve"> – means even without patents, they </w:t>
      </w:r>
      <w:r>
        <w:rPr>
          <w:u w:val="single"/>
        </w:rPr>
        <w:t>wouldn’t be able to produce</w:t>
      </w:r>
      <w:r>
        <w:t>.</w:t>
      </w:r>
    </w:p>
    <w:p w14:paraId="072C6D51" w14:textId="77777777" w:rsidR="0092528E" w:rsidRPr="00453930" w:rsidRDefault="0092528E" w:rsidP="0092528E">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7812ECE1" w14:textId="405A736D" w:rsidR="0092528E" w:rsidRDefault="0092528E" w:rsidP="0092528E">
      <w:r w:rsidRPr="006F53D3">
        <w:rPr>
          <w:rStyle w:val="StyleUnderline"/>
        </w:rPr>
        <w:t xml:space="preserve">Problems with generic drug makers Although makers of a branded drug are using a variety of tactics to create barriers to healthy competition, </w:t>
      </w:r>
      <w:r w:rsidRPr="006F53D3">
        <w:rPr>
          <w:rStyle w:val="StyleUnderline"/>
          <w:highlight w:val="green"/>
        </w:rPr>
        <w:t>generic</w:t>
      </w:r>
      <w:r w:rsidRPr="006F53D3">
        <w:rPr>
          <w:rStyle w:val="StyleUnderline"/>
        </w:rPr>
        <w:t xml:space="preserve"> drug </w:t>
      </w:r>
      <w:r w:rsidRPr="006F53D3">
        <w:rPr>
          <w:rStyle w:val="StyleUnderline"/>
          <w:highlight w:val="green"/>
        </w:rPr>
        <w:t>companies</w:t>
      </w:r>
      <w:r w:rsidRPr="006F53D3">
        <w:rPr>
          <w:rStyle w:val="StyleUnderline"/>
        </w:rPr>
        <w:t xml:space="preserve"> are often </w:t>
      </w:r>
      <w:r w:rsidRPr="006F53D3">
        <w:rPr>
          <w:rStyle w:val="StyleUnderline"/>
          <w:highlight w:val="green"/>
        </w:rPr>
        <w:t>not helping their own case</w:t>
      </w:r>
      <w:r w:rsidRPr="006F53D3">
        <w:rPr>
          <w:rStyle w:val="StyleUnderline"/>
        </w:rPr>
        <w:t>.</w:t>
      </w:r>
      <w:r w:rsidRPr="00453930">
        <w:t xml:space="preserve"> </w:t>
      </w:r>
      <w:r w:rsidRPr="006F53D3">
        <w:rPr>
          <w:rStyle w:val="StyleUnderline"/>
        </w:rPr>
        <w:t xml:space="preserve">In 2015, there were </w:t>
      </w:r>
      <w:r w:rsidRPr="006F53D3">
        <w:rPr>
          <w:rStyle w:val="StyleUnderline"/>
          <w:highlight w:val="green"/>
        </w:rPr>
        <w:t>267 recalls of generic drug products</w:t>
      </w:r>
      <w:r w:rsidRPr="006F53D3">
        <w:rPr>
          <w:rStyle w:val="StyleUnderline"/>
        </w:rPr>
        <w:t>—</w:t>
      </w:r>
      <w:r w:rsidRPr="006F53D3">
        <w:rPr>
          <w:rStyle w:val="StyleUnderline"/>
          <w:highlight w:val="green"/>
        </w:rPr>
        <w:t>more</w:t>
      </w:r>
      <w:r w:rsidRPr="006F53D3">
        <w:rPr>
          <w:rStyle w:val="StyleUnderline"/>
        </w:rPr>
        <w:t xml:space="preserve"> than </w:t>
      </w:r>
      <w:r w:rsidRPr="006F53D3">
        <w:rPr>
          <w:rStyle w:val="StyleUnderline"/>
          <w:highlight w:val="green"/>
        </w:rPr>
        <w:t>one every</w:t>
      </w:r>
      <w:r w:rsidRPr="006F53D3">
        <w:rPr>
          <w:rStyle w:val="StyleUnderline"/>
        </w:rPr>
        <w:t xml:space="preserve"> other </w:t>
      </w:r>
      <w:r w:rsidRPr="006F53D3">
        <w:rPr>
          <w:rStyle w:val="StyleUnderline"/>
          <w:highlight w:val="green"/>
        </w:rPr>
        <w:t>day</w:t>
      </w:r>
      <w:r w:rsidRPr="006F53D3">
        <w:rPr>
          <w:rStyle w:val="StyleUnderline"/>
        </w:rPr>
        <w:t>.</w:t>
      </w:r>
      <w:r w:rsidRPr="00453930">
        <w:t xml:space="preserve"> </w:t>
      </w:r>
      <w:r w:rsidRPr="006F53D3">
        <w:rPr>
          <w:rStyle w:val="StyleUnderline"/>
        </w:rPr>
        <w:t xml:space="preserve">These recalls are for </w:t>
      </w:r>
      <w:r w:rsidRPr="006F53D3">
        <w:rPr>
          <w:rStyle w:val="StyleUnderline"/>
          <w:highlight w:val="green"/>
        </w:rPr>
        <w:t>quality issues</w:t>
      </w:r>
      <w:r w:rsidRPr="006F53D3">
        <w:rPr>
          <w:rStyle w:val="StyleUnderline"/>
        </w:rPr>
        <w:t xml:space="preserve"> such as products not dissolving properly, </w:t>
      </w:r>
      <w:r w:rsidRPr="006F53D3">
        <w:rPr>
          <w:rStyle w:val="StyleUnderline"/>
          <w:highlight w:val="green"/>
        </w:rPr>
        <w:t>becoming contaminated</w:t>
      </w:r>
      <w:r w:rsidRPr="006F53D3">
        <w:rPr>
          <w:rStyle w:val="StyleUnderline"/>
        </w:rPr>
        <w:t xml:space="preserve">, or even being </w:t>
      </w:r>
      <w:r w:rsidRPr="006F53D3">
        <w:rPr>
          <w:rStyle w:val="Emphasis"/>
          <w:highlight w:val="green"/>
        </w:rPr>
        <w:t>outright counterfeits</w:t>
      </w:r>
      <w:r w:rsidRPr="006F53D3">
        <w:rPr>
          <w:rStyle w:val="StyleUnderline"/>
        </w:rPr>
        <w:t>.</w:t>
      </w:r>
      <w:r w:rsidRPr="00453930">
        <w:t xml:space="preserve"> A few high-profile recalls have shaken the belief that generic drugs are truly the same. In 2014, the FDA withdrew approval of </w:t>
      </w:r>
      <w:proofErr w:type="spellStart"/>
      <w:r w:rsidRPr="00453930">
        <w:t>Budeprion</w:t>
      </w:r>
      <w:proofErr w:type="spellEnd"/>
      <w:r w:rsidRPr="00453930">
        <w:t xml:space="preserve"> XL 300 — Teva’s generic version of GlaxoSmithKline’s Wellbutrin XL</w:t>
      </w:r>
      <w:r w:rsidRPr="006F53D3">
        <w:rPr>
          <w:rStyle w:val="StyleUnderline"/>
        </w:rPr>
        <w:t xml:space="preserve">. Testing showed the drug </w:t>
      </w:r>
      <w:r w:rsidRPr="006F53D3">
        <w:rPr>
          <w:rStyle w:val="StyleUnderline"/>
          <w:highlight w:val="green"/>
        </w:rPr>
        <w:t>did not properly release its key ingredient</w:t>
      </w:r>
      <w:r w:rsidRPr="006F53D3">
        <w:rPr>
          <w:rStyle w:val="StyleUnderline"/>
        </w:rPr>
        <w:t>, substantiating consumers’ claims that the generic was not equivalent</w:t>
      </w:r>
      <w:r w:rsidRPr="00453930">
        <w:t xml:space="preserve">. In addition, concerns about contaminated generic Lipitor caused the FDA to launch a $20 million initiative to test generic products to ensure they are truly therapeutically equivalent. </w:t>
      </w:r>
      <w:r w:rsidRPr="006F53D3">
        <w:rPr>
          <w:rStyle w:val="StyleUnderline"/>
        </w:rPr>
        <w:t xml:space="preserve">In some cases, </w:t>
      </w:r>
      <w:r w:rsidRPr="006F53D3">
        <w:rPr>
          <w:rStyle w:val="StyleUnderline"/>
          <w:highlight w:val="green"/>
        </w:rPr>
        <w:t>patent law</w:t>
      </w:r>
      <w:r w:rsidRPr="006F53D3">
        <w:rPr>
          <w:rStyle w:val="StyleUnderline"/>
        </w:rPr>
        <w:t xml:space="preserve"> also </w:t>
      </w:r>
      <w:r w:rsidRPr="006F53D3">
        <w:rPr>
          <w:rStyle w:val="StyleUnderline"/>
          <w:highlight w:val="green"/>
        </w:rPr>
        <w:t>collides</w:t>
      </w:r>
      <w:r w:rsidRPr="006F53D3">
        <w:rPr>
          <w:rStyle w:val="StyleUnderline"/>
        </w:rPr>
        <w:t xml:space="preserve"> </w:t>
      </w:r>
      <w:r w:rsidRPr="006F53D3">
        <w:rPr>
          <w:rStyle w:val="StyleUnderline"/>
          <w:highlight w:val="green"/>
        </w:rPr>
        <w:t>with</w:t>
      </w:r>
      <w:r w:rsidRPr="006F53D3">
        <w:rPr>
          <w:rStyle w:val="StyleUnderline"/>
        </w:rPr>
        <w:t xml:space="preserve"> the FDA’s </w:t>
      </w:r>
      <w:r w:rsidRPr="006F53D3">
        <w:rPr>
          <w:rStyle w:val="StyleUnderline"/>
          <w:highlight w:val="green"/>
        </w:rPr>
        <w:t>manufacturing rules</w:t>
      </w:r>
      <w:r w:rsidRPr="006F53D3">
        <w:rPr>
          <w:rStyle w:val="StyleUnderline"/>
        </w:rPr>
        <w:t xml:space="preserve">. For example, the Novartis patent for Diovan expired in 2012. Ranbaxy received exclusivity for 180 days for the first generic product. However, due to </w:t>
      </w:r>
      <w:r w:rsidRPr="006F53D3">
        <w:rPr>
          <w:rStyle w:val="StyleUnderline"/>
          <w:highlight w:val="green"/>
        </w:rPr>
        <w:t>poor quality</w:t>
      </w:r>
      <w:r w:rsidRPr="006F53D3">
        <w:rPr>
          <w:rStyle w:val="StyleUnderline"/>
        </w:rPr>
        <w:t xml:space="preserve"> </w:t>
      </w:r>
      <w:r w:rsidRPr="006F53D3">
        <w:rPr>
          <w:rStyle w:val="StyleUnderline"/>
          <w:highlight w:val="green"/>
        </w:rPr>
        <w:t>manufacturing</w:t>
      </w:r>
      <w:r w:rsidRPr="006F53D3">
        <w:rPr>
          <w:rStyle w:val="StyleUnderline"/>
        </w:rPr>
        <w:t xml:space="preserve">, Ranbaxy </w:t>
      </w:r>
      <w:r w:rsidRPr="006F53D3">
        <w:rPr>
          <w:rStyle w:val="StyleUnderline"/>
          <w:highlight w:val="green"/>
        </w:rPr>
        <w:t>couldn’t obtain</w:t>
      </w:r>
      <w:r w:rsidRPr="006F53D3">
        <w:rPr>
          <w:rStyle w:val="StyleUnderline"/>
        </w:rPr>
        <w:t xml:space="preserve"> final FDA </w:t>
      </w:r>
      <w:r w:rsidRPr="006F53D3">
        <w:rPr>
          <w:rStyle w:val="StyleUnderline"/>
          <w:highlight w:val="green"/>
        </w:rPr>
        <w:t>approval</w:t>
      </w:r>
      <w:r w:rsidRPr="006F53D3">
        <w:rPr>
          <w:rStyle w:val="StyleUnderline"/>
        </w:rPr>
        <w:t xml:space="preserve"> </w:t>
      </w:r>
      <w:r w:rsidRPr="006F53D3">
        <w:rPr>
          <w:rStyle w:val="StyleUnderline"/>
          <w:highlight w:val="green"/>
        </w:rPr>
        <w:t>for</w:t>
      </w:r>
      <w:r w:rsidRPr="006F53D3">
        <w:rPr>
          <w:rStyle w:val="StyleUnderline"/>
        </w:rPr>
        <w:t xml:space="preserve"> its </w:t>
      </w:r>
      <w:r w:rsidRPr="006F53D3">
        <w:rPr>
          <w:rStyle w:val="StyleUnderline"/>
          <w:highlight w:val="green"/>
        </w:rPr>
        <w:t>generic</w:t>
      </w:r>
      <w:r w:rsidRPr="006F53D3">
        <w:rPr>
          <w:rStyle w:val="StyleUnderline"/>
        </w:rPr>
        <w:t xml:space="preserve"> version. The FDA banned shipments of Ranbaxy products to the United States. Ranbaxy ended up </w:t>
      </w:r>
      <w:r w:rsidRPr="006F53D3">
        <w:rPr>
          <w:rStyle w:val="StyleUnderline"/>
          <w:highlight w:val="green"/>
        </w:rPr>
        <w:t>paying</w:t>
      </w:r>
      <w:r w:rsidRPr="006F53D3">
        <w:rPr>
          <w:rStyle w:val="StyleUnderline"/>
        </w:rPr>
        <w:t xml:space="preserve"> a $</w:t>
      </w:r>
      <w:r w:rsidRPr="006F53D3">
        <w:rPr>
          <w:rStyle w:val="StyleUnderline"/>
          <w:highlight w:val="green"/>
        </w:rPr>
        <w:t>500 million fine</w:t>
      </w:r>
      <w:r w:rsidRPr="006F53D3">
        <w:rPr>
          <w:rStyle w:val="StyleUnderline"/>
        </w:rPr>
        <w:t>, the largest penalty paid by a generic firm for violations</w:t>
      </w:r>
      <w:r w:rsidRPr="00453930">
        <w:t xml:space="preserve">. Due to these protracted problems with the company that had won exclusivity, a generic product did not become available until 2014. The two-year delay cost Medicare and Medicaid at least $900 million. Ranbaxy’s poor-quality manufacturing also delayed other key generic products like </w:t>
      </w:r>
      <w:proofErr w:type="spellStart"/>
      <w:r w:rsidRPr="00453930">
        <w:t>Valcyte</w:t>
      </w:r>
      <w:proofErr w:type="spellEnd"/>
      <w:r w:rsidRPr="00453930">
        <w:t xml:space="preserv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6232F42A" w14:textId="77777777" w:rsidR="00336CE4" w:rsidRDefault="00336CE4" w:rsidP="00336CE4">
      <w:pPr>
        <w:pStyle w:val="Heading4"/>
      </w:pPr>
      <w:r>
        <w:t xml:space="preserve">High drug prices are necessary for long-term innovation that </w:t>
      </w:r>
      <w:r>
        <w:rPr>
          <w:u w:val="single"/>
        </w:rPr>
        <w:t>outweighs</w:t>
      </w:r>
      <w:r>
        <w:t xml:space="preserve"> short-term costs – </w:t>
      </w:r>
      <w:r w:rsidRPr="00BB405A">
        <w:rPr>
          <w:u w:val="single"/>
        </w:rPr>
        <w:t>most comprehensive</w:t>
      </w:r>
      <w:r>
        <w:t xml:space="preserve"> meta-analysis</w:t>
      </w:r>
    </w:p>
    <w:p w14:paraId="57CDCC51" w14:textId="77777777" w:rsidR="00336CE4" w:rsidRPr="00410DD5" w:rsidRDefault="00336CE4" w:rsidP="00336CE4">
      <w:pPr>
        <w:rPr>
          <w:rStyle w:val="Style13ptBold"/>
          <w:b w:val="0"/>
          <w:bCs w:val="0"/>
        </w:rPr>
      </w:pPr>
      <w:r>
        <w:rPr>
          <w:rStyle w:val="Style13ptBold"/>
        </w:rPr>
        <w:t xml:space="preserve">Kennedy 19 </w:t>
      </w:r>
      <w:r w:rsidRPr="00410DD5">
        <w:rPr>
          <w:rStyle w:val="Style13ptBold"/>
          <w:b w:val="0"/>
          <w:bCs w:val="0"/>
          <w:sz w:val="16"/>
          <w:szCs w:val="16"/>
        </w:rPr>
        <w:t xml:space="preserve">[(Joseph, </w:t>
      </w:r>
      <w:r>
        <w:rPr>
          <w:rStyle w:val="Style13ptBold"/>
          <w:b w:val="0"/>
          <w:bCs w:val="0"/>
          <w:sz w:val="16"/>
          <w:szCs w:val="16"/>
        </w:rPr>
        <w:t xml:space="preserve">senior fellow at the </w:t>
      </w:r>
      <w:r w:rsidRPr="00410DD5">
        <w:rPr>
          <w:szCs w:val="16"/>
        </w:rPr>
        <w:t>Information Technology and Innovation Foundation</w:t>
      </w:r>
      <w:r>
        <w:rPr>
          <w:szCs w:val="16"/>
        </w:rPr>
        <w:t>,</w:t>
      </w:r>
      <w:r w:rsidRPr="00410DD5">
        <w:rPr>
          <w:rStyle w:val="Style13ptBold"/>
          <w:b w:val="0"/>
          <w:bCs w:val="0"/>
          <w:sz w:val="16"/>
          <w:szCs w:val="16"/>
        </w:rPr>
        <w:t xml:space="preserve"> professor of </w:t>
      </w:r>
      <w:r w:rsidRPr="00410DD5">
        <w:rPr>
          <w:bCs/>
          <w:szCs w:val="16"/>
        </w:rPr>
        <w:t xml:space="preserve">Law, Economics and International Policy </w:t>
      </w:r>
      <w:r w:rsidRPr="00410DD5">
        <w:rPr>
          <w:rStyle w:val="Style13ptBold"/>
          <w:b w:val="0"/>
          <w:bCs w:val="0"/>
          <w:sz w:val="16"/>
          <w:szCs w:val="16"/>
        </w:rPr>
        <w:t xml:space="preserve">at Georgetown’s School of Foreign Service, </w:t>
      </w:r>
      <w:r w:rsidRPr="00410DD5">
        <w:rPr>
          <w:szCs w:val="16"/>
        </w:rPr>
        <w:t xml:space="preserve">Senior Principal Economist at MITRE, Inc., former Chief Economist for the Department of Commerce and Senior Counsel for the Senate Permanent Subcommittee on Investigations, </w:t>
      </w:r>
      <w:r w:rsidRPr="00410DD5">
        <w:rPr>
          <w:rStyle w:val="Style13ptBold"/>
          <w:b w:val="0"/>
          <w:bCs w:val="0"/>
          <w:sz w:val="16"/>
          <w:szCs w:val="16"/>
        </w:rPr>
        <w:t>PhD in economics from George Washington University) “</w:t>
      </w:r>
      <w:r w:rsidRPr="00410DD5">
        <w:rPr>
          <w:szCs w:val="16"/>
        </w:rPr>
        <w:t>The Link Between Drug Prices and Research on the Next Generation of Cures,” Information Technology and Innovation Foundation, 9/9/2019] JL</w:t>
      </w:r>
    </w:p>
    <w:p w14:paraId="0D243032" w14:textId="77777777" w:rsidR="00336CE4" w:rsidRPr="00CA4C2E" w:rsidRDefault="00336CE4" w:rsidP="00336CE4">
      <w:pPr>
        <w:rPr>
          <w:sz w:val="12"/>
        </w:rPr>
      </w:pPr>
      <w:r w:rsidRPr="00CA4C2E">
        <w:rPr>
          <w:sz w:val="12"/>
        </w:rPr>
        <w:t xml:space="preserve">The justification for </w:t>
      </w:r>
      <w:r w:rsidRPr="00CA4C2E">
        <w:rPr>
          <w:rStyle w:val="Emphasis"/>
          <w:highlight w:val="green"/>
        </w:rPr>
        <w:t>high prices</w:t>
      </w:r>
      <w:r w:rsidRPr="00CA4C2E">
        <w:rPr>
          <w:sz w:val="12"/>
        </w:rPr>
        <w:t xml:space="preserve"> on any particular drug therefore depends on the assumption that they </w:t>
      </w:r>
      <w:r w:rsidRPr="00CA4C2E">
        <w:rPr>
          <w:rStyle w:val="Emphasis"/>
          <w:highlight w:val="green"/>
        </w:rPr>
        <w:t>are needed to fund</w:t>
      </w:r>
      <w:r w:rsidRPr="00CA4C2E">
        <w:rPr>
          <w:rStyle w:val="Emphasis"/>
        </w:rPr>
        <w:t xml:space="preserve"> the subsequent round of </w:t>
      </w:r>
      <w:r w:rsidRPr="00CA4C2E">
        <w:rPr>
          <w:rStyle w:val="Emphasis"/>
          <w:highlight w:val="green"/>
        </w:rPr>
        <w:t>innovation</w:t>
      </w:r>
      <w:r w:rsidRPr="00CA4C2E">
        <w:rPr>
          <w:sz w:val="12"/>
        </w:rPr>
        <w:t>. This link has been established by numerous empirical studies over the last several decades. A recent survey summarized the scholarly literature this way: “</w:t>
      </w:r>
      <w:r w:rsidRPr="00CA4C2E">
        <w:rPr>
          <w:rStyle w:val="StyleUnderline"/>
        </w:rPr>
        <w:t xml:space="preserve">The preponderance of evidence suggests that raising reimbursements for pharmaceuticals stimulates innovation, primarily because the </w:t>
      </w:r>
      <w:r w:rsidRPr="00CA4C2E">
        <w:rPr>
          <w:rStyle w:val="Emphasis"/>
        </w:rPr>
        <w:t>expected rewards for innovation go up</w:t>
      </w:r>
      <w:r w:rsidRPr="00CA4C2E">
        <w:rPr>
          <w:rStyle w:val="StyleUnderline"/>
        </w:rPr>
        <w:t xml:space="preserve"> and secondarily because </w:t>
      </w:r>
      <w:r w:rsidRPr="00CA4C2E">
        <w:rPr>
          <w:rStyle w:val="Emphasis"/>
        </w:rPr>
        <w:t>the cost of financing falls</w:t>
      </w:r>
      <w:r w:rsidRPr="00CA4C2E">
        <w:rPr>
          <w:rStyle w:val="StyleUnderline"/>
        </w:rPr>
        <w:t xml:space="preserve"> for cash-constrained pharmaceutical firms</w:t>
      </w:r>
      <w:r w:rsidRPr="00CA4C2E">
        <w:rPr>
          <w:sz w:val="12"/>
        </w:rPr>
        <w:t>.”63</w:t>
      </w:r>
    </w:p>
    <w:p w14:paraId="4059AFCD" w14:textId="77777777" w:rsidR="00336CE4" w:rsidRPr="00CA4C2E" w:rsidRDefault="00336CE4" w:rsidP="00336CE4">
      <w:pPr>
        <w:rPr>
          <w:sz w:val="12"/>
        </w:rPr>
      </w:pPr>
      <w:r w:rsidRPr="00CA4C2E">
        <w:rPr>
          <w:sz w:val="12"/>
        </w:rPr>
        <w:t xml:space="preserve">Previous government reports have summarized the link between biopharmaceutical profits and innovation within the drug industry. CBO pointed to two underlying reasons why this link might be so strong.64 First, as in most industries, </w:t>
      </w:r>
      <w:r w:rsidRPr="00CA4C2E">
        <w:rPr>
          <w:rStyle w:val="StyleUnderline"/>
        </w:rPr>
        <w:t>the introduction of successful new drugs often leads to higher profits as companies are able to capture some of the social value created by their products</w:t>
      </w:r>
      <w:r w:rsidRPr="00CA4C2E">
        <w:rPr>
          <w:sz w:val="12"/>
        </w:rPr>
        <w:t xml:space="preserve">. The profitability of current drugs also serves as a proxy for the profitability of future drugs. </w:t>
      </w:r>
      <w:r w:rsidRPr="00CA4C2E">
        <w:rPr>
          <w:rStyle w:val="StyleUnderline"/>
          <w:highlight w:val="green"/>
        </w:rPr>
        <w:t>If</w:t>
      </w:r>
      <w:r w:rsidRPr="00CA4C2E">
        <w:rPr>
          <w:rStyle w:val="StyleUnderline"/>
        </w:rPr>
        <w:t xml:space="preserve"> biopharmaceutical </w:t>
      </w:r>
      <w:r w:rsidRPr="00CA4C2E">
        <w:rPr>
          <w:rStyle w:val="StyleUnderline"/>
          <w:highlight w:val="green"/>
        </w:rPr>
        <w:t>firms</w:t>
      </w:r>
      <w:r w:rsidRPr="00CA4C2E">
        <w:rPr>
          <w:rStyle w:val="StyleUnderline"/>
        </w:rPr>
        <w:t xml:space="preserve"> are allowed to </w:t>
      </w:r>
      <w:r w:rsidRPr="00CA4C2E">
        <w:rPr>
          <w:rStyle w:val="StyleUnderline"/>
          <w:highlight w:val="green"/>
        </w:rPr>
        <w:t>make</w:t>
      </w:r>
      <w:r w:rsidRPr="00CA4C2E">
        <w:rPr>
          <w:rStyle w:val="StyleUnderline"/>
        </w:rPr>
        <w:t xml:space="preserve"> reasonably </w:t>
      </w:r>
      <w:r w:rsidRPr="00CA4C2E">
        <w:rPr>
          <w:rStyle w:val="StyleUnderline"/>
          <w:highlight w:val="green"/>
        </w:rPr>
        <w:t>large profits</w:t>
      </w:r>
      <w:r w:rsidRPr="00CA4C2E">
        <w:rPr>
          <w:rStyle w:val="StyleUnderline"/>
        </w:rPr>
        <w:t xml:space="preserve"> from their current products, </w:t>
      </w:r>
      <w:r w:rsidRPr="00CA4C2E">
        <w:rPr>
          <w:rStyle w:val="StyleUnderline"/>
          <w:highlight w:val="green"/>
        </w:rPr>
        <w:t>they</w:t>
      </w:r>
      <w:r w:rsidRPr="00CA4C2E">
        <w:rPr>
          <w:rStyle w:val="StyleUnderline"/>
        </w:rPr>
        <w:t xml:space="preserve"> are likely to </w:t>
      </w:r>
      <w:r w:rsidRPr="00CA4C2E">
        <w:rPr>
          <w:rStyle w:val="StyleUnderline"/>
          <w:highlight w:val="green"/>
        </w:rPr>
        <w:t>conclude</w:t>
      </w:r>
      <w:r w:rsidRPr="00CA4C2E">
        <w:rPr>
          <w:rStyle w:val="StyleUnderline"/>
        </w:rPr>
        <w:t xml:space="preserve"> that </w:t>
      </w:r>
      <w:r w:rsidRPr="00CA4C2E">
        <w:rPr>
          <w:rStyle w:val="StyleUnderline"/>
          <w:highlight w:val="green"/>
        </w:rPr>
        <w:t>the same will be true in the future</w:t>
      </w:r>
      <w:r w:rsidRPr="00CA4C2E">
        <w:rPr>
          <w:sz w:val="12"/>
        </w:rPr>
        <w:t xml:space="preserve">. This may cause them to increase both the speed and amount of their research activities. Conversely, </w:t>
      </w:r>
      <w:r w:rsidRPr="00CA4C2E">
        <w:rPr>
          <w:rStyle w:val="Emphasis"/>
          <w:highlight w:val="green"/>
        </w:rPr>
        <w:t>they</w:t>
      </w:r>
      <w:r w:rsidRPr="00CA4C2E">
        <w:rPr>
          <w:rStyle w:val="Emphasis"/>
        </w:rPr>
        <w:t xml:space="preserve"> may </w:t>
      </w:r>
      <w:r w:rsidRPr="00CA4C2E">
        <w:rPr>
          <w:rStyle w:val="Emphasis"/>
          <w:highlight w:val="green"/>
        </w:rPr>
        <w:t>view</w:t>
      </w:r>
      <w:r w:rsidRPr="00CA4C2E">
        <w:rPr>
          <w:rStyle w:val="Emphasis"/>
        </w:rPr>
        <w:t xml:space="preserve"> current </w:t>
      </w:r>
      <w:r w:rsidRPr="00CA4C2E">
        <w:rPr>
          <w:rStyle w:val="Emphasis"/>
          <w:highlight w:val="green"/>
        </w:rPr>
        <w:t>attempts to hold down prices as likely to continue</w:t>
      </w:r>
      <w:r w:rsidRPr="00CA4C2E">
        <w:rPr>
          <w:rStyle w:val="Emphasis"/>
        </w:rPr>
        <w:t xml:space="preserve"> into the future, in which case </w:t>
      </w:r>
      <w:r w:rsidRPr="00CA4C2E">
        <w:rPr>
          <w:rStyle w:val="Emphasis"/>
          <w:highlight w:val="green"/>
        </w:rPr>
        <w:t>they</w:t>
      </w:r>
      <w:r w:rsidRPr="00CA4C2E">
        <w:rPr>
          <w:rStyle w:val="Emphasis"/>
        </w:rPr>
        <w:t xml:space="preserve"> may </w:t>
      </w:r>
      <w:r w:rsidRPr="00CA4C2E">
        <w:rPr>
          <w:rStyle w:val="Emphasis"/>
          <w:highlight w:val="green"/>
        </w:rPr>
        <w:t>decrease</w:t>
      </w:r>
      <w:r w:rsidRPr="00CA4C2E">
        <w:rPr>
          <w:rStyle w:val="Emphasis"/>
        </w:rPr>
        <w:t xml:space="preserve"> research </w:t>
      </w:r>
      <w:r w:rsidRPr="00CA4C2E">
        <w:rPr>
          <w:rStyle w:val="Emphasis"/>
          <w:highlight w:val="green"/>
        </w:rPr>
        <w:t>funding</w:t>
      </w:r>
      <w:r w:rsidRPr="00CA4C2E">
        <w:rPr>
          <w:sz w:val="12"/>
        </w:rPr>
        <w:t>.</w:t>
      </w:r>
    </w:p>
    <w:p w14:paraId="4BBA29CF" w14:textId="77777777" w:rsidR="00336CE4" w:rsidRPr="00CA4C2E" w:rsidRDefault="00336CE4" w:rsidP="00336CE4">
      <w:pPr>
        <w:rPr>
          <w:sz w:val="12"/>
        </w:rPr>
      </w:pPr>
      <w:r w:rsidRPr="00CA4C2E">
        <w:rPr>
          <w:sz w:val="12"/>
        </w:rPr>
        <w:t xml:space="preserve">The second reason CBO identified is </w:t>
      </w:r>
      <w:r w:rsidRPr="00CA4C2E">
        <w:rPr>
          <w:rStyle w:val="Emphasis"/>
          <w:highlight w:val="green"/>
        </w:rPr>
        <w:t>adequate profits generate</w:t>
      </w:r>
      <w:r w:rsidRPr="00CA4C2E">
        <w:rPr>
          <w:rStyle w:val="Emphasis"/>
        </w:rPr>
        <w:t xml:space="preserve"> significant </w:t>
      </w:r>
      <w:r w:rsidRPr="00CA4C2E">
        <w:rPr>
          <w:rStyle w:val="Emphasis"/>
          <w:highlight w:val="green"/>
        </w:rPr>
        <w:t>cash flow, which allows</w:t>
      </w:r>
      <w:r w:rsidRPr="00CA4C2E">
        <w:rPr>
          <w:rStyle w:val="Emphasis"/>
        </w:rPr>
        <w:t xml:space="preserve"> companies to finance </w:t>
      </w:r>
      <w:r w:rsidRPr="00CA4C2E">
        <w:rPr>
          <w:rStyle w:val="Emphasis"/>
          <w:highlight w:val="green"/>
        </w:rPr>
        <w:t>the next round of innovation</w:t>
      </w:r>
      <w:r w:rsidRPr="00CA4C2E">
        <w:rPr>
          <w:sz w:val="12"/>
        </w:rPr>
        <w:t>.65 </w:t>
      </w:r>
      <w:r w:rsidRPr="00CA4C2E">
        <w:rPr>
          <w:rStyle w:val="StyleUnderline"/>
        </w:rPr>
        <w:t>The availability of cash flow is important because raising significant amounts of money in the stock or bond markets is more costly</w:t>
      </w:r>
      <w:r w:rsidRPr="00CA4C2E">
        <w:rPr>
          <w:sz w:val="12"/>
        </w:rPr>
        <w:t xml:space="preserve">. Biopharma companies have a much more detailed knowledge of disease models, the status of their current research, and the probabilities of success. </w:t>
      </w:r>
      <w:r w:rsidRPr="00CA4C2E">
        <w:rPr>
          <w:rStyle w:val="StyleUnderline"/>
        </w:rPr>
        <w:t xml:space="preserve">Because </w:t>
      </w:r>
      <w:r w:rsidRPr="00CA4C2E">
        <w:rPr>
          <w:rStyle w:val="StyleUnderline"/>
          <w:highlight w:val="green"/>
        </w:rPr>
        <w:t>investors</w:t>
      </w:r>
      <w:r w:rsidRPr="00CA4C2E">
        <w:rPr>
          <w:rStyle w:val="StyleUnderline"/>
        </w:rPr>
        <w:t xml:space="preserve"> cannot adequately assess these risks for themselves, they </w:t>
      </w:r>
      <w:r w:rsidRPr="00CA4C2E">
        <w:rPr>
          <w:rStyle w:val="StyleUnderline"/>
          <w:highlight w:val="green"/>
        </w:rPr>
        <w:t>demand high</w:t>
      </w:r>
      <w:r w:rsidRPr="00CA4C2E">
        <w:rPr>
          <w:rStyle w:val="StyleUnderline"/>
        </w:rPr>
        <w:t xml:space="preserve">er </w:t>
      </w:r>
      <w:r w:rsidRPr="00CA4C2E">
        <w:rPr>
          <w:rStyle w:val="StyleUnderline"/>
          <w:highlight w:val="green"/>
        </w:rPr>
        <w:t>returns</w:t>
      </w:r>
      <w:r w:rsidRPr="00CA4C2E">
        <w:rPr>
          <w:rStyle w:val="StyleUnderline"/>
        </w:rPr>
        <w:t xml:space="preserve"> for investing</w:t>
      </w:r>
      <w:r w:rsidRPr="00CA4C2E">
        <w:rPr>
          <w:sz w:val="12"/>
        </w:rPr>
        <w:t>. Assuming firms invest in R&amp;D until their cost of capital exceeds the rate of return</w:t>
      </w:r>
      <w:r w:rsidRPr="00CA4C2E">
        <w:rPr>
          <w:rStyle w:val="StyleUnderline"/>
        </w:rPr>
        <w:t>, financing through cash flow should allow them to justify more projects than if they have to raise the money from outside investors</w:t>
      </w:r>
      <w:r w:rsidRPr="00CA4C2E">
        <w:rPr>
          <w:sz w:val="12"/>
        </w:rPr>
        <w:t>.</w:t>
      </w:r>
    </w:p>
    <w:p w14:paraId="3FE2B7FA" w14:textId="77777777" w:rsidR="00336CE4" w:rsidRPr="00CA4C2E" w:rsidRDefault="00336CE4" w:rsidP="00336CE4">
      <w:pPr>
        <w:rPr>
          <w:sz w:val="12"/>
        </w:rPr>
      </w:pPr>
      <w:r w:rsidRPr="00CA4C2E">
        <w:rPr>
          <w:sz w:val="12"/>
        </w:rPr>
        <w:t>The Organization for Economic Cooperation and Development (OECD) conducted a detailed study of this issue in the pharmaceutical industry. It found that “[</w:t>
      </w:r>
      <w:r w:rsidRPr="00CA4C2E">
        <w:rPr>
          <w:rStyle w:val="StyleUnderline"/>
        </w:rPr>
        <w:t>p]</w:t>
      </w:r>
      <w:proofErr w:type="spellStart"/>
      <w:r w:rsidRPr="00CA4C2E">
        <w:rPr>
          <w:rStyle w:val="StyleUnderline"/>
        </w:rPr>
        <w:t>harmaceutical</w:t>
      </w:r>
      <w:proofErr w:type="spellEnd"/>
      <w:r w:rsidRPr="00CA4C2E">
        <w:rPr>
          <w:rStyle w:val="StyleUnderline"/>
        </w:rPr>
        <w:t xml:space="preserve"> </w:t>
      </w:r>
      <w:r w:rsidRPr="00CA4C2E">
        <w:rPr>
          <w:rStyle w:val="StyleUnderline"/>
          <w:highlight w:val="green"/>
        </w:rPr>
        <w:t>pricing</w:t>
      </w:r>
      <w:r w:rsidRPr="00CA4C2E">
        <w:rPr>
          <w:rStyle w:val="StyleUnderline"/>
        </w:rPr>
        <w:t xml:space="preserve"> and reimbursement policies stand to affect innovation through multiple channels, </w:t>
      </w:r>
      <w:r w:rsidRPr="00CA4C2E">
        <w:rPr>
          <w:rStyle w:val="StyleUnderline"/>
          <w:highlight w:val="green"/>
        </w:rPr>
        <w:t>influenc</w:t>
      </w:r>
      <w:r w:rsidRPr="00CA4C2E">
        <w:rPr>
          <w:rStyle w:val="StyleUnderline"/>
        </w:rPr>
        <w:t xml:space="preserve">ing both </w:t>
      </w:r>
      <w:r w:rsidRPr="00CA4C2E">
        <w:rPr>
          <w:rStyle w:val="StyleUnderline"/>
          <w:highlight w:val="green"/>
        </w:rPr>
        <w:t>the </w:t>
      </w:r>
      <w:r w:rsidRPr="00CA4C2E">
        <w:rPr>
          <w:rStyle w:val="Emphasis"/>
          <w:highlight w:val="green"/>
        </w:rPr>
        <w:t>incentives</w:t>
      </w:r>
      <w:r w:rsidRPr="00CA4C2E">
        <w:rPr>
          <w:rStyle w:val="Emphasis"/>
        </w:rPr>
        <w:t> to invest in private R&amp;D</w:t>
      </w:r>
      <w:r w:rsidRPr="00CA4C2E">
        <w:rPr>
          <w:rStyle w:val="StyleUnderline"/>
        </w:rPr>
        <w:t xml:space="preserve"> </w:t>
      </w:r>
      <w:r w:rsidRPr="00CA4C2E">
        <w:rPr>
          <w:rStyle w:val="StyleUnderline"/>
          <w:highlight w:val="green"/>
        </w:rPr>
        <w:t>and</w:t>
      </w:r>
      <w:r w:rsidRPr="00CA4C2E">
        <w:rPr>
          <w:rStyle w:val="StyleUnderline"/>
        </w:rPr>
        <w:t xml:space="preserve"> the </w:t>
      </w:r>
      <w:r w:rsidRPr="00CA4C2E">
        <w:rPr>
          <w:rStyle w:val="Emphasis"/>
          <w:highlight w:val="green"/>
        </w:rPr>
        <w:t>costs of investment</w:t>
      </w:r>
      <w:r w:rsidRPr="00CA4C2E">
        <w:rPr>
          <w:sz w:val="12"/>
        </w:rPr>
        <w:t>. The main channel of prospective influence is the impact of pricing and reimbursement policies on the </w:t>
      </w:r>
      <w:r w:rsidRPr="00CA4C2E">
        <w:rPr>
          <w:i/>
          <w:iCs/>
          <w:sz w:val="12"/>
        </w:rPr>
        <w:t>expected return on investment</w:t>
      </w:r>
      <w:r w:rsidRPr="00CA4C2E">
        <w:rPr>
          <w:sz w:val="12"/>
        </w:rPr>
        <w:t xml:space="preserve"> in R&amp;D.”66 In fact </w:t>
      </w:r>
      <w:r w:rsidRPr="00CA4C2E">
        <w:rPr>
          <w:rStyle w:val="StyleUnderline"/>
        </w:rPr>
        <w:t>the generation of large revenues is closely related to the amount of research an individual company does</w:t>
      </w:r>
      <w:r w:rsidRPr="00CA4C2E">
        <w:rPr>
          <w:sz w:val="12"/>
        </w:rPr>
        <w:t>. Figure 9 shows R&amp;D expenditures and sales of the 151 largest pharmaceutical firms in the world in 2006. There was clearly a very strong correlation (0.97).</w:t>
      </w:r>
    </w:p>
    <w:p w14:paraId="77B8BA1F" w14:textId="77777777" w:rsidR="00336CE4" w:rsidRPr="00CA4C2E" w:rsidRDefault="00336CE4" w:rsidP="00336CE4">
      <w:pPr>
        <w:rPr>
          <w:sz w:val="12"/>
        </w:rPr>
      </w:pPr>
      <w:r w:rsidRPr="00CA4C2E">
        <w:rPr>
          <w:rStyle w:val="StyleUnderline"/>
        </w:rPr>
        <w:t>Pricing policies affect not only the amount of research conducted</w:t>
      </w:r>
      <w:r w:rsidRPr="00CA4C2E">
        <w:rPr>
          <w:sz w:val="12"/>
        </w:rPr>
        <w:t xml:space="preserve"> (leading-edge or marginal improvements) </w:t>
      </w:r>
      <w:r w:rsidRPr="00CA4C2E">
        <w:rPr>
          <w:rStyle w:val="StyleUnderline"/>
        </w:rPr>
        <w:t>but also the type and the decision of whether and when to introduce a new product to the market</w:t>
      </w:r>
      <w:r w:rsidRPr="00CA4C2E">
        <w:rPr>
          <w:sz w:val="12"/>
        </w:rPr>
        <w:t>.</w:t>
      </w:r>
    </w:p>
    <w:p w14:paraId="04C94255" w14:textId="77777777" w:rsidR="00336CE4" w:rsidRPr="00CA4C2E" w:rsidRDefault="00336CE4" w:rsidP="00336CE4">
      <w:pPr>
        <w:rPr>
          <w:sz w:val="12"/>
        </w:rPr>
      </w:pPr>
      <w:r w:rsidRPr="00CA4C2E">
        <w:rPr>
          <w:rStyle w:val="StyleUnderline"/>
        </w:rPr>
        <w:t>The Government Accountability Office recently completed its own review of trends in pharmaceutical profits and R&amp;D</w:t>
      </w:r>
      <w:r w:rsidRPr="00CA4C2E">
        <w:rPr>
          <w:sz w:val="12"/>
        </w:rPr>
        <w:t xml:space="preserve">.68 It found that both experts and academic research has concluded that </w:t>
      </w:r>
      <w:r w:rsidRPr="00CA4C2E">
        <w:rPr>
          <w:rStyle w:val="StyleUnderline"/>
        </w:rPr>
        <w:t>high revenue potential associated with a large number of patients, or the ability to charge a high price, is an important incentive for R&amp;D investment</w:t>
      </w:r>
      <w:r w:rsidRPr="00CA4C2E">
        <w:rPr>
          <w:sz w:val="12"/>
        </w:rPr>
        <w:t>.69 Exclusivity periods and patent protection, tax incentives, and expedited review programs were also cited as influencing R&amp;D. Of course, while biopharmaceutical companies, like other firms, would like to charge as high a price as possible, their ability to do so is limited by both buyers not being willing to pay more for a drug than the benefits it delivers in terms of longer, healthier lives, and the presence of at least some competition in the marketplace.</w:t>
      </w:r>
    </w:p>
    <w:p w14:paraId="38026F27" w14:textId="77777777" w:rsidR="00336CE4" w:rsidRPr="00CA4C2E" w:rsidRDefault="00336CE4" w:rsidP="00336CE4">
      <w:pPr>
        <w:rPr>
          <w:sz w:val="12"/>
        </w:rPr>
      </w:pPr>
      <w:r w:rsidRPr="00CA4C2E">
        <w:rPr>
          <w:rStyle w:val="StyleUnderline"/>
        </w:rPr>
        <w:t>Academic studies</w:t>
      </w:r>
      <w:r w:rsidRPr="00CA4C2E">
        <w:rPr>
          <w:sz w:val="12"/>
        </w:rPr>
        <w:t xml:space="preserve"> that explore the causal link between drug revenues and research face a common difficulty in finding good data. They also </w:t>
      </w:r>
      <w:r w:rsidRPr="00CA4C2E">
        <w:rPr>
          <w:rStyle w:val="StyleUnderline"/>
        </w:rPr>
        <w:t xml:space="preserve">take different approaches to choosing the inputs, outputs, and econometric model to measure the relationship between prices and profits, and research and innovation. </w:t>
      </w:r>
      <w:proofErr w:type="gramStart"/>
      <w:r w:rsidRPr="00CA4C2E">
        <w:rPr>
          <w:rStyle w:val="StyleUnderline"/>
        </w:rPr>
        <w:t>So</w:t>
      </w:r>
      <w:proofErr w:type="gramEnd"/>
      <w:r w:rsidRPr="00CA4C2E">
        <w:rPr>
          <w:rStyle w:val="StyleUnderline"/>
        </w:rPr>
        <w:t xml:space="preserve"> it is somewhat remarkable that, collectively, they arrive at the common answer that </w:t>
      </w:r>
      <w:r w:rsidRPr="00CA4C2E">
        <w:rPr>
          <w:rStyle w:val="Emphasis"/>
        </w:rPr>
        <w:t>high prices for today’s treatments are closely associated with more research and a larger number of future drugs</w:t>
      </w:r>
      <w:r w:rsidRPr="00CA4C2E">
        <w:rPr>
          <w:rStyle w:val="StyleUnderline"/>
        </w:rPr>
        <w:t xml:space="preserve">. There appear to be </w:t>
      </w:r>
      <w:r w:rsidRPr="00CA4C2E">
        <w:rPr>
          <w:rStyle w:val="Emphasis"/>
          <w:highlight w:val="green"/>
        </w:rPr>
        <w:t>no</w:t>
      </w:r>
      <w:r w:rsidRPr="00CA4C2E">
        <w:rPr>
          <w:rStyle w:val="Emphasis"/>
        </w:rPr>
        <w:t xml:space="preserve"> scholarly </w:t>
      </w:r>
      <w:r w:rsidRPr="00CA4C2E">
        <w:rPr>
          <w:rStyle w:val="Emphasis"/>
          <w:highlight w:val="green"/>
        </w:rPr>
        <w:t>studies</w:t>
      </w:r>
      <w:r w:rsidRPr="00CA4C2E">
        <w:rPr>
          <w:rStyle w:val="Emphasis"/>
        </w:rPr>
        <w:t xml:space="preserve"> that </w:t>
      </w:r>
      <w:r w:rsidRPr="00CA4C2E">
        <w:rPr>
          <w:rStyle w:val="Emphasis"/>
          <w:highlight w:val="green"/>
        </w:rPr>
        <w:t>show no relationship between</w:t>
      </w:r>
      <w:r w:rsidRPr="00CA4C2E">
        <w:rPr>
          <w:rStyle w:val="Emphasis"/>
        </w:rPr>
        <w:t xml:space="preserve"> current </w:t>
      </w:r>
      <w:r w:rsidRPr="00CA4C2E">
        <w:rPr>
          <w:rStyle w:val="Emphasis"/>
          <w:highlight w:val="green"/>
        </w:rPr>
        <w:t>prices and</w:t>
      </w:r>
      <w:r w:rsidRPr="00CA4C2E">
        <w:rPr>
          <w:rStyle w:val="Emphasis"/>
        </w:rPr>
        <w:t xml:space="preserve"> future </w:t>
      </w:r>
      <w:r w:rsidRPr="00CA4C2E">
        <w:rPr>
          <w:rStyle w:val="Emphasis"/>
          <w:highlight w:val="green"/>
        </w:rPr>
        <w:t>innovation</w:t>
      </w:r>
      <w:r w:rsidRPr="00CA4C2E">
        <w:rPr>
          <w:sz w:val="12"/>
        </w:rPr>
        <w:t xml:space="preserve">. Given their common conclusion that </w:t>
      </w:r>
      <w:r w:rsidRPr="00CA4C2E">
        <w:rPr>
          <w:rStyle w:val="StyleUnderline"/>
        </w:rPr>
        <w:t>short-term price declines will endanger future drug innovation</w:t>
      </w:r>
      <w:r w:rsidRPr="00CA4C2E">
        <w:rPr>
          <w:sz w:val="12"/>
        </w:rPr>
        <w:t>, it is worthwhile to discuss some of the major studies individually.</w:t>
      </w:r>
    </w:p>
    <w:p w14:paraId="506EEE74" w14:textId="77777777" w:rsidR="00336CE4" w:rsidRPr="00CA4C2E" w:rsidRDefault="00336CE4" w:rsidP="00336CE4">
      <w:pPr>
        <w:rPr>
          <w:sz w:val="12"/>
        </w:rPr>
      </w:pPr>
      <w:r w:rsidRPr="00CA4C2E">
        <w:rPr>
          <w:rStyle w:val="StyleUnderline"/>
        </w:rPr>
        <w:t xml:space="preserve">Two studies by Duke University’s Henry </w:t>
      </w:r>
      <w:r w:rsidRPr="00CA4C2E">
        <w:rPr>
          <w:rStyle w:val="StyleUnderline"/>
          <w:highlight w:val="green"/>
        </w:rPr>
        <w:t>Grabowski and</w:t>
      </w:r>
      <w:r w:rsidRPr="00CA4C2E">
        <w:rPr>
          <w:rStyle w:val="StyleUnderline"/>
        </w:rPr>
        <w:t xml:space="preserve"> John A. </w:t>
      </w:r>
      <w:r w:rsidRPr="00CA4C2E">
        <w:rPr>
          <w:rStyle w:val="StyleUnderline"/>
          <w:highlight w:val="green"/>
        </w:rPr>
        <w:t>Vernon</w:t>
      </w:r>
      <w:r w:rsidRPr="00CA4C2E">
        <w:rPr>
          <w:rStyle w:val="StyleUnderline"/>
        </w:rPr>
        <w:t xml:space="preserve"> from the University of North Carolina at Chapel Hill </w:t>
      </w:r>
      <w:r w:rsidRPr="00CA4C2E">
        <w:rPr>
          <w:rStyle w:val="StyleUnderline"/>
          <w:highlight w:val="green"/>
        </w:rPr>
        <w:t>looked at</w:t>
      </w:r>
      <w:r w:rsidRPr="00CA4C2E">
        <w:rPr>
          <w:rStyle w:val="StyleUnderline"/>
        </w:rPr>
        <w:t xml:space="preserve"> the relationship between expected returns and cash flows</w:t>
      </w:r>
      <w:r w:rsidRPr="00CA4C2E">
        <w:rPr>
          <w:sz w:val="12"/>
        </w:rPr>
        <w:t xml:space="preserve"> on the one hand,</w:t>
      </w:r>
      <w:r w:rsidRPr="00CA4C2E">
        <w:rPr>
          <w:rStyle w:val="StyleUnderline"/>
        </w:rPr>
        <w:t xml:space="preserve"> and company research</w:t>
      </w:r>
      <w:r w:rsidRPr="00CA4C2E">
        <w:rPr>
          <w:sz w:val="12"/>
        </w:rPr>
        <w:t xml:space="preserve"> on the other. The first study covered the period from 1962 to 1975.70 This followed passage of the Kefauver-Harris Amendment to the Food, Drug, and Cosmetic Act, which required a showing of efficacy as well as safety in order to get FDA approval. This increased development times by several years and R&amp;D costs per new drug by several-fold. The authors found that research productivity, defined as sales of recent new drug introductions divided by lagged R&amp;D spending, declined rapidly during the period. This eventually influenced cash flows, the decline of which along with the fall in research productivity together had the effect of reducing R&amp;D.</w:t>
      </w:r>
    </w:p>
    <w:p w14:paraId="4ABEB653" w14:textId="77777777" w:rsidR="00336CE4" w:rsidRPr="00CA4C2E" w:rsidRDefault="00336CE4" w:rsidP="00336CE4">
      <w:pPr>
        <w:rPr>
          <w:sz w:val="12"/>
        </w:rPr>
      </w:pPr>
      <w:r w:rsidRPr="00CA4C2E">
        <w:rPr>
          <w:sz w:val="12"/>
        </w:rPr>
        <w:t xml:space="preserve">A later study looked at research spending between 1974 and 1994 in 11 firms specializing in prescription drugs.71 Together, these firms represented just over 40 percent of the U.S. market and half of the innovative output (defined as the first 3 years’ sales of all new chemical entities introduced in a period of time). Unlike the previous period, research productivity rose over 50 percent. Grabowski and Vernon found that </w:t>
      </w:r>
      <w:r w:rsidRPr="00CA4C2E">
        <w:rPr>
          <w:rStyle w:val="StyleUnderline"/>
        </w:rPr>
        <w:t>both expected productivity of R&amp;D and available cash flow positively affect R&amp;D spending</w:t>
      </w:r>
      <w:r w:rsidRPr="00CA4C2E">
        <w:rPr>
          <w:sz w:val="12"/>
        </w:rPr>
        <w:t>. Again, the link between cash flow and research is due to the fact that internally generated funds, which are often the result of higher profits, cost less than either borrowed funds or new equity, and therefore lower the required rate of return for new research at the margin.72</w:t>
      </w:r>
    </w:p>
    <w:p w14:paraId="1165745C" w14:textId="77777777" w:rsidR="00336CE4" w:rsidRPr="00CA4C2E" w:rsidRDefault="00336CE4" w:rsidP="00336CE4">
      <w:pPr>
        <w:rPr>
          <w:sz w:val="12"/>
        </w:rPr>
      </w:pPr>
      <w:r w:rsidRPr="00CA4C2E">
        <w:rPr>
          <w:sz w:val="12"/>
        </w:rPr>
        <w:t xml:space="preserve">In 2004, </w:t>
      </w:r>
      <w:r w:rsidRPr="00CA4C2E">
        <w:rPr>
          <w:rStyle w:val="StyleUnderline"/>
        </w:rPr>
        <w:t xml:space="preserve">Congress asked the U.S. Department of Commerce to study the effect of pharmaceutical </w:t>
      </w:r>
      <w:r w:rsidRPr="00CA4C2E">
        <w:rPr>
          <w:rStyle w:val="StyleUnderline"/>
          <w:highlight w:val="green"/>
        </w:rPr>
        <w:t>price controls</w:t>
      </w:r>
      <w:r w:rsidRPr="00CA4C2E">
        <w:rPr>
          <w:rStyle w:val="StyleUnderline"/>
        </w:rPr>
        <w:t xml:space="preserve"> in OECD countries</w:t>
      </w:r>
      <w:r w:rsidRPr="00CA4C2E">
        <w:rPr>
          <w:sz w:val="12"/>
        </w:rPr>
        <w:t xml:space="preserve">.73 The department concluded that </w:t>
      </w:r>
      <w:r w:rsidRPr="00CA4C2E">
        <w:rPr>
          <w:rStyle w:val="StyleUnderline"/>
        </w:rPr>
        <w:t>most OECD countries use a variety of controls to limit the price of patent-protected drugs in their countries. These restrictions reduced the revenue of drug companies by $18 billion to $27 billion per year</w:t>
      </w:r>
      <w:r w:rsidRPr="00CA4C2E">
        <w:rPr>
          <w:sz w:val="12"/>
        </w:rPr>
        <w:t xml:space="preserve">. The department estimated that </w:t>
      </w:r>
      <w:r w:rsidRPr="00CA4C2E">
        <w:rPr>
          <w:rStyle w:val="Emphasis"/>
          <w:highlight w:val="green"/>
        </w:rPr>
        <w:t>lower revenues reduced</w:t>
      </w:r>
      <w:r w:rsidRPr="00CA4C2E">
        <w:rPr>
          <w:rStyle w:val="Emphasis"/>
        </w:rPr>
        <w:t xml:space="preserve"> global </w:t>
      </w:r>
      <w:r w:rsidRPr="00CA4C2E">
        <w:rPr>
          <w:rStyle w:val="Emphasis"/>
          <w:highlight w:val="green"/>
        </w:rPr>
        <w:t>R&amp;D by</w:t>
      </w:r>
      <w:r w:rsidRPr="00CA4C2E">
        <w:rPr>
          <w:rStyle w:val="Emphasis"/>
        </w:rPr>
        <w:t xml:space="preserve"> $5 billion to </w:t>
      </w:r>
      <w:r w:rsidRPr="00CA4C2E">
        <w:rPr>
          <w:rStyle w:val="Emphasis"/>
          <w:highlight w:val="green"/>
        </w:rPr>
        <w:t>$8 billion, or</w:t>
      </w:r>
      <w:r w:rsidRPr="00CA4C2E">
        <w:rPr>
          <w:rStyle w:val="Emphasis"/>
        </w:rPr>
        <w:t xml:space="preserve"> 3 to </w:t>
      </w:r>
      <w:r w:rsidRPr="00CA4C2E">
        <w:rPr>
          <w:rStyle w:val="Emphasis"/>
          <w:highlight w:val="green"/>
        </w:rPr>
        <w:t>4</w:t>
      </w:r>
      <w:r w:rsidRPr="00CA4C2E">
        <w:rPr>
          <w:rStyle w:val="Emphasis"/>
        </w:rPr>
        <w:t xml:space="preserve"> new drug </w:t>
      </w:r>
      <w:r w:rsidRPr="00CA4C2E">
        <w:rPr>
          <w:rStyle w:val="Emphasis"/>
          <w:highlight w:val="green"/>
        </w:rPr>
        <w:t>entities annually</w:t>
      </w:r>
      <w:r w:rsidRPr="00CA4C2E">
        <w:rPr>
          <w:sz w:val="12"/>
        </w:rPr>
        <w:t xml:space="preserve">. This latter effect was based on outside estimates regarding the cost of developing a new drug. Note that using a lower cost of development would imply that the reduction in research spending resulted in a higher number of new drugs not being discovered. </w:t>
      </w:r>
      <w:r w:rsidRPr="00CA4C2E">
        <w:rPr>
          <w:rStyle w:val="StyleUnderline"/>
        </w:rPr>
        <w:t>Access to these new drugs would benefit U.S. consumers by $5 billion to $7 billion a year</w:t>
      </w:r>
      <w:r w:rsidRPr="00CA4C2E">
        <w:rPr>
          <w:sz w:val="12"/>
        </w:rPr>
        <w:t>. In contrast, OECD countries also used price floors on generic drugs in order to protect their domestic manufacturers. Eliminating these floors would save Europeans $5 billion to $30 billion annually, potentially paying for restoring a competitive market to patent drugs. The study also found that significantly more new active substances were available in the United States than in other countries, which it attributed to companies’ increased ability to capture more of the social benefit from current drugs.74</w:t>
      </w:r>
    </w:p>
    <w:p w14:paraId="7C2D979A" w14:textId="77777777" w:rsidR="00336CE4" w:rsidRPr="00CA4C2E" w:rsidRDefault="00336CE4" w:rsidP="00336CE4">
      <w:pPr>
        <w:rPr>
          <w:sz w:val="12"/>
        </w:rPr>
      </w:pPr>
      <w:r w:rsidRPr="00CA4C2E">
        <w:rPr>
          <w:sz w:val="12"/>
        </w:rPr>
        <w:t xml:space="preserve">One problem with modeling the relationship between prices and research is the causation may go both ways. It is possible that better research increases profits rather than the other way around. To get at this problem, </w:t>
      </w:r>
      <w:r w:rsidRPr="00CA4C2E">
        <w:rPr>
          <w:rStyle w:val="StyleUnderline"/>
        </w:rPr>
        <w:t>economists Daron Acemoglu and Joshua Linn examined the pharmaceutical industry</w:t>
      </w:r>
      <w:r w:rsidRPr="00CA4C2E">
        <w:rPr>
          <w:sz w:val="12"/>
        </w:rPr>
        <w:t xml:space="preserve"> using the theory of induced innovation, which says that changes in the real prices of different goods or inputs should cause companies to change the direction of innovation.75 Their 2004 study looked at changes in demographic trends between 1970 and 1990. Demographic changes affect the potential market size for a </w:t>
      </w:r>
      <w:proofErr w:type="gramStart"/>
      <w:r w:rsidRPr="00CA4C2E">
        <w:rPr>
          <w:sz w:val="12"/>
        </w:rPr>
        <w:t>drug</w:t>
      </w:r>
      <w:proofErr w:type="gramEnd"/>
      <w:r w:rsidRPr="00CA4C2E">
        <w:rPr>
          <w:sz w:val="12"/>
        </w:rPr>
        <w:t xml:space="preserve"> but they do not depend on the amount of research being done. If research spending and the size of the market move together, causation should run from prices to research.</w:t>
      </w:r>
    </w:p>
    <w:p w14:paraId="7C1DF942" w14:textId="77777777" w:rsidR="00336CE4" w:rsidRPr="00CA4C2E" w:rsidRDefault="00336CE4" w:rsidP="00336CE4">
      <w:pPr>
        <w:rPr>
          <w:sz w:val="12"/>
        </w:rPr>
      </w:pPr>
      <w:r w:rsidRPr="00CA4C2E">
        <w:rPr>
          <w:sz w:val="12"/>
        </w:rPr>
        <w:t xml:space="preserve">Acemoglu and Linn divided specific drugs into categories depending on the age of the population that primarily used them. The results showed a strong relationship between market size and the entry of new drugs. As baby boomers aged over a 30-year period, the market for drugs mostly consumed by the young declined, while those used by older individuals increased. This produced a matching change in the number of new drugs in each category. </w:t>
      </w:r>
      <w:r w:rsidRPr="00CA4C2E">
        <w:rPr>
          <w:rStyle w:val="StyleUnderline"/>
        </w:rPr>
        <w:t>A 1-percent increase in the potential market size led to a 6-percent increase in the number of new drugs entering that market</w:t>
      </w:r>
      <w:r w:rsidRPr="00CA4C2E">
        <w:rPr>
          <w:sz w:val="12"/>
        </w:rPr>
        <w:t xml:space="preserve">. Although much of this increase came from generics, </w:t>
      </w:r>
      <w:r w:rsidRPr="00CA4C2E">
        <w:rPr>
          <w:rStyle w:val="StyleUnderline"/>
        </w:rPr>
        <w:t xml:space="preserve">both the number of </w:t>
      </w:r>
      <w:proofErr w:type="spellStart"/>
      <w:r w:rsidRPr="00CA4C2E">
        <w:rPr>
          <w:rStyle w:val="StyleUnderline"/>
        </w:rPr>
        <w:t>nongeneric</w:t>
      </w:r>
      <w:proofErr w:type="spellEnd"/>
      <w:r w:rsidRPr="00CA4C2E">
        <w:rPr>
          <w:rStyle w:val="StyleUnderline"/>
        </w:rPr>
        <w:t xml:space="preserve"> drugs (those not identical or bioequivalent to an existing drug) and the number of new molecular compounds</w:t>
      </w:r>
      <w:r w:rsidRPr="00CA4C2E">
        <w:rPr>
          <w:sz w:val="12"/>
        </w:rPr>
        <w:t xml:space="preserve"> (drugs containing an active component that has never been approved by the FDA or marketed in the United States) </w:t>
      </w:r>
      <w:r w:rsidRPr="00CA4C2E">
        <w:rPr>
          <w:rStyle w:val="StyleUnderline"/>
        </w:rPr>
        <w:t>increased by at least 4 percent</w:t>
      </w:r>
      <w:r w:rsidRPr="00CA4C2E">
        <w:rPr>
          <w:sz w:val="12"/>
        </w:rPr>
        <w:t>. They also found that drug firms anticipated these demographic changes with a lead of 10 to 20 years.</w:t>
      </w:r>
    </w:p>
    <w:p w14:paraId="24F0652B" w14:textId="77777777" w:rsidR="00336CE4" w:rsidRPr="00CA4C2E" w:rsidRDefault="00336CE4" w:rsidP="00336CE4">
      <w:pPr>
        <w:rPr>
          <w:sz w:val="12"/>
        </w:rPr>
      </w:pPr>
      <w:r w:rsidRPr="00CA4C2E">
        <w:rPr>
          <w:sz w:val="12"/>
        </w:rPr>
        <w:t xml:space="preserve">Another study, by </w:t>
      </w:r>
      <w:proofErr w:type="spellStart"/>
      <w:r w:rsidRPr="00CA4C2E">
        <w:rPr>
          <w:rStyle w:val="StyleUnderline"/>
          <w:highlight w:val="green"/>
        </w:rPr>
        <w:t>Giaccotto</w:t>
      </w:r>
      <w:proofErr w:type="spellEnd"/>
      <w:r w:rsidRPr="00CA4C2E">
        <w:rPr>
          <w:rStyle w:val="StyleUnderline"/>
          <w:highlight w:val="green"/>
        </w:rPr>
        <w:t xml:space="preserve">, </w:t>
      </w:r>
      <w:proofErr w:type="spellStart"/>
      <w:r w:rsidRPr="00CA4C2E">
        <w:rPr>
          <w:rStyle w:val="StyleUnderline"/>
          <w:highlight w:val="green"/>
        </w:rPr>
        <w:t>Santerre</w:t>
      </w:r>
      <w:proofErr w:type="spellEnd"/>
      <w:r w:rsidRPr="00CA4C2E">
        <w:rPr>
          <w:rStyle w:val="StyleUnderline"/>
          <w:highlight w:val="green"/>
        </w:rPr>
        <w:t>, and Vernon, found</w:t>
      </w:r>
      <w:r w:rsidRPr="00CA4C2E">
        <w:rPr>
          <w:rStyle w:val="StyleUnderline"/>
        </w:rPr>
        <w:t xml:space="preserve"> a strong link between real drug prices and firm R&amp;D</w:t>
      </w:r>
      <w:r w:rsidRPr="00CA4C2E">
        <w:rPr>
          <w:sz w:val="12"/>
        </w:rPr>
        <w:t xml:space="preserve">.76 Their 2005 study focused on R&amp;D intensity (the ratio of R&amp;D spending to product sales) rather than the level of research, and found that real drug prices, real GDP per capita, and the amount of foreign sales as a percentage of total sales all had a strong impact on R&amp;D intensity the following year. Specifically, </w:t>
      </w:r>
      <w:r w:rsidRPr="00CA4C2E">
        <w:rPr>
          <w:rStyle w:val="StyleUnderline"/>
        </w:rPr>
        <w:t>a 10-percent increase in real prices caused firms to increase their R&amp;D intensity by nearly 6 percent the following year</w:t>
      </w:r>
      <w:r w:rsidRPr="00CA4C2E">
        <w:rPr>
          <w:sz w:val="12"/>
        </w:rPr>
        <w:t xml:space="preserve">. Applying this result to the past, they estimated that </w:t>
      </w:r>
      <w:r w:rsidRPr="00CA4C2E">
        <w:rPr>
          <w:rStyle w:val="Emphasis"/>
          <w:highlight w:val="green"/>
        </w:rPr>
        <w:t>if drug prices had not increased</w:t>
      </w:r>
      <w:r w:rsidRPr="00CA4C2E">
        <w:rPr>
          <w:rStyle w:val="Emphasis"/>
        </w:rPr>
        <w:t xml:space="preserve"> in real terms </w:t>
      </w:r>
      <w:r w:rsidRPr="00CA4C2E">
        <w:rPr>
          <w:rStyle w:val="Emphasis"/>
          <w:highlight w:val="green"/>
        </w:rPr>
        <w:t>between 1980 and 2001, R&amp;D</w:t>
      </w:r>
      <w:r w:rsidRPr="00CA4C2E">
        <w:rPr>
          <w:rStyle w:val="Emphasis"/>
        </w:rPr>
        <w:t xml:space="preserve"> spending </w:t>
      </w:r>
      <w:r w:rsidRPr="00CA4C2E">
        <w:rPr>
          <w:rStyle w:val="Emphasis"/>
          <w:highlight w:val="green"/>
        </w:rPr>
        <w:t>would have been 30 percent below its actual level</w:t>
      </w:r>
      <w:r w:rsidRPr="00CA4C2E">
        <w:rPr>
          <w:sz w:val="12"/>
        </w:rPr>
        <w:t xml:space="preserve">. </w:t>
      </w:r>
      <w:r w:rsidRPr="00CA4C2E">
        <w:rPr>
          <w:rStyle w:val="StyleUnderline"/>
        </w:rPr>
        <w:t>The number of new drugs entering the market during this time would have fallen by between 330 and 365, or about one-third of the actual number</w:t>
      </w:r>
      <w:r w:rsidRPr="00CA4C2E">
        <w:rPr>
          <w:sz w:val="12"/>
        </w:rPr>
        <w:t>.</w:t>
      </w:r>
    </w:p>
    <w:p w14:paraId="3565F6C4" w14:textId="77777777" w:rsidR="00336CE4" w:rsidRPr="00CA4C2E" w:rsidRDefault="00336CE4" w:rsidP="00336CE4">
      <w:pPr>
        <w:rPr>
          <w:sz w:val="12"/>
        </w:rPr>
      </w:pPr>
      <w:r w:rsidRPr="00CA4C2E">
        <w:rPr>
          <w:sz w:val="12"/>
        </w:rPr>
        <w:t xml:space="preserve">Some studies have tried to estimate the impact of future price controls on research. </w:t>
      </w:r>
      <w:r w:rsidRPr="00CA4C2E">
        <w:rPr>
          <w:rStyle w:val="StyleUnderline"/>
        </w:rPr>
        <w:t xml:space="preserve">In 2005, economists Thomas </w:t>
      </w:r>
      <w:r w:rsidRPr="00CA4C2E">
        <w:rPr>
          <w:rStyle w:val="StyleUnderline"/>
          <w:highlight w:val="green"/>
        </w:rPr>
        <w:t>Abbott</w:t>
      </w:r>
      <w:r w:rsidRPr="00CA4C2E">
        <w:rPr>
          <w:rStyle w:val="StyleUnderline"/>
        </w:rPr>
        <w:t xml:space="preserve"> of Thomson-</w:t>
      </w:r>
      <w:proofErr w:type="spellStart"/>
      <w:r w:rsidRPr="00CA4C2E">
        <w:rPr>
          <w:rStyle w:val="StyleUnderline"/>
        </w:rPr>
        <w:t>Medstat</w:t>
      </w:r>
      <w:proofErr w:type="spellEnd"/>
      <w:r w:rsidRPr="00CA4C2E">
        <w:rPr>
          <w:rStyle w:val="StyleUnderline"/>
        </w:rPr>
        <w:t xml:space="preserve"> </w:t>
      </w:r>
      <w:r w:rsidRPr="00CA4C2E">
        <w:rPr>
          <w:rStyle w:val="StyleUnderline"/>
          <w:highlight w:val="green"/>
        </w:rPr>
        <w:t>and</w:t>
      </w:r>
      <w:r w:rsidRPr="00CA4C2E">
        <w:rPr>
          <w:rStyle w:val="StyleUnderline"/>
        </w:rPr>
        <w:t xml:space="preserve"> John A. </w:t>
      </w:r>
      <w:r w:rsidRPr="00CA4C2E">
        <w:rPr>
          <w:rStyle w:val="StyleUnderline"/>
          <w:highlight w:val="green"/>
        </w:rPr>
        <w:t>Vernon</w:t>
      </w:r>
      <w:r w:rsidRPr="00CA4C2E">
        <w:rPr>
          <w:rStyle w:val="StyleUnderline"/>
        </w:rPr>
        <w:t xml:space="preserve"> </w:t>
      </w:r>
      <w:r w:rsidRPr="00CA4C2E">
        <w:rPr>
          <w:rStyle w:val="StyleUnderline"/>
          <w:highlight w:val="green"/>
        </w:rPr>
        <w:t>found</w:t>
      </w:r>
      <w:r w:rsidRPr="00CA4C2E">
        <w:rPr>
          <w:rStyle w:val="StyleUnderline"/>
        </w:rPr>
        <w:t xml:space="preserve"> a strong impact on future innovation</w:t>
      </w:r>
      <w:r w:rsidRPr="00CA4C2E">
        <w:rPr>
          <w:sz w:val="12"/>
        </w:rPr>
        <w:t xml:space="preserve">.77 They used the history of specific firms to look at the impact of prices on the initial decision whether to start Phase I trials on a perspective drug. With data on actual development costs, drug revenues, and a measure of the uncertainty facing firms, they found that minor price changes would have relatively little effect. </w:t>
      </w:r>
      <w:r w:rsidRPr="00CA4C2E">
        <w:rPr>
          <w:rStyle w:val="StyleUnderline"/>
        </w:rPr>
        <w:t>A price decline of 5 to 10 percent would reduce product development by about 5 percent</w:t>
      </w:r>
      <w:r w:rsidRPr="00CA4C2E">
        <w:rPr>
          <w:sz w:val="12"/>
        </w:rPr>
        <w:t xml:space="preserve">. But larger price declines would have a more serious impact. For example, </w:t>
      </w:r>
      <w:r w:rsidRPr="00CA4C2E">
        <w:rPr>
          <w:rStyle w:val="Emphasis"/>
          <w:highlight w:val="green"/>
        </w:rPr>
        <w:t>a price cut of 40</w:t>
      </w:r>
      <w:r w:rsidRPr="00CA4C2E">
        <w:rPr>
          <w:rStyle w:val="Emphasis"/>
        </w:rPr>
        <w:t xml:space="preserve"> to 45 </w:t>
      </w:r>
      <w:r w:rsidRPr="00CA4C2E">
        <w:rPr>
          <w:rStyle w:val="Emphasis"/>
          <w:highlight w:val="green"/>
        </w:rPr>
        <w:t>percent</w:t>
      </w:r>
      <w:r w:rsidRPr="00CA4C2E">
        <w:rPr>
          <w:rStyle w:val="Emphasis"/>
        </w:rPr>
        <w:t xml:space="preserve"> in real terms </w:t>
      </w:r>
      <w:r w:rsidRPr="00CA4C2E">
        <w:rPr>
          <w:rStyle w:val="Emphasis"/>
          <w:highlight w:val="green"/>
        </w:rPr>
        <w:t>would reduce</w:t>
      </w:r>
      <w:r w:rsidRPr="00CA4C2E">
        <w:rPr>
          <w:rStyle w:val="Emphasis"/>
        </w:rPr>
        <w:t xml:space="preserve"> the number of new </w:t>
      </w:r>
      <w:r w:rsidRPr="00CA4C2E">
        <w:rPr>
          <w:rStyle w:val="Emphasis"/>
          <w:highlight w:val="green"/>
        </w:rPr>
        <w:t>development</w:t>
      </w:r>
      <w:r w:rsidRPr="00CA4C2E">
        <w:rPr>
          <w:rStyle w:val="Emphasis"/>
        </w:rPr>
        <w:t xml:space="preserve"> projects </w:t>
      </w:r>
      <w:r w:rsidRPr="00CA4C2E">
        <w:rPr>
          <w:rStyle w:val="Emphasis"/>
          <w:highlight w:val="green"/>
        </w:rPr>
        <w:t>by</w:t>
      </w:r>
      <w:r w:rsidRPr="00CA4C2E">
        <w:rPr>
          <w:rStyle w:val="Emphasis"/>
        </w:rPr>
        <w:t xml:space="preserve"> 50 to </w:t>
      </w:r>
      <w:r w:rsidRPr="00CA4C2E">
        <w:rPr>
          <w:rStyle w:val="Emphasis"/>
          <w:highlight w:val="green"/>
        </w:rPr>
        <w:t>60 percent</w:t>
      </w:r>
      <w:r w:rsidRPr="00CA4C2E">
        <w:rPr>
          <w:sz w:val="12"/>
        </w:rPr>
        <w:t>.</w:t>
      </w:r>
    </w:p>
    <w:p w14:paraId="23B8965F" w14:textId="77777777" w:rsidR="00336CE4" w:rsidRPr="00CA4C2E" w:rsidRDefault="00336CE4" w:rsidP="00336CE4">
      <w:pPr>
        <w:rPr>
          <w:sz w:val="12"/>
        </w:rPr>
      </w:pPr>
      <w:r w:rsidRPr="00CA4C2E">
        <w:rPr>
          <w:rStyle w:val="StyleUnderline"/>
        </w:rPr>
        <w:t>A 2006 study by Frank Lichtenberg</w:t>
      </w:r>
      <w:r w:rsidRPr="00CA4C2E">
        <w:rPr>
          <w:sz w:val="12"/>
        </w:rPr>
        <w:t xml:space="preserve"> looks at relationships between expected market revenues on the one hand and both the number of chemotherapy regimens for treating a cancer site (i.e., skin, lungs) and the number of articles published in scientific journals pertaining to drug therapy for that cancer site.78 As the importation of drugs would decrease the U.S. price and therefore the expected revenues, Lichtenberg hypothesized that importation would cause both the number of regimens and the number of publications to fall. He started by assuming that the responsiveness of innovation to a change in revenues is at least as great as its responsiveness to the number of patients. To estimate the latter, he </w:t>
      </w:r>
      <w:r w:rsidRPr="00CA4C2E">
        <w:rPr>
          <w:rStyle w:val="StyleUnderline"/>
        </w:rPr>
        <w:t>looked at both changes in the number of patents with particular types of cancer in Canada and the United States, and the number of regimens and research papers devoted to that type of cancer</w:t>
      </w:r>
      <w:r w:rsidRPr="00CA4C2E">
        <w:rPr>
          <w:sz w:val="12"/>
        </w:rPr>
        <w:t xml:space="preserve">. The results showed the elasticity of the number of cancer patients to the number of chemotherapy regimens available to treat a specific type of cancer is 0.53. The elasticity of journal citations is 0.60. Therefore, </w:t>
      </w:r>
      <w:r w:rsidRPr="00CA4C2E">
        <w:rPr>
          <w:rStyle w:val="Emphasis"/>
          <w:highlight w:val="green"/>
        </w:rPr>
        <w:t>a 10-percent fall in drug prices</w:t>
      </w:r>
      <w:r w:rsidRPr="00CA4C2E">
        <w:rPr>
          <w:rStyle w:val="Emphasis"/>
        </w:rPr>
        <w:t xml:space="preserve"> is likely to </w:t>
      </w:r>
      <w:r w:rsidRPr="00CA4C2E">
        <w:rPr>
          <w:rStyle w:val="Emphasis"/>
          <w:highlight w:val="green"/>
        </w:rPr>
        <w:t>cause a</w:t>
      </w:r>
      <w:r w:rsidRPr="00CA4C2E">
        <w:rPr>
          <w:rStyle w:val="Emphasis"/>
        </w:rPr>
        <w:t xml:space="preserve"> 5- to </w:t>
      </w:r>
      <w:r w:rsidRPr="00CA4C2E">
        <w:rPr>
          <w:rStyle w:val="Emphasis"/>
          <w:highlight w:val="green"/>
        </w:rPr>
        <w:t>6-percent decline in</w:t>
      </w:r>
      <w:r w:rsidRPr="00CA4C2E">
        <w:rPr>
          <w:rStyle w:val="Emphasis"/>
        </w:rPr>
        <w:t xml:space="preserve"> both </w:t>
      </w:r>
      <w:r w:rsidRPr="00CA4C2E">
        <w:rPr>
          <w:rStyle w:val="Emphasis"/>
          <w:highlight w:val="green"/>
        </w:rPr>
        <w:t>cancer regimens and research</w:t>
      </w:r>
      <w:r w:rsidRPr="00CA4C2E">
        <w:rPr>
          <w:rStyle w:val="Emphasis"/>
        </w:rPr>
        <w:t xml:space="preserve"> articles</w:t>
      </w:r>
      <w:r w:rsidRPr="00CA4C2E">
        <w:rPr>
          <w:sz w:val="12"/>
        </w:rPr>
        <w:t>.</w:t>
      </w:r>
    </w:p>
    <w:p w14:paraId="7B6D73D4" w14:textId="77777777" w:rsidR="00336CE4" w:rsidRPr="00CA4C2E" w:rsidRDefault="00336CE4" w:rsidP="00336CE4">
      <w:pPr>
        <w:rPr>
          <w:sz w:val="12"/>
        </w:rPr>
      </w:pPr>
      <w:r w:rsidRPr="00CA4C2E">
        <w:rPr>
          <w:sz w:val="12"/>
        </w:rPr>
        <w:t xml:space="preserve">The study also looked at the relationship between the number of innovations within a company (defined as FDA-approved active ingredients contained in products sold by the company that are not contained in any other company’s products) and the number of its employees. </w:t>
      </w:r>
      <w:r w:rsidRPr="00CA4C2E">
        <w:rPr>
          <w:rStyle w:val="StyleUnderline"/>
        </w:rPr>
        <w:t>It finds an elasticity of 0.71 across 14 pharmaceutical companies; a 10-percent reduction in new approved active ingredients would cut the number of employees by 7 percent.</w:t>
      </w:r>
    </w:p>
    <w:p w14:paraId="31018A7F" w14:textId="77777777" w:rsidR="00336CE4" w:rsidRPr="00CA4C2E" w:rsidRDefault="00336CE4" w:rsidP="00336CE4">
      <w:pPr>
        <w:rPr>
          <w:sz w:val="12"/>
        </w:rPr>
      </w:pPr>
      <w:r w:rsidRPr="00CA4C2E">
        <w:rPr>
          <w:sz w:val="12"/>
        </w:rPr>
        <w:t xml:space="preserve">In 2009, </w:t>
      </w:r>
      <w:r w:rsidRPr="00CA4C2E">
        <w:rPr>
          <w:rStyle w:val="StyleUnderline"/>
        </w:rPr>
        <w:t xml:space="preserve">economists Abdulkadir </w:t>
      </w:r>
      <w:proofErr w:type="spellStart"/>
      <w:r w:rsidRPr="00CA4C2E">
        <w:rPr>
          <w:rStyle w:val="StyleUnderline"/>
        </w:rPr>
        <w:t>Civan</w:t>
      </w:r>
      <w:proofErr w:type="spellEnd"/>
      <w:r w:rsidRPr="00CA4C2E">
        <w:rPr>
          <w:rStyle w:val="StyleUnderline"/>
        </w:rPr>
        <w:t xml:space="preserve"> and Michael Maloney</w:t>
      </w:r>
      <w:r w:rsidRPr="00CA4C2E">
        <w:rPr>
          <w:sz w:val="12"/>
        </w:rPr>
        <w:t xml:space="preserve"> looked at both the existing drugs available to treat specific diseases and the number of new drugs in development for those same diseases.79 After correcting for the number of existing treatments available for a specific condition, they </w:t>
      </w:r>
      <w:r w:rsidRPr="00CA4C2E">
        <w:rPr>
          <w:rStyle w:val="StyleUnderline"/>
        </w:rPr>
        <w:t>found a positive relationship between the average price of available drugs and the number of new drugs being developed. A 30-percent increase in drug prices for a given condition would increase the number of drugs in development for that condition by 25 percent</w:t>
      </w:r>
      <w:r w:rsidRPr="00CA4C2E">
        <w:rPr>
          <w:sz w:val="12"/>
        </w:rPr>
        <w:t xml:space="preserve">. Of course, </w:t>
      </w:r>
      <w:r w:rsidRPr="00CA4C2E">
        <w:rPr>
          <w:rStyle w:val="Emphasis"/>
          <w:highlight w:val="green"/>
        </w:rPr>
        <w:t>as generics enter the market</w:t>
      </w:r>
      <w:r w:rsidRPr="00CA4C2E">
        <w:rPr>
          <w:rStyle w:val="Emphasis"/>
        </w:rPr>
        <w:t xml:space="preserve"> in response to favorable market conditions, </w:t>
      </w:r>
      <w:r w:rsidRPr="00CA4C2E">
        <w:rPr>
          <w:rStyle w:val="Emphasis"/>
          <w:highlight w:val="green"/>
        </w:rPr>
        <w:t>prices</w:t>
      </w:r>
      <w:r w:rsidRPr="00CA4C2E">
        <w:rPr>
          <w:rStyle w:val="Emphasis"/>
        </w:rPr>
        <w:t xml:space="preserve"> usually </w:t>
      </w:r>
      <w:r w:rsidRPr="00CA4C2E">
        <w:rPr>
          <w:rStyle w:val="Emphasis"/>
          <w:highlight w:val="green"/>
        </w:rPr>
        <w:t>fall</w:t>
      </w:r>
      <w:r w:rsidRPr="00CA4C2E">
        <w:rPr>
          <w:sz w:val="12"/>
        </w:rPr>
        <w:t>.</w:t>
      </w:r>
    </w:p>
    <w:p w14:paraId="232AF4FE" w14:textId="77777777" w:rsidR="00336CE4" w:rsidRPr="00CA4C2E" w:rsidRDefault="00336CE4" w:rsidP="00336CE4">
      <w:pPr>
        <w:rPr>
          <w:sz w:val="12"/>
        </w:rPr>
      </w:pPr>
      <w:r w:rsidRPr="00CA4C2E">
        <w:rPr>
          <w:sz w:val="12"/>
        </w:rPr>
        <w:t xml:space="preserve">Economists Joseph </w:t>
      </w:r>
      <w:proofErr w:type="spellStart"/>
      <w:r w:rsidRPr="00CA4C2E">
        <w:rPr>
          <w:sz w:val="12"/>
        </w:rPr>
        <w:t>Golec</w:t>
      </w:r>
      <w:proofErr w:type="spellEnd"/>
      <w:r w:rsidRPr="00CA4C2E">
        <w:rPr>
          <w:sz w:val="12"/>
        </w:rPr>
        <w:t xml:space="preserve"> of the University of Connecticut and John A. Vernon looked at the relationship between an index of drug prices in both the United States and Europe and the profitability, research spending, and stock price of U.S. and EU pharmaceutical firms, respectively.80 </w:t>
      </w:r>
      <w:r w:rsidRPr="00CA4C2E">
        <w:rPr>
          <w:rStyle w:val="StyleUnderline"/>
        </w:rPr>
        <w:t>Between 1993 and 2004, European price controls prevented pharmaceutical prices from rising in inflation-adjusted terms, whereas real prices in the United States rose by 50 percent</w:t>
      </w:r>
      <w:r w:rsidRPr="00CA4C2E">
        <w:rPr>
          <w:sz w:val="12"/>
        </w:rPr>
        <w:t xml:space="preserve">. However, </w:t>
      </w:r>
      <w:r w:rsidRPr="00CA4C2E">
        <w:rPr>
          <w:rStyle w:val="StyleUnderline"/>
        </w:rPr>
        <w:t>the authors found a statistically significant positive correlation (0.64) between changes in the price increases and R&amp;D spending</w:t>
      </w:r>
      <w:r w:rsidRPr="00CA4C2E">
        <w:rPr>
          <w:sz w:val="12"/>
        </w:rPr>
        <w:t>.81</w:t>
      </w:r>
    </w:p>
    <w:p w14:paraId="690AE653" w14:textId="670D8407" w:rsidR="00336CE4" w:rsidRPr="00336CE4" w:rsidRDefault="00336CE4" w:rsidP="0092528E">
      <w:pPr>
        <w:rPr>
          <w:sz w:val="12"/>
        </w:rPr>
      </w:pPr>
      <w:r w:rsidRPr="00CA4C2E">
        <w:rPr>
          <w:sz w:val="12"/>
        </w:rPr>
        <w:t xml:space="preserve">Market conditions not only affected the size of research spending, </w:t>
      </w:r>
      <w:proofErr w:type="gramStart"/>
      <w:r w:rsidRPr="00CA4C2E">
        <w:rPr>
          <w:sz w:val="12"/>
        </w:rPr>
        <w:t>it</w:t>
      </w:r>
      <w:proofErr w:type="gramEnd"/>
      <w:r w:rsidRPr="00CA4C2E">
        <w:rPr>
          <w:sz w:val="12"/>
        </w:rPr>
        <w:t xml:space="preserve"> also affected its location. Looking at other sets of data, they found </w:t>
      </w:r>
      <w:r w:rsidRPr="00CA4C2E">
        <w:rPr>
          <w:rStyle w:val="StyleUnderline"/>
        </w:rPr>
        <w:t>biopharmaceutical research in the EU countries exceeded research conducted in the United States by 24 percent in 1986. But by 2004, U.S. levels were 15 percent greater than EU levels</w:t>
      </w:r>
      <w:r w:rsidRPr="00CA4C2E">
        <w:rPr>
          <w:sz w:val="12"/>
        </w:rPr>
        <w:t xml:space="preserve">.82 This is mostly </w:t>
      </w:r>
      <w:r w:rsidRPr="00CA4C2E">
        <w:rPr>
          <w:rStyle w:val="StyleUnderline"/>
        </w:rPr>
        <w:t>due to EU spending stalling between 1997 and 2001</w:t>
      </w:r>
      <w:r w:rsidRPr="00CA4C2E">
        <w:rPr>
          <w:sz w:val="12"/>
        </w:rPr>
        <w:t xml:space="preserve">, roughly the same time the two price indexes diverged. </w:t>
      </w:r>
      <w:r w:rsidRPr="00CA4C2E">
        <w:rPr>
          <w:rStyle w:val="Emphasis"/>
        </w:rPr>
        <w:t xml:space="preserve">Total </w:t>
      </w:r>
      <w:r w:rsidRPr="00CA4C2E">
        <w:rPr>
          <w:rStyle w:val="Emphasis"/>
          <w:highlight w:val="green"/>
        </w:rPr>
        <w:t>U.S.</w:t>
      </w:r>
      <w:r w:rsidRPr="00CA4C2E">
        <w:rPr>
          <w:rStyle w:val="Emphasis"/>
        </w:rPr>
        <w:t xml:space="preserve"> </w:t>
      </w:r>
      <w:r w:rsidRPr="00CA4C2E">
        <w:rPr>
          <w:rStyle w:val="Emphasis"/>
          <w:highlight w:val="green"/>
        </w:rPr>
        <w:t>biopharma research</w:t>
      </w:r>
      <w:r w:rsidRPr="00CA4C2E">
        <w:rPr>
          <w:rStyle w:val="Emphasis"/>
        </w:rPr>
        <w:t xml:space="preserve"> by foreign firms </w:t>
      </w:r>
      <w:r w:rsidRPr="00CA4C2E">
        <w:rPr>
          <w:rStyle w:val="Emphasis"/>
          <w:highlight w:val="green"/>
        </w:rPr>
        <w:t>has been growing</w:t>
      </w:r>
      <w:r w:rsidRPr="00CA4C2E">
        <w:rPr>
          <w:rStyle w:val="Emphasis"/>
        </w:rPr>
        <w:t xml:space="preserve"> at a </w:t>
      </w:r>
      <w:r w:rsidRPr="00CA4C2E">
        <w:rPr>
          <w:rStyle w:val="Emphasis"/>
          <w:highlight w:val="green"/>
        </w:rPr>
        <w:t>faster</w:t>
      </w:r>
      <w:r w:rsidRPr="00CA4C2E">
        <w:rPr>
          <w:rStyle w:val="Emphasis"/>
        </w:rPr>
        <w:t xml:space="preserve"> rate </w:t>
      </w:r>
      <w:r w:rsidRPr="00CA4C2E">
        <w:rPr>
          <w:rStyle w:val="Emphasis"/>
          <w:highlight w:val="green"/>
        </w:rPr>
        <w:t>than foreign research</w:t>
      </w:r>
      <w:r w:rsidRPr="00CA4C2E">
        <w:rPr>
          <w:rStyle w:val="Emphasis"/>
        </w:rPr>
        <w:t xml:space="preserve"> by U.S. firms, largely </w:t>
      </w:r>
      <w:r w:rsidRPr="00CA4C2E">
        <w:rPr>
          <w:rStyle w:val="Emphasis"/>
          <w:highlight w:val="green"/>
        </w:rPr>
        <w:t>because</w:t>
      </w:r>
      <w:r w:rsidRPr="00CA4C2E">
        <w:rPr>
          <w:rStyle w:val="Emphasis"/>
        </w:rPr>
        <w:t xml:space="preserve"> U.S. </w:t>
      </w:r>
      <w:r w:rsidRPr="00CA4C2E">
        <w:rPr>
          <w:rStyle w:val="Emphasis"/>
          <w:highlight w:val="green"/>
        </w:rPr>
        <w:t>prices for on-patent drugs are higher</w:t>
      </w:r>
      <w:r w:rsidRPr="00CA4C2E">
        <w:rPr>
          <w:rStyle w:val="Emphasis"/>
        </w:rPr>
        <w:t xml:space="preserve"> than those in Europe</w:t>
      </w:r>
      <w:r w:rsidRPr="00CA4C2E">
        <w:rPr>
          <w:sz w:val="12"/>
        </w:rPr>
        <w:t>. Higher prices have therefore caused foreign companies to divert their attention to the U.S. market, thereby strengthening the U.S. domestic industry.</w:t>
      </w:r>
    </w:p>
    <w:p w14:paraId="2E46DF4F" w14:textId="172B6D75" w:rsidR="00610867" w:rsidRPr="003A7F18" w:rsidRDefault="00610867" w:rsidP="00610867">
      <w:pPr>
        <w:pStyle w:val="Heading4"/>
      </w:pPr>
      <w:r>
        <w:t xml:space="preserve">US interventions are good and necessary – non-interventionism is </w:t>
      </w:r>
      <w:r w:rsidRPr="00042A26">
        <w:rPr>
          <w:u w:val="single"/>
        </w:rPr>
        <w:t>self-defeating</w:t>
      </w:r>
      <w:r>
        <w:t xml:space="preserve"> and based on </w:t>
      </w:r>
      <w:r w:rsidRPr="00042A26">
        <w:rPr>
          <w:u w:val="single"/>
        </w:rPr>
        <w:t>flawed assumptions</w:t>
      </w:r>
      <w:r>
        <w:t>.</w:t>
      </w:r>
    </w:p>
    <w:p w14:paraId="6FF1B269" w14:textId="77777777" w:rsidR="00610867" w:rsidRPr="003A7F18" w:rsidRDefault="00610867" w:rsidP="00610867">
      <w:pPr>
        <w:rPr>
          <w:sz w:val="16"/>
        </w:rPr>
      </w:pPr>
      <w:r w:rsidRPr="003A7F18">
        <w:rPr>
          <w:rStyle w:val="Style13ptBold"/>
        </w:rPr>
        <w:t>Fontaine 19</w:t>
      </w:r>
      <w:r w:rsidRPr="003A7F18">
        <w:rPr>
          <w:sz w:val="16"/>
        </w:rPr>
        <w:t xml:space="preserve"> (Richard, CEO of center for New American Security, former </w:t>
      </w:r>
      <w:proofErr w:type="spellStart"/>
      <w:r w:rsidRPr="003A7F18">
        <w:rPr>
          <w:sz w:val="16"/>
        </w:rPr>
        <w:t>fopo</w:t>
      </w:r>
      <w:proofErr w:type="spellEnd"/>
      <w:r w:rsidRPr="003A7F18">
        <w:rPr>
          <w:sz w:val="16"/>
        </w:rPr>
        <w:t xml:space="preserve"> advisor to McCain, MA in International Affairs, November/December 2019 issue, "The Nonintervention Delusion," Foreign Affairs, </w:t>
      </w:r>
      <w:hyperlink r:id="rId41" w:history="1">
        <w:r w:rsidRPr="003A7F18">
          <w:rPr>
            <w:rStyle w:val="Hyperlink"/>
            <w:sz w:val="16"/>
          </w:rPr>
          <w:t>https://www.foreignaffairs.com/articles/2019-10-15/nonintervention-delusion?utm_medium=newsletters&amp;amp;utm_source=fatoday&amp;amp;utm_content=20191106)</w:t>
        </w:r>
      </w:hyperlink>
      <w:r w:rsidRPr="003A7F18">
        <w:rPr>
          <w:sz w:val="16"/>
        </w:rPr>
        <w:t xml:space="preserve"> AG</w:t>
      </w:r>
    </w:p>
    <w:p w14:paraId="265668BF" w14:textId="77777777" w:rsidR="00610867" w:rsidRPr="00223C8F" w:rsidRDefault="00610867" w:rsidP="00610867">
      <w:pPr>
        <w:pStyle w:val="ListParagraph"/>
        <w:numPr>
          <w:ilvl w:val="0"/>
          <w:numId w:val="12"/>
        </w:numPr>
        <w:rPr>
          <w:sz w:val="16"/>
          <w:szCs w:val="16"/>
        </w:rPr>
      </w:pPr>
      <w:r w:rsidRPr="00223C8F">
        <w:rPr>
          <w:sz w:val="16"/>
          <w:szCs w:val="16"/>
        </w:rPr>
        <w:t>Interventions are inevitable – it’s just a question of how successful they are – only intellectual engagement can generate the nuanced and rigorous policy proposals that guarantee they work.</w:t>
      </w:r>
    </w:p>
    <w:p w14:paraId="5BFD31F0" w14:textId="77777777" w:rsidR="00610867" w:rsidRPr="00223C8F" w:rsidRDefault="00610867" w:rsidP="00610867">
      <w:pPr>
        <w:pStyle w:val="ListParagraph"/>
        <w:numPr>
          <w:ilvl w:val="0"/>
          <w:numId w:val="12"/>
        </w:numPr>
        <w:rPr>
          <w:sz w:val="16"/>
          <w:szCs w:val="16"/>
        </w:rPr>
      </w:pPr>
      <w:r w:rsidRPr="00223C8F">
        <w:rPr>
          <w:sz w:val="16"/>
          <w:szCs w:val="16"/>
        </w:rPr>
        <w:t>Even the most committed anti-interventionists come up with exceptions which proves their politics is disingenuous and their method is bad</w:t>
      </w:r>
    </w:p>
    <w:p w14:paraId="1B71BA21" w14:textId="77777777" w:rsidR="00610867" w:rsidRPr="00223C8F" w:rsidRDefault="00610867" w:rsidP="00610867">
      <w:pPr>
        <w:pStyle w:val="ListParagraph"/>
        <w:numPr>
          <w:ilvl w:val="0"/>
          <w:numId w:val="12"/>
        </w:numPr>
        <w:rPr>
          <w:sz w:val="16"/>
          <w:szCs w:val="16"/>
        </w:rPr>
      </w:pPr>
      <w:r w:rsidRPr="00223C8F">
        <w:rPr>
          <w:sz w:val="16"/>
          <w:szCs w:val="16"/>
        </w:rPr>
        <w:t>Terrorism is a threat and turns civil liberties</w:t>
      </w:r>
    </w:p>
    <w:p w14:paraId="74FE33B7" w14:textId="77777777" w:rsidR="00610867" w:rsidRPr="00223C8F" w:rsidRDefault="00610867" w:rsidP="00610867">
      <w:pPr>
        <w:pStyle w:val="ListParagraph"/>
        <w:numPr>
          <w:ilvl w:val="0"/>
          <w:numId w:val="12"/>
        </w:numPr>
        <w:rPr>
          <w:sz w:val="16"/>
          <w:szCs w:val="16"/>
        </w:rPr>
      </w:pPr>
      <w:r w:rsidRPr="00223C8F">
        <w:rPr>
          <w:sz w:val="16"/>
          <w:szCs w:val="16"/>
        </w:rPr>
        <w:t>Interventionism is empirically successful – laundry list</w:t>
      </w:r>
    </w:p>
    <w:p w14:paraId="5712E85E" w14:textId="77777777" w:rsidR="00610867" w:rsidRPr="00223C8F" w:rsidRDefault="00610867" w:rsidP="00610867">
      <w:pPr>
        <w:pStyle w:val="ListParagraph"/>
        <w:numPr>
          <w:ilvl w:val="0"/>
          <w:numId w:val="12"/>
        </w:numPr>
        <w:rPr>
          <w:sz w:val="16"/>
          <w:szCs w:val="16"/>
        </w:rPr>
      </w:pPr>
      <w:r w:rsidRPr="00223C8F">
        <w:rPr>
          <w:sz w:val="16"/>
          <w:szCs w:val="16"/>
        </w:rPr>
        <w:t>US is key, our allies are ineffective</w:t>
      </w:r>
    </w:p>
    <w:p w14:paraId="0B6945C7" w14:textId="77777777" w:rsidR="00610867" w:rsidRPr="00223C8F" w:rsidRDefault="00610867" w:rsidP="00610867">
      <w:pPr>
        <w:pStyle w:val="ListParagraph"/>
        <w:numPr>
          <w:ilvl w:val="0"/>
          <w:numId w:val="12"/>
        </w:numPr>
        <w:rPr>
          <w:sz w:val="16"/>
          <w:szCs w:val="16"/>
        </w:rPr>
      </w:pPr>
      <w:r w:rsidRPr="00223C8F">
        <w:rPr>
          <w:sz w:val="16"/>
          <w:szCs w:val="16"/>
        </w:rPr>
        <w:t xml:space="preserve">Interventionism key to hedge back against </w:t>
      </w:r>
      <w:r>
        <w:rPr>
          <w:sz w:val="16"/>
          <w:szCs w:val="16"/>
        </w:rPr>
        <w:t>Russia</w:t>
      </w:r>
      <w:r w:rsidRPr="00223C8F">
        <w:rPr>
          <w:sz w:val="16"/>
          <w:szCs w:val="16"/>
        </w:rPr>
        <w:t xml:space="preserve"> and China</w:t>
      </w:r>
    </w:p>
    <w:p w14:paraId="60A69EC9" w14:textId="77777777" w:rsidR="00610867" w:rsidRPr="00CF5E15" w:rsidRDefault="00610867" w:rsidP="00610867">
      <w:pPr>
        <w:rPr>
          <w:u w:val="single"/>
        </w:rPr>
      </w:pPr>
      <w:r w:rsidRPr="00402C91">
        <w:rPr>
          <w:sz w:val="16"/>
        </w:rPr>
        <w:t xml:space="preserve">Faced with such a sweeping political consensus, one might conclude that Washington should simply get on with it and embrace </w:t>
      </w:r>
      <w:r w:rsidRPr="001B53D2">
        <w:rPr>
          <w:b/>
          <w:highlight w:val="green"/>
          <w:u w:val="single"/>
        </w:rPr>
        <w:t>restraint</w:t>
      </w:r>
      <w:r w:rsidRPr="00402C91">
        <w:rPr>
          <w:sz w:val="16"/>
        </w:rPr>
        <w:t xml:space="preserve">. The problem is that </w:t>
      </w:r>
      <w:r w:rsidRPr="00402C91">
        <w:rPr>
          <w:sz w:val="16"/>
          <w:szCs w:val="16"/>
        </w:rPr>
        <w:t xml:space="preserve">such a strategy </w:t>
      </w:r>
      <w:r w:rsidRPr="001B53D2">
        <w:rPr>
          <w:b/>
          <w:highlight w:val="green"/>
          <w:u w:val="single"/>
        </w:rPr>
        <w:t>overlooks</w:t>
      </w:r>
      <w:r w:rsidRPr="00CF5E15">
        <w:rPr>
          <w:b/>
          <w:u w:val="single"/>
        </w:rPr>
        <w:t xml:space="preserve"> the </w:t>
      </w:r>
      <w:r w:rsidRPr="001B53D2">
        <w:rPr>
          <w:b/>
          <w:highlight w:val="green"/>
          <w:u w:val="single"/>
        </w:rPr>
        <w:t>interests and values</w:t>
      </w:r>
      <w:r w:rsidRPr="00CF5E15">
        <w:rPr>
          <w:u w:val="single"/>
        </w:rPr>
        <w:t xml:space="preserve"> that have prompted U.S. action in the first place and that may for good reasons give rise to it in the future. The consensus also neglects the fact that, despite the well-known failures of recent large-scale interventions, there is also </w:t>
      </w:r>
      <w:r w:rsidRPr="00CF5E15">
        <w:rPr>
          <w:b/>
          <w:u w:val="single"/>
        </w:rPr>
        <w:t>a record of more successful ones</w:t>
      </w:r>
      <w:r w:rsidRPr="00CF5E15">
        <w:rPr>
          <w:u w:val="single"/>
        </w:rPr>
        <w:t>—including the effort underway today in Syria. </w:t>
      </w:r>
    </w:p>
    <w:p w14:paraId="73266766" w14:textId="77777777" w:rsidR="00610867" w:rsidRPr="00CF5E15" w:rsidRDefault="00610867" w:rsidP="00610867">
      <w:pPr>
        <w:rPr>
          <w:u w:val="single"/>
        </w:rPr>
      </w:pPr>
      <w:r w:rsidRPr="00402C91">
        <w:rPr>
          <w:sz w:val="16"/>
        </w:rPr>
        <w:t>To assume that</w:t>
      </w:r>
      <w:r w:rsidRPr="00CF5E15">
        <w:rPr>
          <w:u w:val="single"/>
        </w:rPr>
        <w:t xml:space="preserve"> </w:t>
      </w:r>
      <w:r w:rsidRPr="001B53D2">
        <w:rPr>
          <w:highlight w:val="green"/>
          <w:u w:val="single"/>
        </w:rPr>
        <w:t>nonintervention</w:t>
      </w:r>
      <w:r w:rsidRPr="00CF5E15">
        <w:rPr>
          <w:u w:val="single"/>
        </w:rPr>
        <w:t xml:space="preserve"> </w:t>
      </w:r>
      <w:r w:rsidRPr="00402C91">
        <w:rPr>
          <w:sz w:val="16"/>
        </w:rPr>
        <w:t xml:space="preserve">will become a central tenet of future U.S. foreign policy </w:t>
      </w:r>
      <w:r w:rsidRPr="001B53D2">
        <w:rPr>
          <w:highlight w:val="green"/>
          <w:u w:val="single"/>
        </w:rPr>
        <w:t>will</w:t>
      </w:r>
      <w:r w:rsidRPr="00402C91">
        <w:rPr>
          <w:sz w:val="16"/>
        </w:rPr>
        <w:t xml:space="preserve">, if anything, </w:t>
      </w:r>
      <w:r w:rsidRPr="00123409">
        <w:rPr>
          <w:highlight w:val="green"/>
          <w:u w:val="single"/>
        </w:rPr>
        <w:t xml:space="preserve">induce Americans to think less </w:t>
      </w:r>
      <w:r w:rsidRPr="00123409">
        <w:rPr>
          <w:u w:val="single"/>
        </w:rPr>
        <w:t>seriously</w:t>
      </w:r>
      <w:r w:rsidRPr="00CF5E15">
        <w:rPr>
          <w:u w:val="single"/>
        </w:rPr>
        <w:t xml:space="preserve"> about the country’s military operations abroad </w:t>
      </w:r>
      <w:r w:rsidRPr="00123409">
        <w:rPr>
          <w:highlight w:val="green"/>
          <w:u w:val="single"/>
        </w:rPr>
        <w:t xml:space="preserve">and thus </w:t>
      </w:r>
      <w:r w:rsidRPr="00123409">
        <w:rPr>
          <w:b/>
          <w:highlight w:val="green"/>
          <w:u w:val="single"/>
        </w:rPr>
        <w:t>generate</w:t>
      </w:r>
      <w:r w:rsidRPr="00123409">
        <w:rPr>
          <w:highlight w:val="green"/>
          <w:u w:val="single"/>
        </w:rPr>
        <w:t xml:space="preserve"> </w:t>
      </w:r>
      <w:r w:rsidRPr="00123409">
        <w:rPr>
          <w:b/>
          <w:highlight w:val="green"/>
          <w:u w:val="single"/>
        </w:rPr>
        <w:t xml:space="preserve">not only less successful intervention but possibly </w:t>
      </w:r>
      <w:r w:rsidRPr="001B53D2">
        <w:rPr>
          <w:b/>
          <w:highlight w:val="green"/>
          <w:u w:val="single"/>
        </w:rPr>
        <w:t>even more of it</w:t>
      </w:r>
      <w:r w:rsidRPr="00CF5E15">
        <w:rPr>
          <w:u w:val="single"/>
        </w:rPr>
        <w:t xml:space="preserve">. Instead of settling into wishful thinking, policymakers should accept that the use of military force will remain an </w:t>
      </w:r>
      <w:r w:rsidRPr="00CF5E15">
        <w:rPr>
          <w:b/>
          <w:u w:val="single"/>
        </w:rPr>
        <w:t>essential tool of U.S. strategy</w:t>
      </w:r>
      <w:r w:rsidRPr="00CF5E15">
        <w:rPr>
          <w:u w:val="single"/>
        </w:rPr>
        <w:t>. That, in turn, requires applying the right lessons from recent decades. </w:t>
      </w:r>
    </w:p>
    <w:p w14:paraId="2359A0DA" w14:textId="77777777" w:rsidR="00610867" w:rsidRPr="00505D50" w:rsidRDefault="00610867" w:rsidP="00610867">
      <w:pPr>
        <w:rPr>
          <w:sz w:val="16"/>
          <w:szCs w:val="16"/>
        </w:rPr>
      </w:pPr>
      <w:r w:rsidRPr="00505D50">
        <w:rPr>
          <w:sz w:val="16"/>
          <w:szCs w:val="16"/>
        </w:rPr>
        <w:t>GOODBYE TO ALL THAT?</w:t>
      </w:r>
    </w:p>
    <w:p w14:paraId="407C9B25" w14:textId="77777777" w:rsidR="00610867" w:rsidRPr="00402C91" w:rsidRDefault="00610867" w:rsidP="00610867">
      <w:pPr>
        <w:rPr>
          <w:sz w:val="16"/>
        </w:rPr>
      </w:pPr>
      <w:r w:rsidRPr="00CF5E15">
        <w:rPr>
          <w:u w:val="single"/>
        </w:rPr>
        <w:t>The first sign that the sweeping consensus around “ending endless war” is</w:t>
      </w:r>
      <w:r w:rsidRPr="00402C91">
        <w:rPr>
          <w:sz w:val="16"/>
        </w:rPr>
        <w:t xml:space="preserve"> more </w:t>
      </w:r>
      <w:r w:rsidRPr="00CF5E15">
        <w:rPr>
          <w:u w:val="single"/>
        </w:rPr>
        <w:t>problematic</w:t>
      </w:r>
      <w:r w:rsidRPr="00402C91">
        <w:rPr>
          <w:sz w:val="16"/>
        </w:rPr>
        <w:t xml:space="preserve"> than it first appears </w:t>
      </w:r>
      <w:r w:rsidRPr="00CF5E15">
        <w:rPr>
          <w:u w:val="single"/>
        </w:rPr>
        <w:t>is the telling set of caveats that emerges even among its most ardent advocates. Consider</w:t>
      </w:r>
      <w:r w:rsidRPr="00402C91">
        <w:rPr>
          <w:sz w:val="16"/>
        </w:rPr>
        <w:t xml:space="preserve"> the many </w:t>
      </w:r>
      <w:r w:rsidRPr="00CF5E15">
        <w:rPr>
          <w:u w:val="single"/>
        </w:rPr>
        <w:t>qualifications that Democratic presidential candidates are applying to </w:t>
      </w:r>
      <w:hyperlink r:id="rId42" w:tgtFrame="_blank" w:history="1">
        <w:r w:rsidRPr="00CF5E15">
          <w:rPr>
            <w:u w:val="single"/>
          </w:rPr>
          <w:t>a withdrawal from Afghanistan</w:t>
        </w:r>
      </w:hyperlink>
      <w:r w:rsidRPr="00CF5E15">
        <w:rPr>
          <w:u w:val="single"/>
        </w:rPr>
        <w:t>.</w:t>
      </w:r>
      <w:r w:rsidRPr="00402C91">
        <w:rPr>
          <w:sz w:val="16"/>
        </w:rPr>
        <w:t xml:space="preserve"> Biden has said that he would bring U.S. combat troops home during his first term but that he remains open to </w:t>
      </w:r>
      <w:r w:rsidRPr="00CF5E15">
        <w:rPr>
          <w:u w:val="single"/>
        </w:rPr>
        <w:t>a “residual presence”</w:t>
      </w:r>
      <w:r w:rsidRPr="00402C91">
        <w:rPr>
          <w:sz w:val="16"/>
        </w:rPr>
        <w:t xml:space="preserve"> to conduct counterterrorism operations—roughly the same approach as Trump’s. Senator Cory Booker of New Jersey has promised that as president he would immediately begin </w:t>
      </w:r>
      <w:r w:rsidRPr="00CF5E15">
        <w:rPr>
          <w:u w:val="single"/>
        </w:rPr>
        <w:t>a “process” to withdraw troops</w:t>
      </w:r>
      <w:r w:rsidRPr="00402C91">
        <w:rPr>
          <w:sz w:val="16"/>
        </w:rPr>
        <w:t xml:space="preserve"> from Afghanistan, </w:t>
      </w:r>
      <w:r w:rsidRPr="00CF5E15">
        <w:rPr>
          <w:u w:val="single"/>
        </w:rPr>
        <w:t>while somehow ensuring that the country does not again become a safe haven for terrorists.</w:t>
      </w:r>
      <w:r w:rsidRPr="00402C91">
        <w:rPr>
          <w:sz w:val="16"/>
        </w:rPr>
        <w:t xml:space="preserve"> Pete Buttigieg, the mayor of South Bend, Indiana, who served as a naval officer in Afghanistan, has agreed that “it’s time to end this endless war,” and yet he envisions a peace agreement that keeps U.S. special operations forces and intelligence operatives there. Such concessions, responsible policy though they are, stop well short of terminating the United States’ longest war. </w:t>
      </w:r>
    </w:p>
    <w:p w14:paraId="0758AD04" w14:textId="77777777" w:rsidR="00610867" w:rsidRPr="00402C91" w:rsidRDefault="00610867" w:rsidP="00610867">
      <w:pPr>
        <w:rPr>
          <w:sz w:val="16"/>
        </w:rPr>
      </w:pPr>
      <w:r w:rsidRPr="001B53D2">
        <w:rPr>
          <w:highlight w:val="green"/>
          <w:u w:val="single"/>
        </w:rPr>
        <w:t>Even the most committed anti-interventionists</w:t>
      </w:r>
      <w:r w:rsidRPr="00CF5E15">
        <w:rPr>
          <w:u w:val="single"/>
        </w:rPr>
        <w:t xml:space="preserve"> continue to </w:t>
      </w:r>
      <w:r w:rsidRPr="001B53D2">
        <w:rPr>
          <w:highlight w:val="green"/>
          <w:u w:val="single"/>
        </w:rPr>
        <w:t>come up with exceptions</w:t>
      </w:r>
      <w:r w:rsidRPr="00402C91">
        <w:rPr>
          <w:sz w:val="16"/>
        </w:rPr>
        <w:t>. The foreign policy manifesto of Senator Bernie Sanders of Vermont, </w:t>
      </w:r>
      <w:hyperlink r:id="rId43" w:tgtFrame="_blank" w:history="1">
        <w:r w:rsidRPr="00402C91">
          <w:rPr>
            <w:sz w:val="16"/>
          </w:rPr>
          <w:t>published</w:t>
        </w:r>
      </w:hyperlink>
      <w:r w:rsidRPr="00402C91">
        <w:rPr>
          <w:sz w:val="16"/>
        </w:rPr>
        <w:t> in Foreign Affairs in June, is titled “Ending America’s Endless War,” and yet he has acknowledged that “military force is sometimes necessary, but always—always—as the last resort.” His foreign policy adviser has emphasized Sanders’ commitment to collective defense among NATO allies and has said that genocide and mass atrocities would “weigh heavily” on Sanders when contemplating military action. Advocates of offshore balancing, such as the scholar John Mearsheimer, favor using force if a regional balance of power is breaking down, and Mearsheimer has written that his approach would not preclude operations to halt genocides like the one that befell </w:t>
      </w:r>
      <w:hyperlink r:id="rId44" w:tgtFrame="_blank" w:history="1">
        <w:r w:rsidRPr="00402C91">
          <w:rPr>
            <w:sz w:val="16"/>
          </w:rPr>
          <w:t>Rwanda</w:t>
        </w:r>
      </w:hyperlink>
      <w:r w:rsidRPr="00402C91">
        <w:rPr>
          <w:sz w:val="16"/>
        </w:rPr>
        <w:t> in 1994. </w:t>
      </w:r>
    </w:p>
    <w:p w14:paraId="2839904A" w14:textId="77777777" w:rsidR="00C47BAC" w:rsidRDefault="00610867" w:rsidP="00610867">
      <w:pPr>
        <w:rPr>
          <w:sz w:val="16"/>
        </w:rPr>
      </w:pPr>
      <w:r w:rsidRPr="00CF5E15">
        <w:rPr>
          <w:u w:val="single"/>
        </w:rPr>
        <w:t xml:space="preserve">Even at a rhetorical and intellectual level, then, </w:t>
      </w:r>
      <w:r w:rsidRPr="001B53D2">
        <w:rPr>
          <w:highlight w:val="green"/>
          <w:u w:val="single"/>
        </w:rPr>
        <w:t xml:space="preserve">the end of intervention is </w:t>
      </w:r>
      <w:r w:rsidRPr="001B53D2">
        <w:rPr>
          <w:b/>
          <w:highlight w:val="green"/>
          <w:u w:val="single"/>
        </w:rPr>
        <w:t>not</w:t>
      </w:r>
      <w:r w:rsidRPr="00402C91">
        <w:rPr>
          <w:sz w:val="16"/>
        </w:rPr>
        <w:t xml:space="preserve"> nearly as </w:t>
      </w:r>
      <w:r w:rsidRPr="001B53D2">
        <w:rPr>
          <w:b/>
          <w:highlight w:val="green"/>
          <w:u w:val="single"/>
        </w:rPr>
        <w:t>clear-cut</w:t>
      </w:r>
      <w:r w:rsidRPr="00402C91">
        <w:rPr>
          <w:sz w:val="16"/>
        </w:rPr>
        <w:t xml:space="preserve"> </w:t>
      </w:r>
    </w:p>
    <w:p w14:paraId="00E39A16" w14:textId="77777777" w:rsidR="00C47BAC" w:rsidRDefault="00C47BAC" w:rsidP="00610867">
      <w:pPr>
        <w:rPr>
          <w:sz w:val="16"/>
        </w:rPr>
      </w:pPr>
    </w:p>
    <w:p w14:paraId="7250AD34" w14:textId="77777777" w:rsidR="00C47BAC" w:rsidRDefault="00C47BAC" w:rsidP="00610867">
      <w:pPr>
        <w:rPr>
          <w:sz w:val="16"/>
        </w:rPr>
      </w:pPr>
    </w:p>
    <w:p w14:paraId="6FF22C5F" w14:textId="369AF909" w:rsidR="00610867" w:rsidRPr="00402C91" w:rsidRDefault="00610867" w:rsidP="00610867">
      <w:pPr>
        <w:rPr>
          <w:sz w:val="16"/>
        </w:rPr>
      </w:pPr>
      <w:r w:rsidRPr="00402C91">
        <w:rPr>
          <w:sz w:val="16"/>
        </w:rPr>
        <w:t>as today’s politicians suggest. The reality of being commander in chief complicates things further: on the campaign trail, Bill Clinton, George W. Bush, Barack Obama, and Trump each pledged to engage in fewer foreign military adventures and redirect resources toward needs at home. In office, each reluctantly proceeded to not only continue existing wars but also launch new offensives.</w:t>
      </w:r>
    </w:p>
    <w:p w14:paraId="389D2203" w14:textId="77777777" w:rsidR="00610867" w:rsidRPr="00CF5E15" w:rsidRDefault="00610867" w:rsidP="00610867">
      <w:pPr>
        <w:rPr>
          <w:u w:val="single"/>
        </w:rPr>
      </w:pPr>
      <w:r w:rsidRPr="00402C91">
        <w:rPr>
          <w:sz w:val="16"/>
        </w:rPr>
        <w:t xml:space="preserve">The result is that, according to a Congressional Research Service estimate, the United States has employed military force over 200 times since the end of the Cold War. Many of these operations have taken place in or around the Middle East, including in Afghanistan, Iraq, Libya, Somalia, Syria, and Yemen. But other, less frequently recalled interventions have occurred elsewhere, as in Bosnia, Colombia, Haiti, Kosovo, Liberia, and the Philippines. What’s more, the tendency to intervene is not simply the product of the United States’ emergence as an unbridled superpower after the Cold War. Between 1948 and 1991, during a time of supposedly stabilizing bipolar competition, the United States sent its military to fight abroad more than 50 times. </w:t>
      </w:r>
      <w:r w:rsidRPr="00CF5E15">
        <w:rPr>
          <w:u w:val="single"/>
        </w:rPr>
        <w:t>American military action is not</w:t>
      </w:r>
      <w:r w:rsidRPr="00402C91">
        <w:rPr>
          <w:sz w:val="16"/>
        </w:rPr>
        <w:t xml:space="preserve">, as many believe, </w:t>
      </w:r>
      <w:r w:rsidRPr="00CF5E15">
        <w:rPr>
          <w:u w:val="single"/>
        </w:rPr>
        <w:t>a feature of post–Cold War overstretch; it has been a central element of the United States’ approach to the world for decades.</w:t>
      </w:r>
    </w:p>
    <w:p w14:paraId="7F2E9D56" w14:textId="77777777" w:rsidR="00610867" w:rsidRPr="00505D50" w:rsidRDefault="00610867" w:rsidP="00610867">
      <w:pPr>
        <w:rPr>
          <w:sz w:val="16"/>
          <w:szCs w:val="16"/>
        </w:rPr>
      </w:pPr>
      <w:r w:rsidRPr="00505D50">
        <w:rPr>
          <w:sz w:val="16"/>
          <w:szCs w:val="16"/>
        </w:rPr>
        <w:t>THE CASE AGAINST</w:t>
      </w:r>
    </w:p>
    <w:p w14:paraId="3A56DAB0" w14:textId="77777777" w:rsidR="00610867" w:rsidRPr="00402C91" w:rsidRDefault="00610867" w:rsidP="00610867">
      <w:pPr>
        <w:rPr>
          <w:sz w:val="16"/>
        </w:rPr>
      </w:pPr>
      <w:r w:rsidRPr="00402C91">
        <w:rPr>
          <w:sz w:val="16"/>
        </w:rPr>
        <w:t xml:space="preserve">Just because the United States has intervened so frequently over its history does not mean that it will continue to do so or that it should. </w:t>
      </w:r>
      <w:r w:rsidRPr="001B53D2">
        <w:rPr>
          <w:u w:val="single"/>
        </w:rPr>
        <w:t>The case against intervention generally takes five forms</w:t>
      </w:r>
      <w:r w:rsidRPr="00CF5E15">
        <w:rPr>
          <w:u w:val="single"/>
        </w:rPr>
        <w:t xml:space="preserve">. </w:t>
      </w:r>
      <w:r w:rsidRPr="00402C91">
        <w:rPr>
          <w:sz w:val="16"/>
        </w:rPr>
        <w:t>And although there are elements of truth to each, they also threaten to obscure other, more complicated realities.</w:t>
      </w:r>
    </w:p>
    <w:p w14:paraId="311061E3" w14:textId="77777777" w:rsidR="00610867" w:rsidRPr="00402C91" w:rsidRDefault="00610867" w:rsidP="00610867">
      <w:pPr>
        <w:rPr>
          <w:sz w:val="16"/>
        </w:rPr>
      </w:pPr>
      <w:r w:rsidRPr="00402C91">
        <w:rPr>
          <w:sz w:val="16"/>
        </w:rPr>
        <w:t xml:space="preserve">The </w:t>
      </w:r>
      <w:r w:rsidRPr="00CF5E15">
        <w:rPr>
          <w:u w:val="single"/>
        </w:rPr>
        <w:t>first</w:t>
      </w:r>
      <w:r w:rsidRPr="00402C91">
        <w:rPr>
          <w:sz w:val="16"/>
        </w:rPr>
        <w:t xml:space="preserve"> argument holds that </w:t>
      </w:r>
      <w:r w:rsidRPr="00CF5E15">
        <w:rPr>
          <w:u w:val="single"/>
        </w:rPr>
        <w:t>the U</w:t>
      </w:r>
      <w:r w:rsidRPr="00402C91">
        <w:rPr>
          <w:sz w:val="16"/>
        </w:rPr>
        <w:t xml:space="preserve">nited </w:t>
      </w:r>
      <w:r w:rsidRPr="00CF5E15">
        <w:rPr>
          <w:u w:val="single"/>
        </w:rPr>
        <w:t>S</w:t>
      </w:r>
      <w:r w:rsidRPr="00402C91">
        <w:rPr>
          <w:sz w:val="16"/>
        </w:rPr>
        <w:t xml:space="preserve">tates </w:t>
      </w:r>
      <w:r w:rsidRPr="00CF5E15">
        <w:rPr>
          <w:u w:val="single"/>
        </w:rPr>
        <w:t>need not employ military means in response to terrorism, civil wars, mass atrocities, and other problems that are not its business</w:t>
      </w:r>
      <w:r w:rsidRPr="00402C91">
        <w:rPr>
          <w:sz w:val="16"/>
        </w:rPr>
        <w:t>. Washington has used force against terrorists in countries ranging from Niger to Pakistan, with massive human and financial expenditures. And yet if more Americans die in their bathtubs each year than in terrorist attacks, why no war on porcelain? The </w:t>
      </w:r>
      <w:hyperlink r:id="rId45" w:tgtFrame="_blank" w:history="1">
        <w:r w:rsidRPr="00402C91">
          <w:rPr>
            <w:sz w:val="16"/>
          </w:rPr>
          <w:t>post-9/11 overreach</w:t>
        </w:r>
      </w:hyperlink>
      <w:r w:rsidRPr="00402C91">
        <w:rPr>
          <w:sz w:val="16"/>
        </w:rPr>
        <w:t xml:space="preserve">, this camp contends, endures some 18 years later, having stretched well beyond eradicating the original al Qaeda perpetrators and their Afghan base. </w:t>
      </w:r>
      <w:r w:rsidRPr="00CF5E15">
        <w:rPr>
          <w:u w:val="single"/>
        </w:rPr>
        <w:t>In this view, as the threats have diminished, so should American attention</w:t>
      </w:r>
      <w:r w:rsidRPr="00402C91">
        <w:rPr>
          <w:sz w:val="16"/>
        </w:rPr>
        <w:t>. The civil wars in Libya, Syria, and Yemen may be tragic, but they do not demand a U.S. military response any more than did the atrocities in Rwanda, eastern Congo, or Darfur. </w:t>
      </w:r>
    </w:p>
    <w:p w14:paraId="5C881409" w14:textId="77777777" w:rsidR="00610867" w:rsidRPr="00402C91" w:rsidRDefault="00610867" w:rsidP="00610867">
      <w:pPr>
        <w:rPr>
          <w:sz w:val="16"/>
        </w:rPr>
      </w:pPr>
      <w:r w:rsidRPr="001B53D2">
        <w:rPr>
          <w:highlight w:val="green"/>
          <w:u w:val="single"/>
        </w:rPr>
        <w:t xml:space="preserve">Adopting such a </w:t>
      </w:r>
      <w:r w:rsidRPr="001B53D2">
        <w:rPr>
          <w:b/>
          <w:highlight w:val="green"/>
          <w:u w:val="single"/>
        </w:rPr>
        <w:t>cramped view</w:t>
      </w:r>
      <w:r w:rsidRPr="001B53D2">
        <w:rPr>
          <w:highlight w:val="green"/>
          <w:u w:val="single"/>
        </w:rPr>
        <w:t xml:space="preserve"> of American interests</w:t>
      </w:r>
      <w:r w:rsidRPr="00402C91">
        <w:rPr>
          <w:sz w:val="16"/>
        </w:rPr>
        <w:t xml:space="preserve">, however, </w:t>
      </w:r>
      <w:r w:rsidRPr="001B53D2">
        <w:rPr>
          <w:highlight w:val="green"/>
          <w:u w:val="single"/>
        </w:rPr>
        <w:t xml:space="preserve">carries its own costs. </w:t>
      </w:r>
      <w:r w:rsidRPr="001B53D2">
        <w:rPr>
          <w:b/>
          <w:highlight w:val="green"/>
          <w:u w:val="single"/>
        </w:rPr>
        <w:t>Terrorism remains a threat</w:t>
      </w:r>
      <w:r w:rsidRPr="0075558B">
        <w:rPr>
          <w:u w:val="single"/>
        </w:rPr>
        <w:t xml:space="preserve">, and the effect of </w:t>
      </w:r>
      <w:r w:rsidRPr="001B53D2">
        <w:rPr>
          <w:u w:val="single"/>
        </w:rPr>
        <w:t xml:space="preserve">successful </w:t>
      </w:r>
      <w:r w:rsidRPr="001B53D2">
        <w:rPr>
          <w:highlight w:val="green"/>
          <w:u w:val="single"/>
        </w:rPr>
        <w:t>attacks</w:t>
      </w:r>
      <w:r w:rsidRPr="0075558B">
        <w:rPr>
          <w:u w:val="single"/>
        </w:rPr>
        <w:t xml:space="preserve"> </w:t>
      </w:r>
      <w:r w:rsidRPr="00402C91">
        <w:rPr>
          <w:sz w:val="16"/>
        </w:rPr>
        <w:t xml:space="preserve">on Americans </w:t>
      </w:r>
      <w:r w:rsidRPr="0075558B">
        <w:rPr>
          <w:u w:val="single"/>
        </w:rPr>
        <w:t xml:space="preserve">goes </w:t>
      </w:r>
      <w:r w:rsidRPr="0075558B">
        <w:rPr>
          <w:b/>
          <w:u w:val="single"/>
        </w:rPr>
        <w:t>beyond their immediate casualties</w:t>
      </w:r>
      <w:r w:rsidRPr="0075558B">
        <w:rPr>
          <w:u w:val="single"/>
        </w:rPr>
        <w:t xml:space="preserve"> to include increased pressure to </w:t>
      </w:r>
      <w:r w:rsidRPr="001B53D2">
        <w:rPr>
          <w:highlight w:val="green"/>
          <w:u w:val="single"/>
        </w:rPr>
        <w:t>restrict civil liberties</w:t>
      </w:r>
      <w:r w:rsidRPr="0075558B">
        <w:rPr>
          <w:u w:val="single"/>
        </w:rPr>
        <w:t xml:space="preserve"> at home </w:t>
      </w:r>
      <w:r w:rsidRPr="001B53D2">
        <w:rPr>
          <w:highlight w:val="green"/>
          <w:u w:val="single"/>
        </w:rPr>
        <w:t>and wage impromptu operations abroad</w:t>
      </w:r>
      <w:r w:rsidRPr="00402C91">
        <w:rPr>
          <w:sz w:val="16"/>
        </w:rPr>
        <w:t xml:space="preserve">—operations </w:t>
      </w:r>
      <w:r w:rsidRPr="001B53D2">
        <w:rPr>
          <w:u w:val="single"/>
        </w:rPr>
        <w:t xml:space="preserve">that end up being </w:t>
      </w:r>
      <w:r w:rsidRPr="001B53D2">
        <w:rPr>
          <w:b/>
          <w:highlight w:val="green"/>
          <w:u w:val="single"/>
        </w:rPr>
        <w:t xml:space="preserve">costlier and less effective </w:t>
      </w:r>
      <w:r w:rsidRPr="001B53D2">
        <w:rPr>
          <w:highlight w:val="green"/>
          <w:u w:val="single"/>
        </w:rPr>
        <w:t>than longer-term</w:t>
      </w:r>
      <w:r w:rsidRPr="0075558B">
        <w:rPr>
          <w:u w:val="single"/>
        </w:rPr>
        <w:t xml:space="preserve">, better-planned </w:t>
      </w:r>
      <w:r w:rsidRPr="001B53D2">
        <w:rPr>
          <w:highlight w:val="green"/>
          <w:u w:val="single"/>
        </w:rPr>
        <w:t>ones</w:t>
      </w:r>
      <w:r w:rsidRPr="00402C91">
        <w:rPr>
          <w:sz w:val="16"/>
        </w:rPr>
        <w:t xml:space="preserve"> would be. After the Islamic State (or ISIS) took hold in Iraq and Syria and footage of terrorists decapitating American hostages horrified the public, Obama undertook a far larger operation than would have likely been </w:t>
      </w:r>
      <w:proofErr w:type="gramStart"/>
      <w:r w:rsidRPr="00402C91">
        <w:rPr>
          <w:sz w:val="16"/>
        </w:rPr>
        <w:t>necessary</w:t>
      </w:r>
      <w:proofErr w:type="gramEnd"/>
      <w:r w:rsidRPr="00402C91">
        <w:rPr>
          <w:sz w:val="16"/>
        </w:rPr>
        <w:t xml:space="preserve"> had he left a residual force in Iraq after 2011. As for </w:t>
      </w:r>
      <w:r w:rsidRPr="009B2EC2">
        <w:rPr>
          <w:u w:val="single"/>
        </w:rPr>
        <w:t>genocide and civil war</w:t>
      </w:r>
      <w:r w:rsidRPr="00402C91">
        <w:rPr>
          <w:sz w:val="16"/>
        </w:rPr>
        <w:t xml:space="preserve">, certain cases </w:t>
      </w:r>
      <w:r w:rsidRPr="009B2EC2">
        <w:rPr>
          <w:u w:val="single"/>
        </w:rPr>
        <w:t>can</w:t>
      </w:r>
      <w:r w:rsidRPr="00402C91">
        <w:rPr>
          <w:sz w:val="16"/>
        </w:rPr>
        <w:t xml:space="preserve"> pose such serious threats to U.S. interests, or be so offensive to American values, as to </w:t>
      </w:r>
      <w:r w:rsidRPr="009B2EC2">
        <w:rPr>
          <w:u w:val="single"/>
        </w:rPr>
        <w:t>merit intervention</w:t>
      </w:r>
      <w:r w:rsidRPr="00402C91">
        <w:rPr>
          <w:sz w:val="16"/>
        </w:rPr>
        <w:t>. Successive presidents have used military might to prevent, halt, or punish mass atrocities—Clinton to cease the genocide against Bosnian Muslims in the Balkans, Obama to protect the </w:t>
      </w:r>
      <w:hyperlink r:id="rId46" w:tgtFrame="_blank" w:history="1">
        <w:r w:rsidRPr="00402C91">
          <w:rPr>
            <w:sz w:val="16"/>
          </w:rPr>
          <w:t>Yezidi minority</w:t>
        </w:r>
      </w:hyperlink>
      <w:r w:rsidRPr="00402C91">
        <w:rPr>
          <w:sz w:val="16"/>
        </w:rPr>
        <w:t> in Iraq, and Trump after Bashar al-Assad’s chemical attacks against his own people in Syria. There is every reason to believe that similar cases will arise in the future.</w:t>
      </w:r>
    </w:p>
    <w:p w14:paraId="6B757D8D" w14:textId="77777777" w:rsidR="00610867" w:rsidRPr="00402C91" w:rsidRDefault="00610867" w:rsidP="00610867">
      <w:pPr>
        <w:rPr>
          <w:sz w:val="16"/>
        </w:rPr>
      </w:pPr>
      <w:r w:rsidRPr="009B2EC2">
        <w:rPr>
          <w:u w:val="single"/>
        </w:rPr>
        <w:t xml:space="preserve">The second argument against intervention highlights its supposedly poor track record. </w:t>
      </w:r>
      <w:r w:rsidRPr="00402C91">
        <w:rPr>
          <w:sz w:val="16"/>
        </w:rPr>
        <w:t>For all of the United States’ good intentions—stopping terrorists, ending genocide, stabilizing countries, spreading democracy—</w:t>
      </w:r>
      <w:r w:rsidRPr="009B2EC2">
        <w:rPr>
          <w:u w:val="single"/>
        </w:rPr>
        <w:t>Washington simply is not very successful</w:t>
      </w:r>
      <w:r w:rsidRPr="00402C91">
        <w:rPr>
          <w:sz w:val="16"/>
        </w:rPr>
        <w:t xml:space="preserve"> in its attempts. Iraq and Libya look worse today than when the wars against Saddam Hussein and Muammar al-Qaddafi began, and the Taliban currently control more of Afghanistan than at any time since 2001. Long gone are U.S. aspirations to turn these countries into democracies that would radiate liberalism beyond their borders. </w:t>
      </w:r>
    </w:p>
    <w:p w14:paraId="155E73BA" w14:textId="77777777" w:rsidR="00610867" w:rsidRPr="00402C91" w:rsidRDefault="00610867" w:rsidP="00610867">
      <w:pPr>
        <w:rPr>
          <w:sz w:val="16"/>
        </w:rPr>
      </w:pPr>
      <w:r w:rsidRPr="009B2EC2">
        <w:rPr>
          <w:u w:val="single"/>
        </w:rPr>
        <w:t xml:space="preserve">Yet this argument ignores the many other times in which </w:t>
      </w:r>
      <w:r w:rsidRPr="00A96666">
        <w:rPr>
          <w:b/>
          <w:u w:val="single"/>
        </w:rPr>
        <w:t xml:space="preserve">the use of </w:t>
      </w:r>
      <w:r w:rsidRPr="001B53D2">
        <w:rPr>
          <w:b/>
          <w:highlight w:val="green"/>
          <w:u w:val="single"/>
        </w:rPr>
        <w:t>American force worked</w:t>
      </w:r>
      <w:r w:rsidRPr="009B2EC2">
        <w:rPr>
          <w:u w:val="single"/>
        </w:rPr>
        <w:t xml:space="preserve">. It ejected Saddam from </w:t>
      </w:r>
      <w:r w:rsidRPr="001B53D2">
        <w:rPr>
          <w:highlight w:val="green"/>
          <w:u w:val="single"/>
        </w:rPr>
        <w:t>Kuwait</w:t>
      </w:r>
      <w:r w:rsidRPr="009B2EC2">
        <w:rPr>
          <w:u w:val="single"/>
        </w:rPr>
        <w:t xml:space="preserve">, it ended a war in </w:t>
      </w:r>
      <w:r w:rsidRPr="001B53D2">
        <w:rPr>
          <w:highlight w:val="green"/>
          <w:u w:val="single"/>
        </w:rPr>
        <w:t>Bosnia</w:t>
      </w:r>
      <w:r w:rsidRPr="009B2EC2">
        <w:rPr>
          <w:u w:val="single"/>
        </w:rPr>
        <w:t xml:space="preserve">, it stopped ethnic cleansing in </w:t>
      </w:r>
      <w:r w:rsidRPr="001B53D2">
        <w:rPr>
          <w:highlight w:val="green"/>
          <w:u w:val="single"/>
        </w:rPr>
        <w:t>Kosovo</w:t>
      </w:r>
      <w:r w:rsidRPr="009B2EC2">
        <w:rPr>
          <w:u w:val="single"/>
        </w:rPr>
        <w:t xml:space="preserve">, it paved the way for a democratic transition in </w:t>
      </w:r>
      <w:r w:rsidRPr="001B53D2">
        <w:rPr>
          <w:highlight w:val="green"/>
          <w:u w:val="single"/>
        </w:rPr>
        <w:t>Liberia</w:t>
      </w:r>
      <w:r w:rsidRPr="009B2EC2">
        <w:rPr>
          <w:u w:val="single"/>
        </w:rPr>
        <w:t xml:space="preserve">, and it helped defeat </w:t>
      </w:r>
      <w:proofErr w:type="spellStart"/>
      <w:r w:rsidRPr="009B2EC2">
        <w:rPr>
          <w:u w:val="single"/>
        </w:rPr>
        <w:t>narcoterrorists</w:t>
      </w:r>
      <w:proofErr w:type="spellEnd"/>
      <w:r w:rsidRPr="009B2EC2">
        <w:rPr>
          <w:u w:val="single"/>
        </w:rPr>
        <w:t xml:space="preserve"> and bring temporary peace to </w:t>
      </w:r>
      <w:r w:rsidRPr="001B53D2">
        <w:rPr>
          <w:highlight w:val="green"/>
          <w:u w:val="single"/>
        </w:rPr>
        <w:t>Colombia</w:t>
      </w:r>
      <w:r w:rsidRPr="009B2EC2">
        <w:rPr>
          <w:u w:val="single"/>
        </w:rPr>
        <w:t xml:space="preserve">. Even </w:t>
      </w:r>
      <w:r w:rsidRPr="00A96666">
        <w:rPr>
          <w:u w:val="single"/>
        </w:rPr>
        <w:t xml:space="preserve">in </w:t>
      </w:r>
      <w:r w:rsidRPr="001B53D2">
        <w:rPr>
          <w:highlight w:val="green"/>
          <w:u w:val="single"/>
        </w:rPr>
        <w:t>Afghanistan</w:t>
      </w:r>
      <w:r w:rsidRPr="00402C91">
        <w:rPr>
          <w:sz w:val="16"/>
        </w:rPr>
        <w:t xml:space="preserve">, it should not be forgotten that </w:t>
      </w:r>
      <w:r w:rsidRPr="00A96666">
        <w:rPr>
          <w:u w:val="single"/>
        </w:rPr>
        <w:t xml:space="preserve">Washington denied al Qaeda a safe haven, </w:t>
      </w:r>
      <w:r w:rsidRPr="00A96666">
        <w:rPr>
          <w:highlight w:val="green"/>
          <w:u w:val="single"/>
        </w:rPr>
        <w:t xml:space="preserve">and in Iraq and </w:t>
      </w:r>
      <w:r w:rsidRPr="001B53D2">
        <w:rPr>
          <w:highlight w:val="green"/>
          <w:u w:val="single"/>
        </w:rPr>
        <w:t>Syria, it eliminated ISIS</w:t>
      </w:r>
      <w:r w:rsidRPr="001B53D2">
        <w:rPr>
          <w:u w:val="single"/>
        </w:rPr>
        <w:t>’ physical presence</w:t>
      </w:r>
      <w:r w:rsidRPr="009B2EC2">
        <w:rPr>
          <w:u w:val="single"/>
        </w:rPr>
        <w:t>, limited</w:t>
      </w:r>
      <w:r w:rsidRPr="00402C91">
        <w:rPr>
          <w:sz w:val="16"/>
        </w:rPr>
        <w:t xml:space="preserve"> the flow of </w:t>
      </w:r>
      <w:r w:rsidRPr="009B2EC2">
        <w:rPr>
          <w:u w:val="single"/>
        </w:rPr>
        <w:t xml:space="preserve">foreign fighters, and </w:t>
      </w:r>
      <w:r w:rsidRPr="001B53D2">
        <w:rPr>
          <w:u w:val="single"/>
        </w:rPr>
        <w:t>liberated</w:t>
      </w:r>
      <w:r w:rsidRPr="009B2EC2">
        <w:rPr>
          <w:u w:val="single"/>
        </w:rPr>
        <w:t xml:space="preserve"> cities</w:t>
      </w:r>
      <w:r w:rsidRPr="00402C91">
        <w:rPr>
          <w:sz w:val="16"/>
        </w:rPr>
        <w:t xml:space="preserve"> from depravity. </w:t>
      </w:r>
      <w:r w:rsidRPr="009B2EC2">
        <w:rPr>
          <w:u w:val="single"/>
        </w:rPr>
        <w:t xml:space="preserve">Then </w:t>
      </w:r>
      <w:r w:rsidRPr="00A96666">
        <w:rPr>
          <w:highlight w:val="green"/>
          <w:u w:val="single"/>
        </w:rPr>
        <w:t>there are</w:t>
      </w:r>
      <w:r w:rsidRPr="009B2EC2">
        <w:rPr>
          <w:u w:val="single"/>
        </w:rPr>
        <w:t xml:space="preserve"> other, </w:t>
      </w:r>
      <w:r w:rsidRPr="001B53D2">
        <w:rPr>
          <w:highlight w:val="green"/>
          <w:u w:val="single"/>
        </w:rPr>
        <w:t>harder-to-measure effects</w:t>
      </w:r>
      <w:r w:rsidRPr="001B53D2">
        <w:rPr>
          <w:sz w:val="16"/>
          <w:highlight w:val="green"/>
        </w:rPr>
        <w:t xml:space="preserve"> </w:t>
      </w:r>
      <w:r w:rsidRPr="001B53D2">
        <w:rPr>
          <w:sz w:val="16"/>
        </w:rPr>
        <w:t>of U.S. inte</w:t>
      </w:r>
      <w:r w:rsidRPr="00402C91">
        <w:rPr>
          <w:sz w:val="16"/>
        </w:rPr>
        <w:t xml:space="preserve">rvention, </w:t>
      </w:r>
      <w:r w:rsidRPr="001B53D2">
        <w:rPr>
          <w:highlight w:val="green"/>
          <w:u w:val="single"/>
        </w:rPr>
        <w:t xml:space="preserve">such as </w:t>
      </w:r>
      <w:r w:rsidRPr="001B53D2">
        <w:rPr>
          <w:b/>
          <w:highlight w:val="green"/>
          <w:u w:val="single"/>
        </w:rPr>
        <w:t>enforcing</w:t>
      </w:r>
      <w:r w:rsidRPr="001B53D2">
        <w:rPr>
          <w:highlight w:val="green"/>
          <w:u w:val="single"/>
        </w:rPr>
        <w:t xml:space="preserve"> </w:t>
      </w:r>
      <w:r w:rsidRPr="001B53D2">
        <w:rPr>
          <w:b/>
          <w:highlight w:val="green"/>
          <w:u w:val="single"/>
        </w:rPr>
        <w:t>norms</w:t>
      </w:r>
      <w:r w:rsidRPr="009B2EC2">
        <w:rPr>
          <w:u w:val="single"/>
        </w:rPr>
        <w:t xml:space="preserve"> against ethnic cleansing </w:t>
      </w:r>
      <w:r w:rsidRPr="001B53D2">
        <w:rPr>
          <w:highlight w:val="green"/>
          <w:u w:val="single"/>
        </w:rPr>
        <w:t>and deterring countries from</w:t>
      </w:r>
      <w:r w:rsidRPr="009B2EC2">
        <w:rPr>
          <w:u w:val="single"/>
        </w:rPr>
        <w:t xml:space="preserve"> offering terrorists sanctuary or engaging in </w:t>
      </w:r>
      <w:r w:rsidRPr="001B53D2">
        <w:rPr>
          <w:highlight w:val="green"/>
          <w:u w:val="single"/>
        </w:rPr>
        <w:t>wars</w:t>
      </w:r>
      <w:r w:rsidRPr="00402C91">
        <w:rPr>
          <w:sz w:val="16"/>
        </w:rPr>
        <w:t xml:space="preserve"> of aggression. </w:t>
      </w:r>
      <w:r w:rsidRPr="009B2EC2">
        <w:rPr>
          <w:u w:val="single"/>
        </w:rPr>
        <w:t xml:space="preserve">To get an accurate picture </w:t>
      </w:r>
      <w:r w:rsidRPr="00402C91">
        <w:rPr>
          <w:sz w:val="16"/>
        </w:rPr>
        <w:t xml:space="preserve">of intervention’s mixed track record, </w:t>
      </w:r>
      <w:r w:rsidRPr="001B53D2">
        <w:rPr>
          <w:highlight w:val="green"/>
          <w:u w:val="single"/>
        </w:rPr>
        <w:t xml:space="preserve">one cannot </w:t>
      </w:r>
      <w:r w:rsidRPr="001B53D2">
        <w:rPr>
          <w:b/>
          <w:highlight w:val="green"/>
          <w:u w:val="single"/>
        </w:rPr>
        <w:t>cherry-pick the disastrous cases</w:t>
      </w:r>
      <w:r w:rsidRPr="009B2EC2">
        <w:rPr>
          <w:u w:val="single"/>
        </w:rPr>
        <w:t xml:space="preserve"> </w:t>
      </w:r>
      <w:r w:rsidRPr="00402C91">
        <w:rPr>
          <w:sz w:val="16"/>
        </w:rPr>
        <w:t>or the successful ones. </w:t>
      </w:r>
    </w:p>
    <w:p w14:paraId="638A5074" w14:textId="77777777" w:rsidR="00610867" w:rsidRPr="00402C91" w:rsidRDefault="00610867" w:rsidP="00610867">
      <w:pPr>
        <w:rPr>
          <w:sz w:val="16"/>
        </w:rPr>
      </w:pPr>
      <w:r w:rsidRPr="009B2EC2">
        <w:rPr>
          <w:u w:val="single"/>
        </w:rPr>
        <w:t>The third argument against intervention points to the slippery slope</w:t>
      </w:r>
      <w:r w:rsidRPr="00402C91">
        <w:rPr>
          <w:sz w:val="16"/>
        </w:rPr>
        <w:t xml:space="preserve"> involved in such efforts: </w:t>
      </w:r>
      <w:r w:rsidRPr="009B2EC2">
        <w:rPr>
          <w:u w:val="single"/>
        </w:rPr>
        <w:t>start a military campaign, and the U</w:t>
      </w:r>
      <w:r w:rsidRPr="00402C91">
        <w:rPr>
          <w:sz w:val="16"/>
        </w:rPr>
        <w:t xml:space="preserve">nited </w:t>
      </w:r>
      <w:r w:rsidRPr="009B2EC2">
        <w:rPr>
          <w:u w:val="single"/>
        </w:rPr>
        <w:t>S</w:t>
      </w:r>
      <w:r w:rsidRPr="00402C91">
        <w:rPr>
          <w:sz w:val="16"/>
        </w:rPr>
        <w:t xml:space="preserve">tates </w:t>
      </w:r>
      <w:r w:rsidRPr="009B2EC2">
        <w:rPr>
          <w:u w:val="single"/>
        </w:rPr>
        <w:t>will never get out.</w:t>
      </w:r>
      <w:r w:rsidRPr="00402C91">
        <w:rPr>
          <w:sz w:val="16"/>
        </w:rPr>
        <w:t xml:space="preserve"> After the 1995 </w:t>
      </w:r>
      <w:hyperlink r:id="rId47" w:tgtFrame="_blank" w:history="1">
        <w:r w:rsidRPr="00402C91">
          <w:rPr>
            <w:sz w:val="16"/>
          </w:rPr>
          <w:t>Dayton peace accords</w:t>
        </w:r>
      </w:hyperlink>
      <w:r w:rsidRPr="00402C91">
        <w:rPr>
          <w:sz w:val="16"/>
        </w:rPr>
        <w:t> formally ended the ethnic conflict in Bosnia, U.S. troops stayed in the area for ten years, and NATO retains a presence in Kosovo to this day. The United States seems to be stuck in Afghanistan, too, because without a peace deal with the Taliban, the U.S.-backed government could fall. In Iraq, Obama removed all U.S. troops, only to send them back in when ISIS established a vast presence there. Check in to a military intervention, and it often seems like you can never leave. </w:t>
      </w:r>
    </w:p>
    <w:p w14:paraId="4C3D6096" w14:textId="77777777" w:rsidR="00610867" w:rsidRPr="00402C91" w:rsidRDefault="00610867" w:rsidP="00610867">
      <w:pPr>
        <w:rPr>
          <w:sz w:val="16"/>
        </w:rPr>
      </w:pPr>
      <w:r w:rsidRPr="009B2EC2">
        <w:rPr>
          <w:u w:val="single"/>
        </w:rPr>
        <w:t>Once deployed, American troops often do stay a long time. But staying is not the same as fighting,</w:t>
      </w:r>
      <w:r w:rsidRPr="00402C91">
        <w:rPr>
          <w:sz w:val="16"/>
        </w:rPr>
        <w:t xml:space="preserve"> and it is wrong to think of troops who are largely advising local forces the same way as one thinks about those who are actively engaged in combat. </w:t>
      </w:r>
      <w:r w:rsidRPr="009B2EC2">
        <w:rPr>
          <w:u w:val="single"/>
        </w:rPr>
        <w:t xml:space="preserve">There is a stark difference between </w:t>
      </w:r>
      <w:r w:rsidRPr="00402C91">
        <w:rPr>
          <w:sz w:val="16"/>
        </w:rPr>
        <w:t xml:space="preserve">what it meant to have </w:t>
      </w:r>
      <w:r w:rsidRPr="009B2EC2">
        <w:rPr>
          <w:u w:val="single"/>
        </w:rPr>
        <w:t>U.S. forces in Iraq during the peak of the war and</w:t>
      </w:r>
      <w:r w:rsidRPr="00402C91">
        <w:rPr>
          <w:sz w:val="16"/>
        </w:rPr>
        <w:t xml:space="preserve"> what it means to have U.S. </w:t>
      </w:r>
      <w:r w:rsidRPr="009B2EC2">
        <w:rPr>
          <w:u w:val="single"/>
        </w:rPr>
        <w:t>troops there now to train Iraqi forces</w:t>
      </w:r>
      <w:r w:rsidRPr="00402C91">
        <w:rPr>
          <w:sz w:val="16"/>
        </w:rPr>
        <w:t>—just as there is a massive gulf between deploying troops to Afghanistan during the troop surge there and keeping a residual presence to strengthen the government and its security forces. Some American interests are worth the price of continued military deployments, and the aim should be to diminish those costs in blood and treasure as the conditions stabilize. Even once they do, there may remain a case for an enduring role, particularly when the U.S. troop presence is the only thing maintaining the domestic political equilibrium, as was the case in Iraq before the 2011 withdrawal and as is true in Afghanistan today. </w:t>
      </w:r>
    </w:p>
    <w:p w14:paraId="69AF2A4A" w14:textId="77777777" w:rsidR="00610867" w:rsidRPr="00402C91" w:rsidRDefault="00610867" w:rsidP="00610867">
      <w:pPr>
        <w:rPr>
          <w:sz w:val="16"/>
        </w:rPr>
      </w:pPr>
      <w:r w:rsidRPr="009B2EC2">
        <w:rPr>
          <w:u w:val="single"/>
        </w:rPr>
        <w:t>The fourth argument can be boiled down to</w:t>
      </w:r>
      <w:r w:rsidRPr="00402C91">
        <w:rPr>
          <w:sz w:val="16"/>
        </w:rPr>
        <w:t xml:space="preserve"> the plea, </w:t>
      </w:r>
      <w:r w:rsidRPr="009B2EC2">
        <w:rPr>
          <w:b/>
          <w:u w:val="single"/>
        </w:rPr>
        <w:t>“</w:t>
      </w:r>
      <w:r w:rsidRPr="00A96666">
        <w:rPr>
          <w:b/>
          <w:highlight w:val="green"/>
          <w:u w:val="single"/>
        </w:rPr>
        <w:t>Why us?”</w:t>
      </w:r>
      <w:r w:rsidRPr="00402C91">
        <w:rPr>
          <w:sz w:val="16"/>
        </w:rPr>
        <w:t xml:space="preserve"> Why must the United States always run to the sound of the guns, especially when other countries are capable of taking on such burdens and may have more skin in the game? Europe is geographically closer to Libya and Syria, at far greater risk from terrorism and refugee flows, and possesses capable military forces of its own. Middle Eastern allies have their own resources, too. The American role might not be so indispensable after all. </w:t>
      </w:r>
    </w:p>
    <w:p w14:paraId="7FF643E0" w14:textId="77777777" w:rsidR="00610867" w:rsidRPr="00402C91" w:rsidRDefault="00610867" w:rsidP="00610867">
      <w:pPr>
        <w:rPr>
          <w:sz w:val="16"/>
        </w:rPr>
      </w:pPr>
      <w:r w:rsidRPr="00402C91">
        <w:rPr>
          <w:u w:val="single"/>
        </w:rPr>
        <w:t>For all the contributions</w:t>
      </w:r>
      <w:r w:rsidRPr="009B2EC2">
        <w:rPr>
          <w:u w:val="single"/>
        </w:rPr>
        <w:t xml:space="preserve"> of U.S. partners</w:t>
      </w:r>
      <w:r w:rsidRPr="00402C91">
        <w:rPr>
          <w:sz w:val="16"/>
        </w:rPr>
        <w:t xml:space="preserve">, however, more often than not, </w:t>
      </w:r>
      <w:r w:rsidRPr="00A96666">
        <w:rPr>
          <w:highlight w:val="green"/>
          <w:u w:val="single"/>
        </w:rPr>
        <w:t>only the U</w:t>
      </w:r>
      <w:r w:rsidRPr="00402C91">
        <w:rPr>
          <w:sz w:val="16"/>
        </w:rPr>
        <w:t xml:space="preserve">nited </w:t>
      </w:r>
      <w:r w:rsidRPr="00A96666">
        <w:rPr>
          <w:highlight w:val="green"/>
          <w:u w:val="single"/>
        </w:rPr>
        <w:t>S</w:t>
      </w:r>
      <w:r w:rsidRPr="00A96666">
        <w:rPr>
          <w:sz w:val="16"/>
        </w:rPr>
        <w:t>tates</w:t>
      </w:r>
      <w:r w:rsidRPr="00402C91">
        <w:rPr>
          <w:sz w:val="16"/>
        </w:rPr>
        <w:t xml:space="preserve"> </w:t>
      </w:r>
      <w:r w:rsidRPr="00A96666">
        <w:rPr>
          <w:highlight w:val="green"/>
          <w:u w:val="single"/>
        </w:rPr>
        <w:t>has the will and the capability to lead</w:t>
      </w:r>
      <w:r w:rsidRPr="00402C91">
        <w:rPr>
          <w:u w:val="single"/>
        </w:rPr>
        <w:t xml:space="preserve"> successful military operations.</w:t>
      </w:r>
      <w:r w:rsidRPr="00402C91">
        <w:rPr>
          <w:sz w:val="16"/>
        </w:rPr>
        <w:t xml:space="preserve"> France led a successful operation in Côte d’Ivoire in 2004 and in Mali in 2013, and the United Kingdom led one in Sierra Leone in 2000, but those were exceptions. Iraq would not have left Kuwait in 1991 had the United States not led the effort; mass slaughter in the Balkans during the 1990s would not have ended without a dominant U.S. role, even though it took place on European soil. In Afghanistan and Syria, U.S. allies have made it clear that they will stay as long as the United States does but will head for the exit otherwise. </w:t>
      </w:r>
      <w:r w:rsidRPr="00402C91">
        <w:rPr>
          <w:u w:val="single"/>
        </w:rPr>
        <w:t>U.S. friends</w:t>
      </w:r>
      <w:r w:rsidRPr="00402C91">
        <w:rPr>
          <w:sz w:val="16"/>
        </w:rPr>
        <w:t xml:space="preserve"> in Europe </w:t>
      </w:r>
      <w:r w:rsidRPr="00402C91">
        <w:rPr>
          <w:u w:val="single"/>
        </w:rPr>
        <w:t>have proved decidedly uninterested in taking matters into their own hands</w:t>
      </w:r>
      <w:r w:rsidRPr="00402C91">
        <w:rPr>
          <w:sz w:val="16"/>
        </w:rPr>
        <w:t xml:space="preserve">, and when Washington has declined to meaningfully intervene itself, they have often stood idly by. In Libya after Qaddafi’s fall, the Europeans failed to impose security even as growing numbers of refugees and migrants set sail across the Mediterranean. In Syria before U.S. bombing began, they undertook no military campaign against ISIS, even as the arrival of Syrian refugees destabilized European politics. </w:t>
      </w:r>
      <w:r w:rsidRPr="00402C91">
        <w:rPr>
          <w:u w:val="single"/>
        </w:rPr>
        <w:t xml:space="preserve">When </w:t>
      </w:r>
      <w:r w:rsidRPr="00A96666">
        <w:rPr>
          <w:highlight w:val="green"/>
          <w:u w:val="single"/>
        </w:rPr>
        <w:t>U.S. allies</w:t>
      </w:r>
      <w:r w:rsidRPr="00402C91">
        <w:rPr>
          <w:u w:val="single"/>
        </w:rPr>
        <w:t xml:space="preserve"> do take matters into their own hands, they </w:t>
      </w:r>
      <w:r w:rsidRPr="00A96666">
        <w:rPr>
          <w:highlight w:val="green"/>
          <w:u w:val="single"/>
        </w:rPr>
        <w:t>can make a bad situation worse</w:t>
      </w:r>
      <w:r w:rsidRPr="00402C91">
        <w:rPr>
          <w:u w:val="single"/>
        </w:rPr>
        <w:t xml:space="preserve">. </w:t>
      </w:r>
      <w:r w:rsidRPr="00402C91">
        <w:rPr>
          <w:sz w:val="16"/>
        </w:rPr>
        <w:t>Saudi Arabia and the United Arab Emirates decided to intervene in </w:t>
      </w:r>
      <w:hyperlink r:id="rId48" w:history="1">
        <w:r w:rsidRPr="00402C91">
          <w:rPr>
            <w:sz w:val="16"/>
          </w:rPr>
          <w:t>Yemen’s civil war</w:t>
        </w:r>
      </w:hyperlink>
      <w:r w:rsidRPr="00402C91">
        <w:rPr>
          <w:sz w:val="16"/>
        </w:rPr>
        <w:t>, but their brutal and indiscriminate campaign led to a humanitarian disaster and strengthened the very Iranian role it sought to eliminate. </w:t>
      </w:r>
    </w:p>
    <w:p w14:paraId="2596F744" w14:textId="77777777" w:rsidR="00610867" w:rsidRPr="005F75FF" w:rsidRDefault="00610867" w:rsidP="00610867">
      <w:pPr>
        <w:rPr>
          <w:u w:val="single"/>
        </w:rPr>
      </w:pPr>
      <w:r w:rsidRPr="005F75FF">
        <w:rPr>
          <w:u w:val="single"/>
        </w:rPr>
        <w:t>American intervention might not be so indispensable after all.</w:t>
      </w:r>
    </w:p>
    <w:p w14:paraId="2B98AE2B" w14:textId="77777777" w:rsidR="00610867" w:rsidRPr="00402C91" w:rsidRDefault="00610867" w:rsidP="00610867">
      <w:pPr>
        <w:rPr>
          <w:sz w:val="16"/>
        </w:rPr>
      </w:pPr>
      <w:r w:rsidRPr="00402C91">
        <w:rPr>
          <w:u w:val="single"/>
        </w:rPr>
        <w:t>The final reason</w:t>
      </w:r>
      <w:r w:rsidRPr="00402C91">
        <w:rPr>
          <w:sz w:val="16"/>
        </w:rPr>
        <w:t xml:space="preserve"> most frequently offered </w:t>
      </w:r>
      <w:r w:rsidRPr="00402C91">
        <w:rPr>
          <w:u w:val="single"/>
        </w:rPr>
        <w:t>for getting out of</w:t>
      </w:r>
      <w:r w:rsidRPr="00402C91">
        <w:rPr>
          <w:sz w:val="16"/>
        </w:rPr>
        <w:t xml:space="preserve"> the </w:t>
      </w:r>
      <w:r w:rsidRPr="00402C91">
        <w:rPr>
          <w:u w:val="single"/>
        </w:rPr>
        <w:t>intervention</w:t>
      </w:r>
      <w:r w:rsidRPr="00402C91">
        <w:rPr>
          <w:sz w:val="16"/>
        </w:rPr>
        <w:t xml:space="preserve"> business </w:t>
      </w:r>
      <w:r w:rsidRPr="00402C91">
        <w:rPr>
          <w:u w:val="single"/>
        </w:rPr>
        <w:t>relates to its costs, both</w:t>
      </w:r>
      <w:r w:rsidRPr="00402C91">
        <w:rPr>
          <w:sz w:val="16"/>
        </w:rPr>
        <w:t xml:space="preserve"> direct ones—the </w:t>
      </w:r>
      <w:r w:rsidRPr="00402C91">
        <w:rPr>
          <w:u w:val="single"/>
        </w:rPr>
        <w:t>lives</w:t>
      </w:r>
      <w:r w:rsidRPr="00402C91">
        <w:rPr>
          <w:sz w:val="16"/>
        </w:rPr>
        <w:t xml:space="preserve"> lost and damaged, the </w:t>
      </w:r>
      <w:r w:rsidRPr="00402C91">
        <w:rPr>
          <w:u w:val="single"/>
        </w:rPr>
        <w:t>dollars</w:t>
      </w:r>
      <w:r w:rsidRPr="00402C91">
        <w:rPr>
          <w:sz w:val="16"/>
        </w:rPr>
        <w:t xml:space="preserve"> borrowed and spent—</w:t>
      </w:r>
      <w:r w:rsidRPr="00402C91">
        <w:rPr>
          <w:u w:val="single"/>
        </w:rPr>
        <w:t>and opportunity costs</w:t>
      </w:r>
      <w:r w:rsidRPr="00402C91">
        <w:rPr>
          <w:sz w:val="16"/>
        </w:rPr>
        <w:t xml:space="preserve">. It is increasingly clear that </w:t>
      </w:r>
      <w:r w:rsidRPr="00A96666">
        <w:rPr>
          <w:highlight w:val="green"/>
          <w:u w:val="single"/>
        </w:rPr>
        <w:t>China and Russia represent the foremost challenge</w:t>
      </w:r>
      <w:r w:rsidRPr="00402C91">
        <w:rPr>
          <w:sz w:val="16"/>
        </w:rPr>
        <w:t xml:space="preserve"> to the United States </w:t>
      </w:r>
      <w:r w:rsidRPr="00402C91">
        <w:rPr>
          <w:u w:val="single"/>
        </w:rPr>
        <w:t>over the long term</w:t>
      </w:r>
      <w:r w:rsidRPr="00402C91">
        <w:rPr>
          <w:sz w:val="16"/>
        </w:rPr>
        <w:t xml:space="preserve"> and that the competition with them has begun in earnest. If that’s the case, why tie up scarce resources in less important military interventions?</w:t>
      </w:r>
    </w:p>
    <w:p w14:paraId="1D1E4B99" w14:textId="0E833821" w:rsidR="00610867" w:rsidRPr="00610867" w:rsidRDefault="00610867" w:rsidP="00610867">
      <w:pPr>
        <w:rPr>
          <w:sz w:val="16"/>
        </w:rPr>
      </w:pPr>
      <w:r w:rsidRPr="00402C91">
        <w:rPr>
          <w:sz w:val="16"/>
        </w:rPr>
        <w:t xml:space="preserve">Here, too, a dose of subtlety is in order. </w:t>
      </w:r>
      <w:r w:rsidRPr="00402C91">
        <w:rPr>
          <w:u w:val="single"/>
        </w:rPr>
        <w:t>The prospect of </w:t>
      </w:r>
      <w:hyperlink r:id="rId49" w:tgtFrame="_blank" w:history="1">
        <w:r w:rsidRPr="00402C91">
          <w:rPr>
            <w:u w:val="single"/>
          </w:rPr>
          <w:t>great-power competition</w:t>
        </w:r>
      </w:hyperlink>
      <w:r w:rsidRPr="00402C91">
        <w:rPr>
          <w:u w:val="single"/>
        </w:rPr>
        <w:t xml:space="preserve"> should</w:t>
      </w:r>
      <w:r w:rsidRPr="00402C91">
        <w:rPr>
          <w:sz w:val="16"/>
        </w:rPr>
        <w:t xml:space="preserve"> indeed </w:t>
      </w:r>
      <w:r w:rsidRPr="00402C91">
        <w:rPr>
          <w:u w:val="single"/>
        </w:rPr>
        <w:t>structure</w:t>
      </w:r>
      <w:r w:rsidRPr="00402C91">
        <w:rPr>
          <w:sz w:val="16"/>
        </w:rPr>
        <w:t xml:space="preserve"> the United States’ coming approach to </w:t>
      </w:r>
      <w:r w:rsidRPr="00402C91">
        <w:rPr>
          <w:u w:val="single"/>
        </w:rPr>
        <w:t>national security, but</w:t>
      </w:r>
      <w:r w:rsidRPr="00402C91">
        <w:rPr>
          <w:sz w:val="16"/>
        </w:rPr>
        <w:t xml:space="preserve"> a focus on </w:t>
      </w:r>
      <w:r w:rsidRPr="00402C91">
        <w:rPr>
          <w:u w:val="single"/>
        </w:rPr>
        <w:t>counterterrorism is required, as well.</w:t>
      </w:r>
      <w:r w:rsidRPr="00402C91">
        <w:rPr>
          <w:sz w:val="16"/>
        </w:rPr>
        <w:t xml:space="preserve"> After all, the George W. Bush administration entered office hoping to focus on China, only to see its best-laid plans upended by the 9/11 attacks. </w:t>
      </w:r>
      <w:r w:rsidRPr="00A96666">
        <w:rPr>
          <w:b/>
          <w:highlight w:val="green"/>
          <w:u w:val="single"/>
        </w:rPr>
        <w:t>Withdrawing prematurely</w:t>
      </w:r>
      <w:r w:rsidRPr="00A96666">
        <w:rPr>
          <w:highlight w:val="green"/>
          <w:u w:val="single"/>
        </w:rPr>
        <w:t xml:space="preserve"> from terrorist safe havens</w:t>
      </w:r>
      <w:r w:rsidRPr="00402C91">
        <w:rPr>
          <w:sz w:val="16"/>
        </w:rPr>
        <w:t xml:space="preserve"> such as Afghanistan, Iraq, and Syria </w:t>
      </w:r>
      <w:r w:rsidRPr="00A96666">
        <w:rPr>
          <w:highlight w:val="green"/>
          <w:u w:val="single"/>
        </w:rPr>
        <w:t xml:space="preserve">would </w:t>
      </w:r>
      <w:r w:rsidRPr="00A96666">
        <w:rPr>
          <w:b/>
          <w:highlight w:val="green"/>
          <w:u w:val="single"/>
        </w:rPr>
        <w:t>threaten</w:t>
      </w:r>
      <w:r w:rsidRPr="00402C91">
        <w:rPr>
          <w:b/>
          <w:u w:val="single"/>
        </w:rPr>
        <w:t xml:space="preserve"> the </w:t>
      </w:r>
      <w:r w:rsidRPr="00A96666">
        <w:rPr>
          <w:b/>
          <w:highlight w:val="green"/>
          <w:u w:val="single"/>
        </w:rPr>
        <w:t>great-power emphasis</w:t>
      </w:r>
      <w:r w:rsidRPr="00402C91">
        <w:rPr>
          <w:u w:val="single"/>
        </w:rPr>
        <w:t xml:space="preserve"> necessary</w:t>
      </w:r>
      <w:r w:rsidRPr="00402C91">
        <w:rPr>
          <w:sz w:val="16"/>
        </w:rPr>
        <w:t xml:space="preserve"> in the next phase of the United States’ global life. </w:t>
      </w:r>
      <w:r w:rsidRPr="00A96666">
        <w:rPr>
          <w:highlight w:val="green"/>
          <w:u w:val="single"/>
        </w:rPr>
        <w:t>A</w:t>
      </w:r>
      <w:r w:rsidRPr="00402C91">
        <w:rPr>
          <w:u w:val="single"/>
        </w:rPr>
        <w:t xml:space="preserve"> major </w:t>
      </w:r>
      <w:r w:rsidRPr="00A96666">
        <w:rPr>
          <w:highlight w:val="green"/>
          <w:u w:val="single"/>
        </w:rPr>
        <w:t>terrorist attack</w:t>
      </w:r>
      <w:r w:rsidRPr="00402C91">
        <w:rPr>
          <w:u w:val="single"/>
        </w:rPr>
        <w:t xml:space="preserve"> on U.S. soil, for instance, </w:t>
      </w:r>
      <w:r w:rsidRPr="00A96666">
        <w:rPr>
          <w:highlight w:val="green"/>
          <w:u w:val="single"/>
        </w:rPr>
        <w:t>would</w:t>
      </w:r>
      <w:r w:rsidRPr="00402C91">
        <w:rPr>
          <w:u w:val="single"/>
        </w:rPr>
        <w:t xml:space="preserve"> likely </w:t>
      </w:r>
      <w:r w:rsidRPr="00A96666">
        <w:rPr>
          <w:highlight w:val="green"/>
          <w:u w:val="single"/>
        </w:rPr>
        <w:t>cause Washington to</w:t>
      </w:r>
      <w:r w:rsidRPr="00A96666">
        <w:rPr>
          <w:u w:val="single"/>
        </w:rPr>
        <w:t xml:space="preserve"> </w:t>
      </w:r>
      <w:proofErr w:type="gramStart"/>
      <w:r w:rsidRPr="00A96666">
        <w:rPr>
          <w:u w:val="single"/>
        </w:rPr>
        <w:t xml:space="preserve">once again </w:t>
      </w:r>
      <w:r w:rsidRPr="00A96666">
        <w:rPr>
          <w:highlight w:val="green"/>
          <w:u w:val="single"/>
        </w:rPr>
        <w:t>embrace counterterrorism</w:t>
      </w:r>
      <w:proofErr w:type="gramEnd"/>
      <w:r w:rsidRPr="00402C91">
        <w:rPr>
          <w:u w:val="single"/>
        </w:rPr>
        <w:t xml:space="preserve"> as its chief national security priority, </w:t>
      </w:r>
      <w:r w:rsidRPr="00A96666">
        <w:rPr>
          <w:highlight w:val="green"/>
          <w:u w:val="single"/>
        </w:rPr>
        <w:t>leaving it</w:t>
      </w:r>
      <w:r w:rsidRPr="00A96666">
        <w:rPr>
          <w:u w:val="single"/>
        </w:rPr>
        <w:t xml:space="preserve"> more </w:t>
      </w:r>
      <w:r w:rsidRPr="00A96666">
        <w:rPr>
          <w:highlight w:val="green"/>
          <w:u w:val="single"/>
        </w:rPr>
        <w:t>vulnerable</w:t>
      </w:r>
      <w:r w:rsidRPr="00402C91">
        <w:rPr>
          <w:u w:val="single"/>
        </w:rPr>
        <w:t xml:space="preserve"> to threats from China and Russia</w:t>
      </w:r>
      <w:r w:rsidRPr="00402C91">
        <w:rPr>
          <w:sz w:val="16"/>
        </w:rPr>
        <w:t>. Unless the United States chooses to give up its global role and instead focus only on Asia and Europe, it must engage in great-power competition while attending to other security challenges in other areas. </w:t>
      </w:r>
    </w:p>
    <w:p w14:paraId="565CCDBB" w14:textId="77777777" w:rsidR="00610867" w:rsidRPr="00610867" w:rsidRDefault="00610867" w:rsidP="00610867"/>
    <w:sectPr w:rsidR="00610867" w:rsidRPr="006108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856D65"/>
    <w:multiLevelType w:val="hybridMultilevel"/>
    <w:tmpl w:val="8474F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0D31AD"/>
    <w:multiLevelType w:val="hybridMultilevel"/>
    <w:tmpl w:val="B16C1378"/>
    <w:lvl w:ilvl="0" w:tplc="04D4A05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610867"/>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36CE4"/>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4CA9"/>
    <w:rsid w:val="006065BD"/>
    <w:rsid w:val="00610867"/>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528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7BAC"/>
    <w:rsid w:val="00C77ED6"/>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011A"/>
    <w:rsid w:val="00EC7DC4"/>
    <w:rsid w:val="00ED30CF"/>
    <w:rsid w:val="00EF3C9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AE3F"/>
  <w15:chartTrackingRefBased/>
  <w15:docId w15:val="{48FB782B-DB94-4E2C-9958-394C35B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0867"/>
    <w:rPr>
      <w:rFonts w:ascii="Calibri" w:hAnsi="Calibri" w:cs="Calibri"/>
      <w:sz w:val="24"/>
    </w:rPr>
  </w:style>
  <w:style w:type="paragraph" w:styleId="Heading1">
    <w:name w:val="heading 1"/>
    <w:aliases w:val="Pocket"/>
    <w:basedOn w:val="Normal"/>
    <w:next w:val="Normal"/>
    <w:link w:val="Heading1Char"/>
    <w:qFormat/>
    <w:rsid w:val="006108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108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108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3"/>
    <w:unhideWhenUsed/>
    <w:qFormat/>
    <w:rsid w:val="006108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108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0867"/>
  </w:style>
  <w:style w:type="character" w:customStyle="1" w:styleId="Heading1Char">
    <w:name w:val="Heading 1 Char"/>
    <w:aliases w:val="Pocket Char"/>
    <w:basedOn w:val="DefaultParagraphFont"/>
    <w:link w:val="Heading1"/>
    <w:rsid w:val="006108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1086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1086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610867"/>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7"/>
    <w:qFormat/>
    <w:rsid w:val="00610867"/>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10867"/>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B"/>
    <w:basedOn w:val="DefaultParagraphFont"/>
    <w:uiPriority w:val="6"/>
    <w:qFormat/>
    <w:rsid w:val="00610867"/>
    <w:rPr>
      <w:b w:val="0"/>
      <w:sz w:val="24"/>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g7 Char,Important,Read"/>
    <w:basedOn w:val="DefaultParagraphFont"/>
    <w:link w:val="NoSpacing"/>
    <w:uiPriority w:val="99"/>
    <w:unhideWhenUsed/>
    <w:rsid w:val="00610867"/>
    <w:rPr>
      <w:color w:val="auto"/>
      <w:u w:val="none"/>
    </w:rPr>
  </w:style>
  <w:style w:type="character" w:styleId="FollowedHyperlink">
    <w:name w:val="FollowedHyperlink"/>
    <w:basedOn w:val="DefaultParagraphFont"/>
    <w:uiPriority w:val="99"/>
    <w:semiHidden/>
    <w:unhideWhenUsed/>
    <w:rsid w:val="00610867"/>
    <w:rPr>
      <w:color w:val="auto"/>
      <w:u w:val="none"/>
    </w:rPr>
  </w:style>
  <w:style w:type="paragraph" w:styleId="ListParagraph">
    <w:name w:val="List Paragraph"/>
    <w:aliases w:val="6 font"/>
    <w:basedOn w:val="Normal"/>
    <w:uiPriority w:val="34"/>
    <w:qFormat/>
    <w:rsid w:val="00610867"/>
    <w:pPr>
      <w:ind w:left="720"/>
      <w:contextualSpacing/>
    </w:pPr>
  </w:style>
  <w:style w:type="paragraph" w:customStyle="1" w:styleId="Emphasize">
    <w:name w:val="Emphasize"/>
    <w:basedOn w:val="Normal"/>
    <w:link w:val="Emphasis"/>
    <w:uiPriority w:val="7"/>
    <w:qFormat/>
    <w:rsid w:val="0061086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No Spacing6,No Spacing7,No Spacing8,Note Level 2,Small Text,Note Level 21,No Spacing11211,card,No Spacing31,Card,tag"/>
    <w:basedOn w:val="Heading1"/>
    <w:link w:val="Hyperlink"/>
    <w:autoRedefine/>
    <w:uiPriority w:val="99"/>
    <w:qFormat/>
    <w:rsid w:val="0061086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610867"/>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2528E"/>
    <w:pPr>
      <w:spacing w:after="0" w:line="240" w:lineRule="auto"/>
    </w:pPr>
    <w:rPr>
      <w:sz w:val="24"/>
      <w:u w:val="single"/>
    </w:rPr>
  </w:style>
  <w:style w:type="paragraph" w:customStyle="1" w:styleId="Emphasis1">
    <w:name w:val="Emphasis1"/>
    <w:basedOn w:val="Normal"/>
    <w:autoRedefine/>
    <w:uiPriority w:val="7"/>
    <w:qFormat/>
    <w:rsid w:val="0092528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s://www.4ipcouncil.com/application/files/4516/0399/1622/Intellectual_Property_and_Renewable_Energy.pdf" TargetMode="External"/><Relationship Id="rId39" Type="http://schemas.openxmlformats.org/officeDocument/2006/relationships/hyperlink" Target="https://www.statnews.com/2017/06/16/generic-drugs-biosimilars-pharma/" TargetMode="External"/><Relationship Id="rId21" Type="http://schemas.openxmlformats.org/officeDocument/2006/relationships/hyperlink" Target="https://www.karger.com/Article/Fulltext/509272" TargetMode="External"/><Relationship Id="rId34" Type="http://schemas.openxmlformats.org/officeDocument/2006/relationships/hyperlink" Target="https://www.asil.org/insights/volume/11/issue/28/canadian-made-drugs-rwanda-first-application-wto-waiver-patents-and" TargetMode="External"/><Relationship Id="rId42" Type="http://schemas.openxmlformats.org/officeDocument/2006/relationships/hyperlink" Target="https://www.foreignaffairs.com/articles/2019-04-15/lessons-vietnam-leaving-afghanistan" TargetMode="External"/><Relationship Id="rId47" Type="http://schemas.openxmlformats.org/officeDocument/2006/relationships/hyperlink" Target="https://www.foreignaffairs.com/articles/bosnia-herzegovina/2009-08-17/death-dayton" TargetMode="External"/><Relationship Id="rId50" Type="http://schemas.openxmlformats.org/officeDocument/2006/relationships/fontTable" Target="fontTable.xml"/><Relationship Id="rId7" Type="http://schemas.openxmlformats.org/officeDocument/2006/relationships/hyperlink" Target="https://www.hhrjournal.org/2017/03/new-who-leader-will-need-human-rights-to-counter-populism/" TargetMode="External"/><Relationship Id="rId2" Type="http://schemas.openxmlformats.org/officeDocument/2006/relationships/numbering" Target="numbering.xml"/><Relationship Id="rId16" Type="http://schemas.openxmlformats.org/officeDocument/2006/relationships/hyperlink" Target="https://www.karger.com/Article/Fulltext/509272" TargetMode="External"/><Relationship Id="rId29" Type="http://schemas.openxmlformats.org/officeDocument/2006/relationships/hyperlink" Target="https://www.livescience.com/57266-amazon-river.html" TargetMode="External"/><Relationship Id="rId11" Type="http://schemas.openxmlformats.org/officeDocument/2006/relationships/hyperlink" Target="https://www.karger.com/Article/Fulltext/509272" TargetMode="External"/><Relationship Id="rId24" Type="http://schemas.openxmlformats.org/officeDocument/2006/relationships/hyperlink" Target="https://www.ipwatchdog.com/2021/05/05/tai-says-united-states-will-back-india-southafrica-proposal-waive-ip-rights-trips/id=133224/" TargetMode="External"/><Relationship Id="rId32" Type="http://schemas.openxmlformats.org/officeDocument/2006/relationships/hyperlink" Target="https://www.piie.com/blogs/realtime-economic-issues-watch/waiving-patent-and-intellectual-property-protections-not" TargetMode="External"/><Relationship Id="rId37" Type="http://schemas.openxmlformats.org/officeDocument/2006/relationships/hyperlink" Target="https://investors.modernatx.com/news-releases/news-release-details/statement-moderna-intellectual-property-matters-during-covid-19" TargetMode="External"/><Relationship Id="rId40" Type="http://schemas.openxmlformats.org/officeDocument/2006/relationships/hyperlink" Target="https://www.drugtopics.com/view/big-pharma-uses-effective-strategies-battle-generic-competitors" TargetMode="External"/><Relationship Id="rId45" Type="http://schemas.openxmlformats.org/officeDocument/2006/relationships/hyperlink" Target="https://www.foreignaffairs.com/articles/2018-06-14/long-shadow-911" TargetMode="External"/><Relationship Id="rId5" Type="http://schemas.openxmlformats.org/officeDocument/2006/relationships/webSettings" Target="webSettings.xml"/><Relationship Id="rId15" Type="http://schemas.openxmlformats.org/officeDocument/2006/relationships/hyperlink" Target="https://www.karger.com/Article/Fulltext/509272" TargetMode="External"/><Relationship Id="rId23" Type="http://schemas.openxmlformats.org/officeDocument/2006/relationships/hyperlink" Target="https://www.ipwatchdog.com/2021/04/19/waiving-ip-rights-during-times-of-covid-a-false-good-idea/id=132399/" TargetMode="External"/><Relationship Id="rId28" Type="http://schemas.openxmlformats.org/officeDocument/2006/relationships/hyperlink" Target="https://www.ipcc.ch/sr15/" TargetMode="External"/><Relationship Id="rId36" Type="http://schemas.openxmlformats.org/officeDocument/2006/relationships/hyperlink" Target="https://www.ncbi.nlm.nih.gov/pmc/articles/PMC6291766/" TargetMode="External"/><Relationship Id="rId49" Type="http://schemas.openxmlformats.org/officeDocument/2006/relationships/hyperlink" Target="https://www.foreignaffairs.com/articles/china/2019-09-09/great-power-competition-washingtons-top-priority-not-publics" TargetMode="External"/><Relationship Id="rId10" Type="http://schemas.openxmlformats.org/officeDocument/2006/relationships/hyperlink" Target="https://www.karger.com/Article/Fulltext/509272" TargetMode="External"/><Relationship Id="rId19" Type="http://schemas.openxmlformats.org/officeDocument/2006/relationships/hyperlink" Target="https://www.karger.com/Article/Fulltext/509272" TargetMode="External"/><Relationship Id="rId31" Type="http://schemas.openxmlformats.org/officeDocument/2006/relationships/hyperlink" Target="https://www.livescience.com/51990-sea-level-rise-unknowns.html" TargetMode="External"/><Relationship Id="rId44" Type="http://schemas.openxmlformats.org/officeDocument/2006/relationships/hyperlink" Target="https://www.foreignaffairs.com/articles/rwanda/2017-12-12/rwandas-recovery" TargetMode="External"/><Relationship Id="rId4" Type="http://schemas.openxmlformats.org/officeDocument/2006/relationships/settings" Target="settings.xml"/><Relationship Id="rId9" Type="http://schemas.openxmlformats.org/officeDocument/2006/relationships/hyperlink" Target="https://www.karger.com/Article/Fulltext/509272"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3hqwxl1mqiah5r73r2q7zll1-wpengine.netdna-ssl.com/wp-content/uploads/2021/03/RDDC_Path_Forward_Final.pdf" TargetMode="External"/><Relationship Id="rId27" Type="http://schemas.openxmlformats.org/officeDocument/2006/relationships/hyperlink" Target="https://www.livescience.com/65633-climate-change-dooms-humans-by-2050.html" TargetMode="External"/><Relationship Id="rId30" Type="http://schemas.openxmlformats.org/officeDocument/2006/relationships/hyperlink" Target="https://www.livescience.com/55129-how-heat-waves-kill-so-quickly.html" TargetMode="External"/><Relationship Id="rId35" Type="http://schemas.openxmlformats.org/officeDocument/2006/relationships/hyperlink" Target="https://www.washingtonpost.com/us-policy/2021/05/06/biden-patent-waiver-developing-world-long-road/" TargetMode="External"/><Relationship Id="rId43" Type="http://schemas.openxmlformats.org/officeDocument/2006/relationships/hyperlink" Target="https://www.foreignaffairs.com/articles/2019-06-24/ending-americas-endless-war" TargetMode="External"/><Relationship Id="rId48" Type="http://schemas.openxmlformats.org/officeDocument/2006/relationships/hyperlink" Target="https://www.foreignaffairs.com/articles/yemen/2019-05-02/real-plan-end-war-yemen" TargetMode="External"/><Relationship Id="rId8" Type="http://schemas.openxmlformats.org/officeDocument/2006/relationships/hyperlink" Target="http://bostonreview.net/war-security-politics-global-justice/alex-de-waal-garrison-america-and-threat-global-war"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karger.com/Article/Fulltext/509272"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www.bio.org/sites/default/files/2021-04/Climate%20Report_FINAL.pdf" TargetMode="External"/><Relationship Id="rId33" Type="http://schemas.openxmlformats.org/officeDocument/2006/relationships/hyperlink" Target="https://www.ip-watch.org/2017/01/23/official-trips-health-amendment-effect-first-ever-wto-agreement/" TargetMode="External"/><Relationship Id="rId38" Type="http://schemas.openxmlformats.org/officeDocument/2006/relationships/hyperlink" Target="https://www.nytimes.com/interactive/2021/health/pfizer-coronavirus-vaccine.html" TargetMode="External"/><Relationship Id="rId46" Type="http://schemas.openxmlformats.org/officeDocument/2006/relationships/hyperlink" Target="https://www.foreignaffairs.com/articles/iraq/2016-03-29/yezidis-vs-isis-icc" TargetMode="External"/><Relationship Id="rId20" Type="http://schemas.openxmlformats.org/officeDocument/2006/relationships/hyperlink" Target="https://www.karger.com/Article/Fulltext/509272" TargetMode="External"/><Relationship Id="rId41" Type="http://schemas.openxmlformats.org/officeDocument/2006/relationships/hyperlink" Target="https://www.foreignaffairs.com/articles/2019-10-15/nonintervention-delusion?utm_medium=newsletters&amp;amp;utm_source=fatoday&amp;amp;utm_content=20191106)" TargetMode="External"/><Relationship Id="rId1" Type="http://schemas.openxmlformats.org/officeDocument/2006/relationships/customXml" Target="../customXml/item1.xml"/><Relationship Id="rId6" Type="http://schemas.openxmlformats.org/officeDocument/2006/relationships/hyperlink" Target="https://law.unimelb.edu.au/__data/assets/pdf_file/0007/1681117/Rimm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26933</Words>
  <Characters>153522</Characters>
  <Application>Microsoft Office Word</Application>
  <DocSecurity>0</DocSecurity>
  <Lines>1279</Lines>
  <Paragraphs>360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7</cp:revision>
  <dcterms:created xsi:type="dcterms:W3CDTF">2021-10-30T20:25:00Z</dcterms:created>
  <dcterms:modified xsi:type="dcterms:W3CDTF">2021-10-30T21:42:00Z</dcterms:modified>
</cp:coreProperties>
</file>