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87876" w14:textId="77777777" w:rsidR="00127BEC" w:rsidRDefault="00127BEC" w:rsidP="00127BEC">
      <w:pPr>
        <w:pStyle w:val="Heading2"/>
      </w:pPr>
      <w:r>
        <w:t>1NC</w:t>
      </w:r>
    </w:p>
    <w:p w14:paraId="50520056" w14:textId="77777777" w:rsidR="00127BEC" w:rsidRDefault="00127BEC" w:rsidP="00127BEC">
      <w:pPr>
        <w:pStyle w:val="Heading3"/>
      </w:pPr>
      <w:r>
        <w:lastRenderedPageBreak/>
        <w:t>1NC---OFF</w:t>
      </w:r>
    </w:p>
    <w:p w14:paraId="74E3C94B" w14:textId="77777777" w:rsidR="00127BEC" w:rsidRDefault="00127BEC" w:rsidP="00127BEC">
      <w:pPr>
        <w:pStyle w:val="Heading4"/>
      </w:pPr>
      <w:r>
        <w:t xml:space="preserve">1] </w:t>
      </w:r>
      <w:r w:rsidRPr="002B1040">
        <w:rPr>
          <w:u w:val="single"/>
        </w:rPr>
        <w:t>Interp</w:t>
      </w:r>
      <w:r>
        <w:t xml:space="preserve"> – Affirmatives may not garner offense external to the resolution</w:t>
      </w:r>
    </w:p>
    <w:p w14:paraId="61AE2B38" w14:textId="77777777" w:rsidR="00127BEC" w:rsidRDefault="00127BEC" w:rsidP="00127BEC">
      <w:pPr>
        <w:pStyle w:val="Heading4"/>
      </w:pPr>
      <w:r>
        <w:t xml:space="preserve">Unjust refers to a </w:t>
      </w:r>
      <w:r>
        <w:rPr>
          <w:u w:val="single"/>
        </w:rPr>
        <w:t>negative action</w:t>
      </w:r>
      <w:r>
        <w:t xml:space="preserve"> – it means </w:t>
      </w:r>
      <w:r>
        <w:rPr>
          <w:u w:val="single"/>
        </w:rPr>
        <w:t>contrary</w:t>
      </w:r>
      <w:r>
        <w:t>.</w:t>
      </w:r>
    </w:p>
    <w:p w14:paraId="71BCEF9D" w14:textId="77777777" w:rsidR="00127BEC" w:rsidRPr="00D92843" w:rsidRDefault="00127BEC" w:rsidP="00127BEC">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784145EE" w14:textId="77777777" w:rsidR="00127BEC" w:rsidRDefault="00127BEC" w:rsidP="00127BEC">
      <w:pPr>
        <w:rPr>
          <w:sz w:val="16"/>
        </w:rPr>
      </w:pPr>
      <w:r w:rsidRPr="0014525A">
        <w:rPr>
          <w:rStyle w:val="Emphasis"/>
          <w:highlight w:val="cyan"/>
        </w:rPr>
        <w:t>Contrary to right and justice</w:t>
      </w:r>
      <w:r w:rsidRPr="002B1040">
        <w:rPr>
          <w:sz w:val="16"/>
        </w:rPr>
        <w:t>, or to the enjoyment of his rights by another</w:t>
      </w:r>
      <w:r w:rsidRPr="0014525A">
        <w:rPr>
          <w:rStyle w:val="Emphasis"/>
          <w:highlight w:val="cyan"/>
        </w:rPr>
        <w:t>, or to the standards of conduct furnished by the laws</w:t>
      </w:r>
      <w:r w:rsidRPr="002B1040">
        <w:rPr>
          <w:sz w:val="16"/>
        </w:rPr>
        <w:t>.</w:t>
      </w:r>
    </w:p>
    <w:p w14:paraId="7B24AAE0" w14:textId="77777777" w:rsidR="00127BEC" w:rsidRPr="000E26F9" w:rsidRDefault="00127BEC" w:rsidP="00127BEC">
      <w:pPr>
        <w:pStyle w:val="Heading4"/>
        <w:rPr>
          <w:sz w:val="22"/>
          <w:u w:val="single"/>
        </w:rPr>
      </w:pPr>
      <w:r w:rsidRPr="003E6DE1">
        <w:rPr>
          <w:u w:val="single"/>
        </w:rPr>
        <w:t>Private</w:t>
      </w:r>
      <w:r w:rsidRPr="00197617">
        <w:rPr>
          <w:u w:val="single"/>
        </w:rPr>
        <w:t xml:space="preserve"> entit</w:t>
      </w:r>
      <w:r>
        <w:rPr>
          <w:u w:val="single"/>
        </w:rPr>
        <w:t>ies</w:t>
      </w:r>
      <w:r>
        <w:t xml:space="preserve"> </w:t>
      </w:r>
      <w:r w:rsidRPr="000E26F9">
        <w:t xml:space="preserve">are </w:t>
      </w:r>
      <w:r w:rsidRPr="000E26F9">
        <w:rPr>
          <w:u w:val="single"/>
        </w:rPr>
        <w:t>non-governmental</w:t>
      </w:r>
      <w:r w:rsidRPr="000E26F9">
        <w:t>.</w:t>
      </w:r>
    </w:p>
    <w:p w14:paraId="48BC5779" w14:textId="77777777" w:rsidR="00127BEC" w:rsidRPr="000E26F9" w:rsidRDefault="00127BEC" w:rsidP="00127BEC">
      <w:r w:rsidRPr="000E26F9">
        <w:rPr>
          <w:rStyle w:val="Style13ptBold"/>
        </w:rPr>
        <w:t>Dunk 11</w:t>
      </w:r>
      <w:r>
        <w:t xml:space="preserve"> </w:t>
      </w:r>
      <w:r w:rsidRPr="000E26F9">
        <w:t>Von Der Dunk, Frans G. "1. The Origins Of Authorisation: Article VI Of The Outer Space Treaty And International Space Law." National Space Legislation in Europe. Brill Nijhoff, 2011. 3-28.</w:t>
      </w:r>
      <w:r>
        <w:t xml:space="preserve"> (University of Nebraska)//Elmer </w:t>
      </w:r>
    </w:p>
    <w:p w14:paraId="7C749FC9" w14:textId="77777777" w:rsidR="00127BEC" w:rsidRDefault="00127BEC" w:rsidP="00127BEC">
      <w:pPr>
        <w:rPr>
          <w:sz w:val="16"/>
        </w:rPr>
      </w:pPr>
      <w:r w:rsidRPr="000E26F9">
        <w:rPr>
          <w:sz w:val="16"/>
        </w:rPr>
        <w:t>4</w:t>
      </w:r>
      <w:r w:rsidRPr="000E26F9">
        <w:rPr>
          <w:u w:val="single"/>
        </w:rPr>
        <w:t xml:space="preserve">. </w:t>
      </w:r>
      <w:r w:rsidRPr="0014525A">
        <w:rPr>
          <w:rStyle w:val="Emphasis"/>
          <w:highlight w:val="cyan"/>
        </w:rPr>
        <w:t>Interpreting</w:t>
      </w:r>
      <w:r w:rsidRPr="000E26F9">
        <w:rPr>
          <w:u w:val="single"/>
        </w:rPr>
        <w:t xml:space="preserve"> Article VI of the </w:t>
      </w:r>
      <w:r w:rsidRPr="0014525A">
        <w:rPr>
          <w:rStyle w:val="Emphasis"/>
          <w:highlight w:val="cyan"/>
        </w:rPr>
        <w:t>O</w:t>
      </w:r>
      <w:r w:rsidRPr="000E26F9">
        <w:rPr>
          <w:u w:val="single"/>
        </w:rPr>
        <w:t xml:space="preserve">uter </w:t>
      </w:r>
      <w:r w:rsidRPr="0014525A">
        <w:rPr>
          <w:rStyle w:val="Emphasis"/>
          <w:highlight w:val="cyan"/>
        </w:rPr>
        <w:t>S</w:t>
      </w:r>
      <w:r w:rsidRPr="000E26F9">
        <w:rPr>
          <w:u w:val="single"/>
        </w:rPr>
        <w:t xml:space="preserve">pace </w:t>
      </w:r>
      <w:r w:rsidRPr="0014525A">
        <w:rPr>
          <w:rStyle w:val="Emphasis"/>
          <w:highlight w:val="cyan"/>
        </w:rPr>
        <w:t>T</w:t>
      </w:r>
      <w:r w:rsidRPr="000E26F9">
        <w:rPr>
          <w:u w:val="single"/>
        </w:rPr>
        <w:t>reaty</w:t>
      </w:r>
      <w:r w:rsidRPr="000E26F9">
        <w:rPr>
          <w:sz w:val="16"/>
        </w:rPr>
        <w:t xml:space="preserve"> One main novel feature of Article VI stood out with reference to the role of private enterprise in this context. Contrary to the version o fthe concept applicable under general international law, where 'direct state responsibility' only pertained to acts somehow directly attributable to a state and states could only be addressed for acts by private actors under 'indirect', 'due care' / 'due diligence' responsibility18, </w:t>
      </w:r>
      <w:r w:rsidRPr="000E26F9">
        <w:rPr>
          <w:u w:val="single"/>
        </w:rPr>
        <w:t xml:space="preserve">Article VI made no difference as to whether the activities at issue were the state's own ("whether such activities are carried on by governmental agencies" ...) or those of </w:t>
      </w:r>
      <w:r w:rsidRPr="0014525A">
        <w:rPr>
          <w:rStyle w:val="Emphasis"/>
          <w:highlight w:val="cyan"/>
        </w:rPr>
        <w:t>private actors</w:t>
      </w:r>
      <w:r w:rsidRPr="0014525A">
        <w:rPr>
          <w:highlight w:val="cyan"/>
          <w:u w:val="single"/>
        </w:rPr>
        <w:t xml:space="preserve"> </w:t>
      </w:r>
      <w:r w:rsidRPr="000E26F9">
        <w:rPr>
          <w:u w:val="single"/>
        </w:rPr>
        <w:t>(... "</w:t>
      </w:r>
      <w:r w:rsidRPr="0014525A">
        <w:rPr>
          <w:rStyle w:val="Emphasis"/>
          <w:highlight w:val="cyan"/>
        </w:rPr>
        <w:t>or</w:t>
      </w:r>
      <w:r w:rsidRPr="0014525A">
        <w:rPr>
          <w:highlight w:val="cyan"/>
          <w:u w:val="single"/>
        </w:rPr>
        <w:t xml:space="preserve"> </w:t>
      </w:r>
      <w:r w:rsidRPr="000E26F9">
        <w:rPr>
          <w:u w:val="single"/>
        </w:rPr>
        <w:t xml:space="preserve">by </w:t>
      </w:r>
      <w:r w:rsidRPr="0014525A">
        <w:rPr>
          <w:rStyle w:val="Emphasis"/>
          <w:highlight w:val="cyan"/>
          <w:bdr w:val="single" w:sz="18" w:space="0" w:color="auto"/>
        </w:rPr>
        <w:t>non-governmental entities</w:t>
      </w:r>
      <w:r w:rsidRPr="000E26F9">
        <w:rPr>
          <w:u w:val="single"/>
        </w:rPr>
        <w:t>").</w:t>
      </w:r>
      <w:r w:rsidRPr="000E26F9">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122D244" w14:textId="77777777" w:rsidR="00127BEC" w:rsidRDefault="00127BEC" w:rsidP="00127BEC">
      <w:pPr>
        <w:pStyle w:val="Heading4"/>
      </w:pPr>
      <w:r>
        <w:t xml:space="preserve">2] Violation – </w:t>
      </w:r>
    </w:p>
    <w:p w14:paraId="4FE93213" w14:textId="77777777" w:rsidR="00127BEC" w:rsidRDefault="00127BEC" w:rsidP="00127BEC">
      <w:pPr>
        <w:pStyle w:val="Heading4"/>
      </w:pPr>
      <w:r>
        <w:t xml:space="preserve">a] The Aff is a </w:t>
      </w:r>
      <w:r>
        <w:rPr>
          <w:u w:val="single"/>
        </w:rPr>
        <w:t>positive action</w:t>
      </w:r>
      <w:r>
        <w:t xml:space="preserve"> – it </w:t>
      </w:r>
      <w:r>
        <w:rPr>
          <w:u w:val="single"/>
        </w:rPr>
        <w:t>creates</w:t>
      </w:r>
      <w:r>
        <w:t xml:space="preserve"> a new concept for Space i.e. the treating of Space as a “Global Commons”. </w:t>
      </w:r>
    </w:p>
    <w:p w14:paraId="4032E5A8" w14:textId="77777777" w:rsidR="00127BEC" w:rsidRDefault="00127BEC" w:rsidP="00127BEC">
      <w:pPr>
        <w:pStyle w:val="Heading4"/>
      </w:pPr>
      <w:r>
        <w:t>B] the plan enforces liability onto public entities – we read blue</w:t>
      </w:r>
    </w:p>
    <w:p w14:paraId="7BA1474D" w14:textId="77777777" w:rsidR="00127BEC" w:rsidRDefault="00127BEC" w:rsidP="00127BEC">
      <w:r>
        <w:rPr>
          <w:rStyle w:val="Style13ptBold"/>
        </w:rPr>
        <w:t xml:space="preserve">1AC </w:t>
      </w:r>
      <w:r w:rsidRPr="000B73E9">
        <w:rPr>
          <w:rStyle w:val="Style13ptBold"/>
        </w:rPr>
        <w:t xml:space="preserve">Vollmer 20 </w:t>
      </w:r>
      <w:r w:rsidRPr="000B73E9">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75395D0A" w14:textId="77777777" w:rsidR="00127BEC" w:rsidRPr="000B73E9" w:rsidRDefault="00127BEC" w:rsidP="00127BEC">
      <w:pPr>
        <w:rPr>
          <w:sz w:val="16"/>
        </w:rPr>
      </w:pPr>
      <w:r w:rsidRPr="000B73E9">
        <w:rPr>
          <w:rStyle w:val="StyleUnderline"/>
        </w:rPr>
        <w:t>A viable alternative would institute a regime of shared global liability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0B73E9">
        <w:rPr>
          <w:sz w:val="16"/>
        </w:rPr>
        <w:t xml:space="preserve">.174 </w:t>
      </w:r>
      <w:r w:rsidRPr="000B73E9">
        <w:rPr>
          <w:rStyle w:val="StyleUnderline"/>
        </w:rPr>
        <w:t>The Liability Convention should undergo a similar trifurcation, adding this new scheme to the current strict and absolute liability mechanisms.175 As such, shared</w:t>
      </w:r>
      <w:r w:rsidRPr="0079319E">
        <w:rPr>
          <w:rStyle w:val="Emphasis"/>
          <w:highlight w:val="yellow"/>
        </w:rPr>
        <w:t xml:space="preserve"> </w:t>
      </w:r>
      <w:r w:rsidRPr="00C71327">
        <w:rPr>
          <w:rStyle w:val="Emphasis"/>
          <w:highlight w:val="cyan"/>
        </w:rPr>
        <w:t xml:space="preserve">global </w:t>
      </w:r>
      <w:r w:rsidRPr="005916C4">
        <w:rPr>
          <w:rStyle w:val="Emphasis"/>
          <w:highlight w:val="cyan"/>
        </w:rPr>
        <w:t xml:space="preserve">liability </w:t>
      </w:r>
      <w:r w:rsidRPr="0079319E">
        <w:rPr>
          <w:rStyle w:val="Emphasis"/>
          <w:highlight w:val="yellow"/>
        </w:rPr>
        <w:t xml:space="preserve">will consider the </w:t>
      </w:r>
      <w:r w:rsidRPr="005916C4">
        <w:rPr>
          <w:rStyle w:val="Emphasis"/>
          <w:highlight w:val="cyan"/>
        </w:rPr>
        <w:t xml:space="preserve">responsibility of </w:t>
      </w:r>
      <w:r w:rsidRPr="005916C4">
        <w:rPr>
          <w:rStyle w:val="StyleUnderline"/>
          <w:highlight w:val="cyan"/>
        </w:rPr>
        <w:t>nation</w:t>
      </w:r>
      <w:r w:rsidRPr="000B73E9">
        <w:rPr>
          <w:rStyle w:val="StyleUnderline"/>
        </w:rPr>
        <w:t>-</w:t>
      </w:r>
      <w:r w:rsidRPr="005916C4">
        <w:rPr>
          <w:rStyle w:val="Emphasis"/>
          <w:highlight w:val="cyan"/>
        </w:rPr>
        <w:t xml:space="preserve">states </w:t>
      </w:r>
      <w:r w:rsidRPr="0079319E">
        <w:rPr>
          <w:rStyle w:val="Emphasis"/>
          <w:highlight w:val="yellow"/>
        </w:rPr>
        <w:t>and private entities in isolation</w:t>
      </w:r>
      <w:r w:rsidRPr="000B73E9">
        <w:rPr>
          <w:sz w:val="16"/>
        </w:rPr>
        <w:t xml:space="preserve">.176 </w:t>
      </w:r>
      <w:r w:rsidRPr="0079319E">
        <w:rPr>
          <w:rStyle w:val="Emphasis"/>
          <w:highlight w:val="yellow"/>
        </w:rPr>
        <w:t xml:space="preserve">This will coerce cooperation </w:t>
      </w:r>
      <w:r w:rsidRPr="005916C4">
        <w:rPr>
          <w:rStyle w:val="StyleUnderline"/>
          <w:highlight w:val="cyan"/>
        </w:rPr>
        <w:t>among</w:t>
      </w:r>
      <w:r w:rsidRPr="000B73E9">
        <w:rPr>
          <w:rStyle w:val="StyleUnderline"/>
        </w:rPr>
        <w:t xml:space="preserve"> </w:t>
      </w:r>
      <w:r w:rsidRPr="005916C4">
        <w:rPr>
          <w:rStyle w:val="StyleUnderline"/>
          <w:highlight w:val="cyan"/>
        </w:rPr>
        <w:t>all</w:t>
      </w:r>
      <w:r w:rsidRPr="000B73E9">
        <w:rPr>
          <w:rStyle w:val="StyleUnderline"/>
        </w:rPr>
        <w:t xml:space="preserve"> </w:t>
      </w:r>
      <w:r w:rsidRPr="005916C4">
        <w:rPr>
          <w:rStyle w:val="StyleUnderline"/>
          <w:highlight w:val="cyan"/>
        </w:rPr>
        <w:t>agencies</w:t>
      </w:r>
      <w:r w:rsidRPr="000B73E9">
        <w:rPr>
          <w:rStyle w:val="StyleUnderline"/>
        </w:rPr>
        <w:t xml:space="preserve">, </w:t>
      </w:r>
      <w:r w:rsidRPr="005916C4">
        <w:rPr>
          <w:rStyle w:val="StyleUnderline"/>
          <w:highlight w:val="cyan"/>
        </w:rPr>
        <w:t>nations</w:t>
      </w:r>
      <w:r w:rsidRPr="000B73E9">
        <w:rPr>
          <w:rStyle w:val="StyleUnderline"/>
        </w:rPr>
        <w:t xml:space="preserve">, and private entities </w:t>
      </w:r>
      <w:r w:rsidRPr="0079319E">
        <w:rPr>
          <w:rStyle w:val="Emphasis"/>
          <w:highlight w:val="yellow"/>
        </w:rPr>
        <w:t>because the equitable share of responsibility will drive collective resolution</w:t>
      </w:r>
      <w:r w:rsidRPr="000B73E9">
        <w:rPr>
          <w:rStyle w:val="StyleUnderline"/>
        </w:rPr>
        <w:t>.</w:t>
      </w:r>
      <w:r w:rsidRPr="000B73E9">
        <w:rPr>
          <w:sz w:val="16"/>
        </w:rPr>
        <w:t xml:space="preserve"> </w:t>
      </w:r>
    </w:p>
    <w:p w14:paraId="34B34371" w14:textId="77777777" w:rsidR="00127BEC" w:rsidRDefault="00127BEC" w:rsidP="00127BEC">
      <w:pPr>
        <w:pStyle w:val="Heading4"/>
      </w:pPr>
      <w:r>
        <w:lastRenderedPageBreak/>
        <w:t>C] Establishes a binding international agreement between states that redistributes property between countries in outer space</w:t>
      </w:r>
    </w:p>
    <w:p w14:paraId="5C2F14CD" w14:textId="77777777" w:rsidR="00127BEC" w:rsidRDefault="00127BEC" w:rsidP="00127BEC">
      <w:pPr>
        <w:pStyle w:val="Heading4"/>
      </w:pPr>
      <w:r>
        <w:t xml:space="preserve">3] </w:t>
      </w:r>
      <w:r>
        <w:rPr>
          <w:u w:val="single"/>
        </w:rPr>
        <w:t>Standards</w:t>
      </w:r>
      <w:r>
        <w:t xml:space="preserve"> – </w:t>
      </w:r>
    </w:p>
    <w:p w14:paraId="153DD2A5" w14:textId="77777777" w:rsidR="00127BEC" w:rsidRPr="003915B7" w:rsidRDefault="00127BEC" w:rsidP="00127BEC">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7FC6B311" w14:textId="77777777" w:rsidR="00127BEC" w:rsidRDefault="00127BEC" w:rsidP="00127BEC">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04D09D0C" w14:textId="77777777" w:rsidR="00127BEC" w:rsidRPr="000E3034" w:rsidRDefault="00127BEC" w:rsidP="00127BEC">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w:t>
      </w:r>
      <w:r>
        <w:t>2nd</w:t>
      </w:r>
      <w:r w:rsidRPr="000E3034">
        <w:t xml:space="preserve"> Advantage - both of which are voters for Limits and Predictability</w:t>
      </w:r>
    </w:p>
    <w:p w14:paraId="5225913A" w14:textId="77777777" w:rsidR="00127BEC" w:rsidRPr="003915B7" w:rsidRDefault="00127BEC" w:rsidP="00127BEC">
      <w:pPr>
        <w:pStyle w:val="Heading4"/>
      </w:pPr>
      <w:r>
        <w:t xml:space="preserve">4] </w:t>
      </w:r>
      <w:r>
        <w:rPr>
          <w:u w:val="single"/>
        </w:rPr>
        <w:t>TVA</w:t>
      </w:r>
      <w:r>
        <w:t xml:space="preserve"> – just defend that space appropriation is bad.</w:t>
      </w:r>
    </w:p>
    <w:p w14:paraId="06413CEF" w14:textId="77777777" w:rsidR="00127BEC" w:rsidRPr="0092156B" w:rsidRDefault="00127BEC" w:rsidP="00127BEC">
      <w:pPr>
        <w:pStyle w:val="Heading4"/>
      </w:pPr>
      <w:r>
        <w:t xml:space="preserve">a] Topicality is </w:t>
      </w:r>
      <w:r>
        <w:rPr>
          <w:u w:val="single"/>
        </w:rPr>
        <w:t>Drop the Debater</w:t>
      </w:r>
      <w:r>
        <w:t xml:space="preserve"> – it’s a fundamental baseline for debate-ability.</w:t>
      </w:r>
    </w:p>
    <w:p w14:paraId="0FCB4EA8" w14:textId="77777777" w:rsidR="00127BEC" w:rsidRDefault="00127BEC" w:rsidP="00127BEC">
      <w:pPr>
        <w:pStyle w:val="Heading3"/>
      </w:pPr>
      <w:r>
        <w:lastRenderedPageBreak/>
        <w:t>1NC---OFF</w:t>
      </w:r>
    </w:p>
    <w:p w14:paraId="596A7507" w14:textId="77777777" w:rsidR="00127BEC" w:rsidRPr="00C43880" w:rsidRDefault="00127BEC" w:rsidP="00127BEC">
      <w:pPr>
        <w:pStyle w:val="Heading4"/>
      </w:pPr>
      <w:r>
        <w:t>Xi’s regime is stable now, but its success depends on strong growth and private sector development.</w:t>
      </w:r>
    </w:p>
    <w:p w14:paraId="6418643C" w14:textId="77777777" w:rsidR="00127BEC" w:rsidRPr="00C43880" w:rsidRDefault="00127BEC" w:rsidP="00127BEC">
      <w:r w:rsidRPr="00C43880">
        <w:rPr>
          <w:rFonts w:eastAsiaTheme="majorEastAsia" w:cstheme="majorBidi"/>
          <w:b/>
          <w:iCs/>
          <w:sz w:val="26"/>
        </w:rPr>
        <w:t>Mitter and Johnson 21</w:t>
      </w:r>
      <w:r>
        <w:t xml:space="preserve"> [</w:t>
      </w:r>
      <w:r w:rsidRPr="00C43880">
        <w:t xml:space="preserve">Rana Mitter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16CA31B5" w14:textId="77777777" w:rsidR="00127BEC" w:rsidRPr="00607D72" w:rsidRDefault="00127BEC" w:rsidP="00127BEC">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5E1B369" w14:textId="77777777" w:rsidR="00127BEC" w:rsidRPr="00607D72" w:rsidRDefault="00127BEC" w:rsidP="00127BEC">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TikTok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1EACA800" w14:textId="77777777" w:rsidR="00127BEC" w:rsidRDefault="00127BEC" w:rsidP="00127BEC">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60B5CE35" w14:textId="77777777" w:rsidR="00127BEC" w:rsidRDefault="00127BEC" w:rsidP="00127BEC">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39B4A8A9" w14:textId="77777777" w:rsidR="00127BEC" w:rsidRDefault="00127BEC" w:rsidP="00127BEC">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62B73A54" w14:textId="77777777" w:rsidR="00127BEC" w:rsidRPr="00BC42E1" w:rsidRDefault="00127BEC" w:rsidP="00127BEC">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2A4587AD" w14:textId="77777777" w:rsidR="00127BEC" w:rsidRPr="00473116" w:rsidRDefault="00127BEC" w:rsidP="00127BEC">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FF44C4">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FF44C4">
        <w:rPr>
          <w:rStyle w:val="StyleUnderline"/>
          <w:highlight w:val="green"/>
        </w:rPr>
        <w:t>government</w:t>
      </w:r>
      <w:r w:rsidRPr="00473116">
        <w:rPr>
          <w:rStyle w:val="StyleUnderline"/>
        </w:rPr>
        <w:t xml:space="preserve"> decided to </w:t>
      </w:r>
      <w:r w:rsidRPr="00FF44C4">
        <w:rPr>
          <w:rStyle w:val="StyleUnderline"/>
          <w:highlight w:val="green"/>
        </w:rPr>
        <w:t>treat</w:t>
      </w:r>
      <w:r w:rsidRPr="00473116">
        <w:rPr>
          <w:rStyle w:val="StyleUnderline"/>
        </w:rPr>
        <w:t xml:space="preserve"> </w:t>
      </w:r>
      <w:r w:rsidRPr="00FF44C4">
        <w:rPr>
          <w:rStyle w:val="StyleUnderline"/>
          <w:highlight w:val="green"/>
        </w:rPr>
        <w:t>civil</w:t>
      </w:r>
      <w:r w:rsidRPr="00473116">
        <w:rPr>
          <w:rStyle w:val="StyleUnderline"/>
        </w:rPr>
        <w:t xml:space="preserve"> </w:t>
      </w:r>
      <w:r w:rsidRPr="00FF44C4">
        <w:rPr>
          <w:rStyle w:val="StyleUnderline"/>
          <w:highlight w:val="green"/>
        </w:rPr>
        <w:t>space</w:t>
      </w:r>
      <w:r w:rsidRPr="00473116">
        <w:rPr>
          <w:rStyle w:val="StyleUnderline"/>
        </w:rPr>
        <w:t xml:space="preserve"> </w:t>
      </w:r>
      <w:r w:rsidRPr="00FF44C4">
        <w:rPr>
          <w:rStyle w:val="StyleUnderline"/>
          <w:highlight w:val="green"/>
        </w:rPr>
        <w:t>development</w:t>
      </w:r>
      <w:r w:rsidRPr="00473116">
        <w:rPr>
          <w:rStyle w:val="StyleUnderline"/>
        </w:rPr>
        <w:t xml:space="preserve"> </w:t>
      </w:r>
      <w:r w:rsidRPr="00FF44C4">
        <w:rPr>
          <w:rStyle w:val="StyleUnderline"/>
          <w:highlight w:val="green"/>
        </w:rPr>
        <w:t>as</w:t>
      </w:r>
      <w:r w:rsidRPr="00473116">
        <w:rPr>
          <w:rStyle w:val="StyleUnderline"/>
        </w:rPr>
        <w:t xml:space="preserve"> </w:t>
      </w:r>
      <w:r w:rsidRPr="00FF44C4">
        <w:rPr>
          <w:rStyle w:val="StyleUnderline"/>
          <w:highlight w:val="green"/>
        </w:rPr>
        <w:t>a</w:t>
      </w:r>
      <w:r w:rsidRPr="00473116">
        <w:rPr>
          <w:rStyle w:val="StyleUnderline"/>
        </w:rPr>
        <w:t xml:space="preserve"> </w:t>
      </w:r>
      <w:r w:rsidRPr="00FF44C4">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FF44C4">
        <w:rPr>
          <w:rStyle w:val="StyleUnderline"/>
          <w:highlight w:val="green"/>
        </w:rPr>
        <w:t>issued</w:t>
      </w:r>
      <w:r w:rsidRPr="00473116">
        <w:rPr>
          <w:rStyle w:val="StyleUnderline"/>
        </w:rPr>
        <w:t xml:space="preserve"> a policy </w:t>
      </w:r>
      <w:r w:rsidRPr="00FF44C4">
        <w:rPr>
          <w:rStyle w:val="StyleUnderline"/>
          <w:highlight w:val="gree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FF44C4">
        <w:rPr>
          <w:rStyle w:val="StyleUnderline"/>
          <w:highlight w:val="green"/>
        </w:rPr>
        <w:t>enable</w:t>
      </w:r>
      <w:r w:rsidRPr="00473116">
        <w:rPr>
          <w:rStyle w:val="StyleUnderline"/>
        </w:rPr>
        <w:t xml:space="preserve"> </w:t>
      </w:r>
      <w:r w:rsidRPr="00FF44C4">
        <w:rPr>
          <w:rStyle w:val="StyleUnderline"/>
          <w:highlight w:val="green"/>
        </w:rPr>
        <w:t>large</w:t>
      </w:r>
      <w:r w:rsidRPr="00473116">
        <w:rPr>
          <w:rStyle w:val="StyleUnderline"/>
        </w:rPr>
        <w:t xml:space="preserve"> </w:t>
      </w:r>
      <w:r w:rsidRPr="00FF44C4">
        <w:rPr>
          <w:rStyle w:val="StyleUnderline"/>
          <w:highlight w:val="green"/>
        </w:rPr>
        <w:t>private</w:t>
      </w:r>
      <w:r w:rsidRPr="00473116">
        <w:rPr>
          <w:rStyle w:val="StyleUnderline"/>
        </w:rPr>
        <w:t xml:space="preserve"> </w:t>
      </w:r>
      <w:r w:rsidRPr="00FF44C4">
        <w:rPr>
          <w:rStyle w:val="StyleUnderline"/>
          <w:highlight w:val="green"/>
        </w:rPr>
        <w:t>investment</w:t>
      </w:r>
      <w:r w:rsidRPr="00473116">
        <w:rPr>
          <w:rStyle w:val="StyleUnderline"/>
        </w:rPr>
        <w:t xml:space="preserve"> in companies interested in participating </w:t>
      </w:r>
      <w:r w:rsidRPr="00FF44C4">
        <w:rPr>
          <w:rStyle w:val="StyleUnderline"/>
          <w:highlight w:val="green"/>
        </w:rPr>
        <w:t>in</w:t>
      </w:r>
      <w:r w:rsidRPr="00473116">
        <w:rPr>
          <w:rStyle w:val="StyleUnderline"/>
        </w:rPr>
        <w:t xml:space="preserve"> the </w:t>
      </w:r>
      <w:r w:rsidRPr="00FF44C4">
        <w:rPr>
          <w:rStyle w:val="StyleUnderline"/>
          <w:highlight w:val="green"/>
        </w:rPr>
        <w:t>space</w:t>
      </w:r>
      <w:r w:rsidRPr="00473116">
        <w:rPr>
          <w:rStyle w:val="StyleUnderline"/>
        </w:rPr>
        <w:t xml:space="preserve"> </w:t>
      </w:r>
      <w:r w:rsidRPr="00FF44C4">
        <w:rPr>
          <w:rStyle w:val="StyleUnderline"/>
          <w:highlight w:val="green"/>
        </w:rPr>
        <w:t>industry</w:t>
      </w:r>
      <w:r w:rsidRPr="00473116">
        <w:rPr>
          <w:rStyle w:val="StyleUnderline"/>
        </w:rPr>
        <w:t>. </w:t>
      </w:r>
    </w:p>
    <w:p w14:paraId="4872C58C" w14:textId="77777777" w:rsidR="00127BEC" w:rsidRPr="00761F18" w:rsidRDefault="00127BEC" w:rsidP="00127BEC">
      <w:pPr>
        <w:rPr>
          <w:rStyle w:val="StyleUnderline"/>
        </w:rPr>
      </w:pPr>
      <w:r w:rsidRPr="00BC42E1">
        <w:rPr>
          <w:sz w:val="16"/>
        </w:rPr>
        <w:t>“</w:t>
      </w:r>
      <w:r w:rsidRPr="00761F18">
        <w:rPr>
          <w:rStyle w:val="StyleUnderline"/>
        </w:rPr>
        <w:t xml:space="preserve">Xi’s goal was that </w:t>
      </w:r>
      <w:r w:rsidRPr="00FF44C4">
        <w:rPr>
          <w:rStyle w:val="StyleUnderline"/>
          <w:highlight w:val="green"/>
        </w:rPr>
        <w:t>if China</w:t>
      </w:r>
      <w:r w:rsidRPr="00761F18">
        <w:rPr>
          <w:rStyle w:val="StyleUnderline"/>
        </w:rPr>
        <w:t xml:space="preserve"> has </w:t>
      </w:r>
      <w:r w:rsidRPr="00FF44C4">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FF44C4">
        <w:rPr>
          <w:rStyle w:val="StyleUnderline"/>
          <w:highlight w:val="green"/>
        </w:rPr>
        <w:t>critical</w:t>
      </w:r>
      <w:r w:rsidRPr="00761F18">
        <w:rPr>
          <w:rStyle w:val="StyleUnderline"/>
        </w:rPr>
        <w:t xml:space="preserve"> </w:t>
      </w:r>
      <w:r w:rsidRPr="00FF44C4">
        <w:rPr>
          <w:rStyle w:val="StyleUnderline"/>
          <w:highlight w:val="green"/>
        </w:rPr>
        <w:t>to</w:t>
      </w:r>
      <w:r w:rsidRPr="00761F18">
        <w:rPr>
          <w:rStyle w:val="StyleUnderline"/>
        </w:rPr>
        <w:t xml:space="preserve"> </w:t>
      </w:r>
      <w:r w:rsidRPr="00FF44C4">
        <w:rPr>
          <w:rStyle w:val="StyleUnderline"/>
          <w:highlight w:val="green"/>
        </w:rPr>
        <w:t>develop</w:t>
      </w:r>
      <w:r w:rsidRPr="00761F18">
        <w:rPr>
          <w:rStyle w:val="StyleUnderline"/>
        </w:rPr>
        <w:t xml:space="preserve"> a </w:t>
      </w:r>
      <w:r w:rsidRPr="00FF44C4">
        <w:rPr>
          <w:rStyle w:val="StyleUnderline"/>
          <w:highlight w:val="green"/>
        </w:rPr>
        <w:t>space ecosystem</w:t>
      </w:r>
      <w:r w:rsidRPr="00761F18">
        <w:rPr>
          <w:rStyle w:val="StyleUnderline"/>
        </w:rPr>
        <w:t xml:space="preserve"> </w:t>
      </w:r>
      <w:r w:rsidRPr="00FF44C4">
        <w:rPr>
          <w:rStyle w:val="StyleUnderline"/>
          <w:highlight w:val="green"/>
        </w:rPr>
        <w:t>that</w:t>
      </w:r>
      <w:r w:rsidRPr="00761F18">
        <w:rPr>
          <w:rStyle w:val="StyleUnderline"/>
        </w:rPr>
        <w:t xml:space="preserve"> </w:t>
      </w:r>
      <w:r w:rsidRPr="00FF44C4">
        <w:rPr>
          <w:rStyle w:val="StyleUnderline"/>
          <w:highlight w:val="green"/>
        </w:rPr>
        <w:t>includes</w:t>
      </w:r>
      <w:r w:rsidRPr="00761F18">
        <w:rPr>
          <w:rStyle w:val="StyleUnderline"/>
        </w:rPr>
        <w:t xml:space="preserve"> the </w:t>
      </w:r>
      <w:r w:rsidRPr="00FF44C4">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7611738F" w14:textId="77777777" w:rsidR="00127BEC" w:rsidRPr="00BC42E1" w:rsidRDefault="00127BEC" w:rsidP="00127BEC">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168B1DC7" w14:textId="77777777" w:rsidR="00127BEC" w:rsidRPr="00BC42E1" w:rsidRDefault="00127BEC" w:rsidP="00127BEC">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72021343" w14:textId="77777777" w:rsidR="00127BEC" w:rsidRPr="00BC42E1" w:rsidRDefault="00127BEC" w:rsidP="00127BEC">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54A9E57A" w14:textId="77777777" w:rsidR="00127BEC" w:rsidRPr="00BC42E1" w:rsidRDefault="00127BEC" w:rsidP="00127BEC">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FF44C4">
        <w:rPr>
          <w:rStyle w:val="StyleUnderline"/>
          <w:highlight w:val="green"/>
        </w:rPr>
        <w:t>subsidies</w:t>
      </w:r>
      <w:r w:rsidRPr="00761F18">
        <w:rPr>
          <w:rStyle w:val="StyleUnderline"/>
        </w:rPr>
        <w:t xml:space="preserve"> to </w:t>
      </w:r>
      <w:r w:rsidRPr="00FF44C4">
        <w:rPr>
          <w:rStyle w:val="StyleUnderline"/>
          <w:highlight w:val="green"/>
        </w:rPr>
        <w:t>give</w:t>
      </w:r>
      <w:r w:rsidRPr="00761F18">
        <w:rPr>
          <w:rStyle w:val="StyleUnderline"/>
        </w:rPr>
        <w:t xml:space="preserve"> these </w:t>
      </w:r>
      <w:r w:rsidRPr="00FF44C4">
        <w:rPr>
          <w:rStyle w:val="StyleUnderline"/>
          <w:highlight w:val="green"/>
        </w:rPr>
        <w:t>companies a foot</w:t>
      </w:r>
      <w:r w:rsidRPr="00FF44C4">
        <w:rPr>
          <w:sz w:val="16"/>
          <w:highlight w:val="green"/>
        </w:rPr>
        <w:t xml:space="preserve"> </w:t>
      </w:r>
      <w:r w:rsidRPr="00FF44C4">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4D56824" w14:textId="77777777" w:rsidR="00127BEC" w:rsidRPr="00761F18" w:rsidRDefault="00127BEC" w:rsidP="00127BEC">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FF44C4">
        <w:rPr>
          <w:rStyle w:val="StyleUnderline"/>
          <w:highlight w:val="green"/>
        </w:rPr>
        <w:t>VC funding</w:t>
      </w:r>
      <w:r w:rsidRPr="00761F18">
        <w:rPr>
          <w:rStyle w:val="StyleUnderline"/>
        </w:rPr>
        <w:t xml:space="preserve"> for Chinese space companies was </w:t>
      </w:r>
      <w:r w:rsidRPr="00FF44C4">
        <w:rPr>
          <w:rStyle w:val="StyleUnderline"/>
          <w:highlight w:val="green"/>
        </w:rPr>
        <w:t>up</w:t>
      </w:r>
      <w:r w:rsidRPr="00761F18">
        <w:rPr>
          <w:rStyle w:val="StyleUnderline"/>
        </w:rPr>
        <w:t xml:space="preserve"> to </w:t>
      </w:r>
      <w:r w:rsidRPr="00FF44C4">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5A08F95B" w14:textId="77777777" w:rsidR="00127BEC" w:rsidRPr="00BC42E1" w:rsidRDefault="00127BEC" w:rsidP="00127BEC">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552EE74" w14:textId="77777777" w:rsidR="00127BEC" w:rsidRPr="00BE438B" w:rsidRDefault="00127BEC" w:rsidP="00127BEC">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44C4">
        <w:rPr>
          <w:rStyle w:val="StyleUnderline"/>
          <w:highlight w:val="green"/>
        </w:rPr>
        <w:t>take advantage of</w:t>
      </w:r>
      <w:r w:rsidRPr="00BE438B">
        <w:rPr>
          <w:rStyle w:val="StyleUnderline"/>
        </w:rPr>
        <w:t xml:space="preserve"> the space industry’s new </w:t>
      </w:r>
      <w:r w:rsidRPr="00FF44C4">
        <w:rPr>
          <w:rStyle w:val="StyleUnderline"/>
          <w:highlight w:val="green"/>
        </w:rPr>
        <w:t>need for mass production</w:t>
      </w:r>
      <w:r w:rsidRPr="00BE438B">
        <w:rPr>
          <w:rStyle w:val="StyleUnderline"/>
        </w:rPr>
        <w:t xml:space="preserve"> </w:t>
      </w:r>
      <w:r w:rsidRPr="00FF44C4">
        <w:rPr>
          <w:rStyle w:val="StyleUnderline"/>
          <w:highlight w:val="green"/>
        </w:rPr>
        <w:t>of</w:t>
      </w:r>
      <w:r w:rsidRPr="00BE438B">
        <w:rPr>
          <w:rStyle w:val="StyleUnderline"/>
        </w:rPr>
        <w:t xml:space="preserve"> satellites and </w:t>
      </w:r>
      <w:r w:rsidRPr="00FF44C4">
        <w:rPr>
          <w:rStyle w:val="StyleUnderline"/>
          <w:highlight w:val="green"/>
        </w:rPr>
        <w:t>rockets</w:t>
      </w:r>
      <w:r w:rsidRPr="00BE438B">
        <w:rPr>
          <w:rStyle w:val="StyleUnderline"/>
        </w:rPr>
        <w:t xml:space="preserve"> alike. </w:t>
      </w:r>
    </w:p>
    <w:p w14:paraId="79929C2C" w14:textId="77777777" w:rsidR="00127BEC" w:rsidRPr="006D6491" w:rsidRDefault="00127BEC" w:rsidP="00127BEC">
      <w:r w:rsidRPr="006D6491">
        <w:t>Making friends</w:t>
      </w:r>
    </w:p>
    <w:p w14:paraId="087E417E" w14:textId="77777777" w:rsidR="00127BEC" w:rsidRPr="00BC42E1" w:rsidRDefault="00127BEC" w:rsidP="00127BEC">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44C4">
        <w:rPr>
          <w:rStyle w:val="StyleUnderline"/>
          <w:highlight w:val="green"/>
        </w:rPr>
        <w:t>private</w:t>
      </w:r>
      <w:r w:rsidRPr="00097ADC">
        <w:rPr>
          <w:rStyle w:val="StyleUnderline"/>
        </w:rPr>
        <w:t xml:space="preserve"> </w:t>
      </w:r>
      <w:r w:rsidRPr="00FF44C4">
        <w:rPr>
          <w:rStyle w:val="StyleUnderline"/>
          <w:highlight w:val="green"/>
        </w:rPr>
        <w:t>space</w:t>
      </w:r>
      <w:r w:rsidRPr="00097ADC">
        <w:rPr>
          <w:rStyle w:val="StyleUnderline"/>
        </w:rPr>
        <w:t xml:space="preserve"> </w:t>
      </w:r>
      <w:r w:rsidRPr="00FF44C4">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FF44C4">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FF44C4">
        <w:rPr>
          <w:rStyle w:val="StyleUnderline"/>
          <w:highlight w:val="green"/>
        </w:rPr>
        <w:t>international collaboration</w:t>
      </w:r>
      <w:r w:rsidRPr="00BC42E1">
        <w:rPr>
          <w:sz w:val="16"/>
        </w:rPr>
        <w:t xml:space="preserve">—particularly to </w:t>
      </w:r>
      <w:r w:rsidRPr="00FF44C4">
        <w:rPr>
          <w:rStyle w:val="StyleUnderline"/>
          <w:highlight w:val="green"/>
        </w:rPr>
        <w:t>attract</w:t>
      </w:r>
      <w:r w:rsidRPr="00BE438B">
        <w:rPr>
          <w:rStyle w:val="StyleUnderline"/>
        </w:rPr>
        <w:t xml:space="preserve"> </w:t>
      </w:r>
      <w:r w:rsidRPr="00FF44C4">
        <w:rPr>
          <w:rStyle w:val="StyleUnderline"/>
          <w:highlight w:val="green"/>
        </w:rPr>
        <w:t>customers</w:t>
      </w:r>
      <w:r w:rsidRPr="00BE438B">
        <w:rPr>
          <w:rStyle w:val="StyleUnderline"/>
        </w:rPr>
        <w:t xml:space="preserve"> </w:t>
      </w:r>
      <w:r w:rsidRPr="00FF44C4">
        <w:rPr>
          <w:rStyle w:val="StyleUnderline"/>
          <w:highlight w:val="green"/>
        </w:rPr>
        <w:t>wary</w:t>
      </w:r>
      <w:r w:rsidRPr="00BE438B">
        <w:rPr>
          <w:rStyle w:val="StyleUnderline"/>
        </w:rPr>
        <w:t xml:space="preserve"> </w:t>
      </w:r>
      <w:r w:rsidRPr="00FF44C4">
        <w:rPr>
          <w:rStyle w:val="StyleUnderline"/>
          <w:highlight w:val="green"/>
        </w:rPr>
        <w:t>of</w:t>
      </w:r>
      <w:r w:rsidRPr="00BE438B">
        <w:rPr>
          <w:rStyle w:val="StyleUnderline"/>
        </w:rPr>
        <w:t xml:space="preserve"> being seen to mix with </w:t>
      </w:r>
      <w:r w:rsidRPr="00FF44C4">
        <w:rPr>
          <w:rStyle w:val="StyleUnderline"/>
          <w:highlight w:val="green"/>
        </w:rPr>
        <w:t>the</w:t>
      </w:r>
      <w:r w:rsidRPr="00BE438B">
        <w:rPr>
          <w:rStyle w:val="StyleUnderline"/>
        </w:rPr>
        <w:t xml:space="preserve"> </w:t>
      </w:r>
      <w:r w:rsidRPr="00FF44C4">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6EA33BD6" w14:textId="77777777" w:rsidR="00127BEC" w:rsidRPr="000834BA" w:rsidRDefault="00127BEC" w:rsidP="00127BEC">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F44C4">
        <w:rPr>
          <w:rStyle w:val="StyleUnderline"/>
          <w:highlight w:val="green"/>
        </w:rPr>
        <w:t>avoiding state</w:t>
      </w:r>
      <w:r w:rsidRPr="00BE438B">
        <w:rPr>
          <w:rStyle w:val="StyleUnderline"/>
        </w:rPr>
        <w:t xml:space="preserve"> </w:t>
      </w:r>
      <w:r w:rsidRPr="00FF44C4">
        <w:rPr>
          <w:rStyle w:val="StyleUnderline"/>
          <w:highlight w:val="green"/>
        </w:rPr>
        <w:t>funding</w:t>
      </w:r>
      <w:r w:rsidRPr="00BE438B">
        <w:rPr>
          <w:rStyle w:val="StyleUnderline"/>
        </w:rPr>
        <w:t xml:space="preserve">, a company </w:t>
      </w:r>
      <w:r w:rsidRPr="00FF44C4">
        <w:rPr>
          <w:rStyle w:val="StyleUnderline"/>
          <w:highlight w:val="green"/>
        </w:rPr>
        <w:t>can</w:t>
      </w:r>
      <w:r w:rsidRPr="00BE438B">
        <w:rPr>
          <w:rStyle w:val="StyleUnderline"/>
        </w:rPr>
        <w:t xml:space="preserve"> also </w:t>
      </w:r>
      <w:r w:rsidRPr="00FF44C4">
        <w:rPr>
          <w:rStyle w:val="StyleUnderline"/>
          <w:highlight w:val="green"/>
        </w:rPr>
        <w:t>avoid</w:t>
      </w:r>
      <w:r w:rsidRPr="00BE438B">
        <w:rPr>
          <w:rStyle w:val="StyleUnderline"/>
        </w:rPr>
        <w:t xml:space="preserve"> an array of </w:t>
      </w:r>
      <w:r w:rsidRPr="00FF44C4">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44C4">
        <w:rPr>
          <w:rStyle w:val="StyleUnderline"/>
          <w:highlight w:val="green"/>
        </w:rPr>
        <w:t xml:space="preserve">easier to compete on </w:t>
      </w:r>
      <w:r w:rsidRPr="00FF5CF0">
        <w:rPr>
          <w:rStyle w:val="StyleUnderline"/>
        </w:rPr>
        <w:t xml:space="preserve">a </w:t>
      </w:r>
      <w:r w:rsidRPr="00FF44C4">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073B825F" w14:textId="77777777" w:rsidR="00127BEC" w:rsidRPr="00BC42E1" w:rsidRDefault="00127BEC" w:rsidP="00127BEC">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11053348" w14:textId="77777777" w:rsidR="00127BEC" w:rsidRPr="00FF5CF0" w:rsidRDefault="00127BEC" w:rsidP="00127BEC">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0F8D108D" w14:textId="77777777" w:rsidR="00127BEC" w:rsidRDefault="00127BEC" w:rsidP="00127BEC">
      <w:pPr>
        <w:pStyle w:val="Heading4"/>
      </w:pPr>
      <w:r>
        <w:t>Shifts in regime perception threatens CCP’s legitimacy from nationalist hardliners</w:t>
      </w:r>
    </w:p>
    <w:p w14:paraId="31C097F6" w14:textId="77777777" w:rsidR="00127BEC" w:rsidRPr="00F82438" w:rsidRDefault="00127BEC" w:rsidP="00127BEC">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44928EAF" w14:textId="77777777" w:rsidR="00127BEC" w:rsidRPr="00F64DA8" w:rsidRDefault="00127BEC" w:rsidP="00127BEC">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w:t>
      </w:r>
      <w:r w:rsidRPr="00F64DA8">
        <w:rPr>
          <w:u w:val="single"/>
        </w:rPr>
        <w:lastRenderedPageBreak/>
        <w:t xml:space="preserve">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578B301" w14:textId="77777777" w:rsidR="00127BEC" w:rsidRDefault="00127BEC" w:rsidP="00127BEC">
      <w:pPr>
        <w:pStyle w:val="Heading4"/>
      </w:pPr>
      <w:r>
        <w:t xml:space="preserve">Xi will start war due to domestic backlash – escalates in </w:t>
      </w:r>
      <w:r w:rsidRPr="00B4266E">
        <w:rPr>
          <w:u w:val="single"/>
        </w:rPr>
        <w:t>multiple hotspots</w:t>
      </w:r>
      <w:r w:rsidRPr="00B4266E">
        <w:t xml:space="preserve"> </w:t>
      </w:r>
    </w:p>
    <w:p w14:paraId="427808A0" w14:textId="77777777" w:rsidR="00127BEC" w:rsidRPr="009521F3" w:rsidRDefault="00127BEC" w:rsidP="00127BEC">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1EFC51C" w14:textId="77777777" w:rsidR="00127BEC" w:rsidRPr="009243AC" w:rsidRDefault="00127BEC" w:rsidP="00127BEC">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w:t>
      </w:r>
      <w:r w:rsidRPr="00F64DA8">
        <w:rPr>
          <w:sz w:val="14"/>
        </w:rPr>
        <w:lastRenderedPageBreak/>
        <w:t xml:space="preserve">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E6A6660" w14:textId="77777777" w:rsidR="00127BEC" w:rsidRDefault="00127BEC" w:rsidP="00127BEC">
      <w:pPr>
        <w:pStyle w:val="Heading3"/>
      </w:pPr>
      <w:r>
        <w:lastRenderedPageBreak/>
        <w:t>1NC---OFF</w:t>
      </w:r>
    </w:p>
    <w:p w14:paraId="02E66325" w14:textId="77777777" w:rsidR="00127BEC" w:rsidRDefault="00127BEC" w:rsidP="00127BEC">
      <w:r>
        <w:t xml:space="preserve">Text – States ought to adopt a binding international agreement that establishes outer space as a global commons not subject to appropriation and is enforced via a system of regulatory delimiting and global liability except for space elevators. </w:t>
      </w:r>
    </w:p>
    <w:p w14:paraId="5B763611" w14:textId="77777777" w:rsidR="00127BEC" w:rsidRDefault="00127BEC" w:rsidP="00127BEC">
      <w:pPr>
        <w:pStyle w:val="Heading4"/>
      </w:pPr>
      <w:r>
        <w:t xml:space="preserve">Space Elevators constitute Appropriation – they impede orbits. </w:t>
      </w:r>
    </w:p>
    <w:p w14:paraId="610509C9" w14:textId="77777777" w:rsidR="00127BEC" w:rsidRPr="005F1160" w:rsidRDefault="00127BEC" w:rsidP="00127BEC">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20"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19554C2C" w14:textId="77777777" w:rsidR="00127BEC" w:rsidRPr="00C71C98" w:rsidRDefault="00127BEC" w:rsidP="00127BEC">
      <w:pPr>
        <w:rPr>
          <w:sz w:val="16"/>
        </w:rPr>
      </w:pPr>
      <w:r w:rsidRPr="00C71C98">
        <w:rPr>
          <w:u w:val="single"/>
        </w:rPr>
        <w:t xml:space="preserve">An Earth-based </w:t>
      </w:r>
      <w:r w:rsidRPr="0014525A">
        <w:rPr>
          <w:rStyle w:val="Emphasis"/>
          <w:highlight w:val="cyan"/>
        </w:rPr>
        <w:t>space elevator would consist of</w:t>
      </w:r>
      <w:r w:rsidRPr="0014525A">
        <w:rPr>
          <w:highlight w:val="cyan"/>
          <w:u w:val="single"/>
        </w:rPr>
        <w:t xml:space="preserve"> </w:t>
      </w:r>
      <w:r w:rsidRPr="00C71C98">
        <w:rPr>
          <w:u w:val="single"/>
        </w:rPr>
        <w:t xml:space="preserve">a </w:t>
      </w:r>
      <w:r w:rsidRPr="0014525A">
        <w:rPr>
          <w:rStyle w:val="Emphasis"/>
          <w:highlight w:val="cyan"/>
        </w:rPr>
        <w:t>cable</w:t>
      </w:r>
      <w:r w:rsidRPr="0014525A">
        <w:rPr>
          <w:highlight w:val="cyan"/>
          <w:u w:val="single"/>
        </w:rPr>
        <w:t xml:space="preserve"> </w:t>
      </w:r>
      <w:r w:rsidRPr="00C71C98">
        <w:rPr>
          <w:u w:val="single"/>
        </w:rPr>
        <w:t xml:space="preserve">with one end </w:t>
      </w:r>
      <w:r w:rsidRPr="0014525A">
        <w:rPr>
          <w:rStyle w:val="Emphasis"/>
          <w:highlight w:val="cyan"/>
        </w:rPr>
        <w:t>attached</w:t>
      </w:r>
      <w:r w:rsidRPr="0014525A">
        <w:rPr>
          <w:highlight w:val="cyan"/>
          <w:u w:val="single"/>
        </w:rPr>
        <w:t xml:space="preserve"> </w:t>
      </w:r>
      <w:r w:rsidRPr="0014525A">
        <w:rPr>
          <w:rStyle w:val="Emphasis"/>
          <w:highlight w:val="cyan"/>
        </w:rPr>
        <w:t>to</w:t>
      </w:r>
      <w:r w:rsidRPr="0014525A">
        <w:rPr>
          <w:highlight w:val="cyan"/>
          <w:u w:val="single"/>
        </w:rPr>
        <w:t xml:space="preserve"> </w:t>
      </w:r>
      <w:r w:rsidRPr="00C71C98">
        <w:rPr>
          <w:u w:val="single"/>
        </w:rPr>
        <w:t xml:space="preserve">the surface near the equator and the other end in </w:t>
      </w:r>
      <w:r w:rsidRPr="0014525A">
        <w:rPr>
          <w:rStyle w:val="Emphasis"/>
          <w:highlight w:val="cyan"/>
        </w:rPr>
        <w:t>space</w:t>
      </w:r>
      <w:r w:rsidRPr="0014525A">
        <w:rPr>
          <w:highlight w:val="cyan"/>
          <w:u w:val="single"/>
        </w:rPr>
        <w:t xml:space="preserve"> </w:t>
      </w:r>
      <w:r w:rsidRPr="0014525A">
        <w:rPr>
          <w:rStyle w:val="Emphasis"/>
          <w:highlight w:val="cyan"/>
          <w:bdr w:val="single" w:sz="18" w:space="0" w:color="auto"/>
        </w:rPr>
        <w:t>beyond geostationary orbit.</w:t>
      </w:r>
      <w:r w:rsidRPr="00C71C98">
        <w:rPr>
          <w:u w:val="single"/>
        </w:rPr>
        <w:t xml:space="preserve"> An orbit is the curved path through which objects in space move around a planet or a star. The </w:t>
      </w:r>
      <w:r w:rsidRPr="0014525A">
        <w:rPr>
          <w:rStyle w:val="Emphasis"/>
          <w:highlight w:val="cyan"/>
        </w:rPr>
        <w:t>1967 Treaty’s</w:t>
      </w:r>
      <w:r w:rsidRPr="0014525A">
        <w:rPr>
          <w:highlight w:val="cyan"/>
          <w:u w:val="single"/>
        </w:rPr>
        <w:t xml:space="preserve"> </w:t>
      </w:r>
      <w:r w:rsidRPr="00C71C98">
        <w:rPr>
          <w:u w:val="single"/>
        </w:rPr>
        <w:t xml:space="preserve">regime and </w:t>
      </w:r>
      <w:r w:rsidRPr="0014525A">
        <w:rPr>
          <w:rStyle w:val="Emphasis"/>
          <w:highlight w:val="cyan"/>
        </w:rPr>
        <w:t>customary law</w:t>
      </w:r>
      <w:r w:rsidRPr="0014525A">
        <w:rPr>
          <w:highlight w:val="cyan"/>
          <w:u w:val="single"/>
        </w:rPr>
        <w:t xml:space="preserve"> </w:t>
      </w:r>
      <w:r w:rsidRPr="0014525A">
        <w:rPr>
          <w:rStyle w:val="Emphasis"/>
          <w:highlight w:val="cyan"/>
        </w:rPr>
        <w:t>enshrine</w:t>
      </w:r>
      <w:r w:rsidRPr="0014525A">
        <w:rPr>
          <w:highlight w:val="cyan"/>
          <w:u w:val="single"/>
        </w:rPr>
        <w:t xml:space="preserve"> </w:t>
      </w:r>
      <w:r w:rsidRPr="00C71C98">
        <w:rPr>
          <w:u w:val="single"/>
        </w:rPr>
        <w:t xml:space="preserve">the </w:t>
      </w:r>
      <w:r w:rsidRPr="0014525A">
        <w:rPr>
          <w:rStyle w:val="Emphasis"/>
          <w:highlight w:val="cyan"/>
        </w:rPr>
        <w:t xml:space="preserve">principle of </w:t>
      </w:r>
      <w:r w:rsidRPr="0014525A">
        <w:rPr>
          <w:rStyle w:val="Emphasis"/>
          <w:highlight w:val="cyan"/>
          <w:bdr w:val="single" w:sz="18" w:space="0" w:color="auto"/>
        </w:rPr>
        <w:t>non-appropriation</w:t>
      </w:r>
      <w:r w:rsidRPr="0014525A">
        <w:rPr>
          <w:highlight w:val="cyan"/>
          <w:u w:val="single"/>
          <w:bdr w:val="single" w:sz="18" w:space="0" w:color="auto"/>
        </w:rPr>
        <w:t xml:space="preserve"> </w:t>
      </w:r>
      <w:r w:rsidRPr="0014525A">
        <w:rPr>
          <w:rStyle w:val="Emphasis"/>
          <w:highlight w:val="cya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14525A">
        <w:rPr>
          <w:rStyle w:val="StyleUnderline"/>
          <w:highlight w:val="cyan"/>
        </w:rPr>
        <w:t>competing forces of gravity</w:t>
      </w:r>
      <w:r w:rsidRPr="00C71C98">
        <w:rPr>
          <w:rStyle w:val="StyleUnderline"/>
        </w:rPr>
        <w:t xml:space="preserve">, which is stronger at the lower end, and the outward/upward centrifugal force, which is stronger at the upper end, </w:t>
      </w:r>
      <w:r w:rsidRPr="0014525A">
        <w:rPr>
          <w:rStyle w:val="StyleUnderline"/>
          <w:highlight w:val="cyan"/>
        </w:rPr>
        <w:t>would result in the cable being held up</w:t>
      </w:r>
      <w:r w:rsidRPr="00C71C98">
        <w:rPr>
          <w:rStyle w:val="StyleUnderline"/>
        </w:rPr>
        <w:t xml:space="preserve">, under tension, </w:t>
      </w:r>
      <w:r w:rsidRPr="0014525A">
        <w:rPr>
          <w:rStyle w:val="Emphasis"/>
          <w:highlight w:val="cya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7857F9E4" w14:textId="77777777" w:rsidR="00127BEC" w:rsidRDefault="00127BEC" w:rsidP="00127BEC">
      <w:pPr>
        <w:pStyle w:val="Heading4"/>
      </w:pPr>
      <w:r>
        <w:lastRenderedPageBreak/>
        <w:t xml:space="preserve">Private Companies are pursuing Space Elevators. </w:t>
      </w:r>
    </w:p>
    <w:p w14:paraId="621A8BB9" w14:textId="77777777" w:rsidR="00127BEC" w:rsidRPr="005F1160" w:rsidRDefault="00127BEC" w:rsidP="00127BEC">
      <w:r w:rsidRPr="005F1160">
        <w:rPr>
          <w:rStyle w:val="Style13ptBold"/>
        </w:rPr>
        <w:t>Alfano 15</w:t>
      </w:r>
      <w:r>
        <w:t xml:space="preserve"> Andrea Alfano 8-18-2015 “</w:t>
      </w:r>
      <w:r w:rsidRPr="005F1160">
        <w:t xml:space="preserve">All Of </w:t>
      </w:r>
      <w:r w:rsidRPr="0014525A">
        <w:rPr>
          <w:rStyle w:val="Emphasis"/>
          <w:highlight w:val="cyan"/>
          <w:bdr w:val="single" w:sz="18" w:space="0" w:color="auto"/>
        </w:rPr>
        <w:t>These Companies Are Working On A Space Elevator</w:t>
      </w:r>
      <w:r>
        <w:t xml:space="preserve">” </w:t>
      </w:r>
      <w:hyperlink r:id="rId21" w:history="1">
        <w:r w:rsidRPr="00473E10">
          <w:rPr>
            <w:rStyle w:val="Hyperlink"/>
          </w:rPr>
          <w:t>https://www.techtimes.com/articles/77612/20150818/companies-working-space-elevator.htm</w:t>
        </w:r>
      </w:hyperlink>
      <w:r>
        <w:t xml:space="preserve"> (Writer at the Tech Times)//Elmer </w:t>
      </w:r>
    </w:p>
    <w:p w14:paraId="2F6F27A0" w14:textId="77777777" w:rsidR="00127BEC" w:rsidRPr="00C71C98" w:rsidRDefault="00127BEC" w:rsidP="00127BEC">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14525A">
        <w:rPr>
          <w:rStyle w:val="Emphasis"/>
          <w:highlight w:val="cyan"/>
        </w:rPr>
        <w:t>private space company Thoth</w:t>
      </w:r>
      <w:r w:rsidRPr="0014525A">
        <w:rPr>
          <w:rStyle w:val="StyleUnderline"/>
          <w:highlight w:val="cyan"/>
        </w:rPr>
        <w:t xml:space="preserve"> </w:t>
      </w:r>
      <w:r w:rsidRPr="00C71C98">
        <w:rPr>
          <w:rStyle w:val="StyleUnderline"/>
        </w:rPr>
        <w:t xml:space="preserve">Technology that was recently </w:t>
      </w:r>
      <w:r w:rsidRPr="0014525A">
        <w:rPr>
          <w:rStyle w:val="Emphasis"/>
          <w:highlight w:val="cyan"/>
        </w:rPr>
        <w:t>awarded</w:t>
      </w:r>
      <w:r w:rsidRPr="0014525A">
        <w:rPr>
          <w:rStyle w:val="StyleUnderline"/>
          <w:highlight w:val="cyan"/>
        </w:rPr>
        <w:t xml:space="preserve"> </w:t>
      </w:r>
      <w:r w:rsidRPr="00C71C98">
        <w:rPr>
          <w:rStyle w:val="StyleUnderline"/>
        </w:rPr>
        <w:t xml:space="preserve">a </w:t>
      </w:r>
      <w:r w:rsidRPr="0014525A">
        <w:rPr>
          <w:rStyle w:val="Emphasis"/>
          <w:highlight w:val="cyan"/>
        </w:rPr>
        <w:t>patent for</w:t>
      </w:r>
      <w:r w:rsidRPr="0014525A">
        <w:rPr>
          <w:rStyle w:val="StyleUnderline"/>
          <w:highlight w:val="cyan"/>
        </w:rPr>
        <w:t xml:space="preserve"> </w:t>
      </w:r>
      <w:r w:rsidRPr="00C71C98">
        <w:rPr>
          <w:rStyle w:val="StyleUnderline"/>
        </w:rPr>
        <w:t xml:space="preserve">its </w:t>
      </w:r>
      <w:r w:rsidRPr="0014525A">
        <w:rPr>
          <w:rStyle w:val="Emphasis"/>
          <w:highlight w:val="cyan"/>
        </w:rPr>
        <w:t>space elevator</w:t>
      </w:r>
      <w:r w:rsidRPr="0014525A">
        <w:rPr>
          <w:rStyle w:val="StyleUnderline"/>
          <w:highlight w:val="cya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14525A">
        <w:rPr>
          <w:rStyle w:val="Emphasis"/>
          <w:highlight w:val="cyan"/>
        </w:rPr>
        <w:t>LiftPort Group,</w:t>
      </w:r>
      <w:r w:rsidRPr="0014525A">
        <w:rPr>
          <w:rStyle w:val="StyleUnderline"/>
          <w:highlight w:val="cyan"/>
        </w:rPr>
        <w:t xml:space="preserve"> </w:t>
      </w:r>
      <w:r w:rsidRPr="00C71C98">
        <w:rPr>
          <w:rStyle w:val="StyleUnderline"/>
        </w:rPr>
        <w:t xml:space="preserve">founded by space entrepreneur Michael Laine in 2003. Its </w:t>
      </w:r>
      <w:r w:rsidRPr="0014525A">
        <w:rPr>
          <w:rStyle w:val="Emphasis"/>
          <w:highlight w:val="cyan"/>
        </w:rPr>
        <w:t>plan for a space elevator</w:t>
      </w:r>
      <w:r w:rsidRPr="0014525A">
        <w:rPr>
          <w:rStyle w:val="StyleUnderline"/>
          <w:highlight w:val="cya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14525A">
        <w:rPr>
          <w:rStyle w:val="Emphasis"/>
          <w:highlight w:val="cya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14525A">
        <w:rPr>
          <w:rStyle w:val="Emphasis"/>
          <w:highlight w:val="cyan"/>
        </w:rPr>
        <w:t>third</w:t>
      </w:r>
      <w:r w:rsidRPr="0014525A">
        <w:rPr>
          <w:rStyle w:val="StyleUnderline"/>
          <w:highlight w:val="cyan"/>
        </w:rPr>
        <w:t xml:space="preserve"> </w:t>
      </w:r>
      <w:r w:rsidRPr="00C71C98">
        <w:rPr>
          <w:rStyle w:val="StyleUnderline"/>
        </w:rPr>
        <w:t xml:space="preserve">major </w:t>
      </w:r>
      <w:r w:rsidRPr="0014525A">
        <w:rPr>
          <w:rStyle w:val="Emphasis"/>
          <w:highlight w:val="cyan"/>
        </w:rPr>
        <w:t>company</w:t>
      </w:r>
      <w:r w:rsidRPr="0014525A">
        <w:rPr>
          <w:rStyle w:val="StyleUnderline"/>
          <w:highlight w:val="cyan"/>
        </w:rPr>
        <w:t xml:space="preserve"> </w:t>
      </w:r>
      <w:r w:rsidRPr="00C71C98">
        <w:rPr>
          <w:rStyle w:val="StyleUnderline"/>
        </w:rPr>
        <w:t xml:space="preserve">based in Japan called </w:t>
      </w:r>
      <w:r w:rsidRPr="0014525A">
        <w:rPr>
          <w:rStyle w:val="Emphasis"/>
          <w:highlight w:val="cya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14525A">
        <w:rPr>
          <w:rStyle w:val="Emphasis"/>
          <w:highlight w:val="cyan"/>
        </w:rPr>
        <w:t>elevator</w:t>
      </w:r>
      <w:r w:rsidRPr="00C71C98">
        <w:rPr>
          <w:rStyle w:val="StyleUnderline"/>
        </w:rPr>
        <w:t xml:space="preserve">. But its Earth elevator would consist of a cable </w:t>
      </w:r>
      <w:r w:rsidRPr="0014525A">
        <w:rPr>
          <w:rStyle w:val="Emphasis"/>
          <w:highlight w:val="cyan"/>
        </w:rPr>
        <w:t xml:space="preserve">tethered to </w:t>
      </w:r>
      <w:r w:rsidRPr="00C71C98">
        <w:rPr>
          <w:rStyle w:val="StyleUnderline"/>
        </w:rPr>
        <w:t xml:space="preserve">the blue planet, a robotic cargo-carrier, a </w:t>
      </w:r>
      <w:r w:rsidRPr="0014525A">
        <w:rPr>
          <w:rStyle w:val="Emphasis"/>
          <w:highlight w:val="cyan"/>
        </w:rPr>
        <w:t>space station</w:t>
      </w:r>
      <w:r w:rsidRPr="00C71C98">
        <w:rPr>
          <w:rStyle w:val="StyleUnderline"/>
        </w:rPr>
        <w:t>, and a counterweight. It essentially looks like LiftPort's plans, but stuck to the Earth instead of to the moon</w:t>
      </w:r>
      <w:r w:rsidRPr="00C71C98">
        <w:rPr>
          <w:sz w:val="16"/>
        </w:rPr>
        <w:t>.</w:t>
      </w:r>
    </w:p>
    <w:p w14:paraId="565002C9" w14:textId="77777777" w:rsidR="00127BEC" w:rsidRDefault="00127BEC" w:rsidP="00127BEC">
      <w:pPr>
        <w:pStyle w:val="Heading4"/>
      </w:pPr>
      <w:r>
        <w:t>They’re feasible.</w:t>
      </w:r>
    </w:p>
    <w:p w14:paraId="5687B4CE" w14:textId="77777777" w:rsidR="00127BEC" w:rsidRPr="005566B5" w:rsidRDefault="00127BEC" w:rsidP="00127BEC">
      <w:r w:rsidRPr="005566B5">
        <w:rPr>
          <w:rStyle w:val="Style13ptBold"/>
        </w:rPr>
        <w:t>Smith 17</w:t>
      </w:r>
      <w:r w:rsidRPr="005566B5">
        <w:t xml:space="preserve"> Vincent Smith 6-21-2017 "3 Challenges for Engineering A Space Elevator"</w:t>
      </w:r>
      <w:r>
        <w:t xml:space="preserve"> </w:t>
      </w:r>
      <w:hyperlink r:id="rId22" w:history="1">
        <w:r w:rsidRPr="001F28C2">
          <w:rPr>
            <w:rStyle w:val="Hyperlink"/>
          </w:rPr>
          <w:t>https://www.engineering.com/story/3-challenges-for-engineering-a-space-elevator</w:t>
        </w:r>
      </w:hyperlink>
      <w:r>
        <w:t xml:space="preserve"> (Engineer)//Elmer </w:t>
      </w:r>
    </w:p>
    <w:p w14:paraId="2F30303C" w14:textId="77777777" w:rsidR="00127BEC" w:rsidRPr="003622BA" w:rsidRDefault="00127BEC" w:rsidP="00127BEC">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this, and devoted an entire section of his report to addressing it. </w:t>
      </w:r>
      <w:r w:rsidRPr="0031305F">
        <w:rPr>
          <w:rStyle w:val="StyleUnderline"/>
        </w:rPr>
        <w:t xml:space="preserve">According to the report, part of </w:t>
      </w:r>
      <w:r w:rsidRPr="0014525A">
        <w:rPr>
          <w:rStyle w:val="Emphasis"/>
          <w:highlight w:val="cyan"/>
        </w:rPr>
        <w:t>dealing with this</w:t>
      </w:r>
      <w:r w:rsidRPr="0014525A">
        <w:rPr>
          <w:rStyle w:val="StyleUnderline"/>
          <w:highlight w:val="cyan"/>
        </w:rPr>
        <w:t xml:space="preserve"> </w:t>
      </w:r>
      <w:r w:rsidRPr="0031305F">
        <w:rPr>
          <w:rStyle w:val="StyleUnderline"/>
        </w:rPr>
        <w:t xml:space="preserve">obstacle </w:t>
      </w:r>
      <w:r w:rsidRPr="0014525A">
        <w:rPr>
          <w:rStyle w:val="Emphasis"/>
          <w:highlight w:val="cyan"/>
        </w:rPr>
        <w:t>is</w:t>
      </w:r>
      <w:r w:rsidRPr="0014525A">
        <w:rPr>
          <w:rStyle w:val="StyleUnderline"/>
          <w:highlight w:val="cyan"/>
        </w:rPr>
        <w:t xml:space="preserve"> </w:t>
      </w:r>
      <w:r w:rsidRPr="0014525A">
        <w:rPr>
          <w:rStyle w:val="Emphasis"/>
          <w:highlight w:val="cyan"/>
        </w:rPr>
        <w:t xml:space="preserve">recognizing and tracking </w:t>
      </w:r>
      <w:r w:rsidRPr="0031305F">
        <w:rPr>
          <w:rStyle w:val="StyleUnderline"/>
        </w:rPr>
        <w:t xml:space="preserve">low-earth orbit </w:t>
      </w:r>
      <w:r w:rsidRPr="0014525A">
        <w:rPr>
          <w:rStyle w:val="Emphasis"/>
          <w:highlight w:val="cyan"/>
        </w:rPr>
        <w:t>objects</w:t>
      </w:r>
      <w:r w:rsidRPr="0014525A">
        <w:rPr>
          <w:rStyle w:val="StyleUnderline"/>
          <w:highlight w:val="cyan"/>
        </w:rPr>
        <w:t xml:space="preserve"> </w:t>
      </w:r>
      <w:r w:rsidRPr="0031305F">
        <w:rPr>
          <w:rStyle w:val="StyleUnderline"/>
        </w:rPr>
        <w:t>large enough to do damage to the structure.</w:t>
      </w:r>
      <w:r w:rsidRPr="0031305F">
        <w:rPr>
          <w:sz w:val="16"/>
        </w:rPr>
        <w:t xml:space="preserve"> </w:t>
      </w:r>
      <w:r w:rsidRPr="0031305F">
        <w:rPr>
          <w:sz w:val="16"/>
        </w:rPr>
        <w:lastRenderedPageBreak/>
        <w:t>According to Section 10.3 of the report, “</w:t>
      </w:r>
      <w:r w:rsidRPr="0031305F">
        <w:rPr>
          <w:rStyle w:val="StyleUnderline"/>
        </w:rPr>
        <w:t xml:space="preserve">A </w:t>
      </w:r>
      <w:r w:rsidRPr="0014525A">
        <w:rPr>
          <w:rStyle w:val="Emphasis"/>
          <w:highlight w:val="cyan"/>
        </w:rPr>
        <w:t>study</w:t>
      </w:r>
      <w:r w:rsidRPr="0014525A">
        <w:rPr>
          <w:rStyle w:val="StyleUnderline"/>
          <w:highlight w:val="cyan"/>
        </w:rPr>
        <w:t xml:space="preserve"> </w:t>
      </w:r>
      <w:r w:rsidRPr="0031305F">
        <w:rPr>
          <w:rStyle w:val="StyleUnderline"/>
        </w:rPr>
        <w:t xml:space="preserve">was </w:t>
      </w:r>
      <w:r w:rsidRPr="0014525A">
        <w:rPr>
          <w:rStyle w:val="Emphasis"/>
          <w:highlight w:val="cyan"/>
        </w:rPr>
        <w:t>done</w:t>
      </w:r>
      <w:r w:rsidRPr="0014525A">
        <w:rPr>
          <w:rStyle w:val="StyleUnderline"/>
          <w:highlight w:val="cyan"/>
        </w:rPr>
        <w:t xml:space="preserve"> </w:t>
      </w:r>
      <w:r w:rsidRPr="0031305F">
        <w:rPr>
          <w:rStyle w:val="StyleUnderline"/>
        </w:rPr>
        <w:t xml:space="preserve">at Johnson Space Center </w:t>
      </w:r>
      <w:r w:rsidRPr="0014525A">
        <w:rPr>
          <w:rStyle w:val="Emphasis"/>
          <w:highlight w:val="cyan"/>
        </w:rPr>
        <w:t>on</w:t>
      </w:r>
      <w:r w:rsidRPr="0014525A">
        <w:rPr>
          <w:rStyle w:val="StyleUnderline"/>
          <w:highlight w:val="cyan"/>
        </w:rPr>
        <w:t xml:space="preserve"> </w:t>
      </w:r>
      <w:r w:rsidRPr="0031305F">
        <w:rPr>
          <w:rStyle w:val="StyleUnderline"/>
        </w:rPr>
        <w:t xml:space="preserve">the </w:t>
      </w:r>
      <w:r w:rsidRPr="0014525A">
        <w:rPr>
          <w:rStyle w:val="Emphasis"/>
          <w:highlight w:val="cyan"/>
        </w:rPr>
        <w:t>construction of a system</w:t>
      </w:r>
      <w:r w:rsidRPr="0014525A">
        <w:rPr>
          <w:rStyle w:val="StyleUnderline"/>
          <w:highlight w:val="cyan"/>
        </w:rPr>
        <w:t xml:space="preserve"> </w:t>
      </w:r>
      <w:r w:rsidRPr="0014525A">
        <w:rPr>
          <w:rStyle w:val="Emphasis"/>
          <w:highlight w:val="cyan"/>
          <w:bdr w:val="single" w:sz="18" w:space="0" w:color="auto"/>
        </w:rPr>
        <w:t>that could track objects</w:t>
      </w:r>
      <w:r w:rsidRPr="0014525A">
        <w:rPr>
          <w:rStyle w:val="StyleUnderline"/>
          <w:highlight w:val="cyan"/>
        </w:rPr>
        <w:t xml:space="preserve"> </w:t>
      </w:r>
      <w:r w:rsidRPr="0031305F">
        <w:rPr>
          <w:rStyle w:val="StyleUnderline"/>
        </w:rPr>
        <w:t xml:space="preserve">down to 1cm in size </w:t>
      </w:r>
      <w:r w:rsidRPr="0014525A">
        <w:rPr>
          <w:rStyle w:val="Emphasis"/>
          <w:highlight w:val="cyan"/>
        </w:rPr>
        <w:t>with</w:t>
      </w:r>
      <w:r w:rsidRPr="0014525A">
        <w:rPr>
          <w:rStyle w:val="StyleUnderline"/>
          <w:highlight w:val="cyan"/>
        </w:rPr>
        <w:t xml:space="preserve"> </w:t>
      </w:r>
      <w:r w:rsidRPr="0031305F">
        <w:rPr>
          <w:rStyle w:val="StyleUnderline"/>
        </w:rPr>
        <w:t xml:space="preserve">100m </w:t>
      </w:r>
      <w:r w:rsidRPr="0014525A">
        <w:rPr>
          <w:rStyle w:val="Emphasis"/>
          <w:highlight w:val="cyan"/>
        </w:rPr>
        <w:t>accuracy</w:t>
      </w:r>
      <w:r w:rsidRPr="0014525A">
        <w:rPr>
          <w:rStyle w:val="StyleUnderline"/>
          <w:highlight w:val="cyan"/>
        </w:rPr>
        <w:t xml:space="preserve"> </w:t>
      </w:r>
      <w:r w:rsidRPr="0031305F">
        <w:rPr>
          <w:rStyle w:val="StyleUnderline"/>
        </w:rPr>
        <w:t xml:space="preserve">using effectively current technology. This is very </w:t>
      </w:r>
      <w:r w:rsidRPr="0014525A">
        <w:rPr>
          <w:rStyle w:val="Emphasis"/>
          <w:highlight w:val="cyan"/>
        </w:rPr>
        <w:t>close to the tracking network we would need for the space elevator.”</w:t>
      </w:r>
      <w:r w:rsidRPr="0031305F">
        <w:rPr>
          <w:sz w:val="16"/>
        </w:rPr>
        <w:t xml:space="preserve"> </w:t>
      </w:r>
      <w:r w:rsidRPr="0014525A">
        <w:rPr>
          <w:rStyle w:val="Emphasis"/>
          <w:highlight w:val="cyan"/>
        </w:rPr>
        <w:t>For situations</w:t>
      </w:r>
      <w:r w:rsidRPr="0014525A">
        <w:rPr>
          <w:rStyle w:val="StyleUnderline"/>
          <w:highlight w:val="cyan"/>
        </w:rPr>
        <w:t xml:space="preserve"> </w:t>
      </w:r>
      <w:r w:rsidRPr="0031305F">
        <w:rPr>
          <w:rStyle w:val="StyleUnderline"/>
        </w:rPr>
        <w:t>in</w:t>
      </w:r>
      <w:r w:rsidRPr="0031305F">
        <w:rPr>
          <w:sz w:val="16"/>
        </w:rPr>
        <w:t xml:space="preserve"> </w:t>
      </w:r>
      <w:r w:rsidRPr="0014525A">
        <w:rPr>
          <w:rStyle w:val="Emphasis"/>
          <w:highlight w:val="cyan"/>
        </w:rPr>
        <w:t>which</w:t>
      </w:r>
      <w:r w:rsidRPr="0014525A">
        <w:rPr>
          <w:rStyle w:val="StyleUnderline"/>
          <w:highlight w:val="cyan"/>
        </w:rPr>
        <w:t xml:space="preserve"> </w:t>
      </w:r>
      <w:r w:rsidRPr="0014525A">
        <w:rPr>
          <w:rStyle w:val="Emphasis"/>
          <w:highlight w:val="cyan"/>
        </w:rPr>
        <w:t>avoidance is not</w:t>
      </w:r>
      <w:r w:rsidRPr="0014525A">
        <w:rPr>
          <w:rStyle w:val="StyleUnderline"/>
          <w:highlight w:val="cyan"/>
        </w:rPr>
        <w:t xml:space="preserve"> </w:t>
      </w:r>
      <w:r w:rsidRPr="0031305F">
        <w:rPr>
          <w:rStyle w:val="StyleUnderline"/>
        </w:rPr>
        <w:t xml:space="preserve">always </w:t>
      </w:r>
      <w:r w:rsidRPr="0014525A">
        <w:rPr>
          <w:rStyle w:val="Emphasis"/>
          <w:highlight w:val="cyan"/>
        </w:rPr>
        <w:t>possible</w:t>
      </w:r>
      <w:r w:rsidRPr="0014525A">
        <w:rPr>
          <w:sz w:val="16"/>
          <w:highlight w:val="cya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14525A">
        <w:rPr>
          <w:rStyle w:val="Emphasis"/>
          <w:highlight w:val="cyan"/>
        </w:rPr>
        <w:t>increasing the thickness of the cable</w:t>
      </w:r>
      <w:r w:rsidRPr="0014525A">
        <w:rPr>
          <w:rStyle w:val="StyleUnderline"/>
          <w:highlight w:val="cyan"/>
        </w:rPr>
        <w:t xml:space="preserve"> </w:t>
      </w:r>
      <w:r w:rsidRPr="0014525A">
        <w:rPr>
          <w:rStyle w:val="Emphasis"/>
          <w:highlight w:val="cyan"/>
          <w:bdr w:val="single" w:sz="18" w:space="0" w:color="auto"/>
        </w:rPr>
        <w:t>will make it robust enough to withstand</w:t>
      </w:r>
      <w:r w:rsidRPr="0014525A">
        <w:rPr>
          <w:rStyle w:val="StyleUnderline"/>
          <w:highlight w:val="cya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14525A">
        <w:rPr>
          <w:rStyle w:val="Emphasis"/>
          <w:highlight w:val="cyan"/>
        </w:rPr>
        <w:t>Even for</w:t>
      </w:r>
      <w:r w:rsidRPr="0014525A">
        <w:rPr>
          <w:rStyle w:val="StyleUnderline"/>
          <w:highlight w:val="cyan"/>
        </w:rPr>
        <w:t xml:space="preserve"> </w:t>
      </w:r>
      <w:r w:rsidRPr="0031305F">
        <w:rPr>
          <w:rStyle w:val="StyleUnderline"/>
        </w:rPr>
        <w:t xml:space="preserve">these </w:t>
      </w:r>
      <w:r w:rsidRPr="0014525A">
        <w:rPr>
          <w:rStyle w:val="Emphasis"/>
          <w:highlight w:val="cyan"/>
        </w:rPr>
        <w:t>exceptional</w:t>
      </w:r>
      <w:r w:rsidRPr="0014525A">
        <w:rPr>
          <w:rStyle w:val="StyleUnderline"/>
          <w:highlight w:val="cyan"/>
        </w:rPr>
        <w:t xml:space="preserve"> </w:t>
      </w:r>
      <w:r w:rsidRPr="0031305F">
        <w:rPr>
          <w:rStyle w:val="StyleUnderline"/>
        </w:rPr>
        <w:t xml:space="preserve">pieces of </w:t>
      </w:r>
      <w:r w:rsidRPr="0014525A">
        <w:rPr>
          <w:rStyle w:val="Emphasis"/>
          <w:highlight w:val="cyan"/>
        </w:rPr>
        <w:t>debris</w:t>
      </w:r>
      <w:r w:rsidRPr="0031305F">
        <w:rPr>
          <w:rStyle w:val="StyleUnderline"/>
        </w:rPr>
        <w:t xml:space="preserve">, Edwards illustrates in a section simply labeled “Meteors” that only (i)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14525A">
        <w:rPr>
          <w:rStyle w:val="Emphasis"/>
          <w:highlight w:val="cyan"/>
        </w:rPr>
        <w:t>Designing the cable with curvature and panels specifically for deflection has been proposed</w:t>
      </w:r>
      <w:r w:rsidRPr="0014525A">
        <w:rPr>
          <w:rStyle w:val="StyleUnderline"/>
          <w:highlight w:val="cya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are first, second, and third lines of defense prepared for just such occasions. </w:t>
      </w:r>
    </w:p>
    <w:p w14:paraId="66B728C3" w14:textId="77777777" w:rsidR="00127BEC" w:rsidRPr="00001B27" w:rsidRDefault="00127BEC" w:rsidP="00127BEC">
      <w:pPr>
        <w:pStyle w:val="Heading4"/>
      </w:pPr>
      <w:r>
        <w:t xml:space="preserve">Regardless of completion, Elevators spur </w:t>
      </w:r>
      <w:r>
        <w:rPr>
          <w:u w:val="single"/>
        </w:rPr>
        <w:t>investment</w:t>
      </w:r>
      <w:r>
        <w:t xml:space="preserve"> in Nanotechnology</w:t>
      </w:r>
    </w:p>
    <w:p w14:paraId="1BA3BF2C" w14:textId="77777777" w:rsidR="00127BEC" w:rsidRDefault="00127BEC" w:rsidP="00127BEC">
      <w:r>
        <w:t xml:space="preserve">Liam </w:t>
      </w:r>
      <w:r w:rsidRPr="006F17E7">
        <w:rPr>
          <w:rStyle w:val="Style13ptBold"/>
        </w:rPr>
        <w:t>O’Brien 16</w:t>
      </w:r>
      <w:r>
        <w:t>. University of Wollongong. 07/2016. “Nanotechnology in Space.” Young Scientists Journal; Canterbury, no. 19, p. 22.</w:t>
      </w:r>
    </w:p>
    <w:p w14:paraId="73E9B7E6" w14:textId="77777777" w:rsidR="00127BEC" w:rsidRDefault="00127BEC" w:rsidP="00127BEC">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14525A">
        <w:rPr>
          <w:rStyle w:val="Emphasis"/>
          <w:highlight w:val="cyan"/>
        </w:rPr>
        <w:t>space programs</w:t>
      </w:r>
      <w:r w:rsidRPr="00F84047">
        <w:rPr>
          <w:sz w:val="16"/>
        </w:rPr>
        <w:t xml:space="preserve"> </w:t>
      </w:r>
      <w:r w:rsidRPr="00F84047">
        <w:rPr>
          <w:rStyle w:val="StyleUnderline"/>
        </w:rPr>
        <w:t xml:space="preserve">over the past 60 years </w:t>
      </w:r>
      <w:r w:rsidRPr="0014525A">
        <w:rPr>
          <w:rStyle w:val="StyleUnderline"/>
          <w:highlight w:val="cyan"/>
        </w:rPr>
        <w:t>have led to a</w:t>
      </w:r>
      <w:r w:rsidRPr="0014525A">
        <w:rPr>
          <w:sz w:val="16"/>
          <w:highlight w:val="cyan"/>
        </w:rPr>
        <w:t xml:space="preserve"> </w:t>
      </w:r>
      <w:r w:rsidRPr="0014525A">
        <w:rPr>
          <w:rStyle w:val="Emphasis"/>
          <w:highlight w:val="cyan"/>
        </w:rPr>
        <w:t>multitude of</w:t>
      </w:r>
      <w:r w:rsidRPr="00F84047">
        <w:rPr>
          <w:rStyle w:val="Emphasis"/>
        </w:rPr>
        <w:t xml:space="preserve"> beneficial </w:t>
      </w:r>
      <w:r w:rsidRPr="0014525A">
        <w:rPr>
          <w:rStyle w:val="Emphasis"/>
          <w:highlight w:val="cyan"/>
        </w:rPr>
        <w:t>impacts</w:t>
      </w:r>
      <w:r w:rsidRPr="0014525A">
        <w:rPr>
          <w:sz w:val="16"/>
          <w:highlight w:val="cyan"/>
        </w:rPr>
        <w:t xml:space="preserve"> </w:t>
      </w:r>
      <w:r w:rsidRPr="0014525A">
        <w:rPr>
          <w:rStyle w:val="StyleUnderline"/>
          <w:highlight w:val="cyan"/>
        </w:rPr>
        <w:t>for</w:t>
      </w:r>
      <w:r w:rsidRPr="0014525A">
        <w:rPr>
          <w:sz w:val="16"/>
          <w:highlight w:val="cyan"/>
        </w:rPr>
        <w:t xml:space="preserve"> </w:t>
      </w:r>
      <w:r w:rsidRPr="0014525A">
        <w:rPr>
          <w:rStyle w:val="Emphasis"/>
          <w:highlight w:val="cyan"/>
        </w:rPr>
        <w:t>everyday society</w:t>
      </w:r>
      <w:r w:rsidRPr="0014525A">
        <w:rPr>
          <w:sz w:val="16"/>
          <w:highlight w:val="cyan"/>
        </w:rPr>
        <w:t xml:space="preserve">. </w:t>
      </w:r>
      <w:r w:rsidRPr="0014525A">
        <w:rPr>
          <w:rStyle w:val="Emphasis"/>
          <w:highlight w:val="cyan"/>
        </w:rPr>
        <w:t>Nanotech</w:t>
      </w:r>
      <w:r w:rsidRPr="00F84047">
        <w:rPr>
          <w:sz w:val="16"/>
        </w:rPr>
        <w:t xml:space="preserve">nology, </w:t>
      </w:r>
      <w:r w:rsidRPr="0014525A">
        <w:rPr>
          <w:rStyle w:val="StyleUnderline"/>
          <w:highlight w:val="cyan"/>
        </w:rPr>
        <w:t>through</w:t>
      </w:r>
      <w:r w:rsidRPr="0014525A">
        <w:rPr>
          <w:sz w:val="16"/>
          <w:highlight w:val="cyan"/>
        </w:rPr>
        <w:t xml:space="preserve"> </w:t>
      </w:r>
      <w:r w:rsidRPr="0014525A">
        <w:rPr>
          <w:rStyle w:val="Emphasis"/>
          <w:highlight w:val="cyan"/>
        </w:rPr>
        <w:t>r</w:t>
      </w:r>
      <w:r w:rsidRPr="00F84047">
        <w:rPr>
          <w:sz w:val="16"/>
        </w:rPr>
        <w:t xml:space="preserve">esearch </w:t>
      </w:r>
      <w:r w:rsidRPr="0014525A">
        <w:rPr>
          <w:rStyle w:val="Emphasis"/>
          <w:highlight w:val="cyan"/>
        </w:rPr>
        <w:t>and d</w:t>
      </w:r>
      <w:r w:rsidRPr="00F84047">
        <w:rPr>
          <w:sz w:val="16"/>
        </w:rPr>
        <w:t xml:space="preserve">evelopment </w:t>
      </w:r>
      <w:r w:rsidRPr="0014525A">
        <w:rPr>
          <w:rStyle w:val="StyleUnderline"/>
          <w:highlight w:val="cyan"/>
        </w:rPr>
        <w:t>in</w:t>
      </w:r>
      <w:r w:rsidRPr="0014525A">
        <w:rPr>
          <w:sz w:val="16"/>
          <w:highlight w:val="cyan"/>
        </w:rPr>
        <w:t xml:space="preserve"> </w:t>
      </w:r>
      <w:r w:rsidRPr="0014525A">
        <w:rPr>
          <w:rStyle w:val="Emphasis"/>
          <w:highlight w:val="cyan"/>
        </w:rPr>
        <w:t>space</w:t>
      </w:r>
      <w:r w:rsidRPr="0014525A">
        <w:rPr>
          <w:sz w:val="16"/>
          <w:highlight w:val="cyan"/>
        </w:rPr>
        <w:t xml:space="preserve"> </w:t>
      </w:r>
      <w:r w:rsidRPr="0014525A">
        <w:rPr>
          <w:rStyle w:val="StyleUnderline"/>
          <w:highlight w:val="cyan"/>
        </w:rPr>
        <w:t>has</w:t>
      </w:r>
      <w:r w:rsidRPr="00F84047">
        <w:rPr>
          <w:rStyle w:val="StyleUnderline"/>
        </w:rPr>
        <w:t xml:space="preserve"> the </w:t>
      </w:r>
      <w:r w:rsidRPr="0014525A">
        <w:rPr>
          <w:rStyle w:val="Emphasis"/>
          <w:highlight w:val="cyan"/>
        </w:rPr>
        <w:t>potential to do the same</w:t>
      </w:r>
      <w:r w:rsidRPr="00F84047">
        <w:rPr>
          <w:rStyle w:val="StyleUnderline"/>
        </w:rPr>
        <w:t>. Potential</w:t>
      </w:r>
      <w:r w:rsidRPr="00F84047">
        <w:rPr>
          <w:sz w:val="16"/>
        </w:rPr>
        <w:t xml:space="preserve"> </w:t>
      </w:r>
      <w:r w:rsidRPr="0014525A">
        <w:rPr>
          <w:rStyle w:val="Emphasis"/>
          <w:highlight w:val="cyan"/>
        </w:rPr>
        <w:t>application</w:t>
      </w:r>
      <w:r w:rsidRPr="00371AF0">
        <w:rPr>
          <w:rStyle w:val="StyleUnderline"/>
        </w:rPr>
        <w:t xml:space="preserve">s </w:t>
      </w:r>
      <w:r w:rsidRPr="0014525A">
        <w:rPr>
          <w:rStyle w:val="StyleUnderline"/>
          <w:highlight w:val="cyan"/>
        </w:rPr>
        <w:t xml:space="preserve">of </w:t>
      </w:r>
      <w:r w:rsidRPr="0014525A">
        <w:rPr>
          <w:rStyle w:val="Emphasis"/>
          <w:highlight w:val="cyan"/>
        </w:rPr>
        <w:t>nanotech</w:t>
      </w:r>
      <w:r w:rsidRPr="00371AF0">
        <w:rPr>
          <w:sz w:val="16"/>
        </w:rPr>
        <w:t>nology</w:t>
      </w:r>
      <w:r w:rsidRPr="00F84047">
        <w:rPr>
          <w:sz w:val="16"/>
        </w:rPr>
        <w:t xml:space="preserve"> </w:t>
      </w:r>
      <w:r w:rsidRPr="0014525A">
        <w:rPr>
          <w:rStyle w:val="StyleUnderline"/>
          <w:highlight w:val="cyan"/>
        </w:rPr>
        <w:t xml:space="preserve">in </w:t>
      </w:r>
      <w:r w:rsidRPr="0014525A">
        <w:rPr>
          <w:rStyle w:val="Emphasis"/>
          <w:highlight w:val="cyan"/>
        </w:rPr>
        <w:t>space</w:t>
      </w:r>
      <w:r w:rsidRPr="00F84047">
        <w:rPr>
          <w:sz w:val="16"/>
        </w:rPr>
        <w:t xml:space="preserve"> are numerous, many of them </w:t>
      </w:r>
      <w:r w:rsidRPr="0014525A">
        <w:rPr>
          <w:rStyle w:val="StyleUnderline"/>
          <w:highlight w:val="cyan"/>
        </w:rPr>
        <w:t>have</w:t>
      </w:r>
      <w:r w:rsidRPr="00F84047">
        <w:rPr>
          <w:rStyle w:val="StyleUnderline"/>
        </w:rPr>
        <w:t xml:space="preserve"> the </w:t>
      </w:r>
      <w:r w:rsidRPr="0014525A">
        <w:rPr>
          <w:rStyle w:val="StyleUnderline"/>
          <w:highlight w:val="cyan"/>
        </w:rPr>
        <w:t>potential to</w:t>
      </w:r>
      <w:r w:rsidRPr="0014525A">
        <w:rPr>
          <w:sz w:val="16"/>
          <w:highlight w:val="cyan"/>
        </w:rPr>
        <w:t xml:space="preserve"> </w:t>
      </w:r>
      <w:r w:rsidRPr="0014525A">
        <w:rPr>
          <w:rStyle w:val="Emphasis"/>
          <w:highlight w:val="cyan"/>
        </w:rPr>
        <w:t>capture and inspire generations to come</w:t>
      </w:r>
      <w:r w:rsidRPr="00F84047">
        <w:rPr>
          <w:sz w:val="16"/>
        </w:rPr>
        <w:t xml:space="preserve">. One of these applications is </w:t>
      </w:r>
      <w:r w:rsidRPr="0014525A">
        <w:rPr>
          <w:rStyle w:val="StyleUnderline"/>
          <w:highlight w:val="cyan"/>
        </w:rPr>
        <w:t>the</w:t>
      </w:r>
      <w:r w:rsidRPr="0014525A">
        <w:rPr>
          <w:sz w:val="16"/>
          <w:highlight w:val="cyan"/>
        </w:rPr>
        <w:t xml:space="preserve"> </w:t>
      </w:r>
      <w:r w:rsidRPr="0014525A">
        <w:rPr>
          <w:rStyle w:val="Emphasis"/>
          <w:highlight w:val="cyan"/>
        </w:rPr>
        <w:t>space elevator</w:t>
      </w:r>
      <w:r w:rsidRPr="00F84047">
        <w:rPr>
          <w:rStyle w:val="StyleUnderline"/>
        </w:rPr>
        <w:t xml:space="preserve">. By </w:t>
      </w:r>
      <w:r w:rsidRPr="0014525A">
        <w:rPr>
          <w:rStyle w:val="StyleUnderline"/>
          <w:highlight w:val="cyan"/>
        </w:rPr>
        <w:t xml:space="preserve">using </w:t>
      </w:r>
      <w:r w:rsidRPr="0014525A">
        <w:rPr>
          <w:rStyle w:val="Emphasis"/>
          <w:highlight w:val="cyan"/>
        </w:rPr>
        <w:t>c</w:t>
      </w:r>
      <w:r w:rsidRPr="00F84047">
        <w:rPr>
          <w:rStyle w:val="StyleUnderline"/>
        </w:rPr>
        <w:t xml:space="preserve">arbon </w:t>
      </w:r>
      <w:r w:rsidRPr="0014525A">
        <w:rPr>
          <w:rStyle w:val="Emphasis"/>
          <w:highlight w:val="cyan"/>
        </w:rPr>
        <w:t>n</w:t>
      </w:r>
      <w:r w:rsidRPr="00F84047">
        <w:rPr>
          <w:rStyle w:val="StyleUnderline"/>
        </w:rPr>
        <w:t>ano</w:t>
      </w:r>
      <w:r w:rsidRPr="0014525A">
        <w:rPr>
          <w:rStyle w:val="Emphasis"/>
          <w:highlight w:val="cya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14525A">
        <w:rPr>
          <w:rStyle w:val="Emphasis"/>
          <w:highlight w:val="cyan"/>
        </w:rPr>
        <w:t>benefits</w:t>
      </w:r>
      <w:r w:rsidRPr="00F84047">
        <w:rPr>
          <w:rStyle w:val="StyleUnderline"/>
        </w:rPr>
        <w:t xml:space="preserve"> of such a structure </w:t>
      </w:r>
      <w:r w:rsidRPr="0014525A">
        <w:rPr>
          <w:rStyle w:val="StyleUnderline"/>
          <w:highlight w:val="cyan"/>
        </w:rPr>
        <w:t>would be</w:t>
      </w:r>
      <w:r w:rsidRPr="0014525A">
        <w:rPr>
          <w:sz w:val="16"/>
          <w:highlight w:val="cyan"/>
        </w:rPr>
        <w:t xml:space="preserve"> </w:t>
      </w:r>
      <w:r w:rsidRPr="0014525A">
        <w:rPr>
          <w:rStyle w:val="Emphasis"/>
          <w:highlight w:val="cya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14525A">
        <w:rPr>
          <w:rStyle w:val="StyleUnderline"/>
          <w:highlight w:val="cyan"/>
        </w:rPr>
        <w:t>Investing</w:t>
      </w:r>
      <w:r w:rsidRPr="0014525A">
        <w:rPr>
          <w:sz w:val="16"/>
          <w:highlight w:val="cyan"/>
        </w:rPr>
        <w:t xml:space="preserve"> </w:t>
      </w:r>
      <w:r w:rsidRPr="0014525A">
        <w:rPr>
          <w:rStyle w:val="Emphasis"/>
          <w:highlight w:val="cyan"/>
        </w:rPr>
        <w:t>time and resources</w:t>
      </w:r>
      <w:r w:rsidRPr="00F84047">
        <w:rPr>
          <w:sz w:val="16"/>
        </w:rPr>
        <w:t xml:space="preserve"> </w:t>
      </w:r>
      <w:r w:rsidRPr="0014525A">
        <w:rPr>
          <w:rStyle w:val="Emphasis"/>
          <w:highlight w:val="cyan"/>
        </w:rPr>
        <w:t>into nanotechnology</w:t>
      </w:r>
      <w:r w:rsidRPr="0014525A">
        <w:rPr>
          <w:sz w:val="16"/>
          <w:highlight w:val="cyan"/>
        </w:rPr>
        <w:t xml:space="preserve"> </w:t>
      </w:r>
      <w:r w:rsidRPr="0014525A">
        <w:rPr>
          <w:rStyle w:val="Emphasis"/>
          <w:highlight w:val="cyan"/>
        </w:rPr>
        <w:t>for space</w:t>
      </w:r>
      <w:r w:rsidRPr="0014525A">
        <w:rPr>
          <w:sz w:val="16"/>
          <w:highlight w:val="cyan"/>
        </w:rPr>
        <w:t xml:space="preserve"> </w:t>
      </w:r>
      <w:r w:rsidRPr="00F84047">
        <w:rPr>
          <w:sz w:val="16"/>
        </w:rPr>
        <w:t xml:space="preserve">exploration </w:t>
      </w:r>
      <w:r w:rsidRPr="0014525A">
        <w:rPr>
          <w:rStyle w:val="Emphasis"/>
          <w:highlight w:val="cyan"/>
          <w:bdr w:val="single" w:sz="18" w:space="0" w:color="auto"/>
        </w:rPr>
        <w:t>has benefits for society</w:t>
      </w:r>
      <w:r w:rsidRPr="0014525A">
        <w:rPr>
          <w:sz w:val="16"/>
          <w:highlight w:val="cyan"/>
        </w:rPr>
        <w:t xml:space="preserve"> </w:t>
      </w:r>
      <w:r w:rsidRPr="00F84047">
        <w:rPr>
          <w:sz w:val="16"/>
        </w:rPr>
        <w:t xml:space="preserve">today. </w:t>
      </w:r>
      <w:r w:rsidRPr="0014525A">
        <w:rPr>
          <w:rStyle w:val="Emphasis"/>
          <w:highlight w:val="cyan"/>
        </w:rPr>
        <w:t>Materials</w:t>
      </w:r>
      <w:r w:rsidRPr="0014525A">
        <w:rPr>
          <w:sz w:val="16"/>
          <w:highlight w:val="cyan"/>
        </w:rPr>
        <w:t xml:space="preserve"> </w:t>
      </w:r>
      <w:r w:rsidRPr="00F84047">
        <w:rPr>
          <w:sz w:val="16"/>
        </w:rPr>
        <w:t xml:space="preserve">such as graphene </w:t>
      </w:r>
      <w:r w:rsidRPr="0014525A">
        <w:rPr>
          <w:rStyle w:val="Emphasis"/>
          <w:highlight w:val="cyan"/>
        </w:rPr>
        <w:t>are being used</w:t>
      </w:r>
      <w:r w:rsidRPr="0014525A">
        <w:rPr>
          <w:sz w:val="16"/>
          <w:highlight w:val="cyan"/>
        </w:rPr>
        <w:t xml:space="preserve"> </w:t>
      </w:r>
      <w:r w:rsidRPr="00F84047">
        <w:rPr>
          <w:sz w:val="16"/>
        </w:rPr>
        <w:t xml:space="preserve">in modern manufacturing </w:t>
      </w:r>
      <w:r w:rsidRPr="0014525A">
        <w:rPr>
          <w:rStyle w:val="Emphasis"/>
          <w:highlight w:val="cyan"/>
        </w:rPr>
        <w:t>at an increasing rate</w:t>
      </w:r>
      <w:r w:rsidRPr="0014525A">
        <w:rPr>
          <w:sz w:val="16"/>
          <w:highlight w:val="cyan"/>
        </w:rPr>
        <w:t xml:space="preserve"> </w:t>
      </w:r>
      <w:r w:rsidRPr="0014525A">
        <w:rPr>
          <w:rStyle w:val="Emphasis"/>
          <w:highlight w:val="cyan"/>
          <w:bdr w:val="single" w:sz="18" w:space="0" w:color="auto"/>
        </w:rPr>
        <w:t>as the applications become utilised</w:t>
      </w:r>
      <w:r w:rsidRPr="00F84047">
        <w:rPr>
          <w:sz w:val="16"/>
        </w:rPr>
        <w:t xml:space="preserve">. </w:t>
      </w:r>
      <w:r w:rsidRPr="0014525A">
        <w:rPr>
          <w:rStyle w:val="Emphasis"/>
          <w:highlight w:val="cyan"/>
        </w:rPr>
        <w:t>C</w:t>
      </w:r>
      <w:r w:rsidRPr="00F84047">
        <w:rPr>
          <w:sz w:val="16"/>
        </w:rPr>
        <w:t xml:space="preserve">arbon </w:t>
      </w:r>
      <w:r w:rsidRPr="0014525A">
        <w:rPr>
          <w:rStyle w:val="Emphasis"/>
          <w:highlight w:val="cyan"/>
        </w:rPr>
        <w:t>n</w:t>
      </w:r>
      <w:r w:rsidRPr="00F84047">
        <w:rPr>
          <w:sz w:val="16"/>
        </w:rPr>
        <w:t>ano</w:t>
      </w:r>
      <w:r w:rsidRPr="0014525A">
        <w:rPr>
          <w:rStyle w:val="Emphasis"/>
          <w:highlight w:val="cyan"/>
        </w:rPr>
        <w:t>t</w:t>
      </w:r>
      <w:r w:rsidRPr="00F84047">
        <w:rPr>
          <w:sz w:val="16"/>
        </w:rPr>
        <w:t xml:space="preserve">ubes </w:t>
      </w:r>
      <w:r w:rsidRPr="0014525A">
        <w:rPr>
          <w:rStyle w:val="StyleUnderline"/>
          <w:highlight w:val="cyan"/>
        </w:rPr>
        <w:t>will</w:t>
      </w:r>
      <w:r w:rsidRPr="0014525A">
        <w:rPr>
          <w:sz w:val="16"/>
          <w:highlight w:val="cyan"/>
        </w:rPr>
        <w:t xml:space="preserve"> </w:t>
      </w:r>
      <w:r w:rsidRPr="0014525A">
        <w:rPr>
          <w:rStyle w:val="Emphasis"/>
          <w:highlight w:val="cyan"/>
        </w:rPr>
        <w:t xml:space="preserve">change </w:t>
      </w:r>
      <w:r w:rsidRPr="0014525A">
        <w:rPr>
          <w:rStyle w:val="Emphasis"/>
          <w:highlight w:val="cyan"/>
          <w:bdr w:val="single" w:sz="18" w:space="0" w:color="auto"/>
        </w:rPr>
        <w:t>the way we think about materials</w:t>
      </w:r>
      <w:r w:rsidRPr="00F84047">
        <w:rPr>
          <w:sz w:val="16"/>
        </w:rPr>
        <w:t xml:space="preserve"> and their strength. </w:t>
      </w:r>
      <w:r w:rsidRPr="002D4D22">
        <w:rPr>
          <w:rStyle w:val="StyleUnderline"/>
        </w:rPr>
        <w:t>These nanotubes have a tensile strength one hundred times that of steel, yet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 xml:space="preserve">less </w:t>
      </w:r>
      <w:r w:rsidRPr="00F84047">
        <w:rPr>
          <w:rStyle w:val="Emphasis"/>
        </w:rPr>
        <w:lastRenderedPageBreak/>
        <w:t>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14525A">
        <w:rPr>
          <w:rStyle w:val="StyleUnderline"/>
          <w:highlight w:val="cyan"/>
        </w:rPr>
        <w:t xml:space="preserve">With potentials to </w:t>
      </w:r>
      <w:r w:rsidRPr="0014525A">
        <w:rPr>
          <w:rStyle w:val="Emphasis"/>
          <w:highlight w:val="cya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14525A">
        <w:rPr>
          <w:rStyle w:val="Emphasis"/>
          <w:highlight w:val="cya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14525A">
        <w:rPr>
          <w:rStyle w:val="StyleUnderline"/>
          <w:highlight w:val="cyan"/>
        </w:rPr>
        <w:t>There is</w:t>
      </w:r>
      <w:r w:rsidRPr="00F84047">
        <w:rPr>
          <w:sz w:val="16"/>
        </w:rPr>
        <w:t xml:space="preserve"> still </w:t>
      </w:r>
      <w:r w:rsidRPr="0014525A">
        <w:rPr>
          <w:rStyle w:val="Emphasis"/>
          <w:highlight w:val="cyan"/>
        </w:rPr>
        <w:t>plenty</w:t>
      </w:r>
      <w:r w:rsidRPr="00F84047">
        <w:rPr>
          <w:sz w:val="16"/>
        </w:rPr>
        <w:t xml:space="preserve"> more </w:t>
      </w:r>
      <w:r w:rsidRPr="0014525A">
        <w:rPr>
          <w:rStyle w:val="Emphasis"/>
          <w:highlight w:val="cyan"/>
        </w:rPr>
        <w:t>to achieve</w:t>
      </w:r>
      <w:r w:rsidRPr="0014525A">
        <w:rPr>
          <w:sz w:val="16"/>
          <w:highlight w:val="cyan"/>
        </w:rPr>
        <w:t>.</w:t>
      </w:r>
    </w:p>
    <w:p w14:paraId="6840E63E" w14:textId="77777777" w:rsidR="00127BEC" w:rsidRDefault="00127BEC" w:rsidP="00127BEC">
      <w:pPr>
        <w:pStyle w:val="Heading4"/>
      </w:pPr>
      <w:r>
        <w:t>Nanotech solves every existential threat</w:t>
      </w:r>
    </w:p>
    <w:p w14:paraId="1CCDC3C0" w14:textId="77777777" w:rsidR="00127BEC" w:rsidRPr="00717977" w:rsidRDefault="00127BEC" w:rsidP="00127BEC">
      <w:r>
        <w:rPr>
          <w:b/>
          <w:bCs/>
          <w:color w:val="000000"/>
          <w:sz w:val="26"/>
          <w:szCs w:val="26"/>
        </w:rPr>
        <w:t>Miller 17,</w:t>
      </w:r>
      <w:r>
        <w:rPr>
          <w:color w:val="000000"/>
        </w:rPr>
        <w:t> </w:t>
      </w:r>
      <w:r w:rsidRPr="00717977">
        <w:rPr>
          <w:color w:val="000000"/>
        </w:rPr>
        <w:t>Gina Miller, She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“Nanofuture”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 2-26-2017, accessed on 1-28-2021, Nanotechnology Industries, "Nanotechnology, the real science of miracles, the end of disease, aging, poverty and pollution - Nanotechnology Industries", http://nanoindustries.com/nanotechnology_science_of_miracles/</w:t>
      </w:r>
      <w:r w:rsidRPr="00717977">
        <w:rPr>
          <w:sz w:val="28"/>
        </w:rPr>
        <w:t xml:space="preserve"> </w:t>
      </w:r>
      <w:r w:rsidRPr="00717977">
        <w:t>//Adam</w:t>
      </w:r>
    </w:p>
    <w:p w14:paraId="1CDB4D75" w14:textId="77777777" w:rsidR="00127BEC" w:rsidRDefault="00127BEC" w:rsidP="00127BEC">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7F4B0F">
        <w:rPr>
          <w:rStyle w:val="Emphasis"/>
        </w:rPr>
        <w:t xml:space="preserve">could be a </w:t>
      </w:r>
      <w:r w:rsidRPr="0014525A">
        <w:rPr>
          <w:rStyle w:val="Emphasis"/>
          <w:highlight w:val="cyan"/>
        </w:rPr>
        <w:t>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14525A">
        <w:rPr>
          <w:rStyle w:val="StyleUnderline"/>
          <w:highlight w:val="cyan"/>
        </w:rPr>
        <w:t xml:space="preserve">scientists </w:t>
      </w:r>
      <w:r w:rsidRPr="007F4B0F">
        <w:rPr>
          <w:rStyle w:val="StyleUnderline"/>
        </w:rPr>
        <w:t>will</w:t>
      </w:r>
      <w:r w:rsidRPr="009F406B">
        <w:rPr>
          <w:rStyle w:val="StyleUnderline"/>
        </w:rPr>
        <w:t xml:space="preserve"> be able to </w:t>
      </w:r>
      <w:r w:rsidRPr="0014525A">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self realizing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14525A">
        <w:rPr>
          <w:rStyle w:val="StyleUnderline"/>
          <w:highlight w:val="cyan"/>
        </w:rPr>
        <w:t xml:space="preserve">nanorobot </w:t>
      </w:r>
      <w:r w:rsidRPr="007F4B0F">
        <w:rPr>
          <w:rStyle w:val="StyleUnderline"/>
        </w:rPr>
        <w:t xml:space="preserve">can </w:t>
      </w:r>
      <w:r w:rsidRPr="0014525A">
        <w:rPr>
          <w:rStyle w:val="StyleUnderline"/>
          <w:highlight w:val="cyan"/>
        </w:rPr>
        <w:t xml:space="preserve">grab a cell </w:t>
      </w:r>
      <w:r w:rsidRPr="007F4B0F">
        <w:rPr>
          <w:rStyle w:val="StyleUnderline"/>
        </w:rPr>
        <w:t xml:space="preserve">and </w:t>
      </w:r>
      <w:r w:rsidRPr="0014525A">
        <w:rPr>
          <w:rStyle w:val="StyleUnderline"/>
          <w:highlight w:val="cyan"/>
        </w:rPr>
        <w:t>repair it</w:t>
      </w:r>
      <w:r w:rsidRPr="009F406B">
        <w:rPr>
          <w:rStyle w:val="StyleUnderline"/>
        </w:rPr>
        <w:t xml:space="preserve">. This will </w:t>
      </w:r>
      <w:r w:rsidRPr="007F4B0F">
        <w:rPr>
          <w:rStyle w:val="Emphasis"/>
        </w:rPr>
        <w:t xml:space="preserve">allow us to </w:t>
      </w:r>
      <w:r w:rsidRPr="0014525A">
        <w:rPr>
          <w:rStyle w:val="Emphasis"/>
          <w:highlight w:val="cyan"/>
        </w:rPr>
        <w:t>cure diseases</w:t>
      </w:r>
      <w:r w:rsidRPr="009F406B">
        <w:rPr>
          <w:rStyle w:val="StyleUnderline"/>
        </w:rPr>
        <w:t xml:space="preserve"> that have </w:t>
      </w:r>
      <w:r w:rsidRPr="0014525A">
        <w:rPr>
          <w:rStyle w:val="StyleUnderline"/>
          <w:highlight w:val="cyan"/>
        </w:rPr>
        <w:t>never</w:t>
      </w:r>
      <w:r w:rsidRPr="009F406B">
        <w:rPr>
          <w:rStyle w:val="StyleUnderline"/>
        </w:rPr>
        <w:t xml:space="preserve"> been </w:t>
      </w:r>
      <w:r w:rsidRPr="0014525A">
        <w:rPr>
          <w:rStyle w:val="StyleUnderline"/>
          <w:highlight w:val="cyan"/>
        </w:rPr>
        <w:t>cured before</w:t>
      </w:r>
      <w:r w:rsidRPr="009F406B">
        <w:rPr>
          <w:rStyle w:val="StyleUnderline"/>
        </w:rPr>
        <w:t xml:space="preserve">. Nanorobots could be </w:t>
      </w:r>
      <w:r w:rsidRPr="0014525A">
        <w:rPr>
          <w:rStyle w:val="StyleUnderline"/>
          <w:highlight w:val="cyan"/>
        </w:rPr>
        <w:t>released into</w:t>
      </w:r>
      <w:r w:rsidRPr="009F406B">
        <w:rPr>
          <w:rStyle w:val="StyleUnderline"/>
        </w:rPr>
        <w:t xml:space="preserve"> the </w:t>
      </w:r>
      <w:r w:rsidRPr="0014525A">
        <w:rPr>
          <w:rStyle w:val="StyleUnderline"/>
          <w:highlight w:val="cyan"/>
        </w:rPr>
        <w:t>blood stream</w:t>
      </w:r>
      <w:r w:rsidRPr="009F406B">
        <w:rPr>
          <w:rStyle w:val="StyleUnderline"/>
        </w:rPr>
        <w:t xml:space="preserve"> via pill or injection </w:t>
      </w:r>
      <w:r w:rsidRPr="0014525A">
        <w:rPr>
          <w:rStyle w:val="StyleUnderline"/>
          <w:highlight w:val="cyan"/>
        </w:rPr>
        <w:t>to</w:t>
      </w:r>
      <w:r w:rsidRPr="009F406B">
        <w:rPr>
          <w:rStyle w:val="StyleUnderline"/>
        </w:rPr>
        <w:t xml:space="preserve"> find and </w:t>
      </w:r>
      <w:r w:rsidRPr="0014525A">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7F4B0F">
        <w:rPr>
          <w:rStyle w:val="StyleUnderline"/>
        </w:rPr>
        <w:t>perpetually</w:t>
      </w:r>
      <w:r w:rsidRPr="009F406B">
        <w:rPr>
          <w:rStyle w:val="StyleUnderline"/>
        </w:rPr>
        <w:t xml:space="preserve"> monitoring, identifying and </w:t>
      </w:r>
      <w:r w:rsidRPr="0014525A">
        <w:rPr>
          <w:rStyle w:val="Emphasis"/>
          <w:highlight w:val="cyan"/>
        </w:rPr>
        <w:t xml:space="preserve">repairing </w:t>
      </w:r>
      <w:r w:rsidRPr="007F4B0F">
        <w:rPr>
          <w:rStyle w:val="Emphasis"/>
        </w:rPr>
        <w:t xml:space="preserve">problems </w:t>
      </w:r>
      <w:r w:rsidRPr="0014525A">
        <w:rPr>
          <w:rStyle w:val="Emphasis"/>
          <w:highlight w:val="cyan"/>
        </w:rPr>
        <w:t>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A nanorobot could have radiation inside of it, locate the tumor, inject it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case and the cancer returns. </w:t>
      </w:r>
      <w:r w:rsidRPr="009F406B">
        <w:rPr>
          <w:rStyle w:val="StyleUnderline"/>
        </w:rPr>
        <w:t xml:space="preserve">A nanotech gene therapy </w:t>
      </w:r>
      <w:r w:rsidRPr="009F406B">
        <w:rPr>
          <w:rStyle w:val="Emphasis"/>
        </w:rPr>
        <w:t>has successfully killed ovarian cancer in mice</w:t>
      </w:r>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lastRenderedPageBreak/>
        <w:t>doesn't stop with cancer</w:t>
      </w:r>
      <w:r w:rsidRPr="007F4B0F">
        <w:rPr>
          <w:rStyle w:val="StyleUnderline"/>
        </w:rPr>
        <w:t>. Every disease is made out of the same atoms that</w:t>
      </w:r>
      <w:r w:rsidRPr="009F406B">
        <w:rPr>
          <w:rStyle w:val="StyleUnderline"/>
        </w:rPr>
        <w:t xml:space="preserve">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14525A">
        <w:rPr>
          <w:rStyle w:val="StyleUnderline"/>
          <w:highlight w:val="cyan"/>
        </w:rPr>
        <w:t>There is nothing</w:t>
      </w:r>
      <w:r w:rsidRPr="009F406B">
        <w:rPr>
          <w:rStyle w:val="StyleUnderline"/>
        </w:rPr>
        <w:t xml:space="preserve"> that </w:t>
      </w:r>
      <w:r w:rsidRPr="0014525A">
        <w:rPr>
          <w:rStyle w:val="StyleUnderline"/>
          <w:highlight w:val="cyan"/>
        </w:rPr>
        <w:t>nanotechnology</w:t>
      </w:r>
      <w:r w:rsidRPr="009F406B">
        <w:rPr>
          <w:rStyle w:val="StyleUnderline"/>
        </w:rPr>
        <w:t xml:space="preserve"> </w:t>
      </w:r>
      <w:r w:rsidRPr="0014525A">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14525A">
        <w:rPr>
          <w:rStyle w:val="Emphasis"/>
          <w:highlight w:val="cyan"/>
        </w:rPr>
        <w:t>eliminate diseases,</w:t>
      </w:r>
      <w:r w:rsidRPr="00321A75">
        <w:rPr>
          <w:rStyle w:val="Emphasis"/>
        </w:rPr>
        <w:t xml:space="preserve"> </w:t>
      </w:r>
      <w:r w:rsidRPr="0014525A">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14525A">
        <w:rPr>
          <w:rStyle w:val="Emphasis"/>
          <w:highlight w:val="cyan"/>
        </w:rPr>
        <w:t>heal wounds</w:t>
      </w:r>
      <w:r w:rsidRPr="00321A75">
        <w:rPr>
          <w:rStyle w:val="Emphasis"/>
        </w:rPr>
        <w:t>,</w:t>
      </w:r>
      <w:r w:rsidRPr="009F406B">
        <w:rPr>
          <w:rStyle w:val="StyleUnderline"/>
        </w:rPr>
        <w:t xml:space="preserve"> reduce child mortality, </w:t>
      </w:r>
      <w:r w:rsidRPr="0014525A">
        <w:rPr>
          <w:rStyle w:val="Emphasis"/>
          <w:highlight w:val="cyan"/>
        </w:rPr>
        <w:t>regenerate limbs</w:t>
      </w:r>
      <w:r w:rsidRPr="00321A75">
        <w:rPr>
          <w:rStyle w:val="StyleUnderline"/>
        </w:rPr>
        <w:t xml:space="preserve"> and organs, eliminate inflammatory/</w:t>
      </w:r>
      <w:r w:rsidRPr="0014525A">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tumors and neurological disorders. </w:t>
      </w:r>
      <w:r w:rsidRPr="00116F93">
        <w:rPr>
          <w:rStyle w:val="StyleUnderline"/>
        </w:rPr>
        <w:t xml:space="preserve">Nanoconstructs could </w:t>
      </w:r>
      <w:r w:rsidRPr="0014525A">
        <w:rPr>
          <w:rStyle w:val="StyleUnderline"/>
          <w:highlight w:val="cyan"/>
        </w:rPr>
        <w:t>deliver</w:t>
      </w:r>
      <w:r w:rsidRPr="00116F93">
        <w:rPr>
          <w:rStyle w:val="StyleUnderline"/>
        </w:rPr>
        <w:t xml:space="preserve"> </w:t>
      </w:r>
      <w:r w:rsidRPr="0014525A">
        <w:rPr>
          <w:rStyle w:val="StyleUnderline"/>
          <w:highlight w:val="cyan"/>
        </w:rPr>
        <w:t>neuroprotective molecules</w:t>
      </w:r>
      <w:r w:rsidRPr="00116F93">
        <w:rPr>
          <w:rStyle w:val="StyleUnderline"/>
        </w:rPr>
        <w:t xml:space="preserve"> directly to the brain </w:t>
      </w:r>
      <w:r w:rsidRPr="0014525A">
        <w:rPr>
          <w:rStyle w:val="StyleUnderline"/>
          <w:highlight w:val="cyan"/>
        </w:rPr>
        <w:t>to</w:t>
      </w:r>
      <w:r w:rsidRPr="00116F93">
        <w:rPr>
          <w:rStyle w:val="StyleUnderline"/>
        </w:rPr>
        <w:t xml:space="preserve"> recover or </w:t>
      </w:r>
      <w:r w:rsidRPr="0014525A">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example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surgery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gene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cancers and diabetes. Nanorobots as nanodentistry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Spider bites and ticks carrying lyme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14525A">
        <w:rPr>
          <w:rStyle w:val="Emphasis"/>
          <w:highlight w:val="cyan"/>
        </w:rPr>
        <w:t>Dead cells are the</w:t>
      </w:r>
      <w:r w:rsidRPr="00321A75">
        <w:rPr>
          <w:rStyle w:val="Emphasis"/>
        </w:rPr>
        <w:t xml:space="preserve"> primary </w:t>
      </w:r>
      <w:r w:rsidRPr="0014525A">
        <w:rPr>
          <w:rStyle w:val="Emphasis"/>
          <w:highlight w:val="cyan"/>
        </w:rPr>
        <w:t>reason for aging and death</w:t>
      </w:r>
      <w:r w:rsidRPr="00321A75">
        <w:rPr>
          <w:rStyle w:val="StyleUnderline"/>
        </w:rPr>
        <w:t xml:space="preserve">; nanorobots </w:t>
      </w:r>
      <w:r w:rsidRPr="0014525A">
        <w:rPr>
          <w:rStyle w:val="StyleUnderline"/>
          <w:highlight w:val="cyan"/>
        </w:rPr>
        <w:t>could replace</w:t>
      </w:r>
      <w:r w:rsidRPr="00321A75">
        <w:rPr>
          <w:rStyle w:val="StyleUnderline"/>
        </w:rPr>
        <w:t xml:space="preserve"> senescent </w:t>
      </w:r>
      <w:r w:rsidRPr="0014525A">
        <w:rPr>
          <w:rStyle w:val="StyleUnderline"/>
          <w:highlight w:val="cyan"/>
        </w:rPr>
        <w:t>(old) cells</w:t>
      </w:r>
      <w:r w:rsidRPr="00321A75">
        <w:rPr>
          <w:rStyle w:val="StyleUnderline"/>
        </w:rPr>
        <w:t xml:space="preserve"> </w:t>
      </w:r>
      <w:r w:rsidRPr="0014525A">
        <w:rPr>
          <w:rStyle w:val="StyleUnderline"/>
          <w:highlight w:val="cyan"/>
        </w:rPr>
        <w:t>with non-senescent cells</w:t>
      </w:r>
      <w:r w:rsidRPr="00321A75">
        <w:rPr>
          <w:rStyle w:val="StyleUnderline"/>
        </w:rPr>
        <w:t xml:space="preserve">, or reprogram cells so they do not senescensce, </w:t>
      </w:r>
      <w:r w:rsidRPr="0014525A">
        <w:rPr>
          <w:rStyle w:val="StyleUnderline"/>
          <w:highlight w:val="cyan"/>
        </w:rPr>
        <w:t>which</w:t>
      </w:r>
      <w:r w:rsidRPr="00321A75">
        <w:rPr>
          <w:rStyle w:val="StyleUnderline"/>
        </w:rPr>
        <w:t xml:space="preserve"> would </w:t>
      </w:r>
      <w:r w:rsidRPr="0014525A">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r w:rsidRPr="00321A75">
        <w:rPr>
          <w:rStyle w:val="StyleUnderline"/>
        </w:rPr>
        <w:t>So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14525A">
        <w:rPr>
          <w:rStyle w:val="Emphasis"/>
          <w:highlight w:val="cyan"/>
        </w:rPr>
        <w:t>human</w:t>
      </w:r>
      <w:r w:rsidRPr="00321A75">
        <w:rPr>
          <w:rStyle w:val="Emphasis"/>
        </w:rPr>
        <w:t xml:space="preserve"> body could </w:t>
      </w:r>
      <w:r w:rsidRPr="0014525A">
        <w:rPr>
          <w:rStyle w:val="Emphasis"/>
          <w:highlight w:val="cyan"/>
        </w:rPr>
        <w:t>become immortal</w:t>
      </w:r>
      <w:r w:rsidRPr="0014525A">
        <w:rPr>
          <w:rStyle w:val="StyleUnderline"/>
          <w:highlight w:val="cyan"/>
        </w:rPr>
        <w:t>.</w:t>
      </w:r>
      <w:r w:rsidRPr="00717977">
        <w:rPr>
          <w:sz w:val="16"/>
        </w:rPr>
        <w:t xml:space="preserve"> You could live a disease-free youthful life, forever. Of course immortality isn't for everyone and everyone should have the right to decide what they want or don't want for their own body. </w:t>
      </w:r>
      <w:r w:rsidRPr="00321A75">
        <w:rPr>
          <w:rStyle w:val="StyleUnderline"/>
        </w:rPr>
        <w:t xml:space="preserve">Death will be a choice rather </w:t>
      </w:r>
      <w:r w:rsidRPr="00321A75">
        <w:rPr>
          <w:rStyle w:val="StyleUnderline"/>
        </w:rPr>
        <w:lastRenderedPageBreak/>
        <w:t>than a requirement</w:t>
      </w:r>
      <w:r w:rsidRPr="00717977">
        <w:rPr>
          <w:sz w:val="16"/>
        </w:rPr>
        <w:t>. There are well funded countries that have access to researchers and high tech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example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nutrients and minerals could be delivered to rebuild soil to a fertile state and thus have the ability to grow food. Hunger could one day be a solvable problem. Nanotechnology would make it possible to provide meat and animal products inexpensively without killing animals. E.coli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water; approximately one in nine people. 840,000 people die each year from water-related disease</w:t>
      </w:r>
      <w:r w:rsidRPr="00717977">
        <w:rPr>
          <w:rStyle w:val="StyleUnderline"/>
        </w:rPr>
        <w:t xml:space="preserve">. A portable non-chemical </w:t>
      </w:r>
      <w:r w:rsidRPr="0014525A">
        <w:rPr>
          <w:rStyle w:val="StyleUnderline"/>
          <w:highlight w:val="cyan"/>
        </w:rPr>
        <w:t>nano-filtration water purification</w:t>
      </w:r>
      <w:r w:rsidRPr="00717977">
        <w:rPr>
          <w:rStyle w:val="StyleUnderline"/>
        </w:rPr>
        <w:t xml:space="preserve"> device </w:t>
      </w:r>
      <w:r w:rsidRPr="0014525A">
        <w:rPr>
          <w:rStyle w:val="StyleUnderline"/>
          <w:highlight w:val="cyan"/>
        </w:rPr>
        <w:t>has been developed</w:t>
      </w:r>
      <w:r w:rsidRPr="00717977">
        <w:rPr>
          <w:rStyle w:val="StyleUnderline"/>
        </w:rPr>
        <w:t xml:space="preserve"> by Micheal Pritchard</w:t>
      </w:r>
      <w:r w:rsidRPr="00717977">
        <w:rPr>
          <w:sz w:val="16"/>
        </w:rPr>
        <w:t xml:space="preserve">. It </w:t>
      </w:r>
      <w:r w:rsidRPr="0014525A">
        <w:rPr>
          <w:rStyle w:val="Emphasis"/>
          <w:highlight w:val="cyan"/>
        </w:rPr>
        <w:t xml:space="preserve">creates safe </w:t>
      </w:r>
      <w:r w:rsidRPr="00717977">
        <w:rPr>
          <w:rStyle w:val="Emphasis"/>
        </w:rPr>
        <w:t xml:space="preserve">and sterile </w:t>
      </w:r>
      <w:r w:rsidRPr="0014525A">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14525A">
        <w:rPr>
          <w:rStyle w:val="Emphasis"/>
          <w:highlight w:val="cyan"/>
        </w:rPr>
        <w:t>Pollution</w:t>
      </w:r>
      <w:r w:rsidRPr="00717977">
        <w:rPr>
          <w:rStyle w:val="Emphasis"/>
        </w:rPr>
        <w:t xml:space="preserve"> in general, </w:t>
      </w:r>
      <w:r w:rsidRPr="0014525A">
        <w:rPr>
          <w:rStyle w:val="Emphasis"/>
          <w:highlight w:val="cyan"/>
        </w:rPr>
        <w:t>global warming</w:t>
      </w:r>
      <w:r w:rsidRPr="00717977">
        <w:rPr>
          <w:rStyle w:val="StyleUnderline"/>
        </w:rPr>
        <w:t xml:space="preserve">, nuclear waste, oil spills, smog, and acid rain, </w:t>
      </w:r>
      <w:r w:rsidRPr="0014525A">
        <w:rPr>
          <w:rStyle w:val="StyleUnderline"/>
          <w:highlight w:val="cyan"/>
        </w:rPr>
        <w:t>could be remedied</w:t>
      </w:r>
      <w:r w:rsidRPr="00717977">
        <w:rPr>
          <w:rStyle w:val="StyleUnderline"/>
        </w:rPr>
        <w:t xml:space="preserve"> and prevented </w:t>
      </w:r>
      <w:r w:rsidRPr="0014525A">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14525A">
        <w:rPr>
          <w:rStyle w:val="StyleUnderline"/>
          <w:highlight w:val="cyan"/>
        </w:rPr>
        <w:t>come together to remove pollutant atoms</w:t>
      </w:r>
      <w:r w:rsidRPr="00717977">
        <w:rPr>
          <w:rStyle w:val="StyleUnderline"/>
        </w:rPr>
        <w:t xml:space="preserve"> from the atmosphere, earth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14525A">
        <w:rPr>
          <w:rStyle w:val="StyleUnderline"/>
          <w:highlight w:val="cyan"/>
        </w:rPr>
        <w:t>pull apart</w:t>
      </w:r>
      <w:r w:rsidRPr="00717977">
        <w:rPr>
          <w:rStyle w:val="StyleUnderline"/>
        </w:rPr>
        <w:t xml:space="preserve"> the </w:t>
      </w:r>
      <w:r w:rsidRPr="0014525A">
        <w:rPr>
          <w:rStyle w:val="StyleUnderline"/>
          <w:highlight w:val="cyan"/>
        </w:rPr>
        <w:t>bad molecules and</w:t>
      </w:r>
      <w:r w:rsidRPr="00717977">
        <w:rPr>
          <w:rStyle w:val="StyleUnderline"/>
        </w:rPr>
        <w:t xml:space="preserve"> </w:t>
      </w:r>
      <w:r w:rsidRPr="0014525A">
        <w:rPr>
          <w:rStyle w:val="StyleUnderline"/>
          <w:highlight w:val="cyan"/>
        </w:rPr>
        <w:t>reassemble</w:t>
      </w:r>
      <w:r w:rsidRPr="00717977">
        <w:rPr>
          <w:rStyle w:val="StyleUnderline"/>
        </w:rPr>
        <w:t xml:space="preserve"> the atoms </w:t>
      </w:r>
      <w:r w:rsidRPr="0014525A">
        <w:rPr>
          <w:rStyle w:val="StyleUnderline"/>
          <w:highlight w:val="cyan"/>
        </w:rPr>
        <w:t>into good molecules</w:t>
      </w:r>
      <w:r w:rsidRPr="00717977">
        <w:rPr>
          <w:rStyle w:val="StyleUnderline"/>
        </w:rPr>
        <w:t xml:space="preserve"> for other positive purposes</w:t>
      </w:r>
      <w:r w:rsidRPr="00717977">
        <w:rPr>
          <w:sz w:val="16"/>
        </w:rPr>
        <w:t>. As a first indicator of the possibility, Brian Mercer created a new pollution control technology using nanofibres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waste and no pollution.</w:t>
      </w:r>
    </w:p>
    <w:p w14:paraId="24373787" w14:textId="77777777" w:rsidR="00127BEC" w:rsidRDefault="00127BEC" w:rsidP="00127BEC">
      <w:pPr>
        <w:pStyle w:val="Heading4"/>
      </w:pPr>
      <w:r>
        <w:t xml:space="preserve">Nanomaterials solve </w:t>
      </w:r>
      <w:r w:rsidRPr="0071330D">
        <w:rPr>
          <w:u w:val="single"/>
        </w:rPr>
        <w:t>Warming</w:t>
      </w:r>
      <w:r>
        <w:t xml:space="preserve"> and </w:t>
      </w:r>
      <w:r>
        <w:rPr>
          <w:u w:val="single"/>
        </w:rPr>
        <w:t>Water Scarcity</w:t>
      </w:r>
      <w:r>
        <w:t xml:space="preserve">. </w:t>
      </w:r>
    </w:p>
    <w:p w14:paraId="755A0E75" w14:textId="77777777" w:rsidR="00127BEC" w:rsidRPr="00713227" w:rsidRDefault="00127BEC" w:rsidP="00127BEC">
      <w:r w:rsidRPr="00713227">
        <w:rPr>
          <w:rStyle w:val="Style13ptBold"/>
        </w:rPr>
        <w:t>Khullar 17</w:t>
      </w:r>
      <w:r>
        <w:t xml:space="preserve"> </w:t>
      </w:r>
      <w:r w:rsidRPr="00713227">
        <w:t>Bhavya Khullar 9-4-2017 "Nanomaterials Could Combat Climate Change and Reduce Pollution"</w:t>
      </w:r>
      <w:r>
        <w:t xml:space="preserve"> </w:t>
      </w:r>
      <w:hyperlink r:id="rId23" w:history="1">
        <w:r w:rsidRPr="001F28C2">
          <w:rPr>
            <w:rStyle w:val="Hyperlink"/>
          </w:rPr>
          <w:t>https://www.scientificamerican.com/article/nanomaterials-could-combat-climate-change-and-reduce-pollution/</w:t>
        </w:r>
      </w:hyperlink>
      <w:r>
        <w:t xml:space="preserve"> (</w:t>
      </w:r>
      <w:r w:rsidRPr="00713227">
        <w:t>Former Programme Officer with the Food Safety and Toxins Unit, Centre for Science and Environment (CSE)</w:t>
      </w:r>
      <w:r>
        <w:t xml:space="preserve">)//Elmer </w:t>
      </w:r>
    </w:p>
    <w:p w14:paraId="1AE9853C" w14:textId="77777777" w:rsidR="00127BEC" w:rsidRPr="00ED1DB1" w:rsidRDefault="00127BEC" w:rsidP="00127BEC">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—materials made up of units that are each thousands of times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 xml:space="preserve">They are </w:t>
      </w:r>
      <w:r w:rsidRPr="00ED1DB1">
        <w:rPr>
          <w:rStyle w:val="StyleUnderline"/>
        </w:rPr>
        <w:lastRenderedPageBreak/>
        <w:t>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they have to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far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The researchers developed a nanoCO2 harvester that uses water and sunlight to convert atmospheric CO2 into methanol, which can be employed as an engine fuel, a solvent, an antifreeze agent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have a tendency to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Elzbieta Megiel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and can be easily performed because such nanoparticles have a large number of sites on their surface that can capture pollutants and don’t readily degrade in water.</w:t>
      </w:r>
      <w:r w:rsidRPr="00ED1DB1">
        <w:rPr>
          <w:sz w:val="16"/>
        </w:rPr>
        <w:t xml:space="preserve"> Chattopadhyay adds that appropriately designed magnetic nanomaterials can be used to separate pollutants such as arsenic, lead, chromium and mercury from water. </w:t>
      </w:r>
      <w:r w:rsidRPr="00ED1DB1">
        <w:rPr>
          <w:rStyle w:val="StyleUnderline"/>
        </w:rPr>
        <w:t>However, the nanotech-based approach has to be more efficient than conventional water purification technology to make it worthwhile</w:t>
      </w:r>
      <w:r w:rsidRPr="00ED1DB1">
        <w:rPr>
          <w:sz w:val="16"/>
        </w:rPr>
        <w:t xml:space="preserve">. In addition to removing dyes and metals, nanomaterials can also be used to clean up oil spills. Researchers led by Pulickel Ajayan at Rice University in Houston, Texas, have developed a reusable </w:t>
      </w:r>
      <w:r w:rsidRPr="00ED1DB1">
        <w:rPr>
          <w:sz w:val="16"/>
        </w:rPr>
        <w:lastRenderedPageBreak/>
        <w:t xml:space="preserve">nanosponge that can remove oil from contaminated seawater. </w:t>
      </w:r>
      <w:r w:rsidRPr="00ED1DB1">
        <w:rPr>
          <w:rStyle w:val="StyleUnderline"/>
        </w:rPr>
        <w:t>The technology shows promise, but it’s not yet ready for prime time. “While the nanosponge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application,  “this may become possible with more research and industry partnerships,” Chattopadhyay says. </w:t>
      </w:r>
    </w:p>
    <w:p w14:paraId="0BA9037A" w14:textId="77777777" w:rsidR="00127BEC" w:rsidRDefault="00127BEC" w:rsidP="00127BEC">
      <w:pPr>
        <w:pStyle w:val="Heading4"/>
        <w:rPr>
          <w:rFonts w:cs="Times New Roman"/>
        </w:rPr>
      </w:pPr>
      <w:r>
        <w:rPr>
          <w:rFonts w:cs="Times New Roman"/>
        </w:rPr>
        <w:t>Warming causes Extinction</w:t>
      </w:r>
    </w:p>
    <w:p w14:paraId="6DF70708" w14:textId="77777777" w:rsidR="00127BEC" w:rsidRPr="00601C82" w:rsidRDefault="00127BEC" w:rsidP="00127BEC">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8D5A216" w14:textId="77777777" w:rsidR="00127BEC" w:rsidRDefault="00127BEC" w:rsidP="00127BEC">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w:t>
      </w:r>
      <w:r w:rsidRPr="00D5251F">
        <w:rPr>
          <w:rFonts w:asciiTheme="minorHAnsi" w:hAnsiTheme="minorHAnsi" w:cstheme="minorHAnsi"/>
          <w:sz w:val="16"/>
        </w:rPr>
        <w:lastRenderedPageBreak/>
        <w:t xml:space="preserve">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ingenious, and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001B27">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001B27">
        <w:rPr>
          <w:rFonts w:asciiTheme="minorHAnsi" w:hAnsiTheme="minorHAnsi" w:cstheme="minorHAnsi"/>
          <w:sz w:val="24"/>
          <w:highlight w:val="green"/>
          <w:u w:val="single"/>
        </w:rPr>
        <w:t>c</w:t>
      </w:r>
      <w:r w:rsidRPr="00001B27">
        <w:rPr>
          <w:rFonts w:asciiTheme="minorHAnsi" w:hAnsiTheme="minorHAnsi" w:cstheme="minorHAnsi"/>
          <w:b/>
          <w:sz w:val="24"/>
          <w:highlight w:val="green"/>
          <w:u w:val="single"/>
        </w:rPr>
        <w:t>hallenges that are</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001B27">
        <w:rPr>
          <w:rFonts w:asciiTheme="minorHAnsi" w:hAnsiTheme="minorHAnsi" w:cstheme="minorHAnsi"/>
          <w:b/>
          <w:sz w:val="24"/>
          <w:highlight w:val="green"/>
          <w:u w:val="single"/>
        </w:rPr>
        <w:t>linear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001B27">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In particular, as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001B27">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001B27">
        <w:rPr>
          <w:rFonts w:asciiTheme="minorHAnsi" w:hAnsiTheme="minorHAnsi" w:cstheme="minorHAnsi"/>
          <w:b/>
          <w:sz w:val="24"/>
          <w:highlight w:val="green"/>
          <w:u w:val="single"/>
        </w:rPr>
        <w:t>could catch humanity off-guard and produce a</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001B27">
        <w:rPr>
          <w:rFonts w:asciiTheme="minorHAnsi" w:hAnsiTheme="minorHAnsi" w:cstheme="minorHAnsi"/>
          <w:b/>
          <w:sz w:val="24"/>
          <w:highlight w:val="green"/>
          <w:u w:val="single"/>
        </w:rPr>
        <w:t>apocalyptic event.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w:t>
      </w:r>
      <w:r w:rsidRPr="00D5251F">
        <w:rPr>
          <w:rFonts w:asciiTheme="minorHAnsi" w:hAnsiTheme="minorHAnsi" w:cstheme="minorHAnsi"/>
          <w:sz w:val="16"/>
        </w:rPr>
        <w:lastRenderedPageBreak/>
        <w:t xml:space="preserve">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001B27">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have to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exhaustive and the possibility of undiscovered positive feedbacks </w:t>
      </w:r>
      <w:r w:rsidRPr="00001B27">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6B7FA49" w14:textId="77777777" w:rsidR="00127BEC" w:rsidRDefault="00127BEC" w:rsidP="00127BEC">
      <w:pPr>
        <w:pStyle w:val="Heading4"/>
      </w:pPr>
      <w:r>
        <w:t>Conflicts coming over water scarcity---extinction</w:t>
      </w:r>
    </w:p>
    <w:p w14:paraId="0B09A9A0" w14:textId="77777777" w:rsidR="00127BEC" w:rsidRPr="008E51EA" w:rsidRDefault="00127BEC" w:rsidP="00127BEC">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0CBD1035" w14:textId="77777777" w:rsidR="00127BEC" w:rsidRPr="0034190B" w:rsidRDefault="00127BEC" w:rsidP="00127BEC">
      <w:pPr>
        <w:rPr>
          <w:b/>
          <w:iCs/>
          <w:u w:val="single"/>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r>
        <w:rPr>
          <w:sz w:val="16"/>
        </w:rPr>
        <w:t xml:space="preserve"> </w:t>
      </w:r>
      <w:r w:rsidRPr="00DA2079">
        <w:rPr>
          <w:rStyle w:val="StyleUnderline"/>
        </w:rPr>
        <w:t>In many regions of the globe</w:t>
      </w:r>
      <w:r w:rsidRPr="00DA2079">
        <w:rPr>
          <w:sz w:val="16"/>
        </w:rPr>
        <w:t>—</w:t>
      </w:r>
      <w:r w:rsidRPr="00DA2079">
        <w:rPr>
          <w:rStyle w:val="StyleUnderline"/>
        </w:rPr>
        <w:t>from</w:t>
      </w:r>
      <w:r w:rsidRPr="00DA2079">
        <w:rPr>
          <w:sz w:val="16"/>
        </w:rPr>
        <w:t xml:space="preserve"> </w:t>
      </w:r>
      <w:r w:rsidRPr="00DA2079">
        <w:rPr>
          <w:rStyle w:val="Emphasis"/>
        </w:rPr>
        <w:t>Northern Africa</w:t>
      </w:r>
      <w:r w:rsidRPr="00DA2079">
        <w:rPr>
          <w:sz w:val="16"/>
        </w:rPr>
        <w:t xml:space="preserve"> </w:t>
      </w:r>
      <w:r w:rsidRPr="00DA2079">
        <w:rPr>
          <w:rStyle w:val="StyleUnderline"/>
        </w:rPr>
        <w:t xml:space="preserve">to the </w:t>
      </w:r>
      <w:r w:rsidRPr="00DA2079">
        <w:rPr>
          <w:rStyle w:val="Emphasis"/>
        </w:rPr>
        <w:t>Middle East</w:t>
      </w:r>
      <w:r w:rsidRPr="00DA2079">
        <w:rPr>
          <w:sz w:val="16"/>
        </w:rPr>
        <w:t xml:space="preserve"> </w:t>
      </w:r>
      <w:r w:rsidRPr="00DA2079">
        <w:rPr>
          <w:rStyle w:val="StyleUnderline"/>
        </w:rPr>
        <w:t>to</w:t>
      </w:r>
      <w:r w:rsidRPr="00DA2079">
        <w:rPr>
          <w:sz w:val="16"/>
        </w:rPr>
        <w:t xml:space="preserve"> </w:t>
      </w:r>
      <w:r w:rsidRPr="00DA2079">
        <w:rPr>
          <w:rStyle w:val="Emphasis"/>
        </w:rPr>
        <w:t>Central and South Asia</w:t>
      </w:r>
      <w:r w:rsidRPr="002E04DA">
        <w:rPr>
          <w:sz w:val="16"/>
        </w:rPr>
        <w:t>—</w:t>
      </w:r>
      <w:r w:rsidRPr="0010172C">
        <w:rPr>
          <w:rStyle w:val="StyleUnderline"/>
          <w:highlight w:val="cyan"/>
        </w:rPr>
        <w:t>efforts to manage</w:t>
      </w:r>
      <w:r w:rsidRPr="002E04DA">
        <w:rPr>
          <w:rStyle w:val="StyleUnderline"/>
        </w:rPr>
        <w:t xml:space="preserve"> internal fresh</w:t>
      </w:r>
      <w:r w:rsidRPr="0010172C">
        <w:rPr>
          <w:rStyle w:val="StyleUnderline"/>
          <w:highlight w:val="cyan"/>
        </w:rPr>
        <w:t>wate</w:t>
      </w:r>
      <w:r w:rsidRPr="002E04DA">
        <w:rPr>
          <w:rStyle w:val="StyleUnderline"/>
        </w:rPr>
        <w:t>r supplies</w:t>
      </w:r>
      <w:r w:rsidRPr="002E04DA">
        <w:rPr>
          <w:sz w:val="16"/>
        </w:rPr>
        <w:t xml:space="preserve"> or conserve transboundary water agreements </w:t>
      </w:r>
      <w:r w:rsidRPr="0010172C">
        <w:rPr>
          <w:rStyle w:val="StyleUnderline"/>
          <w:highlight w:val="cyan"/>
        </w:rPr>
        <w:t xml:space="preserve">are </w:t>
      </w:r>
      <w:r w:rsidRPr="0010172C">
        <w:rPr>
          <w:rStyle w:val="Emphasis"/>
          <w:highlight w:val="cyan"/>
        </w:rPr>
        <w:t>under strain</w:t>
      </w:r>
      <w:r w:rsidRPr="0010172C">
        <w:rPr>
          <w:sz w:val="16"/>
          <w:highlight w:val="cyan"/>
        </w:rPr>
        <w:t xml:space="preserve"> </w:t>
      </w:r>
      <w:r w:rsidRPr="0010172C">
        <w:rPr>
          <w:rStyle w:val="StyleUnderline"/>
          <w:highlight w:val="cyan"/>
        </w:rPr>
        <w:t xml:space="preserve">as </w:t>
      </w:r>
      <w:r w:rsidRPr="0010172C">
        <w:rPr>
          <w:rStyle w:val="Emphasis"/>
          <w:highlight w:val="cyan"/>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r>
        <w:rPr>
          <w:sz w:val="16"/>
        </w:rPr>
        <w:t xml:space="preserve"> </w:t>
      </w: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income and property. The areas highlighted consist of many of the world’s largest population concentrations, regions with developing economies, intensive and unsustainable agricultural practices and high occurrences of drought.</w:t>
      </w:r>
      <w:r>
        <w:rPr>
          <w:sz w:val="16"/>
        </w:rPr>
        <w:t xml:space="preserve"> </w:t>
      </w:r>
      <w:r w:rsidRPr="0010172C">
        <w:rPr>
          <w:rStyle w:val="Emphasis"/>
          <w:highlight w:val="cyan"/>
        </w:rPr>
        <w:t>Dam-building</w:t>
      </w:r>
      <w:r w:rsidRPr="002E04DA">
        <w:rPr>
          <w:rStyle w:val="StyleUnderline"/>
        </w:rPr>
        <w:t xml:space="preserve"> </w:t>
      </w:r>
      <w:r w:rsidRPr="0010172C">
        <w:rPr>
          <w:rStyle w:val="StyleUnderline"/>
          <w:highlight w:val="cyan"/>
        </w:rPr>
        <w:t>and</w:t>
      </w:r>
      <w:r w:rsidRPr="002E04DA">
        <w:rPr>
          <w:rStyle w:val="StyleUnderline"/>
        </w:rPr>
        <w:t xml:space="preserve"> its </w:t>
      </w:r>
      <w:r w:rsidRPr="002E04DA">
        <w:rPr>
          <w:rStyle w:val="Emphasis"/>
        </w:rPr>
        <w:t xml:space="preserve">downstream </w:t>
      </w:r>
      <w:r w:rsidRPr="0010172C">
        <w:rPr>
          <w:rStyle w:val="Emphasis"/>
          <w:highlight w:val="cyan"/>
        </w:rPr>
        <w:t>effects</w:t>
      </w:r>
      <w:r w:rsidRPr="002E04DA">
        <w:rPr>
          <w:rStyle w:val="StyleUnderline"/>
        </w:rPr>
        <w:t xml:space="preserve"> </w:t>
      </w:r>
      <w:r w:rsidRPr="0010172C">
        <w:rPr>
          <w:rStyle w:val="StyleUnderline"/>
          <w:highlight w:val="cyan"/>
        </w:rPr>
        <w:t xml:space="preserve">across </w:t>
      </w:r>
      <w:r w:rsidRPr="0010172C">
        <w:rPr>
          <w:rStyle w:val="Emphasis"/>
          <w:highlight w:val="cyan"/>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from the Yarlung Tsangpo River in southern Tibet—</w:t>
      </w:r>
      <w:r w:rsidRPr="00DA2079">
        <w:rPr>
          <w:rStyle w:val="StyleUnderline"/>
        </w:rPr>
        <w:t xml:space="preserve">threaten to </w:t>
      </w:r>
      <w:r w:rsidRPr="0010172C">
        <w:rPr>
          <w:rStyle w:val="Emphasis"/>
          <w:highlight w:val="cyan"/>
        </w:rPr>
        <w:t>escalate tensions</w:t>
      </w:r>
      <w:r w:rsidRPr="002E04DA">
        <w:rPr>
          <w:sz w:val="16"/>
        </w:rPr>
        <w:t xml:space="preserve"> </w:t>
      </w:r>
      <w:r w:rsidRPr="00DA2079">
        <w:rPr>
          <w:rStyle w:val="StyleUnderline"/>
        </w:rPr>
        <w:t>or</w:t>
      </w:r>
      <w:r w:rsidRPr="00DA2079">
        <w:rPr>
          <w:sz w:val="16"/>
        </w:rPr>
        <w:t xml:space="preserve"> </w:t>
      </w:r>
      <w:r w:rsidRPr="0010172C">
        <w:rPr>
          <w:rStyle w:val="Emphasis"/>
          <w:highlight w:val="cyan"/>
        </w:rPr>
        <w:t>redefine national claims</w:t>
      </w:r>
      <w:r w:rsidRPr="0010172C">
        <w:rPr>
          <w:sz w:val="16"/>
          <w:highlight w:val="cyan"/>
        </w:rPr>
        <w:t xml:space="preserve"> </w:t>
      </w:r>
      <w:r w:rsidRPr="0010172C">
        <w:rPr>
          <w:rStyle w:val="StyleUnderline"/>
          <w:highlight w:val="cyan"/>
        </w:rPr>
        <w:t>over</w:t>
      </w:r>
      <w:r w:rsidRPr="0010172C">
        <w:rPr>
          <w:sz w:val="16"/>
          <w:highlight w:val="cyan"/>
        </w:rPr>
        <w:t xml:space="preserve"> </w:t>
      </w:r>
      <w:r w:rsidRPr="0010172C">
        <w:rPr>
          <w:rStyle w:val="Emphasis"/>
          <w:highlight w:val="cyan"/>
        </w:rPr>
        <w:t>disputed regions.</w:t>
      </w:r>
      <w:r>
        <w:rPr>
          <w:rStyle w:val="Emphasis"/>
        </w:rPr>
        <w:t xml:space="preserve"> </w:t>
      </w:r>
      <w:r w:rsidRPr="00DA2079">
        <w:rPr>
          <w:rStyle w:val="StyleUnderline"/>
        </w:rPr>
        <w:t xml:space="preserve">Such disputes could </w:t>
      </w:r>
      <w:r w:rsidRPr="00DA2079">
        <w:rPr>
          <w:rStyle w:val="Emphasis"/>
        </w:rPr>
        <w:t>mushroom across the globe</w:t>
      </w:r>
      <w:r w:rsidRPr="00DA2079">
        <w:rPr>
          <w:sz w:val="16"/>
        </w:rPr>
        <w:t xml:space="preserve"> </w:t>
      </w:r>
      <w:r w:rsidRPr="00DA2079">
        <w:rPr>
          <w:rStyle w:val="StyleUnderline"/>
        </w:rPr>
        <w:t>in the face of broader demographic and resource shifts.</w:t>
      </w:r>
      <w:r>
        <w:rPr>
          <w:rStyle w:val="StyleUnderline"/>
        </w:rPr>
        <w:t xml:space="preserve"> </w:t>
      </w:r>
      <w:r w:rsidRPr="00DA2079">
        <w:rPr>
          <w:sz w:val="16"/>
        </w:rPr>
        <w:t xml:space="preserve">According to the Pacific Institute’s water conflict chronology database, </w:t>
      </w:r>
      <w:r w:rsidRPr="00DA2079">
        <w:rPr>
          <w:rStyle w:val="StyleUnderline"/>
        </w:rPr>
        <w:t>eighteen water-related incidents occurred in 2018 alone</w:t>
      </w:r>
      <w:r w:rsidRPr="00DA2079">
        <w:rPr>
          <w:sz w:val="16"/>
        </w:rPr>
        <w:t>, ranging from violence erupting at protests over water management to outright fighting between competing communities over access to water and herding rights.</w:t>
      </w:r>
      <w:r>
        <w:rPr>
          <w:sz w:val="16"/>
        </w:rPr>
        <w:t xml:space="preserve"> </w:t>
      </w:r>
      <w:r w:rsidRPr="00DA2079">
        <w:rPr>
          <w:rStyle w:val="StyleUnderline"/>
        </w:rPr>
        <w:t>These incidents appear destined to become more</w:t>
      </w:r>
      <w:r w:rsidRPr="00DA2079">
        <w:rPr>
          <w:sz w:val="16"/>
        </w:rPr>
        <w:t xml:space="preserve"> </w:t>
      </w:r>
      <w:r w:rsidRPr="00DA2079">
        <w:rPr>
          <w:rStyle w:val="StyleUnderline"/>
        </w:rPr>
        <w:t>a</w:t>
      </w:r>
      <w:r w:rsidRPr="00DA2079">
        <w:rPr>
          <w:sz w:val="16"/>
        </w:rPr>
        <w:t xml:space="preserve"> </w:t>
      </w:r>
      <w:r w:rsidRPr="00DA2079">
        <w:rPr>
          <w:rStyle w:val="Emphasis"/>
        </w:rPr>
        <w:t>norm</w:t>
      </w:r>
      <w:r w:rsidRPr="00DA2079">
        <w:rPr>
          <w:sz w:val="16"/>
        </w:rPr>
        <w:t xml:space="preserve"> </w:t>
      </w:r>
      <w:r w:rsidRPr="00DA2079">
        <w:rPr>
          <w:rStyle w:val="StyleUnderline"/>
        </w:rPr>
        <w:t xml:space="preserve">than an outlier as water resources are consumed faster than rainfall replenishment in some areas and </w:t>
      </w:r>
      <w:r w:rsidRPr="00DA2079">
        <w:rPr>
          <w:rStyle w:val="StyleUnderline"/>
        </w:rPr>
        <w:lastRenderedPageBreak/>
        <w:t>limitations</w:t>
      </w:r>
      <w:r w:rsidRPr="002E04DA">
        <w:rPr>
          <w:rStyle w:val="StyleUnderline"/>
        </w:rPr>
        <w:t xml:space="preserve"> </w:t>
      </w:r>
      <w:r w:rsidRPr="0010172C">
        <w:rPr>
          <w:rStyle w:val="Emphasis"/>
          <w:highlight w:val="cyan"/>
        </w:rPr>
        <w:t>exacerbate</w:t>
      </w:r>
      <w:r w:rsidRPr="002E04DA">
        <w:rPr>
          <w:rStyle w:val="Emphasis"/>
        </w:rPr>
        <w:t xml:space="preserve"> longstanding </w:t>
      </w:r>
      <w:r w:rsidRPr="0010172C">
        <w:rPr>
          <w:rStyle w:val="Emphasis"/>
          <w:highlight w:val="cyan"/>
        </w:rPr>
        <w:t>tensions</w:t>
      </w:r>
      <w:r w:rsidRPr="002E04DA">
        <w:rPr>
          <w:rStyle w:val="Emphasis"/>
        </w:rPr>
        <w:t>,</w:t>
      </w:r>
      <w:r w:rsidRPr="002E04DA">
        <w:rPr>
          <w:sz w:val="16"/>
        </w:rPr>
        <w:t xml:space="preserve"> </w:t>
      </w:r>
      <w:r w:rsidRPr="002E04DA">
        <w:rPr>
          <w:rStyle w:val="StyleUnderline"/>
        </w:rPr>
        <w:t xml:space="preserve">be they </w:t>
      </w:r>
      <w:r w:rsidRPr="00DA2079">
        <w:rPr>
          <w:rStyle w:val="Emphasis"/>
        </w:rPr>
        <w:t>ethnic</w:t>
      </w:r>
      <w:r w:rsidRPr="00DA2079">
        <w:rPr>
          <w:sz w:val="16"/>
        </w:rPr>
        <w:t xml:space="preserve">, </w:t>
      </w:r>
      <w:r w:rsidRPr="00DA2079">
        <w:rPr>
          <w:rStyle w:val="Emphasis"/>
        </w:rPr>
        <w:t>tribal</w:t>
      </w:r>
      <w:r w:rsidRPr="00DA2079">
        <w:rPr>
          <w:sz w:val="16"/>
        </w:rPr>
        <w:t xml:space="preserve"> </w:t>
      </w:r>
      <w:r w:rsidRPr="00DA2079">
        <w:rPr>
          <w:rStyle w:val="StyleUnderline"/>
        </w:rPr>
        <w:t>or</w:t>
      </w:r>
      <w:r w:rsidRPr="00DA2079">
        <w:rPr>
          <w:sz w:val="16"/>
        </w:rPr>
        <w:t xml:space="preserve"> </w:t>
      </w:r>
      <w:r w:rsidRPr="00DA2079">
        <w:rPr>
          <w:rStyle w:val="Emphasis"/>
        </w:rPr>
        <w:t>national-based</w:t>
      </w:r>
      <w:r w:rsidRPr="00DA2079">
        <w:rPr>
          <w:sz w:val="16"/>
        </w:rPr>
        <w:t xml:space="preserve">. </w:t>
      </w:r>
      <w:r w:rsidRPr="00DA2079">
        <w:rPr>
          <w:rStyle w:val="StyleUnderline"/>
        </w:rPr>
        <w:t xml:space="preserve">Delicate tradeoff systems between nations located upstream and downstream of major rivers threaten to be </w:t>
      </w:r>
      <w:r w:rsidRPr="00DA2079">
        <w:rPr>
          <w:rStyle w:val="Emphasis"/>
        </w:rPr>
        <w:t>undone by disruptions</w:t>
      </w:r>
      <w:r w:rsidRPr="00DA2079">
        <w:rPr>
          <w:sz w:val="16"/>
        </w:rPr>
        <w:t>, as in the case of Central Asian countries sharing parts of the Fergana Valley.</w:t>
      </w:r>
      <w:r>
        <w:rPr>
          <w:sz w:val="16"/>
        </w:rPr>
        <w:t xml:space="preserve"> </w:t>
      </w:r>
      <w:r w:rsidRPr="002E04DA">
        <w:rPr>
          <w:sz w:val="16"/>
        </w:rPr>
        <w:t xml:space="preserve">In addition, </w:t>
      </w:r>
      <w:r w:rsidRPr="00DA2079">
        <w:rPr>
          <w:rStyle w:val="StyleUnderline"/>
        </w:rPr>
        <w:t>scarcity issues may create</w:t>
      </w:r>
      <w:r w:rsidRPr="002E04DA">
        <w:rPr>
          <w:rStyle w:val="StyleUnderline"/>
        </w:rPr>
        <w:t xml:space="preserve"> </w:t>
      </w:r>
      <w:r w:rsidRPr="0010172C">
        <w:rPr>
          <w:rStyle w:val="Emphasis"/>
          <w:highlight w:val="cyan"/>
        </w:rPr>
        <w:t>internal security pressures</w:t>
      </w:r>
      <w:r w:rsidRPr="002E04DA">
        <w:rPr>
          <w:sz w:val="16"/>
        </w:rPr>
        <w:t xml:space="preserve"> </w:t>
      </w:r>
      <w:r w:rsidRPr="0010172C">
        <w:rPr>
          <w:rStyle w:val="StyleUnderline"/>
          <w:highlight w:val="cyan"/>
        </w:rPr>
        <w:t xml:space="preserve">by leading to </w:t>
      </w:r>
      <w:r w:rsidRPr="0010172C">
        <w:rPr>
          <w:rStyle w:val="Emphasis"/>
          <w:highlight w:val="cyan"/>
        </w:rPr>
        <w:t>radicalization</w:t>
      </w:r>
      <w:r w:rsidRPr="002E04DA">
        <w:rPr>
          <w:rStyle w:val="StyleUnderline"/>
        </w:rPr>
        <w:t xml:space="preserve"> amongst vulnerable population sectors.</w:t>
      </w:r>
      <w:r>
        <w:rPr>
          <w:rStyle w:val="StyleUnderline"/>
        </w:rPr>
        <w:t xml:space="preserve"> </w:t>
      </w: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DA2079">
        <w:rPr>
          <w:rStyle w:val="StyleUnderline"/>
        </w:rPr>
        <w:t xml:space="preserve">When mixed with </w:t>
      </w:r>
      <w:r w:rsidRPr="00DA2079">
        <w:rPr>
          <w:rStyle w:val="Emphasis"/>
        </w:rPr>
        <w:t>political disputes</w:t>
      </w:r>
      <w:r w:rsidRPr="00DA2079">
        <w:rPr>
          <w:rStyle w:val="StyleUnderline"/>
        </w:rPr>
        <w:t xml:space="preserve"> or </w:t>
      </w:r>
      <w:r w:rsidRPr="00DA2079">
        <w:rPr>
          <w:rStyle w:val="Emphasis"/>
        </w:rPr>
        <w:t>rivalries</w:t>
      </w:r>
      <w:r w:rsidRPr="00DA2079">
        <w:rPr>
          <w:rStyle w:val="StyleUnderline"/>
        </w:rPr>
        <w:t>,</w:t>
      </w:r>
      <w:r w:rsidRPr="002E04DA">
        <w:rPr>
          <w:rStyle w:val="StyleUnderline"/>
        </w:rPr>
        <w:t xml:space="preserve"> </w:t>
      </w:r>
      <w:r w:rsidRPr="0010172C">
        <w:rPr>
          <w:rStyle w:val="StyleUnderline"/>
          <w:highlight w:val="cyan"/>
        </w:rPr>
        <w:t xml:space="preserve">resource pressures may act as a </w:t>
      </w:r>
      <w:r w:rsidRPr="0010172C">
        <w:rPr>
          <w:rStyle w:val="Emphasis"/>
          <w:highlight w:val="cyan"/>
        </w:rPr>
        <w:t>catalyst for armed conflict</w:t>
      </w:r>
      <w:r w:rsidRPr="0010172C">
        <w:rPr>
          <w:rStyle w:val="StyleUnderline"/>
          <w:highlight w:val="cyan"/>
        </w:rPr>
        <w:t>.</w:t>
      </w:r>
      <w:r>
        <w:rPr>
          <w:rStyle w:val="StyleUnderline"/>
        </w:rPr>
        <w:t xml:space="preserve"> </w:t>
      </w: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was in part an Israeli military response to a Syrian attempt to dam the Yarmuk Rive</w:t>
      </w:r>
      <w:r w:rsidRPr="002E04DA">
        <w:rPr>
          <w:sz w:val="16"/>
        </w:rPr>
        <w:t xml:space="preserve">r, a tributary of the Jordan River, </w:t>
      </w:r>
      <w:r w:rsidRPr="002E04DA">
        <w:rPr>
          <w:rStyle w:val="StyleUnderline"/>
        </w:rPr>
        <w:t>a crucial water source for Israel.</w:t>
      </w:r>
      <w:r>
        <w:rPr>
          <w:rStyle w:val="StyleUnderline"/>
        </w:rPr>
        <w:t xml:space="preserve"> </w:t>
      </w:r>
      <w:r w:rsidRPr="002E04DA">
        <w:rPr>
          <w:rStyle w:val="StyleUnderline"/>
        </w:rPr>
        <w:t xml:space="preserve">Another potential </w:t>
      </w:r>
      <w:r w:rsidRPr="0010172C">
        <w:rPr>
          <w:rStyle w:val="StyleUnderline"/>
          <w:highlight w:val="cyan"/>
        </w:rPr>
        <w:t>flashpoint</w:t>
      </w:r>
      <w:r w:rsidRPr="002E04DA">
        <w:rPr>
          <w:rStyle w:val="StyleUnderline"/>
        </w:rPr>
        <w:t xml:space="preserve"> </w:t>
      </w:r>
      <w:r w:rsidRPr="0010172C">
        <w:rPr>
          <w:rStyle w:val="StyleUnderline"/>
          <w:highlight w:val="cyan"/>
        </w:rPr>
        <w:t>exists</w:t>
      </w:r>
      <w:r w:rsidRPr="002E04DA">
        <w:rPr>
          <w:rStyle w:val="StyleUnderline"/>
        </w:rPr>
        <w:t xml:space="preserve"> </w:t>
      </w:r>
      <w:r w:rsidRPr="0010172C">
        <w:rPr>
          <w:rStyle w:val="StyleUnderline"/>
          <w:highlight w:val="cyan"/>
        </w:rPr>
        <w:t>in</w:t>
      </w:r>
      <w:r w:rsidRPr="002E04DA">
        <w:rPr>
          <w:rStyle w:val="StyleUnderline"/>
        </w:rPr>
        <w:t xml:space="preserve"> one of the world’s most tense arenas: </w:t>
      </w:r>
      <w:r w:rsidRPr="002E04DA">
        <w:rPr>
          <w:rStyle w:val="Emphasis"/>
        </w:rPr>
        <w:t xml:space="preserve">the border between </w:t>
      </w:r>
      <w:r w:rsidRPr="0010172C">
        <w:rPr>
          <w:rStyle w:val="Emphasis"/>
          <w:highlight w:val="cyan"/>
        </w:rPr>
        <w:t>India and Pakistan</w:t>
      </w:r>
      <w:r w:rsidRPr="002E04DA">
        <w:rPr>
          <w:rStyle w:val="StyleUnderline"/>
        </w:rPr>
        <w:t>.</w:t>
      </w:r>
      <w:r w:rsidRPr="002E04DA">
        <w:rPr>
          <w:sz w:val="16"/>
        </w:rPr>
        <w:t xml:space="preserve"> </w:t>
      </w:r>
      <w:r w:rsidRPr="002E04DA">
        <w:rPr>
          <w:rStyle w:val="StyleUnderline"/>
        </w:rPr>
        <w:t xml:space="preserve">There the potential </w:t>
      </w:r>
      <w:r w:rsidRPr="00DA2079">
        <w:rPr>
          <w:rStyle w:val="StyleUnderline"/>
        </w:rPr>
        <w:t xml:space="preserve">repudiation of a water-sharing agreement </w:t>
      </w:r>
      <w:r w:rsidRPr="00DA2079">
        <w:rPr>
          <w:sz w:val="16"/>
        </w:rPr>
        <w:t xml:space="preserve">brokered by the World Bank in 1960, </w:t>
      </w:r>
      <w:r w:rsidRPr="00DA2079">
        <w:rPr>
          <w:rStyle w:val="StyleUnderline"/>
        </w:rPr>
        <w:t>the Indus Waters Treaty</w:t>
      </w:r>
      <w:r w:rsidRPr="00DA2079">
        <w:rPr>
          <w:sz w:val="16"/>
        </w:rPr>
        <w:t xml:space="preserve">, </w:t>
      </w:r>
      <w:r w:rsidRPr="00DA2079">
        <w:rPr>
          <w:rStyle w:val="StyleUnderline"/>
        </w:rPr>
        <w:t>would s</w:t>
      </w:r>
      <w:r w:rsidRPr="002E04DA">
        <w:rPr>
          <w:rStyle w:val="StyleUnderline"/>
        </w:rPr>
        <w:t xml:space="preserve">erve to </w:t>
      </w:r>
      <w:r w:rsidRPr="002E04DA">
        <w:rPr>
          <w:rStyle w:val="Emphasis"/>
        </w:rPr>
        <w:t xml:space="preserve">further </w:t>
      </w:r>
      <w:r w:rsidRPr="0010172C">
        <w:rPr>
          <w:rStyle w:val="Emphasis"/>
          <w:highlight w:val="cyan"/>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DA2079">
        <w:rPr>
          <w:rStyle w:val="StyleUnderline"/>
        </w:rPr>
        <w:t>sending the two rivals</w:t>
      </w:r>
      <w:r w:rsidRPr="002E04DA">
        <w:rPr>
          <w:rStyle w:val="StyleUnderline"/>
        </w:rPr>
        <w:t xml:space="preserve"> </w:t>
      </w:r>
      <w:r w:rsidRPr="0010172C">
        <w:rPr>
          <w:rStyle w:val="Emphasis"/>
          <w:highlight w:val="cyan"/>
        </w:rPr>
        <w:t>spiraling into</w:t>
      </w:r>
      <w:r w:rsidRPr="002E04DA">
        <w:rPr>
          <w:rStyle w:val="Emphasis"/>
        </w:rPr>
        <w:t xml:space="preserve"> a </w:t>
      </w:r>
      <w:r w:rsidRPr="0010172C">
        <w:rPr>
          <w:rStyle w:val="Emphasis"/>
          <w:highlight w:val="cyan"/>
        </w:rPr>
        <w:t>conflict</w:t>
      </w:r>
      <w:r w:rsidRPr="0010172C">
        <w:rPr>
          <w:rStyle w:val="StyleUnderline"/>
          <w:highlight w:val="cyan"/>
        </w:rPr>
        <w:t xml:space="preserve"> that might</w:t>
      </w:r>
      <w:r w:rsidRPr="002E04DA">
        <w:rPr>
          <w:rStyle w:val="StyleUnderline"/>
        </w:rPr>
        <w:t xml:space="preserve"> </w:t>
      </w:r>
      <w:r w:rsidRPr="0010172C">
        <w:rPr>
          <w:rStyle w:val="Emphasis"/>
          <w:highlight w:val="cyan"/>
        </w:rPr>
        <w:t>draw in other nations</w:t>
      </w:r>
      <w:r w:rsidRPr="002E04DA">
        <w:rPr>
          <w:rStyle w:val="Emphasis"/>
        </w:rPr>
        <w:t>.</w:t>
      </w:r>
      <w:r>
        <w:rPr>
          <w:rStyle w:val="Emphasis"/>
        </w:rPr>
        <w:t xml:space="preserve"> </w:t>
      </w: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r>
        <w:rPr>
          <w:sz w:val="16"/>
        </w:rPr>
        <w:t xml:space="preserve"> </w:t>
      </w: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r>
        <w:rPr>
          <w:sz w:val="16"/>
        </w:rPr>
        <w:t xml:space="preserve"> </w:t>
      </w:r>
      <w:r w:rsidRPr="002E04DA">
        <w:rPr>
          <w:sz w:val="16"/>
        </w:rPr>
        <w:t>India, which plans for a presumptive “collusive threat” on both its northeast and northwest borders from China and Pakistan, must tread carefully in order to avoid reciprocity from Beijing should the latter turn its back on water rationality. While India holds an upstream riparian advantage over Pakistan in regards to the Sutlej, Beas and Ravi Rivers, so too does China as it relates to major rivers flowing into India from Tibet.</w:t>
      </w:r>
      <w:r>
        <w:rPr>
          <w:sz w:val="16"/>
        </w:rPr>
        <w:t xml:space="preserve"> </w:t>
      </w: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10172C">
        <w:rPr>
          <w:rStyle w:val="Emphasis"/>
          <w:highlight w:val="cyan"/>
        </w:rPr>
        <w:t>any threat by India</w:t>
      </w:r>
      <w:r w:rsidRPr="002E04DA">
        <w:rPr>
          <w:rStyle w:val="StyleUnderline"/>
        </w:rPr>
        <w:t xml:space="preserve"> </w:t>
      </w:r>
      <w:r w:rsidRPr="0010172C">
        <w:rPr>
          <w:rStyle w:val="StyleUnderline"/>
          <w:highlight w:val="cyan"/>
        </w:rPr>
        <w:t>to</w:t>
      </w:r>
      <w:r w:rsidRPr="002E04DA">
        <w:rPr>
          <w:rStyle w:val="StyleUnderline"/>
        </w:rPr>
        <w:t xml:space="preserve"> </w:t>
      </w:r>
      <w:r w:rsidRPr="002E04DA">
        <w:rPr>
          <w:rStyle w:val="Emphasis"/>
        </w:rPr>
        <w:t>abrogate the treaty</w:t>
      </w:r>
      <w:r w:rsidRPr="002E04DA">
        <w:rPr>
          <w:rStyle w:val="StyleUnderline"/>
        </w:rPr>
        <w:t xml:space="preserve"> or </w:t>
      </w:r>
      <w:r w:rsidRPr="0010172C">
        <w:rPr>
          <w:rStyle w:val="Emphasis"/>
          <w:highlight w:val="cyan"/>
        </w:rPr>
        <w:t>maximize its use of water</w:t>
      </w:r>
      <w:r w:rsidRPr="002E04DA">
        <w:rPr>
          <w:sz w:val="16"/>
        </w:rPr>
        <w:t xml:space="preserve"> </w:t>
      </w:r>
      <w:r w:rsidRPr="002E04DA">
        <w:rPr>
          <w:rStyle w:val="StyleUnderline"/>
        </w:rPr>
        <w:t xml:space="preserve">from any of the rivers covered under the IWT </w:t>
      </w:r>
      <w:r w:rsidRPr="0010172C">
        <w:rPr>
          <w:rStyle w:val="StyleUnderline"/>
          <w:highlight w:val="cyan"/>
        </w:rPr>
        <w:t>would be seen</w:t>
      </w:r>
      <w:r w:rsidRPr="002E04DA">
        <w:rPr>
          <w:rStyle w:val="StyleUnderline"/>
        </w:rPr>
        <w:t xml:space="preserve"> by Islamabad </w:t>
      </w:r>
      <w:r w:rsidRPr="0010172C">
        <w:rPr>
          <w:rStyle w:val="StyleUnderline"/>
          <w:highlight w:val="cyan"/>
        </w:rPr>
        <w:t>as</w:t>
      </w:r>
      <w:r w:rsidRPr="002E04DA">
        <w:rPr>
          <w:rStyle w:val="StyleUnderline"/>
        </w:rPr>
        <w:t xml:space="preserve"> </w:t>
      </w:r>
      <w:r w:rsidRPr="002E04DA">
        <w:rPr>
          <w:rStyle w:val="Emphasis"/>
        </w:rPr>
        <w:t xml:space="preserve">tantamount to </w:t>
      </w:r>
      <w:r w:rsidRPr="0010172C">
        <w:rPr>
          <w:rStyle w:val="Emphasis"/>
          <w:highlight w:val="cyan"/>
        </w:rPr>
        <w:t>an act of war</w:t>
      </w:r>
      <w:r w:rsidRPr="002E04DA">
        <w:rPr>
          <w:rStyle w:val="Emphasis"/>
        </w:rPr>
        <w:t>.</w:t>
      </w:r>
      <w:r>
        <w:rPr>
          <w:rStyle w:val="Emphasis"/>
        </w:rPr>
        <w:t xml:space="preserve"> </w:t>
      </w: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10172C">
        <w:rPr>
          <w:rStyle w:val="StyleUnderline"/>
          <w:highlight w:val="cyan"/>
        </w:rPr>
        <w:t>any</w:t>
      </w:r>
      <w:r w:rsidRPr="002E04DA">
        <w:rPr>
          <w:rStyle w:val="StyleUnderline"/>
        </w:rPr>
        <w:t xml:space="preserve"> outbreak of </w:t>
      </w:r>
      <w:r w:rsidRPr="0010172C">
        <w:rPr>
          <w:rStyle w:val="StyleUnderline"/>
          <w:highlight w:val="cyan"/>
        </w:rPr>
        <w:t xml:space="preserve">conflict might </w:t>
      </w:r>
      <w:r w:rsidRPr="0010172C">
        <w:rPr>
          <w:rStyle w:val="Emphasis"/>
          <w:highlight w:val="cyan"/>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10172C">
        <w:rPr>
          <w:rStyle w:val="Emphasis"/>
          <w:highlight w:val="cyan"/>
        </w:rPr>
        <w:t>three nuclear-armed nations</w:t>
      </w:r>
      <w:r w:rsidRPr="0010172C">
        <w:rPr>
          <w:sz w:val="16"/>
          <w:highlight w:val="cyan"/>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4C2373C1" w14:textId="77777777" w:rsidR="00127BEC" w:rsidRDefault="00127BEC" w:rsidP="00127BEC">
      <w:pPr>
        <w:pStyle w:val="Heading4"/>
      </w:pPr>
      <w:r>
        <w:t>Space Elevators solve Space Debris – reduces Rocket Launches</w:t>
      </w:r>
    </w:p>
    <w:p w14:paraId="071C9D4A" w14:textId="77777777" w:rsidR="00127BEC" w:rsidRPr="000E7582" w:rsidRDefault="00127BEC" w:rsidP="00127BEC">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6FCAE21E" w14:textId="77777777" w:rsidR="00127BEC" w:rsidRDefault="00127BEC" w:rsidP="00127BEC">
      <w:pPr>
        <w:rPr>
          <w:sz w:val="16"/>
        </w:rPr>
      </w:pPr>
      <w:r w:rsidRPr="00193A76">
        <w:rPr>
          <w:sz w:val="16"/>
        </w:rPr>
        <w:t xml:space="preserve">All objects in HEO reside beyond the geostationary orbit (GEO). The orbital period at GEO (w'hich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14525A">
        <w:rPr>
          <w:rStyle w:val="Emphasis"/>
          <w:highlight w:val="cyan"/>
        </w:rPr>
        <w:t>every launch</w:t>
      </w:r>
      <w:r w:rsidRPr="0014525A">
        <w:rPr>
          <w:sz w:val="16"/>
          <w:highlight w:val="cyan"/>
        </w:rPr>
        <w:t xml:space="preserve"> </w:t>
      </w:r>
      <w:r w:rsidRPr="0014525A">
        <w:rPr>
          <w:rStyle w:val="StyleUnderline"/>
          <w:highlight w:val="cyan"/>
        </w:rPr>
        <w:t>is accompanied by</w:t>
      </w:r>
      <w:r w:rsidRPr="0014525A">
        <w:rPr>
          <w:sz w:val="16"/>
          <w:highlight w:val="cyan"/>
        </w:rPr>
        <w:t xml:space="preserve"> </w:t>
      </w:r>
      <w:r w:rsidRPr="0014525A">
        <w:rPr>
          <w:rStyle w:val="Emphasis"/>
          <w:highlight w:val="cyan"/>
        </w:rPr>
        <w:t>substantial</w:t>
      </w:r>
      <w:r w:rsidRPr="00193A76">
        <w:rPr>
          <w:sz w:val="16"/>
        </w:rPr>
        <w:t xml:space="preserve"> amounts of </w:t>
      </w:r>
      <w:r w:rsidRPr="00193A76">
        <w:rPr>
          <w:rStyle w:val="Emphasis"/>
        </w:rPr>
        <w:t xml:space="preserve">space </w:t>
      </w:r>
      <w:r w:rsidRPr="0014525A">
        <w:rPr>
          <w:rStyle w:val="Emphasis"/>
          <w:highlight w:val="cya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lastRenderedPageBreak/>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14525A">
        <w:rPr>
          <w:rStyle w:val="Emphasis"/>
          <w:highlight w:val="cyan"/>
        </w:rPr>
        <w:t>sat</w:t>
      </w:r>
      <w:r w:rsidRPr="00504C07">
        <w:rPr>
          <w:rStyle w:val="StyleUnderline"/>
        </w:rPr>
        <w:t>ellite population</w:t>
      </w:r>
      <w:r w:rsidRPr="00193A76">
        <w:rPr>
          <w:rStyle w:val="StyleUnderline"/>
        </w:rPr>
        <w:t>, resulting in</w:t>
      </w:r>
      <w:r w:rsidRPr="00193A76">
        <w:rPr>
          <w:sz w:val="16"/>
        </w:rPr>
        <w:t xml:space="preserve"> </w:t>
      </w:r>
      <w:r w:rsidRPr="0014525A">
        <w:rPr>
          <w:rStyle w:val="Emphasis"/>
          <w:highlight w:val="cyan"/>
        </w:rPr>
        <w:t>impacts</w:t>
      </w:r>
      <w:r w:rsidRPr="00193A76">
        <w:rPr>
          <w:sz w:val="16"/>
        </w:rPr>
        <w:t xml:space="preserve"> </w:t>
      </w:r>
      <w:r w:rsidRPr="00193A76">
        <w:rPr>
          <w:rStyle w:val="StyleUnderline"/>
        </w:rPr>
        <w:t>w'hich</w:t>
      </w:r>
      <w:r w:rsidRPr="00193A76">
        <w:rPr>
          <w:sz w:val="16"/>
        </w:rPr>
        <w:t xml:space="preserve"> tend to </w:t>
      </w:r>
      <w:r w:rsidRPr="0014525A">
        <w:rPr>
          <w:rStyle w:val="StyleUnderline"/>
          <w:highlight w:val="cyan"/>
        </w:rPr>
        <w:t>produce</w:t>
      </w:r>
      <w:r w:rsidRPr="0014525A">
        <w:rPr>
          <w:sz w:val="16"/>
          <w:highlight w:val="cyan"/>
        </w:rPr>
        <w:t xml:space="preserve"> </w:t>
      </w:r>
      <w:r w:rsidRPr="0014525A">
        <w:rPr>
          <w:rStyle w:val="Emphasis"/>
          <w:highlight w:val="cyan"/>
        </w:rPr>
        <w:t>further debris</w:t>
      </w:r>
      <w:r w:rsidRPr="00193A76">
        <w:rPr>
          <w:sz w:val="16"/>
        </w:rPr>
        <w:t>.</w:t>
      </w:r>
      <w:r>
        <w:rPr>
          <w:sz w:val="16"/>
        </w:rPr>
        <w:t xml:space="preserve"> </w:t>
      </w:r>
      <w:r w:rsidRPr="00193A76">
        <w:rPr>
          <w:sz w:val="16"/>
        </w:rPr>
        <w:t>The vast majority of the low-size debris population is so-called fragmentation debris. This is produced during spacecraft deterioration, and in the most abun-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14525A">
        <w:rPr>
          <w:rStyle w:val="Emphasis"/>
          <w:highlight w:val="cyan"/>
        </w:rPr>
        <w:t>existential</w:t>
      </w:r>
      <w:r w:rsidRPr="00193A76">
        <w:rPr>
          <w:rStyle w:val="Emphasis"/>
        </w:rPr>
        <w:t xml:space="preserve"> risk</w:t>
      </w:r>
      <w:r w:rsidRPr="00193A76">
        <w:rPr>
          <w:sz w:val="16"/>
        </w:rPr>
        <w:t xml:space="preserve"> </w:t>
      </w:r>
      <w:r w:rsidRPr="0014525A">
        <w:rPr>
          <w:rStyle w:val="StyleUnderline"/>
          <w:highlight w:val="cyan"/>
        </w:rPr>
        <w:t>to</w:t>
      </w:r>
      <w:r w:rsidRPr="0014525A">
        <w:rPr>
          <w:sz w:val="16"/>
          <w:highlight w:val="cyan"/>
        </w:rPr>
        <w:t xml:space="preserve"> </w:t>
      </w:r>
      <w:r w:rsidRPr="0014525A">
        <w:rPr>
          <w:rStyle w:val="Emphasis"/>
          <w:highlight w:val="cyan"/>
        </w:rPr>
        <w:t>space op</w:t>
      </w:r>
      <w:r w:rsidRPr="00504C07">
        <w:rPr>
          <w:rStyle w:val="StyleUnderline"/>
        </w:rPr>
        <w:t>eration</w:t>
      </w:r>
      <w:r w:rsidRPr="0014525A">
        <w:rPr>
          <w:rStyle w:val="Emphasis"/>
          <w:highlight w:val="cyan"/>
        </w:rPr>
        <w:t>s</w:t>
      </w:r>
      <w:r w:rsidRPr="00193A76">
        <w:rPr>
          <w:sz w:val="16"/>
        </w:rPr>
        <w:t>. Kessler and Cour-Palais (1978) worked from the then-population of satellites to extrapolate the debris production rate over the next 30 years. Impact rates on spacecraft at any location. /, can be calculated if one knows the local density of debris p, the mean relative velocity vrei* and the cross-sectional area ct:</w:t>
      </w:r>
      <w:r>
        <w:rPr>
          <w:sz w:val="16"/>
        </w:rPr>
        <w:t xml:space="preserve"> </w:t>
      </w:r>
      <w:r w:rsidRPr="00193A76">
        <w:t>[[EQUATION 13.5 OMITTED]]</w:t>
      </w:r>
      <w:r>
        <w:t xml:space="preserve"> </w:t>
      </w:r>
      <w:r w:rsidRPr="00193A76">
        <w:rPr>
          <w:sz w:val="16"/>
        </w:rPr>
        <w:t xml:space="preserve">Each impact increases p without substantially altering vrel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^jjp,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r w:rsidRPr="00193A76">
        <w:rPr>
          <w:rStyle w:val="Emphasis"/>
        </w:rPr>
        <w:t xml:space="preserve">spectre of </w:t>
      </w:r>
      <w:r w:rsidRPr="0014525A">
        <w:rPr>
          <w:rStyle w:val="Emphasis"/>
          <w:highlight w:val="cya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14525A">
        <w:rPr>
          <w:rStyle w:val="Emphasis"/>
          <w:highlight w:val="cyan"/>
        </w:rPr>
        <w:t>looms</w:t>
      </w:r>
      <w:r w:rsidRPr="00193A76">
        <w:rPr>
          <w:rStyle w:val="Emphasis"/>
        </w:rPr>
        <w:t xml:space="preserve"> over human space exploration</w:t>
      </w:r>
      <w:r w:rsidRPr="00193A76">
        <w:rPr>
          <w:rStyle w:val="StyleUnderline"/>
        </w:rPr>
        <w:t xml:space="preserve">, as debris counts continue to rise. </w:t>
      </w:r>
      <w:r w:rsidRPr="0014525A">
        <w:rPr>
          <w:rStyle w:val="StyleUnderline"/>
          <w:highlight w:val="cya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14525A">
        <w:rPr>
          <w:rStyle w:val="Emphasis"/>
          <w:highlight w:val="cyan"/>
        </w:rPr>
        <w:t>mitigating</w:t>
      </w:r>
      <w:r w:rsidRPr="00193A76">
        <w:rPr>
          <w:sz w:val="16"/>
        </w:rPr>
        <w:t xml:space="preserve"> strategies to reduce </w:t>
      </w:r>
      <w:r w:rsidRPr="00193A76">
        <w:rPr>
          <w:rStyle w:val="StyleUnderline"/>
        </w:rPr>
        <w:t>the</w:t>
      </w:r>
      <w:r w:rsidRPr="00193A76">
        <w:rPr>
          <w:sz w:val="16"/>
        </w:rPr>
        <w:t xml:space="preserve"> </w:t>
      </w:r>
      <w:r w:rsidRPr="0014525A">
        <w:rPr>
          <w:rStyle w:val="Emphasis"/>
          <w:highlight w:val="cyan"/>
        </w:rPr>
        <w:t>production</w:t>
      </w:r>
      <w:r w:rsidRPr="00193A76">
        <w:rPr>
          <w:rStyle w:val="Emphasis"/>
        </w:rPr>
        <w:t xml:space="preserve"> of debris</w:t>
      </w:r>
      <w:r w:rsidRPr="00193A76">
        <w:rPr>
          <w:sz w:val="16"/>
        </w:rPr>
        <w:t xml:space="preserve"> </w:t>
      </w:r>
      <w:r w:rsidRPr="0014525A">
        <w:rPr>
          <w:rStyle w:val="StyleUnderline"/>
          <w:highlight w:val="cyan"/>
        </w:rPr>
        <w:t>during</w:t>
      </w:r>
      <w:r w:rsidRPr="0014525A">
        <w:rPr>
          <w:sz w:val="16"/>
          <w:highlight w:val="cyan"/>
        </w:rPr>
        <w:t xml:space="preserve"> </w:t>
      </w:r>
      <w:r w:rsidRPr="0014525A">
        <w:rPr>
          <w:rStyle w:val="Emphasis"/>
          <w:highlight w:val="cyan"/>
        </w:rPr>
        <w:t>launches</w:t>
      </w:r>
      <w:r w:rsidRPr="00193A76">
        <w:rPr>
          <w:sz w:val="16"/>
        </w:rPr>
        <w:t xml:space="preserve">, or through removal of debris fragments from LEO. </w:t>
      </w:r>
      <w:r w:rsidRPr="0014525A">
        <w:rPr>
          <w:rStyle w:val="StyleUnderline"/>
          <w:highlight w:val="cyan"/>
        </w:rPr>
        <w:t>we</w:t>
      </w:r>
      <w:r w:rsidRPr="0014525A">
        <w:rPr>
          <w:sz w:val="16"/>
          <w:highlight w:val="cyan"/>
        </w:rPr>
        <w:t xml:space="preserve"> </w:t>
      </w:r>
      <w:r w:rsidRPr="0014525A">
        <w:rPr>
          <w:rStyle w:val="Emphasis"/>
          <w:highlight w:val="cyan"/>
        </w:rPr>
        <w:t>cannot</w:t>
      </w:r>
      <w:r w:rsidRPr="00504C07">
        <w:rPr>
          <w:rStyle w:val="Emphasis"/>
        </w:rPr>
        <w:t xml:space="preserve"> guarantee</w:t>
      </w:r>
      <w:r w:rsidRPr="00193A76">
        <w:rPr>
          <w:sz w:val="16"/>
        </w:rPr>
        <w:t xml:space="preserve"> the </w:t>
      </w:r>
      <w:r w:rsidRPr="0014525A">
        <w:rPr>
          <w:rStyle w:val="Emphasis"/>
          <w:highlight w:val="cyan"/>
        </w:rPr>
        <w:t>protect</w:t>
      </w:r>
      <w:r w:rsidRPr="00504C07">
        <w:rPr>
          <w:rStyle w:val="StyleUnderline"/>
        </w:rPr>
        <w:t>ion of</w:t>
      </w:r>
      <w:r w:rsidRPr="00193A76">
        <w:rPr>
          <w:sz w:val="16"/>
        </w:rPr>
        <w:t xml:space="preserve"> the </w:t>
      </w:r>
      <w:r w:rsidRPr="0014525A">
        <w:rPr>
          <w:rStyle w:val="Emphasis"/>
          <w:highlight w:val="cyan"/>
        </w:rPr>
        <w:t>current</w:t>
      </w:r>
      <w:r w:rsidRPr="00193A76">
        <w:rPr>
          <w:sz w:val="16"/>
        </w:rPr>
        <w:t xml:space="preserve"> flotilla of </w:t>
      </w:r>
      <w:r w:rsidRPr="0014525A">
        <w:rPr>
          <w:rStyle w:val="Emphasis"/>
          <w:highlight w:val="cyan"/>
        </w:rPr>
        <w:t>sat</w:t>
      </w:r>
      <w:r w:rsidRPr="00504C07">
        <w:rPr>
          <w:rStyle w:val="StyleUnderline"/>
        </w:rPr>
        <w:t>ellite</w:t>
      </w:r>
      <w:r w:rsidRPr="0014525A">
        <w:rPr>
          <w:rStyle w:val="Emphasis"/>
          <w:highlight w:val="cyan"/>
        </w:rPr>
        <w:t>s</w:t>
      </w:r>
      <w:r w:rsidRPr="0014525A">
        <w:rPr>
          <w:rStyle w:val="StyleUnderline"/>
          <w:highlight w:val="cya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14525A">
        <w:rPr>
          <w:rStyle w:val="Emphasis"/>
          <w:highlight w:val="cyan"/>
        </w:rPr>
        <w:t>society</w:t>
      </w:r>
      <w:r w:rsidRPr="0014525A">
        <w:rPr>
          <w:sz w:val="16"/>
          <w:highlight w:val="cyan"/>
        </w:rPr>
        <w:t xml:space="preserve"> </w:t>
      </w:r>
      <w:r w:rsidRPr="0014525A">
        <w:rPr>
          <w:rStyle w:val="StyleUnderline"/>
          <w:highlight w:val="cyan"/>
        </w:rPr>
        <w:t>at</w:t>
      </w:r>
      <w:r w:rsidRPr="0014525A">
        <w:rPr>
          <w:sz w:val="16"/>
          <w:highlight w:val="cyan"/>
        </w:rPr>
        <w:t xml:space="preserve"> </w:t>
      </w:r>
      <w:r w:rsidRPr="0014525A">
        <w:rPr>
          <w:rStyle w:val="Emphasis"/>
          <w:highlight w:val="cyan"/>
        </w:rPr>
        <w:t>deep risk</w:t>
      </w:r>
      <w:r w:rsidRPr="00193A76">
        <w:rPr>
          <w:sz w:val="16"/>
        </w:rPr>
        <w:t>.</w:t>
      </w:r>
      <w:r>
        <w:rPr>
          <w:sz w:val="16"/>
        </w:rPr>
        <w:t xml:space="preserve"> </w:t>
      </w:r>
      <w:r w:rsidRPr="00193A76">
        <w:rPr>
          <w:sz w:val="16"/>
        </w:rPr>
        <w:t>What strategies can be deployed to remove space debris? Almost all debris removal techniques rely on using the Earth’s atmosphere as a waste disposal sys- tem.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There are multiple proposed techniques for decelerating debris. Some mechani- cal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The Japanese space agency JAXA’s Kounotori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14525A">
        <w:rPr>
          <w:rStyle w:val="StyleUnderline"/>
          <w:highlight w:val="cyan"/>
        </w:rPr>
        <w:t>A</w:t>
      </w:r>
      <w:r w:rsidRPr="00193A76">
        <w:rPr>
          <w:sz w:val="16"/>
        </w:rPr>
        <w:t xml:space="preserve"> more </w:t>
      </w:r>
      <w:r w:rsidRPr="00193A76">
        <w:rPr>
          <w:rStyle w:val="StyleUnderline"/>
        </w:rPr>
        <w:t xml:space="preserve">lateral </w:t>
      </w:r>
      <w:r w:rsidRPr="0014525A">
        <w:rPr>
          <w:rStyle w:val="Emphasis"/>
          <w:highlight w:val="cyan"/>
        </w:rPr>
        <w:t>solution</w:t>
      </w:r>
      <w:r w:rsidRPr="0014525A">
        <w:rPr>
          <w:rStyle w:val="StyleUnderline"/>
          <w:highlight w:val="cya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14525A">
        <w:rPr>
          <w:rStyle w:val="StyleUnderline"/>
          <w:highlight w:val="cyan"/>
        </w:rPr>
        <w:t>the</w:t>
      </w:r>
      <w:r w:rsidRPr="0014525A">
        <w:rPr>
          <w:sz w:val="16"/>
          <w:highlight w:val="cyan"/>
        </w:rPr>
        <w:t xml:space="preserve"> </w:t>
      </w:r>
      <w:r w:rsidRPr="0014525A">
        <w:rPr>
          <w:rStyle w:val="Emphasis"/>
          <w:highlight w:val="cyan"/>
        </w:rPr>
        <w:t>space elevator</w:t>
      </w:r>
      <w:r w:rsidRPr="00193A76">
        <w:rPr>
          <w:sz w:val="16"/>
        </w:rPr>
        <w:t xml:space="preserve"> (see Aravind. 2007). Originally conceived by Tsiolkovsky, the ele- vator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14525A">
        <w:rPr>
          <w:rStyle w:val="Emphasis"/>
          <w:highlight w:val="cyan"/>
        </w:rPr>
        <w:t>‘Climber’</w:t>
      </w:r>
      <w:r w:rsidRPr="0014525A">
        <w:rPr>
          <w:sz w:val="16"/>
          <w:highlight w:val="cyan"/>
        </w:rPr>
        <w:t xml:space="preserve"> </w:t>
      </w:r>
      <w:r w:rsidRPr="0014525A">
        <w:rPr>
          <w:rStyle w:val="StyleUnderline"/>
          <w:highlight w:val="cya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14525A">
        <w:rPr>
          <w:rStyle w:val="Emphasis"/>
          <w:highlight w:val="cya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14525A">
        <w:rPr>
          <w:rStyle w:val="Emphasis"/>
          <w:highlight w:val="cya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14525A">
        <w:rPr>
          <w:rStyle w:val="Emphasis"/>
          <w:highlight w:val="cya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14525A">
        <w:rPr>
          <w:rStyle w:val="StyleUnderline"/>
          <w:highlight w:val="cyan"/>
        </w:rPr>
        <w:t>substantially reducing</w:t>
      </w:r>
      <w:r w:rsidRPr="00193A76">
        <w:rPr>
          <w:rStyle w:val="StyleUnderline"/>
        </w:rPr>
        <w:t xml:space="preserve"> the </w:t>
      </w:r>
      <w:r w:rsidRPr="00193A76">
        <w:rPr>
          <w:rStyle w:val="Emphasis"/>
        </w:rPr>
        <w:t xml:space="preserve">cost of delivering </w:t>
      </w:r>
      <w:r w:rsidRPr="0014525A">
        <w:rPr>
          <w:rStyle w:val="Emphasis"/>
          <w:highlight w:val="cyan"/>
        </w:rPr>
        <w:t>payload</w:t>
      </w:r>
      <w:r w:rsidRPr="00193A76">
        <w:rPr>
          <w:sz w:val="16"/>
        </w:rPr>
        <w:t xml:space="preserve"> out of the Earth's atmosphere. The technical challenges involved in deploying a cable tens of thousands of kilometres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r w:rsidRPr="0014525A">
        <w:rPr>
          <w:rStyle w:val="StyleUnderline"/>
          <w:highlight w:val="cyan"/>
        </w:rPr>
        <w:t>civilisation</w:t>
      </w:r>
      <w:r w:rsidRPr="00193A76">
        <w:rPr>
          <w:sz w:val="16"/>
        </w:rPr>
        <w:t xml:space="preserve"> (or at least, a civilisation that utilises its local orbital environment as we do) </w:t>
      </w:r>
      <w:r w:rsidRPr="0014525A">
        <w:rPr>
          <w:rStyle w:val="Emphasis"/>
          <w:highlight w:val="cyan"/>
        </w:rPr>
        <w:t>must develop</w:t>
      </w:r>
      <w:r w:rsidRPr="0014525A">
        <w:rPr>
          <w:sz w:val="16"/>
          <w:highlight w:val="cyan"/>
        </w:rPr>
        <w:t xml:space="preserve"> </w:t>
      </w:r>
      <w:r w:rsidRPr="0014525A">
        <w:rPr>
          <w:rStyle w:val="StyleUnderline"/>
          <w:highlight w:val="cyan"/>
        </w:rPr>
        <w:t>a</w:t>
      </w:r>
      <w:r w:rsidRPr="0014525A">
        <w:rPr>
          <w:sz w:val="16"/>
          <w:highlight w:val="cyan"/>
        </w:rPr>
        <w:t xml:space="preserve"> </w:t>
      </w:r>
      <w:r w:rsidRPr="0014525A">
        <w:rPr>
          <w:rStyle w:val="Emphasis"/>
          <w:highlight w:val="cyan"/>
        </w:rPr>
        <w:t>non-polluting solution</w:t>
      </w:r>
      <w:r w:rsidRPr="00193A76">
        <w:rPr>
          <w:sz w:val="16"/>
        </w:rPr>
        <w:t xml:space="preserve"> </w:t>
      </w:r>
      <w:r w:rsidRPr="00193A76">
        <w:rPr>
          <w:rStyle w:val="StyleUnderline"/>
        </w:rPr>
        <w:t xml:space="preserve">to </w:t>
      </w:r>
      <w:r w:rsidRPr="00193A76">
        <w:rPr>
          <w:rStyle w:val="StyleUnderline"/>
        </w:rPr>
        <w:lastRenderedPageBreak/>
        <w:t>space travel</w:t>
      </w:r>
      <w:r w:rsidRPr="00193A76">
        <w:rPr>
          <w:sz w:val="16"/>
        </w:rPr>
        <w:t xml:space="preserve">, whether that is </w:t>
      </w:r>
      <w:r w:rsidRPr="0014525A">
        <w:rPr>
          <w:rStyle w:val="StyleUnderline"/>
          <w:highlight w:val="cyan"/>
        </w:rPr>
        <w:t>via</w:t>
      </w:r>
      <w:r w:rsidRPr="00193A76">
        <w:rPr>
          <w:sz w:val="16"/>
        </w:rPr>
        <w:t xml:space="preserve"> the construction of </w:t>
      </w:r>
      <w:r w:rsidRPr="0014525A">
        <w:rPr>
          <w:rStyle w:val="StyleUnderline"/>
          <w:highlight w:val="cyan"/>
        </w:rPr>
        <w:t xml:space="preserve">a </w:t>
      </w:r>
      <w:r w:rsidRPr="0014525A">
        <w:rPr>
          <w:rStyle w:val="Emphasis"/>
          <w:highlight w:val="cyan"/>
        </w:rPr>
        <w:t>space elevator</w:t>
      </w:r>
      <w:r w:rsidRPr="00193A76">
        <w:rPr>
          <w:sz w:val="16"/>
        </w:rPr>
        <w:t xml:space="preserve">, a maglev launch loop, rail gun, or some other form of non-rocket acceleration. </w:t>
      </w:r>
      <w:r w:rsidRPr="0014525A">
        <w:rPr>
          <w:rStyle w:val="StyleUnderline"/>
          <w:highlight w:val="cyan"/>
        </w:rPr>
        <w:t>If it</w:t>
      </w:r>
      <w:r w:rsidRPr="0014525A">
        <w:rPr>
          <w:sz w:val="16"/>
          <w:highlight w:val="cyan"/>
        </w:rPr>
        <w:t xml:space="preserve"> </w:t>
      </w:r>
      <w:r w:rsidRPr="0014525A">
        <w:rPr>
          <w:rStyle w:val="Emphasis"/>
          <w:highlight w:val="cya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14525A">
        <w:rPr>
          <w:rStyle w:val="StyleUnderline"/>
          <w:highlight w:val="cyan"/>
        </w:rPr>
        <w:t>it will</w:t>
      </w:r>
      <w:r w:rsidRPr="00193A76">
        <w:rPr>
          <w:rStyle w:val="StyleUnderline"/>
        </w:rPr>
        <w:t xml:space="preserve"> eventually</w:t>
      </w:r>
      <w:r w:rsidRPr="00193A76">
        <w:rPr>
          <w:sz w:val="16"/>
        </w:rPr>
        <w:t xml:space="preserve"> </w:t>
      </w:r>
      <w:r w:rsidRPr="0014525A">
        <w:rPr>
          <w:rStyle w:val="Emphasis"/>
          <w:highlight w:val="cyan"/>
        </w:rPr>
        <w:t>succumb to Kessler</w:t>
      </w:r>
      <w:r w:rsidRPr="00193A76">
        <w:rPr>
          <w:rStyle w:val="Emphasis"/>
        </w:rPr>
        <w:t xml:space="preserve"> syndrome</w:t>
      </w:r>
      <w:r w:rsidRPr="00193A76">
        <w:rPr>
          <w:rStyle w:val="StyleUnderline"/>
        </w:rPr>
        <w:t xml:space="preserve">, </w:t>
      </w:r>
      <w:r w:rsidRPr="0014525A">
        <w:rPr>
          <w:rStyle w:val="StyleUnderline"/>
          <w:highlight w:val="cyan"/>
        </w:rPr>
        <w:t>with</w:t>
      </w:r>
      <w:r w:rsidRPr="00193A76">
        <w:rPr>
          <w:sz w:val="16"/>
        </w:rPr>
        <w:t xml:space="preserve"> potentially </w:t>
      </w:r>
      <w:r w:rsidRPr="0014525A">
        <w:rPr>
          <w:rStyle w:val="Emphasis"/>
          <w:highlight w:val="cya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14525A">
        <w:rPr>
          <w:rStyle w:val="Emphasis"/>
          <w:highlight w:val="cyan"/>
        </w:rPr>
        <w:t>likely civilisation-ending effects</w:t>
      </w:r>
      <w:r w:rsidRPr="00193A76">
        <w:rPr>
          <w:sz w:val="16"/>
        </w:rPr>
        <w:t xml:space="preserve"> (Solution C.13).</w:t>
      </w:r>
    </w:p>
    <w:p w14:paraId="5551889E" w14:textId="77777777" w:rsidR="00127BEC" w:rsidRDefault="00127BEC" w:rsidP="00127BEC">
      <w:pPr>
        <w:pStyle w:val="Heading4"/>
      </w:pPr>
      <w: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drop the arg to minimize the chance the round is decided unfairly, b) use reasonability with a bar of defense or the aff always wins since the 2AR can line by line the whole 2NR without winning real abuse</w:t>
      </w:r>
    </w:p>
    <w:p w14:paraId="33F2E8A5" w14:textId="77777777" w:rsidR="00127BEC" w:rsidRPr="00106853" w:rsidRDefault="00127BEC" w:rsidP="00127BEC">
      <w:pPr>
        <w:pStyle w:val="Heading4"/>
      </w:pPr>
      <w:r>
        <w:t xml:space="preserve">Infinite abuse claims are wrong- A] </w:t>
      </w:r>
      <w:r w:rsidRPr="00970CF9">
        <w:rPr>
          <w:u w:val="single"/>
        </w:rPr>
        <w:t>Spikes solve</w:t>
      </w:r>
      <w:r>
        <w:t>-you can just preempt paradigms in the 1AC B] Functional limits- 1nc is only 7 minutes long</w:t>
      </w:r>
    </w:p>
    <w:p w14:paraId="08D3D437" w14:textId="77777777" w:rsidR="00127BEC" w:rsidRDefault="00127BEC" w:rsidP="00127BEC">
      <w:pPr>
        <w:pStyle w:val="Heading4"/>
        <w:rPr>
          <w:color w:val="000000"/>
          <w:sz w:val="12"/>
          <w:szCs w:val="12"/>
        </w:rPr>
      </w:pPr>
      <w:r>
        <w:t>Pics are good they</w:t>
      </w:r>
      <w:r w:rsidRPr="007935C8">
        <w:t xml:space="preserve"> encourage innovative research that avoids stale debates and bridges different parts of the literature. Our PIC directly engages the literature base of the AC</w:t>
      </w:r>
      <w:r w:rsidRPr="00F2381A">
        <w:rPr>
          <w:rStyle w:val="StyleUnderline"/>
        </w:rPr>
        <w:t xml:space="preserve"> </w:t>
      </w:r>
    </w:p>
    <w:p w14:paraId="41810664" w14:textId="737F1B88" w:rsidR="00127BEC" w:rsidRDefault="00127BEC" w:rsidP="00127BEC">
      <w:pPr>
        <w:pStyle w:val="Heading4"/>
      </w:pPr>
      <w:r>
        <w:t>Condo is good proving a CP is bad doesn’t prove the plan is good, a logical policy maker can always choose not to act. Logic outweighs – it’s the basis of all rational arguments.</w:t>
      </w:r>
    </w:p>
    <w:p w14:paraId="6E50272A" w14:textId="0E8A8287" w:rsidR="00127BEC" w:rsidRDefault="00127BEC" w:rsidP="00127BEC">
      <w:pPr>
        <w:pStyle w:val="Heading3"/>
      </w:pPr>
      <w:r>
        <w:lastRenderedPageBreak/>
        <w:t>1NC---OFF</w:t>
      </w:r>
    </w:p>
    <w:p w14:paraId="54EB2BA6" w14:textId="77777777" w:rsidR="00104F08" w:rsidRDefault="00104F08" w:rsidP="00104F08">
      <w:pPr>
        <w:pStyle w:val="Heading4"/>
      </w:pPr>
      <w:r>
        <w:rPr>
          <w:rStyle w:val="Style13ptBold"/>
        </w:rPr>
        <w:t xml:space="preserve">Genocidal settlement is </w:t>
      </w:r>
      <w:r>
        <w:t xml:space="preserve">a </w:t>
      </w:r>
      <w:r>
        <w:rPr>
          <w:u w:val="single"/>
        </w:rPr>
        <w:t>structure</w:t>
      </w:r>
      <w:r>
        <w:t xml:space="preserve">, not </w:t>
      </w:r>
      <w:r>
        <w:rPr>
          <w:u w:val="single"/>
        </w:rPr>
        <w:t>an event</w:t>
      </w:r>
      <w:r>
        <w:t xml:space="preserve"> meaning ontological logic of elimination is </w:t>
      </w:r>
      <w:r>
        <w:rPr>
          <w:u w:val="single"/>
        </w:rPr>
        <w:t>an everyday manifestation</w:t>
      </w:r>
      <w:r>
        <w:t xml:space="preserve"> that </w:t>
      </w:r>
      <w:r>
        <w:rPr>
          <w:u w:val="single"/>
        </w:rPr>
        <w:t>defines settler identity</w:t>
      </w:r>
      <w:r>
        <w:t>.</w:t>
      </w:r>
    </w:p>
    <w:p w14:paraId="5CF66EDF" w14:textId="77777777" w:rsidR="00104F08" w:rsidRPr="001A4BD9" w:rsidRDefault="00104F08" w:rsidP="00104F08">
      <w:r w:rsidRPr="005526CF">
        <w:rPr>
          <w:rStyle w:val="Style13ptBold"/>
        </w:rPr>
        <w:t>Rifkin 14</w:t>
      </w:r>
      <w:r w:rsidRPr="005526CF">
        <w:t>,</w:t>
      </w:r>
      <w:r w:rsidRPr="001A4BD9">
        <w:t xml:space="preserve"> Mark. Settler common sense: Queerness and everyday colonialism in the American renaissance. U of Minnesota Press, 2014.</w:t>
      </w:r>
      <w:r>
        <w:t xml:space="preserve"> (</w:t>
      </w:r>
      <w:r w:rsidRPr="00055BAD">
        <w:t xml:space="preserve">Associate Professor of English &amp; WGS </w:t>
      </w:r>
      <w:r>
        <w:t>at</w:t>
      </w:r>
      <w:r w:rsidRPr="00055BAD">
        <w:t xml:space="preserve"> UNC-Greensboro</w:t>
      </w:r>
      <w:r>
        <w:t xml:space="preserve">)//Elmer </w:t>
      </w:r>
    </w:p>
    <w:p w14:paraId="75084C9B" w14:textId="77777777" w:rsidR="00104F08" w:rsidRPr="00FA72BB" w:rsidRDefault="00104F08" w:rsidP="00104F08">
      <w:pPr>
        <w:rPr>
          <w:sz w:val="16"/>
        </w:rPr>
      </w:pPr>
      <w:r w:rsidRPr="00FA72BB">
        <w:rPr>
          <w:sz w:val="16"/>
        </w:rPr>
        <w:t xml:space="preserve">If nineteenth-century American literary studies tends to focus on the ways Indians enter the narrative frame and the kinds of meanings and associa- tions they bear, </w:t>
      </w:r>
      <w:r w:rsidRPr="00FA72BB">
        <w:rPr>
          <w:u w:val="single"/>
        </w:rPr>
        <w:t xml:space="preserve">recent </w:t>
      </w:r>
      <w:r w:rsidRPr="005D615B">
        <w:rPr>
          <w:b/>
          <w:bCs/>
          <w:sz w:val="26"/>
          <w:highlight w:val="green"/>
          <w:u w:val="single"/>
        </w:rPr>
        <w:t>attempts to theorize settler colonialism</w:t>
      </w:r>
      <w:r w:rsidRPr="00FA72BB">
        <w:rPr>
          <w:u w:val="single"/>
        </w:rPr>
        <w:t xml:space="preserve"> have sought to </w:t>
      </w:r>
      <w:r w:rsidRPr="005D615B">
        <w:rPr>
          <w:b/>
          <w:sz w:val="26"/>
          <w:highlight w:val="green"/>
          <w:u w:val="single"/>
        </w:rPr>
        <w:t>shift attention from its effects</w:t>
      </w:r>
      <w:r w:rsidRPr="00FA72BB">
        <w:rPr>
          <w:b/>
          <w:sz w:val="26"/>
          <w:u w:val="single"/>
        </w:rPr>
        <w:t xml:space="preserve"> </w:t>
      </w:r>
      <w:r w:rsidRPr="00FA72BB">
        <w:rPr>
          <w:u w:val="single"/>
        </w:rPr>
        <w:t xml:space="preserve">on Indigenous subjects </w:t>
      </w:r>
      <w:r w:rsidRPr="005D615B">
        <w:rPr>
          <w:b/>
          <w:sz w:val="26"/>
          <w:highlight w:val="green"/>
          <w:u w:val="single"/>
        </w:rPr>
        <w:t>to</w:t>
      </w:r>
      <w:r w:rsidRPr="005D615B">
        <w:rPr>
          <w:highlight w:val="green"/>
          <w:u w:val="single"/>
        </w:rPr>
        <w:t xml:space="preserve"> </w:t>
      </w:r>
      <w:r w:rsidRPr="00FA72BB">
        <w:rPr>
          <w:u w:val="single"/>
        </w:rPr>
        <w:t xml:space="preserve">its </w:t>
      </w:r>
      <w:r w:rsidRPr="005D615B">
        <w:rPr>
          <w:b/>
          <w:sz w:val="26"/>
          <w:highlight w:val="green"/>
          <w:u w:val="single"/>
          <w:bdr w:val="single" w:sz="4" w:space="0" w:color="auto"/>
        </w:rPr>
        <w:t>implications for nonnative political attachments</w:t>
      </w:r>
      <w:r w:rsidRPr="00FA72BB">
        <w:rPr>
          <w:u w:val="single"/>
        </w:rPr>
        <w:t>, forms of inhabitance,</w:t>
      </w:r>
      <w:r w:rsidRPr="005D615B">
        <w:rPr>
          <w:highlight w:val="green"/>
          <w:u w:val="single"/>
        </w:rPr>
        <w:t xml:space="preserve"> </w:t>
      </w:r>
      <w:r w:rsidRPr="005D615B">
        <w:rPr>
          <w:b/>
          <w:sz w:val="26"/>
          <w:highlight w:val="green"/>
          <w:u w:val="single"/>
        </w:rPr>
        <w:t>and modes of being</w:t>
      </w:r>
      <w:r w:rsidRPr="00FA72BB">
        <w:rPr>
          <w:u w:val="single"/>
        </w:rPr>
        <w:t xml:space="preserve">, illuminating and tracking the pervasive operation of </w:t>
      </w:r>
      <w:r w:rsidRPr="005D615B">
        <w:rPr>
          <w:b/>
          <w:sz w:val="26"/>
          <w:highlight w:val="green"/>
          <w:u w:val="single"/>
          <w:bdr w:val="single" w:sz="4" w:space="0" w:color="auto"/>
        </w:rPr>
        <w:t>settlement as a system</w:t>
      </w:r>
      <w:r w:rsidRPr="00FA72B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5D615B">
        <w:rPr>
          <w:b/>
          <w:sz w:val="26"/>
          <w:highlight w:val="green"/>
          <w:u w:val="single"/>
        </w:rPr>
        <w:t>a structure not an event</w:t>
      </w:r>
      <w:r w:rsidRPr="00FA72BB">
        <w:rPr>
          <w:sz w:val="16"/>
        </w:rPr>
        <w:t>” (2).6 He suggests that a “</w:t>
      </w:r>
      <w:r w:rsidRPr="005D615B">
        <w:rPr>
          <w:b/>
          <w:sz w:val="26"/>
          <w:highlight w:val="green"/>
          <w:u w:val="single"/>
        </w:rPr>
        <w:t>logic</w:t>
      </w:r>
      <w:r w:rsidRPr="005D615B">
        <w:rPr>
          <w:sz w:val="16"/>
          <w:highlight w:val="green"/>
        </w:rPr>
        <w:t xml:space="preserve"> </w:t>
      </w:r>
      <w:r w:rsidRPr="005D615B">
        <w:rPr>
          <w:b/>
          <w:sz w:val="26"/>
          <w:highlight w:val="green"/>
          <w:u w:val="single"/>
        </w:rPr>
        <w:t>of elimination” drives settler</w:t>
      </w:r>
      <w:r w:rsidRPr="00FA72BB">
        <w:rPr>
          <w:sz w:val="16"/>
        </w:rPr>
        <w:t xml:space="preserve"> governance and </w:t>
      </w:r>
      <w:r w:rsidRPr="005D615B">
        <w:rPr>
          <w:b/>
          <w:sz w:val="26"/>
          <w:highlight w:val="green"/>
          <w:u w:val="single"/>
        </w:rPr>
        <w:t>sociality</w:t>
      </w:r>
      <w:r w:rsidRPr="00FA72BB">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FA72BB">
        <w:rPr>
          <w:u w:val="single"/>
        </w:rPr>
        <w:t>elimination is an organizing principle of settler-colonial society rather than a one-off (and superceded) occurrence”</w:t>
      </w:r>
      <w:r w:rsidRPr="00FA72BB">
        <w:rPr>
          <w:sz w:val="16"/>
        </w:rPr>
        <w:t xml:space="preserve"> (388). Rather than being superseded after an initial moment/ period of conquest, colonization persists since “</w:t>
      </w:r>
      <w:r w:rsidRPr="00FA72BB">
        <w:rPr>
          <w:u w:val="single"/>
        </w:rPr>
        <w:t xml:space="preserve">the logic of elimination marks a return whereby </w:t>
      </w:r>
      <w:r w:rsidRPr="00FA72BB">
        <w:rPr>
          <w:bCs/>
          <w:u w:val="single"/>
        </w:rPr>
        <w:t>the native repressed</w:t>
      </w:r>
      <w:r w:rsidRPr="00FA72BB">
        <w:rPr>
          <w:u w:val="single"/>
        </w:rPr>
        <w:t xml:space="preserve"> continues to structure settler- colonial society” (390). </w:t>
      </w:r>
      <w:r w:rsidRPr="00FA72BB">
        <w:rPr>
          <w:sz w:val="16"/>
        </w:rPr>
        <w:t>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5D615B">
        <w:rPr>
          <w:b/>
          <w:sz w:val="26"/>
          <w:highlight w:val="green"/>
          <w:u w:val="single"/>
        </w:rPr>
        <w:t>At an ontological level</w:t>
      </w:r>
      <w:r w:rsidRPr="005D615B">
        <w:rPr>
          <w:highlight w:val="green"/>
          <w:u w:val="single"/>
        </w:rPr>
        <w:t xml:space="preserve"> the </w:t>
      </w:r>
      <w:r w:rsidRPr="005D615B">
        <w:rPr>
          <w:b/>
          <w:sz w:val="26"/>
          <w:highlight w:val="green"/>
          <w:u w:val="single"/>
        </w:rPr>
        <w:t>structure of subjective possession</w:t>
      </w:r>
      <w:r w:rsidRPr="005D615B">
        <w:rPr>
          <w:highlight w:val="green"/>
          <w:u w:val="single"/>
        </w:rPr>
        <w:t xml:space="preserve"> </w:t>
      </w:r>
      <w:r w:rsidRPr="005D615B">
        <w:rPr>
          <w:b/>
          <w:sz w:val="26"/>
          <w:highlight w:val="green"/>
          <w:u w:val="single"/>
        </w:rPr>
        <w:t>occurs through</w:t>
      </w:r>
      <w:r w:rsidRPr="00FA72BB">
        <w:rPr>
          <w:u w:val="single"/>
        </w:rPr>
        <w:t xml:space="preserve"> the </w:t>
      </w:r>
      <w:r w:rsidRPr="005D615B">
        <w:rPr>
          <w:b/>
          <w:sz w:val="26"/>
          <w:highlight w:val="green"/>
          <w:u w:val="single"/>
        </w:rPr>
        <w:t>imposition of one’s will-to-be on the thing which is perceived to lack will,</w:t>
      </w:r>
      <w:r w:rsidRPr="005D615B">
        <w:rPr>
          <w:highlight w:val="green"/>
          <w:u w:val="single"/>
        </w:rPr>
        <w:t xml:space="preserve"> </w:t>
      </w:r>
      <w:r w:rsidRPr="00FA72BB">
        <w:rPr>
          <w:u w:val="single"/>
        </w:rPr>
        <w:t xml:space="preserve">thus it is open to being possessed,” such that “possession . . . forms part of </w:t>
      </w:r>
      <w:r w:rsidRPr="005D615B">
        <w:rPr>
          <w:b/>
          <w:sz w:val="26"/>
          <w:highlight w:val="green"/>
          <w:u w:val="single"/>
        </w:rPr>
        <w:t>the ontological structure of white subjectivity</w:t>
      </w:r>
      <w:r w:rsidRPr="00FA72BB">
        <w:rPr>
          <w:u w:val="single"/>
        </w:rPr>
        <w:t xml:space="preserve">” (83–84). </w:t>
      </w:r>
      <w:r w:rsidRPr="00FA72BB">
        <w:rPr>
          <w:sz w:val="16"/>
        </w:rPr>
        <w:t>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collec- tivities as (racialized) populations subject to U.S. jurisdiction and manage- ment: “the Indian is left nowhere and everywhere within the ontological premises through which U.S. empire orients, imagines, and critiques itself ”; “</w:t>
      </w:r>
      <w:r w:rsidRPr="005D615B">
        <w:rPr>
          <w:b/>
          <w:sz w:val="26"/>
          <w:highlight w:val="green"/>
          <w:u w:val="single"/>
        </w:rPr>
        <w:t>ideas of</w:t>
      </w:r>
      <w:r w:rsidRPr="005D615B">
        <w:rPr>
          <w:highlight w:val="green"/>
          <w:u w:val="single"/>
        </w:rPr>
        <w:t xml:space="preserve"> </w:t>
      </w:r>
      <w:r w:rsidRPr="00FA72BB">
        <w:rPr>
          <w:u w:val="single"/>
        </w:rPr>
        <w:t xml:space="preserve">Indians and </w:t>
      </w:r>
      <w:r w:rsidRPr="005D615B">
        <w:rPr>
          <w:b/>
          <w:sz w:val="26"/>
          <w:highlight w:val="green"/>
          <w:u w:val="single"/>
        </w:rPr>
        <w:t>Indianness</w:t>
      </w:r>
      <w:r w:rsidRPr="005D615B">
        <w:rPr>
          <w:highlight w:val="green"/>
          <w:u w:val="single"/>
        </w:rPr>
        <w:t xml:space="preserve"> </w:t>
      </w:r>
      <w:r w:rsidRPr="00FA72BB">
        <w:rPr>
          <w:u w:val="single"/>
        </w:rPr>
        <w:t xml:space="preserve">have </w:t>
      </w:r>
      <w:r w:rsidRPr="005D615B">
        <w:rPr>
          <w:b/>
          <w:sz w:val="26"/>
          <w:highlight w:val="green"/>
          <w:u w:val="single"/>
        </w:rPr>
        <w:t>served as the ontological ground through which U.S. settler colonialism enacts itself</w:t>
      </w:r>
      <w:r w:rsidRPr="005D615B">
        <w:rPr>
          <w:highlight w:val="green"/>
          <w:u w:val="single"/>
        </w:rPr>
        <w:t xml:space="preserve"> </w:t>
      </w:r>
      <w:r w:rsidRPr="00FA72BB">
        <w:rPr>
          <w:u w:val="single"/>
        </w:rPr>
        <w:t>” (xix</w:t>
      </w:r>
      <w:r w:rsidRPr="00FA72BB">
        <w:rPr>
          <w:sz w:val="16"/>
        </w:rPr>
        <w:t>).</w:t>
      </w:r>
    </w:p>
    <w:p w14:paraId="5A6FD037" w14:textId="77777777" w:rsidR="00104F08" w:rsidRPr="00FA72BB" w:rsidRDefault="00104F08" w:rsidP="00104F08">
      <w:pPr>
        <w:pStyle w:val="Heading4"/>
      </w:pPr>
      <w:r>
        <w:t xml:space="preserve">That results in </w:t>
      </w:r>
      <w:r>
        <w:rPr>
          <w:u w:val="single"/>
        </w:rPr>
        <w:t>land exploitation</w:t>
      </w:r>
      <w:r>
        <w:t xml:space="preserve"> and </w:t>
      </w:r>
      <w:r>
        <w:rPr>
          <w:u w:val="single"/>
        </w:rPr>
        <w:t>ecocide</w:t>
      </w:r>
      <w:r>
        <w:t xml:space="preserve"> – specifically manifests in </w:t>
      </w:r>
      <w:r>
        <w:rPr>
          <w:u w:val="single"/>
        </w:rPr>
        <w:t>knowledge institutions</w:t>
      </w:r>
      <w:r>
        <w:t xml:space="preserve"> making </w:t>
      </w:r>
      <w:r>
        <w:rPr>
          <w:u w:val="single"/>
        </w:rPr>
        <w:t>forefronting Settler Colonialism</w:t>
      </w:r>
      <w:r>
        <w:t xml:space="preserve"> a prior question.</w:t>
      </w:r>
    </w:p>
    <w:p w14:paraId="0E93BC34" w14:textId="77777777" w:rsidR="00104F08" w:rsidRPr="00A15172" w:rsidRDefault="00104F08" w:rsidP="00104F08">
      <w:r w:rsidRPr="00A15172">
        <w:rPr>
          <w:rStyle w:val="Style13ptBold"/>
        </w:rPr>
        <w:t>Paperson 17</w:t>
      </w:r>
      <w:r>
        <w:t xml:space="preserve"> la paperson or K. Wayne Yang, June 2017, “A Third University is Possible” (</w:t>
      </w:r>
      <w:r w:rsidRPr="007D7E99">
        <w:rPr>
          <w:rFonts w:asciiTheme="minorHAnsi" w:hAnsiTheme="minorHAnsi" w:cstheme="minorHAnsi"/>
        </w:rPr>
        <w:t>an associate professor of ethnic studies at the University of California, San Diego</w:t>
      </w:r>
      <w:r>
        <w:rPr>
          <w:rFonts w:asciiTheme="minorHAnsi" w:hAnsiTheme="minorHAnsi" w:cstheme="minorHAnsi"/>
        </w:rPr>
        <w:t xml:space="preserve">)//Elmer </w:t>
      </w:r>
    </w:p>
    <w:p w14:paraId="54A7D1C9" w14:textId="77777777" w:rsidR="00104F08" w:rsidRDefault="00104F08" w:rsidP="00104F08">
      <w:pPr>
        <w:rPr>
          <w:rFonts w:asciiTheme="minorHAnsi" w:hAnsiTheme="minorHAnsi" w:cstheme="minorHAnsi"/>
          <w:sz w:val="16"/>
        </w:rPr>
      </w:pPr>
      <w:r w:rsidRPr="00A15172">
        <w:rPr>
          <w:rStyle w:val="StyleUnderline"/>
          <w:rFonts w:asciiTheme="minorHAnsi" w:hAnsiTheme="minorHAnsi" w:cstheme="minorHAnsi"/>
          <w:sz w:val="24"/>
        </w:rPr>
        <w:t xml:space="preserve">Land </w:t>
      </w:r>
      <w:r w:rsidRPr="00FA72BB">
        <w:rPr>
          <w:rStyle w:val="StyleUnderline"/>
          <w:rFonts w:asciiTheme="minorHAnsi" w:hAnsiTheme="minorHAnsi" w:cstheme="minorHAnsi"/>
          <w:sz w:val="24"/>
        </w:rPr>
        <w:t>is the prime concern of settler colonialism</w:t>
      </w:r>
      <w:r w:rsidRPr="00FA72BB">
        <w:rPr>
          <w:rFonts w:asciiTheme="minorHAnsi" w:hAnsiTheme="minorHAnsi" w:cstheme="minorHAnsi"/>
          <w:sz w:val="16"/>
        </w:rPr>
        <w:t xml:space="preserve">, contexts in which </w:t>
      </w:r>
      <w:r w:rsidRPr="005D615B">
        <w:rPr>
          <w:rStyle w:val="Emphasis"/>
          <w:rFonts w:asciiTheme="minorHAnsi" w:hAnsiTheme="minorHAnsi" w:cstheme="minorHAnsi"/>
          <w:sz w:val="24"/>
          <w:highlight w:val="green"/>
        </w:rPr>
        <w:t>the colonizer comes to a “new” place not only to</w:t>
      </w:r>
      <w:r w:rsidRPr="00FA72BB">
        <w:rPr>
          <w:rStyle w:val="Emphasis"/>
          <w:rFonts w:asciiTheme="minorHAnsi" w:hAnsiTheme="minorHAnsi" w:cstheme="minorHAnsi"/>
          <w:sz w:val="24"/>
        </w:rPr>
        <w:t xml:space="preserve"> seize and </w:t>
      </w:r>
      <w:r w:rsidRPr="005D615B">
        <w:rPr>
          <w:rStyle w:val="Emphasis"/>
          <w:rFonts w:asciiTheme="minorHAnsi" w:hAnsiTheme="minorHAnsi" w:cstheme="minorHAnsi"/>
          <w:sz w:val="24"/>
          <w:highlight w:val="green"/>
        </w:rPr>
        <w:t>exploit but to stay</w:t>
      </w:r>
      <w:r w:rsidRPr="00FA72BB">
        <w:rPr>
          <w:rStyle w:val="Emphasis"/>
          <w:rFonts w:asciiTheme="minorHAnsi" w:hAnsiTheme="minorHAnsi" w:cstheme="minorHAnsi"/>
          <w:sz w:val="24"/>
        </w:rPr>
        <w:t xml:space="preserve">, making that “new” place </w:t>
      </w:r>
      <w:r w:rsidRPr="00FA72BB">
        <w:rPr>
          <w:rStyle w:val="Emphasis"/>
          <w:rFonts w:asciiTheme="minorHAnsi" w:hAnsiTheme="minorHAnsi" w:cstheme="minorHAnsi"/>
          <w:sz w:val="24"/>
        </w:rPr>
        <w:lastRenderedPageBreak/>
        <w:t>his permanent home.</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Settler colonialism thus complicates the center–periphery model that was classically used to describe colonialism, wherein an imperial center, the “metropole,” dominates distant colonies, the “periphery</w:t>
      </w:r>
      <w:r w:rsidRPr="00FA72BB">
        <w:rPr>
          <w:rFonts w:asciiTheme="minorHAnsi" w:hAnsiTheme="minorHAnsi" w:cstheme="minorHAnsi"/>
          <w:sz w:val="16"/>
        </w:rPr>
        <w:t xml:space="preserve">.” </w:t>
      </w:r>
      <w:r w:rsidRPr="00FA72BB">
        <w:rPr>
          <w:sz w:val="16"/>
        </w:rPr>
        <w:t>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FA72BB">
        <w:rPr>
          <w:rFonts w:asciiTheme="minorHAnsi" w:hAnsiTheme="minorHAnsi" w:cstheme="minorHAnsi"/>
          <w:sz w:val="16"/>
        </w:rPr>
        <w:t xml:space="preserve">l violence and the racialized psychoses of colonization upon colonized and colonizer, Fanon is also talking about settlement as the particular feature of French colonization in Algeria. </w:t>
      </w:r>
      <w:r w:rsidRPr="00FA72BB">
        <w:rPr>
          <w:rStyle w:val="StyleUnderline"/>
          <w:rFonts w:asciiTheme="minorHAnsi" w:hAnsiTheme="minorHAnsi" w:cstheme="minorHAnsi"/>
          <w:sz w:val="24"/>
        </w:rPr>
        <w:t xml:space="preserve">For Fanon, the violence of French colonization in Algeria arises from settlement as </w:t>
      </w:r>
      <w:r w:rsidRPr="00FA72BB">
        <w:rPr>
          <w:rStyle w:val="StyleUnderline"/>
          <w:rFonts w:asciiTheme="minorHAnsi" w:hAnsiTheme="minorHAnsi" w:cstheme="minorHAnsi"/>
          <w:bCs/>
          <w:sz w:val="24"/>
        </w:rPr>
        <w:t>a spatial immediacy of empire</w:t>
      </w:r>
      <w:r w:rsidRPr="00FA72BB">
        <w:rPr>
          <w:rStyle w:val="StyleUnderline"/>
          <w:rFonts w:asciiTheme="minorHAnsi" w:hAnsiTheme="minorHAnsi" w:cstheme="minorHAnsi"/>
          <w:sz w:val="24"/>
        </w:rPr>
        <w:t xml:space="preserve">: the geospatial collapse of metropole and colony into the same time and place. </w:t>
      </w:r>
      <w:r w:rsidRPr="00FA72BB">
        <w:rPr>
          <w:rFonts w:asciiTheme="minorHAnsi" w:hAnsiTheme="minorHAnsi" w:cstheme="minorHAnsi"/>
          <w:sz w:val="16"/>
        </w:rPr>
        <w:t xml:space="preserve">On the “selfsame land” are spatialized white immunity and racialized violation, non-Native desires for freedom, Black life, and Indigenous relations.[4] </w:t>
      </w:r>
      <w:r w:rsidRPr="00FA72BB">
        <w:rPr>
          <w:rStyle w:val="StyleUnderline"/>
          <w:rFonts w:asciiTheme="minorHAnsi" w:hAnsiTheme="minorHAnsi" w:cstheme="minorHAnsi"/>
          <w:sz w:val="24"/>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FA72BB">
        <w:rPr>
          <w:rFonts w:asciiTheme="minorHAnsi" w:hAnsiTheme="minorHAnsi" w:cstheme="minorHAnsi"/>
          <w:sz w:val="16"/>
        </w:rPr>
        <w:t xml:space="preserve"> Actually, </w:t>
      </w:r>
      <w:r w:rsidRPr="00FA72BB">
        <w:rPr>
          <w:rStyle w:val="Emphasis"/>
          <w:rFonts w:asciiTheme="minorHAnsi" w:hAnsiTheme="minorHAnsi" w:cstheme="minorHAnsi"/>
          <w:sz w:val="24"/>
        </w:rPr>
        <w:t>settler colonialism is</w:t>
      </w:r>
      <w:r w:rsidRPr="00FA72BB">
        <w:rPr>
          <w:rFonts w:asciiTheme="minorHAnsi" w:hAnsiTheme="minorHAnsi" w:cstheme="minorHAnsi"/>
          <w:sz w:val="16"/>
        </w:rPr>
        <w:t xml:space="preserve"> something that “happened for” settlers. Indeed, it is </w:t>
      </w:r>
      <w:r w:rsidRPr="00FA72BB">
        <w:rPr>
          <w:rStyle w:val="Emphasis"/>
          <w:rFonts w:asciiTheme="minorHAnsi" w:hAnsiTheme="minorHAnsi" w:cstheme="minorHAnsi"/>
          <w:sz w:val="24"/>
        </w:rPr>
        <w:t>happening</w:t>
      </w:r>
      <w:r w:rsidRPr="00FA72BB">
        <w:rPr>
          <w:rFonts w:asciiTheme="minorHAnsi" w:hAnsiTheme="minorHAnsi" w:cstheme="minorHAnsi"/>
          <w:sz w:val="16"/>
        </w:rPr>
        <w:t xml:space="preserve"> for them/us </w:t>
      </w:r>
      <w:r w:rsidRPr="00FA72BB">
        <w:rPr>
          <w:rStyle w:val="Emphasis"/>
          <w:rFonts w:asciiTheme="minorHAnsi" w:hAnsiTheme="minorHAnsi" w:cstheme="minorHAnsi"/>
          <w:sz w:val="24"/>
        </w:rPr>
        <w:t>right now.</w:t>
      </w:r>
      <w:r w:rsidRPr="00FA72BB">
        <w:rPr>
          <w:rFonts w:asciiTheme="minorHAnsi" w:hAnsiTheme="minorHAnsi" w:cstheme="minorHAnsi"/>
          <w:sz w:val="16"/>
        </w:rPr>
        <w:t xml:space="preserve"> Wa Thiong’o’s question of how instead of why directs us to </w:t>
      </w:r>
      <w:r w:rsidRPr="00FA72BB">
        <w:rPr>
          <w:rStyle w:val="Emphasis"/>
          <w:rFonts w:asciiTheme="minorHAnsi" w:hAnsiTheme="minorHAnsi" w:cstheme="minorHAnsi"/>
          <w:sz w:val="24"/>
        </w:rPr>
        <w:t xml:space="preserve">think of land tenancy laws, debt, and the privatization of land as settler colonial technologies that enable the “eventful” history of plunder and disappearance. Property law is a settler colonial technology. </w:t>
      </w:r>
      <w:r w:rsidRPr="005D615B">
        <w:rPr>
          <w:rStyle w:val="Emphasis"/>
          <w:rFonts w:asciiTheme="minorHAnsi" w:hAnsiTheme="minorHAnsi" w:cstheme="minorHAnsi"/>
          <w:sz w:val="24"/>
          <w:highlight w:val="green"/>
        </w:rPr>
        <w:t>The weapons that enforce it, the knowledge institutions that legitimize it,</w:t>
      </w:r>
      <w:r w:rsidRPr="00FA72BB">
        <w:rPr>
          <w:rStyle w:val="Emphasis"/>
          <w:rFonts w:asciiTheme="minorHAnsi" w:hAnsiTheme="minorHAnsi" w:cstheme="minorHAnsi"/>
          <w:sz w:val="24"/>
        </w:rPr>
        <w:t xml:space="preserve"> the financial institutions that operationalize it, </w:t>
      </w:r>
      <w:r w:rsidRPr="005D615B">
        <w:rPr>
          <w:rStyle w:val="Emphasis"/>
          <w:rFonts w:asciiTheme="minorHAnsi" w:hAnsiTheme="minorHAnsi" w:cstheme="minorHAnsi"/>
          <w:sz w:val="24"/>
          <w:highlight w:val="green"/>
        </w:rPr>
        <w:t>are</w:t>
      </w:r>
      <w:r w:rsidRPr="00FA72BB">
        <w:rPr>
          <w:rStyle w:val="Emphasis"/>
          <w:rFonts w:asciiTheme="minorHAnsi" w:hAnsiTheme="minorHAnsi" w:cstheme="minorHAnsi"/>
          <w:sz w:val="24"/>
        </w:rPr>
        <w:t xml:space="preserve"> also </w:t>
      </w:r>
      <w:r w:rsidRPr="005D615B">
        <w:rPr>
          <w:rStyle w:val="Emphasis"/>
          <w:rFonts w:asciiTheme="minorHAnsi" w:hAnsiTheme="minorHAnsi" w:cstheme="minorHAnsi"/>
          <w:sz w:val="24"/>
          <w:highlight w:val="green"/>
        </w:rPr>
        <w:t>technologies.</w:t>
      </w:r>
      <w:r w:rsidRPr="00FA72BB">
        <w:rPr>
          <w:rStyle w:val="Emphasis"/>
          <w:rFonts w:asciiTheme="minorHAnsi" w:hAnsiTheme="minorHAnsi" w:cstheme="minorHAnsi"/>
          <w:sz w:val="24"/>
        </w:rPr>
        <w:t xml:space="preserve"> Like all technologies, </w:t>
      </w:r>
      <w:r w:rsidRPr="005D615B">
        <w:rPr>
          <w:rStyle w:val="Emphasis"/>
          <w:rFonts w:asciiTheme="minorHAnsi" w:hAnsiTheme="minorHAnsi" w:cstheme="minorHAnsi"/>
          <w:sz w:val="24"/>
          <w:highlight w:val="green"/>
        </w:rPr>
        <w:t xml:space="preserve">they evolve and spread. </w:t>
      </w:r>
      <w:r w:rsidRPr="00FA72BB">
        <w:rPr>
          <w:rStyle w:val="Emphasis"/>
          <w:rFonts w:asciiTheme="minorHAnsi" w:hAnsiTheme="minorHAnsi" w:cstheme="minorHAnsi"/>
          <w:sz w:val="24"/>
        </w:rPr>
        <w:t>Recasting land as property means severing Indigenous peoples from land. This separation</w:t>
      </w:r>
      <w:r w:rsidRPr="00FA72BB">
        <w:rPr>
          <w:rFonts w:asciiTheme="minorHAnsi" w:hAnsiTheme="minorHAnsi" w:cstheme="minorHAnsi"/>
          <w:sz w:val="16"/>
        </w:rPr>
        <w:t>, what Hortense Spillers describes as “</w:t>
      </w:r>
      <w:r w:rsidRPr="00FA72BB">
        <w:rPr>
          <w:rStyle w:val="Emphasis"/>
          <w:rFonts w:asciiTheme="minorHAnsi" w:hAnsiTheme="minorHAnsi" w:cstheme="minorHAnsi"/>
          <w:sz w:val="24"/>
        </w:rPr>
        <w:t>the loss of Indigenous name/land</w:t>
      </w:r>
      <w:r w:rsidRPr="00FA72BB">
        <w:rPr>
          <w:rFonts w:asciiTheme="minorHAnsi" w:hAnsiTheme="minorHAnsi" w:cstheme="minorHAnsi"/>
          <w:sz w:val="16"/>
        </w:rPr>
        <w:t xml:space="preserve">” </w:t>
      </w:r>
      <w:r w:rsidRPr="00FA72BB">
        <w:rPr>
          <w:rStyle w:val="Emphasis"/>
          <w:rFonts w:asciiTheme="minorHAnsi" w:hAnsiTheme="minorHAnsi" w:cstheme="minorHAnsi"/>
          <w:sz w:val="24"/>
        </w:rPr>
        <w:t>for Africans-turned-chattel, recasts Black Indigenous people as black bodies for biopolitical disposal: who will be moved where, who will be murdered how, who will be machinery for what, and who will be made property for whom</w:t>
      </w:r>
      <w:r w:rsidRPr="00FA72BB">
        <w:rPr>
          <w:rFonts w:asciiTheme="minorHAnsi" w:hAnsiTheme="minorHAnsi" w:cstheme="minorHAnsi"/>
          <w:sz w:val="16"/>
        </w:rPr>
        <w:t xml:space="preserve">.[5] </w:t>
      </w:r>
      <w:r w:rsidRPr="00FA72BB">
        <w:rPr>
          <w:rStyle w:val="StyleUnderline"/>
          <w:rFonts w:asciiTheme="minorHAnsi" w:hAnsiTheme="minorHAnsi" w:cstheme="minorHAnsi"/>
          <w:sz w:val="24"/>
        </w:rPr>
        <w:t xml:space="preserve">In the alienation of land from life, alienable rights are produced: the right to own (property), the right to law (protection through legitimated violence), the right to govern (supremacist sovereignty), </w:t>
      </w:r>
      <w:r w:rsidRPr="00FA72BB">
        <w:rPr>
          <w:rStyle w:val="Emphasis"/>
          <w:rFonts w:asciiTheme="minorHAnsi" w:hAnsiTheme="minorHAnsi" w:cstheme="minorHAnsi"/>
          <w:sz w:val="24"/>
        </w:rPr>
        <w:t>the right to have rights (humanity).</w:t>
      </w:r>
      <w:r w:rsidRPr="00FA72BB">
        <w:rPr>
          <w:rFonts w:asciiTheme="minorHAnsi" w:hAnsiTheme="minorHAnsi" w:cstheme="minorHAnsi"/>
          <w:sz w:val="16"/>
        </w:rPr>
        <w:t xml:space="preserve"> In a word, </w:t>
      </w:r>
      <w:r w:rsidRPr="00FA72BB">
        <w:rPr>
          <w:rStyle w:val="Emphasis"/>
          <w:rFonts w:asciiTheme="minorHAnsi" w:hAnsiTheme="minorHAnsi" w:cstheme="minorHAnsi"/>
          <w:sz w:val="24"/>
        </w:rPr>
        <w:t xml:space="preserve">what is produced is whiteness. </w:t>
      </w:r>
      <w:r w:rsidRPr="00FA72BB">
        <w:rPr>
          <w:rFonts w:asciiTheme="minorHAnsi" w:hAnsiTheme="minorHAnsi" w:cstheme="minorHAnsi"/>
          <w:sz w:val="16"/>
        </w:rPr>
        <w:t xml:space="preserve">Moreover, </w:t>
      </w:r>
      <w:r w:rsidRPr="00FA72BB">
        <w:rPr>
          <w:rStyle w:val="StyleUnderline"/>
          <w:rFonts w:asciiTheme="minorHAnsi" w:hAnsiTheme="minorHAnsi" w:cstheme="minorHAnsi"/>
          <w:sz w:val="24"/>
        </w:rPr>
        <w:t>it is not just human beings who are refigured in the schism.</w:t>
      </w:r>
      <w:r w:rsidRPr="00FA72BB">
        <w:rPr>
          <w:rFonts w:asciiTheme="minorHAnsi" w:hAnsiTheme="minorHAnsi" w:cstheme="minorHAnsi"/>
          <w:sz w:val="16"/>
        </w:rPr>
        <w:t xml:space="preserve"> </w:t>
      </w:r>
      <w:r w:rsidRPr="005D615B">
        <w:rPr>
          <w:rStyle w:val="Emphasis"/>
          <w:rFonts w:asciiTheme="minorHAnsi" w:hAnsiTheme="minorHAnsi" w:cstheme="minorHAnsi"/>
          <w:sz w:val="24"/>
          <w:highlight w:val="green"/>
        </w:rPr>
        <w:t>Land and nonhumans become alienable properties</w:t>
      </w:r>
      <w:r w:rsidRPr="00FA72BB">
        <w:rPr>
          <w:rStyle w:val="Emphasis"/>
          <w:rFonts w:asciiTheme="minorHAnsi" w:hAnsiTheme="minorHAnsi" w:cstheme="minorHAnsi"/>
          <w:sz w:val="24"/>
        </w:rPr>
        <w:t>,</w:t>
      </w:r>
      <w:r w:rsidRPr="00FA72BB">
        <w:rPr>
          <w:rStyle w:val="StyleUnderline"/>
          <w:rFonts w:asciiTheme="minorHAnsi" w:hAnsiTheme="minorHAnsi" w:cstheme="minorHAnsi"/>
          <w:sz w:val="24"/>
        </w:rPr>
        <w:t xml:space="preserve"> a move that first alienates land from its own sovereign life. </w:t>
      </w:r>
      <w:r w:rsidRPr="00FA72BB">
        <w:rPr>
          <w:rStyle w:val="Emphasis"/>
          <w:rFonts w:asciiTheme="minorHAnsi" w:hAnsiTheme="minorHAnsi" w:cstheme="minorHAnsi"/>
          <w:sz w:val="24"/>
        </w:rPr>
        <w:t>Thus we can speak of the various technologies required to create and maintain these separations, these alienations: Black from Indigenous, human from nonhuman, land from life</w:t>
      </w:r>
      <w:r w:rsidRPr="00FA72BB">
        <w:rPr>
          <w:rFonts w:asciiTheme="minorHAnsi" w:hAnsiTheme="minorHAnsi" w:cstheme="minorHAnsi"/>
          <w:sz w:val="16"/>
        </w:rPr>
        <w:t xml:space="preserve">.[6] </w:t>
      </w:r>
      <w:r w:rsidRPr="00FA72BB">
        <w:rPr>
          <w:rStyle w:val="StyleUnderline"/>
          <w:rFonts w:asciiTheme="minorHAnsi" w:hAnsiTheme="minorHAnsi" w:cstheme="minorHAnsi"/>
          <w:sz w:val="24"/>
        </w:rPr>
        <w:t>“How?” is a question you ask if you are concerned with the mechanisms, not just the motives, of colonization</w:t>
      </w:r>
      <w:r w:rsidRPr="00FA72BB">
        <w:rPr>
          <w:rFonts w:asciiTheme="minorHAnsi" w:hAnsiTheme="minorHAnsi" w:cstheme="minorHAnsi"/>
          <w:sz w:val="16"/>
        </w:rPr>
        <w:t xml:space="preserve">. </w:t>
      </w:r>
      <w:r w:rsidRPr="00FA72BB">
        <w:rPr>
          <w:rStyle w:val="Emphasis"/>
          <w:rFonts w:asciiTheme="minorHAnsi" w:hAnsiTheme="minorHAnsi" w:cstheme="minorHAnsi"/>
          <w:sz w:val="24"/>
        </w:rPr>
        <w:t>Instead of settler colonialism as an ideology, or as a history, you might consider settler colonialism as a set of technologies —a frame that could help you to forecast colonial next operations and to plot decolonial directions.</w:t>
      </w:r>
      <w:r w:rsidRPr="00FA72BB">
        <w:rPr>
          <w:rFonts w:asciiTheme="minorHAnsi" w:hAnsiTheme="minorHAnsi" w:cstheme="minorHAnsi"/>
          <w:sz w:val="16"/>
        </w:rPr>
        <w:t xml:space="preserve"> This chapter proceeds with the following insights. (1) </w:t>
      </w:r>
      <w:r w:rsidRPr="00FA72BB">
        <w:rPr>
          <w:rStyle w:val="StyleUnderline"/>
          <w:rFonts w:asciiTheme="minorHAnsi" w:hAnsiTheme="minorHAnsi" w:cstheme="minorHAnsi"/>
          <w:sz w:val="24"/>
        </w:rPr>
        <w:t xml:space="preserve">The settler–native– </w:t>
      </w:r>
      <w:r w:rsidRPr="00FA72BB">
        <w:rPr>
          <w:rStyle w:val="StyleUnderline"/>
          <w:rFonts w:asciiTheme="minorHAnsi" w:hAnsiTheme="minorHAnsi" w:cstheme="minorHAnsi"/>
          <w:sz w:val="24"/>
        </w:rPr>
        <w:lastRenderedPageBreak/>
        <w:t>slave triad does not describe identities. The triad</w:t>
      </w:r>
      <w:r w:rsidRPr="00FA72BB">
        <w:rPr>
          <w:rFonts w:asciiTheme="minorHAnsi" w:hAnsiTheme="minorHAnsi" w:cstheme="minorHAnsi"/>
          <w:sz w:val="16"/>
        </w:rPr>
        <w:t>—an analytic mainstay of settler colonial studies—</w:t>
      </w:r>
      <w:r w:rsidRPr="00FA72BB">
        <w:rPr>
          <w:rStyle w:val="StyleUnderline"/>
          <w:rFonts w:asciiTheme="minorHAnsi" w:hAnsiTheme="minorHAnsi" w:cstheme="minorHAnsi"/>
          <w:sz w:val="24"/>
        </w:rPr>
        <w:t>digs a pitfall of identity that not only chills collaborations but also implies that the racial will be the solution</w:t>
      </w:r>
      <w:r w:rsidRPr="00FA72BB">
        <w:rPr>
          <w:rFonts w:asciiTheme="minorHAnsi" w:hAnsiTheme="minorHAnsi" w:cstheme="minorHAnsi"/>
          <w:sz w:val="16"/>
        </w:rPr>
        <w:t xml:space="preserve">. (2) </w:t>
      </w:r>
      <w:r w:rsidRPr="00FA72BB">
        <w:rPr>
          <w:rStyle w:val="Emphasis"/>
          <w:rFonts w:asciiTheme="minorHAnsi" w:hAnsiTheme="minorHAnsi" w:cstheme="minorHAnsi"/>
          <w:sz w:val="24"/>
        </w:rPr>
        <w:t>Technologies are trafficked</w:t>
      </w:r>
      <w:r w:rsidRPr="00FA72BB">
        <w:rPr>
          <w:rStyle w:val="StyleUnderline"/>
          <w:rFonts w:asciiTheme="minorHAnsi" w:hAnsiTheme="minorHAnsi" w:cstheme="minorHAnsi"/>
          <w:sz w:val="24"/>
        </w:rPr>
        <w:t>. Technologies generate patterns of social relations to land. Technologies mutate, and so do these relationships.</w:t>
      </w:r>
      <w:r w:rsidRPr="00FA72BB">
        <w:rPr>
          <w:rFonts w:asciiTheme="minorHAnsi" w:hAnsiTheme="minorHAnsi" w:cstheme="minorHAnsi"/>
          <w:sz w:val="16"/>
        </w:rPr>
        <w:t xml:space="preserve"> </w:t>
      </w:r>
      <w:r w:rsidRPr="00FA72BB">
        <w:rPr>
          <w:rStyle w:val="Emphasis"/>
          <w:rFonts w:asciiTheme="minorHAnsi" w:hAnsiTheme="minorHAnsi" w:cstheme="minorHAnsi"/>
          <w:sz w:val="24"/>
        </w:rPr>
        <w:t>Colonial technologies travel.</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 xml:space="preserve">In tracing technologies’ past and future trajectories, we can </w:t>
      </w:r>
      <w:r w:rsidRPr="00FA72BB">
        <w:rPr>
          <w:rStyle w:val="Emphasis"/>
          <w:rFonts w:asciiTheme="minorHAnsi" w:hAnsiTheme="minorHAnsi" w:cstheme="minorHAnsi"/>
          <w:sz w:val="24"/>
        </w:rPr>
        <w:t>connect how settler colonial and antiblack technologies circulate in transnational arenas.</w:t>
      </w:r>
      <w:r w:rsidRPr="00FA72BB">
        <w:rPr>
          <w:rFonts w:asciiTheme="minorHAnsi" w:hAnsiTheme="minorHAnsi" w:cstheme="minorHAnsi"/>
          <w:sz w:val="16"/>
        </w:rPr>
        <w:t xml:space="preserve"> (3) </w:t>
      </w:r>
      <w:r w:rsidRPr="005D615B">
        <w:rPr>
          <w:rStyle w:val="Emphasis"/>
          <w:rFonts w:asciiTheme="minorHAnsi" w:hAnsiTheme="minorHAnsi" w:cstheme="minorHAnsi"/>
          <w:sz w:val="24"/>
          <w:highlight w:val="green"/>
        </w:rPr>
        <w:t>Land—not just people—is the</w:t>
      </w:r>
      <w:r w:rsidRPr="00FA72BB">
        <w:rPr>
          <w:rStyle w:val="Emphasis"/>
          <w:rFonts w:asciiTheme="minorHAnsi" w:hAnsiTheme="minorHAnsi" w:cstheme="minorHAnsi"/>
          <w:sz w:val="24"/>
        </w:rPr>
        <w:t xml:space="preserve"> biopolitical </w:t>
      </w:r>
      <w:r w:rsidRPr="005D615B">
        <w:rPr>
          <w:rStyle w:val="Emphasis"/>
          <w:rFonts w:asciiTheme="minorHAnsi" w:hAnsiTheme="minorHAnsi" w:cstheme="minorHAnsi"/>
          <w:sz w:val="24"/>
          <w:highlight w:val="green"/>
        </w:rPr>
        <w:t>target.</w:t>
      </w:r>
      <w:r w:rsidRPr="00FA72BB">
        <w:rPr>
          <w:rStyle w:val="Emphasis"/>
          <w:rFonts w:asciiTheme="minorHAnsi" w:hAnsiTheme="minorHAnsi" w:cstheme="minorHAnsi"/>
          <w:sz w:val="24"/>
        </w:rPr>
        <w:t xml:space="preserve">[7] The examples are many: </w:t>
      </w:r>
      <w:r w:rsidRPr="005D615B">
        <w:rPr>
          <w:rStyle w:val="Emphasis"/>
          <w:rFonts w:asciiTheme="minorHAnsi" w:hAnsiTheme="minorHAnsi" w:cstheme="minorHAnsi"/>
          <w:sz w:val="24"/>
          <w:highlight w:val="green"/>
        </w:rPr>
        <w:t>fracking, biopiracy, damming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rivers and flooding</w:t>
      </w:r>
      <w:r w:rsidRPr="00FA72BB">
        <w:rPr>
          <w:rStyle w:val="Emphasis"/>
          <w:rFonts w:asciiTheme="minorHAnsi" w:hAnsiTheme="minorHAnsi" w:cstheme="minorHAnsi"/>
          <w:sz w:val="24"/>
        </w:rPr>
        <w:t xml:space="preserve"> of </w:t>
      </w:r>
      <w:r w:rsidRPr="005D615B">
        <w:rPr>
          <w:rStyle w:val="Emphasis"/>
          <w:rFonts w:asciiTheme="minorHAnsi" w:hAnsiTheme="minorHAnsi" w:cstheme="minorHAnsi"/>
          <w:sz w:val="24"/>
          <w:highlight w:val="green"/>
        </w:rPr>
        <w:t>valleys</w:t>
      </w:r>
      <w:r w:rsidRPr="00FA72BB">
        <w:rPr>
          <w:rStyle w:val="Emphasis"/>
          <w:rFonts w:asciiTheme="minorHAnsi" w:hAnsiTheme="minorHAnsi" w:cstheme="minorHAnsi"/>
          <w:sz w:val="24"/>
        </w:rPr>
        <w:t xml:space="preserve">, the carcasses of pigs that die from the feed additive ractopamine and are allowable for harvest by the U.S. Food and Drug Administration. </w:t>
      </w:r>
      <w:r w:rsidRPr="005D615B">
        <w:rPr>
          <w:rStyle w:val="Emphasis"/>
          <w:rFonts w:asciiTheme="minorHAnsi" w:hAnsiTheme="minorHAnsi" w:cstheme="minorHAnsi"/>
          <w:sz w:val="24"/>
          <w:highlight w:val="green"/>
        </w:rPr>
        <w:t>The subjugation of land</w:t>
      </w:r>
      <w:r w:rsidRPr="00FA72BB">
        <w:rPr>
          <w:rStyle w:val="Emphasis"/>
          <w:rFonts w:asciiTheme="minorHAnsi" w:hAnsiTheme="minorHAnsi" w:cstheme="minorHAnsi"/>
          <w:sz w:val="24"/>
        </w:rPr>
        <w:t xml:space="preserve"> and nonhuman life </w:t>
      </w:r>
      <w:r w:rsidRPr="005D615B">
        <w:rPr>
          <w:rStyle w:val="Emphasis"/>
          <w:rFonts w:asciiTheme="minorHAnsi" w:hAnsiTheme="minorHAnsi" w:cstheme="minorHAnsi"/>
          <w:sz w:val="24"/>
          <w:highlight w:val="green"/>
        </w:rPr>
        <w:t>to deathlike states</w:t>
      </w:r>
      <w:r w:rsidRPr="00FA72BB">
        <w:rPr>
          <w:rStyle w:val="Emphasis"/>
          <w:rFonts w:asciiTheme="minorHAnsi" w:hAnsiTheme="minorHAnsi" w:cstheme="minorHAnsi"/>
          <w:sz w:val="24"/>
        </w:rPr>
        <w:t xml:space="preserve"> in order </w:t>
      </w:r>
      <w:r w:rsidRPr="005D615B">
        <w:rPr>
          <w:rStyle w:val="Emphasis"/>
          <w:rFonts w:asciiTheme="minorHAnsi" w:hAnsiTheme="minorHAnsi" w:cstheme="minorHAnsi"/>
          <w:sz w:val="24"/>
          <w:highlight w:val="green"/>
        </w:rPr>
        <w:t>to support “human” life</w:t>
      </w:r>
      <w:r w:rsidRPr="00FA72BB">
        <w:rPr>
          <w:rStyle w:val="Emphasis"/>
          <w:rFonts w:asciiTheme="minorHAnsi" w:hAnsiTheme="minorHAnsi" w:cstheme="minorHAnsi"/>
          <w:sz w:val="24"/>
        </w:rPr>
        <w:t xml:space="preserve"> is a “biopolitics” well beyond the Foucauldian conception of biopolitical as governmentality or the neoliberal disciplining of modern, bourgeois, “human” subject.</w:t>
      </w:r>
      <w:r w:rsidRPr="00FA72BB">
        <w:rPr>
          <w:rFonts w:asciiTheme="minorHAnsi" w:hAnsiTheme="minorHAnsi" w:cstheme="minorHAnsi"/>
          <w:sz w:val="16"/>
        </w:rPr>
        <w:t xml:space="preserve"> (4) </w:t>
      </w:r>
      <w:r w:rsidRPr="00FA72BB">
        <w:rPr>
          <w:rStyle w:val="StyleUnderline"/>
          <w:sz w:val="24"/>
        </w:rPr>
        <w:t>(Y)</w:t>
      </w:r>
      <w:r w:rsidRPr="00FA72BB">
        <w:rPr>
          <w:rStyle w:val="Emphasis"/>
          <w:rFonts w:asciiTheme="minorHAnsi" w:hAnsiTheme="minorHAnsi" w:cstheme="minorHAnsi"/>
          <w:sz w:val="24"/>
        </w:rPr>
        <w:t>our task is to theorize in the break, that is, to refuse the master narrative that technology is loyal to the master, that (y)our theory has a Eurocentric origin</w:t>
      </w:r>
      <w:r w:rsidRPr="00FA72BB">
        <w:rPr>
          <w:rFonts w:asciiTheme="minorHAnsi" w:hAnsiTheme="minorHAnsi" w:cstheme="minorHAnsi"/>
          <w:sz w:val="16"/>
        </w:rPr>
        <w:t xml:space="preserve">. </w:t>
      </w:r>
      <w:r w:rsidRPr="00FA72BB">
        <w:rPr>
          <w:rStyle w:val="StyleUnderline"/>
          <w:rFonts w:asciiTheme="minorHAnsi" w:hAnsiTheme="minorHAnsi" w:cstheme="minorHAnsi"/>
          <w:sz w:val="24"/>
        </w:rPr>
        <w:t>Black studies, Indigenous studies, and Othered studies have already made their breaks with Foucault (over biopolitics), with Deleuze and Guatarri (over assemblages and machines), and with Marx (over life and primitive accumulation</w:t>
      </w:r>
      <w:r w:rsidRPr="00FA72BB">
        <w:rPr>
          <w:rFonts w:asciiTheme="minorHAnsi" w:hAnsiTheme="minorHAnsi" w:cstheme="minorHAnsi"/>
          <w:sz w:val="16"/>
        </w:rPr>
        <w:t xml:space="preserve">). (5) </w:t>
      </w:r>
      <w:r w:rsidRPr="00FA72BB">
        <w:rPr>
          <w:sz w:val="16"/>
        </w:rPr>
        <w:t>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post+colonial problems that have come to define modernity. Because the humanity of the</w:t>
      </w:r>
      <w:r w:rsidRPr="00FA72B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 </w:t>
      </w:r>
      <w:r w:rsidRPr="00FA72BB">
        <w:rPr>
          <w:rStyle w:val="StyleUnderline"/>
          <w:rFonts w:asciiTheme="minorHAnsi" w:hAnsiTheme="minorHAnsi" w:cstheme="minorHAnsi"/>
          <w:bCs/>
          <w:sz w:val="24"/>
        </w:rPr>
        <w:t xml:space="preserve">it is </w:t>
      </w:r>
      <w:r w:rsidRPr="005D615B">
        <w:rPr>
          <w:rStyle w:val="StyleUnderline"/>
          <w:rFonts w:asciiTheme="minorHAnsi" w:hAnsiTheme="minorHAnsi" w:cstheme="minorHAnsi"/>
          <w:bCs/>
          <w:sz w:val="24"/>
          <w:highlight w:val="green"/>
        </w:rPr>
        <w:t>the perverse ontology of settler becomings</w:t>
      </w:r>
      <w:r w:rsidRPr="00FA72BB">
        <w:rPr>
          <w:rStyle w:val="StyleUnderline"/>
          <w:rFonts w:asciiTheme="minorHAnsi" w:hAnsiTheme="minorHAnsi" w:cstheme="minorHAnsi"/>
          <w:sz w:val="24"/>
        </w:rPr>
        <w:t xml:space="preserve">—becoming landowner or becoming property, becoming killable or becoming a killer—and the mutual implication of tortured and torturer that mark </w:t>
      </w:r>
      <w:r w:rsidRPr="00FA72BB">
        <w:rPr>
          <w:rStyle w:val="Emphasis"/>
          <w:rFonts w:asciiTheme="minorHAnsi" w:hAnsiTheme="minorHAnsi" w:cstheme="minorHAnsi"/>
          <w:sz w:val="24"/>
        </w:rPr>
        <w:t xml:space="preserve">the psychosis of colonialism. </w:t>
      </w:r>
      <w:r w:rsidRPr="00FA72BB">
        <w:rPr>
          <w:rFonts w:asciiTheme="minorHAnsi" w:hAnsiTheme="minorHAnsi" w:cstheme="minorHAnsi"/>
          <w:sz w:val="16"/>
        </w:rPr>
        <w:t>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wétiko.[9] Un</w:t>
      </w:r>
      <w:r w:rsidRPr="00FA72BB">
        <w:rPr>
          <w:rStyle w:val="StyleUnderline"/>
          <w:rFonts w:asciiTheme="minorHAnsi" w:hAnsiTheme="minorHAnsi" w:cstheme="minorHAnsi"/>
          <w:sz w:val="24"/>
        </w:rPr>
        <w:t>der Western modernity, becoming “free” means becoming a colonizer, and because of this, “the central contradiction of modernity is freedom</w:t>
      </w:r>
      <w:r w:rsidRPr="00FA72B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FA72BB">
        <w:rPr>
          <w:rStyle w:val="Emphasis"/>
          <w:rFonts w:asciiTheme="minorHAnsi" w:hAnsiTheme="minorHAnsi" w:cstheme="minorHAnsi"/>
          <w:sz w:val="24"/>
        </w:rPr>
        <w:t>Western freedom is a product of colonial modernity</w:t>
      </w:r>
      <w:r w:rsidRPr="00FA72BB">
        <w:rPr>
          <w:rFonts w:asciiTheme="minorHAnsi" w:hAnsiTheme="minorHAnsi" w:cstheme="minorHAnsi"/>
          <w:sz w:val="16"/>
        </w:rPr>
        <w:t>, and</w:t>
      </w:r>
      <w:r w:rsidRPr="00A15172">
        <w:rPr>
          <w:rFonts w:asciiTheme="minorHAnsi" w:hAnsiTheme="minorHAnsi" w:cstheme="minorHAnsi"/>
          <w:sz w:val="16"/>
        </w:rPr>
        <w:t xml:space="preserve"> I mean </w:t>
      </w:r>
      <w:r w:rsidRPr="00A15172">
        <w:rPr>
          <w:sz w:val="16"/>
        </w:rPr>
        <w:t>that such freedom comes with conditions, with strings attached, most manifest as terms of unfreedom for nonhumans. As Cindi Mayweather</w:t>
      </w:r>
      <w:r w:rsidRPr="00A15172">
        <w:rPr>
          <w:rFonts w:asciiTheme="minorHAnsi" w:hAnsiTheme="minorHAnsi" w:cstheme="minorHAnsi"/>
          <w:sz w:val="16"/>
        </w:rPr>
        <w:t xml:space="preserve"> says, “your freedom’s in a bind.”[11]</w:t>
      </w:r>
    </w:p>
    <w:p w14:paraId="4527DD04" w14:textId="77777777" w:rsidR="00104F08" w:rsidRPr="008865AF" w:rsidRDefault="00104F08" w:rsidP="00104F08">
      <w:pPr>
        <w:pStyle w:val="Heading4"/>
      </w:pPr>
      <w:r>
        <w:lastRenderedPageBreak/>
        <w:t xml:space="preserve">Claims to re-distribute the “commons” is a form of indigenous erasure since it </w:t>
      </w:r>
      <w:r>
        <w:rPr>
          <w:u w:val="single"/>
        </w:rPr>
        <w:t>normalizes</w:t>
      </w:r>
      <w:r>
        <w:t xml:space="preserve"> settler governance. </w:t>
      </w:r>
    </w:p>
    <w:p w14:paraId="2556C9DB" w14:textId="77777777" w:rsidR="00104F08" w:rsidRPr="00D73EF3" w:rsidRDefault="00104F08" w:rsidP="00104F08">
      <w:r w:rsidRPr="00D11998">
        <w:rPr>
          <w:rStyle w:val="Style13ptBold"/>
        </w:rPr>
        <w:t>GLC 18</w:t>
      </w:r>
      <w:r w:rsidRPr="00D73EF3">
        <w:t xml:space="preserve"> Great Lakes Commons 3-5-2018 "Unsettling the Commons: the tragedy of Indigenous erasure"</w:t>
      </w:r>
      <w:r>
        <w:t xml:space="preserve"> </w:t>
      </w:r>
      <w:hyperlink r:id="rId24" w:history="1">
        <w:r w:rsidRPr="005C484B">
          <w:rPr>
            <w:rStyle w:val="Hyperlink"/>
          </w:rPr>
          <w:t>https://www.greatlakescommons.org/our-blog-b/2018/2/unsettling-the-commons</w:t>
        </w:r>
      </w:hyperlink>
      <w:r>
        <w:t xml:space="preserve"> //Elmer </w:t>
      </w:r>
    </w:p>
    <w:p w14:paraId="0D8AA383" w14:textId="77777777" w:rsidR="00104F08" w:rsidRDefault="00104F08" w:rsidP="00104F08">
      <w:pPr>
        <w:rPr>
          <w:sz w:val="16"/>
        </w:rPr>
      </w:pPr>
      <w:r w:rsidRPr="008865AF">
        <w:rPr>
          <w:sz w:val="16"/>
        </w:rPr>
        <w:t xml:space="preserve">From the start, </w:t>
      </w:r>
      <w:r w:rsidRPr="00CB0EB8">
        <w:rPr>
          <w:rStyle w:val="StyleUnderline"/>
        </w:rPr>
        <w:t xml:space="preserve">Great Lakes Commons has been seeding a transformative approach to current water governance. Using the histories and frameworks from both </w:t>
      </w:r>
      <w:r w:rsidRPr="008865AF">
        <w:rPr>
          <w:rStyle w:val="Emphasis"/>
          <w:highlight w:val="green"/>
        </w:rPr>
        <w:t>'commons' and 'Indigenous' sources</w:t>
      </w:r>
      <w:r w:rsidRPr="00CB0EB8">
        <w:rPr>
          <w:rStyle w:val="StyleUnderline"/>
        </w:rPr>
        <w:t>, we continue to map how these principles and practices enrich our connection and protection with these waters</w:t>
      </w:r>
      <w:r w:rsidRPr="008865AF">
        <w:rPr>
          <w:sz w:val="16"/>
        </w:rPr>
        <w:t xml:space="preserve">. </w:t>
      </w:r>
      <w:r w:rsidRPr="00CB0EB8">
        <w:rPr>
          <w:rStyle w:val="StyleUnderline"/>
        </w:rPr>
        <w:t xml:space="preserve">But there's </w:t>
      </w:r>
      <w:r w:rsidRPr="008865AF">
        <w:rPr>
          <w:rStyle w:val="Emphasis"/>
          <w:highlight w:val="green"/>
        </w:rPr>
        <w:t>always</w:t>
      </w:r>
      <w:r w:rsidRPr="008865AF">
        <w:rPr>
          <w:rStyle w:val="StyleUnderline"/>
          <w:highlight w:val="green"/>
        </w:rPr>
        <w:t xml:space="preserve"> </w:t>
      </w:r>
      <w:r w:rsidRPr="00CB0EB8">
        <w:rPr>
          <w:rStyle w:val="StyleUnderline"/>
        </w:rPr>
        <w:t xml:space="preserve">also been </w:t>
      </w:r>
      <w:r w:rsidRPr="008865AF">
        <w:rPr>
          <w:rStyle w:val="Emphasis"/>
          <w:highlight w:val="green"/>
          <w:bdr w:val="single" w:sz="18" w:space="0" w:color="auto"/>
        </w:rPr>
        <w:t>a critical tension</w:t>
      </w:r>
      <w:r w:rsidRPr="008865AF">
        <w:rPr>
          <w:rStyle w:val="StyleUnderline"/>
          <w:highlight w:val="green"/>
        </w:rPr>
        <w:t xml:space="preserve"> </w:t>
      </w:r>
      <w:r w:rsidRPr="00CB0EB8">
        <w:rPr>
          <w:rStyle w:val="StyleUnderline"/>
        </w:rPr>
        <w:t>between these sources</w:t>
      </w:r>
      <w:r w:rsidRPr="008865AF">
        <w:rPr>
          <w:sz w:val="16"/>
        </w:rPr>
        <w:t xml:space="preserve">. Craig Fortier's new book </w:t>
      </w:r>
      <w:r w:rsidRPr="00CB0EB8">
        <w:rPr>
          <w:rStyle w:val="StyleUnderline"/>
        </w:rPr>
        <w:t>Unsettling the Commons: social movements within, against, and beyond settler colonialism helps us name and integrate this tension</w:t>
      </w:r>
      <w:r w:rsidRPr="008865AF">
        <w:rPr>
          <w:sz w:val="16"/>
        </w:rPr>
        <w:t xml:space="preserve">. This post aims to introduce some of Fortier's main ideas and examples, while reflecting on GLC's mission, projects, and partnerships. The book draws on 51 interviews Fortier had with political organizers who work to replace hetero-patriarchal, capitalist, and colonial systems rather than to just reform them. One of the clearest examples Fortier uses to disrupt the progressive politics of 'the commons' is by looking at several movements that are 'reclaiming the commons'. These would include: environmentalist back-to-the-land movements, Burning Man festival, community gardens, kibbutzes, and alternative currency movements (21). The book is specifically focused on how these movements on Turtle Island (North America) erase relationships with Indigenous histories and futures.  'Commons' activism aims to renegotiate social relationships that are radically more democratic and egalitarian (21). </w:t>
      </w:r>
      <w:r w:rsidRPr="00CB0EB8">
        <w:rPr>
          <w:rStyle w:val="StyleUnderline"/>
        </w:rPr>
        <w:t xml:space="preserve">But reclaiming and redistributing land and wealth in Canada and the USA (places with stolen land and people) opens up critical holes in the progressive banner of change. Fortier uses the </w:t>
      </w:r>
      <w:r w:rsidRPr="008865AF">
        <w:rPr>
          <w:rStyle w:val="Emphasis"/>
          <w:highlight w:val="green"/>
        </w:rPr>
        <w:t>Occupy</w:t>
      </w:r>
      <w:r w:rsidRPr="008865AF">
        <w:rPr>
          <w:rStyle w:val="StyleUnderline"/>
          <w:highlight w:val="green"/>
        </w:rPr>
        <w:t xml:space="preserve"> </w:t>
      </w:r>
      <w:r w:rsidRPr="00CB0EB8">
        <w:rPr>
          <w:rStyle w:val="StyleUnderline"/>
        </w:rPr>
        <w:t xml:space="preserve">Movement as an example. Starting in 2011, activists </w:t>
      </w:r>
      <w:r w:rsidRPr="008865AF">
        <w:rPr>
          <w:rStyle w:val="Emphasis"/>
          <w:highlight w:val="green"/>
        </w:rPr>
        <w:t>'reclaimed'</w:t>
      </w:r>
      <w:r w:rsidRPr="008865AF">
        <w:rPr>
          <w:rStyle w:val="StyleUnderline"/>
          <w:highlight w:val="green"/>
        </w:rPr>
        <w:t xml:space="preserve"> </w:t>
      </w:r>
      <w:r w:rsidRPr="008865AF">
        <w:rPr>
          <w:rStyle w:val="Emphasis"/>
          <w:highlight w:val="green"/>
        </w:rPr>
        <w:t>city centers</w:t>
      </w:r>
      <w:r w:rsidRPr="008865AF">
        <w:rPr>
          <w:rStyle w:val="StyleUnderline"/>
          <w:highlight w:val="green"/>
        </w:rPr>
        <w:t xml:space="preserve"> </w:t>
      </w:r>
      <w:r w:rsidRPr="00CB0EB8">
        <w:rPr>
          <w:rStyle w:val="StyleUnderline"/>
        </w:rPr>
        <w:t xml:space="preserve">to demonstrate the glaring and corrupt wealth inequality in the U.S.A.. In New York city's financial district, private land (Zuccotti Park) was renamed and reclaimed </w:t>
      </w:r>
      <w:r w:rsidRPr="008865AF">
        <w:rPr>
          <w:rStyle w:val="Emphasis"/>
          <w:highlight w:val="green"/>
        </w:rPr>
        <w:t>as a commons</w:t>
      </w:r>
      <w:r w:rsidRPr="008865AF">
        <w:rPr>
          <w:rStyle w:val="StyleUnderline"/>
          <w:highlight w:val="green"/>
        </w:rPr>
        <w:t xml:space="preserve"> </w:t>
      </w:r>
      <w:r w:rsidRPr="00CB0EB8">
        <w:rPr>
          <w:rStyle w:val="StyleUnderline"/>
        </w:rPr>
        <w:t xml:space="preserve">(Liberty Plaza). </w:t>
      </w:r>
      <w:r w:rsidRPr="008865AF">
        <w:rPr>
          <w:sz w:val="16"/>
        </w:rPr>
        <w:t xml:space="preserve">The change honored the Park's name in the 1930's, yet </w:t>
      </w:r>
      <w:r w:rsidRPr="008865AF">
        <w:rPr>
          <w:rStyle w:val="Emphasis"/>
          <w:highlight w:val="green"/>
        </w:rPr>
        <w:t>sidestepped</w:t>
      </w:r>
      <w:r w:rsidRPr="008865AF">
        <w:rPr>
          <w:sz w:val="16"/>
          <w:highlight w:val="green"/>
        </w:rPr>
        <w:t xml:space="preserve"> </w:t>
      </w:r>
      <w:r w:rsidRPr="008865AF">
        <w:rPr>
          <w:sz w:val="16"/>
        </w:rPr>
        <w:t xml:space="preserve">the </w:t>
      </w:r>
      <w:r w:rsidRPr="008865AF">
        <w:rPr>
          <w:rStyle w:val="Emphasis"/>
          <w:highlight w:val="green"/>
        </w:rPr>
        <w:t>context of the 'Liberty' naming itself</w:t>
      </w:r>
      <w:r w:rsidRPr="008865AF">
        <w:rPr>
          <w:sz w:val="16"/>
        </w:rPr>
        <w:t xml:space="preserve">. </w:t>
      </w:r>
      <w:r w:rsidRPr="008865AF">
        <w:rPr>
          <w:rStyle w:val="Emphasis"/>
          <w:highlight w:val="green"/>
        </w:rPr>
        <w:t>Before</w:t>
      </w:r>
      <w:r w:rsidRPr="008865AF">
        <w:rPr>
          <w:rStyle w:val="StyleUnderline"/>
          <w:highlight w:val="green"/>
        </w:rPr>
        <w:t xml:space="preserve"> </w:t>
      </w:r>
      <w:r w:rsidRPr="00CB0EB8">
        <w:rPr>
          <w:rStyle w:val="StyleUnderline"/>
        </w:rPr>
        <w:t xml:space="preserve">it was known as </w:t>
      </w:r>
      <w:r w:rsidRPr="008865AF">
        <w:rPr>
          <w:rStyle w:val="Emphasis"/>
          <w:highlight w:val="green"/>
        </w:rPr>
        <w:t>Manhattan</w:t>
      </w:r>
      <w:r w:rsidRPr="00CB0EB8">
        <w:rPr>
          <w:rStyle w:val="StyleUnderline"/>
        </w:rPr>
        <w:t xml:space="preserve">, this </w:t>
      </w:r>
      <w:r w:rsidRPr="008865AF">
        <w:rPr>
          <w:rStyle w:val="Emphasis"/>
          <w:highlight w:val="green"/>
        </w:rPr>
        <w:t>land was called Manna-hata</w:t>
      </w:r>
      <w:r w:rsidRPr="008865AF">
        <w:rPr>
          <w:rStyle w:val="StyleUnderline"/>
          <w:highlight w:val="green"/>
        </w:rPr>
        <w:t xml:space="preserve"> </w:t>
      </w:r>
      <w:r w:rsidRPr="00CB0EB8">
        <w:rPr>
          <w:rStyle w:val="StyleUnderline"/>
        </w:rPr>
        <w:t>by the Lenape nation. Once forcibly occupied by Europeans, these settlers renamed the lands to protect and project their own destiny. No liberty was being celebrated for the Lenape in this park. After colonial critiques of these Occupy camps, ones such as Occupy Oakland considered changing their name to Decolonize Oakland instead.</w:t>
      </w:r>
      <w:r w:rsidRPr="008865AF">
        <w:rPr>
          <w:sz w:val="16"/>
        </w:rPr>
        <w:t xml:space="preserve"> </w:t>
      </w:r>
      <w:r w:rsidRPr="00CB0EB8">
        <w:rPr>
          <w:rStyle w:val="StyleUnderline"/>
        </w:rPr>
        <w:t>But this movement's focus on capitalism over  colonization, caused a split in group.</w:t>
      </w:r>
      <w:r w:rsidRPr="008865AF">
        <w:rPr>
          <w:sz w:val="16"/>
        </w:rPr>
        <w:t xml:space="preserve"> </w:t>
      </w:r>
      <w:r w:rsidRPr="00CB0EB8">
        <w:rPr>
          <w:rStyle w:val="StyleUnderline"/>
        </w:rPr>
        <w:t xml:space="preserve">In this 'reclaim the commons' example, </w:t>
      </w:r>
      <w:r w:rsidRPr="008865AF">
        <w:rPr>
          <w:rStyle w:val="Emphasis"/>
          <w:highlight w:val="green"/>
        </w:rPr>
        <w:t>radical political intentions</w:t>
      </w:r>
      <w:r w:rsidRPr="008865AF">
        <w:rPr>
          <w:rStyle w:val="StyleUnderline"/>
          <w:highlight w:val="green"/>
        </w:rPr>
        <w:t xml:space="preserve"> </w:t>
      </w:r>
      <w:r w:rsidRPr="00CB0EB8">
        <w:rPr>
          <w:rStyle w:val="StyleUnderline"/>
        </w:rPr>
        <w:t xml:space="preserve">about the wealth of the 1% and the resistance by the 99% </w:t>
      </w:r>
      <w:r w:rsidRPr="008865AF">
        <w:rPr>
          <w:rStyle w:val="Emphasis"/>
          <w:highlight w:val="green"/>
        </w:rPr>
        <w:t>erase</w:t>
      </w:r>
      <w:r w:rsidRPr="008865AF">
        <w:rPr>
          <w:rStyle w:val="StyleUnderline"/>
          <w:highlight w:val="green"/>
        </w:rPr>
        <w:t xml:space="preserve"> </w:t>
      </w:r>
      <w:r w:rsidRPr="008865AF">
        <w:rPr>
          <w:rStyle w:val="Emphasis"/>
          <w:highlight w:val="green"/>
          <w:bdr w:val="single" w:sz="18" w:space="0" w:color="auto"/>
        </w:rPr>
        <w:t>ongoing events of settler colonialism</w:t>
      </w:r>
      <w:r w:rsidRPr="008865AF">
        <w:rPr>
          <w:sz w:val="16"/>
        </w:rPr>
        <w:t xml:space="preserve">. According to Clare Baynard (a white anti-racist educator with the Catalyst Project), </w:t>
      </w:r>
      <w:r w:rsidRPr="008865AF">
        <w:rPr>
          <w:rStyle w:val="Emphasis"/>
          <w:highlight w:val="green"/>
        </w:rPr>
        <w:t>settler's inability to imagine a future outside of the eurocentric settler-logic</w:t>
      </w:r>
      <w:r w:rsidRPr="008865AF">
        <w:rPr>
          <w:rStyle w:val="StyleUnderline"/>
          <w:highlight w:val="green"/>
        </w:rPr>
        <w:t xml:space="preserve"> </w:t>
      </w:r>
      <w:r w:rsidRPr="00CB0EB8">
        <w:rPr>
          <w:rStyle w:val="StyleUnderline"/>
        </w:rPr>
        <w:t>is a major barrier for change (32).</w:t>
      </w:r>
      <w:r w:rsidRPr="008865AF">
        <w:rPr>
          <w:sz w:val="16"/>
        </w:rPr>
        <w:t xml:space="preserve"> For many, the 'collective' aspects of the commons garner all the attention, rather than their exclusive elements (34). </w:t>
      </w:r>
      <w:r w:rsidRPr="00CB0EB8">
        <w:rPr>
          <w:rStyle w:val="StyleUnderline"/>
        </w:rPr>
        <w:t xml:space="preserve">Adam J. Barker specifically names </w:t>
      </w:r>
      <w:r w:rsidRPr="008865AF">
        <w:rPr>
          <w:rStyle w:val="Emphasis"/>
          <w:highlight w:val="green"/>
        </w:rPr>
        <w:t>3 ways 'commons'</w:t>
      </w:r>
      <w:r w:rsidRPr="008865AF">
        <w:rPr>
          <w:rStyle w:val="StyleUnderline"/>
          <w:highlight w:val="green"/>
        </w:rPr>
        <w:t xml:space="preserve"> </w:t>
      </w:r>
      <w:r w:rsidRPr="00CB0EB8">
        <w:rPr>
          <w:rStyle w:val="StyleUnderline"/>
        </w:rPr>
        <w:t xml:space="preserve">can </w:t>
      </w:r>
      <w:r w:rsidRPr="008865AF">
        <w:rPr>
          <w:rStyle w:val="Emphasis"/>
          <w:highlight w:val="green"/>
        </w:rPr>
        <w:t>erase</w:t>
      </w:r>
      <w:r w:rsidRPr="008865AF">
        <w:rPr>
          <w:rStyle w:val="StyleUnderline"/>
          <w:highlight w:val="green"/>
        </w:rPr>
        <w:t xml:space="preserve"> </w:t>
      </w:r>
      <w:r w:rsidRPr="008865AF">
        <w:rPr>
          <w:rStyle w:val="Emphasis"/>
          <w:highlight w:val="green"/>
        </w:rPr>
        <w:t>Indigenous ways of knowing and being</w:t>
      </w:r>
      <w:r w:rsidRPr="00CB0EB8">
        <w:rPr>
          <w:rStyle w:val="StyleUnderline"/>
        </w:rPr>
        <w:t xml:space="preserve">: </w:t>
      </w:r>
      <w:r w:rsidRPr="008865AF">
        <w:rPr>
          <w:rStyle w:val="Emphasis"/>
          <w:highlight w:val="green"/>
        </w:rPr>
        <w:t xml:space="preserve">evading complicity in </w:t>
      </w:r>
      <w:r w:rsidRPr="008865AF">
        <w:rPr>
          <w:rStyle w:val="Emphasis"/>
          <w:highlight w:val="green"/>
          <w:bdr w:val="single" w:sz="18" w:space="0" w:color="auto"/>
        </w:rPr>
        <w:t>producing and maintaining</w:t>
      </w:r>
      <w:r w:rsidRPr="008865AF">
        <w:rPr>
          <w:rStyle w:val="Emphasis"/>
          <w:highlight w:val="green"/>
        </w:rPr>
        <w:t xml:space="preserve"> structures of colonization</w:t>
      </w:r>
      <w:r w:rsidRPr="008865AF">
        <w:rPr>
          <w:rStyle w:val="StyleUnderline"/>
          <w:highlight w:val="green"/>
        </w:rPr>
        <w:t xml:space="preserve"> </w:t>
      </w:r>
      <w:r w:rsidRPr="008865AF">
        <w:rPr>
          <w:rStyle w:val="Emphasis"/>
          <w:highlight w:val="green"/>
        </w:rPr>
        <w:t>naturalizing settler spaces</w:t>
      </w:r>
      <w:r w:rsidRPr="008865AF">
        <w:rPr>
          <w:rStyle w:val="StyleUnderline"/>
          <w:highlight w:val="green"/>
        </w:rPr>
        <w:t xml:space="preserve"> </w:t>
      </w:r>
      <w:r w:rsidRPr="008865AF">
        <w:rPr>
          <w:rStyle w:val="Emphasis"/>
          <w:highlight w:val="green"/>
        </w:rPr>
        <w:t xml:space="preserve">and systems of governance </w:t>
      </w:r>
      <w:r w:rsidRPr="008865AF">
        <w:rPr>
          <w:rStyle w:val="Emphasis"/>
          <w:highlight w:val="green"/>
          <w:bdr w:val="single" w:sz="18" w:space="0" w:color="auto"/>
        </w:rPr>
        <w:t>appropriating</w:t>
      </w:r>
      <w:r w:rsidRPr="008865AF">
        <w:rPr>
          <w:rStyle w:val="Emphasis"/>
          <w:highlight w:val="green"/>
        </w:rPr>
        <w:t xml:space="preserve"> Indigenous territories and ways of being</w:t>
      </w:r>
      <w:r w:rsidRPr="008865AF">
        <w:rPr>
          <w:rStyle w:val="StyleUnderline"/>
          <w:highlight w:val="green"/>
        </w:rPr>
        <w:t xml:space="preserve"> </w:t>
      </w:r>
      <w:r w:rsidRPr="00CB0EB8">
        <w:rPr>
          <w:rStyle w:val="StyleUnderline"/>
        </w:rPr>
        <w:t>(35) Evading practices include the languages of 'reclaiming' and 'occupy' already mentioned.</w:t>
      </w:r>
      <w:r w:rsidRPr="008865AF">
        <w:rPr>
          <w:sz w:val="16"/>
        </w:rPr>
        <w:t xml:space="preserve"> Fortier also looks at anti-gentrification activism to illustrate this practice. How can we link the spread of consumer-communities into poorer neighbourhoods with the ongoing conversion of Indigenous communal homelands into settler private property? </w:t>
      </w:r>
      <w:r w:rsidRPr="008865AF">
        <w:rPr>
          <w:rStyle w:val="StyleUnderline"/>
        </w:rPr>
        <w:t>Fortier's reflections on the No One Is Illegal movement adds another layer on this erasure because fighting for state status and migrant justice can bypass colonization on the way to granting citizenship</w:t>
      </w:r>
      <w:r w:rsidRPr="008865AF">
        <w:rPr>
          <w:sz w:val="16"/>
        </w:rPr>
        <w:t xml:space="preserve">. I can use Canada's 'national' anthem as an example and tool of erasure.  I put 'national' in apostrophes because a settler-state such as Canada cannot be a single nation. The borders of Canada and the USA enclose many Indigenous nations, while settlers celebrate a multi-national diversity </w:t>
      </w:r>
      <w:r w:rsidRPr="008865AF">
        <w:rPr>
          <w:sz w:val="16"/>
        </w:rPr>
        <w:lastRenderedPageBreak/>
        <w:t xml:space="preserve">based on settler inclusion rather than Indigenous exclusion. At schools and sporting evens Canadians sing our National Anthem, "our home and native land" instead of the hacked version of "our home on native land". </w:t>
      </w:r>
      <w:r w:rsidRPr="008865AF">
        <w:rPr>
          <w:rStyle w:val="StyleUnderline"/>
        </w:rPr>
        <w:t>This evading leads easily to naturalization</w:t>
      </w:r>
      <w:r w:rsidRPr="008865AF">
        <w:rPr>
          <w:sz w:val="16"/>
        </w:rPr>
        <w:t>. GLC has connected with many water groups over the years who are 'taking back' the water, often labelled as 'our' water that should to be protected by 'our' democratic and 'public' institutions. To protect water from private corporations, these claims about water often validate the same values and governments that extinguish and erode Indigenous authority and relationship to water. When it comes to water quantity, the Great Lakes Compact denies Indigenous authority</w:t>
      </w:r>
      <w:r w:rsidRPr="008865AF">
        <w:rPr>
          <w:rStyle w:val="StyleUnderline"/>
        </w:rPr>
        <w:t xml:space="preserve">. What can be said about campaigns advocating for Public control of water systems and </w:t>
      </w:r>
      <w:r w:rsidRPr="008865AF">
        <w:rPr>
          <w:rStyle w:val="Emphasis"/>
          <w:highlight w:val="green"/>
        </w:rPr>
        <w:t>the P</w:t>
      </w:r>
      <w:r w:rsidRPr="008865AF">
        <w:rPr>
          <w:rStyle w:val="StyleUnderline"/>
        </w:rPr>
        <w:t xml:space="preserve">ublic </w:t>
      </w:r>
      <w:r w:rsidRPr="008865AF">
        <w:rPr>
          <w:rStyle w:val="Emphasis"/>
          <w:highlight w:val="green"/>
        </w:rPr>
        <w:t>T</w:t>
      </w:r>
      <w:r w:rsidRPr="008865AF">
        <w:rPr>
          <w:rStyle w:val="StyleUnderline"/>
        </w:rPr>
        <w:t xml:space="preserve">rust </w:t>
      </w:r>
      <w:r w:rsidRPr="008865AF">
        <w:rPr>
          <w:rStyle w:val="Emphasis"/>
          <w:highlight w:val="green"/>
        </w:rPr>
        <w:t>D</w:t>
      </w:r>
      <w:r w:rsidRPr="008865AF">
        <w:rPr>
          <w:rStyle w:val="StyleUnderline"/>
        </w:rPr>
        <w:t>octrine?</w:t>
      </w:r>
      <w:r w:rsidRPr="008865AF">
        <w:rPr>
          <w:sz w:val="16"/>
        </w:rPr>
        <w:t xml:space="preserve"> Within the current governance system, these narratives and tools disrupt the financialization and privatization of water and help keep water clean, affordable, and accessible. Naturalization practices are also captured by Nationalist myths where peak social justice is about inclusion of Indigenous peoples into Canadian and USA society, rather than fostering multiple sovereignties. </w:t>
      </w:r>
      <w:r w:rsidRPr="008865AF">
        <w:rPr>
          <w:rStyle w:val="Emphasis"/>
          <w:highlight w:val="green"/>
        </w:rPr>
        <w:t>Insistence of 'public' resources</w:t>
      </w:r>
      <w:r w:rsidRPr="008865AF">
        <w:rPr>
          <w:rStyle w:val="StyleUnderline"/>
          <w:highlight w:val="green"/>
        </w:rPr>
        <w:t xml:space="preserve"> </w:t>
      </w:r>
      <w:r w:rsidRPr="008865AF">
        <w:rPr>
          <w:rStyle w:val="Emphasis"/>
          <w:highlight w:val="green"/>
        </w:rPr>
        <w:t>for 'the people' also</w:t>
      </w:r>
      <w:r w:rsidRPr="008865AF">
        <w:rPr>
          <w:rStyle w:val="StyleUnderline"/>
          <w:highlight w:val="green"/>
        </w:rPr>
        <w:t xml:space="preserve"> </w:t>
      </w:r>
      <w:r w:rsidRPr="008865AF">
        <w:rPr>
          <w:rStyle w:val="Emphasis"/>
          <w:highlight w:val="green"/>
          <w:bdr w:val="single" w:sz="18" w:space="0" w:color="auto"/>
        </w:rPr>
        <w:t>reinforces settler-state power</w:t>
      </w:r>
      <w:r w:rsidRPr="008865AF">
        <w:rPr>
          <w:sz w:val="16"/>
        </w:rPr>
        <w:t xml:space="preserve">. </w:t>
      </w:r>
      <w:r w:rsidRPr="008865AF">
        <w:rPr>
          <w:rStyle w:val="StyleUnderline"/>
        </w:rPr>
        <w:t xml:space="preserve">So while Occupy and other progressive movements fixate on wrestling the state from elite powers (the 1%), the </w:t>
      </w:r>
      <w:r w:rsidRPr="008865AF">
        <w:rPr>
          <w:rStyle w:val="Emphasis"/>
          <w:highlight w:val="green"/>
        </w:rPr>
        <w:t>default political code is</w:t>
      </w:r>
      <w:r w:rsidRPr="008865AF">
        <w:rPr>
          <w:rStyle w:val="StyleUnderline"/>
          <w:highlight w:val="green"/>
        </w:rPr>
        <w:t xml:space="preserve"> </w:t>
      </w:r>
      <w:r w:rsidRPr="008865AF">
        <w:rPr>
          <w:rStyle w:val="StyleUnderline"/>
        </w:rPr>
        <w:t xml:space="preserve">that these rights and </w:t>
      </w:r>
      <w:r w:rsidRPr="008865AF">
        <w:rPr>
          <w:rStyle w:val="Emphasis"/>
          <w:highlight w:val="green"/>
        </w:rPr>
        <w:t>resources</w:t>
      </w:r>
      <w:r w:rsidRPr="008865AF">
        <w:rPr>
          <w:rStyle w:val="StyleUnderline"/>
          <w:highlight w:val="green"/>
        </w:rPr>
        <w:t xml:space="preserve"> </w:t>
      </w:r>
      <w:r w:rsidRPr="008865AF">
        <w:rPr>
          <w:rStyle w:val="Emphasis"/>
          <w:highlight w:val="green"/>
        </w:rPr>
        <w:t>naturally belong 'to the people'</w:t>
      </w:r>
      <w:r w:rsidRPr="008865AF">
        <w:rPr>
          <w:sz w:val="16"/>
        </w:rPr>
        <w:t xml:space="preserve">. </w:t>
      </w:r>
      <w:r w:rsidRPr="008865AF">
        <w:rPr>
          <w:rStyle w:val="StyleUnderline"/>
        </w:rPr>
        <w:t xml:space="preserve">One of the complexities of a commons is figuring out </w:t>
      </w:r>
      <w:r w:rsidRPr="008865AF">
        <w:rPr>
          <w:rStyle w:val="Emphasis"/>
          <w:highlight w:val="green"/>
          <w:bdr w:val="single" w:sz="18" w:space="0" w:color="auto"/>
        </w:rPr>
        <w:t>who has authentic authority</w:t>
      </w:r>
      <w:r w:rsidRPr="008865AF">
        <w:rPr>
          <w:sz w:val="16"/>
        </w:rPr>
        <w:t xml:space="preserve">. While equality would mean dividing the USA's assets between the 99%, equitable distribution would have to first ask: "How did Americans come to claim the land known as the USA, who was this land taken from, and who should lead the calls for redistribution?" </w:t>
      </w:r>
      <w:r w:rsidRPr="008865AF">
        <w:rPr>
          <w:rStyle w:val="Emphasis"/>
          <w:highlight w:val="green"/>
        </w:rPr>
        <w:t>'This Land is Our Land'</w:t>
      </w:r>
      <w:r w:rsidRPr="008865AF">
        <w:rPr>
          <w:rStyle w:val="StyleUnderline"/>
        </w:rPr>
        <w:t xml:space="preserve">, 'Who's Streets, Our Streets', and many other commons-like political tags </w:t>
      </w:r>
      <w:r w:rsidRPr="008865AF">
        <w:rPr>
          <w:rStyle w:val="Emphasis"/>
          <w:highlight w:val="green"/>
        </w:rPr>
        <w:t xml:space="preserve">normalize settler political desires while reconstructing Indigenous desires at foreign </w:t>
      </w:r>
      <w:r w:rsidRPr="008865AF">
        <w:rPr>
          <w:rStyle w:val="StyleUnderline"/>
        </w:rPr>
        <w:t xml:space="preserve">(41). This is </w:t>
      </w:r>
      <w:r w:rsidRPr="008865AF">
        <w:rPr>
          <w:rStyle w:val="Emphasis"/>
          <w:highlight w:val="green"/>
          <w:bdr w:val="single" w:sz="18" w:space="0" w:color="auto"/>
        </w:rPr>
        <w:t>settler-logic in action</w:t>
      </w:r>
      <w:r w:rsidRPr="008865AF">
        <w:rPr>
          <w:sz w:val="16"/>
        </w:rPr>
        <w:t>. Fortier presents the work of Ruben Gaztambide-Fernandez who reminds us that "</w:t>
      </w:r>
      <w:r w:rsidRPr="008865AF">
        <w:rPr>
          <w:rStyle w:val="Emphasis"/>
          <w:highlight w:val="green"/>
        </w:rPr>
        <w:t>individual subjects</w:t>
      </w:r>
      <w:r w:rsidRPr="008865AF">
        <w:rPr>
          <w:rStyle w:val="StyleUnderline"/>
          <w:highlight w:val="green"/>
        </w:rPr>
        <w:t xml:space="preserve"> </w:t>
      </w:r>
      <w:r w:rsidRPr="008865AF">
        <w:rPr>
          <w:rStyle w:val="StyleUnderline"/>
        </w:rPr>
        <w:t xml:space="preserve">do not enter into relationships, but rather subjects are </w:t>
      </w:r>
      <w:r w:rsidRPr="008865AF">
        <w:rPr>
          <w:rStyle w:val="Emphasis"/>
          <w:highlight w:val="green"/>
        </w:rPr>
        <w:t>made in and through relationships</w:t>
      </w:r>
      <w:r w:rsidRPr="008865AF">
        <w:rPr>
          <w:sz w:val="16"/>
        </w:rPr>
        <w:t>" (47).  It's this 'double bind' that we struggle with when working against and beyond systems of injustice, while also being within them. For me, the stress with these relationships is to critically examine how our national, consumer, citizen, neighbor, and even activist identities are constructed through ongoing political forces. What languages hold  in our work? Do we use American or Canadian english spelling? What kind of national currency do we use and what value is this money based in? Do we honour political boundaries more than ecological ones? Do we consider how our actions impact non-human life and the lives of future generations? What do we really know (when it comes to Indigenous identity and authority) about the lands and waters we call home? These are just some the relationships that shape us and maintain (or possibly resist) colonization. Appropriating practices are also common between progressive movements and Indigenous ways of knowing and being. Environmental ethics, participatory democracy, gender equity, and inter-national  mutualism are the core of left-ist ideals. Because western culture has lost its cultural roots, it absorbs foreign practices and then claims them as its own. How many examples do we have of white men 'discovering' something or someone that already exists? Even if the practice of sharing and sustaining a commons was rooted in indigenous European life, what parts can and cannot be transplanted? GLC's Charter Declaration starts with "We, the People of the Great Lakes" which mimics parts of the U.S. Constitution. This Charter was a collaborative effort between native and non-native water protectors and the language (while created and shared only in English for many years) reflects Indigenous and commons ethics and desires. While the Charter is now in 5 Great Lakes languages, how might it appropriate Indigenous teachings or even evade or naturalize them? Or does it honor these teachings, value the spirit of collaboration, and start to unsettle Great Lakes governance? Let us know in the comments section.</w:t>
      </w:r>
    </w:p>
    <w:p w14:paraId="1AAFA0F9" w14:textId="77777777" w:rsidR="00104F08" w:rsidRDefault="00104F08" w:rsidP="00104F08">
      <w:pPr>
        <w:pStyle w:val="Heading4"/>
      </w:pPr>
      <w:r>
        <w:t xml:space="preserve">Vote negative to endorse a cartography of refusal </w:t>
      </w:r>
    </w:p>
    <w:p w14:paraId="5EBF35C4" w14:textId="77777777" w:rsidR="00104F08" w:rsidRPr="00741C9B" w:rsidRDefault="00104F08" w:rsidP="00104F08">
      <w:r w:rsidRPr="00741C9B">
        <w:rPr>
          <w:rStyle w:val="Style13ptBold"/>
        </w:rPr>
        <w:t>Day 15</w:t>
      </w:r>
      <w:r w:rsidRPr="00741C9B">
        <w:t xml:space="preserve"> Iyko, Associate Professor of English. Chair, Critical Social Thought. “Being or Nothingness: Indigeneity, Antiblackness, and Settler Colonial Critique.” Source: Critical Ethnic Studies, Vol. 1, No. 2 (Fall 2015), pp. 102-121</w:t>
      </w:r>
      <w:r>
        <w:t xml:space="preserve"> //Elmer</w:t>
      </w:r>
    </w:p>
    <w:p w14:paraId="72BE24C5" w14:textId="037DC8A4" w:rsidR="00127BEC" w:rsidRPr="00104F08" w:rsidRDefault="00104F08" w:rsidP="00127BEC">
      <w:pPr>
        <w:rPr>
          <w:sz w:val="16"/>
        </w:rPr>
      </w:pPr>
      <w:r w:rsidRPr="003275EC">
        <w:rPr>
          <w:sz w:val="16"/>
        </w:rPr>
        <w:t xml:space="preserve">And so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Wilderson’s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Wilderson’s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w:t>
      </w:r>
      <w:r w:rsidRPr="003275EC">
        <w:rPr>
          <w:sz w:val="16"/>
        </w:rPr>
        <w:lastRenderedPageBreak/>
        <w:t xml:space="preserve">incompatible with Indigenous activism and scholarship that emerges from Native studies in North America. The main argument in Glen Sean Coulthard’s book Red Skin, White Masks is to categorically reject “the liberal recognition-based approach to Indigenous selfdetermination.”48 </w:t>
      </w:r>
      <w:r w:rsidRPr="005D615B">
        <w:rPr>
          <w:b/>
          <w:sz w:val="26"/>
          <w:highlight w:val="green"/>
          <w:u w:val="single"/>
        </w:rPr>
        <w:t>This is not</w:t>
      </w:r>
      <w:r w:rsidRPr="005D615B">
        <w:rPr>
          <w:highlight w:val="green"/>
          <w:u w:val="single"/>
        </w:rPr>
        <w:t xml:space="preserve"> </w:t>
      </w:r>
      <w:r w:rsidRPr="003275EC">
        <w:rPr>
          <w:u w:val="single"/>
        </w:rPr>
        <w:t>a politics of</w:t>
      </w:r>
      <w:r w:rsidRPr="005D615B">
        <w:rPr>
          <w:highlight w:val="green"/>
          <w:u w:val="single"/>
        </w:rPr>
        <w:t xml:space="preserve"> </w:t>
      </w:r>
      <w:r w:rsidRPr="005D615B">
        <w:rPr>
          <w:b/>
          <w:sz w:val="26"/>
          <w:highlight w:val="green"/>
          <w:u w:val="single"/>
        </w:rPr>
        <w:t>legitimizing</w:t>
      </w:r>
      <w:r w:rsidRPr="005D615B">
        <w:rPr>
          <w:highlight w:val="green"/>
          <w:u w:val="single"/>
        </w:rPr>
        <w:t xml:space="preserve"> </w:t>
      </w:r>
      <w:r w:rsidRPr="003275EC">
        <w:rPr>
          <w:u w:val="single"/>
        </w:rPr>
        <w:t xml:space="preserve">Indigenous nations </w:t>
      </w:r>
      <w:r w:rsidRPr="005D615B">
        <w:rPr>
          <w:b/>
          <w:sz w:val="26"/>
          <w:highlight w:val="green"/>
          <w:u w:val="single"/>
        </w:rPr>
        <w:t>through state recognition</w:t>
      </w:r>
      <w:r w:rsidRPr="005D615B">
        <w:rPr>
          <w:highlight w:val="green"/>
          <w:u w:val="single"/>
        </w:rPr>
        <w:t xml:space="preserve"> </w:t>
      </w:r>
      <w:r w:rsidRPr="005D615B">
        <w:rPr>
          <w:b/>
          <w:sz w:val="26"/>
          <w:highlight w:val="green"/>
          <w:u w:val="single"/>
        </w:rPr>
        <w:t>but</w:t>
      </w:r>
      <w:r w:rsidRPr="005D615B">
        <w:rPr>
          <w:highlight w:val="green"/>
          <w:u w:val="single"/>
        </w:rPr>
        <w:t xml:space="preserve"> </w:t>
      </w:r>
      <w:r w:rsidRPr="003275EC">
        <w:rPr>
          <w:u w:val="single"/>
        </w:rPr>
        <w:t xml:space="preserve">rather </w:t>
      </w:r>
      <w:r w:rsidRPr="005D615B">
        <w:rPr>
          <w:b/>
          <w:sz w:val="26"/>
          <w:highlight w:val="green"/>
          <w:u w:val="single"/>
        </w:rPr>
        <w:t>one of refusal</w:t>
      </w:r>
      <w:r w:rsidRPr="003275EC">
        <w:rPr>
          <w:u w:val="single"/>
        </w:rPr>
        <w:t xml:space="preserve">, a refusal to be </w:t>
      </w:r>
      <w:r w:rsidRPr="005D615B">
        <w:rPr>
          <w:b/>
          <w:sz w:val="26"/>
          <w:highlight w:val="green"/>
          <w:u w:val="single"/>
        </w:rPr>
        <w:t>recognized and</w:t>
      </w:r>
      <w:r w:rsidRPr="005D615B">
        <w:rPr>
          <w:highlight w:val="green"/>
          <w:u w:val="single"/>
        </w:rPr>
        <w:t xml:space="preserve"> </w:t>
      </w:r>
      <w:r w:rsidRPr="003275EC">
        <w:rPr>
          <w:u w:val="single"/>
        </w:rPr>
        <w:t xml:space="preserve">thus </w:t>
      </w:r>
      <w:r w:rsidRPr="005D615B">
        <w:rPr>
          <w:b/>
          <w:sz w:val="26"/>
          <w:highlight w:val="green"/>
          <w:u w:val="single"/>
        </w:rPr>
        <w:t>interpellated by the settler colonial nation-state</w:t>
      </w:r>
      <w:r w:rsidRPr="003275EC">
        <w:rPr>
          <w:sz w:val="16"/>
        </w:rPr>
        <w:t xml:space="preserve">. Drawing on Fanon, Coulthard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5D615B">
        <w:rPr>
          <w:b/>
          <w:sz w:val="26"/>
          <w:highlight w:val="green"/>
          <w:u w:val="single"/>
        </w:rPr>
        <w:t>Idle No More</w:t>
      </w:r>
      <w:r w:rsidRPr="003275EC">
        <w:rPr>
          <w:sz w:val="16"/>
        </w:rPr>
        <w:t xml:space="preserve">, the anticapitalist Indigenous sovereignty movement in Canada whose national railway and </w:t>
      </w:r>
      <w:r w:rsidRPr="005D615B">
        <w:rPr>
          <w:b/>
          <w:sz w:val="26"/>
          <w:highlight w:val="green"/>
          <w:u w:val="single"/>
        </w:rPr>
        <w:t>highway</w:t>
      </w:r>
      <w:r w:rsidRPr="003275EC">
        <w:rPr>
          <w:sz w:val="16"/>
        </w:rPr>
        <w:t xml:space="preserve"> </w:t>
      </w:r>
      <w:r w:rsidRPr="005D615B">
        <w:rPr>
          <w:b/>
          <w:sz w:val="26"/>
          <w:highlight w:val="green"/>
          <w:u w:val="single"/>
        </w:rPr>
        <w:t>blockades</w:t>
      </w:r>
      <w:r w:rsidRPr="003275EC">
        <w:rPr>
          <w:sz w:val="16"/>
        </w:rPr>
        <w:t xml:space="preserve"> have seriously </w:t>
      </w:r>
      <w:r w:rsidRPr="005D615B">
        <w:rPr>
          <w:b/>
          <w:sz w:val="26"/>
          <w:highlight w:val="green"/>
          <w:u w:val="single"/>
        </w:rPr>
        <w:t>destabilized</w:t>
      </w:r>
      <w:r w:rsidRPr="003275EC">
        <w:rPr>
          <w:sz w:val="16"/>
        </w:rPr>
        <w:t xml:space="preserve"> the </w:t>
      </w:r>
      <w:r w:rsidRPr="005D615B">
        <w:rPr>
          <w:b/>
          <w:sz w:val="26"/>
          <w:highlight w:val="green"/>
          <w:u w:val="single"/>
        </w:rPr>
        <w:t>expropriation of natural resources</w:t>
      </w:r>
      <w:r w:rsidRPr="003275EC">
        <w:rPr>
          <w:sz w:val="16"/>
        </w:rPr>
        <w:t xml:space="preserve"> for the global market. These are examples that Coulthard describes as “</w:t>
      </w:r>
      <w:r w:rsidRPr="005D615B">
        <w:rPr>
          <w:b/>
          <w:sz w:val="26"/>
          <w:highlight w:val="green"/>
          <w:u w:val="single"/>
        </w:rPr>
        <w:t>direct action</w:t>
      </w:r>
      <w:r w:rsidRPr="003275EC">
        <w:rPr>
          <w:sz w:val="16"/>
        </w:rPr>
        <w:t>” rather tjhan negotiation—</w:t>
      </w:r>
      <w:r w:rsidRPr="003275EC">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3275EC">
        <w:rPr>
          <w:sz w:val="16"/>
        </w:rPr>
        <w:t xml:space="preserve">. </w:t>
      </w:r>
      <w:r w:rsidRPr="003275EC">
        <w:rPr>
          <w:u w:val="single"/>
        </w:rPr>
        <w:t xml:space="preserve">These modes of direct action . . . seek to have </w:t>
      </w:r>
      <w:r w:rsidRPr="005D615B">
        <w:rPr>
          <w:b/>
          <w:sz w:val="26"/>
          <w:highlight w:val="green"/>
          <w:u w:val="single"/>
        </w:rPr>
        <w:t>a negative impact on</w:t>
      </w:r>
      <w:r w:rsidRPr="005D615B">
        <w:rPr>
          <w:highlight w:val="green"/>
          <w:u w:val="single"/>
        </w:rPr>
        <w:t xml:space="preserve"> </w:t>
      </w:r>
      <w:r w:rsidRPr="003275EC">
        <w:rPr>
          <w:u w:val="single"/>
        </w:rPr>
        <w:t xml:space="preserve">the economic </w:t>
      </w:r>
      <w:r w:rsidRPr="005D615B">
        <w:rPr>
          <w:b/>
          <w:sz w:val="26"/>
          <w:highlight w:val="green"/>
          <w:u w:val="single"/>
        </w:rPr>
        <w:t>infrastructure</w:t>
      </w:r>
      <w:r w:rsidRPr="005D615B">
        <w:rPr>
          <w:highlight w:val="green"/>
          <w:u w:val="single"/>
        </w:rPr>
        <w:t xml:space="preserve"> </w:t>
      </w:r>
      <w:r w:rsidRPr="003275EC">
        <w:rPr>
          <w:u w:val="single"/>
        </w:rPr>
        <w:t xml:space="preserve">that is </w:t>
      </w:r>
      <w:r w:rsidRPr="005D615B">
        <w:rPr>
          <w:b/>
          <w:sz w:val="26"/>
          <w:highlight w:val="green"/>
          <w:u w:val="single"/>
        </w:rPr>
        <w:t>core to</w:t>
      </w:r>
      <w:r w:rsidRPr="005D615B">
        <w:rPr>
          <w:highlight w:val="green"/>
          <w:u w:val="single"/>
        </w:rPr>
        <w:t xml:space="preserve"> </w:t>
      </w:r>
      <w:r w:rsidRPr="003275EC">
        <w:rPr>
          <w:u w:val="single"/>
        </w:rPr>
        <w:t xml:space="preserve">the </w:t>
      </w:r>
      <w:r w:rsidRPr="005D615B">
        <w:rPr>
          <w:b/>
          <w:sz w:val="26"/>
          <w:highlight w:val="green"/>
          <w:u w:val="single"/>
        </w:rPr>
        <w:t xml:space="preserve">colonial accumulation of capital in settler-political economies </w:t>
      </w:r>
      <w:r w:rsidRPr="003275EC">
        <w:rPr>
          <w:u w:val="single"/>
        </w:rPr>
        <w:t xml:space="preserve">like Canada’s.50 </w:t>
      </w:r>
      <w:r w:rsidRPr="005D615B">
        <w:rPr>
          <w:b/>
          <w:sz w:val="26"/>
          <w:highlight w:val="green"/>
          <w:u w:val="single"/>
        </w:rPr>
        <w:t>These tactics are</w:t>
      </w:r>
      <w:r w:rsidRPr="005D615B">
        <w:rPr>
          <w:highlight w:val="green"/>
          <w:u w:val="single"/>
        </w:rPr>
        <w:t xml:space="preserve"> </w:t>
      </w:r>
      <w:r w:rsidRPr="003275EC">
        <w:rPr>
          <w:u w:val="single"/>
        </w:rPr>
        <w:t xml:space="preserve">part of what Audra Simpson calls a </w:t>
      </w:r>
      <w:r w:rsidRPr="005D615B">
        <w:rPr>
          <w:highlight w:val="green"/>
          <w:u w:val="single"/>
        </w:rPr>
        <w:t>“</w:t>
      </w:r>
      <w:r w:rsidRPr="005D615B">
        <w:rPr>
          <w:b/>
          <w:sz w:val="26"/>
          <w:highlight w:val="green"/>
          <w:u w:val="single"/>
        </w:rPr>
        <w:t>cartography of refusal” that “negates the authority of the other’s gaze</w:t>
      </w:r>
      <w:r w:rsidRPr="003275EC">
        <w:rPr>
          <w:u w:val="single"/>
        </w:rPr>
        <w:t xml:space="preserve">.”51 It is </w:t>
      </w:r>
      <w:r w:rsidRPr="005D615B">
        <w:rPr>
          <w:b/>
          <w:sz w:val="26"/>
          <w:highlight w:val="green"/>
          <w:u w:val="single"/>
        </w:rPr>
        <w:t>impossible to frame</w:t>
      </w:r>
      <w:r w:rsidRPr="005D615B">
        <w:rPr>
          <w:highlight w:val="green"/>
          <w:u w:val="single"/>
        </w:rPr>
        <w:t xml:space="preserve"> </w:t>
      </w:r>
      <w:r w:rsidRPr="003275EC">
        <w:rPr>
          <w:u w:val="single"/>
        </w:rPr>
        <w:t xml:space="preserve">the </w:t>
      </w:r>
      <w:r w:rsidRPr="005D615B">
        <w:rPr>
          <w:b/>
          <w:sz w:val="26"/>
          <w:highlight w:val="green"/>
          <w:u w:val="single"/>
        </w:rPr>
        <w:t>blockade movement</w:t>
      </w:r>
      <w:r w:rsidRPr="005D615B">
        <w:rPr>
          <w:highlight w:val="green"/>
          <w:u w:val="single"/>
        </w:rPr>
        <w:t>,</w:t>
      </w:r>
      <w:r w:rsidRPr="003275EC">
        <w:rPr>
          <w:u w:val="single"/>
        </w:rPr>
        <w:t xml:space="preserve"> which has become the greatest threat to Canada’s resource agenda,52 </w:t>
      </w:r>
      <w:r w:rsidRPr="005D615B">
        <w:rPr>
          <w:b/>
          <w:sz w:val="26"/>
          <w:highlight w:val="green"/>
          <w:u w:val="single"/>
        </w:rPr>
        <w:t>as a struggle for “enfranchisement</w:t>
      </w:r>
      <w:r w:rsidRPr="003275EC">
        <w:rPr>
          <w:u w:val="single"/>
        </w:rPr>
        <w:t xml:space="preserve">.” </w:t>
      </w:r>
      <w:r w:rsidRPr="005D615B">
        <w:rPr>
          <w:b/>
          <w:sz w:val="26"/>
          <w:highlight w:val="green"/>
          <w:u w:val="single"/>
        </w:rPr>
        <w:t xml:space="preserve">Idle No More is </w:t>
      </w:r>
      <w:r w:rsidRPr="003275EC">
        <w:rPr>
          <w:u w:val="single"/>
        </w:rPr>
        <w:t xml:space="preserve">not in “conflict” with the Canadian nation-state; it is in </w:t>
      </w:r>
      <w:r w:rsidRPr="005D615B">
        <w:rPr>
          <w:b/>
          <w:sz w:val="26"/>
          <w:highlight w:val="green"/>
          <w:u w:val="single"/>
          <w:bdr w:val="single" w:sz="4" w:space="0" w:color="auto"/>
        </w:rPr>
        <w:t>a struggle against the very premise of settler colonial capitalism</w:t>
      </w:r>
      <w:r w:rsidRPr="003275EC">
        <w:rPr>
          <w:u w:val="single"/>
        </w:rPr>
        <w:t xml:space="preserve"> that requires the elimination of Indigenous peoples. As Coulthard states unambiguously, “For Indigenous nations to live, capitalism must die.”</w:t>
      </w:r>
      <w:r w:rsidRPr="003275EC">
        <w:rPr>
          <w:sz w:val="16"/>
        </w:rPr>
        <w:t xml:space="preserve"> </w:t>
      </w:r>
    </w:p>
    <w:p w14:paraId="0DDEFDF4" w14:textId="77777777" w:rsidR="00127BEC" w:rsidRDefault="00127BEC" w:rsidP="00127BEC">
      <w:pPr>
        <w:pStyle w:val="Heading2"/>
      </w:pPr>
      <w:r>
        <w:lastRenderedPageBreak/>
        <w:t>Case</w:t>
      </w:r>
    </w:p>
    <w:p w14:paraId="3EC12207" w14:textId="77777777" w:rsidR="00127BEC" w:rsidRDefault="00127BEC" w:rsidP="00127BEC">
      <w:pPr>
        <w:pStyle w:val="Heading3"/>
      </w:pPr>
      <w:r>
        <w:lastRenderedPageBreak/>
        <w:t>1NC---AT: Debris</w:t>
      </w:r>
    </w:p>
    <w:p w14:paraId="12433CB7" w14:textId="77777777" w:rsidR="00127BEC" w:rsidRDefault="00127BEC" w:rsidP="00127BEC">
      <w:pPr>
        <w:pStyle w:val="Heading4"/>
      </w:pPr>
      <w:r>
        <w:t>Squo debris thumps</w:t>
      </w:r>
    </w:p>
    <w:p w14:paraId="387CE79C" w14:textId="77777777" w:rsidR="00127BEC" w:rsidRPr="00BB72E3" w:rsidRDefault="00127BEC" w:rsidP="00127BEC">
      <w:r w:rsidRPr="00BB72E3">
        <w:rPr>
          <w:rFonts w:eastAsiaTheme="majorEastAsia" w:cstheme="majorBidi"/>
          <w:b/>
          <w:iCs/>
          <w:sz w:val="26"/>
        </w:rPr>
        <w:t>Wall 21</w:t>
      </w:r>
      <w:r>
        <w:t xml:space="preserve"> [</w:t>
      </w:r>
      <w:r w:rsidRPr="00BB72E3">
        <w:t>Mike Wall, Michael Wall is a Senior Space Writer with </w:t>
      </w:r>
      <w:hyperlink r:id="rId25"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6" w:history="1">
        <w:r w:rsidRPr="00BB72E3">
          <w:rPr>
            <w:rStyle w:val="Hyperlink"/>
          </w:rPr>
          <w:t>https://www.space.com/kessler-syndrome-space-debris accessed 12/10/21</w:t>
        </w:r>
      </w:hyperlink>
      <w:r w:rsidRPr="00BB72E3">
        <w:t>] Adam</w:t>
      </w:r>
    </w:p>
    <w:p w14:paraId="2ACE2F2E" w14:textId="77777777" w:rsidR="00127BEC" w:rsidRDefault="00127BEC" w:rsidP="00127BEC">
      <w:r w:rsidRPr="0027205C">
        <w:t xml:space="preserve">Earth </w:t>
      </w:r>
      <w:r w:rsidRPr="0014525A">
        <w:rPr>
          <w:rStyle w:val="StyleUnderline"/>
          <w:highlight w:val="cyan"/>
        </w:rPr>
        <w:t>orbit</w:t>
      </w:r>
      <w:r w:rsidRPr="0027205C">
        <w:rPr>
          <w:rStyle w:val="StyleUnderline"/>
        </w:rPr>
        <w:t xml:space="preserve"> is getting </w:t>
      </w:r>
      <w:r w:rsidRPr="0014525A">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14525A">
        <w:rPr>
          <w:rStyle w:val="StyleUnderline"/>
          <w:highlight w:val="cyan"/>
        </w:rPr>
        <w:t>12,170 satellites</w:t>
      </w:r>
      <w:r w:rsidRPr="0027205C">
        <w:rPr>
          <w:rStyle w:val="StyleUnderline"/>
        </w:rPr>
        <w:t xml:space="preserve"> since the dawn of the space age in 1957</w:t>
      </w:r>
      <w:r w:rsidRPr="0027205C">
        <w:t>, </w:t>
      </w:r>
      <w:hyperlink r:id="rId27"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14525A">
        <w:rPr>
          <w:rStyle w:val="StyleUnderline"/>
          <w:highlight w:val="cyan"/>
        </w:rPr>
        <w:t>3,000 defunct</w:t>
      </w:r>
      <w:r w:rsidRPr="0027205C">
        <w:rPr>
          <w:rStyle w:val="StyleUnderline"/>
        </w:rPr>
        <w:t xml:space="preserve"> </w:t>
      </w:r>
      <w:r w:rsidRPr="0014525A">
        <w:rPr>
          <w:rStyle w:val="StyleUnderline"/>
          <w:highlight w:val="cyan"/>
        </w:rPr>
        <w:t>spacecraft</w:t>
      </w:r>
      <w:r w:rsidRPr="0027205C">
        <w:rPr>
          <w:rStyle w:val="StyleUnderline"/>
        </w:rPr>
        <w:t xml:space="preserve"> </w:t>
      </w:r>
      <w:r w:rsidRPr="0014525A">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14525A">
        <w:rPr>
          <w:rStyle w:val="StyleUnderline"/>
          <w:highlight w:val="cyan"/>
        </w:rPr>
        <w:t>ISS</w:t>
      </w:r>
      <w:r w:rsidRPr="0027205C">
        <w:rPr>
          <w:rStyle w:val="StyleUnderline"/>
        </w:rPr>
        <w:t xml:space="preserve"> </w:t>
      </w:r>
      <w:r w:rsidRPr="0014525A">
        <w:rPr>
          <w:rStyle w:val="StyleUnderline"/>
          <w:highlight w:val="cyan"/>
        </w:rPr>
        <w:t>flies</w:t>
      </w:r>
      <w:r w:rsidRPr="0027205C">
        <w:rPr>
          <w:rStyle w:val="StyleUnderline"/>
        </w:rPr>
        <w:t xml:space="preserve">, is about </w:t>
      </w:r>
      <w:r w:rsidRPr="0014525A">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14525A">
        <w:rPr>
          <w:rStyle w:val="StyleUnderline"/>
          <w:highlight w:val="cyan"/>
        </w:rPr>
        <w:t>tiny shard of debris</w:t>
      </w:r>
      <w:r w:rsidRPr="0027205C">
        <w:rPr>
          <w:rStyle w:val="StyleUnderline"/>
        </w:rPr>
        <w:t xml:space="preserve"> can do </w:t>
      </w:r>
      <w:r w:rsidRPr="0014525A">
        <w:rPr>
          <w:rStyle w:val="StyleUnderline"/>
          <w:highlight w:val="cyan"/>
        </w:rPr>
        <w:t>serious</w:t>
      </w:r>
      <w:r w:rsidRPr="0027205C">
        <w:rPr>
          <w:rStyle w:val="StyleUnderline"/>
        </w:rPr>
        <w:t xml:space="preserve"> </w:t>
      </w:r>
      <w:r w:rsidRPr="0014525A">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14525A">
        <w:rPr>
          <w:rStyle w:val="StyleUnderline"/>
          <w:highlight w:val="cyan"/>
        </w:rPr>
        <w:t>36,500</w:t>
      </w:r>
      <w:r w:rsidRPr="0027205C">
        <w:rPr>
          <w:rStyle w:val="StyleUnderline"/>
        </w:rPr>
        <w:t xml:space="preserve"> </w:t>
      </w:r>
      <w:r w:rsidRPr="0014525A">
        <w:rPr>
          <w:rStyle w:val="StyleUnderline"/>
          <w:highlight w:val="cyan"/>
        </w:rPr>
        <w:t>debris</w:t>
      </w:r>
      <w:r w:rsidRPr="0027205C">
        <w:rPr>
          <w:rStyle w:val="StyleUnderline"/>
        </w:rPr>
        <w:t xml:space="preserve"> objects that </w:t>
      </w:r>
      <w:r w:rsidRPr="0014525A">
        <w:rPr>
          <w:rStyle w:val="StyleUnderline"/>
          <w:highlight w:val="cyan"/>
        </w:rPr>
        <w:t>are</w:t>
      </w:r>
      <w:r w:rsidRPr="0027205C">
        <w:rPr>
          <w:rStyle w:val="StyleUnderline"/>
        </w:rPr>
        <w:t xml:space="preserve"> more than </w:t>
      </w:r>
      <w:r w:rsidRPr="0014525A">
        <w:rPr>
          <w:rStyle w:val="StyleUnderline"/>
          <w:highlight w:val="cyan"/>
        </w:rPr>
        <w:t>4 inches</w:t>
      </w:r>
      <w:r w:rsidRPr="0027205C">
        <w:rPr>
          <w:rStyle w:val="StyleUnderline"/>
        </w:rPr>
        <w:t xml:space="preserve"> (10 centimeters) wide, </w:t>
      </w:r>
      <w:r w:rsidRPr="0014525A">
        <w:rPr>
          <w:rStyle w:val="StyleUnderline"/>
          <w:highlight w:val="cyan"/>
        </w:rPr>
        <w:t>1 million</w:t>
      </w:r>
      <w:r w:rsidRPr="0027205C">
        <w:rPr>
          <w:rStyle w:val="StyleUnderline"/>
        </w:rPr>
        <w:t xml:space="preserve"> between 0.4 inches and 4 inches (</w:t>
      </w:r>
      <w:r w:rsidRPr="0014525A">
        <w:rPr>
          <w:rStyle w:val="StyleUnderline"/>
          <w:highlight w:val="cyan"/>
        </w:rPr>
        <w:t>1 to 10 cm</w:t>
      </w:r>
      <w:r w:rsidRPr="0027205C">
        <w:rPr>
          <w:rStyle w:val="StyleUnderline"/>
        </w:rPr>
        <w:t xml:space="preserve">) across, and a staggering </w:t>
      </w:r>
      <w:r w:rsidRPr="0014525A">
        <w:rPr>
          <w:rStyle w:val="StyleUnderline"/>
          <w:highlight w:val="cyan"/>
        </w:rPr>
        <w:t>330 million</w:t>
      </w:r>
      <w:r w:rsidRPr="0027205C">
        <w:rPr>
          <w:rStyle w:val="StyleUnderline"/>
        </w:rPr>
        <w:t xml:space="preserve"> that are </w:t>
      </w:r>
      <w:r w:rsidRPr="0014525A">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14525A">
        <w:rPr>
          <w:rStyle w:val="StyleUnderline"/>
          <w:highlight w:val="cyan"/>
        </w:rPr>
        <w:t>ISS</w:t>
      </w:r>
      <w:r w:rsidRPr="00BB72E3">
        <w:rPr>
          <w:rStyle w:val="StyleUnderline"/>
        </w:rPr>
        <w:t xml:space="preserve"> </w:t>
      </w:r>
      <w:r w:rsidRPr="0014525A">
        <w:rPr>
          <w:rStyle w:val="StyleUnderline"/>
          <w:highlight w:val="cyan"/>
        </w:rPr>
        <w:t>conducted</w:t>
      </w:r>
      <w:r w:rsidRPr="00BB72E3">
        <w:rPr>
          <w:rStyle w:val="StyleUnderline"/>
        </w:rPr>
        <w:t xml:space="preserve"> </w:t>
      </w:r>
      <w:r w:rsidRPr="0014525A">
        <w:rPr>
          <w:rStyle w:val="StyleUnderline"/>
          <w:highlight w:val="cyan"/>
        </w:rPr>
        <w:t>29</w:t>
      </w:r>
      <w:r w:rsidRPr="00BB72E3">
        <w:rPr>
          <w:rStyle w:val="StyleUnderline"/>
        </w:rPr>
        <w:t xml:space="preserve"> </w:t>
      </w:r>
      <w:r w:rsidRPr="0014525A">
        <w:rPr>
          <w:rStyle w:val="StyleUnderline"/>
          <w:highlight w:val="cyan"/>
        </w:rPr>
        <w:t>debris-avoiding</w:t>
      </w:r>
      <w:r w:rsidRPr="00BB72E3">
        <w:rPr>
          <w:rStyle w:val="StyleUnderline"/>
        </w:rPr>
        <w:t xml:space="preserve"> </w:t>
      </w:r>
      <w:r w:rsidRPr="0014525A">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8"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14525A">
        <w:rPr>
          <w:rStyle w:val="StyleUnderline"/>
          <w:highlight w:val="cyan"/>
        </w:rPr>
        <w:t>continues to grow</w:t>
      </w:r>
      <w:r w:rsidRPr="0027205C">
        <w:t xml:space="preserve">; the </w:t>
      </w:r>
      <w:r w:rsidRPr="00BB72E3">
        <w:rPr>
          <w:rStyle w:val="StyleUnderline"/>
        </w:rPr>
        <w:t>station performed </w:t>
      </w:r>
      <w:hyperlink r:id="rId29"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14525A">
        <w:rPr>
          <w:rStyle w:val="StyleUnderline"/>
          <w:highlight w:val="cyan"/>
        </w:rPr>
        <w:t>China</w:t>
      </w:r>
      <w:r w:rsidRPr="00BB72E3">
        <w:rPr>
          <w:rStyle w:val="StyleUnderline"/>
        </w:rPr>
        <w:t xml:space="preserve"> intentionally </w:t>
      </w:r>
      <w:r w:rsidRPr="0014525A">
        <w:rPr>
          <w:rStyle w:val="StyleUnderline"/>
          <w:highlight w:val="cyan"/>
        </w:rPr>
        <w:t>destroyed</w:t>
      </w:r>
      <w:r w:rsidRPr="00BB72E3">
        <w:rPr>
          <w:rStyle w:val="StyleUnderline"/>
        </w:rPr>
        <w:t xml:space="preserve"> one of its </w:t>
      </w:r>
      <w:r w:rsidRPr="0014525A">
        <w:rPr>
          <w:rStyle w:val="StyleUnderline"/>
          <w:highlight w:val="cyan"/>
        </w:rPr>
        <w:t xml:space="preserve">defunct </w:t>
      </w:r>
      <w:r w:rsidRPr="008807CA">
        <w:rPr>
          <w:rStyle w:val="StyleUnderline"/>
        </w:rPr>
        <w:t xml:space="preserve">weather </w:t>
      </w:r>
      <w:r w:rsidRPr="0014525A">
        <w:rPr>
          <w:rStyle w:val="StyleUnderline"/>
          <w:highlight w:val="cyan"/>
        </w:rPr>
        <w:t>satellites</w:t>
      </w:r>
      <w:r w:rsidRPr="00BB72E3">
        <w:rPr>
          <w:rStyle w:val="StyleUnderline"/>
        </w:rPr>
        <w:t xml:space="preserve"> in a much-criticized test of anti-satellite technology that </w:t>
      </w:r>
      <w:r w:rsidRPr="0014525A">
        <w:rPr>
          <w:rStyle w:val="StyleUnderline"/>
          <w:highlight w:val="cyan"/>
        </w:rPr>
        <w:t>generated</w:t>
      </w:r>
      <w:r w:rsidRPr="00BB72E3">
        <w:rPr>
          <w:rStyle w:val="StyleUnderline"/>
        </w:rPr>
        <w:t> </w:t>
      </w:r>
      <w:hyperlink r:id="rId30" w:tgtFrame="_blank" w:history="1">
        <w:r w:rsidRPr="00BB72E3">
          <w:rPr>
            <w:rStyle w:val="StyleUnderline"/>
          </w:rPr>
          <w:t>more than 3,000 tracked debris objects</w:t>
        </w:r>
      </w:hyperlink>
      <w:r w:rsidRPr="00BB72E3">
        <w:rPr>
          <w:rStyle w:val="StyleUnderline"/>
        </w:rPr>
        <w:t xml:space="preserve"> and perhaps </w:t>
      </w:r>
      <w:r w:rsidRPr="0014525A">
        <w:rPr>
          <w:rStyle w:val="StyleUnderline"/>
          <w:highlight w:val="cyan"/>
        </w:rPr>
        <w:t>32,000</w:t>
      </w:r>
      <w:r w:rsidRPr="00BB72E3">
        <w:rPr>
          <w:rStyle w:val="StyleUnderline"/>
        </w:rPr>
        <w:t xml:space="preserve"> others </w:t>
      </w:r>
      <w:r w:rsidRPr="0014525A">
        <w:rPr>
          <w:rStyle w:val="StyleUnderline"/>
          <w:highlight w:val="cyan"/>
        </w:rPr>
        <w:t>too small to be detected</w:t>
      </w:r>
      <w:r w:rsidRPr="0027205C">
        <w:t xml:space="preserve">. The </w:t>
      </w:r>
      <w:r w:rsidRPr="00BB72E3">
        <w:rPr>
          <w:rStyle w:val="StyleUnderline"/>
        </w:rPr>
        <w:t xml:space="preserve">vast majority of that junk remains </w:t>
      </w:r>
      <w:r w:rsidRPr="0014525A">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r w:rsidRPr="0014525A">
        <w:rPr>
          <w:rStyle w:val="StyleUnderline"/>
          <w:highlight w:val="cyan"/>
        </w:rPr>
        <w:t>Kosmos 2251</w:t>
      </w:r>
      <w:r w:rsidRPr="00BB72E3">
        <w:rPr>
          <w:rStyle w:val="StyleUnderline"/>
        </w:rPr>
        <w:t xml:space="preserve"> satellite </w:t>
      </w:r>
      <w:r w:rsidRPr="0014525A">
        <w:rPr>
          <w:rStyle w:val="StyleUnderline"/>
          <w:highlight w:val="cyan"/>
        </w:rPr>
        <w:t>slammed into</w:t>
      </w:r>
      <w:r w:rsidRPr="00BB72E3">
        <w:rPr>
          <w:rStyle w:val="StyleUnderline"/>
        </w:rPr>
        <w:t xml:space="preserve"> the operational communications craft </w:t>
      </w:r>
      <w:r w:rsidRPr="0014525A">
        <w:rPr>
          <w:rStyle w:val="StyleUnderline"/>
          <w:highlight w:val="cyan"/>
        </w:rPr>
        <w:t>Iridium 33</w:t>
      </w:r>
      <w:r w:rsidRPr="0027205C">
        <w:t xml:space="preserve">, </w:t>
      </w:r>
      <w:r w:rsidRPr="008807CA">
        <w:rPr>
          <w:rStyle w:val="StyleUnderline"/>
        </w:rPr>
        <w:t>producing </w:t>
      </w:r>
      <w:hyperlink r:id="rId31"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14525A">
        <w:rPr>
          <w:rStyle w:val="StyleUnderline"/>
          <w:highlight w:val="cyan"/>
        </w:rPr>
        <w:t>Kessler</w:t>
      </w:r>
      <w:r w:rsidRPr="00BB72E3">
        <w:rPr>
          <w:rStyle w:val="StyleUnderline"/>
        </w:rPr>
        <w:t xml:space="preserve"> Syndrome is </w:t>
      </w:r>
      <w:r w:rsidRPr="0014525A">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32" w:tgtFrame="_blank" w:history="1">
        <w:r w:rsidRPr="0027205C">
          <w:rPr>
            <w:rStyle w:val="Hyperlink"/>
          </w:rPr>
          <w:t>Kessler told Space Safety Magazine in 2012</w:t>
        </w:r>
      </w:hyperlink>
      <w:r w:rsidRPr="0027205C">
        <w:t>.</w:t>
      </w:r>
    </w:p>
    <w:p w14:paraId="42F4B394" w14:textId="77777777" w:rsidR="00127BEC" w:rsidRDefault="00127BEC" w:rsidP="00127BEC">
      <w:pPr>
        <w:pStyle w:val="Heading4"/>
      </w:pPr>
      <w:r>
        <w:t>Russia’s 2021 ASAT attack should have started the Kessler effect</w:t>
      </w:r>
    </w:p>
    <w:p w14:paraId="409A13A0" w14:textId="77777777" w:rsidR="00127BEC" w:rsidRDefault="00127BEC" w:rsidP="00127BEC">
      <w:r w:rsidRPr="00012510">
        <w:rPr>
          <w:rStyle w:val="Style13ptBold"/>
        </w:rPr>
        <w:t>Panda 2021</w:t>
      </w:r>
      <w:r>
        <w:t xml:space="preserve"> (Ankit, STANTON SENIOR FELLOW NUCLEAR POLICY PROGRAM Ankit Panda is the Stanton Senior Fellow in the Nuclear Policy Program at the Carnegie Endowment for International Peace., </w:t>
      </w:r>
      <w:r w:rsidRPr="00012510">
        <w:t>The Dangerous Fallout of Russia’s Anti-Satellite Missile Test</w:t>
      </w:r>
      <w:r>
        <w:t xml:space="preserve">, November 21, 2021, </w:t>
      </w:r>
      <w:r w:rsidRPr="00012510">
        <w:t>https://carnegieendowment.org/2021/11/17/dangerous-fallout-of-russia-s-anti-satellite-missile-test-pub-85804</w:t>
      </w:r>
      <w:r>
        <w:t>)-TL</w:t>
      </w:r>
    </w:p>
    <w:p w14:paraId="71EFB950" w14:textId="77777777" w:rsidR="00127BEC" w:rsidRPr="00397586" w:rsidRDefault="00127BEC" w:rsidP="00127BEC">
      <w:pPr>
        <w:rPr>
          <w:sz w:val="16"/>
        </w:rPr>
      </w:pPr>
      <w:r w:rsidRPr="00F81A2B">
        <w:rPr>
          <w:rStyle w:val="Emphasis"/>
          <w:highlight w:val="cyan"/>
        </w:rPr>
        <w:lastRenderedPageBreak/>
        <w:t>Russia</w:t>
      </w:r>
      <w:r w:rsidRPr="00376687">
        <w:rPr>
          <w:rStyle w:val="Emphasis"/>
        </w:rPr>
        <w:t xml:space="preserve"> has </w:t>
      </w:r>
      <w:r w:rsidRPr="00F81A2B">
        <w:rPr>
          <w:rStyle w:val="Emphasis"/>
          <w:highlight w:val="cyan"/>
        </w:rPr>
        <w:t>tested</w:t>
      </w:r>
      <w:r w:rsidRPr="00376687">
        <w:rPr>
          <w:rStyle w:val="Emphasis"/>
        </w:rPr>
        <w:t xml:space="preserve"> a direct-ascent anti-satellite (</w:t>
      </w:r>
      <w:r w:rsidRPr="00F81A2B">
        <w:rPr>
          <w:rStyle w:val="Emphasis"/>
          <w:highlight w:val="cyan"/>
        </w:rPr>
        <w:t>ASAT</w:t>
      </w:r>
      <w:r w:rsidRPr="00376687">
        <w:rPr>
          <w:rStyle w:val="Emphasis"/>
        </w:rPr>
        <w:t>) missile against a live satellite target</w:t>
      </w:r>
      <w:r w:rsidRPr="00376687">
        <w:rPr>
          <w:sz w:val="16"/>
        </w:rPr>
        <w:t xml:space="preserve">, the third test of its kind by a country since 2007. </w:t>
      </w:r>
      <w:r w:rsidRPr="00376687">
        <w:rPr>
          <w:rStyle w:val="Emphasis"/>
        </w:rPr>
        <w:t xml:space="preserve">The test, and the </w:t>
      </w:r>
      <w:r w:rsidRPr="00F81A2B">
        <w:rPr>
          <w:rStyle w:val="Emphasis"/>
          <w:highlight w:val="cyan"/>
        </w:rPr>
        <w:t>resulting</w:t>
      </w:r>
      <w:r w:rsidRPr="00376687">
        <w:rPr>
          <w:rStyle w:val="Emphasis"/>
        </w:rPr>
        <w:t xml:space="preserve"> </w:t>
      </w:r>
      <w:r w:rsidRPr="00F81A2B">
        <w:rPr>
          <w:rStyle w:val="Emphasis"/>
          <w:highlight w:val="cyan"/>
        </w:rPr>
        <w:t>orbital debris</w:t>
      </w:r>
      <w:r w:rsidRPr="00376687">
        <w:rPr>
          <w:rStyle w:val="Emphasis"/>
        </w:rPr>
        <w:t xml:space="preserve">, </w:t>
      </w:r>
      <w:r w:rsidRPr="00376687">
        <w:rPr>
          <w:sz w:val="16"/>
        </w:rPr>
        <w:t xml:space="preserve">have focused international attention on the rapidly declining sustainability of near-Earth space and the need to constrain this kind of weapons testing. On November 15, a Russian PL19 Nudol interceptor missile launched in northern Russia struck the now-defunct Soviet-era COSMOS 1408 satellite at an approximate altitude of 480 kilometers (about 300 miles). </w:t>
      </w:r>
      <w:r w:rsidRPr="00376687">
        <w:rPr>
          <w:rStyle w:val="Emphasis"/>
        </w:rPr>
        <w:t xml:space="preserve">The intercept has </w:t>
      </w:r>
      <w:r w:rsidRPr="00F81A2B">
        <w:rPr>
          <w:rStyle w:val="Emphasis"/>
          <w:highlight w:val="cyan"/>
        </w:rPr>
        <w:t>generated a massive debris field</w:t>
      </w:r>
      <w:r w:rsidRPr="00376687">
        <w:rPr>
          <w:rStyle w:val="Emphasis"/>
        </w:rPr>
        <w:t xml:space="preserve"> </w:t>
      </w:r>
      <w:r w:rsidRPr="00F81A2B">
        <w:rPr>
          <w:rStyle w:val="Emphasis"/>
          <w:highlight w:val="cyan"/>
        </w:rPr>
        <w:t>in</w:t>
      </w:r>
      <w:r w:rsidRPr="00376687">
        <w:rPr>
          <w:rStyle w:val="Emphasis"/>
        </w:rPr>
        <w:t xml:space="preserve"> low-Earth orbit (</w:t>
      </w:r>
      <w:r w:rsidRPr="00F81A2B">
        <w:rPr>
          <w:rStyle w:val="Emphasis"/>
          <w:highlight w:val="cyan"/>
        </w:rPr>
        <w:t>LEO</w:t>
      </w:r>
      <w:r w:rsidRPr="00376687">
        <w:rPr>
          <w:sz w:val="16"/>
        </w:rPr>
        <w:t xml:space="preserve">); according to U.S. Space Command, </w:t>
      </w:r>
      <w:r w:rsidRPr="00376687">
        <w:rPr>
          <w:rStyle w:val="Emphasis"/>
        </w:rPr>
        <w:t>“more than 1,500 pieces of trackable orbital debris” have already been detected, and “</w:t>
      </w:r>
      <w:r w:rsidRPr="00F81A2B">
        <w:rPr>
          <w:rStyle w:val="Emphasis"/>
          <w:highlight w:val="cyan"/>
        </w:rPr>
        <w:t>hundreds of thousands of smaller [fragments]” are likely to surface</w:t>
      </w:r>
      <w:r w:rsidRPr="00376687">
        <w:rPr>
          <w:sz w:val="16"/>
        </w:rPr>
        <w:t>. The test represents a serious challenge to space sustainability and immediately increases the collision risk that other human-made objects in LEO face, including human-inhabited objects like the International Space Station and China’s Tiangong space station. This test underscores the pressing need to develop new international norms and rules of behavior in space. It should further galvanize international efforts to ban this sort of weapons testing, which has significant negative consequences for the space environment near Earth.</w:t>
      </w:r>
    </w:p>
    <w:p w14:paraId="14A52A40" w14:textId="77777777" w:rsidR="00127BEC" w:rsidRPr="00B036CD" w:rsidRDefault="00127BEC" w:rsidP="00127BEC">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1F529A37" w14:textId="77777777" w:rsidR="00127BEC" w:rsidRPr="00FE4F08" w:rsidRDefault="00127BEC" w:rsidP="00127BEC">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3EF2F5F7" w14:textId="77777777" w:rsidR="00127BEC" w:rsidRPr="00FE4F08" w:rsidRDefault="00127BEC" w:rsidP="00127BEC">
      <w:r w:rsidRPr="00B036CD">
        <w:rPr>
          <w:rStyle w:val="StyleUnderline"/>
        </w:rPr>
        <w:t xml:space="preserve">The orbital area around earth can be broken down into </w:t>
      </w:r>
      <w:r w:rsidRPr="0014525A">
        <w:rPr>
          <w:rStyle w:val="StyleUnderline"/>
          <w:highlight w:val="cyan"/>
        </w:rPr>
        <w:t>four regions.</w:t>
      </w:r>
      <w:r>
        <w:rPr>
          <w:rStyle w:val="StyleUnderline"/>
        </w:rPr>
        <w:t xml:space="preserve"> </w:t>
      </w:r>
      <w:r w:rsidRPr="0014525A">
        <w:rPr>
          <w:rStyle w:val="Emphasis"/>
          <w:highlight w:val="cyan"/>
        </w:rPr>
        <w:t>Low LEO</w:t>
      </w:r>
      <w:r w:rsidRPr="00B036CD">
        <w:rPr>
          <w:rStyle w:val="StyleUnderline"/>
        </w:rPr>
        <w:t xml:space="preserve"> - Up to about 400km. </w:t>
      </w:r>
      <w:r w:rsidRPr="0014525A">
        <w:rPr>
          <w:rStyle w:val="StyleUnderline"/>
          <w:highlight w:val="cyan"/>
        </w:rPr>
        <w:t>Things</w:t>
      </w:r>
      <w:r w:rsidRPr="00B036CD">
        <w:rPr>
          <w:rStyle w:val="StyleUnderline"/>
        </w:rPr>
        <w:t xml:space="preserve"> that orbit here </w:t>
      </w:r>
      <w:r w:rsidRPr="0014525A">
        <w:rPr>
          <w:rStyle w:val="StyleUnderline"/>
          <w:highlight w:val="cya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14525A">
        <w:rPr>
          <w:rStyle w:val="Emphasis"/>
          <w:highlight w:val="cyan"/>
        </w:rPr>
        <w:t>High LEO</w:t>
      </w:r>
      <w:r w:rsidRPr="00B036CD">
        <w:rPr>
          <w:rStyle w:val="StyleUnderline"/>
        </w:rPr>
        <w:t xml:space="preserve"> - 400km to 2000km. This </w:t>
      </w:r>
      <w:r w:rsidRPr="002A301D">
        <w:rPr>
          <w:rStyle w:val="StyleUnderline"/>
        </w:rPr>
        <w:t xml:space="preserve">where </w:t>
      </w:r>
      <w:r w:rsidRPr="0014525A">
        <w:rPr>
          <w:rStyle w:val="StyleUnderline"/>
          <w:highlight w:val="cyan"/>
        </w:rPr>
        <w:t>most</w:t>
      </w:r>
      <w:r w:rsidRPr="00B036CD">
        <w:rPr>
          <w:rStyle w:val="StyleUnderline"/>
        </w:rPr>
        <w:t xml:space="preserve"> heavy satellites and most space </w:t>
      </w:r>
      <w:r w:rsidRPr="0014525A">
        <w:rPr>
          <w:rStyle w:val="StyleUnderline"/>
          <w:highlight w:val="cya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14525A">
        <w:rPr>
          <w:rStyle w:val="Emphasis"/>
          <w:highlight w:val="cyan"/>
        </w:rPr>
        <w:t>Mid Orbit</w:t>
      </w:r>
      <w:r w:rsidRPr="0014525A">
        <w:rPr>
          <w:rStyle w:val="StyleUnderline"/>
          <w:highlight w:val="cya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14525A">
        <w:rPr>
          <w:rStyle w:val="StyleUnderline"/>
          <w:highlight w:val="cyan"/>
        </w:rPr>
        <w:t>sat</w:t>
      </w:r>
      <w:r w:rsidRPr="00B036CD">
        <w:rPr>
          <w:rStyle w:val="StyleUnderline"/>
        </w:rPr>
        <w:t>ellite</w:t>
      </w:r>
      <w:r w:rsidRPr="0014525A">
        <w:rPr>
          <w:rStyle w:val="StyleUnderline"/>
          <w:highlight w:val="cyan"/>
        </w:rPr>
        <w:t>s travel here</w:t>
      </w:r>
      <w:r w:rsidRPr="00B036CD">
        <w:rPr>
          <w:rStyle w:val="StyleUnderline"/>
        </w:rPr>
        <w:t xml:space="preserve"> in lonely, long lives. The </w:t>
      </w:r>
      <w:r w:rsidRPr="0014525A">
        <w:rPr>
          <w:rStyle w:val="Emphasis"/>
          <w:highlight w:val="cyan"/>
        </w:rPr>
        <w:t>volume</w:t>
      </w:r>
      <w:r w:rsidRPr="00B036CD">
        <w:rPr>
          <w:rStyle w:val="Emphasis"/>
        </w:rPr>
        <w:t xml:space="preserve"> of space </w:t>
      </w:r>
      <w:r w:rsidRPr="0014525A">
        <w:rPr>
          <w:rStyle w:val="Emphasis"/>
          <w:highlight w:val="cyan"/>
        </w:rPr>
        <w:t>is so huge</w:t>
      </w:r>
      <w:r w:rsidRPr="0014525A">
        <w:rPr>
          <w:rStyle w:val="StyleUnderline"/>
          <w:highlight w:val="cyan"/>
        </w:rPr>
        <w:t>, and</w:t>
      </w:r>
      <w:r w:rsidRPr="00B036CD">
        <w:rPr>
          <w:rStyle w:val="StyleUnderline"/>
        </w:rPr>
        <w:t xml:space="preserve"> the </w:t>
      </w:r>
      <w:r w:rsidRPr="0014525A">
        <w:rPr>
          <w:rStyle w:val="Emphasis"/>
          <w:highlight w:val="cyan"/>
        </w:rPr>
        <w:t>number of sat</w:t>
      </w:r>
      <w:r w:rsidRPr="00B036CD">
        <w:rPr>
          <w:rStyle w:val="Emphasis"/>
        </w:rPr>
        <w:t>ellite</w:t>
      </w:r>
      <w:r w:rsidRPr="0014525A">
        <w:rPr>
          <w:rStyle w:val="Emphasis"/>
          <w:highlight w:val="cyan"/>
        </w:rPr>
        <w:t>s so few</w:t>
      </w:r>
      <w:r w:rsidRPr="00B036CD">
        <w:rPr>
          <w:rStyle w:val="StyleUnderline"/>
        </w:rPr>
        <w:t xml:space="preserve">, that </w:t>
      </w:r>
      <w:r w:rsidRPr="0014525A">
        <w:rPr>
          <w:rStyle w:val="StyleUnderline"/>
          <w:highlight w:val="cyan"/>
        </w:rPr>
        <w:t xml:space="preserve">we </w:t>
      </w:r>
      <w:r w:rsidRPr="0014525A">
        <w:rPr>
          <w:rStyle w:val="Emphasis"/>
          <w:highlight w:val="cyan"/>
        </w:rPr>
        <w:t>don’t</w:t>
      </w:r>
      <w:r w:rsidRPr="00B036CD">
        <w:rPr>
          <w:rStyle w:val="Emphasis"/>
        </w:rPr>
        <w:t xml:space="preserve"> need to </w:t>
      </w:r>
      <w:r w:rsidRPr="0014525A">
        <w:rPr>
          <w:rStyle w:val="Emphasis"/>
          <w:highlight w:val="cya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14525A">
        <w:rPr>
          <w:rStyle w:val="StyleUnderline"/>
          <w:highlight w:val="cyan"/>
        </w:rPr>
        <w:t>sat</w:t>
      </w:r>
      <w:r w:rsidRPr="00B036CD">
        <w:rPr>
          <w:rStyle w:val="StyleUnderline"/>
        </w:rPr>
        <w:t>ellite</w:t>
      </w:r>
      <w:r w:rsidRPr="0014525A">
        <w:rPr>
          <w:rStyle w:val="StyleUnderline"/>
          <w:highlight w:val="cyan"/>
        </w:rPr>
        <w:t>s</w:t>
      </w:r>
      <w:r w:rsidRPr="00B036CD">
        <w:rPr>
          <w:rStyle w:val="StyleUnderline"/>
        </w:rPr>
        <w:t xml:space="preserve"> here are </w:t>
      </w:r>
      <w:r w:rsidRPr="0014525A">
        <w:rPr>
          <w:rStyle w:val="StyleUnderline"/>
          <w:highlight w:val="cyan"/>
        </w:rPr>
        <w:t>moving the same</w:t>
      </w:r>
      <w:r w:rsidRPr="00B036CD">
        <w:rPr>
          <w:rStyle w:val="StyleUnderline"/>
        </w:rPr>
        <w:t xml:space="preserve"> direction at the same </w:t>
      </w:r>
      <w:r w:rsidRPr="0014525A">
        <w:rPr>
          <w:rStyle w:val="StyleUnderline"/>
          <w:highlight w:val="cya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14525A">
        <w:rPr>
          <w:rStyle w:val="Emphasis"/>
          <w:highlight w:val="cyan"/>
        </w:rPr>
        <w:t>one</w:t>
      </w:r>
      <w:r w:rsidRPr="00B036CD">
        <w:rPr>
          <w:rStyle w:val="Emphasis"/>
        </w:rPr>
        <w:t xml:space="preserve"> satellite </w:t>
      </w:r>
      <w:r w:rsidRPr="0014525A">
        <w:rPr>
          <w:rStyle w:val="Emphasis"/>
          <w:highlight w:val="cyan"/>
        </w:rPr>
        <w:t>per 1000km</w:t>
      </w:r>
      <w:r w:rsidRPr="00B036CD">
        <w:rPr>
          <w:rStyle w:val="StyleUnderline"/>
        </w:rPr>
        <w:t xml:space="preserve"> of the ring. Kessler is </w:t>
      </w:r>
      <w:r w:rsidRPr="0014525A">
        <w:rPr>
          <w:rStyle w:val="Emphasis"/>
          <w:highlight w:val="cya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r w:rsidRPr="0014525A">
        <w:rPr>
          <w:rStyle w:val="Emphasis"/>
          <w:highlight w:val="cyan"/>
        </w:rPr>
        <w:t>worst case</w:t>
      </w:r>
      <w:r w:rsidRPr="0014525A">
        <w:rPr>
          <w:rStyle w:val="StyleUnderline"/>
          <w:highlight w:val="cya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w:t>
      </w:r>
      <w:r w:rsidRPr="005E6353">
        <w:lastRenderedPageBreak/>
        <w:t xml:space="preserve">682,752,000 square KM. So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14525A">
        <w:rPr>
          <w:rStyle w:val="StyleUnderline"/>
          <w:highlight w:val="cyan"/>
        </w:rPr>
        <w:t>odds of hitting</w:t>
      </w:r>
      <w:r w:rsidRPr="00B036CD">
        <w:rPr>
          <w:rStyle w:val="StyleUnderline"/>
        </w:rPr>
        <w:t xml:space="preserve"> that cube </w:t>
      </w:r>
      <w:r w:rsidRPr="0014525A">
        <w:rPr>
          <w:rStyle w:val="StyleUnderline"/>
          <w:highlight w:val="cyan"/>
        </w:rPr>
        <w:t xml:space="preserve">are </w:t>
      </w:r>
      <w:r w:rsidRPr="0014525A">
        <w:rPr>
          <w:rStyle w:val="Emphasis"/>
          <w:highlight w:val="cyan"/>
        </w:rPr>
        <w:t xml:space="preserve">tiny </w:t>
      </w:r>
      <w:r w:rsidRPr="005E6353">
        <w:rPr>
          <w:rStyle w:val="Emphasis"/>
        </w:rPr>
        <w:t>- less than 1 in 10,000</w:t>
      </w:r>
      <w:r w:rsidRPr="00B036CD">
        <w:t>.</w:t>
      </w:r>
    </w:p>
    <w:p w14:paraId="09D2D13C" w14:textId="77777777" w:rsidR="00127BEC" w:rsidRDefault="00127BEC" w:rsidP="00127BEC">
      <w:pPr>
        <w:pStyle w:val="Heading4"/>
      </w:pPr>
      <w:r>
        <w:t>Debris creates deterrence by raising the bar for conflict – international norms fail</w:t>
      </w:r>
    </w:p>
    <w:p w14:paraId="77B1AFBA" w14:textId="77777777" w:rsidR="00127BEC" w:rsidRPr="005A5216" w:rsidRDefault="00127BEC" w:rsidP="00127BEC">
      <w:pPr>
        <w:rPr>
          <w:rStyle w:val="Style13ptBold"/>
          <w:b w:val="0"/>
          <w:bCs/>
        </w:rPr>
      </w:pPr>
      <w:r>
        <w:rPr>
          <w:rStyle w:val="Style13ptBold"/>
        </w:rPr>
        <w:t xml:space="preserve">Miller 7/31 </w:t>
      </w:r>
      <w:r w:rsidRPr="005A5216">
        <w:rPr>
          <w:rStyle w:val="Style13ptBold"/>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sz w:val="16"/>
          <w:szCs w:val="16"/>
        </w:rPr>
        <w:t>) “</w:t>
      </w:r>
      <w:r w:rsidRPr="005A5216">
        <w:rPr>
          <w:szCs w:val="16"/>
        </w:rPr>
        <w:t>Deterrence by Debris: The Downside to Cleaning up Space,” Space Policy, 7/31/2021] JL</w:t>
      </w:r>
    </w:p>
    <w:p w14:paraId="76AF76F7" w14:textId="77777777" w:rsidR="00127BEC" w:rsidRPr="005A5216" w:rsidRDefault="00127BEC" w:rsidP="00127BEC">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14525A">
        <w:rPr>
          <w:rStyle w:val="Emphasis"/>
          <w:highlight w:val="cyan"/>
        </w:rPr>
        <w:t>debris</w:t>
      </w:r>
      <w:r w:rsidRPr="00472F25">
        <w:rPr>
          <w:rStyle w:val="Emphasis"/>
        </w:rPr>
        <w:t xml:space="preserve"> resulting from destroyed satellites, or other space objects, </w:t>
      </w:r>
      <w:r w:rsidRPr="0014525A">
        <w:rPr>
          <w:rStyle w:val="Emphasis"/>
          <w:highlight w:val="cyan"/>
        </w:rPr>
        <w:t>creates a deterrent</w:t>
      </w:r>
      <w:r w:rsidRPr="00472F25">
        <w:rPr>
          <w:rStyle w:val="Emphasis"/>
        </w:rPr>
        <w:t xml:space="preserve"> effect</w:t>
      </w:r>
      <w:r w:rsidRPr="00472F25">
        <w:rPr>
          <w:rStyle w:val="StyleUnderline"/>
        </w:rPr>
        <w:t xml:space="preserve"> </w:t>
      </w:r>
      <w:r w:rsidRPr="0014525A">
        <w:rPr>
          <w:rStyle w:val="StyleUnderline"/>
          <w:highlight w:val="cyan"/>
        </w:rPr>
        <w:t>on actors who might otherwise violate</w:t>
      </w:r>
      <w:r w:rsidRPr="00472F25">
        <w:rPr>
          <w:rStyle w:val="StyleUnderline"/>
        </w:rPr>
        <w:t xml:space="preserve"> international </w:t>
      </w:r>
      <w:r w:rsidRPr="0014525A">
        <w:rPr>
          <w:rStyle w:val="StyleUnderline"/>
          <w:highlight w:val="cyan"/>
        </w:rPr>
        <w:t>norms and strike</w:t>
      </w:r>
      <w:r w:rsidRPr="00472F25">
        <w:rPr>
          <w:rStyle w:val="StyleUnderline"/>
        </w:rPr>
        <w:t xml:space="preserve"> at objects in space, either </w:t>
      </w:r>
      <w:r w:rsidRPr="0014525A">
        <w:rPr>
          <w:rStyle w:val="StyleUnderline"/>
          <w:highlight w:val="cyan"/>
        </w:rPr>
        <w:t>to test</w:t>
      </w:r>
      <w:r w:rsidRPr="00472F25">
        <w:rPr>
          <w:rStyle w:val="StyleUnderline"/>
        </w:rPr>
        <w:t xml:space="preserve"> their </w:t>
      </w:r>
      <w:r w:rsidRPr="0014525A">
        <w:rPr>
          <w:rStyle w:val="StyleUnderline"/>
          <w:highlight w:val="cyan"/>
        </w:rPr>
        <w:t>capabilities or as</w:t>
      </w:r>
      <w:r w:rsidRPr="00472F25">
        <w:rPr>
          <w:rStyle w:val="StyleUnderline"/>
        </w:rPr>
        <w:t xml:space="preserve"> an act of </w:t>
      </w:r>
      <w:r w:rsidRPr="0014525A">
        <w:rPr>
          <w:rStyle w:val="StyleUnderline"/>
          <w:highlight w:val="cya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4525A">
        <w:rPr>
          <w:rStyle w:val="StyleUnderline"/>
          <w:highlight w:val="cyan"/>
        </w:rPr>
        <w:t>debris can increase</w:t>
      </w:r>
      <w:r w:rsidRPr="00472F25">
        <w:rPr>
          <w:rStyle w:val="StyleUnderline"/>
        </w:rPr>
        <w:t xml:space="preserve"> the </w:t>
      </w:r>
      <w:r w:rsidRPr="0014525A">
        <w:rPr>
          <w:rStyle w:val="StyleUnderline"/>
          <w:highlight w:val="cya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14525A">
        <w:rPr>
          <w:rStyle w:val="Emphasis"/>
          <w:highlight w:val="cyan"/>
        </w:rPr>
        <w:t>Removing the danger of debris will weaken</w:t>
      </w:r>
      <w:r w:rsidRPr="00472F25">
        <w:rPr>
          <w:rStyle w:val="Emphasis"/>
        </w:rPr>
        <w:t xml:space="preserve"> that </w:t>
      </w:r>
      <w:r w:rsidRPr="0014525A">
        <w:rPr>
          <w:rStyle w:val="Emphasis"/>
          <w:highlight w:val="cyan"/>
        </w:rPr>
        <w:t>restraint and</w:t>
      </w:r>
      <w:r w:rsidRPr="00472F25">
        <w:rPr>
          <w:rStyle w:val="Emphasis"/>
        </w:rPr>
        <w:t xml:space="preserve"> thus weaken </w:t>
      </w:r>
      <w:r w:rsidRPr="0014525A">
        <w:rPr>
          <w:rStyle w:val="Emphasis"/>
          <w:highlight w:val="cyan"/>
        </w:rPr>
        <w:t>deterrence, making ASAT tests and hostile actions</w:t>
      </w:r>
      <w:r w:rsidRPr="00472F25">
        <w:rPr>
          <w:rStyle w:val="Emphasis"/>
        </w:rPr>
        <w:t xml:space="preserve"> in space </w:t>
      </w:r>
      <w:r w:rsidRPr="0014525A">
        <w:rPr>
          <w:rStyle w:val="Emphasis"/>
          <w:highlight w:val="cyan"/>
        </w:rPr>
        <w:t>more likely</w:t>
      </w:r>
      <w:r w:rsidRPr="00576ACB">
        <w:rPr>
          <w:sz w:val="12"/>
        </w:rPr>
        <w:t>.</w:t>
      </w:r>
      <w:r w:rsidRPr="00472F25">
        <w:rPr>
          <w:sz w:val="12"/>
        </w:rPr>
        <w:t xml:space="preserve"> </w:t>
      </w:r>
    </w:p>
    <w:p w14:paraId="4473E06F" w14:textId="77777777" w:rsidR="00127BEC" w:rsidRPr="005A5216" w:rsidRDefault="00127BEC" w:rsidP="00127BEC">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14525A">
        <w:rPr>
          <w:rStyle w:val="StyleUnderline"/>
          <w:highlight w:val="cya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14525A">
        <w:rPr>
          <w:rStyle w:val="StyleUnderline"/>
          <w:highlight w:val="cya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14525A">
        <w:rPr>
          <w:rStyle w:val="Emphasis"/>
          <w:highlight w:val="cyan"/>
        </w:rPr>
        <w:t>debris as a deterrent</w:t>
      </w:r>
      <w:r w:rsidRPr="00472F25">
        <w:rPr>
          <w:rStyle w:val="StyleUnderline"/>
        </w:rPr>
        <w:t xml:space="preserve"> is that it </w:t>
      </w:r>
      <w:r w:rsidRPr="0014525A">
        <w:rPr>
          <w:rStyle w:val="Emphasis"/>
          <w:highlight w:val="cyan"/>
        </w:rPr>
        <w:t>does not rely</w:t>
      </w:r>
      <w:r w:rsidRPr="00472F25">
        <w:rPr>
          <w:rStyle w:val="Emphasis"/>
        </w:rPr>
        <w:t xml:space="preserve"> on the </w:t>
      </w:r>
      <w:r w:rsidRPr="0014525A">
        <w:rPr>
          <w:rStyle w:val="Emphasis"/>
          <w:highlight w:val="cyan"/>
        </w:rPr>
        <w:t>enforcement</w:t>
      </w:r>
      <w:r w:rsidRPr="00472F25">
        <w:rPr>
          <w:rStyle w:val="Emphasis"/>
        </w:rPr>
        <w:t xml:space="preserve"> of norms </w:t>
      </w:r>
      <w:r w:rsidRPr="0014525A">
        <w:rPr>
          <w:rStyle w:val="Emphasis"/>
          <w:highlight w:val="cyan"/>
        </w:rPr>
        <w:t>or</w:t>
      </w:r>
      <w:r w:rsidRPr="00472F25">
        <w:rPr>
          <w:rStyle w:val="Emphasis"/>
        </w:rPr>
        <w:t xml:space="preserve"> the </w:t>
      </w:r>
      <w:r w:rsidRPr="0014525A">
        <w:rPr>
          <w:rStyle w:val="Emphasis"/>
          <w:highlight w:val="cyan"/>
        </w:rPr>
        <w:t>credibility</w:t>
      </w:r>
      <w:r w:rsidRPr="00472F25">
        <w:rPr>
          <w:rStyle w:val="Emphasis"/>
        </w:rPr>
        <w:t xml:space="preserve"> of states to succeed</w:t>
      </w:r>
      <w:r w:rsidRPr="00472F25">
        <w:rPr>
          <w:sz w:val="12"/>
        </w:rPr>
        <w:t>.</w:t>
      </w:r>
    </w:p>
    <w:p w14:paraId="2C75E229" w14:textId="77777777" w:rsidR="00127BEC" w:rsidRPr="001623DC" w:rsidRDefault="00127BEC" w:rsidP="00127BEC">
      <w:pPr>
        <w:pStyle w:val="Heading4"/>
      </w:pPr>
      <w:r>
        <w:t>Early warning’s in GEO – debris doesn’t matter there</w:t>
      </w:r>
    </w:p>
    <w:p w14:paraId="4171FE95" w14:textId="77777777" w:rsidR="00127BEC" w:rsidRPr="001623DC" w:rsidRDefault="00127BEC" w:rsidP="00127BEC">
      <w:pPr>
        <w:rPr>
          <w:rStyle w:val="Emphasis"/>
          <w:b w:val="0"/>
          <w:bCs/>
        </w:rPr>
      </w:pPr>
      <w:r w:rsidRPr="00F57966">
        <w:rPr>
          <w:rStyle w:val="Style13ptBold"/>
        </w:rPr>
        <w:t>Von Fange 17</w:t>
      </w:r>
      <w:r w:rsidRPr="00F57966">
        <w:t xml:space="preserve"> [Daniel Von Fange is a full stack developer that builds web platforms</w:t>
      </w:r>
      <w:r>
        <w:t xml:space="preserve"> and engineer</w:t>
      </w:r>
      <w:r w:rsidRPr="00F57966">
        <w:t>, with a particular interest in space applications. Kessler Syndrome is Over Hyped. May 21, 2017. braino.org/essays/kessler_syndrome_is_over_hyped/]</w:t>
      </w:r>
    </w:p>
    <w:p w14:paraId="4D40831A" w14:textId="77777777" w:rsidR="00127BEC" w:rsidRPr="00F96CC1" w:rsidRDefault="00127BEC" w:rsidP="00127BEC">
      <w:pPr>
        <w:rPr>
          <w:sz w:val="16"/>
        </w:rPr>
      </w:pPr>
      <w:r w:rsidRPr="0014525A">
        <w:rPr>
          <w:rStyle w:val="Emphasis"/>
          <w:highlight w:val="cyan"/>
        </w:rPr>
        <w:t>GEO</w:t>
      </w:r>
      <w:r w:rsidRPr="00F57966">
        <w:rPr>
          <w:sz w:val="16"/>
        </w:rPr>
        <w:t xml:space="preserve"> - If you put a satellite far enough out from earth, the speed that the satellite travels around the earth will match the speed of the surface of the earth rotating under it. </w:t>
      </w:r>
      <w:r w:rsidRPr="0014525A">
        <w:rPr>
          <w:highlight w:val="cyan"/>
          <w:u w:val="single"/>
        </w:rPr>
        <w:t>From the ground, the satellite will appear to hang motionless</w:t>
      </w:r>
      <w:r w:rsidRPr="00F57966">
        <w:rPr>
          <w:sz w:val="16"/>
        </w:rPr>
        <w:t xml:space="preserve">.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14525A">
        <w:rPr>
          <w:rStyle w:val="Emphasis"/>
          <w:highlight w:val="cyan"/>
        </w:rPr>
        <w:t>all</w:t>
      </w:r>
      <w:r w:rsidRPr="00F57966">
        <w:rPr>
          <w:u w:val="single"/>
        </w:rPr>
        <w:t xml:space="preserve"> the </w:t>
      </w:r>
      <w:r w:rsidRPr="0014525A">
        <w:rPr>
          <w:rStyle w:val="Emphasis"/>
          <w:highlight w:val="cyan"/>
        </w:rPr>
        <w:t>satellites</w:t>
      </w:r>
      <w:r w:rsidRPr="00F57966">
        <w:rPr>
          <w:u w:val="single"/>
        </w:rPr>
        <w:t xml:space="preserve"> here </w:t>
      </w:r>
      <w:r w:rsidRPr="0014525A">
        <w:rPr>
          <w:highlight w:val="cyan"/>
          <w:u w:val="single"/>
        </w:rPr>
        <w:t xml:space="preserve">are </w:t>
      </w:r>
      <w:r w:rsidRPr="0014525A">
        <w:rPr>
          <w:rStyle w:val="Emphasis"/>
          <w:highlight w:val="cyan"/>
        </w:rPr>
        <w:t>moving</w:t>
      </w:r>
      <w:r w:rsidRPr="0014525A">
        <w:rPr>
          <w:highlight w:val="cyan"/>
          <w:u w:val="single"/>
        </w:rPr>
        <w:t xml:space="preserve"> the </w:t>
      </w:r>
      <w:r w:rsidRPr="0014525A">
        <w:rPr>
          <w:rStyle w:val="Emphasis"/>
          <w:highlight w:val="cyan"/>
        </w:rPr>
        <w:t>same direction</w:t>
      </w:r>
      <w:r w:rsidRPr="0014525A">
        <w:rPr>
          <w:highlight w:val="cyan"/>
          <w:u w:val="single"/>
        </w:rPr>
        <w:t xml:space="preserve"> at the </w:t>
      </w:r>
      <w:r w:rsidRPr="0014525A">
        <w:rPr>
          <w:rStyle w:val="Emphasis"/>
          <w:highlight w:val="cyan"/>
        </w:rPr>
        <w:t>same speed</w:t>
      </w:r>
      <w:r w:rsidRPr="00F57966">
        <w:rPr>
          <w:u w:val="single"/>
        </w:rPr>
        <w:t xml:space="preserve"> - </w:t>
      </w:r>
      <w:r w:rsidRPr="0014525A">
        <w:rPr>
          <w:rStyle w:val="Emphasis"/>
          <w:highlight w:val="cyan"/>
        </w:rPr>
        <w:t>debris</w:t>
      </w:r>
      <w:r w:rsidRPr="0014525A">
        <w:rPr>
          <w:highlight w:val="cyan"/>
          <w:u w:val="single"/>
        </w:rPr>
        <w:t xml:space="preserve"> </w:t>
      </w:r>
      <w:r w:rsidRPr="0014525A">
        <w:rPr>
          <w:rStyle w:val="Emphasis"/>
          <w:highlight w:val="cyan"/>
        </w:rPr>
        <w:t>doesn’t get free velocity</w:t>
      </w:r>
      <w:r w:rsidRPr="00F57966">
        <w:rPr>
          <w:u w:val="single"/>
        </w:rPr>
        <w:t xml:space="preserve"> from the speed of the satellites</w:t>
      </w:r>
      <w:r w:rsidRPr="00F57966">
        <w:rPr>
          <w:sz w:val="16"/>
        </w:rPr>
        <w:t xml:space="preserve">. Also, </w:t>
      </w:r>
      <w:r w:rsidRPr="0014525A">
        <w:rPr>
          <w:highlight w:val="cyan"/>
          <w:u w:val="single"/>
        </w:rPr>
        <w:t>it’s</w:t>
      </w:r>
      <w:r w:rsidRPr="00F57966">
        <w:rPr>
          <w:u w:val="single"/>
        </w:rPr>
        <w:t xml:space="preserve"> quite </w:t>
      </w:r>
      <w:r w:rsidRPr="0014525A">
        <w:rPr>
          <w:rStyle w:val="Emphasis"/>
          <w:highlight w:val="cyan"/>
        </w:rPr>
        <w:t>expensive</w:t>
      </w:r>
      <w:r w:rsidRPr="0014525A">
        <w:rPr>
          <w:highlight w:val="cyan"/>
          <w:u w:val="single"/>
        </w:rPr>
        <w:t xml:space="preserve"> to </w:t>
      </w:r>
      <w:r w:rsidRPr="0014525A">
        <w:rPr>
          <w:rStyle w:val="Emphasis"/>
          <w:highlight w:val="cyan"/>
        </w:rPr>
        <w:t>get a satellite</w:t>
      </w:r>
      <w:r w:rsidRPr="0014525A">
        <w:rPr>
          <w:highlight w:val="cyan"/>
          <w:u w:val="single"/>
        </w:rPr>
        <w:t xml:space="preserve"> here</w:t>
      </w:r>
      <w:r w:rsidRPr="00F57966">
        <w:rPr>
          <w:sz w:val="16"/>
        </w:rPr>
        <w:t xml:space="preserve">, and so </w:t>
      </w:r>
      <w:r w:rsidRPr="0014525A">
        <w:rPr>
          <w:rStyle w:val="Emphasis"/>
          <w:highlight w:val="cyan"/>
        </w:rPr>
        <w:t>there aren’t many</w:t>
      </w:r>
      <w:r w:rsidRPr="00F57966">
        <w:rPr>
          <w:sz w:val="16"/>
        </w:rPr>
        <w:t xml:space="preserve">, </w:t>
      </w:r>
      <w:r w:rsidRPr="00F57966">
        <w:rPr>
          <w:u w:val="single"/>
        </w:rPr>
        <w:t xml:space="preserve">only about </w:t>
      </w:r>
      <w:r w:rsidRPr="0014525A">
        <w:rPr>
          <w:rStyle w:val="Emphasis"/>
          <w:highlight w:val="cyan"/>
        </w:rPr>
        <w:t>one</w:t>
      </w:r>
      <w:r w:rsidRPr="00F57966">
        <w:rPr>
          <w:rStyle w:val="Emphasis"/>
        </w:rPr>
        <w:t xml:space="preserve"> satellite </w:t>
      </w:r>
      <w:r w:rsidRPr="0014525A">
        <w:rPr>
          <w:rStyle w:val="Emphasis"/>
          <w:highlight w:val="cyan"/>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14:paraId="3EF268A4" w14:textId="77777777" w:rsidR="00127BEC" w:rsidRDefault="00127BEC" w:rsidP="00127BEC">
      <w:pPr>
        <w:pStyle w:val="Heading4"/>
      </w:pPr>
      <w:r>
        <w:t>Deterrence</w:t>
      </w:r>
    </w:p>
    <w:p w14:paraId="74A54081" w14:textId="77777777" w:rsidR="00127BEC" w:rsidRPr="008E6C6C" w:rsidRDefault="00127BEC" w:rsidP="00127BEC">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 xml:space="preserve">11th International Conference </w:t>
      </w:r>
      <w:r w:rsidRPr="008E6C6C">
        <w:lastRenderedPageBreak/>
        <w:t>on Cyber Conflict: Silent Battle</w:t>
      </w:r>
      <w:r w:rsidRPr="00865E0D">
        <w:t xml:space="preserve"> </w:t>
      </w:r>
      <w:hyperlink r:id="rId33" w:history="1">
        <w:r w:rsidRPr="00917CC5">
          <w:rPr>
            <w:rStyle w:val="Hyperlink"/>
          </w:rPr>
          <w:t>https://www.researchgate.net/publication/334422193_The_Cyber-ASAT_On_the_Impact_of_Cyber_Weapons_in_Outer_Space accessed 12/10/21</w:t>
        </w:r>
      </w:hyperlink>
      <w:r>
        <w:t>]Adam</w:t>
      </w:r>
    </w:p>
    <w:p w14:paraId="02A88868" w14:textId="77777777" w:rsidR="00127BEC" w:rsidRPr="000C1C21" w:rsidRDefault="00127BEC" w:rsidP="00127BEC">
      <w:r w:rsidRPr="000C1C21">
        <w:t xml:space="preserve">A. Limited Accessibility </w:t>
      </w:r>
    </w:p>
    <w:p w14:paraId="1685B4DB" w14:textId="77777777" w:rsidR="00127BEC" w:rsidRPr="000C1C21" w:rsidRDefault="00127BEC" w:rsidP="00127BEC">
      <w:r w:rsidRPr="0014525A">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launch programme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2277FC72" w14:textId="77777777" w:rsidR="00127BEC" w:rsidRPr="000C1C21" w:rsidRDefault="00127BEC" w:rsidP="00127BEC">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14525A">
        <w:rPr>
          <w:rStyle w:val="StyleUnderline"/>
          <w:highlight w:val="cyan"/>
        </w:rPr>
        <w:t>Limited access to orbit</w:t>
      </w:r>
      <w:r w:rsidRPr="000C1C21">
        <w:rPr>
          <w:rStyle w:val="StyleUnderline"/>
        </w:rPr>
        <w:t xml:space="preserve"> necessarily </w:t>
      </w:r>
      <w:r w:rsidRPr="0014525A">
        <w:rPr>
          <w:rStyle w:val="StyleUnderline"/>
          <w:highlight w:val="cyan"/>
        </w:rPr>
        <w:t>reduces</w:t>
      </w:r>
      <w:r w:rsidRPr="000C1C21">
        <w:rPr>
          <w:rStyle w:val="StyleUnderline"/>
        </w:rPr>
        <w:t xml:space="preserve"> the </w:t>
      </w:r>
      <w:r w:rsidRPr="0014525A">
        <w:rPr>
          <w:rStyle w:val="StyleUnderline"/>
          <w:highlight w:val="cyan"/>
        </w:rPr>
        <w:t>scenarios</w:t>
      </w:r>
      <w:r w:rsidRPr="000C1C21">
        <w:rPr>
          <w:rStyle w:val="StyleUnderline"/>
        </w:rPr>
        <w:t xml:space="preserve"> which could plausibly </w:t>
      </w:r>
      <w:r w:rsidRPr="0014525A">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14525A">
        <w:rPr>
          <w:rStyle w:val="StyleUnderline"/>
          <w:highlight w:val="cyan"/>
        </w:rPr>
        <w:t>fragility</w:t>
      </w:r>
      <w:r w:rsidRPr="000C1C21">
        <w:rPr>
          <w:rStyle w:val="StyleUnderline"/>
        </w:rPr>
        <w:t xml:space="preserve"> </w:t>
      </w:r>
      <w:r w:rsidRPr="0014525A">
        <w:rPr>
          <w:rStyle w:val="StyleUnderline"/>
          <w:highlight w:val="cyan"/>
        </w:rPr>
        <w:t>of</w:t>
      </w:r>
      <w:r w:rsidRPr="000C1C21">
        <w:rPr>
          <w:rStyle w:val="StyleUnderline"/>
        </w:rPr>
        <w:t xml:space="preserve"> an attacker’s own </w:t>
      </w:r>
      <w:r w:rsidRPr="00D654AF">
        <w:rPr>
          <w:rStyle w:val="StyleUnderline"/>
        </w:rPr>
        <w:t xml:space="preserve">space </w:t>
      </w:r>
      <w:r w:rsidRPr="0014525A">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14525A">
        <w:rPr>
          <w:rStyle w:val="StyleUnderline"/>
          <w:highlight w:val="cyan"/>
        </w:rPr>
        <w:t>demonstrated</w:t>
      </w:r>
      <w:r w:rsidRPr="000C1C21">
        <w:rPr>
          <w:rStyle w:val="StyleUnderline"/>
        </w:rPr>
        <w:t xml:space="preserve"> an </w:t>
      </w:r>
      <w:r w:rsidRPr="0014525A">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14525A">
        <w:rPr>
          <w:rStyle w:val="StyleUnderline"/>
          <w:highlight w:val="cyan"/>
        </w:rPr>
        <w:t>strategies</w:t>
      </w:r>
      <w:r w:rsidRPr="000C1C21">
        <w:rPr>
          <w:rStyle w:val="StyleUnderline"/>
        </w:rPr>
        <w:t xml:space="preserve"> [23]. </w:t>
      </w:r>
    </w:p>
    <w:p w14:paraId="701C6572" w14:textId="77777777" w:rsidR="00127BEC" w:rsidRPr="000C1C21" w:rsidRDefault="00127BEC" w:rsidP="00127BEC">
      <w:r w:rsidRPr="000C1C21">
        <w:t xml:space="preserve">B. Attributable Norms </w:t>
      </w:r>
    </w:p>
    <w:p w14:paraId="0C6CC3EC" w14:textId="77777777" w:rsidR="00127BEC" w:rsidRPr="000C1C21" w:rsidRDefault="00127BEC" w:rsidP="00127BEC">
      <w:pPr>
        <w:rPr>
          <w:rStyle w:val="StyleUnderline"/>
        </w:rPr>
      </w:pPr>
      <w:r w:rsidRPr="000C1C21">
        <w:t xml:space="preserve">There also exists a </w:t>
      </w:r>
      <w:r w:rsidRPr="000C1C21">
        <w:rPr>
          <w:rStyle w:val="StyleUnderline"/>
        </w:rPr>
        <w:t xml:space="preserve">long-standing normative framework favouring the peaceful use of space. </w:t>
      </w:r>
      <w:r w:rsidRPr="000C1C21">
        <w:t xml:space="preserve">The effectiveness of this regime, centred around </w:t>
      </w:r>
      <w:r w:rsidRPr="000C1C21">
        <w:rPr>
          <w:rStyle w:val="StyleUnderline"/>
        </w:rPr>
        <w:t>the Outer Space Treaty (</w:t>
      </w:r>
      <w:r w:rsidRPr="0014525A">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14525A">
        <w:rPr>
          <w:rStyle w:val="StyleUnderline"/>
          <w:highlight w:val="cyan"/>
        </w:rPr>
        <w:t>supported</w:t>
      </w:r>
      <w:r w:rsidRPr="000C1C21">
        <w:rPr>
          <w:rStyle w:val="StyleUnderline"/>
        </w:rPr>
        <w:t xml:space="preserve"> over </w:t>
      </w:r>
      <w:r w:rsidRPr="0014525A">
        <w:rPr>
          <w:rStyle w:val="StyleUnderline"/>
          <w:highlight w:val="cyan"/>
        </w:rPr>
        <w:t>six decades of</w:t>
      </w:r>
      <w:r w:rsidRPr="000C1C21">
        <w:rPr>
          <w:rStyle w:val="StyleUnderline"/>
        </w:rPr>
        <w:t xml:space="preserve"> relative </w:t>
      </w:r>
      <w:r w:rsidRPr="0014525A">
        <w:rPr>
          <w:rStyle w:val="StyleUnderline"/>
          <w:highlight w:val="cyan"/>
        </w:rPr>
        <w:t>peace</w:t>
      </w:r>
      <w:r w:rsidRPr="000C1C21">
        <w:rPr>
          <w:rStyle w:val="StyleUnderline"/>
        </w:rPr>
        <w:t xml:space="preserve"> in orbit. </w:t>
      </w:r>
    </w:p>
    <w:p w14:paraId="43A4F1CD" w14:textId="77777777" w:rsidR="00127BEC" w:rsidRPr="000C1C21" w:rsidRDefault="00127BEC" w:rsidP="00127BEC">
      <w:pPr>
        <w:rPr>
          <w:rStyle w:val="StyleUnderline"/>
        </w:rPr>
      </w:pPr>
      <w:r w:rsidRPr="000C1C21">
        <w:t xml:space="preserve">Over these six decades, </w:t>
      </w:r>
      <w:r w:rsidRPr="0014525A">
        <w:rPr>
          <w:rStyle w:val="StyleUnderline"/>
          <w:highlight w:val="cyan"/>
        </w:rPr>
        <w:t>norms</w:t>
      </w:r>
      <w:r w:rsidRPr="000C1C21">
        <w:rPr>
          <w:rStyle w:val="StyleUnderline"/>
        </w:rPr>
        <w:t xml:space="preserve"> have </w:t>
      </w:r>
      <w:r w:rsidRPr="0014525A">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14525A">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14525A">
        <w:rPr>
          <w:rStyle w:val="StyleUnderline"/>
          <w:highlight w:val="cya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14525A">
        <w:rPr>
          <w:rStyle w:val="StyleUnderline"/>
          <w:highlight w:val="cyan"/>
        </w:rPr>
        <w:t>states perceive real costs</w:t>
      </w:r>
      <w:r w:rsidRPr="000C1C21">
        <w:rPr>
          <w:rStyle w:val="StyleUnderline"/>
        </w:rPr>
        <w:t xml:space="preserve"> to breaking this normative tradition and may even </w:t>
      </w:r>
      <w:r w:rsidRPr="0014525A">
        <w:rPr>
          <w:rStyle w:val="StyleUnderline"/>
          <w:highlight w:val="cyan"/>
        </w:rPr>
        <w:t>moderate</w:t>
      </w:r>
      <w:r w:rsidRPr="000C1C21">
        <w:rPr>
          <w:rStyle w:val="StyleUnderline"/>
        </w:rPr>
        <w:t xml:space="preserve"> </w:t>
      </w:r>
      <w:r w:rsidRPr="0014525A">
        <w:rPr>
          <w:rStyle w:val="StyleUnderline"/>
          <w:highlight w:val="cyan"/>
        </w:rPr>
        <w:t>their behaviours</w:t>
      </w:r>
      <w:r w:rsidRPr="000C1C21">
        <w:rPr>
          <w:rStyle w:val="StyleUnderline"/>
        </w:rPr>
        <w:t xml:space="preserve"> accordingly. </w:t>
      </w:r>
    </w:p>
    <w:p w14:paraId="29DD20BD" w14:textId="77777777" w:rsidR="00127BEC" w:rsidRPr="000C1C21" w:rsidRDefault="00127BEC" w:rsidP="00127BEC">
      <w:r w:rsidRPr="000C1C21">
        <w:t xml:space="preserve">One further factor supporting this norms regime is the </w:t>
      </w:r>
      <w:r w:rsidRPr="0014525A">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14525A">
        <w:rPr>
          <w:rStyle w:val="StyleUnderline"/>
          <w:highlight w:val="cyan"/>
        </w:rPr>
        <w:t>stealth</w:t>
      </w:r>
      <w:r w:rsidRPr="000C1C21">
        <w:rPr>
          <w:rStyle w:val="StyleUnderline"/>
        </w:rPr>
        <w:t xml:space="preserve"> are essentially </w:t>
      </w:r>
      <w:r w:rsidRPr="0014525A">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14525A">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14525A">
        <w:rPr>
          <w:rStyle w:val="StyleUnderline"/>
          <w:highlight w:val="cyan"/>
        </w:rPr>
        <w:t>high</w:t>
      </w:r>
      <w:r w:rsidRPr="000C1C21">
        <w:rPr>
          <w:rStyle w:val="StyleUnderline"/>
        </w:rPr>
        <w:t xml:space="preserve"> </w:t>
      </w:r>
      <w:r w:rsidRPr="0014525A">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233DAF47" w14:textId="77777777" w:rsidR="00127BEC" w:rsidRPr="000C1C21" w:rsidRDefault="00127BEC" w:rsidP="00127BEC">
      <w:r w:rsidRPr="000C1C21">
        <w:t xml:space="preserve">C. Environmental Interdependence </w:t>
      </w:r>
    </w:p>
    <w:p w14:paraId="107A0E9D" w14:textId="77777777" w:rsidR="00127BEC" w:rsidRDefault="00127BEC" w:rsidP="00127BEC">
      <w:pPr>
        <w:rPr>
          <w:rStyle w:val="StyleUnderline"/>
        </w:rPr>
      </w:pPr>
      <w:r w:rsidRPr="000C1C21">
        <w:lastRenderedPageBreak/>
        <w:t xml:space="preserve">A </w:t>
      </w:r>
      <w:r w:rsidRPr="000C1C21">
        <w:rPr>
          <w:rStyle w:val="StyleUnderline"/>
        </w:rPr>
        <w:t xml:space="preserve">third stabilizing force relates to the </w:t>
      </w:r>
      <w:r w:rsidRPr="0014525A">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14525A">
        <w:rPr>
          <w:rStyle w:val="StyleUnderline"/>
          <w:highlight w:val="cyan"/>
        </w:rPr>
        <w:t>threaten</w:t>
      </w:r>
      <w:r w:rsidRPr="000C1C21">
        <w:rPr>
          <w:rStyle w:val="StyleUnderline"/>
        </w:rPr>
        <w:t xml:space="preserve"> the </w:t>
      </w:r>
      <w:r w:rsidRPr="0014525A">
        <w:rPr>
          <w:rStyle w:val="StyleUnderline"/>
          <w:highlight w:val="cyan"/>
        </w:rPr>
        <w:t>attacker’s</w:t>
      </w:r>
      <w:r w:rsidRPr="000C1C21">
        <w:rPr>
          <w:rStyle w:val="StyleUnderline"/>
        </w:rPr>
        <w:t xml:space="preserve"> own space </w:t>
      </w:r>
      <w:r w:rsidRPr="0014525A">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14525A">
        <w:rPr>
          <w:rStyle w:val="StyleUnderline"/>
          <w:highlight w:val="cyan"/>
        </w:rPr>
        <w:t>ASAT attack can constrain</w:t>
      </w:r>
      <w:r w:rsidRPr="000C1C21">
        <w:rPr>
          <w:rStyle w:val="StyleUnderline"/>
        </w:rPr>
        <w:t xml:space="preserve"> the attacker’s </w:t>
      </w:r>
      <w:r w:rsidRPr="0014525A">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14525A">
        <w:rPr>
          <w:rStyle w:val="StyleUnderline"/>
          <w:highlight w:val="cyan"/>
        </w:rPr>
        <w:t>acts as a strong strategic deterrent</w:t>
      </w:r>
      <w:r w:rsidRPr="000C1C21">
        <w:rPr>
          <w:rStyle w:val="StyleUnderline"/>
        </w:rPr>
        <w:t xml:space="preserve"> to ASAT usage.</w:t>
      </w:r>
    </w:p>
    <w:p w14:paraId="358F4C04" w14:textId="77777777" w:rsidR="00127BEC" w:rsidRDefault="00127BEC" w:rsidP="00127BEC">
      <w:pPr>
        <w:pStyle w:val="Heading4"/>
      </w:pPr>
      <w:r w:rsidRPr="001578E8">
        <w:t>It's 100 years away</w:t>
      </w:r>
      <w:r>
        <w:t xml:space="preserve"> - blue</w:t>
      </w:r>
    </w:p>
    <w:p w14:paraId="55640B05" w14:textId="77777777" w:rsidR="00127BEC" w:rsidRPr="001578E8" w:rsidRDefault="00127BEC" w:rsidP="00127BEC">
      <w:r w:rsidRPr="002401A3">
        <w:t xml:space="preserve">Chelsea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A07A949" w14:textId="77777777" w:rsidR="00127BEC" w:rsidRDefault="00127BEC" w:rsidP="00127BEC">
      <w:pPr>
        <w:ind w:left="720"/>
        <w:rPr>
          <w:sz w:val="10"/>
        </w:rPr>
      </w:pPr>
      <w:r w:rsidRPr="002401A3">
        <w:rPr>
          <w:sz w:val="10"/>
        </w:rPr>
        <w:t xml:space="preserve">Debris poses a threat to functioning space objects and astronauts in space, and may cause damage to the earth’s surface upon re-entry.29 Much of the small </w:t>
      </w:r>
      <w:r w:rsidRPr="0079319E">
        <w:rPr>
          <w:highlight w:val="yellow"/>
          <w:u w:val="single"/>
        </w:rPr>
        <w:t>debris cannot be tracked due to</w:t>
      </w:r>
      <w:r w:rsidRPr="002401A3">
        <w:rPr>
          <w:sz w:val="10"/>
        </w:rPr>
        <w:t xml:space="preserve"> its </w:t>
      </w:r>
      <w:r w:rsidRPr="0079319E">
        <w:rPr>
          <w:highlight w:val="yellow"/>
          <w:u w:val="single"/>
        </w:rPr>
        <w:t>size and</w:t>
      </w:r>
      <w:r w:rsidRPr="002401A3">
        <w:rPr>
          <w:sz w:val="10"/>
        </w:rPr>
        <w:t xml:space="preserve"> the </w:t>
      </w:r>
      <w:r w:rsidRPr="0079319E">
        <w:rPr>
          <w:highlight w:val="yellow"/>
          <w:u w:val="single"/>
        </w:rPr>
        <w:t>velocity</w:t>
      </w:r>
      <w:r w:rsidRPr="002401A3">
        <w:rPr>
          <w:sz w:val="10"/>
        </w:rPr>
        <w:t xml:space="preserve"> at which it travels, </w:t>
      </w:r>
      <w:r w:rsidRPr="0079319E">
        <w:rPr>
          <w:rStyle w:val="Emphasis"/>
          <w:highlight w:val="yellow"/>
        </w:rPr>
        <w:t>making it impossible to</w:t>
      </w:r>
      <w:r w:rsidRPr="002401A3">
        <w:rPr>
          <w:sz w:val="10"/>
        </w:rPr>
        <w:t xml:space="preserve"> anticipate and maneuver to </w:t>
      </w:r>
      <w:r w:rsidRPr="0079319E">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79319E">
        <w:rPr>
          <w:rStyle w:val="StyleUnderline"/>
          <w:highlight w:val="yellow"/>
        </w:rPr>
        <w:t>pieces</w:t>
      </w:r>
      <w:r w:rsidRPr="002401A3">
        <w:rPr>
          <w:sz w:val="10"/>
        </w:rPr>
        <w:t xml:space="preserve"> of debris “continuously </w:t>
      </w:r>
      <w:r w:rsidRPr="0079319E">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79319E">
        <w:rPr>
          <w:highlight w:val="yellow"/>
          <w:u w:val="single"/>
        </w:rPr>
        <w:t>and</w:t>
      </w:r>
      <w:r w:rsidRPr="002401A3">
        <w:rPr>
          <w:sz w:val="10"/>
        </w:rPr>
        <w:t xml:space="preserve"> may </w:t>
      </w:r>
      <w:r w:rsidRPr="0079319E">
        <w:rPr>
          <w:highlight w:val="yellow"/>
          <w:u w:val="single"/>
        </w:rPr>
        <w:t>stay in orbit for</w:t>
      </w:r>
      <w:r w:rsidRPr="002401A3">
        <w:rPr>
          <w:sz w:val="10"/>
        </w:rPr>
        <w:t xml:space="preserve"> decades or even </w:t>
      </w:r>
      <w:r w:rsidRPr="0079319E">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w:t>
      </w:r>
      <w:r w:rsidRPr="0038225D">
        <w:rPr>
          <w:sz w:val="10"/>
        </w:rPr>
        <w:t xml:space="preserve">nonfunctional </w:t>
      </w:r>
      <w:r w:rsidRPr="0038225D">
        <w:rPr>
          <w:rStyle w:val="StyleUnderline"/>
        </w:rPr>
        <w:t>objects</w:t>
      </w:r>
      <w:r w:rsidRPr="0038225D">
        <w:rPr>
          <w:sz w:val="10"/>
        </w:rPr>
        <w:t xml:space="preserve"> remaining in orbit </w:t>
      </w:r>
      <w:r w:rsidRPr="0038225D">
        <w:rPr>
          <w:u w:val="single"/>
        </w:rPr>
        <w:t>are a collision threat</w:t>
      </w:r>
      <w:r w:rsidRPr="0038225D">
        <w:rPr>
          <w:sz w:val="10"/>
        </w:rPr>
        <w:t xml:space="preserve">, capable of creating huge amounts of space debris and </w:t>
      </w:r>
      <w:r w:rsidRPr="0038225D">
        <w:rPr>
          <w:u w:val="single"/>
        </w:rPr>
        <w:t>taking up</w:t>
      </w:r>
      <w:r w:rsidRPr="0038225D">
        <w:rPr>
          <w:sz w:val="10"/>
        </w:rPr>
        <w:t xml:space="preserve"> otherwise </w:t>
      </w:r>
      <w:r w:rsidRPr="0038225D">
        <w:rPr>
          <w:u w:val="single"/>
        </w:rPr>
        <w:t>useful orbit space.</w:t>
      </w:r>
      <w:r w:rsidRPr="0038225D">
        <w:rPr>
          <w:sz w:val="10"/>
        </w:rPr>
        <w:t>36 This issu</w:t>
      </w:r>
      <w:r w:rsidRPr="002401A3">
        <w:rPr>
          <w:sz w:val="10"/>
        </w:rPr>
        <w:t xml:space="preserve">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79319E">
        <w:rPr>
          <w:highlight w:val="yellow"/>
          <w:u w:val="single"/>
        </w:rPr>
        <w:t>commercial space tourism will</w:t>
      </w:r>
      <w:r w:rsidRPr="002401A3">
        <w:rPr>
          <w:sz w:val="10"/>
        </w:rPr>
        <w:t xml:space="preserve"> also </w:t>
      </w:r>
      <w:r w:rsidRPr="0079319E">
        <w:rPr>
          <w:highlight w:val="yellow"/>
          <w:u w:val="single"/>
        </w:rPr>
        <w:t>increase</w:t>
      </w:r>
      <w:r w:rsidRPr="002401A3">
        <w:rPr>
          <w:u w:val="single"/>
        </w:rPr>
        <w:t xml:space="preserve"> the number of objects launched into space and thus the amount of </w:t>
      </w:r>
      <w:r w:rsidRPr="0079319E">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79319E">
        <w:rPr>
          <w:highlight w:val="yellow"/>
          <w:u w:val="single"/>
        </w:rPr>
        <w:t xml:space="preserve">The </w:t>
      </w:r>
      <w:r w:rsidRPr="0079319E">
        <w:rPr>
          <w:rStyle w:val="Emphasis"/>
          <w:highlight w:val="yellow"/>
        </w:rPr>
        <w:t>Kessler Syndrome</w:t>
      </w:r>
      <w:r w:rsidRPr="0079319E">
        <w:rPr>
          <w:highlight w:val="yellow"/>
          <w:u w:val="single"/>
        </w:rPr>
        <w:t xml:space="preserve"> is</w:t>
      </w:r>
      <w:r w:rsidRPr="002401A3">
        <w:rPr>
          <w:sz w:val="10"/>
        </w:rPr>
        <w:t xml:space="preserve"> a cascade </w:t>
      </w:r>
      <w:r w:rsidRPr="002401A3">
        <w:rPr>
          <w:u w:val="single"/>
        </w:rPr>
        <w:t xml:space="preserve">created </w:t>
      </w:r>
      <w:r w:rsidRPr="0079319E">
        <w:rPr>
          <w:highlight w:val="yellow"/>
          <w:u w:val="single"/>
        </w:rPr>
        <w:t xml:space="preserve">when debris hits a space object, creating new debris and </w:t>
      </w:r>
      <w:r w:rsidRPr="0079319E">
        <w:rPr>
          <w:rStyle w:val="Emphasis"/>
          <w:highlight w:val="yellow"/>
        </w:rPr>
        <w:t>setting off a chain reaction</w:t>
      </w:r>
      <w:r w:rsidRPr="0079319E">
        <w:rPr>
          <w:highlight w:val="yellow"/>
          <w:u w:val="single"/>
        </w:rPr>
        <w:t xml:space="preserve"> of collisions that</w:t>
      </w:r>
      <w:r w:rsidRPr="002401A3">
        <w:rPr>
          <w:sz w:val="10"/>
        </w:rPr>
        <w:t xml:space="preserve"> eventually </w:t>
      </w:r>
      <w:r w:rsidRPr="0079319E">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w:t>
      </w:r>
      <w:r w:rsidRPr="001578E8">
        <w:t>this point a collision could set off a cascade destroying all space objects within the orbit.50 In 2011, The National Research Council predicted that the Kessler Syndrome could happen within ten to twenty years.51</w:t>
      </w:r>
      <w:r w:rsidRPr="002401A3">
        <w:rPr>
          <w:sz w:val="10"/>
        </w:rPr>
        <w:t xml:space="preserve"> </w:t>
      </w:r>
      <w:r w:rsidRPr="001578E8">
        <w:rPr>
          <w:rStyle w:val="StyleUnderline"/>
        </w:rPr>
        <w:t xml:space="preserve">Donald J. </w:t>
      </w:r>
      <w:r w:rsidRPr="001578E8">
        <w:rPr>
          <w:rStyle w:val="StyleUnderline"/>
          <w:highlight w:val="cyan"/>
        </w:rPr>
        <w:t>Kessler</w:t>
      </w:r>
      <w:r w:rsidRPr="001578E8">
        <w:rPr>
          <w:rStyle w:val="StyleUnderline"/>
        </w:rPr>
        <w:t xml:space="preserve">, the astrophysicist and NASA scientist who theorized the Kessler Syndrome in 1978, </w:t>
      </w:r>
      <w:r w:rsidRPr="001578E8">
        <w:rPr>
          <w:rStyle w:val="StyleUnderline"/>
          <w:highlight w:val="cyan"/>
        </w:rPr>
        <w:t>believes this cascade may be a century away</w:t>
      </w:r>
      <w:r w:rsidRPr="001578E8">
        <w:rPr>
          <w:rStyle w:val="StyleUnderline"/>
        </w:rPr>
        <w:t>, meaning that there is still time to develop a solution.52</w:t>
      </w:r>
      <w:r w:rsidRPr="002401A3">
        <w:rPr>
          <w:sz w:val="10"/>
        </w:rPr>
        <w:t xml:space="preserve"> </w:t>
      </w:r>
    </w:p>
    <w:p w14:paraId="12F659FF" w14:textId="77777777" w:rsidR="00127BEC" w:rsidRPr="00404BD3" w:rsidRDefault="00127BEC" w:rsidP="00127BEC"/>
    <w:p w14:paraId="0FE74483" w14:textId="77777777" w:rsidR="00127BEC" w:rsidRDefault="00127BEC" w:rsidP="00127BEC">
      <w:pPr>
        <w:pStyle w:val="Heading3"/>
      </w:pPr>
      <w:r>
        <w:lastRenderedPageBreak/>
        <w:t>1NC---AT: Colonialism</w:t>
      </w:r>
    </w:p>
    <w:p w14:paraId="363C03E5" w14:textId="77777777" w:rsidR="00127BEC" w:rsidRPr="001A1145" w:rsidRDefault="00127BEC" w:rsidP="00127BEC">
      <w:pPr>
        <w:pStyle w:val="Heading4"/>
        <w:rPr>
          <w:rFonts w:asciiTheme="minorHAnsi" w:hAnsiTheme="minorHAnsi" w:cstheme="minorHAnsi"/>
        </w:rPr>
      </w:pPr>
      <w:r>
        <w:rPr>
          <w:rFonts w:asciiTheme="minorHAnsi" w:hAnsiTheme="minorHAnsi" w:cstheme="minorHAnsi"/>
        </w:rPr>
        <w:t>1---</w:t>
      </w:r>
      <w:r w:rsidRPr="001A1145">
        <w:rPr>
          <w:rFonts w:asciiTheme="minorHAnsi" w:hAnsiTheme="minorHAnsi" w:cstheme="minorHAnsi"/>
        </w:rPr>
        <w:t>Cap sustainable</w:t>
      </w:r>
      <w:r>
        <w:rPr>
          <w:rFonts w:asciiTheme="minorHAnsi" w:hAnsiTheme="minorHAnsi" w:cstheme="minorHAnsi"/>
        </w:rPr>
        <w:t>---</w:t>
      </w:r>
      <w:r w:rsidRPr="001A1145">
        <w:rPr>
          <w:rFonts w:asciiTheme="minorHAnsi" w:hAnsiTheme="minorHAnsi" w:cstheme="minorHAnsi"/>
        </w:rPr>
        <w:t>profit motive drives tech innovation</w:t>
      </w:r>
      <w:r>
        <w:rPr>
          <w:rFonts w:asciiTheme="minorHAnsi" w:hAnsiTheme="minorHAnsi" w:cstheme="minorHAnsi"/>
        </w:rPr>
        <w:t xml:space="preserve"> and </w:t>
      </w:r>
      <w:r w:rsidRPr="001A1145">
        <w:rPr>
          <w:rFonts w:asciiTheme="minorHAnsi" w:hAnsiTheme="minorHAnsi" w:cstheme="minorHAnsi"/>
        </w:rPr>
        <w:t>makes resources infinit</w:t>
      </w:r>
      <w:r>
        <w:rPr>
          <w:rFonts w:asciiTheme="minorHAnsi" w:hAnsiTheme="minorHAnsi" w:cstheme="minorHAnsi"/>
        </w:rPr>
        <w:t>e---</w:t>
      </w:r>
      <w:r w:rsidRPr="001A1145">
        <w:rPr>
          <w:rFonts w:asciiTheme="minorHAnsi" w:hAnsiTheme="minorHAnsi" w:cstheme="minorHAnsi"/>
        </w:rPr>
        <w:t>only way to solve environmental collapse</w:t>
      </w:r>
      <w:r>
        <w:rPr>
          <w:rFonts w:asciiTheme="minorHAnsi" w:hAnsiTheme="minorHAnsi" w:cstheme="minorHAnsi"/>
        </w:rPr>
        <w:t xml:space="preserve"> and extinction. </w:t>
      </w:r>
    </w:p>
    <w:p w14:paraId="376E4BC6" w14:textId="77777777" w:rsidR="00127BEC" w:rsidRPr="001A1145" w:rsidRDefault="00127BEC" w:rsidP="00127BEC">
      <w:pPr>
        <w:rPr>
          <w:rFonts w:asciiTheme="minorHAnsi" w:hAnsiTheme="minorHAnsi" w:cstheme="minorHAnsi"/>
        </w:rPr>
      </w:pPr>
      <w:r w:rsidRPr="001A1145">
        <w:rPr>
          <w:rStyle w:val="Style13ptBold"/>
          <w:rFonts w:asciiTheme="minorHAnsi" w:hAnsiTheme="minorHAnsi" w:cstheme="minorHAnsi"/>
        </w:rPr>
        <w:t>McAfee 19</w:t>
      </w:r>
      <w:r w:rsidRPr="001A1145">
        <w:rPr>
          <w:rFonts w:asciiTheme="minorHAnsi" w:hAnsiTheme="minorHAnsi" w:cstheme="min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1A1145">
        <w:rPr>
          <w:rFonts w:asciiTheme="minorHAnsi" w:hAnsiTheme="minorHAnsi" w:cstheme="minorHAnsi"/>
          <w:i/>
        </w:rPr>
        <w:t>More from Less: The Surprising Story of How We Learned to Prosper Using Fewer Resources—and What Happens Next</w:t>
      </w:r>
      <w:r w:rsidRPr="001A1145">
        <w:rPr>
          <w:rFonts w:asciiTheme="minorHAnsi" w:hAnsiTheme="minorHAnsi" w:cstheme="minorHAnsi"/>
        </w:rPr>
        <w:t>, Chapter 14, pg 278-292, Kindle, dml)</w:t>
      </w:r>
    </w:p>
    <w:p w14:paraId="1D5DADC5" w14:textId="77777777" w:rsidR="00127BEC" w:rsidRDefault="00127BEC" w:rsidP="00127BEC">
      <w:pPr>
        <w:rPr>
          <w:rFonts w:asciiTheme="minorHAnsi" w:hAnsiTheme="minorHAnsi" w:cstheme="minorHAnsi"/>
          <w:sz w:val="16"/>
        </w:rPr>
      </w:pPr>
      <w:r w:rsidRPr="006B5371">
        <w:rPr>
          <w:rStyle w:val="StyleUnderline"/>
          <w:rFonts w:asciiTheme="minorHAnsi" w:hAnsiTheme="minorHAnsi" w:cstheme="minorHAnsi"/>
          <w:highlight w:val="green"/>
        </w:rPr>
        <w:t>As</w:t>
      </w:r>
      <w:r w:rsidRPr="001A1145">
        <w:rPr>
          <w:rStyle w:val="StyleUnderline"/>
          <w:rFonts w:asciiTheme="minorHAnsi" w:hAnsiTheme="minorHAnsi" w:cstheme="minorHAnsi"/>
        </w:rPr>
        <w:t xml:space="preserve"> today’s </w:t>
      </w:r>
      <w:r w:rsidRPr="006B5371">
        <w:rPr>
          <w:rStyle w:val="StyleUnderline"/>
          <w:rFonts w:asciiTheme="minorHAnsi" w:hAnsiTheme="minorHAnsi" w:cstheme="minorHAnsi"/>
          <w:highlight w:val="green"/>
        </w:rPr>
        <w:t xml:space="preserve">poor countries </w:t>
      </w:r>
      <w:r w:rsidRPr="006B5371">
        <w:rPr>
          <w:rStyle w:val="Emphasis"/>
          <w:rFonts w:asciiTheme="minorHAnsi" w:hAnsiTheme="minorHAnsi" w:cstheme="minorHAnsi"/>
          <w:highlight w:val="green"/>
        </w:rPr>
        <w:t>get richer</w:t>
      </w:r>
      <w:r w:rsidRPr="001A1145">
        <w:rPr>
          <w:rStyle w:val="StyleUnderline"/>
          <w:rFonts w:asciiTheme="minorHAnsi" w:hAnsiTheme="minorHAnsi" w:cstheme="minorHAnsi"/>
        </w:rPr>
        <w:t xml:space="preserve">, their </w:t>
      </w:r>
      <w:r w:rsidRPr="006B5371">
        <w:rPr>
          <w:rStyle w:val="StyleUnderline"/>
          <w:rFonts w:asciiTheme="minorHAnsi" w:hAnsiTheme="minorHAnsi" w:cstheme="minorHAnsi"/>
          <w:highlight w:val="green"/>
        </w:rPr>
        <w:t>institutions</w:t>
      </w:r>
      <w:r w:rsidRPr="001A1145">
        <w:rPr>
          <w:rStyle w:val="StyleUnderline"/>
          <w:rFonts w:asciiTheme="minorHAnsi" w:hAnsiTheme="minorHAnsi" w:cstheme="minorHAnsi"/>
        </w:rPr>
        <w:t xml:space="preserve"> will </w:t>
      </w:r>
      <w:r w:rsidRPr="006B5371">
        <w:rPr>
          <w:rStyle w:val="Emphasis"/>
          <w:rFonts w:asciiTheme="minorHAnsi" w:hAnsiTheme="minorHAnsi" w:cstheme="minorHAnsi"/>
          <w:highlight w:val="green"/>
        </w:rPr>
        <w:t>improve</w:t>
      </w:r>
      <w:r w:rsidRPr="001A1145">
        <w:rPr>
          <w:rStyle w:val="StyleUnderline"/>
          <w:rFonts w:asciiTheme="minorHAnsi" w:hAnsiTheme="minorHAnsi" w:cstheme="minorHAnsi"/>
        </w:rPr>
        <w:t xml:space="preserve"> and most will eventually go through</w:t>
      </w:r>
      <w:r w:rsidRPr="001A1145">
        <w:rPr>
          <w:rFonts w:asciiTheme="minorHAnsi" w:hAnsiTheme="minorHAnsi" w:cstheme="minorHAnsi"/>
          <w:sz w:val="16"/>
        </w:rPr>
        <w:t xml:space="preserve"> what Ricardo Hausmann calls "</w:t>
      </w:r>
      <w:r w:rsidRPr="001A1145">
        <w:rPr>
          <w:rStyle w:val="StyleUnderline"/>
          <w:rFonts w:asciiTheme="minorHAnsi" w:hAnsiTheme="minorHAnsi" w:cstheme="minorHAnsi"/>
        </w:rPr>
        <w:t xml:space="preserve">the </w:t>
      </w:r>
      <w:r w:rsidRPr="001A1145">
        <w:rPr>
          <w:rStyle w:val="Emphasis"/>
          <w:rFonts w:asciiTheme="minorHAnsi" w:hAnsiTheme="minorHAnsi" w:cstheme="minorHAnsi"/>
        </w:rPr>
        <w:t>capitalist makeover of production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This makeover </w:t>
      </w:r>
      <w:r w:rsidRPr="001A1145">
        <w:rPr>
          <w:rStyle w:val="Emphasis"/>
          <w:rFonts w:asciiTheme="minorHAnsi" w:hAnsiTheme="minorHAnsi" w:cstheme="minorHAnsi"/>
        </w:rPr>
        <w:t>doesn't enslave people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nor</w:t>
      </w:r>
      <w:r w:rsidRPr="001A1145">
        <w:rPr>
          <w:rStyle w:val="StyleUnderline"/>
          <w:rFonts w:asciiTheme="minorHAnsi" w:hAnsiTheme="minorHAnsi" w:cstheme="minorHAnsi"/>
        </w:rPr>
        <w:t xml:space="preserve"> does it </w:t>
      </w:r>
      <w:r w:rsidRPr="001A1145">
        <w:rPr>
          <w:rStyle w:val="Emphasis"/>
          <w:rFonts w:asciiTheme="minorHAnsi" w:hAnsiTheme="minorHAnsi" w:cstheme="minorHAnsi"/>
        </w:rPr>
        <w:t>befoul the earth</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As today’s poor get richer, they'll consume </w:t>
      </w:r>
      <w:r w:rsidRPr="001A1145">
        <w:rPr>
          <w:rStyle w:val="Emphasis"/>
          <w:rFonts w:asciiTheme="minorHAnsi" w:hAnsiTheme="minorHAnsi" w:cstheme="minorHAnsi"/>
        </w:rPr>
        <w:t>more</w:t>
      </w:r>
      <w:r w:rsidRPr="001A1145">
        <w:rPr>
          <w:rStyle w:val="StyleUnderline"/>
          <w:rFonts w:asciiTheme="minorHAnsi" w:hAnsiTheme="minorHAnsi" w:cstheme="minorHAnsi"/>
        </w:rPr>
        <w:t xml:space="preserve">, but they'll also consume </w:t>
      </w:r>
      <w:r w:rsidRPr="001A1145">
        <w:rPr>
          <w:rStyle w:val="Emphasis"/>
          <w:rFonts w:asciiTheme="minorHAnsi" w:hAnsiTheme="minorHAnsi" w:cstheme="minorHAnsi"/>
        </w:rPr>
        <w:t>much differently</w:t>
      </w:r>
      <w:r w:rsidRPr="001A1145">
        <w:rPr>
          <w:rFonts w:asciiTheme="minorHAnsi" w:hAnsiTheme="minorHAnsi" w:cstheme="minorHAnsi"/>
          <w:sz w:val="16"/>
        </w:rPr>
        <w:t xml:space="preserve"> from earlier generations. </w:t>
      </w:r>
      <w:r w:rsidRPr="001A1145">
        <w:rPr>
          <w:rStyle w:val="StyleUnderline"/>
          <w:rFonts w:asciiTheme="minorHAnsi" w:hAnsiTheme="minorHAnsi" w:cstheme="minorHAnsi"/>
        </w:rPr>
        <w:t xml:space="preserve">They </w:t>
      </w:r>
      <w:r w:rsidRPr="001A1145">
        <w:rPr>
          <w:rStyle w:val="Emphasis"/>
          <w:rFonts w:asciiTheme="minorHAnsi" w:hAnsiTheme="minorHAnsi" w:cstheme="minorHAnsi"/>
        </w:rPr>
        <w:t>won't read physical newspapers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magazines</w:t>
      </w:r>
      <w:r w:rsidRPr="001A1145">
        <w:rPr>
          <w:rStyle w:val="StyleUnderline"/>
          <w:rFonts w:asciiTheme="minorHAnsi" w:hAnsiTheme="minorHAnsi" w:cstheme="minorHAnsi"/>
        </w:rPr>
        <w:t xml:space="preserve">. They'll get a </w:t>
      </w:r>
      <w:r w:rsidRPr="001A1145">
        <w:rPr>
          <w:rStyle w:val="Emphasis"/>
          <w:rFonts w:asciiTheme="minorHAnsi" w:hAnsiTheme="minorHAnsi" w:cstheme="minorHAnsi"/>
        </w:rPr>
        <w:t>great deal</w:t>
      </w:r>
      <w:r w:rsidRPr="001A1145">
        <w:rPr>
          <w:rStyle w:val="StyleUnderline"/>
          <w:rFonts w:asciiTheme="minorHAnsi" w:hAnsiTheme="minorHAnsi" w:cstheme="minorHAnsi"/>
        </w:rPr>
        <w:t xml:space="preserve"> of their power from </w:t>
      </w:r>
      <w:r w:rsidRPr="001A1145">
        <w:rPr>
          <w:rStyle w:val="Emphasis"/>
          <w:rFonts w:asciiTheme="minorHAnsi" w:hAnsiTheme="minorHAnsi" w:cstheme="minorHAnsi"/>
        </w:rPr>
        <w:t>renewables</w:t>
      </w:r>
      <w:r w:rsidRPr="001A1145">
        <w:rPr>
          <w:rStyle w:val="StyleUnderline"/>
          <w:rFonts w:asciiTheme="minorHAnsi" w:hAnsiTheme="minorHAnsi" w:cstheme="minorHAnsi"/>
        </w:rPr>
        <w:t xml:space="preserve"> and</w:t>
      </w:r>
      <w:r w:rsidRPr="001A1145">
        <w:rPr>
          <w:rFonts w:asciiTheme="minorHAnsi" w:hAnsiTheme="minorHAnsi" w:cstheme="minorHAnsi"/>
          <w:sz w:val="16"/>
        </w:rPr>
        <w:t xml:space="preserve"> (one hopes) </w:t>
      </w:r>
      <w:r w:rsidRPr="001A1145">
        <w:rPr>
          <w:rStyle w:val="Emphasis"/>
          <w:rFonts w:asciiTheme="minorHAnsi" w:hAnsiTheme="minorHAnsi" w:cstheme="minorHAnsi"/>
        </w:rPr>
        <w:t>nuclear</w:t>
      </w:r>
      <w:r w:rsidRPr="001A1145">
        <w:rPr>
          <w:rStyle w:val="StyleUnderline"/>
          <w:rFonts w:asciiTheme="minorHAnsi" w:hAnsiTheme="minorHAnsi" w:cstheme="minorHAnsi"/>
        </w:rPr>
        <w:t xml:space="preserve"> because these energy sources will be the </w:t>
      </w:r>
      <w:r w:rsidRPr="001A1145">
        <w:rPr>
          <w:rStyle w:val="Emphasis"/>
          <w:rFonts w:asciiTheme="minorHAnsi" w:hAnsiTheme="minorHAnsi" w:cstheme="minorHAnsi"/>
        </w:rPr>
        <w:t>cheapest</w:t>
      </w:r>
      <w:r w:rsidRPr="001A1145">
        <w:rPr>
          <w:rFonts w:asciiTheme="minorHAnsi" w:hAnsiTheme="minorHAnsi" w:cstheme="minorHAnsi"/>
          <w:sz w:val="16"/>
        </w:rPr>
        <w:t xml:space="preserve">. They’ll live in cities, as we saw in chapter 12; in fact, they already are. </w:t>
      </w:r>
      <w:r w:rsidRPr="001A1145">
        <w:rPr>
          <w:rStyle w:val="StyleUnderline"/>
          <w:rFonts w:asciiTheme="minorHAnsi" w:hAnsiTheme="minorHAnsi" w:cstheme="minorHAnsi"/>
        </w:rPr>
        <w:t xml:space="preserve">They'll be </w:t>
      </w:r>
      <w:r w:rsidRPr="001A1145">
        <w:rPr>
          <w:rStyle w:val="Emphasis"/>
          <w:rFonts w:asciiTheme="minorHAnsi" w:hAnsiTheme="minorHAnsi" w:cstheme="minorHAnsi"/>
        </w:rPr>
        <w:t>less likely to own cars</w:t>
      </w:r>
      <w:r w:rsidRPr="001A1145">
        <w:rPr>
          <w:rFonts w:asciiTheme="minorHAnsi" w:hAnsiTheme="minorHAnsi" w:cstheme="minorHAnsi"/>
          <w:sz w:val="16"/>
        </w:rPr>
        <w:t xml:space="preserve"> because a variety of transportation options will be only a few taps away. Most important, </w:t>
      </w:r>
      <w:r w:rsidRPr="001A1145">
        <w:rPr>
          <w:rStyle w:val="StyleUnderline"/>
          <w:rFonts w:asciiTheme="minorHAnsi" w:hAnsiTheme="minorHAnsi" w:cstheme="minorHAnsi"/>
        </w:rPr>
        <w:t xml:space="preserve">they'll come up with ideas that </w:t>
      </w:r>
      <w:r w:rsidRPr="001A1145">
        <w:rPr>
          <w:rStyle w:val="Emphasis"/>
          <w:rFonts w:asciiTheme="minorHAnsi" w:hAnsiTheme="minorHAnsi" w:cstheme="minorHAnsi"/>
        </w:rPr>
        <w:t>keep the growth going</w:t>
      </w:r>
      <w:r w:rsidRPr="001A1145">
        <w:rPr>
          <w:rStyle w:val="StyleUnderline"/>
          <w:rFonts w:asciiTheme="minorHAnsi" w:hAnsiTheme="minorHAnsi" w:cstheme="minorHAnsi"/>
        </w:rPr>
        <w:t xml:space="preserve">, and that benefit both </w:t>
      </w:r>
      <w:r w:rsidRPr="001A1145">
        <w:rPr>
          <w:rStyle w:val="Emphasis"/>
          <w:rFonts w:asciiTheme="minorHAnsi" w:hAnsiTheme="minorHAnsi" w:cstheme="minorHAnsi"/>
        </w:rPr>
        <w:t>humanity</w:t>
      </w:r>
      <w:r w:rsidRPr="001A1145">
        <w:rPr>
          <w:rStyle w:val="StyleUnderline"/>
          <w:rFonts w:asciiTheme="minorHAnsi" w:hAnsiTheme="minorHAnsi" w:cstheme="minorHAnsi"/>
        </w:rPr>
        <w:t xml:space="preserve"> and the </w:t>
      </w:r>
      <w:r w:rsidRPr="001A1145">
        <w:rPr>
          <w:rStyle w:val="Emphasis"/>
          <w:rFonts w:asciiTheme="minorHAnsi" w:hAnsiTheme="minorHAnsi" w:cstheme="minorHAnsi"/>
        </w:rPr>
        <w:t>planet</w:t>
      </w:r>
      <w:r w:rsidRPr="001A1145">
        <w:rPr>
          <w:rStyle w:val="StyleUnderline"/>
          <w:rFonts w:asciiTheme="minorHAnsi" w:hAnsiTheme="minorHAnsi" w:cstheme="minorHAnsi"/>
        </w:rPr>
        <w:t xml:space="preserve"> we live on</w:t>
      </w:r>
      <w:r w:rsidRPr="001A1145">
        <w:rPr>
          <w:rFonts w:asciiTheme="minorHAnsi" w:hAnsiTheme="minorHAnsi" w:cstheme="minorHAnsi"/>
          <w:sz w:val="16"/>
        </w:rPr>
        <w:t xml:space="preserve">. Predicting exactly how technological progress will unfold is much like predicting the weather: feasible in the short term, but impossible over a longer time. </w:t>
      </w:r>
      <w:r w:rsidRPr="001A1145">
        <w:rPr>
          <w:rStyle w:val="StyleUnderline"/>
          <w:rFonts w:asciiTheme="minorHAnsi" w:hAnsiTheme="minorHAnsi" w:cstheme="minorHAnsi"/>
        </w:rPr>
        <w:t>Great uncertainty and complexity prevent precise forecasts about</w:t>
      </w:r>
      <w:r w:rsidRPr="001A1145">
        <w:rPr>
          <w:rFonts w:asciiTheme="minorHAnsi" w:hAnsiTheme="minorHAnsi" w:cstheme="minorHAnsi"/>
          <w:sz w:val="16"/>
        </w:rPr>
        <w:t xml:space="preserve">, for example, the </w:t>
      </w:r>
      <w:r w:rsidRPr="001A1145">
        <w:rPr>
          <w:rStyle w:val="Emphasis"/>
          <w:rFonts w:asciiTheme="minorHAnsi" w:hAnsiTheme="minorHAnsi" w:cstheme="minorHAnsi"/>
        </w:rPr>
        <w:t>computing devices</w:t>
      </w:r>
      <w:r w:rsidRPr="001A1145">
        <w:rPr>
          <w:rFonts w:asciiTheme="minorHAnsi" w:hAnsiTheme="minorHAnsi" w:cstheme="minorHAnsi"/>
          <w:sz w:val="16"/>
        </w:rPr>
        <w:t xml:space="preserve"> we’ll be using thirty years from now </w:t>
      </w:r>
      <w:r w:rsidRPr="001A1145">
        <w:rPr>
          <w:rStyle w:val="StyleUnderline"/>
          <w:rFonts w:asciiTheme="minorHAnsi" w:hAnsiTheme="minorHAnsi" w:cstheme="minorHAnsi"/>
        </w:rPr>
        <w:t xml:space="preserve">or the dominant types of </w:t>
      </w:r>
      <w:r w:rsidRPr="006B5371">
        <w:rPr>
          <w:rStyle w:val="Emphasis"/>
          <w:rFonts w:asciiTheme="minorHAnsi" w:hAnsiTheme="minorHAnsi" w:cstheme="minorHAnsi"/>
          <w:highlight w:val="green"/>
        </w:rPr>
        <w:t>a</w:t>
      </w:r>
      <w:r w:rsidRPr="001A1145">
        <w:rPr>
          <w:rFonts w:asciiTheme="minorHAnsi" w:hAnsiTheme="minorHAnsi" w:cstheme="minorHAnsi"/>
          <w:sz w:val="16"/>
        </w:rPr>
        <w:t xml:space="preserve">rtificial </w:t>
      </w:r>
      <w:r w:rsidRPr="006B5371">
        <w:rPr>
          <w:rStyle w:val="Emphasis"/>
          <w:rFonts w:asciiTheme="minorHAnsi" w:hAnsiTheme="minorHAnsi" w:cstheme="minorHAnsi"/>
          <w:highlight w:val="green"/>
        </w:rPr>
        <w:t>i</w:t>
      </w:r>
      <w:r w:rsidRPr="001A1145">
        <w:rPr>
          <w:rFonts w:asciiTheme="minorHAnsi" w:hAnsiTheme="minorHAnsi" w:cstheme="minorHAnsi"/>
          <w:sz w:val="16"/>
        </w:rPr>
        <w:t xml:space="preserve">ntelligence in 2050 and beyond. </w:t>
      </w:r>
      <w:r w:rsidRPr="001A1145">
        <w:rPr>
          <w:rStyle w:val="StyleUnderline"/>
          <w:rFonts w:asciiTheme="minorHAnsi" w:hAnsiTheme="minorHAnsi" w:cstheme="minorHAnsi"/>
        </w:rPr>
        <w:t>But</w:t>
      </w:r>
      <w:r w:rsidRPr="001A1145">
        <w:rPr>
          <w:rFonts w:asciiTheme="minorHAnsi" w:hAnsiTheme="minorHAnsi" w:cstheme="minorHAnsi"/>
          <w:sz w:val="16"/>
        </w:rPr>
        <w:t xml:space="preserve"> even though we can't predict the weather long term, </w:t>
      </w:r>
      <w:r w:rsidRPr="001A1145">
        <w:rPr>
          <w:rStyle w:val="StyleUnderline"/>
          <w:rFonts w:asciiTheme="minorHAnsi" w:hAnsiTheme="minorHAnsi" w:cstheme="minorHAnsi"/>
        </w:rPr>
        <w:t xml:space="preserve">we can </w:t>
      </w:r>
      <w:r w:rsidRPr="006B5371">
        <w:rPr>
          <w:rStyle w:val="Emphasis"/>
          <w:rFonts w:asciiTheme="minorHAnsi" w:hAnsiTheme="minorHAnsi" w:cstheme="minorHAnsi"/>
          <w:highlight w:val="green"/>
        </w:rPr>
        <w:t>accurately forecast</w:t>
      </w:r>
      <w:r w:rsidRPr="001A1145">
        <w:rPr>
          <w:rFonts w:asciiTheme="minorHAnsi" w:hAnsiTheme="minorHAnsi" w:cstheme="min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6B5371">
        <w:rPr>
          <w:rStyle w:val="StyleUnderline"/>
          <w:rFonts w:asciiTheme="minorHAnsi" w:hAnsiTheme="minorHAnsi" w:cstheme="minorHAnsi"/>
          <w:highlight w:val="green"/>
        </w:rPr>
        <w:t>the "</w:t>
      </w:r>
      <w:r w:rsidRPr="006B5371">
        <w:rPr>
          <w:rStyle w:val="Emphasis"/>
          <w:rFonts w:asciiTheme="minorHAnsi" w:hAnsiTheme="minorHAnsi" w:cstheme="minorHAnsi"/>
          <w:highlight w:val="green"/>
        </w:rPr>
        <w:t>climate</w:t>
      </w:r>
      <w:r w:rsidRPr="001A1145">
        <w:rPr>
          <w:rStyle w:val="StyleUnderline"/>
          <w:rFonts w:asciiTheme="minorHAnsi" w:hAnsiTheme="minorHAnsi" w:cstheme="minorHAnsi"/>
        </w:rPr>
        <w:t xml:space="preserve">" of future technological progress by starting from the knowledge that it will be </w:t>
      </w:r>
      <w:r w:rsidRPr="001A1145">
        <w:rPr>
          <w:rStyle w:val="Emphasis"/>
          <w:rFonts w:asciiTheme="minorHAnsi" w:hAnsiTheme="minorHAnsi" w:cstheme="minorHAnsi"/>
        </w:rPr>
        <w:t>heavily applied</w:t>
      </w:r>
      <w:r w:rsidRPr="001A1145">
        <w:rPr>
          <w:rStyle w:val="StyleUnderline"/>
          <w:rFonts w:asciiTheme="minorHAnsi" w:hAnsiTheme="minorHAnsi" w:cstheme="minorHAnsi"/>
        </w:rPr>
        <w:t xml:space="preserve"> in the areas where it can </w:t>
      </w:r>
      <w:r w:rsidRPr="001A1145">
        <w:rPr>
          <w:rStyle w:val="Emphasis"/>
          <w:rFonts w:asciiTheme="minorHAnsi" w:hAnsiTheme="minorHAnsi" w:cstheme="minorHAnsi"/>
        </w:rPr>
        <w:t>affect capitalism the most</w:t>
      </w:r>
      <w:r w:rsidRPr="001A1145">
        <w:rPr>
          <w:rStyle w:val="StyleUnderline"/>
          <w:rFonts w:asciiTheme="minorHAnsi" w:hAnsiTheme="minorHAnsi" w:cstheme="minorHAnsi"/>
        </w:rPr>
        <w:t xml:space="preserve">. As we've seen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over</w:t>
      </w:r>
      <w:r w:rsidRPr="001A1145">
        <w:rPr>
          <w:rStyle w:val="StyleUnderline"/>
          <w:rFonts w:asciiTheme="minorHAnsi" w:hAnsiTheme="minorHAnsi" w:cstheme="minorHAnsi"/>
        </w:rPr>
        <w:t xml:space="preserve">, tech progress supplies opportunities to </w:t>
      </w:r>
      <w:r w:rsidRPr="001A1145">
        <w:rPr>
          <w:rStyle w:val="Emphasis"/>
          <w:rFonts w:asciiTheme="minorHAnsi" w:hAnsiTheme="minorHAnsi" w:cstheme="minorHAnsi"/>
        </w:rPr>
        <w:t>trim costs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improve performance</w:t>
      </w:r>
      <w:r w:rsidRPr="001A1145">
        <w:rPr>
          <w:rStyle w:val="StyleUnderline"/>
          <w:rFonts w:asciiTheme="minorHAnsi" w:hAnsiTheme="minorHAnsi" w:cstheme="minorHAnsi"/>
        </w:rPr>
        <w:t xml:space="preserve">) via </w:t>
      </w:r>
      <w:r w:rsidRPr="001A1145">
        <w:rPr>
          <w:rStyle w:val="Emphasis"/>
          <w:rFonts w:asciiTheme="minorHAnsi" w:hAnsiTheme="minorHAnsi" w:cstheme="minorHAnsi"/>
        </w:rPr>
        <w:t>dematerialization</w:t>
      </w:r>
      <w:r w:rsidRPr="001A1145">
        <w:rPr>
          <w:rStyle w:val="StyleUnderline"/>
          <w:rFonts w:asciiTheme="minorHAnsi" w:hAnsiTheme="minorHAnsi" w:cstheme="minorHAnsi"/>
        </w:rPr>
        <w:t xml:space="preserve">, and capitalism </w:t>
      </w:r>
      <w:r w:rsidRPr="001A1145">
        <w:rPr>
          <w:rStyle w:val="Emphasis"/>
          <w:rFonts w:asciiTheme="minorHAnsi" w:hAnsiTheme="minorHAnsi" w:cstheme="minorHAnsi"/>
        </w:rPr>
        <w:t>provides the motive</w:t>
      </w:r>
      <w:r w:rsidRPr="001A1145">
        <w:rPr>
          <w:rStyle w:val="StyleUnderline"/>
          <w:rFonts w:asciiTheme="minorHAnsi" w:hAnsiTheme="minorHAnsi" w:cstheme="minorHAnsi"/>
        </w:rPr>
        <w:t xml:space="preserve"> to do so</w:t>
      </w:r>
      <w:r w:rsidRPr="001A1145">
        <w:rPr>
          <w:rFonts w:asciiTheme="minorHAnsi" w:hAnsiTheme="minorHAnsi" w:cstheme="minorHAnsi"/>
          <w:sz w:val="16"/>
        </w:rPr>
        <w:t xml:space="preserve">. As a result, </w:t>
      </w:r>
      <w:r w:rsidRPr="001A1145">
        <w:rPr>
          <w:rStyle w:val="StyleUnderline"/>
          <w:rFonts w:asciiTheme="minorHAnsi" w:hAnsiTheme="minorHAnsi" w:cstheme="minorHAnsi"/>
        </w:rPr>
        <w:t>the Second Enlightenment</w:t>
      </w:r>
      <w:r w:rsidRPr="001A1145">
        <w:rPr>
          <w:rFonts w:asciiTheme="minorHAnsi" w:hAnsiTheme="minorHAnsi" w:cstheme="minorHAnsi"/>
          <w:sz w:val="16"/>
        </w:rPr>
        <w:t xml:space="preserve"> will continue as we move deeper into the twenty-first century. I'm confident that it </w:t>
      </w:r>
      <w:r w:rsidRPr="001A1145">
        <w:rPr>
          <w:rStyle w:val="StyleUnderline"/>
          <w:rFonts w:asciiTheme="minorHAnsi" w:hAnsiTheme="minorHAnsi" w:cstheme="minorHAnsi"/>
        </w:rPr>
        <w:t xml:space="preserve">will </w:t>
      </w:r>
      <w:r w:rsidRPr="001A1145">
        <w:rPr>
          <w:rStyle w:val="Emphasis"/>
          <w:rFonts w:asciiTheme="minorHAnsi" w:hAnsiTheme="minorHAnsi" w:cstheme="minorHAnsi"/>
        </w:rPr>
        <w:t>accelerate</w:t>
      </w:r>
      <w:r w:rsidRPr="001A1145">
        <w:rPr>
          <w:rStyle w:val="StyleUnderline"/>
          <w:rFonts w:asciiTheme="minorHAnsi" w:hAnsiTheme="minorHAnsi" w:cstheme="minorHAnsi"/>
        </w:rPr>
        <w:t xml:space="preserve"> as digital technologies </w:t>
      </w:r>
      <w:r w:rsidRPr="001A1145">
        <w:rPr>
          <w:rStyle w:val="Emphasis"/>
          <w:rFonts w:asciiTheme="minorHAnsi" w:hAnsiTheme="minorHAnsi" w:cstheme="minorHAnsi"/>
        </w:rPr>
        <w:t>continue to improve</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multiply</w:t>
      </w:r>
      <w:r w:rsidRPr="001A1145">
        <w:rPr>
          <w:rStyle w:val="StyleUnderline"/>
          <w:rFonts w:asciiTheme="minorHAnsi" w:hAnsiTheme="minorHAnsi" w:cstheme="minorHAnsi"/>
        </w:rPr>
        <w:t xml:space="preserve"> and global competition </w:t>
      </w:r>
      <w:r w:rsidRPr="001A1145">
        <w:rPr>
          <w:rStyle w:val="Emphasis"/>
          <w:rFonts w:asciiTheme="minorHAnsi" w:hAnsiTheme="minorHAnsi" w:cstheme="minorHAnsi"/>
        </w:rPr>
        <w:t>continues to increase</w:t>
      </w:r>
      <w:r w:rsidRPr="001A1145">
        <w:rPr>
          <w:rFonts w:asciiTheme="minorHAnsi" w:hAnsiTheme="minorHAnsi" w:cstheme="min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1A1145">
        <w:rPr>
          <w:rStyle w:val="StyleUnderline"/>
          <w:rFonts w:asciiTheme="minorHAnsi" w:hAnsiTheme="minorHAnsi" w:cstheme="minorHAnsi"/>
        </w:rPr>
        <w:t xml:space="preserve">As </w:t>
      </w:r>
      <w:r w:rsidRPr="006B5371">
        <w:rPr>
          <w:rStyle w:val="Emphasis"/>
          <w:rFonts w:asciiTheme="minorHAnsi" w:hAnsiTheme="minorHAnsi" w:cstheme="minorHAnsi"/>
          <w:highlight w:val="green"/>
        </w:rPr>
        <w:t>3-D printing</w:t>
      </w:r>
      <w:r w:rsidRPr="001A1145">
        <w:rPr>
          <w:rStyle w:val="Emphasis"/>
          <w:rFonts w:asciiTheme="minorHAnsi" w:hAnsiTheme="minorHAnsi" w:cstheme="minorHAnsi"/>
        </w:rPr>
        <w:t xml:space="preserve"> improves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becomes cheaper</w:t>
      </w:r>
      <w:r w:rsidRPr="001A1145">
        <w:rPr>
          <w:rStyle w:val="StyleUnderline"/>
          <w:rFonts w:asciiTheme="minorHAnsi" w:hAnsiTheme="minorHAnsi" w:cstheme="minorHAnsi"/>
        </w:rPr>
        <w:t>, it will spread to</w:t>
      </w:r>
      <w:r w:rsidRPr="001A1145">
        <w:rPr>
          <w:rFonts w:asciiTheme="minorHAnsi" w:hAnsiTheme="minorHAnsi" w:cstheme="minorHAnsi"/>
          <w:sz w:val="16"/>
        </w:rPr>
        <w:t xml:space="preserve"> automobile engine blocks, manifolds and other complicated arrangements of pipes, airplane struts and wings, and </w:t>
      </w:r>
      <w:r w:rsidRPr="001A1145">
        <w:rPr>
          <w:rStyle w:val="Emphasis"/>
          <w:rFonts w:asciiTheme="minorHAnsi" w:hAnsiTheme="minorHAnsi" w:cstheme="minorHAnsi"/>
        </w:rPr>
        <w:t>countless other parts</w:t>
      </w:r>
      <w:r w:rsidRPr="001A1145">
        <w:rPr>
          <w:rStyle w:val="StyleUnderline"/>
          <w:rFonts w:asciiTheme="minorHAnsi" w:hAnsiTheme="minorHAnsi" w:cstheme="minorHAnsi"/>
        </w:rPr>
        <w:t xml:space="preserve">. Because 3-D printing </w:t>
      </w:r>
      <w:r w:rsidRPr="006B5371">
        <w:rPr>
          <w:rStyle w:val="StyleUnderline"/>
          <w:rFonts w:asciiTheme="minorHAnsi" w:hAnsiTheme="minorHAnsi" w:cstheme="minorHAnsi"/>
          <w:highlight w:val="green"/>
        </w:rPr>
        <w:t>generates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virtually </w:t>
      </w:r>
      <w:r w:rsidRPr="006B5371">
        <w:rPr>
          <w:rStyle w:val="Emphasis"/>
          <w:rFonts w:asciiTheme="minorHAnsi" w:hAnsiTheme="minorHAnsi" w:cstheme="minorHAnsi"/>
          <w:highlight w:val="green"/>
        </w:rPr>
        <w:t>no waste</w:t>
      </w:r>
      <w:r w:rsidRPr="001A1145">
        <w:rPr>
          <w:rStyle w:val="StyleUnderline"/>
          <w:rFonts w:asciiTheme="minorHAnsi" w:hAnsiTheme="minorHAnsi" w:cstheme="minorHAnsi"/>
        </w:rPr>
        <w:t xml:space="preserve"> and doesn't require </w:t>
      </w:r>
      <w:r w:rsidRPr="001A1145">
        <w:rPr>
          <w:rStyle w:val="Emphasis"/>
          <w:rFonts w:asciiTheme="minorHAnsi" w:hAnsiTheme="minorHAnsi" w:cstheme="minorHAnsi"/>
        </w:rPr>
        <w:t>massive molds</w:t>
      </w:r>
      <w:r w:rsidRPr="001A1145">
        <w:rPr>
          <w:rStyle w:val="StyleUnderline"/>
          <w:rFonts w:asciiTheme="minorHAnsi" w:hAnsiTheme="minorHAnsi" w:cstheme="minorHAnsi"/>
        </w:rPr>
        <w:t xml:space="preserve">, it </w:t>
      </w:r>
      <w:r w:rsidRPr="001A1145">
        <w:rPr>
          <w:rStyle w:val="Emphasis"/>
          <w:rFonts w:asciiTheme="minorHAnsi" w:hAnsiTheme="minorHAnsi" w:cstheme="minorHAnsi"/>
        </w:rPr>
        <w:t>accelerates dematerialization</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We'll also be building things out of </w:t>
      </w:r>
      <w:r w:rsidRPr="001A1145">
        <w:rPr>
          <w:rStyle w:val="Emphasis"/>
          <w:rFonts w:asciiTheme="minorHAnsi" w:hAnsiTheme="minorHAnsi" w:cstheme="minorHAnsi"/>
        </w:rPr>
        <w:t>very different materials</w:t>
      </w:r>
      <w:r w:rsidRPr="001A1145">
        <w:rPr>
          <w:rFonts w:asciiTheme="minorHAnsi" w:hAnsiTheme="minorHAnsi" w:cstheme="minorHAnsi"/>
          <w:sz w:val="16"/>
        </w:rPr>
        <w:t xml:space="preserve"> from what we're using today. </w:t>
      </w:r>
      <w:r w:rsidRPr="001A1145">
        <w:rPr>
          <w:rStyle w:val="StyleUnderline"/>
          <w:rFonts w:asciiTheme="minorHAnsi" w:hAnsiTheme="minorHAnsi" w:cstheme="minorHAnsi"/>
        </w:rPr>
        <w:t xml:space="preserve">We're </w:t>
      </w:r>
      <w:r w:rsidRPr="001A1145">
        <w:rPr>
          <w:rStyle w:val="Emphasis"/>
          <w:rFonts w:asciiTheme="minorHAnsi" w:hAnsiTheme="minorHAnsi" w:cstheme="minorHAnsi"/>
        </w:rPr>
        <w:t>rapidly improving</w:t>
      </w:r>
      <w:r w:rsidRPr="001A1145">
        <w:rPr>
          <w:rStyle w:val="StyleUnderline"/>
          <w:rFonts w:asciiTheme="minorHAnsi" w:hAnsiTheme="minorHAnsi" w:cstheme="minorHAnsi"/>
        </w:rPr>
        <w:t xml:space="preserve"> our ability to use </w:t>
      </w:r>
      <w:r w:rsidRPr="006B5371">
        <w:rPr>
          <w:rStyle w:val="Emphasis"/>
          <w:rFonts w:asciiTheme="minorHAnsi" w:hAnsiTheme="minorHAnsi" w:cstheme="minorHAnsi"/>
          <w:highlight w:val="green"/>
        </w:rPr>
        <w:t>machine learning</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massive amounts of computing power</w:t>
      </w:r>
      <w:r w:rsidRPr="001A1145">
        <w:rPr>
          <w:rStyle w:val="StyleUnderline"/>
          <w:rFonts w:asciiTheme="minorHAnsi" w:hAnsiTheme="minorHAnsi" w:cstheme="minorHAnsi"/>
        </w:rPr>
        <w:t xml:space="preserve"> to screen the huge number of molecules available in the world. Well use this ability to </w:t>
      </w:r>
      <w:r w:rsidRPr="006B5371">
        <w:rPr>
          <w:rStyle w:val="StyleUnderline"/>
          <w:rFonts w:asciiTheme="minorHAnsi" w:hAnsiTheme="minorHAnsi" w:cstheme="minorHAnsi"/>
          <w:highlight w:val="green"/>
        </w:rPr>
        <w:t>determine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which </w:t>
      </w:r>
      <w:r w:rsidRPr="006B5371">
        <w:rPr>
          <w:rStyle w:val="Emphasis"/>
          <w:rFonts w:asciiTheme="minorHAnsi" w:hAnsiTheme="minorHAnsi" w:cstheme="minorHAnsi"/>
          <w:highlight w:val="green"/>
        </w:rPr>
        <w:t>substances</w:t>
      </w:r>
      <w:r w:rsidRPr="001A1145">
        <w:rPr>
          <w:rStyle w:val="Emphasis"/>
          <w:rFonts w:asciiTheme="minorHAnsi" w:hAnsiTheme="minorHAnsi" w:cstheme="minorHAnsi"/>
        </w:rPr>
        <w:t xml:space="preserve"> would be best</w:t>
      </w:r>
      <w:r w:rsidRPr="001A1145">
        <w:rPr>
          <w:rStyle w:val="StyleUnderline"/>
          <w:rFonts w:asciiTheme="minorHAnsi" w:hAnsiTheme="minorHAnsi" w:cstheme="minorHAnsi"/>
        </w:rPr>
        <w:t xml:space="preserve"> for making </w:t>
      </w:r>
      <w:r w:rsidRPr="001A1145">
        <w:rPr>
          <w:rStyle w:val="Emphasis"/>
          <w:rFonts w:asciiTheme="minorHAnsi" w:hAnsiTheme="minorHAnsi" w:cstheme="minorHAnsi"/>
        </w:rPr>
        <w:t>flexible solar panels</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more efficient batteries</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other important equipment</w:t>
      </w:r>
      <w:r w:rsidRPr="001A1145">
        <w:rPr>
          <w:rStyle w:val="StyleUnderline"/>
          <w:rFonts w:asciiTheme="minorHAnsi" w:hAnsiTheme="minorHAnsi" w:cstheme="minorHAnsi"/>
        </w:rPr>
        <w:t xml:space="preserve">. Our search for the right materials to use has so far been </w:t>
      </w:r>
      <w:r w:rsidRPr="001A1145">
        <w:rPr>
          <w:rStyle w:val="Emphasis"/>
          <w:rFonts w:asciiTheme="minorHAnsi" w:hAnsiTheme="minorHAnsi" w:cstheme="minorHAnsi"/>
        </w:rPr>
        <w:t>slow</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laborious</w:t>
      </w:r>
      <w:r w:rsidRPr="001A1145">
        <w:rPr>
          <w:rStyle w:val="StyleUnderline"/>
          <w:rFonts w:asciiTheme="minorHAnsi" w:hAnsiTheme="minorHAnsi" w:cstheme="minorHAnsi"/>
        </w:rPr>
        <w:t xml:space="preserve">. That's </w:t>
      </w:r>
      <w:r w:rsidRPr="001A1145">
        <w:rPr>
          <w:rStyle w:val="Emphasis"/>
          <w:rFonts w:asciiTheme="minorHAnsi" w:hAnsiTheme="minorHAnsi" w:cstheme="minorHAnsi"/>
        </w:rPr>
        <w:t>about to change</w:t>
      </w:r>
      <w:r w:rsidRPr="001A1145">
        <w:rPr>
          <w:rFonts w:asciiTheme="minorHAnsi" w:hAnsiTheme="minorHAnsi" w:cstheme="minorHAnsi"/>
          <w:sz w:val="16"/>
        </w:rPr>
        <w:t xml:space="preserve">. </w:t>
      </w:r>
      <w:r w:rsidRPr="001A1145">
        <w:rPr>
          <w:rStyle w:val="StyleUnderline"/>
          <w:rFonts w:asciiTheme="minorHAnsi" w:hAnsiTheme="minorHAnsi" w:cstheme="minorHAnsi"/>
        </w:rPr>
        <w:t xml:space="preserve">So is our ability to </w:t>
      </w:r>
      <w:r w:rsidRPr="001A1145">
        <w:rPr>
          <w:rStyle w:val="Emphasis"/>
          <w:rFonts w:asciiTheme="minorHAnsi" w:hAnsiTheme="minorHAnsi" w:cstheme="minorHAnsi"/>
        </w:rPr>
        <w:t>understand nature's proteins</w:t>
      </w:r>
      <w:r w:rsidRPr="001A1145">
        <w:rPr>
          <w:rStyle w:val="StyleUnderline"/>
          <w:rFonts w:asciiTheme="minorHAnsi" w:hAnsiTheme="minorHAnsi" w:cstheme="minorHAnsi"/>
        </w:rPr>
        <w:t xml:space="preserve">, and to </w:t>
      </w:r>
      <w:r w:rsidRPr="001A1145">
        <w:rPr>
          <w:rStyle w:val="Emphasis"/>
          <w:rFonts w:asciiTheme="minorHAnsi" w:hAnsiTheme="minorHAnsi" w:cstheme="minorHAnsi"/>
        </w:rPr>
        <w:t>generate new ones</w:t>
      </w:r>
      <w:r w:rsidRPr="001A1145">
        <w:rPr>
          <w:rFonts w:asciiTheme="minorHAnsi" w:hAnsiTheme="minorHAnsi" w:cstheme="minorHAnsi"/>
          <w:sz w:val="16"/>
        </w:rPr>
        <w:t xml:space="preserve">. All living things are made out of the large biomolecules known as proteins, as are wondrous materials such as spiders' silk. The </w:t>
      </w:r>
      <w:r w:rsidRPr="001A1145">
        <w:rPr>
          <w:rFonts w:asciiTheme="minorHAnsi" w:hAnsiTheme="minorHAnsi" w:cstheme="minorHAnsi"/>
          <w:sz w:val="16"/>
        </w:rPr>
        <w:lastRenderedPageBreak/>
        <w:t xml:space="preserve">cells in our bodies are assembly lines for proteins, but we currently understand little about how these assembly lines work—how they fold a two-dimensional string of amino acids into a complicated 3-D protein. But thanks to </w:t>
      </w:r>
      <w:r w:rsidRPr="001A1145">
        <w:rPr>
          <w:rStyle w:val="Emphasis"/>
          <w:rFonts w:asciiTheme="minorHAnsi" w:hAnsiTheme="minorHAnsi" w:cstheme="minorHAnsi"/>
        </w:rPr>
        <w:t>digital tools</w:t>
      </w:r>
      <w:r w:rsidRPr="001A1145">
        <w:rPr>
          <w:rFonts w:asciiTheme="minorHAnsi" w:hAnsiTheme="minorHAnsi" w:cstheme="minorHAnsi"/>
          <w:sz w:val="16"/>
        </w:rP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sidRPr="001A1145">
        <w:rPr>
          <w:rStyle w:val="StyleUnderline"/>
          <w:rFonts w:asciiTheme="minorHAnsi" w:hAnsiTheme="minorHAnsi" w:cstheme="minorHAnsi"/>
        </w:rPr>
        <w:t>might</w:t>
      </w:r>
      <w:r w:rsidRPr="001A1145">
        <w:rPr>
          <w:rFonts w:asciiTheme="minorHAnsi" w:hAnsiTheme="minorHAnsi" w:cstheme="minorHAnsi"/>
          <w:sz w:val="16"/>
        </w:rPr>
        <w:t xml:space="preserve"> well </w:t>
      </w:r>
      <w:r w:rsidRPr="001A1145">
        <w:rPr>
          <w:rStyle w:val="StyleUnderline"/>
          <w:rFonts w:asciiTheme="minorHAnsi" w:hAnsiTheme="minorHAnsi" w:cstheme="minorHAnsi"/>
        </w:rPr>
        <w:t xml:space="preserve">let us make </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p</w:t>
      </w:r>
      <w:r w:rsidRPr="001A1145">
        <w:rPr>
          <w:rStyle w:val="Emphasis"/>
          <w:rFonts w:asciiTheme="minorHAnsi" w:hAnsiTheme="minorHAnsi" w:cstheme="minorHAnsi"/>
          <w:color w:val="FF0000"/>
          <w:sz w:val="30"/>
          <w:szCs w:val="30"/>
        </w:rPr>
        <w:t>i</w:t>
      </w:r>
      <w:r w:rsidRPr="001A1145">
        <w:rPr>
          <w:rStyle w:val="Emphasis"/>
          <w:rFonts w:asciiTheme="minorHAnsi" w:hAnsiTheme="minorHAnsi" w:cstheme="minorHAnsi"/>
          <w:color w:val="0000FF"/>
          <w:sz w:val="30"/>
          <w:szCs w:val="30"/>
        </w:rPr>
        <w:t>d</w:t>
      </w:r>
      <w:r w:rsidRPr="001A1145">
        <w:rPr>
          <w:rStyle w:val="Emphasis"/>
          <w:rFonts w:asciiTheme="minorHAnsi" w:hAnsiTheme="minorHAnsi" w:cstheme="minorHAnsi"/>
          <w:color w:val="FF0000"/>
          <w:sz w:val="30"/>
          <w:szCs w:val="30"/>
        </w:rPr>
        <w:t>e</w:t>
      </w:r>
      <w:r w:rsidRPr="001A1145">
        <w:rPr>
          <w:rStyle w:val="Emphasis"/>
          <w:rFonts w:asciiTheme="minorHAnsi" w:hAnsiTheme="minorHAnsi" w:cstheme="minorHAnsi"/>
          <w:color w:val="0000FF"/>
          <w:sz w:val="30"/>
          <w:szCs w:val="30"/>
        </w:rPr>
        <w:t>r</w:t>
      </w:r>
      <w:r w:rsidRPr="001A1145">
        <w:rPr>
          <w:rStyle w:val="Emphasis"/>
          <w:rFonts w:asciiTheme="minorHAnsi" w:hAnsiTheme="minorHAnsi" w:cstheme="minorHAnsi"/>
          <w:sz w:val="30"/>
          <w:szCs w:val="30"/>
        </w:rPr>
        <w:t>-</w:t>
      </w:r>
      <w:r w:rsidRPr="001A1145">
        <w:rPr>
          <w:rStyle w:val="Emphasis"/>
          <w:rFonts w:asciiTheme="minorHAnsi" w:hAnsiTheme="minorHAnsi" w:cstheme="minorHAnsi"/>
          <w:color w:val="FF0000"/>
          <w:sz w:val="30"/>
          <w:szCs w:val="30"/>
        </w:rPr>
        <w:t>s</w:t>
      </w:r>
      <w:r w:rsidRPr="001A1145">
        <w:rPr>
          <w:rStyle w:val="Emphasis"/>
          <w:rFonts w:asciiTheme="minorHAnsi" w:hAnsiTheme="minorHAnsi" w:cstheme="minorHAnsi"/>
          <w:color w:val="0000FF"/>
          <w:sz w:val="30"/>
          <w:szCs w:val="30"/>
        </w:rPr>
        <w:t>t</w:t>
      </w:r>
      <w:r w:rsidRPr="001A1145">
        <w:rPr>
          <w:rStyle w:val="Emphasis"/>
          <w:rFonts w:asciiTheme="minorHAnsi" w:hAnsiTheme="minorHAnsi" w:cstheme="minorHAnsi"/>
          <w:color w:val="FF0000"/>
          <w:sz w:val="30"/>
          <w:szCs w:val="30"/>
        </w:rPr>
        <w:t>r</w:t>
      </w:r>
      <w:r w:rsidRPr="001A1145">
        <w:rPr>
          <w:rStyle w:val="Emphasis"/>
          <w:rFonts w:asciiTheme="minorHAnsi" w:hAnsiTheme="minorHAnsi" w:cstheme="minorHAnsi"/>
          <w:color w:val="0000FF"/>
          <w:sz w:val="30"/>
          <w:szCs w:val="30"/>
        </w:rPr>
        <w:t>e</w:t>
      </w:r>
      <w:r w:rsidRPr="001A1145">
        <w:rPr>
          <w:rStyle w:val="Emphasis"/>
          <w:rFonts w:asciiTheme="minorHAnsi" w:hAnsiTheme="minorHAnsi" w:cstheme="minorHAnsi"/>
          <w:color w:val="FF0000"/>
          <w:sz w:val="30"/>
          <w:szCs w:val="30"/>
        </w:rPr>
        <w:t>n</w:t>
      </w:r>
      <w:r w:rsidRPr="001A1145">
        <w:rPr>
          <w:rStyle w:val="Emphasis"/>
          <w:rFonts w:asciiTheme="minorHAnsi" w:hAnsiTheme="minorHAnsi" w:cstheme="minorHAnsi"/>
          <w:color w:val="0000FF"/>
          <w:sz w:val="30"/>
          <w:szCs w:val="30"/>
        </w:rPr>
        <w:t>g</w:t>
      </w:r>
      <w:r w:rsidRPr="001A1145">
        <w:rPr>
          <w:rStyle w:val="Emphasis"/>
          <w:rFonts w:asciiTheme="minorHAnsi" w:hAnsiTheme="minorHAnsi" w:cstheme="minorHAnsi"/>
          <w:color w:val="FF0000"/>
          <w:sz w:val="30"/>
          <w:szCs w:val="30"/>
        </w:rPr>
        <w:t>t</w:t>
      </w:r>
      <w:r w:rsidRPr="001A1145">
        <w:rPr>
          <w:rStyle w:val="Emphasis"/>
          <w:rFonts w:asciiTheme="minorHAnsi" w:hAnsiTheme="minorHAnsi" w:cstheme="minorHAnsi"/>
          <w:color w:val="0000FF"/>
          <w:sz w:val="30"/>
          <w:szCs w:val="30"/>
        </w:rPr>
        <w:t>h</w:t>
      </w:r>
      <w:r w:rsidRPr="001A1145">
        <w:rPr>
          <w:rStyle w:val="StyleUnderline"/>
          <w:rFonts w:asciiTheme="minorHAnsi" w:hAnsiTheme="minorHAnsi" w:cstheme="minorHAnsi"/>
        </w:rPr>
        <w:t xml:space="preserve"> materials</w:t>
      </w:r>
      <w:r w:rsidRPr="001A1145">
        <w:rPr>
          <w:rFonts w:asciiTheme="minorHAnsi" w:hAnsiTheme="minorHAnsi" w:cstheme="minorHAnsi"/>
          <w:sz w:val="16"/>
        </w:rPr>
        <w:t xml:space="preserve">. Energy. </w:t>
      </w:r>
      <w:r w:rsidRPr="001A1145">
        <w:rPr>
          <w:rStyle w:val="StyleUnderline"/>
          <w:rFonts w:asciiTheme="minorHAnsi" w:hAnsiTheme="minorHAnsi" w:cstheme="minorHAnsi"/>
        </w:rPr>
        <w:t xml:space="preserve">One of humanity's </w:t>
      </w:r>
      <w:r w:rsidRPr="001A1145">
        <w:rPr>
          <w:rStyle w:val="Emphasis"/>
          <w:rFonts w:asciiTheme="minorHAnsi" w:hAnsiTheme="minorHAnsi" w:cstheme="minorHAnsi"/>
        </w:rPr>
        <w:t>most urgent tasks</w:t>
      </w:r>
      <w:r w:rsidRPr="001A1145">
        <w:rPr>
          <w:rFonts w:asciiTheme="minorHAnsi" w:hAnsiTheme="minorHAnsi" w:cstheme="minorHAnsi"/>
          <w:sz w:val="16"/>
        </w:rPr>
        <w:t xml:space="preserve"> in the twenty-first century </w:t>
      </w:r>
      <w:r w:rsidRPr="001A1145">
        <w:rPr>
          <w:rStyle w:val="StyleUnderline"/>
          <w:rFonts w:asciiTheme="minorHAnsi" w:hAnsiTheme="minorHAnsi" w:cstheme="minorHAnsi"/>
        </w:rPr>
        <w:t xml:space="preserve">is </w:t>
      </w:r>
      <w:r w:rsidRPr="006B5371">
        <w:rPr>
          <w:rStyle w:val="StyleUnderline"/>
          <w:rFonts w:asciiTheme="minorHAnsi" w:hAnsiTheme="minorHAnsi" w:cstheme="minorHAnsi"/>
          <w:highlight w:val="green"/>
        </w:rPr>
        <w:t xml:space="preserve">to </w:t>
      </w:r>
      <w:r w:rsidRPr="006B5371">
        <w:rPr>
          <w:rStyle w:val="Emphasis"/>
          <w:rFonts w:asciiTheme="minorHAnsi" w:hAnsiTheme="minorHAnsi" w:cstheme="minorHAnsi"/>
          <w:highlight w:val="green"/>
        </w:rPr>
        <w:t>reduce</w:t>
      </w:r>
      <w:r w:rsidRPr="001A1145">
        <w:rPr>
          <w:rStyle w:val="Emphasis"/>
          <w:rFonts w:asciiTheme="minorHAnsi" w:hAnsiTheme="minorHAnsi" w:cstheme="minorHAnsi"/>
        </w:rPr>
        <w:t xml:space="preserve"> greenhouse gas </w:t>
      </w:r>
      <w:r w:rsidRPr="006B5371">
        <w:rPr>
          <w:rStyle w:val="Emphasis"/>
          <w:rFonts w:asciiTheme="minorHAnsi" w:hAnsiTheme="minorHAnsi" w:cstheme="minorHAnsi"/>
          <w:highlight w:val="green"/>
        </w:rPr>
        <w:t>emissions</w:t>
      </w:r>
      <w:r w:rsidRPr="001A1145">
        <w:rPr>
          <w:rStyle w:val="StyleUnderline"/>
          <w:rFonts w:asciiTheme="minorHAnsi" w:hAnsiTheme="minorHAnsi" w:cstheme="minorHAnsi"/>
        </w:rPr>
        <w:t xml:space="preserve">. Two ways to do this are to become </w:t>
      </w:r>
      <w:r w:rsidRPr="006B5371">
        <w:rPr>
          <w:rStyle w:val="Emphasis"/>
          <w:rFonts w:asciiTheme="minorHAnsi" w:hAnsiTheme="minorHAnsi" w:cstheme="minorHAnsi"/>
          <w:highlight w:val="green"/>
        </w:rPr>
        <w:t>more efficient</w:t>
      </w:r>
      <w:r w:rsidRPr="001A1145">
        <w:rPr>
          <w:rStyle w:val="StyleUnderline"/>
          <w:rFonts w:asciiTheme="minorHAnsi" w:hAnsiTheme="minorHAnsi" w:cstheme="minorHAnsi"/>
        </w:rPr>
        <w:t xml:space="preserve"> in using </w:t>
      </w:r>
      <w:r w:rsidRPr="006B5371">
        <w:rPr>
          <w:rStyle w:val="StyleUnderline"/>
          <w:rFonts w:asciiTheme="minorHAnsi" w:hAnsiTheme="minorHAnsi" w:cstheme="minorHAnsi"/>
          <w:highlight w:val="green"/>
        </w:rPr>
        <w:t>energy and</w:t>
      </w:r>
      <w:r w:rsidRPr="001A1145">
        <w:rPr>
          <w:rStyle w:val="StyleUnderline"/>
          <w:rFonts w:asciiTheme="minorHAnsi" w:hAnsiTheme="minorHAnsi" w:cstheme="minorHAnsi"/>
        </w:rPr>
        <w:t xml:space="preserve">, when generating it, to </w:t>
      </w:r>
      <w:r w:rsidRPr="006B5371">
        <w:rPr>
          <w:rStyle w:val="Emphasis"/>
          <w:rFonts w:asciiTheme="minorHAnsi" w:hAnsiTheme="minorHAnsi" w:cstheme="minorHAnsi"/>
          <w:highlight w:val="green"/>
        </w:rPr>
        <w:t>shift away</w:t>
      </w:r>
      <w:r w:rsidRPr="001A1145">
        <w:rPr>
          <w:rStyle w:val="StyleUnderline"/>
          <w:rFonts w:asciiTheme="minorHAnsi" w:hAnsiTheme="minorHAnsi" w:cstheme="minorHAnsi"/>
        </w:rPr>
        <w:t xml:space="preserve"> from carbon-emitting fossil fuels. </w:t>
      </w:r>
      <w:r w:rsidRPr="006B5371">
        <w:rPr>
          <w:rStyle w:val="StyleUnderline"/>
          <w:rFonts w:asciiTheme="minorHAnsi" w:hAnsiTheme="minorHAnsi" w:cstheme="minorHAnsi"/>
          <w:highlight w:val="green"/>
        </w:rPr>
        <w:t>Digital tools</w:t>
      </w:r>
      <w:r w:rsidRPr="001A1145">
        <w:rPr>
          <w:rStyle w:val="StyleUnderline"/>
          <w:rFonts w:asciiTheme="minorHAnsi" w:hAnsiTheme="minorHAnsi" w:cstheme="minorHAnsi"/>
        </w:rPr>
        <w:t xml:space="preserve"> will </w:t>
      </w:r>
      <w:r w:rsidRPr="001A1145">
        <w:rPr>
          <w:rStyle w:val="Emphasis"/>
          <w:rFonts w:asciiTheme="minorHAnsi" w:hAnsiTheme="minorHAnsi" w:cstheme="minorHAnsi"/>
        </w:rPr>
        <w:t>help greatly</w:t>
      </w:r>
      <w:r w:rsidRPr="001A1145">
        <w:rPr>
          <w:rStyle w:val="StyleUnderline"/>
          <w:rFonts w:asciiTheme="minorHAnsi" w:hAnsiTheme="minorHAnsi" w:cstheme="minorHAnsi"/>
        </w:rPr>
        <w:t xml:space="preserve"> with both</w:t>
      </w:r>
      <w:r w:rsidRPr="001A1145">
        <w:rPr>
          <w:rFonts w:asciiTheme="minorHAnsi" w:hAnsiTheme="minorHAnsi" w:cstheme="minorHAnsi"/>
          <w:sz w:val="16"/>
        </w:rPr>
        <w:t xml:space="preserve">. </w:t>
      </w:r>
      <w:r w:rsidRPr="001A1145">
        <w:rPr>
          <w:rStyle w:val="Emphasis"/>
          <w:rFonts w:asciiTheme="minorHAnsi" w:hAnsiTheme="minorHAnsi" w:cstheme="minorHAnsi"/>
        </w:rPr>
        <w:t>Several groups have recently shown</w:t>
      </w:r>
      <w:r w:rsidRPr="001A1145">
        <w:rPr>
          <w:rStyle w:val="StyleUnderline"/>
          <w:rFonts w:asciiTheme="minorHAnsi" w:hAnsiTheme="minorHAnsi" w:cstheme="minorHAnsi"/>
        </w:rPr>
        <w:t xml:space="preserve"> that they can combine machine learning and other techniques to </w:t>
      </w:r>
      <w:r w:rsidRPr="006B5371">
        <w:rPr>
          <w:rStyle w:val="Emphasis"/>
          <w:rFonts w:asciiTheme="minorHAnsi" w:hAnsiTheme="minorHAnsi" w:cstheme="minorHAnsi"/>
          <w:highlight w:val="green"/>
        </w:rPr>
        <w:t>increase</w:t>
      </w:r>
      <w:r w:rsidRPr="001A1145">
        <w:rPr>
          <w:rStyle w:val="Emphasis"/>
          <w:rFonts w:asciiTheme="minorHAnsi" w:hAnsiTheme="minorHAnsi" w:cstheme="minorHAnsi"/>
        </w:rPr>
        <w:t xml:space="preserve"> the energy </w:t>
      </w:r>
      <w:r w:rsidRPr="006B5371">
        <w:rPr>
          <w:rStyle w:val="Emphasis"/>
          <w:rFonts w:asciiTheme="minorHAnsi" w:hAnsiTheme="minorHAnsi" w:cstheme="minorHAnsi"/>
          <w:highlight w:val="green"/>
        </w:rPr>
        <w:t>efficiency</w:t>
      </w:r>
      <w:r w:rsidRPr="006B5371">
        <w:rPr>
          <w:rStyle w:val="StyleUnderline"/>
          <w:rFonts w:asciiTheme="minorHAnsi" w:hAnsiTheme="minorHAnsi" w:cstheme="minorHAnsi"/>
          <w:highlight w:val="green"/>
        </w:rPr>
        <w:t xml:space="preserve"> </w:t>
      </w:r>
      <w:r w:rsidRPr="001A1145">
        <w:rPr>
          <w:rStyle w:val="StyleUnderline"/>
          <w:rFonts w:asciiTheme="minorHAnsi" w:hAnsiTheme="minorHAnsi" w:cstheme="minorHAnsi"/>
        </w:rPr>
        <w:t xml:space="preserve">of data centers by as much as </w:t>
      </w:r>
      <w:r w:rsidRPr="001A1145">
        <w:rPr>
          <w:rStyle w:val="Emphasis"/>
          <w:rFonts w:asciiTheme="minorHAnsi" w:hAnsiTheme="minorHAnsi" w:cstheme="minorHAnsi"/>
        </w:rPr>
        <w:t>30 percent</w:t>
      </w:r>
      <w:r w:rsidRPr="001A1145">
        <w:rPr>
          <w:rFonts w:asciiTheme="minorHAnsi" w:hAnsiTheme="minorHAnsi" w:cstheme="minorHAnsi"/>
          <w:sz w:val="16"/>
        </w:rPr>
        <w:t xml:space="preserve">. This large improvement matters for two reasons. First, </w:t>
      </w:r>
      <w:r w:rsidRPr="001A1145">
        <w:rPr>
          <w:rStyle w:val="StyleUnderline"/>
          <w:rFonts w:asciiTheme="minorHAnsi" w:hAnsiTheme="minorHAnsi" w:cstheme="minorHAnsi"/>
        </w:rPr>
        <w:t xml:space="preserve">data centers are </w:t>
      </w:r>
      <w:r w:rsidRPr="001A1145">
        <w:rPr>
          <w:rStyle w:val="Emphasis"/>
          <w:rFonts w:asciiTheme="minorHAnsi" w:hAnsiTheme="minorHAnsi" w:cstheme="minorHAnsi"/>
        </w:rPr>
        <w:t>heavy users</w:t>
      </w:r>
      <w:r w:rsidRPr="001A1145">
        <w:rPr>
          <w:rStyle w:val="StyleUnderline"/>
          <w:rFonts w:asciiTheme="minorHAnsi" w:hAnsiTheme="minorHAnsi" w:cstheme="minorHAnsi"/>
        </w:rPr>
        <w:t xml:space="preserve"> of energy</w:t>
      </w:r>
      <w:r w:rsidRPr="001A1145">
        <w:rPr>
          <w:rFonts w:asciiTheme="minorHAnsi" w:hAnsiTheme="minorHAnsi" w:cstheme="minorHAnsi"/>
          <w:sz w:val="16"/>
        </w:rPr>
        <w:t xml:space="preserve">, accounting for about 1 percent of global electricity demand. So efficiencies in these facilities help. Second, and more important, </w:t>
      </w:r>
      <w:r w:rsidRPr="001A1145">
        <w:rPr>
          <w:rStyle w:val="StyleUnderline"/>
          <w:rFonts w:asciiTheme="minorHAnsi" w:hAnsiTheme="minorHAnsi" w:cstheme="minorHAnsi"/>
        </w:rPr>
        <w:t xml:space="preserve">these gains indicate </w:t>
      </w:r>
      <w:r w:rsidRPr="001A1145">
        <w:rPr>
          <w:rStyle w:val="Emphasis"/>
          <w:rFonts w:asciiTheme="minorHAnsi" w:hAnsiTheme="minorHAnsi" w:cstheme="minorHAnsi"/>
        </w:rPr>
        <w:t>how much</w:t>
      </w:r>
      <w:r w:rsidRPr="001A1145">
        <w:rPr>
          <w:rStyle w:val="StyleUnderline"/>
          <w:rFonts w:asciiTheme="minorHAnsi" w:hAnsiTheme="minorHAnsi" w:cstheme="minorHAnsi"/>
        </w:rPr>
        <w:t xml:space="preserve"> the energy use of </w:t>
      </w:r>
      <w:r w:rsidRPr="001A1145">
        <w:rPr>
          <w:rStyle w:val="Emphasis"/>
          <w:rFonts w:asciiTheme="minorHAnsi" w:hAnsiTheme="minorHAnsi" w:cstheme="minorHAnsi"/>
        </w:rPr>
        <w:t>all our other complicated infrastructures</w:t>
      </w:r>
      <w:r w:rsidRPr="001A1145">
        <w:rPr>
          <w:rStyle w:val="StyleUnderline"/>
          <w:rFonts w:asciiTheme="minorHAnsi" w:hAnsiTheme="minorHAnsi" w:cstheme="minorHAnsi"/>
        </w:rPr>
        <w:t xml:space="preserve">— everything from </w:t>
      </w:r>
      <w:r w:rsidRPr="001A1145">
        <w:rPr>
          <w:rStyle w:val="Emphasis"/>
          <w:rFonts w:asciiTheme="minorHAnsi" w:hAnsiTheme="minorHAnsi" w:cstheme="minorHAnsi"/>
        </w:rPr>
        <w:t>electricity grids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chemical plants</w:t>
      </w:r>
      <w:r w:rsidRPr="001A1145">
        <w:rPr>
          <w:rStyle w:val="StyleUnderline"/>
          <w:rFonts w:asciiTheme="minorHAnsi" w:hAnsiTheme="minorHAnsi" w:cstheme="minorHAnsi"/>
        </w:rPr>
        <w:t xml:space="preserve"> to </w:t>
      </w:r>
      <w:r w:rsidRPr="001A1145">
        <w:rPr>
          <w:rStyle w:val="Emphasis"/>
          <w:rFonts w:asciiTheme="minorHAnsi" w:hAnsiTheme="minorHAnsi" w:cstheme="minorHAnsi"/>
        </w:rPr>
        <w:t>steel mills</w:t>
      </w:r>
      <w:r w:rsidRPr="001A1145">
        <w:rPr>
          <w:rStyle w:val="StyleUnderline"/>
          <w:rFonts w:asciiTheme="minorHAnsi" w:hAnsiTheme="minorHAnsi" w:cstheme="minorHAnsi"/>
        </w:rPr>
        <w:t xml:space="preserve">—can be </w:t>
      </w:r>
      <w:r w:rsidRPr="001A1145">
        <w:rPr>
          <w:rStyle w:val="Emphasis"/>
          <w:rFonts w:asciiTheme="minorHAnsi" w:hAnsiTheme="minorHAnsi" w:cstheme="minorHAnsi"/>
        </w:rPr>
        <w:t>trimmed</w:t>
      </w:r>
      <w:r w:rsidRPr="001A1145">
        <w:rPr>
          <w:rStyle w:val="StyleUnderline"/>
          <w:rFonts w:asciiTheme="minorHAnsi" w:hAnsiTheme="minorHAnsi" w:cstheme="minorHAnsi"/>
        </w:rPr>
        <w:t xml:space="preserve">. All are a </w:t>
      </w:r>
      <w:r w:rsidRPr="001A1145">
        <w:rPr>
          <w:rStyle w:val="Emphasis"/>
          <w:rFonts w:asciiTheme="minorHAnsi" w:hAnsiTheme="minorHAnsi" w:cstheme="minorHAnsi"/>
        </w:rPr>
        <w:t>great deal less energy efficient</w:t>
      </w:r>
      <w:r w:rsidRPr="001A1145">
        <w:rPr>
          <w:rStyle w:val="StyleUnderline"/>
          <w:rFonts w:asciiTheme="minorHAnsi" w:hAnsiTheme="minorHAnsi" w:cstheme="minorHAnsi"/>
        </w:rPr>
        <w:t xml:space="preserve"> than they could be. We have both </w:t>
      </w:r>
      <w:r w:rsidRPr="001A1145">
        <w:rPr>
          <w:rStyle w:val="Emphasis"/>
          <w:rFonts w:asciiTheme="minorHAnsi" w:hAnsiTheme="minorHAnsi" w:cstheme="minorHAnsi"/>
        </w:rPr>
        <w:t>ample opportunity</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ample incentive</w:t>
      </w:r>
      <w:r w:rsidRPr="001A1145">
        <w:rPr>
          <w:rStyle w:val="StyleUnderline"/>
          <w:rFonts w:asciiTheme="minorHAnsi" w:hAnsiTheme="minorHAnsi" w:cstheme="minorHAnsi"/>
        </w:rPr>
        <w:t xml:space="preserve"> now to improve them. Both </w:t>
      </w:r>
      <w:r w:rsidRPr="001A1145">
        <w:rPr>
          <w:rStyle w:val="Emphasis"/>
          <w:rFonts w:asciiTheme="minorHAnsi" w:hAnsiTheme="minorHAnsi" w:cstheme="minorHAnsi"/>
        </w:rPr>
        <w:t>wind</w:t>
      </w:r>
      <w:r w:rsidRPr="001A1145">
        <w:rPr>
          <w:rStyle w:val="StyleUnderline"/>
          <w:rFonts w:asciiTheme="minorHAnsi" w:hAnsiTheme="minorHAnsi" w:cstheme="minorHAnsi"/>
        </w:rPr>
        <w:t xml:space="preserve"> and </w:t>
      </w:r>
      <w:r w:rsidRPr="001A1145">
        <w:rPr>
          <w:rStyle w:val="Emphasis"/>
          <w:rFonts w:asciiTheme="minorHAnsi" w:hAnsiTheme="minorHAnsi" w:cstheme="minorHAnsi"/>
        </w:rPr>
        <w:t>solar power</w:t>
      </w:r>
      <w:r w:rsidRPr="001A1145">
        <w:rPr>
          <w:rStyle w:val="StyleUnderline"/>
          <w:rFonts w:asciiTheme="minorHAnsi" w:hAnsiTheme="minorHAnsi" w:cstheme="minorHAnsi"/>
        </w:rPr>
        <w:t xml:space="preserve"> are becoming </w:t>
      </w:r>
      <w:r w:rsidRPr="001A1145">
        <w:rPr>
          <w:rStyle w:val="Emphasis"/>
          <w:rFonts w:asciiTheme="minorHAnsi" w:hAnsiTheme="minorHAnsi" w:cstheme="minorHAnsi"/>
        </w:rPr>
        <w:t>much cheaper</w:t>
      </w:r>
      <w:r w:rsidRPr="001A1145">
        <w:rPr>
          <w:rFonts w:asciiTheme="minorHAnsi" w:hAnsiTheme="minorHAnsi" w:cstheme="minorHAnsi"/>
          <w:sz w:val="16"/>
        </w:rPr>
        <w:t xml:space="preserve">, so much so that </w:t>
      </w:r>
      <w:r w:rsidRPr="001A1145">
        <w:rPr>
          <w:rStyle w:val="StyleUnderline"/>
          <w:rFonts w:asciiTheme="minorHAnsi" w:hAnsiTheme="minorHAnsi" w:cstheme="minorHAnsi"/>
        </w:rPr>
        <w:t xml:space="preserve">in </w:t>
      </w:r>
      <w:r w:rsidRPr="001A1145">
        <w:rPr>
          <w:rStyle w:val="Emphasis"/>
          <w:rFonts w:asciiTheme="minorHAnsi" w:hAnsiTheme="minorHAnsi" w:cstheme="minorHAnsi"/>
        </w:rPr>
        <w:t>many parts of the world</w:t>
      </w:r>
      <w:r w:rsidRPr="001A1145">
        <w:rPr>
          <w:rStyle w:val="StyleUnderline"/>
          <w:rFonts w:asciiTheme="minorHAnsi" w:hAnsiTheme="minorHAnsi" w:cstheme="minorHAnsi"/>
        </w:rPr>
        <w:t xml:space="preserve"> they're now the </w:t>
      </w:r>
      <w:r w:rsidRPr="001A1145">
        <w:rPr>
          <w:rStyle w:val="Emphasis"/>
          <w:rFonts w:asciiTheme="minorHAnsi" w:hAnsiTheme="minorHAnsi" w:cstheme="minorHAnsi"/>
        </w:rPr>
        <w:t>most cost-effective options</w:t>
      </w:r>
      <w:r w:rsidRPr="001A1145">
        <w:rPr>
          <w:rFonts w:asciiTheme="minorHAnsi" w:hAnsiTheme="minorHAnsi" w:cstheme="minorHAnsi"/>
          <w:sz w:val="16"/>
        </w:rPr>
        <w:t xml:space="preserve">, even without government subsidies, for new electrical generators. These energy sources use virtually no resources once they're up and running and generate no greenhouse gases; </w:t>
      </w:r>
      <w:r w:rsidRPr="001A1145">
        <w:rPr>
          <w:rStyle w:val="StyleUnderline"/>
          <w:rFonts w:asciiTheme="minorHAnsi" w:hAnsiTheme="minorHAnsi" w:cstheme="minorHAnsi"/>
        </w:rPr>
        <w:t xml:space="preserve">they're among the </w:t>
      </w:r>
      <w:r w:rsidRPr="001A1145">
        <w:rPr>
          <w:rStyle w:val="Emphasis"/>
          <w:rFonts w:asciiTheme="minorHAnsi" w:hAnsiTheme="minorHAnsi" w:cstheme="minorHAnsi"/>
        </w:rPr>
        <w:t xml:space="preserve">world </w:t>
      </w:r>
      <w:r w:rsidRPr="006B5371">
        <w:rPr>
          <w:rStyle w:val="Emphasis"/>
          <w:rFonts w:asciiTheme="minorHAnsi" w:hAnsiTheme="minorHAnsi" w:cstheme="minorHAnsi"/>
          <w:highlight w:val="green"/>
        </w:rPr>
        <w:t>champions</w:t>
      </w:r>
      <w:r w:rsidRPr="006B5371">
        <w:rPr>
          <w:rStyle w:val="StyleUnderline"/>
          <w:rFonts w:asciiTheme="minorHAnsi" w:hAnsiTheme="minorHAnsi" w:cstheme="minorHAnsi"/>
          <w:highlight w:val="green"/>
        </w:rPr>
        <w:t xml:space="preserve"> of dematerialization</w:t>
      </w:r>
      <w:r w:rsidRPr="001A1145">
        <w:rPr>
          <w:rStyle w:val="StyleUnderline"/>
          <w:rFonts w:asciiTheme="minorHAnsi" w:hAnsiTheme="minorHAnsi" w:cstheme="minorHAnsi"/>
        </w:rPr>
        <w:t xml:space="preserve">. In the decades to come they might well be </w:t>
      </w:r>
      <w:r w:rsidRPr="006B5371">
        <w:rPr>
          <w:rStyle w:val="StyleUnderline"/>
          <w:rFonts w:asciiTheme="minorHAnsi" w:hAnsiTheme="minorHAnsi" w:cstheme="minorHAnsi"/>
          <w:highlight w:val="green"/>
        </w:rPr>
        <w:t xml:space="preserve">joined by </w:t>
      </w:r>
      <w:r w:rsidRPr="006B5371">
        <w:rPr>
          <w:rStyle w:val="Emphasis"/>
          <w:rFonts w:asciiTheme="minorHAnsi" w:hAnsiTheme="minorHAnsi" w:cstheme="minorHAnsi"/>
          <w:highlight w:val="green"/>
        </w:rPr>
        <w:t>nuclear fusion</w:t>
      </w:r>
      <w:r w:rsidRPr="001A1145">
        <w:rPr>
          <w:rFonts w:asciiTheme="minorHAnsi" w:hAnsiTheme="minorHAnsi" w:cstheme="min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1A1145">
        <w:rPr>
          <w:rStyle w:val="Emphasis"/>
          <w:rFonts w:asciiTheme="minorHAnsi" w:hAnsiTheme="minorHAnsi" w:cstheme="minorHAnsi"/>
        </w:rPr>
        <w:t>massive improvements</w:t>
      </w:r>
      <w:r w:rsidRPr="001A1145">
        <w:rPr>
          <w:rStyle w:val="StyleUnderline"/>
          <w:rFonts w:asciiTheme="minorHAnsi" w:hAnsiTheme="minorHAnsi" w:cstheme="minorHAnsi"/>
        </w:rPr>
        <w:t xml:space="preserve"> in sensors and computing power are boosting hope that fusion power might truly be </w:t>
      </w:r>
      <w:r w:rsidRPr="001A1145">
        <w:rPr>
          <w:rStyle w:val="Emphasis"/>
          <w:rFonts w:asciiTheme="minorHAnsi" w:hAnsiTheme="minorHAnsi" w:cstheme="minorHAnsi"/>
        </w:rPr>
        <w:t>only a generation away</w:t>
      </w:r>
      <w:r w:rsidRPr="001A1145">
        <w:rPr>
          <w:rFonts w:asciiTheme="minorHAnsi" w:hAnsiTheme="minorHAnsi" w:cstheme="minorHAnsi"/>
          <w:sz w:val="16"/>
        </w:rPr>
        <w:t xml:space="preserve">. </w:t>
      </w:r>
    </w:p>
    <w:p w14:paraId="2DE012F1" w14:textId="77777777" w:rsidR="00127BEC" w:rsidRPr="001A1145" w:rsidRDefault="00127BEC" w:rsidP="00127BEC">
      <w:pPr>
        <w:rPr>
          <w:rFonts w:asciiTheme="minorHAnsi" w:hAnsiTheme="minorHAnsi" w:cstheme="minorHAnsi"/>
        </w:rPr>
      </w:pPr>
    </w:p>
    <w:p w14:paraId="0843801F" w14:textId="77777777" w:rsidR="00127BEC" w:rsidRPr="00EA2546" w:rsidRDefault="00127BEC" w:rsidP="00127BEC">
      <w:pPr>
        <w:pStyle w:val="Heading4"/>
        <w:rPr>
          <w:bCs w:val="0"/>
        </w:rPr>
      </w:pPr>
      <w:r>
        <w:rPr>
          <w:rFonts w:asciiTheme="minorHAnsi" w:hAnsiTheme="minorHAnsi" w:cstheme="minorHAnsi"/>
        </w:rPr>
        <w:t>---P</w:t>
      </w:r>
      <w:r w:rsidRPr="00EA2546">
        <w:t xml:space="preserve">hysical limits </w:t>
      </w:r>
      <w:r w:rsidRPr="00EA2546">
        <w:rPr>
          <w:u w:val="single"/>
        </w:rPr>
        <w:t>aren’t absolute</w:t>
      </w:r>
      <w:r w:rsidRPr="00EA2546">
        <w:t>---laundry list of warrants</w:t>
      </w:r>
      <w:r>
        <w:t>.</w:t>
      </w:r>
    </w:p>
    <w:p w14:paraId="2096CD33" w14:textId="77777777" w:rsidR="00127BEC" w:rsidRDefault="00127BEC" w:rsidP="00127BEC">
      <w:r>
        <w:rPr>
          <w:rStyle w:val="Style13ptBold"/>
        </w:rPr>
        <w:t xml:space="preserve">Bailey 18 </w:t>
      </w:r>
      <w: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544AF03F" w14:textId="77777777" w:rsidR="00127BEC" w:rsidRPr="00935AD6" w:rsidRDefault="00127BEC" w:rsidP="00127BEC">
      <w:pPr>
        <w:rPr>
          <w:sz w:val="16"/>
        </w:rPr>
      </w:pPr>
      <w:r>
        <w:rPr>
          <w:rStyle w:val="StyleUnderline"/>
        </w:rPr>
        <w:t>Unless</w:t>
      </w:r>
      <w:r>
        <w:rPr>
          <w:sz w:val="16"/>
        </w:rPr>
        <w:t xml:space="preserve"> us folks in </w:t>
      </w:r>
      <w:r>
        <w:rPr>
          <w:rStyle w:val="StyleUnderline"/>
        </w:rPr>
        <w:t>rich countries drastically reduce</w:t>
      </w:r>
      <w:r>
        <w:rPr>
          <w:sz w:val="16"/>
        </w:rPr>
        <w:t xml:space="preserve"> our </w:t>
      </w:r>
      <w:r>
        <w:rPr>
          <w:rStyle w:val="StyleUnderline"/>
        </w:rPr>
        <w:t>material living standards and distribute</w:t>
      </w:r>
      <w:r>
        <w:rPr>
          <w:sz w:val="16"/>
        </w:rPr>
        <w:t xml:space="preserve"> most of what we have </w:t>
      </w:r>
      <w:r>
        <w:rPr>
          <w:rStyle w:val="StyleUnderline"/>
        </w:rPr>
        <w:t>to</w:t>
      </w:r>
      <w:r>
        <w:rPr>
          <w:sz w:val="16"/>
        </w:rPr>
        <w:t xml:space="preserve"> people living in </w:t>
      </w:r>
      <w:r>
        <w:rPr>
          <w:rStyle w:val="StyleUnderline"/>
        </w:rPr>
        <w:t>poor countries, the world will come to an end</w:t>
      </w:r>
      <w:r>
        <w:rPr>
          <w:sz w:val="16"/>
        </w:rPr>
        <w:t xml:space="preserve">. Or at least that's the stark conclusion of a study published earlier this month in the journal Nature Sustainability. </w:t>
      </w:r>
      <w:r>
        <w:rPr>
          <w:rStyle w:val="StyleUnderline"/>
        </w:rPr>
        <w:t>The researchers</w:t>
      </w:r>
      <w:r>
        <w:rPr>
          <w:sz w:val="16"/>
        </w:rPr>
        <w:t xml:space="preserve"> who wrote it, led by the Leeds University ecological economist Dan O'Neill, </w:t>
      </w:r>
      <w:r>
        <w:rPr>
          <w:rStyle w:val="StyleUnderline"/>
        </w:rPr>
        <w:t>think the way to prevent</w:t>
      </w:r>
      <w:r>
        <w:rPr>
          <w:sz w:val="16"/>
        </w:rPr>
        <w:t xml:space="preserve"> the </w:t>
      </w:r>
      <w:r>
        <w:rPr>
          <w:rStyle w:val="StyleUnderline"/>
        </w:rPr>
        <w:t xml:space="preserve">apocalypse is </w:t>
      </w:r>
      <w:r w:rsidRPr="00935AD6">
        <w:rPr>
          <w:rStyle w:val="StyleUnderline"/>
        </w:rPr>
        <w:t>"degrowth."</w:t>
      </w:r>
    </w:p>
    <w:p w14:paraId="59EF8F1B" w14:textId="77777777" w:rsidR="00127BEC" w:rsidRDefault="00127BEC" w:rsidP="00127BEC">
      <w:pPr>
        <w:rPr>
          <w:sz w:val="16"/>
        </w:rPr>
      </w:pPr>
      <w:r w:rsidRPr="00935AD6">
        <w:rPr>
          <w:sz w:val="16"/>
        </w:rPr>
        <w:t xml:space="preserve">Vice, pestilence, war, and "gigantic inevitable famine" were the planetary boundaries set on human population by the 18th-century economist Robert Thomas Malthus. </w:t>
      </w:r>
      <w:r w:rsidRPr="00935AD6">
        <w:rPr>
          <w:rStyle w:val="StyleUnderline"/>
        </w:rPr>
        <w:t xml:space="preserve">The new study gussies up </w:t>
      </w:r>
      <w:r w:rsidRPr="00935AD6">
        <w:rPr>
          <w:rStyle w:val="Emphasis"/>
        </w:rPr>
        <w:t>old-fashioned Malthusianism</w:t>
      </w:r>
      <w:r w:rsidRPr="00935AD6">
        <w:rPr>
          <w:rStyle w:val="StyleUnderline"/>
        </w:rPr>
        <w:t xml:space="preserve"> by devising</w:t>
      </w:r>
      <w:r w:rsidRPr="00935AD6">
        <w:rPr>
          <w:rStyle w:val="StyleUnderline"/>
          <w:sz w:val="16"/>
          <w:szCs w:val="16"/>
        </w:rPr>
        <w:t xml:space="preserve"> </w:t>
      </w:r>
      <w:r w:rsidRPr="00935AD6">
        <w:rPr>
          <w:sz w:val="16"/>
        </w:rPr>
        <w:t xml:space="preserve">a set of seven </w:t>
      </w:r>
      <w:r w:rsidRPr="00935AD6">
        <w:rPr>
          <w:rStyle w:val="Emphasis"/>
        </w:rPr>
        <w:t>biophysical indicators</w:t>
      </w:r>
      <w:r w:rsidRPr="00935AD6">
        <w:rPr>
          <w:rStyle w:val="StyleUnderline"/>
        </w:rPr>
        <w:t xml:space="preserve"> of</w:t>
      </w:r>
      <w:r w:rsidRPr="00935AD6">
        <w:rPr>
          <w:sz w:val="16"/>
        </w:rPr>
        <w:t xml:space="preserve"> national </w:t>
      </w:r>
      <w:r w:rsidRPr="00935AD6">
        <w:rPr>
          <w:rStyle w:val="StyleUnderline"/>
        </w:rPr>
        <w:t>environmental pressure</w:t>
      </w:r>
      <w:r w:rsidRPr="00935AD6">
        <w:rPr>
          <w:sz w:val="16"/>
        </w:rPr>
        <w:t>, which they then link to 11 indicators of social outcomes. The aim of the exercise is to concoct a "safe and just space" for humanity.</w:t>
      </w:r>
    </w:p>
    <w:p w14:paraId="5651E011" w14:textId="77777777" w:rsidR="00127BEC" w:rsidRDefault="00127BEC" w:rsidP="00127BEC">
      <w:pPr>
        <w:rPr>
          <w:sz w:val="16"/>
        </w:rPr>
      </w:pPr>
      <w:r>
        <w:rPr>
          <w:sz w:val="16"/>
        </w:rPr>
        <w:t xml:space="preserve">Using data from 2011, the </w:t>
      </w:r>
      <w:r>
        <w:rPr>
          <w:rStyle w:val="StyleUnderline"/>
        </w:rPr>
        <w:t>researchers calculate that</w:t>
      </w:r>
      <w:r>
        <w:rPr>
          <w:sz w:val="16"/>
        </w:rPr>
        <w:t xml:space="preserve"> the </w:t>
      </w:r>
      <w:r>
        <w:rPr>
          <w:rStyle w:val="StyleUnderline"/>
        </w:rPr>
        <w:t xml:space="preserve">annual </w:t>
      </w:r>
      <w:r>
        <w:rPr>
          <w:rStyle w:val="Emphasis"/>
        </w:rPr>
        <w:t>per capita boundaries</w:t>
      </w:r>
      <w:r>
        <w:rPr>
          <w:rStyle w:val="StyleUnderline"/>
        </w:rPr>
        <w:t xml:space="preserve"> for the world's 7 billion</w:t>
      </w:r>
      <w:r>
        <w:rPr>
          <w:sz w:val="16"/>
        </w:rPr>
        <w:t xml:space="preserve"> people </w:t>
      </w:r>
      <w:r>
        <w:rPr>
          <w:rStyle w:val="StyleUnderline"/>
        </w:rPr>
        <w:t>consist of</w:t>
      </w:r>
      <w:r>
        <w:rPr>
          <w:sz w:val="16"/>
        </w:rPr>
        <w:t xml:space="preserve"> the emission of </w:t>
      </w:r>
      <w:r>
        <w:rPr>
          <w:rStyle w:val="StyleUnderline"/>
        </w:rPr>
        <w:t>1.6 tons of carbon dioxide per year</w:t>
      </w:r>
      <w:r>
        <w:rPr>
          <w:sz w:val="16"/>
        </w:rPr>
        <w:t xml:space="preserve"> and the annual </w:t>
      </w:r>
      <w:r>
        <w:rPr>
          <w:rStyle w:val="StyleUnderline"/>
        </w:rPr>
        <w:t xml:space="preserve">consumption of 0.9 kilograms of phosphorus, 8.9 kilograms of nitrogen, 574 cubic meters of water, 2.6 tons of </w:t>
      </w:r>
      <w:r>
        <w:rPr>
          <w:rStyle w:val="StyleUnderline"/>
        </w:rPr>
        <w:lastRenderedPageBreak/>
        <w:t>biomass</w:t>
      </w:r>
      <w:r>
        <w:rPr>
          <w:sz w:val="16"/>
        </w:rPr>
        <w:t xml:space="preserve"> (crops and wood), </w:t>
      </w:r>
      <w:r>
        <w:rPr>
          <w:rStyle w:val="StyleUnderline"/>
        </w:rPr>
        <w:t>plus</w:t>
      </w:r>
      <w:r>
        <w:rPr>
          <w:sz w:val="16"/>
        </w:rPr>
        <w:t xml:space="preserve"> the ecological services of </w:t>
      </w:r>
      <w:r>
        <w:rPr>
          <w:rStyle w:val="StyleUnderline"/>
        </w:rPr>
        <w:t>1.7 hectares of land and 7.2 tons</w:t>
      </w:r>
      <w:r>
        <w:rPr>
          <w:sz w:val="16"/>
        </w:rPr>
        <w:t xml:space="preserve"> of material </w:t>
      </w:r>
      <w:r>
        <w:rPr>
          <w:rStyle w:val="StyleUnderline"/>
        </w:rPr>
        <w:t>per person</w:t>
      </w:r>
      <w:r>
        <w:rPr>
          <w:sz w:val="16"/>
        </w:rPr>
        <w:t>.</w:t>
      </w:r>
    </w:p>
    <w:p w14:paraId="1E0DBD2D" w14:textId="77777777" w:rsidR="00127BEC" w:rsidRDefault="00127BEC" w:rsidP="00127BEC">
      <w:pPr>
        <w:rPr>
          <w:sz w:val="16"/>
        </w:rPr>
      </w:pPr>
      <w:r>
        <w:rPr>
          <w:sz w:val="16"/>
        </w:rPr>
        <w:t>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101F2863" w14:textId="77777777" w:rsidR="00127BEC" w:rsidRDefault="00127BEC" w:rsidP="00127BEC">
      <w:pPr>
        <w:rPr>
          <w:sz w:val="16"/>
        </w:rPr>
      </w:pPr>
      <w:r>
        <w:rPr>
          <w:sz w:val="16"/>
        </w:rPr>
        <w:t xml:space="preserve">So </w:t>
      </w:r>
      <w:r>
        <w:rPr>
          <w:rStyle w:val="StyleUnderline"/>
        </w:rPr>
        <w:t>how does the U.S. do with regard to</w:t>
      </w:r>
      <w:r>
        <w:rPr>
          <w:sz w:val="16"/>
        </w:rPr>
        <w:t xml:space="preserve"> their </w:t>
      </w:r>
      <w:r>
        <w:rPr>
          <w:rStyle w:val="StyleUnderline"/>
        </w:rPr>
        <w:t>biophysical boundaries and social outcomes</w:t>
      </w:r>
      <w:r>
        <w:rPr>
          <w:sz w:val="16"/>
        </w:rPr>
        <w:t xml:space="preserve"> measures? We </w:t>
      </w:r>
      <w:r w:rsidRPr="006B5371">
        <w:rPr>
          <w:rStyle w:val="StyleUnderline"/>
          <w:highlight w:val="green"/>
        </w:rPr>
        <w:t>American</w:t>
      </w:r>
      <w:r w:rsidRPr="00935AD6">
        <w:rPr>
          <w:rStyle w:val="StyleUnderline"/>
        </w:rPr>
        <w:t>s</w:t>
      </w:r>
      <w:r w:rsidRPr="006B5371">
        <w:rPr>
          <w:rStyle w:val="StyleUnderline"/>
          <w:highlight w:val="green"/>
        </w:rPr>
        <w:t xml:space="preserve"> </w:t>
      </w:r>
      <w:r w:rsidRPr="006B5371">
        <w:rPr>
          <w:rStyle w:val="Emphasis"/>
          <w:highlight w:val="green"/>
        </w:rPr>
        <w:t>transgress all</w:t>
      </w:r>
      <w:r>
        <w:rPr>
          <w:rStyle w:val="Emphasis"/>
        </w:rPr>
        <w:t xml:space="preserve"> seven</w:t>
      </w:r>
      <w:r>
        <w:rPr>
          <w:rStyle w:val="StyleUnderline"/>
        </w:rPr>
        <w:t xml:space="preserve"> of the biophysical </w:t>
      </w:r>
      <w:r w:rsidRPr="006B5371">
        <w:rPr>
          <w:rStyle w:val="StyleUnderline"/>
          <w:highlight w:val="green"/>
        </w:rPr>
        <w:t>boundaries</w:t>
      </w:r>
      <w:r>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165D2AEB" w14:textId="77777777" w:rsidR="00127BEC" w:rsidRDefault="00127BEC" w:rsidP="00127BEC">
      <w:pPr>
        <w:rPr>
          <w:sz w:val="16"/>
        </w:rPr>
      </w:pPr>
      <w:r>
        <w:rPr>
          <w:sz w:val="16"/>
        </w:rPr>
        <w:t xml:space="preserve">On the other hand, </w:t>
      </w:r>
      <w:r>
        <w:rPr>
          <w:rStyle w:val="StyleUnderline"/>
        </w:rPr>
        <w:t>those transgressions</w:t>
      </w:r>
      <w:r>
        <w:rPr>
          <w:sz w:val="16"/>
        </w:rPr>
        <w:t xml:space="preserve"> have </w:t>
      </w:r>
      <w:r>
        <w:rPr>
          <w:rStyle w:val="StyleUnderline"/>
        </w:rPr>
        <w:t>provided a</w:t>
      </w:r>
      <w:r>
        <w:rPr>
          <w:sz w:val="16"/>
        </w:rPr>
        <w:t xml:space="preserve"> pretty </w:t>
      </w:r>
      <w:r>
        <w:rPr>
          <w:rStyle w:val="StyleUnderline"/>
        </w:rPr>
        <w:t>good life</w:t>
      </w:r>
      <w:r>
        <w:rPr>
          <w:sz w:val="16"/>
        </w:rPr>
        <w:t xml:space="preserve"> for Americans. For example, life </w:t>
      </w:r>
      <w:r>
        <w:rPr>
          <w:rStyle w:val="StyleUnderline"/>
        </w:rPr>
        <w:t xml:space="preserve">satisfaction is 7.1; healthy </w:t>
      </w:r>
      <w:r>
        <w:rPr>
          <w:rStyle w:val="Emphasis"/>
        </w:rPr>
        <w:t>life expectancy</w:t>
      </w:r>
      <w:r>
        <w:rPr>
          <w:rStyle w:val="StyleUnderline"/>
        </w:rPr>
        <w:t xml:space="preserve"> is 69.7 years; and </w:t>
      </w:r>
      <w:r>
        <w:rPr>
          <w:rStyle w:val="Emphasis"/>
        </w:rPr>
        <w:t>democratic quality</w:t>
      </w:r>
      <w:r>
        <w:rPr>
          <w:rStyle w:val="StyleUnderline"/>
        </w:rPr>
        <w:t xml:space="preserve"> stands at 0.8 points</w:t>
      </w:r>
      <w:r>
        <w:rPr>
          <w:sz w:val="16"/>
        </w:rPr>
        <w:t>. The only two social indicators we just missed on were employment (91 percent) and secondary education (94.7 percent).</w:t>
      </w:r>
    </w:p>
    <w:p w14:paraId="0F4441C1" w14:textId="77777777" w:rsidR="00127BEC" w:rsidRDefault="00127BEC" w:rsidP="00127BEC">
      <w:pPr>
        <w:rPr>
          <w:sz w:val="16"/>
        </w:rPr>
      </w:pPr>
      <w:r>
        <w:rPr>
          <w:sz w:val="16"/>
        </w:rPr>
        <w:t xml:space="preserve">On the other hand, </w:t>
      </w:r>
      <w:r>
        <w:rPr>
          <w:rStyle w:val="StyleUnderline"/>
        </w:rPr>
        <w:t xml:space="preserve">our hemisphere is home to one </w:t>
      </w:r>
      <w:r>
        <w:rPr>
          <w:rStyle w:val="Emphasis"/>
        </w:rPr>
        <w:t>paragon of sustainability</w:t>
      </w:r>
      <w:r>
        <w:rPr>
          <w:rStyle w:val="StyleUnderline"/>
        </w:rPr>
        <w:t>—Haiti</w:t>
      </w:r>
      <w:r>
        <w:rPr>
          <w:sz w:val="16"/>
        </w:rPr>
        <w:t xml:space="preserve">. Haitians breach none of the researchers' biophysical boundaries. </w:t>
      </w:r>
      <w:r>
        <w:rPr>
          <w:rStyle w:val="StyleUnderline"/>
        </w:rPr>
        <w:t xml:space="preserve">But the Caribbean country performs </w:t>
      </w:r>
      <w:r>
        <w:rPr>
          <w:rStyle w:val="Emphasis"/>
        </w:rPr>
        <w:t>abysmally</w:t>
      </w:r>
      <w:r>
        <w:rPr>
          <w:rStyle w:val="StyleUnderline"/>
        </w:rPr>
        <w:t xml:space="preserve"> on all 11 social indicators. Life satisfaction</w:t>
      </w:r>
      <w:r>
        <w:rPr>
          <w:sz w:val="16"/>
        </w:rPr>
        <w:t xml:space="preserve"> scores </w:t>
      </w:r>
      <w:r>
        <w:rPr>
          <w:rStyle w:val="StyleUnderline"/>
        </w:rPr>
        <w:t>at 4.</w:t>
      </w:r>
      <w:r>
        <w:rPr>
          <w:sz w:val="16"/>
        </w:rPr>
        <w:t xml:space="preserve">8; healthy </w:t>
      </w:r>
      <w:r>
        <w:rPr>
          <w:rStyle w:val="StyleUnderline"/>
        </w:rPr>
        <w:t>life expectancy is 52.3 years</w:t>
      </w:r>
      <w:r>
        <w:rPr>
          <w:sz w:val="16"/>
        </w:rPr>
        <w:t xml:space="preserve">; and Haitians average 2,105 calories per day. The country tallies -0.9 on the democratic quality index. </w:t>
      </w:r>
      <w:r>
        <w:rPr>
          <w:rStyle w:val="StyleUnderline"/>
        </w:rPr>
        <w:t>Haiti's GDP is $719 per capita</w:t>
      </w:r>
      <w:r>
        <w:rPr>
          <w:sz w:val="16"/>
        </w:rPr>
        <w:t>.</w:t>
      </w:r>
    </w:p>
    <w:p w14:paraId="489B4E6C" w14:textId="77777777" w:rsidR="00127BEC" w:rsidRDefault="00127BEC" w:rsidP="00127BEC">
      <w:pPr>
        <w:rPr>
          <w:sz w:val="16"/>
        </w:rPr>
      </w:pPr>
      <w:r>
        <w:rPr>
          <w:rStyle w:val="StyleUnderline"/>
        </w:rPr>
        <w:t xml:space="preserve">Other near-sustainability champions include </w:t>
      </w:r>
      <w:r>
        <w:rPr>
          <w:rStyle w:val="Emphasis"/>
        </w:rPr>
        <w:t>Malawi</w:t>
      </w:r>
      <w:r>
        <w:rPr>
          <w:rStyle w:val="StyleUnderline"/>
        </w:rPr>
        <w:t xml:space="preserve">, </w:t>
      </w:r>
      <w:r>
        <w:rPr>
          <w:rStyle w:val="Emphasis"/>
        </w:rPr>
        <w:t>Nepal</w:t>
      </w:r>
      <w:r>
        <w:rPr>
          <w:rStyle w:val="StyleUnderline"/>
        </w:rPr>
        <w:t xml:space="preserve">, </w:t>
      </w:r>
      <w:r>
        <w:rPr>
          <w:rStyle w:val="Emphasis"/>
        </w:rPr>
        <w:t>Myanmar</w:t>
      </w:r>
      <w:r>
        <w:rPr>
          <w:rStyle w:val="StyleUnderline"/>
        </w:rPr>
        <w:t xml:space="preserve">, and </w:t>
      </w:r>
      <w:r>
        <w:rPr>
          <w:rStyle w:val="Emphasis"/>
        </w:rPr>
        <w:t>Nicaragua</w:t>
      </w:r>
      <w:r>
        <w:rPr>
          <w:rStyle w:val="StyleUnderline"/>
        </w:rPr>
        <w:t>. All of them score dismally on</w:t>
      </w:r>
      <w:r>
        <w:rPr>
          <w:sz w:val="16"/>
        </w:rPr>
        <w:t xml:space="preserve"> the </w:t>
      </w:r>
      <w:r>
        <w:rPr>
          <w:rStyle w:val="StyleUnderline"/>
        </w:rPr>
        <w:t>social indicators, and</w:t>
      </w:r>
      <w:r>
        <w:rPr>
          <w:sz w:val="16"/>
        </w:rPr>
        <w:t xml:space="preserve"> their </w:t>
      </w:r>
      <w:r>
        <w:rPr>
          <w:rStyle w:val="StyleUnderline"/>
        </w:rPr>
        <w:t>GDPs</w:t>
      </w:r>
      <w:r>
        <w:rPr>
          <w:sz w:val="16"/>
        </w:rPr>
        <w:t xml:space="preserve"> per capita are $322, $799, $1,375, and $2,208, respectively.</w:t>
      </w:r>
    </w:p>
    <w:p w14:paraId="091C5FC0" w14:textId="77777777" w:rsidR="00127BEC" w:rsidRDefault="00127BEC" w:rsidP="00127BEC">
      <w:pPr>
        <w:rPr>
          <w:sz w:val="16"/>
        </w:rPr>
      </w:pPr>
      <w:r>
        <w:rPr>
          <w:rStyle w:val="StyleUnderline"/>
        </w:rPr>
        <w:t>The country that</w:t>
      </w:r>
      <w:r>
        <w:rPr>
          <w:sz w:val="16"/>
        </w:rPr>
        <w:t xml:space="preserve"> currently </w:t>
      </w:r>
      <w:r>
        <w:rPr>
          <w:rStyle w:val="StyleUnderline"/>
        </w:rPr>
        <w:t xml:space="preserve">comes </w:t>
      </w:r>
      <w:r>
        <w:rPr>
          <w:rStyle w:val="Emphasis"/>
        </w:rPr>
        <w:t>closest</w:t>
      </w:r>
      <w:r>
        <w:rPr>
          <w:rStyle w:val="StyleUnderline"/>
        </w:rPr>
        <w:t xml:space="preserve"> to</w:t>
      </w:r>
      <w:r>
        <w:rPr>
          <w:sz w:val="16"/>
        </w:rPr>
        <w:t xml:space="preserve"> the </w:t>
      </w:r>
      <w:r>
        <w:rPr>
          <w:rStyle w:val="StyleUnderline"/>
        </w:rPr>
        <w:t>researchers' ideal</w:t>
      </w:r>
      <w:r>
        <w:rPr>
          <w:sz w:val="16"/>
        </w:rPr>
        <w:t xml:space="preserve"> of remaining within its </w:t>
      </w:r>
      <w:r>
        <w:rPr>
          <w:rStyle w:val="StyleUnderline"/>
        </w:rPr>
        <w:t>biophysical boundaries while</w:t>
      </w:r>
      <w:r>
        <w:rPr>
          <w:sz w:val="16"/>
        </w:rPr>
        <w:t xml:space="preserve"> sufficient </w:t>
      </w:r>
      <w:r>
        <w:rPr>
          <w:rStyle w:val="StyleUnderline"/>
        </w:rPr>
        <w:t>social indicators is…</w:t>
      </w:r>
      <w:r>
        <w:rPr>
          <w:rStyle w:val="Emphasis"/>
        </w:rPr>
        <w:t>Vietnam</w:t>
      </w:r>
      <w:r>
        <w:rPr>
          <w:sz w:val="16"/>
        </w:rPr>
        <w:t>. For the record, Vietnam's per capita GDP is $2,306.</w:t>
      </w:r>
    </w:p>
    <w:p w14:paraId="20920C6A" w14:textId="77777777" w:rsidR="00127BEC" w:rsidRDefault="00127BEC" w:rsidP="00127BEC">
      <w:pPr>
        <w:rPr>
          <w:sz w:val="16"/>
        </w:rPr>
      </w:pPr>
      <w:r w:rsidRPr="00935AD6">
        <w:rPr>
          <w:rStyle w:val="StyleUnderline"/>
        </w:rPr>
        <w:t xml:space="preserve">"Countries with higher levels of </w:t>
      </w:r>
      <w:r w:rsidRPr="00935AD6">
        <w:rPr>
          <w:rStyle w:val="Emphasis"/>
        </w:rPr>
        <w:t>life satisfaction</w:t>
      </w:r>
      <w:r w:rsidRPr="00935AD6">
        <w:rPr>
          <w:rStyle w:val="StyleUnderline"/>
        </w:rPr>
        <w:t xml:space="preserve"> and</w:t>
      </w:r>
      <w:r w:rsidRPr="00935AD6">
        <w:rPr>
          <w:sz w:val="16"/>
        </w:rPr>
        <w:t xml:space="preserve"> healthy life </w:t>
      </w:r>
      <w:r w:rsidRPr="00935AD6">
        <w:rPr>
          <w:rStyle w:val="Emphasis"/>
        </w:rPr>
        <w:t>expectancy</w:t>
      </w:r>
      <w:r w:rsidRPr="00935AD6">
        <w:rPr>
          <w:sz w:val="16"/>
        </w:rPr>
        <w:t xml:space="preserve"> also </w:t>
      </w:r>
      <w:r w:rsidRPr="00935AD6">
        <w:rPr>
          <w:rStyle w:val="StyleUnderline"/>
        </w:rPr>
        <w:t>tend to transgress</w:t>
      </w:r>
      <w:r w:rsidRPr="00935AD6">
        <w:rPr>
          <w:sz w:val="16"/>
        </w:rPr>
        <w:t xml:space="preserve"> more </w:t>
      </w:r>
      <w:r w:rsidRPr="00935AD6">
        <w:rPr>
          <w:rStyle w:val="StyleUnderline"/>
        </w:rPr>
        <w:t>biophysical boundaries,"</w:t>
      </w:r>
      <w:r w:rsidRPr="00935AD6">
        <w:rPr>
          <w:sz w:val="16"/>
        </w:rPr>
        <w:t xml:space="preserve"> the researchers note. </w:t>
      </w:r>
      <w:r w:rsidRPr="00935AD6">
        <w:rPr>
          <w:rStyle w:val="StyleUnderline"/>
        </w:rPr>
        <w:t>A better way to put this</w:t>
      </w:r>
      <w:r w:rsidRPr="00935AD6">
        <w:rPr>
          <w:sz w:val="16"/>
        </w:rPr>
        <w:t xml:space="preserve"> relationship </w:t>
      </w:r>
      <w:r w:rsidRPr="00935AD6">
        <w:rPr>
          <w:rStyle w:val="StyleUnderline"/>
        </w:rPr>
        <w:t>is that</w:t>
      </w:r>
      <w:r w:rsidRPr="00935AD6">
        <w:rPr>
          <w:sz w:val="16"/>
        </w:rPr>
        <w:t xml:space="preserve"> more </w:t>
      </w:r>
      <w:r w:rsidRPr="00935AD6">
        <w:rPr>
          <w:rStyle w:val="StyleUnderline"/>
        </w:rPr>
        <w:t xml:space="preserve">wealth and </w:t>
      </w:r>
      <w:r w:rsidRPr="00935AD6">
        <w:rPr>
          <w:rStyle w:val="Emphasis"/>
        </w:rPr>
        <w:t>technology</w:t>
      </w:r>
      <w:r>
        <w:rPr>
          <w:sz w:val="16"/>
        </w:rPr>
        <w:t xml:space="preserve"> tend to </w:t>
      </w:r>
      <w:r>
        <w:rPr>
          <w:rStyle w:val="StyleUnderline"/>
        </w:rPr>
        <w:t>make people happier, healthier, and freer</w:t>
      </w:r>
      <w:r>
        <w:rPr>
          <w:sz w:val="16"/>
        </w:rPr>
        <w:t>.</w:t>
      </w:r>
    </w:p>
    <w:p w14:paraId="1DF2F2CF" w14:textId="77777777" w:rsidR="00127BEC" w:rsidRDefault="00127BEC" w:rsidP="00127BEC">
      <w:pPr>
        <w:rPr>
          <w:sz w:val="16"/>
        </w:rPr>
      </w:pPr>
      <w:r>
        <w:rPr>
          <w:sz w:val="16"/>
        </w:rPr>
        <w:t xml:space="preserve">O'Neill and his unhappy team fail drastically to understand how </w:t>
      </w:r>
      <w:r>
        <w:rPr>
          <w:rStyle w:val="StyleUnderline"/>
        </w:rPr>
        <w:t xml:space="preserve">human </w:t>
      </w:r>
      <w:r w:rsidRPr="006B5371">
        <w:rPr>
          <w:rStyle w:val="Emphasis"/>
          <w:highlight w:val="green"/>
        </w:rPr>
        <w:t>ingenuity</w:t>
      </w:r>
      <w:r>
        <w:rPr>
          <w:rStyle w:val="StyleUnderline"/>
        </w:rPr>
        <w:t xml:space="preserve"> unleashed </w:t>
      </w:r>
      <w:r w:rsidRPr="006B5371">
        <w:rPr>
          <w:rStyle w:val="StyleUnderline"/>
          <w:highlight w:val="green"/>
        </w:rPr>
        <w:t>in markets is</w:t>
      </w:r>
      <w:r>
        <w:rPr>
          <w:sz w:val="16"/>
        </w:rPr>
        <w:t xml:space="preserve"> already </w:t>
      </w:r>
      <w:r>
        <w:rPr>
          <w:rStyle w:val="StyleUnderline"/>
        </w:rPr>
        <w:t xml:space="preserve">well on the way toward </w:t>
      </w:r>
      <w:r w:rsidRPr="006B5371">
        <w:rPr>
          <w:rStyle w:val="StyleUnderline"/>
          <w:highlight w:val="green"/>
        </w:rPr>
        <w:t>making</w:t>
      </w:r>
      <w:r>
        <w:rPr>
          <w:sz w:val="16"/>
        </w:rPr>
        <w:t xml:space="preserve"> their </w:t>
      </w:r>
      <w:r>
        <w:rPr>
          <w:rStyle w:val="StyleUnderline"/>
        </w:rPr>
        <w:t xml:space="preserve">supposed planetary </w:t>
      </w:r>
      <w:r w:rsidRPr="006B5371">
        <w:rPr>
          <w:rStyle w:val="StyleUnderline"/>
          <w:highlight w:val="green"/>
        </w:rPr>
        <w:t xml:space="preserve">boundaries </w:t>
      </w:r>
      <w:r w:rsidRPr="006B5371">
        <w:rPr>
          <w:rStyle w:val="Emphasis"/>
          <w:highlight w:val="green"/>
        </w:rPr>
        <w:t>irrelevant</w:t>
      </w:r>
      <w:r>
        <w:rPr>
          <w:rStyle w:val="StyleUnderline"/>
        </w:rPr>
        <w:t xml:space="preserve">. Take carbon dioxide </w:t>
      </w:r>
      <w:r>
        <w:rPr>
          <w:rStyle w:val="Emphasis"/>
        </w:rPr>
        <w:t>emissions</w:t>
      </w:r>
      <w:r>
        <w:rPr>
          <w:rStyle w:val="StyleUnderline"/>
        </w:rPr>
        <w:t xml:space="preserve">: Supporters of </w:t>
      </w:r>
      <w:r>
        <w:rPr>
          <w:rStyle w:val="Emphasis"/>
        </w:rPr>
        <w:t xml:space="preserve">renewable </w:t>
      </w:r>
      <w:r w:rsidRPr="006B5371">
        <w:rPr>
          <w:rStyle w:val="Emphasis"/>
          <w:highlight w:val="green"/>
        </w:rPr>
        <w:t>energy</w:t>
      </w:r>
      <w:r>
        <w:rPr>
          <w:rStyle w:val="StyleUnderline"/>
        </w:rPr>
        <w:t xml:space="preserve"> technologies say</w:t>
      </w:r>
      <w:r>
        <w:rPr>
          <w:sz w:val="16"/>
        </w:rPr>
        <w:t xml:space="preserve"> that their </w:t>
      </w:r>
      <w:r w:rsidRPr="006B5371">
        <w:rPr>
          <w:rStyle w:val="StyleUnderline"/>
          <w:highlight w:val="green"/>
        </w:rPr>
        <w:t>costs</w:t>
      </w:r>
      <w:r>
        <w:rPr>
          <w:rStyle w:val="StyleUnderline"/>
        </w:rPr>
        <w:t xml:space="preserve"> are already or </w:t>
      </w:r>
      <w:r w:rsidRPr="006B5371">
        <w:rPr>
          <w:rStyle w:val="StyleUnderline"/>
          <w:highlight w:val="green"/>
        </w:rPr>
        <w:t>will</w:t>
      </w:r>
      <w:r>
        <w:rPr>
          <w:sz w:val="16"/>
        </w:rPr>
        <w:t xml:space="preserve"> soon </w:t>
      </w:r>
      <w:r w:rsidRPr="006B5371">
        <w:rPr>
          <w:rStyle w:val="StyleUnderline"/>
          <w:highlight w:val="green"/>
        </w:rPr>
        <w:t xml:space="preserve">be </w:t>
      </w:r>
      <w:r w:rsidRPr="006B5371">
        <w:rPr>
          <w:rStyle w:val="Emphasis"/>
          <w:highlight w:val="green"/>
        </w:rPr>
        <w:t>lower</w:t>
      </w:r>
      <w:r>
        <w:rPr>
          <w:rStyle w:val="Emphasis"/>
        </w:rPr>
        <w:t xml:space="preserve"> than</w:t>
      </w:r>
      <w:r>
        <w:rPr>
          <w:sz w:val="16"/>
        </w:rPr>
        <w:t xml:space="preserve"> those of </w:t>
      </w:r>
      <w:r>
        <w:rPr>
          <w:rStyle w:val="Emphasis"/>
        </w:rPr>
        <w:t>fossil fuels</w:t>
      </w:r>
      <w:r>
        <w:rPr>
          <w:rStyle w:val="StyleUnderline"/>
        </w:rPr>
        <w:t>. Boosters of</w:t>
      </w:r>
      <w:r>
        <w:rPr>
          <w:sz w:val="16"/>
        </w:rPr>
        <w:t xml:space="preserve"> advanced </w:t>
      </w:r>
      <w:r>
        <w:rPr>
          <w:rStyle w:val="StyleUnderline"/>
        </w:rPr>
        <w:t xml:space="preserve">nuclear </w:t>
      </w:r>
      <w:r w:rsidRPr="006B5371">
        <w:rPr>
          <w:rStyle w:val="StyleUnderline"/>
          <w:highlight w:val="green"/>
        </w:rPr>
        <w:t>reactors</w:t>
      </w:r>
      <w:r>
        <w:rPr>
          <w:sz w:val="16"/>
        </w:rPr>
        <w:t xml:space="preserve"> similarly </w:t>
      </w:r>
      <w:r>
        <w:rPr>
          <w:rStyle w:val="StyleUnderline"/>
        </w:rPr>
        <w:t xml:space="preserve">argue that they can </w:t>
      </w:r>
      <w:r w:rsidRPr="006B5371">
        <w:rPr>
          <w:rStyle w:val="StyleUnderline"/>
          <w:highlight w:val="green"/>
        </w:rPr>
        <w:t xml:space="preserve">supply </w:t>
      </w:r>
      <w:r w:rsidRPr="006B5371">
        <w:rPr>
          <w:rStyle w:val="Emphasis"/>
          <w:highlight w:val="green"/>
        </w:rPr>
        <w:t>all</w:t>
      </w:r>
      <w:r>
        <w:rPr>
          <w:rStyle w:val="Emphasis"/>
        </w:rPr>
        <w:t xml:space="preserve"> of the </w:t>
      </w:r>
      <w:r w:rsidRPr="006B5371">
        <w:rPr>
          <w:rStyle w:val="Emphasis"/>
          <w:highlight w:val="green"/>
        </w:rPr>
        <w:t>carbon-free energy</w:t>
      </w:r>
      <w:r>
        <w:rPr>
          <w:rStyle w:val="StyleUnderline"/>
        </w:rPr>
        <w:t xml:space="preserve"> the world will need</w:t>
      </w:r>
      <w:r>
        <w:rPr>
          <w:sz w:val="16"/>
        </w:rPr>
        <w:t xml:space="preserve">. There's a good chance that fleets of </w:t>
      </w:r>
      <w:r>
        <w:rPr>
          <w:rStyle w:val="StyleUnderline"/>
        </w:rPr>
        <w:t>battery-powered</w:t>
      </w:r>
      <w:r>
        <w:rPr>
          <w:sz w:val="16"/>
        </w:rPr>
        <w:t xml:space="preserve"> self-driving </w:t>
      </w:r>
      <w:r>
        <w:rPr>
          <w:rStyle w:val="StyleUnderline"/>
        </w:rPr>
        <w:t>vehicles</w:t>
      </w:r>
      <w:r>
        <w:rPr>
          <w:sz w:val="16"/>
        </w:rPr>
        <w:t xml:space="preserve"> will largely </w:t>
      </w:r>
      <w:r>
        <w:rPr>
          <w:rStyle w:val="StyleUnderline"/>
        </w:rPr>
        <w:t>replace</w:t>
      </w:r>
      <w:r>
        <w:rPr>
          <w:sz w:val="16"/>
        </w:rPr>
        <w:t xml:space="preserve"> private cars and </w:t>
      </w:r>
      <w:r>
        <w:rPr>
          <w:rStyle w:val="StyleUnderline"/>
        </w:rPr>
        <w:t>mass transit</w:t>
      </w:r>
      <w:r>
        <w:rPr>
          <w:sz w:val="16"/>
        </w:rPr>
        <w:t xml:space="preserve"> later in this century.</w:t>
      </w:r>
    </w:p>
    <w:p w14:paraId="0C59C0CD" w14:textId="77777777" w:rsidR="00127BEC" w:rsidRDefault="00127BEC" w:rsidP="00127BEC">
      <w:pPr>
        <w:rPr>
          <w:sz w:val="16"/>
        </w:rPr>
      </w:pPr>
      <w:r>
        <w:rPr>
          <w:sz w:val="16"/>
        </w:rPr>
        <w:t xml:space="preserve">Are we about to run out of phosphorous to fertilize our crops? </w:t>
      </w:r>
      <w:r w:rsidRPr="006B5371">
        <w:rPr>
          <w:rStyle w:val="StyleUnderline"/>
          <w:highlight w:val="green"/>
        </w:rPr>
        <w:t xml:space="preserve">Peak phosphorus is </w:t>
      </w:r>
      <w:r w:rsidRPr="006B5371">
        <w:rPr>
          <w:rStyle w:val="Emphasis"/>
          <w:highlight w:val="green"/>
        </w:rPr>
        <w:t>not at hand</w:t>
      </w:r>
      <w:r>
        <w:rPr>
          <w:sz w:val="16"/>
        </w:rPr>
        <w:t xml:space="preserve">. The U.S. Geological Survey (USGS) reports that </w:t>
      </w:r>
      <w:r>
        <w:rPr>
          <w:rStyle w:val="StyleUnderline"/>
        </w:rPr>
        <w:t xml:space="preserve">at current rates of mining, the world's known </w:t>
      </w:r>
      <w:r w:rsidRPr="006B5371">
        <w:rPr>
          <w:rStyle w:val="StyleUnderline"/>
          <w:highlight w:val="green"/>
        </w:rPr>
        <w:t>reserves</w:t>
      </w:r>
      <w:r>
        <w:rPr>
          <w:rStyle w:val="StyleUnderline"/>
        </w:rPr>
        <w:t xml:space="preserve"> will </w:t>
      </w:r>
      <w:r w:rsidRPr="006B5371">
        <w:rPr>
          <w:rStyle w:val="StyleUnderline"/>
          <w:highlight w:val="green"/>
        </w:rPr>
        <w:t>last</w:t>
      </w:r>
      <w:r>
        <w:rPr>
          <w:rStyle w:val="StyleUnderline"/>
        </w:rPr>
        <w:t xml:space="preserve"> </w:t>
      </w:r>
      <w:r>
        <w:rPr>
          <w:rStyle w:val="Emphasis"/>
        </w:rPr>
        <w:t xml:space="preserve">266 </w:t>
      </w:r>
      <w:r w:rsidRPr="006B5371">
        <w:rPr>
          <w:rStyle w:val="Emphasis"/>
          <w:highlight w:val="green"/>
        </w:rPr>
        <w:t>years</w:t>
      </w:r>
      <w:r w:rsidRPr="006B5371">
        <w:rPr>
          <w:rStyle w:val="StyleUnderline"/>
          <w:highlight w:val="green"/>
        </w:rPr>
        <w:t>.</w:t>
      </w:r>
      <w:r>
        <w:rPr>
          <w:rStyle w:val="StyleUnderline"/>
        </w:rPr>
        <w:t xml:space="preserve"> The estimated </w:t>
      </w:r>
      <w:r>
        <w:rPr>
          <w:rStyle w:val="Emphasis"/>
        </w:rPr>
        <w:t>total resources</w:t>
      </w:r>
      <w:r>
        <w:rPr>
          <w:rStyle w:val="StyleUnderline"/>
        </w:rPr>
        <w:t xml:space="preserve"> of phosphate rock would last </w:t>
      </w:r>
      <w:r>
        <w:rPr>
          <w:rStyle w:val="Emphasis"/>
        </w:rPr>
        <w:t>over 1,140 years</w:t>
      </w:r>
      <w:r>
        <w:rPr>
          <w:rStyle w:val="StyleUnderline"/>
        </w:rPr>
        <w:t>. "</w:t>
      </w:r>
      <w:r w:rsidRPr="00935AD6">
        <w:rPr>
          <w:rStyle w:val="StyleUnderline"/>
        </w:rPr>
        <w:t xml:space="preserve">There are </w:t>
      </w:r>
      <w:r w:rsidRPr="006B5371">
        <w:rPr>
          <w:rStyle w:val="StyleUnderline"/>
          <w:highlight w:val="green"/>
        </w:rPr>
        <w:t>no</w:t>
      </w:r>
      <w:r>
        <w:rPr>
          <w:rStyle w:val="StyleUnderline"/>
        </w:rPr>
        <w:t xml:space="preserve"> </w:t>
      </w:r>
      <w:r>
        <w:rPr>
          <w:rStyle w:val="Emphasis"/>
        </w:rPr>
        <w:t xml:space="preserve">imminent </w:t>
      </w:r>
      <w:r w:rsidRPr="006B5371">
        <w:rPr>
          <w:rStyle w:val="Emphasis"/>
          <w:highlight w:val="green"/>
        </w:rPr>
        <w:t>shortages</w:t>
      </w:r>
      <w:r>
        <w:rPr>
          <w:rStyle w:val="StyleUnderline"/>
        </w:rPr>
        <w:t xml:space="preserve"> of</w:t>
      </w:r>
      <w:r>
        <w:rPr>
          <w:sz w:val="16"/>
        </w:rPr>
        <w:t xml:space="preserve"> phosphate </w:t>
      </w:r>
      <w:r>
        <w:rPr>
          <w:rStyle w:val="StyleUnderline"/>
        </w:rPr>
        <w:t>rock,"</w:t>
      </w:r>
      <w:r>
        <w:rPr>
          <w:sz w:val="16"/>
        </w:rPr>
        <w:t xml:space="preserve"> notes the USGS. </w:t>
      </w:r>
      <w:r>
        <w:rPr>
          <w:rStyle w:val="StyleUnderline"/>
        </w:rPr>
        <w:t>With respect to</w:t>
      </w:r>
      <w:r>
        <w:rPr>
          <w:sz w:val="16"/>
        </w:rPr>
        <w:t xml:space="preserve"> the </w:t>
      </w:r>
      <w:r>
        <w:rPr>
          <w:rStyle w:val="StyleUnderline"/>
        </w:rPr>
        <w:t>deleterious effects</w:t>
      </w:r>
      <w:r>
        <w:rPr>
          <w:sz w:val="16"/>
        </w:rPr>
        <w:t xml:space="preserve"> that using phosphorus to fertilize crops might have outside of farm fields, </w:t>
      </w:r>
      <w:r>
        <w:rPr>
          <w:rStyle w:val="StyleUnderline"/>
        </w:rPr>
        <w:t>researchers are working</w:t>
      </w:r>
      <w:r>
        <w:rPr>
          <w:sz w:val="16"/>
        </w:rPr>
        <w:t xml:space="preserve"> on ways </w:t>
      </w:r>
      <w:r>
        <w:rPr>
          <w:rStyle w:val="StyleUnderline"/>
        </w:rPr>
        <w:t xml:space="preserve">to </w:t>
      </w:r>
      <w:r>
        <w:rPr>
          <w:rStyle w:val="Emphasis"/>
        </w:rPr>
        <w:t xml:space="preserve">endow </w:t>
      </w:r>
      <w:r w:rsidRPr="006B5371">
        <w:rPr>
          <w:rStyle w:val="Emphasis"/>
          <w:highlight w:val="green"/>
        </w:rPr>
        <w:t>crops</w:t>
      </w:r>
      <w:r>
        <w:rPr>
          <w:rStyle w:val="StyleUnderline"/>
        </w:rPr>
        <w:t xml:space="preserve"> with traits that enable them to </w:t>
      </w:r>
      <w:r w:rsidRPr="006B5371">
        <w:rPr>
          <w:rStyle w:val="StyleUnderline"/>
          <w:highlight w:val="green"/>
        </w:rPr>
        <w:t xml:space="preserve">use less while </w:t>
      </w:r>
      <w:r w:rsidRPr="006B5371">
        <w:rPr>
          <w:rStyle w:val="Emphasis"/>
          <w:highlight w:val="green"/>
        </w:rPr>
        <w:t>maintaining yields</w:t>
      </w:r>
      <w:r>
        <w:rPr>
          <w:sz w:val="16"/>
        </w:rPr>
        <w:t>.</w:t>
      </w:r>
    </w:p>
    <w:p w14:paraId="6A462487" w14:textId="77777777" w:rsidR="00127BEC" w:rsidRDefault="00127BEC" w:rsidP="00127BEC">
      <w:pPr>
        <w:rPr>
          <w:sz w:val="16"/>
        </w:rPr>
      </w:pPr>
      <w:r>
        <w:rPr>
          <w:sz w:val="16"/>
        </w:rPr>
        <w:lastRenderedPageBreak/>
        <w:t xml:space="preserve">O'Neill and his colleagues are also concerned that farmers are using too much </w:t>
      </w:r>
      <w:r>
        <w:rPr>
          <w:rStyle w:val="StyleUnderline"/>
        </w:rPr>
        <w:t>nitrogen fertilizer</w:t>
      </w:r>
      <w:r>
        <w:rPr>
          <w:sz w:val="16"/>
        </w:rPr>
        <w:t xml:space="preserve">, which runs off fields into the natural environment and contributes to deoxygenated dead zones in the oceans, among other ill effects. This </w:t>
      </w:r>
      <w:r>
        <w:rPr>
          <w:rStyle w:val="StyleUnderline"/>
        </w:rPr>
        <w:t>is a problem, but</w:t>
      </w:r>
      <w:r>
        <w:rPr>
          <w:sz w:val="16"/>
        </w:rPr>
        <w:t xml:space="preserve"> one that </w:t>
      </w:r>
      <w:r>
        <w:rPr>
          <w:rStyle w:val="StyleUnderline"/>
        </w:rPr>
        <w:t>plant breeders are</w:t>
      </w:r>
      <w:r>
        <w:rPr>
          <w:sz w:val="16"/>
        </w:rPr>
        <w:t xml:space="preserve"> already </w:t>
      </w:r>
      <w:r>
        <w:rPr>
          <w:rStyle w:val="StyleUnderline"/>
        </w:rPr>
        <w:t>working to solve</w:t>
      </w:r>
      <w:r>
        <w:rPr>
          <w:sz w:val="16"/>
        </w:rPr>
        <w:t xml:space="preserve">. For example, </w:t>
      </w:r>
      <w:r>
        <w:rPr>
          <w:rStyle w:val="StyleUnderline"/>
        </w:rPr>
        <w:t>researchers</w:t>
      </w:r>
      <w:r>
        <w:rPr>
          <w:sz w:val="16"/>
        </w:rPr>
        <w:t xml:space="preserve"> at Arcadia Biosciences have </w:t>
      </w:r>
      <w:r>
        <w:rPr>
          <w:rStyle w:val="StyleUnderline"/>
        </w:rPr>
        <w:t xml:space="preserve">used </w:t>
      </w:r>
      <w:r w:rsidRPr="006B5371">
        <w:rPr>
          <w:rStyle w:val="Emphasis"/>
          <w:highlight w:val="green"/>
        </w:rPr>
        <w:t>biotech</w:t>
      </w:r>
      <w:r>
        <w:rPr>
          <w:rStyle w:val="Emphasis"/>
        </w:rPr>
        <w:t>nology</w:t>
      </w:r>
      <w:r>
        <w:rPr>
          <w:rStyle w:val="StyleUnderline"/>
        </w:rPr>
        <w:t xml:space="preserve"> to </w:t>
      </w:r>
      <w:r w:rsidRPr="006B5371">
        <w:rPr>
          <w:rStyle w:val="StyleUnderline"/>
          <w:highlight w:val="green"/>
        </w:rPr>
        <w:t>create</w:t>
      </w:r>
      <w:r>
        <w:rPr>
          <w:rStyle w:val="StyleUnderline"/>
        </w:rPr>
        <w:t xml:space="preserve"> nitrogen-</w:t>
      </w:r>
      <w:r w:rsidRPr="006B5371">
        <w:rPr>
          <w:rStyle w:val="Emphasis"/>
          <w:highlight w:val="green"/>
        </w:rPr>
        <w:t>efficient</w:t>
      </w:r>
      <w:r>
        <w:rPr>
          <w:rStyle w:val="Emphasis"/>
        </w:rPr>
        <w:t xml:space="preserve"> varieties</w:t>
      </w:r>
      <w:r>
        <w:rPr>
          <w:rStyle w:val="StyleUnderline"/>
        </w:rPr>
        <w:t xml:space="preserve"> of </w:t>
      </w:r>
      <w:r w:rsidRPr="006B5371">
        <w:rPr>
          <w:rStyle w:val="StyleUnderline"/>
          <w:highlight w:val="green"/>
        </w:rPr>
        <w:t>staples</w:t>
      </w:r>
      <w:r>
        <w:rPr>
          <w:rStyle w:val="StyleUnderline"/>
        </w:rPr>
        <w:t xml:space="preserve"> like rice and wheat that enable farmers to increase yields while</w:t>
      </w:r>
      <w:r>
        <w:rPr>
          <w:sz w:val="16"/>
        </w:rPr>
        <w:t xml:space="preserve"> significantly </w:t>
      </w:r>
      <w:r>
        <w:rPr>
          <w:rStyle w:val="StyleUnderline"/>
        </w:rPr>
        <w:t>reducing fertilizer use</w:t>
      </w:r>
      <w:r>
        <w:rPr>
          <w:sz w:val="16"/>
        </w:rPr>
        <w:t xml:space="preserve">. Meanwhile, </w:t>
      </w:r>
      <w:r>
        <w:rPr>
          <w:rStyle w:val="StyleUnderline"/>
        </w:rPr>
        <w:t>other</w:t>
      </w:r>
      <w:r>
        <w:rPr>
          <w:sz w:val="16"/>
        </w:rPr>
        <w:t xml:space="preserve"> researchers are moving on </w:t>
      </w:r>
      <w:r>
        <w:rPr>
          <w:rStyle w:val="StyleUnderline"/>
        </w:rPr>
        <w:t>projects</w:t>
      </w:r>
      <w:r>
        <w:rPr>
          <w:sz w:val="16"/>
        </w:rPr>
        <w:t xml:space="preserve"> to </w:t>
      </w:r>
      <w:r>
        <w:rPr>
          <w:rStyle w:val="StyleUnderline"/>
        </w:rPr>
        <w:t>engineer</w:t>
      </w:r>
      <w:r>
        <w:rPr>
          <w:sz w:val="16"/>
        </w:rPr>
        <w:t xml:space="preserve"> the nitrogen </w:t>
      </w:r>
      <w:r>
        <w:rPr>
          <w:rStyle w:val="StyleUnderline"/>
        </w:rPr>
        <w:t>fixation</w:t>
      </w:r>
      <w:r>
        <w:rPr>
          <w:sz w:val="16"/>
        </w:rPr>
        <w:t xml:space="preserve"> trait from legumes into cereal crops. In other words, </w:t>
      </w:r>
      <w:r>
        <w:rPr>
          <w:rStyle w:val="StyleUnderline"/>
        </w:rPr>
        <w:t xml:space="preserve">the crops would </w:t>
      </w:r>
      <w:r>
        <w:rPr>
          <w:rStyle w:val="Emphasis"/>
        </w:rPr>
        <w:t>make their own fertilizer</w:t>
      </w:r>
      <w:r>
        <w:rPr>
          <w:rStyle w:val="StyleUnderline"/>
        </w:rPr>
        <w:t xml:space="preserve"> from air</w:t>
      </w:r>
      <w:r>
        <w:rPr>
          <w:sz w:val="16"/>
        </w:rPr>
        <w:t>.</w:t>
      </w:r>
    </w:p>
    <w:p w14:paraId="1FF447C1" w14:textId="77777777" w:rsidR="00127BEC" w:rsidRDefault="00127BEC" w:rsidP="00127BEC">
      <w:pPr>
        <w:rPr>
          <w:u w:val="single"/>
        </w:rPr>
      </w:pPr>
      <w:r>
        <w:rPr>
          <w:sz w:val="16"/>
        </w:rPr>
        <w:t xml:space="preserve">Water? </w:t>
      </w:r>
      <w:r>
        <w:rPr>
          <w:rStyle w:val="StyleUnderline"/>
        </w:rPr>
        <w:t>Most water is devoted to</w:t>
      </w:r>
      <w:r>
        <w:rPr>
          <w:sz w:val="16"/>
        </w:rPr>
        <w:t xml:space="preserve"> the </w:t>
      </w:r>
      <w:r>
        <w:rPr>
          <w:rStyle w:val="StyleUnderline"/>
        </w:rPr>
        <w:t>irrigation</w:t>
      </w:r>
      <w:r>
        <w:rPr>
          <w:sz w:val="16"/>
        </w:rPr>
        <w:t xml:space="preserve"> of crops; </w:t>
      </w:r>
      <w:r>
        <w:rPr>
          <w:rStyle w:val="StyleUnderline"/>
        </w:rPr>
        <w:t xml:space="preserve">the ongoing development of </w:t>
      </w:r>
      <w:r w:rsidRPr="006B5371">
        <w:rPr>
          <w:rStyle w:val="Emphasis"/>
          <w:highlight w:val="green"/>
        </w:rPr>
        <w:t>drought</w:t>
      </w:r>
      <w:r>
        <w:rPr>
          <w:rStyle w:val="Emphasis"/>
        </w:rPr>
        <w:t>-resistant</w:t>
      </w:r>
      <w:r>
        <w:rPr>
          <w:rStyle w:val="StyleUnderline"/>
        </w:rPr>
        <w:t xml:space="preserve"> </w:t>
      </w:r>
      <w:r w:rsidRPr="006B5371">
        <w:rPr>
          <w:rStyle w:val="StyleUnderline"/>
          <w:highlight w:val="green"/>
        </w:rPr>
        <w:t xml:space="preserve">and </w:t>
      </w:r>
      <w:r w:rsidRPr="006B5371">
        <w:rPr>
          <w:rStyle w:val="Emphasis"/>
          <w:highlight w:val="green"/>
        </w:rPr>
        <w:t>saline-tolerant</w:t>
      </w:r>
      <w:r w:rsidRPr="006B5371">
        <w:rPr>
          <w:rStyle w:val="StyleUnderline"/>
          <w:highlight w:val="green"/>
        </w:rPr>
        <w:t xml:space="preserve"> crops</w:t>
      </w:r>
      <w:r>
        <w:rPr>
          <w:rStyle w:val="StyleUnderline"/>
        </w:rPr>
        <w:t xml:space="preserve"> will help</w:t>
      </w:r>
      <w:r>
        <w:rPr>
          <w:sz w:val="16"/>
        </w:rPr>
        <w:t xml:space="preserve"> with that. Hectares per capita? </w:t>
      </w:r>
      <w:r w:rsidRPr="006B5371">
        <w:rPr>
          <w:rStyle w:val="StyleUnderline"/>
          <w:highlight w:val="green"/>
        </w:rPr>
        <w:t>Humanity</w:t>
      </w:r>
      <w:r>
        <w:rPr>
          <w:sz w:val="16"/>
        </w:rPr>
        <w:t xml:space="preserve"> has probably </w:t>
      </w:r>
      <w:r>
        <w:rPr>
          <w:rStyle w:val="Emphasis"/>
        </w:rPr>
        <w:t xml:space="preserve">already </w:t>
      </w:r>
      <w:r w:rsidRPr="006B5371">
        <w:rPr>
          <w:rStyle w:val="Emphasis"/>
          <w:highlight w:val="green"/>
        </w:rPr>
        <w:t>reached</w:t>
      </w:r>
      <w:r w:rsidRPr="006B5371">
        <w:rPr>
          <w:rStyle w:val="StyleUnderline"/>
          <w:highlight w:val="green"/>
        </w:rPr>
        <w:t xml:space="preserve"> peak farmland</w:t>
      </w:r>
      <w:r w:rsidRPr="00EA2546">
        <w:rPr>
          <w:rStyle w:val="StyleUnderline"/>
        </w:rPr>
        <w:t xml:space="preserve">, </w:t>
      </w:r>
      <w:r w:rsidRPr="006B5371">
        <w:rPr>
          <w:rStyle w:val="StyleUnderline"/>
          <w:highlight w:val="green"/>
        </w:rPr>
        <w:t>and</w:t>
      </w:r>
      <w:r>
        <w:rPr>
          <w:rStyle w:val="StyleUnderline"/>
        </w:rPr>
        <w:t xml:space="preserve"> nearly </w:t>
      </w:r>
      <w:r w:rsidRPr="006B5371">
        <w:rPr>
          <w:rStyle w:val="Emphasis"/>
          <w:highlight w:val="green"/>
        </w:rPr>
        <w:t>400 million hectares</w:t>
      </w:r>
      <w:r w:rsidRPr="006B5371">
        <w:rPr>
          <w:rStyle w:val="StyleUnderline"/>
          <w:highlight w:val="green"/>
        </w:rPr>
        <w:t xml:space="preserve"> will be restored</w:t>
      </w:r>
      <w:r>
        <w:rPr>
          <w:rStyle w:val="StyleUnderline"/>
        </w:rPr>
        <w:t xml:space="preserve"> to nature by 2060—an area almost </w:t>
      </w:r>
      <w:r>
        <w:rPr>
          <w:rStyle w:val="Emphasis"/>
        </w:rPr>
        <w:t>double the size</w:t>
      </w:r>
      <w:r>
        <w:rPr>
          <w:rStyle w:val="StyleUnderline"/>
        </w:rPr>
        <w:t xml:space="preserve"> of the U</w:t>
      </w:r>
      <w:r>
        <w:rPr>
          <w:sz w:val="16"/>
        </w:rPr>
        <w:t xml:space="preserve">nited </w:t>
      </w:r>
      <w:r>
        <w:rPr>
          <w:rStyle w:val="StyleUnderline"/>
        </w:rPr>
        <w:t>S</w:t>
      </w:r>
      <w:r>
        <w:rPr>
          <w:sz w:val="16"/>
        </w:rPr>
        <w:t xml:space="preserve">tates </w:t>
      </w:r>
      <w:r>
        <w:rPr>
          <w:rStyle w:val="StyleUnderline"/>
        </w:rPr>
        <w:t>east of the Mississippi</w:t>
      </w:r>
      <w:r>
        <w:rPr>
          <w:sz w:val="16"/>
        </w:rPr>
        <w:t xml:space="preserve"> River. In fact, it is entirely possible that </w:t>
      </w:r>
      <w:r>
        <w:rPr>
          <w:rStyle w:val="StyleUnderline"/>
        </w:rPr>
        <w:t xml:space="preserve">most animal </w:t>
      </w:r>
      <w:r w:rsidRPr="006B5371">
        <w:rPr>
          <w:rStyle w:val="StyleUnderline"/>
          <w:highlight w:val="green"/>
        </w:rPr>
        <w:t>farming</w:t>
      </w:r>
      <w:r>
        <w:rPr>
          <w:rStyle w:val="StyleUnderline"/>
        </w:rPr>
        <w:t xml:space="preserve"> will be </w:t>
      </w:r>
      <w:r w:rsidRPr="006B5371">
        <w:rPr>
          <w:rStyle w:val="Emphasis"/>
          <w:highlight w:val="green"/>
        </w:rPr>
        <w:t>replaced</w:t>
      </w:r>
      <w:r w:rsidRPr="006B5371">
        <w:rPr>
          <w:rStyle w:val="StyleUnderline"/>
          <w:highlight w:val="green"/>
        </w:rPr>
        <w:t xml:space="preserve"> by</w:t>
      </w:r>
      <w:r>
        <w:rPr>
          <w:sz w:val="16"/>
        </w:rPr>
        <w:t xml:space="preserve"> resource-sparing </w:t>
      </w:r>
      <w:r>
        <w:rPr>
          <w:rStyle w:val="StyleUnderline"/>
        </w:rPr>
        <w:t>lab-grown steaks</w:t>
      </w:r>
      <w:r>
        <w:rPr>
          <w:sz w:val="16"/>
        </w:rPr>
        <w:t xml:space="preserve">, chops, </w:t>
      </w:r>
      <w:r>
        <w:rPr>
          <w:rStyle w:val="StyleUnderline"/>
        </w:rPr>
        <w:t>and milk.</w:t>
      </w:r>
      <w:r>
        <w:rPr>
          <w:sz w:val="16"/>
        </w:rPr>
        <w:t xml:space="preserve"> Such </w:t>
      </w:r>
      <w:r w:rsidRPr="006B5371">
        <w:rPr>
          <w:rStyle w:val="StyleUnderline"/>
          <w:highlight w:val="green"/>
        </w:rPr>
        <w:t>developments</w:t>
      </w:r>
      <w:r>
        <w:rPr>
          <w:rStyle w:val="StyleUnderline"/>
        </w:rPr>
        <w:t xml:space="preserve"> in </w:t>
      </w:r>
      <w:r>
        <w:rPr>
          <w:rStyle w:val="Emphasis"/>
        </w:rPr>
        <w:t>food production</w:t>
      </w:r>
      <w:r>
        <w:rPr>
          <w:rStyle w:val="StyleUnderline"/>
        </w:rPr>
        <w:t xml:space="preserve"> undermine</w:t>
      </w:r>
      <w:r>
        <w:rPr>
          <w:sz w:val="16"/>
        </w:rPr>
        <w:t xml:space="preserve"> the researchers' </w:t>
      </w:r>
      <w:r>
        <w:rPr>
          <w:rStyle w:val="StyleUnderline"/>
        </w:rPr>
        <w:t>worries about overconsumption</w:t>
      </w:r>
      <w:r>
        <w:rPr>
          <w:sz w:val="16"/>
        </w:rPr>
        <w:t xml:space="preserve"> of biomass.</w:t>
      </w:r>
    </w:p>
    <w:p w14:paraId="7971827D" w14:textId="77777777" w:rsidR="00127BEC" w:rsidRDefault="00127BEC" w:rsidP="00127BEC">
      <w:pPr>
        <w:rPr>
          <w:sz w:val="16"/>
        </w:rPr>
      </w:pPr>
      <w:r>
        <w:rPr>
          <w:sz w:val="16"/>
        </w:rPr>
        <w:t xml:space="preserve">And </w:t>
      </w:r>
      <w:r>
        <w:rPr>
          <w:rStyle w:val="StyleUnderline"/>
        </w:rPr>
        <w:t xml:space="preserve">humanity's material footprint is likely to </w:t>
      </w:r>
      <w:r>
        <w:rPr>
          <w:rStyle w:val="Emphasis"/>
        </w:rPr>
        <w:t>get smaller</w:t>
      </w:r>
      <w:r>
        <w:rPr>
          <w:sz w:val="16"/>
        </w:rPr>
        <w:t xml:space="preserve"> too </w:t>
      </w:r>
      <w:r>
        <w:rPr>
          <w:rStyle w:val="StyleUnderline"/>
        </w:rPr>
        <w:t>as trends toward</w:t>
      </w:r>
      <w:r>
        <w:rPr>
          <w:sz w:val="16"/>
        </w:rPr>
        <w:t xml:space="preserve"> further </w:t>
      </w:r>
      <w:r>
        <w:rPr>
          <w:rStyle w:val="Emphasis"/>
        </w:rPr>
        <w:t>dematerializatio</w:t>
      </w:r>
      <w:r>
        <w:rPr>
          <w:rStyle w:val="StyleUnderline"/>
        </w:rPr>
        <w:t xml:space="preserve">n take hold. The price system is a </w:t>
      </w:r>
      <w:r>
        <w:rPr>
          <w:rStyle w:val="Emphasis"/>
        </w:rPr>
        <w:t>superb mechanism</w:t>
      </w:r>
      <w:r>
        <w:rPr>
          <w:rStyle w:val="StyleUnderline"/>
        </w:rPr>
        <w:t xml:space="preserve"> for encouraging innovators to</w:t>
      </w:r>
      <w:r>
        <w:rPr>
          <w:sz w:val="16"/>
        </w:rPr>
        <w:t xml:space="preserve"> find ways to </w:t>
      </w:r>
      <w:r>
        <w:rPr>
          <w:rStyle w:val="StyleUnderline"/>
        </w:rPr>
        <w:t>wring</w:t>
      </w:r>
      <w:r>
        <w:rPr>
          <w:sz w:val="16"/>
        </w:rPr>
        <w:t xml:space="preserve"> ever </w:t>
      </w:r>
      <w:r>
        <w:rPr>
          <w:rStyle w:val="StyleUnderline"/>
        </w:rPr>
        <w:t>more value out less</w:t>
      </w:r>
      <w:r>
        <w:rPr>
          <w:sz w:val="16"/>
        </w:rPr>
        <w:t xml:space="preserve"> and less </w:t>
      </w:r>
      <w:r>
        <w:rPr>
          <w:rStyle w:val="StyleUnderline"/>
        </w:rPr>
        <w:t>stuff</w:t>
      </w:r>
      <w:r>
        <w:rPr>
          <w:sz w:val="16"/>
        </w:rPr>
        <w:t xml:space="preserve">. Rockefeller University researcher Jesse Ausubel has shown that this process of </w:t>
      </w:r>
      <w:r>
        <w:rPr>
          <w:rStyle w:val="StyleUnderline"/>
        </w:rPr>
        <w:t>absolute dematerialization has</w:t>
      </w:r>
      <w:r>
        <w:rPr>
          <w:sz w:val="16"/>
        </w:rPr>
        <w:t xml:space="preserve"> already </w:t>
      </w:r>
      <w:r>
        <w:rPr>
          <w:rStyle w:val="StyleUnderline"/>
        </w:rPr>
        <w:t>taken off</w:t>
      </w:r>
      <w:r>
        <w:rPr>
          <w:sz w:val="16"/>
        </w:rPr>
        <w:t xml:space="preserve"> for </w:t>
      </w:r>
      <w:r>
        <w:rPr>
          <w:rStyle w:val="StyleUnderline"/>
        </w:rPr>
        <w:t>many commodities</w:t>
      </w:r>
      <w:r>
        <w:rPr>
          <w:sz w:val="16"/>
        </w:rPr>
        <w:t>.</w:t>
      </w:r>
    </w:p>
    <w:p w14:paraId="12A7EB47" w14:textId="77777777" w:rsidR="00127BEC" w:rsidRPr="00EA2546" w:rsidRDefault="00127BEC" w:rsidP="00127BEC">
      <w:pPr>
        <w:rPr>
          <w:rStyle w:val="Style13ptBold"/>
        </w:rPr>
      </w:pPr>
      <w:r>
        <w:rPr>
          <w:sz w:val="16"/>
        </w:rPr>
        <w:t xml:space="preserve">After cranking their way through their models of doom, O'Neill and his colleagues lugubriously conclude: </w:t>
      </w:r>
      <w:r>
        <w:rPr>
          <w:rStyle w:val="StyleUnderline"/>
        </w:rPr>
        <w:t>"If all people are to lead</w:t>
      </w:r>
      <w:r>
        <w:rPr>
          <w:sz w:val="16"/>
        </w:rPr>
        <w:t xml:space="preserve"> a good </w:t>
      </w:r>
      <w:r>
        <w:rPr>
          <w:rStyle w:val="StyleUnderline"/>
        </w:rPr>
        <w:t>life within planetary boundaries</w:t>
      </w:r>
      <w:r>
        <w:rPr>
          <w:sz w:val="16"/>
        </w:rPr>
        <w:t xml:space="preserve">, then </w:t>
      </w:r>
      <w:r>
        <w:rPr>
          <w:rStyle w:val="StyleUnderline"/>
        </w:rPr>
        <w:t>the level of resource use associated with</w:t>
      </w:r>
      <w:r>
        <w:rPr>
          <w:sz w:val="16"/>
        </w:rPr>
        <w:t xml:space="preserve"> meeting </w:t>
      </w:r>
      <w:r>
        <w:rPr>
          <w:rStyle w:val="StyleUnderline"/>
        </w:rPr>
        <w:t>basic needs must be</w:t>
      </w:r>
      <w:r>
        <w:rPr>
          <w:sz w:val="16"/>
        </w:rPr>
        <w:t xml:space="preserve"> dramatically </w:t>
      </w:r>
      <w:r>
        <w:rPr>
          <w:rStyle w:val="StyleUnderline"/>
        </w:rPr>
        <w:t>reduced." They are</w:t>
      </w:r>
      <w:r>
        <w:rPr>
          <w:sz w:val="16"/>
        </w:rPr>
        <w:t xml:space="preserve"> right, but they are </w:t>
      </w:r>
      <w:r>
        <w:rPr>
          <w:rStyle w:val="Emphasis"/>
        </w:rPr>
        <w:t>entirely backward</w:t>
      </w:r>
      <w:r>
        <w:rPr>
          <w:rStyle w:val="StyleUnderline"/>
        </w:rPr>
        <w:t xml:space="preserve"> with</w:t>
      </w:r>
      <w:r>
        <w:rPr>
          <w:sz w:val="16"/>
        </w:rPr>
        <w:t xml:space="preserve"> regard to </w:t>
      </w:r>
      <w:r>
        <w:rPr>
          <w:rStyle w:val="StyleUnderline"/>
        </w:rPr>
        <w:t xml:space="preserve">how to achieve those goals. </w:t>
      </w:r>
      <w:r>
        <w:rPr>
          <w:rStyle w:val="Emphasis"/>
        </w:rPr>
        <w:t xml:space="preserve">Economic </w:t>
      </w:r>
      <w:r w:rsidRPr="006B5371">
        <w:rPr>
          <w:rStyle w:val="Emphasis"/>
          <w:highlight w:val="green"/>
        </w:rPr>
        <w:t>growth</w:t>
      </w:r>
      <w:r>
        <w:rPr>
          <w:rStyle w:val="StyleUnderline"/>
        </w:rPr>
        <w:t xml:space="preserve"> provides</w:t>
      </w:r>
      <w:r>
        <w:rPr>
          <w:sz w:val="16"/>
        </w:rPr>
        <w:t xml:space="preserve"> the wealth and </w:t>
      </w:r>
      <w:r>
        <w:rPr>
          <w:rStyle w:val="StyleUnderline"/>
        </w:rPr>
        <w:t>technologies</w:t>
      </w:r>
      <w:r>
        <w:rPr>
          <w:sz w:val="16"/>
        </w:rPr>
        <w:t xml:space="preserve"> needed </w:t>
      </w:r>
      <w:r>
        <w:rPr>
          <w:rStyle w:val="StyleUnderline"/>
        </w:rPr>
        <w:t xml:space="preserve">to lift people from </w:t>
      </w:r>
      <w:r>
        <w:rPr>
          <w:rStyle w:val="Emphasis"/>
        </w:rPr>
        <w:t>poverty</w:t>
      </w:r>
      <w:r>
        <w:rPr>
          <w:rStyle w:val="StyleUnderline"/>
        </w:rPr>
        <w:t xml:space="preserve"> while</w:t>
      </w:r>
      <w:r>
        <w:rPr>
          <w:sz w:val="16"/>
          <w:u w:val="single"/>
        </w:rPr>
        <w:t xml:space="preserve"> </w:t>
      </w:r>
      <w:r>
        <w:rPr>
          <w:sz w:val="16"/>
        </w:rPr>
        <w:t xml:space="preserve">simultaneously </w:t>
      </w:r>
      <w:r w:rsidRPr="006B5371">
        <w:rPr>
          <w:rStyle w:val="Emphasis"/>
          <w:highlight w:val="green"/>
        </w:rPr>
        <w:t>lighten</w:t>
      </w:r>
      <w:r>
        <w:rPr>
          <w:rStyle w:val="Emphasis"/>
        </w:rPr>
        <w:t xml:space="preserve">ing humanity's </w:t>
      </w:r>
      <w:r w:rsidRPr="006B5371">
        <w:rPr>
          <w:rStyle w:val="Emphasis"/>
          <w:highlight w:val="green"/>
        </w:rPr>
        <w:t>footprint</w:t>
      </w:r>
      <w:r>
        <w:rPr>
          <w:rStyle w:val="StyleUnderline"/>
        </w:rPr>
        <w:t xml:space="preserve"> on the</w:t>
      </w:r>
      <w:r>
        <w:rPr>
          <w:sz w:val="16"/>
        </w:rPr>
        <w:t xml:space="preserve"> natural </w:t>
      </w:r>
      <w:r w:rsidRPr="00EA2546">
        <w:rPr>
          <w:rStyle w:val="StyleUnderline"/>
        </w:rPr>
        <w:t xml:space="preserve">world. Rather than degrowth, the planet—and </w:t>
      </w:r>
      <w:r w:rsidRPr="00EA2546">
        <w:rPr>
          <w:sz w:val="16"/>
        </w:rPr>
        <w:t xml:space="preserve">especially its </w:t>
      </w:r>
      <w:r w:rsidRPr="00EA2546">
        <w:rPr>
          <w:rStyle w:val="StyleUnderline"/>
        </w:rPr>
        <w:t xml:space="preserve">poor people—need </w:t>
      </w:r>
      <w:r w:rsidRPr="00EA2546">
        <w:rPr>
          <w:rStyle w:val="Emphasis"/>
        </w:rPr>
        <w:t>more</w:t>
      </w:r>
      <w:r w:rsidRPr="00EA2546">
        <w:rPr>
          <w:rStyle w:val="StyleUnderline"/>
        </w:rPr>
        <w:t xml:space="preserve"> and </w:t>
      </w:r>
      <w:r w:rsidRPr="00EA2546">
        <w:rPr>
          <w:rStyle w:val="Emphasis"/>
        </w:rPr>
        <w:t>faster</w:t>
      </w:r>
      <w:r w:rsidRPr="00EA2546">
        <w:rPr>
          <w:sz w:val="16"/>
        </w:rPr>
        <w:t xml:space="preserve"> economic </w:t>
      </w:r>
      <w:r w:rsidRPr="00EA2546">
        <w:rPr>
          <w:rStyle w:val="StyleUnderline"/>
        </w:rPr>
        <w:t>growth</w:t>
      </w:r>
      <w:r w:rsidRPr="00EA2546">
        <w:rPr>
          <w:sz w:val="16"/>
        </w:rPr>
        <w:t>.</w:t>
      </w:r>
    </w:p>
    <w:p w14:paraId="4EF9ABA1" w14:textId="77777777" w:rsidR="00127BEC" w:rsidRDefault="00127BEC" w:rsidP="00127BEC"/>
    <w:p w14:paraId="5B3A191A" w14:textId="77777777" w:rsidR="00127BEC" w:rsidRPr="001A1145" w:rsidRDefault="00127BEC" w:rsidP="00127BEC">
      <w:pPr>
        <w:keepNext/>
        <w:keepLines/>
        <w:spacing w:before="40" w:after="0" w:line="256" w:lineRule="auto"/>
        <w:outlineLvl w:val="3"/>
        <w:rPr>
          <w:rFonts w:asciiTheme="minorHAnsi" w:eastAsia="Times New Roman" w:hAnsiTheme="minorHAnsi" w:cstheme="minorHAnsi"/>
          <w:b/>
          <w:iCs/>
          <w:sz w:val="26"/>
        </w:rPr>
      </w:pPr>
      <w:r>
        <w:rPr>
          <w:rFonts w:asciiTheme="minorHAnsi" w:eastAsia="Times New Roman" w:hAnsiTheme="minorHAnsi" w:cstheme="minorHAnsi"/>
          <w:b/>
          <w:iCs/>
          <w:sz w:val="26"/>
        </w:rPr>
        <w:t>2---</w:t>
      </w:r>
      <w:r w:rsidRPr="001A1145">
        <w:rPr>
          <w:rFonts w:asciiTheme="minorHAnsi" w:eastAsia="Times New Roman" w:hAnsiTheme="minorHAnsi" w:cstheme="minorHAnsi"/>
          <w:b/>
          <w:iCs/>
          <w:sz w:val="26"/>
        </w:rPr>
        <w:t xml:space="preserve">Extinction’s </w:t>
      </w:r>
      <w:r w:rsidRPr="001A1145">
        <w:rPr>
          <w:rFonts w:asciiTheme="minorHAnsi" w:eastAsia="Times New Roman" w:hAnsiTheme="minorHAnsi" w:cstheme="minorHAnsi"/>
          <w:b/>
          <w:iCs/>
          <w:sz w:val="26"/>
          <w:u w:val="single"/>
        </w:rPr>
        <w:t>inevitable</w:t>
      </w:r>
      <w:r>
        <w:rPr>
          <w:rFonts w:asciiTheme="minorHAnsi" w:eastAsia="Times New Roman" w:hAnsiTheme="minorHAnsi" w:cstheme="minorHAnsi"/>
          <w:b/>
          <w:iCs/>
          <w:sz w:val="26"/>
        </w:rPr>
        <w:t>---</w:t>
      </w:r>
      <w:r w:rsidRPr="001A1145">
        <w:rPr>
          <w:rFonts w:asciiTheme="minorHAnsi" w:eastAsia="Times New Roman" w:hAnsiTheme="minorHAnsi" w:cstheme="minorHAnsi"/>
          <w:b/>
          <w:iCs/>
          <w:sz w:val="26"/>
          <w:u w:val="single"/>
        </w:rPr>
        <w:t>only</w:t>
      </w:r>
      <w:r w:rsidRPr="001A1145">
        <w:rPr>
          <w:rFonts w:asciiTheme="minorHAnsi" w:eastAsia="Times New Roman" w:hAnsiTheme="minorHAnsi" w:cstheme="minorHAnsi"/>
          <w:b/>
          <w:iCs/>
          <w:sz w:val="26"/>
        </w:rPr>
        <w:t xml:space="preserve"> growth can </w:t>
      </w:r>
      <w:r w:rsidRPr="001A1145">
        <w:rPr>
          <w:rFonts w:asciiTheme="minorHAnsi" w:eastAsia="Times New Roman" w:hAnsiTheme="minorHAnsi" w:cstheme="minorHAnsi"/>
          <w:b/>
          <w:iCs/>
          <w:sz w:val="26"/>
          <w:u w:val="single"/>
        </w:rPr>
        <w:t>sustain</w:t>
      </w:r>
      <w:r w:rsidRPr="001A1145">
        <w:rPr>
          <w:rFonts w:asciiTheme="minorHAnsi" w:eastAsia="Times New Roman" w:hAnsiTheme="minorHAnsi" w:cstheme="minorHAnsi"/>
          <w:b/>
          <w:iCs/>
          <w:sz w:val="26"/>
        </w:rPr>
        <w:t xml:space="preserve"> colonization and </w:t>
      </w:r>
      <w:r w:rsidRPr="001A1145">
        <w:rPr>
          <w:rFonts w:asciiTheme="minorHAnsi" w:eastAsia="Times New Roman" w:hAnsiTheme="minorHAnsi" w:cstheme="minorHAnsi"/>
          <w:b/>
          <w:iCs/>
          <w:sz w:val="26"/>
          <w:u w:val="single"/>
        </w:rPr>
        <w:t>solve extinction</w:t>
      </w:r>
      <w:r w:rsidRPr="00935AD6">
        <w:rPr>
          <w:rFonts w:asciiTheme="minorHAnsi" w:eastAsia="Times New Roman" w:hAnsiTheme="minorHAnsi" w:cstheme="minorHAnsi"/>
          <w:b/>
          <w:iCs/>
          <w:sz w:val="26"/>
        </w:rPr>
        <w:t>.</w:t>
      </w:r>
    </w:p>
    <w:p w14:paraId="5EE1DD93" w14:textId="77777777" w:rsidR="00127BEC" w:rsidRPr="001A1145" w:rsidRDefault="00127BEC" w:rsidP="00127BEC">
      <w:pPr>
        <w:spacing w:line="256" w:lineRule="auto"/>
        <w:rPr>
          <w:rFonts w:asciiTheme="minorHAnsi" w:eastAsia="Calibri" w:hAnsiTheme="minorHAnsi" w:cstheme="minorHAnsi"/>
        </w:rPr>
      </w:pPr>
      <w:r w:rsidRPr="001A1145">
        <w:rPr>
          <w:rFonts w:asciiTheme="minorHAnsi" w:eastAsia="Calibri" w:hAnsiTheme="minorHAnsi" w:cstheme="minorHAnsi"/>
          <w:b/>
          <w:sz w:val="26"/>
          <w:szCs w:val="26"/>
        </w:rPr>
        <w:t>Skran 16</w:t>
      </w:r>
      <w:r w:rsidRPr="001A1145">
        <w:rPr>
          <w:rFonts w:asciiTheme="minorHAnsi" w:eastAsia="Calibri" w:hAnsiTheme="minorHAnsi" w:cstheme="minorHAnsi"/>
          <w:b/>
        </w:rPr>
        <w:t xml:space="preserve"> </w:t>
      </w:r>
      <w:r w:rsidRPr="001A1145">
        <w:rPr>
          <w:rFonts w:asciiTheme="minorHAnsi" w:eastAsia="Calibri" w:hAnsiTheme="minorHAnsi" w:cstheme="minorHAnsi"/>
        </w:rPr>
        <w:t xml:space="preserve">(Dale Skran is Executive Vice President of the National Space Society and a member of the Board of Directors of the Alliance for Space Development. “Settling space is the only sustainable reason for humans to be in space,” </w:t>
      </w:r>
      <w:hyperlink r:id="rId34" w:history="1">
        <w:r w:rsidRPr="001A1145">
          <w:rPr>
            <w:rFonts w:asciiTheme="minorHAnsi" w:eastAsia="Calibri" w:hAnsiTheme="minorHAnsi" w:cstheme="minorHAnsi"/>
          </w:rPr>
          <w:t>http://www.thespacereview.com/article/2915/1</w:t>
        </w:r>
      </w:hyperlink>
      <w:r w:rsidRPr="001A1145">
        <w:rPr>
          <w:rFonts w:asciiTheme="minorHAnsi" w:eastAsia="Calibri" w:hAnsiTheme="minorHAnsi" w:cstheme="minorHAnsi"/>
        </w:rPr>
        <w:t>) -</w:t>
      </w:r>
      <w:r>
        <w:rPr>
          <w:rFonts w:asciiTheme="minorHAnsi" w:eastAsia="Calibri" w:hAnsiTheme="minorHAnsi" w:cstheme="minorHAnsi"/>
        </w:rPr>
        <w:t>rehighlighted</w:t>
      </w:r>
      <w:r w:rsidRPr="001A1145">
        <w:rPr>
          <w:rFonts w:asciiTheme="minorHAnsi" w:eastAsia="Calibri" w:hAnsiTheme="minorHAnsi" w:cstheme="minorHAnsi"/>
        </w:rPr>
        <w:t xml:space="preserve"> rahul</w:t>
      </w:r>
    </w:p>
    <w:p w14:paraId="19FE3628" w14:textId="77777777" w:rsidR="00127BEC" w:rsidRPr="001A1145" w:rsidRDefault="00127BEC" w:rsidP="00127BEC">
      <w:pPr>
        <w:spacing w:line="256" w:lineRule="auto"/>
        <w:rPr>
          <w:rFonts w:asciiTheme="minorHAnsi" w:eastAsia="Calibri" w:hAnsiTheme="minorHAnsi" w:cstheme="minorHAnsi"/>
          <w:sz w:val="12"/>
        </w:rPr>
      </w:pPr>
      <w:r w:rsidRPr="006B5371">
        <w:rPr>
          <w:rFonts w:asciiTheme="minorHAnsi" w:eastAsia="Calibri" w:hAnsiTheme="minorHAnsi" w:cstheme="minorHAnsi"/>
          <w:highlight w:val="green"/>
          <w:u w:val="single"/>
        </w:rPr>
        <w:t xml:space="preserve">As </w:t>
      </w:r>
      <w:r w:rsidRPr="001A1145">
        <w:rPr>
          <w:rFonts w:asciiTheme="minorHAnsi" w:eastAsia="Calibri" w:hAnsiTheme="minorHAnsi" w:cstheme="minorHAnsi"/>
          <w:u w:val="single"/>
        </w:rPr>
        <w:t xml:space="preserve">robotic and artificial intelligence </w:t>
      </w:r>
      <w:r w:rsidRPr="006B5371">
        <w:rPr>
          <w:rFonts w:asciiTheme="minorHAnsi" w:eastAsia="Calibri" w:hAnsiTheme="minorHAnsi" w:cstheme="minorHAnsi"/>
          <w:highlight w:val="green"/>
          <w:u w:val="single"/>
        </w:rPr>
        <w:t>tech</w:t>
      </w:r>
      <w:r w:rsidRPr="001A1145">
        <w:rPr>
          <w:rFonts w:asciiTheme="minorHAnsi" w:eastAsia="Calibri" w:hAnsiTheme="minorHAnsi" w:cstheme="minorHAnsi"/>
          <w:u w:val="single"/>
        </w:rPr>
        <w:t>nologies</w:t>
      </w:r>
      <w:r w:rsidRPr="001A1145">
        <w:rPr>
          <w:rFonts w:asciiTheme="minorHAnsi" w:eastAsia="Calibri" w:hAnsiTheme="minorHAnsi" w:cstheme="minorHAnsi"/>
          <w:sz w:val="12"/>
        </w:rPr>
        <w:t xml:space="preserve"> improve and </w:t>
      </w:r>
      <w:r w:rsidRPr="006B5371">
        <w:rPr>
          <w:rFonts w:asciiTheme="minorHAnsi" w:eastAsia="Calibri" w:hAnsiTheme="minorHAnsi" w:cstheme="minorHAnsi"/>
          <w:highlight w:val="green"/>
          <w:u w:val="single"/>
        </w:rPr>
        <w:t xml:space="preserve">enable </w:t>
      </w:r>
      <w:r w:rsidRPr="001A1145">
        <w:rPr>
          <w:rFonts w:asciiTheme="minorHAnsi" w:eastAsia="Calibri" w:hAnsiTheme="minorHAnsi" w:cstheme="minorHAnsi"/>
          <w:u w:val="single"/>
        </w:rPr>
        <w:t xml:space="preserve">increasingly robust </w:t>
      </w:r>
      <w:r w:rsidRPr="006B5371">
        <w:rPr>
          <w:rFonts w:asciiTheme="minorHAnsi" w:eastAsia="Calibri" w:hAnsiTheme="minorHAnsi" w:cstheme="minorHAnsi"/>
          <w:highlight w:val="green"/>
          <w:u w:val="single"/>
        </w:rPr>
        <w:t>exploration</w:t>
      </w:r>
      <w:r w:rsidRPr="001A1145">
        <w:rPr>
          <w:rFonts w:asciiTheme="minorHAnsi" w:eastAsia="Calibri" w:hAnsiTheme="minorHAnsi" w:cstheme="minorHAnsi"/>
          <w:sz w:val="12"/>
        </w:rPr>
        <w:t xml:space="preserve"> without a human presence, eventually </w:t>
      </w:r>
      <w:r w:rsidRPr="001A1145">
        <w:rPr>
          <w:rFonts w:asciiTheme="minorHAnsi" w:eastAsia="Calibri" w:hAnsiTheme="minorHAnsi" w:cstheme="minorHAnsi"/>
          <w:u w:val="single"/>
        </w:rPr>
        <w:t>there will be only one sustainable reason for humans to be in space</w:t>
      </w:r>
      <w:r w:rsidRPr="001A1145">
        <w:rPr>
          <w:rFonts w:asciiTheme="minorHAnsi" w:eastAsia="Calibri" w:hAnsiTheme="minorHAnsi" w:cstheme="minorHAnsi"/>
          <w:sz w:val="12"/>
        </w:rPr>
        <w:t xml:space="preserve">: </w:t>
      </w:r>
      <w:r w:rsidRPr="006B5371">
        <w:rPr>
          <w:rFonts w:asciiTheme="minorHAnsi" w:eastAsia="Calibri" w:hAnsiTheme="minorHAnsi" w:cstheme="minorHAnsi"/>
          <w:b/>
          <w:iCs/>
          <w:highlight w:val="green"/>
          <w:u w:val="single"/>
        </w:rPr>
        <w:t>settlement</w:t>
      </w:r>
      <w:r w:rsidRPr="006B5371">
        <w:rPr>
          <w:rFonts w:asciiTheme="minorHAnsi" w:eastAsia="Calibri" w:hAnsiTheme="minorHAnsi" w:cstheme="minorHAnsi"/>
          <w:sz w:val="12"/>
          <w:highlight w:val="green"/>
        </w:rPr>
        <w:t>.</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Research into the recycling technology required for long-term off-Earth settlements</w:t>
      </w:r>
      <w:r w:rsidRPr="001A1145">
        <w:rPr>
          <w:rFonts w:asciiTheme="minorHAnsi" w:eastAsia="Calibri" w:hAnsiTheme="minorHAnsi" w:cstheme="minorHAnsi"/>
          <w:sz w:val="12"/>
        </w:rPr>
        <w:t xml:space="preserve"> </w:t>
      </w:r>
      <w:r w:rsidRPr="006B5371">
        <w:rPr>
          <w:rFonts w:asciiTheme="minorHAnsi" w:eastAsia="Calibri" w:hAnsiTheme="minorHAnsi" w:cstheme="minorHAnsi"/>
          <w:b/>
          <w:iCs/>
          <w:highlight w:val="green"/>
          <w:u w:val="single"/>
        </w:rPr>
        <w:t>will</w:t>
      </w:r>
      <w:r w:rsidRPr="001A1145">
        <w:rPr>
          <w:rFonts w:asciiTheme="minorHAnsi" w:eastAsia="Calibri" w:hAnsiTheme="minorHAnsi" w:cstheme="minorHAnsi"/>
          <w:b/>
          <w:iCs/>
          <w:u w:val="single"/>
        </w:rPr>
        <w:t xml:space="preserve"> directly </w:t>
      </w:r>
      <w:r w:rsidRPr="006B5371">
        <w:rPr>
          <w:rFonts w:asciiTheme="minorHAnsi" w:eastAsia="Calibri" w:hAnsiTheme="minorHAnsi" w:cstheme="minorHAnsi"/>
          <w:b/>
          <w:iCs/>
          <w:highlight w:val="green"/>
          <w:u w:val="single"/>
        </w:rPr>
        <w:t>benefit terrestrial sustainability</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Actively working toward</w:t>
      </w:r>
      <w:r w:rsidRPr="001A1145">
        <w:rPr>
          <w:rFonts w:asciiTheme="minorHAnsi" w:eastAsia="Calibri" w:hAnsiTheme="minorHAnsi" w:cstheme="minorHAnsi"/>
          <w:sz w:val="12"/>
        </w:rPr>
        <w:t xml:space="preserve"> developing and </w:t>
      </w:r>
      <w:r w:rsidRPr="006B5371">
        <w:rPr>
          <w:rFonts w:asciiTheme="minorHAnsi" w:eastAsia="Calibri" w:hAnsiTheme="minorHAnsi" w:cstheme="minorHAnsi"/>
          <w:highlight w:val="green"/>
          <w:u w:val="single"/>
        </w:rPr>
        <w:t>settling space</w:t>
      </w:r>
      <w:r w:rsidRPr="006B5371">
        <w:rPr>
          <w:rFonts w:asciiTheme="minorHAnsi" w:eastAsia="Calibri" w:hAnsiTheme="minorHAnsi" w:cstheme="minorHAnsi"/>
          <w:sz w:val="12"/>
          <w:highlight w:val="green"/>
        </w:rPr>
        <w:t xml:space="preserve"> </w:t>
      </w:r>
      <w:r w:rsidRPr="006B5371">
        <w:rPr>
          <w:rFonts w:asciiTheme="minorHAnsi" w:eastAsia="Calibri" w:hAnsiTheme="minorHAnsi" w:cstheme="minorHAnsi"/>
          <w:highlight w:val="green"/>
          <w:u w:val="single"/>
        </w:rPr>
        <w:t>will make available</w:t>
      </w:r>
      <w:r w:rsidRPr="001A1145">
        <w:rPr>
          <w:rFonts w:asciiTheme="minorHAnsi" w:eastAsia="Calibri" w:hAnsiTheme="minorHAnsi" w:cstheme="minorHAnsi"/>
          <w:u w:val="single"/>
        </w:rPr>
        <w:t xml:space="preserve"> mineral and energy </w:t>
      </w:r>
      <w:r w:rsidRPr="006B5371">
        <w:rPr>
          <w:rFonts w:asciiTheme="minorHAnsi" w:eastAsia="Calibri" w:hAnsiTheme="minorHAnsi" w:cstheme="minorHAnsi"/>
          <w:highlight w:val="green"/>
          <w:u w:val="single"/>
        </w:rPr>
        <w:t>resources</w:t>
      </w:r>
      <w:r w:rsidRPr="006B5371">
        <w:rPr>
          <w:rFonts w:asciiTheme="minorHAnsi" w:eastAsia="Calibri" w:hAnsiTheme="minorHAnsi" w:cstheme="minorHAnsi"/>
          <w:sz w:val="12"/>
          <w:highlight w:val="green"/>
        </w:rPr>
        <w:t xml:space="preserve"> </w:t>
      </w:r>
      <w:r w:rsidRPr="006B5371">
        <w:rPr>
          <w:rFonts w:asciiTheme="minorHAnsi" w:eastAsia="Calibri" w:hAnsiTheme="minorHAnsi" w:cstheme="minorHAnsi"/>
          <w:b/>
          <w:iCs/>
          <w:highlight w:val="green"/>
          <w:u w:val="single"/>
        </w:rPr>
        <w:t>for use on Earth</w:t>
      </w:r>
      <w:r w:rsidRPr="001A1145">
        <w:rPr>
          <w:rFonts w:asciiTheme="minorHAnsi" w:eastAsia="Calibri" w:hAnsiTheme="minorHAnsi" w:cstheme="minorHAnsi"/>
          <w:b/>
          <w:iCs/>
          <w:u w:val="single"/>
        </w:rPr>
        <w:t xml:space="preserve"> on a vast scale</w:t>
      </w:r>
      <w:r w:rsidRPr="001A1145">
        <w:rPr>
          <w:rFonts w:asciiTheme="minorHAnsi" w:eastAsia="Calibri" w:hAnsiTheme="minorHAnsi" w:cstheme="minorHAnsi"/>
          <w:sz w:val="12"/>
        </w:rPr>
        <w:t xml:space="preserve">. Finally, </w:t>
      </w:r>
      <w:r w:rsidRPr="001A1145">
        <w:rPr>
          <w:rFonts w:asciiTheme="minorHAnsi" w:eastAsia="Calibri" w:hAnsiTheme="minorHAnsi" w:cstheme="minorHAnsi"/>
          <w:u w:val="single"/>
        </w:rPr>
        <w:t xml:space="preserve">space settlement offers the hope of long-term species survival that remaining on Earth does not. </w:t>
      </w:r>
      <w:r w:rsidRPr="001A1145">
        <w:rPr>
          <w:rFonts w:asciiTheme="minorHAnsi" w:eastAsia="Calibri" w:hAnsiTheme="minorHAnsi" w:cstheme="minorHAnsi"/>
          <w:sz w:val="12"/>
        </w:rPr>
        <w:t>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w:t>
      </w:r>
      <w:r w:rsidRPr="001A1145">
        <w:rPr>
          <w:rFonts w:asciiTheme="minorHAnsi" w:eastAsia="Calibri" w:hAnsiTheme="minorHAnsi" w:cstheme="minorHAnsi"/>
          <w:sz w:val="12"/>
        </w:rPr>
        <w:lastRenderedPageBreak/>
        <w:t xml:space="preserve">year-old daughter: “I can’t stand that people think we’re all going to live on Mars after we destroy our own planet.” This quote contains two mischaracterizations that demand refutation: </w:t>
      </w:r>
      <w:r w:rsidRPr="001A1145">
        <w:rPr>
          <w:rFonts w:asciiTheme="minorHAnsi" w:eastAsia="Calibri" w:hAnsiTheme="minorHAnsi" w:cstheme="minorHAnsi"/>
          <w:u w:val="single"/>
        </w:rPr>
        <w:t>that “we are all” going to live in space</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and that we are going to live in space after we destroy Earth</w:t>
      </w:r>
      <w:r w:rsidRPr="001A1145">
        <w:rPr>
          <w:rFonts w:asciiTheme="minorHAnsi" w:eastAsia="Calibri" w:hAnsiTheme="minorHAnsi" w:cstheme="minorHAnsi"/>
          <w:sz w:val="12"/>
        </w:rPr>
        <w:t>. Another canard that has long floated about was given form by the recent film Elysium starring Matt Damon</w:t>
      </w:r>
      <w:r w:rsidRPr="001A1145">
        <w:rPr>
          <w:rFonts w:asciiTheme="minorHAnsi" w:eastAsia="Calibri" w:hAnsiTheme="minorHAnsi" w:cstheme="minorHAnsi"/>
          <w:u w:val="single"/>
        </w:rPr>
        <w:t>: the rich will leave the poor on the Earth</w:t>
      </w:r>
      <w:r w:rsidRPr="001A1145">
        <w:rPr>
          <w:rFonts w:asciiTheme="minorHAnsi" w:eastAsia="Calibri" w:hAnsiTheme="minorHAnsi" w:cstheme="minorHAnsi"/>
          <w:sz w:val="12"/>
        </w:rPr>
        <w:t xml:space="preserve"> and escape to space settlements. Upon examination, </w:t>
      </w:r>
      <w:r w:rsidRPr="001A1145">
        <w:rPr>
          <w:rFonts w:asciiTheme="minorHAnsi" w:eastAsia="Calibri" w:hAnsiTheme="minorHAnsi" w:cstheme="minorHAnsi"/>
          <w:b/>
          <w:iCs/>
          <w:u w:val="single"/>
        </w:rPr>
        <w:t xml:space="preserve">all three of these ideas are strawmen. </w:t>
      </w:r>
      <w:r w:rsidRPr="001A1145">
        <w:rPr>
          <w:rFonts w:asciiTheme="minorHAnsi" w:eastAsia="Calibri" w:hAnsiTheme="minorHAnsi" w:cstheme="min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1A1145">
        <w:rPr>
          <w:rFonts w:asciiTheme="minorHAnsi" w:eastAsia="Calibri" w:hAnsiTheme="minorHAnsi" w:cstheme="minorHAnsi"/>
          <w:u w:val="single"/>
        </w:rPr>
        <w:t>we expect that relatively small numbers of highly qualified individuals</w:t>
      </w:r>
      <w:r w:rsidRPr="001A1145">
        <w:rPr>
          <w:rFonts w:asciiTheme="minorHAnsi" w:eastAsia="Calibri" w:hAnsiTheme="minorHAnsi" w:cstheme="minorHAnsi"/>
          <w:sz w:val="12"/>
        </w:rPr>
        <w:t xml:space="preserve">, or those </w:t>
      </w:r>
      <w:r w:rsidRPr="001A1145">
        <w:rPr>
          <w:rFonts w:asciiTheme="minorHAnsi" w:eastAsia="Calibri" w:hAnsiTheme="minorHAnsi" w:cstheme="minorHAnsi"/>
          <w:u w:val="single"/>
        </w:rPr>
        <w:t>who are deeply dedicated to living in space, would form the first settlements</w:t>
      </w:r>
      <w:r w:rsidRPr="001A1145">
        <w:rPr>
          <w:rFonts w:asciiTheme="minorHAnsi" w:eastAsia="Calibri" w:hAnsiTheme="minorHAnsi" w:cstheme="minorHAnsi"/>
          <w:sz w:val="12"/>
        </w:rPr>
        <w:t xml:space="preserve">. Over a significant period of time, </w:t>
      </w:r>
      <w:r w:rsidRPr="001A1145">
        <w:rPr>
          <w:rFonts w:asciiTheme="minorHAnsi" w:eastAsia="Calibri" w:hAnsiTheme="minorHAnsi" w:cstheme="minorHAnsi"/>
          <w:u w:val="single"/>
        </w:rPr>
        <w:t>thousands more from the Earth would join those settlements as they become increasingly self-sufficient</w:t>
      </w:r>
      <w:r w:rsidRPr="001A1145">
        <w:rPr>
          <w:rFonts w:asciiTheme="minorHAnsi" w:eastAsia="Calibri" w:hAnsiTheme="minorHAnsi" w:cstheme="minorHAnsi"/>
          <w:sz w:val="12"/>
        </w:rPr>
        <w:t xml:space="preserve">. Over more time, </w:t>
      </w:r>
      <w:r w:rsidRPr="001A1145">
        <w:rPr>
          <w:rFonts w:asciiTheme="minorHAnsi" w:eastAsia="Calibri" w:hAnsiTheme="minorHAnsi" w:cstheme="minorHAnsi"/>
          <w:u w:val="single"/>
        </w:rPr>
        <w:t>various possible niches</w:t>
      </w:r>
      <w:r w:rsidRPr="001A1145">
        <w:rPr>
          <w:rFonts w:asciiTheme="minorHAnsi" w:eastAsia="Calibri" w:hAnsiTheme="minorHAnsi" w:cstheme="minorHAnsi"/>
          <w:sz w:val="12"/>
        </w:rPr>
        <w:t xml:space="preserve"> for settlement (</w:t>
      </w:r>
      <w:r w:rsidRPr="001A1145">
        <w:rPr>
          <w:rFonts w:asciiTheme="minorHAnsi" w:eastAsia="Calibri" w:hAnsiTheme="minorHAnsi" w:cstheme="minorHAnsi"/>
          <w:u w:val="single"/>
        </w:rPr>
        <w:t>Moon, Mars, asteroids, free space</w:t>
      </w:r>
      <w:r w:rsidRPr="001A1145">
        <w:rPr>
          <w:rFonts w:asciiTheme="minorHAnsi" w:eastAsia="Calibri" w:hAnsiTheme="minorHAnsi" w:cstheme="minorHAnsi"/>
          <w:sz w:val="12"/>
        </w:rPr>
        <w:t xml:space="preserve">, etc.) </w:t>
      </w:r>
      <w:r w:rsidRPr="001A1145">
        <w:rPr>
          <w:rFonts w:asciiTheme="minorHAnsi" w:eastAsia="Calibri" w:hAnsiTheme="minorHAnsi" w:cstheme="minorHAnsi"/>
          <w:u w:val="single"/>
        </w:rPr>
        <w:t>will be occupied</w:t>
      </w:r>
      <w:r w:rsidRPr="001A1145">
        <w:rPr>
          <w:rFonts w:asciiTheme="minorHAnsi" w:eastAsia="Calibri" w:hAnsiTheme="minorHAnsi" w:cstheme="minorHAnsi"/>
          <w:sz w:val="12"/>
        </w:rPr>
        <w:t xml:space="preserve">, and eventually </w:t>
      </w:r>
      <w:r w:rsidRPr="006B5371">
        <w:rPr>
          <w:rFonts w:asciiTheme="minorHAnsi" w:eastAsia="Calibri" w:hAnsiTheme="minorHAnsi" w:cstheme="minorHAnsi"/>
          <w:b/>
          <w:iCs/>
          <w:highlight w:val="green"/>
          <w:u w:val="single"/>
        </w:rPr>
        <w:t>the population in space will total many millions</w:t>
      </w:r>
      <w:r w:rsidRPr="001A1145">
        <w:rPr>
          <w:rFonts w:asciiTheme="minorHAnsi" w:eastAsia="Calibri" w:hAnsiTheme="minorHAnsi" w:cstheme="min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6B5371">
        <w:rPr>
          <w:rFonts w:asciiTheme="minorHAnsi" w:eastAsia="Calibri" w:hAnsiTheme="minorHAnsi" w:cstheme="minorHAnsi"/>
          <w:b/>
          <w:iCs/>
          <w:highlight w:val="green"/>
          <w:u w:val="single"/>
        </w:rPr>
        <w:t>the Earth is not</w:t>
      </w:r>
      <w:r w:rsidRPr="001A1145">
        <w:rPr>
          <w:rFonts w:asciiTheme="minorHAnsi" w:eastAsia="Calibri" w:hAnsiTheme="minorHAnsi" w:cstheme="minorHAnsi"/>
          <w:b/>
          <w:iCs/>
          <w:u w:val="single"/>
        </w:rPr>
        <w:t xml:space="preserve"> a “</w:t>
      </w:r>
      <w:r w:rsidRPr="006B5371">
        <w:rPr>
          <w:rFonts w:asciiTheme="minorHAnsi" w:eastAsia="Calibri" w:hAnsiTheme="minorHAnsi" w:cstheme="minorHAnsi"/>
          <w:b/>
          <w:iCs/>
          <w:highlight w:val="green"/>
          <w:u w:val="single"/>
        </w:rPr>
        <w:t>safe</w:t>
      </w:r>
      <w:r w:rsidRPr="001A1145">
        <w:rPr>
          <w:rFonts w:asciiTheme="minorHAnsi" w:eastAsia="Calibri" w:hAnsiTheme="minorHAnsi" w:cstheme="minorHAnsi"/>
          <w:b/>
          <w:iCs/>
          <w:u w:val="single"/>
        </w:rPr>
        <w:t xml:space="preserve"> space.”</w:t>
      </w:r>
      <w:r w:rsidRPr="001A1145">
        <w:rPr>
          <w:rFonts w:asciiTheme="minorHAnsi" w:eastAsia="Calibri" w:hAnsiTheme="minorHAnsi" w:cstheme="minorHAnsi"/>
          <w:sz w:val="12"/>
        </w:rPr>
        <w:t xml:space="preserve"> </w:t>
      </w:r>
      <w:r w:rsidRPr="006B5371">
        <w:rPr>
          <w:rFonts w:asciiTheme="minorHAnsi" w:eastAsia="Calibri" w:hAnsiTheme="minorHAnsi" w:cstheme="minorHAnsi"/>
          <w:highlight w:val="green"/>
          <w:u w:val="single"/>
        </w:rPr>
        <w:t>The destiny of</w:t>
      </w:r>
      <w:r w:rsidRPr="001A1145">
        <w:rPr>
          <w:rFonts w:asciiTheme="minorHAnsi" w:eastAsia="Calibri" w:hAnsiTheme="minorHAnsi" w:cstheme="minorHAnsi"/>
          <w:u w:val="single"/>
        </w:rPr>
        <w:t xml:space="preserve"> virtually </w:t>
      </w:r>
      <w:r w:rsidRPr="006B5371">
        <w:rPr>
          <w:rFonts w:asciiTheme="minorHAnsi" w:eastAsia="Calibri" w:hAnsiTheme="minorHAnsi" w:cstheme="minorHAnsi"/>
          <w:highlight w:val="green"/>
          <w:u w:val="single"/>
        </w:rPr>
        <w:t>all species</w:t>
      </w:r>
      <w:r w:rsidRPr="001A1145">
        <w:rPr>
          <w:rFonts w:asciiTheme="minorHAnsi" w:eastAsia="Calibri" w:hAnsiTheme="minorHAnsi" w:cstheme="minorHAnsi"/>
          <w:u w:val="single"/>
        </w:rPr>
        <w:t xml:space="preserve"> on Earth </w:t>
      </w:r>
      <w:r w:rsidRPr="006B5371">
        <w:rPr>
          <w:rFonts w:asciiTheme="minorHAnsi" w:eastAsia="Calibri" w:hAnsiTheme="minorHAnsi" w:cstheme="minorHAnsi"/>
          <w:highlight w:val="green"/>
          <w:u w:val="single"/>
        </w:rPr>
        <w:t>is extinction</w:t>
      </w:r>
      <w:r w:rsidRPr="001A1145">
        <w:rPr>
          <w:rFonts w:asciiTheme="minorHAnsi" w:eastAsia="Calibri" w:hAnsiTheme="minorHAnsi" w:cstheme="minorHAnsi"/>
          <w:sz w:val="12"/>
        </w:rPr>
        <w:t xml:space="preserve"> in a relatively short span of geologic time. The Tellers claim that “we live on a planet that is perfect for us.” This statement is both completely true and total nonsense. </w:t>
      </w:r>
      <w:r w:rsidRPr="001A1145">
        <w:rPr>
          <w:rFonts w:asciiTheme="minorHAnsi" w:eastAsia="Calibri" w:hAnsiTheme="minorHAnsi" w:cstheme="minorHAnsi"/>
          <w:u w:val="single"/>
        </w:rPr>
        <w:t>We fit well on the Earth because we have evolved over millions of years to become creatures that are both adapted to live here and to like living here</w:t>
      </w:r>
      <w:r w:rsidRPr="001A1145">
        <w:rPr>
          <w:rFonts w:asciiTheme="minorHAnsi" w:eastAsia="Calibri" w:hAnsiTheme="minorHAnsi" w:cstheme="minorHAnsi"/>
          <w:sz w:val="12"/>
        </w:rPr>
        <w:t xml:space="preserve">. It is truer to say that we are perfect for the Earth than the reverse. In fact, </w:t>
      </w:r>
      <w:r w:rsidRPr="001A1145">
        <w:rPr>
          <w:rFonts w:asciiTheme="minorHAnsi" w:eastAsia="Calibri" w:hAnsiTheme="minorHAnsi" w:cstheme="minorHAnsi"/>
          <w:u w:val="single"/>
        </w:rPr>
        <w:t>the Earth is not such a commodious place.</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It is subject to periodic calamities</w:t>
      </w:r>
      <w:r w:rsidRPr="001A1145">
        <w:rPr>
          <w:rFonts w:asciiTheme="minorHAnsi" w:eastAsia="Calibri" w:hAnsiTheme="minorHAnsi" w:cstheme="minorHAnsi"/>
          <w:sz w:val="12"/>
        </w:rPr>
        <w:t xml:space="preserve"> of various sorts, ranging from massive asteroid and comet impacts to titanic volcanic eruptions, and from periodic ice ages to disastrous solar flares. In the short run, the Earth seems balmy and comfortable. </w:t>
      </w:r>
      <w:r w:rsidRPr="001A1145">
        <w:rPr>
          <w:rFonts w:asciiTheme="minorHAnsi" w:eastAsia="Calibri" w:hAnsiTheme="minorHAnsi" w:cstheme="minorHAnsi"/>
          <w:u w:val="single"/>
        </w:rPr>
        <w:t>Viewed from the perspective of</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deep time,</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it starts to look more like a death trap, bedeviled by regular mass extinctions</w:t>
      </w:r>
      <w:r w:rsidRPr="001A1145">
        <w:rPr>
          <w:rFonts w:asciiTheme="minorHAnsi" w:eastAsia="Calibri" w:hAnsiTheme="minorHAnsi" w:cstheme="minorHAnsi"/>
          <w:sz w:val="12"/>
        </w:rPr>
        <w:t xml:space="preserve">. However, </w:t>
      </w:r>
      <w:r w:rsidRPr="001A1145">
        <w:rPr>
          <w:rFonts w:asciiTheme="minorHAnsi" w:eastAsia="Calibri" w:hAnsiTheme="minorHAnsi" w:cstheme="minorHAnsi"/>
          <w:b/>
          <w:iCs/>
          <w:u w:val="single"/>
        </w:rPr>
        <w:t>things are actually quite a bit worse</w:t>
      </w:r>
      <w:r w:rsidRPr="001A1145">
        <w:rPr>
          <w:rFonts w:asciiTheme="minorHAnsi" w:eastAsia="Calibri" w:hAnsiTheme="minorHAnsi" w:cstheme="minorHAnsi"/>
          <w:sz w:val="12"/>
        </w:rPr>
        <w:t xml:space="preserve">. Although </w:t>
      </w:r>
      <w:r w:rsidRPr="001A1145">
        <w:rPr>
          <w:rFonts w:asciiTheme="minorHAnsi" w:eastAsia="Calibri" w:hAnsiTheme="minorHAnsi" w:cstheme="minorHAnsi"/>
          <w:u w:val="single"/>
        </w:rPr>
        <w:t>there are many potentially bad things that might happen to the human race on the Earth from natural sources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there are many more from unnatural sources</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We have been dancing with nuclear disaster for a long time.</w:t>
      </w:r>
      <w:r w:rsidRPr="001A1145">
        <w:rPr>
          <w:rFonts w:asciiTheme="minorHAnsi" w:eastAsia="Calibri" w:hAnsiTheme="minorHAnsi" w:cstheme="minorHAnsi"/>
          <w:sz w:val="12"/>
        </w:rPr>
        <w:t xml:space="preserve"> An apocalyptic atomic war is not inevitable, but it is possible. </w:t>
      </w:r>
      <w:r w:rsidRPr="001A1145">
        <w:rPr>
          <w:rFonts w:asciiTheme="minorHAnsi" w:eastAsia="Calibri" w:hAnsiTheme="minorHAnsi" w:cstheme="minorHAnsi"/>
          <w:u w:val="single"/>
        </w:rPr>
        <w:t>Add to this scenario</w:t>
      </w:r>
      <w:r w:rsidRPr="001A1145">
        <w:rPr>
          <w:rFonts w:asciiTheme="minorHAnsi" w:eastAsia="Calibri" w:hAnsiTheme="minorHAnsi" w:cstheme="minorHAnsi"/>
          <w:sz w:val="12"/>
        </w:rPr>
        <w:t xml:space="preserve"> the </w:t>
      </w:r>
      <w:r w:rsidRPr="001A1145">
        <w:rPr>
          <w:rFonts w:asciiTheme="minorHAnsi" w:eastAsia="Calibri" w:hAnsiTheme="minorHAnsi" w:cstheme="minorHAnsi"/>
          <w:b/>
          <w:iCs/>
          <w:u w:val="single"/>
        </w:rPr>
        <w:t>genetically engineered killer virus</w:t>
      </w:r>
      <w:r w:rsidRPr="001A1145">
        <w:rPr>
          <w:rFonts w:asciiTheme="minorHAnsi" w:eastAsia="Calibri" w:hAnsiTheme="minorHAnsi" w:cstheme="minorHAnsi"/>
          <w:sz w:val="12"/>
        </w:rPr>
        <w:t>, “</w:t>
      </w:r>
      <w:r w:rsidRPr="001A1145">
        <w:rPr>
          <w:rFonts w:asciiTheme="minorHAnsi" w:eastAsia="Calibri" w:hAnsiTheme="minorHAnsi" w:cstheme="minorHAnsi"/>
          <w:b/>
          <w:iCs/>
          <w:u w:val="single"/>
        </w:rPr>
        <w:t>gray goo</w:t>
      </w:r>
      <w:r w:rsidRPr="001A1145">
        <w:rPr>
          <w:rFonts w:asciiTheme="minorHAnsi" w:eastAsia="Calibri" w:hAnsiTheme="minorHAnsi" w:cstheme="minorHAnsi"/>
          <w:sz w:val="12"/>
        </w:rPr>
        <w:t xml:space="preserve">,” a </w:t>
      </w:r>
      <w:r w:rsidRPr="001A1145">
        <w:rPr>
          <w:rFonts w:asciiTheme="minorHAnsi" w:eastAsia="Calibri" w:hAnsiTheme="minorHAnsi" w:cstheme="minorHAnsi"/>
          <w:b/>
          <w:iCs/>
          <w:u w:val="single"/>
        </w:rPr>
        <w:t>robot revolt</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and other horrors as yet undreamt</w:t>
      </w:r>
      <w:r w:rsidRPr="001A1145">
        <w:rPr>
          <w:rFonts w:asciiTheme="minorHAnsi" w:eastAsia="Calibri" w:hAnsiTheme="minorHAnsi" w:cstheme="minorHAnsi"/>
          <w:sz w:val="12"/>
        </w:rPr>
        <w:t xml:space="preserve">, and </w:t>
      </w:r>
      <w:r w:rsidRPr="001A1145">
        <w:rPr>
          <w:rFonts w:asciiTheme="minorHAnsi" w:eastAsia="Calibri" w:hAnsiTheme="minorHAnsi" w:cstheme="minorHAnsi"/>
          <w:u w:val="single"/>
        </w:rPr>
        <w:t>the odds against human survival get longer</w:t>
      </w:r>
      <w:r w:rsidRPr="001A1145">
        <w:rPr>
          <w:rFonts w:asciiTheme="minorHAnsi" w:eastAsia="Calibri" w:hAnsiTheme="minorHAnsi" w:cstheme="minorHAnsi"/>
          <w:sz w:val="12"/>
        </w:rPr>
        <w:t xml:space="preserve">. Hence, the need to abandon the fiction of Earth as our eternal and unchanging perfect home and to appreciate both the need for, and promise of, space settlement. </w:t>
      </w:r>
      <w:r w:rsidRPr="001A1145">
        <w:rPr>
          <w:rFonts w:asciiTheme="minorHAnsi" w:eastAsia="Calibri" w:hAnsiTheme="minorHAnsi" w:cstheme="minorHAnsi"/>
          <w:b/>
          <w:bCs/>
          <w:u w:val="single"/>
        </w:rPr>
        <w:t>Not</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so</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the rich can escape</w:t>
      </w:r>
      <w:r w:rsidRPr="001A1145">
        <w:rPr>
          <w:rFonts w:asciiTheme="minorHAnsi" w:eastAsia="Calibri" w:hAnsiTheme="minorHAnsi" w:cstheme="minorHAnsi"/>
          <w:u w:val="single"/>
        </w:rPr>
        <w:t xml:space="preserve"> to an Elysium</w:t>
      </w:r>
      <w:r w:rsidRPr="001A1145">
        <w:rPr>
          <w:rFonts w:asciiTheme="minorHAnsi" w:eastAsia="Calibri" w:hAnsiTheme="minorHAnsi" w:cstheme="minorHAnsi"/>
          <w:sz w:val="12"/>
        </w:rPr>
        <w:t xml:space="preserve"> in the sky, or so we can all leave behind a polluted and overheated Earth, </w:t>
      </w:r>
      <w:r w:rsidRPr="001A1145">
        <w:rPr>
          <w:rFonts w:asciiTheme="minorHAnsi" w:eastAsia="Calibri" w:hAnsiTheme="minorHAnsi" w:cstheme="minorHAnsi"/>
          <w:b/>
          <w:bCs/>
          <w:u w:val="single"/>
        </w:rPr>
        <w:t>but</w:t>
      </w:r>
      <w:r w:rsidRPr="001A1145">
        <w:rPr>
          <w:rFonts w:asciiTheme="minorHAnsi" w:eastAsia="Calibri" w:hAnsiTheme="minorHAnsi" w:cstheme="minorHAnsi"/>
          <w:u w:val="single"/>
        </w:rPr>
        <w:t xml:space="preserve"> simply </w:t>
      </w:r>
      <w:r w:rsidRPr="001A1145">
        <w:rPr>
          <w:rFonts w:asciiTheme="minorHAnsi" w:eastAsia="Calibri" w:hAnsiTheme="minorHAnsi" w:cstheme="minorHAnsi"/>
          <w:b/>
          <w:bCs/>
          <w:u w:val="single"/>
        </w:rPr>
        <w:t xml:space="preserve">so that the </w:t>
      </w:r>
      <w:r w:rsidRPr="006B5371">
        <w:rPr>
          <w:rFonts w:asciiTheme="minorHAnsi" w:eastAsia="Calibri" w:hAnsiTheme="minorHAnsi" w:cstheme="minorHAnsi"/>
          <w:b/>
          <w:bCs/>
          <w:highlight w:val="green"/>
          <w:u w:val="single"/>
        </w:rPr>
        <w:t>human</w:t>
      </w:r>
      <w:r w:rsidRPr="001A1145">
        <w:rPr>
          <w:rFonts w:asciiTheme="minorHAnsi" w:eastAsia="Calibri" w:hAnsiTheme="minorHAnsi" w:cstheme="minorHAnsi"/>
          <w:u w:val="single"/>
        </w:rPr>
        <w:t xml:space="preserve"> </w:t>
      </w:r>
      <w:r w:rsidRPr="001A1145">
        <w:rPr>
          <w:rFonts w:asciiTheme="minorHAnsi" w:eastAsia="Calibri" w:hAnsiTheme="minorHAnsi" w:cstheme="minorHAnsi"/>
          <w:b/>
          <w:bCs/>
          <w:u w:val="single"/>
        </w:rPr>
        <w:t>specie</w:t>
      </w:r>
      <w:r w:rsidRPr="006B5371">
        <w:rPr>
          <w:rFonts w:asciiTheme="minorHAnsi" w:eastAsia="Calibri" w:hAnsiTheme="minorHAnsi" w:cstheme="minorHAnsi"/>
          <w:b/>
          <w:bCs/>
          <w:highlight w:val="green"/>
          <w:u w:val="single"/>
        </w:rPr>
        <w:t>s</w:t>
      </w:r>
      <w:r w:rsidRPr="001A1145">
        <w:rPr>
          <w:rFonts w:asciiTheme="minorHAnsi" w:eastAsia="Calibri" w:hAnsiTheme="minorHAnsi" w:cstheme="minorHAnsi"/>
          <w:u w:val="single"/>
        </w:rPr>
        <w:t xml:space="preserve"> and human culture has a chance at </w:t>
      </w:r>
      <w:r w:rsidRPr="006B5371">
        <w:rPr>
          <w:rFonts w:asciiTheme="minorHAnsi" w:eastAsia="Calibri" w:hAnsiTheme="minorHAnsi" w:cstheme="minorHAnsi"/>
          <w:highlight w:val="green"/>
          <w:u w:val="single"/>
        </w:rPr>
        <w:t>surviv</w:t>
      </w:r>
      <w:r w:rsidRPr="001A1145">
        <w:rPr>
          <w:rFonts w:asciiTheme="minorHAnsi" w:eastAsia="Calibri" w:hAnsiTheme="minorHAnsi" w:cstheme="minorHAnsi"/>
          <w:u w:val="single"/>
        </w:rPr>
        <w:t>ing</w:t>
      </w:r>
      <w:r w:rsidRPr="001A1145">
        <w:rPr>
          <w:rFonts w:asciiTheme="minorHAnsi" w:eastAsia="Calibri" w:hAnsiTheme="minorHAnsi" w:cstheme="minorHAnsi"/>
          <w:sz w:val="12"/>
        </w:rPr>
        <w:t xml:space="preserve"> and flourishing </w:t>
      </w:r>
      <w:r w:rsidRPr="006B5371">
        <w:rPr>
          <w:rFonts w:asciiTheme="minorHAnsi" w:eastAsia="Calibri" w:hAnsiTheme="minorHAnsi" w:cstheme="minorHAnsi"/>
          <w:b/>
          <w:iCs/>
          <w:highlight w:val="green"/>
          <w:u w:val="single"/>
        </w:rPr>
        <w:t>in the long term</w:t>
      </w:r>
      <w:r w:rsidRPr="001A1145">
        <w:rPr>
          <w:rFonts w:asciiTheme="minorHAnsi" w:eastAsia="Calibri" w:hAnsiTheme="minorHAnsi" w:cstheme="minorHAnsi"/>
          <w:b/>
          <w:iCs/>
          <w:u w:val="single"/>
        </w:rPr>
        <w:t xml:space="preserve">. </w:t>
      </w:r>
      <w:r w:rsidRPr="001A1145">
        <w:rPr>
          <w:rFonts w:asciiTheme="minorHAnsi" w:eastAsia="Calibri" w:hAnsiTheme="minorHAnsi" w:cstheme="minorHAnsi"/>
          <w:sz w:val="12"/>
        </w:rPr>
        <w:t xml:space="preserve">The Tellers believe that sustainability on the Earth has no relationship to what we do in space, but </w:t>
      </w:r>
      <w:r w:rsidRPr="006B5371">
        <w:rPr>
          <w:rFonts w:asciiTheme="minorHAnsi" w:eastAsia="Calibri" w:hAnsiTheme="minorHAnsi" w:cstheme="minorHAnsi"/>
          <w:highlight w:val="green"/>
          <w:u w:val="single"/>
        </w:rPr>
        <w:t>the same tech</w:t>
      </w:r>
      <w:r w:rsidRPr="001A1145">
        <w:rPr>
          <w:rFonts w:asciiTheme="minorHAnsi" w:eastAsia="Calibri" w:hAnsiTheme="minorHAnsi" w:cstheme="minorHAnsi"/>
          <w:u w:val="single"/>
        </w:rPr>
        <w:t xml:space="preserve">nologies </w:t>
      </w:r>
      <w:r w:rsidRPr="006B5371">
        <w:rPr>
          <w:rFonts w:asciiTheme="minorHAnsi" w:eastAsia="Calibri" w:hAnsiTheme="minorHAnsi" w:cstheme="minorHAnsi"/>
          <w:highlight w:val="green"/>
          <w:u w:val="single"/>
        </w:rPr>
        <w:t>that enable</w:t>
      </w:r>
      <w:r w:rsidRPr="001A1145">
        <w:rPr>
          <w:rFonts w:asciiTheme="minorHAnsi" w:eastAsia="Calibri" w:hAnsiTheme="minorHAnsi" w:cstheme="minorHAnsi"/>
          <w:u w:val="single"/>
        </w:rPr>
        <w:t xml:space="preserve"> deep </w:t>
      </w:r>
      <w:r w:rsidRPr="006B5371">
        <w:rPr>
          <w:rFonts w:asciiTheme="minorHAnsi" w:eastAsia="Calibri" w:hAnsiTheme="minorHAnsi" w:cstheme="minorHAnsi"/>
          <w:highlight w:val="green"/>
          <w:u w:val="single"/>
        </w:rPr>
        <w:t>space settlement will</w:t>
      </w:r>
      <w:r w:rsidRPr="001A1145">
        <w:rPr>
          <w:rFonts w:asciiTheme="minorHAnsi" w:eastAsia="Calibri" w:hAnsiTheme="minorHAnsi" w:cstheme="minorHAnsi"/>
          <w:u w:val="single"/>
        </w:rPr>
        <w:t xml:space="preserve"> have a profound </w:t>
      </w:r>
      <w:r w:rsidRPr="006B5371">
        <w:rPr>
          <w:rFonts w:asciiTheme="minorHAnsi" w:eastAsia="Calibri" w:hAnsiTheme="minorHAnsi" w:cstheme="minorHAnsi"/>
          <w:highlight w:val="green"/>
          <w:u w:val="single"/>
        </w:rPr>
        <w:t>impact</w:t>
      </w:r>
      <w:r w:rsidRPr="001A1145">
        <w:rPr>
          <w:rFonts w:asciiTheme="minorHAnsi" w:eastAsia="Calibri" w:hAnsiTheme="minorHAnsi" w:cstheme="minorHAnsi"/>
          <w:u w:val="single"/>
        </w:rPr>
        <w:t xml:space="preserve"> on </w:t>
      </w:r>
      <w:r w:rsidRPr="006B5371">
        <w:rPr>
          <w:rFonts w:asciiTheme="minorHAnsi" w:eastAsia="Calibri" w:hAnsiTheme="minorHAnsi" w:cstheme="minorHAnsi"/>
          <w:highlight w:val="green"/>
          <w:u w:val="single"/>
        </w:rPr>
        <w:t>terrestrial sustainability</w:t>
      </w:r>
      <w:r w:rsidRPr="001A1145">
        <w:rPr>
          <w:rFonts w:asciiTheme="minorHAnsi" w:eastAsia="Calibri" w:hAnsiTheme="minorHAnsi" w:cstheme="minorHAnsi"/>
          <w:sz w:val="12"/>
        </w:rPr>
        <w:t>. The Tellers write, “We haven’t even colonized the Sahara desert, the bottom of the oceans… because it makes no economic sense.” This may be true, but</w:t>
      </w:r>
      <w:r w:rsidRPr="001A1145">
        <w:rPr>
          <w:rFonts w:asciiTheme="minorHAnsi" w:eastAsia="Calibri" w:hAnsiTheme="minorHAnsi" w:cstheme="minorHAnsi"/>
          <w:u w:val="single"/>
        </w:rPr>
        <w:t xml:space="preserve"> it</w:t>
      </w:r>
      <w:r w:rsidRPr="001A1145">
        <w:rPr>
          <w:rFonts w:asciiTheme="minorHAnsi" w:eastAsia="Calibri" w:hAnsiTheme="minorHAnsi" w:cstheme="minorHAnsi"/>
          <w:sz w:val="12"/>
        </w:rPr>
        <w:t xml:space="preserve"> also </w:t>
      </w:r>
      <w:r w:rsidRPr="001A1145">
        <w:rPr>
          <w:rFonts w:asciiTheme="minorHAnsi" w:eastAsia="Calibri" w:hAnsiTheme="minorHAnsi" w:cstheme="minorHAnsi"/>
          <w:u w:val="single"/>
        </w:rPr>
        <w:t xml:space="preserve">makes no sense to settle the Sahara </w:t>
      </w:r>
      <w:r w:rsidRPr="001A1145">
        <w:rPr>
          <w:rFonts w:asciiTheme="minorHAnsi" w:eastAsia="Calibri" w:hAnsiTheme="minorHAnsi" w:cstheme="minorHAnsi"/>
          <w:sz w:val="12"/>
        </w:rPr>
        <w:t xml:space="preserve">desert, the bottom of the </w:t>
      </w:r>
      <w:r w:rsidRPr="001A1145">
        <w:rPr>
          <w:rFonts w:asciiTheme="minorHAnsi" w:eastAsia="Calibri" w:hAnsiTheme="minorHAnsi" w:cstheme="minorHAnsi"/>
          <w:u w:val="single"/>
        </w:rPr>
        <w:t>oceans, or Antarctica</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since </w:t>
      </w:r>
      <w:r w:rsidRPr="001A1145">
        <w:rPr>
          <w:rFonts w:asciiTheme="minorHAnsi" w:eastAsia="Calibri" w:hAnsiTheme="minorHAnsi" w:cstheme="minorHAnsi"/>
          <w:sz w:val="12"/>
        </w:rPr>
        <w:t xml:space="preserve">these locations are on the Earth, and </w:t>
      </w:r>
      <w:r w:rsidRPr="001A1145">
        <w:rPr>
          <w:rFonts w:asciiTheme="minorHAnsi" w:eastAsia="Calibri" w:hAnsiTheme="minorHAnsi" w:cstheme="minorHAnsi"/>
          <w:b/>
          <w:iCs/>
          <w:u w:val="single"/>
        </w:rPr>
        <w:t xml:space="preserve">humans living there will not increase the probability of species survival. </w:t>
      </w:r>
      <w:r w:rsidRPr="001A1145">
        <w:rPr>
          <w:rFonts w:asciiTheme="minorHAnsi" w:eastAsia="Calibri" w:hAnsiTheme="minorHAnsi" w:cstheme="minorHAnsi"/>
          <w:sz w:val="12"/>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1A1145">
        <w:rPr>
          <w:rFonts w:asciiTheme="minorHAnsi" w:eastAsia="Calibri" w:hAnsiTheme="minorHAnsi" w:cstheme="minorHAnsi"/>
          <w:u w:val="single"/>
        </w:rPr>
        <w:t>a settlement in low Earth orbit,</w:t>
      </w:r>
      <w:r w:rsidRPr="001A1145">
        <w:rPr>
          <w:rFonts w:asciiTheme="minorHAnsi" w:eastAsia="Calibri" w:hAnsiTheme="minorHAnsi" w:cstheme="minorHAnsi"/>
          <w:sz w:val="12"/>
        </w:rPr>
        <w:t xml:space="preserve"> on the Moon, at L5, or on the Martian surface </w:t>
      </w:r>
      <w:r w:rsidRPr="001A1145">
        <w:rPr>
          <w:rFonts w:asciiTheme="minorHAnsi" w:eastAsia="Calibri" w:hAnsiTheme="minorHAnsi" w:cstheme="minorHAnsi"/>
          <w:b/>
          <w:iCs/>
          <w:u w:val="single"/>
        </w:rPr>
        <w:t>is not nearly sufficient</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 xml:space="preserve">What is needed is a large set of thriving communities distributed throughout the solar system, and even ultimately in the Oort Cloud surrounding the solar system </w:t>
      </w:r>
      <w:r w:rsidRPr="001A1145">
        <w:rPr>
          <w:rFonts w:asciiTheme="minorHAnsi" w:eastAsia="Calibri" w:hAnsiTheme="minorHAnsi" w:cstheme="minorHAnsi"/>
          <w:sz w:val="12"/>
        </w:rPr>
        <w:t xml:space="preserve">proper. This vision is not a small thing. </w:t>
      </w:r>
      <w:r w:rsidRPr="001A1145">
        <w:rPr>
          <w:rFonts w:asciiTheme="minorHAnsi" w:eastAsia="Calibri" w:hAnsiTheme="minorHAnsi" w:cstheme="minorHAnsi"/>
          <w:u w:val="single"/>
        </w:rPr>
        <w:t>It will be the work of many generations</w:t>
      </w:r>
      <w:r w:rsidRPr="001A1145">
        <w:rPr>
          <w:rFonts w:asciiTheme="minorHAnsi" w:eastAsia="Calibri" w:hAnsiTheme="minorHAnsi" w:cstheme="min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1A1145">
        <w:rPr>
          <w:rFonts w:asciiTheme="minorHAnsi" w:eastAsia="Calibri" w:hAnsiTheme="minorHAnsi" w:cstheme="minorHAnsi"/>
          <w:u w:val="single"/>
        </w:rPr>
        <w:t>Space settlements, of necessity, push the limits of food production per square meter and per liter of wate</w:t>
      </w:r>
      <w:r w:rsidRPr="001A1145">
        <w:rPr>
          <w:rFonts w:asciiTheme="minorHAnsi" w:eastAsia="Calibri" w:hAnsiTheme="minorHAnsi" w:cstheme="minorHAnsi"/>
          <w:sz w:val="12"/>
        </w:rPr>
        <w:t xml:space="preserve">r. Space settlement </w:t>
      </w:r>
      <w:r w:rsidRPr="001A1145">
        <w:rPr>
          <w:rFonts w:asciiTheme="minorHAnsi" w:eastAsia="Calibri" w:hAnsiTheme="minorHAnsi" w:cstheme="minorHAnsi"/>
          <w:b/>
          <w:iCs/>
          <w:u w:val="single"/>
        </w:rPr>
        <w:t>agricultural methods can also be applied to growing food in parched California or in vertical farms in crowded urban areas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Space settlements require humans and technology to co-exist in close proximit</w:t>
      </w:r>
      <w:r w:rsidRPr="001A1145">
        <w:rPr>
          <w:rFonts w:asciiTheme="minorHAnsi" w:eastAsia="Calibri" w:hAnsiTheme="minorHAnsi" w:cstheme="minorHAnsi"/>
          <w:sz w:val="12"/>
        </w:rPr>
        <w:t xml:space="preserve">y. This implies </w:t>
      </w:r>
      <w:r w:rsidRPr="001A1145">
        <w:rPr>
          <w:rFonts w:asciiTheme="minorHAnsi" w:eastAsia="Calibri" w:hAnsiTheme="minorHAnsi" w:cstheme="minorHAnsi"/>
          <w:b/>
          <w:iCs/>
          <w:u w:val="single"/>
        </w:rPr>
        <w:t>an absolute minimization of pollution</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and sustained recycling of all waste</w:t>
      </w:r>
      <w:r w:rsidRPr="001A1145">
        <w:rPr>
          <w:rFonts w:asciiTheme="minorHAnsi" w:eastAsia="Calibri" w:hAnsiTheme="minorHAnsi" w:cstheme="minorHAnsi"/>
          <w:sz w:val="12"/>
        </w:rPr>
        <w:t xml:space="preserve">. Such </w:t>
      </w:r>
      <w:r w:rsidRPr="001A1145">
        <w:rPr>
          <w:rFonts w:asciiTheme="minorHAnsi" w:eastAsia="Calibri" w:hAnsiTheme="minorHAnsi" w:cstheme="minorHAnsi"/>
          <w:u w:val="single"/>
        </w:rPr>
        <w:t>technologies seem highly applicable to sustainability on Earth as well</w:t>
      </w:r>
      <w:r w:rsidRPr="001A1145">
        <w:rPr>
          <w:rFonts w:asciiTheme="minorHAnsi" w:eastAsia="Calibri" w:hAnsiTheme="minorHAnsi" w:cstheme="minorHAnsi"/>
          <w:sz w:val="12"/>
        </w:rPr>
        <w:t xml:space="preserve">. We will need to provide the best possible medical care for remote space settlements, which will be far from hospitals on Earth. The technologies that make such medicine effective—“tricorders”, </w:t>
      </w:r>
      <w:r w:rsidRPr="006B5371">
        <w:rPr>
          <w:rFonts w:asciiTheme="minorHAnsi" w:eastAsia="Calibri" w:hAnsiTheme="minorHAnsi" w:cstheme="minorHAnsi"/>
          <w:b/>
          <w:iCs/>
          <w:highlight w:val="green"/>
          <w:u w:val="single"/>
        </w:rPr>
        <w:t>telemedicine</w:t>
      </w:r>
      <w:r w:rsidRPr="006B5371">
        <w:rPr>
          <w:rFonts w:asciiTheme="minorHAnsi" w:eastAsia="Calibri" w:hAnsiTheme="minorHAnsi" w:cstheme="minorHAnsi"/>
          <w:sz w:val="12"/>
          <w:highlight w:val="green"/>
        </w:rPr>
        <w:t>,</w:t>
      </w:r>
      <w:r w:rsidRPr="001A1145">
        <w:rPr>
          <w:rFonts w:asciiTheme="minorHAnsi" w:eastAsia="Calibri" w:hAnsiTheme="minorHAnsi" w:cstheme="minorHAnsi"/>
          <w:sz w:val="12"/>
        </w:rPr>
        <w:t xml:space="preserve"> and so on—</w:t>
      </w:r>
      <w:r w:rsidRPr="006B5371">
        <w:rPr>
          <w:rFonts w:asciiTheme="minorHAnsi" w:eastAsia="Calibri" w:hAnsiTheme="minorHAnsi" w:cstheme="minorHAnsi"/>
          <w:highlight w:val="green"/>
          <w:u w:val="single"/>
        </w:rPr>
        <w:t>can</w:t>
      </w:r>
      <w:r w:rsidRPr="001A1145">
        <w:rPr>
          <w:rFonts w:asciiTheme="minorHAnsi" w:eastAsia="Calibri" w:hAnsiTheme="minorHAnsi" w:cstheme="minorHAnsi"/>
          <w:u w:val="single"/>
        </w:rPr>
        <w:t xml:space="preserve"> also </w:t>
      </w:r>
      <w:r w:rsidRPr="006B5371">
        <w:rPr>
          <w:rFonts w:asciiTheme="minorHAnsi" w:eastAsia="Calibri" w:hAnsiTheme="minorHAnsi" w:cstheme="minorHAnsi"/>
          <w:highlight w:val="green"/>
          <w:u w:val="single"/>
        </w:rPr>
        <w:t>bring medical care to</w:t>
      </w:r>
      <w:r w:rsidRPr="001A1145">
        <w:rPr>
          <w:rFonts w:asciiTheme="minorHAnsi" w:eastAsia="Calibri" w:hAnsiTheme="minorHAnsi" w:cstheme="minorHAnsi"/>
          <w:u w:val="single"/>
        </w:rPr>
        <w:t xml:space="preserve"> underdeveloped and </w:t>
      </w:r>
      <w:r w:rsidRPr="006B5371">
        <w:rPr>
          <w:rFonts w:asciiTheme="minorHAnsi" w:eastAsia="Calibri" w:hAnsiTheme="minorHAnsi" w:cstheme="minorHAnsi"/>
          <w:highlight w:val="green"/>
          <w:u w:val="single"/>
        </w:rPr>
        <w:t>underserved areas</w:t>
      </w:r>
      <w:r w:rsidRPr="001A1145">
        <w:rPr>
          <w:rFonts w:asciiTheme="minorHAnsi" w:eastAsia="Calibri" w:hAnsiTheme="minorHAnsi" w:cstheme="minorHAnsi"/>
          <w:u w:val="single"/>
        </w:rPr>
        <w:t xml:space="preserve"> </w:t>
      </w:r>
      <w:r w:rsidRPr="001A1145">
        <w:rPr>
          <w:rFonts w:asciiTheme="minorHAnsi" w:eastAsia="Calibri" w:hAnsiTheme="minorHAnsi" w:cstheme="minorHAnsi"/>
          <w:u w:val="single"/>
        </w:rPr>
        <w:lastRenderedPageBreak/>
        <w:t xml:space="preserve">of the Earth. </w:t>
      </w:r>
      <w:r w:rsidRPr="001A1145">
        <w:rPr>
          <w:rFonts w:asciiTheme="minorHAnsi" w:eastAsia="Calibri" w:hAnsiTheme="minorHAnsi" w:cstheme="minorHAnsi"/>
          <w:sz w:val="12"/>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1A1145">
        <w:rPr>
          <w:rFonts w:asciiTheme="minorHAnsi" w:eastAsia="Calibri" w:hAnsiTheme="minorHAnsi" w:cstheme="minorHAnsi"/>
          <w:u w:val="single"/>
        </w:rPr>
        <w:t>large numbers who signed up for Mars One’s</w:t>
      </w:r>
      <w:r w:rsidRPr="001A1145">
        <w:rPr>
          <w:rFonts w:asciiTheme="minorHAnsi" w:eastAsia="Calibri" w:hAnsiTheme="minorHAnsi" w:cstheme="minorHAnsi"/>
          <w:sz w:val="12"/>
        </w:rPr>
        <w:t xml:space="preserve"> sketchy settlement </w:t>
      </w:r>
      <w:r w:rsidRPr="001A1145">
        <w:rPr>
          <w:rFonts w:asciiTheme="minorHAnsi" w:eastAsia="Calibri" w:hAnsiTheme="minorHAnsi" w:cstheme="minorHAnsi"/>
          <w:u w:val="single"/>
        </w:rPr>
        <w:t>plans suggest that a lot of people do want to live on Mars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There are real challenges</w:t>
      </w:r>
      <w:r w:rsidRPr="001A1145">
        <w:rPr>
          <w:rFonts w:asciiTheme="minorHAnsi" w:eastAsia="Calibri" w:hAnsiTheme="minorHAnsi" w:cstheme="minorHAnsi"/>
          <w:sz w:val="12"/>
        </w:rPr>
        <w:t xml:space="preserve"> to constructing space settlements, </w:t>
      </w:r>
      <w:r w:rsidRPr="001A1145">
        <w:rPr>
          <w:rFonts w:asciiTheme="minorHAnsi" w:eastAsia="Calibri" w:hAnsiTheme="minorHAnsi" w:cstheme="minorHAnsi"/>
          <w:u w:val="single"/>
        </w:rPr>
        <w:t>but current Antarctic bases are not true settlements</w:t>
      </w:r>
      <w:r w:rsidRPr="001A1145">
        <w:rPr>
          <w:rFonts w:asciiTheme="minorHAnsi" w:eastAsia="Calibri" w:hAnsiTheme="minorHAnsi" w:cstheme="minorHAnsi"/>
          <w:sz w:val="12"/>
        </w:rPr>
        <w:t xml:space="preserve">. Nobody lives there with their families, with the exception of the coastal Esperanza Base, where about ten families routinely winter over. </w:t>
      </w:r>
      <w:r w:rsidRPr="001A1145">
        <w:rPr>
          <w:rFonts w:asciiTheme="minorHAnsi" w:eastAsia="Calibri" w:hAnsiTheme="minorHAnsi" w:cstheme="minorHAnsi"/>
          <w:u w:val="single"/>
        </w:rPr>
        <w:t xml:space="preserve">No real effort is made to create any kind of human environment that is comfortable </w:t>
      </w:r>
      <w:r w:rsidRPr="001A1145">
        <w:rPr>
          <w:rFonts w:asciiTheme="minorHAnsi" w:eastAsia="Calibri" w:hAnsiTheme="minorHAnsi" w:cstheme="minorHAnsi"/>
          <w:sz w:val="12"/>
        </w:rPr>
        <w:t xml:space="preserve">over a long period of time. </w:t>
      </w:r>
      <w:r w:rsidRPr="001A1145">
        <w:rPr>
          <w:rFonts w:asciiTheme="minorHAnsi" w:eastAsia="Calibri" w:hAnsiTheme="minorHAnsi" w:cstheme="minorHAnsi"/>
          <w:u w:val="single"/>
        </w:rPr>
        <w:t>Conditions in Antarctica might be better compared to living in a campground than a self-sustaining settlement.</w:t>
      </w:r>
      <w:r w:rsidRPr="001A1145">
        <w:rPr>
          <w:rFonts w:asciiTheme="minorHAnsi" w:eastAsia="Calibri" w:hAnsiTheme="minorHAnsi" w:cstheme="minorHAnsi"/>
          <w:sz w:val="12"/>
        </w:rPr>
        <w:t xml:space="preserve"> Additionally, </w:t>
      </w:r>
      <w:r w:rsidRPr="001A1145">
        <w:rPr>
          <w:rFonts w:asciiTheme="minorHAnsi" w:eastAsia="Calibri" w:hAnsiTheme="minorHAnsi" w:cstheme="minorHAnsi"/>
          <w:u w:val="single"/>
        </w:rPr>
        <w:t>the current Antarctic Treaty</w:t>
      </w:r>
      <w:r w:rsidRPr="001A1145">
        <w:rPr>
          <w:rFonts w:asciiTheme="minorHAnsi" w:eastAsia="Calibri" w:hAnsiTheme="minorHAnsi" w:cstheme="minorHAnsi"/>
          <w:sz w:val="12"/>
        </w:rPr>
        <w:t xml:space="preserve"> essentially </w:t>
      </w:r>
      <w:r w:rsidRPr="001A1145">
        <w:rPr>
          <w:rFonts w:asciiTheme="minorHAnsi" w:eastAsia="Calibri" w:hAnsiTheme="minorHAnsi" w:cstheme="minorHAnsi"/>
          <w:b/>
          <w:iCs/>
          <w:u w:val="single"/>
        </w:rPr>
        <w:t>prevents any extraction or use of the natural resources</w:t>
      </w:r>
      <w:r w:rsidRPr="001A1145">
        <w:rPr>
          <w:rFonts w:asciiTheme="minorHAnsi" w:eastAsia="Calibri" w:hAnsiTheme="minorHAnsi" w:cstheme="minorHAnsi"/>
          <w:sz w:val="12"/>
        </w:rPr>
        <w:t xml:space="preserve"> found there, thus </w:t>
      </w:r>
      <w:r w:rsidRPr="001A1145">
        <w:rPr>
          <w:rFonts w:asciiTheme="minorHAnsi" w:eastAsia="Calibri" w:hAnsiTheme="minorHAnsi" w:cstheme="minorHAnsi"/>
          <w:u w:val="single"/>
        </w:rPr>
        <w:t>making economically independent settlements infeasible</w:t>
      </w:r>
      <w:r w:rsidRPr="001A1145">
        <w:rPr>
          <w:rFonts w:asciiTheme="minorHAnsi" w:eastAsia="Calibri" w:hAnsiTheme="minorHAnsi" w:cstheme="minorHAnsi"/>
          <w:sz w:val="12"/>
        </w:rPr>
        <w:t xml:space="preserve">. The Tellers think that, from an economic perspective, “Mars has nothing to offer in return.” Here, at least in the short run, they have a point. Let us not shy from the truth. </w:t>
      </w:r>
      <w:r w:rsidRPr="001A1145">
        <w:rPr>
          <w:rFonts w:asciiTheme="minorHAnsi" w:eastAsia="Calibri" w:hAnsiTheme="minorHAnsi" w:cstheme="minorHAnsi"/>
          <w:u w:val="single"/>
        </w:rPr>
        <w:t>Conditions in the early settlements</w:t>
      </w:r>
      <w:r w:rsidRPr="001A1145">
        <w:rPr>
          <w:rFonts w:asciiTheme="minorHAnsi" w:eastAsia="Calibri" w:hAnsiTheme="minorHAnsi" w:cstheme="minorHAnsi"/>
          <w:sz w:val="12"/>
        </w:rPr>
        <w:t xml:space="preserve"> in the New </w:t>
      </w:r>
      <w:r w:rsidRPr="001A1145">
        <w:rPr>
          <w:rFonts w:asciiTheme="minorHAnsi" w:eastAsia="Calibri" w:hAnsiTheme="minorHAnsi" w:cstheme="minorHAnsi"/>
          <w:u w:val="single"/>
        </w:rPr>
        <w:t>World were difficult at best</w:t>
      </w:r>
      <w:r w:rsidRPr="001A1145">
        <w:rPr>
          <w:rFonts w:asciiTheme="minorHAnsi" w:eastAsia="Calibri" w:hAnsiTheme="minorHAnsi" w:cstheme="minorHAnsi"/>
          <w:sz w:val="12"/>
        </w:rPr>
        <w:t xml:space="preserve">, and the casualty rate was high. </w:t>
      </w:r>
      <w:r w:rsidRPr="001A1145">
        <w:rPr>
          <w:rFonts w:asciiTheme="minorHAnsi" w:eastAsia="Calibri" w:hAnsiTheme="minorHAnsi" w:cstheme="minorHAnsi"/>
          <w:u w:val="single"/>
        </w:rPr>
        <w:t>We should expect the same to hold true for early space settlements</w:t>
      </w:r>
      <w:r w:rsidRPr="001A1145">
        <w:rPr>
          <w:rFonts w:asciiTheme="minorHAnsi" w:eastAsia="Calibri" w:hAnsiTheme="minorHAnsi" w:cstheme="minorHAnsi"/>
          <w:sz w:val="12"/>
        </w:rPr>
        <w:t xml:space="preserve">. However, </w:t>
      </w:r>
      <w:r w:rsidRPr="001A1145">
        <w:rPr>
          <w:rFonts w:asciiTheme="minorHAnsi" w:eastAsia="Calibri" w:hAnsiTheme="minorHAnsi" w:cstheme="minorHAnsi"/>
          <w:b/>
          <w:iCs/>
          <w:u w:val="single"/>
        </w:rPr>
        <w:t>Jamestown and Plymouth gave rise to vast cities and a tamed landscape on a scale of hundreds of years.</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We now bring to the table technological means that would seem magical to the Jamestown settlers</w:t>
      </w:r>
      <w:r w:rsidRPr="001A1145">
        <w:rPr>
          <w:rFonts w:asciiTheme="minorHAnsi" w:eastAsia="Calibri" w:hAnsiTheme="minorHAnsi" w:cstheme="min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1A1145">
        <w:rPr>
          <w:rFonts w:asciiTheme="minorHAnsi" w:eastAsia="Calibri" w:hAnsiTheme="minorHAnsi" w:cstheme="minorHAnsi"/>
          <w:u w:val="single"/>
        </w:rPr>
        <w:t>Mars may have more of the natural resources a settlement will need than</w:t>
      </w:r>
      <w:r w:rsidRPr="001A1145">
        <w:rPr>
          <w:rFonts w:asciiTheme="minorHAnsi" w:eastAsia="Calibri" w:hAnsiTheme="minorHAnsi" w:cstheme="minorHAnsi"/>
          <w:sz w:val="12"/>
        </w:rPr>
        <w:t xml:space="preserve">, say, </w:t>
      </w:r>
      <w:r w:rsidRPr="001A1145">
        <w:rPr>
          <w:rFonts w:asciiTheme="minorHAnsi" w:eastAsia="Calibri" w:hAnsiTheme="minorHAnsi" w:cstheme="minorHAnsi"/>
          <w:u w:val="single"/>
        </w:rPr>
        <w:t>the Moon</w:t>
      </w:r>
      <w:r w:rsidRPr="001A1145">
        <w:rPr>
          <w:rFonts w:asciiTheme="minorHAnsi" w:eastAsia="Calibri" w:hAnsiTheme="minorHAnsi" w:cstheme="minorHAnsi"/>
          <w:sz w:val="12"/>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1A1145">
        <w:rPr>
          <w:rFonts w:asciiTheme="minorHAnsi" w:eastAsia="Calibri" w:hAnsiTheme="minorHAnsi" w:cstheme="minorHAnsi"/>
          <w:u w:val="single"/>
        </w:rPr>
        <w:t>The purchase of Alaska from Russia was mocked</w:t>
      </w:r>
      <w:r w:rsidRPr="001A1145">
        <w:rPr>
          <w:rFonts w:asciiTheme="minorHAnsi" w:eastAsia="Calibri" w:hAnsiTheme="minorHAnsi" w:cstheme="minorHAnsi"/>
          <w:sz w:val="12"/>
        </w:rPr>
        <w:t xml:space="preserve"> as “Seward’s icebox” and a “polar bear garden.” </w:t>
      </w:r>
      <w:r w:rsidRPr="001A1145">
        <w:rPr>
          <w:rFonts w:asciiTheme="minorHAnsi" w:eastAsia="Calibri" w:hAnsiTheme="minorHAnsi" w:cstheme="minorHAnsi"/>
          <w:b/>
          <w:iCs/>
          <w:u w:val="single"/>
        </w:rPr>
        <w:t>At the time, the oil and mineral riches of Alaska were undiscovered</w:t>
      </w:r>
      <w:r w:rsidRPr="001A1145">
        <w:rPr>
          <w:rFonts w:asciiTheme="minorHAnsi" w:eastAsia="Calibri" w:hAnsiTheme="minorHAnsi" w:cstheme="minorHAnsi"/>
          <w:sz w:val="12"/>
        </w:rPr>
        <w:t xml:space="preserve"> and undreamt of. </w:t>
      </w:r>
      <w:r w:rsidRPr="001A1145">
        <w:rPr>
          <w:rFonts w:asciiTheme="minorHAnsi" w:eastAsia="Calibri" w:hAnsiTheme="minorHAnsi" w:cstheme="minorHAnsi"/>
          <w:b/>
          <w:iCs/>
          <w:u w:val="single"/>
        </w:rPr>
        <w:t>Space itself teems with valuable resources</w:t>
      </w:r>
      <w:r w:rsidRPr="001A1145">
        <w:rPr>
          <w:rFonts w:asciiTheme="minorHAnsi" w:eastAsia="Calibri" w:hAnsiTheme="minorHAnsi" w:cstheme="minorHAnsi"/>
          <w:sz w:val="12"/>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6B5371">
        <w:rPr>
          <w:rFonts w:asciiTheme="minorHAnsi" w:eastAsia="Calibri" w:hAnsiTheme="minorHAnsi" w:cstheme="minorHAnsi"/>
          <w:highlight w:val="green"/>
          <w:u w:val="single"/>
        </w:rPr>
        <w:t>The Earth is flooded</w:t>
      </w:r>
      <w:r w:rsidRPr="001A1145">
        <w:rPr>
          <w:rFonts w:asciiTheme="minorHAnsi" w:eastAsia="Calibri" w:hAnsiTheme="minorHAnsi" w:cstheme="minorHAnsi"/>
          <w:u w:val="single"/>
        </w:rPr>
        <w:t xml:space="preserve"> daily </w:t>
      </w:r>
      <w:r w:rsidRPr="006B5371">
        <w:rPr>
          <w:rFonts w:asciiTheme="minorHAnsi" w:eastAsia="Calibri" w:hAnsiTheme="minorHAnsi" w:cstheme="minorHAnsi"/>
          <w:highlight w:val="green"/>
          <w:u w:val="single"/>
        </w:rPr>
        <w:t>with</w:t>
      </w:r>
      <w:r w:rsidRPr="001A1145">
        <w:rPr>
          <w:rFonts w:asciiTheme="minorHAnsi" w:eastAsia="Calibri" w:hAnsiTheme="minorHAnsi" w:cstheme="minorHAnsi"/>
          <w:u w:val="single"/>
        </w:rPr>
        <w:t xml:space="preserve"> vast amounts of </w:t>
      </w:r>
      <w:r w:rsidRPr="006B5371">
        <w:rPr>
          <w:rFonts w:asciiTheme="minorHAnsi" w:eastAsia="Calibri" w:hAnsiTheme="minorHAnsi" w:cstheme="minorHAnsi"/>
          <w:highlight w:val="green"/>
          <w:u w:val="single"/>
        </w:rPr>
        <w:t>solar energy that</w:t>
      </w:r>
      <w:r w:rsidRPr="001A1145">
        <w:rPr>
          <w:rFonts w:asciiTheme="minorHAnsi" w:eastAsia="Calibri" w:hAnsiTheme="minorHAnsi" w:cstheme="minorHAnsi"/>
          <w:u w:val="single"/>
        </w:rPr>
        <w:t>, if exploited</w:t>
      </w:r>
      <w:r w:rsidRPr="001A1145">
        <w:rPr>
          <w:rFonts w:asciiTheme="minorHAnsi" w:eastAsia="Calibri" w:hAnsiTheme="minorHAnsi" w:cstheme="minorHAnsi"/>
          <w:sz w:val="12"/>
        </w:rPr>
        <w:t xml:space="preserve">, </w:t>
      </w:r>
      <w:r w:rsidRPr="006B5371">
        <w:rPr>
          <w:rFonts w:asciiTheme="minorHAnsi" w:eastAsia="Calibri" w:hAnsiTheme="minorHAnsi" w:cstheme="minorHAnsi"/>
          <w:highlight w:val="green"/>
          <w:u w:val="single"/>
        </w:rPr>
        <w:t>could power</w:t>
      </w:r>
      <w:r w:rsidRPr="001A1145">
        <w:rPr>
          <w:rFonts w:asciiTheme="minorHAnsi" w:eastAsia="Calibri" w:hAnsiTheme="minorHAnsi" w:cstheme="minorHAnsi"/>
          <w:u w:val="single"/>
        </w:rPr>
        <w:t xml:space="preserve"> just about </w:t>
      </w:r>
      <w:r w:rsidRPr="006B5371">
        <w:rPr>
          <w:rFonts w:asciiTheme="minorHAnsi" w:eastAsia="Calibri" w:hAnsiTheme="minorHAnsi" w:cstheme="minorHAnsi"/>
          <w:highlight w:val="green"/>
          <w:u w:val="single"/>
        </w:rPr>
        <w:t>any civilization</w:t>
      </w:r>
      <w:r w:rsidRPr="001A1145">
        <w:rPr>
          <w:rFonts w:asciiTheme="minorHAnsi" w:eastAsia="Calibri" w:hAnsiTheme="minorHAnsi" w:cstheme="minorHAnsi"/>
          <w:u w:val="single"/>
        </w:rPr>
        <w:t xml:space="preserve"> we wish to maintain</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There is</w:t>
      </w:r>
      <w:r w:rsidRPr="006B5371">
        <w:rPr>
          <w:rFonts w:asciiTheme="minorHAnsi" w:eastAsia="Calibri" w:hAnsiTheme="minorHAnsi" w:cstheme="minorHAnsi"/>
          <w:b/>
          <w:iCs/>
          <w:highlight w:val="green"/>
          <w:u w:val="single"/>
        </w:rPr>
        <w:t xml:space="preserve"> no tech</w:t>
      </w:r>
      <w:r w:rsidRPr="001A1145">
        <w:rPr>
          <w:rFonts w:asciiTheme="minorHAnsi" w:eastAsia="Calibri" w:hAnsiTheme="minorHAnsi" w:cstheme="minorHAnsi"/>
          <w:b/>
          <w:iCs/>
          <w:u w:val="single"/>
        </w:rPr>
        <w:t xml:space="preserve">nical </w:t>
      </w:r>
      <w:r w:rsidRPr="006B5371">
        <w:rPr>
          <w:rFonts w:asciiTheme="minorHAnsi" w:eastAsia="Calibri" w:hAnsiTheme="minorHAnsi" w:cstheme="minorHAnsi"/>
          <w:b/>
          <w:iCs/>
          <w:highlight w:val="green"/>
          <w:u w:val="single"/>
        </w:rPr>
        <w:t>limitation to provid</w:t>
      </w:r>
      <w:r w:rsidRPr="001A1145">
        <w:rPr>
          <w:rFonts w:asciiTheme="minorHAnsi" w:eastAsia="Calibri" w:hAnsiTheme="minorHAnsi" w:cstheme="minorHAnsi"/>
          <w:b/>
          <w:iCs/>
          <w:u w:val="single"/>
        </w:rPr>
        <w:t xml:space="preserve">ing </w:t>
      </w:r>
      <w:r w:rsidRPr="006B5371">
        <w:rPr>
          <w:rFonts w:asciiTheme="minorHAnsi" w:eastAsia="Calibri" w:hAnsiTheme="minorHAnsi" w:cstheme="minorHAnsi"/>
          <w:b/>
          <w:iCs/>
          <w:highlight w:val="green"/>
          <w:u w:val="single"/>
        </w:rPr>
        <w:t>continuous, carbon-free power from space</w:t>
      </w:r>
      <w:r w:rsidRPr="001A1145">
        <w:rPr>
          <w:rFonts w:asciiTheme="minorHAnsi" w:eastAsia="Calibri" w:hAnsiTheme="minorHAnsi" w:cstheme="minorHAnsi"/>
          <w:b/>
          <w:iCs/>
          <w:u w:val="single"/>
        </w:rPr>
        <w:t xml:space="preserve"> solar power satellites beaming power back to the surface of the Earth anywhere it might be needed</w:t>
      </w:r>
      <w:r w:rsidRPr="001A1145">
        <w:rPr>
          <w:rFonts w:asciiTheme="minorHAnsi" w:eastAsia="Calibri" w:hAnsiTheme="minorHAnsi" w:cstheme="minorHAnsi"/>
          <w:sz w:val="12"/>
        </w:rPr>
        <w:t xml:space="preserve">. </w:t>
      </w:r>
      <w:r w:rsidRPr="001A1145">
        <w:rPr>
          <w:rFonts w:asciiTheme="minorHAnsi" w:eastAsia="Calibri" w:hAnsiTheme="minorHAnsi" w:cstheme="minorHAnsi"/>
          <w:u w:val="single"/>
        </w:rPr>
        <w:t>The main opposition to this idea derives from an unwillingness to consider centralized power systems on</w:t>
      </w:r>
      <w:r w:rsidRPr="001A1145">
        <w:rPr>
          <w:rFonts w:asciiTheme="minorHAnsi" w:eastAsia="Calibri" w:hAnsiTheme="minorHAnsi" w:cstheme="minorHAnsi"/>
          <w:sz w:val="12"/>
        </w:rPr>
        <w:t xml:space="preserve"> </w:t>
      </w:r>
      <w:r w:rsidRPr="001A1145">
        <w:rPr>
          <w:rFonts w:asciiTheme="minorHAnsi" w:eastAsia="Calibri" w:hAnsiTheme="minorHAnsi" w:cstheme="minorHAnsi"/>
          <w:b/>
          <w:iCs/>
          <w:u w:val="single"/>
        </w:rPr>
        <w:t>ideological grounds</w:t>
      </w:r>
      <w:r w:rsidRPr="001A1145">
        <w:rPr>
          <w:rFonts w:asciiTheme="minorHAnsi" w:eastAsia="Calibri" w:hAnsiTheme="minorHAnsi" w:cstheme="minorHAnsi"/>
          <w:sz w:val="12"/>
        </w:rPr>
        <w:t xml:space="preserve">, combined with the unexpected reality of very cheap natural gas today. </w:t>
      </w:r>
      <w:r w:rsidRPr="001A1145">
        <w:rPr>
          <w:rFonts w:asciiTheme="minorHAnsi" w:eastAsia="Calibri" w:hAnsiTheme="minorHAnsi" w:cstheme="minorHAnsi"/>
          <w:u w:val="single"/>
        </w:rPr>
        <w:t xml:space="preserve">Even the most conservative consideration of near-Earth asteroid resources suggests that </w:t>
      </w:r>
      <w:r w:rsidRPr="001A1145">
        <w:rPr>
          <w:rFonts w:asciiTheme="minorHAnsi" w:eastAsia="Calibri" w:hAnsiTheme="minorHAnsi" w:cstheme="minorHAnsi"/>
          <w:b/>
          <w:iCs/>
          <w:u w:val="single"/>
        </w:rPr>
        <w:t xml:space="preserve">there is no reason to view the Earth as a closed system to which nothing can be added. </w:t>
      </w:r>
      <w:r w:rsidRPr="001A1145">
        <w:rPr>
          <w:rFonts w:asciiTheme="minorHAnsi" w:eastAsia="Calibri" w:hAnsiTheme="minorHAnsi" w:cstheme="min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1A1145">
        <w:rPr>
          <w:rFonts w:asciiTheme="minorHAnsi" w:eastAsia="Calibri" w:hAnsiTheme="minorHAnsi" w:cstheme="minorHAnsi"/>
          <w:u w:val="single"/>
        </w:rPr>
        <w:t>Space settlements must flow out of the development of the economic resources of space if they are to be sustainable in the long term</w:t>
      </w:r>
      <w:r w:rsidRPr="001A1145">
        <w:rPr>
          <w:rFonts w:asciiTheme="minorHAnsi" w:eastAsia="Calibri" w:hAnsiTheme="minorHAnsi" w:cstheme="min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neaby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sidRPr="001A1145">
        <w:rPr>
          <w:rFonts w:asciiTheme="minorHAnsi" w:eastAsia="Calibri" w:hAnsiTheme="minorHAnsi" w:cstheme="minorHAnsi"/>
          <w:u w:val="single"/>
        </w:rPr>
        <w:t>the Tellers are completely wrong</w:t>
      </w:r>
      <w:r w:rsidRPr="001A1145">
        <w:rPr>
          <w:rFonts w:asciiTheme="minorHAnsi" w:eastAsia="Calibri" w:hAnsiTheme="minorHAnsi" w:cstheme="minorHAnsi"/>
          <w:sz w:val="12"/>
        </w:rPr>
        <w:t xml:space="preserve"> in their disregard of the potential economic benefits of space development and the underlying motivation for space settlement.</w:t>
      </w:r>
    </w:p>
    <w:p w14:paraId="487069A2" w14:textId="77777777" w:rsidR="00127BEC" w:rsidRPr="001A1145" w:rsidRDefault="00127BEC" w:rsidP="00127BEC">
      <w:pPr>
        <w:spacing w:line="256" w:lineRule="auto"/>
        <w:rPr>
          <w:rFonts w:asciiTheme="minorHAnsi" w:eastAsia="Calibri" w:hAnsiTheme="minorHAnsi" w:cstheme="minorHAnsi"/>
        </w:rPr>
      </w:pPr>
    </w:p>
    <w:p w14:paraId="1B91422C" w14:textId="77777777" w:rsidR="00127BEC" w:rsidRPr="001A1145" w:rsidRDefault="00127BEC" w:rsidP="00127BEC">
      <w:pPr>
        <w:pStyle w:val="Heading4"/>
        <w:rPr>
          <w:rFonts w:asciiTheme="minorHAnsi" w:hAnsiTheme="minorHAnsi" w:cstheme="minorHAnsi"/>
        </w:rPr>
      </w:pPr>
      <w:r w:rsidRPr="001A1145">
        <w:rPr>
          <w:rFonts w:asciiTheme="minorHAnsi" w:hAnsiTheme="minorHAnsi" w:cstheme="minorHAnsi"/>
        </w:rPr>
        <w:lastRenderedPageBreak/>
        <w:t>3</w:t>
      </w:r>
      <w:r>
        <w:rPr>
          <w:rFonts w:asciiTheme="minorHAnsi" w:hAnsiTheme="minorHAnsi" w:cstheme="minorHAnsi"/>
        </w:rPr>
        <w:t>---</w:t>
      </w:r>
      <w:r w:rsidRPr="001A1145">
        <w:rPr>
          <w:rFonts w:asciiTheme="minorHAnsi" w:hAnsiTheme="minorHAnsi" w:cstheme="minorHAnsi"/>
        </w:rPr>
        <w:t xml:space="preserve">COVID ensures transition from </w:t>
      </w:r>
      <w:r w:rsidRPr="001A1145">
        <w:rPr>
          <w:rFonts w:asciiTheme="minorHAnsi" w:hAnsiTheme="minorHAnsi" w:cstheme="minorHAnsi"/>
          <w:u w:val="single"/>
        </w:rPr>
        <w:t>decentralized</w:t>
      </w:r>
      <w:r w:rsidRPr="001A1145">
        <w:rPr>
          <w:rFonts w:asciiTheme="minorHAnsi" w:hAnsiTheme="minorHAnsi" w:cstheme="minorHAnsi"/>
        </w:rPr>
        <w:t xml:space="preserve"> markets to </w:t>
      </w:r>
      <w:r w:rsidRPr="001A1145">
        <w:rPr>
          <w:rFonts w:asciiTheme="minorHAnsi" w:hAnsiTheme="minorHAnsi" w:cstheme="minorHAnsi"/>
          <w:u w:val="single"/>
        </w:rPr>
        <w:t>central</w:t>
      </w:r>
      <w:r w:rsidRPr="001A1145">
        <w:rPr>
          <w:rFonts w:asciiTheme="minorHAnsi" w:hAnsiTheme="minorHAnsi" w:cstheme="minorHAnsi"/>
        </w:rPr>
        <w:t xml:space="preserve"> organization</w:t>
      </w:r>
      <w:r>
        <w:rPr>
          <w:rFonts w:asciiTheme="minorHAnsi" w:hAnsiTheme="minorHAnsi" w:cstheme="minorHAnsi"/>
        </w:rPr>
        <w:t>---</w:t>
      </w:r>
      <w:r w:rsidRPr="001A1145">
        <w:rPr>
          <w:rFonts w:asciiTheme="minorHAnsi" w:hAnsiTheme="minorHAnsi" w:cstheme="minorHAnsi"/>
          <w:u w:val="single"/>
        </w:rPr>
        <w:t>shields</w:t>
      </w:r>
      <w:r w:rsidRPr="001A1145">
        <w:rPr>
          <w:rFonts w:asciiTheme="minorHAnsi" w:hAnsiTheme="minorHAnsi" w:cstheme="minorHAnsi"/>
        </w:rPr>
        <w:t xml:space="preserve"> links, ensures </w:t>
      </w:r>
      <w:r w:rsidRPr="001A1145">
        <w:rPr>
          <w:rFonts w:asciiTheme="minorHAnsi" w:hAnsiTheme="minorHAnsi" w:cstheme="minorHAnsi"/>
          <w:u w:val="single"/>
        </w:rPr>
        <w:t>sustainability</w:t>
      </w:r>
      <w:r>
        <w:rPr>
          <w:rFonts w:asciiTheme="minorHAnsi" w:hAnsiTheme="minorHAnsi" w:cstheme="minorHAnsi"/>
        </w:rPr>
        <w:t>---</w:t>
      </w:r>
      <w:r w:rsidRPr="001A1145">
        <w:rPr>
          <w:rFonts w:asciiTheme="minorHAnsi" w:hAnsiTheme="minorHAnsi" w:cstheme="minorHAnsi"/>
        </w:rPr>
        <w:t>alt ensures global civil war</w:t>
      </w:r>
    </w:p>
    <w:p w14:paraId="2EA44F0D" w14:textId="77777777" w:rsidR="00127BEC" w:rsidRPr="001A1145" w:rsidRDefault="00127BEC" w:rsidP="00127BEC">
      <w:pPr>
        <w:rPr>
          <w:rFonts w:asciiTheme="minorHAnsi" w:hAnsiTheme="minorHAnsi" w:cstheme="minorHAnsi"/>
          <w:sz w:val="16"/>
          <w:szCs w:val="16"/>
        </w:rPr>
      </w:pPr>
      <w:r w:rsidRPr="001A1145">
        <w:rPr>
          <w:rStyle w:val="Style13ptBold"/>
          <w:rFonts w:asciiTheme="minorHAnsi" w:hAnsiTheme="minorHAnsi" w:cstheme="minorHAnsi"/>
        </w:rPr>
        <w:t>Dalio 20</w:t>
      </w:r>
      <w:r w:rsidRPr="001A1145">
        <w:rPr>
          <w:rFonts w:asciiTheme="minorHAnsi" w:hAnsiTheme="minorHAnsi" w:cstheme="minorHAnsi"/>
        </w:rPr>
        <w:t xml:space="preserve"> </w:t>
      </w:r>
      <w:r w:rsidRPr="001A1145">
        <w:rPr>
          <w:rFonts w:asciiTheme="minorHAnsi" w:hAnsiTheme="minorHAnsi" w:cstheme="minorHAnsi"/>
          <w:sz w:val="16"/>
          <w:szCs w:val="16"/>
        </w:rPr>
        <w:t>(Ray Dalio is a M.B.A. from Harvard Business School, founded Bridgewater Associates.  “Ray Dalio: We must reform capitalism, not abandon it.” 5-15-20. https://www.cnn.com/2020/05/15/perspectives/ray-dalio-capitalism/index.html)</w:t>
      </w:r>
    </w:p>
    <w:p w14:paraId="707980FC" w14:textId="77777777" w:rsidR="00127BEC" w:rsidRPr="001A1145" w:rsidRDefault="00127BEC" w:rsidP="00127BEC">
      <w:pPr>
        <w:rPr>
          <w:rFonts w:asciiTheme="minorHAnsi" w:hAnsiTheme="minorHAnsi" w:cstheme="minorHAnsi"/>
          <w:sz w:val="14"/>
        </w:rPr>
      </w:pPr>
      <w:r w:rsidRPr="006B5371">
        <w:rPr>
          <w:rStyle w:val="StyleUnderline"/>
          <w:rFonts w:asciiTheme="minorHAnsi" w:hAnsiTheme="minorHAnsi" w:cstheme="minorHAnsi"/>
          <w:highlight w:val="green"/>
        </w:rPr>
        <w:t>The economic</w:t>
      </w:r>
      <w:r w:rsidRPr="001A1145">
        <w:rPr>
          <w:rStyle w:val="StyleUnderline"/>
          <w:rFonts w:asciiTheme="minorHAnsi" w:hAnsiTheme="minorHAnsi" w:cstheme="minorHAnsi"/>
        </w:rPr>
        <w:t xml:space="preserve"> world </w:t>
      </w:r>
      <w:r w:rsidRPr="006B5371">
        <w:rPr>
          <w:rStyle w:val="StyleUnderline"/>
          <w:rFonts w:asciiTheme="minorHAnsi" w:hAnsiTheme="minorHAnsi" w:cstheme="minorHAnsi"/>
          <w:highlight w:val="green"/>
        </w:rPr>
        <w:t>order is changing</w:t>
      </w:r>
      <w:r w:rsidRPr="001A1145">
        <w:rPr>
          <w:rFonts w:asciiTheme="minorHAnsi" w:hAnsiTheme="minorHAnsi" w:cstheme="minorHAnsi"/>
          <w:sz w:val="14"/>
        </w:rPr>
        <w:t xml:space="preserve"> whether we like it or not. You can see it happening as people and companies around the world are losing income and savings, and central banks and governments are providing them money to try to compensate for those losses. And you can see it as </w:t>
      </w:r>
      <w:r w:rsidRPr="006B5371">
        <w:rPr>
          <w:rStyle w:val="StyleUnderline"/>
          <w:rFonts w:asciiTheme="minorHAnsi" w:hAnsiTheme="minorHAnsi" w:cstheme="minorHAnsi"/>
          <w:highlight w:val="green"/>
        </w:rPr>
        <w:t>the free market is no longer determining</w:t>
      </w:r>
      <w:r w:rsidRPr="001A1145">
        <w:rPr>
          <w:rStyle w:val="StyleUnderline"/>
          <w:rFonts w:asciiTheme="minorHAnsi" w:hAnsiTheme="minorHAnsi" w:cstheme="minorHAnsi"/>
        </w:rPr>
        <w:t xml:space="preserve"> </w:t>
      </w:r>
      <w:r w:rsidRPr="001A1145">
        <w:rPr>
          <w:rFonts w:asciiTheme="minorHAnsi" w:hAnsiTheme="minorHAnsi" w:cstheme="minorHAnsi"/>
          <w:sz w:val="14"/>
        </w:rPr>
        <w:t xml:space="preserve">the </w:t>
      </w:r>
      <w:r w:rsidRPr="001A1145">
        <w:rPr>
          <w:rStyle w:val="StyleUnderline"/>
          <w:rFonts w:asciiTheme="minorHAnsi" w:hAnsiTheme="minorHAnsi" w:cstheme="minorHAnsi"/>
        </w:rPr>
        <w:t xml:space="preserve">allocation of </w:t>
      </w:r>
      <w:r w:rsidRPr="006B5371">
        <w:rPr>
          <w:rStyle w:val="StyleUnderline"/>
          <w:rFonts w:asciiTheme="minorHAnsi" w:hAnsiTheme="minorHAnsi" w:cstheme="minorHAnsi"/>
          <w:highlight w:val="green"/>
        </w:rPr>
        <w:t>capital</w:t>
      </w:r>
      <w:r w:rsidRPr="001A1145">
        <w:rPr>
          <w:rFonts w:asciiTheme="minorHAnsi" w:hAnsiTheme="minorHAnsi" w:cstheme="minorHAnsi"/>
          <w:sz w:val="14"/>
        </w:rPr>
        <w:t xml:space="preserve"> — </w:t>
      </w:r>
      <w:r w:rsidRPr="006B5371">
        <w:rPr>
          <w:rStyle w:val="StyleUnderline"/>
          <w:rFonts w:asciiTheme="minorHAnsi" w:hAnsiTheme="minorHAnsi" w:cstheme="minorHAnsi"/>
          <w:highlight w:val="green"/>
        </w:rPr>
        <w:t>governments are</w:t>
      </w:r>
      <w:r w:rsidRPr="001A1145">
        <w:rPr>
          <w:rStyle w:val="StyleUnderline"/>
          <w:rFonts w:asciiTheme="minorHAnsi" w:hAnsiTheme="minorHAnsi" w:cstheme="minorHAnsi"/>
        </w:rPr>
        <w:t>.</w:t>
      </w:r>
    </w:p>
    <w:p w14:paraId="00562688" w14:textId="77777777" w:rsidR="00127BEC" w:rsidRPr="001A1145" w:rsidRDefault="00127BEC" w:rsidP="00127BEC">
      <w:pPr>
        <w:rPr>
          <w:rFonts w:asciiTheme="minorHAnsi" w:hAnsiTheme="minorHAnsi" w:cstheme="minorHAnsi"/>
          <w:sz w:val="14"/>
        </w:rPr>
      </w:pPr>
      <w:r w:rsidRPr="001A1145">
        <w:rPr>
          <w:rStyle w:val="StyleUnderline"/>
          <w:rFonts w:asciiTheme="minorHAnsi" w:hAnsiTheme="minorHAnsi" w:cstheme="minorHAnsi"/>
        </w:rPr>
        <w:t>Central governments and</w:t>
      </w:r>
      <w:r w:rsidRPr="001A1145">
        <w:rPr>
          <w:rFonts w:asciiTheme="minorHAnsi" w:hAnsiTheme="minorHAnsi" w:cstheme="minorHAnsi"/>
          <w:sz w:val="14"/>
        </w:rPr>
        <w:t xml:space="preserve"> central </w:t>
      </w:r>
      <w:r w:rsidRPr="001A1145">
        <w:rPr>
          <w:rStyle w:val="StyleUnderline"/>
          <w:rFonts w:asciiTheme="minorHAnsi" w:hAnsiTheme="minorHAnsi" w:cstheme="minorHAnsi"/>
        </w:rPr>
        <w:t>banks are now creating trillions in money and credit and directing it</w:t>
      </w:r>
      <w:r w:rsidRPr="001A1145">
        <w:rPr>
          <w:rFonts w:asciiTheme="minorHAnsi" w:hAnsiTheme="minorHAnsi" w:cstheme="minorHAnsi"/>
          <w:sz w:val="14"/>
        </w:rPr>
        <w:t xml:space="preserve"> to those they want to receive it. This will soon be followed by a debate, perhaps even a fight, about where this money should come from and who should have what in the new world. Such controls of spending and the ensuing political conflicts over it have occurred many times in history, especially when severe economic and financial downturns were accompanied by high levels of indebtedness and large wealth gaps. History has taught us that these conflicts take place both within and between countries. How these conflicts are resolved will determine whether the economic pie will grow and be divided well or contract and be divided through fighting.</w:t>
      </w:r>
    </w:p>
    <w:p w14:paraId="0410E0F0" w14:textId="77777777" w:rsidR="00127BEC" w:rsidRPr="001A1145" w:rsidRDefault="00127BEC" w:rsidP="00127BEC">
      <w:pPr>
        <w:rPr>
          <w:rFonts w:asciiTheme="minorHAnsi" w:hAnsiTheme="minorHAnsi" w:cstheme="minorHAnsi"/>
          <w:sz w:val="14"/>
        </w:rPr>
      </w:pPr>
      <w:r w:rsidRPr="001A1145">
        <w:rPr>
          <w:rFonts w:asciiTheme="minorHAnsi" w:hAnsiTheme="minorHAnsi" w:cstheme="minorHAnsi"/>
          <w:sz w:val="14"/>
        </w:rPr>
        <w:t xml:space="preserve">Chances are that </w:t>
      </w:r>
      <w:r w:rsidRPr="006B5371">
        <w:rPr>
          <w:rStyle w:val="StyleUnderline"/>
          <w:rFonts w:asciiTheme="minorHAnsi" w:hAnsiTheme="minorHAnsi" w:cstheme="minorHAnsi"/>
          <w:highlight w:val="green"/>
        </w:rPr>
        <w:t>the new system</w:t>
      </w:r>
      <w:r w:rsidRPr="001A1145">
        <w:rPr>
          <w:rStyle w:val="StyleUnderline"/>
          <w:rFonts w:asciiTheme="minorHAnsi" w:hAnsiTheme="minorHAnsi" w:cstheme="minorHAnsi"/>
        </w:rPr>
        <w:t xml:space="preserve"> we end up with </w:t>
      </w:r>
      <w:r w:rsidRPr="006B5371">
        <w:rPr>
          <w:rStyle w:val="StyleUnderline"/>
          <w:rFonts w:asciiTheme="minorHAnsi" w:hAnsiTheme="minorHAnsi" w:cstheme="minorHAnsi"/>
          <w:highlight w:val="green"/>
        </w:rPr>
        <w:t>will be</w:t>
      </w:r>
      <w:r w:rsidRPr="001A1145">
        <w:rPr>
          <w:rStyle w:val="StyleUnderline"/>
          <w:rFonts w:asciiTheme="minorHAnsi" w:hAnsiTheme="minorHAnsi" w:cstheme="minorHAnsi"/>
        </w:rPr>
        <w:t xml:space="preserve"> </w:t>
      </w:r>
      <w:r w:rsidRPr="001A1145">
        <w:rPr>
          <w:rStyle w:val="Emphasis"/>
          <w:rFonts w:asciiTheme="minorHAnsi" w:hAnsiTheme="minorHAnsi" w:cstheme="minorHAnsi"/>
        </w:rPr>
        <w:t xml:space="preserve">significantly </w:t>
      </w:r>
      <w:r w:rsidRPr="006B5371">
        <w:rPr>
          <w:rStyle w:val="Emphasis"/>
          <w:rFonts w:asciiTheme="minorHAnsi" w:hAnsiTheme="minorHAnsi" w:cstheme="minorHAnsi"/>
          <w:highlight w:val="green"/>
        </w:rPr>
        <w:t>different</w:t>
      </w:r>
      <w:r w:rsidRPr="006B5371">
        <w:rPr>
          <w:rStyle w:val="StyleUnderline"/>
          <w:rFonts w:asciiTheme="minorHAnsi" w:hAnsiTheme="minorHAnsi" w:cstheme="minorHAnsi"/>
          <w:highlight w:val="green"/>
        </w:rPr>
        <w:t xml:space="preserve"> from</w:t>
      </w:r>
      <w:r w:rsidRPr="001A1145">
        <w:rPr>
          <w:rStyle w:val="StyleUnderline"/>
          <w:rFonts w:asciiTheme="minorHAnsi" w:hAnsiTheme="minorHAnsi" w:cstheme="minorHAnsi"/>
        </w:rPr>
        <w:t xml:space="preserve"> the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ist system</w:t>
      </w:r>
      <w:r w:rsidRPr="001A1145">
        <w:rPr>
          <w:rFonts w:asciiTheme="minorHAnsi" w:hAnsiTheme="minorHAnsi" w:cstheme="minorHAnsi"/>
          <w:sz w:val="14"/>
        </w:rPr>
        <w:t xml:space="preserve"> that we've gotten used to.</w:t>
      </w:r>
    </w:p>
    <w:p w14:paraId="16920D24" w14:textId="77777777" w:rsidR="00127BEC" w:rsidRPr="001A1145" w:rsidRDefault="00127BEC" w:rsidP="00127BEC">
      <w:pPr>
        <w:rPr>
          <w:rFonts w:asciiTheme="minorHAnsi" w:hAnsiTheme="minorHAnsi" w:cstheme="minorHAnsi"/>
          <w:sz w:val="14"/>
          <w:szCs w:val="14"/>
        </w:rPr>
      </w:pPr>
      <w:r w:rsidRPr="001A1145">
        <w:rPr>
          <w:rFonts w:asciiTheme="minorHAnsi" w:hAnsiTheme="minorHAnsi" w:cstheme="minorHAnsi"/>
          <w:sz w:val="14"/>
          <w:szCs w:val="14"/>
        </w:rPr>
        <w:t>These sorts of changes to the world order have taken place many times in history, most recently between 1930 and 1945, in periods characterized by intensifying divisions over the best approach for divvying up wealth and power — and over which economic and political system is most effective at doing so. For example, in the transition from the Roaring 1920s to the depressing 1930-1945 period, we saw relatively capitalist and democratic systems shift to systems that were more redistributive of wealth and more autocratic. Such systems included communism (extreme redistribution of wealth with autocratic political controls such as in Russia), fascism (autocratic control of both the economy and politics such as in Germany, Japan, Italy and Spain) and democratic socialism (more moderate wealth redistributions and more moderate moves toward top-down control that existed within democracies such as those in the United States and the United Kingdom). Under the pressure of such stress tests, some societies bend (e.g., the capitalist and democratic systems in the United Kingdom during the 1930s) and others break (e.g., Germany, Japan, Italy and Spain all abandoned their systems in favor of autocracy). Most countries in the world are now under that kind of stress.</w:t>
      </w:r>
    </w:p>
    <w:p w14:paraId="7C0ED788" w14:textId="77777777" w:rsidR="00127BEC" w:rsidRPr="001A1145" w:rsidRDefault="00127BEC" w:rsidP="00127BEC">
      <w:pPr>
        <w:rPr>
          <w:rFonts w:asciiTheme="minorHAnsi" w:hAnsiTheme="minorHAnsi" w:cstheme="minorHAnsi"/>
          <w:sz w:val="14"/>
        </w:rPr>
      </w:pPr>
      <w:r w:rsidRPr="006B5371">
        <w:rPr>
          <w:rStyle w:val="StyleUnderline"/>
          <w:rFonts w:asciiTheme="minorHAnsi" w:hAnsiTheme="minorHAnsi" w:cstheme="minorHAnsi"/>
          <w:highlight w:val="green"/>
        </w:rPr>
        <w:t xml:space="preserve">As the </w:t>
      </w:r>
      <w:r w:rsidRPr="006B5371">
        <w:rPr>
          <w:rStyle w:val="Emphasis"/>
          <w:rFonts w:asciiTheme="minorHAnsi" w:hAnsiTheme="minorHAnsi" w:cstheme="minorHAnsi"/>
          <w:highlight w:val="green"/>
        </w:rPr>
        <w:t>current</w:t>
      </w:r>
      <w:r w:rsidRPr="006B5371">
        <w:rPr>
          <w:rStyle w:val="StyleUnderline"/>
          <w:rFonts w:asciiTheme="minorHAnsi" w:hAnsiTheme="minorHAnsi" w:cstheme="minorHAnsi"/>
          <w:highlight w:val="green"/>
        </w:rPr>
        <w:t xml:space="preserve"> crisis unfolds</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we should remember</w:t>
      </w:r>
      <w:r w:rsidRPr="001A1145">
        <w:rPr>
          <w:rStyle w:val="StyleUnderline"/>
          <w:rFonts w:asciiTheme="minorHAnsi" w:hAnsiTheme="minorHAnsi" w:cstheme="minorHAnsi"/>
        </w:rPr>
        <w:t xml:space="preserve"> that throughout history, </w:t>
      </w:r>
      <w:r w:rsidRPr="006B5371">
        <w:rPr>
          <w:rStyle w:val="StyleUnderline"/>
          <w:rFonts w:asciiTheme="minorHAnsi" w:hAnsiTheme="minorHAnsi" w:cstheme="minorHAnsi"/>
          <w:highlight w:val="green"/>
        </w:rPr>
        <w:t>capital</w:t>
      </w:r>
      <w:r w:rsidRPr="001A1145">
        <w:rPr>
          <w:rStyle w:val="StyleUnderline"/>
          <w:rFonts w:asciiTheme="minorHAnsi" w:hAnsiTheme="minorHAnsi" w:cstheme="minorHAnsi"/>
        </w:rPr>
        <w:t xml:space="preserve">ism </w:t>
      </w:r>
      <w:r w:rsidRPr="006B5371">
        <w:rPr>
          <w:rStyle w:val="StyleUnderline"/>
          <w:rFonts w:asciiTheme="minorHAnsi" w:hAnsiTheme="minorHAnsi" w:cstheme="minorHAnsi"/>
          <w:highlight w:val="green"/>
        </w:rPr>
        <w:t>has proven</w:t>
      </w:r>
      <w:r w:rsidRPr="001A1145">
        <w:rPr>
          <w:rStyle w:val="StyleUnderline"/>
          <w:rFonts w:asciiTheme="minorHAnsi" w:hAnsiTheme="minorHAnsi" w:cstheme="minorHAnsi"/>
        </w:rPr>
        <w:t xml:space="preserve"> to be the </w:t>
      </w:r>
      <w:r w:rsidRPr="006B5371">
        <w:rPr>
          <w:rStyle w:val="Emphasis"/>
          <w:rFonts w:asciiTheme="minorHAnsi" w:hAnsiTheme="minorHAnsi" w:cstheme="minorHAnsi"/>
          <w:highlight w:val="green"/>
        </w:rPr>
        <w:t>best</w:t>
      </w:r>
      <w:r w:rsidRPr="001A1145">
        <w:rPr>
          <w:rStyle w:val="StyleUnderline"/>
          <w:rFonts w:asciiTheme="minorHAnsi" w:hAnsiTheme="minorHAnsi" w:cstheme="minorHAnsi"/>
        </w:rPr>
        <w:t xml:space="preserve"> system, </w:t>
      </w:r>
      <w:r w:rsidRPr="006B5371">
        <w:rPr>
          <w:rStyle w:val="StyleUnderline"/>
          <w:rFonts w:asciiTheme="minorHAnsi" w:hAnsiTheme="minorHAnsi" w:cstheme="minorHAnsi"/>
          <w:highlight w:val="green"/>
        </w:rPr>
        <w:t>though it can</w:t>
      </w:r>
      <w:r w:rsidRPr="001A1145">
        <w:rPr>
          <w:rFonts w:asciiTheme="minorHAnsi" w:hAnsiTheme="minorHAnsi" w:cstheme="minorHAnsi"/>
          <w:sz w:val="14"/>
        </w:rPr>
        <w:t xml:space="preserve"> sometimes </w:t>
      </w:r>
      <w:r w:rsidRPr="006B5371">
        <w:rPr>
          <w:rStyle w:val="StyleUnderline"/>
          <w:rFonts w:asciiTheme="minorHAnsi" w:hAnsiTheme="minorHAnsi" w:cstheme="minorHAnsi"/>
          <w:highlight w:val="green"/>
        </w:rPr>
        <w:t>be</w:t>
      </w:r>
      <w:r w:rsidRPr="001A1145">
        <w:rPr>
          <w:rFonts w:asciiTheme="minorHAnsi" w:hAnsiTheme="minorHAnsi" w:cstheme="minorHAnsi"/>
          <w:sz w:val="14"/>
        </w:rPr>
        <w:t xml:space="preserve"> highly </w:t>
      </w:r>
      <w:r w:rsidRPr="006B5371">
        <w:rPr>
          <w:rStyle w:val="StyleUnderline"/>
          <w:rFonts w:asciiTheme="minorHAnsi" w:hAnsiTheme="minorHAnsi" w:cstheme="minorHAnsi"/>
          <w:highlight w:val="green"/>
        </w:rPr>
        <w:t>flawed. It is</w:t>
      </w:r>
      <w:r w:rsidRPr="001A1145">
        <w:rPr>
          <w:rFonts w:asciiTheme="minorHAnsi" w:hAnsiTheme="minorHAnsi" w:cstheme="minorHAnsi"/>
          <w:sz w:val="14"/>
        </w:rPr>
        <w:t xml:space="preserve"> typically </w:t>
      </w:r>
      <w:r w:rsidRPr="001A1145">
        <w:rPr>
          <w:rStyle w:val="StyleUnderline"/>
          <w:rFonts w:asciiTheme="minorHAnsi" w:hAnsiTheme="minorHAnsi" w:cstheme="minorHAnsi"/>
        </w:rPr>
        <w:t xml:space="preserve">best when it comes to allocating resources and </w:t>
      </w:r>
      <w:r w:rsidRPr="006B5371">
        <w:rPr>
          <w:rStyle w:val="StyleUnderline"/>
          <w:rFonts w:asciiTheme="minorHAnsi" w:hAnsiTheme="minorHAnsi" w:cstheme="minorHAnsi"/>
          <w:highlight w:val="green"/>
        </w:rPr>
        <w:t>raising</w:t>
      </w:r>
      <w:r w:rsidRPr="001A1145">
        <w:rPr>
          <w:rFonts w:asciiTheme="minorHAnsi" w:hAnsiTheme="minorHAnsi" w:cstheme="minorHAnsi"/>
          <w:sz w:val="14"/>
        </w:rPr>
        <w:t xml:space="preserve"> a society's </w:t>
      </w:r>
      <w:r w:rsidRPr="006B5371">
        <w:rPr>
          <w:rStyle w:val="Emphasis"/>
          <w:rFonts w:asciiTheme="minorHAnsi" w:hAnsiTheme="minorHAnsi" w:cstheme="minorHAnsi"/>
          <w:highlight w:val="green"/>
        </w:rPr>
        <w:t>productivity</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living standards</w:t>
      </w:r>
      <w:r w:rsidRPr="001A1145">
        <w:rPr>
          <w:rStyle w:val="StyleUnderline"/>
          <w:rFonts w:asciiTheme="minorHAnsi" w:hAnsiTheme="minorHAnsi" w:cstheme="minorHAnsi"/>
        </w:rPr>
        <w:t xml:space="preserve"> because of</w:t>
      </w:r>
      <w:r w:rsidRPr="001A1145">
        <w:rPr>
          <w:rFonts w:asciiTheme="minorHAnsi" w:hAnsiTheme="minorHAnsi" w:cstheme="minorHAnsi"/>
          <w:sz w:val="14"/>
        </w:rPr>
        <w:t xml:space="preserve"> how </w:t>
      </w:r>
      <w:r w:rsidRPr="001A1145">
        <w:rPr>
          <w:rStyle w:val="StyleUnderline"/>
          <w:rFonts w:asciiTheme="minorHAnsi" w:hAnsiTheme="minorHAnsi" w:cstheme="minorHAnsi"/>
        </w:rPr>
        <w:t>profit-making</w:t>
      </w:r>
      <w:r w:rsidRPr="001A1145">
        <w:rPr>
          <w:rFonts w:asciiTheme="minorHAnsi" w:hAnsiTheme="minorHAnsi" w:cstheme="minorHAnsi"/>
          <w:sz w:val="14"/>
        </w:rPr>
        <w:t xml:space="preserve"> works. Very simply, if the value of a product is greater than the value of the resources used to produce it, it will be profitable and that endeavor will gain more resources. If the value of a product is less than the cost of the resources used to produce it, it will lose money and that endeavor will shut down. </w:t>
      </w:r>
      <w:r w:rsidRPr="001A1145">
        <w:rPr>
          <w:rStyle w:val="StyleUnderline"/>
          <w:rFonts w:asciiTheme="minorHAnsi" w:hAnsiTheme="minorHAnsi" w:cstheme="minorHAnsi"/>
        </w:rPr>
        <w:t>The system</w:t>
      </w:r>
      <w:r w:rsidRPr="001A1145">
        <w:rPr>
          <w:rFonts w:asciiTheme="minorHAnsi" w:hAnsiTheme="minorHAnsi" w:cstheme="minorHAnsi"/>
          <w:sz w:val="14"/>
        </w:rPr>
        <w:t xml:space="preserve"> also </w:t>
      </w:r>
      <w:r w:rsidRPr="001A1145">
        <w:rPr>
          <w:rStyle w:val="StyleUnderline"/>
          <w:rFonts w:asciiTheme="minorHAnsi" w:hAnsiTheme="minorHAnsi" w:cstheme="minorHAnsi"/>
        </w:rPr>
        <w:t>financially rewards individuals who come up with products that people want</w:t>
      </w:r>
      <w:r w:rsidRPr="001A1145">
        <w:rPr>
          <w:rFonts w:asciiTheme="minorHAnsi" w:hAnsiTheme="minorHAnsi" w:cstheme="minorHAnsi"/>
          <w:sz w:val="14"/>
        </w:rPr>
        <w:t xml:space="preserve"> and, if they can do that, it provides them with capital from investors who risk their own money based on their assessments of the economic merits of these ideas.</w:t>
      </w:r>
    </w:p>
    <w:p w14:paraId="606F71EE" w14:textId="77777777" w:rsidR="00127BEC" w:rsidRPr="001A1145" w:rsidRDefault="00127BEC" w:rsidP="00127BEC">
      <w:pPr>
        <w:rPr>
          <w:rFonts w:asciiTheme="minorHAnsi" w:hAnsiTheme="minorHAnsi" w:cstheme="minorHAnsi"/>
          <w:sz w:val="14"/>
          <w:szCs w:val="14"/>
        </w:rPr>
      </w:pPr>
      <w:r w:rsidRPr="001A1145">
        <w:rPr>
          <w:rFonts w:asciiTheme="minorHAnsi" w:hAnsiTheme="minorHAnsi" w:cstheme="minorHAnsi"/>
          <w:sz w:val="14"/>
          <w:szCs w:val="14"/>
        </w:rPr>
        <w:t>While this profit-making capitalism has worked well in this way, it has also been intolerably imperfect in providing equal opportunity. It has failed to deliver people equal opportunities to be productive if they can be and to take care of the basic needs of people who can't be. It also doesn't create limits on how bad people's living conditions can be or on how decadent spending can be. To me, most tragically, it allows vast numbers of children to grow up in environments of violent squalor, which is both economically and socially bad. It is economically bad because the costs of having large numbers of unproductive people are enormous compared to the benefits of having productive people. And it is socially bad because a system that doesn't provide equal opportunity can't be considered fair — and unfair systems eventually lead to disruptive social conflicts.</w:t>
      </w:r>
    </w:p>
    <w:p w14:paraId="2E72A0E3" w14:textId="77777777" w:rsidR="00127BEC" w:rsidRPr="001A1145" w:rsidRDefault="00127BEC" w:rsidP="00127BEC">
      <w:pPr>
        <w:rPr>
          <w:rFonts w:asciiTheme="minorHAnsi" w:hAnsiTheme="minorHAnsi" w:cstheme="minorHAnsi"/>
          <w:sz w:val="14"/>
          <w:szCs w:val="14"/>
        </w:rPr>
      </w:pPr>
      <w:r w:rsidRPr="001A1145">
        <w:rPr>
          <w:rFonts w:asciiTheme="minorHAnsi" w:hAnsiTheme="minorHAnsi" w:cstheme="minorHAnsi"/>
          <w:sz w:val="14"/>
          <w:szCs w:val="14"/>
        </w:rPr>
        <w:t>To be clear, I'm not saying that there should be laws restricting how people spend their money, because I don't believe there should be. But I am saying that such huge gaps in spending and living conditions are threatening the existence of our system. It is for these reasons that I believe we need to reform capitalism, not abandon it.</w:t>
      </w:r>
    </w:p>
    <w:p w14:paraId="7E92EDBE" w14:textId="77777777" w:rsidR="00127BEC" w:rsidRPr="001A1145" w:rsidRDefault="00127BEC" w:rsidP="00127BEC">
      <w:pPr>
        <w:rPr>
          <w:rFonts w:asciiTheme="minorHAnsi" w:hAnsiTheme="minorHAnsi" w:cstheme="minorHAnsi"/>
          <w:sz w:val="14"/>
          <w:szCs w:val="14"/>
        </w:rPr>
      </w:pPr>
      <w:r w:rsidRPr="006B5371">
        <w:rPr>
          <w:rStyle w:val="StyleUnderline"/>
          <w:rFonts w:asciiTheme="minorHAnsi" w:hAnsiTheme="minorHAnsi" w:cstheme="minorHAnsi"/>
          <w:highlight w:val="green"/>
        </w:rPr>
        <w:t>To make society</w:t>
      </w:r>
      <w:r w:rsidRPr="001A1145">
        <w:rPr>
          <w:rStyle w:val="StyleUnderline"/>
          <w:rFonts w:asciiTheme="minorHAnsi" w:hAnsiTheme="minorHAnsi" w:cstheme="minorHAnsi"/>
        </w:rPr>
        <w:t xml:space="preserve"> work </w:t>
      </w:r>
      <w:r w:rsidRPr="006B5371">
        <w:rPr>
          <w:rStyle w:val="Emphasis"/>
          <w:rFonts w:asciiTheme="minorHAnsi" w:hAnsiTheme="minorHAnsi" w:cstheme="minorHAnsi"/>
          <w:highlight w:val="green"/>
        </w:rPr>
        <w:t>better</w:t>
      </w:r>
      <w:r w:rsidRPr="001A1145">
        <w:rPr>
          <w:rStyle w:val="StyleUnderline"/>
          <w:rFonts w:asciiTheme="minorHAnsi" w:hAnsiTheme="minorHAnsi" w:cstheme="minorHAnsi"/>
        </w:rPr>
        <w:t xml:space="preserve">, </w:t>
      </w:r>
      <w:r w:rsidRPr="006B5371">
        <w:rPr>
          <w:rStyle w:val="StyleUnderline"/>
          <w:rFonts w:asciiTheme="minorHAnsi" w:hAnsiTheme="minorHAnsi" w:cstheme="minorHAnsi"/>
          <w:highlight w:val="green"/>
        </w:rPr>
        <w:t>the</w:t>
      </w:r>
      <w:r w:rsidRPr="001A1145">
        <w:rPr>
          <w:rStyle w:val="StyleUnderline"/>
          <w:rFonts w:asciiTheme="minorHAnsi" w:hAnsiTheme="minorHAnsi" w:cstheme="minorHAnsi"/>
        </w:rPr>
        <w:t xml:space="preserve"> new </w:t>
      </w:r>
      <w:r w:rsidRPr="006B5371">
        <w:rPr>
          <w:rStyle w:val="StyleUnderline"/>
          <w:rFonts w:asciiTheme="minorHAnsi" w:hAnsiTheme="minorHAnsi" w:cstheme="minorHAnsi"/>
          <w:highlight w:val="green"/>
        </w:rPr>
        <w:t>system must</w:t>
      </w:r>
      <w:r w:rsidRPr="001A1145">
        <w:rPr>
          <w:rFonts w:asciiTheme="minorHAnsi" w:hAnsiTheme="minorHAnsi" w:cstheme="minorHAnsi"/>
          <w:sz w:val="14"/>
        </w:rPr>
        <w:t xml:space="preserve"> both </w:t>
      </w:r>
      <w:r w:rsidRPr="006B5371">
        <w:rPr>
          <w:rStyle w:val="StyleUnderline"/>
          <w:rFonts w:asciiTheme="minorHAnsi" w:hAnsiTheme="minorHAnsi" w:cstheme="minorHAnsi"/>
          <w:highlight w:val="green"/>
        </w:rPr>
        <w:t>increase</w:t>
      </w:r>
      <w:r w:rsidRPr="001A1145">
        <w:rPr>
          <w:rStyle w:val="StyleUnderline"/>
          <w:rFonts w:asciiTheme="minorHAnsi" w:hAnsiTheme="minorHAnsi" w:cstheme="minorHAnsi"/>
        </w:rPr>
        <w:t xml:space="preserve"> the </w:t>
      </w:r>
      <w:r w:rsidRPr="006B5371">
        <w:rPr>
          <w:rStyle w:val="Emphasis"/>
          <w:rFonts w:asciiTheme="minorHAnsi" w:hAnsiTheme="minorHAnsi" w:cstheme="minorHAnsi"/>
          <w:highlight w:val="green"/>
        </w:rPr>
        <w:t>size of the pie</w:t>
      </w:r>
      <w:r w:rsidRPr="006B5371">
        <w:rPr>
          <w:rStyle w:val="StyleUnderline"/>
          <w:rFonts w:asciiTheme="minorHAnsi" w:hAnsiTheme="minorHAnsi" w:cstheme="minorHAnsi"/>
          <w:highlight w:val="green"/>
        </w:rPr>
        <w:t xml:space="preserve"> and </w:t>
      </w:r>
      <w:r w:rsidRPr="006B5371">
        <w:rPr>
          <w:rStyle w:val="Emphasis"/>
          <w:rFonts w:asciiTheme="minorHAnsi" w:hAnsiTheme="minorHAnsi" w:cstheme="minorHAnsi"/>
          <w:highlight w:val="green"/>
        </w:rPr>
        <w:t>divide</w:t>
      </w:r>
      <w:r w:rsidRPr="001A1145">
        <w:rPr>
          <w:rStyle w:val="StyleUnderline"/>
          <w:rFonts w:asciiTheme="minorHAnsi" w:hAnsiTheme="minorHAnsi" w:cstheme="minorHAnsi"/>
        </w:rPr>
        <w:t xml:space="preserve"> it </w:t>
      </w:r>
      <w:r w:rsidRPr="006B5371">
        <w:rPr>
          <w:rStyle w:val="Emphasis"/>
          <w:rFonts w:asciiTheme="minorHAnsi" w:hAnsiTheme="minorHAnsi" w:cstheme="minorHAnsi"/>
          <w:highlight w:val="green"/>
        </w:rPr>
        <w:t>well</w:t>
      </w:r>
      <w:r w:rsidRPr="001A1145">
        <w:rPr>
          <w:rFonts w:asciiTheme="minorHAnsi" w:hAnsiTheme="minorHAnsi" w:cstheme="minorHAnsi"/>
          <w:sz w:val="14"/>
        </w:rPr>
        <w:t xml:space="preserve">. Our ability to consume is dependent on our ability to produce, not the amount of money we get in the mail. You can't eat money. Somebody must get paid to produce and deliver what we consume. And we can't raise our living standards by just giving people money — they need to be incentivized to produce, and that must be done cost-effectively </w:t>
      </w:r>
      <w:r w:rsidRPr="001A1145">
        <w:rPr>
          <w:rFonts w:asciiTheme="minorHAnsi" w:hAnsiTheme="minorHAnsi" w:cstheme="minorHAnsi"/>
          <w:sz w:val="14"/>
          <w:szCs w:val="14"/>
        </w:rPr>
        <w:t>through some system that is not administered from the top. Most fundamentally, that system must strive to provide 1) equal opportunity to all those who have the potential to produce (because that is both most fair and most productive) and 2) basic needs to those who are unable to (because that is humane and what is fundamentally needed to have a good community).</w:t>
      </w:r>
    </w:p>
    <w:p w14:paraId="65B78496" w14:textId="77777777" w:rsidR="00127BEC" w:rsidRPr="001A1145" w:rsidRDefault="00127BEC" w:rsidP="00127BEC">
      <w:pPr>
        <w:rPr>
          <w:rFonts w:asciiTheme="minorHAnsi" w:hAnsiTheme="minorHAnsi" w:cstheme="minorHAnsi"/>
          <w:sz w:val="14"/>
          <w:szCs w:val="14"/>
        </w:rPr>
      </w:pPr>
      <w:r w:rsidRPr="001A1145">
        <w:rPr>
          <w:rFonts w:asciiTheme="minorHAnsi" w:hAnsiTheme="minorHAnsi" w:cstheme="minorHAnsi"/>
          <w:sz w:val="14"/>
          <w:szCs w:val="14"/>
        </w:rPr>
        <w:lastRenderedPageBreak/>
        <w:t>Can't we all — capitalists, socialists, Republicans and Democrats — agree on that? Can't we all agree that whatever system we have, it must do a great job of both increasing the size of the pie and dividing it well?</w:t>
      </w:r>
    </w:p>
    <w:p w14:paraId="4C66645B" w14:textId="77777777" w:rsidR="00127BEC" w:rsidRDefault="00127BEC" w:rsidP="00127BEC">
      <w:pPr>
        <w:rPr>
          <w:rStyle w:val="StyleUnderline"/>
          <w:rFonts w:asciiTheme="minorHAnsi" w:hAnsiTheme="minorHAnsi" w:cstheme="minorHAnsi"/>
        </w:rPr>
      </w:pPr>
      <w:r w:rsidRPr="001A1145">
        <w:rPr>
          <w:rFonts w:asciiTheme="minorHAnsi" w:hAnsiTheme="minorHAnsi" w:cstheme="minorHAnsi"/>
          <w:sz w:val="14"/>
        </w:rPr>
        <w:t xml:space="preserve">If we can agree that </w:t>
      </w:r>
      <w:r w:rsidRPr="001A1145">
        <w:rPr>
          <w:rStyle w:val="StyleUnderline"/>
          <w:rFonts w:asciiTheme="minorHAnsi" w:hAnsiTheme="minorHAnsi" w:cstheme="minorHAnsi"/>
        </w:rPr>
        <w:t>these</w:t>
      </w:r>
      <w:r w:rsidRPr="001A1145">
        <w:rPr>
          <w:rFonts w:asciiTheme="minorHAnsi" w:hAnsiTheme="minorHAnsi" w:cstheme="minorHAnsi"/>
          <w:sz w:val="14"/>
        </w:rPr>
        <w:t xml:space="preserve"> things </w:t>
      </w:r>
      <w:r w:rsidRPr="001A1145">
        <w:rPr>
          <w:rStyle w:val="StyleUnderline"/>
          <w:rFonts w:asciiTheme="minorHAnsi" w:hAnsiTheme="minorHAnsi" w:cstheme="minorHAnsi"/>
        </w:rPr>
        <w:t>are essential because the alternatives are terrible</w:t>
      </w:r>
      <w:r w:rsidRPr="001A1145">
        <w:rPr>
          <w:rFonts w:asciiTheme="minorHAnsi" w:hAnsiTheme="minorHAnsi" w:cstheme="minorHAnsi"/>
          <w:sz w:val="14"/>
        </w:rPr>
        <w:t xml:space="preserve">, then people of different ideologies will be more civil with each other and more willing to work through their disagreements thoughtfully so that we can achieve agreement for the good of the whole. </w:t>
      </w:r>
      <w:r w:rsidRPr="001A1145">
        <w:rPr>
          <w:rStyle w:val="StyleUnderline"/>
          <w:rFonts w:asciiTheme="minorHAnsi" w:hAnsiTheme="minorHAnsi" w:cstheme="minorHAnsi"/>
        </w:rPr>
        <w:t>We must figure out how to do that in a collaborative</w:t>
      </w:r>
      <w:r w:rsidRPr="001A1145">
        <w:rPr>
          <w:rFonts w:asciiTheme="minorHAnsi" w:hAnsiTheme="minorHAnsi" w:cstheme="minorHAnsi"/>
          <w:sz w:val="14"/>
        </w:rPr>
        <w:t xml:space="preserve"> and skilled </w:t>
      </w:r>
      <w:r w:rsidRPr="001A1145">
        <w:rPr>
          <w:rStyle w:val="StyleUnderline"/>
          <w:rFonts w:asciiTheme="minorHAnsi" w:hAnsiTheme="minorHAnsi" w:cstheme="minorHAnsi"/>
        </w:rPr>
        <w:t xml:space="preserve">way. If we can't do that, we will have a </w:t>
      </w:r>
      <w:r w:rsidRPr="001A1145">
        <w:rPr>
          <w:rStyle w:val="Emphasis"/>
          <w:rFonts w:asciiTheme="minorHAnsi" w:hAnsiTheme="minorHAnsi" w:cstheme="minorHAnsi"/>
        </w:rPr>
        <w:t>civil war</w:t>
      </w:r>
      <w:r w:rsidRPr="001A1145">
        <w:rPr>
          <w:rFonts w:asciiTheme="minorHAnsi" w:hAnsiTheme="minorHAnsi" w:cstheme="minorHAnsi"/>
          <w:sz w:val="14"/>
        </w:rPr>
        <w:t xml:space="preserve"> of some form </w:t>
      </w:r>
      <w:r w:rsidRPr="001A1145">
        <w:rPr>
          <w:rStyle w:val="StyleUnderline"/>
          <w:rFonts w:asciiTheme="minorHAnsi" w:hAnsiTheme="minorHAnsi" w:cstheme="minorHAnsi"/>
        </w:rPr>
        <w:t>that will tragically tear us apart and shrink the pie for everyone.</w:t>
      </w:r>
    </w:p>
    <w:p w14:paraId="0F24C630" w14:textId="77777777" w:rsidR="00127BEC" w:rsidRPr="001A1145" w:rsidRDefault="00127BEC" w:rsidP="00127BEC">
      <w:pPr>
        <w:rPr>
          <w:rStyle w:val="StyleUnderline"/>
          <w:rFonts w:asciiTheme="minorHAnsi" w:hAnsiTheme="minorHAnsi" w:cstheme="minorHAnsi"/>
        </w:rPr>
      </w:pPr>
    </w:p>
    <w:p w14:paraId="10D3CBB9" w14:textId="77777777" w:rsidR="00127BEC" w:rsidRDefault="00127BEC" w:rsidP="00127BEC">
      <w:pPr>
        <w:pStyle w:val="Heading4"/>
      </w:pPr>
      <w:r>
        <w:t>Cap solves---</w:t>
      </w:r>
    </w:p>
    <w:p w14:paraId="283B3919" w14:textId="77777777" w:rsidR="00127BEC" w:rsidRPr="006755E0" w:rsidRDefault="00127BEC" w:rsidP="00127BEC">
      <w:pPr>
        <w:pStyle w:val="Heading4"/>
      </w:pPr>
      <w:r>
        <w:t>1---War.</w:t>
      </w:r>
    </w:p>
    <w:p w14:paraId="030A331A" w14:textId="77777777" w:rsidR="00127BEC" w:rsidRDefault="00127BEC" w:rsidP="00127BEC">
      <w:r w:rsidRPr="00852297">
        <w:rPr>
          <w:rStyle w:val="Style13ptBold"/>
        </w:rPr>
        <w:t>Mousseau 19</w:t>
      </w:r>
      <w:r>
        <w:t>—Professor in the School of Politics, Security, and International Affairs at the University of Central Florida (Michael, “The End of War: How a Robust Marketplace and Liberal Hegemony Are Leading to Perpetual World Peace,” International Security, Volume 44, Issue 1, Summer 2019, p.160-196, dml)</w:t>
      </w:r>
    </w:p>
    <w:p w14:paraId="395716B5" w14:textId="77777777" w:rsidR="00127BEC" w:rsidRPr="006755E0" w:rsidRDefault="00127BEC" w:rsidP="00127BEC">
      <w:pPr>
        <w:rPr>
          <w:sz w:val="16"/>
        </w:rPr>
      </w:pPr>
      <w:r w:rsidRPr="006755E0">
        <w:rPr>
          <w:sz w:val="16"/>
        </w:rPr>
        <w:t xml:space="preserve">Is war becoming obsolete? </w:t>
      </w:r>
      <w:r w:rsidRPr="00141293">
        <w:rPr>
          <w:rStyle w:val="StyleUnderline"/>
        </w:rPr>
        <w:t xml:space="preserve">There is </w:t>
      </w:r>
      <w:r w:rsidRPr="006B5371">
        <w:rPr>
          <w:rStyle w:val="Emphasis"/>
          <w:highlight w:val="green"/>
        </w:rPr>
        <w:t>wide agreement</w:t>
      </w:r>
      <w:r w:rsidRPr="00141293">
        <w:rPr>
          <w:rStyle w:val="StyleUnderline"/>
        </w:rPr>
        <w:t xml:space="preserve"> among scholars that </w:t>
      </w:r>
      <w:r w:rsidRPr="006B5371">
        <w:rPr>
          <w:rStyle w:val="StyleUnderline"/>
          <w:highlight w:val="green"/>
        </w:rPr>
        <w:t xml:space="preserve">war has been in </w:t>
      </w:r>
      <w:r w:rsidRPr="006B5371">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w:t>
      </w:r>
    </w:p>
    <w:p w14:paraId="5D0EE250" w14:textId="77777777" w:rsidR="00127BEC" w:rsidRPr="006755E0" w:rsidRDefault="00127BEC" w:rsidP="00127BEC">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6B5371">
        <w:rPr>
          <w:rStyle w:val="StyleUnderline"/>
          <w:highlight w:val="green"/>
        </w:rPr>
        <w:t xml:space="preserve">world </w:t>
      </w:r>
      <w:r w:rsidRPr="00EA2546">
        <w:rPr>
          <w:rStyle w:val="StyleUnderline"/>
        </w:rPr>
        <w:t xml:space="preserve">is </w:t>
      </w:r>
      <w:r w:rsidRPr="006B5371">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norms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6B5371">
        <w:rPr>
          <w:rStyle w:val="StyleUnderline"/>
          <w:highlight w:val="green"/>
        </w:rPr>
        <w:t>states with</w:t>
      </w:r>
      <w:r w:rsidRPr="00141293">
        <w:rPr>
          <w:rStyle w:val="StyleUnderline"/>
        </w:rPr>
        <w:t xml:space="preserve"> advanced </w:t>
      </w:r>
      <w:r w:rsidRPr="006B5371">
        <w:rPr>
          <w:rStyle w:val="StyleUnderline"/>
          <w:highlight w:val="green"/>
        </w:rPr>
        <w:t>market</w:t>
      </w:r>
      <w:r w:rsidRPr="00141293">
        <w:rPr>
          <w:rStyle w:val="StyleUnderline"/>
        </w:rPr>
        <w:t xml:space="preserve">-oriented </w:t>
      </w:r>
      <w:r w:rsidRPr="006B5371">
        <w:rPr>
          <w:rStyle w:val="StyleUnderline"/>
          <w:highlight w:val="green"/>
        </w:rPr>
        <w:t>economies have</w:t>
      </w:r>
      <w:r w:rsidRPr="00141293">
        <w:rPr>
          <w:rStyle w:val="StyleUnderline"/>
        </w:rPr>
        <w:t xml:space="preserve"> </w:t>
      </w:r>
      <w:r w:rsidRPr="00067B93">
        <w:rPr>
          <w:rStyle w:val="Emphasis"/>
        </w:rPr>
        <w:t xml:space="preserve">foremost </w:t>
      </w:r>
      <w:r w:rsidRPr="006B5371">
        <w:rPr>
          <w:rStyle w:val="Emphasis"/>
          <w:highlight w:val="green"/>
        </w:rPr>
        <w:t>interests</w:t>
      </w:r>
      <w:r w:rsidRPr="006B5371">
        <w:rPr>
          <w:rStyle w:val="StyleUnderline"/>
          <w:highlight w:val="green"/>
        </w:rPr>
        <w:t xml:space="preserve"> in</w:t>
      </w:r>
      <w:r w:rsidRPr="00141293">
        <w:rPr>
          <w:rStyle w:val="StyleUnderline"/>
        </w:rPr>
        <w:t xml:space="preserve"> the principle of </w:t>
      </w:r>
      <w:r w:rsidRPr="006B5371">
        <w:rPr>
          <w:rStyle w:val="Emphasis"/>
          <w:highlight w:val="green"/>
        </w:rPr>
        <w:t>self-determination</w:t>
      </w:r>
      <w:r w:rsidRPr="00141293">
        <w:rPr>
          <w:rStyle w:val="StyleUnderline"/>
        </w:rPr>
        <w:t xml:space="preserve"> for all states, large and small, as the foundation </w:t>
      </w:r>
      <w:r w:rsidRPr="006B5371">
        <w:rPr>
          <w:rStyle w:val="StyleUnderline"/>
          <w:highlight w:val="green"/>
        </w:rPr>
        <w:t xml:space="preserve">for a </w:t>
      </w:r>
      <w:r w:rsidRPr="006B5371">
        <w:rPr>
          <w:rStyle w:val="Emphasis"/>
          <w:highlight w:val="green"/>
        </w:rPr>
        <w:t xml:space="preserve">robust </w:t>
      </w:r>
      <w:r w:rsidRPr="00335A09">
        <w:rPr>
          <w:rStyle w:val="Emphasis"/>
        </w:rPr>
        <w:t xml:space="preserve">global </w:t>
      </w:r>
      <w:r w:rsidRPr="006B5371">
        <w:rPr>
          <w:rStyle w:val="Emphasis"/>
          <w:highlight w:val="green"/>
        </w:rPr>
        <w:t>marketplace</w:t>
      </w:r>
      <w:r w:rsidRPr="00141293">
        <w:rPr>
          <w:rStyle w:val="StyleUnderline"/>
        </w:rPr>
        <w:t xml:space="preserve">. </w:t>
      </w:r>
      <w:r w:rsidRPr="006B5371">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even making preparations</w:t>
      </w:r>
      <w:r w:rsidRPr="00335A09">
        <w:rPr>
          <w:rStyle w:val="StyleUnderline"/>
        </w:rPr>
        <w:t xml:space="preserve"> for</w:t>
      </w:r>
      <w:r w:rsidRPr="00141293">
        <w:rPr>
          <w:rStyle w:val="StyleUnderline"/>
        </w:rPr>
        <w:t xml:space="preserve"> war, is </w:t>
      </w:r>
      <w:r w:rsidRPr="006B5371">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1F0D0FA0" w14:textId="77777777" w:rsidR="00127BEC" w:rsidRPr="004D5D05" w:rsidRDefault="00127BEC" w:rsidP="00127BEC">
      <w:pPr>
        <w:rPr>
          <w:u w:val="single"/>
        </w:rPr>
      </w:pPr>
      <w:r w:rsidRPr="006755E0">
        <w:rPr>
          <w:sz w:val="16"/>
        </w:rPr>
        <w:t xml:space="preserve">I argue that </w:t>
      </w:r>
      <w:r w:rsidRPr="00141293">
        <w:rPr>
          <w:rStyle w:val="StyleUnderline"/>
        </w:rPr>
        <w:t xml:space="preserve">this </w:t>
      </w:r>
      <w:r w:rsidRPr="006B5371">
        <w:rPr>
          <w:rStyle w:val="StyleUnderline"/>
          <w:highlight w:val="green"/>
        </w:rPr>
        <w:t>liberal</w:t>
      </w:r>
      <w:r w:rsidRPr="00141293">
        <w:rPr>
          <w:rStyle w:val="StyleUnderline"/>
        </w:rPr>
        <w:t xml:space="preserve"> global </w:t>
      </w:r>
      <w:r w:rsidRPr="006B5371">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6B5371">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6B5371">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6B5371">
        <w:rPr>
          <w:rStyle w:val="Emphasis"/>
          <w:highlight w:val="green"/>
        </w:rPr>
        <w:t>challenges</w:t>
      </w:r>
      <w:r w:rsidRPr="00C67E44">
        <w:rPr>
          <w:rStyle w:val="Emphasis"/>
        </w:rPr>
        <w:t xml:space="preserve"> the </w:t>
      </w:r>
      <w:r w:rsidRPr="006B5371">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powers, because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w:t>
      </w:r>
      <w:r w:rsidRPr="00335A09">
        <w:rPr>
          <w:rStyle w:val="StyleUnderline"/>
        </w:rPr>
        <w:lastRenderedPageBreak/>
        <w:t xml:space="preserve">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531D2A91" w14:textId="77777777" w:rsidR="00127BEC" w:rsidRPr="006755E0" w:rsidRDefault="00127BEC" w:rsidP="00127BEC">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6B5371">
        <w:rPr>
          <w:rStyle w:val="StyleUnderline"/>
          <w:highlight w:val="green"/>
        </w:rPr>
        <w:t xml:space="preserve">states with </w:t>
      </w:r>
      <w:r w:rsidRPr="006B5371">
        <w:rPr>
          <w:rStyle w:val="Emphasis"/>
          <w:highlight w:val="green"/>
        </w:rPr>
        <w:t>robust</w:t>
      </w:r>
      <w:r w:rsidRPr="00C67E44">
        <w:rPr>
          <w:rStyle w:val="Emphasis"/>
        </w:rPr>
        <w:t xml:space="preserve"> internal </w:t>
      </w:r>
      <w:r w:rsidRPr="006B5371">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6B5371">
        <w:rPr>
          <w:rStyle w:val="StyleUnderline"/>
          <w:highlight w:val="green"/>
        </w:rPr>
        <w:t>align</w:t>
      </w:r>
      <w:r w:rsidRPr="006D3327">
        <w:rPr>
          <w:rStyle w:val="StyleUnderline"/>
        </w:rPr>
        <w:t xml:space="preserve"> with the market leader </w:t>
      </w:r>
      <w:r w:rsidRPr="006B5371">
        <w:rPr>
          <w:rStyle w:val="Emphasis"/>
          <w:highlight w:val="green"/>
        </w:rPr>
        <w:t>regardless of</w:t>
      </w:r>
      <w:r w:rsidRPr="00C67E44">
        <w:rPr>
          <w:rStyle w:val="Emphasis"/>
        </w:rPr>
        <w:t xml:space="preserve"> their power </w:t>
      </w:r>
      <w:r w:rsidRPr="006B5371">
        <w:rPr>
          <w:rStyle w:val="Emphasis"/>
          <w:highlight w:val="green"/>
        </w:rPr>
        <w:t>status</w:t>
      </w:r>
      <w:r w:rsidRPr="006B5371">
        <w:rPr>
          <w:rStyle w:val="StyleUnderline"/>
          <w:highlight w:val="green"/>
        </w:rPr>
        <w:t xml:space="preserve"> or </w:t>
      </w:r>
      <w:r w:rsidRPr="006B5371">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20F6D46B" w14:textId="77777777" w:rsidR="00127BEC" w:rsidRPr="006755E0" w:rsidRDefault="00127BEC" w:rsidP="00127BEC">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6B5371">
        <w:rPr>
          <w:rStyle w:val="StyleUnderline"/>
          <w:highlight w:val="green"/>
        </w:rPr>
        <w:t>Trade</w:t>
      </w:r>
      <w:r w:rsidRPr="006D3327">
        <w:rPr>
          <w:rStyle w:val="StyleUnderline"/>
        </w:rPr>
        <w:t xml:space="preserve"> interdependence </w:t>
      </w:r>
      <w:r w:rsidRPr="006B5371">
        <w:rPr>
          <w:rStyle w:val="StyleUnderline"/>
          <w:highlight w:val="green"/>
        </w:rPr>
        <w:t xml:space="preserve">is </w:t>
      </w:r>
      <w:r w:rsidRPr="006B5371">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6B5371">
        <w:rPr>
          <w:rStyle w:val="StyleUnderline"/>
          <w:highlight w:val="green"/>
        </w:rPr>
        <w:t xml:space="preserve">interests </w:t>
      </w:r>
      <w:r w:rsidRPr="006B5371">
        <w:rPr>
          <w:rStyle w:val="Emphasis"/>
          <w:highlight w:val="green"/>
        </w:rPr>
        <w:t>determined</w:t>
      </w:r>
      <w:r w:rsidRPr="00C67E44">
        <w:rPr>
          <w:rStyle w:val="Emphasis"/>
        </w:rPr>
        <w:t xml:space="preserve"> entirely </w:t>
      </w:r>
      <w:r w:rsidRPr="006B5371">
        <w:rPr>
          <w:rStyle w:val="Emphasis"/>
          <w:highlight w:val="green"/>
        </w:rPr>
        <w:t>by internal factors</w:t>
      </w:r>
      <w:r w:rsidRPr="006755E0">
        <w:rPr>
          <w:sz w:val="16"/>
        </w:rPr>
        <w:t>.11</w:t>
      </w:r>
    </w:p>
    <w:p w14:paraId="383FDB3F" w14:textId="77777777" w:rsidR="00127BEC" w:rsidRDefault="00127BEC" w:rsidP="00127BEC"/>
    <w:p w14:paraId="04CAD994" w14:textId="77777777" w:rsidR="00127BEC" w:rsidRDefault="00127BEC" w:rsidP="00127BEC">
      <w:pPr>
        <w:pStyle w:val="Heading4"/>
      </w:pPr>
      <w:r>
        <w:t xml:space="preserve">2---Cap is key to incentivize </w:t>
      </w:r>
      <w:r w:rsidRPr="00986ACB">
        <w:rPr>
          <w:u w:val="single"/>
        </w:rPr>
        <w:t>telomere</w:t>
      </w:r>
      <w:r>
        <w:t xml:space="preserve"> research</w:t>
      </w:r>
    </w:p>
    <w:p w14:paraId="7509C67F" w14:textId="77777777" w:rsidR="00127BEC" w:rsidRDefault="00127BEC" w:rsidP="00127BEC">
      <w:r w:rsidRPr="00986ACB">
        <w:rPr>
          <w:rStyle w:val="Style13ptBold"/>
        </w:rPr>
        <w:t>Suennen, 10</w:t>
      </w:r>
      <w:r w:rsidRPr="00986ACB">
        <w:t xml:space="preserve"> -- co-founder of CSweetener, a women's healthcare mentoring organization </w:t>
      </w:r>
    </w:p>
    <w:p w14:paraId="1310FE22" w14:textId="77777777" w:rsidR="00127BEC" w:rsidRPr="00986ACB" w:rsidRDefault="00127BEC" w:rsidP="00127BEC">
      <w:r w:rsidRPr="00986ACB">
        <w:t>[Lisa, "A Cure for the Common Birthday," Venture Valkyrie, 12-5-2010, https://venturevalkyrie.com/a-cure-for-the-common-birthday/, accessed 10-4-2020]</w:t>
      </w:r>
    </w:p>
    <w:p w14:paraId="0DF22BE8" w14:textId="77777777" w:rsidR="00127BEC" w:rsidRPr="00986ACB" w:rsidRDefault="00127BEC" w:rsidP="00127BEC">
      <w:pPr>
        <w:rPr>
          <w:sz w:val="12"/>
        </w:rPr>
      </w:pPr>
      <w:r w:rsidRPr="00986ACB">
        <w:rPr>
          <w:sz w:val="12"/>
        </w:rPr>
        <w:t xml:space="preserve">Clearly, </w:t>
      </w:r>
      <w:r w:rsidRPr="00986ACB">
        <w:rPr>
          <w:rStyle w:val="StyleUnderline"/>
          <w:highlight w:val="yellow"/>
        </w:rPr>
        <w:t xml:space="preserve">financing </w:t>
      </w:r>
      <w:r w:rsidRPr="00CE4BDC">
        <w:rPr>
          <w:rStyle w:val="StyleUnderline"/>
        </w:rPr>
        <w:t xml:space="preserve">a solution to </w:t>
      </w:r>
      <w:r w:rsidRPr="00986ACB">
        <w:rPr>
          <w:rStyle w:val="StyleUnderline"/>
          <w:highlight w:val="yellow"/>
        </w:rPr>
        <w:t xml:space="preserve">this particular market </w:t>
      </w:r>
      <w:r w:rsidRPr="00986ACB">
        <w:rPr>
          <w:rStyle w:val="StyleUnderline"/>
        </w:rPr>
        <w:t xml:space="preserve">need </w:t>
      </w:r>
      <w:r w:rsidRPr="00986ACB">
        <w:rPr>
          <w:rStyle w:val="StyleUnderline"/>
          <w:highlight w:val="yellow"/>
        </w:rPr>
        <w:t xml:space="preserve">would be the </w:t>
      </w:r>
      <w:r w:rsidRPr="00986ACB">
        <w:rPr>
          <w:rStyle w:val="Emphasis"/>
          <w:highlight w:val="yellow"/>
        </w:rPr>
        <w:t>ne plus ultra</w:t>
      </w:r>
      <w:r w:rsidRPr="00986ACB">
        <w:rPr>
          <w:rStyle w:val="StyleUnderline"/>
          <w:highlight w:val="yellow"/>
        </w:rPr>
        <w:t xml:space="preserve"> of</w:t>
      </w:r>
      <w:r w:rsidRPr="00986ACB">
        <w:rPr>
          <w:sz w:val="12"/>
          <w:highlight w:val="yellow"/>
        </w:rPr>
        <w:t xml:space="preserve"> </w:t>
      </w:r>
      <w:r w:rsidRPr="00986ACB">
        <w:rPr>
          <w:sz w:val="12"/>
        </w:rPr>
        <w:t xml:space="preserve">healthcare </w:t>
      </w:r>
      <w:r w:rsidRPr="00986ACB">
        <w:rPr>
          <w:rStyle w:val="StyleUnderline"/>
          <w:highlight w:val="yellow"/>
        </w:rPr>
        <w:t>venture capital</w:t>
      </w:r>
      <w:r w:rsidRPr="00986ACB">
        <w:rPr>
          <w:sz w:val="12"/>
          <w:highlight w:val="yellow"/>
        </w:rPr>
        <w:t xml:space="preserve"> </w:t>
      </w:r>
      <w:r w:rsidRPr="00986ACB">
        <w:rPr>
          <w:sz w:val="12"/>
        </w:rPr>
        <w:t>investments. Dave Barry, one of my favorite writers, once referred to this most supreme of healthcare opportunities by saying, “Thanks to modern medical advances such as antibiotics, nasal spray, and Diet Coke, it has become routine for people in the civilized world to pass the age of 40, sometimes more than once.”</w:t>
      </w:r>
    </w:p>
    <w:p w14:paraId="1E8B16AF" w14:textId="77777777" w:rsidR="00127BEC" w:rsidRPr="00986ACB" w:rsidRDefault="00127BEC" w:rsidP="00127BEC">
      <w:pPr>
        <w:rPr>
          <w:sz w:val="12"/>
        </w:rPr>
      </w:pPr>
      <w:r w:rsidRPr="00986ACB">
        <w:rPr>
          <w:sz w:val="12"/>
        </w:rPr>
        <w:t xml:space="preserve">In fact, </w:t>
      </w:r>
      <w:r w:rsidRPr="00986ACB">
        <w:rPr>
          <w:rStyle w:val="StyleUnderline"/>
          <w:highlight w:val="yellow"/>
        </w:rPr>
        <w:t xml:space="preserve">there are </w:t>
      </w:r>
      <w:r w:rsidRPr="00CE4BDC">
        <w:rPr>
          <w:rStyle w:val="StyleUnderline"/>
          <w:highlight w:val="yellow"/>
        </w:rPr>
        <w:t xml:space="preserve">many medical enterprises </w:t>
      </w:r>
      <w:r w:rsidRPr="00986ACB">
        <w:rPr>
          <w:rStyle w:val="StyleUnderline"/>
          <w:highlight w:val="yellow"/>
        </w:rPr>
        <w:t xml:space="preserve">focused on </w:t>
      </w:r>
      <w:r w:rsidRPr="00CE4BDC">
        <w:rPr>
          <w:rStyle w:val="StyleUnderline"/>
        </w:rPr>
        <w:t xml:space="preserve">reducing the effects of </w:t>
      </w:r>
      <w:r w:rsidRPr="00986ACB">
        <w:rPr>
          <w:rStyle w:val="StyleUnderline"/>
          <w:highlight w:val="yellow"/>
        </w:rPr>
        <w:t>aging, particularly the external manifestations</w:t>
      </w:r>
      <w:r w:rsidRPr="00986ACB">
        <w:rPr>
          <w:rStyle w:val="StyleUnderline"/>
        </w:rPr>
        <w:t>.</w:t>
      </w:r>
      <w:r w:rsidRPr="00986ACB">
        <w:rPr>
          <w:sz w:val="12"/>
        </w:rPr>
        <w:t xml:space="preserve"> In my 12 years in venture capital I have seen deals that lift faces, restore hair, whiten teeth and return boobs to their original out-of-the-box condition. These products are all designed to create the illusion of turning back time, although, of course, they do not actually set your clock to running backwards Benjamin Button-style.</w:t>
      </w:r>
    </w:p>
    <w:p w14:paraId="58F20247" w14:textId="77777777" w:rsidR="00127BEC" w:rsidRPr="00986ACB" w:rsidRDefault="00127BEC" w:rsidP="00127BEC">
      <w:pPr>
        <w:rPr>
          <w:sz w:val="12"/>
        </w:rPr>
      </w:pPr>
      <w:r w:rsidRPr="00986ACB">
        <w:rPr>
          <w:sz w:val="12"/>
        </w:rPr>
        <w:t>But, hold your dentures, a group of scientists at the Dana-Farber Cancer Institute in Boston have discovered a scientific method of reversing the aging process, at least in mice. In other words, they were able to take mice that had been prematurely aged (probably as a result of excessive exposure to the venture capital fund-raising process) and to actually turn back their biological clocks in a manner that restored the physical manifestations of young mice, including: revitalization of dormant brain stem cells, increased functioning of key bodily organs, restoration of sense of smell, restored fertility, and a marked ability to appreciate hip hop music. Ok, that last one isn’t true, but the others are. A little bit of scientific super-juice (targeted estrogen) and these Harvard-educated laboratory mice transformed from Mickey Mouse to Speedy Gonzales.</w:t>
      </w:r>
    </w:p>
    <w:p w14:paraId="574E3B4D" w14:textId="77777777" w:rsidR="00127BEC" w:rsidRDefault="00127BEC" w:rsidP="00127BEC">
      <w:pPr>
        <w:rPr>
          <w:rStyle w:val="StyleUnderline"/>
        </w:rPr>
      </w:pPr>
      <w:r w:rsidRPr="00986ACB">
        <w:rPr>
          <w:sz w:val="12"/>
        </w:rPr>
        <w:t xml:space="preserve">In a report posted online by the journal Nature in advance of print publication of the full article, </w:t>
      </w:r>
      <w:r w:rsidRPr="00986ACB">
        <w:rPr>
          <w:rStyle w:val="StyleUnderline"/>
          <w:highlight w:val="yellow"/>
        </w:rPr>
        <w:t>researchers</w:t>
      </w:r>
      <w:r w:rsidRPr="00986ACB">
        <w:rPr>
          <w:sz w:val="12"/>
          <w:highlight w:val="yellow"/>
        </w:rPr>
        <w:t xml:space="preserve"> </w:t>
      </w:r>
      <w:r w:rsidRPr="00986ACB">
        <w:rPr>
          <w:sz w:val="12"/>
        </w:rPr>
        <w:t xml:space="preserve">led by Ronald A. DePinho, MD, said they </w:t>
      </w:r>
      <w:r w:rsidRPr="00986ACB">
        <w:rPr>
          <w:rStyle w:val="StyleUnderline"/>
          <w:highlight w:val="yellow"/>
        </w:rPr>
        <w:t xml:space="preserve">achieved </w:t>
      </w:r>
      <w:r w:rsidRPr="00986ACB">
        <w:rPr>
          <w:rStyle w:val="StyleUnderline"/>
        </w:rPr>
        <w:t xml:space="preserve">the milestone </w:t>
      </w:r>
      <w:r w:rsidRPr="00986ACB">
        <w:rPr>
          <w:rStyle w:val="StyleUnderline"/>
          <w:highlight w:val="yellow"/>
        </w:rPr>
        <w:t xml:space="preserve">in </w:t>
      </w:r>
      <w:r w:rsidRPr="00986ACB">
        <w:rPr>
          <w:rStyle w:val="StyleUnderline"/>
        </w:rPr>
        <w:t xml:space="preserve">aging science by engineering </w:t>
      </w:r>
      <w:r w:rsidRPr="00986ACB">
        <w:rPr>
          <w:rStyle w:val="StyleUnderline"/>
          <w:highlight w:val="yellow"/>
        </w:rPr>
        <w:t xml:space="preserve">mice </w:t>
      </w:r>
      <w:r w:rsidRPr="00986ACB">
        <w:rPr>
          <w:rStyle w:val="StyleUnderline"/>
        </w:rPr>
        <w:t xml:space="preserve">with a </w:t>
      </w:r>
      <w:r w:rsidRPr="00986ACB">
        <w:rPr>
          <w:rStyle w:val="Emphasis"/>
          <w:highlight w:val="yellow"/>
        </w:rPr>
        <w:t>controllable telomerase</w:t>
      </w:r>
      <w:r w:rsidRPr="00986ACB">
        <w:rPr>
          <w:rStyle w:val="StyleUnderline"/>
          <w:highlight w:val="yellow"/>
        </w:rPr>
        <w:t xml:space="preserve"> </w:t>
      </w:r>
      <w:r w:rsidRPr="00986ACB">
        <w:rPr>
          <w:rStyle w:val="StyleUnderline"/>
        </w:rPr>
        <w:t>gene</w:t>
      </w:r>
      <w:r w:rsidRPr="00986ACB">
        <w:rPr>
          <w:sz w:val="12"/>
        </w:rPr>
        <w:t xml:space="preserve">. According to </w:t>
      </w:r>
      <w:r w:rsidRPr="00986ACB">
        <w:rPr>
          <w:sz w:val="12"/>
        </w:rPr>
        <w:lastRenderedPageBreak/>
        <w:t xml:space="preserve">the article, the </w:t>
      </w:r>
      <w:r w:rsidRPr="00986ACB">
        <w:rPr>
          <w:rStyle w:val="StyleUnderline"/>
        </w:rPr>
        <w:t>telomerase</w:t>
      </w:r>
      <w:r w:rsidRPr="00986ACB">
        <w:rPr>
          <w:sz w:val="12"/>
        </w:rPr>
        <w:t xml:space="preserve"> enzyme </w:t>
      </w:r>
      <w:r w:rsidRPr="00986ACB">
        <w:rPr>
          <w:rStyle w:val="StyleUnderline"/>
        </w:rPr>
        <w:t>maintains</w:t>
      </w:r>
      <w:r w:rsidRPr="00986ACB">
        <w:rPr>
          <w:sz w:val="12"/>
        </w:rPr>
        <w:t xml:space="preserve"> the protective caps called </w:t>
      </w:r>
      <w:r w:rsidRPr="00986ACB">
        <w:rPr>
          <w:rStyle w:val="StyleUnderline"/>
        </w:rPr>
        <w:t>telomeres that shield the ends of chromosomes so that the genes inside them don’t unravel.</w:t>
      </w:r>
    </w:p>
    <w:p w14:paraId="6F45ED2F" w14:textId="77777777" w:rsidR="00127BEC" w:rsidRPr="00986ACB" w:rsidRDefault="00127BEC" w:rsidP="00127BEC">
      <w:pPr>
        <w:rPr>
          <w:sz w:val="12"/>
        </w:rPr>
      </w:pPr>
      <w:r w:rsidRPr="00986ACB">
        <w:rPr>
          <w:sz w:val="12"/>
        </w:rPr>
        <w:t>The article also explains that reduced telomerase results in loss of telomeres, which sends a cascade of signals that cause cells to stop dividing or self-destruct, stem cells to go into retirement, organs to atrophy, and brain cells to die. As humans age, low levels of telomerase are associated with progressive erosion of telomeres, which are believed to lead to tissue degeneration and functional decline as we age.</w:t>
      </w:r>
    </w:p>
    <w:p w14:paraId="68A919B6" w14:textId="77777777" w:rsidR="00127BEC" w:rsidRPr="00986ACB" w:rsidRDefault="00127BEC" w:rsidP="00127BEC">
      <w:pPr>
        <w:rPr>
          <w:sz w:val="12"/>
        </w:rPr>
      </w:pPr>
      <w:r w:rsidRPr="00986ACB">
        <w:rPr>
          <w:sz w:val="12"/>
        </w:rPr>
        <w:t xml:space="preserve">By creating mice with a switch to monitor the presence of telomerase, the researchers were able to generate prematurely aged mice, which had atrophied organs and testes, reduced brain capacity, and a host of other challenges as a result of eroded telomerase. Supposedly, the mice were the equivalent of 80-year-old humans, and the researchers said they were at death’s door (or at least heading there on their way from the 5:00 pm Early Bird special in Fort Lauderdale). The </w:t>
      </w:r>
      <w:r w:rsidRPr="00986ACB">
        <w:rPr>
          <w:rStyle w:val="StyleUnderline"/>
        </w:rPr>
        <w:t>scientists</w:t>
      </w:r>
      <w:r w:rsidRPr="00986ACB">
        <w:rPr>
          <w:sz w:val="12"/>
        </w:rPr>
        <w:t xml:space="preserve"> then </w:t>
      </w:r>
      <w:r w:rsidRPr="00986ACB">
        <w:rPr>
          <w:rStyle w:val="StyleUnderline"/>
        </w:rPr>
        <w:t xml:space="preserve">used </w:t>
      </w:r>
      <w:r w:rsidRPr="00986ACB">
        <w:rPr>
          <w:rStyle w:val="StyleUnderline"/>
          <w:highlight w:val="yellow"/>
        </w:rPr>
        <w:t>a chemical “switch” to</w:t>
      </w:r>
      <w:r w:rsidRPr="00986ACB">
        <w:rPr>
          <w:rStyle w:val="StyleUnderline"/>
        </w:rPr>
        <w:t xml:space="preserve"> reactivate the telomerase</w:t>
      </w:r>
      <w:r w:rsidRPr="00986ACB">
        <w:rPr>
          <w:sz w:val="12"/>
        </w:rPr>
        <w:t xml:space="preserve"> in the animals </w:t>
      </w:r>
      <w:r w:rsidRPr="00986ACB">
        <w:rPr>
          <w:rStyle w:val="StyleUnderline"/>
        </w:rPr>
        <w:t>to</w:t>
      </w:r>
      <w:r w:rsidRPr="00986ACB">
        <w:rPr>
          <w:sz w:val="12"/>
        </w:rPr>
        <w:t xml:space="preserve"> determine if that would </w:t>
      </w:r>
      <w:r w:rsidRPr="00986ACB">
        <w:rPr>
          <w:rStyle w:val="Emphasis"/>
          <w:highlight w:val="yellow"/>
        </w:rPr>
        <w:t>restore their telomeres</w:t>
      </w:r>
      <w:r w:rsidRPr="00986ACB">
        <w:rPr>
          <w:rStyle w:val="StyleUnderline"/>
        </w:rPr>
        <w:t xml:space="preserve"> and thus mitigate the signs and symptoms of aging</w:t>
      </w:r>
      <w:r w:rsidRPr="00986ACB">
        <w:rPr>
          <w:sz w:val="12"/>
        </w:rPr>
        <w:t xml:space="preserve">. And, by God, </w:t>
      </w:r>
      <w:r w:rsidRPr="00986ACB">
        <w:rPr>
          <w:rStyle w:val="StyleUnderline"/>
        </w:rPr>
        <w:t>it worked!</w:t>
      </w:r>
      <w:r w:rsidRPr="00986ACB">
        <w:rPr>
          <w:sz w:val="12"/>
        </w:rPr>
        <w:t xml:space="preserve"> It all sounds very Dorian Gray (somewhere at Harvard there are little tiny mouse holes stacked with portraits of very old-looking mice).</w:t>
      </w:r>
    </w:p>
    <w:p w14:paraId="3A4C3BDA" w14:textId="77777777" w:rsidR="00127BEC" w:rsidRPr="00986ACB" w:rsidRDefault="00127BEC" w:rsidP="00127BEC">
      <w:pPr>
        <w:rPr>
          <w:sz w:val="12"/>
        </w:rPr>
      </w:pPr>
      <w:r w:rsidRPr="00986ACB">
        <w:rPr>
          <w:sz w:val="12"/>
        </w:rPr>
        <w:t xml:space="preserve">According to researcher DePinho, </w:t>
      </w:r>
      <w:r w:rsidRPr="00986ACB">
        <w:rPr>
          <w:rStyle w:val="StyleUnderline"/>
          <w:highlight w:val="yellow"/>
        </w:rPr>
        <w:t xml:space="preserve">these results </w:t>
      </w:r>
      <w:r w:rsidRPr="00986ACB">
        <w:rPr>
          <w:rStyle w:val="StyleUnderline"/>
        </w:rPr>
        <w:t xml:space="preserve">may </w:t>
      </w:r>
      <w:r w:rsidRPr="00986ACB">
        <w:rPr>
          <w:rStyle w:val="StyleUnderline"/>
          <w:highlight w:val="yellow"/>
        </w:rPr>
        <w:t xml:space="preserve">provide </w:t>
      </w:r>
      <w:r w:rsidRPr="00986ACB">
        <w:rPr>
          <w:rStyle w:val="Emphasis"/>
          <w:highlight w:val="yellow"/>
        </w:rPr>
        <w:t>new avenues for regenerative medicine</w:t>
      </w:r>
      <w:r w:rsidRPr="00986ACB">
        <w:rPr>
          <w:sz w:val="12"/>
        </w:rPr>
        <w:t>, because they suggest that dormant adult stem cells in severely aged tissues have the capacity for reincarnation. He stated, “If you can remove the underlying damage and stresses that drive the aging process and cause stem cells to go into growth arrest, you may be able to recruit them back into a regenerative response to rejuvenate tissues and maintain health in the aged,” he said. “Those stresses include the shortening of telomeres over time that causes cells and tissues to fail.” Well whaddya know, Cher, you can turn back time.</w:t>
      </w:r>
    </w:p>
    <w:p w14:paraId="19A0E0C8" w14:textId="77777777" w:rsidR="00127BEC" w:rsidRPr="00986ACB" w:rsidRDefault="00127BEC" w:rsidP="00127BEC">
      <w:pPr>
        <w:rPr>
          <w:sz w:val="12"/>
        </w:rPr>
      </w:pPr>
      <w:r w:rsidRPr="00986ACB">
        <w:rPr>
          <w:sz w:val="12"/>
        </w:rPr>
        <w:t>According to DePinho, this research is potentially promising for humans because previous research shows that people with longer telomeres in their blood cells have an increased number of healthy years beyond the age of 60. Conversely, people over the age of 60 who have the shortest telomeres display higher rates of diabetes, cardiovascular disease and Alzheimer’s.</w:t>
      </w:r>
    </w:p>
    <w:p w14:paraId="4BDC102D" w14:textId="77777777" w:rsidR="00127BEC" w:rsidRPr="00986ACB" w:rsidRDefault="00127BEC" w:rsidP="00127BEC">
      <w:r w:rsidRPr="00986ACB">
        <w:rPr>
          <w:sz w:val="12"/>
        </w:rPr>
        <w:t xml:space="preserve">Now we’re talking. This suggests an opportunity ultimately to create products focused not on camouflaging age, but on actually reversing it, fountain of youth style. Hopefully sometime </w:t>
      </w:r>
      <w:r w:rsidRPr="00986ACB">
        <w:rPr>
          <w:rStyle w:val="StyleUnderline"/>
          <w:highlight w:val="yellow"/>
        </w:rPr>
        <w:t>in the not-too-distant future,</w:t>
      </w:r>
      <w:r w:rsidRPr="00986ACB">
        <w:rPr>
          <w:sz w:val="12"/>
        </w:rPr>
        <w:t xml:space="preserve"> we </w:t>
      </w:r>
      <w:r w:rsidRPr="00986ACB">
        <w:rPr>
          <w:rStyle w:val="StyleUnderline"/>
          <w:highlight w:val="yellow"/>
        </w:rPr>
        <w:t>venture capitalists might</w:t>
      </w:r>
      <w:r w:rsidRPr="00E86650">
        <w:rPr>
          <w:rStyle w:val="StyleUnderline"/>
        </w:rPr>
        <w:t xml:space="preserve"> be seeing companies</w:t>
      </w:r>
      <w:r w:rsidRPr="00986ACB">
        <w:rPr>
          <w:rStyle w:val="StyleUnderline"/>
        </w:rPr>
        <w:t xml:space="preserve"> that have figured out how to </w:t>
      </w:r>
      <w:r w:rsidRPr="00986ACB">
        <w:rPr>
          <w:rStyle w:val="Emphasis"/>
          <w:highlight w:val="yellow"/>
        </w:rPr>
        <w:t>productize a method for increasing telomere production</w:t>
      </w:r>
      <w:r w:rsidRPr="00986ACB">
        <w:rPr>
          <w:sz w:val="12"/>
        </w:rPr>
        <w:t xml:space="preserve"> coupled </w:t>
      </w:r>
      <w:r w:rsidRPr="00986ACB">
        <w:rPr>
          <w:rStyle w:val="StyleUnderline"/>
          <w:highlight w:val="yellow"/>
        </w:rPr>
        <w:t xml:space="preserve">with a </w:t>
      </w:r>
      <w:r w:rsidRPr="00986ACB">
        <w:rPr>
          <w:rStyle w:val="Emphasis"/>
          <w:highlight w:val="yellow"/>
        </w:rPr>
        <w:t>commercially viable</w:t>
      </w:r>
      <w:r w:rsidRPr="00986ACB">
        <w:rPr>
          <w:sz w:val="12"/>
        </w:rPr>
        <w:t xml:space="preserve"> estrogen-fueled </w:t>
      </w:r>
      <w:r w:rsidRPr="00986ACB">
        <w:rPr>
          <w:rStyle w:val="StyleUnderline"/>
          <w:highlight w:val="yellow"/>
        </w:rPr>
        <w:t>cocktail</w:t>
      </w:r>
      <w:r w:rsidRPr="00986ACB">
        <w:rPr>
          <w:rStyle w:val="StyleUnderline"/>
        </w:rPr>
        <w:t xml:space="preserve"> to deliver it.</w:t>
      </w:r>
      <w:r w:rsidRPr="00986ACB">
        <w:rPr>
          <w:sz w:val="12"/>
        </w:rPr>
        <w:t xml:space="preserve"> </w:t>
      </w:r>
      <w:r w:rsidRPr="00E86650">
        <w:rPr>
          <w:rStyle w:val="StyleUnderline"/>
        </w:rPr>
        <w:t>No doubt we will be watching the clinical trials on a future season of the Housewives of Beverly Hills</w:t>
      </w:r>
      <w:r w:rsidRPr="00E86650">
        <w:rPr>
          <w:sz w:val="12"/>
        </w:rPr>
        <w:t>.</w:t>
      </w:r>
    </w:p>
    <w:p w14:paraId="54657F0A" w14:textId="77777777" w:rsidR="00127BEC" w:rsidRPr="00986ACB" w:rsidRDefault="00127BEC" w:rsidP="00127BEC">
      <w:pPr>
        <w:pStyle w:val="Heading4"/>
      </w:pPr>
      <w:r w:rsidRPr="00986ACB">
        <w:t>Telomere erosion causes extinction</w:t>
      </w:r>
    </w:p>
    <w:p w14:paraId="54C783AA" w14:textId="77777777" w:rsidR="00127BEC" w:rsidRPr="00986ACB" w:rsidRDefault="00127BEC" w:rsidP="00127BEC">
      <w:pPr>
        <w:rPr>
          <w:rFonts w:eastAsia="Calibri"/>
        </w:rPr>
      </w:pPr>
      <w:r w:rsidRPr="00986ACB">
        <w:rPr>
          <w:rStyle w:val="Style13ptBold"/>
        </w:rPr>
        <w:t>Ravilious, 4</w:t>
      </w:r>
      <w:r>
        <w:t xml:space="preserve"> – </w:t>
      </w:r>
      <w:r>
        <w:rPr>
          <w:rFonts w:eastAsia="Calibri"/>
        </w:rPr>
        <w:t xml:space="preserve">PhD, </w:t>
      </w:r>
      <w:r>
        <w:t xml:space="preserve">National Geographic </w:t>
      </w:r>
      <w:r w:rsidRPr="00986ACB">
        <w:rPr>
          <w:rFonts w:eastAsia="Calibri"/>
        </w:rPr>
        <w:t>science journa</w:t>
      </w:r>
      <w:r>
        <w:rPr>
          <w:rFonts w:eastAsia="Calibri"/>
        </w:rPr>
        <w:t>list; citing Reinhard Stindl of the Vienna Institute of Medical Biology</w:t>
      </w:r>
    </w:p>
    <w:p w14:paraId="0512F338" w14:textId="77777777" w:rsidR="00127BEC" w:rsidRPr="00986ACB" w:rsidRDefault="00127BEC" w:rsidP="00127BEC">
      <w:pPr>
        <w:rPr>
          <w:rFonts w:eastAsia="Calibri"/>
        </w:rPr>
      </w:pPr>
      <w:r w:rsidRPr="00986ACB">
        <w:rPr>
          <w:rFonts w:eastAsia="Calibri"/>
        </w:rPr>
        <w:t>[Kate, published in National Geographic, New Scientist, The Economist, The Guardian, "The Final Countdown,"</w:t>
      </w:r>
      <w:r>
        <w:rPr>
          <w:rFonts w:eastAsia="Calibri"/>
        </w:rPr>
        <w:t xml:space="preserve"> 4-8-4,</w:t>
      </w:r>
      <w:r w:rsidRPr="00986ACB">
        <w:rPr>
          <w:rFonts w:eastAsia="Calibri"/>
        </w:rPr>
        <w:t xml:space="preserve"> www.guardian.co.uk/education/2004/apr/08/science.hi</w:t>
      </w:r>
      <w:r>
        <w:rPr>
          <w:rFonts w:eastAsia="Calibri"/>
        </w:rPr>
        <w:t>ghereducation, accessed 2-24-11</w:t>
      </w:r>
      <w:r w:rsidRPr="00986ACB">
        <w:rPr>
          <w:rFonts w:eastAsia="Calibri"/>
        </w:rPr>
        <w:t>]</w:t>
      </w:r>
    </w:p>
    <w:p w14:paraId="43095262" w14:textId="77777777" w:rsidR="00127BEC" w:rsidRPr="006011AD" w:rsidRDefault="00127BEC" w:rsidP="00127BEC">
      <w:pPr>
        <w:rPr>
          <w:b/>
          <w:iCs/>
          <w:u w:val="single"/>
        </w:rPr>
      </w:pPr>
      <w:r w:rsidRPr="00986ACB">
        <w:rPr>
          <w:rFonts w:eastAsia="Calibri"/>
          <w:sz w:val="14"/>
        </w:rPr>
        <w:t xml:space="preserve">Every species seems to come and go. </w:t>
      </w:r>
      <w:r w:rsidRPr="00E86650">
        <w:rPr>
          <w:rFonts w:eastAsia="Calibri"/>
          <w:sz w:val="14"/>
        </w:rPr>
        <w:t xml:space="preserve">Some last longer than others, but nothing lasts forever. Humans are a relatively recent phenomenon, jumping out of trees and striding across the land around 200,000 years ago. Will we persist for many millions of years to come, or </w:t>
      </w:r>
      <w:r w:rsidRPr="00E86650">
        <w:rPr>
          <w:rStyle w:val="StyleUnderline"/>
        </w:rPr>
        <w:t xml:space="preserve">are we headed for </w:t>
      </w:r>
      <w:r w:rsidRPr="00E86650">
        <w:rPr>
          <w:rFonts w:eastAsia="Calibri"/>
          <w:sz w:val="14"/>
        </w:rPr>
        <w:t xml:space="preserve">an evolutionary makeover, or even </w:t>
      </w:r>
      <w:r w:rsidRPr="00E86650">
        <w:rPr>
          <w:rStyle w:val="StyleUnderline"/>
        </w:rPr>
        <w:t xml:space="preserve">extinction? </w:t>
      </w:r>
      <w:r w:rsidRPr="00E86650">
        <w:rPr>
          <w:rFonts w:eastAsia="Calibri"/>
          <w:u w:val="single"/>
        </w:rPr>
        <w:t>According</w:t>
      </w:r>
      <w:r w:rsidRPr="00986ACB">
        <w:rPr>
          <w:rFonts w:eastAsia="Calibri"/>
          <w:u w:val="single"/>
        </w:rPr>
        <w:t xml:space="preserve"> to</w:t>
      </w:r>
      <w:r w:rsidRPr="00986ACB">
        <w:rPr>
          <w:rFonts w:eastAsia="Calibri"/>
          <w:sz w:val="14"/>
        </w:rPr>
        <w:t xml:space="preserve"> Reinhard </w:t>
      </w:r>
      <w:r w:rsidRPr="00986ACB">
        <w:rPr>
          <w:rFonts w:eastAsia="Calibri"/>
          <w:u w:val="single"/>
        </w:rPr>
        <w:t>Stindl, of the Institute of Medical Biology in Vienna</w:t>
      </w:r>
      <w:r w:rsidRPr="00986ACB">
        <w:rPr>
          <w:rFonts w:eastAsia="Calibri"/>
          <w:sz w:val="14"/>
        </w:rPr>
        <w:t xml:space="preserve">, </w:t>
      </w:r>
      <w:r w:rsidRPr="00986ACB">
        <w:rPr>
          <w:rFonts w:eastAsia="Calibri"/>
          <w:u w:val="single"/>
        </w:rPr>
        <w:t xml:space="preserve">the answer </w:t>
      </w:r>
      <w:r w:rsidRPr="00986ACB">
        <w:rPr>
          <w:rFonts w:eastAsia="Calibri"/>
          <w:sz w:val="14"/>
        </w:rPr>
        <w:t xml:space="preserve">to this question could lie at the tips of our chromosomes. In a controversial new theory he suggests that </w:t>
      </w:r>
      <w:r w:rsidRPr="00E86650">
        <w:rPr>
          <w:rStyle w:val="StyleUnderline"/>
          <w:highlight w:val="yellow"/>
        </w:rPr>
        <w:t>all</w:t>
      </w:r>
      <w:r w:rsidRPr="00E86650">
        <w:rPr>
          <w:rFonts w:eastAsia="Calibri"/>
          <w:highlight w:val="yellow"/>
          <w:u w:val="single"/>
        </w:rPr>
        <w:t xml:space="preserve"> eukaryotic </w:t>
      </w:r>
      <w:r w:rsidRPr="00E86650">
        <w:rPr>
          <w:rStyle w:val="StyleUnderline"/>
          <w:highlight w:val="yellow"/>
        </w:rPr>
        <w:t>species</w:t>
      </w:r>
      <w:r w:rsidRPr="00E86650">
        <w:rPr>
          <w:rFonts w:eastAsia="Calibri"/>
          <w:sz w:val="14"/>
          <w:highlight w:val="yellow"/>
        </w:rPr>
        <w:t xml:space="preserve"> </w:t>
      </w:r>
      <w:r w:rsidRPr="00986ACB">
        <w:rPr>
          <w:rFonts w:eastAsia="Calibri"/>
          <w:sz w:val="14"/>
        </w:rPr>
        <w:t>(</w:t>
      </w:r>
      <w:r w:rsidRPr="00E86650">
        <w:rPr>
          <w:rStyle w:val="StyleUnderline"/>
        </w:rPr>
        <w:t xml:space="preserve">everything except bacteria and algae) </w:t>
      </w:r>
      <w:r w:rsidRPr="00986ACB">
        <w:rPr>
          <w:rStyle w:val="StyleUnderline"/>
          <w:highlight w:val="yellow"/>
        </w:rPr>
        <w:t xml:space="preserve">have an evolutionary "clock" that ticks </w:t>
      </w:r>
      <w:r w:rsidRPr="00986ACB">
        <w:rPr>
          <w:rStyle w:val="StyleUnderline"/>
        </w:rPr>
        <w:t>through g</w:t>
      </w:r>
      <w:r w:rsidRPr="00986ACB">
        <w:rPr>
          <w:rFonts w:eastAsia="Calibri"/>
          <w:u w:val="single"/>
        </w:rPr>
        <w:t xml:space="preserve">enerations, counting </w:t>
      </w:r>
      <w:r w:rsidRPr="00986ACB">
        <w:rPr>
          <w:rStyle w:val="StyleUnderline"/>
          <w:highlight w:val="yellow"/>
        </w:rPr>
        <w:t>down to</w:t>
      </w:r>
      <w:r w:rsidRPr="00986ACB">
        <w:rPr>
          <w:rFonts w:eastAsia="Calibri"/>
          <w:sz w:val="14"/>
          <w:highlight w:val="yellow"/>
        </w:rPr>
        <w:t xml:space="preserve"> </w:t>
      </w:r>
      <w:r w:rsidRPr="00986ACB">
        <w:rPr>
          <w:rFonts w:eastAsia="Calibri"/>
          <w:sz w:val="14"/>
        </w:rPr>
        <w:t xml:space="preserve">an eventual </w:t>
      </w:r>
      <w:r w:rsidRPr="00986ACB">
        <w:rPr>
          <w:rStyle w:val="Emphasis"/>
          <w:highlight w:val="yellow"/>
        </w:rPr>
        <w:t>extinction</w:t>
      </w:r>
      <w:r w:rsidRPr="00986ACB">
        <w:rPr>
          <w:rFonts w:eastAsia="Calibri"/>
          <w:sz w:val="14"/>
          <w:highlight w:val="yellow"/>
        </w:rPr>
        <w:t xml:space="preserve"> </w:t>
      </w:r>
      <w:r w:rsidRPr="00986ACB">
        <w:rPr>
          <w:rFonts w:eastAsia="Calibri"/>
          <w:sz w:val="14"/>
        </w:rPr>
        <w:t xml:space="preserve">date. This clock might help to explain some of the more puzzling aspects of evolution, but it also overturns current thinking and even questions the orthodoxy of Darwin's natural selection. For over 100 years, scientists have grappled with the cause of "background" extinction. </w:t>
      </w:r>
      <w:r w:rsidRPr="00550332">
        <w:rPr>
          <w:rStyle w:val="StyleUnderline"/>
          <w:highlight w:val="yellow"/>
        </w:rPr>
        <w:t>Mass extinction</w:t>
      </w:r>
      <w:r w:rsidRPr="00550332">
        <w:rPr>
          <w:rFonts w:eastAsia="Calibri"/>
          <w:highlight w:val="yellow"/>
          <w:u w:val="single"/>
        </w:rPr>
        <w:t xml:space="preserve"> </w:t>
      </w:r>
      <w:r w:rsidRPr="00986ACB">
        <w:rPr>
          <w:rFonts w:eastAsia="Calibri"/>
          <w:u w:val="single"/>
        </w:rPr>
        <w:t>events</w:t>
      </w:r>
      <w:r w:rsidRPr="00986ACB">
        <w:rPr>
          <w:rFonts w:eastAsia="Calibri"/>
          <w:sz w:val="14"/>
        </w:rPr>
        <w:t xml:space="preserve">, like the wiping out of dinosaurs 65m years ago, </w:t>
      </w:r>
      <w:r w:rsidRPr="00986ACB">
        <w:rPr>
          <w:rFonts w:eastAsia="Calibri"/>
          <w:u w:val="single"/>
        </w:rPr>
        <w:t>are</w:t>
      </w:r>
      <w:r w:rsidRPr="00986ACB">
        <w:rPr>
          <w:rFonts w:eastAsia="Calibri"/>
          <w:sz w:val="14"/>
        </w:rPr>
        <w:t xml:space="preserve"> impressive and </w:t>
      </w:r>
      <w:r w:rsidRPr="00986ACB">
        <w:rPr>
          <w:rFonts w:eastAsia="Calibri"/>
          <w:u w:val="single"/>
        </w:rPr>
        <w:t xml:space="preserve">dramatic, but </w:t>
      </w:r>
      <w:r w:rsidRPr="00550332">
        <w:rPr>
          <w:rStyle w:val="StyleUnderline"/>
          <w:highlight w:val="yellow"/>
        </w:rPr>
        <w:t>account for only</w:t>
      </w:r>
      <w:r w:rsidRPr="00550332">
        <w:rPr>
          <w:rFonts w:eastAsia="Calibri"/>
          <w:sz w:val="14"/>
          <w:highlight w:val="yellow"/>
        </w:rPr>
        <w:t xml:space="preserve"> </w:t>
      </w:r>
      <w:r w:rsidRPr="00986ACB">
        <w:rPr>
          <w:rFonts w:eastAsia="Calibri"/>
          <w:sz w:val="14"/>
        </w:rPr>
        <w:t xml:space="preserve">around </w:t>
      </w:r>
      <w:r w:rsidRPr="00550332">
        <w:rPr>
          <w:rStyle w:val="StyleUnderline"/>
          <w:highlight w:val="yellow"/>
        </w:rPr>
        <w:t>4% of</w:t>
      </w:r>
      <w:r w:rsidRPr="00550332">
        <w:rPr>
          <w:rFonts w:eastAsia="Calibri"/>
          <w:highlight w:val="yellow"/>
          <w:u w:val="single"/>
        </w:rPr>
        <w:t xml:space="preserve"> </w:t>
      </w:r>
      <w:r w:rsidRPr="00986ACB">
        <w:rPr>
          <w:rFonts w:eastAsia="Calibri"/>
          <w:sz w:val="14"/>
        </w:rPr>
        <w:t>now</w:t>
      </w:r>
      <w:r w:rsidRPr="00986ACB">
        <w:rPr>
          <w:rFonts w:eastAsia="Calibri"/>
          <w:u w:val="single"/>
        </w:rPr>
        <w:t xml:space="preserve"> </w:t>
      </w:r>
      <w:r w:rsidRPr="00550332">
        <w:rPr>
          <w:rStyle w:val="StyleUnderline"/>
          <w:highlight w:val="yellow"/>
        </w:rPr>
        <w:t>extinct species</w:t>
      </w:r>
      <w:r w:rsidRPr="00986ACB">
        <w:rPr>
          <w:rFonts w:eastAsia="Calibri"/>
          <w:sz w:val="14"/>
        </w:rPr>
        <w:t xml:space="preserve">. </w:t>
      </w:r>
      <w:r w:rsidRPr="00550332">
        <w:rPr>
          <w:rStyle w:val="StyleUnderline"/>
          <w:highlight w:val="yellow"/>
        </w:rPr>
        <w:t>The majority slip</w:t>
      </w:r>
      <w:r w:rsidRPr="00550332">
        <w:rPr>
          <w:rFonts w:eastAsia="Calibri"/>
          <w:highlight w:val="yellow"/>
          <w:u w:val="single"/>
        </w:rPr>
        <w:t xml:space="preserve"> </w:t>
      </w:r>
      <w:r w:rsidRPr="00550332">
        <w:rPr>
          <w:rStyle w:val="StyleUnderline"/>
          <w:highlight w:val="yellow"/>
        </w:rPr>
        <w:t>away</w:t>
      </w:r>
      <w:r w:rsidRPr="00550332">
        <w:rPr>
          <w:rFonts w:eastAsia="Calibri"/>
          <w:highlight w:val="yellow"/>
          <w:u w:val="single"/>
        </w:rPr>
        <w:t xml:space="preserve"> </w:t>
      </w:r>
      <w:r w:rsidRPr="00986ACB">
        <w:rPr>
          <w:rFonts w:eastAsia="Calibri"/>
          <w:sz w:val="14"/>
        </w:rPr>
        <w:t>quietly and</w:t>
      </w:r>
      <w:r w:rsidRPr="00986ACB">
        <w:rPr>
          <w:rFonts w:eastAsia="Calibri"/>
          <w:u w:val="single"/>
        </w:rPr>
        <w:t xml:space="preserve"> </w:t>
      </w:r>
      <w:r w:rsidRPr="00550332">
        <w:rPr>
          <w:rStyle w:val="StyleUnderline"/>
          <w:highlight w:val="yellow"/>
        </w:rPr>
        <w:t>without</w:t>
      </w:r>
      <w:r w:rsidRPr="00550332">
        <w:rPr>
          <w:rFonts w:eastAsia="Calibri"/>
          <w:sz w:val="14"/>
          <w:highlight w:val="yellow"/>
        </w:rPr>
        <w:t xml:space="preserve"> </w:t>
      </w:r>
      <w:r w:rsidRPr="00986ACB">
        <w:rPr>
          <w:rFonts w:eastAsia="Calibri"/>
          <w:sz w:val="14"/>
        </w:rPr>
        <w:t xml:space="preserve">any </w:t>
      </w:r>
      <w:r w:rsidRPr="00550332">
        <w:rPr>
          <w:rStyle w:val="StyleUnderline"/>
          <w:highlight w:val="yellow"/>
        </w:rPr>
        <w:t>fanfare</w:t>
      </w:r>
      <w:r w:rsidRPr="00986ACB">
        <w:rPr>
          <w:rFonts w:eastAsia="Calibri"/>
          <w:u w:val="single"/>
        </w:rPr>
        <w:t xml:space="preserve">. Over </w:t>
      </w:r>
      <w:r w:rsidRPr="00550332">
        <w:rPr>
          <w:rStyle w:val="StyleUnderline"/>
          <w:highlight w:val="yellow"/>
        </w:rPr>
        <w:t>99%</w:t>
      </w:r>
      <w:r w:rsidRPr="00550332">
        <w:rPr>
          <w:rFonts w:eastAsia="Calibri"/>
          <w:highlight w:val="yellow"/>
          <w:u w:val="single"/>
        </w:rPr>
        <w:t xml:space="preserve"> </w:t>
      </w:r>
      <w:r w:rsidRPr="00986ACB">
        <w:rPr>
          <w:rFonts w:eastAsia="Calibri"/>
          <w:u w:val="single"/>
        </w:rPr>
        <w:t xml:space="preserve">of </w:t>
      </w:r>
      <w:r w:rsidRPr="00550332">
        <w:rPr>
          <w:rStyle w:val="StyleUnderline"/>
        </w:rPr>
        <w:t>all the species that ever lived on Earth have</w:t>
      </w:r>
      <w:r w:rsidRPr="00986ACB">
        <w:rPr>
          <w:rFonts w:eastAsia="Calibri"/>
          <w:u w:val="single"/>
        </w:rPr>
        <w:t xml:space="preserve"> </w:t>
      </w:r>
      <w:r w:rsidRPr="00550332">
        <w:rPr>
          <w:rStyle w:val="StyleUnderline"/>
          <w:highlight w:val="yellow"/>
        </w:rPr>
        <w:t>already passed</w:t>
      </w:r>
      <w:r w:rsidRPr="00550332">
        <w:rPr>
          <w:rFonts w:eastAsia="Calibri"/>
          <w:highlight w:val="yellow"/>
          <w:u w:val="single"/>
        </w:rPr>
        <w:t xml:space="preserve"> </w:t>
      </w:r>
      <w:r w:rsidRPr="00986ACB">
        <w:rPr>
          <w:rFonts w:eastAsia="Calibri"/>
          <w:sz w:val="14"/>
        </w:rPr>
        <w:t xml:space="preserve">on, </w:t>
      </w:r>
      <w:r w:rsidRPr="00E86650">
        <w:rPr>
          <w:rStyle w:val="StyleUnderline"/>
        </w:rPr>
        <w:t>so what happened to the species</w:t>
      </w:r>
      <w:r w:rsidRPr="00550332">
        <w:rPr>
          <w:rStyle w:val="StyleUnderline"/>
        </w:rPr>
        <w:t xml:space="preserve"> that weren't annihilated during mass extinction events?</w:t>
      </w:r>
      <w:r w:rsidRPr="00986ACB">
        <w:rPr>
          <w:rFonts w:eastAsia="Calibri"/>
          <w:sz w:val="14"/>
        </w:rPr>
        <w:t xml:space="preserve"> Charles Darwin proposed that evolution is controlled by "survival of the fittest". Current natural selection models imply that evolution is a slow and steady process, with continuous genetic mutations leading to new species that find a niche to live in, or die. But digging through the layers of rock, palaeontologists have found that evolution seems to go in fits and starts. Most species seem to have long stable periods followed by a burst of change: not the slow, steady process predicted by natural selection. Originally scientists attributed this jagged pattern to the imperfections of the fossil record. But in recent years more detailed studies have backed up the idea that evolution proceeds in fits and starts. The quiet periods in the fossil record where evolution seems to stagnate are a big problem for natural selection: evolution can't just switch on and off. Over 20 years ago the late Stephen Jay Gould suggested internal genetic mechanisms could regulate these quiet evolutionary periods but until now no-one could explain how it would work. Stindl argues that </w:t>
      </w:r>
      <w:r w:rsidRPr="00550332">
        <w:rPr>
          <w:rFonts w:eastAsia="Calibri"/>
          <w:u w:val="single"/>
        </w:rPr>
        <w:t xml:space="preserve">the </w:t>
      </w:r>
      <w:r w:rsidRPr="00986ACB">
        <w:rPr>
          <w:rFonts w:eastAsia="Calibri"/>
          <w:highlight w:val="yellow"/>
          <w:u w:val="single"/>
        </w:rPr>
        <w:t xml:space="preserve">protective caps on </w:t>
      </w:r>
      <w:r w:rsidRPr="00986ACB">
        <w:rPr>
          <w:rFonts w:eastAsia="Calibri"/>
          <w:u w:val="single"/>
        </w:rPr>
        <w:t xml:space="preserve">the end of </w:t>
      </w:r>
      <w:r w:rsidRPr="00986ACB">
        <w:rPr>
          <w:rFonts w:eastAsia="Calibri"/>
          <w:highlight w:val="yellow"/>
          <w:u w:val="single"/>
        </w:rPr>
        <w:t>chromosomes</w:t>
      </w:r>
      <w:r w:rsidRPr="00986ACB">
        <w:rPr>
          <w:rFonts w:eastAsia="Calibri"/>
          <w:u w:val="single"/>
        </w:rPr>
        <w:t xml:space="preserve">, called </w:t>
      </w:r>
      <w:r w:rsidRPr="00986ACB">
        <w:rPr>
          <w:rFonts w:eastAsia="Calibri"/>
          <w:highlight w:val="yellow"/>
          <w:u w:val="single"/>
        </w:rPr>
        <w:lastRenderedPageBreak/>
        <w:t>telomeres</w:t>
      </w:r>
      <w:r w:rsidRPr="00986ACB">
        <w:rPr>
          <w:rFonts w:eastAsia="Calibri"/>
          <w:u w:val="single"/>
        </w:rPr>
        <w:t xml:space="preserve">, </w:t>
      </w:r>
      <w:r w:rsidRPr="00986ACB">
        <w:rPr>
          <w:rFonts w:eastAsia="Calibri"/>
          <w:highlight w:val="yellow"/>
          <w:u w:val="single"/>
        </w:rPr>
        <w:t>provide the answer</w:t>
      </w:r>
      <w:r w:rsidRPr="00986ACB">
        <w:rPr>
          <w:rFonts w:eastAsia="Calibri"/>
          <w:sz w:val="14"/>
        </w:rPr>
        <w:t xml:space="preserve">. Like plastic tips on the end of shoelaces, </w:t>
      </w:r>
      <w:r w:rsidRPr="00E86650">
        <w:rPr>
          <w:rFonts w:eastAsia="Calibri"/>
          <w:u w:val="single"/>
        </w:rPr>
        <w:t xml:space="preserve">all eukaryotic species have </w:t>
      </w:r>
      <w:r w:rsidRPr="00986ACB">
        <w:rPr>
          <w:rFonts w:eastAsia="Calibri"/>
          <w:highlight w:val="yellow"/>
          <w:u w:val="single"/>
        </w:rPr>
        <w:t>telomeres</w:t>
      </w:r>
      <w:r w:rsidRPr="00986ACB">
        <w:rPr>
          <w:rFonts w:eastAsia="Calibri"/>
          <w:sz w:val="14"/>
          <w:highlight w:val="yellow"/>
        </w:rPr>
        <w:t xml:space="preserve"> </w:t>
      </w:r>
      <w:r w:rsidRPr="00986ACB">
        <w:rPr>
          <w:rFonts w:eastAsia="Calibri"/>
          <w:sz w:val="14"/>
        </w:rPr>
        <w:t xml:space="preserve">on the end of their </w:t>
      </w:r>
      <w:r w:rsidRPr="00E86650">
        <w:rPr>
          <w:rFonts w:eastAsia="Calibri"/>
          <w:sz w:val="14"/>
        </w:rPr>
        <w:t xml:space="preserve">chromosomes </w:t>
      </w:r>
      <w:r w:rsidRPr="00E86650">
        <w:rPr>
          <w:rFonts w:eastAsia="Calibri"/>
          <w:u w:val="single"/>
        </w:rPr>
        <w:t xml:space="preserve">to </w:t>
      </w:r>
      <w:r w:rsidRPr="00986ACB">
        <w:rPr>
          <w:rFonts w:eastAsia="Calibri"/>
          <w:highlight w:val="yellow"/>
          <w:u w:val="single"/>
        </w:rPr>
        <w:t>prevent instability</w:t>
      </w:r>
      <w:r w:rsidRPr="00986ACB">
        <w:rPr>
          <w:rFonts w:eastAsia="Calibri"/>
          <w:sz w:val="14"/>
        </w:rPr>
        <w:t xml:space="preserve">. </w:t>
      </w:r>
      <w:r w:rsidRPr="00986ACB">
        <w:rPr>
          <w:rFonts w:eastAsia="Calibri"/>
          <w:u w:val="single"/>
        </w:rPr>
        <w:t>However, cells seem to struggle to copy telomeres properly when they divide, and very gradually the telomeres become shorter</w:t>
      </w:r>
      <w:r w:rsidRPr="00986ACB">
        <w:rPr>
          <w:rFonts w:eastAsia="Calibri"/>
          <w:sz w:val="14"/>
        </w:rPr>
        <w:t xml:space="preserve">. Stindl's idea is that </w:t>
      </w:r>
      <w:r w:rsidRPr="00986ACB">
        <w:rPr>
          <w:rFonts w:eastAsia="Calibri"/>
          <w:highlight w:val="yellow"/>
          <w:u w:val="single"/>
        </w:rPr>
        <w:t>there is</w:t>
      </w:r>
      <w:r w:rsidRPr="00986ACB">
        <w:rPr>
          <w:rFonts w:eastAsia="Calibri"/>
          <w:sz w:val="14"/>
          <w:highlight w:val="yellow"/>
        </w:rPr>
        <w:t xml:space="preserve"> </w:t>
      </w:r>
      <w:r w:rsidRPr="00550332">
        <w:rPr>
          <w:rFonts w:eastAsia="Calibri"/>
          <w:sz w:val="14"/>
        </w:rPr>
        <w:t xml:space="preserve">also </w:t>
      </w:r>
      <w:r w:rsidRPr="00550332">
        <w:rPr>
          <w:rFonts w:eastAsia="Calibri"/>
          <w:u w:val="single"/>
        </w:rPr>
        <w:t xml:space="preserve">a tiny </w:t>
      </w:r>
      <w:r w:rsidRPr="00986ACB">
        <w:rPr>
          <w:rFonts w:eastAsia="Calibri"/>
          <w:highlight w:val="yellow"/>
          <w:u w:val="single"/>
        </w:rPr>
        <w:t>loss of telomere length between each generation</w:t>
      </w:r>
      <w:r w:rsidRPr="00986ACB">
        <w:rPr>
          <w:rFonts w:eastAsia="Calibri"/>
          <w:sz w:val="14"/>
        </w:rPr>
        <w:t xml:space="preserve">, mirroring the individual ageing process. </w:t>
      </w:r>
      <w:r w:rsidRPr="00986ACB">
        <w:rPr>
          <w:rFonts w:eastAsia="Calibri"/>
          <w:u w:val="single"/>
        </w:rPr>
        <w:t>Once a telomere becomes critically short it causes diseases related to chromosomal instability,</w:t>
      </w:r>
      <w:r w:rsidRPr="00986ACB">
        <w:rPr>
          <w:rFonts w:eastAsia="Calibri"/>
          <w:sz w:val="14"/>
        </w:rPr>
        <w:t xml:space="preserve"> or limited tissue regeneration, </w:t>
      </w:r>
      <w:r w:rsidRPr="00986ACB">
        <w:rPr>
          <w:rFonts w:eastAsia="Calibri"/>
          <w:u w:val="single"/>
        </w:rPr>
        <w:t xml:space="preserve">such as cancer and immunodeficiency. </w:t>
      </w:r>
      <w:r w:rsidRPr="00986ACB">
        <w:rPr>
          <w:rFonts w:eastAsia="Calibri"/>
          <w:sz w:val="14"/>
        </w:rPr>
        <w:t>"</w:t>
      </w:r>
      <w:r w:rsidRPr="00986ACB">
        <w:rPr>
          <w:rFonts w:eastAsia="Calibri"/>
          <w:u w:val="single"/>
        </w:rPr>
        <w:t xml:space="preserve">The shortening of telomeres between generations means that </w:t>
      </w:r>
      <w:r w:rsidRPr="00986ACB">
        <w:rPr>
          <w:rFonts w:eastAsia="Calibri"/>
          <w:highlight w:val="yellow"/>
          <w:u w:val="single"/>
        </w:rPr>
        <w:t>eventually the telomeres become critically short</w:t>
      </w:r>
      <w:r w:rsidRPr="00986ACB">
        <w:rPr>
          <w:rFonts w:eastAsia="Calibri"/>
          <w:u w:val="single"/>
        </w:rPr>
        <w:t xml:space="preserve"> for a particular species, </w:t>
      </w:r>
      <w:r w:rsidRPr="00986ACB">
        <w:rPr>
          <w:rFonts w:eastAsia="Calibri"/>
          <w:highlight w:val="yellow"/>
          <w:u w:val="single"/>
        </w:rPr>
        <w:t xml:space="preserve">causing </w:t>
      </w:r>
      <w:r w:rsidRPr="00550332">
        <w:rPr>
          <w:rStyle w:val="Emphasis"/>
          <w:highlight w:val="yellow"/>
        </w:rPr>
        <w:t>outbreaks of disease</w:t>
      </w:r>
      <w:r w:rsidRPr="00986ACB">
        <w:rPr>
          <w:rFonts w:eastAsia="Calibri"/>
          <w:highlight w:val="yellow"/>
          <w:u w:val="single"/>
        </w:rPr>
        <w:t xml:space="preserve"> and </w:t>
      </w:r>
      <w:r w:rsidRPr="00986ACB">
        <w:rPr>
          <w:rFonts w:eastAsia="Calibri"/>
          <w:u w:val="single"/>
        </w:rPr>
        <w:t xml:space="preserve">finally a </w:t>
      </w:r>
      <w:r w:rsidRPr="00986ACB">
        <w:rPr>
          <w:rFonts w:eastAsia="Calibri"/>
          <w:highlight w:val="yellow"/>
          <w:u w:val="single"/>
        </w:rPr>
        <w:t>population crash</w:t>
      </w:r>
      <w:r w:rsidRPr="00986ACB">
        <w:rPr>
          <w:rFonts w:eastAsia="Calibri"/>
          <w:sz w:val="14"/>
        </w:rPr>
        <w:t>," says Stindl. "</w:t>
      </w:r>
      <w:r w:rsidRPr="00986ACB">
        <w:rPr>
          <w:rFonts w:eastAsia="Calibri"/>
          <w:highlight w:val="yellow"/>
          <w:u w:val="single"/>
        </w:rPr>
        <w:t xml:space="preserve">It could explain the </w:t>
      </w:r>
      <w:r w:rsidRPr="00986ACB">
        <w:rPr>
          <w:rStyle w:val="Emphasis"/>
          <w:highlight w:val="yellow"/>
        </w:rPr>
        <w:t>disappearance of a seemingly successful species</w:t>
      </w:r>
      <w:r w:rsidRPr="00986ACB">
        <w:rPr>
          <w:rFonts w:eastAsia="Calibri"/>
          <w:u w:val="single"/>
        </w:rPr>
        <w:t>,</w:t>
      </w:r>
      <w:r w:rsidRPr="00986ACB">
        <w:rPr>
          <w:rFonts w:eastAsia="Calibri"/>
          <w:sz w:val="14"/>
        </w:rPr>
        <w:t xml:space="preserve"> like Neanderthal man, </w:t>
      </w:r>
      <w:r w:rsidRPr="00986ACB">
        <w:rPr>
          <w:rStyle w:val="StyleUnderline"/>
          <w:highlight w:val="yellow"/>
        </w:rPr>
        <w:t xml:space="preserve">with </w:t>
      </w:r>
      <w:r w:rsidRPr="00986ACB">
        <w:rPr>
          <w:rStyle w:val="Emphasis"/>
          <w:highlight w:val="yellow"/>
        </w:rPr>
        <w:t>no need for external factors such as climate change."</w:t>
      </w:r>
    </w:p>
    <w:p w14:paraId="57AA456E" w14:textId="77777777" w:rsidR="00127BEC" w:rsidRDefault="00127BEC" w:rsidP="00127BEC">
      <w:pPr>
        <w:pStyle w:val="Heading4"/>
      </w:pPr>
      <w:r>
        <w:t>3---Climate.</w:t>
      </w:r>
    </w:p>
    <w:p w14:paraId="3A365FE8" w14:textId="77777777" w:rsidR="00127BEC" w:rsidRDefault="00127BEC" w:rsidP="00127BEC">
      <w:r w:rsidRPr="001F4D0D">
        <w:rPr>
          <w:rStyle w:val="Style13ptBold"/>
        </w:rPr>
        <w:t>Fickling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35" w:history="1">
        <w:r w:rsidRPr="00EF4C28">
          <w:rPr>
            <w:rStyle w:val="Hyperlink"/>
          </w:rPr>
          <w:t>https://www.bloomberg.com/opinion/articles/2020-10-14/capitalism-caused-climate-change-it-must-also-be-the-solution</w:t>
        </w:r>
      </w:hyperlink>
      <w:r>
        <w:t>, ccm)</w:t>
      </w:r>
    </w:p>
    <w:p w14:paraId="530A240B" w14:textId="77777777" w:rsidR="00127BEC" w:rsidRPr="00245A57" w:rsidRDefault="00127BEC" w:rsidP="00127BEC">
      <w:pPr>
        <w:rPr>
          <w:sz w:val="16"/>
        </w:rPr>
      </w:pPr>
      <w:r w:rsidRPr="00245A57">
        <w:rPr>
          <w:sz w:val="16"/>
        </w:rPr>
        <w:t xml:space="preserve">After that, though, </w:t>
      </w:r>
      <w:r w:rsidRPr="001F4D0D">
        <w:rPr>
          <w:rStyle w:val="StyleUnderline"/>
        </w:rPr>
        <w:t>things fall ap</w:t>
      </w:r>
      <w:r w:rsidRPr="00997DBA">
        <w:rPr>
          <w:rStyle w:val="StyleUnderline"/>
        </w:rPr>
        <w:t>art</w:t>
      </w:r>
      <w:r w:rsidRPr="00997DBA">
        <w:rPr>
          <w:sz w:val="16"/>
        </w:rPr>
        <w:t xml:space="preserve">. </w:t>
      </w:r>
      <w:r w:rsidRPr="00997DBA">
        <w:rPr>
          <w:rStyle w:val="StyleUnderline"/>
        </w:rPr>
        <w:t>Thanks to ongoin</w:t>
      </w:r>
      <w:r w:rsidRPr="001F4D0D">
        <w:rPr>
          <w:rStyle w:val="StyleUnderline"/>
        </w:rPr>
        <w:t xml:space="preserve">g </w:t>
      </w:r>
      <w:r w:rsidRPr="001F4D0D">
        <w:rPr>
          <w:rStyle w:val="Emphasis"/>
          <w:highlight w:val="cyan"/>
        </w:rPr>
        <w:t>economic weakness</w:t>
      </w:r>
      <w:r w:rsidRPr="001F4D0D">
        <w:rPr>
          <w:rStyle w:val="StyleUnderline"/>
        </w:rPr>
        <w:t xml:space="preserve">, </w:t>
      </w:r>
      <w:r w:rsidRPr="001F4D0D">
        <w:rPr>
          <w:rStyle w:val="Emphasis"/>
          <w:highlight w:val="cya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1F4D0D">
        <w:rPr>
          <w:rStyle w:val="StyleUnderline"/>
          <w:highlight w:val="cyan"/>
        </w:rPr>
        <w:t xml:space="preserve">lose </w:t>
      </w:r>
      <w:r w:rsidRPr="00997DBA">
        <w:rPr>
          <w:rStyle w:val="StyleUnderline"/>
        </w:rPr>
        <w:t xml:space="preserve">the </w:t>
      </w:r>
      <w:r w:rsidRPr="001F4D0D">
        <w:rPr>
          <w:rStyle w:val="Emphasis"/>
          <w:highlight w:val="cyan"/>
        </w:rPr>
        <w:t>capacity</w:t>
      </w:r>
      <w:r w:rsidRPr="001F4D0D">
        <w:rPr>
          <w:rStyle w:val="StyleUnderline"/>
          <w:highlight w:val="cya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1F4D0D">
        <w:rPr>
          <w:rStyle w:val="Emphasis"/>
          <w:highlight w:val="cyan"/>
        </w:rPr>
        <w:t>remake</w:t>
      </w:r>
      <w:r w:rsidRPr="001F4D0D">
        <w:rPr>
          <w:rStyle w:val="StyleUnderline"/>
          <w:highlight w:val="cyan"/>
        </w:rPr>
        <w:t xml:space="preserve"> the </w:t>
      </w:r>
      <w:r w:rsidRPr="00997DBA">
        <w:rPr>
          <w:rStyle w:val="StyleUnderline"/>
        </w:rPr>
        <w:t xml:space="preserve">world’s </w:t>
      </w:r>
      <w:r w:rsidRPr="001F4D0D">
        <w:rPr>
          <w:rStyle w:val="StyleUnderline"/>
          <w:highlight w:val="cyan"/>
        </w:rPr>
        <w:t xml:space="preserve">energy </w:t>
      </w:r>
      <w:r w:rsidRPr="00245A57">
        <w:rPr>
          <w:rStyle w:val="StyleUnderline"/>
        </w:rPr>
        <w:t>system</w:t>
      </w:r>
      <w:r w:rsidRPr="00245A57">
        <w:rPr>
          <w:sz w:val="16"/>
        </w:rPr>
        <w:t xml:space="preserve">. </w:t>
      </w:r>
      <w:r w:rsidRPr="001F4D0D">
        <w:rPr>
          <w:rStyle w:val="StyleUnderline"/>
          <w:highlight w:val="cyan"/>
        </w:rPr>
        <w:t>Investment in</w:t>
      </w:r>
      <w:r w:rsidRPr="001F4D0D">
        <w:rPr>
          <w:rStyle w:val="StyleUnderline"/>
        </w:rPr>
        <w:t xml:space="preserve"> fossil fuels falls by 10% relative to expectations under current policies</w:t>
      </w:r>
      <w:r w:rsidRPr="00245A57">
        <w:rPr>
          <w:sz w:val="16"/>
        </w:rPr>
        <w:t xml:space="preserve">, </w:t>
      </w:r>
      <w:r w:rsidRPr="001F4D0D">
        <w:rPr>
          <w:rStyle w:val="StyleUnderline"/>
        </w:rPr>
        <w:t xml:space="preserve">but spending on </w:t>
      </w:r>
      <w:r w:rsidRPr="001F4D0D">
        <w:rPr>
          <w:rStyle w:val="StyleUnderline"/>
          <w:highlight w:val="cyan"/>
        </w:rPr>
        <w:t>renewables</w:t>
      </w:r>
      <w:r w:rsidRPr="001F4D0D">
        <w:rPr>
          <w:rStyle w:val="StyleUnderline"/>
        </w:rPr>
        <w:t xml:space="preserve"> and nuclear </w:t>
      </w:r>
      <w:r w:rsidRPr="001F4D0D">
        <w:rPr>
          <w:rStyle w:val="StyleUnderline"/>
          <w:highlight w:val="cyan"/>
        </w:rPr>
        <w:t>drop</w:t>
      </w:r>
      <w:r w:rsidRPr="00997DBA">
        <w:rPr>
          <w:rStyle w:val="StyleUnderline"/>
        </w:rPr>
        <w:t>s</w:t>
      </w:r>
      <w:r w:rsidRPr="001F4D0D">
        <w:rPr>
          <w:rStyle w:val="StyleUnderline"/>
        </w:rPr>
        <w:t xml:space="preserve"> by 5% as well</w:t>
      </w:r>
      <w:r w:rsidRPr="00245A57">
        <w:rPr>
          <w:sz w:val="16"/>
        </w:rPr>
        <w:t xml:space="preserve">, </w:t>
      </w:r>
      <w:r w:rsidRPr="001F4D0D">
        <w:rPr>
          <w:rStyle w:val="StyleUnderline"/>
        </w:rPr>
        <w:t>so that $2.2 trillion less is spent by 2030</w:t>
      </w:r>
      <w:r w:rsidRPr="00245A57">
        <w:rPr>
          <w:sz w:val="16"/>
        </w:rPr>
        <w:t>.</w:t>
      </w:r>
    </w:p>
    <w:p w14:paraId="47158EE4" w14:textId="77777777" w:rsidR="00127BEC" w:rsidRPr="00245A57" w:rsidRDefault="00127BEC" w:rsidP="00127BEC">
      <w:pPr>
        <w:rPr>
          <w:u w:val="single"/>
        </w:rPr>
      </w:pPr>
      <w:r w:rsidRPr="001F4D0D">
        <w:rPr>
          <w:rStyle w:val="StyleUnderline"/>
        </w:rPr>
        <w:t>Rather than investing to replace our power plants and appliances with lower-carbon alternatives</w:t>
      </w:r>
      <w:r w:rsidRPr="00245A57">
        <w:rPr>
          <w:sz w:val="16"/>
        </w:rPr>
        <w:t xml:space="preserve">, </w:t>
      </w:r>
      <w:r w:rsidRPr="001F4D0D">
        <w:rPr>
          <w:rStyle w:val="StyleUnderline"/>
        </w:rPr>
        <w:t>we eke out their polluting lives a little bit longer</w:t>
      </w:r>
      <w:r w:rsidRPr="00245A57">
        <w:rPr>
          <w:sz w:val="16"/>
        </w:rPr>
        <w:t xml:space="preserve">. </w:t>
      </w:r>
      <w:r w:rsidRPr="001F4D0D">
        <w:rPr>
          <w:rStyle w:val="StyleUnderline"/>
        </w:rPr>
        <w:t xml:space="preserve">By 2030, </w:t>
      </w:r>
      <w:r w:rsidRPr="00245A57">
        <w:rPr>
          <w:rStyle w:val="StyleUnderline"/>
        </w:rPr>
        <w:t xml:space="preserve">annual </w:t>
      </w:r>
      <w:r w:rsidRPr="00245A57">
        <w:rPr>
          <w:rStyle w:val="StyleUnderline"/>
          <w:highlight w:val="cyan"/>
        </w:rPr>
        <w:t>emissions are</w:t>
      </w:r>
      <w:r w:rsidRPr="001F4D0D">
        <w:rPr>
          <w:rStyle w:val="StyleUnderline"/>
        </w:rPr>
        <w:t xml:space="preserve"> about </w:t>
      </w:r>
      <w:r w:rsidRPr="001F4D0D">
        <w:rPr>
          <w:rStyle w:val="Emphasis"/>
          <w:highlight w:val="cyan"/>
        </w:rPr>
        <w:t>29% higher</w:t>
      </w:r>
      <w:r w:rsidRPr="001F4D0D">
        <w:rPr>
          <w:rStyle w:val="StyleUnderline"/>
          <w:highlight w:val="cyan"/>
        </w:rPr>
        <w:t xml:space="preserve"> </w:t>
      </w:r>
      <w:r w:rsidRPr="00997DBA">
        <w:rPr>
          <w:rStyle w:val="StyleUnderline"/>
        </w:rPr>
        <w:t>than they would be under Sustainable Development.</w:t>
      </w:r>
    </w:p>
    <w:p w14:paraId="211792F4" w14:textId="77777777" w:rsidR="00127BEC" w:rsidRPr="00245A57" w:rsidRDefault="00127BEC" w:rsidP="00127BEC">
      <w:pPr>
        <w:rPr>
          <w:sz w:val="16"/>
        </w:rPr>
      </w:pPr>
      <w:r w:rsidRPr="00245A57">
        <w:rPr>
          <w:sz w:val="16"/>
        </w:rPr>
        <w:t>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year, and will continue to do so unless we can replace it.</w:t>
      </w:r>
    </w:p>
    <w:p w14:paraId="206D511E" w14:textId="77777777" w:rsidR="00127BEC" w:rsidRPr="00245A57" w:rsidRDefault="00127BEC" w:rsidP="00127BEC">
      <w:pPr>
        <w:rPr>
          <w:sz w:val="16"/>
        </w:rPr>
      </w:pPr>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rPr>
          <w:sz w:val="16"/>
        </w:rPr>
        <w:t xml:space="preserve">. </w:t>
      </w:r>
      <w:r w:rsidRPr="001F4D0D">
        <w:rPr>
          <w:rStyle w:val="StyleUnderline"/>
        </w:rPr>
        <w:t xml:space="preserve">Renewable power alone will need an average </w:t>
      </w:r>
      <w:r w:rsidRPr="00245A57">
        <w:rPr>
          <w:rStyle w:val="Emphasis"/>
        </w:rPr>
        <w:t>$569 billion</w:t>
      </w:r>
      <w:r w:rsidRPr="001F4D0D">
        <w:rPr>
          <w:rStyle w:val="StyleUnderline"/>
        </w:rPr>
        <w:t xml:space="preserve"> of investment every year over the coming decade under the IEA’s Sustainable Development Scenario</w:t>
      </w:r>
      <w:r w:rsidRPr="00245A57">
        <w:rPr>
          <w:sz w:val="16"/>
        </w:rPr>
        <w:t>. That’s almost twice the rate seen over the past five years, and not far behind what the entire oil and gas sector would spend under the same settings. If anything, the world needs a target that’s more ambitious still.</w:t>
      </w:r>
    </w:p>
    <w:p w14:paraId="1CCDA166" w14:textId="77777777" w:rsidR="00127BEC" w:rsidRPr="001F4D0D" w:rsidRDefault="00127BEC" w:rsidP="00127BEC">
      <w:pPr>
        <w:rPr>
          <w:rStyle w:val="StyleUnderline"/>
        </w:rPr>
      </w:pPr>
      <w:r w:rsidRPr="00D83581">
        <w:rPr>
          <w:rStyle w:val="StyleUnderline"/>
        </w:rPr>
        <w:t xml:space="preserve">If we can get up to speed, that </w:t>
      </w:r>
      <w:r w:rsidRPr="00245A57">
        <w:rPr>
          <w:rStyle w:val="Emphasis"/>
        </w:rPr>
        <w:t xml:space="preserve">volume of </w:t>
      </w:r>
      <w:r w:rsidRPr="00CF4C5F">
        <w:rPr>
          <w:rStyle w:val="Emphasis"/>
          <w:highlight w:val="cyan"/>
        </w:rPr>
        <w:t>spending</w:t>
      </w:r>
      <w:r w:rsidRPr="00CF4C5F">
        <w:rPr>
          <w:rStyle w:val="StyleUnderline"/>
          <w:highlight w:val="cyan"/>
        </w:rPr>
        <w:t xml:space="preserve"> will create its </w:t>
      </w:r>
      <w:r w:rsidRPr="00CF4C5F">
        <w:rPr>
          <w:rStyle w:val="Emphasis"/>
          <w:highlight w:val="cyan"/>
        </w:rPr>
        <w:t>own momentum</w:t>
      </w:r>
      <w:r w:rsidRPr="00245A57">
        <w:rPr>
          <w:sz w:val="16"/>
        </w:rPr>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rPr>
          <w:sz w:val="16"/>
        </w:rPr>
        <w:t xml:space="preserve">, which at present are mostly the polluting ones. </w:t>
      </w:r>
      <w:r w:rsidRPr="001F4D0D">
        <w:rPr>
          <w:rStyle w:val="StyleUnderline"/>
        </w:rPr>
        <w:t xml:space="preserve">But a system where </w:t>
      </w:r>
      <w:r w:rsidRPr="00CF4C5F">
        <w:rPr>
          <w:rStyle w:val="Emphasis"/>
          <w:highlight w:val="cyan"/>
        </w:rPr>
        <w:t>investment dollars</w:t>
      </w:r>
      <w:r w:rsidRPr="001F4D0D">
        <w:rPr>
          <w:rStyle w:val="StyleUnderline"/>
        </w:rPr>
        <w:t xml:space="preserve"> are </w:t>
      </w:r>
      <w:r w:rsidRPr="00CF4C5F">
        <w:rPr>
          <w:rStyle w:val="Emphasis"/>
          <w:highlight w:val="cyan"/>
        </w:rPr>
        <w:t>flowing away</w:t>
      </w:r>
      <w:r w:rsidRPr="00CF4C5F">
        <w:rPr>
          <w:rStyle w:val="StyleUnderline"/>
          <w:highlight w:val="cyan"/>
        </w:rPr>
        <w:t xml:space="preserve"> from </w:t>
      </w:r>
      <w:r w:rsidRPr="00CF4C5F">
        <w:rPr>
          <w:rStyle w:val="Emphasis"/>
          <w:highlight w:val="cyan"/>
        </w:rPr>
        <w:t>fossil fuels</w:t>
      </w:r>
      <w:r w:rsidRPr="001F4D0D">
        <w:rPr>
          <w:rStyle w:val="StyleUnderline"/>
        </w:rPr>
        <w:t xml:space="preserve"> and </w:t>
      </w:r>
      <w:r w:rsidRPr="00CF4C5F">
        <w:rPr>
          <w:rStyle w:val="StyleUnderline"/>
          <w:highlight w:val="cyan"/>
        </w:rPr>
        <w:t xml:space="preserve">toward </w:t>
      </w:r>
      <w:r w:rsidRPr="00CF4C5F">
        <w:rPr>
          <w:rStyle w:val="Emphasis"/>
          <w:highlight w:val="cyan"/>
        </w:rPr>
        <w:t>decarbonization</w:t>
      </w:r>
      <w:r w:rsidRPr="001F4D0D">
        <w:rPr>
          <w:rStyle w:val="StyleUnderline"/>
        </w:rPr>
        <w:t xml:space="preserve"> is one where </w:t>
      </w:r>
      <w:r w:rsidRPr="00CF4C5F">
        <w:rPr>
          <w:rStyle w:val="StyleUnderline"/>
          <w:highlight w:val="cyan"/>
        </w:rPr>
        <w:t>power</w:t>
      </w:r>
      <w:r w:rsidRPr="001F4D0D">
        <w:rPr>
          <w:rStyle w:val="StyleUnderline"/>
        </w:rPr>
        <w:t xml:space="preserve">, too, </w:t>
      </w:r>
      <w:r w:rsidRPr="00CF4C5F">
        <w:rPr>
          <w:rStyle w:val="StyleUnderline"/>
          <w:highlight w:val="cyan"/>
        </w:rPr>
        <w:t xml:space="preserve">is </w:t>
      </w:r>
      <w:r w:rsidRPr="00CF4C5F">
        <w:rPr>
          <w:rStyle w:val="Emphasis"/>
          <w:highlight w:val="cyan"/>
        </w:rPr>
        <w:t>shifting away</w:t>
      </w:r>
      <w:r w:rsidRPr="00CF4C5F">
        <w:rPr>
          <w:rStyle w:val="StyleUnderline"/>
          <w:highlight w:val="cyan"/>
        </w:rPr>
        <w:t xml:space="preserve"> from the </w:t>
      </w:r>
      <w:r w:rsidRPr="00CF4C5F">
        <w:rPr>
          <w:rStyle w:val="Emphasis"/>
          <w:highlight w:val="cyan"/>
        </w:rPr>
        <w:t>carbon economy</w:t>
      </w:r>
      <w:r w:rsidRPr="001F4D0D">
        <w:rPr>
          <w:rStyle w:val="StyleUnderline"/>
        </w:rPr>
        <w:t>.</w:t>
      </w:r>
    </w:p>
    <w:p w14:paraId="17B5940F" w14:textId="77777777" w:rsidR="00127BEC" w:rsidRPr="00245A57" w:rsidRDefault="00127BEC" w:rsidP="00127BEC">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rPr>
          <w:sz w:val="16"/>
        </w:rPr>
        <w:t xml:space="preserve">, </w:t>
      </w:r>
      <w:r w:rsidRPr="00245A57">
        <w:rPr>
          <w:rStyle w:val="StyleUnderline"/>
        </w:rPr>
        <w:t>the $15.14 trillion</w:t>
      </w:r>
      <w:r w:rsidRPr="00245A57">
        <w:rPr>
          <w:sz w:val="16"/>
        </w:rPr>
        <w:t xml:space="preserve"> that gets spent globally </w:t>
      </w:r>
      <w:r w:rsidRPr="00245A57">
        <w:rPr>
          <w:rStyle w:val="StyleUnderline"/>
        </w:rPr>
        <w:t>on fossil fuel generation and production</w:t>
      </w:r>
      <w:r w:rsidRPr="00245A57">
        <w:rPr>
          <w:sz w:val="16"/>
        </w:rPr>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rPr>
          <w:sz w:val="16"/>
        </w:rPr>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2BFDBA4C" w14:textId="77777777" w:rsidR="00127BEC" w:rsidRPr="00245A57" w:rsidRDefault="00127BEC" w:rsidP="00127BEC">
      <w:pPr>
        <w:rPr>
          <w:u w:val="single"/>
        </w:rPr>
      </w:pPr>
      <w:r w:rsidRPr="00997DBA">
        <w:rPr>
          <w:rStyle w:val="StyleUnderline"/>
        </w:rPr>
        <w:lastRenderedPageBreak/>
        <w:t>Under</w:t>
      </w:r>
      <w:r w:rsidRPr="00997DBA">
        <w:rPr>
          <w:sz w:val="16"/>
        </w:rPr>
        <w:t xml:space="preserve"> the </w:t>
      </w:r>
      <w:r w:rsidRPr="00997DBA">
        <w:rPr>
          <w:rStyle w:val="StyleUnderline"/>
        </w:rPr>
        <w:t>Sustainable Development</w:t>
      </w:r>
      <w:r w:rsidRPr="00997DBA">
        <w:rPr>
          <w:sz w:val="16"/>
        </w:rPr>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rPr>
          <w:sz w:val="16"/>
        </w:rPr>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rPr>
          <w:sz w:val="16"/>
        </w:rPr>
        <w:t xml:space="preserve">. </w:t>
      </w:r>
      <w:r w:rsidRPr="001F4D0D">
        <w:rPr>
          <w:rStyle w:val="StyleUnderline"/>
        </w:rPr>
        <w:t xml:space="preserve">That’s a world in which </w:t>
      </w:r>
      <w:r w:rsidRPr="00245A57">
        <w:rPr>
          <w:rStyle w:val="Emphasis"/>
          <w:highlight w:val="cya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245A57">
        <w:rPr>
          <w:rStyle w:val="StyleUnderline"/>
          <w:highlight w:val="cyan"/>
        </w:rPr>
        <w:t xml:space="preserve">set the </w:t>
      </w:r>
      <w:r w:rsidRPr="00245A57">
        <w:rPr>
          <w:rStyle w:val="Emphasis"/>
          <w:highlight w:val="cyan"/>
        </w:rPr>
        <w:t>rules of the game</w:t>
      </w:r>
      <w:r w:rsidRPr="001F4D0D">
        <w:rPr>
          <w:rStyle w:val="StyleUnderline"/>
        </w:rPr>
        <w:t xml:space="preserve">, </w:t>
      </w:r>
      <w:r w:rsidRPr="00245A57">
        <w:rPr>
          <w:rStyle w:val="Emphasis"/>
          <w:highlight w:val="cyan"/>
        </w:rPr>
        <w:t>encouraging governments</w:t>
      </w:r>
      <w:r w:rsidRPr="00245A57">
        <w:rPr>
          <w:rStyle w:val="StyleUnderline"/>
          <w:highlight w:val="cyan"/>
        </w:rPr>
        <w:t xml:space="preserve"> to </w:t>
      </w:r>
      <w:r w:rsidRPr="00245A57">
        <w:rPr>
          <w:rStyle w:val="Emphasis"/>
          <w:highlight w:val="cya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245A57">
        <w:rPr>
          <w:rStyle w:val="StyleUnderline"/>
          <w:highlight w:val="cyan"/>
        </w:rPr>
        <w:t>oil, gas and coal</w:t>
      </w:r>
      <w:r w:rsidRPr="001F4D0D">
        <w:rPr>
          <w:rStyle w:val="StyleUnderline"/>
        </w:rPr>
        <w:t>.</w:t>
      </w:r>
    </w:p>
    <w:p w14:paraId="3FE0CDF3" w14:textId="77777777" w:rsidR="00127BEC" w:rsidRDefault="00127BEC" w:rsidP="00127BEC">
      <w:pPr>
        <w:rPr>
          <w:rStyle w:val="StyleUnderline"/>
        </w:rPr>
      </w:pPr>
      <w:r w:rsidRPr="00245A57">
        <w:rPr>
          <w:sz w:val="16"/>
        </w:rPr>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245A57">
        <w:rPr>
          <w:rStyle w:val="Emphasis"/>
          <w:highlight w:val="cya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245A57">
        <w:rPr>
          <w:rStyle w:val="StyleUnderline"/>
          <w:highlight w:val="cyan"/>
        </w:rPr>
        <w:t>is</w:t>
      </w:r>
      <w:r w:rsidRPr="001F4D0D">
        <w:rPr>
          <w:rStyle w:val="StyleUnderline"/>
        </w:rPr>
        <w:t xml:space="preserve"> now </w:t>
      </w:r>
      <w:r w:rsidRPr="00245A57">
        <w:rPr>
          <w:rStyle w:val="StyleUnderline"/>
          <w:highlight w:val="cyan"/>
        </w:rPr>
        <w:t xml:space="preserve">our </w:t>
      </w:r>
      <w:r w:rsidRPr="00245A57">
        <w:rPr>
          <w:rStyle w:val="Emphasis"/>
          <w:highlight w:val="cyan"/>
        </w:rPr>
        <w:t>best hope</w:t>
      </w:r>
      <w:r w:rsidRPr="001F4D0D">
        <w:rPr>
          <w:rStyle w:val="StyleUnderline"/>
        </w:rPr>
        <w:t xml:space="preserve"> of turning that disaster around.</w:t>
      </w:r>
    </w:p>
    <w:p w14:paraId="2E49C309" w14:textId="77777777" w:rsidR="00127BEC" w:rsidRDefault="00127BEC" w:rsidP="00127BEC"/>
    <w:p w14:paraId="5ECC0F5A" w14:textId="77777777" w:rsidR="00127BEC" w:rsidRDefault="00127BEC" w:rsidP="00127BEC">
      <w:pPr>
        <w:pStyle w:val="Heading4"/>
      </w:pPr>
      <w:r>
        <w:t xml:space="preserve">Green tech is </w:t>
      </w:r>
      <w:r w:rsidRPr="009446E6">
        <w:rPr>
          <w:u w:val="single"/>
        </w:rPr>
        <w:t>thriving</w:t>
      </w:r>
    </w:p>
    <w:p w14:paraId="5575DCCA" w14:textId="77777777" w:rsidR="00127BEC" w:rsidRDefault="00127BEC" w:rsidP="00127BEC">
      <w:r w:rsidRPr="009446E6">
        <w:rPr>
          <w:rStyle w:val="Style13ptBold"/>
        </w:rPr>
        <w:t>Smith 21</w:t>
      </w:r>
      <w:r>
        <w:t xml:space="preserve"> (Noah, was an assistant professor of finance at Stony Brook University, “Clean-Tech Investment Isn't Just a Bubble This Time,” Bloomberg Opinion, 3/18/21, </w:t>
      </w:r>
      <w:hyperlink r:id="rId36" w:history="1">
        <w:r w:rsidRPr="0040060C">
          <w:rPr>
            <w:rStyle w:val="Hyperlink"/>
          </w:rPr>
          <w:t>https://www.bloomberg.com/opinion/articles/2021-03-18/clean-tech-investment-isn-t-just-a-bubble-this-time</w:t>
        </w:r>
      </w:hyperlink>
      <w:r>
        <w:t>, ccm)</w:t>
      </w:r>
    </w:p>
    <w:p w14:paraId="25A41D35" w14:textId="77777777" w:rsidR="00127BEC" w:rsidRPr="00A474CD" w:rsidRDefault="00127BEC" w:rsidP="00127BEC">
      <w:pPr>
        <w:rPr>
          <w:u w:val="single"/>
        </w:rPr>
      </w:pPr>
      <w:r w:rsidRPr="00A474CD">
        <w:rPr>
          <w:rStyle w:val="StyleUnderline"/>
          <w:highlight w:val="cyan"/>
        </w:rPr>
        <w:t>Green energy investment is hot again</w:t>
      </w:r>
      <w:r w:rsidRPr="00A474CD">
        <w:rPr>
          <w:rStyle w:val="StyleUnderline"/>
        </w:rPr>
        <w:t xml:space="preserve"> in the U.S</w:t>
      </w:r>
      <w:r w:rsidRPr="00A474CD">
        <w:rPr>
          <w:sz w:val="16"/>
        </w:rPr>
        <w:t xml:space="preserve">. To some, the new boom will raise the specter of the clean-tech bust that followed a streak of exuberance a decade ago. But there are reasons to believe that </w:t>
      </w:r>
      <w:r w:rsidRPr="00CD2AAF">
        <w:rPr>
          <w:rStyle w:val="StyleUnderline"/>
        </w:rPr>
        <w:t xml:space="preserve">this time </w:t>
      </w:r>
      <w:r w:rsidRPr="00A474CD">
        <w:rPr>
          <w:rStyle w:val="StyleUnderline"/>
          <w:highlight w:val="cyan"/>
        </w:rPr>
        <w:t>the trend is no</w:t>
      </w:r>
      <w:r w:rsidRPr="00CD2AAF">
        <w:rPr>
          <w:rStyle w:val="StyleUnderline"/>
        </w:rPr>
        <w:t xml:space="preserve"> </w:t>
      </w:r>
      <w:r w:rsidRPr="00A474CD">
        <w:rPr>
          <w:rStyle w:val="Emphasis"/>
        </w:rPr>
        <w:t>bubble</w:t>
      </w:r>
      <w:r w:rsidRPr="00CD2AAF">
        <w:rPr>
          <w:rStyle w:val="StyleUnderline"/>
        </w:rPr>
        <w:t xml:space="preserve"> or </w:t>
      </w:r>
      <w:r w:rsidRPr="00A474CD">
        <w:rPr>
          <w:rStyle w:val="Emphasis"/>
          <w:highlight w:val="cyan"/>
        </w:rPr>
        <w:t>mirage</w:t>
      </w:r>
      <w:r w:rsidRPr="00CD2AAF">
        <w:rPr>
          <w:rStyle w:val="StyleUnderline"/>
        </w:rPr>
        <w:t>.</w:t>
      </w:r>
    </w:p>
    <w:p w14:paraId="24013C58" w14:textId="77777777" w:rsidR="00127BEC" w:rsidRPr="00A474CD" w:rsidRDefault="00127BEC" w:rsidP="00127BEC">
      <w:pPr>
        <w:rPr>
          <w:sz w:val="16"/>
        </w:rPr>
      </w:pPr>
      <w:r w:rsidRPr="00A474CD">
        <w:rPr>
          <w:sz w:val="16"/>
        </w:rPr>
        <w:t>In the late 2000s and early 2010s, there was an explosion of investment in clean technology — renewable energy, plus other technologies to reduce carbon emissions. At first the money came largely from venture capitalists, but then the federal government stepped in and began providing cheap loans and subsidies. Then in 2011, solar manufacturer Solyndra spectacularly failed, causing an immense political backlash. And that was only the most prominent failure; overall, investors lost about $25 billion when the sector crashed. Money dried up fast. For years, "clean tech" was a dirty word in venture capitalists’ conversations.</w:t>
      </w:r>
    </w:p>
    <w:p w14:paraId="5E74B763" w14:textId="77777777" w:rsidR="00127BEC" w:rsidRPr="00A474CD" w:rsidRDefault="00127BEC" w:rsidP="00127BEC">
      <w:pPr>
        <w:rPr>
          <w:sz w:val="16"/>
        </w:rPr>
      </w:pPr>
      <w:r w:rsidRPr="00A474CD">
        <w:rPr>
          <w:sz w:val="16"/>
        </w:rPr>
        <w:t xml:space="preserve">But the worm turns, and </w:t>
      </w:r>
      <w:r w:rsidRPr="009446E6">
        <w:rPr>
          <w:rStyle w:val="StyleUnderline"/>
        </w:rPr>
        <w:t>clean tech is back</w:t>
      </w:r>
      <w:r w:rsidRPr="00A474CD">
        <w:rPr>
          <w:sz w:val="16"/>
        </w:rPr>
        <w:t>.</w:t>
      </w:r>
    </w:p>
    <w:p w14:paraId="3EAC2C61" w14:textId="77777777" w:rsidR="00127BEC" w:rsidRPr="00A474CD" w:rsidRDefault="00127BEC" w:rsidP="00127BEC">
      <w:pPr>
        <w:rPr>
          <w:sz w:val="16"/>
        </w:rPr>
      </w:pPr>
      <w:r w:rsidRPr="00A474CD">
        <w:rPr>
          <w:sz w:val="16"/>
        </w:rPr>
        <w:t xml:space="preserve">A venture fund led by billionaire philanthropist Bill Gates (in which Michael R. Bloomberg, founder of Bloomberg News, also invests) is committing billions of dollars. </w:t>
      </w:r>
      <w:r w:rsidRPr="00CD2AAF">
        <w:rPr>
          <w:rStyle w:val="StyleUnderline"/>
        </w:rPr>
        <w:t>Funding for battery companies and electric-vehicle companies has skyrocketed</w:t>
      </w:r>
      <w:r w:rsidRPr="00A474CD">
        <w:rPr>
          <w:sz w:val="16"/>
        </w:rPr>
        <w:t xml:space="preserve">. </w:t>
      </w:r>
      <w:r w:rsidRPr="00CD2AAF">
        <w:rPr>
          <w:rStyle w:val="StyleUnderline"/>
        </w:rPr>
        <w:t>And investment in solar and wind energy dwarfs everything else.</w:t>
      </w:r>
    </w:p>
    <w:p w14:paraId="6E2F4FCA" w14:textId="77777777" w:rsidR="00127BEC" w:rsidRPr="00A474CD" w:rsidRDefault="00127BEC" w:rsidP="00127BEC">
      <w:pPr>
        <w:rPr>
          <w:sz w:val="16"/>
        </w:rPr>
      </w:pPr>
      <w:r w:rsidRPr="00A474CD">
        <w:rPr>
          <w:sz w:val="16"/>
        </w:rPr>
        <w:t>This raises fear of another bubble for some — of history repeating itself. My colleague Liam Denning believes that the rapid rise in valuations is a clear indicator of overpricing, which he expects to collapse when interest rates rise. Others see investors repeating the mistakes of a decade ago.</w:t>
      </w:r>
    </w:p>
    <w:p w14:paraId="2814EE52" w14:textId="77777777" w:rsidR="00127BEC" w:rsidRPr="00A474CD" w:rsidRDefault="00127BEC" w:rsidP="00127BEC">
      <w:pPr>
        <w:rPr>
          <w:sz w:val="16"/>
        </w:rPr>
      </w:pPr>
      <w:r w:rsidRPr="00A474CD">
        <w:rPr>
          <w:sz w:val="16"/>
        </w:rPr>
        <w:t xml:space="preserve">I’m more optimistic. Although investors will certainly experience some ups and downs — already the Wilderhill Clean Energy Index has had a major correction since early February — I’m pretty confident that the </w:t>
      </w:r>
      <w:r w:rsidRPr="009446E6">
        <w:rPr>
          <w:rStyle w:val="StyleUnderline"/>
        </w:rPr>
        <w:t>clean-tech industry</w:t>
      </w:r>
      <w:r w:rsidRPr="00A474CD">
        <w:rPr>
          <w:sz w:val="16"/>
        </w:rPr>
        <w:t xml:space="preserve"> as a whole </w:t>
      </w:r>
      <w:r w:rsidRPr="009446E6">
        <w:rPr>
          <w:rStyle w:val="StyleUnderline"/>
        </w:rPr>
        <w:t>won’t experience the kind of bust it did last time</w:t>
      </w:r>
      <w:r w:rsidRPr="00A474CD">
        <w:rPr>
          <w:sz w:val="16"/>
        </w:rPr>
        <w:t>.</w:t>
      </w:r>
    </w:p>
    <w:p w14:paraId="46079608" w14:textId="77777777" w:rsidR="00127BEC" w:rsidRPr="00A474CD" w:rsidRDefault="00127BEC" w:rsidP="00127BEC">
      <w:pPr>
        <w:rPr>
          <w:sz w:val="16"/>
        </w:rPr>
      </w:pPr>
      <w:r w:rsidRPr="00A474CD">
        <w:rPr>
          <w:sz w:val="16"/>
        </w:rPr>
        <w:t xml:space="preserve">The most basic reason is that the </w:t>
      </w:r>
      <w:r w:rsidRPr="009446E6">
        <w:rPr>
          <w:rStyle w:val="StyleUnderline"/>
        </w:rPr>
        <w:t xml:space="preserve">fundamental underlying </w:t>
      </w:r>
      <w:r w:rsidRPr="00A474CD">
        <w:rPr>
          <w:rStyle w:val="StyleUnderline"/>
          <w:highlight w:val="cyan"/>
        </w:rPr>
        <w:t>tech</w:t>
      </w:r>
      <w:r w:rsidRPr="009446E6">
        <w:rPr>
          <w:rStyle w:val="StyleUnderline"/>
        </w:rPr>
        <w:t xml:space="preserve">nology </w:t>
      </w:r>
      <w:r w:rsidRPr="00A474CD">
        <w:rPr>
          <w:rStyle w:val="StyleUnderline"/>
          <w:highlight w:val="cyan"/>
        </w:rPr>
        <w:t xml:space="preserve">has </w:t>
      </w:r>
      <w:r w:rsidRPr="00A474CD">
        <w:rPr>
          <w:rStyle w:val="Emphasis"/>
          <w:highlight w:val="cyan"/>
        </w:rPr>
        <w:t>matured</w:t>
      </w:r>
      <w:r w:rsidRPr="009446E6">
        <w:rPr>
          <w:rStyle w:val="StyleUnderline"/>
        </w:rPr>
        <w:t xml:space="preserve"> in a way it simply hadn’t a decade ag</w:t>
      </w:r>
      <w:r w:rsidRPr="00A474CD">
        <w:rPr>
          <w:sz w:val="16"/>
        </w:rPr>
        <w:t xml:space="preserve">o. In 2009, the levelized cost of </w:t>
      </w:r>
      <w:r w:rsidRPr="00A474CD">
        <w:rPr>
          <w:rStyle w:val="StyleUnderline"/>
          <w:highlight w:val="cyan"/>
        </w:rPr>
        <w:t>solar</w:t>
      </w:r>
      <w:r w:rsidRPr="00A474CD">
        <w:rPr>
          <w:sz w:val="16"/>
        </w:rPr>
        <w:t xml:space="preserve"> photovoltaic </w:t>
      </w:r>
      <w:r w:rsidRPr="00A474CD">
        <w:rPr>
          <w:rStyle w:val="StyleUnderline"/>
          <w:highlight w:val="cyan"/>
        </w:rPr>
        <w:t>electricity</w:t>
      </w:r>
      <w:r w:rsidRPr="00A474CD">
        <w:rPr>
          <w:sz w:val="16"/>
        </w:rPr>
        <w:t xml:space="preserve"> was $359 per megawatt-hour — more than four times as expensive as electricity from a natural gas plant. By 2019, </w:t>
      </w:r>
      <w:r w:rsidRPr="00A474CD">
        <w:rPr>
          <w:rStyle w:val="StyleUnderline"/>
        </w:rPr>
        <w:t xml:space="preserve">solar PV had </w:t>
      </w:r>
      <w:r w:rsidRPr="00A474CD">
        <w:rPr>
          <w:rStyle w:val="StyleUnderline"/>
          <w:highlight w:val="cyan"/>
        </w:rPr>
        <w:t>fallen in price</w:t>
      </w:r>
      <w:r w:rsidRPr="00A474CD">
        <w:rPr>
          <w:rStyle w:val="StyleUnderline"/>
        </w:rPr>
        <w:t xml:space="preserve"> to $40 per megawatt-hou</w:t>
      </w:r>
      <w:r w:rsidRPr="004B377E">
        <w:rPr>
          <w:rStyle w:val="StyleUnderline"/>
        </w:rPr>
        <w:t>r</w:t>
      </w:r>
      <w:r w:rsidRPr="00A474CD">
        <w:rPr>
          <w:sz w:val="16"/>
        </w:rPr>
        <w:t xml:space="preserve">, </w:t>
      </w:r>
      <w:r w:rsidRPr="00EF389F">
        <w:rPr>
          <w:rStyle w:val="Emphasis"/>
          <w:highlight w:val="cyan"/>
        </w:rPr>
        <w:t>28% cheaper</w:t>
      </w:r>
      <w:r w:rsidRPr="00A474CD">
        <w:rPr>
          <w:rStyle w:val="StyleUnderline"/>
          <w:highlight w:val="cyan"/>
        </w:rPr>
        <w:t xml:space="preserve"> than gas</w:t>
      </w:r>
      <w:r w:rsidRPr="00A474CD">
        <w:rPr>
          <w:sz w:val="16"/>
        </w:rPr>
        <w:t xml:space="preserve">. </w:t>
      </w:r>
      <w:r w:rsidRPr="00A474CD">
        <w:rPr>
          <w:rStyle w:val="StyleUnderline"/>
        </w:rPr>
        <w:t xml:space="preserve">That’s an </w:t>
      </w:r>
      <w:r w:rsidRPr="004B377E">
        <w:rPr>
          <w:rStyle w:val="Emphasis"/>
        </w:rPr>
        <w:t>89% decline</w:t>
      </w:r>
      <w:r w:rsidRPr="00A474CD">
        <w:rPr>
          <w:rStyle w:val="StyleUnderline"/>
        </w:rPr>
        <w:t xml:space="preserve"> in </w:t>
      </w:r>
      <w:r w:rsidRPr="004B377E">
        <w:rPr>
          <w:rStyle w:val="Emphasis"/>
        </w:rPr>
        <w:t>10 years</w:t>
      </w:r>
      <w:r w:rsidRPr="00A474CD">
        <w:rPr>
          <w:rStyle w:val="StyleUnderline"/>
        </w:rPr>
        <w:t>,</w:t>
      </w:r>
      <w:r w:rsidRPr="00A474CD">
        <w:rPr>
          <w:sz w:val="16"/>
        </w:rPr>
        <w:t xml:space="preserve"> </w:t>
      </w:r>
      <w:r w:rsidRPr="00A474CD">
        <w:rPr>
          <w:rStyle w:val="StyleUnderline"/>
        </w:rPr>
        <w:t xml:space="preserve">with </w:t>
      </w:r>
      <w:r w:rsidRPr="004B377E">
        <w:rPr>
          <w:rStyle w:val="Emphasis"/>
        </w:rPr>
        <w:t>more cost drops</w:t>
      </w:r>
      <w:r w:rsidRPr="00A474CD">
        <w:rPr>
          <w:rStyle w:val="StyleUnderline"/>
        </w:rPr>
        <w:t xml:space="preserve"> yet to come</w:t>
      </w:r>
      <w:r w:rsidRPr="00A474CD">
        <w:rPr>
          <w:sz w:val="16"/>
        </w:rPr>
        <w:t xml:space="preserve">. Meanwhile, </w:t>
      </w:r>
      <w:r w:rsidRPr="00A474CD">
        <w:rPr>
          <w:rStyle w:val="StyleUnderline"/>
        </w:rPr>
        <w:t xml:space="preserve">lithium-ion batteries </w:t>
      </w:r>
      <w:r w:rsidRPr="00A474CD">
        <w:rPr>
          <w:sz w:val="16"/>
        </w:rPr>
        <w:t xml:space="preserve">have </w:t>
      </w:r>
      <w:r w:rsidRPr="00A474CD">
        <w:rPr>
          <w:rStyle w:val="StyleUnderline"/>
        </w:rPr>
        <w:t>experienced a similar drop in prices</w:t>
      </w:r>
      <w:r w:rsidRPr="00A474CD">
        <w:rPr>
          <w:sz w:val="16"/>
        </w:rPr>
        <w:t>.</w:t>
      </w:r>
    </w:p>
    <w:p w14:paraId="2C138D5F" w14:textId="77777777" w:rsidR="00127BEC" w:rsidRPr="00A474CD" w:rsidRDefault="00127BEC" w:rsidP="00127BEC">
      <w:pPr>
        <w:rPr>
          <w:sz w:val="16"/>
        </w:rPr>
      </w:pPr>
      <w:r w:rsidRPr="009446E6">
        <w:rPr>
          <w:rStyle w:val="StyleUnderline"/>
        </w:rPr>
        <w:t xml:space="preserve">That </w:t>
      </w:r>
      <w:r w:rsidRPr="009446E6">
        <w:rPr>
          <w:rStyle w:val="Emphasis"/>
        </w:rPr>
        <w:t>order-of-magnitude drop</w:t>
      </w:r>
      <w:r w:rsidRPr="009446E6">
        <w:rPr>
          <w:rStyle w:val="StyleUnderline"/>
        </w:rPr>
        <w:t xml:space="preserve"> in </w:t>
      </w:r>
      <w:r w:rsidRPr="009446E6">
        <w:rPr>
          <w:rStyle w:val="Emphasis"/>
        </w:rPr>
        <w:t>costs</w:t>
      </w:r>
      <w:r w:rsidRPr="009446E6">
        <w:rPr>
          <w:rStyle w:val="StyleUnderline"/>
        </w:rPr>
        <w:t xml:space="preserve"> makes all the difference</w:t>
      </w:r>
      <w:r w:rsidRPr="00A474CD">
        <w:rPr>
          <w:sz w:val="16"/>
        </w:rPr>
        <w:t xml:space="preserve">. First of all, </w:t>
      </w:r>
      <w:r w:rsidRPr="009446E6">
        <w:rPr>
          <w:rStyle w:val="StyleUnderline"/>
        </w:rPr>
        <w:t xml:space="preserve">it means that solar and wind aren’t </w:t>
      </w:r>
      <w:r w:rsidRPr="00EF389F">
        <w:rPr>
          <w:rStyle w:val="Emphasis"/>
        </w:rPr>
        <w:t>risky</w:t>
      </w:r>
      <w:r w:rsidRPr="009446E6">
        <w:rPr>
          <w:rStyle w:val="StyleUnderline"/>
        </w:rPr>
        <w:t xml:space="preserve"> new tech</w:t>
      </w:r>
      <w:r w:rsidRPr="00A474CD">
        <w:rPr>
          <w:sz w:val="16"/>
        </w:rPr>
        <w:t xml:space="preserve">nologies. </w:t>
      </w:r>
      <w:r w:rsidRPr="00EF389F">
        <w:rPr>
          <w:sz w:val="16"/>
          <w:szCs w:val="16"/>
        </w:rPr>
        <w:t>Solyndra failed because it was trying to market an innovative new kind of solar cell, which ended up being too expensive when the tried-and-true design came down in cost.</w:t>
      </w:r>
      <w:r w:rsidRPr="00A474CD">
        <w:rPr>
          <w:sz w:val="16"/>
        </w:rPr>
        <w:t xml:space="preserve"> </w:t>
      </w:r>
      <w:r w:rsidRPr="009446E6">
        <w:rPr>
          <w:rStyle w:val="StyleUnderline"/>
        </w:rPr>
        <w:t xml:space="preserve">Future </w:t>
      </w:r>
      <w:r w:rsidRPr="00EF389F">
        <w:rPr>
          <w:rStyle w:val="Emphasis"/>
        </w:rPr>
        <w:t>investments</w:t>
      </w:r>
      <w:r w:rsidRPr="009446E6">
        <w:rPr>
          <w:rStyle w:val="StyleUnderline"/>
        </w:rPr>
        <w:t xml:space="preserve"> in solar won’t have </w:t>
      </w:r>
      <w:r w:rsidRPr="00EF389F">
        <w:rPr>
          <w:rStyle w:val="StyleUnderline"/>
        </w:rPr>
        <w:t>to bet on</w:t>
      </w:r>
      <w:r w:rsidRPr="009446E6">
        <w:rPr>
          <w:rStyle w:val="StyleUnderline"/>
        </w:rPr>
        <w:t xml:space="preserve"> any difficult technological </w:t>
      </w:r>
      <w:r w:rsidRPr="00EF389F">
        <w:rPr>
          <w:rStyle w:val="Emphasis"/>
        </w:rPr>
        <w:t>breakthroughs</w:t>
      </w:r>
      <w:r w:rsidRPr="00A474CD">
        <w:rPr>
          <w:sz w:val="16"/>
        </w:rPr>
        <w:t xml:space="preserve">. Batteries might be a different story — lots of </w:t>
      </w:r>
      <w:r w:rsidRPr="00A474CD">
        <w:rPr>
          <w:sz w:val="16"/>
        </w:rPr>
        <w:lastRenderedPageBreak/>
        <w:t xml:space="preserve">money is being thrown at startups trying to create solid-state batteries, which would be a true breakthrough. But </w:t>
      </w:r>
      <w:r w:rsidRPr="00EF389F">
        <w:rPr>
          <w:sz w:val="16"/>
          <w:szCs w:val="16"/>
        </w:rPr>
        <w:t>Tesla Inc. is doing just fine with the old kind, so that sector is probably going to do OK as well. Venture investing does well when it doesn’t have to bet on “hard tech”, and much of clean tech is no longer hard.</w:t>
      </w:r>
    </w:p>
    <w:p w14:paraId="05232E89" w14:textId="77777777" w:rsidR="00127BEC" w:rsidRPr="00A474CD" w:rsidRDefault="00127BEC" w:rsidP="00127BEC">
      <w:pPr>
        <w:rPr>
          <w:u w:val="single"/>
        </w:rPr>
      </w:pPr>
      <w:r w:rsidRPr="00A474CD">
        <w:rPr>
          <w:sz w:val="16"/>
        </w:rPr>
        <w:t>Sec</w:t>
      </w:r>
      <w:r>
        <w:rPr>
          <w:sz w:val="16"/>
        </w:rPr>
        <w:t>o</w:t>
      </w:r>
      <w:r w:rsidRPr="00A474CD">
        <w:rPr>
          <w:sz w:val="16"/>
        </w:rPr>
        <w:t xml:space="preserve">nd, </w:t>
      </w:r>
      <w:r w:rsidRPr="00EF389F">
        <w:rPr>
          <w:rStyle w:val="Emphasis"/>
          <w:highlight w:val="cyan"/>
        </w:rPr>
        <w:t>cost drops</w:t>
      </w:r>
      <w:r w:rsidRPr="00A474CD">
        <w:rPr>
          <w:rStyle w:val="StyleUnderline"/>
          <w:highlight w:val="cyan"/>
        </w:rPr>
        <w:t xml:space="preserve"> in clean energy mean</w:t>
      </w:r>
      <w:r w:rsidRPr="009446E6">
        <w:rPr>
          <w:rStyle w:val="StyleUnderline"/>
        </w:rPr>
        <w:t xml:space="preserve"> that </w:t>
      </w:r>
      <w:r w:rsidRPr="00A474CD">
        <w:rPr>
          <w:rStyle w:val="StyleUnderline"/>
          <w:highlight w:val="cyan"/>
        </w:rPr>
        <w:t xml:space="preserve">success doesn’t depend on </w:t>
      </w:r>
      <w:r w:rsidRPr="00A474CD">
        <w:rPr>
          <w:rStyle w:val="Emphasis"/>
          <w:highlight w:val="cyan"/>
        </w:rPr>
        <w:t>government intervention</w:t>
      </w:r>
      <w:r w:rsidRPr="00A474CD">
        <w:rPr>
          <w:sz w:val="16"/>
        </w:rPr>
        <w:t xml:space="preserve">. In the earlier boom, fickle government subsidies were often necessary for capital-intensive energy companies to succeed. Now, </w:t>
      </w:r>
      <w:r w:rsidRPr="00A474CD">
        <w:rPr>
          <w:rStyle w:val="StyleUnderline"/>
        </w:rPr>
        <w:t>even though</w:t>
      </w:r>
      <w:r w:rsidRPr="00A474CD">
        <w:rPr>
          <w:sz w:val="16"/>
        </w:rPr>
        <w:t xml:space="preserve"> President Joe </w:t>
      </w:r>
      <w:r w:rsidRPr="00A474CD">
        <w:rPr>
          <w:rStyle w:val="StyleUnderline"/>
        </w:rPr>
        <w:t>Biden is planning a big push into clean-energy investment</w:t>
      </w:r>
      <w:r w:rsidRPr="00A474CD">
        <w:rPr>
          <w:sz w:val="16"/>
        </w:rPr>
        <w:t xml:space="preserve">, </w:t>
      </w:r>
      <w:r w:rsidRPr="00A474CD">
        <w:rPr>
          <w:rStyle w:val="StyleUnderline"/>
        </w:rPr>
        <w:t xml:space="preserve">the </w:t>
      </w:r>
      <w:r w:rsidRPr="00A474CD">
        <w:rPr>
          <w:rStyle w:val="StyleUnderline"/>
          <w:highlight w:val="cyan"/>
        </w:rPr>
        <w:t>market is investing</w:t>
      </w:r>
      <w:r w:rsidRPr="00A474CD">
        <w:rPr>
          <w:rStyle w:val="StyleUnderline"/>
        </w:rPr>
        <w:t xml:space="preserve"> quite a lot in renewables all </w:t>
      </w:r>
      <w:r w:rsidRPr="00A474CD">
        <w:rPr>
          <w:rStyle w:val="StyleUnderline"/>
          <w:highlight w:val="cyan"/>
        </w:rPr>
        <w:t>on its own</w:t>
      </w:r>
      <w:r w:rsidRPr="00A474CD">
        <w:rPr>
          <w:rStyle w:val="StyleUnderline"/>
        </w:rPr>
        <w:t>.</w:t>
      </w:r>
    </w:p>
    <w:p w14:paraId="31BCFA03" w14:textId="77777777" w:rsidR="00127BEC" w:rsidRPr="00A474CD" w:rsidRDefault="00127BEC" w:rsidP="00127BEC">
      <w:pPr>
        <w:rPr>
          <w:u w:val="single"/>
        </w:rPr>
      </w:pPr>
      <w:r w:rsidRPr="00A474CD">
        <w:rPr>
          <w:sz w:val="16"/>
        </w:rPr>
        <w:t xml:space="preserve">Finally, </w:t>
      </w:r>
      <w:r w:rsidRPr="00A474CD">
        <w:rPr>
          <w:rStyle w:val="StyleUnderline"/>
          <w:highlight w:val="cyan"/>
        </w:rPr>
        <w:t>investors have</w:t>
      </w:r>
      <w:r w:rsidRPr="00A474CD">
        <w:rPr>
          <w:sz w:val="16"/>
        </w:rPr>
        <w:t xml:space="preserve"> probably </w:t>
      </w:r>
      <w:r w:rsidRPr="00A474CD">
        <w:rPr>
          <w:rStyle w:val="Emphasis"/>
          <w:highlight w:val="cyan"/>
        </w:rPr>
        <w:t>learned their lesson</w:t>
      </w:r>
      <w:r w:rsidRPr="00A474CD">
        <w:rPr>
          <w:sz w:val="16"/>
        </w:rPr>
        <w:t xml:space="preserve">. </w:t>
      </w:r>
      <w:r w:rsidRPr="009446E6">
        <w:rPr>
          <w:rStyle w:val="StyleUnderline"/>
        </w:rPr>
        <w:t>Clean energy itself was never a good fit for venture</w:t>
      </w:r>
      <w:r w:rsidRPr="00A474CD">
        <w:rPr>
          <w:sz w:val="16"/>
        </w:rPr>
        <w:t xml:space="preserve">. It’s capital intensive, since buying solar panels and wind turbines entails a lot of money up front; </w:t>
      </w:r>
      <w:r w:rsidRPr="00A474CD">
        <w:rPr>
          <w:rStyle w:val="StyleUnderline"/>
        </w:rPr>
        <w:t>venture capital tends to focus on cheap, small investments that scale.</w:t>
      </w:r>
      <w:r w:rsidRPr="00A474CD">
        <w:rPr>
          <w:sz w:val="16"/>
        </w:rPr>
        <w:t xml:space="preserve"> </w:t>
      </w:r>
      <w:r w:rsidRPr="009446E6">
        <w:rPr>
          <w:rStyle w:val="StyleUnderline"/>
        </w:rPr>
        <w:t>And instead of companies creating highly differentiated products and new markets</w:t>
      </w:r>
      <w:r w:rsidRPr="00A474CD">
        <w:rPr>
          <w:sz w:val="16"/>
        </w:rPr>
        <w:t xml:space="preserve">, as in software, </w:t>
      </w:r>
      <w:r w:rsidRPr="009446E6">
        <w:rPr>
          <w:rStyle w:val="Emphasis"/>
          <w:highlight w:val="cyan"/>
        </w:rPr>
        <w:t>clean electricity</w:t>
      </w:r>
      <w:r w:rsidRPr="009446E6">
        <w:rPr>
          <w:rStyle w:val="StyleUnderline"/>
          <w:highlight w:val="cyan"/>
        </w:rPr>
        <w:t xml:space="preserve"> companies</w:t>
      </w:r>
      <w:r w:rsidRPr="009446E6">
        <w:rPr>
          <w:rStyle w:val="StyleUnderline"/>
        </w:rPr>
        <w:t xml:space="preserve"> are</w:t>
      </w:r>
      <w:r w:rsidRPr="00A474CD">
        <w:rPr>
          <w:sz w:val="16"/>
        </w:rPr>
        <w:t xml:space="preserve"> basically </w:t>
      </w:r>
      <w:r w:rsidRPr="009446E6">
        <w:rPr>
          <w:rStyle w:val="StyleUnderline"/>
          <w:highlight w:val="cyan"/>
        </w:rPr>
        <w:t>all</w:t>
      </w:r>
      <w:r w:rsidRPr="009446E6">
        <w:rPr>
          <w:rStyle w:val="StyleUnderline"/>
        </w:rPr>
        <w:t xml:space="preserve"> trying to </w:t>
      </w:r>
      <w:r w:rsidRPr="009446E6">
        <w:rPr>
          <w:rStyle w:val="StyleUnderline"/>
          <w:highlight w:val="cyan"/>
        </w:rPr>
        <w:t>provide the same</w:t>
      </w:r>
      <w:r w:rsidRPr="009446E6">
        <w:rPr>
          <w:rStyle w:val="StyleUnderline"/>
        </w:rPr>
        <w:t xml:space="preserve"> commodified </w:t>
      </w:r>
      <w:r w:rsidRPr="009446E6">
        <w:rPr>
          <w:rStyle w:val="StyleUnderline"/>
          <w:highlight w:val="cyan"/>
        </w:rPr>
        <w:t>product</w:t>
      </w:r>
      <w:r w:rsidRPr="009446E6">
        <w:rPr>
          <w:rStyle w:val="StyleUnderline"/>
        </w:rPr>
        <w:t>.</w:t>
      </w:r>
    </w:p>
    <w:p w14:paraId="39D0206E" w14:textId="77777777" w:rsidR="00127BEC" w:rsidRPr="00A474CD" w:rsidRDefault="00127BEC" w:rsidP="00127BEC">
      <w:pPr>
        <w:rPr>
          <w:u w:val="single"/>
        </w:rPr>
      </w:pPr>
      <w:r w:rsidRPr="00A474CD">
        <w:rPr>
          <w:sz w:val="16"/>
        </w:rPr>
        <w:t xml:space="preserve">This time around, </w:t>
      </w:r>
      <w:r w:rsidRPr="00A474CD">
        <w:rPr>
          <w:rStyle w:val="StyleUnderline"/>
        </w:rPr>
        <w:t xml:space="preserve">venture </w:t>
      </w:r>
      <w:r w:rsidRPr="00A474CD">
        <w:rPr>
          <w:rStyle w:val="StyleUnderline"/>
          <w:highlight w:val="cyan"/>
        </w:rPr>
        <w:t xml:space="preserve">capitalists are letting </w:t>
      </w:r>
      <w:r w:rsidRPr="00A474CD">
        <w:rPr>
          <w:rStyle w:val="Emphasis"/>
          <w:highlight w:val="cyan"/>
        </w:rPr>
        <w:t>bigger investors</w:t>
      </w:r>
      <w:r w:rsidRPr="00A474CD">
        <w:rPr>
          <w:rStyle w:val="StyleUnderline"/>
        </w:rPr>
        <w:t xml:space="preserve"> </w:t>
      </w:r>
      <w:r w:rsidRPr="00A474CD">
        <w:rPr>
          <w:rStyle w:val="StyleUnderline"/>
          <w:highlight w:val="cyan"/>
        </w:rPr>
        <w:t>handle</w:t>
      </w:r>
      <w:r w:rsidRPr="00A474CD">
        <w:rPr>
          <w:rStyle w:val="StyleUnderline"/>
        </w:rPr>
        <w:t xml:space="preserve"> the build out of solar and wind, and finding other niches where low-cost, differentiated </w:t>
      </w:r>
      <w:r w:rsidRPr="00A474CD">
        <w:rPr>
          <w:rStyle w:val="StyleUnderline"/>
          <w:highlight w:val="cyan"/>
        </w:rPr>
        <w:t>startups</w:t>
      </w:r>
      <w:r w:rsidRPr="00A474CD">
        <w:rPr>
          <w:rStyle w:val="StyleUnderline"/>
        </w:rPr>
        <w:t xml:space="preserve"> can add value</w:t>
      </w:r>
      <w:r w:rsidRPr="00A474CD">
        <w:rPr>
          <w:sz w:val="16"/>
        </w:rPr>
        <w:t xml:space="preserve"> — </w:t>
      </w:r>
      <w:r w:rsidRPr="00A474CD">
        <w:rPr>
          <w:rStyle w:val="StyleUnderline"/>
        </w:rPr>
        <w:t xml:space="preserve">such as </w:t>
      </w:r>
      <w:r w:rsidRPr="00A474CD">
        <w:rPr>
          <w:rStyle w:val="StyleUnderline"/>
          <w:highlight w:val="cyan"/>
        </w:rPr>
        <w:t xml:space="preserve">solar </w:t>
      </w:r>
      <w:r w:rsidRPr="00A474CD">
        <w:rPr>
          <w:rStyle w:val="Emphasis"/>
          <w:highlight w:val="cyan"/>
        </w:rPr>
        <w:t>services</w:t>
      </w:r>
      <w:r w:rsidRPr="00A474CD">
        <w:rPr>
          <w:rStyle w:val="StyleUnderline"/>
        </w:rPr>
        <w:t xml:space="preserve"> and </w:t>
      </w:r>
      <w:r w:rsidRPr="00A474CD">
        <w:rPr>
          <w:rStyle w:val="Emphasis"/>
        </w:rPr>
        <w:t>financing</w:t>
      </w:r>
      <w:r w:rsidRPr="00A474CD">
        <w:rPr>
          <w:rStyle w:val="StyleUnderline"/>
        </w:rPr>
        <w:t xml:space="preserve">, </w:t>
      </w:r>
      <w:r w:rsidRPr="00A474CD">
        <w:rPr>
          <w:rStyle w:val="Emphasis"/>
          <w:highlight w:val="cyan"/>
        </w:rPr>
        <w:t>lab-grown meat</w:t>
      </w:r>
      <w:r w:rsidRPr="00A474CD">
        <w:rPr>
          <w:rStyle w:val="StyleUnderline"/>
        </w:rPr>
        <w:t xml:space="preserve"> </w:t>
      </w:r>
      <w:r w:rsidRPr="00A474CD">
        <w:rPr>
          <w:rStyle w:val="StyleUnderline"/>
          <w:highlight w:val="cyan"/>
        </w:rPr>
        <w:t xml:space="preserve">and </w:t>
      </w:r>
      <w:r w:rsidRPr="00A474CD">
        <w:rPr>
          <w:rStyle w:val="Emphasis"/>
          <w:highlight w:val="cyan"/>
        </w:rPr>
        <w:t>electric vehicles</w:t>
      </w:r>
      <w:r w:rsidRPr="00A474CD">
        <w:rPr>
          <w:sz w:val="16"/>
        </w:rPr>
        <w:t xml:space="preserve">. Some of those bets are certainly going to fail, but that’s always the case in private equity. </w:t>
      </w:r>
      <w:r w:rsidRPr="009446E6">
        <w:rPr>
          <w:rStyle w:val="StyleUnderline"/>
        </w:rPr>
        <w:t xml:space="preserve">The </w:t>
      </w:r>
      <w:r w:rsidRPr="009446E6">
        <w:rPr>
          <w:rStyle w:val="StyleUnderline"/>
          <w:highlight w:val="cyan"/>
        </w:rPr>
        <w:t>success of Tesla</w:t>
      </w:r>
      <w:r w:rsidRPr="00A474CD">
        <w:rPr>
          <w:sz w:val="16"/>
        </w:rPr>
        <w:t xml:space="preserve"> — </w:t>
      </w:r>
      <w:r w:rsidRPr="009446E6">
        <w:rPr>
          <w:rStyle w:val="StyleUnderline"/>
        </w:rPr>
        <w:t xml:space="preserve">now with a </w:t>
      </w:r>
      <w:r w:rsidRPr="009446E6">
        <w:rPr>
          <w:rStyle w:val="Emphasis"/>
        </w:rPr>
        <w:t>market cap</w:t>
      </w:r>
      <w:r w:rsidRPr="009446E6">
        <w:rPr>
          <w:rStyle w:val="StyleUnderline"/>
        </w:rPr>
        <w:t xml:space="preserve"> of</w:t>
      </w:r>
      <w:r w:rsidRPr="00A474CD">
        <w:rPr>
          <w:sz w:val="16"/>
        </w:rPr>
        <w:t xml:space="preserve"> almost </w:t>
      </w:r>
      <w:r w:rsidRPr="009446E6">
        <w:rPr>
          <w:rStyle w:val="StyleUnderline"/>
        </w:rPr>
        <w:t>$700 billion</w:t>
      </w:r>
      <w:r w:rsidRPr="00A474CD">
        <w:rPr>
          <w:sz w:val="16"/>
        </w:rPr>
        <w:t xml:space="preserve">, or </w:t>
      </w:r>
      <w:r w:rsidRPr="009446E6">
        <w:rPr>
          <w:rStyle w:val="StyleUnderline"/>
        </w:rPr>
        <w:t xml:space="preserve">28 times the amount that was lost in the clean-tech bust </w:t>
      </w:r>
      <w:r w:rsidRPr="00A474CD">
        <w:rPr>
          <w:sz w:val="16"/>
        </w:rPr>
        <w:t xml:space="preserve">— </w:t>
      </w:r>
      <w:r w:rsidRPr="009446E6">
        <w:rPr>
          <w:rStyle w:val="StyleUnderline"/>
          <w:highlight w:val="cyan"/>
        </w:rPr>
        <w:t>demonstrates</w:t>
      </w:r>
      <w:r w:rsidRPr="009446E6">
        <w:rPr>
          <w:rStyle w:val="StyleUnderline"/>
        </w:rPr>
        <w:t xml:space="preserve"> the </w:t>
      </w:r>
      <w:r w:rsidRPr="009446E6">
        <w:rPr>
          <w:rStyle w:val="Emphasis"/>
        </w:rPr>
        <w:t>time-honored principle</w:t>
      </w:r>
      <w:r w:rsidRPr="009446E6">
        <w:rPr>
          <w:rStyle w:val="StyleUnderline"/>
        </w:rPr>
        <w:t xml:space="preserve"> that </w:t>
      </w:r>
      <w:r w:rsidRPr="009446E6">
        <w:rPr>
          <w:rStyle w:val="StyleUnderline"/>
          <w:highlight w:val="cyan"/>
        </w:rPr>
        <w:t>a few big hits</w:t>
      </w:r>
      <w:r w:rsidRPr="009446E6">
        <w:rPr>
          <w:rStyle w:val="StyleUnderline"/>
        </w:rPr>
        <w:t xml:space="preserve"> can </w:t>
      </w:r>
      <w:r w:rsidRPr="009446E6">
        <w:rPr>
          <w:rStyle w:val="StyleUnderline"/>
          <w:highlight w:val="cyan"/>
        </w:rPr>
        <w:t>compensate</w:t>
      </w:r>
      <w:r w:rsidRPr="009446E6">
        <w:rPr>
          <w:rStyle w:val="StyleUnderline"/>
        </w:rPr>
        <w:t xml:space="preserve"> </w:t>
      </w:r>
      <w:r w:rsidRPr="009446E6">
        <w:rPr>
          <w:rStyle w:val="StyleUnderline"/>
          <w:highlight w:val="cyan"/>
        </w:rPr>
        <w:t>for</w:t>
      </w:r>
      <w:r w:rsidRPr="009446E6">
        <w:rPr>
          <w:rStyle w:val="StyleUnderline"/>
        </w:rPr>
        <w:t xml:space="preserve"> </w:t>
      </w:r>
      <w:r w:rsidRPr="009446E6">
        <w:rPr>
          <w:rStyle w:val="Emphasis"/>
          <w:highlight w:val="cyan"/>
        </w:rPr>
        <w:t>a lot</w:t>
      </w:r>
      <w:r w:rsidRPr="009446E6">
        <w:rPr>
          <w:rStyle w:val="StyleUnderline"/>
          <w:highlight w:val="cyan"/>
        </w:rPr>
        <w:t xml:space="preserve"> of </w:t>
      </w:r>
      <w:r w:rsidRPr="009446E6">
        <w:rPr>
          <w:rStyle w:val="StyleUnderline"/>
        </w:rPr>
        <w:t xml:space="preserve">little </w:t>
      </w:r>
      <w:r w:rsidRPr="009446E6">
        <w:rPr>
          <w:rStyle w:val="Emphasis"/>
          <w:highlight w:val="cyan"/>
        </w:rPr>
        <w:t>failures</w:t>
      </w:r>
      <w:r w:rsidRPr="009446E6">
        <w:rPr>
          <w:rStyle w:val="StyleUnderline"/>
        </w:rPr>
        <w:t>.</w:t>
      </w:r>
    </w:p>
    <w:p w14:paraId="0078DF8D" w14:textId="77777777" w:rsidR="00127BEC" w:rsidRPr="006011AD" w:rsidRDefault="00127BEC" w:rsidP="00127BEC">
      <w:pPr>
        <w:rPr>
          <w:sz w:val="16"/>
        </w:rPr>
      </w:pPr>
      <w:r w:rsidRPr="00A474CD">
        <w:rPr>
          <w:sz w:val="16"/>
        </w:rPr>
        <w:t xml:space="preserve">In other words, </w:t>
      </w:r>
      <w:r w:rsidRPr="009446E6">
        <w:rPr>
          <w:rStyle w:val="StyleUnderline"/>
          <w:highlight w:val="cyan"/>
        </w:rPr>
        <w:t>clean tech is entering</w:t>
      </w:r>
      <w:r w:rsidRPr="009446E6">
        <w:rPr>
          <w:rStyle w:val="StyleUnderline"/>
        </w:rPr>
        <w:t xml:space="preserve"> the </w:t>
      </w:r>
      <w:r w:rsidRPr="009446E6">
        <w:rPr>
          <w:rStyle w:val="Emphasis"/>
        </w:rPr>
        <w:t>final stage</w:t>
      </w:r>
      <w:r w:rsidRPr="009446E6">
        <w:rPr>
          <w:rStyle w:val="StyleUnderline"/>
        </w:rPr>
        <w:t xml:space="preserve"> of the famous </w:t>
      </w:r>
      <w:r w:rsidRPr="009446E6">
        <w:rPr>
          <w:rStyle w:val="Emphasis"/>
        </w:rPr>
        <w:t>Gartner Hype Cycle</w:t>
      </w:r>
      <w:r w:rsidRPr="00A474CD">
        <w:rPr>
          <w:sz w:val="16"/>
        </w:rPr>
        <w:t xml:space="preserve"> — </w:t>
      </w:r>
      <w:r w:rsidRPr="009446E6">
        <w:rPr>
          <w:rStyle w:val="StyleUnderline"/>
        </w:rPr>
        <w:t>a pattern that describes the progression of emerging tech</w:t>
      </w:r>
      <w:r w:rsidRPr="00A474CD">
        <w:rPr>
          <w:sz w:val="16"/>
        </w:rPr>
        <w:t xml:space="preserve">nologies </w:t>
      </w:r>
      <w:r w:rsidRPr="009446E6">
        <w:rPr>
          <w:rStyle w:val="StyleUnderline"/>
        </w:rPr>
        <w:t>and business models</w:t>
      </w:r>
      <w:r w:rsidRPr="00A474CD">
        <w:rPr>
          <w:sz w:val="16"/>
        </w:rPr>
        <w:t xml:space="preserve">, </w:t>
      </w:r>
      <w:r w:rsidRPr="009446E6">
        <w:rPr>
          <w:rStyle w:val="StyleUnderline"/>
        </w:rPr>
        <w:t>starting with an innovation that sees expectations climb and then crash</w:t>
      </w:r>
      <w:r w:rsidRPr="00A474CD">
        <w:rPr>
          <w:sz w:val="16"/>
        </w:rPr>
        <w:t xml:space="preserve">, </w:t>
      </w:r>
      <w:r w:rsidRPr="009446E6">
        <w:rPr>
          <w:rStyle w:val="StyleUnderline"/>
        </w:rPr>
        <w:t xml:space="preserve">before they finally rise again to </w:t>
      </w:r>
      <w:r w:rsidRPr="009446E6">
        <w:rPr>
          <w:rStyle w:val="Emphasis"/>
          <w:highlight w:val="cyan"/>
        </w:rPr>
        <w:t>sustained productivity</w:t>
      </w:r>
      <w:r w:rsidRPr="00A474CD">
        <w:rPr>
          <w:sz w:val="16"/>
        </w:rPr>
        <w:t>.</w:t>
      </w:r>
    </w:p>
    <w:p w14:paraId="3824D18E" w14:textId="77777777" w:rsidR="00127BEC" w:rsidRPr="00C11DFD" w:rsidRDefault="00127BEC" w:rsidP="00127BEC">
      <w:pPr>
        <w:pStyle w:val="Heading4"/>
        <w:jc w:val="both"/>
      </w:pPr>
      <w:r w:rsidRPr="00C11DFD">
        <w:t>It’s key to CCS</w:t>
      </w:r>
      <w:r>
        <w:t>---</w:t>
      </w:r>
      <w:r w:rsidRPr="00C11DFD">
        <w:t xml:space="preserve">link-turns </w:t>
      </w:r>
      <w:r w:rsidRPr="00C11DFD">
        <w:rPr>
          <w:u w:val="single"/>
        </w:rPr>
        <w:t>every</w:t>
      </w:r>
      <w:r w:rsidRPr="00C11DFD">
        <w:t xml:space="preserve"> impact. </w:t>
      </w:r>
    </w:p>
    <w:p w14:paraId="77880A4D" w14:textId="77777777" w:rsidR="00127BEC" w:rsidRPr="00C11DFD" w:rsidRDefault="00127BEC" w:rsidP="00127BEC">
      <w:pPr>
        <w:rPr>
          <w:sz w:val="16"/>
          <w:szCs w:val="16"/>
        </w:rPr>
      </w:pPr>
      <w:r w:rsidRPr="00C11DFD">
        <w:rPr>
          <w:rStyle w:val="Style13ptBold"/>
        </w:rPr>
        <w:t xml:space="preserve">Graciela ‘16 </w:t>
      </w:r>
      <w:r w:rsidRPr="00C11DFD">
        <w:t>(/16</w:t>
      </w:r>
      <w:r>
        <w:t>---</w:t>
      </w:r>
      <w:r w:rsidRPr="00C11DFD">
        <w:t>Professor of Economics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w:t>
      </w:r>
      <w:r w:rsidRPr="00C11DFD">
        <w:rPr>
          <w:sz w:val="16"/>
          <w:szCs w:val="16"/>
        </w:rPr>
        <w:t xml:space="preserve"> </w:t>
      </w:r>
    </w:p>
    <w:p w14:paraId="39002FD9" w14:textId="77777777" w:rsidR="00127BEC" w:rsidRPr="00397586" w:rsidRDefault="00127BEC" w:rsidP="00127BEC">
      <w:pPr>
        <w:rPr>
          <w:sz w:val="16"/>
        </w:rPr>
      </w:pPr>
      <w:r w:rsidRPr="00C11DFD">
        <w:rPr>
          <w:sz w:val="16"/>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C11DFD">
        <w:rPr>
          <w:rStyle w:val="StyleUnderline"/>
        </w:rPr>
        <w:t xml:space="preserve">Green Capitalism requires the creation of </w:t>
      </w:r>
      <w:r w:rsidRPr="00C11DFD">
        <w:rPr>
          <w:sz w:val="16"/>
        </w:rPr>
        <w:t xml:space="preserve">global limits or </w:t>
      </w:r>
      <w:r w:rsidRPr="00C11DFD">
        <w:rPr>
          <w:rStyle w:val="StyleUnderline"/>
        </w:rPr>
        <w:t xml:space="preserve">property rights nation by nation for the use of the atmosphere, </w:t>
      </w:r>
      <w:r w:rsidRPr="00C11DFD">
        <w:rPr>
          <w:sz w:val="16"/>
        </w:rPr>
        <w:t xml:space="preserve">the bodies of water and the planet’s biodiversity, </w:t>
      </w:r>
      <w:r w:rsidRPr="00C11DFD">
        <w:rPr>
          <w:rStyle w:val="StyleUnderline"/>
        </w:rPr>
        <w:t>and the creation of new markets to trade these rights</w:t>
      </w:r>
      <w:r w:rsidRPr="00C11DFD">
        <w:rPr>
          <w:sz w:val="16"/>
        </w:rPr>
        <w:t xml:space="preserve"> from which new economic values and a new concept of economic progress emerges updating GDP as is now generally agreed is needed. </w:t>
      </w:r>
      <w:r w:rsidRPr="00C11DFD">
        <w:rPr>
          <w:rStyle w:val="Emphasis"/>
          <w:highlight w:val="cyan"/>
        </w:rPr>
        <w:t>Green Capitalism is needed</w:t>
      </w:r>
      <w:r w:rsidRPr="00C11DFD">
        <w:rPr>
          <w:rStyle w:val="StyleUnderline"/>
        </w:rPr>
        <w:t xml:space="preserve"> now </w:t>
      </w:r>
      <w:r w:rsidRPr="00C11DFD">
        <w:rPr>
          <w:rStyle w:val="Emphasis"/>
          <w:highlight w:val="cyan"/>
        </w:rPr>
        <w:t>to</w:t>
      </w:r>
      <w:r w:rsidRPr="00C11DFD">
        <w:rPr>
          <w:rStyle w:val="StyleUnderline"/>
        </w:rPr>
        <w:t xml:space="preserve"> help </w:t>
      </w:r>
      <w:r w:rsidRPr="00C11DFD">
        <w:rPr>
          <w:rStyle w:val="Emphasis"/>
          <w:highlight w:val="cyan"/>
        </w:rPr>
        <w:t>avert climate change</w:t>
      </w:r>
      <w:r w:rsidRPr="00C11DFD">
        <w:rPr>
          <w:rStyle w:val="StyleUnderline"/>
        </w:rPr>
        <w:t xml:space="preserve"> </w:t>
      </w:r>
      <w:r w:rsidRPr="00C11DFD">
        <w:rPr>
          <w:sz w:val="16"/>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C11DFD">
        <w:rPr>
          <w:rStyle w:val="StyleUnderline"/>
        </w:rPr>
        <w:t xml:space="preserve">the </w:t>
      </w:r>
      <w:r w:rsidRPr="00C11DFD">
        <w:rPr>
          <w:rStyle w:val="Emphasis"/>
        </w:rPr>
        <w:t>building blocks</w:t>
      </w:r>
      <w:r w:rsidRPr="00C11DFD">
        <w:rPr>
          <w:rStyle w:val="StyleUnderline"/>
        </w:rPr>
        <w:t xml:space="preserve"> for Green Capitalism are</w:t>
      </w:r>
      <w:r w:rsidRPr="00C11DFD">
        <w:rPr>
          <w:sz w:val="16"/>
        </w:rPr>
        <w:t xml:space="preserve"> then as follows; (1) </w:t>
      </w:r>
      <w:r w:rsidRPr="00C11DFD">
        <w:rPr>
          <w:rStyle w:val="StyleUnderline"/>
        </w:rPr>
        <w:t>Global limits nation by nation</w:t>
      </w:r>
      <w:r w:rsidRPr="00C11DFD">
        <w:rPr>
          <w:sz w:val="16"/>
        </w:rPr>
        <w:t xml:space="preserve"> in the use of the planet’s atmosphere, its water bodies and biodiversity - these are global public goods. (2) </w:t>
      </w:r>
      <w:r w:rsidRPr="00C11DFD">
        <w:rPr>
          <w:rStyle w:val="StyleUnderline"/>
        </w:rPr>
        <w:t>New global markets to trade these limits</w:t>
      </w:r>
      <w:r w:rsidRPr="00C11DFD">
        <w:rPr>
          <w:sz w:val="16"/>
        </w:rPr>
        <w:t xml:space="preserve">, based on equity and efficiency. These markets are relatives of the Carbon Market and the SO2 market. </w:t>
      </w:r>
      <w:r w:rsidRPr="00C11DFD">
        <w:rPr>
          <w:rStyle w:val="StyleUnderline"/>
        </w:rPr>
        <w:lastRenderedPageBreak/>
        <w:t xml:space="preserve">The new market create new measures of economic values and update the concept of GDP. </w:t>
      </w:r>
      <w:r w:rsidRPr="00C11DFD">
        <w:rPr>
          <w:sz w:val="16"/>
        </w:rPr>
        <w:t xml:space="preserve">(3) </w:t>
      </w:r>
      <w:r w:rsidRPr="00C11DFD">
        <w:rPr>
          <w:rStyle w:val="StyleUnderline"/>
        </w:rPr>
        <w:t>Efficient use of Carbon Negative Tech</w:t>
      </w:r>
      <w:r w:rsidRPr="00C11DFD">
        <w:rPr>
          <w:sz w:val="16"/>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C11DFD">
        <w:rPr>
          <w:rStyle w:val="StyleUnderline"/>
        </w:rPr>
        <w:t>new generation tech</w:t>
      </w:r>
      <w:r w:rsidRPr="00C11DFD">
        <w:rPr>
          <w:sz w:val="16"/>
        </w:rPr>
        <w:t xml:space="preserve">nologies that </w:t>
      </w:r>
      <w:r w:rsidRPr="00C11DFD">
        <w:rPr>
          <w:rStyle w:val="StyleUnderline"/>
        </w:rPr>
        <w:t>can capture CO2 from the air</w:t>
      </w:r>
      <w:r w:rsidRPr="00C11DFD">
        <w:rPr>
          <w:sz w:val="16"/>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C11DFD">
        <w:rPr>
          <w:rStyle w:val="StyleUnderline"/>
        </w:rPr>
        <w:t xml:space="preserve">a 400 MW </w:t>
      </w:r>
      <w:r w:rsidRPr="00C11DFD">
        <w:rPr>
          <w:rStyle w:val="StyleUnderline"/>
          <w:highlight w:val="cyan"/>
        </w:rPr>
        <w:t xml:space="preserve">coal plant </w:t>
      </w:r>
      <w:r w:rsidRPr="00C11DFD">
        <w:rPr>
          <w:rStyle w:val="StyleUnderline"/>
        </w:rPr>
        <w:t xml:space="preserve">that emits 1 million tons of CO2 per year </w:t>
      </w:r>
      <w:r w:rsidRPr="00C11DFD">
        <w:rPr>
          <w:rStyle w:val="StyleUnderline"/>
          <w:highlight w:val="cyan"/>
        </w:rPr>
        <w:t>can</w:t>
      </w:r>
      <w:r w:rsidRPr="00C11DFD">
        <w:rPr>
          <w:rStyle w:val="StyleUnderline"/>
        </w:rPr>
        <w:t xml:space="preserve"> become a carbon sink </w:t>
      </w:r>
      <w:r w:rsidRPr="00C11DFD">
        <w:rPr>
          <w:rStyle w:val="StyleUnderline"/>
          <w:highlight w:val="cyan"/>
        </w:rPr>
        <w:t>absorb</w:t>
      </w:r>
      <w:r w:rsidRPr="00C11DFD">
        <w:rPr>
          <w:rStyle w:val="StyleUnderline"/>
        </w:rPr>
        <w:t xml:space="preserve">ing a net amount of </w:t>
      </w:r>
      <w:r w:rsidRPr="00C11DFD">
        <w:rPr>
          <w:rStyle w:val="StyleUnderline"/>
          <w:highlight w:val="cyan"/>
        </w:rPr>
        <w:t>1 million tons</w:t>
      </w:r>
      <w:r w:rsidRPr="00C11DFD">
        <w:rPr>
          <w:rStyle w:val="StyleUnderline"/>
        </w:rPr>
        <w:t xml:space="preserve"> of CO2 instead</w:t>
      </w:r>
      <w:r w:rsidRPr="00C11DFD">
        <w:rPr>
          <w:sz w:val="16"/>
        </w:rPr>
        <w:t xml:space="preserve">. </w:t>
      </w:r>
      <w:r w:rsidRPr="00C11DFD">
        <w:rPr>
          <w:rStyle w:val="StyleUnderline"/>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C11DFD">
        <w:rPr>
          <w:sz w:val="16"/>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C11DFD">
        <w:rPr>
          <w:rStyle w:val="StyleUnderline"/>
        </w:rPr>
        <w:t>This means more energy, more jobs, and it also means economic growth in developing nations, all of this while cleaning the CO2 in the atmosphere. Carbon negative tech</w:t>
      </w:r>
      <w:r w:rsidRPr="00C11DFD">
        <w:rPr>
          <w:sz w:val="16"/>
        </w:rPr>
        <w:t xml:space="preserve">nologies </w:t>
      </w:r>
      <w:r w:rsidRPr="00C11DFD">
        <w:rPr>
          <w:rStyle w:val="StyleUnderline"/>
        </w:rPr>
        <w:t>can literally transform the world economy</w:t>
      </w:r>
      <w:r w:rsidRPr="00C11DFD">
        <w:rPr>
          <w:sz w:val="16"/>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C11DFD">
        <w:rPr>
          <w:rStyle w:val="Emphasis"/>
          <w:highlight w:val="cyan"/>
        </w:rPr>
        <w:t xml:space="preserve">long-run strategies do not work </w:t>
      </w:r>
      <w:r w:rsidRPr="00C11DFD">
        <w:rPr>
          <w:rStyle w:val="Emphasis"/>
        </w:rPr>
        <w:t>in the short run</w:t>
      </w:r>
      <w:r w:rsidRPr="00C11DFD">
        <w:rPr>
          <w:sz w:val="16"/>
        </w:rPr>
        <w:t xml:space="preserve"> and different policies and </w:t>
      </w:r>
      <w:r w:rsidRPr="00C11DFD">
        <w:rPr>
          <w:rStyle w:val="Emphasis"/>
          <w:highlight w:val="cyan"/>
        </w:rPr>
        <w:t>economic incentives are needed</w:t>
      </w:r>
      <w:r w:rsidRPr="00C11DFD">
        <w:rPr>
          <w:rStyle w:val="Emphasis"/>
        </w:rPr>
        <w:t>.</w:t>
      </w:r>
      <w:r w:rsidRPr="00C11DFD">
        <w:rPr>
          <w:sz w:val="16"/>
        </w:rPr>
        <w:t xml:space="preserve"> In the long run the best climate change policy is to replace fossil fuel sources of energy that by themselves cause 45% of the global emissions, and to plant trees to restore if possible the natural sources and sinks of CO2. But </w:t>
      </w:r>
      <w:r w:rsidRPr="00C11DFD">
        <w:rPr>
          <w:rStyle w:val="StyleUnderline"/>
        </w:rPr>
        <w:t xml:space="preserve">the </w:t>
      </w:r>
      <w:r w:rsidRPr="00C11DFD">
        <w:rPr>
          <w:rStyle w:val="StyleUnderline"/>
          <w:highlight w:val="cyan"/>
        </w:rPr>
        <w:t>fossil fuel</w:t>
      </w:r>
      <w:r w:rsidRPr="00C11DFD">
        <w:rPr>
          <w:rStyle w:val="StyleUnderline"/>
        </w:rPr>
        <w:t xml:space="preserve"> power plant </w:t>
      </w:r>
      <w:r w:rsidRPr="00C11DFD">
        <w:rPr>
          <w:rStyle w:val="StyleUnderline"/>
          <w:highlight w:val="cyan"/>
        </w:rPr>
        <w:t>infrastructure is</w:t>
      </w:r>
      <w:r w:rsidRPr="00C11DFD">
        <w:rPr>
          <w:sz w:val="16"/>
        </w:rPr>
        <w:t xml:space="preserve"> about </w:t>
      </w:r>
      <w:r w:rsidRPr="00C11DFD">
        <w:rPr>
          <w:rStyle w:val="Emphasis"/>
          <w:highlight w:val="cyan"/>
        </w:rPr>
        <w:t>87%</w:t>
      </w:r>
      <w:r w:rsidRPr="00C11DFD">
        <w:rPr>
          <w:sz w:val="16"/>
        </w:rPr>
        <w:t xml:space="preserve"> </w:t>
      </w:r>
      <w:r w:rsidRPr="00C11DFD">
        <w:rPr>
          <w:rStyle w:val="StyleUnderline"/>
        </w:rPr>
        <w:t xml:space="preserve">of the power plant infrastructure and about $45-55 trillion </w:t>
      </w:r>
      <w:r w:rsidRPr="00C11DFD">
        <w:rPr>
          <w:rStyle w:val="StyleUnderline"/>
          <w:highlight w:val="cyan"/>
        </w:rPr>
        <w:t>globally.</w:t>
      </w:r>
      <w:r w:rsidRPr="00C11DFD">
        <w:rPr>
          <w:sz w:val="16"/>
          <w:highlight w:val="cyan"/>
        </w:rPr>
        <w:t xml:space="preserve"> </w:t>
      </w:r>
      <w:r w:rsidRPr="00C11DFD">
        <w:rPr>
          <w:rStyle w:val="StyleUnderline"/>
          <w:highlight w:val="cyan"/>
        </w:rPr>
        <w:t>This</w:t>
      </w:r>
      <w:r w:rsidRPr="00C11DFD">
        <w:rPr>
          <w:rStyle w:val="StyleUnderline"/>
        </w:rPr>
        <w:t xml:space="preserve"> infrastructure </w:t>
      </w:r>
      <w:r w:rsidRPr="00C11DFD">
        <w:rPr>
          <w:rStyle w:val="StyleUnderline"/>
          <w:highlight w:val="cyan"/>
        </w:rPr>
        <w:t>cannot be replaced</w:t>
      </w:r>
      <w:r w:rsidRPr="00C11DFD">
        <w:rPr>
          <w:rStyle w:val="StyleUnderline"/>
        </w:rPr>
        <w:t xml:space="preserve"> quickly, </w:t>
      </w:r>
      <w:r w:rsidRPr="00C11DFD">
        <w:rPr>
          <w:rStyle w:val="Emphasis"/>
        </w:rPr>
        <w:t xml:space="preserve">certainly not </w:t>
      </w:r>
      <w:r w:rsidRPr="00C11DFD">
        <w:rPr>
          <w:rStyle w:val="Emphasis"/>
          <w:highlight w:val="cyan"/>
        </w:rPr>
        <w:t xml:space="preserve">in </w:t>
      </w:r>
      <w:r w:rsidRPr="00C11DFD">
        <w:rPr>
          <w:rStyle w:val="Emphasis"/>
        </w:rPr>
        <w:t xml:space="preserve">the short </w:t>
      </w:r>
      <w:r w:rsidRPr="00C11DFD">
        <w:rPr>
          <w:rStyle w:val="Emphasis"/>
          <w:highlight w:val="cyan"/>
        </w:rPr>
        <w:t>time</w:t>
      </w:r>
      <w:r w:rsidRPr="00C11DFD">
        <w:rPr>
          <w:rStyle w:val="Emphasis"/>
        </w:rPr>
        <w:t xml:space="preserve"> period in which we need </w:t>
      </w:r>
      <w:r w:rsidRPr="00C11DFD">
        <w:rPr>
          <w:rStyle w:val="Emphasis"/>
          <w:highlight w:val="cyan"/>
        </w:rPr>
        <w:t>to</w:t>
      </w:r>
      <w:r w:rsidRPr="00C11DFD">
        <w:rPr>
          <w:rStyle w:val="Emphasis"/>
        </w:rPr>
        <w:t xml:space="preserve"> take action to </w:t>
      </w:r>
      <w:r w:rsidRPr="00C11DFD">
        <w:rPr>
          <w:rStyle w:val="Emphasis"/>
          <w:highlight w:val="cyan"/>
        </w:rPr>
        <w:t>avert</w:t>
      </w:r>
      <w:r w:rsidRPr="00C11DFD">
        <w:rPr>
          <w:rStyle w:val="Emphasis"/>
        </w:rPr>
        <w:t xml:space="preserve"> catastrophic </w:t>
      </w:r>
      <w:r w:rsidRPr="00C11DFD">
        <w:rPr>
          <w:rStyle w:val="Emphasis"/>
          <w:highlight w:val="cyan"/>
        </w:rPr>
        <w:t>climate change</w:t>
      </w:r>
      <w:r w:rsidRPr="00C11DFD">
        <w:rPr>
          <w:rStyle w:val="StyleUnderline"/>
        </w:rPr>
        <w:t>.</w:t>
      </w:r>
      <w:r w:rsidRPr="00C11DFD">
        <w:rPr>
          <w:sz w:val="16"/>
        </w:rPr>
        <w:t xml:space="preserve"> The issue is that </w:t>
      </w:r>
      <w:r w:rsidRPr="00C11DFD">
        <w:rPr>
          <w:rStyle w:val="StyleUnderline"/>
        </w:rPr>
        <w:t xml:space="preserve">CO2 once emitted remains hundreds of years in the atmosphere and we have emitted so much that unless we actually </w:t>
      </w:r>
      <w:r w:rsidRPr="00C11DFD">
        <w:rPr>
          <w:rStyle w:val="Emphasis"/>
        </w:rPr>
        <w:t>remove the CO2</w:t>
      </w:r>
      <w:r w:rsidRPr="00C11DFD">
        <w:rPr>
          <w:rStyle w:val="StyleUnderline"/>
        </w:rPr>
        <w:t xml:space="preserve"> that is already there, </w:t>
      </w:r>
      <w:r w:rsidRPr="00C11DFD">
        <w:rPr>
          <w:rStyle w:val="Emphasis"/>
        </w:rPr>
        <w:t>we cannot remain</w:t>
      </w:r>
      <w:r w:rsidRPr="00C11DFD">
        <w:rPr>
          <w:sz w:val="16"/>
        </w:rPr>
        <w:t xml:space="preserve"> long </w:t>
      </w:r>
      <w:r w:rsidRPr="00C11DFD">
        <w:rPr>
          <w:rStyle w:val="Emphasis"/>
        </w:rPr>
        <w:t>within the carbon budget</w:t>
      </w:r>
      <w:r w:rsidRPr="00C11DFD">
        <w:rPr>
          <w:sz w:val="16"/>
        </w:rPr>
        <w:t xml:space="preserve">, which is the concentration of CO2 beyond which we fear catastrophic climate change. In the short run, therefore, </w:t>
      </w:r>
      <w:r w:rsidRPr="00C11DFD">
        <w:rPr>
          <w:rStyle w:val="Emphasis"/>
        </w:rPr>
        <w:t>we face significant time pressure</w:t>
      </w:r>
      <w:r w:rsidRPr="00C11DFD">
        <w:rPr>
          <w:sz w:val="16"/>
        </w:rPr>
        <w:t xml:space="preserve">. The </w:t>
      </w:r>
      <w:r w:rsidRPr="00C11DFD">
        <w:rPr>
          <w:rStyle w:val="Emphasis"/>
        </w:rPr>
        <w:t>IPCC indicates</w:t>
      </w:r>
      <w:r w:rsidRPr="00C11DFD">
        <w:rPr>
          <w:sz w:val="16"/>
        </w:rPr>
        <w:t xml:space="preserve"> in its 2014 5th Assessment Report that </w:t>
      </w:r>
      <w:r w:rsidRPr="00C11DFD">
        <w:rPr>
          <w:rStyle w:val="StyleUnderline"/>
          <w:highlight w:val="cyan"/>
        </w:rPr>
        <w:t>we must</w:t>
      </w:r>
      <w:r w:rsidRPr="00C11DFD">
        <w:rPr>
          <w:rStyle w:val="StyleUnderline"/>
        </w:rPr>
        <w:t xml:space="preserve"> actually </w:t>
      </w:r>
      <w:r w:rsidRPr="00C11DFD">
        <w:rPr>
          <w:rStyle w:val="Emphasis"/>
          <w:highlight w:val="cyan"/>
        </w:rPr>
        <w:t>remove</w:t>
      </w:r>
      <w:r w:rsidRPr="00C11DFD">
        <w:rPr>
          <w:rStyle w:val="Emphasis"/>
        </w:rPr>
        <w:t xml:space="preserve"> the </w:t>
      </w:r>
      <w:r w:rsidRPr="00C11DFD">
        <w:rPr>
          <w:rStyle w:val="Emphasis"/>
          <w:highlight w:val="cyan"/>
        </w:rPr>
        <w:t>carbon</w:t>
      </w:r>
      <w:r w:rsidRPr="00C11DFD">
        <w:rPr>
          <w:rStyle w:val="Emphasis"/>
        </w:rPr>
        <w:t xml:space="preserve"> that is already in the atmosphere</w:t>
      </w:r>
      <w:r w:rsidRPr="00C11DFD">
        <w:rPr>
          <w:sz w:val="16"/>
        </w:rPr>
        <w:t xml:space="preserve"> and do so </w:t>
      </w:r>
      <w:r w:rsidRPr="00C11DFD">
        <w:rPr>
          <w:rStyle w:val="Emphasis"/>
        </w:rPr>
        <w:t>in massive quantities</w:t>
      </w:r>
      <w:r w:rsidRPr="00C11DFD">
        <w:rPr>
          <w:sz w:val="16"/>
        </w:rPr>
        <w:t xml:space="preserve">, this century (p. 191 of 5th Assessment Report). </w:t>
      </w:r>
      <w:r w:rsidRPr="00C11DFD">
        <w:rPr>
          <w:rStyle w:val="StyleUnderline"/>
        </w:rPr>
        <w:t>This is what I called a carbon negative approach,</w:t>
      </w:r>
      <w:r w:rsidRPr="00C11DFD">
        <w:rPr>
          <w:sz w:val="16"/>
        </w:rPr>
        <w:t xml:space="preserve"> which works for the short run. Renewable energy is the long run solution. </w:t>
      </w:r>
      <w:r w:rsidRPr="00C11DFD">
        <w:rPr>
          <w:rStyle w:val="StyleUnderline"/>
        </w:rPr>
        <w:t xml:space="preserve">Renewable energy is too slow for a short run resolution since replacing a $45-55 trillion power plant infrastructure with renewable plants could take </w:t>
      </w:r>
      <w:r w:rsidRPr="00C11DFD">
        <w:rPr>
          <w:rStyle w:val="Emphasis"/>
        </w:rPr>
        <w:t>decades</w:t>
      </w:r>
      <w:r w:rsidRPr="00C11DFD">
        <w:rPr>
          <w:rStyle w:val="StyleUnderline"/>
        </w:rPr>
        <w:t>.</w:t>
      </w:r>
      <w:r w:rsidRPr="00C11DFD">
        <w:rPr>
          <w:sz w:val="16"/>
        </w:rPr>
        <w:t xml:space="preserve"> </w:t>
      </w:r>
      <w:r w:rsidRPr="00C11DFD">
        <w:rPr>
          <w:rStyle w:val="StyleUnderline"/>
        </w:rPr>
        <w:t>We need action sooner than that.</w:t>
      </w:r>
      <w:r w:rsidRPr="00C11DFD">
        <w:rPr>
          <w:sz w:val="16"/>
        </w:rPr>
        <w:t xml:space="preserve"> For the short run we need carbon negative technologies that capture more carbon than what is emitted. Trees do that and they must be conserved to help preserve biodiversity. Biochar does that. But </w:t>
      </w:r>
      <w:r w:rsidRPr="00C11DFD">
        <w:rPr>
          <w:rStyle w:val="StyleUnderline"/>
        </w:rPr>
        <w:t>trees and other natural sinks are too slow for what we need today.</w:t>
      </w:r>
      <w:r w:rsidRPr="00C11DFD">
        <w:rPr>
          <w:sz w:val="16"/>
        </w:rPr>
        <w:t xml:space="preserve"> Therefore, negative carbon is needed now as part of a blueprint for transformation. It </w:t>
      </w:r>
      <w:r w:rsidRPr="00C11DFD">
        <w:rPr>
          <w:rStyle w:val="StyleUnderline"/>
        </w:rPr>
        <w:t>must be part of the blueprint for</w:t>
      </w:r>
      <w:r w:rsidRPr="00C11DFD">
        <w:rPr>
          <w:sz w:val="16"/>
        </w:rPr>
        <w:t xml:space="preserve"> Sustainable Development and its short term manifestation that I call </w:t>
      </w:r>
      <w:r w:rsidRPr="00C11DFD">
        <w:rPr>
          <w:rStyle w:val="Emphasis"/>
        </w:rPr>
        <w:t>Green Capitalism</w:t>
      </w:r>
      <w:r w:rsidRPr="00C11DFD">
        <w:rPr>
          <w:sz w:val="16"/>
        </w:rPr>
        <w:t xml:space="preserve">, </w:t>
      </w:r>
      <w:r w:rsidRPr="00C11DFD">
        <w:rPr>
          <w:rStyle w:val="StyleUnderline"/>
        </w:rPr>
        <w:t>while in the long run renewable sources of energy suffice</w:t>
      </w:r>
      <w:r w:rsidRPr="00C11DFD">
        <w:rPr>
          <w:sz w:val="16"/>
        </w:rPr>
        <w:t xml:space="preserve">, including Wind, Biofuels, Nuclear, Geothermal, and Hydroelectric energy. </w:t>
      </w:r>
      <w:r w:rsidRPr="00C11DFD">
        <w:rPr>
          <w:rStyle w:val="StyleUnderline"/>
        </w:rPr>
        <w:t>These are in limited supply and cannot replace fossil fuels</w:t>
      </w:r>
      <w:r w:rsidRPr="00C11DFD">
        <w:rPr>
          <w:sz w:val="16"/>
        </w:rPr>
        <w:t xml:space="preserve">. </w:t>
      </w:r>
      <w:r w:rsidRPr="00C11DFD">
        <w:rPr>
          <w:rStyle w:val="StyleUnderline"/>
        </w:rPr>
        <w:t>Global energy today is</w:t>
      </w:r>
      <w:r w:rsidRPr="00C11DFD">
        <w:rPr>
          <w:sz w:val="16"/>
        </w:rPr>
        <w:t xml:space="preserve"> roughly divided as follows: </w:t>
      </w:r>
      <w:r w:rsidRPr="00C11DFD">
        <w:rPr>
          <w:rStyle w:val="StyleUnderline"/>
        </w:rPr>
        <w:t>87%</w:t>
      </w:r>
      <w:r w:rsidRPr="00C11DFD">
        <w:rPr>
          <w:sz w:val="16"/>
        </w:rPr>
        <w:t xml:space="preserve"> is </w:t>
      </w:r>
      <w:r w:rsidRPr="00C11DFD">
        <w:rPr>
          <w:rStyle w:val="StyleUnderline"/>
        </w:rPr>
        <w:t>fossil</w:t>
      </w:r>
      <w:r w:rsidRPr="00C11DFD">
        <w:rPr>
          <w:sz w:val="16"/>
        </w:rPr>
        <w:t xml:space="preserve">, namely natural gas, coal, oil; </w:t>
      </w:r>
      <w:r w:rsidRPr="00C11DFD">
        <w:rPr>
          <w:rStyle w:val="StyleUnderline"/>
        </w:rPr>
        <w:t>10%</w:t>
      </w:r>
      <w:r w:rsidRPr="00C11DFD">
        <w:rPr>
          <w:sz w:val="16"/>
        </w:rPr>
        <w:t xml:space="preserve"> is </w:t>
      </w:r>
      <w:r w:rsidRPr="00C11DFD">
        <w:rPr>
          <w:rStyle w:val="StyleUnderline"/>
        </w:rPr>
        <w:t xml:space="preserve">nuclear, geothermal, and hydroelectric, and less than 1% is solar </w:t>
      </w:r>
      <w:r w:rsidRPr="00C11DFD">
        <w:rPr>
          <w:sz w:val="16"/>
        </w:rPr>
        <w:t>power</w:t>
      </w:r>
      <w:r>
        <w:rPr>
          <w:sz w:val="16"/>
        </w:rPr>
        <w:t>---</w:t>
      </w:r>
      <w:r w:rsidRPr="00C11DFD">
        <w:rPr>
          <w:sz w:val="16"/>
        </w:rPr>
        <w:t xml:space="preserve">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C11DFD">
        <w:rPr>
          <w:rStyle w:val="Emphasis"/>
        </w:rPr>
        <w:t>we need a short-term strategy that accelerates long run renewable energy</w:t>
      </w:r>
      <w:r w:rsidRPr="00C11DFD">
        <w:rPr>
          <w:sz w:val="16"/>
        </w:rPr>
        <w:t xml:space="preserve">, or we will defeat long-term goals. </w:t>
      </w:r>
      <w:r w:rsidRPr="00C11DFD">
        <w:rPr>
          <w:rStyle w:val="StyleUnderline"/>
        </w:rPr>
        <w:t>In the short term as the IPCC validates, we need carbon negative tech</w:t>
      </w:r>
      <w:r w:rsidRPr="00C11DFD">
        <w:rPr>
          <w:sz w:val="16"/>
        </w:rPr>
        <w:t xml:space="preserve">nology, carbon removals. </w:t>
      </w:r>
      <w:r w:rsidRPr="00C11DFD">
        <w:rPr>
          <w:rStyle w:val="StyleUnderline"/>
        </w:rPr>
        <w:t xml:space="preserve">The short run </w:t>
      </w:r>
      <w:r w:rsidRPr="00C11DFD">
        <w:rPr>
          <w:rStyle w:val="StyleUnderline"/>
        </w:rPr>
        <w:lastRenderedPageBreak/>
        <w:t>is the next 20 or 30 years</w:t>
      </w:r>
      <w:r w:rsidRPr="00C11DFD">
        <w:rPr>
          <w:sz w:val="16"/>
        </w:rPr>
        <w:t xml:space="preserve">. </w:t>
      </w:r>
      <w:r w:rsidRPr="00C11DFD">
        <w:rPr>
          <w:rStyle w:val="Emphasis"/>
        </w:rPr>
        <w:t>There is no time in this period of time to transform the entire fossil infrastructure</w:t>
      </w:r>
      <w:r>
        <w:rPr>
          <w:sz w:val="16"/>
        </w:rPr>
        <w:t>---</w:t>
      </w:r>
      <w:r w:rsidRPr="00C11DFD">
        <w:rPr>
          <w:sz w:val="16"/>
        </w:rPr>
        <w:t xml:space="preserve">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C11DFD">
        <w:rPr>
          <w:rStyle w:val="StyleUnderline"/>
        </w:rPr>
        <w:t xml:space="preserve">The </w:t>
      </w:r>
      <w:r w:rsidRPr="00C11DFD">
        <w:rPr>
          <w:rStyle w:val="StyleUnderline"/>
          <w:highlight w:val="cyan"/>
        </w:rPr>
        <w:t>solution is to</w:t>
      </w:r>
      <w:r w:rsidRPr="00C11DFD">
        <w:rPr>
          <w:rStyle w:val="StyleUnderline"/>
        </w:rPr>
        <w:t xml:space="preserve"> combine </w:t>
      </w:r>
      <w:r w:rsidRPr="00C11DFD">
        <w:rPr>
          <w:rStyle w:val="StyleUnderline"/>
          <w:highlight w:val="cyan"/>
        </w:rPr>
        <w:t>air capture of CO2</w:t>
      </w:r>
      <w:r w:rsidRPr="00C11DFD">
        <w:rPr>
          <w:rStyle w:val="StyleUnderline"/>
        </w:rPr>
        <w:t xml:space="preserve"> </w:t>
      </w:r>
      <w:r w:rsidRPr="00C11DFD">
        <w:rPr>
          <w:rStyle w:val="StyleUnderline"/>
          <w:highlight w:val="cyan"/>
        </w:rPr>
        <w:t>with storage</w:t>
      </w:r>
      <w:r w:rsidRPr="00C11DFD">
        <w:rPr>
          <w:rStyle w:val="StyleUnderline"/>
        </w:rPr>
        <w:t xml:space="preserve"> of CO2 into stable materials</w:t>
      </w:r>
      <w:r w:rsidRPr="00C11DFD">
        <w:rPr>
          <w:sz w:val="16"/>
        </w:rPr>
        <w:t xml:space="preserve"> such as biochar, cement, polymers, and carbon fibers </w:t>
      </w:r>
      <w:r w:rsidRPr="00C11DFD">
        <w:rPr>
          <w:rStyle w:val="StyleUnderline"/>
        </w:rPr>
        <w:t>that replace</w:t>
      </w:r>
      <w:r w:rsidRPr="00C11DFD">
        <w:rPr>
          <w:sz w:val="16"/>
        </w:rPr>
        <w:t xml:space="preserve"> a number of </w:t>
      </w:r>
      <w:r w:rsidRPr="00C11DFD">
        <w:rPr>
          <w:rStyle w:val="StyleUnderline"/>
        </w:rPr>
        <w:t>other</w:t>
      </w:r>
      <w:r w:rsidRPr="00C11DFD">
        <w:rPr>
          <w:sz w:val="16"/>
        </w:rPr>
        <w:t xml:space="preserve"> construction </w:t>
      </w:r>
      <w:r w:rsidRPr="00C11DFD">
        <w:rPr>
          <w:rStyle w:val="StyleUnderline"/>
        </w:rPr>
        <w:t>materials</w:t>
      </w:r>
      <w:r w:rsidRPr="00C11DFD">
        <w:rPr>
          <w:sz w:val="16"/>
        </w:rPr>
        <w:t xml:space="preserve"> such as metals. The most recent BMW automobile model uses only carbon fibers rather than metals. </w:t>
      </w:r>
      <w:r w:rsidRPr="00C11DFD">
        <w:rPr>
          <w:rStyle w:val="StyleUnderline"/>
        </w:rPr>
        <w:t>It is</w:t>
      </w:r>
      <w:r w:rsidRPr="00C11DFD">
        <w:rPr>
          <w:sz w:val="16"/>
        </w:rPr>
        <w:t xml:space="preserve"> also </w:t>
      </w:r>
      <w:r w:rsidRPr="00C11DFD">
        <w:rPr>
          <w:rStyle w:val="StyleUnderline"/>
        </w:rPr>
        <w:t xml:space="preserve">possible </w:t>
      </w:r>
      <w:r w:rsidRPr="00C11DFD">
        <w:rPr>
          <w:rStyle w:val="StyleUnderline"/>
          <w:highlight w:val="cyan"/>
        </w:rPr>
        <w:t>to combine CO2 to produce renewable gasoline</w:t>
      </w:r>
      <w:r w:rsidRPr="00C11DFD">
        <w:rPr>
          <w:rStyle w:val="StyleUnderline"/>
        </w:rPr>
        <w:t>,</w:t>
      </w:r>
      <w:r w:rsidRPr="00C11DFD">
        <w:rPr>
          <w:sz w:val="16"/>
        </w:rPr>
        <w:t xml:space="preserve"> namely gasoline produced from air and water. CO2 can be separated from air and hydrogen separated from water, and their combination is a well-known industrial process to produce gasoline. Is this therefore too expensive? There are </w:t>
      </w:r>
      <w:r w:rsidRPr="00C11DFD">
        <w:rPr>
          <w:rStyle w:val="StyleUnderline"/>
        </w:rPr>
        <w:t>new tech</w:t>
      </w:r>
      <w:r w:rsidRPr="00C11DFD">
        <w:rPr>
          <w:sz w:val="16"/>
        </w:rPr>
        <w:t xml:space="preserve">nologies </w:t>
      </w:r>
      <w:r w:rsidRPr="00C11DFD">
        <w:rPr>
          <w:rStyle w:val="StyleUnderline"/>
        </w:rPr>
        <w:t>using algae</w:t>
      </w:r>
      <w:r w:rsidRPr="00C11DFD">
        <w:rPr>
          <w:sz w:val="16"/>
        </w:rPr>
        <w:t xml:space="preserve"> that </w:t>
      </w:r>
      <w:r w:rsidRPr="00C11DFD">
        <w:rPr>
          <w:rStyle w:val="StyleUnderline"/>
          <w:highlight w:val="cyan"/>
        </w:rPr>
        <w:t>make synthetic fuel commercially feasible</w:t>
      </w:r>
      <w:r w:rsidRPr="00C11DFD">
        <w:rPr>
          <w:rStyle w:val="StyleUnderline"/>
        </w:rPr>
        <w:t xml:space="preserve"> at competitive rates</w:t>
      </w:r>
      <w:r w:rsidRPr="00C11DFD">
        <w:rPr>
          <w:sz w:val="16"/>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C11DFD">
        <w:rPr>
          <w:rStyle w:val="StyleUnderline"/>
        </w:rPr>
        <w:t xml:space="preserve">the </w:t>
      </w:r>
      <w:r w:rsidRPr="00C11DFD">
        <w:rPr>
          <w:rStyle w:val="StyleUnderline"/>
          <w:highlight w:val="cyan"/>
        </w:rPr>
        <w:t xml:space="preserve">blueprint </w:t>
      </w:r>
      <w:r w:rsidRPr="00C11DFD">
        <w:rPr>
          <w:rStyle w:val="StyleUnderline"/>
        </w:rPr>
        <w:t xml:space="preserve">offered here </w:t>
      </w:r>
      <w:r w:rsidRPr="00C11DFD">
        <w:rPr>
          <w:rStyle w:val="StyleUnderline"/>
          <w:highlight w:val="cyan"/>
        </w:rPr>
        <w:t xml:space="preserve">is a </w:t>
      </w:r>
      <w:r w:rsidRPr="00C11DFD">
        <w:rPr>
          <w:rStyle w:val="Emphasis"/>
          <w:highlight w:val="cyan"/>
        </w:rPr>
        <w:t>private/public approach</w:t>
      </w:r>
      <w:r w:rsidRPr="00C11DFD">
        <w:rPr>
          <w:sz w:val="16"/>
          <w:highlight w:val="cyan"/>
        </w:rPr>
        <w:t xml:space="preserve">, </w:t>
      </w:r>
      <w:r w:rsidRPr="00C11DFD">
        <w:rPr>
          <w:rStyle w:val="StyleUnderline"/>
          <w:highlight w:val="cyan"/>
        </w:rPr>
        <w:t xml:space="preserve">based on </w:t>
      </w:r>
      <w:r w:rsidRPr="00C11DFD">
        <w:rPr>
          <w:rStyle w:val="Emphasis"/>
          <w:highlight w:val="cyan"/>
        </w:rPr>
        <w:t>new industrial tech</w:t>
      </w:r>
      <w:r w:rsidRPr="00C11DFD">
        <w:rPr>
          <w:sz w:val="16"/>
        </w:rPr>
        <w:t xml:space="preserve">nology and </w:t>
      </w:r>
      <w:r w:rsidRPr="00C11DFD">
        <w:rPr>
          <w:rStyle w:val="Emphasis"/>
          <w:highlight w:val="cyan"/>
        </w:rPr>
        <w:t>financial markets</w:t>
      </w:r>
      <w:r w:rsidRPr="00C11DFD">
        <w:rPr>
          <w:sz w:val="16"/>
          <w:highlight w:val="cyan"/>
        </w:rPr>
        <w:t xml:space="preserve">, </w:t>
      </w:r>
      <w:r w:rsidRPr="00C11DFD">
        <w:rPr>
          <w:rStyle w:val="Emphasis"/>
        </w:rPr>
        <w:t>self-funded</w:t>
      </w:r>
      <w:r w:rsidRPr="00C11DFD">
        <w:rPr>
          <w:sz w:val="16"/>
        </w:rPr>
        <w:t xml:space="preserve"> </w:t>
      </w:r>
      <w:r w:rsidRPr="00C11DFD">
        <w:rPr>
          <w:rStyle w:val="StyleUnderline"/>
          <w:highlight w:val="cyan"/>
        </w:rPr>
        <w:t xml:space="preserve">and using </w:t>
      </w:r>
      <w:r w:rsidRPr="00C11DFD">
        <w:rPr>
          <w:rStyle w:val="Emphasis"/>
          <w:highlight w:val="cyan"/>
        </w:rPr>
        <w:t>profitable greenmarkets</w:t>
      </w:r>
      <w:r w:rsidRPr="00C11DFD">
        <w:rPr>
          <w:sz w:val="16"/>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C11DFD">
        <w:rPr>
          <w:rStyle w:val="Emphasis"/>
        </w:rPr>
        <w:t>a carbon negative economy</w:t>
      </w:r>
      <w:r w:rsidRPr="00C11DFD">
        <w:rPr>
          <w:sz w:val="16"/>
        </w:rPr>
        <w:t xml:space="preserve"> that </w:t>
      </w:r>
      <w:r w:rsidRPr="00C11DFD">
        <w:rPr>
          <w:rStyle w:val="Emphasis"/>
        </w:rPr>
        <w:t>represents green capitalism</w:t>
      </w:r>
      <w:r w:rsidRPr="00C11DFD">
        <w:rPr>
          <w:sz w:val="16"/>
        </w:rPr>
        <w:t xml:space="preserve"> in </w:t>
      </w:r>
      <w:r w:rsidRPr="00C11DFD">
        <w:rPr>
          <w:rStyle w:val="Emphasis"/>
        </w:rPr>
        <w:t>resolving</w:t>
      </w:r>
      <w:r w:rsidRPr="00C11DFD">
        <w:rPr>
          <w:sz w:val="16"/>
        </w:rPr>
        <w:t xml:space="preserve"> the Global Climate negotiations and </w:t>
      </w:r>
      <w:r w:rsidRPr="00C11DFD">
        <w:rPr>
          <w:rStyle w:val="Emphasis"/>
        </w:rPr>
        <w:t>the North–South Divide</w:t>
      </w:r>
      <w:r w:rsidRPr="00C11DFD">
        <w:rPr>
          <w:sz w:val="16"/>
        </w:rPr>
        <w:t xml:space="preserve">. Carbon negative power plants and capture of CO2 from air and ensure a clean atmosphere together innovation and more jobs and exports: the more you produce and create jobs the cleaner becomes the atmosphere. In practice, </w:t>
      </w:r>
      <w:r w:rsidRPr="00C11DFD">
        <w:rPr>
          <w:rStyle w:val="StyleUnderline"/>
        </w:rPr>
        <w:t>Green Capitalism means economic growth that is harmonious with the Earth resources</w:t>
      </w:r>
      <w:r w:rsidRPr="00C11DFD">
        <w:rPr>
          <w:sz w:val="16"/>
        </w:rPr>
        <w:t xml:space="preserve">. </w:t>
      </w:r>
    </w:p>
    <w:p w14:paraId="5A8E97A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KDPE C+ Utopia">
    <w:altName w:val="Cambria"/>
    <w:panose1 w:val="020B06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Times">
    <w:panose1 w:val="00000500000000020000"/>
    <w:charset w:val="00"/>
    <w:family w:val="auto"/>
    <w:pitch w:val="variable"/>
    <w:sig w:usb0="E00002FF" w:usb1="5000205A"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panose1 w:val="020B09030201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Minion Pro">
    <w:altName w:val="Cambria"/>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ourier">
    <w:panose1 w:val="00000000000000000000"/>
    <w:charset w:val="00"/>
    <w:family w:val="auto"/>
    <w:notTrueType/>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Stone Serif">
    <w:altName w:val="Times New Roman"/>
    <w:panose1 w:val="020B0604020202020204"/>
    <w:charset w:val="00"/>
    <w:family w:val="roman"/>
    <w:notTrueType/>
    <w:pitch w:val="default"/>
    <w:sig w:usb0="03000000"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LHPMII+TimesNewRoman">
    <w:altName w:val="Times New Roman"/>
    <w:panose1 w:val="020B0604020202020204"/>
    <w:charset w:val="00"/>
    <w:family w:val="roman"/>
    <w:notTrueType/>
    <w:pitch w:val="default"/>
    <w:sig w:usb0="03000000"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strangelo Edessa">
    <w:panose1 w:val="020B0604020202020204"/>
    <w:charset w:val="01"/>
    <w:family w:val="roman"/>
    <w:notTrueType/>
    <w:pitch w:val="variable"/>
  </w:font>
  <w:font w:name="Baskerville">
    <w:panose1 w:val="02020502070401020303"/>
    <w:charset w:val="00"/>
    <w:family w:val="roman"/>
    <w:pitch w:val="variable"/>
    <w:sig w:usb0="80000067" w:usb1="02000000" w:usb2="00000000" w:usb3="00000000" w:csb0="0000019F" w:csb1="00000000"/>
  </w:font>
  <w:font w:name="Frutiger 45 Light">
    <w:altName w:val="Cambria"/>
    <w:panose1 w:val="020B0604020202020204"/>
    <w:charset w:val="00"/>
    <w:family w:val="swiss"/>
    <w:notTrueType/>
    <w:pitch w:val="default"/>
    <w:sig w:usb0="03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angal">
    <w:panose1 w:val="02040503050203030202"/>
    <w:charset w:val="01"/>
    <w:family w:val="roman"/>
    <w:pitch w:val="variable"/>
    <w:sig w:usb0="0000A003" w:usb1="00000000" w:usb2="00000000" w:usb3="00000000" w:csb0="00000001" w:csb1="00000000"/>
  </w:font>
  <w:font w:name="DejaVu Sans">
    <w:altName w:val="Times New Roman"/>
    <w:panose1 w:val="020B0604020202020204"/>
    <w:charset w:val="00"/>
    <w:family w:val="swiss"/>
    <w:pitch w:val="variable"/>
    <w:sig w:usb0="00000000" w:usb1="D200FDFF" w:usb2="0A246029" w:usb3="00000000" w:csb0="000001FF" w:csb1="00000000"/>
  </w:font>
  <w:font w:name="Lohit Hindi">
    <w:altName w:val="MS Mincho"/>
    <w:panose1 w:val="020B0604020202020204"/>
    <w:charset w:val="80"/>
    <w:family w:val="auto"/>
    <w:pitch w:val="variable"/>
  </w:font>
  <w:font w:name="ヒラギノ角ゴ Pro W3">
    <w:panose1 w:val="020B0300000000000000"/>
    <w:charset w:val="4E"/>
    <w:family w:val="auto"/>
    <w:pitch w:val="variable"/>
    <w:sig w:usb0="00000001" w:usb1="08070000" w:usb2="00000010" w:usb3="00000000" w:csb0="00020000" w:csb1="00000000"/>
  </w:font>
  <w:font w:name="Constantia">
    <w:panose1 w:val="02030602050306030303"/>
    <w:charset w:val="00"/>
    <w:family w:val="roman"/>
    <w:pitch w:val="variable"/>
    <w:sig w:usb0="A00002EF" w:usb1="4000204B" w:usb2="00000000" w:usb3="00000000" w:csb0="0000019F" w:csb1="00000000"/>
  </w:font>
  <w:font w:name="Frutiger LT Std 45 Light">
    <w:altName w:val="Cambria"/>
    <w:panose1 w:val="020B0604020202020204"/>
    <w:charset w:val="4D"/>
    <w:family w:val="swiss"/>
    <w:notTrueType/>
    <w:pitch w:val="default"/>
    <w:sig w:usb0="00000003" w:usb1="00000000" w:usb2="00000000" w:usb3="00000000" w:csb0="00000001" w:csb1="00000000"/>
  </w:font>
  <w:font w:name="Interstate">
    <w:altName w:val="Interstate"/>
    <w:panose1 w:val="020B0604020202020204"/>
    <w:charset w:val="00"/>
    <w:family w:val="swiss"/>
    <w:notTrueType/>
    <w:pitch w:val="default"/>
    <w:sig w:usb0="00000003" w:usb1="00000000" w:usb2="00000000" w:usb3="00000000" w:csb0="00000001" w:csb1="00000000"/>
  </w:font>
  <w:font w:name="Fairfield LT Std Medium">
    <w:altName w:val="Fairfield LT Std Medium"/>
    <w:panose1 w:val="020B0604020202020204"/>
    <w:charset w:val="00"/>
    <w:family w:val="roman"/>
    <w:notTrueType/>
    <w:pitch w:val="default"/>
    <w:sig w:usb0="00000003" w:usb1="00000000" w:usb2="00000000" w:usb3="00000000" w:csb0="00000001" w:csb1="00000000"/>
  </w:font>
  <w:font w:name="Myriad Pro Light">
    <w:panose1 w:val="020B0604020202020204"/>
    <w:charset w:val="00"/>
    <w:family w:val="swiss"/>
    <w:notTrueType/>
    <w:pitch w:val="variable"/>
    <w:sig w:usb0="20000287" w:usb1="00000001" w:usb2="00000000" w:usb3="00000000" w:csb0="0000019F" w:csb1="00000000"/>
  </w:font>
  <w:font w:name="Myriad Pro">
    <w:altName w:val="Myriad Pro"/>
    <w:panose1 w:val="020B0604020202020204"/>
    <w:charset w:val="00"/>
    <w:family w:val="swiss"/>
    <w:notTrueType/>
    <w:pitch w:val="variable"/>
    <w:sig w:usb0="20000287" w:usb1="00000001" w:usb2="00000000" w:usb3="00000000" w:csb0="0000019F" w:csb1="00000000"/>
  </w:font>
  <w:font w:name="DHIPTF+Humanist521BT-BoldConden">
    <w:altName w:val="Calibri"/>
    <w:panose1 w:val="020B0604020202020204"/>
    <w:charset w:val="00"/>
    <w:family w:val="swiss"/>
    <w:notTrueType/>
    <w:pitch w:val="default"/>
    <w:sig w:usb0="00000003" w:usb1="00000000" w:usb2="00000000" w:usb3="00000000" w:csb0="00000001" w:csb1="00000000"/>
  </w:font>
  <w:font w:name="Times New Roman Bold">
    <w:panose1 w:val="020B0604020202020204"/>
    <w:charset w:val="00"/>
    <w:family w:val="auto"/>
    <w:pitch w:val="variable"/>
    <w:sig w:usb0="00000003" w:usb1="00000000" w:usb2="00000000" w:usb3="00000000" w:csb0="00000001" w:csb1="00000000"/>
  </w:font>
  <w:font w:name="Abel">
    <w:panose1 w:val="020B0604020202020204"/>
    <w:charset w:val="00"/>
    <w:family w:val="auto"/>
    <w:pitch w:val="variable"/>
    <w:sig w:usb0="00000003" w:usb1="00000000" w:usb2="00000000" w:usb3="00000000" w:csb0="00000001" w:csb1="00000000"/>
  </w:font>
  <w:font w:name="FranklinITCProLight">
    <w:altName w:val="Times New Roman"/>
    <w:panose1 w:val="020B06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Arial Bold">
    <w:altName w:val="Arial"/>
    <w:panose1 w:val="020B0604020202020204"/>
    <w:charset w:val="00"/>
    <w:family w:val="roman"/>
    <w:notTrueType/>
    <w:pitch w:val="default"/>
  </w:font>
  <w:font w:name="Bell MT">
    <w:panose1 w:val="02020503060305020303"/>
    <w:charset w:val="4D"/>
    <w:family w:val="roman"/>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63605A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FC3FCE"/>
    <w:multiLevelType w:val="hybridMultilevel"/>
    <w:tmpl w:val="D560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87A56"/>
    <w:multiLevelType w:val="hybridMultilevel"/>
    <w:tmpl w:val="9A424362"/>
    <w:lvl w:ilvl="0" w:tplc="8086FE4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815056"/>
    <w:multiLevelType w:val="hybridMultilevel"/>
    <w:tmpl w:val="30522570"/>
    <w:lvl w:ilvl="0" w:tplc="7A52FC3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B91A9D"/>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642ED3"/>
    <w:multiLevelType w:val="hybridMultilevel"/>
    <w:tmpl w:val="2D1850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6840D4E"/>
    <w:multiLevelType w:val="hybridMultilevel"/>
    <w:tmpl w:val="B5028162"/>
    <w:lvl w:ilvl="0" w:tplc="A364C18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18BB742E"/>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1B5E31"/>
    <w:multiLevelType w:val="hybridMultilevel"/>
    <w:tmpl w:val="595A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21560B"/>
    <w:multiLevelType w:val="hybridMultilevel"/>
    <w:tmpl w:val="2A8A3BFE"/>
    <w:lvl w:ilvl="0" w:tplc="487C0E4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B71377"/>
    <w:multiLevelType w:val="multilevel"/>
    <w:tmpl w:val="F18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DD4BAF"/>
    <w:multiLevelType w:val="hybridMultilevel"/>
    <w:tmpl w:val="C0728BF2"/>
    <w:lvl w:ilvl="0" w:tplc="58E235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032D4C"/>
    <w:multiLevelType w:val="hybridMultilevel"/>
    <w:tmpl w:val="003AF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7C4B33"/>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B64ED2"/>
    <w:multiLevelType w:val="hybridMultilevel"/>
    <w:tmpl w:val="6D12C950"/>
    <w:lvl w:ilvl="0" w:tplc="B0ECD0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335DA5"/>
    <w:multiLevelType w:val="hybridMultilevel"/>
    <w:tmpl w:val="99A0173E"/>
    <w:lvl w:ilvl="0" w:tplc="ECA64698">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37088"/>
    <w:multiLevelType w:val="multilevel"/>
    <w:tmpl w:val="C598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AC4B74"/>
    <w:multiLevelType w:val="hybridMultilevel"/>
    <w:tmpl w:val="E7483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C0059B"/>
    <w:multiLevelType w:val="hybridMultilevel"/>
    <w:tmpl w:val="834A2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6933B14"/>
    <w:multiLevelType w:val="hybridMultilevel"/>
    <w:tmpl w:val="E48C8A5C"/>
    <w:lvl w:ilvl="0" w:tplc="369E9DD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D254D5"/>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B35FF6"/>
    <w:multiLevelType w:val="hybridMultilevel"/>
    <w:tmpl w:val="B6E4E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7255E0"/>
    <w:multiLevelType w:val="hybridMultilevel"/>
    <w:tmpl w:val="DCC28C7C"/>
    <w:lvl w:ilvl="0" w:tplc="805822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0C410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C918A0"/>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FC032D"/>
    <w:multiLevelType w:val="hybridMultilevel"/>
    <w:tmpl w:val="ECE0E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AB1CEC"/>
    <w:multiLevelType w:val="multilevel"/>
    <w:tmpl w:val="61EC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8B4E47"/>
    <w:multiLevelType w:val="hybridMultilevel"/>
    <w:tmpl w:val="495CC2B8"/>
    <w:lvl w:ilvl="0" w:tplc="D82A7D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610E07"/>
    <w:multiLevelType w:val="hybridMultilevel"/>
    <w:tmpl w:val="D52C91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8A16AC"/>
    <w:multiLevelType w:val="hybridMultilevel"/>
    <w:tmpl w:val="B26E98BA"/>
    <w:lvl w:ilvl="0" w:tplc="7C3447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6AD841DF"/>
    <w:multiLevelType w:val="hybridMultilevel"/>
    <w:tmpl w:val="2D185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1889">
    <w:abstractNumId w:val="10"/>
  </w:num>
  <w:num w:numId="2" w16cid:durableId="1290815922">
    <w:abstractNumId w:val="8"/>
  </w:num>
  <w:num w:numId="3" w16cid:durableId="1524778738">
    <w:abstractNumId w:val="7"/>
  </w:num>
  <w:num w:numId="4" w16cid:durableId="773213750">
    <w:abstractNumId w:val="6"/>
  </w:num>
  <w:num w:numId="5" w16cid:durableId="927420610">
    <w:abstractNumId w:val="5"/>
  </w:num>
  <w:num w:numId="6" w16cid:durableId="1025253939">
    <w:abstractNumId w:val="9"/>
  </w:num>
  <w:num w:numId="7" w16cid:durableId="819227848">
    <w:abstractNumId w:val="4"/>
  </w:num>
  <w:num w:numId="8" w16cid:durableId="589048372">
    <w:abstractNumId w:val="3"/>
  </w:num>
  <w:num w:numId="9" w16cid:durableId="1049769301">
    <w:abstractNumId w:val="2"/>
  </w:num>
  <w:num w:numId="10" w16cid:durableId="1710257226">
    <w:abstractNumId w:val="1"/>
  </w:num>
  <w:num w:numId="11" w16cid:durableId="123815197">
    <w:abstractNumId w:val="0"/>
  </w:num>
  <w:num w:numId="12" w16cid:durableId="101341202">
    <w:abstractNumId w:val="31"/>
  </w:num>
  <w:num w:numId="13" w16cid:durableId="1980301426">
    <w:abstractNumId w:val="20"/>
  </w:num>
  <w:num w:numId="14" w16cid:durableId="1140804716">
    <w:abstractNumId w:val="17"/>
  </w:num>
  <w:num w:numId="15" w16cid:durableId="391317897">
    <w:abstractNumId w:val="13"/>
  </w:num>
  <w:num w:numId="16" w16cid:durableId="78914238">
    <w:abstractNumId w:val="39"/>
  </w:num>
  <w:num w:numId="17" w16cid:durableId="371881191">
    <w:abstractNumId w:val="22"/>
  </w:num>
  <w:num w:numId="18" w16cid:durableId="281886821">
    <w:abstractNumId w:val="41"/>
  </w:num>
  <w:num w:numId="19" w16cid:durableId="739252125">
    <w:abstractNumId w:val="35"/>
  </w:num>
  <w:num w:numId="20" w16cid:durableId="711655694">
    <w:abstractNumId w:val="26"/>
  </w:num>
  <w:num w:numId="21" w16cid:durableId="668168526">
    <w:abstractNumId w:val="25"/>
  </w:num>
  <w:num w:numId="22" w16cid:durableId="358631739">
    <w:abstractNumId w:val="14"/>
  </w:num>
  <w:num w:numId="23" w16cid:durableId="457071094">
    <w:abstractNumId w:val="34"/>
  </w:num>
  <w:num w:numId="24" w16cid:durableId="2131968564">
    <w:abstractNumId w:val="18"/>
  </w:num>
  <w:num w:numId="25" w16cid:durableId="2053337386">
    <w:abstractNumId w:val="37"/>
  </w:num>
  <w:num w:numId="26" w16cid:durableId="461658408">
    <w:abstractNumId w:val="42"/>
  </w:num>
  <w:num w:numId="27" w16cid:durableId="468323137">
    <w:abstractNumId w:val="24"/>
  </w:num>
  <w:num w:numId="28" w16cid:durableId="2007127152">
    <w:abstractNumId w:val="44"/>
  </w:num>
  <w:num w:numId="29" w16cid:durableId="521939205">
    <w:abstractNumId w:val="33"/>
  </w:num>
  <w:num w:numId="30" w16cid:durableId="1723750052">
    <w:abstractNumId w:val="19"/>
  </w:num>
  <w:num w:numId="31" w16cid:durableId="2582206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30980642">
    <w:abstractNumId w:val="11"/>
  </w:num>
  <w:num w:numId="33" w16cid:durableId="1059281374">
    <w:abstractNumId w:val="30"/>
  </w:num>
  <w:num w:numId="34" w16cid:durableId="1857109072">
    <w:abstractNumId w:val="23"/>
  </w:num>
  <w:num w:numId="35" w16cid:durableId="2048604008">
    <w:abstractNumId w:val="12"/>
  </w:num>
  <w:num w:numId="36" w16cid:durableId="1343555861">
    <w:abstractNumId w:val="32"/>
  </w:num>
  <w:num w:numId="37" w16cid:durableId="634993861">
    <w:abstractNumId w:val="21"/>
  </w:num>
  <w:num w:numId="38" w16cid:durableId="200485755">
    <w:abstractNumId w:val="40"/>
  </w:num>
  <w:num w:numId="39" w16cid:durableId="1418865367">
    <w:abstractNumId w:val="27"/>
  </w:num>
  <w:num w:numId="40" w16cid:durableId="882671011">
    <w:abstractNumId w:val="28"/>
  </w:num>
  <w:num w:numId="41" w16cid:durableId="751972693">
    <w:abstractNumId w:val="36"/>
  </w:num>
  <w:num w:numId="42" w16cid:durableId="1462069134">
    <w:abstractNumId w:val="38"/>
  </w:num>
  <w:num w:numId="43" w16cid:durableId="2013950031">
    <w:abstractNumId w:val="29"/>
  </w:num>
  <w:num w:numId="44" w16cid:durableId="1715614354">
    <w:abstractNumId w:val="15"/>
  </w:num>
  <w:num w:numId="45" w16cid:durableId="10690341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5B09"/>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F08"/>
    <w:rsid w:val="00117316"/>
    <w:rsid w:val="001209B4"/>
    <w:rsid w:val="00127BE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5B09"/>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012"/>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213A5"/>
  <w14:defaultImageDpi w14:val="300"/>
  <w15:docId w15:val="{7FDA8F2D-5481-354B-BF41-7F6DED9A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7BEC"/>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B65B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 Char Char Char,Heading 2 Char Char Char Char Char Char Char Char, Char Char Char Char1,Char Char Char Char1 Char,Heading 2 Char Char,Heading 2 Char Char Char,Char Char Char Char1,Char2,cite_tag,BlockText"/>
    <w:basedOn w:val="Normal"/>
    <w:next w:val="Normal"/>
    <w:link w:val="Heading2Char"/>
    <w:uiPriority w:val="9"/>
    <w:unhideWhenUsed/>
    <w:qFormat/>
    <w:rsid w:val="00B65B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9"/>
    <w:unhideWhenUsed/>
    <w:qFormat/>
    <w:rsid w:val="00B65B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B65B09"/>
    <w:pPr>
      <w:keepNext/>
      <w:keepLines/>
      <w:spacing w:before="40" w:after="0"/>
      <w:outlineLvl w:val="3"/>
    </w:pPr>
    <w:rPr>
      <w:rFonts w:eastAsiaTheme="majorEastAsia" w:cstheme="majorBidi"/>
      <w:b/>
      <w:bCs/>
      <w:sz w:val="26"/>
      <w:szCs w:val="26"/>
    </w:rPr>
  </w:style>
  <w:style w:type="paragraph" w:styleId="Heading5">
    <w:name w:val="heading 5"/>
    <w:aliases w:val="zBroken,Blocks"/>
    <w:basedOn w:val="Heading4"/>
    <w:next w:val="Normal"/>
    <w:link w:val="Heading5Char"/>
    <w:autoRedefine/>
    <w:uiPriority w:val="99"/>
    <w:unhideWhenUsed/>
    <w:qFormat/>
    <w:rsid w:val="00127BEC"/>
    <w:pPr>
      <w:outlineLvl w:val="4"/>
    </w:pPr>
  </w:style>
  <w:style w:type="paragraph" w:styleId="Heading6">
    <w:name w:val="heading 6"/>
    <w:aliases w:val="cites2,Title (no index)"/>
    <w:basedOn w:val="Normal"/>
    <w:next w:val="Normal"/>
    <w:link w:val="Heading6Char"/>
    <w:unhideWhenUsed/>
    <w:qFormat/>
    <w:rsid w:val="00127BEC"/>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127BEC"/>
    <w:pPr>
      <w:tabs>
        <w:tab w:val="left" w:pos="9450"/>
      </w:tabs>
      <w:spacing w:before="240" w:after="60"/>
      <w:outlineLvl w:val="6"/>
    </w:pPr>
    <w:rPr>
      <w:rFonts w:ascii="Times New Roman" w:eastAsia="Calibri" w:hAnsi="Times New Roman" w:cs="Times New Roman"/>
    </w:rPr>
  </w:style>
  <w:style w:type="paragraph" w:styleId="Heading8">
    <w:name w:val="heading 8"/>
    <w:basedOn w:val="Normal"/>
    <w:next w:val="Normal"/>
    <w:link w:val="Heading8Char"/>
    <w:qFormat/>
    <w:rsid w:val="00127BEC"/>
    <w:pPr>
      <w:tabs>
        <w:tab w:val="left" w:pos="9450"/>
      </w:tabs>
      <w:spacing w:before="240" w:after="60"/>
      <w:outlineLvl w:val="7"/>
    </w:pPr>
    <w:rPr>
      <w:rFonts w:ascii="Times New Roman" w:eastAsia="Calibri" w:hAnsi="Times New Roman" w:cs="Times New Roman"/>
      <w:i/>
      <w:iCs/>
    </w:rPr>
  </w:style>
  <w:style w:type="paragraph" w:styleId="Heading9">
    <w:name w:val="heading 9"/>
    <w:basedOn w:val="Normal"/>
    <w:next w:val="Normal"/>
    <w:link w:val="Heading9Char"/>
    <w:qFormat/>
    <w:rsid w:val="00127BEC"/>
    <w:pPr>
      <w:tabs>
        <w:tab w:val="left" w:pos="9450"/>
      </w:tabs>
      <w:spacing w:before="240" w:after="60"/>
      <w:outlineLvl w:val="8"/>
    </w:pPr>
    <w:rPr>
      <w:rFonts w:ascii="Arial" w:eastAsia="Calibri" w:hAnsi="Arial" w:cs="Arial"/>
    </w:rPr>
  </w:style>
  <w:style w:type="character" w:default="1" w:styleId="DefaultParagraphFont">
    <w:name w:val="Default Paragraph Font"/>
    <w:uiPriority w:val="1"/>
    <w:semiHidden/>
    <w:unhideWhenUsed/>
    <w:rsid w:val="00B65B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B09"/>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B65B09"/>
    <w:rPr>
      <w:rFonts w:ascii="Calibri" w:eastAsiaTheme="majorEastAsia" w:hAnsi="Calibri" w:cstheme="majorBidi"/>
      <w:b/>
      <w:bCs/>
      <w:sz w:val="52"/>
      <w:szCs w:val="32"/>
    </w:rPr>
  </w:style>
  <w:style w:type="character" w:customStyle="1" w:styleId="Heading2Char">
    <w:name w:val="Heading 2 Char"/>
    <w:aliases w:val="Hat Char,Heading 2 Char Char Char Char Char Char Char Char1,Heading 2 Char Char Char Char Char Char Char Char Char, Char Char Char Char1 Char1,Char Char Char Char1 Char Char1,Heading 2 Char Char Char2,Heading 2 Char Char Char Char1"/>
    <w:basedOn w:val="DefaultParagraphFont"/>
    <w:link w:val="Heading2"/>
    <w:uiPriority w:val="9"/>
    <w:rsid w:val="00B65B09"/>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B65B0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B65B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65B0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qFormat/>
    <w:rsid w:val="00B65B09"/>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B65B09"/>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B65B0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B65B09"/>
    <w:rPr>
      <w:color w:val="auto"/>
      <w:u w:val="none"/>
    </w:rPr>
  </w:style>
  <w:style w:type="paragraph" w:styleId="DocumentMap">
    <w:name w:val="Document Map"/>
    <w:basedOn w:val="Normal"/>
    <w:link w:val="DocumentMapChar"/>
    <w:uiPriority w:val="99"/>
    <w:unhideWhenUsed/>
    <w:rsid w:val="00B65B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65B09"/>
    <w:rPr>
      <w:rFonts w:ascii="Lucida Grande" w:hAnsi="Lucida Grande" w:cs="Lucida Grande"/>
    </w:rPr>
  </w:style>
  <w:style w:type="character" w:customStyle="1" w:styleId="Heading5Char">
    <w:name w:val="Heading 5 Char"/>
    <w:aliases w:val="zBroken Char,Blocks Char"/>
    <w:basedOn w:val="DefaultParagraphFont"/>
    <w:link w:val="Heading5"/>
    <w:uiPriority w:val="99"/>
    <w:rsid w:val="00127BEC"/>
    <w:rPr>
      <w:rFonts w:ascii="Calibri" w:eastAsiaTheme="majorEastAsia" w:hAnsi="Calibri" w:cstheme="majorBidi"/>
      <w:b/>
      <w:bCs/>
      <w:sz w:val="26"/>
      <w:szCs w:val="26"/>
    </w:rPr>
  </w:style>
  <w:style w:type="character" w:customStyle="1" w:styleId="Heading6Char">
    <w:name w:val="Heading 6 Char"/>
    <w:aliases w:val="cites2 Char,Title (no index) Char"/>
    <w:basedOn w:val="DefaultParagraphFont"/>
    <w:link w:val="Heading6"/>
    <w:rsid w:val="00127BEC"/>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127BEC"/>
    <w:rPr>
      <w:rFonts w:ascii="Times New Roman" w:eastAsia="Calibri" w:hAnsi="Times New Roman" w:cs="Times New Roman"/>
      <w:sz w:val="22"/>
    </w:rPr>
  </w:style>
  <w:style w:type="character" w:customStyle="1" w:styleId="Heading8Char">
    <w:name w:val="Heading 8 Char"/>
    <w:basedOn w:val="DefaultParagraphFont"/>
    <w:link w:val="Heading8"/>
    <w:rsid w:val="00127BEC"/>
    <w:rPr>
      <w:rFonts w:ascii="Times New Roman" w:eastAsia="Calibri" w:hAnsi="Times New Roman" w:cs="Times New Roman"/>
      <w:i/>
      <w:iCs/>
      <w:sz w:val="22"/>
    </w:rPr>
  </w:style>
  <w:style w:type="character" w:customStyle="1" w:styleId="Heading9Char">
    <w:name w:val="Heading 9 Char"/>
    <w:basedOn w:val="DefaultParagraphFont"/>
    <w:link w:val="Heading9"/>
    <w:rsid w:val="00127BEC"/>
    <w:rPr>
      <w:rFonts w:ascii="Arial" w:eastAsia="Calibri" w:hAnsi="Arial" w:cs="Arial"/>
      <w:sz w:val="22"/>
    </w:rPr>
  </w:style>
  <w:style w:type="paragraph" w:customStyle="1" w:styleId="Emphasis1">
    <w:name w:val="Emphasis1"/>
    <w:basedOn w:val="Normal"/>
    <w:link w:val="Emphasis"/>
    <w:autoRedefine/>
    <w:uiPriority w:val="7"/>
    <w:qFormat/>
    <w:rsid w:val="00127BE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27BEC"/>
    <w:pPr>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127B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127BEC"/>
    <w:rPr>
      <w:b/>
      <w:sz w:val="20"/>
      <w:u w:val="single"/>
    </w:rPr>
  </w:style>
  <w:style w:type="paragraph" w:styleId="Title">
    <w:name w:val="Title"/>
    <w:aliases w:val="Cites and Cards,UNDERLINE,Bold Underlined,title,Block Heading,Read This,Non Read Text,Debate Normal,Warrants"/>
    <w:basedOn w:val="Normal"/>
    <w:next w:val="Normal"/>
    <w:link w:val="TitleChar"/>
    <w:uiPriority w:val="1"/>
    <w:qFormat/>
    <w:rsid w:val="00127BEC"/>
    <w:pPr>
      <w:widowControl w:val="0"/>
      <w:ind w:left="720"/>
      <w:outlineLvl w:val="0"/>
    </w:pPr>
    <w:rPr>
      <w:rFonts w:asciiTheme="minorHAnsi" w:hAnsiTheme="minorHAnsi" w:cstheme="minorBidi"/>
      <w:b/>
      <w:sz w:val="20"/>
      <w:u w:val="single"/>
    </w:rPr>
  </w:style>
  <w:style w:type="character" w:customStyle="1" w:styleId="TitleChar1">
    <w:name w:val="Title Char1"/>
    <w:aliases w:val="Cites and Cards Char,UNDERLINE Char,Bold Underlined Char,title Char,Block Heading Char,Read This Char,Non Read Text Char,Debate Normal Char,Warrants Char"/>
    <w:basedOn w:val="DefaultParagraphFont"/>
    <w:uiPriority w:val="6"/>
    <w:rsid w:val="00127BEC"/>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127BEC"/>
    <w:pPr>
      <w:ind w:left="720"/>
      <w:contextualSpacing/>
    </w:pPr>
  </w:style>
  <w:style w:type="character" w:styleId="UnresolvedMention">
    <w:name w:val="Unresolved Mention"/>
    <w:basedOn w:val="DefaultParagraphFont"/>
    <w:uiPriority w:val="99"/>
    <w:semiHidden/>
    <w:unhideWhenUsed/>
    <w:rsid w:val="00127BEC"/>
    <w:rPr>
      <w:color w:val="605E5C"/>
      <w:shd w:val="clear" w:color="auto" w:fill="E1DFDD"/>
    </w:rPr>
  </w:style>
  <w:style w:type="paragraph" w:customStyle="1" w:styleId="Style4">
    <w:name w:val="Style4"/>
    <w:basedOn w:val="Normal"/>
    <w:link w:val="Style4Char"/>
    <w:qFormat/>
    <w:rsid w:val="00127BEC"/>
    <w:pPr>
      <w:numPr>
        <w:numId w:val="14"/>
      </w:numPr>
      <w:tabs>
        <w:tab w:val="clear" w:pos="360"/>
        <w:tab w:val="num" w:pos="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127BEC"/>
  </w:style>
  <w:style w:type="character" w:customStyle="1" w:styleId="StyleStyle49ptChar">
    <w:name w:val="Style Style4 + 9 pt Char"/>
    <w:basedOn w:val="DefaultParagraphFont"/>
    <w:link w:val="StyleStyle49pt"/>
    <w:locked/>
    <w:rsid w:val="00127BEC"/>
    <w:rPr>
      <w:rFonts w:ascii="Times New Roman" w:eastAsia="Times New Roman" w:hAnsi="Times New Roman" w:cs="Times New Roman"/>
      <w:sz w:val="20"/>
      <w:u w:val="single"/>
    </w:rPr>
  </w:style>
  <w:style w:type="character" w:customStyle="1" w:styleId="StyleTimesNewRoman9pt">
    <w:name w:val="Style Times New Roman 9 pt"/>
    <w:rsid w:val="00127BEC"/>
    <w:rPr>
      <w:sz w:val="20"/>
    </w:rPr>
  </w:style>
  <w:style w:type="character" w:customStyle="1" w:styleId="Style9ptItalicUnderline">
    <w:name w:val="Style 9 pt Italic Underline"/>
    <w:rsid w:val="00127BEC"/>
    <w:rPr>
      <w:i/>
      <w:sz w:val="20"/>
      <w:u w:val="single"/>
    </w:rPr>
  </w:style>
  <w:style w:type="character" w:styleId="PlaceholderText">
    <w:name w:val="Placeholder Text"/>
    <w:basedOn w:val="DefaultParagraphFont"/>
    <w:uiPriority w:val="99"/>
    <w:unhideWhenUsed/>
    <w:rsid w:val="00127BEC"/>
    <w:rPr>
      <w:color w:val="808080"/>
    </w:rPr>
  </w:style>
  <w:style w:type="paragraph" w:styleId="BodyText">
    <w:name w:val="Body Text"/>
    <w:basedOn w:val="Normal"/>
    <w:link w:val="BodyTextChar"/>
    <w:unhideWhenUsed/>
    <w:qFormat/>
    <w:rsid w:val="00127BEC"/>
    <w:pPr>
      <w:spacing w:after="120"/>
    </w:pPr>
  </w:style>
  <w:style w:type="character" w:customStyle="1" w:styleId="BodyTextChar">
    <w:name w:val="Body Text Char"/>
    <w:basedOn w:val="DefaultParagraphFont"/>
    <w:link w:val="BodyText"/>
    <w:rsid w:val="00127BEC"/>
    <w:rPr>
      <w:rFonts w:ascii="Calibri" w:hAnsi="Calibri" w:cs="Calibri"/>
      <w:sz w:val="22"/>
    </w:rPr>
  </w:style>
  <w:style w:type="paragraph" w:customStyle="1" w:styleId="CiteSpacing">
    <w:name w:val="Cite Spacing"/>
    <w:basedOn w:val="Normal"/>
    <w:uiPriority w:val="4"/>
    <w:qFormat/>
    <w:rsid w:val="00127BEC"/>
    <w:pPr>
      <w:spacing w:before="60" w:after="60"/>
    </w:pPr>
  </w:style>
  <w:style w:type="paragraph" w:customStyle="1" w:styleId="Analytic">
    <w:name w:val="Analytic"/>
    <w:basedOn w:val="Heading4"/>
    <w:link w:val="AnalyticChar"/>
    <w:qFormat/>
    <w:rsid w:val="00127BEC"/>
  </w:style>
  <w:style w:type="character" w:customStyle="1" w:styleId="AnalyticChar">
    <w:name w:val="Analytic Char"/>
    <w:basedOn w:val="DefaultParagraphFont"/>
    <w:link w:val="Analytic"/>
    <w:rsid w:val="00127BEC"/>
    <w:rPr>
      <w:rFonts w:ascii="Calibri" w:eastAsiaTheme="majorEastAsia" w:hAnsi="Calibri" w:cstheme="majorBidi"/>
      <w:b/>
      <w:bCs/>
      <w:sz w:val="26"/>
      <w:szCs w:val="26"/>
    </w:rPr>
  </w:style>
  <w:style w:type="character" w:customStyle="1" w:styleId="Style1Char1">
    <w:name w:val="Style1 Char1"/>
    <w:basedOn w:val="DefaultParagraphFont"/>
    <w:rsid w:val="00127BEC"/>
    <w:rPr>
      <w:rFonts w:ascii="Calibri" w:eastAsia="SimSun" w:hAnsi="Calibri" w:cs="Calibri"/>
      <w:szCs w:val="24"/>
      <w:u w:val="single"/>
      <w:lang w:eastAsia="zh-CN"/>
    </w:rPr>
  </w:style>
  <w:style w:type="character" w:customStyle="1" w:styleId="Style11pt">
    <w:name w:val="Style 11 pt"/>
    <w:basedOn w:val="DefaultParagraphFont"/>
    <w:rsid w:val="00127BEC"/>
    <w:rPr>
      <w:sz w:val="20"/>
    </w:rPr>
  </w:style>
  <w:style w:type="character" w:customStyle="1" w:styleId="Style11ptUnderline">
    <w:name w:val="Style 11 pt Underline"/>
    <w:basedOn w:val="DefaultParagraphFont"/>
    <w:rsid w:val="00127BEC"/>
    <w:rPr>
      <w:sz w:val="20"/>
      <w:u w:val="single"/>
    </w:rPr>
  </w:style>
  <w:style w:type="character" w:customStyle="1" w:styleId="StyleUnderlineChar11pt">
    <w:name w:val="Style Underline Char + 11 pt"/>
    <w:basedOn w:val="DefaultParagraphFont"/>
    <w:rsid w:val="00127BEC"/>
    <w:rPr>
      <w:rFonts w:ascii="Times New Roman" w:hAnsi="Times New Roman"/>
      <w:sz w:val="20"/>
      <w:szCs w:val="24"/>
      <w:u w:val="single"/>
      <w:lang w:val="en-US" w:eastAsia="en-US" w:bidi="ar-SA"/>
    </w:rPr>
  </w:style>
  <w:style w:type="character" w:customStyle="1" w:styleId="cardChar">
    <w:name w:val="card Char"/>
    <w:aliases w:val="Bold Cite Char Char,Speed Cite Char"/>
    <w:uiPriority w:val="99"/>
    <w:rsid w:val="00127BEC"/>
    <w:rPr>
      <w:rFonts w:ascii="Calibri" w:eastAsia="Calibri" w:hAnsi="Calibri" w:cs="Times New Roman"/>
    </w:rPr>
  </w:style>
  <w:style w:type="character" w:customStyle="1" w:styleId="underline">
    <w:name w:val="underline"/>
    <w:qFormat/>
    <w:rsid w:val="00127BEC"/>
    <w:rPr>
      <w:b/>
      <w:u w:val="single"/>
    </w:rPr>
  </w:style>
  <w:style w:type="character" w:customStyle="1" w:styleId="hit">
    <w:name w:val="hit"/>
    <w:basedOn w:val="DefaultParagraphFont"/>
    <w:rsid w:val="00127BEC"/>
    <w:rPr>
      <w:rFonts w:cs="Times New Roman"/>
    </w:rPr>
  </w:style>
  <w:style w:type="character" w:customStyle="1" w:styleId="apple-converted-space">
    <w:name w:val="apple-converted-space"/>
    <w:qFormat/>
    <w:rsid w:val="00127BEC"/>
  </w:style>
  <w:style w:type="character" w:customStyle="1" w:styleId="blue">
    <w:name w:val="blue"/>
    <w:rsid w:val="00127BEC"/>
  </w:style>
  <w:style w:type="character" w:styleId="Strong">
    <w:name w:val="Strong"/>
    <w:aliases w:val="Citation Char Char1 Char Char Char Char Char,Cut,8 pt font,Read Char Char Char,Small 1"/>
    <w:basedOn w:val="DefaultParagraphFont"/>
    <w:uiPriority w:val="22"/>
    <w:qFormat/>
    <w:rsid w:val="00127BEC"/>
    <w:rPr>
      <w:b/>
      <w:bCs/>
    </w:rPr>
  </w:style>
  <w:style w:type="character" w:customStyle="1" w:styleId="Style1Char">
    <w:name w:val="Style1 Char"/>
    <w:basedOn w:val="DefaultParagraphFont"/>
    <w:rsid w:val="00127BEC"/>
    <w:rPr>
      <w:rFonts w:eastAsia="SimSun"/>
      <w:szCs w:val="24"/>
      <w:u w:val="single"/>
      <w:lang w:eastAsia="zh-CN"/>
    </w:rPr>
  </w:style>
  <w:style w:type="paragraph" w:customStyle="1" w:styleId="paragraph">
    <w:name w:val="paragraph"/>
    <w:basedOn w:val="Normal"/>
    <w:rsid w:val="00127BEC"/>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127BEC"/>
  </w:style>
  <w:style w:type="character" w:customStyle="1" w:styleId="eop">
    <w:name w:val="eop"/>
    <w:basedOn w:val="DefaultParagraphFont"/>
    <w:rsid w:val="00127BEC"/>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127BEC"/>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UnderlinePara">
    <w:name w:val="Underline Para"/>
    <w:basedOn w:val="Normal"/>
    <w:uiPriority w:val="6"/>
    <w:qFormat/>
    <w:rsid w:val="00127BEC"/>
    <w:pPr>
      <w:widowControl w:val="0"/>
      <w:suppressAutoHyphens/>
      <w:spacing w:after="200"/>
      <w:contextualSpacing/>
    </w:pPr>
    <w:rPr>
      <w:rFonts w:asciiTheme="minorHAnsi" w:hAnsiTheme="minorHAnsi" w:cstheme="minorBidi"/>
      <w:u w:val="single"/>
    </w:rPr>
  </w:style>
  <w:style w:type="paragraph" w:customStyle="1" w:styleId="Analytics">
    <w:name w:val="Analytics"/>
    <w:link w:val="AnalyticsChar"/>
    <w:uiPriority w:val="4"/>
    <w:qFormat/>
    <w:rsid w:val="00127BEC"/>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27BEC"/>
    <w:rPr>
      <w:rFonts w:ascii="Calibri" w:eastAsiaTheme="majorEastAsia" w:hAnsi="Calibri" w:cstheme="majorBidi"/>
      <w:b/>
      <w:iCs/>
      <w:sz w:val="26"/>
      <w:szCs w:val="28"/>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qFormat/>
    <w:rsid w:val="00127BEC"/>
    <w:rPr>
      <w:rFonts w:cs="Arial"/>
      <w:b/>
      <w:bCs/>
      <w:iCs/>
      <w:szCs w:val="28"/>
      <w:lang w:val="en-US" w:eastAsia="en-US" w:bidi="ar-SA"/>
    </w:rPr>
  </w:style>
  <w:style w:type="paragraph" w:customStyle="1" w:styleId="cardtext">
    <w:name w:val="card text"/>
    <w:basedOn w:val="Normal"/>
    <w:link w:val="cardtextChar"/>
    <w:qFormat/>
    <w:rsid w:val="00127BEC"/>
    <w:pPr>
      <w:ind w:left="288" w:right="288"/>
    </w:pPr>
  </w:style>
  <w:style w:type="character" w:customStyle="1" w:styleId="cardtextChar">
    <w:name w:val="card text Char"/>
    <w:basedOn w:val="DefaultParagraphFont"/>
    <w:link w:val="cardtext"/>
    <w:rsid w:val="00127BEC"/>
    <w:rPr>
      <w:rFonts w:ascii="Calibri" w:hAnsi="Calibri" w:cs="Calibri"/>
      <w:sz w:val="22"/>
    </w:rPr>
  </w:style>
  <w:style w:type="paragraph" w:customStyle="1" w:styleId="Emphasize">
    <w:name w:val="Emphasize"/>
    <w:basedOn w:val="Normal"/>
    <w:uiPriority w:val="7"/>
    <w:qFormat/>
    <w:rsid w:val="00127BE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4Char">
    <w:name w:val="Style4 Char"/>
    <w:basedOn w:val="DefaultParagraphFont"/>
    <w:link w:val="Style4"/>
    <w:rsid w:val="00127BEC"/>
    <w:rPr>
      <w:rFonts w:ascii="Times New Roman" w:eastAsia="Times New Roman" w:hAnsi="Times New Roman" w:cs="Times New Roman"/>
      <w:sz w:val="20"/>
      <w:u w:val="single"/>
    </w:rPr>
  </w:style>
  <w:style w:type="character" w:customStyle="1" w:styleId="Heading3CharCharChar3">
    <w:name w:val="Heading 3 Char Char Char3"/>
    <w:aliases w:val=" Char Char Char3,Char Char Char3,Heading 3 Char Char Char2,Char Char Char2, Char Char Char2,Heading 2 Char1 Char Char4,Heading 2 Char Char Char Char4,Heading 2 Char1 Char Char Char Char4,Heading 2 Char Char Char Char Char Char4"/>
    <w:basedOn w:val="DefaultParagraphFont"/>
    <w:rsid w:val="00127BEC"/>
    <w:rPr>
      <w:rFonts w:cs="Arial"/>
      <w:bCs/>
      <w:szCs w:val="26"/>
      <w:u w:val="single"/>
      <w:lang w:val="en-US" w:eastAsia="en-US" w:bidi="ar-SA"/>
    </w:rPr>
  </w:style>
  <w:style w:type="character" w:customStyle="1" w:styleId="BoldUnderline">
    <w:name w:val="BoldUnderline"/>
    <w:basedOn w:val="DefaultParagraphFont"/>
    <w:uiPriority w:val="1"/>
    <w:qFormat/>
    <w:rsid w:val="00127BEC"/>
    <w:rPr>
      <w:rFonts w:ascii="Arial" w:hAnsi="Arial"/>
      <w:b/>
      <w:sz w:val="20"/>
      <w:u w:val="single"/>
    </w:rPr>
  </w:style>
  <w:style w:type="paragraph" w:customStyle="1" w:styleId="Tag2">
    <w:name w:val="Tag2"/>
    <w:basedOn w:val="Normal"/>
    <w:qFormat/>
    <w:rsid w:val="00127BEC"/>
    <w:rPr>
      <w:b/>
    </w:rPr>
  </w:style>
  <w:style w:type="character" w:customStyle="1" w:styleId="term">
    <w:name w:val="term"/>
    <w:basedOn w:val="DefaultParagraphFont"/>
    <w:rsid w:val="00127BEC"/>
  </w:style>
  <w:style w:type="character" w:customStyle="1" w:styleId="pmterms1">
    <w:name w:val="pmterms1"/>
    <w:basedOn w:val="DefaultParagraphFont"/>
    <w:rsid w:val="00127BEC"/>
  </w:style>
  <w:style w:type="paragraph" w:customStyle="1" w:styleId="StyleStyle411pt">
    <w:name w:val="Style Style4 + 11 pt"/>
    <w:basedOn w:val="Normal"/>
    <w:link w:val="StyleStyle411ptChar"/>
    <w:qFormat/>
    <w:rsid w:val="00127BEC"/>
    <w:rPr>
      <w:rFonts w:eastAsia="Times New Roman"/>
      <w:u w:val="single"/>
    </w:rPr>
  </w:style>
  <w:style w:type="character" w:customStyle="1" w:styleId="StyleStyle411ptChar">
    <w:name w:val="Style Style4 + 11 pt Char"/>
    <w:basedOn w:val="DefaultParagraphFont"/>
    <w:link w:val="StyleStyle411pt"/>
    <w:rsid w:val="00127BEC"/>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127BEC"/>
    <w:rPr>
      <w:rFonts w:eastAsia="Times New Roman"/>
      <w:b/>
      <w:bCs/>
      <w:u w:val="single"/>
    </w:rPr>
  </w:style>
  <w:style w:type="character" w:customStyle="1" w:styleId="StyleStyle411ptBoldChar">
    <w:name w:val="Style Style4 + 11 pt Bold Char"/>
    <w:basedOn w:val="DefaultParagraphFont"/>
    <w:link w:val="StyleStyle411ptBold"/>
    <w:rsid w:val="00127BEC"/>
    <w:rPr>
      <w:rFonts w:ascii="Calibri" w:eastAsia="Times New Roman" w:hAnsi="Calibri" w:cs="Calibri"/>
      <w:b/>
      <w:bCs/>
      <w:sz w:val="22"/>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127BEC"/>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27BEC"/>
    <w:rPr>
      <w:rFonts w:ascii="Calibri" w:eastAsia="Times New Roman" w:hAnsi="Calibri" w:cs="Calibri"/>
      <w:sz w:val="22"/>
      <w:u w:val="single"/>
      <w:bdr w:val="single" w:sz="4" w:space="0" w:color="auto"/>
    </w:rPr>
  </w:style>
  <w:style w:type="character" w:customStyle="1" w:styleId="il">
    <w:name w:val="il"/>
    <w:basedOn w:val="DefaultParagraphFont"/>
    <w:rsid w:val="00127BEC"/>
  </w:style>
  <w:style w:type="character" w:customStyle="1" w:styleId="BodyTextChar1">
    <w:name w:val="Body Text Char1"/>
    <w:aliases w:val="Very Small Text Char1"/>
    <w:basedOn w:val="DefaultParagraphFont"/>
    <w:uiPriority w:val="99"/>
    <w:rsid w:val="00127BEC"/>
    <w:rPr>
      <w:rFonts w:ascii="Calibri" w:eastAsiaTheme="minorHAnsi" w:hAnsi="Calibri" w:cs="Calibri"/>
      <w:spacing w:val="0"/>
      <w:sz w:val="22"/>
      <w:szCs w:val="22"/>
    </w:rPr>
  </w:style>
  <w:style w:type="paragraph" w:customStyle="1" w:styleId="Analytic1">
    <w:name w:val="Analytic1"/>
    <w:basedOn w:val="Normal"/>
    <w:link w:val="Analytic1Char"/>
    <w:uiPriority w:val="4"/>
    <w:qFormat/>
    <w:rsid w:val="00127BEC"/>
    <w:rPr>
      <w:b/>
      <w:bCs/>
      <w:color w:val="3399FF"/>
    </w:rPr>
  </w:style>
  <w:style w:type="character" w:customStyle="1" w:styleId="Analytic1Char">
    <w:name w:val="Analytic1 Char"/>
    <w:basedOn w:val="DefaultParagraphFont"/>
    <w:link w:val="Analytic1"/>
    <w:uiPriority w:val="4"/>
    <w:rsid w:val="00127BEC"/>
    <w:rPr>
      <w:rFonts w:ascii="Calibri" w:hAnsi="Calibri" w:cs="Calibri"/>
      <w:b/>
      <w:bCs/>
      <w:color w:val="3399FF"/>
      <w:sz w:val="22"/>
    </w:rPr>
  </w:style>
  <w:style w:type="paragraph" w:customStyle="1" w:styleId="AuthorQuals">
    <w:name w:val="Author Quals"/>
    <w:basedOn w:val="Normal"/>
    <w:link w:val="AuthorQualsChar"/>
    <w:autoRedefine/>
    <w:uiPriority w:val="4"/>
    <w:qFormat/>
    <w:rsid w:val="00127BEC"/>
    <w:rPr>
      <w:sz w:val="16"/>
      <w:szCs w:val="10"/>
    </w:rPr>
  </w:style>
  <w:style w:type="character" w:customStyle="1" w:styleId="AuthorQualsChar">
    <w:name w:val="Author Quals Char"/>
    <w:basedOn w:val="DefaultParagraphFont"/>
    <w:link w:val="AuthorQuals"/>
    <w:uiPriority w:val="4"/>
    <w:rsid w:val="00127BEC"/>
    <w:rPr>
      <w:rFonts w:ascii="Calibri" w:hAnsi="Calibri" w:cs="Calibri"/>
      <w:sz w:val="16"/>
      <w:szCs w:val="10"/>
    </w:rPr>
  </w:style>
  <w:style w:type="paragraph" w:styleId="Header">
    <w:name w:val="header"/>
    <w:aliases w:val="Header 1,Header Char2,Header Char1 Char,Header Char Char1,Header Char2 Char Char Char,Header Char1 Char1 Char Char Char,Header Char Char Char1 Char Char Char,HeaderOld,Header Char Char2 Char Char Char,Heading 1 Char Char Ch"/>
    <w:basedOn w:val="Normal"/>
    <w:link w:val="HeaderChar"/>
    <w:uiPriority w:val="99"/>
    <w:unhideWhenUsed/>
    <w:qFormat/>
    <w:rsid w:val="00127BEC"/>
    <w:pPr>
      <w:tabs>
        <w:tab w:val="center" w:pos="4680"/>
        <w:tab w:val="right" w:pos="9360"/>
      </w:tabs>
      <w:spacing w:after="0" w:line="240" w:lineRule="auto"/>
    </w:pPr>
  </w:style>
  <w:style w:type="character" w:customStyle="1" w:styleId="HeaderChar">
    <w:name w:val="Header Char"/>
    <w:aliases w:val="Header 1 Char1,Header Char2 Char,Header Char1 Char Char,Header Char Char1 Char,Header Char2 Char Char Char Char,Header Char1 Char1 Char Char Char Char,Header Char Char Char1 Char Char Char Char,HeaderOld Char,Heading 1 Char Char Ch Char"/>
    <w:basedOn w:val="DefaultParagraphFont"/>
    <w:link w:val="Header"/>
    <w:uiPriority w:val="99"/>
    <w:rsid w:val="00127BEC"/>
    <w:rPr>
      <w:rFonts w:ascii="Calibri" w:hAnsi="Calibri" w:cs="Calibri"/>
      <w:sz w:val="22"/>
    </w:rPr>
  </w:style>
  <w:style w:type="paragraph" w:styleId="Footer">
    <w:name w:val="footer"/>
    <w:basedOn w:val="Normal"/>
    <w:link w:val="FooterChar"/>
    <w:uiPriority w:val="99"/>
    <w:unhideWhenUsed/>
    <w:rsid w:val="00127B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7BEC"/>
    <w:rPr>
      <w:rFonts w:ascii="Calibri" w:hAnsi="Calibri" w:cs="Calibri"/>
      <w:sz w:val="22"/>
    </w:rPr>
  </w:style>
  <w:style w:type="paragraph" w:customStyle="1" w:styleId="authorcreds">
    <w:name w:val="authorcreds"/>
    <w:basedOn w:val="Normal"/>
    <w:link w:val="authorcredsChar"/>
    <w:autoRedefine/>
    <w:uiPriority w:val="4"/>
    <w:qFormat/>
    <w:rsid w:val="00127BEC"/>
    <w:rPr>
      <w:rFonts w:cstheme="minorHAnsi"/>
      <w:sz w:val="16"/>
    </w:rPr>
  </w:style>
  <w:style w:type="character" w:customStyle="1" w:styleId="authorcredsChar">
    <w:name w:val="authorcreds Char"/>
    <w:basedOn w:val="DefaultParagraphFont"/>
    <w:link w:val="authorcreds"/>
    <w:uiPriority w:val="4"/>
    <w:rsid w:val="00127BEC"/>
    <w:rPr>
      <w:rFonts w:ascii="Calibri" w:hAnsi="Calibri" w:cstheme="minorHAnsi"/>
      <w:sz w:val="16"/>
    </w:rPr>
  </w:style>
  <w:style w:type="paragraph" w:customStyle="1" w:styleId="cardbody">
    <w:name w:val="cardbody"/>
    <w:basedOn w:val="Normal"/>
    <w:rsid w:val="00127BEC"/>
    <w:pPr>
      <w:spacing w:before="100" w:beforeAutospacing="1" w:after="100" w:afterAutospacing="1" w:line="240" w:lineRule="auto"/>
    </w:pPr>
    <w:rPr>
      <w:rFonts w:ascii="Times New Roman" w:eastAsia="Times New Roman" w:hAnsi="Times New Roman" w:cs="Times New Roman"/>
    </w:rPr>
  </w:style>
  <w:style w:type="paragraph" w:customStyle="1" w:styleId="odd">
    <w:name w:val="odd"/>
    <w:basedOn w:val="Normal"/>
    <w:rsid w:val="00127BEC"/>
    <w:pPr>
      <w:spacing w:before="100" w:beforeAutospacing="1" w:after="100" w:afterAutospacing="1" w:line="240" w:lineRule="auto"/>
    </w:pPr>
    <w:rPr>
      <w:rFonts w:ascii="Times New Roman" w:eastAsia="Times New Roman" w:hAnsi="Times New Roman" w:cs="Times New Roman"/>
    </w:rPr>
  </w:style>
  <w:style w:type="paragraph" w:customStyle="1" w:styleId="even">
    <w:name w:val="even"/>
    <w:basedOn w:val="Normal"/>
    <w:rsid w:val="00127BEC"/>
    <w:pPr>
      <w:spacing w:before="100" w:beforeAutospacing="1" w:after="100" w:afterAutospacing="1" w:line="240" w:lineRule="auto"/>
    </w:pPr>
    <w:rPr>
      <w:rFonts w:ascii="Times New Roman" w:eastAsia="Times New Roman" w:hAnsi="Times New Roman" w:cs="Times New Roman"/>
    </w:rPr>
  </w:style>
  <w:style w:type="paragraph" w:customStyle="1" w:styleId="first-child">
    <w:name w:val="first-child"/>
    <w:basedOn w:val="Normal"/>
    <w:rsid w:val="00127BEC"/>
    <w:pPr>
      <w:spacing w:before="100" w:beforeAutospacing="1" w:after="100" w:afterAutospacing="1" w:line="240" w:lineRule="auto"/>
    </w:pPr>
    <w:rPr>
      <w:rFonts w:ascii="Times New Roman" w:eastAsia="Times New Roman" w:hAnsi="Times New Roman" w:cs="Times New Roman"/>
    </w:rPr>
  </w:style>
  <w:style w:type="paragraph" w:customStyle="1" w:styleId="last-child">
    <w:name w:val="last-child"/>
    <w:basedOn w:val="Normal"/>
    <w:rsid w:val="00127BEC"/>
    <w:pPr>
      <w:spacing w:before="100" w:beforeAutospacing="1" w:after="100" w:afterAutospacing="1" w:line="240" w:lineRule="auto"/>
    </w:pPr>
    <w:rPr>
      <w:rFonts w:ascii="Times New Roman" w:eastAsia="Times New Roman" w:hAnsi="Times New Roman" w:cs="Times New Roman"/>
    </w:rPr>
  </w:style>
  <w:style w:type="character" w:customStyle="1" w:styleId="caps">
    <w:name w:val="caps"/>
    <w:basedOn w:val="DefaultParagraphFont"/>
    <w:rsid w:val="00127BEC"/>
  </w:style>
  <w:style w:type="paragraph" w:customStyle="1" w:styleId="css-158dogj">
    <w:name w:val="css-158dogj"/>
    <w:basedOn w:val="Normal"/>
    <w:rsid w:val="00127BEC"/>
    <w:pPr>
      <w:spacing w:before="100" w:beforeAutospacing="1" w:after="100" w:afterAutospacing="1" w:line="240" w:lineRule="auto"/>
    </w:pPr>
    <w:rPr>
      <w:rFonts w:ascii="Times New Roman" w:eastAsia="Times New Roman" w:hAnsi="Times New Roman" w:cs="Times New Roman"/>
    </w:rPr>
  </w:style>
  <w:style w:type="paragraph" w:customStyle="1" w:styleId="articleparagraph">
    <w:name w:val="article__paragraph"/>
    <w:basedOn w:val="Normal"/>
    <w:rsid w:val="00127BEC"/>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127BEC"/>
    <w:pPr>
      <w:spacing w:after="70" w:line="305" w:lineRule="auto"/>
    </w:pPr>
    <w:rPr>
      <w:rFonts w:ascii="Times New Roman" w:eastAsia="Times New Roman" w:hAnsi="Times New Roman" w:cs="Times New Roman"/>
      <w:color w:val="000000"/>
      <w:sz w:val="20"/>
      <w:szCs w:val="22"/>
    </w:rPr>
  </w:style>
  <w:style w:type="character" w:customStyle="1" w:styleId="footnotedescriptionChar">
    <w:name w:val="footnote description Char"/>
    <w:link w:val="footnotedescription"/>
    <w:rsid w:val="00127BEC"/>
    <w:rPr>
      <w:rFonts w:ascii="Times New Roman" w:eastAsia="Times New Roman" w:hAnsi="Times New Roman" w:cs="Times New Roman"/>
      <w:color w:val="000000"/>
      <w:sz w:val="20"/>
      <w:szCs w:val="22"/>
    </w:rPr>
  </w:style>
  <w:style w:type="character" w:customStyle="1" w:styleId="footnotemark">
    <w:name w:val="footnote mark"/>
    <w:hidden/>
    <w:rsid w:val="00127BEC"/>
    <w:rPr>
      <w:rFonts w:ascii="Times New Roman" w:eastAsia="Times New Roman" w:hAnsi="Times New Roman" w:cs="Times New Roman"/>
      <w:color w:val="000000"/>
      <w:sz w:val="20"/>
      <w:vertAlign w:val="superscript"/>
    </w:rPr>
  </w:style>
  <w:style w:type="character" w:customStyle="1" w:styleId="AnalyticsGBNChar">
    <w:name w:val="AnalyticsGBN Char"/>
    <w:basedOn w:val="DefaultParagraphFont"/>
    <w:link w:val="AnalyticsGBN"/>
    <w:uiPriority w:val="4"/>
    <w:locked/>
    <w:rsid w:val="00127BEC"/>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127BEC"/>
    <w:pPr>
      <w:keepNext/>
      <w:keepLines/>
      <w:spacing w:before="40"/>
      <w:outlineLvl w:val="3"/>
    </w:pPr>
    <w:rPr>
      <w:rFonts w:ascii="Georgia" w:eastAsiaTheme="majorEastAsia" w:hAnsi="Georgia" w:cstheme="majorBidi"/>
      <w:b/>
      <w:iCs/>
      <w:color w:val="7030A0"/>
      <w:sz w:val="26"/>
      <w:szCs w:val="2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27BEC"/>
    <w:rPr>
      <w:rFonts w:eastAsiaTheme="minorHAnsi"/>
      <w:sz w:val="22"/>
      <w:szCs w:val="22"/>
      <w:u w:val="single"/>
    </w:rPr>
  </w:style>
  <w:style w:type="character" w:customStyle="1" w:styleId="apple-style-span">
    <w:name w:val="apple-style-span"/>
    <w:rsid w:val="00127BEC"/>
  </w:style>
  <w:style w:type="paragraph" w:styleId="BalloonText">
    <w:name w:val="Balloon Text"/>
    <w:basedOn w:val="Normal"/>
    <w:link w:val="BalloonTextChar"/>
    <w:uiPriority w:val="99"/>
    <w:unhideWhenUsed/>
    <w:rsid w:val="00127B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127BEC"/>
    <w:rPr>
      <w:rFonts w:ascii="Segoe UI" w:hAnsi="Segoe UI" w:cs="Segoe UI"/>
      <w:sz w:val="18"/>
      <w:szCs w:val="18"/>
    </w:rPr>
  </w:style>
  <w:style w:type="character" w:styleId="IntenseEmphasis">
    <w:name w:val="Intense Emphasis"/>
    <w:aliases w:val="cites Char Ch,no Char,Intense Emphasis21,Heading 3 Char Char1 Char,Char Char Char1,Char1 Char Char1,First line:  0 Heading 3 Char,!!Style Underline,Underline Char,9.5 p,Title Cha,Underline Cha,9.5 pt,Sty"/>
    <w:basedOn w:val="DefaultParagraphFont"/>
    <w:link w:val="UnderlinedText"/>
    <w:uiPriority w:val="6"/>
    <w:qFormat/>
    <w:rsid w:val="00127BEC"/>
    <w:rPr>
      <w:u w:val="single"/>
    </w:rPr>
  </w:style>
  <w:style w:type="character" w:customStyle="1" w:styleId="verdana">
    <w:name w:val="verdana"/>
    <w:basedOn w:val="DefaultParagraphFont"/>
    <w:rsid w:val="00127BEC"/>
  </w:style>
  <w:style w:type="character" w:customStyle="1" w:styleId="citation">
    <w:name w:val="citation"/>
    <w:basedOn w:val="DefaultParagraphFont"/>
    <w:rsid w:val="00127BEC"/>
  </w:style>
  <w:style w:type="character" w:customStyle="1" w:styleId="Boxed">
    <w:name w:val="Boxed"/>
    <w:qFormat/>
    <w:rsid w:val="00127BEC"/>
    <w:rPr>
      <w:rFonts w:ascii="Times New Roman" w:hAnsi="Times New Roman"/>
      <w:sz w:val="20"/>
      <w:bdr w:val="single" w:sz="6" w:space="0" w:color="auto"/>
    </w:rPr>
  </w:style>
  <w:style w:type="paragraph" w:customStyle="1" w:styleId="cyhz9">
    <w:name w:val="cyhz9"/>
    <w:basedOn w:val="Normal"/>
    <w:rsid w:val="00127BEC"/>
    <w:pPr>
      <w:spacing w:before="100" w:beforeAutospacing="1" w:after="100" w:afterAutospacing="1" w:line="240" w:lineRule="auto"/>
    </w:pPr>
    <w:rPr>
      <w:rFonts w:ascii="Times New Roman" w:eastAsia="Times New Roman" w:hAnsi="Times New Roman" w:cs="Times New Roman"/>
    </w:rPr>
  </w:style>
  <w:style w:type="character" w:customStyle="1" w:styleId="bullet">
    <w:name w:val="bullet"/>
    <w:basedOn w:val="DefaultParagraphFont"/>
    <w:rsid w:val="00127BEC"/>
  </w:style>
  <w:style w:type="character" w:customStyle="1" w:styleId="ex-sent">
    <w:name w:val="ex-sent"/>
    <w:basedOn w:val="DefaultParagraphFont"/>
    <w:rsid w:val="00127BEC"/>
  </w:style>
  <w:style w:type="character" w:customStyle="1" w:styleId="mwtsp">
    <w:name w:val="mw_t_sp"/>
    <w:basedOn w:val="DefaultParagraphFont"/>
    <w:rsid w:val="00127BEC"/>
  </w:style>
  <w:style w:type="character" w:customStyle="1" w:styleId="mwtwi">
    <w:name w:val="mw_t_wi"/>
    <w:basedOn w:val="DefaultParagraphFont"/>
    <w:rsid w:val="00127BEC"/>
  </w:style>
  <w:style w:type="paragraph" w:customStyle="1" w:styleId="vd">
    <w:name w:val="vd"/>
    <w:basedOn w:val="Normal"/>
    <w:rsid w:val="00127BEC"/>
    <w:pPr>
      <w:spacing w:before="100" w:beforeAutospacing="1" w:after="100" w:afterAutospacing="1" w:line="240" w:lineRule="auto"/>
    </w:pPr>
    <w:rPr>
      <w:rFonts w:ascii="Times New Roman" w:eastAsia="Times New Roman" w:hAnsi="Times New Roman" w:cs="Times New Roman"/>
    </w:rPr>
  </w:style>
  <w:style w:type="character" w:customStyle="1" w:styleId="underlinedChar">
    <w:name w:val="underlined Char"/>
    <w:basedOn w:val="DefaultParagraphFont"/>
    <w:rsid w:val="00127BEC"/>
    <w:rPr>
      <w:rFonts w:ascii="Times New Roman" w:hAnsi="Times New Roman"/>
      <w:sz w:val="20"/>
      <w:szCs w:val="24"/>
      <w:u w:val="single"/>
      <w:lang w:val="en-US" w:eastAsia="en-US" w:bidi="ar-SA"/>
    </w:rPr>
  </w:style>
  <w:style w:type="paragraph" w:customStyle="1" w:styleId="UnderlinedText">
    <w:name w:val="Underlined Text"/>
    <w:link w:val="IntenseEmphasis"/>
    <w:uiPriority w:val="6"/>
    <w:qFormat/>
    <w:rsid w:val="00127BEC"/>
    <w:pPr>
      <w:suppressAutoHyphens/>
      <w:autoSpaceDN w:val="0"/>
    </w:pPr>
    <w:rPr>
      <w:u w:val="single"/>
    </w:rPr>
  </w:style>
  <w:style w:type="paragraph" w:customStyle="1" w:styleId="font--body">
    <w:name w:val="font--body"/>
    <w:basedOn w:val="Normal"/>
    <w:rsid w:val="00127BEC"/>
    <w:pPr>
      <w:spacing w:before="100" w:beforeAutospacing="1" w:after="100" w:afterAutospacing="1"/>
    </w:pPr>
    <w:rPr>
      <w:rFonts w:ascii="Times New Roman" w:eastAsia="Times New Roman" w:hAnsi="Times New Roman" w:cs="Times New Roman"/>
    </w:rPr>
  </w:style>
  <w:style w:type="character" w:customStyle="1" w:styleId="expertise">
    <w:name w:val="expertise"/>
    <w:basedOn w:val="DefaultParagraphFont"/>
    <w:rsid w:val="00127BEC"/>
  </w:style>
  <w:style w:type="paragraph" w:styleId="FootnoteText">
    <w:name w:val="footnote text"/>
    <w:basedOn w:val="Normal"/>
    <w:link w:val="FootnoteTextChar"/>
    <w:unhideWhenUsed/>
    <w:rsid w:val="00127BEC"/>
    <w:pPr>
      <w:jc w:val="both"/>
    </w:pPr>
    <w:rPr>
      <w:sz w:val="20"/>
      <w:szCs w:val="20"/>
    </w:rPr>
  </w:style>
  <w:style w:type="character" w:customStyle="1" w:styleId="FootnoteTextChar">
    <w:name w:val="Footnote Text Char"/>
    <w:basedOn w:val="DefaultParagraphFont"/>
    <w:link w:val="FootnoteText"/>
    <w:rsid w:val="00127BEC"/>
    <w:rPr>
      <w:rFonts w:ascii="Calibri" w:hAnsi="Calibri" w:cs="Calibri"/>
      <w:sz w:val="20"/>
      <w:szCs w:val="20"/>
    </w:rPr>
  </w:style>
  <w:style w:type="character" w:styleId="FootnoteReference">
    <w:name w:val="footnote reference"/>
    <w:unhideWhenUsed/>
    <w:rsid w:val="00127BEC"/>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qFormat/>
    <w:locked/>
    <w:rsid w:val="00127BEC"/>
    <w:rPr>
      <w:rFonts w:ascii="Times New Roman" w:eastAsia="Times New Roman" w:hAnsi="Times New Roman" w:cs="Times New Roman"/>
      <w:sz w:val="22"/>
      <w:lang w:eastAsia="zh-CN"/>
    </w:rPr>
  </w:style>
  <w:style w:type="character" w:styleId="CommentReference">
    <w:name w:val="annotation reference"/>
    <w:basedOn w:val="DefaultParagraphFont"/>
    <w:uiPriority w:val="99"/>
    <w:unhideWhenUsed/>
    <w:rsid w:val="00127BEC"/>
    <w:rPr>
      <w:sz w:val="16"/>
      <w:szCs w:val="16"/>
    </w:rPr>
  </w:style>
  <w:style w:type="paragraph" w:styleId="CommentText">
    <w:name w:val="annotation text"/>
    <w:basedOn w:val="Normal"/>
    <w:link w:val="CommentTextChar"/>
    <w:uiPriority w:val="99"/>
    <w:unhideWhenUsed/>
    <w:rsid w:val="00127BEC"/>
    <w:rPr>
      <w:sz w:val="20"/>
      <w:szCs w:val="20"/>
    </w:rPr>
  </w:style>
  <w:style w:type="character" w:customStyle="1" w:styleId="CommentTextChar">
    <w:name w:val="Comment Text Char"/>
    <w:basedOn w:val="DefaultParagraphFont"/>
    <w:link w:val="CommentText"/>
    <w:uiPriority w:val="99"/>
    <w:rsid w:val="00127BEC"/>
    <w:rPr>
      <w:rFonts w:ascii="Calibri" w:hAnsi="Calibri" w:cs="Calibri"/>
      <w:sz w:val="20"/>
      <w:szCs w:val="20"/>
    </w:rPr>
  </w:style>
  <w:style w:type="paragraph" w:customStyle="1" w:styleId="o-articlebodytext">
    <w:name w:val="o-articlebody__text"/>
    <w:basedOn w:val="Normal"/>
    <w:rsid w:val="00127BEC"/>
    <w:pPr>
      <w:spacing w:before="100" w:beforeAutospacing="1" w:after="100" w:afterAutospacing="1"/>
    </w:pPr>
    <w:rPr>
      <w:rFonts w:ascii="Times New Roman" w:eastAsia="Times New Roman" w:hAnsi="Times New Roman" w:cs="Times New Roman"/>
    </w:rPr>
  </w:style>
  <w:style w:type="character" w:customStyle="1" w:styleId="gmail-styleunderline">
    <w:name w:val="gmail-styleunderline"/>
    <w:basedOn w:val="DefaultParagraphFont"/>
    <w:rsid w:val="00127BEC"/>
  </w:style>
  <w:style w:type="character" w:customStyle="1" w:styleId="DocumentMapChar1">
    <w:name w:val="Document Map Char1"/>
    <w:basedOn w:val="DefaultParagraphFont"/>
    <w:uiPriority w:val="99"/>
    <w:rsid w:val="00127BEC"/>
    <w:rPr>
      <w:rFonts w:ascii="Segoe UI" w:hAnsi="Segoe UI" w:cs="Segoe UI"/>
      <w:sz w:val="16"/>
      <w:szCs w:val="16"/>
    </w:rPr>
  </w:style>
  <w:style w:type="table" w:styleId="TableGrid">
    <w:name w:val="Table Grid"/>
    <w:basedOn w:val="TableNormal"/>
    <w:rsid w:val="00127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ry-body-text">
    <w:name w:val="story-body-text"/>
    <w:basedOn w:val="Normal"/>
    <w:uiPriority w:val="99"/>
    <w:qFormat/>
    <w:rsid w:val="00127BEC"/>
    <w:pPr>
      <w:spacing w:before="100" w:beforeAutospacing="1" w:after="100" w:afterAutospacing="1"/>
    </w:pPr>
    <w:rPr>
      <w:rFonts w:ascii="Times New Roman" w:eastAsia="Times New Roman" w:hAnsi="Times New Roman" w:cs="Times New Roman"/>
    </w:rPr>
  </w:style>
  <w:style w:type="character" w:customStyle="1" w:styleId="-newsgate-macro-cci-bullet-">
    <w:name w:val="-newsgate-macro-cci-bullet-"/>
    <w:basedOn w:val="DefaultParagraphFont"/>
    <w:rsid w:val="00127BEC"/>
  </w:style>
  <w:style w:type="character" w:customStyle="1" w:styleId="m8525170829296705783gmail-style13ptbold">
    <w:name w:val="m_8525170829296705783gmail-style13ptbold"/>
    <w:basedOn w:val="DefaultParagraphFont"/>
    <w:rsid w:val="00127BEC"/>
  </w:style>
  <w:style w:type="character" w:customStyle="1" w:styleId="m8525170829296705783gmail-styleunderline">
    <w:name w:val="m_8525170829296705783gmail-styleunderline"/>
    <w:basedOn w:val="DefaultParagraphFont"/>
    <w:rsid w:val="00127BEC"/>
  </w:style>
  <w:style w:type="paragraph" w:customStyle="1" w:styleId="evidencetext">
    <w:name w:val="evidence text"/>
    <w:basedOn w:val="Normal"/>
    <w:link w:val="evidencetextChar"/>
    <w:qFormat/>
    <w:rsid w:val="00127BEC"/>
    <w:pPr>
      <w:ind w:left="1728" w:right="1008"/>
    </w:pPr>
    <w:rPr>
      <w:rFonts w:eastAsia="Times New Roman" w:cs="Times New Roman"/>
      <w:color w:val="000000"/>
      <w:sz w:val="18"/>
    </w:rPr>
  </w:style>
  <w:style w:type="character" w:customStyle="1" w:styleId="evidencetextChar">
    <w:name w:val="evidence text Char"/>
    <w:basedOn w:val="DefaultParagraphFont"/>
    <w:link w:val="evidencetext"/>
    <w:rsid w:val="00127BEC"/>
    <w:rPr>
      <w:rFonts w:ascii="Calibri" w:eastAsia="Times New Roman" w:hAnsi="Calibri" w:cs="Times New Roman"/>
      <w:color w:val="000000"/>
      <w:sz w:val="18"/>
    </w:rPr>
  </w:style>
  <w:style w:type="character" w:customStyle="1" w:styleId="m113202149284569794gmail-style13ptbold">
    <w:name w:val="m_113202149284569794gmail-style13ptbold"/>
    <w:basedOn w:val="DefaultParagraphFont"/>
    <w:rsid w:val="00127BEC"/>
  </w:style>
  <w:style w:type="character" w:customStyle="1" w:styleId="m113202149284569794gmail-styleunderline">
    <w:name w:val="m_113202149284569794gmail-styleunderline"/>
    <w:basedOn w:val="DefaultParagraphFont"/>
    <w:rsid w:val="00127BEC"/>
  </w:style>
  <w:style w:type="character" w:customStyle="1" w:styleId="Emph">
    <w:name w:val="Emph"/>
    <w:basedOn w:val="DefaultParagraphFont"/>
    <w:uiPriority w:val="1"/>
    <w:qFormat/>
    <w:rsid w:val="00127BEC"/>
    <w:rPr>
      <w:rFonts w:ascii="Arial" w:hAnsi="Arial" w:cs="Arial" w:hint="default"/>
      <w:b/>
      <w:bCs w:val="0"/>
      <w:sz w:val="20"/>
      <w:u w:val="single"/>
      <w:bdr w:val="single" w:sz="8" w:space="0" w:color="auto" w:frame="1"/>
    </w:rPr>
  </w:style>
  <w:style w:type="character" w:customStyle="1" w:styleId="m-5741597242490756161gmail-field-content">
    <w:name w:val="m_-5741597242490756161gmail-field-content"/>
    <w:basedOn w:val="DefaultParagraphFont"/>
    <w:rsid w:val="00127BEC"/>
  </w:style>
  <w:style w:type="character" w:customStyle="1" w:styleId="evidencetextChar1">
    <w:name w:val="evidence text Char1"/>
    <w:rsid w:val="00127BEC"/>
    <w:rPr>
      <w:rFonts w:ascii="Arial" w:hAnsi="Arial" w:cs="Arial"/>
      <w:color w:val="000000"/>
      <w:lang w:val="x-none" w:eastAsia="x-none"/>
    </w:rPr>
  </w:style>
  <w:style w:type="paragraph" w:customStyle="1" w:styleId="FUCKTHISFONT">
    <w:name w:val="FUCK THIS FONT"/>
    <w:basedOn w:val="Normal"/>
    <w:rsid w:val="00127BEC"/>
    <w:pPr>
      <w:autoSpaceDE w:val="0"/>
      <w:autoSpaceDN w:val="0"/>
      <w:adjustRightInd w:val="0"/>
      <w:jc w:val="both"/>
    </w:pPr>
    <w:rPr>
      <w:u w:val="single"/>
    </w:rPr>
  </w:style>
  <w:style w:type="character" w:customStyle="1" w:styleId="StyleStyleBoldUnderlineUnderlineapple-style-span6ptBoldK">
    <w:name w:val="Style Style Bold UnderlineUnderlineapple-style-span + 6 ptBoldK..."/>
    <w:basedOn w:val="DefaultParagraphFont"/>
    <w:rsid w:val="00127BEC"/>
    <w:rPr>
      <w:b w:val="0"/>
      <w:bCs w:val="0"/>
      <w:sz w:val="22"/>
      <w:u w:val="single"/>
      <w:bdr w:val="none" w:sz="0" w:space="0" w:color="auto"/>
    </w:rPr>
  </w:style>
  <w:style w:type="paragraph" w:customStyle="1" w:styleId="Default">
    <w:name w:val="Default"/>
    <w:basedOn w:val="Normal"/>
    <w:qFormat/>
    <w:rsid w:val="00127BEC"/>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127BEC"/>
    <w:pPr>
      <w:contextualSpacing/>
    </w:pPr>
    <w:rPr>
      <w:rFonts w:eastAsia="Calibri" w:cs="Times New Roman"/>
    </w:rPr>
  </w:style>
  <w:style w:type="paragraph" w:customStyle="1" w:styleId="PageHeaderLine1">
    <w:name w:val="PageHeaderLine1"/>
    <w:basedOn w:val="Normal"/>
    <w:qFormat/>
    <w:rsid w:val="00127BEC"/>
    <w:pPr>
      <w:tabs>
        <w:tab w:val="right" w:pos="10800"/>
      </w:tabs>
    </w:pPr>
    <w:rPr>
      <w:rFonts w:eastAsia="Calibri" w:cs="Times New Roman"/>
      <w:b/>
    </w:rPr>
  </w:style>
  <w:style w:type="paragraph" w:customStyle="1" w:styleId="PageHeaderLine2">
    <w:name w:val="PageHeaderLine2"/>
    <w:basedOn w:val="Normal"/>
    <w:next w:val="Normal"/>
    <w:link w:val="PageHeaderLine2Char"/>
    <w:qFormat/>
    <w:rsid w:val="00127BEC"/>
    <w:pPr>
      <w:tabs>
        <w:tab w:val="right" w:pos="10800"/>
      </w:tabs>
      <w:spacing w:line="480" w:lineRule="auto"/>
    </w:pPr>
    <w:rPr>
      <w:rFonts w:eastAsia="Calibri" w:cs="Times New Roman"/>
      <w:b/>
    </w:rPr>
  </w:style>
  <w:style w:type="character" w:customStyle="1" w:styleId="Heading2Char1">
    <w:name w:val="Heading 2 Char1"/>
    <w:aliases w:val="tag Char,Heading 2 Char1 Char Char Char Char, Char Char Char Char Char Char Char,Heading 2 Char Char1 Char Char,Tags Char,Hat Char1,Aligned Card Text Char1,CD Tag Char1,TAG Char3 Char1,T Char1, C,Hat Char2,TAG Char Char,Heading 2 Char11"/>
    <w:uiPriority w:val="1"/>
    <w:qFormat/>
    <w:rsid w:val="00127BEC"/>
    <w:rPr>
      <w:rFonts w:ascii="Garamond" w:hAnsi="Garamond"/>
      <w:b/>
      <w:szCs w:val="28"/>
      <w:lang w:val="en-US" w:eastAsia="en-US" w:bidi="ar-SA"/>
    </w:rPr>
  </w:style>
  <w:style w:type="character" w:styleId="PageNumber">
    <w:name w:val="page number"/>
    <w:aliases w:val="card ununderlined"/>
    <w:uiPriority w:val="99"/>
    <w:rsid w:val="00127BEC"/>
  </w:style>
  <w:style w:type="paragraph" w:customStyle="1" w:styleId="loose">
    <w:name w:val="loose"/>
    <w:basedOn w:val="Normal"/>
    <w:qFormat/>
    <w:rsid w:val="00127BEC"/>
    <w:pPr>
      <w:spacing w:before="100" w:beforeAutospacing="1" w:after="100" w:afterAutospacing="1"/>
    </w:pPr>
    <w:rPr>
      <w:rFonts w:ascii="Times" w:eastAsia="Calibri" w:hAnsi="Times" w:cs="Times New Roman"/>
      <w:szCs w:val="20"/>
    </w:rPr>
  </w:style>
  <w:style w:type="character" w:customStyle="1" w:styleId="ssl3">
    <w:name w:val="ss_l3"/>
    <w:rsid w:val="00127BEC"/>
  </w:style>
  <w:style w:type="character" w:customStyle="1" w:styleId="ssl4">
    <w:name w:val="ss_l4"/>
    <w:rsid w:val="00127BEC"/>
  </w:style>
  <w:style w:type="paragraph" w:styleId="TOC1">
    <w:name w:val="toc 1"/>
    <w:aliases w:val="Index Basic"/>
    <w:basedOn w:val="Normal"/>
    <w:next w:val="Normal"/>
    <w:autoRedefine/>
    <w:uiPriority w:val="39"/>
    <w:qFormat/>
    <w:rsid w:val="00127BEC"/>
    <w:rPr>
      <w:rFonts w:ascii="Times New Roman" w:eastAsia="Calibri" w:hAnsi="Times New Roman" w:cs="Times New Roman"/>
      <w:color w:val="000000"/>
    </w:rPr>
  </w:style>
  <w:style w:type="paragraph" w:customStyle="1" w:styleId="UnderlinedCard">
    <w:name w:val="Underlined Card"/>
    <w:basedOn w:val="Normal"/>
    <w:uiPriority w:val="99"/>
    <w:qFormat/>
    <w:rsid w:val="00127BEC"/>
    <w:pPr>
      <w:ind w:left="720" w:right="720"/>
    </w:pPr>
    <w:rPr>
      <w:rFonts w:ascii="Palatino Linotype" w:eastAsia="Calibri" w:hAnsi="Palatino Linotype" w:cs="Times New Roman"/>
      <w:color w:val="000000"/>
      <w:szCs w:val="20"/>
      <w:u w:val="single"/>
    </w:rPr>
  </w:style>
  <w:style w:type="character" w:customStyle="1" w:styleId="UnderlinedCardChar">
    <w:name w:val="Underlined Card Char"/>
    <w:rsid w:val="00127BEC"/>
    <w:rPr>
      <w:rFonts w:ascii="Palatino Linotype" w:hAnsi="Palatino Linotype"/>
      <w:u w:val="single"/>
      <w:lang w:val="en-US" w:eastAsia="en-US" w:bidi="ar-SA"/>
    </w:rPr>
  </w:style>
  <w:style w:type="character" w:customStyle="1" w:styleId="pmterms12">
    <w:name w:val="pmterms12"/>
    <w:rsid w:val="00127BEC"/>
    <w:rPr>
      <w:b/>
      <w:bCs/>
      <w:i w:val="0"/>
      <w:iCs w:val="0"/>
      <w:color w:val="000000"/>
    </w:rPr>
  </w:style>
  <w:style w:type="paragraph" w:styleId="z-TopofForm">
    <w:name w:val="HTML Top of Form"/>
    <w:basedOn w:val="Normal"/>
    <w:next w:val="Normal"/>
    <w:link w:val="z-TopofFormChar"/>
    <w:hidden/>
    <w:uiPriority w:val="99"/>
    <w:rsid w:val="00127BEC"/>
    <w:pPr>
      <w:pBdr>
        <w:bottom w:val="single" w:sz="6" w:space="1" w:color="auto"/>
      </w:pBdr>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rsid w:val="00127BEC"/>
    <w:rPr>
      <w:rFonts w:ascii="Arial" w:eastAsia="Calibri" w:hAnsi="Arial" w:cs="Arial"/>
      <w:vanish/>
      <w:sz w:val="16"/>
      <w:szCs w:val="16"/>
    </w:rPr>
  </w:style>
  <w:style w:type="paragraph" w:styleId="z-BottomofForm">
    <w:name w:val="HTML Bottom of Form"/>
    <w:basedOn w:val="Normal"/>
    <w:next w:val="Normal"/>
    <w:link w:val="z-BottomofFormChar"/>
    <w:hidden/>
    <w:uiPriority w:val="99"/>
    <w:rsid w:val="00127BEC"/>
    <w:pPr>
      <w:pBdr>
        <w:top w:val="single" w:sz="6" w:space="1" w:color="auto"/>
      </w:pBdr>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uiPriority w:val="99"/>
    <w:rsid w:val="00127BEC"/>
    <w:rPr>
      <w:rFonts w:ascii="Arial" w:eastAsia="Calibri" w:hAnsi="Arial" w:cs="Arial"/>
      <w:vanish/>
      <w:sz w:val="16"/>
      <w:szCs w:val="16"/>
    </w:rPr>
  </w:style>
  <w:style w:type="character" w:customStyle="1" w:styleId="pmterms11">
    <w:name w:val="pmterms11"/>
    <w:rsid w:val="00127BEC"/>
    <w:rPr>
      <w:b/>
      <w:bCs/>
      <w:i w:val="0"/>
      <w:iCs w:val="0"/>
      <w:color w:val="000000"/>
    </w:rPr>
  </w:style>
  <w:style w:type="paragraph" w:styleId="BodyText2">
    <w:name w:val="Body Text 2"/>
    <w:basedOn w:val="Normal"/>
    <w:link w:val="BodyText2Char"/>
    <w:rsid w:val="00127BEC"/>
    <w:rPr>
      <w:rFonts w:ascii="Times New Roman" w:eastAsia="Calibri" w:hAnsi="Times New Roman" w:cs="Times New Roman"/>
      <w:b/>
      <w:bCs/>
      <w:color w:val="000000"/>
    </w:rPr>
  </w:style>
  <w:style w:type="character" w:customStyle="1" w:styleId="BodyText2Char">
    <w:name w:val="Body Text 2 Char"/>
    <w:basedOn w:val="DefaultParagraphFont"/>
    <w:link w:val="BodyText2"/>
    <w:rsid w:val="00127BEC"/>
    <w:rPr>
      <w:rFonts w:ascii="Times New Roman" w:eastAsia="Calibri" w:hAnsi="Times New Roman" w:cs="Times New Roman"/>
      <w:b/>
      <w:bCs/>
      <w:color w:val="000000"/>
      <w:sz w:val="22"/>
    </w:rPr>
  </w:style>
  <w:style w:type="character" w:customStyle="1" w:styleId="Title1">
    <w:name w:val="Title1"/>
    <w:rsid w:val="00127BEC"/>
  </w:style>
  <w:style w:type="character" w:customStyle="1" w:styleId="term1">
    <w:name w:val="term1"/>
    <w:rsid w:val="00127BEC"/>
    <w:rPr>
      <w:b/>
      <w:bCs/>
    </w:rPr>
  </w:style>
  <w:style w:type="character" w:customStyle="1" w:styleId="pmterms31">
    <w:name w:val="pmterms31"/>
    <w:rsid w:val="00127BEC"/>
    <w:rPr>
      <w:b/>
      <w:bCs/>
      <w:i w:val="0"/>
      <w:iCs w:val="0"/>
      <w:color w:val="000000"/>
    </w:rPr>
  </w:style>
  <w:style w:type="paragraph" w:customStyle="1" w:styleId="DebateCiteCharChar">
    <w:name w:val="Debate Cite Char Char"/>
    <w:basedOn w:val="Normal"/>
    <w:autoRedefine/>
    <w:qFormat/>
    <w:rsid w:val="00127BEC"/>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eastAsia="Calibri" w:hAnsi="Times New Roman" w:cs="Times New Roman"/>
      <w:b/>
      <w:sz w:val="32"/>
      <w:szCs w:val="32"/>
    </w:rPr>
  </w:style>
  <w:style w:type="character" w:customStyle="1" w:styleId="DebateCiteCharCharChar">
    <w:name w:val="Debate Cite Char Char Char"/>
    <w:rsid w:val="00127BEC"/>
    <w:rPr>
      <w:b/>
      <w:sz w:val="32"/>
      <w:szCs w:val="32"/>
      <w:lang w:val="en-US" w:eastAsia="en-US" w:bidi="ar-SA"/>
    </w:rPr>
  </w:style>
  <w:style w:type="paragraph" w:styleId="BodyTextFirstIndent">
    <w:name w:val="Body Text First Indent"/>
    <w:basedOn w:val="BodyText"/>
    <w:link w:val="BodyTextFirstIndentChar"/>
    <w:rsid w:val="00127BEC"/>
    <w:pPr>
      <w:ind w:firstLine="210"/>
    </w:pPr>
    <w:rPr>
      <w:rFonts w:ascii="Times New Roman" w:eastAsia="Calibri" w:hAnsi="Times New Roman" w:cs="Times New Roman"/>
    </w:rPr>
  </w:style>
  <w:style w:type="character" w:customStyle="1" w:styleId="BodyTextFirstIndentChar">
    <w:name w:val="Body Text First Indent Char"/>
    <w:basedOn w:val="BodyTextChar"/>
    <w:link w:val="BodyTextFirstIndent"/>
    <w:rsid w:val="00127BEC"/>
    <w:rPr>
      <w:rFonts w:ascii="Times New Roman" w:eastAsia="Calibri" w:hAnsi="Times New Roman" w:cs="Times New Roman"/>
      <w:sz w:val="22"/>
    </w:rPr>
  </w:style>
  <w:style w:type="paragraph" w:customStyle="1" w:styleId="PageHeading">
    <w:name w:val="Page Heading"/>
    <w:basedOn w:val="Heading2"/>
    <w:uiPriority w:val="99"/>
    <w:qFormat/>
    <w:rsid w:val="00127BEC"/>
    <w:pPr>
      <w:widowControl w:val="0"/>
    </w:pPr>
    <w:rPr>
      <w:rFonts w:ascii="Times New Roman" w:eastAsia="Times New Roman" w:hAnsi="Times New Roman" w:cs="Arial"/>
      <w:sz w:val="32"/>
      <w:szCs w:val="16"/>
    </w:rPr>
  </w:style>
  <w:style w:type="paragraph" w:customStyle="1" w:styleId="DebateHeader">
    <w:name w:val="Debate Header"/>
    <w:basedOn w:val="TOC1"/>
    <w:autoRedefine/>
    <w:uiPriority w:val="99"/>
    <w:qFormat/>
    <w:rsid w:val="00127BEC"/>
    <w:pPr>
      <w:jc w:val="center"/>
      <w:outlineLvl w:val="0"/>
    </w:pPr>
    <w:rPr>
      <w:b/>
      <w:color w:val="auto"/>
      <w:sz w:val="32"/>
      <w:szCs w:val="32"/>
      <w:u w:val="single"/>
    </w:rPr>
  </w:style>
  <w:style w:type="paragraph" w:styleId="HTMLPreformatted">
    <w:name w:val="HTML Preformatted"/>
    <w:basedOn w:val="Normal"/>
    <w:link w:val="HTMLPreformattedChar"/>
    <w:rsid w:val="00127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Cs w:val="20"/>
    </w:rPr>
  </w:style>
  <w:style w:type="character" w:customStyle="1" w:styleId="HTMLPreformattedChar">
    <w:name w:val="HTML Preformatted Char"/>
    <w:basedOn w:val="DefaultParagraphFont"/>
    <w:link w:val="HTMLPreformatted"/>
    <w:rsid w:val="00127BEC"/>
    <w:rPr>
      <w:rFonts w:ascii="Courier New" w:eastAsia="Calibri" w:hAnsi="Courier New" w:cs="Courier New"/>
      <w:color w:val="000000"/>
      <w:sz w:val="22"/>
      <w:szCs w:val="20"/>
    </w:rPr>
  </w:style>
  <w:style w:type="paragraph" w:customStyle="1" w:styleId="Tagandcite">
    <w:name w:val="Tag and cite"/>
    <w:basedOn w:val="Normal"/>
    <w:autoRedefine/>
    <w:uiPriority w:val="99"/>
    <w:qFormat/>
    <w:rsid w:val="00127BEC"/>
    <w:rPr>
      <w:rFonts w:ascii="Times New Roman" w:eastAsia="Calibri" w:hAnsi="Times New Roman" w:cs="Times New Roman"/>
      <w:color w:val="333333"/>
    </w:rPr>
  </w:style>
  <w:style w:type="character" w:customStyle="1" w:styleId="TagandCiteChar">
    <w:name w:val="Tag and Cite Char"/>
    <w:rsid w:val="00127BEC"/>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127BEC"/>
    <w:rPr>
      <w:rFonts w:ascii="Franklin Gothic Demi" w:eastAsia="Calibri" w:hAnsi="Franklin Gothic Demi" w:cs="Times New Roman"/>
      <w:b/>
      <w:caps/>
      <w:color w:val="333333"/>
    </w:rPr>
  </w:style>
  <w:style w:type="paragraph" w:styleId="BodyText3">
    <w:name w:val="Body Text 3"/>
    <w:basedOn w:val="Normal"/>
    <w:link w:val="BodyText3Char"/>
    <w:rsid w:val="00127BEC"/>
    <w:pPr>
      <w:spacing w:after="120"/>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127BEC"/>
    <w:rPr>
      <w:rFonts w:ascii="Times New Roman" w:eastAsia="Calibri" w:hAnsi="Times New Roman" w:cs="Times New Roman"/>
      <w:sz w:val="16"/>
      <w:szCs w:val="16"/>
    </w:rPr>
  </w:style>
  <w:style w:type="paragraph" w:customStyle="1" w:styleId="StyleStyleTagandCiteFranklinGothicDemi11pt">
    <w:name w:val="Style Style Tag and Cite + Franklin Gothic Demi + 11 pt"/>
    <w:basedOn w:val="StyleTagandCiteFranklinGothicDemi"/>
    <w:autoRedefine/>
    <w:uiPriority w:val="99"/>
    <w:qFormat/>
    <w:rsid w:val="00127BEC"/>
    <w:rPr>
      <w:bCs/>
    </w:rPr>
  </w:style>
  <w:style w:type="character" w:customStyle="1" w:styleId="Style10ptBold">
    <w:name w:val="Style 10 pt Bold"/>
    <w:rsid w:val="00127BEC"/>
    <w:rPr>
      <w:b/>
      <w:bCs/>
      <w:sz w:val="20"/>
    </w:rPr>
  </w:style>
  <w:style w:type="paragraph" w:styleId="Date">
    <w:name w:val="Date"/>
    <w:aliases w:val="date"/>
    <w:basedOn w:val="Normal"/>
    <w:next w:val="Normal"/>
    <w:link w:val="DateChar"/>
    <w:uiPriority w:val="99"/>
    <w:rsid w:val="00127BEC"/>
    <w:rPr>
      <w:rFonts w:ascii="Times New Roman" w:eastAsia="Calibri" w:hAnsi="Times New Roman" w:cs="Times New Roman"/>
    </w:rPr>
  </w:style>
  <w:style w:type="character" w:customStyle="1" w:styleId="DateChar">
    <w:name w:val="Date Char"/>
    <w:aliases w:val="date Char"/>
    <w:basedOn w:val="DefaultParagraphFont"/>
    <w:link w:val="Date"/>
    <w:uiPriority w:val="99"/>
    <w:rsid w:val="00127BEC"/>
    <w:rPr>
      <w:rFonts w:ascii="Times New Roman" w:eastAsia="Calibri" w:hAnsi="Times New Roman" w:cs="Times New Roman"/>
      <w:sz w:val="22"/>
    </w:rPr>
  </w:style>
  <w:style w:type="paragraph" w:styleId="BodyTextIndent2">
    <w:name w:val="Body Text Indent 2"/>
    <w:basedOn w:val="Normal"/>
    <w:link w:val="BodyTextIndent2Char"/>
    <w:rsid w:val="00127BEC"/>
    <w:pPr>
      <w:spacing w:after="120" w:line="480" w:lineRule="auto"/>
      <w:ind w:left="360"/>
    </w:pPr>
    <w:rPr>
      <w:rFonts w:ascii="Times New Roman" w:eastAsia="Calibri" w:hAnsi="Times New Roman" w:cs="Times New Roman"/>
    </w:rPr>
  </w:style>
  <w:style w:type="character" w:customStyle="1" w:styleId="BodyTextIndent2Char">
    <w:name w:val="Body Text Indent 2 Char"/>
    <w:basedOn w:val="DefaultParagraphFont"/>
    <w:link w:val="BodyTextIndent2"/>
    <w:rsid w:val="00127BEC"/>
    <w:rPr>
      <w:rFonts w:ascii="Times New Roman" w:eastAsia="Calibri" w:hAnsi="Times New Roman" w:cs="Times New Roman"/>
      <w:sz w:val="22"/>
    </w:rPr>
  </w:style>
  <w:style w:type="character" w:customStyle="1" w:styleId="text9">
    <w:name w:val="text9"/>
    <w:rsid w:val="00127BEC"/>
  </w:style>
  <w:style w:type="character" w:customStyle="1" w:styleId="text21">
    <w:name w:val="text21"/>
    <w:rsid w:val="00127BEC"/>
  </w:style>
  <w:style w:type="character" w:customStyle="1" w:styleId="text19">
    <w:name w:val="text19"/>
    <w:rsid w:val="00127BEC"/>
  </w:style>
  <w:style w:type="paragraph" w:customStyle="1" w:styleId="BlockTitle">
    <w:name w:val="Block Title"/>
    <w:basedOn w:val="Normal"/>
    <w:link w:val="BlockTitleChar"/>
    <w:qFormat/>
    <w:rsid w:val="00127BEC"/>
    <w:pPr>
      <w:overflowPunct w:val="0"/>
      <w:autoSpaceDE w:val="0"/>
      <w:autoSpaceDN w:val="0"/>
      <w:adjustRightInd w:val="0"/>
      <w:jc w:val="center"/>
      <w:textAlignment w:val="baseline"/>
    </w:pPr>
    <w:rPr>
      <w:rFonts w:eastAsia="Calibri" w:cs="Times New Roman"/>
      <w:b/>
      <w:bCs/>
      <w:color w:val="000000"/>
      <w:sz w:val="28"/>
      <w:szCs w:val="20"/>
    </w:rPr>
  </w:style>
  <w:style w:type="character" w:customStyle="1" w:styleId="TagChar3">
    <w:name w:val="Tag Char3"/>
    <w:rsid w:val="00127BEC"/>
    <w:rPr>
      <w:rFonts w:ascii="Palatino Linotype" w:hAnsi="Palatino Linotype"/>
      <w:b/>
      <w:sz w:val="24"/>
      <w:szCs w:val="24"/>
      <w:lang w:val="en-US" w:eastAsia="en-US" w:bidi="ar-SA"/>
    </w:rPr>
  </w:style>
  <w:style w:type="paragraph" w:customStyle="1" w:styleId="TagCite">
    <w:name w:val="Tag/Cite"/>
    <w:basedOn w:val="Normal"/>
    <w:qFormat/>
    <w:rsid w:val="00127BEC"/>
    <w:pPr>
      <w:widowControl w:val="0"/>
      <w:autoSpaceDE w:val="0"/>
      <w:autoSpaceDN w:val="0"/>
      <w:adjustRightInd w:val="0"/>
    </w:pPr>
    <w:rPr>
      <w:rFonts w:ascii="Times New Roman" w:eastAsia="Calibri" w:hAnsi="Times New Roman" w:cs="Times New Roman"/>
      <w:b/>
      <w:szCs w:val="20"/>
    </w:rPr>
  </w:style>
  <w:style w:type="paragraph" w:customStyle="1" w:styleId="CiteCard">
    <w:name w:val="Cite/Card"/>
    <w:basedOn w:val="Normal"/>
    <w:qFormat/>
    <w:rsid w:val="00127BEC"/>
    <w:pPr>
      <w:overflowPunct w:val="0"/>
      <w:autoSpaceDE w:val="0"/>
      <w:autoSpaceDN w:val="0"/>
      <w:adjustRightInd w:val="0"/>
      <w:textAlignment w:val="baseline"/>
    </w:pPr>
    <w:rPr>
      <w:rFonts w:ascii="Palatino Linotype" w:eastAsia="Calibri" w:hAnsi="Palatino Linotype" w:cs="Times New Roman"/>
      <w:color w:val="000000"/>
      <w:szCs w:val="20"/>
    </w:rPr>
  </w:style>
  <w:style w:type="paragraph" w:customStyle="1" w:styleId="tagCharCharCharCharCharCharChar">
    <w:name w:val="tag Char Char Char Char Char Char Char"/>
    <w:basedOn w:val="Normal"/>
    <w:uiPriority w:val="99"/>
    <w:qFormat/>
    <w:rsid w:val="00127BEC"/>
    <w:rPr>
      <w:rFonts w:ascii="Times New Roman" w:eastAsia="Calibri" w:hAnsi="Times New Roman" w:cs="Times New Roman"/>
      <w:b/>
      <w:szCs w:val="20"/>
    </w:rPr>
  </w:style>
  <w:style w:type="character" w:customStyle="1" w:styleId="term2">
    <w:name w:val="term2"/>
    <w:rsid w:val="00127BEC"/>
    <w:rPr>
      <w:b/>
      <w:bCs/>
    </w:rPr>
  </w:style>
  <w:style w:type="character" w:customStyle="1" w:styleId="Author">
    <w:name w:val="Author"/>
    <w:aliases w:val="Style Date"/>
    <w:qFormat/>
    <w:rsid w:val="00127BEC"/>
    <w:rPr>
      <w:b/>
      <w:sz w:val="24"/>
    </w:rPr>
  </w:style>
  <w:style w:type="paragraph" w:customStyle="1" w:styleId="title-bold-medium">
    <w:name w:val="title-bold-medium"/>
    <w:basedOn w:val="Normal"/>
    <w:uiPriority w:val="99"/>
    <w:qFormat/>
    <w:rsid w:val="00127BEC"/>
    <w:pPr>
      <w:spacing w:before="100" w:beforeAutospacing="1" w:after="100" w:afterAutospacing="1"/>
    </w:pPr>
    <w:rPr>
      <w:rFonts w:ascii="Arial" w:eastAsia="Arial Unicode MS" w:hAnsi="Arial" w:cs="Arial"/>
      <w:b/>
      <w:bCs/>
      <w:color w:val="000000"/>
      <w:szCs w:val="20"/>
    </w:rPr>
  </w:style>
  <w:style w:type="paragraph" w:customStyle="1" w:styleId="lact">
    <w:name w:val="lact"/>
    <w:basedOn w:val="Normal"/>
    <w:uiPriority w:val="99"/>
    <w:qFormat/>
    <w:rsid w:val="00127BEC"/>
    <w:pPr>
      <w:spacing w:before="100" w:beforeAutospacing="1" w:after="100" w:afterAutospacing="1"/>
    </w:pPr>
    <w:rPr>
      <w:rFonts w:ascii="Arial" w:eastAsia="Arial Unicode MS" w:hAnsi="Arial" w:cs="Arial"/>
      <w:b/>
      <w:bCs/>
      <w:color w:val="000000"/>
      <w:szCs w:val="20"/>
    </w:rPr>
  </w:style>
  <w:style w:type="paragraph" w:styleId="BlockText">
    <w:name w:val="Block Text"/>
    <w:basedOn w:val="Normal"/>
    <w:rsid w:val="00127BEC"/>
    <w:pPr>
      <w:ind w:left="229" w:right="229"/>
    </w:pPr>
    <w:rPr>
      <w:rFonts w:ascii="Verdana" w:eastAsia="Calibri" w:hAnsi="Verdana" w:cs="Times New Roman"/>
      <w:sz w:val="16"/>
      <w:szCs w:val="20"/>
    </w:rPr>
  </w:style>
  <w:style w:type="character" w:customStyle="1" w:styleId="CardTagChar">
    <w:name w:val="Card Tag Char"/>
    <w:rsid w:val="00127BEC"/>
    <w:rPr>
      <w:rFonts w:ascii="Arial Narrow" w:hAnsi="Arial Narrow"/>
      <w:b/>
      <w:sz w:val="24"/>
      <w:szCs w:val="24"/>
      <w:lang w:val="en-US" w:eastAsia="en-US" w:bidi="ar-SA"/>
    </w:rPr>
  </w:style>
  <w:style w:type="paragraph" w:customStyle="1" w:styleId="CardTag">
    <w:name w:val="Card Tag"/>
    <w:basedOn w:val="Normal"/>
    <w:autoRedefine/>
    <w:qFormat/>
    <w:rsid w:val="00127BEC"/>
    <w:rPr>
      <w:rFonts w:ascii="Arial Narrow" w:eastAsia="Calibri" w:hAnsi="Arial Narrow" w:cs="Times New Roman"/>
      <w:b/>
    </w:rPr>
  </w:style>
  <w:style w:type="paragraph" w:customStyle="1" w:styleId="BlockTitle2">
    <w:name w:val="Block Title2"/>
    <w:basedOn w:val="Normal"/>
    <w:link w:val="BlockTitle2Char"/>
    <w:qFormat/>
    <w:rsid w:val="00127BEC"/>
    <w:pPr>
      <w:spacing w:after="240"/>
      <w:jc w:val="center"/>
    </w:pPr>
    <w:rPr>
      <w:rFonts w:ascii="Arial" w:eastAsia="Calibri" w:hAnsi="Arial" w:cs="Times New Roman"/>
      <w:b/>
      <w:sz w:val="28"/>
      <w:szCs w:val="20"/>
    </w:rPr>
  </w:style>
  <w:style w:type="paragraph" w:styleId="NormalIndent">
    <w:name w:val="Normal Indent"/>
    <w:basedOn w:val="Normal"/>
    <w:rsid w:val="00127BEC"/>
    <w:pPr>
      <w:ind w:left="720"/>
    </w:pPr>
    <w:rPr>
      <w:rFonts w:ascii="Times New Roman" w:eastAsia="Calibri" w:hAnsi="Times New Roman" w:cs="Times New Roman"/>
      <w:szCs w:val="20"/>
    </w:rPr>
  </w:style>
  <w:style w:type="character" w:customStyle="1" w:styleId="ToReadChar">
    <w:name w:val="To Read Char"/>
    <w:rsid w:val="00127BEC"/>
    <w:rPr>
      <w:rFonts w:ascii="Verdana" w:hAnsi="Verdana"/>
      <w:b/>
      <w:szCs w:val="24"/>
      <w:u w:val="single"/>
      <w:lang w:val="en-US" w:eastAsia="en-US" w:bidi="ar-SA"/>
    </w:rPr>
  </w:style>
  <w:style w:type="character" w:customStyle="1" w:styleId="ToReadCharChar">
    <w:name w:val="To Read Char Char"/>
    <w:rsid w:val="00127BEC"/>
    <w:rPr>
      <w:rFonts w:ascii="Verdana" w:hAnsi="Verdana"/>
      <w:b/>
      <w:szCs w:val="24"/>
      <w:u w:val="single"/>
      <w:lang w:val="en-US" w:eastAsia="en-US" w:bidi="ar-SA"/>
    </w:rPr>
  </w:style>
  <w:style w:type="paragraph" w:customStyle="1" w:styleId="BLOCKTITLE0">
    <w:name w:val="BLOCK TITLE"/>
    <w:basedOn w:val="Heading1"/>
    <w:uiPriority w:val="99"/>
    <w:qFormat/>
    <w:rsid w:val="00127BEC"/>
    <w:pPr>
      <w:pageBreakBefore w:val="0"/>
      <w:spacing w:after="60"/>
    </w:pPr>
    <w:rPr>
      <w:rFonts w:ascii="Sylfaen" w:eastAsia="Times New Roman" w:hAnsi="Sylfaen" w:cs="Times New Roman"/>
      <w:kern w:val="32"/>
    </w:rPr>
  </w:style>
  <w:style w:type="character" w:customStyle="1" w:styleId="BoldandUnderlineChar1Char2Char">
    <w:name w:val="Bold and Underline Char1 Char2 Char"/>
    <w:rsid w:val="00127BEC"/>
    <w:rPr>
      <w:b/>
      <w:szCs w:val="24"/>
      <w:u w:val="single"/>
      <w:lang w:val="en-US" w:eastAsia="en-US" w:bidi="ar-SA"/>
    </w:rPr>
  </w:style>
  <w:style w:type="character" w:customStyle="1" w:styleId="UnderlineChar1">
    <w:name w:val="Underline Char1"/>
    <w:aliases w:val="Cards + Font: 12 pt Char1"/>
    <w:rsid w:val="00127BEC"/>
    <w:rPr>
      <w:szCs w:val="24"/>
      <w:u w:val="single"/>
      <w:lang w:val="en-US" w:eastAsia="en-US" w:bidi="ar-SA"/>
    </w:rPr>
  </w:style>
  <w:style w:type="character" w:styleId="HTMLTypewriter">
    <w:name w:val="HTML Typewriter"/>
    <w:rsid w:val="00127BEC"/>
    <w:rPr>
      <w:rFonts w:ascii="Courier New" w:eastAsia="Arial Unicode MS" w:hAnsi="Courier New" w:cs="Courier New" w:hint="default"/>
      <w:sz w:val="20"/>
      <w:szCs w:val="20"/>
    </w:rPr>
  </w:style>
  <w:style w:type="paragraph" w:styleId="EnvelopeReturn">
    <w:name w:val="envelope return"/>
    <w:basedOn w:val="Normal"/>
    <w:rsid w:val="00127BEC"/>
    <w:rPr>
      <w:rFonts w:ascii="Arial" w:eastAsia="Calibri" w:hAnsi="Arial" w:cs="Arial"/>
      <w:szCs w:val="20"/>
    </w:rPr>
  </w:style>
  <w:style w:type="paragraph" w:styleId="EnvelopeAddress">
    <w:name w:val="envelope address"/>
    <w:basedOn w:val="Normal"/>
    <w:rsid w:val="00127BEC"/>
    <w:pPr>
      <w:framePr w:w="7920" w:h="1980" w:hRule="exact" w:hSpace="180" w:wrap="auto" w:hAnchor="page" w:xAlign="center" w:yAlign="bottom"/>
      <w:ind w:left="2880"/>
    </w:pPr>
    <w:rPr>
      <w:rFonts w:ascii="Arial" w:eastAsia="Calibri" w:hAnsi="Arial" w:cs="Arial"/>
      <w:sz w:val="28"/>
    </w:rPr>
  </w:style>
  <w:style w:type="character" w:customStyle="1" w:styleId="title10">
    <w:name w:val="title1"/>
    <w:rsid w:val="00127BEC"/>
  </w:style>
  <w:style w:type="character" w:customStyle="1" w:styleId="author0">
    <w:name w:val="author"/>
    <w:rsid w:val="00127BEC"/>
  </w:style>
  <w:style w:type="character" w:customStyle="1" w:styleId="bio">
    <w:name w:val="bio"/>
    <w:rsid w:val="00127BEC"/>
  </w:style>
  <w:style w:type="character" w:customStyle="1" w:styleId="storytextstyle">
    <w:name w:val="storytextstyle"/>
    <w:rsid w:val="00127BEC"/>
  </w:style>
  <w:style w:type="character" w:customStyle="1" w:styleId="cardunderlinedCharChar">
    <w:name w:val="card underlined Char Char"/>
    <w:rsid w:val="00127BEC"/>
    <w:rPr>
      <w:rFonts w:ascii="Arial" w:hAnsi="Arial"/>
      <w:sz w:val="22"/>
      <w:szCs w:val="24"/>
      <w:u w:val="single"/>
      <w:lang w:val="en-US" w:eastAsia="en-US" w:bidi="ar-SA"/>
    </w:rPr>
  </w:style>
  <w:style w:type="character" w:customStyle="1" w:styleId="Style2Char">
    <w:name w:val="Style2 Char"/>
    <w:rsid w:val="00127BEC"/>
    <w:rPr>
      <w:rFonts w:ascii="Book Antiqua" w:hAnsi="Book Antiqua"/>
      <w:u w:val="thick"/>
      <w:lang w:val="en-US" w:eastAsia="en-US" w:bidi="ar-SA"/>
    </w:rPr>
  </w:style>
  <w:style w:type="character" w:customStyle="1" w:styleId="UnderlinedChar0">
    <w:name w:val="Underlined Char"/>
    <w:rsid w:val="00127BEC"/>
    <w:rPr>
      <w:rFonts w:ascii="Book Antiqua" w:hAnsi="Book Antiqua"/>
      <w:u w:val="thick"/>
      <w:lang w:val="en-US" w:eastAsia="en-US" w:bidi="ar-SA"/>
    </w:rPr>
  </w:style>
  <w:style w:type="character" w:customStyle="1" w:styleId="Style2Char1">
    <w:name w:val="Style2 Char1"/>
    <w:rsid w:val="00127BEC"/>
    <w:rPr>
      <w:rFonts w:ascii="Book Antiqua" w:hAnsi="Book Antiqua"/>
      <w:szCs w:val="24"/>
      <w:u w:val="thick"/>
      <w:lang w:val="en-US" w:eastAsia="en-US" w:bidi="ar-SA"/>
    </w:rPr>
  </w:style>
  <w:style w:type="character" w:customStyle="1" w:styleId="articlehead21">
    <w:name w:val="articlehead21"/>
    <w:rsid w:val="00127BEC"/>
    <w:rPr>
      <w:rFonts w:ascii="Arial" w:hAnsi="Arial" w:cs="Arial" w:hint="default"/>
      <w:b/>
      <w:bCs/>
      <w:color w:val="660000"/>
      <w:sz w:val="20"/>
      <w:szCs w:val="20"/>
    </w:rPr>
  </w:style>
  <w:style w:type="paragraph" w:customStyle="1" w:styleId="shellscontentions">
    <w:name w:val="shells/contentions"/>
    <w:basedOn w:val="TagCite"/>
    <w:uiPriority w:val="99"/>
    <w:qFormat/>
    <w:rsid w:val="00127BEC"/>
  </w:style>
  <w:style w:type="character" w:customStyle="1" w:styleId="BoldandUnderlineChar2Char1">
    <w:name w:val="Bold and Underline Char2 Char1"/>
    <w:rsid w:val="00127BEC"/>
    <w:rPr>
      <w:b/>
      <w:szCs w:val="24"/>
      <w:u w:val="single"/>
      <w:lang w:val="en-US" w:eastAsia="en-US" w:bidi="ar-SA"/>
    </w:rPr>
  </w:style>
  <w:style w:type="character" w:customStyle="1" w:styleId="BoldUnderlineChar">
    <w:name w:val="BoldUnderline Char"/>
    <w:uiPriority w:val="99"/>
    <w:rsid w:val="00127BEC"/>
    <w:rPr>
      <w:b/>
      <w:szCs w:val="24"/>
      <w:u w:val="single"/>
      <w:lang w:val="en-US" w:eastAsia="en-US" w:bidi="ar-SA"/>
    </w:rPr>
  </w:style>
  <w:style w:type="paragraph" w:customStyle="1" w:styleId="TxBrp1">
    <w:name w:val="TxBr_p1"/>
    <w:basedOn w:val="Normal"/>
    <w:qFormat/>
    <w:rsid w:val="00127BEC"/>
    <w:pPr>
      <w:tabs>
        <w:tab w:val="left" w:pos="204"/>
      </w:tabs>
      <w:autoSpaceDE w:val="0"/>
      <w:autoSpaceDN w:val="0"/>
      <w:adjustRightInd w:val="0"/>
      <w:spacing w:line="272" w:lineRule="atLeast"/>
      <w:jc w:val="both"/>
    </w:pPr>
    <w:rPr>
      <w:rFonts w:ascii="Times New Roman" w:eastAsia="Calibri" w:hAnsi="Times New Roman" w:cs="Times New Roman"/>
    </w:rPr>
  </w:style>
  <w:style w:type="character" w:customStyle="1" w:styleId="TagCiteChar1">
    <w:name w:val="Tag/Cite Char1"/>
    <w:rsid w:val="00127BEC"/>
    <w:rPr>
      <w:b/>
      <w:lang w:val="en-US" w:eastAsia="en-US" w:bidi="ar-SA"/>
    </w:rPr>
  </w:style>
  <w:style w:type="character" w:customStyle="1" w:styleId="goohl0">
    <w:name w:val="goohl0"/>
    <w:rsid w:val="00127BEC"/>
  </w:style>
  <w:style w:type="character" w:customStyle="1" w:styleId="goohl2">
    <w:name w:val="goohl2"/>
    <w:rsid w:val="00127BEC"/>
  </w:style>
  <w:style w:type="character" w:customStyle="1" w:styleId="Normal1">
    <w:name w:val="Normal1"/>
    <w:rsid w:val="00127BEC"/>
  </w:style>
  <w:style w:type="paragraph" w:customStyle="1" w:styleId="BriefTitle1">
    <w:name w:val="Brief Title 1"/>
    <w:basedOn w:val="Normal"/>
    <w:uiPriority w:val="99"/>
    <w:qFormat/>
    <w:rsid w:val="00127BEC"/>
    <w:pPr>
      <w:widowControl w:val="0"/>
      <w:autoSpaceDE w:val="0"/>
      <w:autoSpaceDN w:val="0"/>
      <w:adjustRightInd w:val="0"/>
      <w:jc w:val="center"/>
      <w:outlineLvl w:val="0"/>
    </w:pPr>
    <w:rPr>
      <w:rFonts w:ascii="Times New Roman" w:eastAsia="Calibri" w:hAnsi="Times New Roman" w:cs="Times New Roman"/>
      <w:b/>
      <w:szCs w:val="20"/>
      <w:u w:val="single"/>
    </w:rPr>
  </w:style>
  <w:style w:type="paragraph" w:customStyle="1" w:styleId="TagCiteChar">
    <w:name w:val="Tag/Cite Char"/>
    <w:basedOn w:val="Normal"/>
    <w:uiPriority w:val="99"/>
    <w:qFormat/>
    <w:rsid w:val="00127BEC"/>
    <w:pPr>
      <w:widowControl w:val="0"/>
      <w:autoSpaceDE w:val="0"/>
      <w:autoSpaceDN w:val="0"/>
      <w:adjustRightInd w:val="0"/>
    </w:pPr>
    <w:rPr>
      <w:rFonts w:ascii="Times New Roman" w:eastAsia="Calibri" w:hAnsi="Times New Roman" w:cs="Times New Roman"/>
      <w:b/>
      <w:szCs w:val="20"/>
    </w:rPr>
  </w:style>
  <w:style w:type="paragraph" w:customStyle="1" w:styleId="CardChar0">
    <w:name w:val="Card Char"/>
    <w:basedOn w:val="Normal"/>
    <w:rsid w:val="00127BEC"/>
    <w:pPr>
      <w:widowControl w:val="0"/>
      <w:autoSpaceDE w:val="0"/>
      <w:autoSpaceDN w:val="0"/>
      <w:adjustRightInd w:val="0"/>
    </w:pPr>
    <w:rPr>
      <w:rFonts w:ascii="Times New Roman" w:eastAsia="Calibri" w:hAnsi="Times New Roman" w:cs="Times New Roman"/>
      <w:szCs w:val="20"/>
    </w:rPr>
  </w:style>
  <w:style w:type="character" w:customStyle="1" w:styleId="CardCharChar">
    <w:name w:val="Card Char Char"/>
    <w:rsid w:val="00127BEC"/>
    <w:rPr>
      <w:lang w:val="en-US" w:eastAsia="en-US" w:bidi="ar-SA"/>
    </w:rPr>
  </w:style>
  <w:style w:type="character" w:customStyle="1" w:styleId="BriefTitle1Char">
    <w:name w:val="Brief Title 1 Char"/>
    <w:rsid w:val="00127BEC"/>
    <w:rPr>
      <w:b/>
      <w:u w:val="single"/>
      <w:lang w:val="en-US" w:eastAsia="en-US" w:bidi="ar-SA"/>
    </w:rPr>
  </w:style>
  <w:style w:type="character" w:customStyle="1" w:styleId="TagCiteCharChar">
    <w:name w:val="Tag/Cite Char Char"/>
    <w:rsid w:val="00127BEC"/>
    <w:rPr>
      <w:b/>
      <w:lang w:val="en-US" w:eastAsia="en-US" w:bidi="ar-SA"/>
    </w:rPr>
  </w:style>
  <w:style w:type="paragraph" w:customStyle="1" w:styleId="ShellTitles">
    <w:name w:val="ShellTitles"/>
    <w:basedOn w:val="Normal"/>
    <w:uiPriority w:val="99"/>
    <w:qFormat/>
    <w:rsid w:val="00127BEC"/>
    <w:pPr>
      <w:widowControl w:val="0"/>
      <w:autoSpaceDE w:val="0"/>
      <w:autoSpaceDN w:val="0"/>
      <w:adjustRightInd w:val="0"/>
    </w:pPr>
    <w:rPr>
      <w:rFonts w:ascii="Times New Roman" w:eastAsia="Calibri" w:hAnsi="Times New Roman" w:cs="Times New Roman"/>
      <w:b/>
      <w:szCs w:val="20"/>
    </w:rPr>
  </w:style>
  <w:style w:type="paragraph" w:customStyle="1" w:styleId="maintext">
    <w:name w:val="maintext"/>
    <w:basedOn w:val="Normal"/>
    <w:uiPriority w:val="99"/>
    <w:qFormat/>
    <w:rsid w:val="00127BEC"/>
    <w:pPr>
      <w:widowControl w:val="0"/>
      <w:autoSpaceDE w:val="0"/>
      <w:autoSpaceDN w:val="0"/>
      <w:adjustRightInd w:val="0"/>
      <w:spacing w:before="100" w:beforeAutospacing="1" w:after="100" w:afterAutospacing="1"/>
    </w:pPr>
    <w:rPr>
      <w:rFonts w:ascii="Times New Roman" w:eastAsia="Calibri" w:hAnsi="Times New Roman" w:cs="Times New Roman"/>
      <w:szCs w:val="20"/>
    </w:rPr>
  </w:style>
  <w:style w:type="paragraph" w:customStyle="1" w:styleId="noindent">
    <w:name w:val="noindent"/>
    <w:basedOn w:val="Normal"/>
    <w:uiPriority w:val="99"/>
    <w:qFormat/>
    <w:rsid w:val="00127BEC"/>
    <w:pPr>
      <w:spacing w:before="100" w:beforeAutospacing="1" w:after="100" w:afterAutospacing="1"/>
    </w:pPr>
    <w:rPr>
      <w:rFonts w:ascii="Times New Roman" w:eastAsia="Calibri" w:hAnsi="Times New Roman" w:cs="Times New Roman"/>
    </w:rPr>
  </w:style>
  <w:style w:type="character" w:customStyle="1" w:styleId="btx">
    <w:name w:val="btx"/>
    <w:rsid w:val="00127BEC"/>
  </w:style>
  <w:style w:type="character" w:customStyle="1" w:styleId="prodgeneral1">
    <w:name w:val="prodgeneral1"/>
    <w:rsid w:val="00127BEC"/>
    <w:rPr>
      <w:rFonts w:ascii="Verdana" w:hAnsi="Verdana" w:hint="default"/>
      <w:b w:val="0"/>
      <w:bCs w:val="0"/>
      <w:caps w:val="0"/>
      <w:color w:val="000000"/>
      <w:spacing w:val="0"/>
      <w:sz w:val="16"/>
      <w:szCs w:val="16"/>
    </w:rPr>
  </w:style>
  <w:style w:type="character" w:customStyle="1" w:styleId="standardcontent">
    <w:name w:val="standardcontent"/>
    <w:rsid w:val="00127BEC"/>
  </w:style>
  <w:style w:type="character" w:customStyle="1" w:styleId="texto11">
    <w:name w:val="texto11"/>
    <w:rsid w:val="00127BEC"/>
    <w:rPr>
      <w:rFonts w:ascii="Arial" w:hAnsi="Arial" w:cs="Arial" w:hint="default"/>
      <w:b w:val="0"/>
      <w:bCs w:val="0"/>
      <w:i w:val="0"/>
      <w:iCs w:val="0"/>
      <w:caps w:val="0"/>
      <w:color w:val="000000"/>
      <w:sz w:val="20"/>
      <w:szCs w:val="20"/>
    </w:rPr>
  </w:style>
  <w:style w:type="character" w:customStyle="1" w:styleId="date1">
    <w:name w:val="date1"/>
    <w:rsid w:val="00127BEC"/>
  </w:style>
  <w:style w:type="character" w:customStyle="1" w:styleId="summary1">
    <w:name w:val="summary1"/>
    <w:rsid w:val="00127BEC"/>
    <w:rPr>
      <w:rFonts w:ascii="Arial" w:hAnsi="Arial" w:cs="Arial" w:hint="default"/>
      <w:sz w:val="18"/>
      <w:szCs w:val="18"/>
    </w:rPr>
  </w:style>
  <w:style w:type="paragraph" w:customStyle="1" w:styleId="ToRead">
    <w:name w:val="To Read"/>
    <w:basedOn w:val="Normal"/>
    <w:uiPriority w:val="99"/>
    <w:qFormat/>
    <w:rsid w:val="00127BEC"/>
    <w:pPr>
      <w:ind w:left="720"/>
    </w:pPr>
    <w:rPr>
      <w:rFonts w:ascii="Verdana" w:eastAsia="Calibri" w:hAnsi="Verdana" w:cs="Times New Roman"/>
      <w:b/>
      <w:u w:val="single"/>
    </w:rPr>
  </w:style>
  <w:style w:type="character" w:customStyle="1" w:styleId="text3">
    <w:name w:val="text3"/>
    <w:rsid w:val="00127BEC"/>
  </w:style>
  <w:style w:type="paragraph" w:customStyle="1" w:styleId="Style2">
    <w:name w:val="Style 2"/>
    <w:basedOn w:val="Normal"/>
    <w:link w:val="Style2Char0"/>
    <w:uiPriority w:val="99"/>
    <w:qFormat/>
    <w:rsid w:val="00127BEC"/>
    <w:pPr>
      <w:widowControl w:val="0"/>
      <w:ind w:left="216" w:hanging="144"/>
    </w:pPr>
    <w:rPr>
      <w:rFonts w:ascii="Times New Roman" w:eastAsia="Calibri" w:hAnsi="Times New Roman" w:cs="Times New Roman"/>
      <w:noProof/>
      <w:color w:val="000000"/>
      <w:szCs w:val="20"/>
    </w:rPr>
  </w:style>
  <w:style w:type="paragraph" w:customStyle="1" w:styleId="Style1">
    <w:name w:val="Style 1"/>
    <w:basedOn w:val="Normal"/>
    <w:uiPriority w:val="99"/>
    <w:qFormat/>
    <w:rsid w:val="00127BEC"/>
    <w:pPr>
      <w:widowControl w:val="0"/>
      <w:ind w:firstLine="216"/>
      <w:jc w:val="both"/>
    </w:pPr>
    <w:rPr>
      <w:rFonts w:ascii="Times New Roman" w:eastAsia="Calibri" w:hAnsi="Times New Roman" w:cs="Times New Roman"/>
      <w:noProof/>
      <w:color w:val="000000"/>
      <w:szCs w:val="20"/>
    </w:rPr>
  </w:style>
  <w:style w:type="paragraph" w:customStyle="1" w:styleId="Style40">
    <w:name w:val="Style 4"/>
    <w:basedOn w:val="Normal"/>
    <w:uiPriority w:val="99"/>
    <w:qFormat/>
    <w:rsid w:val="00127BEC"/>
    <w:pPr>
      <w:widowControl w:val="0"/>
      <w:tabs>
        <w:tab w:val="left" w:pos="6876"/>
      </w:tabs>
      <w:ind w:left="3744"/>
    </w:pPr>
    <w:rPr>
      <w:rFonts w:ascii="Times New Roman" w:eastAsia="Calibri" w:hAnsi="Times New Roman" w:cs="Times New Roman"/>
      <w:noProof/>
      <w:color w:val="000000"/>
      <w:szCs w:val="20"/>
    </w:rPr>
  </w:style>
  <w:style w:type="character" w:customStyle="1" w:styleId="postbody">
    <w:name w:val="postbody"/>
    <w:rsid w:val="00127BEC"/>
  </w:style>
  <w:style w:type="paragraph" w:customStyle="1" w:styleId="TagChar1CharCharCharChar">
    <w:name w:val="Tag Char1 Char Char Char Char"/>
    <w:basedOn w:val="Normal"/>
    <w:rsid w:val="00127BEC"/>
    <w:pPr>
      <w:overflowPunct w:val="0"/>
      <w:autoSpaceDE w:val="0"/>
      <w:autoSpaceDN w:val="0"/>
      <w:adjustRightInd w:val="0"/>
      <w:textAlignment w:val="baseline"/>
    </w:pPr>
    <w:rPr>
      <w:rFonts w:ascii="Palatino Linotype" w:eastAsia="Calibri" w:hAnsi="Palatino Linotype" w:cs="Times New Roman"/>
      <w:b/>
      <w:szCs w:val="20"/>
    </w:rPr>
  </w:style>
  <w:style w:type="paragraph" w:customStyle="1" w:styleId="SmallCard">
    <w:name w:val="Small Card"/>
    <w:basedOn w:val="Normal"/>
    <w:uiPriority w:val="99"/>
    <w:qFormat/>
    <w:rsid w:val="00127BEC"/>
    <w:pPr>
      <w:ind w:left="720" w:right="720"/>
    </w:pPr>
    <w:rPr>
      <w:rFonts w:ascii="Palatino Linotype" w:eastAsia="Calibri" w:hAnsi="Palatino Linotype" w:cs="Times New Roman"/>
      <w:sz w:val="12"/>
    </w:rPr>
  </w:style>
  <w:style w:type="paragraph" w:styleId="TOC3">
    <w:name w:val="toc 3"/>
    <w:basedOn w:val="Normal"/>
    <w:next w:val="Normal"/>
    <w:autoRedefine/>
    <w:qFormat/>
    <w:rsid w:val="00127BEC"/>
    <w:pPr>
      <w:ind w:left="480"/>
    </w:pPr>
    <w:rPr>
      <w:rFonts w:ascii="Times New Roman" w:eastAsia="Calibri" w:hAnsi="Times New Roman" w:cs="Times New Roman"/>
      <w:color w:val="000000"/>
    </w:rPr>
  </w:style>
  <w:style w:type="paragraph" w:styleId="TOC4">
    <w:name w:val="toc 4"/>
    <w:basedOn w:val="Normal"/>
    <w:next w:val="Normal"/>
    <w:autoRedefine/>
    <w:rsid w:val="00127BEC"/>
    <w:pPr>
      <w:ind w:left="720"/>
    </w:pPr>
    <w:rPr>
      <w:rFonts w:ascii="Times New Roman" w:eastAsia="Calibri" w:hAnsi="Times New Roman" w:cs="Times New Roman"/>
      <w:color w:val="000000"/>
    </w:rPr>
  </w:style>
  <w:style w:type="paragraph" w:styleId="TOC5">
    <w:name w:val="toc 5"/>
    <w:basedOn w:val="Normal"/>
    <w:next w:val="Normal"/>
    <w:autoRedefine/>
    <w:rsid w:val="00127BEC"/>
    <w:pPr>
      <w:ind w:left="960"/>
    </w:pPr>
    <w:rPr>
      <w:rFonts w:ascii="Times New Roman" w:eastAsia="Calibri" w:hAnsi="Times New Roman" w:cs="Times New Roman"/>
      <w:color w:val="000000"/>
    </w:rPr>
  </w:style>
  <w:style w:type="paragraph" w:styleId="TOC6">
    <w:name w:val="toc 6"/>
    <w:basedOn w:val="Normal"/>
    <w:next w:val="Normal"/>
    <w:autoRedefine/>
    <w:rsid w:val="00127BEC"/>
    <w:pPr>
      <w:ind w:left="1200"/>
    </w:pPr>
    <w:rPr>
      <w:rFonts w:ascii="Times New Roman" w:eastAsia="Calibri" w:hAnsi="Times New Roman" w:cs="Times New Roman"/>
      <w:color w:val="000000"/>
    </w:rPr>
  </w:style>
  <w:style w:type="paragraph" w:styleId="TOC7">
    <w:name w:val="toc 7"/>
    <w:basedOn w:val="Normal"/>
    <w:next w:val="Normal"/>
    <w:autoRedefine/>
    <w:rsid w:val="00127BEC"/>
    <w:pPr>
      <w:ind w:left="1440"/>
    </w:pPr>
    <w:rPr>
      <w:rFonts w:ascii="Times New Roman" w:eastAsia="Calibri" w:hAnsi="Times New Roman" w:cs="Times New Roman"/>
      <w:color w:val="000000"/>
    </w:rPr>
  </w:style>
  <w:style w:type="paragraph" w:styleId="TOC8">
    <w:name w:val="toc 8"/>
    <w:basedOn w:val="Normal"/>
    <w:next w:val="Normal"/>
    <w:autoRedefine/>
    <w:rsid w:val="00127BEC"/>
    <w:pPr>
      <w:ind w:left="1680"/>
    </w:pPr>
    <w:rPr>
      <w:rFonts w:ascii="Times New Roman" w:eastAsia="Calibri" w:hAnsi="Times New Roman" w:cs="Times New Roman"/>
      <w:color w:val="000000"/>
    </w:rPr>
  </w:style>
  <w:style w:type="paragraph" w:styleId="TOC9">
    <w:name w:val="toc 9"/>
    <w:basedOn w:val="Normal"/>
    <w:next w:val="Normal"/>
    <w:autoRedefine/>
    <w:rsid w:val="00127BEC"/>
    <w:pPr>
      <w:ind w:left="1920"/>
    </w:pPr>
    <w:rPr>
      <w:rFonts w:ascii="Times New Roman" w:eastAsia="Calibri" w:hAnsi="Times New Roman" w:cs="Times New Roman"/>
      <w:color w:val="000000"/>
    </w:rPr>
  </w:style>
  <w:style w:type="character" w:customStyle="1" w:styleId="pmterms2">
    <w:name w:val="pmterms2"/>
    <w:rsid w:val="00127BEC"/>
  </w:style>
  <w:style w:type="paragraph" w:customStyle="1" w:styleId="Shrink">
    <w:name w:val="Shrink"/>
    <w:qFormat/>
    <w:rsid w:val="00127BEC"/>
    <w:pPr>
      <w:ind w:left="288" w:right="288"/>
    </w:pPr>
    <w:rPr>
      <w:rFonts w:ascii="Garamond" w:eastAsia="Times New Roman" w:hAnsi="Garamond" w:cs="Times New Roman"/>
      <w:sz w:val="12"/>
      <w:szCs w:val="20"/>
      <w:lang w:bidi="en-US"/>
    </w:rPr>
  </w:style>
  <w:style w:type="paragraph" w:customStyle="1" w:styleId="loose1">
    <w:name w:val="loose1"/>
    <w:basedOn w:val="Normal"/>
    <w:rsid w:val="00127BEC"/>
    <w:pPr>
      <w:spacing w:before="100" w:beforeAutospacing="1" w:after="100" w:afterAutospacing="1"/>
    </w:pPr>
    <w:rPr>
      <w:rFonts w:ascii="Times" w:eastAsia="Calibri" w:hAnsi="Times" w:cs="Times New Roman"/>
      <w:szCs w:val="20"/>
    </w:rPr>
  </w:style>
  <w:style w:type="character" w:customStyle="1" w:styleId="Hyperlink6">
    <w:name w:val="Hyperlink6"/>
    <w:rsid w:val="00127BEC"/>
    <w:rPr>
      <w:color w:val="3300CC"/>
      <w:u w:val="single"/>
    </w:rPr>
  </w:style>
  <w:style w:type="character" w:customStyle="1" w:styleId="italic">
    <w:name w:val="italic"/>
    <w:rsid w:val="00127BEC"/>
  </w:style>
  <w:style w:type="character" w:customStyle="1" w:styleId="postsubtitle">
    <w:name w:val="post_subtitle"/>
    <w:rsid w:val="00127BEC"/>
  </w:style>
  <w:style w:type="character" w:customStyle="1" w:styleId="StyleBold">
    <w:name w:val="Style Bold"/>
    <w:basedOn w:val="DefaultParagraphFont"/>
    <w:uiPriority w:val="9"/>
    <w:semiHidden/>
    <w:rsid w:val="00127BEC"/>
    <w:rPr>
      <w:b/>
      <w:bCs/>
    </w:rPr>
  </w:style>
  <w:style w:type="numbering" w:customStyle="1" w:styleId="NoList1">
    <w:name w:val="No List1"/>
    <w:next w:val="NoList"/>
    <w:semiHidden/>
    <w:unhideWhenUsed/>
    <w:rsid w:val="00127BEC"/>
  </w:style>
  <w:style w:type="paragraph" w:styleId="TOC2">
    <w:name w:val="toc 2"/>
    <w:basedOn w:val="Normal"/>
    <w:next w:val="Normal"/>
    <w:autoRedefine/>
    <w:uiPriority w:val="39"/>
    <w:unhideWhenUsed/>
    <w:qFormat/>
    <w:rsid w:val="00127BEC"/>
    <w:pPr>
      <w:ind w:left="200"/>
    </w:pPr>
    <w:rPr>
      <w:rFonts w:eastAsia="Times New Roman"/>
      <w:szCs w:val="20"/>
    </w:rPr>
  </w:style>
  <w:style w:type="character" w:customStyle="1" w:styleId="underlinedCharChar">
    <w:name w:val="underlined Char Char"/>
    <w:basedOn w:val="DefaultParagraphFont"/>
    <w:link w:val="underlined"/>
    <w:locked/>
    <w:rsid w:val="00127BEC"/>
    <w:rPr>
      <w:u w:val="single"/>
    </w:rPr>
  </w:style>
  <w:style w:type="paragraph" w:customStyle="1" w:styleId="underlined">
    <w:name w:val="underlined"/>
    <w:basedOn w:val="Normal"/>
    <w:next w:val="Normal"/>
    <w:link w:val="underlinedCharChar"/>
    <w:qFormat/>
    <w:rsid w:val="00127BEC"/>
    <w:rPr>
      <w:rFonts w:asciiTheme="minorHAnsi" w:hAnsiTheme="minorHAnsi" w:cstheme="minorBidi"/>
      <w:sz w:val="24"/>
      <w:u w:val="single"/>
    </w:rPr>
  </w:style>
  <w:style w:type="character" w:customStyle="1" w:styleId="BlockTitleChar">
    <w:name w:val="Block Title Char"/>
    <w:aliases w:val="Heading 1 Char1 Char,Heading 1 Char2,Pocket Char2,Heading Char1,Heading 1 Char Char Char Char Char1,Heading 1 Char Char Char Char Char Char1,Brief - Heading 1 Char1,Block Name Char1,Heading 1 Char Char Char1"/>
    <w:basedOn w:val="DefaultParagraphFont"/>
    <w:link w:val="BlockTitle"/>
    <w:locked/>
    <w:rsid w:val="00127BEC"/>
    <w:rPr>
      <w:rFonts w:ascii="Calibri" w:eastAsia="Calibri" w:hAnsi="Calibri" w:cs="Times New Roman"/>
      <w:b/>
      <w:bCs/>
      <w:color w:val="000000"/>
      <w:sz w:val="28"/>
      <w:szCs w:val="20"/>
    </w:rPr>
  </w:style>
  <w:style w:type="paragraph" w:customStyle="1" w:styleId="fullstory">
    <w:name w:val="fullstory"/>
    <w:basedOn w:val="Normal"/>
    <w:qFormat/>
    <w:rsid w:val="00127BEC"/>
    <w:pPr>
      <w:spacing w:before="100" w:beforeAutospacing="1" w:after="100" w:afterAutospacing="1"/>
    </w:pPr>
    <w:rPr>
      <w:rFonts w:eastAsia="Times New Roman"/>
    </w:rPr>
  </w:style>
  <w:style w:type="paragraph" w:customStyle="1" w:styleId="hat">
    <w:name w:val="hat"/>
    <w:basedOn w:val="Normal"/>
    <w:next w:val="Normal"/>
    <w:link w:val="hatChar"/>
    <w:qFormat/>
    <w:rsid w:val="00127BEC"/>
    <w:pPr>
      <w:spacing w:before="240" w:after="240"/>
      <w:jc w:val="center"/>
      <w:outlineLvl w:val="0"/>
    </w:pPr>
    <w:rPr>
      <w:rFonts w:eastAsia="Times New Roman" w:cs="Arial"/>
      <w:b/>
      <w:bCs/>
      <w:sz w:val="32"/>
      <w:u w:val="single"/>
    </w:rPr>
  </w:style>
  <w:style w:type="character" w:customStyle="1" w:styleId="Style3Char">
    <w:name w:val="Style3 Char"/>
    <w:basedOn w:val="DefaultParagraphFont"/>
    <w:link w:val="Style3"/>
    <w:locked/>
    <w:rsid w:val="00127BEC"/>
    <w:rPr>
      <w:rFonts w:ascii="Arial Narrow" w:hAnsi="Arial Narrow"/>
      <w:b/>
    </w:rPr>
  </w:style>
  <w:style w:type="paragraph" w:customStyle="1" w:styleId="Style3">
    <w:name w:val="Style3"/>
    <w:basedOn w:val="Normal"/>
    <w:link w:val="Style3Char"/>
    <w:qFormat/>
    <w:rsid w:val="00127BEC"/>
    <w:rPr>
      <w:rFonts w:ascii="Arial Narrow" w:hAnsi="Arial Narrow" w:cstheme="minorBidi"/>
      <w:b/>
      <w:sz w:val="24"/>
    </w:rPr>
  </w:style>
  <w:style w:type="character" w:customStyle="1" w:styleId="citesChar">
    <w:name w:val="cites Char"/>
    <w:basedOn w:val="DefaultParagraphFont"/>
    <w:link w:val="cites"/>
    <w:locked/>
    <w:rsid w:val="00127BEC"/>
    <w:rPr>
      <w:rFonts w:ascii="Malgun Gothic" w:eastAsia="Malgun Gothic" w:hAnsi="Malgun Gothic"/>
      <w:b/>
    </w:rPr>
  </w:style>
  <w:style w:type="paragraph" w:customStyle="1" w:styleId="cites">
    <w:name w:val="cites"/>
    <w:link w:val="citesChar"/>
    <w:autoRedefine/>
    <w:qFormat/>
    <w:rsid w:val="00127BEC"/>
    <w:pPr>
      <w:contextualSpacing/>
    </w:pPr>
    <w:rPr>
      <w:rFonts w:ascii="Malgun Gothic" w:eastAsia="Malgun Gothic" w:hAnsi="Malgun Gothic"/>
      <w:b/>
    </w:rPr>
  </w:style>
  <w:style w:type="character" w:customStyle="1" w:styleId="UnderlineCharChar">
    <w:name w:val="Underline Char Char"/>
    <w:basedOn w:val="DefaultParagraphFont"/>
    <w:locked/>
    <w:rsid w:val="00127BEC"/>
    <w:rPr>
      <w:rFonts w:ascii="Arial Narrow" w:hAnsi="Arial Narrow"/>
      <w:szCs w:val="24"/>
      <w:u w:val="single"/>
    </w:rPr>
  </w:style>
  <w:style w:type="character" w:customStyle="1" w:styleId="StyleUnderlineChar11ptChar">
    <w:name w:val="Style Underline Char + 11 pt Char"/>
    <w:basedOn w:val="DefaultParagraphFont"/>
    <w:locked/>
    <w:rsid w:val="00127BEC"/>
    <w:rPr>
      <w:szCs w:val="24"/>
      <w:u w:val="single"/>
    </w:rPr>
  </w:style>
  <w:style w:type="character" w:customStyle="1" w:styleId="StyleUnderlineChar11ptBoldChar">
    <w:name w:val="Style Underline Char + 11 pt Bold Char"/>
    <w:basedOn w:val="DefaultParagraphFont"/>
    <w:link w:val="StyleUnderlineChar11ptBold"/>
    <w:locked/>
    <w:rsid w:val="00127BEC"/>
    <w:rPr>
      <w:b/>
      <w:bCs/>
      <w:u w:val="single"/>
    </w:rPr>
  </w:style>
  <w:style w:type="paragraph" w:customStyle="1" w:styleId="StyleUnderlineChar11ptBold">
    <w:name w:val="Style Underline Char + 11 pt Bold"/>
    <w:basedOn w:val="Normal"/>
    <w:link w:val="StyleUnderlineChar11ptBoldChar"/>
    <w:qFormat/>
    <w:rsid w:val="00127BEC"/>
    <w:rPr>
      <w:rFonts w:asciiTheme="minorHAnsi" w:hAnsiTheme="minorHAnsi" w:cstheme="minorBidi"/>
      <w:b/>
      <w:bCs/>
      <w:sz w:val="24"/>
      <w:u w:val="single"/>
    </w:rPr>
  </w:style>
  <w:style w:type="paragraph" w:customStyle="1" w:styleId="indent">
    <w:name w:val="indent"/>
    <w:basedOn w:val="Normal"/>
    <w:qFormat/>
    <w:rsid w:val="00127BEC"/>
    <w:pPr>
      <w:spacing w:before="100" w:beforeAutospacing="1" w:after="100" w:afterAutospacing="1"/>
    </w:pPr>
    <w:rPr>
      <w:rFonts w:eastAsia="Times New Roman"/>
    </w:rPr>
  </w:style>
  <w:style w:type="paragraph" w:customStyle="1" w:styleId="center">
    <w:name w:val="center"/>
    <w:basedOn w:val="Normal"/>
    <w:uiPriority w:val="99"/>
    <w:rsid w:val="00127BEC"/>
    <w:pPr>
      <w:spacing w:before="100" w:beforeAutospacing="1" w:after="100" w:afterAutospacing="1"/>
    </w:pPr>
    <w:rPr>
      <w:rFonts w:eastAsia="Times New Roman"/>
    </w:rPr>
  </w:style>
  <w:style w:type="character" w:customStyle="1" w:styleId="Emphasis2">
    <w:name w:val="Emphasis2"/>
    <w:basedOn w:val="DefaultParagraphFont"/>
    <w:rsid w:val="00127BEC"/>
    <w:rPr>
      <w:rFonts w:ascii="Franklin Gothic Heavy" w:hAnsi="Franklin Gothic Heavy" w:hint="default"/>
      <w:iCs/>
      <w:u w:val="single"/>
    </w:rPr>
  </w:style>
  <w:style w:type="character" w:customStyle="1" w:styleId="storyby">
    <w:name w:val="storyby"/>
    <w:basedOn w:val="DefaultParagraphFont"/>
    <w:rsid w:val="00127BEC"/>
  </w:style>
  <w:style w:type="character" w:customStyle="1" w:styleId="heading3char0">
    <w:name w:val="heading3char"/>
    <w:basedOn w:val="DefaultParagraphFont"/>
    <w:rsid w:val="00127BEC"/>
  </w:style>
  <w:style w:type="character" w:customStyle="1" w:styleId="hyperlink60">
    <w:name w:val="hyperlink6"/>
    <w:basedOn w:val="DefaultParagraphFont"/>
    <w:rsid w:val="00127BEC"/>
  </w:style>
  <w:style w:type="character" w:customStyle="1" w:styleId="heading2char2charchar">
    <w:name w:val="heading2char2charchar"/>
    <w:basedOn w:val="DefaultParagraphFont"/>
    <w:rsid w:val="00127BEC"/>
  </w:style>
  <w:style w:type="character" w:customStyle="1" w:styleId="heading2char10">
    <w:name w:val="heading2char1"/>
    <w:basedOn w:val="DefaultParagraphFont"/>
    <w:rsid w:val="00127BEC"/>
  </w:style>
  <w:style w:type="character" w:customStyle="1" w:styleId="StyleStyle4CharTimesNewRoman11pt">
    <w:name w:val="Style Style4 Char + Times New Roman 11 pt"/>
    <w:basedOn w:val="Style4Char"/>
    <w:rsid w:val="00127BEC"/>
    <w:rPr>
      <w:rFonts w:ascii="Times New Roman" w:eastAsia="Times New Roman" w:hAnsi="Times New Roman" w:cs="Times New Roman"/>
      <w:sz w:val="20"/>
      <w:u w:val="single"/>
    </w:rPr>
  </w:style>
  <w:style w:type="character" w:customStyle="1" w:styleId="Styleunderline11pt">
    <w:name w:val="Style underline + 11 pt"/>
    <w:basedOn w:val="underline"/>
    <w:rsid w:val="00127BEC"/>
    <w:rPr>
      <w:rFonts w:ascii="Times New Roman" w:hAnsi="Times New Roman" w:cs="Times New Roman" w:hint="default"/>
      <w:b w:val="0"/>
      <w:sz w:val="20"/>
      <w:u w:val="single"/>
    </w:rPr>
  </w:style>
  <w:style w:type="character" w:customStyle="1" w:styleId="Styleunderline11ptBorderSinglesolidlineAuto05p">
    <w:name w:val="Style underline + 11 pt Border: : (Single solid line Auto  0.5 p..."/>
    <w:basedOn w:val="underline"/>
    <w:rsid w:val="00127BEC"/>
    <w:rPr>
      <w:b w:val="0"/>
      <w:sz w:val="20"/>
      <w:u w:val="single"/>
      <w:bdr w:val="single" w:sz="4" w:space="0" w:color="auto" w:frame="1"/>
    </w:rPr>
  </w:style>
  <w:style w:type="character" w:customStyle="1" w:styleId="Style11ptBoldUnderline">
    <w:name w:val="Style 11 pt Bold Underline"/>
    <w:basedOn w:val="DefaultParagraphFont"/>
    <w:rsid w:val="00127BEC"/>
    <w:rPr>
      <w:b/>
      <w:bCs/>
      <w:sz w:val="20"/>
      <w:u w:val="single"/>
    </w:rPr>
  </w:style>
  <w:style w:type="character" w:customStyle="1" w:styleId="addmd">
    <w:name w:val="addmd"/>
    <w:basedOn w:val="DefaultParagraphFont"/>
    <w:rsid w:val="00127BEC"/>
  </w:style>
  <w:style w:type="character" w:customStyle="1" w:styleId="CharCharChar">
    <w:name w:val="Char Char Char"/>
    <w:basedOn w:val="DefaultParagraphFont"/>
    <w:rsid w:val="00127BEC"/>
    <w:rPr>
      <w:rFonts w:ascii="Arial" w:hAnsi="Arial" w:cs="Arial" w:hint="default"/>
      <w:bCs/>
      <w:szCs w:val="26"/>
      <w:u w:val="single"/>
      <w:lang w:val="en-US" w:eastAsia="en-US" w:bidi="ar-SA"/>
    </w:rPr>
  </w:style>
  <w:style w:type="paragraph" w:customStyle="1" w:styleId="StyleNormalWebNormalWebChar1CharNormalWebCharCharC">
    <w:name w:val="Style Normal (Web)Normal (Web) Char1 CharNormal (Web) Char Char C..."/>
    <w:basedOn w:val="NormalWeb"/>
    <w:rsid w:val="00127BEC"/>
    <w:pPr>
      <w:widowControl w:val="0"/>
      <w:spacing w:before="0" w:beforeAutospacing="0" w:after="160" w:afterAutospacing="0" w:line="259" w:lineRule="auto"/>
    </w:pPr>
    <w:rPr>
      <w:rFonts w:ascii="Calibri" w:eastAsia="Calibri" w:hAnsi="Calibri"/>
      <w:color w:val="000000"/>
      <w:szCs w:val="20"/>
      <w:lang w:eastAsia="en-US"/>
    </w:rPr>
  </w:style>
  <w:style w:type="paragraph" w:customStyle="1" w:styleId="citenon-bold">
    <w:name w:val="cite non-bold"/>
    <w:basedOn w:val="Normal"/>
    <w:link w:val="citenon-boldChar"/>
    <w:qFormat/>
    <w:rsid w:val="00127BEC"/>
    <w:rPr>
      <w:rFonts w:ascii="Times New Roman" w:eastAsia="Calibri" w:hAnsi="Times New Roman" w:cs="Times New Roman"/>
    </w:rPr>
  </w:style>
  <w:style w:type="character" w:customStyle="1" w:styleId="BoldUnderlining">
    <w:name w:val="Bold Underlining"/>
    <w:basedOn w:val="DefaultParagraphFont"/>
    <w:rsid w:val="00127BEC"/>
    <w:rPr>
      <w:u w:val="single"/>
    </w:rPr>
  </w:style>
  <w:style w:type="paragraph" w:customStyle="1" w:styleId="Reference">
    <w:name w:val="Reference"/>
    <w:qFormat/>
    <w:rsid w:val="00127BEC"/>
    <w:rPr>
      <w:rFonts w:ascii="Times New Roman" w:eastAsia="Times New Roman" w:hAnsi="Times New Roman" w:cs="Times New Roman"/>
      <w:b/>
      <w:bCs/>
      <w:szCs w:val="27"/>
      <w:u w:val="single"/>
    </w:rPr>
  </w:style>
  <w:style w:type="character" w:customStyle="1" w:styleId="inhoud">
    <w:name w:val="inhoud"/>
    <w:basedOn w:val="DefaultParagraphFont"/>
    <w:rsid w:val="00127BEC"/>
  </w:style>
  <w:style w:type="paragraph" w:customStyle="1" w:styleId="CardText2">
    <w:name w:val="Card Text 2"/>
    <w:basedOn w:val="Normal"/>
    <w:link w:val="CardText2Char"/>
    <w:qFormat/>
    <w:rsid w:val="00127BEC"/>
    <w:rPr>
      <w:rFonts w:eastAsia="Calibri" w:cs="Times New Roman"/>
      <w:color w:val="000000"/>
      <w:u w:val="single"/>
      <w:lang w:val="x-none" w:eastAsia="x-none"/>
    </w:rPr>
  </w:style>
  <w:style w:type="character" w:customStyle="1" w:styleId="CardText2Char">
    <w:name w:val="Card Text 2 Char"/>
    <w:link w:val="CardText2"/>
    <w:rsid w:val="00127BEC"/>
    <w:rPr>
      <w:rFonts w:ascii="Calibri" w:eastAsia="Calibri" w:hAnsi="Calibri" w:cs="Times New Roman"/>
      <w:color w:val="000000"/>
      <w:sz w:val="22"/>
      <w:u w:val="single"/>
      <w:lang w:val="x-none" w:eastAsia="x-none"/>
    </w:rPr>
  </w:style>
  <w:style w:type="paragraph" w:customStyle="1" w:styleId="Debate-CardSmalltextF2">
    <w:name w:val="Debate- Card Small text F2"/>
    <w:basedOn w:val="Normal"/>
    <w:next w:val="Normal"/>
    <w:link w:val="Debate-CardSmalltextF2Char"/>
    <w:qFormat/>
    <w:rsid w:val="00127BEC"/>
    <w:pPr>
      <w:contextualSpacing/>
    </w:pPr>
    <w:rPr>
      <w:rFonts w:eastAsia="Calibri" w:cs="Times New Roman"/>
      <w:lang w:val="x-none" w:eastAsia="x-none"/>
    </w:rPr>
  </w:style>
  <w:style w:type="character" w:customStyle="1" w:styleId="Debate-CardSmalltextF2Char">
    <w:name w:val="Debate- Card Small text F2 Char"/>
    <w:link w:val="Debate-CardSmalltextF2"/>
    <w:locked/>
    <w:rsid w:val="00127BEC"/>
    <w:rPr>
      <w:rFonts w:ascii="Calibri" w:eastAsia="Calibri" w:hAnsi="Calibri" w:cs="Times New Roman"/>
      <w:sz w:val="22"/>
      <w:lang w:val="x-none" w:eastAsia="x-none"/>
    </w:rPr>
  </w:style>
  <w:style w:type="character" w:customStyle="1" w:styleId="CardsUnderlined">
    <w:name w:val="Cards Underlined"/>
    <w:qFormat/>
    <w:rsid w:val="00127BEC"/>
    <w:rPr>
      <w:rFonts w:ascii="Helvetica" w:hAnsi="Helvetica"/>
      <w:sz w:val="22"/>
      <w:szCs w:val="24"/>
      <w:u w:val="single"/>
    </w:rPr>
  </w:style>
  <w:style w:type="character" w:customStyle="1" w:styleId="Cites-AuthorDate">
    <w:name w:val="Cites-Author/Date"/>
    <w:qFormat/>
    <w:rsid w:val="00127BEC"/>
    <w:rPr>
      <w:rFonts w:ascii="Helvetica" w:hAnsi="Helvetica" w:cs="Helvetica"/>
      <w:b/>
      <w:sz w:val="22"/>
      <w:szCs w:val="24"/>
      <w:u w:val="single"/>
    </w:rPr>
  </w:style>
  <w:style w:type="paragraph" w:customStyle="1" w:styleId="Cards">
    <w:name w:val="Cards"/>
    <w:next w:val="Normal"/>
    <w:link w:val="CardsChar"/>
    <w:qFormat/>
    <w:rsid w:val="00127BEC"/>
    <w:pPr>
      <w:widowControl w:val="0"/>
      <w:ind w:right="432"/>
    </w:pPr>
    <w:rPr>
      <w:rFonts w:ascii="Georgia" w:eastAsia="Times New Roman" w:hAnsi="Georgia" w:cs="Times New Roman"/>
      <w:sz w:val="22"/>
    </w:rPr>
  </w:style>
  <w:style w:type="character" w:customStyle="1" w:styleId="CardsChar">
    <w:name w:val="Cards Char"/>
    <w:link w:val="Cards"/>
    <w:rsid w:val="00127BEC"/>
    <w:rPr>
      <w:rFonts w:ascii="Georgia" w:eastAsia="Times New Roman" w:hAnsi="Georgia" w:cs="Times New Roman"/>
      <w:sz w:val="22"/>
    </w:rPr>
  </w:style>
  <w:style w:type="paragraph" w:customStyle="1" w:styleId="Debate-EmphasizedText-F5">
    <w:name w:val="Debate- Emphasized Text- F5"/>
    <w:basedOn w:val="Normal"/>
    <w:link w:val="Debate-EmphasizedText-F5Char"/>
    <w:qFormat/>
    <w:rsid w:val="00127BEC"/>
    <w:pPr>
      <w:spacing w:after="200"/>
      <w:contextualSpacing/>
    </w:pPr>
    <w:rPr>
      <w:rFonts w:eastAsia="Calibri" w:cs="Times New Roman"/>
      <w:u w:val="single"/>
      <w:lang w:val="x-none" w:eastAsia="x-none"/>
    </w:rPr>
  </w:style>
  <w:style w:type="character" w:customStyle="1" w:styleId="Debate-EmphasizedText-F5Char">
    <w:name w:val="Debate- Emphasized Text- F5 Char"/>
    <w:link w:val="Debate-EmphasizedText-F5"/>
    <w:locked/>
    <w:rsid w:val="00127BEC"/>
    <w:rPr>
      <w:rFonts w:ascii="Calibri" w:eastAsia="Calibri" w:hAnsi="Calibri" w:cs="Times New Roman"/>
      <w:sz w:val="22"/>
      <w:u w:val="single"/>
      <w:lang w:val="x-none" w:eastAsia="x-none"/>
    </w:rPr>
  </w:style>
  <w:style w:type="paragraph" w:customStyle="1" w:styleId="Debate-CardTextUnderlined-F3">
    <w:name w:val="Debate- Card Text Underlined- F3"/>
    <w:basedOn w:val="Normal"/>
    <w:next w:val="NoSpacing"/>
    <w:link w:val="Debate-CardTextUnderlined-F3Char"/>
    <w:qFormat/>
    <w:rsid w:val="00127BEC"/>
    <w:pPr>
      <w:spacing w:after="200"/>
      <w:contextualSpacing/>
    </w:pPr>
    <w:rPr>
      <w:rFonts w:eastAsia="Calibri" w:cs="Times New Roman"/>
      <w:u w:val="single"/>
      <w:lang w:val="x-none" w:eastAsia="x-none"/>
    </w:rPr>
  </w:style>
  <w:style w:type="character" w:customStyle="1" w:styleId="Debate-CardTextUnderlined-F3Char">
    <w:name w:val="Debate- Card Text Underlined- F3 Char"/>
    <w:link w:val="Debate-CardTextUnderlined-F3"/>
    <w:locked/>
    <w:rsid w:val="00127BEC"/>
    <w:rPr>
      <w:rFonts w:ascii="Calibri" w:eastAsia="Calibri" w:hAnsi="Calibri" w:cs="Times New Roman"/>
      <w:sz w:val="22"/>
      <w:u w:val="single"/>
      <w:lang w:val="x-none" w:eastAsia="x-none"/>
    </w:rPr>
  </w:style>
  <w:style w:type="paragraph" w:customStyle="1" w:styleId="CardTagandCite">
    <w:name w:val="Card Tag and Cite"/>
    <w:basedOn w:val="Normal"/>
    <w:next w:val="Normal"/>
    <w:link w:val="CardTagandCiteChar"/>
    <w:qFormat/>
    <w:rsid w:val="00127BEC"/>
    <w:rPr>
      <w:rFonts w:eastAsia="Calibri" w:cs="Times New Roman"/>
      <w:b/>
      <w:lang w:val="x-none" w:eastAsia="x-none"/>
    </w:rPr>
  </w:style>
  <w:style w:type="character" w:customStyle="1" w:styleId="CardTagandCiteChar">
    <w:name w:val="Card Tag and Cite Char"/>
    <w:link w:val="CardTagandCite"/>
    <w:rsid w:val="00127BEC"/>
    <w:rPr>
      <w:rFonts w:ascii="Calibri" w:eastAsia="Calibri" w:hAnsi="Calibri" w:cs="Times New Roman"/>
      <w:b/>
      <w:sz w:val="22"/>
      <w:lang w:val="x-none" w:eastAsia="x-none"/>
    </w:rPr>
  </w:style>
  <w:style w:type="paragraph" w:customStyle="1" w:styleId="Cardtext0">
    <w:name w:val="Card text"/>
    <w:link w:val="CardtextChar0"/>
    <w:qFormat/>
    <w:rsid w:val="00127BEC"/>
    <w:pPr>
      <w:widowControl w:val="0"/>
      <w:autoSpaceDE w:val="0"/>
      <w:autoSpaceDN w:val="0"/>
      <w:adjustRightInd w:val="0"/>
    </w:pPr>
    <w:rPr>
      <w:rFonts w:ascii="Georgia" w:eastAsia="Calibri" w:hAnsi="Georgia" w:cs="Times New Roman"/>
      <w:sz w:val="22"/>
      <w:szCs w:val="20"/>
      <w:u w:val="single"/>
    </w:rPr>
  </w:style>
  <w:style w:type="character" w:customStyle="1" w:styleId="CardtextChar0">
    <w:name w:val="Card text Char"/>
    <w:link w:val="Cardtext0"/>
    <w:locked/>
    <w:rsid w:val="00127BEC"/>
    <w:rPr>
      <w:rFonts w:ascii="Georgia" w:eastAsia="Calibri" w:hAnsi="Georgia" w:cs="Times New Roman"/>
      <w:sz w:val="22"/>
      <w:szCs w:val="20"/>
      <w:u w:val="single"/>
    </w:rPr>
  </w:style>
  <w:style w:type="paragraph" w:customStyle="1" w:styleId="StyleHeading2Heading2Char2CharHeading2Char1CharCharHead">
    <w:name w:val="Style Heading 2Heading 2 Char2 CharHeading 2 Char1 Char CharHead..."/>
    <w:basedOn w:val="Heading2"/>
    <w:rsid w:val="00127BEC"/>
    <w:pPr>
      <w:widowControl w:val="0"/>
      <w:suppressAutoHyphens/>
      <w:spacing w:before="200"/>
      <w:contextualSpacing/>
    </w:pPr>
    <w:rPr>
      <w:rFonts w:eastAsia="Times New Roman" w:cs="Times New Roman"/>
      <w:b w:val="0"/>
    </w:rPr>
  </w:style>
  <w:style w:type="character" w:customStyle="1" w:styleId="DebateUnderline">
    <w:name w:val="Debate Underline"/>
    <w:qFormat/>
    <w:rsid w:val="00127BEC"/>
    <w:rPr>
      <w:rFonts w:ascii="Georgia" w:hAnsi="Georgia"/>
      <w:sz w:val="22"/>
      <w:u w:val="single"/>
    </w:rPr>
  </w:style>
  <w:style w:type="character" w:customStyle="1" w:styleId="BoldUnderlineChar0">
    <w:name w:val="Bold Underline Char"/>
    <w:basedOn w:val="DefaultParagraphFont"/>
    <w:rsid w:val="00127BEC"/>
    <w:rPr>
      <w:rFonts w:ascii="Georgia" w:hAnsi="Georgia" w:cs="Times New Roman"/>
      <w:sz w:val="22"/>
      <w:u w:val="single"/>
    </w:rPr>
  </w:style>
  <w:style w:type="character" w:customStyle="1" w:styleId="Heading4Char1">
    <w:name w:val="Heading 4 Char1"/>
    <w:aliases w:val="Underlined Char1,Big card Char1,Normal Tag Char1,small text Char1,heading 2 Char1,Heading 2 Char2 Char Char1,TAG Char1,Ch Char1,no read Char1,No Spacing12 Char1,No Spacing2111 Char1,No Spacing211 Char1,Analytics Char1,No Spacing4 Char1"/>
    <w:basedOn w:val="DefaultParagraphFont"/>
    <w:qFormat/>
    <w:rsid w:val="00127BEC"/>
    <w:rPr>
      <w:rFonts w:ascii="Georgia" w:hAnsi="Georgia"/>
      <w:sz w:val="22"/>
      <w:szCs w:val="28"/>
      <w:u w:val="single"/>
    </w:rPr>
  </w:style>
  <w:style w:type="paragraph" w:customStyle="1" w:styleId="Underlining">
    <w:name w:val="Underlining"/>
    <w:basedOn w:val="Normal"/>
    <w:next w:val="Normal"/>
    <w:link w:val="UnderliningChar"/>
    <w:qFormat/>
    <w:rsid w:val="00127BEC"/>
    <w:rPr>
      <w:rFonts w:eastAsia="Calibri" w:cs="Times New Roman"/>
      <w:u w:val="single"/>
      <w:lang w:val="x-none" w:eastAsia="x-none"/>
    </w:rPr>
  </w:style>
  <w:style w:type="character" w:customStyle="1" w:styleId="UnderliningChar">
    <w:name w:val="Underlining Char"/>
    <w:link w:val="Underlining"/>
    <w:locked/>
    <w:rsid w:val="00127BEC"/>
    <w:rPr>
      <w:rFonts w:ascii="Calibri" w:eastAsia="Calibri" w:hAnsi="Calibri" w:cs="Times New Roman"/>
      <w:sz w:val="22"/>
      <w:u w:val="single"/>
      <w:lang w:val="x-none" w:eastAsia="x-none"/>
    </w:rPr>
  </w:style>
  <w:style w:type="character" w:customStyle="1" w:styleId="Highlight">
    <w:name w:val="Highlight"/>
    <w:uiPriority w:val="1"/>
    <w:qFormat/>
    <w:rsid w:val="00127BEC"/>
    <w:rPr>
      <w:rFonts w:ascii="Georgia" w:hAnsi="Georgia"/>
      <w:b w:val="0"/>
      <w:sz w:val="22"/>
      <w:u w:val="single"/>
      <w:bdr w:val="none" w:sz="0" w:space="0" w:color="auto"/>
      <w:shd w:val="clear" w:color="auto" w:fill="89FF94"/>
    </w:rPr>
  </w:style>
  <w:style w:type="character" w:customStyle="1" w:styleId="Boxout">
    <w:name w:val="Box out"/>
    <w:uiPriority w:val="1"/>
    <w:qFormat/>
    <w:rsid w:val="00127BEC"/>
    <w:rPr>
      <w:rFonts w:ascii="Georgia" w:hAnsi="Georgia"/>
      <w:b/>
      <w:sz w:val="22"/>
      <w:u w:val="single"/>
      <w:bdr w:val="single" w:sz="4" w:space="0" w:color="auto"/>
      <w:shd w:val="clear" w:color="auto" w:fill="89FF94"/>
    </w:rPr>
  </w:style>
  <w:style w:type="character" w:customStyle="1" w:styleId="StyleCardtextChar10pt">
    <w:name w:val="Style Card text Char + 10 pt"/>
    <w:basedOn w:val="CardtextChar0"/>
    <w:rsid w:val="00127BEC"/>
    <w:rPr>
      <w:rFonts w:ascii="Georgia" w:eastAsia="Calibri" w:hAnsi="Georgia" w:cs="Times New Roman"/>
      <w:sz w:val="20"/>
      <w:szCs w:val="20"/>
      <w:u w:val="single"/>
    </w:rPr>
  </w:style>
  <w:style w:type="character" w:customStyle="1" w:styleId="Heading4Char2">
    <w:name w:val="Heading 4 Char2"/>
    <w:aliases w:val="body Char1"/>
    <w:basedOn w:val="DefaultParagraphFont"/>
    <w:rsid w:val="00127BEC"/>
    <w:rPr>
      <w:rFonts w:ascii="Georgia" w:hAnsi="Georgia"/>
      <w:sz w:val="22"/>
      <w:szCs w:val="28"/>
      <w:u w:val="single"/>
    </w:rPr>
  </w:style>
  <w:style w:type="paragraph" w:customStyle="1" w:styleId="Nothing">
    <w:name w:val="Nothing"/>
    <w:qFormat/>
    <w:rsid w:val="00127BEC"/>
    <w:pPr>
      <w:jc w:val="both"/>
    </w:pPr>
    <w:rPr>
      <w:rFonts w:ascii="Times New Roman" w:eastAsia="Times New Roman" w:hAnsi="Times New Roman" w:cs="Times New Roman"/>
      <w:sz w:val="20"/>
    </w:rPr>
  </w:style>
  <w:style w:type="character" w:customStyle="1" w:styleId="bold">
    <w:name w:val="bold"/>
    <w:basedOn w:val="DefaultParagraphFont"/>
    <w:rsid w:val="00127BEC"/>
  </w:style>
  <w:style w:type="character" w:customStyle="1" w:styleId="CiteChar">
    <w:name w:val="Cite Char"/>
    <w:basedOn w:val="DefaultParagraphFont"/>
    <w:rsid w:val="00127BEC"/>
    <w:rPr>
      <w:rFonts w:ascii="Garamond" w:hAnsi="Garamond"/>
      <w:b/>
      <w:sz w:val="20"/>
      <w:szCs w:val="22"/>
      <w:u w:val="none"/>
    </w:rPr>
  </w:style>
  <w:style w:type="character" w:customStyle="1" w:styleId="Box">
    <w:name w:val="Box!"/>
    <w:basedOn w:val="DefaultParagraphFont"/>
    <w:rsid w:val="00127BEC"/>
    <w:rPr>
      <w:rFonts w:ascii="Times New Roman" w:hAnsi="Times New Roman"/>
      <w:sz w:val="20"/>
      <w:u w:val="single"/>
      <w:bdr w:val="single" w:sz="4" w:space="0" w:color="auto"/>
    </w:rPr>
  </w:style>
  <w:style w:type="character" w:customStyle="1" w:styleId="StyleUnderlineCharTitleCharBold">
    <w:name w:val="Style Underline CharTitle Char + Bold"/>
    <w:basedOn w:val="DefaultParagraphFont"/>
    <w:rsid w:val="00127BEC"/>
    <w:rPr>
      <w:rFonts w:ascii="Garamond" w:hAnsi="Garamond"/>
      <w:b/>
      <w:bCs/>
      <w:color w:val="000000"/>
      <w:sz w:val="22"/>
      <w:szCs w:val="22"/>
    </w:rPr>
  </w:style>
  <w:style w:type="character" w:customStyle="1" w:styleId="Style20">
    <w:name w:val="Style2"/>
    <w:qFormat/>
    <w:rsid w:val="00127BEC"/>
    <w:rPr>
      <w:rFonts w:ascii="Times New Roman" w:hAnsi="Times New Roman"/>
      <w:sz w:val="20"/>
      <w:u w:val="single"/>
      <w:bdr w:val="single" w:sz="4" w:space="0" w:color="auto"/>
    </w:rPr>
  </w:style>
  <w:style w:type="paragraph" w:customStyle="1" w:styleId="Card10f2">
    <w:name w:val="Card.10.f2"/>
    <w:basedOn w:val="Normal"/>
    <w:autoRedefine/>
    <w:rsid w:val="00127BEC"/>
    <w:rPr>
      <w:rFonts w:ascii="Times New Roman" w:eastAsia="Calibri" w:hAnsi="Times New Roman" w:cs="Times New Roman"/>
      <w:szCs w:val="20"/>
    </w:rPr>
  </w:style>
  <w:style w:type="character" w:customStyle="1" w:styleId="7TimesNewRoman">
    <w:name w:val="7 Times New Roman"/>
    <w:rsid w:val="00127BE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Brief-SecondarySource">
    <w:name w:val="Brief - Secondary Source"/>
    <w:basedOn w:val="Normal"/>
    <w:qFormat/>
    <w:rsid w:val="00127BEC"/>
    <w:rPr>
      <w:rFonts w:ascii="Times New Roman" w:eastAsia="Calibri" w:hAnsi="Times New Roman" w:cs="Times New Roman"/>
      <w:sz w:val="14"/>
      <w:szCs w:val="20"/>
    </w:rPr>
  </w:style>
  <w:style w:type="character" w:customStyle="1" w:styleId="UnderlineTextChar">
    <w:name w:val="Underline Text Char"/>
    <w:basedOn w:val="DefaultParagraphFont"/>
    <w:rsid w:val="00127BEC"/>
    <w:rPr>
      <w:szCs w:val="24"/>
      <w:u w:val="single"/>
      <w:lang w:val="en-US" w:eastAsia="en-US" w:bidi="ar-SA"/>
    </w:rPr>
  </w:style>
  <w:style w:type="character" w:customStyle="1" w:styleId="UnderlinedCardTextChar">
    <w:name w:val="Underlined Card Text Char"/>
    <w:basedOn w:val="DefaultParagraphFont"/>
    <w:rsid w:val="00127BEC"/>
    <w:rPr>
      <w:rFonts w:ascii="Garamond" w:eastAsia="Calibri" w:hAnsi="Garamond"/>
      <w:sz w:val="22"/>
      <w:szCs w:val="22"/>
      <w:u w:val="single"/>
    </w:rPr>
  </w:style>
  <w:style w:type="character" w:customStyle="1" w:styleId="MicroChar">
    <w:name w:val="Micro Char"/>
    <w:basedOn w:val="DefaultParagraphFont"/>
    <w:rsid w:val="00127BEC"/>
    <w:rPr>
      <w:rFonts w:ascii="Arial" w:hAnsi="Arial"/>
      <w:sz w:val="12"/>
      <w:szCs w:val="24"/>
      <w:lang w:val="en-US" w:eastAsia="en-US" w:bidi="ar-SA"/>
    </w:rPr>
  </w:style>
  <w:style w:type="paragraph" w:customStyle="1" w:styleId="Micro">
    <w:name w:val="Micro"/>
    <w:basedOn w:val="Normal"/>
    <w:next w:val="Normal"/>
    <w:qFormat/>
    <w:rsid w:val="00127BEC"/>
    <w:rPr>
      <w:rFonts w:ascii="Arial" w:eastAsia="Calibri" w:hAnsi="Arial" w:cs="Times New Roman"/>
      <w:sz w:val="12"/>
    </w:rPr>
  </w:style>
  <w:style w:type="character" w:customStyle="1" w:styleId="bnp-articles-title1">
    <w:name w:val="bnp-articles-title1"/>
    <w:basedOn w:val="DefaultParagraphFont"/>
    <w:rsid w:val="00127BEC"/>
    <w:rPr>
      <w:rFonts w:ascii="Verdana" w:hAnsi="Verdana" w:hint="default"/>
      <w:b/>
      <w:bCs/>
      <w:color w:val="545454"/>
      <w:sz w:val="12"/>
      <w:szCs w:val="12"/>
    </w:rPr>
  </w:style>
  <w:style w:type="paragraph" w:customStyle="1" w:styleId="SmallNormal">
    <w:name w:val="Small Normal"/>
    <w:basedOn w:val="Normal"/>
    <w:uiPriority w:val="99"/>
    <w:qFormat/>
    <w:rsid w:val="00127BEC"/>
    <w:pPr>
      <w:widowControl w:val="0"/>
      <w:suppressAutoHyphens/>
      <w:contextualSpacing/>
    </w:pPr>
    <w:rPr>
      <w:rFonts w:eastAsia="Calibri" w:cs="Times New Roman"/>
      <w:sz w:val="18"/>
      <w:szCs w:val="18"/>
    </w:rPr>
  </w:style>
  <w:style w:type="paragraph" w:customStyle="1" w:styleId="Pa4">
    <w:name w:val="Pa4"/>
    <w:basedOn w:val="Normal"/>
    <w:next w:val="Normal"/>
    <w:uiPriority w:val="99"/>
    <w:qFormat/>
    <w:rsid w:val="00127BEC"/>
    <w:pPr>
      <w:autoSpaceDE w:val="0"/>
      <w:autoSpaceDN w:val="0"/>
      <w:adjustRightInd w:val="0"/>
      <w:spacing w:line="220" w:lineRule="atLeast"/>
    </w:pPr>
    <w:rPr>
      <w:rFonts w:ascii="Minion Pro" w:eastAsia="Calibri" w:hAnsi="Minion Pro" w:cs="Times New Roman"/>
    </w:rPr>
  </w:style>
  <w:style w:type="character" w:customStyle="1" w:styleId="A7">
    <w:name w:val="A7"/>
    <w:uiPriority w:val="99"/>
    <w:rsid w:val="00127BEC"/>
    <w:rPr>
      <w:rFonts w:cs="Minion Pro"/>
      <w:color w:val="000000"/>
      <w:sz w:val="12"/>
      <w:szCs w:val="12"/>
    </w:rPr>
  </w:style>
  <w:style w:type="character" w:customStyle="1" w:styleId="underline1">
    <w:name w:val="underline1"/>
    <w:basedOn w:val="DefaultParagraphFont"/>
    <w:rsid w:val="00127BEC"/>
    <w:rPr>
      <w:u w:val="single"/>
    </w:rPr>
  </w:style>
  <w:style w:type="character" w:customStyle="1" w:styleId="UnderlineCharCharCharCharCharChar">
    <w:name w:val="Underline Char Char Char Char Char Char"/>
    <w:basedOn w:val="DefaultParagraphFont"/>
    <w:rsid w:val="00127BEC"/>
    <w:rPr>
      <w:rFonts w:ascii="Arial Narrow" w:hAnsi="Arial Narrow"/>
      <w:szCs w:val="24"/>
      <w:u w:val="single"/>
      <w:lang w:val="en-US" w:eastAsia="en-US" w:bidi="ar-SA"/>
    </w:rPr>
  </w:style>
  <w:style w:type="character" w:customStyle="1" w:styleId="featuretext">
    <w:name w:val="featuretext"/>
    <w:basedOn w:val="DefaultParagraphFont"/>
    <w:rsid w:val="00127BEC"/>
  </w:style>
  <w:style w:type="character" w:customStyle="1" w:styleId="relatedtext">
    <w:name w:val="related_text"/>
    <w:basedOn w:val="DefaultParagraphFont"/>
    <w:rsid w:val="00127BEC"/>
  </w:style>
  <w:style w:type="character" w:customStyle="1" w:styleId="credit">
    <w:name w:val="credit"/>
    <w:basedOn w:val="DefaultParagraphFont"/>
    <w:rsid w:val="00127BEC"/>
  </w:style>
  <w:style w:type="character" w:styleId="HTMLCite">
    <w:name w:val="HTML Cite"/>
    <w:basedOn w:val="DefaultParagraphFont"/>
    <w:uiPriority w:val="99"/>
    <w:rsid w:val="00127BEC"/>
    <w:rPr>
      <w:i/>
      <w:iCs/>
    </w:rPr>
  </w:style>
  <w:style w:type="character" w:customStyle="1" w:styleId="a">
    <w:name w:val="a"/>
    <w:basedOn w:val="DefaultParagraphFont"/>
    <w:rsid w:val="00127BEC"/>
  </w:style>
  <w:style w:type="character" w:customStyle="1" w:styleId="medium-normal1">
    <w:name w:val="medium-normal1"/>
    <w:basedOn w:val="DefaultParagraphFont"/>
    <w:rsid w:val="00127BEC"/>
    <w:rPr>
      <w:rFonts w:ascii="Arial" w:hAnsi="Arial" w:cs="Arial"/>
      <w:sz w:val="20"/>
      <w:szCs w:val="20"/>
    </w:rPr>
  </w:style>
  <w:style w:type="character" w:customStyle="1" w:styleId="CardTextChar1">
    <w:name w:val="Card Text Char"/>
    <w:basedOn w:val="DefaultParagraphFont"/>
    <w:rsid w:val="00127BEC"/>
    <w:rPr>
      <w:rFonts w:ascii="Times New Roman" w:eastAsia="Times New Roman" w:hAnsi="Times New Roman" w:cs="Times New Roman"/>
      <w:sz w:val="12"/>
      <w:szCs w:val="24"/>
      <w:lang w:val="en-US" w:eastAsia="en-US" w:bidi="ar-SA"/>
    </w:rPr>
  </w:style>
  <w:style w:type="character" w:customStyle="1" w:styleId="CircleChar1">
    <w:name w:val="Circle Char1"/>
    <w:basedOn w:val="DefaultParagraphFont"/>
    <w:rsid w:val="00127BEC"/>
    <w:rPr>
      <w:b/>
      <w:i/>
      <w:szCs w:val="18"/>
      <w:u w:val="single"/>
      <w:lang w:val="en-US" w:eastAsia="en-US" w:bidi="ar-SA"/>
    </w:rPr>
  </w:style>
  <w:style w:type="paragraph" w:customStyle="1" w:styleId="Circle">
    <w:name w:val="Circle"/>
    <w:basedOn w:val="Normal"/>
    <w:link w:val="CircleChar"/>
    <w:rsid w:val="00127BEC"/>
    <w:pPr>
      <w:spacing w:after="200"/>
      <w:contextualSpacing/>
      <w:jc w:val="both"/>
    </w:pPr>
    <w:rPr>
      <w:rFonts w:ascii="Times New Roman" w:eastAsia="Calibri" w:hAnsi="Times New Roman" w:cs="Times New Roman"/>
      <w:b/>
      <w:i/>
      <w:szCs w:val="18"/>
      <w:u w:val="single"/>
    </w:rPr>
  </w:style>
  <w:style w:type="character" w:customStyle="1" w:styleId="AuthorChar">
    <w:name w:val="Author Char"/>
    <w:basedOn w:val="DefaultParagraphFont"/>
    <w:rsid w:val="00127BEC"/>
    <w:rPr>
      <w:b/>
      <w:sz w:val="22"/>
      <w:lang w:val="en-US" w:eastAsia="en-US" w:bidi="ar-SA"/>
    </w:rPr>
  </w:style>
  <w:style w:type="character" w:customStyle="1" w:styleId="fullpost">
    <w:name w:val="fullpost"/>
    <w:basedOn w:val="DefaultParagraphFont"/>
    <w:rsid w:val="00127BEC"/>
  </w:style>
  <w:style w:type="character" w:customStyle="1" w:styleId="bcktital">
    <w:name w:val="bcktital"/>
    <w:basedOn w:val="DefaultParagraphFont"/>
    <w:rsid w:val="00127BEC"/>
  </w:style>
  <w:style w:type="character" w:customStyle="1" w:styleId="8pointChar">
    <w:name w:val="8 point Char"/>
    <w:basedOn w:val="DefaultParagraphFont"/>
    <w:rsid w:val="00127BEC"/>
    <w:rPr>
      <w:sz w:val="16"/>
      <w:szCs w:val="24"/>
      <w:lang w:val="en-US" w:eastAsia="en-US" w:bidi="ar-SA"/>
    </w:rPr>
  </w:style>
  <w:style w:type="character" w:customStyle="1" w:styleId="bcktital0">
    <w:name w:val="bckt_ital"/>
    <w:basedOn w:val="DefaultParagraphFont"/>
    <w:rsid w:val="00127BEC"/>
  </w:style>
  <w:style w:type="paragraph" w:customStyle="1" w:styleId="SmallFont">
    <w:name w:val="Small Font"/>
    <w:basedOn w:val="Normal"/>
    <w:qFormat/>
    <w:rsid w:val="00127BEC"/>
    <w:pPr>
      <w:spacing w:after="200"/>
      <w:contextualSpacing/>
      <w:jc w:val="both"/>
    </w:pPr>
    <w:rPr>
      <w:rFonts w:ascii="Times New Roman" w:eastAsia="Calibri" w:hAnsi="Times New Roman" w:cs="Times New Roman"/>
      <w:sz w:val="14"/>
      <w:szCs w:val="18"/>
    </w:rPr>
  </w:style>
  <w:style w:type="character" w:customStyle="1" w:styleId="SmallFontChar">
    <w:name w:val="Small Font Char"/>
    <w:basedOn w:val="DefaultParagraphFont"/>
    <w:rsid w:val="00127BEC"/>
    <w:rPr>
      <w:sz w:val="14"/>
      <w:szCs w:val="18"/>
      <w:lang w:val="en-US" w:eastAsia="en-US" w:bidi="ar-SA"/>
    </w:rPr>
  </w:style>
  <w:style w:type="character" w:customStyle="1" w:styleId="MicroTextChar">
    <w:name w:val="MicroText Char"/>
    <w:basedOn w:val="DefaultParagraphFont"/>
    <w:rsid w:val="00127BEC"/>
    <w:rPr>
      <w:rFonts w:ascii="Arial Narrow" w:hAnsi="Arial Narrow"/>
      <w:sz w:val="12"/>
      <w:szCs w:val="24"/>
      <w:lang w:val="en-US" w:eastAsia="en-US" w:bidi="ar-SA"/>
    </w:rPr>
  </w:style>
  <w:style w:type="paragraph" w:customStyle="1" w:styleId="MicroText">
    <w:name w:val="MicroText"/>
    <w:basedOn w:val="Normal"/>
    <w:next w:val="Normal"/>
    <w:qFormat/>
    <w:rsid w:val="00127BEC"/>
    <w:rPr>
      <w:rFonts w:ascii="Arial Narrow" w:eastAsia="Calibri" w:hAnsi="Arial Narrow" w:cs="Times New Roman"/>
      <w:sz w:val="12"/>
    </w:rPr>
  </w:style>
  <w:style w:type="character" w:customStyle="1" w:styleId="normal10">
    <w:name w:val="normal1"/>
    <w:basedOn w:val="DefaultParagraphFont"/>
    <w:rsid w:val="00127BEC"/>
  </w:style>
  <w:style w:type="character" w:customStyle="1" w:styleId="Style10ptUnderline">
    <w:name w:val="Style 10 pt Underline"/>
    <w:basedOn w:val="DefaultParagraphFont"/>
    <w:rsid w:val="00127BEC"/>
    <w:rPr>
      <w:sz w:val="20"/>
      <w:u w:val="single"/>
    </w:rPr>
  </w:style>
  <w:style w:type="paragraph" w:styleId="TOAHeading">
    <w:name w:val="toa heading"/>
    <w:basedOn w:val="Normal"/>
    <w:next w:val="Normal"/>
    <w:semiHidden/>
    <w:rsid w:val="00127BEC"/>
    <w:pPr>
      <w:spacing w:before="120"/>
    </w:pPr>
    <w:rPr>
      <w:rFonts w:ascii="Times New Roman" w:eastAsia="Calibri" w:hAnsi="Times New Roman" w:cs="Times New Roman"/>
    </w:rPr>
  </w:style>
  <w:style w:type="paragraph" w:customStyle="1" w:styleId="CardNotUnderlined">
    <w:name w:val="Card Not Underlined"/>
    <w:basedOn w:val="Normal"/>
    <w:link w:val="CardNotUnderlinedChar1"/>
    <w:autoRedefine/>
    <w:qFormat/>
    <w:rsid w:val="00127BEC"/>
    <w:rPr>
      <w:rFonts w:ascii="Times New Roman" w:eastAsia="Calibri" w:hAnsi="Times New Roman" w:cs="Times New Roman"/>
      <w:sz w:val="16"/>
      <w:szCs w:val="20"/>
    </w:rPr>
  </w:style>
  <w:style w:type="character" w:customStyle="1" w:styleId="CardUnderlinedChar">
    <w:name w:val="Card Underlined Char"/>
    <w:basedOn w:val="DefaultParagraphFont"/>
    <w:rsid w:val="00127BEC"/>
    <w:rPr>
      <w:rFonts w:ascii="Tahoma" w:hAnsi="Tahoma"/>
      <w:sz w:val="18"/>
      <w:u w:val="single"/>
      <w:lang w:val="en-US" w:eastAsia="en-US" w:bidi="ar-SA"/>
    </w:rPr>
  </w:style>
  <w:style w:type="character" w:customStyle="1" w:styleId="citationiacgale">
    <w:name w:val="citation iac gale"/>
    <w:basedOn w:val="DefaultParagraphFont"/>
    <w:rsid w:val="00127BEC"/>
  </w:style>
  <w:style w:type="character" w:customStyle="1" w:styleId="MicrotextChar0">
    <w:name w:val="Microtext Char"/>
    <w:basedOn w:val="DefaultParagraphFont"/>
    <w:rsid w:val="00127BEC"/>
    <w:rPr>
      <w:rFonts w:ascii="Times New Roman" w:hAnsi="Times New Roman"/>
      <w:sz w:val="12"/>
    </w:rPr>
  </w:style>
  <w:style w:type="character" w:customStyle="1" w:styleId="Style9ptUnderline">
    <w:name w:val="Style 9 pt Underline"/>
    <w:basedOn w:val="DefaultParagraphFont"/>
    <w:rsid w:val="00127BEC"/>
    <w:rPr>
      <w:sz w:val="22"/>
      <w:u w:val="single"/>
    </w:rPr>
  </w:style>
  <w:style w:type="character" w:customStyle="1" w:styleId="MinimizeChar">
    <w:name w:val="Minimize Char"/>
    <w:rsid w:val="00127BEC"/>
    <w:rPr>
      <w:rFonts w:ascii="Georgia" w:hAnsi="Georgia"/>
      <w:sz w:val="12"/>
      <w:szCs w:val="24"/>
      <w:lang w:val="en-US" w:eastAsia="en-US" w:bidi="ar-SA"/>
    </w:rPr>
  </w:style>
  <w:style w:type="character" w:customStyle="1" w:styleId="highlight0">
    <w:name w:val="highlight"/>
    <w:basedOn w:val="DefaultParagraphFont"/>
    <w:rsid w:val="00127BEC"/>
  </w:style>
  <w:style w:type="paragraph" w:customStyle="1" w:styleId="StyleHeading2Heading2CharCharCharCharCharCharCharCharC">
    <w:name w:val="Style Heading 2Heading 2 CharChar Char Char CharChar Char Char C..."/>
    <w:basedOn w:val="Heading2"/>
    <w:qFormat/>
    <w:rsid w:val="00127BEC"/>
    <w:pPr>
      <w:spacing w:before="240"/>
    </w:pPr>
    <w:rPr>
      <w:rFonts w:ascii="Times New Roman" w:eastAsia="Calibri" w:hAnsi="Times New Roman" w:cs="Arial"/>
      <w:bCs w:val="0"/>
      <w:sz w:val="24"/>
      <w:szCs w:val="20"/>
    </w:rPr>
  </w:style>
  <w:style w:type="character" w:customStyle="1" w:styleId="StyleHeading2Heading2CharCharCharCharCharCharCharCharCChar">
    <w:name w:val="Style Heading 2Heading 2 CharChar Char Char CharChar Char Char C... Char"/>
    <w:basedOn w:val="DefaultParagraphFont"/>
    <w:rsid w:val="00127BEC"/>
    <w:rPr>
      <w:rFonts w:cs="Arial"/>
      <w:b/>
      <w:bCs/>
      <w:iCs/>
      <w:sz w:val="24"/>
      <w:szCs w:val="28"/>
      <w:lang w:val="en-US" w:eastAsia="en-US" w:bidi="ar-SA"/>
    </w:rPr>
  </w:style>
  <w:style w:type="paragraph" w:customStyle="1" w:styleId="Number">
    <w:name w:val="Number"/>
    <w:basedOn w:val="Heading2"/>
    <w:rsid w:val="00127BEC"/>
    <w:pPr>
      <w:tabs>
        <w:tab w:val="left" w:pos="144"/>
        <w:tab w:val="num" w:pos="360"/>
      </w:tabs>
      <w:spacing w:before="240" w:after="240"/>
      <w:ind w:left="360" w:hanging="360"/>
    </w:pPr>
    <w:rPr>
      <w:rFonts w:ascii="Times New Roman" w:eastAsia="SimSun" w:hAnsi="Times New Roman" w:cs="Arial"/>
      <w:bCs w:val="0"/>
      <w:iCs/>
      <w:sz w:val="24"/>
      <w:szCs w:val="20"/>
      <w:lang w:eastAsia="zh-CN"/>
    </w:rPr>
  </w:style>
  <w:style w:type="paragraph" w:styleId="BodyTextIndent3">
    <w:name w:val="Body Text Indent 3"/>
    <w:basedOn w:val="Normal"/>
    <w:link w:val="BodyTextIndent3Char"/>
    <w:uiPriority w:val="99"/>
    <w:rsid w:val="00127BEC"/>
    <w:pPr>
      <w:spacing w:before="100" w:beforeAutospacing="1" w:after="100" w:afterAutospacing="1"/>
    </w:pPr>
    <w:rPr>
      <w:rFonts w:ascii="Times New Roman" w:eastAsia="SimSun" w:hAnsi="Times New Roman" w:cs="Times New Roman"/>
      <w:lang w:eastAsia="zh-CN"/>
    </w:rPr>
  </w:style>
  <w:style w:type="character" w:customStyle="1" w:styleId="BodyTextIndent3Char">
    <w:name w:val="Body Text Indent 3 Char"/>
    <w:basedOn w:val="DefaultParagraphFont"/>
    <w:link w:val="BodyTextIndent3"/>
    <w:uiPriority w:val="99"/>
    <w:rsid w:val="00127BEC"/>
    <w:rPr>
      <w:rFonts w:ascii="Times New Roman" w:eastAsia="SimSun" w:hAnsi="Times New Roman" w:cs="Times New Roman"/>
      <w:sz w:val="22"/>
      <w:lang w:eastAsia="zh-CN"/>
    </w:rPr>
  </w:style>
  <w:style w:type="character" w:customStyle="1" w:styleId="UnderlineChar5Char">
    <w:name w:val="Underline Char5 Char"/>
    <w:basedOn w:val="DefaultParagraphFont"/>
    <w:rsid w:val="00127BEC"/>
    <w:rPr>
      <w:szCs w:val="24"/>
      <w:u w:val="single"/>
      <w:lang w:val="en-US" w:eastAsia="en-US" w:bidi="ar-SA"/>
    </w:rPr>
  </w:style>
  <w:style w:type="paragraph" w:customStyle="1" w:styleId="FullCite">
    <w:name w:val="Full Cite"/>
    <w:basedOn w:val="Normal"/>
    <w:next w:val="Normal"/>
    <w:qFormat/>
    <w:rsid w:val="00127BEC"/>
    <w:rPr>
      <w:rFonts w:ascii="Times New Roman" w:eastAsia="Calibri" w:hAnsi="Times New Roman" w:cs="Times New Roman"/>
      <w:szCs w:val="20"/>
    </w:rPr>
  </w:style>
  <w:style w:type="paragraph" w:customStyle="1" w:styleId="bodytext0">
    <w:name w:val="bodytext"/>
    <w:basedOn w:val="Normal"/>
    <w:rsid w:val="00127BEC"/>
    <w:pPr>
      <w:spacing w:before="100" w:beforeAutospacing="1" w:after="100" w:afterAutospacing="1"/>
    </w:pPr>
    <w:rPr>
      <w:rFonts w:ascii="Times New Roman" w:eastAsia="Calibri" w:hAnsi="Times New Roman" w:cs="Times New Roman"/>
    </w:rPr>
  </w:style>
  <w:style w:type="character" w:customStyle="1" w:styleId="fwanimclass">
    <w:name w:val="fwanim_class"/>
    <w:basedOn w:val="DefaultParagraphFont"/>
    <w:rsid w:val="00127BEC"/>
  </w:style>
  <w:style w:type="character" w:customStyle="1" w:styleId="cardtextemphasisChar">
    <w:name w:val="card text emphasis Char"/>
    <w:basedOn w:val="UnderlinedCardTextChar"/>
    <w:rsid w:val="00127BEC"/>
    <w:rPr>
      <w:rFonts w:ascii="Arial Narrow" w:eastAsia="Calibri" w:hAnsi="Arial Narrow"/>
      <w:b/>
      <w:sz w:val="18"/>
      <w:szCs w:val="24"/>
      <w:u w:val="single"/>
      <w:lang w:val="en-US" w:eastAsia="en-US" w:bidi="ar-SA"/>
    </w:rPr>
  </w:style>
  <w:style w:type="character" w:customStyle="1" w:styleId="CharChar8">
    <w:name w:val="Char Char8"/>
    <w:basedOn w:val="DefaultParagraphFont"/>
    <w:rsid w:val="00127BEC"/>
    <w:rPr>
      <w:rFonts w:ascii="Lucida Grande" w:hAnsi="Lucida Grande" w:cs="Times New Roman"/>
    </w:rPr>
  </w:style>
  <w:style w:type="paragraph" w:customStyle="1" w:styleId="DebateNormal">
    <w:name w:val="DebateNormal"/>
    <w:basedOn w:val="Normal"/>
    <w:qFormat/>
    <w:rsid w:val="00127BEC"/>
    <w:pPr>
      <w:spacing w:line="276" w:lineRule="auto"/>
    </w:pPr>
    <w:rPr>
      <w:rFonts w:ascii="Times New Roman" w:eastAsia="Calibri" w:hAnsi="Times New Roman" w:cs="Times New Roman"/>
      <w:szCs w:val="20"/>
    </w:rPr>
  </w:style>
  <w:style w:type="character" w:customStyle="1" w:styleId="DebateNormalChar">
    <w:name w:val="DebateNormal Char"/>
    <w:basedOn w:val="DefaultParagraphFont"/>
    <w:rsid w:val="00127BEC"/>
    <w:rPr>
      <w:rFonts w:eastAsia="Calibri"/>
      <w:lang w:val="en-US" w:eastAsia="en-US" w:bidi="ar-SA"/>
    </w:rPr>
  </w:style>
  <w:style w:type="paragraph" w:customStyle="1" w:styleId="DebateUnderline0">
    <w:name w:val="DebateUnderline"/>
    <w:basedOn w:val="DebateNormal"/>
    <w:qFormat/>
    <w:rsid w:val="00127BEC"/>
    <w:rPr>
      <w:szCs w:val="24"/>
      <w:u w:val="single"/>
    </w:rPr>
  </w:style>
  <w:style w:type="character" w:customStyle="1" w:styleId="DebateUnderlineChar">
    <w:name w:val="DebateUnderline Char"/>
    <w:basedOn w:val="DebateNormalChar"/>
    <w:rsid w:val="00127BEC"/>
    <w:rPr>
      <w:rFonts w:eastAsia="Calibri"/>
      <w:sz w:val="24"/>
      <w:szCs w:val="24"/>
      <w:u w:val="single"/>
      <w:lang w:val="en-US" w:eastAsia="en-US" w:bidi="ar-SA"/>
    </w:rPr>
  </w:style>
  <w:style w:type="paragraph" w:customStyle="1" w:styleId="DebateEmphasis">
    <w:name w:val="DebateEmphasis"/>
    <w:basedOn w:val="DebateUnderline0"/>
    <w:qFormat/>
    <w:rsid w:val="00127BEC"/>
    <w:rPr>
      <w:b/>
    </w:rPr>
  </w:style>
  <w:style w:type="character" w:customStyle="1" w:styleId="DebateEmphasisChar">
    <w:name w:val="DebateEmphasis Char"/>
    <w:basedOn w:val="DebateUnderlineChar"/>
    <w:rsid w:val="00127BEC"/>
    <w:rPr>
      <w:rFonts w:eastAsia="Calibri"/>
      <w:b/>
      <w:sz w:val="24"/>
      <w:szCs w:val="24"/>
      <w:u w:val="single"/>
      <w:lang w:val="en-US" w:eastAsia="en-US" w:bidi="ar-SA"/>
    </w:rPr>
  </w:style>
  <w:style w:type="paragraph" w:customStyle="1" w:styleId="DebateTag">
    <w:name w:val="DebateTag"/>
    <w:basedOn w:val="Normal"/>
    <w:qFormat/>
    <w:rsid w:val="00127BEC"/>
    <w:pPr>
      <w:spacing w:line="276" w:lineRule="auto"/>
    </w:pPr>
    <w:rPr>
      <w:rFonts w:ascii="Times New Roman" w:eastAsia="Calibri" w:hAnsi="Times New Roman" w:cs="Times New Roman"/>
      <w:b/>
    </w:rPr>
  </w:style>
  <w:style w:type="character" w:customStyle="1" w:styleId="DebateTagChar">
    <w:name w:val="DebateTag Char"/>
    <w:basedOn w:val="DefaultParagraphFont"/>
    <w:rsid w:val="00127BEC"/>
    <w:rPr>
      <w:rFonts w:eastAsia="Calibri"/>
      <w:b/>
      <w:sz w:val="24"/>
      <w:szCs w:val="24"/>
      <w:lang w:val="en-US" w:eastAsia="en-US" w:bidi="ar-SA"/>
    </w:rPr>
  </w:style>
  <w:style w:type="paragraph" w:customStyle="1" w:styleId="DebateHeaderFinal">
    <w:name w:val="DebateHeaderFinal"/>
    <w:basedOn w:val="Heading1"/>
    <w:qFormat/>
    <w:rsid w:val="00127BEC"/>
    <w:pPr>
      <w:spacing w:line="276" w:lineRule="auto"/>
      <w:jc w:val="left"/>
    </w:pPr>
    <w:rPr>
      <w:rFonts w:ascii="Times New Roman" w:eastAsia="Times New Roman" w:hAnsi="Times New Roman" w:cs="Times New Roman"/>
      <w:bCs w:val="0"/>
      <w:caps/>
      <w:sz w:val="36"/>
      <w:szCs w:val="36"/>
    </w:rPr>
  </w:style>
  <w:style w:type="character" w:customStyle="1" w:styleId="DebateHeaderFinalChar">
    <w:name w:val="DebateHeaderFinal Char"/>
    <w:rsid w:val="00127BEC"/>
    <w:rPr>
      <w:b/>
      <w:bCs/>
      <w:sz w:val="36"/>
      <w:szCs w:val="36"/>
      <w:u w:val="single"/>
      <w:lang w:val="en-US" w:eastAsia="en-US" w:bidi="ar-SA"/>
    </w:rPr>
  </w:style>
  <w:style w:type="paragraph" w:customStyle="1" w:styleId="HeaderInitial">
    <w:name w:val="HeaderInitial"/>
    <w:basedOn w:val="Normal"/>
    <w:rsid w:val="00127BEC"/>
    <w:pPr>
      <w:jc w:val="center"/>
      <w:outlineLvl w:val="0"/>
    </w:pPr>
    <w:rPr>
      <w:rFonts w:eastAsia="Calibri" w:cs="Times New Roman"/>
      <w:b/>
      <w:caps/>
      <w:sz w:val="28"/>
    </w:rPr>
  </w:style>
  <w:style w:type="character" w:customStyle="1" w:styleId="FooterChar2">
    <w:name w:val="Footer Char2"/>
    <w:basedOn w:val="DefaultParagraphFont"/>
    <w:rsid w:val="00127BEC"/>
    <w:rPr>
      <w:rFonts w:eastAsia="MS Mincho"/>
      <w:sz w:val="24"/>
      <w:szCs w:val="24"/>
      <w:lang w:val="en-US" w:eastAsia="ja-JP" w:bidi="ar-SA"/>
    </w:rPr>
  </w:style>
  <w:style w:type="character" w:customStyle="1" w:styleId="FootnoteTextChar1">
    <w:name w:val="Footnote Text Char1"/>
    <w:basedOn w:val="DefaultParagraphFont"/>
    <w:rsid w:val="00127BEC"/>
    <w:rPr>
      <w:rFonts w:eastAsia="MS Mincho"/>
      <w:lang w:val="en-US" w:eastAsia="ja-JP" w:bidi="ar-SA"/>
    </w:rPr>
  </w:style>
  <w:style w:type="character" w:customStyle="1" w:styleId="BalloonTextChar2">
    <w:name w:val="Balloon Text Char2"/>
    <w:basedOn w:val="DefaultParagraphFont"/>
    <w:rsid w:val="00127BEC"/>
    <w:rPr>
      <w:rFonts w:ascii="Tahoma" w:eastAsia="MS Mincho" w:hAnsi="Tahoma" w:cs="Tahoma"/>
      <w:sz w:val="16"/>
      <w:szCs w:val="16"/>
      <w:lang w:val="en-US" w:eastAsia="ja-JP" w:bidi="ar-SA"/>
    </w:rPr>
  </w:style>
  <w:style w:type="character" w:customStyle="1" w:styleId="CommentTextChar1">
    <w:name w:val="Comment Text Char1"/>
    <w:basedOn w:val="DefaultParagraphFont"/>
    <w:uiPriority w:val="99"/>
    <w:rsid w:val="00127BEC"/>
    <w:rPr>
      <w:rFonts w:eastAsia="MS Mincho"/>
      <w:lang w:val="en-US" w:eastAsia="ja-JP" w:bidi="ar-SA"/>
    </w:rPr>
  </w:style>
  <w:style w:type="paragraph" w:styleId="CommentSubject">
    <w:name w:val="annotation subject"/>
    <w:basedOn w:val="CommentText"/>
    <w:next w:val="CommentText"/>
    <w:link w:val="CommentSubjectChar"/>
    <w:rsid w:val="00127BEC"/>
    <w:rPr>
      <w:rFonts w:ascii="Times New Roman" w:eastAsia="MS Mincho" w:hAnsi="Times New Roman" w:cs="Times New Roman"/>
      <w:b/>
      <w:bCs/>
      <w:sz w:val="22"/>
      <w:lang w:eastAsia="ja-JP"/>
    </w:rPr>
  </w:style>
  <w:style w:type="character" w:customStyle="1" w:styleId="CommentSubjectChar">
    <w:name w:val="Comment Subject Char"/>
    <w:basedOn w:val="CommentTextChar"/>
    <w:link w:val="CommentSubject"/>
    <w:rsid w:val="00127BEC"/>
    <w:rPr>
      <w:rFonts w:ascii="Times New Roman" w:eastAsia="MS Mincho" w:hAnsi="Times New Roman" w:cs="Times New Roman"/>
      <w:b/>
      <w:bCs/>
      <w:sz w:val="22"/>
      <w:szCs w:val="20"/>
      <w:lang w:eastAsia="ja-JP"/>
    </w:rPr>
  </w:style>
  <w:style w:type="character" w:customStyle="1" w:styleId="CommentSubjectChar1">
    <w:name w:val="Comment Subject Char1"/>
    <w:basedOn w:val="CommentTextChar1"/>
    <w:uiPriority w:val="99"/>
    <w:rsid w:val="00127BEC"/>
    <w:rPr>
      <w:rFonts w:eastAsia="MS Mincho"/>
      <w:b/>
      <w:bCs/>
      <w:lang w:val="en-US" w:eastAsia="ja-JP" w:bidi="ar-SA"/>
    </w:rPr>
  </w:style>
  <w:style w:type="paragraph" w:customStyle="1" w:styleId="StyleLinespacingDouble">
    <w:name w:val="Style Line spacing:  Double"/>
    <w:basedOn w:val="Normal"/>
    <w:rsid w:val="00127BEC"/>
    <w:pPr>
      <w:spacing w:after="240" w:line="480" w:lineRule="auto"/>
    </w:pPr>
    <w:rPr>
      <w:rFonts w:ascii="Cambria" w:eastAsia="Calibri" w:hAnsi="Cambria" w:cs="Times New Roman"/>
      <w:szCs w:val="20"/>
    </w:rPr>
  </w:style>
  <w:style w:type="character" w:customStyle="1" w:styleId="StyleLinespacingDoubleChar">
    <w:name w:val="Style Line spacing:  Double Char"/>
    <w:basedOn w:val="DefaultParagraphFont"/>
    <w:rsid w:val="00127BEC"/>
    <w:rPr>
      <w:rFonts w:ascii="Cambria" w:hAnsi="Cambria"/>
      <w:sz w:val="24"/>
      <w:lang w:val="en-US" w:eastAsia="en-US" w:bidi="ar-SA"/>
    </w:rPr>
  </w:style>
  <w:style w:type="paragraph" w:styleId="Caption">
    <w:name w:val="caption"/>
    <w:basedOn w:val="Normal"/>
    <w:next w:val="Normal"/>
    <w:qFormat/>
    <w:rsid w:val="00127BEC"/>
    <w:rPr>
      <w:rFonts w:ascii="Cambria" w:eastAsia="Calibri" w:hAnsi="Cambria" w:cs="Times New Roman"/>
      <w:b/>
      <w:bCs/>
      <w:szCs w:val="20"/>
    </w:rPr>
  </w:style>
  <w:style w:type="paragraph" w:styleId="Quote">
    <w:name w:val="Quote"/>
    <w:basedOn w:val="Normal"/>
    <w:next w:val="Normal"/>
    <w:link w:val="QuoteChar"/>
    <w:uiPriority w:val="29"/>
    <w:qFormat/>
    <w:rsid w:val="00127BEC"/>
    <w:pPr>
      <w:ind w:left="720"/>
    </w:pPr>
    <w:rPr>
      <w:rFonts w:ascii="Cambria" w:eastAsia="Calibri" w:hAnsi="Cambria" w:cs="Times New Roman"/>
      <w:i/>
      <w:iCs/>
      <w:color w:val="000000"/>
    </w:rPr>
  </w:style>
  <w:style w:type="character" w:customStyle="1" w:styleId="QuoteChar">
    <w:name w:val="Quote Char"/>
    <w:basedOn w:val="DefaultParagraphFont"/>
    <w:link w:val="Quote"/>
    <w:uiPriority w:val="29"/>
    <w:rsid w:val="00127BEC"/>
    <w:rPr>
      <w:rFonts w:ascii="Cambria" w:eastAsia="Calibri" w:hAnsi="Cambria" w:cs="Times New Roman"/>
      <w:i/>
      <w:iCs/>
      <w:color w:val="000000"/>
      <w:sz w:val="22"/>
    </w:rPr>
  </w:style>
  <w:style w:type="paragraph" w:customStyle="1" w:styleId="Normalspacing">
    <w:name w:val="Normal + spacing"/>
    <w:basedOn w:val="StyleLinespacingDouble"/>
    <w:qFormat/>
    <w:rsid w:val="00127BEC"/>
  </w:style>
  <w:style w:type="character" w:customStyle="1" w:styleId="NormalspacingChar">
    <w:name w:val="Normal + spacing Char"/>
    <w:basedOn w:val="StyleLinespacingDoubleChar"/>
    <w:rsid w:val="00127BEC"/>
    <w:rPr>
      <w:rFonts w:ascii="Cambria" w:hAnsi="Cambria"/>
      <w:sz w:val="24"/>
      <w:lang w:val="en-US" w:eastAsia="en-US" w:bidi="ar-SA"/>
    </w:rPr>
  </w:style>
  <w:style w:type="paragraph" w:styleId="EndnoteText">
    <w:name w:val="endnote text"/>
    <w:basedOn w:val="Normal"/>
    <w:link w:val="EndnoteTextChar"/>
    <w:rsid w:val="00127BEC"/>
    <w:rPr>
      <w:rFonts w:ascii="Cambria" w:eastAsia="Calibri" w:hAnsi="Cambria" w:cs="Times New Roman"/>
      <w:szCs w:val="20"/>
    </w:rPr>
  </w:style>
  <w:style w:type="character" w:customStyle="1" w:styleId="EndnoteTextChar">
    <w:name w:val="Endnote Text Char"/>
    <w:basedOn w:val="DefaultParagraphFont"/>
    <w:link w:val="EndnoteText"/>
    <w:rsid w:val="00127BEC"/>
    <w:rPr>
      <w:rFonts w:ascii="Cambria" w:eastAsia="Calibri" w:hAnsi="Cambria" w:cs="Times New Roman"/>
      <w:sz w:val="22"/>
      <w:szCs w:val="20"/>
    </w:rPr>
  </w:style>
  <w:style w:type="character" w:customStyle="1" w:styleId="EndnoteTextChar1">
    <w:name w:val="Endnote Text Char1"/>
    <w:basedOn w:val="DefaultParagraphFont"/>
    <w:rsid w:val="00127BEC"/>
    <w:rPr>
      <w:rFonts w:ascii="Cambria" w:hAnsi="Cambria"/>
      <w:lang w:val="en-US" w:eastAsia="en-US" w:bidi="ar-SA"/>
    </w:rPr>
  </w:style>
  <w:style w:type="character" w:styleId="EndnoteReference">
    <w:name w:val="endnote reference"/>
    <w:basedOn w:val="DefaultParagraphFont"/>
    <w:rsid w:val="00127BEC"/>
    <w:rPr>
      <w:vertAlign w:val="superscript"/>
    </w:rPr>
  </w:style>
  <w:style w:type="character" w:customStyle="1" w:styleId="textbold0">
    <w:name w:val="textbold"/>
    <w:basedOn w:val="DefaultParagraphFont"/>
    <w:rsid w:val="00127BEC"/>
  </w:style>
  <w:style w:type="character" w:customStyle="1" w:styleId="text">
    <w:name w:val="text"/>
    <w:basedOn w:val="DefaultParagraphFont"/>
    <w:rsid w:val="00127BEC"/>
  </w:style>
  <w:style w:type="character" w:customStyle="1" w:styleId="textitalics">
    <w:name w:val="textitalics"/>
    <w:basedOn w:val="DefaultParagraphFont"/>
    <w:rsid w:val="00127BEC"/>
  </w:style>
  <w:style w:type="paragraph" w:customStyle="1" w:styleId="text1">
    <w:name w:val="text1"/>
    <w:basedOn w:val="Normal"/>
    <w:autoRedefine/>
    <w:uiPriority w:val="99"/>
    <w:qFormat/>
    <w:rsid w:val="00127BEC"/>
    <w:rPr>
      <w:rFonts w:ascii="Times New Roman" w:eastAsia="Calibri" w:hAnsi="Times New Roman" w:cs="Times New Roman"/>
      <w:szCs w:val="20"/>
    </w:rPr>
  </w:style>
  <w:style w:type="character" w:customStyle="1" w:styleId="textChar">
    <w:name w:val="text Char"/>
    <w:basedOn w:val="DefaultParagraphFont"/>
    <w:rsid w:val="00127BEC"/>
    <w:rPr>
      <w:rFonts w:ascii="Times New Roman" w:hAnsi="Times New Roman" w:cs="Times New Roman"/>
      <w:sz w:val="18"/>
    </w:rPr>
  </w:style>
  <w:style w:type="character" w:customStyle="1" w:styleId="ssl0">
    <w:name w:val="ss_l0"/>
    <w:basedOn w:val="DefaultParagraphFont"/>
    <w:rsid w:val="00127BEC"/>
  </w:style>
  <w:style w:type="character" w:customStyle="1" w:styleId="cardtextsmallChar">
    <w:name w:val="card text small Char"/>
    <w:basedOn w:val="DefaultParagraphFont"/>
    <w:rsid w:val="00127BEC"/>
    <w:rPr>
      <w:rFonts w:ascii="Arial Narrow" w:hAnsi="Arial Narrow"/>
      <w:szCs w:val="26"/>
      <w:lang w:val="en-US" w:eastAsia="en-US" w:bidi="ar-SA"/>
    </w:rPr>
  </w:style>
  <w:style w:type="paragraph" w:customStyle="1" w:styleId="DoubleUnderlined">
    <w:name w:val="Double Underlined"/>
    <w:basedOn w:val="Heading2"/>
    <w:autoRedefine/>
    <w:uiPriority w:val="99"/>
    <w:qFormat/>
    <w:rsid w:val="00127BEC"/>
    <w:pPr>
      <w:widowControl w:val="0"/>
      <w:suppressAutoHyphens/>
      <w:contextualSpacing/>
    </w:pPr>
    <w:rPr>
      <w:rFonts w:ascii="Trebuchet MS" w:eastAsia="Calibri" w:hAnsi="Trebuchet MS" w:cs="Times New Roman"/>
      <w:b w:val="0"/>
      <w:szCs w:val="20"/>
      <w:u w:val="thick"/>
    </w:rPr>
  </w:style>
  <w:style w:type="character" w:customStyle="1" w:styleId="UnderlineChar2">
    <w:name w:val="Underline Char2"/>
    <w:basedOn w:val="DefaultParagraphFont"/>
    <w:rsid w:val="00127BEC"/>
    <w:rPr>
      <w:rFonts w:ascii="Trebuchet MS" w:hAnsi="Trebuchet MS"/>
      <w:u w:val="thick"/>
      <w:lang w:val="en-US" w:eastAsia="zh-CN" w:bidi="ar-SA"/>
    </w:rPr>
  </w:style>
  <w:style w:type="paragraph" w:customStyle="1" w:styleId="CardTextUnderlined">
    <w:name w:val="Card Text Underlined"/>
    <w:basedOn w:val="Normal"/>
    <w:qFormat/>
    <w:rsid w:val="00127BEC"/>
    <w:rPr>
      <w:rFonts w:ascii="Arial Narrow" w:eastAsia="Calibri" w:hAnsi="Arial Narrow" w:cs="Times New Roman"/>
      <w:u w:val="single"/>
    </w:rPr>
  </w:style>
  <w:style w:type="paragraph" w:customStyle="1" w:styleId="cardtextsmall">
    <w:name w:val="card text small"/>
    <w:basedOn w:val="Normal"/>
    <w:qFormat/>
    <w:rsid w:val="00127BEC"/>
    <w:rPr>
      <w:rFonts w:ascii="Arial Narrow" w:eastAsia="Calibri" w:hAnsi="Arial Narrow" w:cs="Times New Roman"/>
      <w:sz w:val="16"/>
    </w:rPr>
  </w:style>
  <w:style w:type="character" w:customStyle="1" w:styleId="CardUnderlined">
    <w:name w:val="Card Underlined"/>
    <w:basedOn w:val="DefaultParagraphFont"/>
    <w:rsid w:val="00127BEC"/>
    <w:rPr>
      <w:rFonts w:ascii="Arial Narrow" w:hAnsi="Arial Narrow"/>
      <w:sz w:val="22"/>
      <w:szCs w:val="24"/>
      <w:u w:val="single"/>
      <w:lang w:val="en-US" w:eastAsia="en-US" w:bidi="ar-SA"/>
    </w:rPr>
  </w:style>
  <w:style w:type="paragraph" w:customStyle="1" w:styleId="Blocktitle1">
    <w:name w:val="Block title"/>
    <w:basedOn w:val="Heading1"/>
    <w:autoRedefine/>
    <w:rsid w:val="00127BEC"/>
    <w:pPr>
      <w:pBdr>
        <w:top w:val="single" w:sz="4" w:space="1" w:color="auto"/>
        <w:left w:val="single" w:sz="4" w:space="4" w:color="auto"/>
        <w:bottom w:val="single" w:sz="4" w:space="1" w:color="auto"/>
        <w:right w:val="single" w:sz="4" w:space="4" w:color="auto"/>
      </w:pBdr>
    </w:pPr>
    <w:rPr>
      <w:rFonts w:ascii="Times New Roman" w:eastAsia="Cambria" w:hAnsi="Times New Roman" w:cs="Times New Roman"/>
      <w:kern w:val="24"/>
      <w:sz w:val="26"/>
    </w:rPr>
  </w:style>
  <w:style w:type="character" w:customStyle="1" w:styleId="newsstorytitle">
    <w:name w:val="news_story_title"/>
    <w:basedOn w:val="DefaultParagraphFont"/>
    <w:rsid w:val="00127BEC"/>
  </w:style>
  <w:style w:type="character" w:customStyle="1" w:styleId="articletext">
    <w:name w:val="articletext"/>
    <w:basedOn w:val="DefaultParagraphFont"/>
    <w:rsid w:val="00127BEC"/>
  </w:style>
  <w:style w:type="character" w:customStyle="1" w:styleId="articletitle">
    <w:name w:val="articletitle"/>
    <w:basedOn w:val="DefaultParagraphFont"/>
    <w:rsid w:val="00127BEC"/>
  </w:style>
  <w:style w:type="character" w:customStyle="1" w:styleId="texto1">
    <w:name w:val="texto1"/>
    <w:basedOn w:val="DefaultParagraphFont"/>
    <w:rsid w:val="00127BEC"/>
  </w:style>
  <w:style w:type="paragraph" w:customStyle="1" w:styleId="textbodyblack">
    <w:name w:val="textbodyblack"/>
    <w:basedOn w:val="Normal"/>
    <w:uiPriority w:val="99"/>
    <w:qFormat/>
    <w:rsid w:val="00127BEC"/>
    <w:pPr>
      <w:spacing w:before="100" w:beforeAutospacing="1" w:after="100" w:afterAutospacing="1"/>
    </w:pPr>
    <w:rPr>
      <w:rFonts w:ascii="Times New Roman" w:eastAsia="Calibri" w:hAnsi="Times New Roman" w:cs="Times New Roman"/>
    </w:rPr>
  </w:style>
  <w:style w:type="paragraph" w:customStyle="1" w:styleId="times">
    <w:name w:val="times"/>
    <w:basedOn w:val="Normal"/>
    <w:qFormat/>
    <w:rsid w:val="00127BEC"/>
    <w:pPr>
      <w:spacing w:before="100" w:beforeAutospacing="1" w:after="100" w:afterAutospacing="1"/>
    </w:pPr>
    <w:rPr>
      <w:rFonts w:ascii="Times New Roman" w:eastAsia="Calibri" w:hAnsi="Times New Roman" w:cs="Times New Roman"/>
    </w:rPr>
  </w:style>
  <w:style w:type="paragraph" w:customStyle="1" w:styleId="lastpar">
    <w:name w:val="lastpar"/>
    <w:basedOn w:val="Normal"/>
    <w:rsid w:val="00127BEC"/>
    <w:pPr>
      <w:spacing w:before="100" w:beforeAutospacing="1" w:after="100" w:afterAutospacing="1"/>
    </w:pPr>
    <w:rPr>
      <w:rFonts w:ascii="Times New Roman" w:eastAsia="Calibri" w:hAnsi="Times New Roman" w:cs="Times New Roman"/>
    </w:rPr>
  </w:style>
  <w:style w:type="character" w:customStyle="1" w:styleId="klink">
    <w:name w:val="klink"/>
    <w:basedOn w:val="DefaultParagraphFont"/>
    <w:rsid w:val="00127BEC"/>
  </w:style>
  <w:style w:type="character" w:customStyle="1" w:styleId="TagsCharChar">
    <w:name w:val="Tags Char Char"/>
    <w:basedOn w:val="DefaultParagraphFont"/>
    <w:rsid w:val="00127BEC"/>
    <w:rPr>
      <w:rFonts w:eastAsia="SimSun"/>
      <w:b/>
      <w:sz w:val="24"/>
      <w:lang w:eastAsia="zh-CN"/>
    </w:rPr>
  </w:style>
  <w:style w:type="character" w:customStyle="1" w:styleId="ThickUnderlineCharChar">
    <w:name w:val="Thick Underline Char Char"/>
    <w:basedOn w:val="DefaultParagraphFont"/>
    <w:rsid w:val="00127BEC"/>
    <w:rPr>
      <w:sz w:val="24"/>
      <w:szCs w:val="24"/>
      <w:u w:val="thick"/>
      <w:lang w:val="en-US" w:eastAsia="en-US" w:bidi="ar-SA"/>
    </w:rPr>
  </w:style>
  <w:style w:type="paragraph" w:customStyle="1" w:styleId="CardsFont8pt">
    <w:name w:val="Cards + Font: 8 pt"/>
    <w:basedOn w:val="Normal"/>
    <w:rsid w:val="00127BEC"/>
    <w:pPr>
      <w:autoSpaceDE w:val="0"/>
      <w:autoSpaceDN w:val="0"/>
      <w:adjustRightInd w:val="0"/>
      <w:ind w:left="432" w:right="432"/>
      <w:jc w:val="both"/>
    </w:pPr>
    <w:rPr>
      <w:rFonts w:ascii="Times New Roman" w:eastAsia="Calibri" w:hAnsi="Times New Roman" w:cs="Times New Roman"/>
      <w:sz w:val="16"/>
      <w:szCs w:val="20"/>
    </w:rPr>
  </w:style>
  <w:style w:type="character" w:customStyle="1" w:styleId="hit1">
    <w:name w:val="hit1"/>
    <w:basedOn w:val="DefaultParagraphFont"/>
    <w:rsid w:val="00127BEC"/>
    <w:rPr>
      <w:b/>
      <w:bCs/>
      <w:color w:val="CC0033"/>
    </w:rPr>
  </w:style>
  <w:style w:type="paragraph" w:customStyle="1" w:styleId="UnderlinedCardText">
    <w:name w:val="Underlined Card Text"/>
    <w:basedOn w:val="Normal"/>
    <w:qFormat/>
    <w:rsid w:val="00127BEC"/>
    <w:pPr>
      <w:spacing w:after="200"/>
      <w:contextualSpacing/>
    </w:pPr>
    <w:rPr>
      <w:rFonts w:ascii="Arial Narrow" w:eastAsia="Calibri" w:hAnsi="Arial Narrow" w:cs="Times New Roman"/>
      <w:sz w:val="18"/>
      <w:u w:val="single"/>
    </w:rPr>
  </w:style>
  <w:style w:type="table" w:styleId="TableClassic1">
    <w:name w:val="Table Classic 1"/>
    <w:basedOn w:val="TableNormal"/>
    <w:rsid w:val="00127BEC"/>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27BEC"/>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127BEC"/>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itesChar0">
    <w:name w:val="Cites Char"/>
    <w:basedOn w:val="DefaultParagraphFont"/>
    <w:rsid w:val="00127BEC"/>
    <w:rPr>
      <w:b/>
      <w:bCs/>
      <w:szCs w:val="24"/>
      <w:lang w:val="en-US" w:eastAsia="en-US" w:bidi="ar-SA"/>
    </w:rPr>
  </w:style>
  <w:style w:type="character" w:customStyle="1" w:styleId="UnderliningChar2">
    <w:name w:val="Underlining Char2"/>
    <w:basedOn w:val="DefaultParagraphFont"/>
    <w:rsid w:val="00127BEC"/>
    <w:rPr>
      <w:rFonts w:ascii="Arial Narrow" w:hAnsi="Arial Narrow"/>
      <w:szCs w:val="24"/>
      <w:u w:val="single"/>
      <w:lang w:val="en-US" w:eastAsia="en-US" w:bidi="ar-SA"/>
    </w:rPr>
  </w:style>
  <w:style w:type="paragraph" w:styleId="PlainText">
    <w:name w:val="Plain Text"/>
    <w:basedOn w:val="Normal"/>
    <w:link w:val="PlainTextChar"/>
    <w:rsid w:val="00127BEC"/>
    <w:pPr>
      <w:tabs>
        <w:tab w:val="left" w:pos="9450"/>
      </w:tabs>
    </w:pPr>
    <w:rPr>
      <w:rFonts w:ascii="Courier" w:eastAsia="Calibri" w:hAnsi="Courier" w:cs="Times New Roman"/>
    </w:rPr>
  </w:style>
  <w:style w:type="character" w:customStyle="1" w:styleId="PlainTextChar">
    <w:name w:val="Plain Text Char"/>
    <w:basedOn w:val="DefaultParagraphFont"/>
    <w:link w:val="PlainText"/>
    <w:rsid w:val="00127BEC"/>
    <w:rPr>
      <w:rFonts w:ascii="Courier" w:eastAsia="Calibri" w:hAnsi="Courier" w:cs="Times New Roman"/>
      <w:sz w:val="22"/>
    </w:rPr>
  </w:style>
  <w:style w:type="character" w:customStyle="1" w:styleId="UnderliningChar1">
    <w:name w:val="Underlining Char1"/>
    <w:basedOn w:val="DefaultParagraphFont"/>
    <w:rsid w:val="00127BEC"/>
    <w:rPr>
      <w:rFonts w:ascii="Arial Narrow" w:hAnsi="Arial Narrow"/>
      <w:szCs w:val="24"/>
      <w:u w:val="single"/>
      <w:lang w:val="en-US" w:eastAsia="en-US" w:bidi="ar-SA"/>
    </w:rPr>
  </w:style>
  <w:style w:type="paragraph" w:customStyle="1" w:styleId="BlockHeading1">
    <w:name w:val="Block Heading 1"/>
    <w:basedOn w:val="Normal"/>
    <w:uiPriority w:val="99"/>
    <w:qFormat/>
    <w:rsid w:val="00127BEC"/>
    <w:pPr>
      <w:pBdr>
        <w:bottom w:val="single" w:sz="18" w:space="1" w:color="auto"/>
      </w:pBdr>
      <w:tabs>
        <w:tab w:val="left" w:pos="9450"/>
      </w:tabs>
      <w:jc w:val="center"/>
      <w:outlineLvl w:val="0"/>
    </w:pPr>
    <w:rPr>
      <w:rFonts w:eastAsia="Calibri" w:cs="Times New Roman"/>
      <w:b/>
      <w:emboss/>
      <w:color w:val="000000"/>
      <w:sz w:val="48"/>
      <w:szCs w:val="48"/>
    </w:rPr>
  </w:style>
  <w:style w:type="paragraph" w:customStyle="1" w:styleId="RepeatBlockHeading">
    <w:name w:val="Repeat Block Heading"/>
    <w:basedOn w:val="BlockHeading1"/>
    <w:uiPriority w:val="99"/>
    <w:qFormat/>
    <w:rsid w:val="00127BEC"/>
    <w:pPr>
      <w:outlineLvl w:val="1"/>
    </w:pPr>
  </w:style>
  <w:style w:type="paragraph" w:customStyle="1" w:styleId="Paste">
    <w:name w:val="Paste"/>
    <w:basedOn w:val="Normal"/>
    <w:qFormat/>
    <w:rsid w:val="00127BEC"/>
    <w:pPr>
      <w:tabs>
        <w:tab w:val="left" w:pos="9450"/>
      </w:tabs>
    </w:pPr>
    <w:rPr>
      <w:rFonts w:ascii="Arial Narrow" w:eastAsia="Calibri" w:hAnsi="Arial Narrow" w:cs="Times New Roman"/>
      <w:sz w:val="16"/>
    </w:rPr>
  </w:style>
  <w:style w:type="paragraph" w:customStyle="1" w:styleId="textsmall">
    <w:name w:val="textsmall"/>
    <w:basedOn w:val="Normal"/>
    <w:qFormat/>
    <w:rsid w:val="00127BEC"/>
    <w:pPr>
      <w:tabs>
        <w:tab w:val="left" w:pos="9450"/>
      </w:tabs>
    </w:pPr>
    <w:rPr>
      <w:rFonts w:ascii="Times New Roman" w:eastAsia="Calibri" w:hAnsi="Times New Roman" w:cs="Times New Roman"/>
      <w:sz w:val="16"/>
    </w:rPr>
  </w:style>
  <w:style w:type="character" w:customStyle="1" w:styleId="smcaps">
    <w:name w:val="smcaps"/>
    <w:basedOn w:val="DefaultParagraphFont"/>
    <w:rsid w:val="00127BEC"/>
  </w:style>
  <w:style w:type="character" w:customStyle="1" w:styleId="Style1Char2">
    <w:name w:val="Style1 Char2"/>
    <w:basedOn w:val="DefaultParagraphFont"/>
    <w:rsid w:val="00127BEC"/>
    <w:rPr>
      <w:szCs w:val="24"/>
      <w:lang w:val="en-US" w:eastAsia="en-US" w:bidi="ar-SA"/>
    </w:rPr>
  </w:style>
  <w:style w:type="paragraph" w:customStyle="1" w:styleId="SmallCite">
    <w:name w:val="Small Cite"/>
    <w:basedOn w:val="Normal"/>
    <w:qFormat/>
    <w:rsid w:val="00127BEC"/>
    <w:pPr>
      <w:tabs>
        <w:tab w:val="left" w:pos="9450"/>
      </w:tabs>
    </w:pPr>
    <w:rPr>
      <w:rFonts w:ascii="Verdana" w:eastAsia="Calibri" w:hAnsi="Verdana" w:cs="Times New Roman"/>
      <w:sz w:val="16"/>
    </w:rPr>
  </w:style>
  <w:style w:type="paragraph" w:customStyle="1" w:styleId="inside-copy">
    <w:name w:val="inside-copy"/>
    <w:basedOn w:val="Normal"/>
    <w:uiPriority w:val="99"/>
    <w:qFormat/>
    <w:rsid w:val="00127BEC"/>
    <w:pPr>
      <w:tabs>
        <w:tab w:val="left" w:pos="9450"/>
      </w:tabs>
      <w:spacing w:before="100" w:beforeAutospacing="1" w:after="100" w:afterAutospacing="1" w:line="225" w:lineRule="atLeast"/>
    </w:pPr>
    <w:rPr>
      <w:rFonts w:ascii="Arial" w:eastAsia="Calibri" w:hAnsi="Arial" w:cs="Arial"/>
      <w:sz w:val="16"/>
      <w:szCs w:val="18"/>
    </w:rPr>
  </w:style>
  <w:style w:type="character" w:customStyle="1" w:styleId="inside-head1">
    <w:name w:val="inside-head1"/>
    <w:basedOn w:val="DefaultParagraphFont"/>
    <w:rsid w:val="00127BEC"/>
    <w:rPr>
      <w:rFonts w:ascii="Arial" w:hAnsi="Arial" w:cs="Arial" w:hint="default"/>
      <w:b/>
      <w:bCs/>
      <w:color w:val="000000"/>
      <w:spacing w:val="-15"/>
      <w:sz w:val="45"/>
      <w:szCs w:val="45"/>
    </w:rPr>
  </w:style>
  <w:style w:type="character" w:customStyle="1" w:styleId="datestamp1">
    <w:name w:val="datestamp1"/>
    <w:basedOn w:val="DefaultParagraphFont"/>
    <w:rsid w:val="00127BEC"/>
    <w:rPr>
      <w:rFonts w:ascii="Arial" w:hAnsi="Arial" w:cs="Arial" w:hint="default"/>
      <w:b w:val="0"/>
      <w:bCs w:val="0"/>
      <w:strike w:val="0"/>
      <w:dstrike w:val="0"/>
      <w:color w:val="000000"/>
      <w:sz w:val="15"/>
      <w:szCs w:val="15"/>
      <w:u w:val="none"/>
      <w:effect w:val="none"/>
    </w:rPr>
  </w:style>
  <w:style w:type="character" w:customStyle="1" w:styleId="pagetools1">
    <w:name w:val="pagetools1"/>
    <w:basedOn w:val="DefaultParagraphFont"/>
    <w:rsid w:val="00127BEC"/>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27BEC"/>
  </w:style>
  <w:style w:type="paragraph" w:customStyle="1" w:styleId="links1">
    <w:name w:val="links1"/>
    <w:basedOn w:val="Normal"/>
    <w:rsid w:val="00127BEC"/>
    <w:pPr>
      <w:tabs>
        <w:tab w:val="left" w:pos="9450"/>
      </w:tabs>
      <w:spacing w:before="100" w:beforeAutospacing="1" w:after="100" w:afterAutospacing="1"/>
    </w:pPr>
    <w:rPr>
      <w:rFonts w:ascii="Times New Roman" w:eastAsia="Calibri" w:hAnsi="Times New Roman" w:cs="Times New Roman"/>
      <w:color w:val="FFFFFF"/>
      <w:sz w:val="16"/>
      <w:szCs w:val="16"/>
    </w:rPr>
  </w:style>
  <w:style w:type="paragraph" w:customStyle="1" w:styleId="endtext">
    <w:name w:val="endtext"/>
    <w:basedOn w:val="Normal"/>
    <w:rsid w:val="00127BEC"/>
    <w:pPr>
      <w:tabs>
        <w:tab w:val="left" w:pos="9450"/>
      </w:tabs>
      <w:spacing w:before="100" w:beforeAutospacing="1" w:after="100" w:afterAutospacing="1"/>
      <w:ind w:left="300"/>
    </w:pPr>
    <w:rPr>
      <w:rFonts w:ascii="Arial" w:eastAsia="Calibri" w:hAnsi="Arial" w:cs="Arial"/>
      <w:szCs w:val="20"/>
    </w:rPr>
  </w:style>
  <w:style w:type="character" w:customStyle="1" w:styleId="storyheading31">
    <w:name w:val="storyheading31"/>
    <w:basedOn w:val="DefaultParagraphFont"/>
    <w:rsid w:val="00127BEC"/>
    <w:rPr>
      <w:rFonts w:ascii="Verdana" w:hAnsi="Verdana" w:hint="default"/>
      <w:b/>
      <w:bCs/>
      <w:sz w:val="32"/>
      <w:szCs w:val="32"/>
    </w:rPr>
  </w:style>
  <w:style w:type="character" w:customStyle="1" w:styleId="storydeck31">
    <w:name w:val="storydeck31"/>
    <w:basedOn w:val="DefaultParagraphFont"/>
    <w:rsid w:val="00127BEC"/>
    <w:rPr>
      <w:rFonts w:ascii="Verdana" w:hAnsi="Verdana" w:hint="default"/>
      <w:i w:val="0"/>
      <w:iCs w:val="0"/>
      <w:sz w:val="21"/>
      <w:szCs w:val="21"/>
    </w:rPr>
  </w:style>
  <w:style w:type="paragraph" w:customStyle="1" w:styleId="copyright">
    <w:name w:val="copyright"/>
    <w:basedOn w:val="Normal"/>
    <w:rsid w:val="00127BEC"/>
    <w:pPr>
      <w:tabs>
        <w:tab w:val="left" w:pos="9450"/>
      </w:tabs>
      <w:spacing w:before="100" w:beforeAutospacing="1" w:after="100" w:afterAutospacing="1"/>
    </w:pPr>
    <w:rPr>
      <w:rFonts w:ascii="Times New Roman" w:eastAsia="Calibri" w:hAnsi="Times New Roman" w:cs="Times New Roman"/>
    </w:rPr>
  </w:style>
  <w:style w:type="character" w:customStyle="1" w:styleId="subtitle1">
    <w:name w:val="subtitle1"/>
    <w:basedOn w:val="DefaultParagraphFont"/>
    <w:rsid w:val="00127BEC"/>
    <w:rPr>
      <w:rFonts w:ascii="Verdana" w:hAnsi="Verdana" w:hint="default"/>
      <w:b w:val="0"/>
      <w:bCs w:val="0"/>
      <w:vanish w:val="0"/>
      <w:webHidden w:val="0"/>
      <w:color w:val="484848"/>
      <w:sz w:val="14"/>
      <w:szCs w:val="14"/>
      <w:specVanish w:val="0"/>
    </w:rPr>
  </w:style>
  <w:style w:type="paragraph" w:customStyle="1" w:styleId="g">
    <w:name w:val="g"/>
    <w:basedOn w:val="Normal"/>
    <w:rsid w:val="00127BEC"/>
    <w:pPr>
      <w:tabs>
        <w:tab w:val="left" w:pos="9450"/>
      </w:tabs>
      <w:spacing w:before="240" w:after="240"/>
    </w:pPr>
    <w:rPr>
      <w:rFonts w:ascii="Times New Roman" w:eastAsia="Calibri" w:hAnsi="Times New Roman" w:cs="Times New Roman"/>
    </w:rPr>
  </w:style>
  <w:style w:type="character" w:customStyle="1" w:styleId="clsbiolink">
    <w:name w:val="clsbiolink"/>
    <w:basedOn w:val="DefaultParagraphFont"/>
    <w:rsid w:val="00127BEC"/>
  </w:style>
  <w:style w:type="character" w:customStyle="1" w:styleId="clssmaller">
    <w:name w:val="clssmaller"/>
    <w:basedOn w:val="DefaultParagraphFont"/>
    <w:rsid w:val="00127BEC"/>
  </w:style>
  <w:style w:type="character" w:customStyle="1" w:styleId="sm1">
    <w:name w:val="sm1"/>
    <w:basedOn w:val="DefaultParagraphFont"/>
    <w:rsid w:val="00127BEC"/>
    <w:rPr>
      <w:rFonts w:ascii="Verdana" w:hAnsi="Verdana" w:hint="default"/>
      <w:i w:val="0"/>
      <w:iCs w:val="0"/>
      <w:smallCaps w:val="0"/>
      <w:color w:val="000000"/>
      <w:sz w:val="17"/>
      <w:szCs w:val="17"/>
    </w:rPr>
  </w:style>
  <w:style w:type="character" w:customStyle="1" w:styleId="noindentChar">
    <w:name w:val="noindent Char"/>
    <w:basedOn w:val="DefaultParagraphFont"/>
    <w:rsid w:val="00127BEC"/>
    <w:rPr>
      <w:rFonts w:ascii="Arial" w:hAnsi="Arial" w:cs="Arial"/>
      <w:sz w:val="24"/>
      <w:szCs w:val="24"/>
      <w:lang w:val="en-US" w:eastAsia="en-US" w:bidi="ar-SA"/>
    </w:rPr>
  </w:style>
  <w:style w:type="paragraph" w:customStyle="1" w:styleId="Small">
    <w:name w:val="Small"/>
    <w:basedOn w:val="Normal"/>
    <w:uiPriority w:val="99"/>
    <w:qFormat/>
    <w:rsid w:val="00127BEC"/>
    <w:pPr>
      <w:tabs>
        <w:tab w:val="left" w:pos="9450"/>
      </w:tabs>
    </w:pPr>
    <w:rPr>
      <w:rFonts w:ascii="Times New Roman" w:eastAsia="Calibri" w:hAnsi="Times New Roman" w:cs="Times New Roman"/>
      <w:sz w:val="16"/>
    </w:rPr>
  </w:style>
  <w:style w:type="character" w:customStyle="1" w:styleId="SmallChar1">
    <w:name w:val="Small Char1"/>
    <w:basedOn w:val="DefaultParagraphFont"/>
    <w:rsid w:val="00127BEC"/>
    <w:rPr>
      <w:sz w:val="16"/>
      <w:szCs w:val="24"/>
      <w:lang w:val="en-US" w:eastAsia="en-US" w:bidi="ar-SA"/>
    </w:rPr>
  </w:style>
  <w:style w:type="character" w:customStyle="1" w:styleId="smallChar">
    <w:name w:val="small Char"/>
    <w:basedOn w:val="DefaultParagraphFont"/>
    <w:rsid w:val="00127BEC"/>
    <w:rPr>
      <w:szCs w:val="24"/>
      <w:lang w:val="en-US" w:eastAsia="en-US" w:bidi="ar-SA"/>
    </w:rPr>
  </w:style>
  <w:style w:type="character" w:customStyle="1" w:styleId="fullcite0">
    <w:name w:val="fullcite"/>
    <w:basedOn w:val="DefaultParagraphFont"/>
    <w:rsid w:val="00127BEC"/>
  </w:style>
  <w:style w:type="character" w:customStyle="1" w:styleId="Style9ptThickunderline">
    <w:name w:val="Style 9 pt Thick underline"/>
    <w:basedOn w:val="DefaultParagraphFont"/>
    <w:rsid w:val="00127BEC"/>
    <w:rPr>
      <w:sz w:val="24"/>
      <w:u w:val="thick"/>
    </w:rPr>
  </w:style>
  <w:style w:type="paragraph" w:customStyle="1" w:styleId="Repeatheader">
    <w:name w:val="Repeat header"/>
    <w:basedOn w:val="Normal"/>
    <w:autoRedefine/>
    <w:rsid w:val="00127BEC"/>
    <w:pPr>
      <w:tabs>
        <w:tab w:val="left" w:pos="9450"/>
      </w:tabs>
      <w:jc w:val="center"/>
    </w:pPr>
    <w:rPr>
      <w:rFonts w:ascii="Century Gothic" w:eastAsia="Calibri" w:hAnsi="Century Gothic" w:cs="Times New Roman"/>
      <w:b/>
      <w:i/>
      <w:sz w:val="40"/>
      <w:u w:val="words"/>
    </w:rPr>
  </w:style>
  <w:style w:type="paragraph" w:customStyle="1" w:styleId="StyleCardNotUnderlined8pt">
    <w:name w:val="Style Card Not Underlined + 8 pt"/>
    <w:basedOn w:val="CardNotUnderlined"/>
    <w:rsid w:val="00127BEC"/>
    <w:pPr>
      <w:tabs>
        <w:tab w:val="left" w:pos="9450"/>
      </w:tabs>
    </w:pPr>
    <w:rPr>
      <w:u w:val="single"/>
    </w:rPr>
  </w:style>
  <w:style w:type="character" w:customStyle="1" w:styleId="CardNotUnderlinedChar">
    <w:name w:val="Card Not Underlined Char"/>
    <w:basedOn w:val="DefaultParagraphFont"/>
    <w:rsid w:val="00127BEC"/>
    <w:rPr>
      <w:sz w:val="16"/>
      <w:lang w:val="en-US" w:eastAsia="en-US" w:bidi="ar-SA"/>
    </w:rPr>
  </w:style>
  <w:style w:type="paragraph" w:customStyle="1" w:styleId="Brief-PrimarySource">
    <w:name w:val="Brief - Primary Source"/>
    <w:basedOn w:val="Normal"/>
    <w:uiPriority w:val="99"/>
    <w:qFormat/>
    <w:rsid w:val="00127BEC"/>
    <w:pPr>
      <w:tabs>
        <w:tab w:val="left" w:pos="9450"/>
      </w:tabs>
    </w:pPr>
    <w:rPr>
      <w:rFonts w:ascii="Times New Roman" w:eastAsia="Calibri" w:hAnsi="Times New Roman" w:cs="Times New Roman"/>
      <w:b/>
      <w:szCs w:val="20"/>
    </w:rPr>
  </w:style>
  <w:style w:type="paragraph" w:customStyle="1" w:styleId="Brief-Underline">
    <w:name w:val="Brief - Underline"/>
    <w:basedOn w:val="Normal"/>
    <w:uiPriority w:val="99"/>
    <w:qFormat/>
    <w:rsid w:val="00127BEC"/>
    <w:pPr>
      <w:tabs>
        <w:tab w:val="left" w:pos="9450"/>
      </w:tabs>
    </w:pPr>
    <w:rPr>
      <w:rFonts w:ascii="Times New Roman" w:eastAsia="Calibri" w:hAnsi="Times New Roman" w:cs="Times New Roman"/>
      <w:szCs w:val="20"/>
      <w:u w:val="single"/>
    </w:rPr>
  </w:style>
  <w:style w:type="paragraph" w:customStyle="1" w:styleId="Brief-Bold">
    <w:name w:val="Brief - Bold"/>
    <w:basedOn w:val="Normal"/>
    <w:rsid w:val="00127BEC"/>
    <w:pPr>
      <w:tabs>
        <w:tab w:val="left" w:pos="9450"/>
      </w:tabs>
    </w:pPr>
    <w:rPr>
      <w:rFonts w:ascii="Times New Roman" w:eastAsia="Calibri" w:hAnsi="Times New Roman" w:cs="Times New Roman"/>
      <w:b/>
      <w:szCs w:val="20"/>
    </w:rPr>
  </w:style>
  <w:style w:type="paragraph" w:customStyle="1" w:styleId="summary">
    <w:name w:val="summary"/>
    <w:basedOn w:val="Normal"/>
    <w:uiPriority w:val="99"/>
    <w:qFormat/>
    <w:rsid w:val="00127BEC"/>
    <w:pPr>
      <w:tabs>
        <w:tab w:val="left" w:pos="9450"/>
      </w:tabs>
      <w:spacing w:before="100" w:beforeAutospacing="1" w:after="100" w:afterAutospacing="1"/>
    </w:pPr>
    <w:rPr>
      <w:rFonts w:ascii="Verdana" w:eastAsia="SimSun" w:hAnsi="Verdana" w:cs="Times New Roman"/>
      <w:color w:val="646464"/>
      <w:sz w:val="16"/>
      <w:szCs w:val="18"/>
      <w:lang w:eastAsia="zh-CN"/>
    </w:rPr>
  </w:style>
  <w:style w:type="character" w:customStyle="1" w:styleId="BoldText12pt">
    <w:name w:val="Bold Text 12 pt"/>
    <w:autoRedefine/>
    <w:rsid w:val="00127BEC"/>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12TimesNewRoman">
    <w:name w:val="12 Times New Roman"/>
    <w:rsid w:val="00127BEC"/>
    <w:rPr>
      <w:rFonts w:ascii="Times New Roman" w:eastAsia="Times New Roman" w:hAnsi="Times New Roman"/>
      <w:b w:val="0"/>
      <w:i w:val="0"/>
      <w:caps w:val="0"/>
      <w:smallCaps w:val="0"/>
      <w:strike w:val="0"/>
      <w:dstrike w:val="0"/>
      <w:noProof w:val="0"/>
      <w:color w:val="000000"/>
      <w:spacing w:val="0"/>
      <w:position w:val="0"/>
      <w:sz w:val="24"/>
      <w:u w:val="none" w:color="000000"/>
      <w:vertAlign w:val="baseline"/>
      <w:lang w:val="en-US"/>
    </w:rPr>
  </w:style>
  <w:style w:type="paragraph" w:customStyle="1" w:styleId="BriefTitle">
    <w:name w:val="Brief Title"/>
    <w:basedOn w:val="Heading1"/>
    <w:qFormat/>
    <w:rsid w:val="00127BEC"/>
    <w:pPr>
      <w:tabs>
        <w:tab w:val="left" w:pos="9450"/>
      </w:tabs>
      <w:jc w:val="left"/>
    </w:pPr>
    <w:rPr>
      <w:rFonts w:ascii="Times New Roman" w:eastAsia="Helvetica" w:hAnsi="Times New Roman" w:cs="Times New Roman"/>
      <w:caps/>
      <w:sz w:val="32"/>
    </w:rPr>
  </w:style>
  <w:style w:type="paragraph" w:customStyle="1" w:styleId="HeaderFooter">
    <w:name w:val="Header &amp; Footer"/>
    <w:rsid w:val="00127BEC"/>
    <w:pPr>
      <w:tabs>
        <w:tab w:val="right" w:pos="9360"/>
      </w:tabs>
    </w:pPr>
    <w:rPr>
      <w:rFonts w:ascii="Helvetica" w:eastAsia="Helvetica" w:hAnsi="Helvetica" w:cs="Times New Roman"/>
      <w:color w:val="000000"/>
      <w:sz w:val="20"/>
      <w:szCs w:val="20"/>
      <w:u w:color="000000"/>
    </w:rPr>
  </w:style>
  <w:style w:type="paragraph" w:customStyle="1" w:styleId="PageHeader-Underline18pt">
    <w:name w:val="Page Header - Underline 18 pt"/>
    <w:uiPriority w:val="99"/>
    <w:qFormat/>
    <w:rsid w:val="00127BEC"/>
    <w:rPr>
      <w:rFonts w:ascii="Times New Roman" w:eastAsia="Times New Roman" w:hAnsi="Times New Roman" w:cs="Times New Roman"/>
      <w:b/>
      <w:color w:val="000000"/>
      <w:sz w:val="36"/>
      <w:szCs w:val="20"/>
      <w:u w:val="single" w:color="000000"/>
    </w:rPr>
  </w:style>
  <w:style w:type="paragraph" w:customStyle="1" w:styleId="links">
    <w:name w:val="links"/>
    <w:basedOn w:val="Normal"/>
    <w:rsid w:val="00127BEC"/>
    <w:pPr>
      <w:tabs>
        <w:tab w:val="left" w:pos="9450"/>
      </w:tabs>
      <w:spacing w:before="100" w:beforeAutospacing="1" w:after="100" w:afterAutospacing="1"/>
    </w:pPr>
    <w:rPr>
      <w:rFonts w:ascii="Times New Roman" w:eastAsia="Calibri" w:hAnsi="Times New Roman" w:cs="Times New Roman"/>
    </w:rPr>
  </w:style>
  <w:style w:type="character" w:customStyle="1" w:styleId="BoldUnderliningChar">
    <w:name w:val="Bold Underlining Char"/>
    <w:basedOn w:val="UnderliningChar"/>
    <w:rsid w:val="00127BEC"/>
    <w:rPr>
      <w:rFonts w:ascii="Arial Narrow" w:eastAsia="Calibri" w:hAnsi="Arial Narrow" w:cs="Times New Roman"/>
      <w:b/>
      <w:sz w:val="22"/>
      <w:u w:val="single"/>
      <w:lang w:val="en-GB" w:eastAsia="x-none"/>
    </w:rPr>
  </w:style>
  <w:style w:type="character" w:customStyle="1" w:styleId="CharacterStyle8">
    <w:name w:val="Character Style 8"/>
    <w:rsid w:val="00127BEC"/>
    <w:rPr>
      <w:sz w:val="22"/>
      <w:szCs w:val="22"/>
    </w:rPr>
  </w:style>
  <w:style w:type="paragraph" w:customStyle="1" w:styleId="Style11">
    <w:name w:val="Style 11"/>
    <w:rsid w:val="00127BEC"/>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127BEC"/>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127BEC"/>
    <w:rPr>
      <w:rFonts w:ascii="Garamond" w:hAnsi="Garamond" w:cs="Garamond"/>
      <w:sz w:val="20"/>
      <w:szCs w:val="20"/>
    </w:rPr>
  </w:style>
  <w:style w:type="paragraph" w:customStyle="1" w:styleId="CardStyle">
    <w:name w:val="Card Style"/>
    <w:basedOn w:val="Normal"/>
    <w:link w:val="CardStyleChar"/>
    <w:qFormat/>
    <w:rsid w:val="00127BEC"/>
    <w:pPr>
      <w:tabs>
        <w:tab w:val="left" w:pos="9450"/>
      </w:tabs>
    </w:pPr>
    <w:rPr>
      <w:rFonts w:ascii="Times New Roman" w:eastAsia="Calibri" w:hAnsi="Times New Roman" w:cs="Times New Roman"/>
    </w:rPr>
  </w:style>
  <w:style w:type="paragraph" w:customStyle="1" w:styleId="TagStyle">
    <w:name w:val="Tag Style"/>
    <w:basedOn w:val="CardStyle"/>
    <w:qFormat/>
    <w:rsid w:val="00127BEC"/>
    <w:rPr>
      <w:b/>
    </w:rPr>
  </w:style>
  <w:style w:type="paragraph" w:styleId="Subtitle">
    <w:name w:val="Subtitle"/>
    <w:aliases w:val="Underlined card text"/>
    <w:basedOn w:val="Normal"/>
    <w:next w:val="Normal"/>
    <w:link w:val="SubtitleChar"/>
    <w:uiPriority w:val="99"/>
    <w:qFormat/>
    <w:rsid w:val="00127BEC"/>
    <w:pPr>
      <w:widowControl w:val="0"/>
      <w:tabs>
        <w:tab w:val="left" w:pos="9450"/>
      </w:tabs>
      <w:spacing w:after="60"/>
      <w:outlineLvl w:val="1"/>
    </w:pPr>
    <w:rPr>
      <w:rFonts w:ascii="Cambria" w:eastAsia="Calibri" w:hAnsi="Cambria" w:cs="Times New Roman"/>
      <w:caps/>
    </w:rPr>
  </w:style>
  <w:style w:type="character" w:customStyle="1" w:styleId="SubtitleChar">
    <w:name w:val="Subtitle Char"/>
    <w:aliases w:val="Underlined card text Char"/>
    <w:basedOn w:val="DefaultParagraphFont"/>
    <w:link w:val="Subtitle"/>
    <w:uiPriority w:val="99"/>
    <w:rsid w:val="00127BEC"/>
    <w:rPr>
      <w:rFonts w:ascii="Cambria" w:eastAsia="Calibri" w:hAnsi="Cambria" w:cs="Times New Roman"/>
      <w:caps/>
      <w:sz w:val="22"/>
    </w:rPr>
  </w:style>
  <w:style w:type="paragraph" w:customStyle="1" w:styleId="CardText1">
    <w:name w:val="Card Text 1"/>
    <w:basedOn w:val="Normal"/>
    <w:autoRedefine/>
    <w:qFormat/>
    <w:rsid w:val="00127BEC"/>
    <w:pPr>
      <w:tabs>
        <w:tab w:val="left" w:pos="9450"/>
      </w:tabs>
    </w:pPr>
    <w:rPr>
      <w:rFonts w:ascii="Arial Narrow" w:eastAsia="Calibri" w:hAnsi="Arial Narrow" w:cs="Times New Roman"/>
      <w:color w:val="000000"/>
      <w:u w:val="single"/>
    </w:rPr>
  </w:style>
  <w:style w:type="character" w:customStyle="1" w:styleId="CardText1Char">
    <w:name w:val="Card Text 1 Char"/>
    <w:basedOn w:val="DefaultParagraphFont"/>
    <w:rsid w:val="00127BEC"/>
    <w:rPr>
      <w:rFonts w:ascii="Arial Narrow" w:hAnsi="Arial Narrow"/>
      <w:color w:val="000000"/>
      <w:sz w:val="22"/>
      <w:szCs w:val="22"/>
      <w:u w:val="single"/>
      <w:lang w:val="en-US" w:eastAsia="en-US" w:bidi="ar-SA"/>
    </w:rPr>
  </w:style>
  <w:style w:type="character" w:customStyle="1" w:styleId="CardText1CharChar">
    <w:name w:val="Card Text 1 Char Char"/>
    <w:basedOn w:val="DefaultParagraphFont"/>
    <w:rsid w:val="00127BEC"/>
    <w:rPr>
      <w:rFonts w:ascii="Arial Narrow" w:hAnsi="Arial Narrow"/>
      <w:color w:val="000000"/>
      <w:sz w:val="22"/>
      <w:szCs w:val="22"/>
      <w:u w:val="single"/>
      <w:lang w:val="en-US" w:eastAsia="en-US" w:bidi="ar-SA"/>
    </w:rPr>
  </w:style>
  <w:style w:type="character" w:customStyle="1" w:styleId="cardunderlinedChar0">
    <w:name w:val="card underlined Char"/>
    <w:basedOn w:val="DefaultParagraphFont"/>
    <w:rsid w:val="00127BEC"/>
    <w:rPr>
      <w:rFonts w:ascii="Arial" w:hAnsi="Arial"/>
      <w:sz w:val="22"/>
      <w:szCs w:val="24"/>
      <w:u w:val="single"/>
      <w:lang w:val="en-US" w:eastAsia="en-US" w:bidi="ar-SA"/>
    </w:rPr>
  </w:style>
  <w:style w:type="paragraph" w:customStyle="1" w:styleId="BlockHeading1Char">
    <w:name w:val="Block Heading 1 Char"/>
    <w:basedOn w:val="Normal"/>
    <w:rsid w:val="00127BEC"/>
    <w:pPr>
      <w:pBdr>
        <w:bottom w:val="single" w:sz="18" w:space="1" w:color="auto"/>
      </w:pBdr>
      <w:tabs>
        <w:tab w:val="left" w:pos="9450"/>
      </w:tabs>
      <w:jc w:val="center"/>
      <w:outlineLvl w:val="0"/>
    </w:pPr>
    <w:rPr>
      <w:rFonts w:eastAsia="Calibri" w:cs="Times New Roman"/>
      <w:b/>
      <w:emboss/>
      <w:color w:val="000000"/>
      <w:sz w:val="48"/>
      <w:szCs w:val="48"/>
    </w:rPr>
  </w:style>
  <w:style w:type="character" w:customStyle="1" w:styleId="CardText1Char1">
    <w:name w:val="Card Text 1 Char1"/>
    <w:basedOn w:val="DefaultParagraphFont"/>
    <w:rsid w:val="00127BEC"/>
    <w:rPr>
      <w:rFonts w:ascii="Arial Narrow" w:hAnsi="Arial Narrow"/>
      <w:color w:val="000000"/>
      <w:sz w:val="22"/>
      <w:szCs w:val="22"/>
      <w:u w:val="single"/>
      <w:lang w:val="en-US" w:eastAsia="en-US" w:bidi="ar-SA"/>
    </w:rPr>
  </w:style>
  <w:style w:type="character" w:customStyle="1" w:styleId="CharacterStyle2">
    <w:name w:val="Character Style 2"/>
    <w:uiPriority w:val="99"/>
    <w:rsid w:val="00127BEC"/>
    <w:rPr>
      <w:sz w:val="24"/>
      <w:szCs w:val="24"/>
      <w:u w:val="single"/>
    </w:rPr>
  </w:style>
  <w:style w:type="paragraph" w:customStyle="1" w:styleId="Style7">
    <w:name w:val="Style 7"/>
    <w:rsid w:val="00127BEC"/>
    <w:pPr>
      <w:widowControl w:val="0"/>
      <w:autoSpaceDE w:val="0"/>
      <w:autoSpaceDN w:val="0"/>
    </w:pPr>
    <w:rPr>
      <w:rFonts w:ascii="Times New Roman" w:eastAsia="Times New Roman" w:hAnsi="Times New Roman" w:cs="Times New Roman"/>
      <w:sz w:val="20"/>
      <w:szCs w:val="20"/>
    </w:rPr>
  </w:style>
  <w:style w:type="paragraph" w:customStyle="1" w:styleId="Style5">
    <w:name w:val="Style 5"/>
    <w:rsid w:val="00127BEC"/>
    <w:pPr>
      <w:widowControl w:val="0"/>
      <w:autoSpaceDE w:val="0"/>
      <w:autoSpaceDN w:val="0"/>
      <w:adjustRightInd w:val="0"/>
    </w:pPr>
    <w:rPr>
      <w:rFonts w:ascii="Times New Roman" w:eastAsia="Times New Roman" w:hAnsi="Times New Roman" w:cs="Times New Roman"/>
      <w:sz w:val="20"/>
      <w:szCs w:val="20"/>
    </w:rPr>
  </w:style>
  <w:style w:type="paragraph" w:customStyle="1" w:styleId="cardCharChar0">
    <w:name w:val="card Char Char"/>
    <w:basedOn w:val="Normal"/>
    <w:link w:val="cardCharCharChar"/>
    <w:qFormat/>
    <w:rsid w:val="00127BEC"/>
    <w:pPr>
      <w:tabs>
        <w:tab w:val="left" w:pos="9450"/>
      </w:tabs>
      <w:ind w:left="288" w:right="288"/>
    </w:pPr>
    <w:rPr>
      <w:rFonts w:ascii="Times New Roman" w:eastAsia="Calibri" w:hAnsi="Times New Roman" w:cs="Times New Roman"/>
      <w:szCs w:val="20"/>
    </w:rPr>
  </w:style>
  <w:style w:type="paragraph" w:customStyle="1" w:styleId="CardsFont6pt">
    <w:name w:val="Cards + Font: 6 pt"/>
    <w:basedOn w:val="Normal"/>
    <w:qFormat/>
    <w:rsid w:val="00127BEC"/>
    <w:pPr>
      <w:tabs>
        <w:tab w:val="left" w:pos="9450"/>
      </w:tabs>
      <w:autoSpaceDE w:val="0"/>
      <w:autoSpaceDN w:val="0"/>
      <w:adjustRightInd w:val="0"/>
      <w:ind w:left="432" w:right="432"/>
      <w:jc w:val="both"/>
    </w:pPr>
    <w:rPr>
      <w:rFonts w:ascii="Times New Roman" w:eastAsia="Calibri" w:hAnsi="Times New Roman" w:cs="Times New Roman"/>
      <w:sz w:val="16"/>
      <w:szCs w:val="20"/>
    </w:rPr>
  </w:style>
  <w:style w:type="character" w:customStyle="1" w:styleId="BigCiteChar">
    <w:name w:val="Big Cite Char"/>
    <w:basedOn w:val="CitesChar0"/>
    <w:rsid w:val="00127BEC"/>
    <w:rPr>
      <w:b/>
      <w:bCs/>
      <w:sz w:val="24"/>
      <w:szCs w:val="24"/>
      <w:lang w:val="en-US" w:eastAsia="en-US" w:bidi="ar-SA"/>
    </w:rPr>
  </w:style>
  <w:style w:type="character" w:customStyle="1" w:styleId="CardsFont6ptChar">
    <w:name w:val="Cards + Font: 6 pt Char"/>
    <w:basedOn w:val="CardsChar"/>
    <w:rsid w:val="00127BEC"/>
    <w:rPr>
      <w:rFonts w:ascii="Georgia" w:eastAsia="Times New Roman" w:hAnsi="Georgia" w:cs="Times New Roman"/>
      <w:sz w:val="16"/>
    </w:rPr>
  </w:style>
  <w:style w:type="character" w:customStyle="1" w:styleId="byd">
    <w:name w:val="byd"/>
    <w:basedOn w:val="DefaultParagraphFont"/>
    <w:rsid w:val="00127BEC"/>
  </w:style>
  <w:style w:type="paragraph" w:customStyle="1" w:styleId="cardtext3">
    <w:name w:val="cardtext"/>
    <w:qFormat/>
    <w:rsid w:val="00127BEC"/>
    <w:pPr>
      <w:tabs>
        <w:tab w:val="left" w:pos="9450"/>
      </w:tabs>
    </w:pPr>
    <w:rPr>
      <w:rFonts w:ascii="Arial" w:eastAsia="Times New Roman" w:hAnsi="Arial" w:cs="Times New Roman"/>
      <w:sz w:val="20"/>
      <w:szCs w:val="20"/>
      <w:u w:val="single"/>
    </w:rPr>
  </w:style>
  <w:style w:type="character" w:customStyle="1" w:styleId="bio1">
    <w:name w:val="bio1"/>
    <w:basedOn w:val="DefaultParagraphFont"/>
    <w:rsid w:val="00127BEC"/>
    <w:rPr>
      <w:rFonts w:ascii="Arial" w:hAnsi="Arial" w:cs="Arial" w:hint="default"/>
      <w:i/>
      <w:iCs/>
      <w:color w:val="000000"/>
      <w:sz w:val="20"/>
      <w:szCs w:val="20"/>
    </w:rPr>
  </w:style>
  <w:style w:type="character" w:customStyle="1" w:styleId="BoldChar">
    <w:name w:val="Bold Char"/>
    <w:basedOn w:val="DefaultParagraphFont"/>
    <w:rsid w:val="00127BEC"/>
    <w:rPr>
      <w:b/>
      <w:lang w:val="en-US" w:eastAsia="en-US" w:bidi="ar-SA"/>
    </w:rPr>
  </w:style>
  <w:style w:type="paragraph" w:customStyle="1" w:styleId="NormalWeb3">
    <w:name w:val="Normal (Web)3"/>
    <w:basedOn w:val="Normal"/>
    <w:rsid w:val="00127BEC"/>
    <w:pPr>
      <w:tabs>
        <w:tab w:val="left" w:pos="9450"/>
      </w:tabs>
      <w:spacing w:before="100" w:beforeAutospacing="1" w:after="100" w:afterAutospacing="1" w:line="255" w:lineRule="atLeast"/>
    </w:pPr>
    <w:rPr>
      <w:rFonts w:eastAsia="Calibri" w:cs="Times New Roman"/>
      <w:color w:val="000000"/>
      <w:szCs w:val="20"/>
    </w:rPr>
  </w:style>
  <w:style w:type="paragraph" w:customStyle="1" w:styleId="cardCharCharCharCharChar">
    <w:name w:val="card Char Char Char Char Char"/>
    <w:basedOn w:val="Normal"/>
    <w:rsid w:val="00127BEC"/>
    <w:pPr>
      <w:tabs>
        <w:tab w:val="left" w:pos="9450"/>
      </w:tabs>
      <w:ind w:left="400"/>
    </w:pPr>
    <w:rPr>
      <w:rFonts w:ascii="Times New Roman" w:eastAsia="Calibri" w:hAnsi="Times New Roman" w:cs="Times New Roman"/>
    </w:rPr>
  </w:style>
  <w:style w:type="character" w:customStyle="1" w:styleId="cardCharCharCharCharCharChar">
    <w:name w:val="card Char Char Char Char Char Char"/>
    <w:basedOn w:val="DefaultParagraphFont"/>
    <w:rsid w:val="00127BEC"/>
    <w:rPr>
      <w:sz w:val="24"/>
      <w:szCs w:val="24"/>
      <w:lang w:val="en-US" w:eastAsia="en-US" w:bidi="ar-SA"/>
    </w:rPr>
  </w:style>
  <w:style w:type="character" w:customStyle="1" w:styleId="Style24ptBoldUnderlineCenteredCharChar">
    <w:name w:val="Style 24 pt Bold Underline Centered Char Char"/>
    <w:basedOn w:val="DefaultParagraphFont"/>
    <w:rsid w:val="00127BEC"/>
    <w:rPr>
      <w:b/>
      <w:bCs/>
      <w:sz w:val="48"/>
      <w:szCs w:val="24"/>
      <w:u w:val="single"/>
      <w:lang w:val="en-US" w:eastAsia="en-US" w:bidi="ar-SA"/>
    </w:rPr>
  </w:style>
  <w:style w:type="paragraph" w:customStyle="1" w:styleId="TagCiteChar0">
    <w:name w:val="Tag / Cite Char"/>
    <w:basedOn w:val="Normal"/>
    <w:rsid w:val="00127BEC"/>
    <w:pPr>
      <w:tabs>
        <w:tab w:val="left" w:pos="9450"/>
      </w:tabs>
    </w:pPr>
    <w:rPr>
      <w:rFonts w:ascii="Times New Roman" w:eastAsia="Calibri" w:hAnsi="Times New Roman" w:cs="Times New Roman"/>
      <w:b/>
      <w:color w:val="000000"/>
    </w:rPr>
  </w:style>
  <w:style w:type="character" w:customStyle="1" w:styleId="TagCiteCharChar0">
    <w:name w:val="Tag / Cite Char Char"/>
    <w:basedOn w:val="DefaultParagraphFont"/>
    <w:rsid w:val="00127BEC"/>
    <w:rPr>
      <w:b/>
      <w:color w:val="000000"/>
      <w:sz w:val="24"/>
      <w:szCs w:val="24"/>
      <w:lang w:val="en-US" w:eastAsia="en-US" w:bidi="ar-SA"/>
    </w:rPr>
  </w:style>
  <w:style w:type="character" w:customStyle="1" w:styleId="HeadingCharChar">
    <w:name w:val="Heading Char Char"/>
    <w:basedOn w:val="DefaultParagraphFont"/>
    <w:rsid w:val="00127BEC"/>
    <w:rPr>
      <w:b/>
      <w:color w:val="000000"/>
      <w:sz w:val="48"/>
      <w:szCs w:val="24"/>
      <w:u w:val="single"/>
      <w:lang w:val="en-US" w:eastAsia="en-US" w:bidi="ar-SA"/>
    </w:rPr>
  </w:style>
  <w:style w:type="paragraph" w:customStyle="1" w:styleId="listlevel1">
    <w:name w:val="list level 1"/>
    <w:basedOn w:val="Normal"/>
    <w:uiPriority w:val="99"/>
    <w:qFormat/>
    <w:rsid w:val="00127BEC"/>
    <w:pPr>
      <w:tabs>
        <w:tab w:val="left" w:pos="9450"/>
      </w:tabs>
      <w:overflowPunct w:val="0"/>
      <w:autoSpaceDE w:val="0"/>
      <w:autoSpaceDN w:val="0"/>
      <w:adjustRightInd w:val="0"/>
      <w:ind w:left="560" w:hanging="567"/>
      <w:jc w:val="both"/>
      <w:textAlignment w:val="baseline"/>
    </w:pPr>
    <w:rPr>
      <w:rFonts w:ascii="Times New Roman" w:eastAsia="Calibri" w:hAnsi="Times New Roman" w:cs="Times New Roman"/>
      <w:color w:val="000000"/>
      <w:szCs w:val="20"/>
    </w:rPr>
  </w:style>
  <w:style w:type="paragraph" w:customStyle="1" w:styleId="listlevel2">
    <w:name w:val="list level 2"/>
    <w:basedOn w:val="Normal"/>
    <w:uiPriority w:val="99"/>
    <w:qFormat/>
    <w:rsid w:val="00127BEC"/>
    <w:pPr>
      <w:tabs>
        <w:tab w:val="left" w:pos="9450"/>
      </w:tabs>
      <w:overflowPunct w:val="0"/>
      <w:autoSpaceDE w:val="0"/>
      <w:autoSpaceDN w:val="0"/>
      <w:adjustRightInd w:val="0"/>
      <w:ind w:left="1120" w:hanging="560"/>
      <w:jc w:val="both"/>
      <w:textAlignment w:val="baseline"/>
    </w:pPr>
    <w:rPr>
      <w:rFonts w:ascii="Times New Roman" w:eastAsia="Calibri" w:hAnsi="Times New Roman" w:cs="Times New Roman"/>
      <w:color w:val="000000"/>
      <w:szCs w:val="20"/>
    </w:rPr>
  </w:style>
  <w:style w:type="paragraph" w:customStyle="1" w:styleId="listlevel3">
    <w:name w:val="list level 3"/>
    <w:basedOn w:val="listlevel2"/>
    <w:uiPriority w:val="99"/>
    <w:qFormat/>
    <w:rsid w:val="00127BEC"/>
    <w:pPr>
      <w:ind w:left="1660"/>
    </w:pPr>
  </w:style>
  <w:style w:type="paragraph" w:customStyle="1" w:styleId="PageNumber1">
    <w:name w:val="Page Number1"/>
    <w:basedOn w:val="Normal"/>
    <w:next w:val="Normal"/>
    <w:uiPriority w:val="99"/>
    <w:qFormat/>
    <w:rsid w:val="00127BEC"/>
    <w:pPr>
      <w:tabs>
        <w:tab w:val="left" w:pos="9450"/>
      </w:tabs>
    </w:pPr>
    <w:rPr>
      <w:rFonts w:ascii="Times New Roman" w:eastAsia="Calibri" w:hAnsi="Times New Roman" w:cs="Times New Roman"/>
    </w:rPr>
  </w:style>
  <w:style w:type="paragraph" w:customStyle="1" w:styleId="Cite1">
    <w:name w:val="Cite1"/>
    <w:rsid w:val="00127BEC"/>
    <w:rPr>
      <w:rFonts w:ascii="Palatino Linotype" w:eastAsia="Times New Roman" w:hAnsi="Palatino Linotype" w:cs="Times New Roman"/>
      <w:bCs/>
      <w:sz w:val="20"/>
      <w:szCs w:val="20"/>
      <w:lang w:val="en-AU"/>
    </w:rPr>
  </w:style>
  <w:style w:type="paragraph" w:customStyle="1" w:styleId="Card1">
    <w:name w:val="Card1"/>
    <w:uiPriority w:val="99"/>
    <w:qFormat/>
    <w:rsid w:val="00127BEC"/>
    <w:pPr>
      <w:ind w:left="720"/>
      <w:jc w:val="both"/>
    </w:pPr>
    <w:rPr>
      <w:rFonts w:ascii="Palatino Linotype" w:eastAsia="Times New Roman" w:hAnsi="Palatino Linotype" w:cs="Times New Roman"/>
      <w:sz w:val="20"/>
      <w:szCs w:val="20"/>
      <w:lang w:val="en-AU"/>
    </w:rPr>
  </w:style>
  <w:style w:type="paragraph" w:customStyle="1" w:styleId="Cite2">
    <w:name w:val="Cite2"/>
    <w:uiPriority w:val="99"/>
    <w:qFormat/>
    <w:rsid w:val="00127BEC"/>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27BEC"/>
    <w:pPr>
      <w:tabs>
        <w:tab w:val="left" w:pos="9450"/>
      </w:tabs>
      <w:ind w:left="288" w:right="288"/>
    </w:pPr>
    <w:rPr>
      <w:rFonts w:ascii="Times New Roman" w:eastAsia="Calibri" w:hAnsi="Times New Roman" w:cs="Times New Roman"/>
    </w:rPr>
  </w:style>
  <w:style w:type="paragraph" w:customStyle="1" w:styleId="cite20">
    <w:name w:val="cite2"/>
    <w:uiPriority w:val="99"/>
    <w:qFormat/>
    <w:rsid w:val="00127BEC"/>
    <w:pPr>
      <w:tabs>
        <w:tab w:val="left" w:pos="9450"/>
      </w:tabs>
      <w:spacing w:after="160" w:line="259" w:lineRule="auto"/>
    </w:pPr>
    <w:rPr>
      <w:rFonts w:ascii="Times New Roman" w:eastAsia="Calibri" w:hAnsi="Times New Roman" w:cs="Times New Roman"/>
      <w:sz w:val="22"/>
    </w:rPr>
  </w:style>
  <w:style w:type="character" w:customStyle="1" w:styleId="CardTextUnderlinedChar">
    <w:name w:val="Card Text Underlined Char"/>
    <w:basedOn w:val="DefaultParagraphFont"/>
    <w:rsid w:val="00127BEC"/>
    <w:rPr>
      <w:rFonts w:ascii="Arial Narrow" w:hAnsi="Arial Narrow"/>
      <w:sz w:val="24"/>
      <w:szCs w:val="24"/>
      <w:u w:val="single"/>
      <w:lang w:val="en-US" w:eastAsia="en-US" w:bidi="ar-SA"/>
    </w:rPr>
  </w:style>
  <w:style w:type="paragraph" w:customStyle="1" w:styleId="CaseListNormal">
    <w:name w:val="Case List Normal"/>
    <w:basedOn w:val="Normal"/>
    <w:uiPriority w:val="99"/>
    <w:qFormat/>
    <w:rsid w:val="00127BEC"/>
    <w:pPr>
      <w:tabs>
        <w:tab w:val="left" w:pos="9450"/>
      </w:tabs>
    </w:pPr>
    <w:rPr>
      <w:rFonts w:ascii="Times" w:eastAsia="Calibri" w:hAnsi="Times" w:cs="Times New Roman"/>
      <w:szCs w:val="26"/>
    </w:rPr>
  </w:style>
  <w:style w:type="paragraph" w:customStyle="1" w:styleId="Body">
    <w:name w:val="Body"/>
    <w:basedOn w:val="Normal"/>
    <w:uiPriority w:val="99"/>
    <w:qFormat/>
    <w:rsid w:val="00127BEC"/>
    <w:pPr>
      <w:tabs>
        <w:tab w:val="left" w:pos="9450"/>
      </w:tabs>
      <w:outlineLvl w:val="3"/>
    </w:pPr>
    <w:rPr>
      <w:rFonts w:ascii="Times New Roman" w:eastAsia="Calibri" w:hAnsi="Times New Roman" w:cs="Times New Roman"/>
      <w:szCs w:val="20"/>
    </w:rPr>
  </w:style>
  <w:style w:type="paragraph" w:customStyle="1" w:styleId="3text">
    <w:name w:val="3text"/>
    <w:basedOn w:val="Normal"/>
    <w:uiPriority w:val="99"/>
    <w:qFormat/>
    <w:rsid w:val="00127BEC"/>
    <w:pPr>
      <w:tabs>
        <w:tab w:val="left" w:pos="9450"/>
      </w:tabs>
      <w:spacing w:before="100" w:beforeAutospacing="1" w:after="100" w:afterAutospacing="1"/>
    </w:pPr>
    <w:rPr>
      <w:rFonts w:ascii="Times New Roman" w:eastAsia="Calibri" w:hAnsi="Times New Roman" w:cs="Times New Roman"/>
    </w:rPr>
  </w:style>
  <w:style w:type="character" w:customStyle="1" w:styleId="countrytitle1">
    <w:name w:val="countrytitle1"/>
    <w:basedOn w:val="DefaultParagraphFont"/>
    <w:rsid w:val="00127BEC"/>
    <w:rPr>
      <w:rFonts w:ascii="Verdana" w:hAnsi="Verdana" w:hint="default"/>
      <w:b/>
      <w:bCs/>
      <w:color w:val="293643"/>
      <w:sz w:val="24"/>
      <w:szCs w:val="24"/>
    </w:rPr>
  </w:style>
  <w:style w:type="character" w:customStyle="1" w:styleId="storyheader1">
    <w:name w:val="storyheader1"/>
    <w:basedOn w:val="DefaultParagraphFont"/>
    <w:rsid w:val="00127BEC"/>
    <w:rPr>
      <w:rFonts w:ascii="Verdana" w:hAnsi="Verdana" w:hint="default"/>
      <w:b/>
      <w:bCs/>
      <w:color w:val="000000"/>
      <w:sz w:val="21"/>
      <w:szCs w:val="21"/>
    </w:rPr>
  </w:style>
  <w:style w:type="paragraph" w:customStyle="1" w:styleId="TimesNewRoman12">
    <w:name w:val="TimesNewRoman12"/>
    <w:uiPriority w:val="99"/>
    <w:qFormat/>
    <w:rsid w:val="00127BEC"/>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27BEC"/>
    <w:pPr>
      <w:tabs>
        <w:tab w:val="left" w:pos="9450"/>
      </w:tabs>
      <w:spacing w:before="100" w:beforeAutospacing="1" w:after="100" w:afterAutospacing="1"/>
    </w:pPr>
    <w:rPr>
      <w:rFonts w:ascii="Times New Roman" w:eastAsia="Calibri" w:hAnsi="Times New Roman" w:cs="Times New Roman"/>
    </w:rPr>
  </w:style>
  <w:style w:type="paragraph" w:customStyle="1" w:styleId="medium-normal">
    <w:name w:val="medium-normal"/>
    <w:basedOn w:val="Normal"/>
    <w:uiPriority w:val="99"/>
    <w:qFormat/>
    <w:rsid w:val="00127BEC"/>
    <w:pPr>
      <w:tabs>
        <w:tab w:val="left" w:pos="9450"/>
      </w:tabs>
      <w:spacing w:before="100" w:beforeAutospacing="1" w:after="100" w:afterAutospacing="1"/>
    </w:pPr>
    <w:rPr>
      <w:rFonts w:ascii="Times New Roman" w:eastAsia="Calibri" w:hAnsi="Times New Roman" w:cs="Times New Roman"/>
    </w:rPr>
  </w:style>
  <w:style w:type="character" w:customStyle="1" w:styleId="Style8pt">
    <w:name w:val="Style 8 pt"/>
    <w:basedOn w:val="DefaultParagraphFont"/>
    <w:rsid w:val="00127BEC"/>
    <w:rPr>
      <w:sz w:val="16"/>
    </w:rPr>
  </w:style>
  <w:style w:type="character" w:customStyle="1" w:styleId="article1">
    <w:name w:val="article1"/>
    <w:basedOn w:val="DefaultParagraphFont"/>
    <w:rsid w:val="00127BEC"/>
    <w:rPr>
      <w:rFonts w:ascii="Verdana" w:hAnsi="Verdana" w:hint="default"/>
      <w:color w:val="333333"/>
      <w:sz w:val="16"/>
      <w:szCs w:val="16"/>
    </w:rPr>
  </w:style>
  <w:style w:type="paragraph" w:customStyle="1" w:styleId="story-headline">
    <w:name w:val="story-headline"/>
    <w:basedOn w:val="Normal"/>
    <w:uiPriority w:val="99"/>
    <w:qFormat/>
    <w:rsid w:val="00127BEC"/>
    <w:pPr>
      <w:tabs>
        <w:tab w:val="left" w:pos="9450"/>
      </w:tabs>
      <w:spacing w:before="72" w:after="72"/>
    </w:pPr>
    <w:rPr>
      <w:rFonts w:ascii="Arial" w:eastAsia="Calibri" w:hAnsi="Arial" w:cs="Arial"/>
      <w:b/>
      <w:bCs/>
      <w:sz w:val="26"/>
      <w:szCs w:val="26"/>
    </w:rPr>
  </w:style>
  <w:style w:type="paragraph" w:customStyle="1" w:styleId="story-body">
    <w:name w:val="story-body"/>
    <w:basedOn w:val="Normal"/>
    <w:uiPriority w:val="99"/>
    <w:qFormat/>
    <w:rsid w:val="00127BEC"/>
    <w:pPr>
      <w:tabs>
        <w:tab w:val="left" w:pos="9450"/>
      </w:tabs>
      <w:spacing w:before="100" w:beforeAutospacing="1" w:after="100" w:afterAutospacing="1"/>
    </w:pPr>
    <w:rPr>
      <w:rFonts w:ascii="Arial" w:eastAsia="Calibri" w:hAnsi="Arial" w:cs="Arial"/>
    </w:rPr>
  </w:style>
  <w:style w:type="character" w:customStyle="1" w:styleId="story-posted-date1">
    <w:name w:val="story-posted-date1"/>
    <w:basedOn w:val="DefaultParagraphFont"/>
    <w:rsid w:val="00127BEC"/>
    <w:rPr>
      <w:rFonts w:ascii="Arial" w:hAnsi="Arial" w:cs="Arial" w:hint="default"/>
      <w:b w:val="0"/>
      <w:bCs w:val="0"/>
      <w:sz w:val="19"/>
      <w:szCs w:val="19"/>
    </w:rPr>
  </w:style>
  <w:style w:type="paragraph" w:customStyle="1" w:styleId="story-dateline">
    <w:name w:val="story-dateline"/>
    <w:basedOn w:val="Normal"/>
    <w:uiPriority w:val="99"/>
    <w:qFormat/>
    <w:rsid w:val="00127BEC"/>
    <w:pPr>
      <w:tabs>
        <w:tab w:val="left" w:pos="9450"/>
      </w:tabs>
    </w:pPr>
    <w:rPr>
      <w:rFonts w:ascii="Arial" w:eastAsia="Calibri" w:hAnsi="Arial" w:cs="Arial"/>
      <w:b/>
      <w:bCs/>
    </w:rPr>
  </w:style>
  <w:style w:type="paragraph" w:customStyle="1" w:styleId="TextofCards">
    <w:name w:val="Text of Cards"/>
    <w:basedOn w:val="Normal"/>
    <w:uiPriority w:val="99"/>
    <w:qFormat/>
    <w:rsid w:val="00127BEC"/>
    <w:pPr>
      <w:tabs>
        <w:tab w:val="left" w:pos="9450"/>
      </w:tabs>
      <w:jc w:val="both"/>
    </w:pPr>
    <w:rPr>
      <w:rFonts w:ascii="Times New Roman" w:eastAsia="Calibri" w:hAnsi="Times New Roman" w:cs="Times New Roman"/>
      <w:color w:val="000000"/>
      <w:spacing w:val="6"/>
      <w:szCs w:val="23"/>
    </w:rPr>
  </w:style>
  <w:style w:type="paragraph" w:customStyle="1" w:styleId="Corpotesto">
    <w:name w:val="Corpo testo"/>
    <w:basedOn w:val="Normal"/>
    <w:uiPriority w:val="99"/>
    <w:qFormat/>
    <w:rsid w:val="00127BEC"/>
    <w:pPr>
      <w:widowControl w:val="0"/>
      <w:tabs>
        <w:tab w:val="left" w:pos="9450"/>
      </w:tabs>
      <w:adjustRightInd w:val="0"/>
      <w:spacing w:after="283"/>
    </w:pPr>
    <w:rPr>
      <w:rFonts w:ascii="Times" w:eastAsia="Calibri" w:hAnsi="Times" w:cs="Times New Roman"/>
    </w:rPr>
  </w:style>
  <w:style w:type="paragraph" w:customStyle="1" w:styleId="CardTextSmall0">
    <w:name w:val="Card Text Small"/>
    <w:basedOn w:val="Normal"/>
    <w:rsid w:val="00127BEC"/>
    <w:pPr>
      <w:tabs>
        <w:tab w:val="left" w:pos="9450"/>
      </w:tabs>
    </w:pPr>
    <w:rPr>
      <w:rFonts w:ascii="Arial Narrow" w:eastAsia="Calibri" w:hAnsi="Arial Narrow" w:cs="Times New Roman"/>
      <w:color w:val="000000"/>
      <w:sz w:val="16"/>
    </w:rPr>
  </w:style>
  <w:style w:type="character" w:customStyle="1" w:styleId="drop">
    <w:name w:val="drop"/>
    <w:basedOn w:val="DefaultParagraphFont"/>
    <w:rsid w:val="00127BEC"/>
  </w:style>
  <w:style w:type="character" w:customStyle="1" w:styleId="articletitle0">
    <w:name w:val="article_title"/>
    <w:basedOn w:val="DefaultParagraphFont"/>
    <w:rsid w:val="00127BEC"/>
  </w:style>
  <w:style w:type="character" w:customStyle="1" w:styleId="st">
    <w:name w:val="st"/>
    <w:basedOn w:val="DefaultParagraphFont"/>
    <w:rsid w:val="00127BEC"/>
  </w:style>
  <w:style w:type="character" w:customStyle="1" w:styleId="CardTextChar10">
    <w:name w:val="Card Text Char1"/>
    <w:basedOn w:val="DefaultParagraphFont"/>
    <w:rsid w:val="00127BEC"/>
    <w:rPr>
      <w:szCs w:val="24"/>
      <w:lang w:val="en-US" w:eastAsia="en-US" w:bidi="ar-SA"/>
    </w:rPr>
  </w:style>
  <w:style w:type="character" w:customStyle="1" w:styleId="CardTextUnderlinedCharChar">
    <w:name w:val="Card Text Underlined Char Char"/>
    <w:basedOn w:val="DefaultParagraphFont"/>
    <w:rsid w:val="00127BEC"/>
    <w:rPr>
      <w:rFonts w:ascii="Arial Narrow" w:hAnsi="Arial Narrow"/>
      <w:szCs w:val="24"/>
      <w:u w:val="single"/>
      <w:lang w:val="en-US" w:eastAsia="en-US" w:bidi="ar-SA"/>
    </w:rPr>
  </w:style>
  <w:style w:type="paragraph" w:customStyle="1" w:styleId="HeaderDebate">
    <w:name w:val="Header Debate"/>
    <w:basedOn w:val="Normal"/>
    <w:rsid w:val="00127BEC"/>
    <w:pPr>
      <w:tabs>
        <w:tab w:val="left" w:pos="9450"/>
      </w:tabs>
      <w:jc w:val="center"/>
      <w:outlineLvl w:val="0"/>
    </w:pPr>
    <w:rPr>
      <w:rFonts w:eastAsia="Calibri" w:cs="Times New Roman"/>
      <w:b/>
      <w:sz w:val="48"/>
      <w:u w:val="words"/>
    </w:rPr>
  </w:style>
  <w:style w:type="paragraph" w:customStyle="1" w:styleId="NormalWeb1">
    <w:name w:val="Normal (Web)1"/>
    <w:basedOn w:val="Normal"/>
    <w:rsid w:val="00127BEC"/>
    <w:pPr>
      <w:tabs>
        <w:tab w:val="left" w:pos="9450"/>
      </w:tabs>
      <w:spacing w:before="100" w:beforeAutospacing="1" w:after="100" w:afterAutospacing="1"/>
    </w:pPr>
    <w:rPr>
      <w:rFonts w:ascii="Times New Roman" w:eastAsia="Calibri" w:hAnsi="Times New Roman" w:cs="Times New Roman"/>
      <w:szCs w:val="20"/>
    </w:rPr>
  </w:style>
  <w:style w:type="paragraph" w:customStyle="1" w:styleId="CardTagCharChar">
    <w:name w:val="Card Tag Char Char"/>
    <w:basedOn w:val="Normal"/>
    <w:rsid w:val="00127BEC"/>
    <w:pPr>
      <w:tabs>
        <w:tab w:val="left" w:pos="9450"/>
      </w:tabs>
    </w:pPr>
    <w:rPr>
      <w:rFonts w:ascii="Times New Roman" w:eastAsia="Calibri" w:hAnsi="Times New Roman" w:cs="Times New Roman"/>
      <w:b/>
    </w:rPr>
  </w:style>
  <w:style w:type="character" w:customStyle="1" w:styleId="CardTagCharCharChar">
    <w:name w:val="Card Tag Char Char Char"/>
    <w:basedOn w:val="DefaultParagraphFont"/>
    <w:rsid w:val="00127BEC"/>
    <w:rPr>
      <w:b/>
      <w:sz w:val="24"/>
      <w:szCs w:val="24"/>
      <w:lang w:val="en-US" w:eastAsia="en-US" w:bidi="ar-SA"/>
    </w:rPr>
  </w:style>
  <w:style w:type="paragraph" w:customStyle="1" w:styleId="fixed">
    <w:name w:val="fixed"/>
    <w:basedOn w:val="Normal"/>
    <w:rsid w:val="00127BEC"/>
    <w:pPr>
      <w:tabs>
        <w:tab w:val="left" w:pos="9450"/>
      </w:tabs>
      <w:spacing w:before="100" w:beforeAutospacing="1" w:after="100" w:afterAutospacing="1"/>
    </w:pPr>
    <w:rPr>
      <w:rFonts w:ascii="Courier New" w:eastAsia="Calibri" w:hAnsi="Courier New" w:cs="Courier New"/>
    </w:rPr>
  </w:style>
  <w:style w:type="character" w:customStyle="1" w:styleId="mainbody">
    <w:name w:val="mainbody"/>
    <w:basedOn w:val="DefaultParagraphFont"/>
    <w:rsid w:val="00127BEC"/>
  </w:style>
  <w:style w:type="paragraph" w:customStyle="1" w:styleId="HotRoute">
    <w:name w:val="Hot Route"/>
    <w:basedOn w:val="Normal"/>
    <w:link w:val="HotRouteChar"/>
    <w:qFormat/>
    <w:rsid w:val="00127BEC"/>
    <w:pPr>
      <w:tabs>
        <w:tab w:val="left" w:pos="9450"/>
      </w:tabs>
      <w:ind w:left="144"/>
    </w:pPr>
    <w:rPr>
      <w:rFonts w:ascii="Times New Roman" w:eastAsia="Calibri" w:hAnsi="Times New Roman" w:cs="Times New Roman"/>
    </w:rPr>
  </w:style>
  <w:style w:type="paragraph" w:customStyle="1" w:styleId="StyleLeft02">
    <w:name w:val="Style Left:  0.2&quot;"/>
    <w:basedOn w:val="Normal"/>
    <w:uiPriority w:val="99"/>
    <w:qFormat/>
    <w:rsid w:val="00127BEC"/>
    <w:pPr>
      <w:tabs>
        <w:tab w:val="left" w:pos="9450"/>
      </w:tabs>
      <w:ind w:left="288"/>
    </w:pPr>
    <w:rPr>
      <w:rFonts w:ascii="Times New Roman" w:eastAsia="SimSun" w:hAnsi="Times New Roman" w:cs="Times New Roman"/>
      <w:szCs w:val="20"/>
      <w:lang w:eastAsia="zh-CN"/>
    </w:rPr>
  </w:style>
  <w:style w:type="paragraph" w:customStyle="1" w:styleId="Boldunderline0">
    <w:name w:val="Bold/underline"/>
    <w:basedOn w:val="Normal"/>
    <w:autoRedefine/>
    <w:rsid w:val="00127BEC"/>
    <w:pPr>
      <w:tabs>
        <w:tab w:val="left" w:pos="9450"/>
      </w:tabs>
    </w:pPr>
    <w:rPr>
      <w:rFonts w:ascii="Times New Roman" w:eastAsia="SimSun" w:hAnsi="Times New Roman" w:cs="Times New Roman"/>
      <w:b/>
    </w:rPr>
  </w:style>
  <w:style w:type="paragraph" w:customStyle="1" w:styleId="Minimize">
    <w:name w:val="Minimize"/>
    <w:basedOn w:val="Normal"/>
    <w:autoRedefine/>
    <w:qFormat/>
    <w:rsid w:val="00127BEC"/>
    <w:pPr>
      <w:tabs>
        <w:tab w:val="left" w:pos="9450"/>
      </w:tabs>
    </w:pPr>
    <w:rPr>
      <w:rFonts w:ascii="Times New Roman" w:eastAsia="SimSun" w:hAnsi="Times New Roman" w:cs="Times New Roman"/>
      <w:sz w:val="16"/>
      <w:lang w:eastAsia="zh-CN"/>
    </w:rPr>
  </w:style>
  <w:style w:type="character" w:customStyle="1" w:styleId="BoldunderlineChar1">
    <w:name w:val="Bold/underline Char"/>
    <w:basedOn w:val="DefaultParagraphFont"/>
    <w:rsid w:val="00127BEC"/>
    <w:rPr>
      <w:rFonts w:eastAsia="SimSun"/>
      <w:b/>
      <w:sz w:val="24"/>
      <w:szCs w:val="24"/>
      <w:lang w:val="en-US" w:eastAsia="en-US" w:bidi="ar-SA"/>
    </w:rPr>
  </w:style>
  <w:style w:type="paragraph" w:customStyle="1" w:styleId="TableContents">
    <w:name w:val="Table Contents"/>
    <w:basedOn w:val="Normal"/>
    <w:rsid w:val="00127BEC"/>
    <w:pPr>
      <w:widowControl w:val="0"/>
      <w:suppressLineNumbers/>
      <w:tabs>
        <w:tab w:val="left" w:pos="9450"/>
      </w:tabs>
      <w:suppressAutoHyphens/>
    </w:pPr>
    <w:rPr>
      <w:rFonts w:ascii="Times New Roman" w:eastAsia="Arial Unicode MS" w:hAnsi="Times New Roman" w:cs="Times New Roman"/>
      <w:kern w:val="1"/>
    </w:rPr>
  </w:style>
  <w:style w:type="character" w:customStyle="1" w:styleId="textboldChar">
    <w:name w:val="text bold Char"/>
    <w:basedOn w:val="DefaultParagraphFont"/>
    <w:rsid w:val="00127BEC"/>
    <w:rPr>
      <w:b/>
      <w:sz w:val="24"/>
      <w:szCs w:val="24"/>
      <w:u w:val="thick"/>
      <w:lang w:val="en-US" w:eastAsia="en-US" w:bidi="ar-SA"/>
    </w:rPr>
  </w:style>
  <w:style w:type="character" w:customStyle="1" w:styleId="scaps">
    <w:name w:val="scaps"/>
    <w:basedOn w:val="DefaultParagraphFont"/>
    <w:rsid w:val="00127BEC"/>
  </w:style>
  <w:style w:type="character" w:customStyle="1" w:styleId="articlecontent">
    <w:name w:val="articlecontent"/>
    <w:basedOn w:val="DefaultParagraphFont"/>
    <w:rsid w:val="00127BEC"/>
  </w:style>
  <w:style w:type="paragraph" w:customStyle="1" w:styleId="faketag">
    <w:name w:val="fake tag"/>
    <w:basedOn w:val="Heading1"/>
    <w:rsid w:val="00127BEC"/>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127BEC"/>
    <w:pPr>
      <w:tabs>
        <w:tab w:val="left" w:pos="9450"/>
      </w:tabs>
      <w:jc w:val="center"/>
    </w:pPr>
    <w:rPr>
      <w:rFonts w:ascii="Verdana" w:eastAsia="Calibri" w:hAnsi="Verdana" w:cs="Times New Roman"/>
    </w:rPr>
  </w:style>
  <w:style w:type="paragraph" w:customStyle="1" w:styleId="heading1fake0">
    <w:name w:val="heading 1 fake"/>
    <w:basedOn w:val="Heading1"/>
    <w:autoRedefine/>
    <w:rsid w:val="00127BEC"/>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127BEC"/>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127BEC"/>
    <w:rPr>
      <w:sz w:val="18"/>
      <w:szCs w:val="24"/>
      <w:lang w:val="en-US" w:eastAsia="en-US" w:bidi="ar-SA"/>
    </w:rPr>
  </w:style>
  <w:style w:type="character" w:customStyle="1" w:styleId="text1CharChar">
    <w:name w:val="text1 Char Char"/>
    <w:basedOn w:val="DefaultParagraphFont"/>
    <w:rsid w:val="00127BEC"/>
    <w:rPr>
      <w:lang w:val="en-US" w:eastAsia="en-US" w:bidi="ar-SA"/>
    </w:rPr>
  </w:style>
  <w:style w:type="character" w:customStyle="1" w:styleId="textCharChar">
    <w:name w:val="text Char Char"/>
    <w:basedOn w:val="DefaultParagraphFont"/>
    <w:rsid w:val="00127BEC"/>
    <w:rPr>
      <w:sz w:val="18"/>
      <w:szCs w:val="24"/>
      <w:lang w:val="en-US" w:eastAsia="en-US" w:bidi="ar-SA"/>
    </w:rPr>
  </w:style>
  <w:style w:type="character" w:customStyle="1" w:styleId="normalloose1">
    <w:name w:val="normalloose1"/>
    <w:basedOn w:val="DefaultParagraphFont"/>
    <w:rsid w:val="00127BEC"/>
    <w:rPr>
      <w:sz w:val="20"/>
      <w:szCs w:val="20"/>
    </w:rPr>
  </w:style>
  <w:style w:type="character" w:customStyle="1" w:styleId="UnderlineStyleChar2">
    <w:name w:val="Underline Style Char2"/>
    <w:basedOn w:val="DefaultParagraphFont"/>
    <w:rsid w:val="00127BEC"/>
    <w:rPr>
      <w:rFonts w:ascii="Garamond" w:hAnsi="Garamond"/>
      <w:sz w:val="22"/>
      <w:szCs w:val="24"/>
      <w:u w:val="single"/>
      <w:lang w:val="en-US" w:eastAsia="en-US" w:bidi="ar-SA"/>
    </w:rPr>
  </w:style>
  <w:style w:type="character" w:customStyle="1" w:styleId="textsmallChar">
    <w:name w:val="textsmall Char"/>
    <w:basedOn w:val="DefaultParagraphFont"/>
    <w:rsid w:val="00127BEC"/>
    <w:rPr>
      <w:sz w:val="18"/>
      <w:szCs w:val="24"/>
      <w:lang w:val="en-US" w:eastAsia="en-US" w:bidi="ar-SA"/>
    </w:rPr>
  </w:style>
  <w:style w:type="character" w:customStyle="1" w:styleId="cardtextChar2">
    <w:name w:val="cardtext Char"/>
    <w:basedOn w:val="Style1Char2"/>
    <w:rsid w:val="00127BEC"/>
    <w:rPr>
      <w:rFonts w:ascii="Arial" w:hAnsi="Arial"/>
      <w:sz w:val="22"/>
      <w:szCs w:val="24"/>
      <w:u w:val="single"/>
      <w:lang w:val="en-US" w:eastAsia="en-US" w:bidi="ar-SA"/>
    </w:rPr>
  </w:style>
  <w:style w:type="character" w:customStyle="1" w:styleId="t13">
    <w:name w:val="t13"/>
    <w:basedOn w:val="DefaultParagraphFont"/>
    <w:rsid w:val="00127BEC"/>
  </w:style>
  <w:style w:type="character" w:customStyle="1" w:styleId="citeChar0">
    <w:name w:val="cite Char"/>
    <w:basedOn w:val="DefaultParagraphFont"/>
    <w:rsid w:val="00127BEC"/>
    <w:rPr>
      <w:b/>
      <w:szCs w:val="24"/>
      <w:u w:val="single"/>
      <w:lang w:val="en-US" w:eastAsia="en-US" w:bidi="ar-SA"/>
    </w:rPr>
  </w:style>
  <w:style w:type="character" w:customStyle="1" w:styleId="lead">
    <w:name w:val="lead"/>
    <w:basedOn w:val="DefaultParagraphFont"/>
    <w:rsid w:val="00127BEC"/>
  </w:style>
  <w:style w:type="paragraph" w:customStyle="1" w:styleId="textonormal">
    <w:name w:val="textonormal"/>
    <w:basedOn w:val="Normal"/>
    <w:rsid w:val="00127BEC"/>
    <w:pPr>
      <w:tabs>
        <w:tab w:val="left" w:pos="9450"/>
      </w:tabs>
      <w:spacing w:before="100" w:beforeAutospacing="1" w:after="100" w:afterAutospacing="1"/>
    </w:pPr>
    <w:rPr>
      <w:rFonts w:ascii="Times New Roman" w:eastAsia="Calibri" w:hAnsi="Times New Roman" w:cs="Times New Roman"/>
    </w:rPr>
  </w:style>
  <w:style w:type="paragraph" w:customStyle="1" w:styleId="Subtitle10">
    <w:name w:val="Subtitle1"/>
    <w:basedOn w:val="Normal"/>
    <w:qFormat/>
    <w:rsid w:val="00127BEC"/>
    <w:pPr>
      <w:tabs>
        <w:tab w:val="left" w:pos="9450"/>
      </w:tabs>
      <w:spacing w:before="100" w:beforeAutospacing="1" w:after="100" w:afterAutospacing="1"/>
    </w:pPr>
    <w:rPr>
      <w:rFonts w:ascii="Times New Roman" w:eastAsia="Calibri" w:hAnsi="Times New Roman" w:cs="Times New Roman"/>
    </w:rPr>
  </w:style>
  <w:style w:type="paragraph" w:customStyle="1" w:styleId="ExecutiveSummarytext">
    <w:name w:val="Executive Summary text"/>
    <w:basedOn w:val="Normal"/>
    <w:next w:val="Normal"/>
    <w:rsid w:val="00127BEC"/>
    <w:pPr>
      <w:tabs>
        <w:tab w:val="left" w:pos="9450"/>
      </w:tabs>
      <w:autoSpaceDE w:val="0"/>
      <w:autoSpaceDN w:val="0"/>
      <w:adjustRightInd w:val="0"/>
    </w:pPr>
    <w:rPr>
      <w:rFonts w:ascii="Arial" w:eastAsia="Calibri" w:hAnsi="Arial" w:cs="Times New Roman"/>
    </w:rPr>
  </w:style>
  <w:style w:type="character" w:customStyle="1" w:styleId="NormalUnderlineChar1">
    <w:name w:val="Normal Underline Char1"/>
    <w:basedOn w:val="DefaultParagraphFont"/>
    <w:rsid w:val="00127BEC"/>
    <w:rPr>
      <w:szCs w:val="24"/>
      <w:u w:val="single"/>
      <w:lang w:val="en-US" w:eastAsia="en-US" w:bidi="ar-SA"/>
    </w:rPr>
  </w:style>
  <w:style w:type="paragraph" w:customStyle="1" w:styleId="NormalUnderline">
    <w:name w:val="Normal Underline"/>
    <w:basedOn w:val="Normal"/>
    <w:qFormat/>
    <w:rsid w:val="00127BEC"/>
    <w:pPr>
      <w:tabs>
        <w:tab w:val="left" w:pos="9450"/>
      </w:tabs>
      <w:ind w:left="288"/>
    </w:pPr>
    <w:rPr>
      <w:rFonts w:ascii="Times New Roman" w:eastAsia="Calibri" w:hAnsi="Times New Roman" w:cs="Times New Roman"/>
      <w:u w:val="single"/>
    </w:rPr>
  </w:style>
  <w:style w:type="character" w:customStyle="1" w:styleId="UnderlineCharCharCharCharChar">
    <w:name w:val="Underline Char Char Char Char Char"/>
    <w:basedOn w:val="DefaultParagraphFont"/>
    <w:link w:val="UnderlineCharCharCharChar"/>
    <w:rsid w:val="00127BEC"/>
    <w:rPr>
      <w:sz w:val="18"/>
      <w:szCs w:val="18"/>
      <w:u w:val="thick"/>
    </w:rPr>
  </w:style>
  <w:style w:type="character" w:customStyle="1" w:styleId="ft0">
    <w:name w:val="ft0"/>
    <w:basedOn w:val="DefaultParagraphFont"/>
    <w:rsid w:val="00127BEC"/>
  </w:style>
  <w:style w:type="character" w:customStyle="1" w:styleId="ft1">
    <w:name w:val="ft1"/>
    <w:basedOn w:val="DefaultParagraphFont"/>
    <w:rsid w:val="00127BEC"/>
  </w:style>
  <w:style w:type="character" w:customStyle="1" w:styleId="dateline">
    <w:name w:val="dateline"/>
    <w:basedOn w:val="DefaultParagraphFont"/>
    <w:rsid w:val="00127BEC"/>
  </w:style>
  <w:style w:type="character" w:customStyle="1" w:styleId="address">
    <w:name w:val="address"/>
    <w:basedOn w:val="DefaultParagraphFont"/>
    <w:rsid w:val="00127BEC"/>
  </w:style>
  <w:style w:type="paragraph" w:customStyle="1" w:styleId="printerheadline">
    <w:name w:val="printer_headline"/>
    <w:basedOn w:val="Normal"/>
    <w:rsid w:val="00127BEC"/>
    <w:pPr>
      <w:tabs>
        <w:tab w:val="left" w:pos="9450"/>
      </w:tabs>
      <w:spacing w:before="100" w:beforeAutospacing="1" w:after="100" w:afterAutospacing="1"/>
    </w:pPr>
    <w:rPr>
      <w:rFonts w:ascii="Times New Roman" w:eastAsia="Calibri" w:hAnsi="Times New Roman" w:cs="Times New Roman"/>
    </w:rPr>
  </w:style>
  <w:style w:type="paragraph" w:customStyle="1" w:styleId="tagline">
    <w:name w:val="tagline"/>
    <w:basedOn w:val="Normal"/>
    <w:rsid w:val="00127BEC"/>
    <w:pPr>
      <w:tabs>
        <w:tab w:val="left" w:pos="9450"/>
      </w:tabs>
      <w:spacing w:before="100" w:beforeAutospacing="1" w:after="100" w:afterAutospacing="1"/>
    </w:pPr>
    <w:rPr>
      <w:rFonts w:ascii="Times New Roman" w:eastAsia="Calibri" w:hAnsi="Times New Roman" w:cs="Times New Roman"/>
    </w:rPr>
  </w:style>
  <w:style w:type="paragraph" w:customStyle="1" w:styleId="info">
    <w:name w:val="info"/>
    <w:basedOn w:val="Normal"/>
    <w:rsid w:val="00127BEC"/>
    <w:pPr>
      <w:tabs>
        <w:tab w:val="left" w:pos="9450"/>
      </w:tabs>
      <w:spacing w:before="100" w:beforeAutospacing="1" w:after="100" w:afterAutospacing="1"/>
    </w:pPr>
    <w:rPr>
      <w:rFonts w:ascii="Times New Roman" w:eastAsia="Calibri" w:hAnsi="Times New Roman" w:cs="Times New Roman"/>
    </w:rPr>
  </w:style>
  <w:style w:type="paragraph" w:customStyle="1" w:styleId="help">
    <w:name w:val="help"/>
    <w:basedOn w:val="Normal"/>
    <w:rsid w:val="00127BEC"/>
    <w:pPr>
      <w:tabs>
        <w:tab w:val="left" w:pos="9450"/>
      </w:tabs>
      <w:spacing w:before="100" w:beforeAutospacing="1" w:after="100" w:afterAutospacing="1"/>
    </w:pPr>
    <w:rPr>
      <w:rFonts w:ascii="Times New Roman" w:eastAsia="Calibri" w:hAnsi="Times New Roman" w:cs="Times New Roman"/>
    </w:rPr>
  </w:style>
  <w:style w:type="character" w:customStyle="1" w:styleId="sponsoredadtext">
    <w:name w:val="sponsoredadtext"/>
    <w:basedOn w:val="DefaultParagraphFont"/>
    <w:rsid w:val="00127BEC"/>
  </w:style>
  <w:style w:type="character" w:customStyle="1" w:styleId="yahoobuzzbadge-form">
    <w:name w:val="yahoobuzzbadge-form"/>
    <w:basedOn w:val="DefaultParagraphFont"/>
    <w:rsid w:val="00127BEC"/>
  </w:style>
  <w:style w:type="character" w:customStyle="1" w:styleId="sep">
    <w:name w:val="sep"/>
    <w:basedOn w:val="DefaultParagraphFont"/>
    <w:rsid w:val="00127BEC"/>
  </w:style>
  <w:style w:type="character" w:customStyle="1" w:styleId="rightnowyahoo">
    <w:name w:val="right_now_yahoo"/>
    <w:basedOn w:val="DefaultParagraphFont"/>
    <w:rsid w:val="00127BEC"/>
  </w:style>
  <w:style w:type="character" w:customStyle="1" w:styleId="byline">
    <w:name w:val="byline"/>
    <w:basedOn w:val="DefaultParagraphFont"/>
    <w:rsid w:val="00127BEC"/>
  </w:style>
  <w:style w:type="character" w:customStyle="1" w:styleId="BlockTitleCharChar">
    <w:name w:val="Block Title Char Char"/>
    <w:basedOn w:val="DefaultParagraphFont"/>
    <w:rsid w:val="00127BEC"/>
    <w:rPr>
      <w:rFonts w:cs="Arial"/>
      <w:bCs/>
      <w:kern w:val="32"/>
      <w:sz w:val="36"/>
      <w:szCs w:val="36"/>
      <w:u w:val="single"/>
      <w:lang w:val="en-US" w:eastAsia="en-US" w:bidi="ar-SA"/>
    </w:rPr>
  </w:style>
  <w:style w:type="paragraph" w:customStyle="1" w:styleId="Date10">
    <w:name w:val="Date1"/>
    <w:basedOn w:val="Normal"/>
    <w:rsid w:val="00127BEC"/>
    <w:pPr>
      <w:tabs>
        <w:tab w:val="left" w:pos="9450"/>
      </w:tabs>
      <w:spacing w:before="100" w:beforeAutospacing="1" w:after="100" w:afterAutospacing="1"/>
    </w:pPr>
    <w:rPr>
      <w:rFonts w:ascii="Times New Roman" w:eastAsia="Calibri" w:hAnsi="Times New Roman" w:cs="Times New Roman"/>
    </w:rPr>
  </w:style>
  <w:style w:type="character" w:customStyle="1" w:styleId="georgia">
    <w:name w:val="georgia"/>
    <w:basedOn w:val="DefaultParagraphFont"/>
    <w:rsid w:val="00127BEC"/>
  </w:style>
  <w:style w:type="character" w:customStyle="1" w:styleId="isdefault">
    <w:name w:val="isdefault"/>
    <w:basedOn w:val="DefaultParagraphFont"/>
    <w:rsid w:val="00127BEC"/>
  </w:style>
  <w:style w:type="character" w:customStyle="1" w:styleId="arial">
    <w:name w:val="arial"/>
    <w:basedOn w:val="DefaultParagraphFont"/>
    <w:rsid w:val="00127BEC"/>
  </w:style>
  <w:style w:type="character" w:customStyle="1" w:styleId="pipe">
    <w:name w:val="pipe"/>
    <w:basedOn w:val="DefaultParagraphFont"/>
    <w:rsid w:val="00127BEC"/>
  </w:style>
  <w:style w:type="paragraph" w:customStyle="1" w:styleId="dtlcomment">
    <w:name w:val="dtlcomment"/>
    <w:basedOn w:val="Normal"/>
    <w:rsid w:val="00127BEC"/>
    <w:pPr>
      <w:tabs>
        <w:tab w:val="left" w:pos="9450"/>
      </w:tabs>
      <w:spacing w:before="100" w:beforeAutospacing="1" w:after="100" w:afterAutospacing="1"/>
    </w:pPr>
    <w:rPr>
      <w:rFonts w:ascii="Times New Roman" w:eastAsia="Calibri" w:hAnsi="Times New Roman" w:cs="Times New Roman"/>
    </w:rPr>
  </w:style>
  <w:style w:type="character" w:customStyle="1" w:styleId="source">
    <w:name w:val="source"/>
    <w:basedOn w:val="DefaultParagraphFont"/>
    <w:rsid w:val="00127BEC"/>
  </w:style>
  <w:style w:type="character" w:customStyle="1" w:styleId="left">
    <w:name w:val="left"/>
    <w:basedOn w:val="DefaultParagraphFont"/>
    <w:rsid w:val="00127BEC"/>
  </w:style>
  <w:style w:type="character" w:customStyle="1" w:styleId="right">
    <w:name w:val="right"/>
    <w:basedOn w:val="DefaultParagraphFont"/>
    <w:rsid w:val="00127BEC"/>
  </w:style>
  <w:style w:type="character" w:customStyle="1" w:styleId="writername">
    <w:name w:val="writername"/>
    <w:basedOn w:val="DefaultParagraphFont"/>
    <w:rsid w:val="00127BEC"/>
  </w:style>
  <w:style w:type="paragraph" w:customStyle="1" w:styleId="hn-byline">
    <w:name w:val="hn-byline"/>
    <w:basedOn w:val="Normal"/>
    <w:rsid w:val="00127BEC"/>
    <w:pPr>
      <w:tabs>
        <w:tab w:val="left" w:pos="9450"/>
      </w:tabs>
      <w:spacing w:before="100" w:beforeAutospacing="1" w:after="100" w:afterAutospacing="1"/>
    </w:pPr>
    <w:rPr>
      <w:rFonts w:ascii="Times New Roman" w:eastAsia="Calibri" w:hAnsi="Times New Roman" w:cs="Times New Roman"/>
    </w:rPr>
  </w:style>
  <w:style w:type="character" w:customStyle="1" w:styleId="hn-date">
    <w:name w:val="hn-date"/>
    <w:basedOn w:val="DefaultParagraphFont"/>
    <w:rsid w:val="00127BEC"/>
  </w:style>
  <w:style w:type="character" w:customStyle="1" w:styleId="createdate">
    <w:name w:val="createdate"/>
    <w:basedOn w:val="DefaultParagraphFont"/>
    <w:rsid w:val="00127BEC"/>
  </w:style>
  <w:style w:type="character" w:customStyle="1" w:styleId="CharChar18">
    <w:name w:val="Char Char18"/>
    <w:basedOn w:val="DefaultParagraphFont"/>
    <w:rsid w:val="00127BEC"/>
    <w:rPr>
      <w:sz w:val="16"/>
      <w:szCs w:val="24"/>
      <w:lang w:val="en-US" w:eastAsia="en-US" w:bidi="ar-SA"/>
    </w:rPr>
  </w:style>
  <w:style w:type="character" w:customStyle="1" w:styleId="CharChar24">
    <w:name w:val="Char Char24"/>
    <w:basedOn w:val="DefaultParagraphFont"/>
    <w:rsid w:val="00127BEC"/>
    <w:rPr>
      <w:b/>
      <w:bCs/>
      <w:sz w:val="28"/>
      <w:szCs w:val="28"/>
      <w:lang w:val="en-US" w:eastAsia="en-US" w:bidi="ar-SA"/>
    </w:rPr>
  </w:style>
  <w:style w:type="character" w:customStyle="1" w:styleId="ln2">
    <w:name w:val="ln2"/>
    <w:basedOn w:val="DefaultParagraphFont"/>
    <w:rsid w:val="00127BEC"/>
  </w:style>
  <w:style w:type="character" w:customStyle="1" w:styleId="Aunderline">
    <w:name w:val="Aunderline"/>
    <w:basedOn w:val="DefaultParagraphFont"/>
    <w:qFormat/>
    <w:rsid w:val="00127BEC"/>
    <w:rPr>
      <w:rFonts w:ascii="Times New Roman" w:hAnsi="Times New Roman" w:cs="Times New Roman"/>
      <w:w w:val="106"/>
      <w:sz w:val="20"/>
      <w:szCs w:val="20"/>
      <w:u w:val="single"/>
    </w:rPr>
  </w:style>
  <w:style w:type="character" w:customStyle="1" w:styleId="CharChar4">
    <w:name w:val="Char Char4"/>
    <w:basedOn w:val="DefaultParagraphFont"/>
    <w:rsid w:val="00127BEC"/>
    <w:rPr>
      <w:rFonts w:cs="Arial"/>
      <w:b/>
      <w:bCs/>
      <w:iCs/>
      <w:szCs w:val="28"/>
      <w:lang w:val="en-US" w:eastAsia="en-US" w:bidi="ar-SA"/>
    </w:rPr>
  </w:style>
  <w:style w:type="character" w:customStyle="1" w:styleId="CharChar3">
    <w:name w:val="Char Char3"/>
    <w:basedOn w:val="DefaultParagraphFont"/>
    <w:rsid w:val="00127BEC"/>
    <w:rPr>
      <w:rFonts w:cs="Arial"/>
      <w:bCs/>
      <w:u w:val="single"/>
    </w:rPr>
  </w:style>
  <w:style w:type="paragraph" w:customStyle="1" w:styleId="StyleStyle1">
    <w:name w:val="Style Style1 +"/>
    <w:basedOn w:val="Normal"/>
    <w:rsid w:val="00127BEC"/>
    <w:rPr>
      <w:rFonts w:ascii="Times New Roman" w:eastAsia="Calibri" w:hAnsi="Times New Roman" w:cs="Times New Roman"/>
    </w:rPr>
  </w:style>
  <w:style w:type="character" w:customStyle="1" w:styleId="StyleStyle1Char">
    <w:name w:val="Style Style1 + Char"/>
    <w:basedOn w:val="Style1Char"/>
    <w:rsid w:val="00127BEC"/>
    <w:rPr>
      <w:rFonts w:ascii="Times New Roman" w:eastAsia="SimSun" w:hAnsi="Times New Roman" w:cs="Times New Roman"/>
      <w:sz w:val="20"/>
      <w:szCs w:val="20"/>
      <w:u w:val="single"/>
      <w:lang w:val="en-US" w:eastAsia="en-US" w:bidi="ar-SA"/>
    </w:rPr>
  </w:style>
  <w:style w:type="character" w:customStyle="1" w:styleId="CharChar2">
    <w:name w:val="Char Char2"/>
    <w:basedOn w:val="DefaultParagraphFont"/>
    <w:rsid w:val="00127BEC"/>
    <w:rPr>
      <w:rFonts w:ascii="Times New Roman" w:eastAsia="Times New Roman" w:hAnsi="Times New Roman" w:cs="Times New Roman"/>
      <w:b/>
      <w:bCs/>
      <w:sz w:val="20"/>
      <w:szCs w:val="26"/>
    </w:rPr>
  </w:style>
  <w:style w:type="character" w:customStyle="1" w:styleId="editorname">
    <w:name w:val="editorname"/>
    <w:basedOn w:val="DefaultParagraphFont"/>
    <w:rsid w:val="00127BEC"/>
  </w:style>
  <w:style w:type="character" w:customStyle="1" w:styleId="Card10f2Char">
    <w:name w:val="Card.10.f2 Char"/>
    <w:basedOn w:val="DefaultParagraphFont"/>
    <w:rsid w:val="00127BEC"/>
    <w:rPr>
      <w:rFonts w:ascii="Times New Roman" w:eastAsia="Calibri" w:hAnsi="Times New Roman" w:cs="Times New Roman"/>
      <w:sz w:val="20"/>
      <w:szCs w:val="20"/>
    </w:rPr>
  </w:style>
  <w:style w:type="character" w:customStyle="1" w:styleId="yshortcuts">
    <w:name w:val="yshortcuts"/>
    <w:basedOn w:val="DefaultParagraphFont"/>
    <w:rsid w:val="00127BEC"/>
  </w:style>
  <w:style w:type="character" w:customStyle="1" w:styleId="CharChar17">
    <w:name w:val="Char Char17"/>
    <w:basedOn w:val="DefaultParagraphFont"/>
    <w:rsid w:val="00127BEC"/>
    <w:rPr>
      <w:rFonts w:ascii="Cambria" w:hAnsi="Cambria"/>
      <w:lang w:val="en-US" w:eastAsia="en-US" w:bidi="ar-SA"/>
    </w:rPr>
  </w:style>
  <w:style w:type="character" w:customStyle="1" w:styleId="CharChar16">
    <w:name w:val="Char Char16"/>
    <w:basedOn w:val="DefaultParagraphFont"/>
    <w:rsid w:val="00127BEC"/>
    <w:rPr>
      <w:rFonts w:ascii="Cambria" w:hAnsi="Cambria"/>
      <w:lang w:val="en-US" w:eastAsia="en-US" w:bidi="ar-SA"/>
    </w:rPr>
  </w:style>
  <w:style w:type="character" w:customStyle="1" w:styleId="CharChar15">
    <w:name w:val="Char Char15"/>
    <w:basedOn w:val="CharChar16"/>
    <w:rsid w:val="00127BEC"/>
    <w:rPr>
      <w:rFonts w:ascii="Cambria" w:hAnsi="Cambria"/>
      <w:b/>
      <w:bCs/>
      <w:lang w:val="en-US" w:eastAsia="en-US" w:bidi="ar-SA"/>
    </w:rPr>
  </w:style>
  <w:style w:type="character" w:customStyle="1" w:styleId="CharChar14">
    <w:name w:val="Char Char14"/>
    <w:basedOn w:val="DefaultParagraphFont"/>
    <w:rsid w:val="00127BEC"/>
    <w:rPr>
      <w:rFonts w:ascii="Tahoma" w:hAnsi="Tahoma" w:cs="Tahoma"/>
      <w:sz w:val="16"/>
      <w:szCs w:val="16"/>
      <w:lang w:val="en-US" w:eastAsia="en-US" w:bidi="ar-SA"/>
    </w:rPr>
  </w:style>
  <w:style w:type="character" w:customStyle="1" w:styleId="CharChar13">
    <w:name w:val="Char Char13"/>
    <w:basedOn w:val="DefaultParagraphFont"/>
    <w:rsid w:val="00127BEC"/>
    <w:rPr>
      <w:rFonts w:ascii="Cambria" w:hAnsi="Cambria"/>
      <w:lang w:val="en-US" w:eastAsia="en-US" w:bidi="ar-SA"/>
    </w:rPr>
  </w:style>
  <w:style w:type="paragraph" w:customStyle="1" w:styleId="normalChar">
    <w:name w:val="normal Char"/>
    <w:basedOn w:val="Normal"/>
    <w:rsid w:val="00127BEC"/>
    <w:rPr>
      <w:rFonts w:ascii="Times New Roman" w:eastAsia="Calibri" w:hAnsi="Times New Roman" w:cs="Times New Roman"/>
    </w:rPr>
  </w:style>
  <w:style w:type="character" w:customStyle="1" w:styleId="cardtextsmallCharChar">
    <w:name w:val="card text small Char Char"/>
    <w:basedOn w:val="DefaultParagraphFont"/>
    <w:rsid w:val="00127BEC"/>
    <w:rPr>
      <w:rFonts w:ascii="Arial Narrow" w:hAnsi="Arial Narrow" w:cs="Times New Roman"/>
      <w:sz w:val="16"/>
    </w:rPr>
  </w:style>
  <w:style w:type="character" w:customStyle="1" w:styleId="reportbody1">
    <w:name w:val="reportbody1"/>
    <w:basedOn w:val="DefaultParagraphFont"/>
    <w:rsid w:val="00127BEC"/>
    <w:rPr>
      <w:rFonts w:ascii="Tahoma" w:hAnsi="Tahoma" w:cs="Tahoma" w:hint="default"/>
      <w:color w:val="000000"/>
      <w:sz w:val="14"/>
      <w:szCs w:val="14"/>
    </w:rPr>
  </w:style>
  <w:style w:type="character" w:customStyle="1" w:styleId="articleheadline">
    <w:name w:val="articleheadline"/>
    <w:basedOn w:val="DefaultParagraphFont"/>
    <w:rsid w:val="00127BEC"/>
  </w:style>
  <w:style w:type="character" w:customStyle="1" w:styleId="TagChar4">
    <w:name w:val="Tag Char4"/>
    <w:basedOn w:val="DefaultParagraphFont"/>
    <w:rsid w:val="00127BEC"/>
    <w:rPr>
      <w:b/>
      <w:sz w:val="26"/>
      <w:szCs w:val="24"/>
      <w:lang w:val="en-US" w:eastAsia="en-US" w:bidi="ar-SA"/>
    </w:rPr>
  </w:style>
  <w:style w:type="paragraph" w:customStyle="1" w:styleId="UnderlineText">
    <w:name w:val="Underline Text"/>
    <w:basedOn w:val="Normal"/>
    <w:qFormat/>
    <w:rsid w:val="00127BEC"/>
    <w:pPr>
      <w:ind w:left="288"/>
    </w:pPr>
    <w:rPr>
      <w:rFonts w:ascii="Times New Roman" w:eastAsia="Calibri" w:hAnsi="Times New Roman" w:cs="Times New Roman"/>
      <w:u w:val="single"/>
    </w:rPr>
  </w:style>
  <w:style w:type="character" w:customStyle="1" w:styleId="StyleThickunderline">
    <w:name w:val="Style Thick underline"/>
    <w:basedOn w:val="DefaultParagraphFont"/>
    <w:qFormat/>
    <w:rsid w:val="00127BEC"/>
    <w:rPr>
      <w:u w:val="thick"/>
    </w:rPr>
  </w:style>
  <w:style w:type="paragraph" w:customStyle="1" w:styleId="SmallTextGaramond">
    <w:name w:val="Small Text Garamond"/>
    <w:basedOn w:val="Normal"/>
    <w:rsid w:val="00127BEC"/>
    <w:pPr>
      <w:widowControl w:val="0"/>
      <w:suppressAutoHyphens/>
      <w:contextualSpacing/>
    </w:pPr>
    <w:rPr>
      <w:rFonts w:eastAsia="Calibri" w:cs="Times New Roman"/>
      <w:sz w:val="16"/>
      <w:szCs w:val="18"/>
    </w:rPr>
  </w:style>
  <w:style w:type="paragraph" w:customStyle="1" w:styleId="CM7">
    <w:name w:val="CM7"/>
    <w:basedOn w:val="Normal"/>
    <w:next w:val="Normal"/>
    <w:uiPriority w:val="99"/>
    <w:qFormat/>
    <w:rsid w:val="00127BEC"/>
    <w:pPr>
      <w:widowControl w:val="0"/>
      <w:autoSpaceDE w:val="0"/>
      <w:autoSpaceDN w:val="0"/>
      <w:adjustRightInd w:val="0"/>
      <w:spacing w:line="220" w:lineRule="atLeast"/>
    </w:pPr>
    <w:rPr>
      <w:rFonts w:ascii="Stone Serif" w:eastAsia="Calibri" w:hAnsi="Stone Serif" w:cs="Times New Roman"/>
    </w:rPr>
  </w:style>
  <w:style w:type="paragraph" w:customStyle="1" w:styleId="2ndOrderPara">
    <w:name w:val="2nd Order Para"/>
    <w:basedOn w:val="Normal"/>
    <w:next w:val="Normal"/>
    <w:qFormat/>
    <w:rsid w:val="00127BEC"/>
    <w:pPr>
      <w:autoSpaceDE w:val="0"/>
      <w:autoSpaceDN w:val="0"/>
      <w:adjustRightInd w:val="0"/>
      <w:spacing w:before="120"/>
    </w:pPr>
    <w:rPr>
      <w:rFonts w:ascii="Times New Roman" w:eastAsia="Calibri" w:hAnsi="Times New Roman" w:cs="Times New Roman"/>
    </w:rPr>
  </w:style>
  <w:style w:type="paragraph" w:customStyle="1" w:styleId="3rdOrderPara">
    <w:name w:val="3rd Order Para"/>
    <w:basedOn w:val="Normal"/>
    <w:next w:val="Normal"/>
    <w:qFormat/>
    <w:rsid w:val="00127BEC"/>
    <w:pPr>
      <w:autoSpaceDE w:val="0"/>
      <w:autoSpaceDN w:val="0"/>
      <w:adjustRightInd w:val="0"/>
      <w:spacing w:before="120"/>
    </w:pPr>
    <w:rPr>
      <w:rFonts w:ascii="Times New Roman" w:eastAsia="Calibri" w:hAnsi="Times New Roman" w:cs="Times New Roman"/>
    </w:rPr>
  </w:style>
  <w:style w:type="paragraph" w:customStyle="1" w:styleId="Normal-SIGN2">
    <w:name w:val="Normal-SIGN2"/>
    <w:basedOn w:val="Default"/>
    <w:next w:val="Default"/>
    <w:qFormat/>
    <w:rsid w:val="00127BEC"/>
    <w:rPr>
      <w:rFonts w:eastAsia="SimSun"/>
    </w:rPr>
  </w:style>
  <w:style w:type="paragraph" w:customStyle="1" w:styleId="u-intro">
    <w:name w:val="u-intro"/>
    <w:basedOn w:val="Normal"/>
    <w:qFormat/>
    <w:rsid w:val="00127BEC"/>
    <w:pPr>
      <w:spacing w:before="100" w:beforeAutospacing="1" w:after="100" w:afterAutospacing="1"/>
    </w:pPr>
    <w:rPr>
      <w:rFonts w:ascii="Times New Roman" w:eastAsia="Calibri" w:hAnsi="Times New Roman" w:cs="Times New Roman"/>
    </w:rPr>
  </w:style>
  <w:style w:type="character" w:customStyle="1" w:styleId="u-byline">
    <w:name w:val="u-byline"/>
    <w:basedOn w:val="DefaultParagraphFont"/>
    <w:rsid w:val="00127BEC"/>
  </w:style>
  <w:style w:type="character" w:customStyle="1" w:styleId="NothingChar">
    <w:name w:val="Nothing Char"/>
    <w:basedOn w:val="DefaultParagraphFont"/>
    <w:rsid w:val="00127BEC"/>
    <w:rPr>
      <w:sz w:val="16"/>
      <w:lang w:val="en-US" w:eastAsia="en-US" w:bidi="ar-SA"/>
    </w:rPr>
  </w:style>
  <w:style w:type="character" w:customStyle="1" w:styleId="story">
    <w:name w:val="story"/>
    <w:basedOn w:val="DefaultParagraphFont"/>
    <w:rsid w:val="00127BEC"/>
  </w:style>
  <w:style w:type="character" w:customStyle="1" w:styleId="articlebya">
    <w:name w:val="articleby_a"/>
    <w:basedOn w:val="DefaultParagraphFont"/>
    <w:rsid w:val="00127BEC"/>
  </w:style>
  <w:style w:type="character" w:customStyle="1" w:styleId="popupwinby">
    <w:name w:val="popupwinby"/>
    <w:basedOn w:val="DefaultParagraphFont"/>
    <w:rsid w:val="00127BEC"/>
  </w:style>
  <w:style w:type="character" w:customStyle="1" w:styleId="storyheader">
    <w:name w:val="storyheader"/>
    <w:basedOn w:val="DefaultParagraphFont"/>
    <w:rsid w:val="00127BEC"/>
  </w:style>
  <w:style w:type="character" w:customStyle="1" w:styleId="marron">
    <w:name w:val="marron"/>
    <w:basedOn w:val="DefaultParagraphFont"/>
    <w:rsid w:val="00127BEC"/>
  </w:style>
  <w:style w:type="character" w:customStyle="1" w:styleId="UnderlineChar4Char">
    <w:name w:val="Underline Char4 Char"/>
    <w:basedOn w:val="DefaultParagraphFont"/>
    <w:link w:val="UnderlineChar4"/>
    <w:rsid w:val="00127BEC"/>
    <w:rPr>
      <w:u w:val="single"/>
    </w:rPr>
  </w:style>
  <w:style w:type="character" w:customStyle="1" w:styleId="BoldandUnderlineChar3Char2">
    <w:name w:val="Bold and Underline Char3 Char2"/>
    <w:basedOn w:val="DefaultParagraphFont"/>
    <w:link w:val="BoldandUnderlineChar3"/>
    <w:rsid w:val="00127BEC"/>
    <w:rPr>
      <w:b/>
      <w:u w:val="single"/>
    </w:rPr>
  </w:style>
  <w:style w:type="character" w:customStyle="1" w:styleId="LanguageChar">
    <w:name w:val="Language Char"/>
    <w:basedOn w:val="DefaultParagraphFont"/>
    <w:rsid w:val="00127BEC"/>
    <w:rPr>
      <w:strike/>
      <w:noProof w:val="0"/>
      <w:sz w:val="16"/>
      <w:szCs w:val="16"/>
      <w:lang w:val="en-US" w:eastAsia="en-US" w:bidi="ar-SA"/>
    </w:rPr>
  </w:style>
  <w:style w:type="paragraph" w:customStyle="1" w:styleId="StyleNormalWeb10pt">
    <w:name w:val="Style Normal (Web) + 10 pt"/>
    <w:basedOn w:val="NormalWeb"/>
    <w:next w:val="Normal"/>
    <w:qFormat/>
    <w:rsid w:val="00127BEC"/>
    <w:pPr>
      <w:spacing w:line="259" w:lineRule="auto"/>
    </w:pPr>
    <w:rPr>
      <w:rFonts w:eastAsia="Calibri"/>
      <w:szCs w:val="20"/>
      <w:lang w:eastAsia="en-US"/>
    </w:rPr>
  </w:style>
  <w:style w:type="character" w:customStyle="1" w:styleId="StyleNormalWeb10ptChar">
    <w:name w:val="Style Normal (Web) + 10 pt Char"/>
    <w:basedOn w:val="DefaultParagraphFont"/>
    <w:rsid w:val="00127BEC"/>
    <w:rPr>
      <w:szCs w:val="24"/>
      <w:lang w:val="en-US" w:eastAsia="en-US" w:bidi="ar-SA"/>
    </w:rPr>
  </w:style>
  <w:style w:type="paragraph" w:customStyle="1" w:styleId="TagCiteShells">
    <w:name w:val="Tag/Cite/Shells"/>
    <w:basedOn w:val="Normal"/>
    <w:qFormat/>
    <w:rsid w:val="00127BEC"/>
    <w:rPr>
      <w:rFonts w:ascii="Times New Roman" w:eastAsia="Calibri" w:hAnsi="Times New Roman" w:cs="Times New Roman"/>
      <w:b/>
      <w:szCs w:val="20"/>
    </w:rPr>
  </w:style>
  <w:style w:type="paragraph" w:customStyle="1" w:styleId="DefinitionTerm">
    <w:name w:val="Definition Term"/>
    <w:basedOn w:val="Normal"/>
    <w:next w:val="Normal"/>
    <w:qFormat/>
    <w:rsid w:val="00127BEC"/>
    <w:rPr>
      <w:rFonts w:ascii="Times New Roman" w:eastAsia="Calibri" w:hAnsi="Times New Roman" w:cs="Times New Roman"/>
      <w:snapToGrid w:val="0"/>
      <w:szCs w:val="20"/>
    </w:rPr>
  </w:style>
  <w:style w:type="paragraph" w:customStyle="1" w:styleId="Style6">
    <w:name w:val="Style6"/>
    <w:basedOn w:val="Normal"/>
    <w:link w:val="Style6Char"/>
    <w:qFormat/>
    <w:rsid w:val="00127BEC"/>
    <w:rPr>
      <w:rFonts w:ascii="Times New Roman" w:eastAsia="Calibri" w:hAnsi="Times New Roman" w:cs="Times New Roman"/>
      <w:color w:val="000000"/>
      <w:szCs w:val="20"/>
    </w:rPr>
  </w:style>
  <w:style w:type="character" w:customStyle="1" w:styleId="Style3CharChar">
    <w:name w:val="Style3 Char Char"/>
    <w:basedOn w:val="DefaultParagraphFont"/>
    <w:rsid w:val="00127BEC"/>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27BEC"/>
    <w:pPr>
      <w:suppressAutoHyphens/>
      <w:contextualSpacing/>
    </w:pPr>
    <w:rPr>
      <w:rFonts w:ascii="Times New Roman" w:eastAsia="SimSun" w:hAnsi="Times New Roman" w:cs="Times New Roman"/>
      <w:bCs w:val="0"/>
      <w:sz w:val="20"/>
      <w:lang w:eastAsia="zh-CN"/>
    </w:rPr>
  </w:style>
  <w:style w:type="character" w:customStyle="1" w:styleId="NormalChar0">
    <w:name w:val="Normal Char"/>
    <w:basedOn w:val="DefaultParagraphFont"/>
    <w:rsid w:val="00127BEC"/>
    <w:rPr>
      <w:lang w:eastAsia="en-US"/>
    </w:rPr>
  </w:style>
  <w:style w:type="paragraph" w:customStyle="1" w:styleId="Taglines">
    <w:name w:val="Taglines"/>
    <w:basedOn w:val="Heading2"/>
    <w:rsid w:val="00127BEC"/>
    <w:pPr>
      <w:widowControl w:val="0"/>
      <w:suppressAutoHyphens/>
      <w:spacing w:before="240"/>
      <w:contextualSpacing/>
    </w:pPr>
    <w:rPr>
      <w:rFonts w:ascii="Times New Roman" w:eastAsia="Calibri" w:hAnsi="Times New Roman" w:cs="Arial"/>
      <w:b w:val="0"/>
      <w:bCs w:val="0"/>
      <w:iCs/>
      <w:szCs w:val="22"/>
    </w:rPr>
  </w:style>
  <w:style w:type="character" w:customStyle="1" w:styleId="TaglinesChar">
    <w:name w:val="Taglines Char"/>
    <w:basedOn w:val="DefaultParagraphFont"/>
    <w:rsid w:val="00127BEC"/>
    <w:rPr>
      <w:rFonts w:cs="Arial"/>
      <w:bCs/>
      <w:iCs/>
      <w:szCs w:val="22"/>
      <w:lang w:val="en-US" w:eastAsia="en-US" w:bidi="ar-SA"/>
    </w:rPr>
  </w:style>
  <w:style w:type="paragraph" w:customStyle="1" w:styleId="bodytextfp">
    <w:name w:val="bodytextfp"/>
    <w:basedOn w:val="Normal"/>
    <w:uiPriority w:val="99"/>
    <w:qFormat/>
    <w:rsid w:val="00127BEC"/>
    <w:pPr>
      <w:spacing w:before="100" w:beforeAutospacing="1" w:after="100" w:afterAutospacing="1"/>
    </w:pPr>
    <w:rPr>
      <w:rFonts w:ascii="Times New Roman" w:eastAsia="Calibri" w:hAnsi="Times New Roman" w:cs="Times New Roman"/>
    </w:rPr>
  </w:style>
  <w:style w:type="paragraph" w:customStyle="1" w:styleId="listterm">
    <w:name w:val="listterm"/>
    <w:basedOn w:val="Normal"/>
    <w:rsid w:val="00127BEC"/>
    <w:pPr>
      <w:spacing w:before="100" w:beforeAutospacing="1" w:after="100" w:afterAutospacing="1"/>
    </w:pPr>
    <w:rPr>
      <w:rFonts w:ascii="Times New Roman" w:eastAsia="Calibri" w:hAnsi="Times New Roman" w:cs="Times New Roman"/>
    </w:rPr>
  </w:style>
  <w:style w:type="paragraph" w:customStyle="1" w:styleId="attribution">
    <w:name w:val="attribution"/>
    <w:basedOn w:val="Normal"/>
    <w:uiPriority w:val="99"/>
    <w:qFormat/>
    <w:rsid w:val="00127BEC"/>
    <w:pPr>
      <w:spacing w:before="100" w:beforeAutospacing="1" w:after="100" w:afterAutospacing="1"/>
    </w:pPr>
    <w:rPr>
      <w:rFonts w:ascii="Times New Roman" w:eastAsia="Calibri" w:hAnsi="Times New Roman" w:cs="Times New Roman"/>
    </w:rPr>
  </w:style>
  <w:style w:type="paragraph" w:customStyle="1" w:styleId="more">
    <w:name w:val="more"/>
    <w:basedOn w:val="Normal"/>
    <w:uiPriority w:val="99"/>
    <w:qFormat/>
    <w:rsid w:val="00127BEC"/>
    <w:pPr>
      <w:spacing w:before="100" w:beforeAutospacing="1" w:after="100" w:afterAutospacing="1"/>
    </w:pPr>
    <w:rPr>
      <w:rFonts w:ascii="Times New Roman" w:eastAsia="Calibri" w:hAnsi="Times New Roman" w:cs="Times New Roman"/>
    </w:rPr>
  </w:style>
  <w:style w:type="paragraph" w:styleId="TOCHeading">
    <w:name w:val="TOC Heading"/>
    <w:basedOn w:val="Heading1"/>
    <w:next w:val="Normal"/>
    <w:uiPriority w:val="39"/>
    <w:qFormat/>
    <w:rsid w:val="00127BEC"/>
    <w:pPr>
      <w:suppressAutoHyphens/>
      <w:spacing w:line="276" w:lineRule="auto"/>
      <w:contextualSpacing/>
      <w:jc w:val="left"/>
      <w:outlineLvl w:val="9"/>
    </w:pPr>
    <w:rPr>
      <w:rFonts w:ascii="Cambria" w:eastAsia="Times New Roman" w:hAnsi="Cambria" w:cs="Times New Roman"/>
      <w:bCs w:val="0"/>
      <w:caps/>
      <w:color w:val="365F91"/>
    </w:rPr>
  </w:style>
  <w:style w:type="character" w:customStyle="1" w:styleId="WW8Num2z0">
    <w:name w:val="WW8Num2z0"/>
    <w:rsid w:val="00127BEC"/>
    <w:rPr>
      <w:rFonts w:ascii="Garamond" w:hAnsi="Garamond"/>
    </w:rPr>
  </w:style>
  <w:style w:type="character" w:customStyle="1" w:styleId="WW8Num3z0">
    <w:name w:val="WW8Num3z0"/>
    <w:rsid w:val="00127BEC"/>
    <w:rPr>
      <w:rFonts w:ascii="Garamond" w:hAnsi="Garamond"/>
    </w:rPr>
  </w:style>
  <w:style w:type="character" w:customStyle="1" w:styleId="WW8Num4z1">
    <w:name w:val="WW8Num4z1"/>
    <w:rsid w:val="00127BEC"/>
    <w:rPr>
      <w:rFonts w:ascii="Garamond" w:hAnsi="Garamond"/>
    </w:rPr>
  </w:style>
  <w:style w:type="character" w:customStyle="1" w:styleId="WW8Num5z0">
    <w:name w:val="WW8Num5z0"/>
    <w:rsid w:val="00127BEC"/>
    <w:rPr>
      <w:rFonts w:ascii="Garamond" w:hAnsi="Garamond"/>
    </w:rPr>
  </w:style>
  <w:style w:type="character" w:customStyle="1" w:styleId="WW8Num6z0">
    <w:name w:val="WW8Num6z0"/>
    <w:rsid w:val="00127BEC"/>
    <w:rPr>
      <w:rFonts w:ascii="Symbol" w:hAnsi="Symbol"/>
    </w:rPr>
  </w:style>
  <w:style w:type="character" w:customStyle="1" w:styleId="WW8Num7z0">
    <w:name w:val="WW8Num7z0"/>
    <w:rsid w:val="00127BEC"/>
    <w:rPr>
      <w:rFonts w:ascii="Symbol" w:hAnsi="Symbol"/>
    </w:rPr>
  </w:style>
  <w:style w:type="character" w:customStyle="1" w:styleId="WW8Num8z0">
    <w:name w:val="WW8Num8z0"/>
    <w:rsid w:val="00127BEC"/>
    <w:rPr>
      <w:rFonts w:ascii="Symbol" w:hAnsi="Symbol"/>
    </w:rPr>
  </w:style>
  <w:style w:type="character" w:customStyle="1" w:styleId="WW8Num9z0">
    <w:name w:val="WW8Num9z0"/>
    <w:rsid w:val="00127BEC"/>
    <w:rPr>
      <w:rFonts w:ascii="Symbol" w:hAnsi="Symbol"/>
    </w:rPr>
  </w:style>
  <w:style w:type="character" w:customStyle="1" w:styleId="WW8Num10z0">
    <w:name w:val="WW8Num10z0"/>
    <w:rsid w:val="00127BEC"/>
    <w:rPr>
      <w:rFonts w:ascii="Garamond" w:hAnsi="Garamond"/>
    </w:rPr>
  </w:style>
  <w:style w:type="character" w:customStyle="1" w:styleId="WW8Num11z1">
    <w:name w:val="WW8Num11z1"/>
    <w:rsid w:val="00127BEC"/>
    <w:rPr>
      <w:rFonts w:ascii="Garamond" w:hAnsi="Garamond"/>
    </w:rPr>
  </w:style>
  <w:style w:type="character" w:customStyle="1" w:styleId="Absatz-Standardschriftart">
    <w:name w:val="Absatz-Standardschriftart"/>
    <w:rsid w:val="00127BEC"/>
  </w:style>
  <w:style w:type="character" w:customStyle="1" w:styleId="WW-Absatz-Standardschriftart">
    <w:name w:val="WW-Absatz-Standardschriftart"/>
    <w:rsid w:val="00127BEC"/>
  </w:style>
  <w:style w:type="character" w:customStyle="1" w:styleId="WW-Absatz-Standardschriftart1">
    <w:name w:val="WW-Absatz-Standardschriftart1"/>
    <w:rsid w:val="00127BEC"/>
  </w:style>
  <w:style w:type="character" w:customStyle="1" w:styleId="EndnoteCharacters">
    <w:name w:val="Endnote Characters"/>
    <w:basedOn w:val="DefaultParagraphFont"/>
    <w:rsid w:val="00127BEC"/>
    <w:rPr>
      <w:position w:val="0"/>
      <w:sz w:val="24"/>
      <w:vertAlign w:val="baseline"/>
    </w:rPr>
  </w:style>
  <w:style w:type="character" w:customStyle="1" w:styleId="WW8Num1z0">
    <w:name w:val="WW8Num1z0"/>
    <w:rsid w:val="00127BEC"/>
    <w:rPr>
      <w:rFonts w:ascii="Symbol" w:hAnsi="Symbol"/>
    </w:rPr>
  </w:style>
  <w:style w:type="character" w:customStyle="1" w:styleId="WW8Num1z2">
    <w:name w:val="WW8Num1z2"/>
    <w:rsid w:val="00127BEC"/>
    <w:rPr>
      <w:rFonts w:ascii="Courier New" w:hAnsi="Courier New"/>
    </w:rPr>
  </w:style>
  <w:style w:type="character" w:customStyle="1" w:styleId="WW8Num1z3">
    <w:name w:val="WW8Num1z3"/>
    <w:rsid w:val="00127BEC"/>
    <w:rPr>
      <w:rFonts w:ascii="Wingdings" w:hAnsi="Wingdings"/>
    </w:rPr>
  </w:style>
  <w:style w:type="character" w:customStyle="1" w:styleId="WW8Num11z0">
    <w:name w:val="WW8Num11z0"/>
    <w:rsid w:val="00127BEC"/>
    <w:rPr>
      <w:rFonts w:ascii="Symbol" w:hAnsi="Symbol"/>
    </w:rPr>
  </w:style>
  <w:style w:type="character" w:customStyle="1" w:styleId="WW8Num83z0">
    <w:name w:val="WW8Num83z0"/>
    <w:rsid w:val="00127BEC"/>
    <w:rPr>
      <w:rFonts w:ascii="Symbol" w:hAnsi="Symbol"/>
    </w:rPr>
  </w:style>
  <w:style w:type="character" w:customStyle="1" w:styleId="WW8Num83z1">
    <w:name w:val="WW8Num83z1"/>
    <w:rsid w:val="00127BEC"/>
    <w:rPr>
      <w:rFonts w:ascii="Courier New" w:hAnsi="Courier New"/>
    </w:rPr>
  </w:style>
  <w:style w:type="character" w:customStyle="1" w:styleId="WW8Num83z2">
    <w:name w:val="WW8Num83z2"/>
    <w:rsid w:val="00127BEC"/>
    <w:rPr>
      <w:rFonts w:ascii="Wingdings" w:hAnsi="Wingdings"/>
    </w:rPr>
  </w:style>
  <w:style w:type="character" w:customStyle="1" w:styleId="WW8Num89z0">
    <w:name w:val="WW8Num89z0"/>
    <w:rsid w:val="00127BEC"/>
    <w:rPr>
      <w:rFonts w:ascii="Symbol" w:hAnsi="Symbol"/>
      <w:sz w:val="20"/>
    </w:rPr>
  </w:style>
  <w:style w:type="character" w:customStyle="1" w:styleId="WW8Num90z0">
    <w:name w:val="WW8Num90z0"/>
    <w:rsid w:val="00127BEC"/>
    <w:rPr>
      <w:rFonts w:ascii="Times New Roman" w:eastAsia="Times New Roman" w:hAnsi="Times New Roman" w:cs="Times New Roman"/>
    </w:rPr>
  </w:style>
  <w:style w:type="character" w:customStyle="1" w:styleId="WW8Num92z0">
    <w:name w:val="WW8Num92z0"/>
    <w:rsid w:val="00127BEC"/>
    <w:rPr>
      <w:rFonts w:ascii="Symbol" w:eastAsia="Times New Roman" w:hAnsi="Symbol"/>
    </w:rPr>
  </w:style>
  <w:style w:type="character" w:customStyle="1" w:styleId="WW8Num92z1">
    <w:name w:val="WW8Num92z1"/>
    <w:rsid w:val="00127BEC"/>
    <w:rPr>
      <w:rFonts w:ascii="Courier New" w:hAnsi="Courier New"/>
    </w:rPr>
  </w:style>
  <w:style w:type="character" w:customStyle="1" w:styleId="WW8Num92z2">
    <w:name w:val="WW8Num92z2"/>
    <w:rsid w:val="00127BEC"/>
    <w:rPr>
      <w:rFonts w:ascii="Wingdings" w:hAnsi="Wingdings"/>
    </w:rPr>
  </w:style>
  <w:style w:type="character" w:customStyle="1" w:styleId="WW8Num92z3">
    <w:name w:val="WW8Num92z3"/>
    <w:rsid w:val="00127BEC"/>
    <w:rPr>
      <w:rFonts w:ascii="Symbol" w:hAnsi="Symbol"/>
    </w:rPr>
  </w:style>
  <w:style w:type="character" w:customStyle="1" w:styleId="WW8Num96z0">
    <w:name w:val="WW8Num96z0"/>
    <w:rsid w:val="00127BEC"/>
    <w:rPr>
      <w:rFonts w:ascii="Symbol" w:hAnsi="Symbol"/>
      <w:sz w:val="20"/>
    </w:rPr>
  </w:style>
  <w:style w:type="character" w:customStyle="1" w:styleId="WW8Num96z1">
    <w:name w:val="WW8Num96z1"/>
    <w:rsid w:val="00127BEC"/>
    <w:rPr>
      <w:rFonts w:ascii="Courier New" w:hAnsi="Courier New"/>
      <w:sz w:val="20"/>
    </w:rPr>
  </w:style>
  <w:style w:type="character" w:customStyle="1" w:styleId="WW8Num96z2">
    <w:name w:val="WW8Num96z2"/>
    <w:rsid w:val="00127BEC"/>
    <w:rPr>
      <w:rFonts w:ascii="Wingdings" w:hAnsi="Wingdings"/>
      <w:sz w:val="20"/>
    </w:rPr>
  </w:style>
  <w:style w:type="character" w:customStyle="1" w:styleId="WW8Num103z0">
    <w:name w:val="WW8Num103z0"/>
    <w:rsid w:val="00127BEC"/>
    <w:rPr>
      <w:rFonts w:ascii="Symbol" w:hAnsi="Symbol"/>
      <w:sz w:val="20"/>
    </w:rPr>
  </w:style>
  <w:style w:type="character" w:customStyle="1" w:styleId="WW8Num103z1">
    <w:name w:val="WW8Num103z1"/>
    <w:rsid w:val="00127BEC"/>
    <w:rPr>
      <w:rFonts w:ascii="Courier New" w:hAnsi="Courier New"/>
      <w:sz w:val="20"/>
    </w:rPr>
  </w:style>
  <w:style w:type="character" w:customStyle="1" w:styleId="WW8Num103z2">
    <w:name w:val="WW8Num103z2"/>
    <w:rsid w:val="00127BEC"/>
    <w:rPr>
      <w:rFonts w:ascii="Wingdings" w:hAnsi="Wingdings"/>
      <w:sz w:val="20"/>
    </w:rPr>
  </w:style>
  <w:style w:type="character" w:customStyle="1" w:styleId="WW8Num108z0">
    <w:name w:val="WW8Num108z0"/>
    <w:rsid w:val="00127BEC"/>
    <w:rPr>
      <w:rFonts w:ascii="Symbol" w:hAnsi="Symbol"/>
      <w:sz w:val="20"/>
    </w:rPr>
  </w:style>
  <w:style w:type="character" w:customStyle="1" w:styleId="WW8Num108z1">
    <w:name w:val="WW8Num108z1"/>
    <w:rsid w:val="00127BEC"/>
    <w:rPr>
      <w:rFonts w:ascii="Courier New" w:hAnsi="Courier New"/>
      <w:sz w:val="20"/>
    </w:rPr>
  </w:style>
  <w:style w:type="character" w:customStyle="1" w:styleId="WW8Num108z2">
    <w:name w:val="WW8Num108z2"/>
    <w:rsid w:val="00127BEC"/>
    <w:rPr>
      <w:rFonts w:ascii="Wingdings" w:hAnsi="Wingdings"/>
      <w:sz w:val="20"/>
    </w:rPr>
  </w:style>
  <w:style w:type="character" w:customStyle="1" w:styleId="WW8Num109z0">
    <w:name w:val="WW8Num109z0"/>
    <w:rsid w:val="00127BEC"/>
    <w:rPr>
      <w:rFonts w:ascii="Symbol" w:eastAsia="Times New Roman" w:hAnsi="Symbol"/>
    </w:rPr>
  </w:style>
  <w:style w:type="character" w:customStyle="1" w:styleId="WW8Num109z1">
    <w:name w:val="WW8Num109z1"/>
    <w:rsid w:val="00127BEC"/>
    <w:rPr>
      <w:rFonts w:ascii="Courier New" w:hAnsi="Courier New"/>
    </w:rPr>
  </w:style>
  <w:style w:type="character" w:customStyle="1" w:styleId="WW8Num109z2">
    <w:name w:val="WW8Num109z2"/>
    <w:rsid w:val="00127BEC"/>
    <w:rPr>
      <w:rFonts w:ascii="Wingdings" w:hAnsi="Wingdings"/>
    </w:rPr>
  </w:style>
  <w:style w:type="character" w:customStyle="1" w:styleId="WW8Num109z3">
    <w:name w:val="WW8Num109z3"/>
    <w:rsid w:val="00127BEC"/>
    <w:rPr>
      <w:rFonts w:ascii="Symbol" w:hAnsi="Symbol"/>
    </w:rPr>
  </w:style>
  <w:style w:type="character" w:customStyle="1" w:styleId="WW8Num111z0">
    <w:name w:val="WW8Num111z0"/>
    <w:rsid w:val="00127BEC"/>
    <w:rPr>
      <w:rFonts w:ascii="Symbol" w:hAnsi="Symbol"/>
      <w:sz w:val="20"/>
    </w:rPr>
  </w:style>
  <w:style w:type="character" w:customStyle="1" w:styleId="WW8Num111z1">
    <w:name w:val="WW8Num111z1"/>
    <w:rsid w:val="00127BEC"/>
    <w:rPr>
      <w:rFonts w:ascii="Courier New" w:hAnsi="Courier New"/>
      <w:sz w:val="20"/>
    </w:rPr>
  </w:style>
  <w:style w:type="character" w:customStyle="1" w:styleId="WW8Num111z2">
    <w:name w:val="WW8Num111z2"/>
    <w:rsid w:val="00127BEC"/>
    <w:rPr>
      <w:rFonts w:ascii="Wingdings" w:hAnsi="Wingdings"/>
      <w:sz w:val="20"/>
    </w:rPr>
  </w:style>
  <w:style w:type="character" w:customStyle="1" w:styleId="WW8Num117z0">
    <w:name w:val="WW8Num117z0"/>
    <w:rsid w:val="00127BEC"/>
    <w:rPr>
      <w:rFonts w:ascii="Symbol" w:eastAsia="Times New Roman" w:hAnsi="Symbol"/>
    </w:rPr>
  </w:style>
  <w:style w:type="character" w:customStyle="1" w:styleId="WW8Num117z1">
    <w:name w:val="WW8Num117z1"/>
    <w:rsid w:val="00127BEC"/>
    <w:rPr>
      <w:rFonts w:ascii="Courier New" w:hAnsi="Courier New"/>
    </w:rPr>
  </w:style>
  <w:style w:type="character" w:customStyle="1" w:styleId="WW8Num117z2">
    <w:name w:val="WW8Num117z2"/>
    <w:rsid w:val="00127BEC"/>
    <w:rPr>
      <w:rFonts w:ascii="Wingdings" w:hAnsi="Wingdings"/>
    </w:rPr>
  </w:style>
  <w:style w:type="character" w:customStyle="1" w:styleId="WW8Num117z3">
    <w:name w:val="WW8Num117z3"/>
    <w:rsid w:val="00127BEC"/>
    <w:rPr>
      <w:rFonts w:ascii="Symbol" w:hAnsi="Symbol"/>
    </w:rPr>
  </w:style>
  <w:style w:type="character" w:customStyle="1" w:styleId="WW8Num126z0">
    <w:name w:val="WW8Num126z0"/>
    <w:rsid w:val="00127BEC"/>
    <w:rPr>
      <w:rFonts w:ascii="Symbol" w:eastAsia="SimSun" w:hAnsi="Symbol"/>
    </w:rPr>
  </w:style>
  <w:style w:type="character" w:customStyle="1" w:styleId="WW8Num126z1">
    <w:name w:val="WW8Num126z1"/>
    <w:rsid w:val="00127BEC"/>
    <w:rPr>
      <w:rFonts w:ascii="Courier New" w:hAnsi="Courier New"/>
    </w:rPr>
  </w:style>
  <w:style w:type="character" w:customStyle="1" w:styleId="WW8Num126z2">
    <w:name w:val="WW8Num126z2"/>
    <w:rsid w:val="00127BEC"/>
    <w:rPr>
      <w:rFonts w:ascii="Wingdings" w:hAnsi="Wingdings"/>
    </w:rPr>
  </w:style>
  <w:style w:type="character" w:customStyle="1" w:styleId="WW8Num126z3">
    <w:name w:val="WW8Num126z3"/>
    <w:rsid w:val="00127BEC"/>
    <w:rPr>
      <w:rFonts w:ascii="Symbol" w:hAnsi="Symbol"/>
    </w:rPr>
  </w:style>
  <w:style w:type="character" w:customStyle="1" w:styleId="WW8Num128z0">
    <w:name w:val="WW8Num128z0"/>
    <w:rsid w:val="00127BEC"/>
    <w:rPr>
      <w:rFonts w:ascii="Symbol" w:eastAsia="Times New Roman" w:hAnsi="Symbol"/>
    </w:rPr>
  </w:style>
  <w:style w:type="character" w:customStyle="1" w:styleId="WW8Num128z1">
    <w:name w:val="WW8Num128z1"/>
    <w:rsid w:val="00127BEC"/>
    <w:rPr>
      <w:rFonts w:ascii="Courier New" w:hAnsi="Courier New"/>
    </w:rPr>
  </w:style>
  <w:style w:type="character" w:customStyle="1" w:styleId="WW8Num128z2">
    <w:name w:val="WW8Num128z2"/>
    <w:rsid w:val="00127BEC"/>
    <w:rPr>
      <w:rFonts w:ascii="Wingdings" w:hAnsi="Wingdings"/>
    </w:rPr>
  </w:style>
  <w:style w:type="character" w:customStyle="1" w:styleId="WW8Num128z3">
    <w:name w:val="WW8Num128z3"/>
    <w:rsid w:val="00127BEC"/>
    <w:rPr>
      <w:rFonts w:ascii="Symbol" w:hAnsi="Symbol"/>
    </w:rPr>
  </w:style>
  <w:style w:type="character" w:customStyle="1" w:styleId="WW8Num138z0">
    <w:name w:val="WW8Num138z0"/>
    <w:rsid w:val="00127BEC"/>
    <w:rPr>
      <w:rFonts w:ascii="Times-Italic" w:eastAsia="Times New Roman" w:hAnsi="Times-Italic"/>
    </w:rPr>
  </w:style>
  <w:style w:type="character" w:customStyle="1" w:styleId="WW8Num138z1">
    <w:name w:val="WW8Num138z1"/>
    <w:rsid w:val="00127BEC"/>
    <w:rPr>
      <w:rFonts w:ascii="Courier New" w:hAnsi="Courier New"/>
    </w:rPr>
  </w:style>
  <w:style w:type="character" w:customStyle="1" w:styleId="WW8Num138z2">
    <w:name w:val="WW8Num138z2"/>
    <w:rsid w:val="00127BEC"/>
    <w:rPr>
      <w:rFonts w:ascii="Wingdings" w:hAnsi="Wingdings"/>
    </w:rPr>
  </w:style>
  <w:style w:type="character" w:customStyle="1" w:styleId="WW8Num138z3">
    <w:name w:val="WW8Num138z3"/>
    <w:rsid w:val="00127BEC"/>
    <w:rPr>
      <w:rFonts w:ascii="Symbol" w:hAnsi="Symbol"/>
    </w:rPr>
  </w:style>
  <w:style w:type="character" w:customStyle="1" w:styleId="WW8Num143z0">
    <w:name w:val="WW8Num143z0"/>
    <w:rsid w:val="00127BEC"/>
    <w:rPr>
      <w:rFonts w:ascii="Times New Roman" w:eastAsia="Times New Roman" w:hAnsi="Times New Roman" w:cs="Times New Roman"/>
    </w:rPr>
  </w:style>
  <w:style w:type="character" w:customStyle="1" w:styleId="WW8Num148z0">
    <w:name w:val="WW8Num148z0"/>
    <w:rsid w:val="00127BEC"/>
    <w:rPr>
      <w:rFonts w:ascii="Symbol" w:hAnsi="Symbol"/>
      <w:sz w:val="20"/>
    </w:rPr>
  </w:style>
  <w:style w:type="character" w:customStyle="1" w:styleId="WW8Num148z1">
    <w:name w:val="WW8Num148z1"/>
    <w:rsid w:val="00127BEC"/>
    <w:rPr>
      <w:rFonts w:ascii="Courier New" w:hAnsi="Courier New"/>
      <w:sz w:val="20"/>
    </w:rPr>
  </w:style>
  <w:style w:type="character" w:customStyle="1" w:styleId="WW8Num148z2">
    <w:name w:val="WW8Num148z2"/>
    <w:rsid w:val="00127BEC"/>
    <w:rPr>
      <w:rFonts w:ascii="Wingdings" w:hAnsi="Wingdings"/>
      <w:sz w:val="20"/>
    </w:rPr>
  </w:style>
  <w:style w:type="character" w:customStyle="1" w:styleId="WW8Num151z0">
    <w:name w:val="WW8Num151z0"/>
    <w:rsid w:val="00127BEC"/>
    <w:rPr>
      <w:rFonts w:ascii="Times New Roman" w:eastAsia="Times New Roman" w:hAnsi="Times New Roman" w:cs="Times New Roman"/>
    </w:rPr>
  </w:style>
  <w:style w:type="character" w:customStyle="1" w:styleId="WW8Num152z0">
    <w:name w:val="WW8Num152z0"/>
    <w:rsid w:val="00127BEC"/>
    <w:rPr>
      <w:rFonts w:ascii="Symbol" w:hAnsi="Symbol"/>
      <w:sz w:val="20"/>
    </w:rPr>
  </w:style>
  <w:style w:type="character" w:customStyle="1" w:styleId="WW8Num152z1">
    <w:name w:val="WW8Num152z1"/>
    <w:rsid w:val="00127BEC"/>
    <w:rPr>
      <w:rFonts w:ascii="Courier New" w:hAnsi="Courier New"/>
      <w:sz w:val="20"/>
    </w:rPr>
  </w:style>
  <w:style w:type="character" w:customStyle="1" w:styleId="WW8Num152z2">
    <w:name w:val="WW8Num152z2"/>
    <w:rsid w:val="00127BEC"/>
    <w:rPr>
      <w:rFonts w:ascii="Wingdings" w:hAnsi="Wingdings"/>
      <w:sz w:val="20"/>
    </w:rPr>
  </w:style>
  <w:style w:type="character" w:customStyle="1" w:styleId="WW8Num153z0">
    <w:name w:val="WW8Num153z0"/>
    <w:rsid w:val="00127BEC"/>
    <w:rPr>
      <w:sz w:val="24"/>
    </w:rPr>
  </w:style>
  <w:style w:type="character" w:customStyle="1" w:styleId="WW8Num155z0">
    <w:name w:val="WW8Num155z0"/>
    <w:rsid w:val="00127BEC"/>
    <w:rPr>
      <w:rFonts w:ascii="Times New Roman" w:eastAsia="Times New Roman" w:hAnsi="Times New Roman" w:cs="Times New Roman"/>
    </w:rPr>
  </w:style>
  <w:style w:type="character" w:customStyle="1" w:styleId="WW8Num157z0">
    <w:name w:val="WW8Num157z0"/>
    <w:rsid w:val="00127BEC"/>
    <w:rPr>
      <w:rFonts w:ascii="Symbol" w:hAnsi="Symbol"/>
      <w:sz w:val="20"/>
    </w:rPr>
  </w:style>
  <w:style w:type="character" w:customStyle="1" w:styleId="WW8Num157z1">
    <w:name w:val="WW8Num157z1"/>
    <w:rsid w:val="00127BEC"/>
    <w:rPr>
      <w:rFonts w:ascii="Courier New" w:hAnsi="Courier New"/>
      <w:sz w:val="20"/>
    </w:rPr>
  </w:style>
  <w:style w:type="character" w:customStyle="1" w:styleId="WW8Num157z2">
    <w:name w:val="WW8Num157z2"/>
    <w:rsid w:val="00127BEC"/>
    <w:rPr>
      <w:rFonts w:ascii="Wingdings" w:hAnsi="Wingdings"/>
      <w:sz w:val="20"/>
    </w:rPr>
  </w:style>
  <w:style w:type="character" w:customStyle="1" w:styleId="WW8Num163z0">
    <w:name w:val="WW8Num163z0"/>
    <w:rsid w:val="00127BEC"/>
    <w:rPr>
      <w:rFonts w:ascii="Symbol" w:hAnsi="Symbol"/>
      <w:sz w:val="20"/>
    </w:rPr>
  </w:style>
  <w:style w:type="character" w:customStyle="1" w:styleId="WW8Num163z1">
    <w:name w:val="WW8Num163z1"/>
    <w:rsid w:val="00127BEC"/>
    <w:rPr>
      <w:rFonts w:ascii="Courier New" w:hAnsi="Courier New"/>
      <w:sz w:val="20"/>
    </w:rPr>
  </w:style>
  <w:style w:type="character" w:customStyle="1" w:styleId="WW8Num163z2">
    <w:name w:val="WW8Num163z2"/>
    <w:rsid w:val="00127BEC"/>
    <w:rPr>
      <w:rFonts w:ascii="Wingdings" w:hAnsi="Wingdings"/>
      <w:sz w:val="20"/>
    </w:rPr>
  </w:style>
  <w:style w:type="character" w:customStyle="1" w:styleId="WW8Num170z0">
    <w:name w:val="WW8Num170z0"/>
    <w:rsid w:val="00127BEC"/>
    <w:rPr>
      <w:rFonts w:ascii="Symbol" w:eastAsia="Times New Roman" w:hAnsi="Symbol"/>
    </w:rPr>
  </w:style>
  <w:style w:type="character" w:customStyle="1" w:styleId="WW8Num170z1">
    <w:name w:val="WW8Num170z1"/>
    <w:rsid w:val="00127BEC"/>
    <w:rPr>
      <w:rFonts w:ascii="Courier New" w:hAnsi="Courier New"/>
    </w:rPr>
  </w:style>
  <w:style w:type="character" w:customStyle="1" w:styleId="WW8Num170z2">
    <w:name w:val="WW8Num170z2"/>
    <w:rsid w:val="00127BEC"/>
    <w:rPr>
      <w:rFonts w:ascii="Wingdings" w:hAnsi="Wingdings"/>
    </w:rPr>
  </w:style>
  <w:style w:type="character" w:customStyle="1" w:styleId="WW8Num170z3">
    <w:name w:val="WW8Num170z3"/>
    <w:rsid w:val="00127BEC"/>
    <w:rPr>
      <w:rFonts w:ascii="Symbol" w:hAnsi="Symbol"/>
    </w:rPr>
  </w:style>
  <w:style w:type="character" w:customStyle="1" w:styleId="WW8Num177z0">
    <w:name w:val="WW8Num177z0"/>
    <w:rsid w:val="00127BEC"/>
    <w:rPr>
      <w:rFonts w:ascii="Symbol" w:hAnsi="Symbol"/>
      <w:sz w:val="20"/>
    </w:rPr>
  </w:style>
  <w:style w:type="character" w:customStyle="1" w:styleId="WW8Num177z1">
    <w:name w:val="WW8Num177z1"/>
    <w:rsid w:val="00127BEC"/>
    <w:rPr>
      <w:rFonts w:ascii="Courier New" w:hAnsi="Courier New"/>
      <w:sz w:val="20"/>
    </w:rPr>
  </w:style>
  <w:style w:type="character" w:customStyle="1" w:styleId="WW8Num177z2">
    <w:name w:val="WW8Num177z2"/>
    <w:rsid w:val="00127BEC"/>
    <w:rPr>
      <w:rFonts w:ascii="Wingdings" w:hAnsi="Wingdings"/>
      <w:sz w:val="20"/>
    </w:rPr>
  </w:style>
  <w:style w:type="character" w:customStyle="1" w:styleId="WW8Num181z0">
    <w:name w:val="WW8Num181z0"/>
    <w:rsid w:val="00127BEC"/>
    <w:rPr>
      <w:rFonts w:ascii="Symbol" w:eastAsia="Times New Roman" w:hAnsi="Symbol"/>
    </w:rPr>
  </w:style>
  <w:style w:type="character" w:customStyle="1" w:styleId="WW8Num181z1">
    <w:name w:val="WW8Num181z1"/>
    <w:rsid w:val="00127BEC"/>
    <w:rPr>
      <w:rFonts w:ascii="Courier New" w:hAnsi="Courier New"/>
    </w:rPr>
  </w:style>
  <w:style w:type="character" w:customStyle="1" w:styleId="WW8Num181z2">
    <w:name w:val="WW8Num181z2"/>
    <w:rsid w:val="00127BEC"/>
    <w:rPr>
      <w:rFonts w:ascii="Wingdings" w:hAnsi="Wingdings"/>
    </w:rPr>
  </w:style>
  <w:style w:type="character" w:customStyle="1" w:styleId="WW8Num181z3">
    <w:name w:val="WW8Num181z3"/>
    <w:rsid w:val="00127BEC"/>
    <w:rPr>
      <w:rFonts w:ascii="Symbol" w:hAnsi="Symbol"/>
    </w:rPr>
  </w:style>
  <w:style w:type="character" w:customStyle="1" w:styleId="WW8Num185z0">
    <w:name w:val="WW8Num185z0"/>
    <w:rsid w:val="00127BEC"/>
    <w:rPr>
      <w:rFonts w:ascii="Symbol" w:eastAsia="Times New Roman" w:hAnsi="Symbol"/>
    </w:rPr>
  </w:style>
  <w:style w:type="character" w:customStyle="1" w:styleId="WW8Num185z1">
    <w:name w:val="WW8Num185z1"/>
    <w:rsid w:val="00127BEC"/>
    <w:rPr>
      <w:rFonts w:ascii="Courier New" w:hAnsi="Courier New"/>
    </w:rPr>
  </w:style>
  <w:style w:type="character" w:customStyle="1" w:styleId="WW8Num185z2">
    <w:name w:val="WW8Num185z2"/>
    <w:rsid w:val="00127BEC"/>
    <w:rPr>
      <w:rFonts w:ascii="Wingdings" w:hAnsi="Wingdings"/>
    </w:rPr>
  </w:style>
  <w:style w:type="character" w:customStyle="1" w:styleId="WW8Num185z3">
    <w:name w:val="WW8Num185z3"/>
    <w:rsid w:val="00127BEC"/>
    <w:rPr>
      <w:rFonts w:ascii="Symbol" w:hAnsi="Symbol"/>
    </w:rPr>
  </w:style>
  <w:style w:type="character" w:customStyle="1" w:styleId="WW8Num186z0">
    <w:name w:val="WW8Num186z0"/>
    <w:rsid w:val="00127BEC"/>
    <w:rPr>
      <w:rFonts w:ascii="Symbol" w:hAnsi="Symbol"/>
      <w:sz w:val="20"/>
    </w:rPr>
  </w:style>
  <w:style w:type="character" w:customStyle="1" w:styleId="WW8Num186z1">
    <w:name w:val="WW8Num186z1"/>
    <w:rsid w:val="00127BEC"/>
    <w:rPr>
      <w:rFonts w:ascii="Courier New" w:hAnsi="Courier New"/>
      <w:sz w:val="20"/>
    </w:rPr>
  </w:style>
  <w:style w:type="character" w:customStyle="1" w:styleId="WW8Num186z2">
    <w:name w:val="WW8Num186z2"/>
    <w:rsid w:val="00127BEC"/>
    <w:rPr>
      <w:rFonts w:ascii="Wingdings" w:hAnsi="Wingdings"/>
      <w:sz w:val="20"/>
    </w:rPr>
  </w:style>
  <w:style w:type="character" w:customStyle="1" w:styleId="WW8Num192z0">
    <w:name w:val="WW8Num192z0"/>
    <w:rsid w:val="00127BEC"/>
    <w:rPr>
      <w:rFonts w:ascii="Symbol" w:hAnsi="Symbol"/>
    </w:rPr>
  </w:style>
  <w:style w:type="character" w:customStyle="1" w:styleId="WW8Num192z1">
    <w:name w:val="WW8Num192z1"/>
    <w:rsid w:val="00127BEC"/>
    <w:rPr>
      <w:rFonts w:ascii="Courier New" w:hAnsi="Courier New"/>
    </w:rPr>
  </w:style>
  <w:style w:type="character" w:customStyle="1" w:styleId="WW8Num192z2">
    <w:name w:val="WW8Num192z2"/>
    <w:rsid w:val="00127BEC"/>
    <w:rPr>
      <w:rFonts w:ascii="Wingdings" w:hAnsi="Wingdings"/>
    </w:rPr>
  </w:style>
  <w:style w:type="character" w:customStyle="1" w:styleId="WW8Num194z0">
    <w:name w:val="WW8Num194z0"/>
    <w:rsid w:val="00127BEC"/>
    <w:rPr>
      <w:rFonts w:ascii="Times-Roman" w:eastAsia="Times New Roman" w:hAnsi="Times-Roman"/>
      <w:i w:val="0"/>
    </w:rPr>
  </w:style>
  <w:style w:type="character" w:customStyle="1" w:styleId="WW8Num194z1">
    <w:name w:val="WW8Num194z1"/>
    <w:rsid w:val="00127BEC"/>
    <w:rPr>
      <w:rFonts w:ascii="Courier New" w:hAnsi="Courier New"/>
    </w:rPr>
  </w:style>
  <w:style w:type="character" w:customStyle="1" w:styleId="WW8Num194z2">
    <w:name w:val="WW8Num194z2"/>
    <w:rsid w:val="00127BEC"/>
    <w:rPr>
      <w:rFonts w:ascii="Wingdings" w:hAnsi="Wingdings"/>
    </w:rPr>
  </w:style>
  <w:style w:type="character" w:customStyle="1" w:styleId="WW8Num194z3">
    <w:name w:val="WW8Num194z3"/>
    <w:rsid w:val="00127BEC"/>
    <w:rPr>
      <w:rFonts w:ascii="Symbol" w:hAnsi="Symbol"/>
    </w:rPr>
  </w:style>
  <w:style w:type="character" w:customStyle="1" w:styleId="WW8Num203z0">
    <w:name w:val="WW8Num203z0"/>
    <w:rsid w:val="00127BEC"/>
    <w:rPr>
      <w:rFonts w:ascii="Wingdings" w:eastAsia="Times New Roman" w:hAnsi="Wingdings"/>
    </w:rPr>
  </w:style>
  <w:style w:type="character" w:customStyle="1" w:styleId="WW8Num203z1">
    <w:name w:val="WW8Num203z1"/>
    <w:rsid w:val="00127BEC"/>
    <w:rPr>
      <w:rFonts w:ascii="Courier New" w:hAnsi="Courier New"/>
    </w:rPr>
  </w:style>
  <w:style w:type="character" w:customStyle="1" w:styleId="WW8Num203z2">
    <w:name w:val="WW8Num203z2"/>
    <w:rsid w:val="00127BEC"/>
    <w:rPr>
      <w:rFonts w:ascii="Wingdings" w:hAnsi="Wingdings"/>
    </w:rPr>
  </w:style>
  <w:style w:type="character" w:customStyle="1" w:styleId="WW8Num203z3">
    <w:name w:val="WW8Num203z3"/>
    <w:rsid w:val="00127BEC"/>
    <w:rPr>
      <w:rFonts w:ascii="Symbol" w:hAnsi="Symbol"/>
    </w:rPr>
  </w:style>
  <w:style w:type="character" w:customStyle="1" w:styleId="WW8Num204z1">
    <w:name w:val="WW8Num204z1"/>
    <w:rsid w:val="00127BEC"/>
    <w:rPr>
      <w:b/>
    </w:rPr>
  </w:style>
  <w:style w:type="character" w:customStyle="1" w:styleId="WW8Num206z0">
    <w:name w:val="WW8Num206z0"/>
    <w:rsid w:val="00127BEC"/>
    <w:rPr>
      <w:rFonts w:ascii="Symbol" w:eastAsia="Times New Roman" w:hAnsi="Symbol"/>
    </w:rPr>
  </w:style>
  <w:style w:type="character" w:customStyle="1" w:styleId="WW8Num206z1">
    <w:name w:val="WW8Num206z1"/>
    <w:rsid w:val="00127BEC"/>
    <w:rPr>
      <w:rFonts w:ascii="Courier New" w:hAnsi="Courier New"/>
    </w:rPr>
  </w:style>
  <w:style w:type="character" w:customStyle="1" w:styleId="WW8Num206z2">
    <w:name w:val="WW8Num206z2"/>
    <w:rsid w:val="00127BEC"/>
    <w:rPr>
      <w:rFonts w:ascii="Wingdings" w:hAnsi="Wingdings"/>
    </w:rPr>
  </w:style>
  <w:style w:type="character" w:customStyle="1" w:styleId="WW8Num206z3">
    <w:name w:val="WW8Num206z3"/>
    <w:rsid w:val="00127BEC"/>
    <w:rPr>
      <w:rFonts w:ascii="Symbol" w:hAnsi="Symbol"/>
    </w:rPr>
  </w:style>
  <w:style w:type="character" w:customStyle="1" w:styleId="WW8Num207z0">
    <w:name w:val="WW8Num207z0"/>
    <w:rsid w:val="00127BEC"/>
    <w:rPr>
      <w:rFonts w:ascii="Symbol" w:hAnsi="Symbol"/>
      <w:sz w:val="20"/>
    </w:rPr>
  </w:style>
  <w:style w:type="character" w:customStyle="1" w:styleId="WW8Num213z0">
    <w:name w:val="WW8Num213z0"/>
    <w:rsid w:val="00127BEC"/>
    <w:rPr>
      <w:rFonts w:ascii="Symbol" w:hAnsi="Symbol"/>
      <w:sz w:val="20"/>
    </w:rPr>
  </w:style>
  <w:style w:type="character" w:customStyle="1" w:styleId="WW8Num214z0">
    <w:name w:val="WW8Num214z0"/>
    <w:rsid w:val="00127BEC"/>
    <w:rPr>
      <w:rFonts w:ascii="Symbol" w:hAnsi="Symbol"/>
    </w:rPr>
  </w:style>
  <w:style w:type="character" w:customStyle="1" w:styleId="WW8Num214z1">
    <w:name w:val="WW8Num214z1"/>
    <w:rsid w:val="00127BEC"/>
    <w:rPr>
      <w:rFonts w:ascii="Courier New" w:hAnsi="Courier New"/>
    </w:rPr>
  </w:style>
  <w:style w:type="character" w:customStyle="1" w:styleId="WW8Num220z0">
    <w:name w:val="WW8Num220z0"/>
    <w:rsid w:val="00127BEC"/>
    <w:rPr>
      <w:u w:val="single"/>
    </w:rPr>
  </w:style>
  <w:style w:type="character" w:customStyle="1" w:styleId="WW8Num228z0">
    <w:name w:val="WW8Num228z0"/>
    <w:rsid w:val="00127BEC"/>
    <w:rPr>
      <w:rFonts w:ascii="Symbol" w:hAnsi="Symbol"/>
      <w:sz w:val="20"/>
    </w:rPr>
  </w:style>
  <w:style w:type="character" w:customStyle="1" w:styleId="WW8Num228z1">
    <w:name w:val="WW8Num228z1"/>
    <w:rsid w:val="00127BEC"/>
    <w:rPr>
      <w:rFonts w:ascii="Courier New" w:hAnsi="Courier New"/>
      <w:sz w:val="20"/>
    </w:rPr>
  </w:style>
  <w:style w:type="character" w:customStyle="1" w:styleId="WW8Num228z2">
    <w:name w:val="WW8Num228z2"/>
    <w:rsid w:val="00127BEC"/>
    <w:rPr>
      <w:rFonts w:ascii="Wingdings" w:hAnsi="Wingdings"/>
      <w:sz w:val="20"/>
    </w:rPr>
  </w:style>
  <w:style w:type="character" w:customStyle="1" w:styleId="WW8Num236z0">
    <w:name w:val="WW8Num236z0"/>
    <w:rsid w:val="00127BEC"/>
    <w:rPr>
      <w:rFonts w:ascii="Symbol" w:eastAsia="Times New Roman" w:hAnsi="Symbol"/>
    </w:rPr>
  </w:style>
  <w:style w:type="character" w:customStyle="1" w:styleId="WW8Num236z1">
    <w:name w:val="WW8Num236z1"/>
    <w:rsid w:val="00127BEC"/>
    <w:rPr>
      <w:rFonts w:ascii="Courier New" w:hAnsi="Courier New"/>
    </w:rPr>
  </w:style>
  <w:style w:type="character" w:customStyle="1" w:styleId="WW8Num236z2">
    <w:name w:val="WW8Num236z2"/>
    <w:rsid w:val="00127BEC"/>
    <w:rPr>
      <w:rFonts w:ascii="Wingdings" w:hAnsi="Wingdings"/>
    </w:rPr>
  </w:style>
  <w:style w:type="character" w:customStyle="1" w:styleId="WW8Num236z3">
    <w:name w:val="WW8Num236z3"/>
    <w:rsid w:val="00127BEC"/>
    <w:rPr>
      <w:rFonts w:ascii="Symbol" w:hAnsi="Symbol"/>
    </w:rPr>
  </w:style>
  <w:style w:type="character" w:customStyle="1" w:styleId="WW8Num239z0">
    <w:name w:val="WW8Num239z0"/>
    <w:rsid w:val="00127BEC"/>
    <w:rPr>
      <w:rFonts w:ascii="Times New Roman" w:eastAsia="Times New Roman" w:hAnsi="Times New Roman" w:cs="Times New Roman"/>
    </w:rPr>
  </w:style>
  <w:style w:type="character" w:customStyle="1" w:styleId="WW8Num239z1">
    <w:name w:val="WW8Num239z1"/>
    <w:rsid w:val="00127BEC"/>
    <w:rPr>
      <w:rFonts w:ascii="Courier New" w:hAnsi="Courier New"/>
    </w:rPr>
  </w:style>
  <w:style w:type="character" w:customStyle="1" w:styleId="WW8Num239z2">
    <w:name w:val="WW8Num239z2"/>
    <w:rsid w:val="00127BEC"/>
    <w:rPr>
      <w:rFonts w:ascii="Wingdings" w:hAnsi="Wingdings"/>
    </w:rPr>
  </w:style>
  <w:style w:type="character" w:customStyle="1" w:styleId="WW8Num239z3">
    <w:name w:val="WW8Num239z3"/>
    <w:rsid w:val="00127BEC"/>
    <w:rPr>
      <w:rFonts w:ascii="Symbol" w:hAnsi="Symbol"/>
    </w:rPr>
  </w:style>
  <w:style w:type="character" w:customStyle="1" w:styleId="char">
    <w:name w:val="char"/>
    <w:basedOn w:val="DefaultParagraphFont"/>
    <w:rsid w:val="00127BEC"/>
  </w:style>
  <w:style w:type="character" w:customStyle="1" w:styleId="hdr">
    <w:name w:val="hdr"/>
    <w:basedOn w:val="DefaultParagraphFont"/>
    <w:rsid w:val="00127BEC"/>
  </w:style>
  <w:style w:type="character" w:customStyle="1" w:styleId="bolding1">
    <w:name w:val="bolding1"/>
    <w:basedOn w:val="DefaultParagraphFont"/>
    <w:rsid w:val="00127BEC"/>
    <w:rPr>
      <w:b/>
      <w:bCs/>
    </w:rPr>
  </w:style>
  <w:style w:type="character" w:customStyle="1" w:styleId="bookoptions1">
    <w:name w:val="book_options1"/>
    <w:basedOn w:val="DefaultParagraphFont"/>
    <w:rsid w:val="00127BEC"/>
    <w:rPr>
      <w:b/>
      <w:bCs/>
      <w:color w:val="333366"/>
    </w:rPr>
  </w:style>
  <w:style w:type="character" w:customStyle="1" w:styleId="descriptionblock">
    <w:name w:val="description block"/>
    <w:basedOn w:val="DefaultParagraphFont"/>
    <w:rsid w:val="00127BEC"/>
  </w:style>
  <w:style w:type="character" w:customStyle="1" w:styleId="detailsboxblock">
    <w:name w:val="detailsbox block"/>
    <w:basedOn w:val="DefaultParagraphFont"/>
    <w:rsid w:val="00127BEC"/>
  </w:style>
  <w:style w:type="character" w:customStyle="1" w:styleId="Char3">
    <w:name w:val="Char3"/>
    <w:basedOn w:val="DefaultParagraphFont"/>
    <w:rsid w:val="00127BEC"/>
    <w:rPr>
      <w:rFonts w:cs="Arial"/>
      <w:bCs/>
      <w:u w:val="thick"/>
      <w:lang w:val="en-US" w:eastAsia="ar-SA" w:bidi="ar-SA"/>
    </w:rPr>
  </w:style>
  <w:style w:type="character" w:customStyle="1" w:styleId="Heading2CharCharCharCharCharCharCharCharCharCharCharCharCharChar">
    <w:name w:val="Heading 2 Char Char Char Char Char Char Char Char Char Char Char Char Char Char"/>
    <w:basedOn w:val="DefaultParagraphFont"/>
    <w:rsid w:val="00127BEC"/>
    <w:rPr>
      <w:rFonts w:eastAsia="SimSun" w:cs="Arial"/>
      <w:b/>
      <w:bCs/>
      <w:iCs/>
      <w:sz w:val="24"/>
      <w:szCs w:val="28"/>
      <w:lang w:val="en-US" w:eastAsia="ar-SA" w:bidi="ar-SA"/>
    </w:rPr>
  </w:style>
  <w:style w:type="character" w:customStyle="1" w:styleId="textmedium">
    <w:name w:val="textmedium"/>
    <w:basedOn w:val="DefaultParagraphFont"/>
    <w:rsid w:val="00127BEC"/>
  </w:style>
  <w:style w:type="character" w:customStyle="1" w:styleId="citation1">
    <w:name w:val="citation1"/>
    <w:basedOn w:val="DefaultParagraphFont"/>
    <w:rsid w:val="00127BEC"/>
    <w:rPr>
      <w:rFonts w:ascii="Verdana" w:hAnsi="Verdana"/>
      <w:sz w:val="17"/>
      <w:szCs w:val="17"/>
    </w:rPr>
  </w:style>
  <w:style w:type="character" w:customStyle="1" w:styleId="hithighlite">
    <w:name w:val="hithighlite"/>
    <w:basedOn w:val="DefaultParagraphFont"/>
    <w:rsid w:val="00127BEC"/>
  </w:style>
  <w:style w:type="character" w:customStyle="1" w:styleId="Style6pt">
    <w:name w:val="Style 6 pt"/>
    <w:basedOn w:val="DefaultParagraphFont"/>
    <w:qFormat/>
    <w:rsid w:val="00127BEC"/>
    <w:rPr>
      <w:sz w:val="12"/>
    </w:rPr>
  </w:style>
  <w:style w:type="character" w:customStyle="1" w:styleId="NumberingSymbols">
    <w:name w:val="Numbering Symbols"/>
    <w:rsid w:val="00127BEC"/>
    <w:rPr>
      <w:rFonts w:ascii="Garamond" w:hAnsi="Garamond"/>
    </w:rPr>
  </w:style>
  <w:style w:type="character" w:customStyle="1" w:styleId="Bullets">
    <w:name w:val="Bullets"/>
    <w:rsid w:val="00127BEC"/>
    <w:rPr>
      <w:rFonts w:ascii="StarSymbol" w:eastAsia="StarSymbol" w:hAnsi="StarSymbol" w:cs="StarSymbol"/>
      <w:sz w:val="18"/>
      <w:szCs w:val="18"/>
    </w:rPr>
  </w:style>
  <w:style w:type="character" w:customStyle="1" w:styleId="BoldandUnderlineChar5CharCharCharCharCharCharCharChar">
    <w:name w:val="Bold and Underline Char5 Char Char Char Char Char Char Char Char"/>
    <w:basedOn w:val="DefaultParagraphFont"/>
    <w:rsid w:val="00127BEC"/>
    <w:rPr>
      <w:b/>
      <w:szCs w:val="24"/>
      <w:u w:val="single"/>
      <w:lang w:val="en-US" w:eastAsia="ar-SA" w:bidi="ar-SA"/>
    </w:rPr>
  </w:style>
  <w:style w:type="character" w:customStyle="1" w:styleId="UnderlineChar6CharCharCharCharCharCharCharChar">
    <w:name w:val="Underline Char6 Char Char Char Char Char Char Char Char"/>
    <w:basedOn w:val="DefaultParagraphFont"/>
    <w:rsid w:val="00127BEC"/>
    <w:rPr>
      <w:szCs w:val="24"/>
      <w:u w:val="single"/>
      <w:lang w:val="en-US" w:eastAsia="ar-SA" w:bidi="ar-SA"/>
    </w:rPr>
  </w:style>
  <w:style w:type="paragraph" w:customStyle="1" w:styleId="Index">
    <w:name w:val="Index"/>
    <w:basedOn w:val="Normal"/>
    <w:rsid w:val="00127BEC"/>
    <w:pPr>
      <w:widowControl w:val="0"/>
      <w:suppressLineNumbers/>
      <w:suppressAutoHyphens/>
    </w:pPr>
    <w:rPr>
      <w:rFonts w:eastAsia="Calibri" w:cs="Tahoma"/>
      <w:lang w:bidi="en-US"/>
    </w:rPr>
  </w:style>
  <w:style w:type="paragraph" w:styleId="BodyTextIndent">
    <w:name w:val="Body Text Indent"/>
    <w:basedOn w:val="Normal"/>
    <w:next w:val="Normal"/>
    <w:link w:val="BodyTextIndentChar"/>
    <w:uiPriority w:val="99"/>
    <w:rsid w:val="00127BEC"/>
    <w:pPr>
      <w:widowControl w:val="0"/>
      <w:suppressAutoHyphens/>
      <w:autoSpaceDE w:val="0"/>
    </w:pPr>
    <w:rPr>
      <w:rFonts w:ascii="LHPMII+TimesNewRoman" w:eastAsia="Calibri" w:hAnsi="LHPMII+TimesNewRoman" w:cs="Times New Roman"/>
      <w:szCs w:val="20"/>
      <w:lang w:eastAsia="ar-SA"/>
    </w:rPr>
  </w:style>
  <w:style w:type="character" w:customStyle="1" w:styleId="BodyTextIndentChar">
    <w:name w:val="Body Text Indent Char"/>
    <w:basedOn w:val="DefaultParagraphFont"/>
    <w:link w:val="BodyTextIndent"/>
    <w:uiPriority w:val="99"/>
    <w:rsid w:val="00127BEC"/>
    <w:rPr>
      <w:rFonts w:ascii="LHPMII+TimesNewRoman" w:eastAsia="Calibri" w:hAnsi="LHPMII+TimesNewRoman" w:cs="Times New Roman"/>
      <w:sz w:val="22"/>
      <w:szCs w:val="20"/>
      <w:lang w:eastAsia="ar-SA"/>
    </w:rPr>
  </w:style>
  <w:style w:type="paragraph" w:customStyle="1" w:styleId="StyleLeft025Right025TopSinglesolidlineAuto">
    <w:name w:val="Style Left:  0.25&quot; Right:  0.25&quot; Top: (Single solid line Auto  ..."/>
    <w:basedOn w:val="Normal"/>
    <w:uiPriority w:val="99"/>
    <w:qFormat/>
    <w:rsid w:val="00127BEC"/>
    <w:pPr>
      <w:widowControl w:val="0"/>
      <w:pBdr>
        <w:top w:val="single" w:sz="4" w:space="1" w:color="000000"/>
        <w:left w:val="single" w:sz="4" w:space="0" w:color="000000"/>
        <w:bottom w:val="single" w:sz="4" w:space="1" w:color="000000"/>
        <w:right w:val="single" w:sz="4" w:space="4" w:color="000000"/>
      </w:pBdr>
      <w:suppressAutoHyphens/>
      <w:ind w:left="360" w:right="360"/>
    </w:pPr>
    <w:rPr>
      <w:rFonts w:ascii="Times New Roman" w:eastAsia="Calibri" w:hAnsi="Times New Roman" w:cs="Times New Roman"/>
      <w:szCs w:val="20"/>
      <w:lang w:eastAsia="ar-SA"/>
    </w:rPr>
  </w:style>
  <w:style w:type="paragraph" w:customStyle="1" w:styleId="ArgumentTags">
    <w:name w:val="Argument Tags"/>
    <w:basedOn w:val="Heading2"/>
    <w:uiPriority w:val="99"/>
    <w:qFormat/>
    <w:rsid w:val="00127BEC"/>
    <w:pPr>
      <w:widowControl w:val="0"/>
      <w:suppressAutoHyphens/>
      <w:contextualSpacing/>
    </w:pPr>
    <w:rPr>
      <w:rFonts w:ascii="Arial" w:eastAsia="Calibri" w:hAnsi="Arial" w:cs="Arial"/>
      <w:b w:val="0"/>
      <w:bCs w:val="0"/>
      <w:iCs/>
      <w:sz w:val="24"/>
      <w:szCs w:val="22"/>
      <w:lang w:eastAsia="ar-SA"/>
    </w:rPr>
  </w:style>
  <w:style w:type="paragraph" w:customStyle="1" w:styleId="subhead">
    <w:name w:val="subhead"/>
    <w:basedOn w:val="Normal"/>
    <w:qFormat/>
    <w:rsid w:val="00127BEC"/>
    <w:pPr>
      <w:widowControl w:val="0"/>
      <w:suppressAutoHyphens/>
      <w:spacing w:after="120" w:line="225" w:lineRule="atLeast"/>
      <w:ind w:right="180"/>
    </w:pPr>
    <w:rPr>
      <w:rFonts w:eastAsia="Calibri" w:cs="Times New Roman"/>
      <w:color w:val="5177C5"/>
      <w:szCs w:val="20"/>
      <w:lang w:eastAsia="ar-SA"/>
    </w:rPr>
  </w:style>
  <w:style w:type="paragraph" w:customStyle="1" w:styleId="StyleHeading110pt">
    <w:name w:val="Style Heading 1 + 10 pt"/>
    <w:basedOn w:val="Heading1"/>
    <w:uiPriority w:val="99"/>
    <w:qFormat/>
    <w:rsid w:val="00127BEC"/>
    <w:pPr>
      <w:pBdr>
        <w:top w:val="single" w:sz="8" w:space="1" w:color="000000"/>
        <w:left w:val="single" w:sz="8" w:space="4" w:color="000000"/>
        <w:bottom w:val="single" w:sz="8" w:space="1" w:color="000000"/>
        <w:right w:val="single" w:sz="8" w:space="4" w:color="000000"/>
      </w:pBdr>
      <w:suppressAutoHyphens/>
      <w:contextualSpacing/>
    </w:pPr>
    <w:rPr>
      <w:rFonts w:ascii="Times New Roman" w:eastAsia="Times New Roman" w:hAnsi="Times New Roman" w:cs="Times New Roman"/>
      <w:bCs w:val="0"/>
      <w:caps/>
      <w:kern w:val="1"/>
      <w:sz w:val="32"/>
      <w:lang w:eastAsia="ar-SA"/>
    </w:rPr>
  </w:style>
  <w:style w:type="paragraph" w:customStyle="1" w:styleId="StyleStyleHeading110pt10pt">
    <w:name w:val="Style Style Heading 1 + 10 pt + 10 pt"/>
    <w:basedOn w:val="StyleHeading110pt"/>
    <w:uiPriority w:val="99"/>
    <w:qFormat/>
    <w:rsid w:val="00127BEC"/>
  </w:style>
  <w:style w:type="paragraph" w:customStyle="1" w:styleId="StyleUnderliningTimesNewRomanBoldNounderlineKernat16">
    <w:name w:val="Style Underlining + Times New Roman Bold No underline Kern at 16..."/>
    <w:basedOn w:val="Normal"/>
    <w:uiPriority w:val="99"/>
    <w:qFormat/>
    <w:rsid w:val="00127BEC"/>
    <w:pPr>
      <w:widowControl w:val="0"/>
      <w:suppressAutoHyphens/>
    </w:pPr>
    <w:rPr>
      <w:rFonts w:ascii="Times New Roman" w:eastAsia="Calibri" w:hAnsi="Times New Roman" w:cs="Times New Roman"/>
      <w:b/>
      <w:bCs/>
      <w:kern w:val="1"/>
      <w:sz w:val="32"/>
      <w:szCs w:val="32"/>
      <w:lang w:eastAsia="ar-SA"/>
    </w:rPr>
  </w:style>
  <w:style w:type="paragraph" w:customStyle="1" w:styleId="StyleUnderliningTimesNewRomanBoldNounderlineKernat161">
    <w:name w:val="Style Underlining + Times New Roman Bold No underline Kern at 16...1"/>
    <w:basedOn w:val="Normal"/>
    <w:uiPriority w:val="99"/>
    <w:qFormat/>
    <w:rsid w:val="00127BEC"/>
    <w:pPr>
      <w:widowControl w:val="0"/>
      <w:suppressAutoHyphens/>
    </w:pPr>
    <w:rPr>
      <w:rFonts w:ascii="Times New Roman" w:eastAsia="Calibri" w:hAnsi="Times New Roman" w:cs="Times New Roman"/>
      <w:b/>
      <w:bCs/>
      <w:kern w:val="1"/>
      <w:sz w:val="32"/>
      <w:szCs w:val="32"/>
      <w:lang w:eastAsia="ar-SA"/>
    </w:rPr>
  </w:style>
  <w:style w:type="paragraph" w:customStyle="1" w:styleId="StyleBoldUnderliningKernat16pt">
    <w:name w:val="Style Bold Underlining + Kern at 16 pt"/>
    <w:uiPriority w:val="99"/>
    <w:qFormat/>
    <w:rsid w:val="00127BEC"/>
    <w:pPr>
      <w:widowControl w:val="0"/>
      <w:tabs>
        <w:tab w:val="left" w:pos="8820"/>
      </w:tabs>
      <w:suppressAutoHyphens/>
      <w:autoSpaceDE w:val="0"/>
      <w:spacing w:before="100" w:after="100"/>
    </w:pPr>
    <w:rPr>
      <w:rFonts w:ascii="Times New Roman" w:eastAsia="Times New Roman" w:hAnsi="Times New Roman" w:cs="Times New Roman"/>
      <w:b/>
      <w:bCs/>
      <w:kern w:val="1"/>
      <w:sz w:val="32"/>
      <w:szCs w:val="32"/>
      <w:u w:val="single"/>
      <w:lang w:val="en-GB" w:eastAsia="ar-SA"/>
    </w:rPr>
  </w:style>
  <w:style w:type="paragraph" w:customStyle="1" w:styleId="boldy">
    <w:name w:val="boldy"/>
    <w:basedOn w:val="Heading2"/>
    <w:uiPriority w:val="99"/>
    <w:qFormat/>
    <w:rsid w:val="00127BEC"/>
    <w:pPr>
      <w:widowControl w:val="0"/>
      <w:suppressAutoHyphens/>
      <w:contextualSpacing/>
    </w:pPr>
    <w:rPr>
      <w:rFonts w:ascii="Times New Roman" w:eastAsia="Calibri" w:hAnsi="Times New Roman" w:cs="Arial"/>
      <w:b w:val="0"/>
      <w:bCs w:val="0"/>
      <w:iCs/>
      <w:szCs w:val="20"/>
      <w:lang w:eastAsia="ar-SA"/>
    </w:rPr>
  </w:style>
  <w:style w:type="paragraph" w:customStyle="1" w:styleId="TxBr6p1">
    <w:name w:val="TxBr_6p1"/>
    <w:basedOn w:val="Normal"/>
    <w:uiPriority w:val="99"/>
    <w:qFormat/>
    <w:rsid w:val="00127BEC"/>
    <w:pPr>
      <w:widowControl w:val="0"/>
      <w:tabs>
        <w:tab w:val="left" w:pos="204"/>
      </w:tabs>
      <w:suppressAutoHyphens/>
      <w:autoSpaceDE w:val="0"/>
      <w:spacing w:line="238" w:lineRule="atLeast"/>
      <w:ind w:firstLine="204"/>
      <w:jc w:val="both"/>
    </w:pPr>
    <w:rPr>
      <w:rFonts w:ascii="Times New Roman" w:eastAsia="Calibri" w:hAnsi="Times New Roman" w:cs="Times New Roman"/>
      <w:szCs w:val="20"/>
      <w:lang w:bidi="en-US"/>
    </w:rPr>
  </w:style>
  <w:style w:type="paragraph" w:customStyle="1" w:styleId="cardCharCharCharCharCharCharCharCharCharCharCharCharCharCharChar">
    <w:name w:val="card Char Char Char Char Char Char Char Char Char Char Char Char Char Char Char"/>
    <w:basedOn w:val="Normal"/>
    <w:uiPriority w:val="99"/>
    <w:qFormat/>
    <w:rsid w:val="00127BEC"/>
    <w:pPr>
      <w:widowControl w:val="0"/>
      <w:suppressAutoHyphens/>
      <w:ind w:left="400"/>
    </w:pPr>
    <w:rPr>
      <w:rFonts w:ascii="Times New Roman" w:eastAsia="Calibri" w:hAnsi="Times New Roman" w:cs="Times New Roman"/>
      <w:szCs w:val="20"/>
      <w:lang w:bidi="en-US"/>
    </w:rPr>
  </w:style>
  <w:style w:type="paragraph" w:customStyle="1" w:styleId="UnderlineStyle">
    <w:name w:val="Underline Style"/>
    <w:basedOn w:val="Normal"/>
    <w:qFormat/>
    <w:rsid w:val="00127BEC"/>
    <w:pPr>
      <w:widowControl w:val="0"/>
      <w:suppressAutoHyphens/>
    </w:pPr>
    <w:rPr>
      <w:rFonts w:ascii="Times New Roman" w:eastAsia="Calibri" w:hAnsi="Times New Roman" w:cs="Times New Roman"/>
      <w:b/>
      <w:u w:val="single"/>
      <w:lang w:eastAsia="ar-SA"/>
    </w:rPr>
  </w:style>
  <w:style w:type="paragraph" w:customStyle="1" w:styleId="Normalization">
    <w:name w:val="Normalization"/>
    <w:basedOn w:val="Normal"/>
    <w:uiPriority w:val="99"/>
    <w:qFormat/>
    <w:rsid w:val="00127BEC"/>
    <w:pPr>
      <w:widowControl w:val="0"/>
      <w:suppressAutoHyphens/>
    </w:pPr>
    <w:rPr>
      <w:rFonts w:ascii="Times New Roman" w:eastAsia="Calibri" w:hAnsi="Times New Roman" w:cs="Times New Roman"/>
      <w:sz w:val="18"/>
      <w:lang w:eastAsia="ar-SA"/>
    </w:rPr>
  </w:style>
  <w:style w:type="paragraph" w:customStyle="1" w:styleId="BreifTitle">
    <w:name w:val="Breif Title"/>
    <w:basedOn w:val="Normal"/>
    <w:uiPriority w:val="99"/>
    <w:qFormat/>
    <w:rsid w:val="00127BEC"/>
    <w:pPr>
      <w:widowControl w:val="0"/>
      <w:suppressAutoHyphens/>
      <w:autoSpaceDE w:val="0"/>
      <w:jc w:val="center"/>
    </w:pPr>
    <w:rPr>
      <w:rFonts w:eastAsia="Calibri" w:cs="Times New Roman"/>
      <w:b/>
      <w:caps/>
      <w:lang w:eastAsia="ar-SA"/>
    </w:rPr>
  </w:style>
  <w:style w:type="paragraph" w:customStyle="1" w:styleId="tagCharChar1Char">
    <w:name w:val="tag Char Char1 Char"/>
    <w:basedOn w:val="Normal"/>
    <w:uiPriority w:val="99"/>
    <w:qFormat/>
    <w:rsid w:val="00127BEC"/>
    <w:pPr>
      <w:suppressAutoHyphens/>
    </w:pPr>
    <w:rPr>
      <w:rFonts w:ascii="Times New Roman" w:eastAsia="Calibri" w:hAnsi="Times New Roman" w:cs="Times New Roman"/>
      <w:b/>
      <w:bCs/>
      <w:lang w:eastAsia="ar-SA"/>
    </w:rPr>
  </w:style>
  <w:style w:type="paragraph" w:customStyle="1" w:styleId="WW-Default">
    <w:name w:val="WW-Default"/>
    <w:qFormat/>
    <w:rsid w:val="00127BEC"/>
    <w:pPr>
      <w:widowControl w:val="0"/>
      <w:suppressAutoHyphens/>
      <w:autoSpaceDE w:val="0"/>
    </w:pPr>
    <w:rPr>
      <w:rFonts w:ascii="Arial Black" w:eastAsia="Times New Roman" w:hAnsi="Arial Black" w:cs="Arial Black"/>
      <w:color w:val="000000"/>
      <w:lang w:eastAsia="ar-SA"/>
    </w:rPr>
  </w:style>
  <w:style w:type="paragraph" w:customStyle="1" w:styleId="CM12">
    <w:name w:val="CM12"/>
    <w:basedOn w:val="WW-Default"/>
    <w:next w:val="WW-Default"/>
    <w:uiPriority w:val="99"/>
    <w:qFormat/>
    <w:rsid w:val="00127BEC"/>
    <w:pPr>
      <w:spacing w:line="320" w:lineRule="atLeast"/>
    </w:pPr>
    <w:rPr>
      <w:rFonts w:ascii="Granjon LT Std" w:hAnsi="Granjon LT Std" w:cs="Times New Roman"/>
      <w:lang w:eastAsia="en-US" w:bidi="en-US"/>
    </w:rPr>
  </w:style>
  <w:style w:type="paragraph" w:customStyle="1" w:styleId="CM44">
    <w:name w:val="CM44"/>
    <w:basedOn w:val="WW-Default"/>
    <w:next w:val="WW-Default"/>
    <w:uiPriority w:val="99"/>
    <w:qFormat/>
    <w:rsid w:val="00127BEC"/>
    <w:pPr>
      <w:spacing w:after="480"/>
    </w:pPr>
    <w:rPr>
      <w:rFonts w:ascii="Granjon LT Std" w:hAnsi="Granjon LT Std" w:cs="Times New Roman"/>
      <w:lang w:eastAsia="en-US" w:bidi="en-US"/>
    </w:rPr>
  </w:style>
  <w:style w:type="paragraph" w:customStyle="1" w:styleId="CM10">
    <w:name w:val="CM10"/>
    <w:basedOn w:val="WW-Default"/>
    <w:next w:val="WW-Default"/>
    <w:uiPriority w:val="99"/>
    <w:qFormat/>
    <w:rsid w:val="00127BEC"/>
    <w:pPr>
      <w:spacing w:line="320" w:lineRule="atLeast"/>
    </w:pPr>
    <w:rPr>
      <w:rFonts w:ascii="Granjon LT Std" w:hAnsi="Granjon LT Std" w:cs="Times New Roman"/>
      <w:lang w:eastAsia="en-US" w:bidi="en-US"/>
    </w:rPr>
  </w:style>
  <w:style w:type="paragraph" w:customStyle="1" w:styleId="NoteLevel1">
    <w:name w:val="Note Level 1"/>
    <w:basedOn w:val="Normal"/>
    <w:rsid w:val="00127BEC"/>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127BEC"/>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127BEC"/>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127BEC"/>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127BEC"/>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127BEC"/>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127BEC"/>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127BEC"/>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
    <w:name w:val="Heading 10"/>
    <w:basedOn w:val="Heading1"/>
    <w:next w:val="BodyText"/>
    <w:rsid w:val="00127BEC"/>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127BEC"/>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127BEC"/>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127BEC"/>
    <w:pPr>
      <w:tabs>
        <w:tab w:val="clear" w:pos="9450"/>
      </w:tabs>
      <w:jc w:val="center"/>
    </w:pPr>
    <w:rPr>
      <w:rFonts w:ascii="Garamond" w:eastAsia="Times New Roman" w:hAnsi="Garamond"/>
      <w:b/>
      <w:bCs/>
      <w:kern w:val="0"/>
      <w:lang w:bidi="en-US"/>
    </w:rPr>
  </w:style>
  <w:style w:type="paragraph" w:customStyle="1" w:styleId="cardtextemphasis">
    <w:name w:val="card text emphasis"/>
    <w:basedOn w:val="UnderlinedCardText"/>
    <w:qFormat/>
    <w:rsid w:val="00127BEC"/>
    <w:pPr>
      <w:widowControl w:val="0"/>
      <w:suppressAutoHyphens/>
      <w:spacing w:before="86" w:after="86"/>
      <w:ind w:left="86" w:right="86"/>
    </w:pPr>
    <w:rPr>
      <w:rFonts w:eastAsia="Times New Roman"/>
      <w:b/>
    </w:rPr>
  </w:style>
  <w:style w:type="character" w:customStyle="1" w:styleId="a1">
    <w:name w:val="a1"/>
    <w:basedOn w:val="DefaultParagraphFont"/>
    <w:rsid w:val="00127BEC"/>
    <w:rPr>
      <w:color w:val="008000"/>
    </w:rPr>
  </w:style>
  <w:style w:type="character" w:customStyle="1" w:styleId="AUNDERLINE0">
    <w:name w:val="AUNDERLINE"/>
    <w:basedOn w:val="DefaultParagraphFont"/>
    <w:qFormat/>
    <w:rsid w:val="00127BEC"/>
    <w:rPr>
      <w:rFonts w:ascii="Times New Roman" w:hAnsi="Times New Roman"/>
      <w:sz w:val="20"/>
      <w:u w:val="single"/>
    </w:rPr>
  </w:style>
  <w:style w:type="paragraph" w:customStyle="1" w:styleId="NormalUnderline0">
    <w:name w:val="Normal + Underline"/>
    <w:basedOn w:val="Normal"/>
    <w:rsid w:val="00127BEC"/>
    <w:pPr>
      <w:ind w:left="720"/>
    </w:pPr>
    <w:rPr>
      <w:rFonts w:ascii="Times New Roman" w:eastAsia="Calibri" w:hAnsi="Times New Roman" w:cs="Times New Roman"/>
      <w:b/>
      <w:u w:val="single"/>
    </w:rPr>
  </w:style>
  <w:style w:type="character" w:customStyle="1" w:styleId="NormalUnderlineChar">
    <w:name w:val="Normal + Underline Char"/>
    <w:basedOn w:val="DefaultParagraphFont"/>
    <w:rsid w:val="00127BEC"/>
    <w:rPr>
      <w:b/>
      <w:sz w:val="24"/>
      <w:szCs w:val="24"/>
      <w:u w:val="single"/>
      <w:lang w:val="en-US" w:eastAsia="en-US" w:bidi="ar-SA"/>
    </w:rPr>
  </w:style>
  <w:style w:type="paragraph" w:customStyle="1" w:styleId="western">
    <w:name w:val="western"/>
    <w:basedOn w:val="Normal"/>
    <w:rsid w:val="00127BEC"/>
    <w:pPr>
      <w:spacing w:before="100" w:beforeAutospacing="1" w:after="100" w:afterAutospacing="1"/>
    </w:pPr>
    <w:rPr>
      <w:rFonts w:ascii="Times New Roman" w:eastAsia="Calibri" w:hAnsi="Times New Roman" w:cs="Times New Roman"/>
    </w:rPr>
  </w:style>
  <w:style w:type="character" w:customStyle="1" w:styleId="CitesChar1">
    <w:name w:val="Cites Char1"/>
    <w:basedOn w:val="DefaultParagraphFont"/>
    <w:rsid w:val="00127BEC"/>
    <w:rPr>
      <w:b/>
      <w:szCs w:val="24"/>
      <w:u w:val="single"/>
      <w:lang w:val="en-US" w:eastAsia="en-US" w:bidi="ar-SA"/>
    </w:rPr>
  </w:style>
  <w:style w:type="character" w:customStyle="1" w:styleId="UnderlinedTextCharChar">
    <w:name w:val="Underlined Text Char Char"/>
    <w:basedOn w:val="DefaultParagraphFont"/>
    <w:rsid w:val="00127BEC"/>
    <w:rPr>
      <w:rFonts w:cs="Arial"/>
      <w:bCs/>
      <w:szCs w:val="26"/>
      <w:u w:val="single"/>
      <w:lang w:val="en-US" w:eastAsia="en-US" w:bidi="ar-SA"/>
    </w:rPr>
  </w:style>
  <w:style w:type="paragraph" w:customStyle="1" w:styleId="Repeatblockheading0">
    <w:name w:val="Repeat block heading"/>
    <w:basedOn w:val="Title"/>
    <w:rsid w:val="00127BEC"/>
    <w:pPr>
      <w:pBdr>
        <w:bottom w:val="single" w:sz="12" w:space="1" w:color="auto"/>
      </w:pBdr>
      <w:spacing w:after="0"/>
      <w:ind w:left="0"/>
      <w:jc w:val="center"/>
      <w:outlineLvl w:val="1"/>
    </w:pPr>
    <w:rPr>
      <w:rFonts w:ascii="Estrangelo Edessa" w:eastAsia="Times New Roman" w:hAnsi="Estrangelo Edessa" w:cs="Times New Roman"/>
      <w:sz w:val="48"/>
      <w:szCs w:val="48"/>
      <w:u w:val="none"/>
    </w:rPr>
  </w:style>
  <w:style w:type="character" w:customStyle="1" w:styleId="lqqtgroup">
    <w:name w:val="lqqtgroup"/>
    <w:basedOn w:val="DefaultParagraphFont"/>
    <w:rsid w:val="00127BEC"/>
  </w:style>
  <w:style w:type="character" w:customStyle="1" w:styleId="quotedtooltip">
    <w:name w:val="quotedtooltip"/>
    <w:basedOn w:val="DefaultParagraphFont"/>
    <w:rsid w:val="00127BEC"/>
  </w:style>
  <w:style w:type="character" w:customStyle="1" w:styleId="quotedtooltipbox">
    <w:name w:val="quotedtooltipbox"/>
    <w:basedOn w:val="DefaultParagraphFont"/>
    <w:rsid w:val="00127BEC"/>
  </w:style>
  <w:style w:type="character" w:customStyle="1" w:styleId="mwlivequotes">
    <w:name w:val="mwlivequotes"/>
    <w:basedOn w:val="DefaultParagraphFont"/>
    <w:rsid w:val="00127BEC"/>
  </w:style>
  <w:style w:type="character" w:customStyle="1" w:styleId="lastlabel">
    <w:name w:val="lastlabel"/>
    <w:basedOn w:val="DefaultParagraphFont"/>
    <w:rsid w:val="00127BEC"/>
  </w:style>
  <w:style w:type="character" w:customStyle="1" w:styleId="lb07">
    <w:name w:val="lb07"/>
    <w:basedOn w:val="DefaultParagraphFont"/>
    <w:rsid w:val="00127BEC"/>
  </w:style>
  <w:style w:type="character" w:customStyle="1" w:styleId="qted">
    <w:name w:val="qted"/>
    <w:basedOn w:val="DefaultParagraphFont"/>
    <w:rsid w:val="00127BEC"/>
  </w:style>
  <w:style w:type="character" w:customStyle="1" w:styleId="t14">
    <w:name w:val="t14"/>
    <w:basedOn w:val="DefaultParagraphFont"/>
    <w:rsid w:val="00127BEC"/>
  </w:style>
  <w:style w:type="paragraph" w:customStyle="1" w:styleId="format-body">
    <w:name w:val="format-body"/>
    <w:basedOn w:val="Normal"/>
    <w:rsid w:val="00127BEC"/>
    <w:pPr>
      <w:spacing w:before="100" w:beforeAutospacing="1" w:after="100" w:afterAutospacing="1"/>
    </w:pPr>
    <w:rPr>
      <w:rFonts w:ascii="Times New Roman" w:eastAsia="Calibri" w:hAnsi="Times New Roman" w:cs="Times New Roman"/>
    </w:rPr>
  </w:style>
  <w:style w:type="character" w:customStyle="1" w:styleId="crosslinkpopup">
    <w:name w:val="crosslinkpopup"/>
    <w:basedOn w:val="DefaultParagraphFont"/>
    <w:rsid w:val="00127BEC"/>
  </w:style>
  <w:style w:type="character" w:customStyle="1" w:styleId="searchtermbold">
    <w:name w:val="searchtermbold"/>
    <w:basedOn w:val="DefaultParagraphFont"/>
    <w:rsid w:val="00127BEC"/>
  </w:style>
  <w:style w:type="character" w:customStyle="1" w:styleId="spanstyle">
    <w:name w:val="spanstyle"/>
    <w:basedOn w:val="DefaultParagraphFont"/>
    <w:rsid w:val="00127BEC"/>
  </w:style>
  <w:style w:type="character" w:customStyle="1" w:styleId="ShrinkChar">
    <w:name w:val="Shrink Char"/>
    <w:basedOn w:val="DefaultParagraphFont"/>
    <w:rsid w:val="00127BEC"/>
    <w:rPr>
      <w:rFonts w:ascii="Times New Roman" w:eastAsia="Times New Roman" w:hAnsi="Times New Roman"/>
      <w:sz w:val="12"/>
      <w:lang w:val="en-US" w:eastAsia="en-US" w:bidi="ar-SA"/>
    </w:rPr>
  </w:style>
  <w:style w:type="character" w:customStyle="1" w:styleId="FullCiteChar">
    <w:name w:val="Full Cite Char"/>
    <w:basedOn w:val="DefaultParagraphFont"/>
    <w:rsid w:val="00127BEC"/>
    <w:rPr>
      <w:lang w:val="en-US" w:eastAsia="en-US" w:bidi="ar-SA"/>
    </w:rPr>
  </w:style>
  <w:style w:type="character" w:customStyle="1" w:styleId="f">
    <w:name w:val="f"/>
    <w:basedOn w:val="DefaultParagraphFont"/>
    <w:rsid w:val="00127BEC"/>
  </w:style>
  <w:style w:type="character" w:customStyle="1" w:styleId="nfakpe">
    <w:name w:val="nfakpe"/>
    <w:basedOn w:val="DefaultParagraphFont"/>
    <w:rsid w:val="00127BEC"/>
  </w:style>
  <w:style w:type="character" w:customStyle="1" w:styleId="DebateBlockCharChar">
    <w:name w:val="Debate Block Char Char"/>
    <w:basedOn w:val="DefaultParagraphFont"/>
    <w:rsid w:val="00127BEC"/>
    <w:rPr>
      <w:rFonts w:cs="Arial"/>
      <w:b/>
      <w:bCs/>
      <w:kern w:val="32"/>
      <w:sz w:val="36"/>
      <w:szCs w:val="32"/>
      <w:u w:val="single"/>
    </w:rPr>
  </w:style>
  <w:style w:type="character" w:customStyle="1" w:styleId="DebateTagChar0">
    <w:name w:val="Debate Tag Char"/>
    <w:aliases w:val="Heading 2 Char1 Char Char1 Char,Heading 2 Char Char Char Char1 Char,Heading 2 Char1 Char Char1 Char Char Char,Heading 2 Char Char Char Char1 Char Char Char,Tagging Char Char"/>
    <w:basedOn w:val="DefaultParagraphFont"/>
    <w:rsid w:val="00127BEC"/>
    <w:rPr>
      <w:rFonts w:cs="Arial"/>
      <w:b/>
      <w:bCs/>
      <w:iCs/>
      <w:sz w:val="24"/>
      <w:szCs w:val="28"/>
    </w:rPr>
  </w:style>
  <w:style w:type="paragraph" w:customStyle="1" w:styleId="Language">
    <w:name w:val="Language"/>
    <w:basedOn w:val="Normal"/>
    <w:qFormat/>
    <w:rsid w:val="00127BEC"/>
    <w:rPr>
      <w:rFonts w:ascii="Times New Roman" w:eastAsia="Calibri" w:hAnsi="Times New Roman" w:cs="Times New Roman"/>
      <w:strike/>
      <w:szCs w:val="20"/>
    </w:rPr>
  </w:style>
  <w:style w:type="character" w:customStyle="1" w:styleId="citsource">
    <w:name w:val="citsource"/>
    <w:basedOn w:val="DefaultParagraphFont"/>
    <w:rsid w:val="00127BEC"/>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rsid w:val="00127BEC"/>
    <w:rPr>
      <w:b/>
      <w:u w:val="single"/>
    </w:rPr>
  </w:style>
  <w:style w:type="character" w:customStyle="1" w:styleId="sc">
    <w:name w:val="sc"/>
    <w:basedOn w:val="DefaultParagraphFont"/>
    <w:rsid w:val="00127BEC"/>
  </w:style>
  <w:style w:type="character" w:customStyle="1" w:styleId="dd">
    <w:name w:val="dd"/>
    <w:basedOn w:val="DefaultParagraphFont"/>
    <w:rsid w:val="00127BEC"/>
  </w:style>
  <w:style w:type="character" w:customStyle="1" w:styleId="post-author">
    <w:name w:val="post-author"/>
    <w:basedOn w:val="DefaultParagraphFont"/>
    <w:rsid w:val="00127BEC"/>
  </w:style>
  <w:style w:type="character" w:customStyle="1" w:styleId="ital-inline">
    <w:name w:val="ital-inline"/>
    <w:basedOn w:val="DefaultParagraphFont"/>
    <w:rsid w:val="00127BEC"/>
  </w:style>
  <w:style w:type="character" w:customStyle="1" w:styleId="atime">
    <w:name w:val="atime"/>
    <w:basedOn w:val="DefaultParagraphFont"/>
    <w:rsid w:val="00127BEC"/>
  </w:style>
  <w:style w:type="character" w:customStyle="1" w:styleId="ReadText">
    <w:name w:val="Read Text"/>
    <w:basedOn w:val="DefaultParagraphFont"/>
    <w:rsid w:val="00127BEC"/>
    <w:rPr>
      <w:rFonts w:ascii="Times New Roman" w:hAnsi="Times New Roman"/>
      <w:b/>
      <w:bCs/>
      <w:sz w:val="24"/>
      <w:u w:val="single"/>
    </w:rPr>
  </w:style>
  <w:style w:type="paragraph" w:customStyle="1" w:styleId="unread">
    <w:name w:val="unread"/>
    <w:basedOn w:val="Normal"/>
    <w:rsid w:val="00127BEC"/>
    <w:rPr>
      <w:rFonts w:ascii="Times New Roman" w:eastAsia="Calibri" w:hAnsi="Times New Roman" w:cs="Times New Roman"/>
    </w:rPr>
  </w:style>
  <w:style w:type="character" w:customStyle="1" w:styleId="unreadChar">
    <w:name w:val="unread Char"/>
    <w:basedOn w:val="DefaultParagraphFont"/>
    <w:rsid w:val="00127BEC"/>
    <w:rPr>
      <w:szCs w:val="24"/>
      <w:lang w:val="en-US" w:eastAsia="en-US" w:bidi="ar-SA"/>
    </w:rPr>
  </w:style>
  <w:style w:type="paragraph" w:customStyle="1" w:styleId="cardunderlined0">
    <w:name w:val="card underlined"/>
    <w:basedOn w:val="Normal"/>
    <w:rsid w:val="00127BEC"/>
    <w:rPr>
      <w:rFonts w:ascii="Arial" w:eastAsia="Calibri" w:hAnsi="Arial" w:cs="Times New Roman"/>
      <w:u w:val="single"/>
    </w:rPr>
  </w:style>
  <w:style w:type="character" w:customStyle="1" w:styleId="Internetlink1">
    <w:name w:val="Internet link1"/>
    <w:rsid w:val="00127BEC"/>
    <w:rPr>
      <w:color w:val="000080"/>
      <w:u w:val="single"/>
    </w:rPr>
  </w:style>
  <w:style w:type="character" w:customStyle="1" w:styleId="StrongEmphasis">
    <w:name w:val="Strong Emphasis"/>
    <w:rsid w:val="00127BEC"/>
    <w:rPr>
      <w:b/>
    </w:rPr>
  </w:style>
  <w:style w:type="character" w:customStyle="1" w:styleId="underliningChar0">
    <w:name w:val="underlining Char"/>
    <w:basedOn w:val="DefaultParagraphFont"/>
    <w:rsid w:val="00127BEC"/>
    <w:rPr>
      <w:b/>
      <w:szCs w:val="24"/>
      <w:u w:val="single"/>
      <w:lang w:val="en-US" w:eastAsia="en-US" w:bidi="ar-SA"/>
    </w:rPr>
  </w:style>
  <w:style w:type="character" w:customStyle="1" w:styleId="notreadChar">
    <w:name w:val="not read Char"/>
    <w:basedOn w:val="DefaultParagraphFont"/>
    <w:rsid w:val="00127BEC"/>
    <w:rPr>
      <w:sz w:val="18"/>
      <w:szCs w:val="24"/>
      <w:lang w:val="en-US" w:eastAsia="en-US" w:bidi="ar-SA"/>
    </w:rPr>
  </w:style>
  <w:style w:type="character" w:customStyle="1" w:styleId="journalname">
    <w:name w:val="journalname"/>
    <w:basedOn w:val="DefaultParagraphFont"/>
    <w:rsid w:val="00127BEC"/>
  </w:style>
  <w:style w:type="character" w:customStyle="1" w:styleId="b">
    <w:name w:val="b"/>
    <w:basedOn w:val="DefaultParagraphFont"/>
    <w:rsid w:val="00127BEC"/>
  </w:style>
  <w:style w:type="character" w:customStyle="1" w:styleId="insideheadline">
    <w:name w:val="insideheadline"/>
    <w:basedOn w:val="DefaultParagraphFont"/>
    <w:rsid w:val="00127BEC"/>
  </w:style>
  <w:style w:type="character" w:customStyle="1" w:styleId="byl">
    <w:name w:val="byl"/>
    <w:basedOn w:val="DefaultParagraphFont"/>
    <w:rsid w:val="00127BEC"/>
  </w:style>
  <w:style w:type="character" w:customStyle="1" w:styleId="NormalUnderlineChar0">
    <w:name w:val="Normal Underline Char"/>
    <w:basedOn w:val="DefaultParagraphFont"/>
    <w:rsid w:val="00127BEC"/>
    <w:rPr>
      <w:szCs w:val="24"/>
      <w:u w:val="single"/>
    </w:rPr>
  </w:style>
  <w:style w:type="paragraph" w:customStyle="1" w:styleId="article-text">
    <w:name w:val="article-text"/>
    <w:basedOn w:val="Normal"/>
    <w:rsid w:val="00127BEC"/>
    <w:pPr>
      <w:spacing w:before="100" w:beforeAutospacing="1" w:after="100" w:afterAutospacing="1"/>
    </w:pPr>
    <w:rPr>
      <w:rFonts w:ascii="Times New Roman" w:eastAsia="SimSun" w:hAnsi="Times New Roman" w:cs="Times New Roman"/>
      <w:lang w:eastAsia="zh-CN"/>
    </w:rPr>
  </w:style>
  <w:style w:type="character" w:customStyle="1" w:styleId="mwlivequotesupdelayed">
    <w:name w:val="mwlivequotes up delayed"/>
    <w:basedOn w:val="DefaultParagraphFont"/>
    <w:rsid w:val="00127BEC"/>
  </w:style>
  <w:style w:type="character" w:customStyle="1" w:styleId="mwlivequotesdowndelayed">
    <w:name w:val="mwlivequotes down delayed"/>
    <w:basedOn w:val="DefaultParagraphFont"/>
    <w:rsid w:val="00127BEC"/>
  </w:style>
  <w:style w:type="character" w:customStyle="1" w:styleId="headline">
    <w:name w:val="headline"/>
    <w:basedOn w:val="DefaultParagraphFont"/>
    <w:rsid w:val="00127BEC"/>
  </w:style>
  <w:style w:type="character" w:customStyle="1" w:styleId="shirttail">
    <w:name w:val="shirttail"/>
    <w:basedOn w:val="DefaultParagraphFont"/>
    <w:rsid w:val="00127BEC"/>
  </w:style>
  <w:style w:type="character" w:customStyle="1" w:styleId="definition">
    <w:name w:val="definition"/>
    <w:basedOn w:val="DefaultParagraphFont"/>
    <w:rsid w:val="00127BEC"/>
  </w:style>
  <w:style w:type="character" w:customStyle="1" w:styleId="name">
    <w:name w:val="name"/>
    <w:basedOn w:val="DefaultParagraphFont"/>
    <w:rsid w:val="00127BEC"/>
  </w:style>
  <w:style w:type="character" w:customStyle="1" w:styleId="forenames">
    <w:name w:val="forenames"/>
    <w:basedOn w:val="DefaultParagraphFont"/>
    <w:rsid w:val="00127BEC"/>
  </w:style>
  <w:style w:type="character" w:customStyle="1" w:styleId="surname">
    <w:name w:val="surname"/>
    <w:basedOn w:val="DefaultParagraphFont"/>
    <w:rsid w:val="00127BEC"/>
  </w:style>
  <w:style w:type="character" w:customStyle="1" w:styleId="btitle">
    <w:name w:val="btitle"/>
    <w:basedOn w:val="DefaultParagraphFont"/>
    <w:rsid w:val="00127BEC"/>
  </w:style>
  <w:style w:type="paragraph" w:customStyle="1" w:styleId="CardTextCharChar">
    <w:name w:val="Card Text Char Char"/>
    <w:qFormat/>
    <w:rsid w:val="00127BEC"/>
    <w:pPr>
      <w:spacing w:after="200"/>
      <w:contextualSpacing/>
    </w:pPr>
    <w:rPr>
      <w:rFonts w:ascii="Arial Narrow" w:eastAsia="Calibri" w:hAnsi="Arial Narrow" w:cs="Times New Roman"/>
      <w:sz w:val="16"/>
      <w:szCs w:val="22"/>
    </w:rPr>
  </w:style>
  <w:style w:type="character" w:customStyle="1" w:styleId="CardTextCharCharChar">
    <w:name w:val="Card Text Char Char Char"/>
    <w:basedOn w:val="DefaultParagraphFont"/>
    <w:rsid w:val="00127BEC"/>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127BEC"/>
    <w:rPr>
      <w:rFonts w:ascii="Arial Narrow" w:hAnsi="Arial Narrow"/>
      <w:sz w:val="18"/>
      <w:u w:val="single"/>
    </w:rPr>
  </w:style>
  <w:style w:type="character" w:customStyle="1" w:styleId="UnderlineStyleCharCharChar">
    <w:name w:val="Underline Style Char Char Char"/>
    <w:basedOn w:val="DefaultParagraphFont"/>
    <w:rsid w:val="00127BEC"/>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127BEC"/>
    <w:rPr>
      <w:rFonts w:ascii="Arial Narrow" w:hAnsi="Arial Narrow"/>
      <w:sz w:val="18"/>
      <w:szCs w:val="24"/>
      <w:u w:val="single"/>
      <w:lang w:val="en-US" w:eastAsia="en-US" w:bidi="ar-SA"/>
    </w:rPr>
  </w:style>
  <w:style w:type="paragraph" w:customStyle="1" w:styleId="PageNumber2">
    <w:name w:val="Page Number2"/>
    <w:basedOn w:val="Normal"/>
    <w:next w:val="Normal"/>
    <w:rsid w:val="00127BEC"/>
    <w:pPr>
      <w:widowControl w:val="0"/>
      <w:suppressAutoHyphens/>
    </w:pPr>
    <w:rPr>
      <w:rFonts w:ascii="Times New Roman" w:eastAsia="Calibri" w:hAnsi="Times New Roman" w:cs="Times New Roman"/>
      <w:lang w:eastAsia="ar-SA"/>
    </w:rPr>
  </w:style>
  <w:style w:type="paragraph" w:customStyle="1" w:styleId="Little">
    <w:name w:val="Little"/>
    <w:basedOn w:val="Normal"/>
    <w:next w:val="Normal"/>
    <w:link w:val="LittleChar"/>
    <w:qFormat/>
    <w:rsid w:val="00127BEC"/>
    <w:pPr>
      <w:widowControl w:val="0"/>
      <w:ind w:left="288"/>
    </w:pPr>
    <w:rPr>
      <w:rFonts w:eastAsia="Calibri" w:cs="Times New Roman"/>
      <w:sz w:val="16"/>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27BEC"/>
    <w:rPr>
      <w:rFonts w:ascii="Times New Roman" w:hAnsi="Times New Roman"/>
      <w:szCs w:val="22"/>
    </w:rPr>
  </w:style>
  <w:style w:type="character" w:customStyle="1" w:styleId="FooterChar1">
    <w:name w:val="Footer Char1"/>
    <w:basedOn w:val="DefaultParagraphFont"/>
    <w:uiPriority w:val="99"/>
    <w:semiHidden/>
    <w:rsid w:val="00127BEC"/>
    <w:rPr>
      <w:rFonts w:ascii="Times New Roman" w:hAnsi="Times New Roman"/>
      <w:szCs w:val="22"/>
    </w:rPr>
  </w:style>
  <w:style w:type="paragraph" w:customStyle="1" w:styleId="Appendix2ndLevelHeader">
    <w:name w:val="Appendix 2nd Level Header"/>
    <w:basedOn w:val="Default"/>
    <w:next w:val="Default"/>
    <w:rsid w:val="00127BEC"/>
  </w:style>
  <w:style w:type="character" w:customStyle="1" w:styleId="backcontent">
    <w:name w:val="backcontent"/>
    <w:basedOn w:val="DefaultParagraphFont"/>
    <w:rsid w:val="00127BEC"/>
  </w:style>
  <w:style w:type="character" w:customStyle="1" w:styleId="articlesheader1">
    <w:name w:val="articles_header1"/>
    <w:basedOn w:val="DefaultParagraphFont"/>
    <w:rsid w:val="00127BEC"/>
    <w:rPr>
      <w:rFonts w:ascii="Arial" w:hAnsi="Arial" w:cs="Arial" w:hint="default"/>
      <w:b/>
      <w:bCs/>
      <w:color w:val="990000"/>
      <w:sz w:val="26"/>
      <w:szCs w:val="26"/>
    </w:rPr>
  </w:style>
  <w:style w:type="character" w:customStyle="1" w:styleId="bodytitle1">
    <w:name w:val="bodytitle1"/>
    <w:basedOn w:val="DefaultParagraphFont"/>
    <w:rsid w:val="00127BEC"/>
    <w:rPr>
      <w:rFonts w:ascii="Arial" w:hAnsi="Arial" w:cs="Arial" w:hint="default"/>
      <w:b/>
      <w:bCs/>
      <w:smallCaps w:val="0"/>
      <w:color w:val="000000"/>
      <w:sz w:val="28"/>
      <w:szCs w:val="28"/>
    </w:rPr>
  </w:style>
  <w:style w:type="paragraph" w:customStyle="1" w:styleId="CM1">
    <w:name w:val="CM1"/>
    <w:basedOn w:val="Default"/>
    <w:next w:val="Default"/>
    <w:uiPriority w:val="99"/>
    <w:qFormat/>
    <w:rsid w:val="00127BEC"/>
    <w:pPr>
      <w:spacing w:line="276" w:lineRule="atLeast"/>
    </w:pPr>
  </w:style>
  <w:style w:type="paragraph" w:customStyle="1" w:styleId="CM14">
    <w:name w:val="CM14"/>
    <w:basedOn w:val="Default"/>
    <w:next w:val="Default"/>
    <w:uiPriority w:val="99"/>
    <w:qFormat/>
    <w:rsid w:val="00127BEC"/>
    <w:pPr>
      <w:spacing w:line="278" w:lineRule="atLeast"/>
    </w:pPr>
  </w:style>
  <w:style w:type="paragraph" w:customStyle="1" w:styleId="CM34">
    <w:name w:val="CM34"/>
    <w:basedOn w:val="Default"/>
    <w:next w:val="Default"/>
    <w:uiPriority w:val="99"/>
    <w:qFormat/>
    <w:rsid w:val="00127BEC"/>
  </w:style>
  <w:style w:type="paragraph" w:customStyle="1" w:styleId="CM41">
    <w:name w:val="CM41"/>
    <w:basedOn w:val="Default"/>
    <w:next w:val="Default"/>
    <w:uiPriority w:val="99"/>
    <w:qFormat/>
    <w:rsid w:val="00127BEC"/>
  </w:style>
  <w:style w:type="paragraph" w:customStyle="1" w:styleId="CM33">
    <w:name w:val="CM33"/>
    <w:basedOn w:val="Default"/>
    <w:next w:val="Default"/>
    <w:uiPriority w:val="99"/>
    <w:qFormat/>
    <w:rsid w:val="00127BEC"/>
  </w:style>
  <w:style w:type="character" w:customStyle="1" w:styleId="dquo">
    <w:name w:val="dquo"/>
    <w:basedOn w:val="DefaultParagraphFont"/>
    <w:rsid w:val="00127BEC"/>
  </w:style>
  <w:style w:type="character" w:customStyle="1" w:styleId="caps2">
    <w:name w:val="caps2"/>
    <w:basedOn w:val="DefaultParagraphFont"/>
    <w:rsid w:val="00127BEC"/>
    <w:rPr>
      <w:sz w:val="23"/>
      <w:szCs w:val="23"/>
    </w:rPr>
  </w:style>
  <w:style w:type="character" w:customStyle="1" w:styleId="BalloonTextChar1">
    <w:name w:val="Balloon Text Char1"/>
    <w:basedOn w:val="DefaultParagraphFont"/>
    <w:uiPriority w:val="99"/>
    <w:rsid w:val="00127BEC"/>
    <w:rPr>
      <w:rFonts w:ascii="Lucida Grande" w:hAnsi="Lucida Grande"/>
      <w:sz w:val="18"/>
      <w:szCs w:val="18"/>
    </w:rPr>
  </w:style>
  <w:style w:type="character" w:customStyle="1" w:styleId="highlightedsearchterm">
    <w:name w:val="highlightedsearchterm"/>
    <w:basedOn w:val="DefaultParagraphFont"/>
    <w:rsid w:val="00127BEC"/>
  </w:style>
  <w:style w:type="character" w:customStyle="1" w:styleId="SmallText">
    <w:name w:val="SmallText"/>
    <w:rsid w:val="00127BEC"/>
    <w:rPr>
      <w:color w:val="000000"/>
    </w:rPr>
  </w:style>
  <w:style w:type="character" w:styleId="HTMLAcronym">
    <w:name w:val="HTML Acronym"/>
    <w:basedOn w:val="DefaultParagraphFont"/>
    <w:rsid w:val="00127BEC"/>
  </w:style>
  <w:style w:type="paragraph" w:customStyle="1" w:styleId="body-paragraph">
    <w:name w:val="body-paragraph"/>
    <w:basedOn w:val="Normal"/>
    <w:uiPriority w:val="99"/>
    <w:qFormat/>
    <w:rsid w:val="00127BEC"/>
    <w:pPr>
      <w:spacing w:before="100" w:beforeAutospacing="1" w:after="100" w:afterAutospacing="1"/>
    </w:pPr>
    <w:rPr>
      <w:rFonts w:ascii="Times New Roman" w:eastAsia="Calibri" w:hAnsi="Times New Roman" w:cs="Times New Roman"/>
    </w:rPr>
  </w:style>
  <w:style w:type="paragraph" w:customStyle="1" w:styleId="Microtext0">
    <w:name w:val="Microtext"/>
    <w:basedOn w:val="Normal"/>
    <w:next w:val="Normal"/>
    <w:qFormat/>
    <w:rsid w:val="00127BEC"/>
    <w:rPr>
      <w:rFonts w:ascii="Times New Roman" w:eastAsia="Calibri" w:hAnsi="Times New Roman" w:cs="Times New Roman"/>
      <w:sz w:val="12"/>
    </w:rPr>
  </w:style>
  <w:style w:type="paragraph" w:customStyle="1" w:styleId="comments">
    <w:name w:val="comments"/>
    <w:basedOn w:val="Normal"/>
    <w:rsid w:val="00127BEC"/>
    <w:pPr>
      <w:spacing w:before="100" w:beforeAutospacing="1" w:after="100" w:afterAutospacing="1"/>
    </w:pPr>
    <w:rPr>
      <w:rFonts w:ascii="Times New Roman" w:eastAsia="Calibri" w:hAnsi="Times New Roman" w:cs="Times New Roman"/>
    </w:rPr>
  </w:style>
  <w:style w:type="paragraph" w:customStyle="1" w:styleId="style109">
    <w:name w:val="style109"/>
    <w:basedOn w:val="Normal"/>
    <w:rsid w:val="00127BEC"/>
    <w:pPr>
      <w:spacing w:before="100" w:beforeAutospacing="1" w:after="100" w:afterAutospacing="1"/>
    </w:pPr>
    <w:rPr>
      <w:rFonts w:ascii="Times New Roman" w:eastAsia="Calibri" w:hAnsi="Times New Roman" w:cs="Times New Roman"/>
    </w:rPr>
  </w:style>
  <w:style w:type="paragraph" w:customStyle="1" w:styleId="style110">
    <w:name w:val="style110"/>
    <w:basedOn w:val="Normal"/>
    <w:rsid w:val="00127BEC"/>
    <w:pPr>
      <w:spacing w:before="100" w:beforeAutospacing="1" w:after="100" w:afterAutospacing="1"/>
    </w:pPr>
    <w:rPr>
      <w:rFonts w:ascii="Times New Roman" w:eastAsia="Calibri" w:hAnsi="Times New Roman" w:cs="Times New Roman"/>
    </w:rPr>
  </w:style>
  <w:style w:type="paragraph" w:customStyle="1" w:styleId="captionpaddingstyle114">
    <w:name w:val="captionpadding style114"/>
    <w:basedOn w:val="Normal"/>
    <w:rsid w:val="00127BEC"/>
    <w:pPr>
      <w:spacing w:before="100" w:beforeAutospacing="1" w:after="100" w:afterAutospacing="1"/>
    </w:pPr>
    <w:rPr>
      <w:rFonts w:ascii="Times New Roman" w:eastAsia="Calibri" w:hAnsi="Times New Roman" w:cs="Times New Roman"/>
    </w:rPr>
  </w:style>
  <w:style w:type="character" w:customStyle="1" w:styleId="captionpaddingstyle1141">
    <w:name w:val="captionpadding style1141"/>
    <w:basedOn w:val="DefaultParagraphFont"/>
    <w:rsid w:val="00127BEC"/>
  </w:style>
  <w:style w:type="character" w:customStyle="1" w:styleId="style114style118">
    <w:name w:val="style114 style118"/>
    <w:basedOn w:val="DefaultParagraphFont"/>
    <w:rsid w:val="00127BEC"/>
  </w:style>
  <w:style w:type="paragraph" w:customStyle="1" w:styleId="mainstorybody">
    <w:name w:val="mainstorybody"/>
    <w:basedOn w:val="Normal"/>
    <w:rsid w:val="00127BEC"/>
    <w:pPr>
      <w:spacing w:before="100" w:beforeAutospacing="1" w:after="100" w:afterAutospacing="1"/>
    </w:pPr>
    <w:rPr>
      <w:rFonts w:ascii="Times New Roman" w:eastAsia="Calibri" w:hAnsi="Times New Roman" w:cs="Times New Roman"/>
    </w:rPr>
  </w:style>
  <w:style w:type="character" w:customStyle="1" w:styleId="hint">
    <w:name w:val="hint"/>
    <w:basedOn w:val="DefaultParagraphFont"/>
    <w:rsid w:val="00127BEC"/>
  </w:style>
  <w:style w:type="character" w:customStyle="1" w:styleId="flw">
    <w:name w:val="flw"/>
    <w:basedOn w:val="DefaultParagraphFont"/>
    <w:rsid w:val="00127BEC"/>
  </w:style>
  <w:style w:type="character" w:customStyle="1" w:styleId="hw">
    <w:name w:val="hw"/>
    <w:basedOn w:val="DefaultParagraphFont"/>
    <w:rsid w:val="00127BEC"/>
  </w:style>
  <w:style w:type="character" w:customStyle="1" w:styleId="illustration">
    <w:name w:val="illustration"/>
    <w:basedOn w:val="DefaultParagraphFont"/>
    <w:rsid w:val="00127BEC"/>
  </w:style>
  <w:style w:type="character" w:customStyle="1" w:styleId="heading">
    <w:name w:val="heading"/>
    <w:basedOn w:val="DefaultParagraphFont"/>
    <w:rsid w:val="00127BEC"/>
  </w:style>
  <w:style w:type="character" w:customStyle="1" w:styleId="StyleStyle49ptBoldChar">
    <w:name w:val="Style Style4 + 9 pt Bold Char"/>
    <w:basedOn w:val="Style4Char"/>
    <w:link w:val="StyleStyle49ptBold"/>
    <w:rsid w:val="00127BEC"/>
    <w:rPr>
      <w:rFonts w:ascii="Times New Roman" w:eastAsia="Times New Roman" w:hAnsi="Times New Roman" w:cs="Times New Roman"/>
      <w:b/>
      <w:bCs/>
      <w:sz w:val="20"/>
      <w:u w:val="single"/>
    </w:rPr>
  </w:style>
  <w:style w:type="paragraph" w:customStyle="1" w:styleId="tiny">
    <w:name w:val="tiny"/>
    <w:next w:val="Normal"/>
    <w:link w:val="tinyChar"/>
    <w:autoRedefine/>
    <w:qFormat/>
    <w:rsid w:val="00127BEC"/>
    <w:pPr>
      <w:contextualSpacing/>
    </w:pPr>
    <w:rPr>
      <w:rFonts w:ascii="Times New Roman" w:eastAsia="Malgun Gothic" w:hAnsi="Times New Roman" w:cs="Times New Roman"/>
      <w:sz w:val="12"/>
    </w:rPr>
  </w:style>
  <w:style w:type="character" w:customStyle="1" w:styleId="StyleunderlinedCharBold">
    <w:name w:val="Style underlined Char + Bold"/>
    <w:basedOn w:val="underlinedChar"/>
    <w:rsid w:val="00127BEC"/>
    <w:rPr>
      <w:rFonts w:ascii="Times New Roman" w:hAnsi="Times New Roman"/>
      <w:b/>
      <w:bCs/>
      <w:sz w:val="20"/>
      <w:szCs w:val="24"/>
      <w:u w:val="single"/>
      <w:lang w:val="en-US" w:eastAsia="en-US" w:bidi="ar-SA"/>
    </w:rPr>
  </w:style>
  <w:style w:type="character" w:customStyle="1" w:styleId="Hyperlink23">
    <w:name w:val="Hyperlink23"/>
    <w:basedOn w:val="DefaultParagraphFont"/>
    <w:rsid w:val="00127BEC"/>
    <w:rPr>
      <w:color w:val="3300CC"/>
      <w:u w:val="single"/>
    </w:rPr>
  </w:style>
  <w:style w:type="paragraph" w:customStyle="1" w:styleId="ga">
    <w:name w:val="ga"/>
    <w:basedOn w:val="Normal"/>
    <w:rsid w:val="00127BEC"/>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127BEC"/>
    <w:rPr>
      <w:rFonts w:ascii="Arial Narrow" w:hAnsi="Arial Narrow"/>
      <w:b/>
      <w:bCs/>
      <w:u w:val="thick"/>
    </w:rPr>
  </w:style>
  <w:style w:type="character" w:customStyle="1" w:styleId="CharChar6">
    <w:name w:val="Char Char6"/>
    <w:basedOn w:val="DefaultParagraphFont"/>
    <w:rsid w:val="00127BEC"/>
    <w:rPr>
      <w:rFonts w:ascii="Arial" w:hAnsi="Arial" w:cs="Arial"/>
      <w:b/>
      <w:bCs/>
      <w:kern w:val="32"/>
      <w:sz w:val="28"/>
      <w:szCs w:val="32"/>
      <w:lang w:val="en-US" w:eastAsia="en-US" w:bidi="ar-SA"/>
    </w:rPr>
  </w:style>
  <w:style w:type="paragraph" w:customStyle="1" w:styleId="TagCite0">
    <w:name w:val="TagCite"/>
    <w:basedOn w:val="Normal"/>
    <w:qFormat/>
    <w:rsid w:val="00127BEC"/>
    <w:rPr>
      <w:rFonts w:eastAsia="Calibri" w:cs="Times New Roman"/>
      <w:b/>
    </w:rPr>
  </w:style>
  <w:style w:type="character" w:customStyle="1" w:styleId="CitesChar2">
    <w:name w:val="Cites Char2"/>
    <w:basedOn w:val="DefaultParagraphFont"/>
    <w:rsid w:val="00127BEC"/>
    <w:rPr>
      <w:b/>
      <w:bCs/>
    </w:rPr>
  </w:style>
  <w:style w:type="character" w:customStyle="1" w:styleId="CardsFont12ptCharChar">
    <w:name w:val="Cards + Font: 12 pt Char Char"/>
    <w:aliases w:val="Cards + Font: 12 pt Char Char Char Char Char Char Char Char Char Char Char,Cards + Font: 12 pt1,Thick Underline1"/>
    <w:basedOn w:val="DefaultParagraphFont"/>
    <w:rsid w:val="00127BEC"/>
    <w:rPr>
      <w:sz w:val="24"/>
      <w:szCs w:val="24"/>
      <w:u w:val="thick"/>
    </w:rPr>
  </w:style>
  <w:style w:type="character" w:customStyle="1" w:styleId="UNDERLINECharChar0">
    <w:name w:val="UNDERLINE Char Char"/>
    <w:basedOn w:val="DefaultParagraphFont"/>
    <w:rsid w:val="00127BEC"/>
    <w:rPr>
      <w:bCs/>
      <w:kern w:val="28"/>
      <w:szCs w:val="32"/>
      <w:u w:val="single"/>
    </w:rPr>
  </w:style>
  <w:style w:type="paragraph" w:customStyle="1" w:styleId="tag1">
    <w:name w:val="tag1"/>
    <w:basedOn w:val="Heading2"/>
    <w:qFormat/>
    <w:rsid w:val="00127BEC"/>
    <w:pPr>
      <w:outlineLvl w:val="9"/>
    </w:pPr>
    <w:rPr>
      <w:rFonts w:ascii="Times New Roman" w:eastAsia="Calibri" w:hAnsi="Times New Roman" w:cs="Times New Roman"/>
      <w:sz w:val="24"/>
      <w:szCs w:val="20"/>
    </w:rPr>
  </w:style>
  <w:style w:type="paragraph" w:customStyle="1" w:styleId="tagcite1">
    <w:name w:val="tagcite"/>
    <w:basedOn w:val="TagCite0"/>
    <w:qFormat/>
    <w:rsid w:val="00127BEC"/>
  </w:style>
  <w:style w:type="character" w:customStyle="1" w:styleId="tag1Char">
    <w:name w:val="tag1 Char"/>
    <w:basedOn w:val="DefaultParagraphFont"/>
    <w:rsid w:val="00127BEC"/>
    <w:rPr>
      <w:b/>
      <w:sz w:val="24"/>
    </w:rPr>
  </w:style>
  <w:style w:type="paragraph" w:customStyle="1" w:styleId="SmallFontCharCharChar">
    <w:name w:val="Small Font Char Char Char"/>
    <w:basedOn w:val="Normal"/>
    <w:rsid w:val="00127BEC"/>
    <w:rPr>
      <w:rFonts w:ascii="Arial" w:eastAsia="Calibri" w:hAnsi="Arial" w:cs="Times New Roman"/>
      <w:sz w:val="12"/>
    </w:rPr>
  </w:style>
  <w:style w:type="character" w:customStyle="1" w:styleId="SmallFontCharCharCharChar">
    <w:name w:val="Small Font Char Char Char Char"/>
    <w:basedOn w:val="DefaultParagraphFont"/>
    <w:rsid w:val="00127BEC"/>
    <w:rPr>
      <w:rFonts w:ascii="Arial" w:hAnsi="Arial"/>
      <w:sz w:val="12"/>
      <w:szCs w:val="24"/>
    </w:rPr>
  </w:style>
  <w:style w:type="character" w:customStyle="1" w:styleId="TagCiteChar2">
    <w:name w:val="TagCite Char"/>
    <w:basedOn w:val="DefaultParagraphFont"/>
    <w:rsid w:val="00127BEC"/>
    <w:rPr>
      <w:rFonts w:ascii="Garamond" w:hAnsi="Garamond"/>
      <w:b/>
      <w:sz w:val="24"/>
      <w:szCs w:val="24"/>
    </w:rPr>
  </w:style>
  <w:style w:type="character" w:customStyle="1" w:styleId="Text0">
    <w:name w:val="Text"/>
    <w:basedOn w:val="DefaultParagraphFont"/>
    <w:qFormat/>
    <w:rsid w:val="00127BEC"/>
    <w:rPr>
      <w:rFonts w:ascii="Times New Roman" w:hAnsi="Times New Roman"/>
      <w:sz w:val="20"/>
    </w:rPr>
  </w:style>
  <w:style w:type="character" w:customStyle="1" w:styleId="CharChar5">
    <w:name w:val="Char Char5"/>
    <w:basedOn w:val="DefaultParagraphFont"/>
    <w:rsid w:val="00127BEC"/>
    <w:rPr>
      <w:rFonts w:ascii="Arial" w:hAnsi="Arial" w:cs="Arial"/>
      <w:b/>
      <w:bCs/>
      <w:sz w:val="26"/>
      <w:szCs w:val="26"/>
    </w:rPr>
  </w:style>
  <w:style w:type="character" w:customStyle="1" w:styleId="heading2char2charchar1">
    <w:name w:val="heading2char2charchar1"/>
    <w:basedOn w:val="DefaultParagraphFont"/>
    <w:rsid w:val="00127BEC"/>
  </w:style>
  <w:style w:type="character" w:customStyle="1" w:styleId="charchar60">
    <w:name w:val="charchar6"/>
    <w:basedOn w:val="DefaultParagraphFont"/>
    <w:rsid w:val="00127BEC"/>
  </w:style>
  <w:style w:type="character" w:customStyle="1" w:styleId="pubdate">
    <w:name w:val="pubdate"/>
    <w:basedOn w:val="DefaultParagraphFont"/>
    <w:rsid w:val="00127BEC"/>
  </w:style>
  <w:style w:type="character" w:customStyle="1" w:styleId="regtext">
    <w:name w:val="regtext"/>
    <w:basedOn w:val="DefaultParagraphFont"/>
    <w:rsid w:val="00127BEC"/>
  </w:style>
  <w:style w:type="character" w:customStyle="1" w:styleId="vitstoryheadline">
    <w:name w:val="vitstoryheadline"/>
    <w:basedOn w:val="DefaultParagraphFont"/>
    <w:rsid w:val="00127BEC"/>
  </w:style>
  <w:style w:type="character" w:customStyle="1" w:styleId="bps-topic-ident">
    <w:name w:val="bps-topic-ident"/>
    <w:basedOn w:val="DefaultParagraphFont"/>
    <w:rsid w:val="00127BEC"/>
  </w:style>
  <w:style w:type="paragraph" w:customStyle="1" w:styleId="TextUnderline">
    <w:name w:val="Text Underline"/>
    <w:basedOn w:val="Regular"/>
    <w:qFormat/>
    <w:rsid w:val="00127BEC"/>
    <w:rPr>
      <w:u w:val="single"/>
    </w:rPr>
  </w:style>
  <w:style w:type="paragraph" w:customStyle="1" w:styleId="Regular">
    <w:name w:val="Regular"/>
    <w:rsid w:val="00127BEC"/>
    <w:rPr>
      <w:rFonts w:ascii="Garamond" w:eastAsia="Times New Roman" w:hAnsi="Garamond" w:cs="Arial"/>
      <w:bCs/>
      <w:kern w:val="20"/>
      <w:sz w:val="20"/>
      <w:szCs w:val="32"/>
    </w:rPr>
  </w:style>
  <w:style w:type="character" w:customStyle="1" w:styleId="TextUnderlineChar">
    <w:name w:val="Text Underline Char"/>
    <w:basedOn w:val="DefaultParagraphFont"/>
    <w:rsid w:val="00127BEC"/>
    <w:rPr>
      <w:rFonts w:ascii="Garamond" w:hAnsi="Garamond" w:cs="Arial"/>
      <w:bCs/>
      <w:kern w:val="20"/>
      <w:szCs w:val="32"/>
      <w:u w:val="single"/>
      <w:lang w:val="en-US" w:eastAsia="en-US" w:bidi="ar-SA"/>
    </w:rPr>
  </w:style>
  <w:style w:type="paragraph" w:customStyle="1" w:styleId="Boldunderline1">
    <w:name w:val="Bold underline"/>
    <w:basedOn w:val="TextUnderline"/>
    <w:rsid w:val="00127BEC"/>
    <w:rPr>
      <w:b/>
    </w:rPr>
  </w:style>
  <w:style w:type="character" w:customStyle="1" w:styleId="RegularChar">
    <w:name w:val="Regular Char"/>
    <w:basedOn w:val="DefaultParagraphFont"/>
    <w:rsid w:val="00127BEC"/>
    <w:rPr>
      <w:rFonts w:ascii="Garamond" w:hAnsi="Garamond" w:cs="Arial"/>
      <w:bCs/>
      <w:kern w:val="20"/>
      <w:szCs w:val="32"/>
      <w:lang w:val="en-US" w:eastAsia="en-US" w:bidi="ar-SA"/>
    </w:rPr>
  </w:style>
  <w:style w:type="character" w:customStyle="1" w:styleId="BoldunderlineChar2">
    <w:name w:val="Bold underline Char"/>
    <w:basedOn w:val="TextUnderlineChar"/>
    <w:rsid w:val="00127BEC"/>
    <w:rPr>
      <w:rFonts w:ascii="Garamond" w:hAnsi="Garamond" w:cs="Arial"/>
      <w:b/>
      <w:bCs/>
      <w:kern w:val="20"/>
      <w:szCs w:val="32"/>
      <w:u w:val="single"/>
      <w:lang w:val="en-US" w:eastAsia="en-US" w:bidi="ar-SA"/>
    </w:rPr>
  </w:style>
  <w:style w:type="character" w:customStyle="1" w:styleId="Brief-Smalltext">
    <w:name w:val="Brief - Small text"/>
    <w:basedOn w:val="DefaultParagraphFont"/>
    <w:rsid w:val="00127BEC"/>
    <w:rPr>
      <w:sz w:val="14"/>
    </w:rPr>
  </w:style>
  <w:style w:type="character" w:customStyle="1" w:styleId="beriefunderline">
    <w:name w:val="berief = underline"/>
    <w:basedOn w:val="DefaultParagraphFont"/>
    <w:rsid w:val="00127BEC"/>
    <w:rPr>
      <w:rFonts w:ascii="Times New Roman" w:eastAsia="Times New Roman" w:hAnsi="Times New Roman" w:hint="default"/>
      <w:u w:val="single"/>
    </w:rPr>
  </w:style>
  <w:style w:type="character" w:customStyle="1" w:styleId="subtitlesarticles1">
    <w:name w:val="subtitles_articles1"/>
    <w:basedOn w:val="DefaultParagraphFont"/>
    <w:rsid w:val="00127BEC"/>
    <w:rPr>
      <w:rFonts w:ascii="Verdana" w:hAnsi="Verdana" w:cs="Times New Roman"/>
      <w:b/>
      <w:bCs/>
      <w:color w:val="000000"/>
      <w:sz w:val="20"/>
      <w:szCs w:val="20"/>
    </w:rPr>
  </w:style>
  <w:style w:type="character" w:customStyle="1" w:styleId="fulstoryreporter">
    <w:name w:val="ful_storyreporter"/>
    <w:basedOn w:val="DefaultParagraphFont"/>
    <w:rsid w:val="00127BEC"/>
  </w:style>
  <w:style w:type="character" w:customStyle="1" w:styleId="cardtextsmallCharCharCharCharCharCharCharCharCharCharCharChar">
    <w:name w:val="card text small Char Char Char Char Char Char Char Char Char Char Char Char"/>
    <w:basedOn w:val="DefaultParagraphFont"/>
    <w:rsid w:val="00127BEC"/>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127BEC"/>
    <w:rPr>
      <w:rFonts w:ascii="Arial Narrow" w:hAnsi="Arial Narrow"/>
      <w:noProof w:val="0"/>
      <w:szCs w:val="24"/>
      <w:u w:val="single"/>
      <w:lang w:val="en-US" w:eastAsia="en-US" w:bidi="ar-SA"/>
    </w:rPr>
  </w:style>
  <w:style w:type="character" w:customStyle="1" w:styleId="editsection">
    <w:name w:val="editsection"/>
    <w:basedOn w:val="DefaultParagraphFont"/>
    <w:rsid w:val="00127BEC"/>
  </w:style>
  <w:style w:type="character" w:customStyle="1" w:styleId="mw-headline">
    <w:name w:val="mw-headline"/>
    <w:basedOn w:val="DefaultParagraphFont"/>
    <w:rsid w:val="00127BEC"/>
  </w:style>
  <w:style w:type="paragraph" w:customStyle="1" w:styleId="cards0">
    <w:name w:val="cards"/>
    <w:basedOn w:val="Heading3"/>
    <w:qFormat/>
    <w:rsid w:val="00127BEC"/>
    <w:pPr>
      <w:keepNext w:val="0"/>
      <w:keepLines w:val="0"/>
      <w:pageBreakBefore w:val="0"/>
      <w:spacing w:before="0" w:line="240" w:lineRule="auto"/>
      <w:jc w:val="left"/>
      <w:outlineLvl w:val="9"/>
    </w:pPr>
    <w:rPr>
      <w:rFonts w:ascii="Georgia" w:eastAsia="Calibri" w:hAnsi="Georgia" w:cs="Times New Roman"/>
      <w:bCs w:val="0"/>
      <w:sz w:val="22"/>
      <w:szCs w:val="22"/>
      <w:u w:val="none"/>
    </w:rPr>
  </w:style>
  <w:style w:type="character" w:customStyle="1" w:styleId="tinyChar">
    <w:name w:val="tiny Char"/>
    <w:basedOn w:val="DefaultParagraphFont"/>
    <w:link w:val="tiny"/>
    <w:locked/>
    <w:rsid w:val="00127BEC"/>
    <w:rPr>
      <w:rFonts w:ascii="Times New Roman" w:eastAsia="Malgun Gothic" w:hAnsi="Times New Roman" w:cs="Times New Roman"/>
      <w:sz w:val="12"/>
    </w:rPr>
  </w:style>
  <w:style w:type="character" w:customStyle="1" w:styleId="StyleIntenseReferenceGaramond">
    <w:name w:val="Style Intense Reference + Garamond"/>
    <w:basedOn w:val="DefaultParagraphFont"/>
    <w:rsid w:val="00127BEC"/>
    <w:rPr>
      <w:rFonts w:ascii="Garamond" w:hAnsi="Garamond"/>
      <w:bCs/>
      <w:color w:val="auto"/>
      <w:spacing w:val="5"/>
      <w:sz w:val="20"/>
      <w:u w:val="single"/>
    </w:rPr>
  </w:style>
  <w:style w:type="character" w:customStyle="1" w:styleId="StyleIntenseReferenceGaramondBold">
    <w:name w:val="Style Intense Reference + Garamond Bold"/>
    <w:basedOn w:val="DefaultParagraphFont"/>
    <w:rsid w:val="00127BEC"/>
    <w:rPr>
      <w:rFonts w:ascii="Garamond" w:hAnsi="Garamond"/>
      <w:b/>
      <w:bCs/>
      <w:color w:val="auto"/>
      <w:spacing w:val="5"/>
      <w:sz w:val="20"/>
      <w:u w:val="single"/>
    </w:rPr>
  </w:style>
  <w:style w:type="paragraph" w:customStyle="1" w:styleId="body-indent-60">
    <w:name w:val="body-indent-60"/>
    <w:basedOn w:val="Normal"/>
    <w:rsid w:val="00127BEC"/>
    <w:pPr>
      <w:spacing w:before="100" w:beforeAutospacing="1" w:after="100" w:afterAutospacing="1"/>
    </w:pPr>
    <w:rPr>
      <w:rFonts w:ascii="Times New Roman" w:eastAsia="Calibri" w:hAnsi="Times New Roman" w:cs="Times New Roman"/>
    </w:rPr>
  </w:style>
  <w:style w:type="paragraph" w:customStyle="1" w:styleId="body-indent-60-start">
    <w:name w:val="body-indent-60-start"/>
    <w:basedOn w:val="Normal"/>
    <w:rsid w:val="00127BEC"/>
    <w:pPr>
      <w:spacing w:before="100" w:beforeAutospacing="1" w:after="100" w:afterAutospacing="1"/>
    </w:pPr>
    <w:rPr>
      <w:rFonts w:ascii="Times New Roman" w:eastAsia="Calibri" w:hAnsi="Times New Roman" w:cs="Times New Roman"/>
    </w:rPr>
  </w:style>
  <w:style w:type="character" w:customStyle="1" w:styleId="spelle">
    <w:name w:val="spelle"/>
    <w:basedOn w:val="DefaultParagraphFont"/>
    <w:rsid w:val="00127BEC"/>
  </w:style>
  <w:style w:type="character" w:customStyle="1" w:styleId="CardsFont12pt0">
    <w:name w:val="Cards + Font 12pt"/>
    <w:basedOn w:val="CardsChar"/>
    <w:rsid w:val="00127BEC"/>
    <w:rPr>
      <w:rFonts w:ascii="Georgia" w:eastAsia="Calibri" w:hAnsi="Georgia" w:cs="Times New Roman"/>
      <w:sz w:val="24"/>
      <w:u w:val="single"/>
    </w:rPr>
  </w:style>
  <w:style w:type="character" w:customStyle="1" w:styleId="StyleArial12ptBlack">
    <w:name w:val="Style Arial 12 pt Black"/>
    <w:basedOn w:val="DefaultParagraphFont"/>
    <w:rsid w:val="00127BEC"/>
    <w:rPr>
      <w:rFonts w:ascii="Garamond" w:hAnsi="Garamond"/>
      <w:color w:val="000000"/>
      <w:sz w:val="20"/>
      <w:u w:val="single"/>
    </w:rPr>
  </w:style>
  <w:style w:type="character" w:customStyle="1" w:styleId="StyleArialBlack">
    <w:name w:val="Style Arial Black"/>
    <w:basedOn w:val="DefaultParagraphFont"/>
    <w:rsid w:val="00127BEC"/>
    <w:rPr>
      <w:rFonts w:ascii="Garamond" w:hAnsi="Garamond"/>
      <w:color w:val="000000"/>
      <w:sz w:val="14"/>
    </w:rPr>
  </w:style>
  <w:style w:type="character" w:customStyle="1" w:styleId="highlight2">
    <w:name w:val="highlight2"/>
    <w:rsid w:val="00127BEC"/>
    <w:rPr>
      <w:rFonts w:ascii="Arial" w:hAnsi="Arial"/>
      <w:b/>
      <w:sz w:val="19"/>
      <w:u w:val="thick"/>
      <w:bdr w:val="none" w:sz="0" w:space="0" w:color="auto"/>
      <w:shd w:val="clear" w:color="auto" w:fill="auto"/>
    </w:rPr>
  </w:style>
  <w:style w:type="character" w:customStyle="1" w:styleId="reduce2">
    <w:name w:val="reduce2"/>
    <w:rsid w:val="00127BEC"/>
    <w:rPr>
      <w:rFonts w:ascii="Arial" w:hAnsi="Arial" w:cs="Arial"/>
      <w:color w:val="000000"/>
      <w:sz w:val="12"/>
      <w:szCs w:val="22"/>
    </w:rPr>
  </w:style>
  <w:style w:type="character" w:customStyle="1" w:styleId="StyleBox12ptBold">
    <w:name w:val="Style Box + 12 pt Bold"/>
    <w:basedOn w:val="DefaultParagraphFont"/>
    <w:rsid w:val="00127BEC"/>
    <w:rPr>
      <w:rFonts w:ascii="Georgia" w:hAnsi="Georgia"/>
      <w:b/>
      <w:bCs/>
      <w:sz w:val="22"/>
      <w:u w:val="single"/>
      <w:bdr w:val="none" w:sz="0" w:space="0" w:color="auto"/>
    </w:rPr>
  </w:style>
  <w:style w:type="character" w:customStyle="1" w:styleId="StyleBox12pt">
    <w:name w:val="Style Box + 12 pt"/>
    <w:basedOn w:val="DefaultParagraphFont"/>
    <w:rsid w:val="00127BEC"/>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27BEC"/>
    <w:rPr>
      <w:rFonts w:ascii="Georgia" w:hAnsi="Georgia" w:cs="Calibri"/>
      <w:b w:val="0"/>
      <w:bCs/>
      <w:i w:val="0"/>
      <w:iCs w:val="0"/>
      <w:sz w:val="22"/>
      <w:u w:val="single"/>
      <w:bdr w:val="none" w:sz="0" w:space="0" w:color="auto"/>
    </w:rPr>
  </w:style>
  <w:style w:type="paragraph" w:customStyle="1" w:styleId="StyleHeading4TagBigcardNotBold">
    <w:name w:val="Style Heading 4TagBig card + Not Bold"/>
    <w:basedOn w:val="Heading4"/>
    <w:rsid w:val="00127BEC"/>
    <w:rPr>
      <w:bCs w:val="0"/>
      <w:iCs/>
    </w:rPr>
  </w:style>
  <w:style w:type="character" w:customStyle="1" w:styleId="StyleGaramondText1">
    <w:name w:val="Style Garamond Text 1"/>
    <w:basedOn w:val="DefaultParagraphFont"/>
    <w:rsid w:val="00127BEC"/>
    <w:rPr>
      <w:rFonts w:ascii="Georgia" w:hAnsi="Georgia"/>
      <w:color w:val="0D0D0D" w:themeColor="text1" w:themeTint="F2"/>
      <w:sz w:val="22"/>
    </w:rPr>
  </w:style>
  <w:style w:type="character" w:customStyle="1" w:styleId="StyleGaramondText1Underline">
    <w:name w:val="Style Garamond Text 1 Underline"/>
    <w:basedOn w:val="DefaultParagraphFont"/>
    <w:rsid w:val="00127BEC"/>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27BE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27BE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27BEC"/>
    <w:rPr>
      <w:b w:val="0"/>
      <w:bCs w:val="0"/>
      <w:sz w:val="14"/>
      <w:u w:val="none"/>
    </w:rPr>
  </w:style>
  <w:style w:type="character" w:customStyle="1" w:styleId="Style7ptBold">
    <w:name w:val="Style 7 pt Bold"/>
    <w:basedOn w:val="DefaultParagraphFont"/>
    <w:rsid w:val="00127BEC"/>
    <w:rPr>
      <w:b w:val="0"/>
      <w:bCs/>
      <w:sz w:val="14"/>
    </w:rPr>
  </w:style>
  <w:style w:type="character" w:customStyle="1" w:styleId="UnderlineBold">
    <w:name w:val="Underline + Bold"/>
    <w:uiPriority w:val="1"/>
    <w:qFormat/>
    <w:rsid w:val="00127BEC"/>
    <w:rPr>
      <w:b w:val="0"/>
      <w:sz w:val="20"/>
      <w:u w:val="single"/>
    </w:rPr>
  </w:style>
  <w:style w:type="paragraph" w:customStyle="1" w:styleId="Stylecardtext8pt">
    <w:name w:val="Style card text + 8 pt"/>
    <w:basedOn w:val="Normal"/>
    <w:rsid w:val="00127BEC"/>
    <w:pPr>
      <w:ind w:right="288"/>
    </w:pPr>
    <w:rPr>
      <w:sz w:val="16"/>
    </w:rPr>
  </w:style>
  <w:style w:type="paragraph" w:customStyle="1" w:styleId="Stylecardtext5pt">
    <w:name w:val="Style card text + 5 pt"/>
    <w:basedOn w:val="Normal"/>
    <w:rsid w:val="00127BEC"/>
    <w:pPr>
      <w:ind w:right="288"/>
    </w:pPr>
    <w:rPr>
      <w:sz w:val="10"/>
    </w:rPr>
  </w:style>
  <w:style w:type="character" w:customStyle="1" w:styleId="StyleStyleBoldUnderlineUnderlineIntenseEmphasis1apple-style-">
    <w:name w:val="Style Style Bold UnderlineUnderlineIntense Emphasis1apple-style-..."/>
    <w:basedOn w:val="DefaultParagraphFont"/>
    <w:rsid w:val="00127BE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27BE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27BEC"/>
    <w:rPr>
      <w:rFonts w:ascii="Georgia" w:hAnsi="Georgia"/>
      <w:u w:val="single"/>
    </w:rPr>
  </w:style>
  <w:style w:type="paragraph" w:customStyle="1" w:styleId="StyleCardsGeorgia12ptBoldThickunderlineBorderSin">
    <w:name w:val="Style Cards + Georgia 12 pt Bold Thick underline Border: : (Sin..."/>
    <w:basedOn w:val="Normal"/>
    <w:rsid w:val="00127BEC"/>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127BEC"/>
    <w:rPr>
      <w:rFonts w:ascii="Georgia" w:hAnsi="Georgia"/>
      <w:sz w:val="24"/>
      <w:u w:val="single"/>
    </w:rPr>
  </w:style>
  <w:style w:type="paragraph" w:customStyle="1" w:styleId="StyleCardsGeorgia">
    <w:name w:val="Style Cards + Georgia"/>
    <w:basedOn w:val="Normal"/>
    <w:rsid w:val="00127BEC"/>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rsid w:val="00127BEC"/>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127BEC"/>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127BEC"/>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127BEC"/>
    <w:rPr>
      <w:b w:val="0"/>
      <w:bCs w:val="0"/>
      <w:sz w:val="22"/>
      <w:u w:val="single"/>
      <w:bdr w:val="none" w:sz="0" w:space="0" w:color="auto"/>
    </w:rPr>
  </w:style>
  <w:style w:type="character" w:customStyle="1" w:styleId="StyleStyleBoldUnderlineIntenseEmphasisUnderlineapple-style-s">
    <w:name w:val="Style Style Bold UnderlineIntense EmphasisUnderlineapple-style-s..."/>
    <w:basedOn w:val="DefaultParagraphFont"/>
    <w:rsid w:val="00127BEC"/>
    <w:rPr>
      <w:b w:val="0"/>
      <w:bCs w:val="0"/>
      <w:sz w:val="22"/>
      <w:u w:val="single"/>
      <w:bdr w:val="none" w:sz="0" w:space="0" w:color="auto"/>
    </w:rPr>
  </w:style>
  <w:style w:type="character" w:customStyle="1" w:styleId="StyleStyleBoldUnderlineUnderlineIntenseEmphasis1apple-style-2">
    <w:name w:val="Style Style Bold UnderlineUnderlineIntense Emphasis1apple-style-...2"/>
    <w:basedOn w:val="DefaultParagraphFont"/>
    <w:rsid w:val="00127BEC"/>
    <w:rPr>
      <w:b w:val="0"/>
      <w:bCs/>
      <w:sz w:val="22"/>
      <w:u w:val="single"/>
    </w:rPr>
  </w:style>
  <w:style w:type="character" w:customStyle="1" w:styleId="Heading1CharChar1">
    <w:name w:val="Heading 1 Char Char1"/>
    <w:basedOn w:val="DefaultParagraphFont"/>
    <w:rsid w:val="00127BEC"/>
    <w:rPr>
      <w:rFonts w:cs="Arial"/>
      <w:b/>
      <w:bCs/>
      <w:szCs w:val="32"/>
      <w:lang w:val="en-US" w:eastAsia="en-US" w:bidi="ar-SA"/>
    </w:rPr>
  </w:style>
  <w:style w:type="paragraph" w:customStyle="1" w:styleId="StyleJustified">
    <w:name w:val="Style Justified"/>
    <w:basedOn w:val="Normal"/>
    <w:rsid w:val="00127BEC"/>
    <w:rPr>
      <w:rFonts w:eastAsia="Times New Roman" w:cs="Times New Roman"/>
      <w:szCs w:val="20"/>
    </w:rPr>
  </w:style>
  <w:style w:type="paragraph" w:customStyle="1" w:styleId="StyleSmallTimesNewRoman11ptBoldThickunderlineBorder1">
    <w:name w:val="Style Small + Times New Roman 11 pt Bold Thick underline Border...1"/>
    <w:link w:val="StyleSmallTimesNewRoman11ptBoldThickunderlineBorder1Char"/>
    <w:rsid w:val="00127BEC"/>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127BEC"/>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127BEC"/>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127BEC"/>
    <w:rPr>
      <w:rFonts w:eastAsia="Times New Roman"/>
      <w:b/>
      <w:bCs/>
      <w:sz w:val="22"/>
      <w:u w:val="thick"/>
    </w:rPr>
  </w:style>
  <w:style w:type="paragraph" w:customStyle="1" w:styleId="StyleSmallTimesNewRoman11pt">
    <w:name w:val="Style Small + Times New Roman 11 pt"/>
    <w:link w:val="StyleSmallTimesNewRoman11ptChar"/>
    <w:rsid w:val="00127BEC"/>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127BEC"/>
    <w:rPr>
      <w:rFonts w:eastAsia="Times New Roman"/>
      <w:sz w:val="22"/>
    </w:rPr>
  </w:style>
  <w:style w:type="paragraph" w:customStyle="1" w:styleId="StyleSmallTimesNewRoman11ptThickunderline">
    <w:name w:val="Style Small + Times New Roman 11 pt Thick underline"/>
    <w:link w:val="StyleSmallTimesNewRoman11ptThickunderlineChar"/>
    <w:rsid w:val="00127BEC"/>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127BEC"/>
    <w:rPr>
      <w:rFonts w:eastAsia="Times New Roman"/>
      <w:sz w:val="22"/>
      <w:u w:val="thick"/>
    </w:rPr>
  </w:style>
  <w:style w:type="character" w:customStyle="1" w:styleId="styletimesnewroman12ptbold">
    <w:name w:val="styletimesnewroman12ptbold"/>
    <w:basedOn w:val="DefaultParagraphFont"/>
    <w:rsid w:val="00127BEC"/>
  </w:style>
  <w:style w:type="character" w:customStyle="1" w:styleId="Style11ptItalicUnderline">
    <w:name w:val="Style 11 pt Italic Underline"/>
    <w:basedOn w:val="DefaultParagraphFont"/>
    <w:rsid w:val="00127BEC"/>
    <w:rPr>
      <w:i/>
      <w:iCs/>
      <w:sz w:val="20"/>
      <w:u w:val="single"/>
    </w:rPr>
  </w:style>
  <w:style w:type="character" w:customStyle="1" w:styleId="UnderlineBold0">
    <w:name w:val="Underline Bold"/>
    <w:basedOn w:val="DefaultParagraphFont"/>
    <w:uiPriority w:val="6"/>
    <w:qFormat/>
    <w:rsid w:val="00127BEC"/>
    <w:rPr>
      <w:b/>
      <w:sz w:val="20"/>
      <w:u w:val="single"/>
    </w:rPr>
  </w:style>
  <w:style w:type="paragraph" w:customStyle="1" w:styleId="TagText">
    <w:name w:val="TagText"/>
    <w:basedOn w:val="Normal"/>
    <w:uiPriority w:val="99"/>
    <w:qFormat/>
    <w:rsid w:val="00127BEC"/>
    <w:rPr>
      <w:rFonts w:eastAsia="Cambria"/>
      <w:b/>
    </w:rPr>
  </w:style>
  <w:style w:type="paragraph" w:customStyle="1" w:styleId="MinimizedText">
    <w:name w:val="Minimized Text"/>
    <w:link w:val="MinimizedTextChar"/>
    <w:qFormat/>
    <w:rsid w:val="00127BEC"/>
    <w:pPr>
      <w:spacing w:after="160"/>
    </w:pPr>
    <w:rPr>
      <w:rFonts w:eastAsia="Times New Roman"/>
      <w:sz w:val="16"/>
    </w:rPr>
  </w:style>
  <w:style w:type="character" w:customStyle="1" w:styleId="MinimizedTextChar">
    <w:name w:val="Minimized Text Char"/>
    <w:link w:val="MinimizedText"/>
    <w:rsid w:val="00127BEC"/>
    <w:rPr>
      <w:rFonts w:eastAsia="Times New Roman"/>
      <w:sz w:val="16"/>
    </w:rPr>
  </w:style>
  <w:style w:type="paragraph" w:customStyle="1" w:styleId="StyleStyle411ptBoldBorderSinglesolidlineAuto0">
    <w:name w:val="Style Style4 + 11 pt Bold Border: : (Single solid line Auto  0...."/>
    <w:basedOn w:val="Normal"/>
    <w:link w:val="StyleStyle411ptBoldBorderSinglesolidlineAuto0Char"/>
    <w:qFormat/>
    <w:rsid w:val="00127BE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27BEC"/>
    <w:rPr>
      <w:rFonts w:ascii="Calibri" w:eastAsia="Times New Roman" w:hAnsi="Calibri" w:cs="Calibri"/>
      <w:b/>
      <w:bCs/>
      <w:sz w:val="22"/>
      <w:u w:val="single"/>
      <w:bdr w:val="single" w:sz="4" w:space="0" w:color="auto"/>
    </w:rPr>
  </w:style>
  <w:style w:type="paragraph" w:customStyle="1" w:styleId="Smallfont0">
    <w:name w:val="Smallfont"/>
    <w:basedOn w:val="Normal"/>
    <w:uiPriority w:val="99"/>
    <w:qFormat/>
    <w:rsid w:val="00127BEC"/>
    <w:rPr>
      <w:rFonts w:eastAsia="Times New Roman"/>
      <w:sz w:val="15"/>
    </w:rPr>
  </w:style>
  <w:style w:type="paragraph" w:customStyle="1" w:styleId="Circled">
    <w:name w:val="Circled"/>
    <w:link w:val="CircledChar"/>
    <w:qFormat/>
    <w:rsid w:val="00127BEC"/>
    <w:pPr>
      <w:spacing w:after="160"/>
    </w:pPr>
    <w:rPr>
      <w:rFonts w:eastAsia="MS Mincho"/>
      <w:b/>
      <w:sz w:val="22"/>
      <w:szCs w:val="20"/>
      <w:u w:val="single"/>
      <w:lang w:eastAsia="ja-JP"/>
    </w:rPr>
  </w:style>
  <w:style w:type="character" w:customStyle="1" w:styleId="CircledChar">
    <w:name w:val="Circled Char"/>
    <w:basedOn w:val="DefaultParagraphFont"/>
    <w:link w:val="Circled"/>
    <w:rsid w:val="00127BEC"/>
    <w:rPr>
      <w:rFonts w:eastAsia="MS Mincho"/>
      <w:b/>
      <w:sz w:val="22"/>
      <w:szCs w:val="20"/>
      <w:u w:val="single"/>
      <w:lang w:eastAsia="ja-JP"/>
    </w:rPr>
  </w:style>
  <w:style w:type="character" w:customStyle="1" w:styleId="Heading2Char1CharCharCharCharCharC">
    <w:name w:val="Heading 2 Char1 Char Char Char Char Char C"/>
    <w:rsid w:val="00127BEC"/>
    <w:rPr>
      <w:rFonts w:cs="Arial"/>
      <w:b/>
      <w:bCs/>
      <w:iCs/>
      <w:sz w:val="24"/>
      <w:szCs w:val="28"/>
      <w:lang w:val="en-US" w:eastAsia="en-US" w:bidi="ar-SA"/>
    </w:rPr>
  </w:style>
  <w:style w:type="character" w:customStyle="1" w:styleId="Style11ptUnderlineBorderSinglesolidlineAuto05pt">
    <w:name w:val="Style 11 pt Underline Border: : (Single solid line Auto  0.5 pt..."/>
    <w:basedOn w:val="DefaultParagraphFont"/>
    <w:rsid w:val="00127BEC"/>
    <w:rPr>
      <w:sz w:val="20"/>
      <w:u w:val="single"/>
      <w:bdr w:val="single" w:sz="4" w:space="0" w:color="auto"/>
    </w:rPr>
  </w:style>
  <w:style w:type="paragraph" w:customStyle="1" w:styleId="StyleStyle112pt">
    <w:name w:val="Style Style1 + 12 pt"/>
    <w:basedOn w:val="Normal"/>
    <w:link w:val="StyleStyle112ptChar"/>
    <w:qFormat/>
    <w:rsid w:val="00127BEC"/>
    <w:rPr>
      <w:rFonts w:eastAsia="SimSun"/>
      <w:u w:val="single"/>
      <w:lang w:eastAsia="zh-CN"/>
    </w:rPr>
  </w:style>
  <w:style w:type="character" w:customStyle="1" w:styleId="StyleStyle112ptChar">
    <w:name w:val="Style Style1 + 12 pt Char"/>
    <w:basedOn w:val="DefaultParagraphFont"/>
    <w:link w:val="StyleStyle112pt"/>
    <w:rsid w:val="00127BEC"/>
    <w:rPr>
      <w:rFonts w:ascii="Calibri" w:eastAsia="SimSun" w:hAnsi="Calibri" w:cs="Calibri"/>
      <w:sz w:val="22"/>
      <w:u w:val="single"/>
      <w:lang w:eastAsia="zh-CN"/>
    </w:rPr>
  </w:style>
  <w:style w:type="character" w:customStyle="1" w:styleId="StyleStyle11ptBoldUnderlineBorderSinglesolidlineAuto">
    <w:name w:val="Style Style 11 pt Bold Underline Border: : (Single solid line Auto ..."/>
    <w:rsid w:val="00127BEC"/>
    <w:rPr>
      <w:rFonts w:ascii="Times New Roman" w:hAnsi="Times New Roman"/>
      <w:b/>
      <w:bCs/>
      <w:sz w:val="20"/>
      <w:u w:val="none"/>
      <w:bdr w:val="none" w:sz="0" w:space="0" w:color="auto"/>
    </w:rPr>
  </w:style>
  <w:style w:type="character" w:customStyle="1" w:styleId="hilite1">
    <w:name w:val="hilite1"/>
    <w:basedOn w:val="DefaultParagraphFont"/>
    <w:rsid w:val="00127BEC"/>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127BEC"/>
    <w:rPr>
      <w:b/>
      <w:bCs/>
      <w:sz w:val="24"/>
      <w:u w:val="single"/>
    </w:rPr>
  </w:style>
  <w:style w:type="character" w:customStyle="1" w:styleId="authorbio">
    <w:name w:val="authorbio"/>
    <w:basedOn w:val="DefaultParagraphFont"/>
    <w:rsid w:val="00127BEC"/>
  </w:style>
  <w:style w:type="character" w:customStyle="1" w:styleId="body-text">
    <w:name w:val="body-text"/>
    <w:basedOn w:val="DefaultParagraphFont"/>
    <w:rsid w:val="00127BEC"/>
  </w:style>
  <w:style w:type="character" w:customStyle="1" w:styleId="CardText-Underlined">
    <w:name w:val="Card Text - Underlined"/>
    <w:rsid w:val="00127BEC"/>
    <w:rPr>
      <w:b/>
      <w:sz w:val="20"/>
      <w:u w:val="single"/>
    </w:rPr>
  </w:style>
  <w:style w:type="character" w:customStyle="1" w:styleId="newscontent">
    <w:name w:val="newscontent"/>
    <w:rsid w:val="00127BEC"/>
  </w:style>
  <w:style w:type="character" w:customStyle="1" w:styleId="StyleUnderlinePatternClearYellow">
    <w:name w:val="Style Underline Pattern: Clear (Yellow)"/>
    <w:basedOn w:val="DefaultParagraphFont"/>
    <w:rsid w:val="00127BEC"/>
    <w:rPr>
      <w:u w:val="single"/>
      <w:shd w:val="clear" w:color="auto" w:fill="00FF00"/>
    </w:rPr>
  </w:style>
  <w:style w:type="paragraph" w:customStyle="1" w:styleId="StyleUnderlineChar11ptBorderSinglesolidlineAuto">
    <w:name w:val="Style Underline Char + 11 pt Border: : (Single solid line Auto  ..."/>
    <w:basedOn w:val="Normal"/>
    <w:link w:val="StyleUnderlineChar11ptBorderSinglesolidlineAutoChar"/>
    <w:qFormat/>
    <w:rsid w:val="00127BE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27BEC"/>
    <w:rPr>
      <w:rFonts w:ascii="Calibri" w:eastAsia="Times New Roman" w:hAnsi="Calibri" w:cs="Calibri"/>
      <w:sz w:val="22"/>
      <w:u w:val="single"/>
      <w:bdr w:val="single" w:sz="4" w:space="0" w:color="auto"/>
    </w:rPr>
  </w:style>
  <w:style w:type="character" w:customStyle="1" w:styleId="BoldandUnderlineChar">
    <w:name w:val="Bold and Underline Char"/>
    <w:basedOn w:val="DefaultParagraphFont"/>
    <w:link w:val="BoldandUnderline"/>
    <w:locked/>
    <w:rsid w:val="00127BEC"/>
    <w:rPr>
      <w:b/>
      <w:u w:val="single"/>
    </w:rPr>
  </w:style>
  <w:style w:type="paragraph" w:customStyle="1" w:styleId="BoldandUnderline">
    <w:name w:val="Bold and Underline"/>
    <w:basedOn w:val="Normal"/>
    <w:link w:val="BoldandUnderlineChar"/>
    <w:qFormat/>
    <w:rsid w:val="00127BEC"/>
    <w:rPr>
      <w:rFonts w:asciiTheme="minorHAnsi" w:hAnsiTheme="minorHAnsi" w:cstheme="minorBidi"/>
      <w:b/>
      <w:sz w:val="24"/>
      <w:u w:val="single"/>
    </w:rPr>
  </w:style>
  <w:style w:type="paragraph" w:customStyle="1" w:styleId="Stylecard11pt">
    <w:name w:val="Style card + 11 pt"/>
    <w:basedOn w:val="Normal"/>
    <w:link w:val="Stylecard11ptChar"/>
    <w:qFormat/>
    <w:rsid w:val="00127BEC"/>
    <w:pPr>
      <w:ind w:left="288" w:right="288"/>
    </w:pPr>
    <w:rPr>
      <w:rFonts w:eastAsia="SimSun"/>
      <w:lang w:eastAsia="zh-CN"/>
    </w:rPr>
  </w:style>
  <w:style w:type="character" w:customStyle="1" w:styleId="Stylecard11ptChar">
    <w:name w:val="Style card + 11 pt Char"/>
    <w:link w:val="Stylecard11pt"/>
    <w:rsid w:val="00127BEC"/>
    <w:rPr>
      <w:rFonts w:ascii="Calibri" w:eastAsia="SimSun" w:hAnsi="Calibri" w:cs="Calibri"/>
      <w:sz w:val="22"/>
      <w:lang w:eastAsia="zh-CN"/>
    </w:rPr>
  </w:style>
  <w:style w:type="character" w:customStyle="1" w:styleId="Style11ptBoldUnderlineBorderSinglesolidlineAuto">
    <w:name w:val="Style 11 pt Bold Underline Border: : (Single solid line Auto  ..."/>
    <w:basedOn w:val="DefaultParagraphFont"/>
    <w:rsid w:val="00127BEC"/>
    <w:rPr>
      <w:rFonts w:ascii="Times New Roman" w:hAnsi="Times New Roman"/>
      <w:b/>
      <w:bCs/>
      <w:sz w:val="20"/>
      <w:u w:val="single"/>
      <w:bdr w:val="single" w:sz="4" w:space="0" w:color="auto"/>
    </w:rPr>
  </w:style>
  <w:style w:type="character" w:customStyle="1" w:styleId="SmallText-New">
    <w:name w:val="Small Text - New"/>
    <w:basedOn w:val="DefaultParagraphFont"/>
    <w:rsid w:val="00127BEC"/>
    <w:rPr>
      <w:rFonts w:ascii="Arial Narrow" w:hAnsi="Arial Narrow"/>
      <w:sz w:val="14"/>
    </w:rPr>
  </w:style>
  <w:style w:type="character" w:customStyle="1" w:styleId="Underlined-New">
    <w:name w:val="Underlined - New"/>
    <w:basedOn w:val="DefaultParagraphFont"/>
    <w:rsid w:val="00127BEC"/>
    <w:rPr>
      <w:rFonts w:ascii="Arial Narrow" w:hAnsi="Arial Narrow"/>
      <w:sz w:val="16"/>
      <w:u w:val="single"/>
    </w:rPr>
  </w:style>
  <w:style w:type="paragraph" w:customStyle="1" w:styleId="StyleStyle49ptBold">
    <w:name w:val="Style Style4 + 9 pt Bold"/>
    <w:basedOn w:val="Style4"/>
    <w:link w:val="StyleStyle49ptBoldChar"/>
    <w:qFormat/>
    <w:rsid w:val="00127BEC"/>
    <w:pPr>
      <w:numPr>
        <w:numId w:val="0"/>
      </w:numPr>
    </w:pPr>
    <w:rPr>
      <w:b/>
      <w:bCs/>
    </w:rPr>
  </w:style>
  <w:style w:type="paragraph" w:customStyle="1" w:styleId="Smalltext0">
    <w:name w:val="Small text"/>
    <w:aliases w:val="Quote1,Quote11"/>
    <w:basedOn w:val="Normal"/>
    <w:link w:val="SmalltextChar"/>
    <w:qFormat/>
    <w:rsid w:val="00127BEC"/>
    <w:rPr>
      <w:rFonts w:ascii="Arial Narrow" w:eastAsia="Times New Roman" w:hAnsi="Arial Narrow"/>
      <w:sz w:val="16"/>
    </w:rPr>
  </w:style>
  <w:style w:type="paragraph" w:customStyle="1" w:styleId="Normal2">
    <w:name w:val="Normal2"/>
    <w:basedOn w:val="Normal"/>
    <w:qFormat/>
    <w:rsid w:val="00127BEC"/>
    <w:rPr>
      <w:rFonts w:eastAsia="Times New Roman"/>
    </w:rPr>
  </w:style>
  <w:style w:type="character" w:customStyle="1" w:styleId="postby">
    <w:name w:val="post_by"/>
    <w:basedOn w:val="DefaultParagraphFont"/>
    <w:rsid w:val="00127BEC"/>
  </w:style>
  <w:style w:type="character" w:customStyle="1" w:styleId="Styleunderline11ptBold">
    <w:name w:val="Style underline + 11 pt Bold"/>
    <w:rsid w:val="00127BEC"/>
    <w:rPr>
      <w:rFonts w:ascii="Times New Roman" w:hAnsi="Times New Roman"/>
      <w:b/>
      <w:bCs/>
      <w:sz w:val="20"/>
      <w:u w:val="single"/>
    </w:rPr>
  </w:style>
  <w:style w:type="character" w:customStyle="1" w:styleId="Style11ptThickunderline">
    <w:name w:val="Style 11 pt Thick underline"/>
    <w:rsid w:val="00127BEC"/>
    <w:rPr>
      <w:rFonts w:ascii="Times New Roman" w:hAnsi="Times New Roman"/>
      <w:sz w:val="20"/>
      <w:u w:val="single"/>
    </w:rPr>
  </w:style>
  <w:style w:type="character" w:customStyle="1" w:styleId="Style11ptBoldThickunderline">
    <w:name w:val="Style 11 pt Bold Thick underline"/>
    <w:rsid w:val="00127BEC"/>
    <w:rPr>
      <w:rFonts w:ascii="Times New Roman" w:hAnsi="Times New Roman"/>
      <w:b/>
      <w:bCs/>
      <w:sz w:val="20"/>
      <w:u w:val="single"/>
    </w:rPr>
  </w:style>
  <w:style w:type="paragraph" w:customStyle="1" w:styleId="Stylecard11ptUnderline">
    <w:name w:val="Style card + 11 pt Underline"/>
    <w:basedOn w:val="Normal"/>
    <w:link w:val="Stylecard11ptUnderlineChar"/>
    <w:qFormat/>
    <w:rsid w:val="00127BEC"/>
    <w:pPr>
      <w:spacing w:after="200" w:line="276" w:lineRule="auto"/>
      <w:ind w:left="288" w:right="288"/>
    </w:pPr>
    <w:rPr>
      <w:u w:val="single"/>
    </w:rPr>
  </w:style>
  <w:style w:type="character" w:customStyle="1" w:styleId="Stylecard11ptUnderlineChar">
    <w:name w:val="Style card + 11 pt Underline Char"/>
    <w:link w:val="Stylecard11ptUnderline"/>
    <w:rsid w:val="00127BEC"/>
    <w:rPr>
      <w:rFonts w:ascii="Calibri" w:hAnsi="Calibri" w:cs="Calibri"/>
      <w:sz w:val="22"/>
      <w:u w:val="single"/>
    </w:rPr>
  </w:style>
  <w:style w:type="paragraph" w:customStyle="1" w:styleId="StylecardLatinVerdana-BoldUnderline">
    <w:name w:val="Style card + (Latin) Verdana-Bold Underline"/>
    <w:basedOn w:val="Normal"/>
    <w:link w:val="StylecardLatinVerdana-BoldUnderlineChar"/>
    <w:qFormat/>
    <w:rsid w:val="00127BEC"/>
    <w:pPr>
      <w:spacing w:after="200" w:line="276" w:lineRule="auto"/>
      <w:ind w:left="288" w:right="288"/>
    </w:pPr>
    <w:rPr>
      <w:u w:val="single"/>
    </w:rPr>
  </w:style>
  <w:style w:type="character" w:customStyle="1" w:styleId="StylecardLatinVerdana-BoldUnderlineChar">
    <w:name w:val="Style card + (Latin) Verdana-Bold Underline Char"/>
    <w:link w:val="StylecardLatinVerdana-BoldUnderline"/>
    <w:rsid w:val="00127BEC"/>
    <w:rPr>
      <w:rFonts w:ascii="Calibri" w:hAnsi="Calibri" w:cs="Calibri"/>
      <w:sz w:val="22"/>
      <w:u w:val="single"/>
    </w:rPr>
  </w:style>
  <w:style w:type="character" w:customStyle="1" w:styleId="Style11ptBorderSinglesolidlineAuto05ptLinewidth">
    <w:name w:val="Style 11 pt Border: : (Single solid line Auto  0.5 pt Line width)"/>
    <w:rsid w:val="00127BEC"/>
    <w:rPr>
      <w:sz w:val="20"/>
      <w:bdr w:val="single" w:sz="4" w:space="0" w:color="auto" w:frame="1"/>
    </w:rPr>
  </w:style>
  <w:style w:type="character" w:customStyle="1" w:styleId="StyleUnderlineChar9pt">
    <w:name w:val="Style Underline Char + 9 pt"/>
    <w:rsid w:val="00127BEC"/>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127BEC"/>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127BEC"/>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127BEC"/>
    <w:rPr>
      <w:rFonts w:eastAsia="Times New Roman"/>
      <w:u w:val="single"/>
      <w:lang w:eastAsia="zh-CN"/>
    </w:rPr>
  </w:style>
  <w:style w:type="character" w:customStyle="1" w:styleId="StyleUnderlined11ptChar">
    <w:name w:val="Style Underlined + 11 pt Char"/>
    <w:basedOn w:val="UnderlinedChar0"/>
    <w:link w:val="StyleUnderlined11pt"/>
    <w:rsid w:val="00127BEC"/>
    <w:rPr>
      <w:rFonts w:ascii="Calibri" w:eastAsia="Times New Roman" w:hAnsi="Calibri" w:cs="Calibri"/>
      <w:sz w:val="22"/>
      <w:u w:val="single"/>
      <w:lang w:val="en-US" w:eastAsia="zh-CN" w:bidi="ar-SA"/>
    </w:rPr>
  </w:style>
  <w:style w:type="paragraph" w:customStyle="1" w:styleId="StyleCircled11pt">
    <w:name w:val="Style Circled + 11 pt"/>
    <w:basedOn w:val="Circled"/>
    <w:link w:val="StyleCircled11ptChar"/>
    <w:qFormat/>
    <w:rsid w:val="00127BEC"/>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127BEC"/>
    <w:rPr>
      <w:rFonts w:ascii="Times New Roman" w:eastAsia="Times New Roman" w:hAnsi="Times New Roman" w:cs="Times New Roman"/>
      <w:b/>
      <w:bCs/>
      <w:sz w:val="20"/>
      <w:u w:val="single"/>
    </w:rPr>
  </w:style>
  <w:style w:type="paragraph" w:customStyle="1" w:styleId="UnderlineBoldIndent">
    <w:name w:val="Underline + Bold Indent"/>
    <w:basedOn w:val="Normal"/>
    <w:link w:val="UnderlineBoldIndentCharChar"/>
    <w:qFormat/>
    <w:rsid w:val="00127BE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27BEC"/>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27BEC"/>
    <w:rPr>
      <w:u w:val="single"/>
    </w:rPr>
  </w:style>
  <w:style w:type="character" w:customStyle="1" w:styleId="StyleUnderlineBoldIndent11ptChar">
    <w:name w:val="Style Underline + Bold Indent + 11 pt Char"/>
    <w:link w:val="StyleUnderlineBoldIndent11pt"/>
    <w:rsid w:val="00127BEC"/>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27BEC"/>
    <w:rPr>
      <w:b/>
      <w:bCs/>
      <w:u w:val="single"/>
    </w:rPr>
  </w:style>
  <w:style w:type="character" w:customStyle="1" w:styleId="StyleUnderlineBoldIndent11ptBoldChar">
    <w:name w:val="Style Underline + Bold Indent + 11 pt Bold Char"/>
    <w:link w:val="StyleUnderlineBoldIndent11ptBold"/>
    <w:rsid w:val="00127BEC"/>
    <w:rPr>
      <w:rFonts w:ascii="Calibri" w:eastAsia="Times New Roman" w:hAnsi="Calibri" w:cs="Calibri"/>
      <w:b/>
      <w:bCs/>
      <w:sz w:val="22"/>
      <w:szCs w:val="20"/>
      <w:u w:val="single"/>
    </w:rPr>
  </w:style>
  <w:style w:type="character" w:customStyle="1" w:styleId="StyleUnderlineChar6CharCharCharCharCharCharCharChar11">
    <w:name w:val="Style Underline Char6 Char Char Char Char Char Char Char Char + 11 ..."/>
    <w:rsid w:val="00127BE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27BE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27BE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27BEC"/>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127BEC"/>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127BEC"/>
    <w:rPr>
      <w:rFonts w:ascii="Calibri" w:eastAsia="Calibri" w:hAnsi="Calibri" w:cs="Calibri"/>
      <w:sz w:val="22"/>
      <w:u w:val="single"/>
    </w:rPr>
  </w:style>
  <w:style w:type="character" w:customStyle="1" w:styleId="Styleterm111ptUnderline">
    <w:name w:val="Style term1 + 11 pt Underline"/>
    <w:rsid w:val="00127BEC"/>
    <w:rPr>
      <w:b/>
      <w:bCs/>
      <w:sz w:val="20"/>
      <w:u w:val="single"/>
    </w:rPr>
  </w:style>
  <w:style w:type="paragraph" w:customStyle="1" w:styleId="StyleMinimizedTextArialNarrow10pt">
    <w:name w:val="Style Minimized Text + Arial Narrow 10 pt"/>
    <w:basedOn w:val="MinimizedText"/>
    <w:link w:val="StyleMinimizedTextArialNarrow10ptChar"/>
    <w:qFormat/>
    <w:rsid w:val="00127BEC"/>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127BEC"/>
    <w:rPr>
      <w:rFonts w:ascii="Times New Roman" w:eastAsia="Times New Roman" w:hAnsi="Times New Roman" w:cs="Times New Roman"/>
      <w:sz w:val="20"/>
    </w:rPr>
  </w:style>
  <w:style w:type="character" w:customStyle="1" w:styleId="StyleLatinGaramondUnderline">
    <w:name w:val="Style (Latin) Garamond Underline"/>
    <w:rsid w:val="00127BEC"/>
    <w:rPr>
      <w:rFonts w:ascii="Times New Roman" w:hAnsi="Times New Roman"/>
      <w:sz w:val="20"/>
      <w:u w:val="single"/>
    </w:rPr>
  </w:style>
  <w:style w:type="character" w:customStyle="1" w:styleId="StyleLatinGaramond">
    <w:name w:val="Style (Latin) Garamond"/>
    <w:rsid w:val="00127BEC"/>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127BEC"/>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127BEC"/>
    <w:rPr>
      <w:rFonts w:ascii="Times" w:eastAsia="Times New Roman" w:hAnsi="Times" w:cs="Arial"/>
      <w:sz w:val="22"/>
      <w:szCs w:val="28"/>
      <w:u w:val="single"/>
    </w:rPr>
  </w:style>
  <w:style w:type="paragraph" w:customStyle="1" w:styleId="NormalText">
    <w:name w:val="Normal Text"/>
    <w:basedOn w:val="Normal"/>
    <w:link w:val="NormalTextChar"/>
    <w:autoRedefine/>
    <w:qFormat/>
    <w:rsid w:val="00127BEC"/>
    <w:pPr>
      <w:jc w:val="both"/>
    </w:pPr>
    <w:rPr>
      <w:rFonts w:eastAsia="Times New Roman"/>
      <w:szCs w:val="26"/>
    </w:rPr>
  </w:style>
  <w:style w:type="paragraph" w:customStyle="1" w:styleId="HeaderStyle">
    <w:name w:val="Header Style"/>
    <w:basedOn w:val="Normal"/>
    <w:rsid w:val="00127BEC"/>
    <w:pPr>
      <w:jc w:val="center"/>
    </w:pPr>
    <w:rPr>
      <w:rFonts w:eastAsia="Times New Roman"/>
      <w:b/>
      <w:szCs w:val="20"/>
      <w:u w:val="single"/>
    </w:rPr>
  </w:style>
  <w:style w:type="character" w:customStyle="1" w:styleId="CardChar2">
    <w:name w:val="Card Char2"/>
    <w:basedOn w:val="DefaultParagraphFont"/>
    <w:rsid w:val="00127BEC"/>
    <w:rPr>
      <w:rFonts w:ascii="Times New Roman" w:eastAsia="Times New Roman" w:hAnsi="Times New Roman" w:cs="Times New Roman"/>
      <w:bCs/>
      <w:color w:val="000000"/>
      <w:sz w:val="20"/>
      <w:szCs w:val="20"/>
    </w:rPr>
  </w:style>
  <w:style w:type="character" w:customStyle="1" w:styleId="CharChar11">
    <w:name w:val="Char Char11"/>
    <w:basedOn w:val="DefaultParagraphFont"/>
    <w:rsid w:val="00127BEC"/>
    <w:rPr>
      <w:rFonts w:cs="Arial"/>
      <w:bCs/>
      <w:szCs w:val="26"/>
      <w:u w:val="single"/>
      <w:lang w:val="en-US" w:eastAsia="en-US" w:bidi="ar-SA"/>
    </w:rPr>
  </w:style>
  <w:style w:type="character" w:customStyle="1" w:styleId="UnderlineCharCharChar1">
    <w:name w:val="Underline Char Char Char1"/>
    <w:basedOn w:val="DefaultParagraphFont"/>
    <w:rsid w:val="00127BEC"/>
    <w:rPr>
      <w:u w:val="single"/>
      <w:lang w:val="en-US" w:eastAsia="en-US" w:bidi="ar-SA"/>
    </w:rPr>
  </w:style>
  <w:style w:type="character" w:customStyle="1" w:styleId="StyleUnderlineChar2CharChar11pt">
    <w:name w:val="Style Underline Char2 Char Char + 11 pt"/>
    <w:basedOn w:val="Style11pt"/>
    <w:rsid w:val="00127BEC"/>
    <w:rPr>
      <w:rFonts w:ascii="Times New Roman" w:hAnsi="Times New Roman"/>
      <w:sz w:val="20"/>
      <w:u w:val="single"/>
    </w:rPr>
  </w:style>
  <w:style w:type="character" w:customStyle="1" w:styleId="StyleStyleBoldUnderline11pt">
    <w:name w:val="Style Style Bold Underline + 11 pt"/>
    <w:basedOn w:val="DefaultParagraphFont"/>
    <w:rsid w:val="00127BEC"/>
    <w:rPr>
      <w:b/>
      <w:bCs/>
      <w:sz w:val="20"/>
      <w:u w:val="single"/>
    </w:rPr>
  </w:style>
  <w:style w:type="paragraph" w:customStyle="1" w:styleId="Pa6">
    <w:name w:val="Pa6"/>
    <w:basedOn w:val="Normal"/>
    <w:next w:val="Normal"/>
    <w:uiPriority w:val="99"/>
    <w:qFormat/>
    <w:rsid w:val="00127BEC"/>
    <w:pPr>
      <w:autoSpaceDE w:val="0"/>
      <w:autoSpaceDN w:val="0"/>
      <w:adjustRightInd w:val="0"/>
      <w:spacing w:line="221" w:lineRule="atLeast"/>
    </w:pPr>
    <w:rPr>
      <w:rFonts w:ascii="Baskerville" w:eastAsia="Times New Roman" w:hAnsi="Baskerville"/>
    </w:rPr>
  </w:style>
  <w:style w:type="character" w:customStyle="1" w:styleId="A13">
    <w:name w:val="A13"/>
    <w:rsid w:val="00127BEC"/>
    <w:rPr>
      <w:rFonts w:cs="Baskerville"/>
      <w:color w:val="000000"/>
      <w:sz w:val="106"/>
      <w:szCs w:val="106"/>
    </w:rPr>
  </w:style>
  <w:style w:type="character" w:customStyle="1" w:styleId="A17">
    <w:name w:val="A17"/>
    <w:rsid w:val="00127BEC"/>
    <w:rPr>
      <w:rFonts w:cs="Baskerville"/>
      <w:color w:val="000000"/>
      <w:sz w:val="12"/>
      <w:szCs w:val="12"/>
    </w:rPr>
  </w:style>
  <w:style w:type="paragraph" w:customStyle="1" w:styleId="Pa19">
    <w:name w:val="Pa19"/>
    <w:basedOn w:val="Normal"/>
    <w:next w:val="Normal"/>
    <w:rsid w:val="00127BEC"/>
    <w:pPr>
      <w:autoSpaceDE w:val="0"/>
      <w:autoSpaceDN w:val="0"/>
      <w:adjustRightInd w:val="0"/>
      <w:spacing w:line="441" w:lineRule="atLeast"/>
    </w:pPr>
    <w:rPr>
      <w:rFonts w:ascii="Baskerville" w:eastAsia="Times New Roman" w:hAnsi="Baskerville"/>
    </w:rPr>
  </w:style>
  <w:style w:type="paragraph" w:customStyle="1" w:styleId="Pa48">
    <w:name w:val="Pa48"/>
    <w:basedOn w:val="Normal"/>
    <w:next w:val="Normal"/>
    <w:rsid w:val="00127BEC"/>
    <w:pPr>
      <w:autoSpaceDE w:val="0"/>
      <w:autoSpaceDN w:val="0"/>
      <w:adjustRightInd w:val="0"/>
      <w:spacing w:line="441" w:lineRule="atLeast"/>
    </w:pPr>
    <w:rPr>
      <w:rFonts w:ascii="Baskerville" w:eastAsia="Times New Roman" w:hAnsi="Baskerville"/>
    </w:rPr>
  </w:style>
  <w:style w:type="character" w:customStyle="1" w:styleId="A14">
    <w:name w:val="A14"/>
    <w:rsid w:val="00127BEC"/>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127BEC"/>
    <w:pPr>
      <w:autoSpaceDE w:val="0"/>
      <w:autoSpaceDN w:val="0"/>
      <w:adjustRightInd w:val="0"/>
      <w:spacing w:line="281" w:lineRule="atLeast"/>
    </w:pPr>
    <w:rPr>
      <w:rFonts w:ascii="Baskerville" w:eastAsia="Times New Roman" w:hAnsi="Baskerville"/>
    </w:rPr>
  </w:style>
  <w:style w:type="paragraph" w:customStyle="1" w:styleId="Pa15">
    <w:name w:val="Pa15"/>
    <w:basedOn w:val="Normal"/>
    <w:next w:val="Normal"/>
    <w:uiPriority w:val="99"/>
    <w:rsid w:val="00127BEC"/>
    <w:pPr>
      <w:autoSpaceDE w:val="0"/>
      <w:autoSpaceDN w:val="0"/>
      <w:adjustRightInd w:val="0"/>
      <w:spacing w:line="221" w:lineRule="atLeast"/>
    </w:pPr>
    <w:rPr>
      <w:rFonts w:ascii="Baskerville" w:eastAsia="Times New Roman" w:hAnsi="Baskerville"/>
    </w:rPr>
  </w:style>
  <w:style w:type="character" w:customStyle="1" w:styleId="A10">
    <w:name w:val="A10"/>
    <w:uiPriority w:val="99"/>
    <w:rsid w:val="00127BEC"/>
    <w:rPr>
      <w:rFonts w:ascii="Wingdings" w:hAnsi="Wingdings" w:cs="Wingdings"/>
      <w:color w:val="000000"/>
      <w:sz w:val="22"/>
      <w:szCs w:val="22"/>
    </w:rPr>
  </w:style>
  <w:style w:type="paragraph" w:customStyle="1" w:styleId="Pa37">
    <w:name w:val="Pa37"/>
    <w:basedOn w:val="Normal"/>
    <w:next w:val="Normal"/>
    <w:rsid w:val="00127BEC"/>
    <w:pPr>
      <w:autoSpaceDE w:val="0"/>
      <w:autoSpaceDN w:val="0"/>
      <w:adjustRightInd w:val="0"/>
      <w:spacing w:line="141" w:lineRule="atLeast"/>
    </w:pPr>
    <w:rPr>
      <w:rFonts w:ascii="Baskerville" w:eastAsia="Times New Roman" w:hAnsi="Baskerville"/>
    </w:rPr>
  </w:style>
  <w:style w:type="character" w:customStyle="1" w:styleId="A20">
    <w:name w:val="A20"/>
    <w:rsid w:val="00127BEC"/>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127BEC"/>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27BEC"/>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27BEC"/>
    <w:rPr>
      <w:rFonts w:cs="Arial"/>
      <w:b/>
      <w:bCs/>
      <w:iCs/>
      <w:sz w:val="36"/>
      <w:szCs w:val="28"/>
      <w:u w:val="single"/>
      <w:lang w:val="en-US" w:eastAsia="en-US" w:bidi="ar-SA"/>
    </w:rPr>
  </w:style>
  <w:style w:type="character" w:customStyle="1" w:styleId="Taggin-New">
    <w:name w:val="Taggin - New"/>
    <w:rsid w:val="00127BEC"/>
    <w:rPr>
      <w:rFonts w:ascii="Arial Narrow" w:hAnsi="Arial Narrow"/>
      <w:b/>
      <w:sz w:val="22"/>
    </w:rPr>
  </w:style>
  <w:style w:type="character" w:customStyle="1" w:styleId="searchword">
    <w:name w:val="searchword"/>
    <w:basedOn w:val="DefaultParagraphFont"/>
    <w:rsid w:val="00127BEC"/>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127BEC"/>
    <w:rPr>
      <w:rFonts w:cs="Arial"/>
      <w:b/>
      <w:bCs/>
      <w:sz w:val="24"/>
      <w:szCs w:val="26"/>
      <w:lang w:val="en-US" w:eastAsia="en-US" w:bidi="ar-SA"/>
    </w:rPr>
  </w:style>
  <w:style w:type="character" w:customStyle="1" w:styleId="brief-smalltext0">
    <w:name w:val="brief-smalltext"/>
    <w:basedOn w:val="DefaultParagraphFont"/>
    <w:rsid w:val="00127BEC"/>
  </w:style>
  <w:style w:type="character" w:customStyle="1" w:styleId="Boxing-New">
    <w:name w:val="Boxing - New"/>
    <w:rsid w:val="00127BEC"/>
    <w:rPr>
      <w:rFonts w:ascii="Arial Narrow" w:hAnsi="Arial Narrow"/>
      <w:sz w:val="16"/>
      <w:u w:val="none"/>
      <w:bdr w:val="single" w:sz="4" w:space="0" w:color="auto"/>
    </w:rPr>
  </w:style>
  <w:style w:type="paragraph" w:customStyle="1" w:styleId="Coverintroduction">
    <w:name w:val="Cover introduction"/>
    <w:basedOn w:val="Default"/>
    <w:next w:val="Default"/>
    <w:rsid w:val="00127BEC"/>
    <w:pPr>
      <w:spacing w:after="0" w:line="240" w:lineRule="auto"/>
    </w:pPr>
    <w:rPr>
      <w:rFonts w:ascii="Arial" w:eastAsia="Times New Roman" w:hAnsi="Arial" w:cs="Times New Roman"/>
    </w:rPr>
  </w:style>
  <w:style w:type="character" w:customStyle="1" w:styleId="style50">
    <w:name w:val="style5"/>
    <w:basedOn w:val="DefaultParagraphFont"/>
    <w:rsid w:val="00127BEC"/>
  </w:style>
  <w:style w:type="character" w:customStyle="1" w:styleId="TagCharCharCharCharCharChar">
    <w:name w:val="Tag Char Char Char Char Char Char"/>
    <w:rsid w:val="00127BEC"/>
    <w:rPr>
      <w:rFonts w:cs="Arial"/>
      <w:b/>
      <w:bCs/>
      <w:sz w:val="24"/>
      <w:szCs w:val="26"/>
      <w:lang w:val="en-US" w:eastAsia="en-US" w:bidi="ar-SA"/>
    </w:rPr>
  </w:style>
  <w:style w:type="character" w:customStyle="1" w:styleId="pmterms3">
    <w:name w:val="pmterms3"/>
    <w:basedOn w:val="DefaultParagraphFont"/>
    <w:rsid w:val="00127BEC"/>
  </w:style>
  <w:style w:type="character" w:customStyle="1" w:styleId="pmtermsel">
    <w:name w:val="pmtermsel"/>
    <w:basedOn w:val="DefaultParagraphFont"/>
    <w:rsid w:val="00127BEC"/>
  </w:style>
  <w:style w:type="character" w:customStyle="1" w:styleId="interiorheadline">
    <w:name w:val="interiorheadline"/>
    <w:basedOn w:val="DefaultParagraphFont"/>
    <w:rsid w:val="00127BEC"/>
  </w:style>
  <w:style w:type="character" w:customStyle="1" w:styleId="Heading31CharCharCharChar1">
    <w:name w:val="Heading 31 Char Char Char Char1"/>
    <w:rsid w:val="00127BEC"/>
    <w:rPr>
      <w:rFonts w:cs="Arial"/>
      <w:b/>
      <w:bCs/>
      <w:sz w:val="24"/>
      <w:szCs w:val="26"/>
      <w:lang w:val="en-US" w:eastAsia="en-US" w:bidi="ar-SA"/>
    </w:rPr>
  </w:style>
  <w:style w:type="character" w:customStyle="1" w:styleId="Heading31CharCharChar">
    <w:name w:val="Heading 31 Char Char Char"/>
    <w:rsid w:val="00127BEC"/>
    <w:rPr>
      <w:rFonts w:cs="Arial"/>
      <w:b/>
      <w:bCs/>
      <w:sz w:val="24"/>
      <w:szCs w:val="26"/>
      <w:lang w:val="en-US" w:eastAsia="en-US" w:bidi="ar-SA"/>
    </w:rPr>
  </w:style>
  <w:style w:type="character" w:customStyle="1" w:styleId="StyleUnderlineCharChar9pt2">
    <w:name w:val="Style Underline Char Char + 9 pt2"/>
    <w:basedOn w:val="UnderlineCharChar"/>
    <w:rsid w:val="00127BEC"/>
    <w:rPr>
      <w:rFonts w:ascii="Arial Narrow" w:eastAsia="Times New Roman" w:hAnsi="Arial Narrow"/>
      <w:szCs w:val="24"/>
      <w:u w:val="single"/>
      <w:lang w:val="en-US" w:eastAsia="en-US" w:bidi="ar-SA"/>
    </w:rPr>
  </w:style>
  <w:style w:type="character" w:customStyle="1" w:styleId="StyleUnderlineCharChar9ptBold2">
    <w:name w:val="Style Underline Char Char + 9 pt Bold2"/>
    <w:basedOn w:val="UnderlineCharChar"/>
    <w:rsid w:val="00127BEC"/>
    <w:rPr>
      <w:rFonts w:ascii="Arial Narrow" w:eastAsia="Times New Roman" w:hAnsi="Arial Narrow"/>
      <w:b/>
      <w:bCs/>
      <w:szCs w:val="24"/>
      <w:u w:val="single"/>
      <w:lang w:val="en-US" w:eastAsia="en-US" w:bidi="ar-SA"/>
    </w:rPr>
  </w:style>
  <w:style w:type="character" w:customStyle="1" w:styleId="Style9ptUnderline7">
    <w:name w:val="Style 9 pt Underline7"/>
    <w:basedOn w:val="DefaultParagraphFont"/>
    <w:rsid w:val="00127BEC"/>
    <w:rPr>
      <w:sz w:val="20"/>
      <w:u w:val="single"/>
    </w:rPr>
  </w:style>
  <w:style w:type="character" w:customStyle="1" w:styleId="Style9ptBoldUnderlineBorderSinglesolidlineAuto0">
    <w:name w:val="Style 9 pt Bold Underline Border: : (Single solid line Auto  0..."/>
    <w:basedOn w:val="DefaultParagraphFont"/>
    <w:rsid w:val="00127BEC"/>
    <w:rPr>
      <w:b/>
      <w:bCs/>
      <w:sz w:val="20"/>
      <w:u w:val="single"/>
      <w:bdr w:val="single" w:sz="4" w:space="0" w:color="auto"/>
    </w:rPr>
  </w:style>
  <w:style w:type="character" w:customStyle="1" w:styleId="Style9ptBoldUnderline3">
    <w:name w:val="Style 9 pt Bold Underline3"/>
    <w:basedOn w:val="DefaultParagraphFont"/>
    <w:rsid w:val="00127BEC"/>
    <w:rPr>
      <w:b/>
      <w:bCs/>
      <w:sz w:val="20"/>
      <w:u w:val="single"/>
    </w:rPr>
  </w:style>
  <w:style w:type="paragraph" w:customStyle="1" w:styleId="Tagtemplate">
    <w:name w:val="Tagtemplate"/>
    <w:basedOn w:val="Normal"/>
    <w:link w:val="TagtemplateChar"/>
    <w:autoRedefine/>
    <w:qFormat/>
    <w:rsid w:val="00127BEC"/>
    <w:pPr>
      <w:keepNext/>
      <w:keepLines/>
    </w:pPr>
    <w:rPr>
      <w:rFonts w:ascii="Arial" w:eastAsia="Calibri" w:hAnsi="Arial" w:cs="Arial"/>
      <w:b/>
    </w:rPr>
  </w:style>
  <w:style w:type="character" w:customStyle="1" w:styleId="TagtemplateChar">
    <w:name w:val="Tagtemplate Char"/>
    <w:link w:val="Tagtemplate"/>
    <w:rsid w:val="00127BEC"/>
    <w:rPr>
      <w:rFonts w:ascii="Arial" w:eastAsia="Calibri" w:hAnsi="Arial" w:cs="Arial"/>
      <w:b/>
      <w:sz w:val="22"/>
    </w:rPr>
  </w:style>
  <w:style w:type="character" w:customStyle="1" w:styleId="Style11ptBlackUnderline">
    <w:name w:val="Style 11 pt Black Underline"/>
    <w:rsid w:val="00127BEC"/>
    <w:rPr>
      <w:color w:val="000000"/>
      <w:sz w:val="20"/>
      <w:u w:val="single"/>
    </w:rPr>
  </w:style>
  <w:style w:type="character" w:customStyle="1" w:styleId="Style11ptBoldBlackUnderline">
    <w:name w:val="Style 11 pt Bold Black Underline"/>
    <w:rsid w:val="00127BEC"/>
    <w:rPr>
      <w:b/>
      <w:bCs/>
      <w:color w:val="000000"/>
      <w:sz w:val="20"/>
      <w:u w:val="single"/>
    </w:rPr>
  </w:style>
  <w:style w:type="paragraph" w:customStyle="1" w:styleId="StyleUnderlineChar11pt3">
    <w:name w:val="Style Underline Char + 11 pt3"/>
    <w:link w:val="StyleUnderlineChar11pt3Char"/>
    <w:qFormat/>
    <w:rsid w:val="00127BEC"/>
    <w:pPr>
      <w:spacing w:after="160"/>
    </w:pPr>
    <w:rPr>
      <w:rFonts w:ascii="Arial Narrow" w:eastAsia="Times New Roman" w:hAnsi="Arial Narrow"/>
      <w:sz w:val="22"/>
      <w:u w:val="single"/>
    </w:rPr>
  </w:style>
  <w:style w:type="character" w:customStyle="1" w:styleId="StyleUnderlineChar11pt3Char">
    <w:name w:val="Style Underline Char + 11 pt3 Char"/>
    <w:basedOn w:val="UnderlineCharChar"/>
    <w:link w:val="StyleUnderlineChar11pt3"/>
    <w:rsid w:val="00127BEC"/>
    <w:rPr>
      <w:rFonts w:ascii="Arial Narrow" w:eastAsia="Times New Roman" w:hAnsi="Arial Narrow"/>
      <w:sz w:val="22"/>
      <w:szCs w:val="24"/>
      <w:u w:val="single"/>
    </w:rPr>
  </w:style>
  <w:style w:type="paragraph" w:customStyle="1" w:styleId="StyleUnderlineChar11ptBold2">
    <w:name w:val="Style Underline Char + 11 pt Bold2"/>
    <w:link w:val="StyleUnderlineChar11ptBold2Char"/>
    <w:rsid w:val="00127BEC"/>
    <w:pPr>
      <w:spacing w:after="160"/>
    </w:pPr>
    <w:rPr>
      <w:rFonts w:eastAsia="Times New Roman"/>
      <w:b/>
      <w:bCs/>
      <w:sz w:val="22"/>
      <w:u w:val="single"/>
    </w:rPr>
  </w:style>
  <w:style w:type="character" w:customStyle="1" w:styleId="StyleUnderlineChar11ptBold2Char">
    <w:name w:val="Style Underline Char + 11 pt Bold2 Char"/>
    <w:link w:val="StyleUnderlineChar11ptBold2"/>
    <w:rsid w:val="00127BEC"/>
    <w:rPr>
      <w:rFonts w:eastAsia="Times New Roman"/>
      <w:b/>
      <w:bCs/>
      <w:sz w:val="22"/>
      <w:u w:val="single"/>
    </w:rPr>
  </w:style>
  <w:style w:type="paragraph" w:customStyle="1" w:styleId="StyleUnderlineChar11ptBold3">
    <w:name w:val="Style Underline Char + 11 pt Bold3"/>
    <w:link w:val="StyleUnderlineChar11ptBold3Char"/>
    <w:qFormat/>
    <w:rsid w:val="00127BEC"/>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127BEC"/>
    <w:rPr>
      <w:rFonts w:eastAsia="Times New Roman"/>
      <w:b/>
      <w:bCs/>
      <w:sz w:val="22"/>
      <w:u w:val="single"/>
    </w:rPr>
  </w:style>
  <w:style w:type="paragraph" w:customStyle="1" w:styleId="StyleUnderlining11pt">
    <w:name w:val="Style Underlining + 11 pt"/>
    <w:basedOn w:val="Normal"/>
    <w:link w:val="StyleUnderlining11ptChar"/>
    <w:qFormat/>
    <w:rsid w:val="00127BEC"/>
    <w:rPr>
      <w:u w:val="single"/>
    </w:rPr>
  </w:style>
  <w:style w:type="character" w:customStyle="1" w:styleId="StyleUnderlining11ptChar">
    <w:name w:val="Style Underlining + 11 pt Char"/>
    <w:basedOn w:val="DefaultParagraphFont"/>
    <w:link w:val="StyleUnderlining11pt"/>
    <w:rsid w:val="00127BEC"/>
    <w:rPr>
      <w:rFonts w:ascii="Calibri" w:hAnsi="Calibri" w:cs="Calibri"/>
      <w:sz w:val="22"/>
      <w:u w:val="single"/>
    </w:rPr>
  </w:style>
  <w:style w:type="paragraph" w:customStyle="1" w:styleId="StyleCardText9pt">
    <w:name w:val="Style Card Text + 9 pt"/>
    <w:basedOn w:val="Normal"/>
    <w:link w:val="StyleCardText9ptChar"/>
    <w:qFormat/>
    <w:rsid w:val="00127BEC"/>
    <w:pPr>
      <w:spacing w:after="200"/>
      <w:contextualSpacing/>
    </w:pPr>
    <w:rPr>
      <w:rFonts w:eastAsia="Calibri"/>
    </w:rPr>
  </w:style>
  <w:style w:type="character" w:customStyle="1" w:styleId="StyleCardText9ptChar">
    <w:name w:val="Style Card Text + 9 pt Char"/>
    <w:basedOn w:val="DefaultParagraphFont"/>
    <w:link w:val="StyleCardText9pt"/>
    <w:rsid w:val="00127BEC"/>
    <w:rPr>
      <w:rFonts w:ascii="Calibri" w:eastAsia="Calibri" w:hAnsi="Calibri" w:cs="Calibri"/>
      <w:sz w:val="22"/>
    </w:rPr>
  </w:style>
  <w:style w:type="character" w:customStyle="1" w:styleId="inside-head">
    <w:name w:val="inside-head"/>
    <w:basedOn w:val="DefaultParagraphFont"/>
    <w:rsid w:val="00127BEC"/>
  </w:style>
  <w:style w:type="paragraph" w:customStyle="1" w:styleId="UnderlineCharChar2CharCharCharChar">
    <w:name w:val="Underline Char Char2 Char Char Char Char"/>
    <w:basedOn w:val="Normal"/>
    <w:link w:val="UnderlineCharChar2CharCharCharCharChar"/>
    <w:rsid w:val="00127BEC"/>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27BEC"/>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rsid w:val="00127BEC"/>
    <w:rPr>
      <w:rFonts w:eastAsia="MS Mincho"/>
      <w:b/>
      <w:u w:val="single"/>
    </w:rPr>
  </w:style>
  <w:style w:type="character" w:customStyle="1" w:styleId="BoldandUnderlineCharChar1CharChar">
    <w:name w:val="Bold and Underline Char Char1 Char Char"/>
    <w:basedOn w:val="DefaultParagraphFont"/>
    <w:link w:val="BoldandUnderlineCharChar1Char"/>
    <w:rsid w:val="00127BEC"/>
    <w:rPr>
      <w:rFonts w:ascii="Calibri" w:eastAsia="MS Mincho" w:hAnsi="Calibri" w:cs="Calibri"/>
      <w:b/>
      <w:sz w:val="22"/>
      <w:u w:val="single"/>
    </w:rPr>
  </w:style>
  <w:style w:type="character" w:customStyle="1" w:styleId="updated-short-citation">
    <w:name w:val="updated-short-citation"/>
    <w:basedOn w:val="DefaultParagraphFont"/>
    <w:rsid w:val="00127BEC"/>
  </w:style>
  <w:style w:type="character" w:customStyle="1" w:styleId="StyleTimesNewRoman12ptBold0">
    <w:name w:val="Style Times New Roman 12 pt Bold"/>
    <w:rsid w:val="00127BEC"/>
    <w:rPr>
      <w:rFonts w:ascii="Times New Roman" w:hAnsi="Times New Roman"/>
      <w:b/>
      <w:bCs/>
      <w:sz w:val="24"/>
    </w:rPr>
  </w:style>
  <w:style w:type="character" w:customStyle="1" w:styleId="qlabel">
    <w:name w:val="q_label"/>
    <w:basedOn w:val="DefaultParagraphFont"/>
    <w:rsid w:val="00127BEC"/>
  </w:style>
  <w:style w:type="character" w:customStyle="1" w:styleId="alabel">
    <w:name w:val="a_label"/>
    <w:basedOn w:val="DefaultParagraphFont"/>
    <w:rsid w:val="00127BEC"/>
  </w:style>
  <w:style w:type="character" w:customStyle="1" w:styleId="base">
    <w:name w:val="base"/>
    <w:basedOn w:val="DefaultParagraphFont"/>
    <w:rsid w:val="00127BEC"/>
  </w:style>
  <w:style w:type="character" w:customStyle="1" w:styleId="part-of-speech">
    <w:name w:val="part-of-speech"/>
    <w:basedOn w:val="DefaultParagraphFont"/>
    <w:rsid w:val="00127BEC"/>
  </w:style>
  <w:style w:type="character" w:customStyle="1" w:styleId="pron">
    <w:name w:val="pron"/>
    <w:basedOn w:val="DefaultParagraphFont"/>
    <w:rsid w:val="00127BEC"/>
  </w:style>
  <w:style w:type="character" w:customStyle="1" w:styleId="BoldandUnderlineChar3CharChar">
    <w:name w:val="Bold and Underline Char3 Char Char"/>
    <w:basedOn w:val="DefaultParagraphFont"/>
    <w:link w:val="BoldandUnderlineChar3Char"/>
    <w:rsid w:val="00127BEC"/>
    <w:rPr>
      <w:b/>
      <w:u w:val="single"/>
    </w:rPr>
  </w:style>
  <w:style w:type="paragraph" w:customStyle="1" w:styleId="BoldandUnderlineChar3Char">
    <w:name w:val="Bold and Underline Char3 Char"/>
    <w:basedOn w:val="Normal"/>
    <w:link w:val="BoldandUnderlineChar3CharChar"/>
    <w:qFormat/>
    <w:rsid w:val="00127BEC"/>
    <w:rPr>
      <w:rFonts w:asciiTheme="minorHAnsi" w:hAnsiTheme="minorHAnsi" w:cstheme="minorBidi"/>
      <w:b/>
      <w:sz w:val="24"/>
      <w:u w:val="single"/>
    </w:rPr>
  </w:style>
  <w:style w:type="paragraph" w:customStyle="1" w:styleId="UnderlineChar4">
    <w:name w:val="Underline Char4"/>
    <w:basedOn w:val="Normal"/>
    <w:link w:val="UnderlineChar4Char"/>
    <w:qFormat/>
    <w:rsid w:val="00127BEC"/>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127BEC"/>
    <w:rPr>
      <w:rFonts w:asciiTheme="minorHAnsi" w:hAnsiTheme="minorHAnsi" w:cstheme="minorBidi"/>
      <w:b/>
      <w:sz w:val="24"/>
      <w:u w:val="single"/>
    </w:rPr>
  </w:style>
  <w:style w:type="paragraph" w:customStyle="1" w:styleId="StyleUnderlined11ptBold">
    <w:name w:val="Style Underlined + 11 pt Bold"/>
    <w:basedOn w:val="Normal"/>
    <w:link w:val="StyleUnderlined11ptBoldChar"/>
    <w:qFormat/>
    <w:rsid w:val="00127BEC"/>
    <w:rPr>
      <w:rFonts w:eastAsia="Times New Roman"/>
      <w:b/>
      <w:bCs/>
      <w:u w:val="single"/>
    </w:rPr>
  </w:style>
  <w:style w:type="character" w:customStyle="1" w:styleId="StyleUnderlined11ptBoldChar">
    <w:name w:val="Style Underlined + 11 pt Bold Char"/>
    <w:link w:val="StyleUnderlined11ptBold"/>
    <w:rsid w:val="00127BEC"/>
    <w:rPr>
      <w:rFonts w:ascii="Calibri" w:eastAsia="Times New Roman" w:hAnsi="Calibri" w:cs="Calibri"/>
      <w:b/>
      <w:bCs/>
      <w:sz w:val="22"/>
      <w:u w:val="single"/>
    </w:rPr>
  </w:style>
  <w:style w:type="character" w:customStyle="1" w:styleId="Heading3CharCharCharChar2">
    <w:name w:val="Heading 3 Char Char Char Char2"/>
    <w:basedOn w:val="DefaultParagraphFont"/>
    <w:rsid w:val="00127BEC"/>
    <w:rPr>
      <w:rFonts w:cs="Arial"/>
      <w:bCs/>
      <w:szCs w:val="26"/>
      <w:u w:val="single"/>
      <w:lang w:val="en-US" w:eastAsia="en-US" w:bidi="ar-SA"/>
    </w:rPr>
  </w:style>
  <w:style w:type="character" w:customStyle="1" w:styleId="Style9pt">
    <w:name w:val="Style 9 pt"/>
    <w:basedOn w:val="DefaultParagraphFont"/>
    <w:rsid w:val="00127BEC"/>
    <w:rPr>
      <w:rFonts w:ascii="Times New Roman" w:hAnsi="Times New Roman"/>
      <w:sz w:val="20"/>
    </w:rPr>
  </w:style>
  <w:style w:type="character" w:customStyle="1" w:styleId="author-bio-box">
    <w:name w:val="author-bio-box"/>
    <w:basedOn w:val="DefaultParagraphFont"/>
    <w:rsid w:val="00127BEC"/>
  </w:style>
  <w:style w:type="paragraph" w:customStyle="1" w:styleId="StyleStyle49pt3">
    <w:name w:val="Style Style4 + 9 pt3"/>
    <w:basedOn w:val="Style4"/>
    <w:link w:val="StyleStyle49pt3Char"/>
    <w:qFormat/>
    <w:rsid w:val="00127BEC"/>
    <w:pPr>
      <w:numPr>
        <w:numId w:val="0"/>
      </w:numPr>
    </w:pPr>
  </w:style>
  <w:style w:type="character" w:customStyle="1" w:styleId="StyleStyle49pt3Char">
    <w:name w:val="Style Style4 + 9 pt3 Char"/>
    <w:basedOn w:val="Style4Char"/>
    <w:link w:val="StyleStyle49pt3"/>
    <w:rsid w:val="00127BEC"/>
    <w:rPr>
      <w:rFonts w:ascii="Times New Roman" w:eastAsia="Times New Roman" w:hAnsi="Times New Roman" w:cs="Times New Roman"/>
      <w:sz w:val="20"/>
      <w:u w:val="single"/>
    </w:rPr>
  </w:style>
  <w:style w:type="paragraph" w:customStyle="1" w:styleId="StyleStyle4Bold">
    <w:name w:val="Style Style4 + Bold"/>
    <w:basedOn w:val="Style4"/>
    <w:link w:val="StyleStyle4BoldChar"/>
    <w:qFormat/>
    <w:rsid w:val="00127BEC"/>
    <w:pPr>
      <w:numPr>
        <w:numId w:val="0"/>
      </w:numPr>
    </w:pPr>
    <w:rPr>
      <w:b/>
      <w:bCs/>
    </w:rPr>
  </w:style>
  <w:style w:type="character" w:customStyle="1" w:styleId="StyleStyle4BoldChar">
    <w:name w:val="Style Style4 + Bold Char"/>
    <w:basedOn w:val="Style4Char"/>
    <w:link w:val="StyleStyle4Bold"/>
    <w:rsid w:val="00127BEC"/>
    <w:rPr>
      <w:rFonts w:ascii="Times New Roman" w:eastAsia="Times New Roman" w:hAnsi="Times New Roman" w:cs="Times New Roman"/>
      <w:b/>
      <w:bCs/>
      <w:sz w:val="20"/>
      <w:u w:val="single"/>
    </w:rPr>
  </w:style>
  <w:style w:type="paragraph" w:customStyle="1" w:styleId="StyleStyle4LatinTimesNewRomanAsianSimSun">
    <w:name w:val="Style Style4 + (Latin) Times New Roman (Asian) SimSun"/>
    <w:basedOn w:val="Normal"/>
    <w:link w:val="StyleStyle4LatinTimesNewRomanAsianSimSunChar"/>
    <w:qFormat/>
    <w:rsid w:val="00127BE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27BEC"/>
    <w:rPr>
      <w:rFonts w:ascii="Calibri" w:eastAsia="SimSun" w:hAnsi="Calibri" w:cs="Calibri"/>
      <w:sz w:val="22"/>
      <w:u w:val="single"/>
    </w:rPr>
  </w:style>
  <w:style w:type="paragraph" w:customStyle="1" w:styleId="hotroute0">
    <w:name w:val="hot route!"/>
    <w:basedOn w:val="Normal"/>
    <w:qFormat/>
    <w:rsid w:val="00127BEC"/>
    <w:pPr>
      <w:ind w:left="144"/>
    </w:pPr>
    <w:rPr>
      <w:rFonts w:eastAsia="Calibri"/>
    </w:rPr>
  </w:style>
  <w:style w:type="character" w:customStyle="1" w:styleId="Highlightedunderline">
    <w:name w:val="Highlighted underline"/>
    <w:qFormat/>
    <w:rsid w:val="00127BEC"/>
    <w:rPr>
      <w:rFonts w:ascii="Times New Roman" w:hAnsi="Times New Roman"/>
      <w:sz w:val="20"/>
      <w:u w:val="single"/>
      <w:bdr w:val="none" w:sz="0" w:space="0" w:color="auto"/>
      <w:shd w:val="clear" w:color="auto" w:fill="C0C0C0"/>
    </w:rPr>
  </w:style>
  <w:style w:type="character" w:customStyle="1" w:styleId="UnderlineCharChar1">
    <w:name w:val="Underline Char Char1"/>
    <w:basedOn w:val="DefaultParagraphFont"/>
    <w:rsid w:val="00127BEC"/>
    <w:rPr>
      <w:u w:val="single"/>
      <w:lang w:val="en-US" w:eastAsia="en-US" w:bidi="ar-SA"/>
    </w:rPr>
  </w:style>
  <w:style w:type="character" w:customStyle="1" w:styleId="BoldandUnderlineCharChar2">
    <w:name w:val="Bold and Underline Char Char2"/>
    <w:basedOn w:val="DefaultParagraphFont"/>
    <w:rsid w:val="00127BEC"/>
    <w:rPr>
      <w:b/>
      <w:u w:val="single"/>
      <w:lang w:val="en-US" w:eastAsia="en-US" w:bidi="ar-SA"/>
    </w:rPr>
  </w:style>
  <w:style w:type="paragraph" w:customStyle="1" w:styleId="StyleStyle1Bold">
    <w:name w:val="Style Style1 + Bold"/>
    <w:link w:val="StyleStyle1BoldChar"/>
    <w:qFormat/>
    <w:rsid w:val="00127BEC"/>
    <w:pPr>
      <w:spacing w:after="200" w:line="276" w:lineRule="auto"/>
    </w:pPr>
    <w:rPr>
      <w:rFonts w:ascii="Book Antiqua" w:eastAsia="SimSun" w:hAnsi="Book Antiqua"/>
      <w:b/>
      <w:bCs/>
      <w:sz w:val="16"/>
      <w:u w:val="single"/>
      <w:lang w:eastAsia="zh-CN"/>
    </w:rPr>
  </w:style>
  <w:style w:type="character" w:customStyle="1" w:styleId="StyleStyle1BoldChar">
    <w:name w:val="Style Style1 + Bold Char"/>
    <w:basedOn w:val="Style1Char"/>
    <w:link w:val="StyleStyle1Bold"/>
    <w:rsid w:val="00127BEC"/>
    <w:rPr>
      <w:rFonts w:ascii="Book Antiqua" w:eastAsia="SimSun" w:hAnsi="Book Antiqua"/>
      <w:b/>
      <w:bCs/>
      <w:sz w:val="16"/>
      <w:szCs w:val="24"/>
      <w:u w:val="single"/>
      <w:lang w:eastAsia="zh-CN"/>
    </w:rPr>
  </w:style>
  <w:style w:type="character" w:customStyle="1" w:styleId="StyleUnderlineCharChar111pt">
    <w:name w:val="Style Underline Char Char1 + 11 pt"/>
    <w:basedOn w:val="UnderlineCharChar1"/>
    <w:rsid w:val="00127BEC"/>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127BEC"/>
    <w:pPr>
      <w:spacing w:after="200" w:line="276" w:lineRule="auto"/>
    </w:pPr>
    <w:rPr>
      <w:rFonts w:eastAsia="Times New Roman"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27BEC"/>
    <w:rPr>
      <w:rFonts w:eastAsia="Times New Roman" w:cs="Times New Roman"/>
      <w:b/>
      <w:bCs/>
      <w:sz w:val="22"/>
      <w:szCs w:val="20"/>
      <w:u w:val="single"/>
      <w:lang w:val="en-US" w:eastAsia="en-US" w:bidi="ar-SA"/>
    </w:rPr>
  </w:style>
  <w:style w:type="character" w:customStyle="1" w:styleId="StyleStyleUnderline411pt">
    <w:name w:val="Style Style Underline4 + 11 pt"/>
    <w:basedOn w:val="DefaultParagraphFont"/>
    <w:rsid w:val="00127BEC"/>
    <w:rPr>
      <w:sz w:val="20"/>
      <w:u w:val="single"/>
    </w:rPr>
  </w:style>
  <w:style w:type="character" w:customStyle="1" w:styleId="StyleStyleUnderline411ptBold">
    <w:name w:val="Style Style Underline4 + 11 pt Bold"/>
    <w:basedOn w:val="DefaultParagraphFont"/>
    <w:rsid w:val="00127BEC"/>
    <w:rPr>
      <w:b/>
      <w:bCs/>
      <w:sz w:val="20"/>
      <w:u w:val="single"/>
    </w:rPr>
  </w:style>
  <w:style w:type="character" w:customStyle="1" w:styleId="StyleStyleUnderline311pt">
    <w:name w:val="Style Style Underline3 + 11 pt"/>
    <w:basedOn w:val="DefaultParagraphFont"/>
    <w:rsid w:val="00127BEC"/>
    <w:rPr>
      <w:sz w:val="20"/>
      <w:u w:val="single"/>
    </w:rPr>
  </w:style>
  <w:style w:type="character" w:customStyle="1" w:styleId="StyleStyleUnderline311ptBold">
    <w:name w:val="Style Style Underline3 + 11 pt Bold"/>
    <w:basedOn w:val="DefaultParagraphFont"/>
    <w:rsid w:val="00127BEC"/>
    <w:rPr>
      <w:b/>
      <w:bCs/>
      <w:sz w:val="20"/>
      <w:u w:val="single"/>
    </w:rPr>
  </w:style>
  <w:style w:type="character" w:customStyle="1" w:styleId="UnderlineChar1Char">
    <w:name w:val="Underline Char1 Char"/>
    <w:basedOn w:val="DefaultParagraphFont"/>
    <w:rsid w:val="00127BEC"/>
    <w:rPr>
      <w:rFonts w:ascii="Georgia" w:eastAsia="MS Mincho" w:hAnsi="Georgia"/>
      <w:szCs w:val="20"/>
      <w:u w:val="single"/>
    </w:rPr>
  </w:style>
  <w:style w:type="character" w:customStyle="1" w:styleId="BoldandUnderlineCharChar">
    <w:name w:val="Bold and Underline Char Char"/>
    <w:basedOn w:val="DefaultParagraphFont"/>
    <w:rsid w:val="00127BEC"/>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127BE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27BEC"/>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127BE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27BEC"/>
    <w:rPr>
      <w:rFonts w:asciiTheme="minorHAnsi" w:eastAsia="MS Mincho" w:hAnsiTheme="minorHAnsi" w:cstheme="minorBidi"/>
      <w:b/>
      <w:sz w:val="24"/>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127BE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27BEC"/>
    <w:rPr>
      <w:rFonts w:asciiTheme="minorHAnsi" w:eastAsia="MS Mincho" w:hAnsiTheme="minorHAnsi" w:cstheme="minorBidi"/>
      <w:b/>
      <w:sz w:val="24"/>
      <w:u w:val="single"/>
    </w:rPr>
  </w:style>
  <w:style w:type="paragraph" w:customStyle="1" w:styleId="UnderlineChar2CharChar">
    <w:name w:val="Underline Char2 Char Char"/>
    <w:basedOn w:val="Normal"/>
    <w:link w:val="UnderlineChar2CharCharChar"/>
    <w:qFormat/>
    <w:rsid w:val="00127BEC"/>
    <w:rPr>
      <w:rFonts w:eastAsia="MS Mincho"/>
      <w:szCs w:val="20"/>
      <w:u w:val="single"/>
    </w:rPr>
  </w:style>
  <w:style w:type="character" w:customStyle="1" w:styleId="UnderlineChar2CharCharChar">
    <w:name w:val="Underline Char2 Char Char Char"/>
    <w:basedOn w:val="DefaultParagraphFont"/>
    <w:link w:val="UnderlineChar2CharChar"/>
    <w:rsid w:val="00127BEC"/>
    <w:rPr>
      <w:rFonts w:ascii="Calibri" w:eastAsia="MS Mincho" w:hAnsi="Calibri" w:cs="Calibri"/>
      <w:sz w:val="22"/>
      <w:szCs w:val="20"/>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127BE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27BEC"/>
    <w:rPr>
      <w:rFonts w:asciiTheme="minorHAnsi" w:eastAsia="MS Mincho" w:hAnsiTheme="minorHAnsi" w:cstheme="minorBidi"/>
      <w:b/>
      <w:sz w:val="24"/>
      <w:u w:val="single"/>
    </w:rPr>
  </w:style>
  <w:style w:type="paragraph" w:customStyle="1" w:styleId="CardBody0">
    <w:name w:val="Card Body"/>
    <w:basedOn w:val="Normal"/>
    <w:link w:val="CardBodyChar"/>
    <w:qFormat/>
    <w:rsid w:val="00127BEC"/>
    <w:rPr>
      <w:rFonts w:eastAsia="Times New Roman"/>
      <w:sz w:val="16"/>
    </w:rPr>
  </w:style>
  <w:style w:type="character" w:customStyle="1" w:styleId="CardBodyChar">
    <w:name w:val="Card Body Char"/>
    <w:basedOn w:val="DefaultParagraphFont"/>
    <w:link w:val="CardBody0"/>
    <w:rsid w:val="00127BEC"/>
    <w:rPr>
      <w:rFonts w:ascii="Calibri" w:eastAsia="Times New Roman" w:hAnsi="Calibri" w:cs="Calibri"/>
      <w:sz w:val="16"/>
    </w:rPr>
  </w:style>
  <w:style w:type="character" w:customStyle="1" w:styleId="ptitleinside">
    <w:name w:val="p_title_inside"/>
    <w:basedOn w:val="DefaultParagraphFont"/>
    <w:rsid w:val="00127BEC"/>
  </w:style>
  <w:style w:type="paragraph" w:customStyle="1" w:styleId="StyleBoldandUnderlineChar11ptBorderSinglesolidline">
    <w:name w:val="Style Bold and Underline Char + 11 pt Border: : (Single solid line..."/>
    <w:link w:val="StyleBoldandUnderlineChar11ptBorderSinglesolidlineChar"/>
    <w:rsid w:val="00127BEC"/>
    <w:pPr>
      <w:spacing w:after="200" w:line="276" w:lineRule="auto"/>
    </w:pPr>
    <w:rPr>
      <w:rFonts w:eastAsia="Times New Roman" w:cs="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127BEC"/>
    <w:rPr>
      <w:rFonts w:eastAsia="Times New Roman" w:cs="Times New Roman"/>
      <w:b/>
      <w:bCs/>
      <w:sz w:val="22"/>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127BEC"/>
    <w:rPr>
      <w:rFonts w:eastAsia="Times New Roman"/>
    </w:rPr>
  </w:style>
  <w:style w:type="character" w:customStyle="1" w:styleId="StyleMinimizedTextArialNarrow9ptChar">
    <w:name w:val="Style Minimized Text + Arial Narrow 9 pt Char"/>
    <w:basedOn w:val="DefaultParagraphFont"/>
    <w:link w:val="StyleMinimizedTextArialNarrow9pt"/>
    <w:rsid w:val="00127BEC"/>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127BEC"/>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27BEC"/>
    <w:rPr>
      <w:rFonts w:eastAsia="Times New Roman"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127BEC"/>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27BE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27BEC"/>
    <w:rPr>
      <w:rFonts w:ascii="Calibri" w:eastAsia="SimSun" w:hAnsi="Calibri" w:cs="Calibri"/>
      <w:b/>
      <w:bCs/>
      <w:sz w:val="22"/>
      <w:u w:val="single"/>
    </w:rPr>
  </w:style>
  <w:style w:type="character" w:customStyle="1" w:styleId="SubtitleChar1">
    <w:name w:val="Subtitle Char1"/>
    <w:aliases w:val="Underlined card text Char1"/>
    <w:basedOn w:val="DefaultParagraphFont"/>
    <w:rsid w:val="00127BEC"/>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127BEC"/>
    <w:pPr>
      <w:numPr>
        <w:numId w:val="0"/>
      </w:numPr>
    </w:pPr>
  </w:style>
  <w:style w:type="character" w:customStyle="1" w:styleId="StyleStyle411pt1Char">
    <w:name w:val="Style Style4 + 11 pt1 Char"/>
    <w:basedOn w:val="Style4Char"/>
    <w:link w:val="StyleStyle411pt1"/>
    <w:rsid w:val="00127BEC"/>
    <w:rPr>
      <w:rFonts w:ascii="Times New Roman" w:eastAsia="Times New Roman" w:hAnsi="Times New Roman" w:cs="Times New Roman"/>
      <w:sz w:val="20"/>
      <w:u w:val="single"/>
    </w:rPr>
  </w:style>
  <w:style w:type="character" w:customStyle="1" w:styleId="underline2">
    <w:name w:val="underline2"/>
    <w:basedOn w:val="DefaultParagraphFont"/>
    <w:rsid w:val="00127BEC"/>
    <w:rPr>
      <w:u w:val="single"/>
    </w:rPr>
  </w:style>
  <w:style w:type="paragraph" w:customStyle="1" w:styleId="CARD">
    <w:name w:val="CARD"/>
    <w:basedOn w:val="Normal"/>
    <w:link w:val="CARDChar1"/>
    <w:qFormat/>
    <w:rsid w:val="00127BEC"/>
    <w:rPr>
      <w:rFonts w:eastAsia="Times New Roman"/>
      <w:u w:val="single"/>
    </w:rPr>
  </w:style>
  <w:style w:type="character" w:customStyle="1" w:styleId="CARDChar1">
    <w:name w:val="CARD Char"/>
    <w:basedOn w:val="DefaultParagraphFont"/>
    <w:link w:val="CARD"/>
    <w:rsid w:val="00127BEC"/>
    <w:rPr>
      <w:rFonts w:ascii="Calibri" w:eastAsia="Times New Roman" w:hAnsi="Calibri" w:cs="Calibri"/>
      <w:sz w:val="22"/>
      <w:u w:val="single"/>
    </w:rPr>
  </w:style>
  <w:style w:type="character" w:customStyle="1" w:styleId="Styleunderline9pt">
    <w:name w:val="Style underline + 9 pt"/>
    <w:basedOn w:val="underline"/>
    <w:rsid w:val="00127BEC"/>
    <w:rPr>
      <w:rFonts w:ascii="Times New Roman" w:hAnsi="Times New Roman"/>
      <w:b/>
      <w:sz w:val="20"/>
      <w:u w:val="single"/>
    </w:rPr>
  </w:style>
  <w:style w:type="character" w:customStyle="1" w:styleId="Styleunderline9pt1">
    <w:name w:val="Style underline + 9 pt1"/>
    <w:basedOn w:val="underline"/>
    <w:rsid w:val="00127BEC"/>
    <w:rPr>
      <w:b/>
      <w:sz w:val="20"/>
      <w:u w:val="single"/>
    </w:rPr>
  </w:style>
  <w:style w:type="paragraph" w:customStyle="1" w:styleId="StyleUnderlineChar11pt2">
    <w:name w:val="Style Underline Char + 11 pt2"/>
    <w:link w:val="StyleUnderlineChar11pt2Char"/>
    <w:qFormat/>
    <w:rsid w:val="00127BE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27BEC"/>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127BEC"/>
    <w:rPr>
      <w:b/>
      <w:bCs/>
      <w:noProof w:val="0"/>
      <w:sz w:val="20"/>
      <w:u w:val="single"/>
      <w:lang w:val="en-US" w:eastAsia="en-US" w:bidi="ar-SA"/>
    </w:rPr>
  </w:style>
  <w:style w:type="character" w:customStyle="1" w:styleId="globalcontentbody">
    <w:name w:val="globalcontentbody"/>
    <w:basedOn w:val="DefaultParagraphFont"/>
    <w:rsid w:val="00127BEC"/>
  </w:style>
  <w:style w:type="character" w:customStyle="1" w:styleId="StyleUnderline3">
    <w:name w:val="Style Underline3"/>
    <w:basedOn w:val="DefaultParagraphFont"/>
    <w:rsid w:val="00127BEC"/>
    <w:rPr>
      <w:u w:val="single"/>
    </w:rPr>
  </w:style>
  <w:style w:type="paragraph" w:customStyle="1" w:styleId="StyleStyle111ptBorderSinglesolidlineAuto05ptL">
    <w:name w:val="Style Style1 + 11 pt Border: : (Single solid line Auto  0.5 pt L..."/>
    <w:link w:val="StyleStyle111ptBorderSinglesolidlineAuto05ptLChar"/>
    <w:qFormat/>
    <w:rsid w:val="00127BEC"/>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27BE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27BEC"/>
    <w:rPr>
      <w:u w:val="single"/>
    </w:rPr>
  </w:style>
  <w:style w:type="character" w:customStyle="1" w:styleId="underlineChar">
    <w:name w:val="underline Char"/>
    <w:basedOn w:val="DefaultParagraphFont"/>
    <w:rsid w:val="00127BE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27BE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27BEC"/>
    <w:rPr>
      <w:sz w:val="20"/>
      <w:u w:val="single"/>
    </w:rPr>
  </w:style>
  <w:style w:type="character" w:customStyle="1" w:styleId="cardCharCharChar">
    <w:name w:val="card Char Char Char"/>
    <w:basedOn w:val="DefaultParagraphFont"/>
    <w:link w:val="cardCharChar0"/>
    <w:rsid w:val="00127BEC"/>
    <w:rPr>
      <w:rFonts w:ascii="Times New Roman" w:eastAsia="Calibri" w:hAnsi="Times New Roman" w:cs="Times New Roman"/>
      <w:sz w:val="22"/>
      <w:szCs w:val="20"/>
    </w:rPr>
  </w:style>
  <w:style w:type="character" w:customStyle="1" w:styleId="StyleunderlineArialNarrow9ptBold">
    <w:name w:val="Style underline + Arial Narrow 9 pt Bold"/>
    <w:basedOn w:val="underline"/>
    <w:rsid w:val="00127BEC"/>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127BEC"/>
    <w:pPr>
      <w:tabs>
        <w:tab w:val="clear" w:pos="9450"/>
      </w:tabs>
    </w:pPr>
    <w:rPr>
      <w:rFonts w:ascii="Georgia" w:eastAsia="Times New Roman" w:hAnsi="Georgia"/>
    </w:rPr>
  </w:style>
  <w:style w:type="character" w:customStyle="1" w:styleId="StylecardCharCharArialNarrow9ptChar">
    <w:name w:val="Style card Char Char + Arial Narrow 9 pt Char"/>
    <w:basedOn w:val="cardCharCharChar"/>
    <w:link w:val="StylecardCharCharArialNarrow9pt"/>
    <w:rsid w:val="00127BEC"/>
    <w:rPr>
      <w:rFonts w:ascii="Georgia" w:eastAsia="Times New Roman" w:hAnsi="Georgia" w:cs="Times New Roman"/>
      <w:sz w:val="22"/>
      <w:szCs w:val="20"/>
    </w:rPr>
  </w:style>
  <w:style w:type="paragraph" w:customStyle="1" w:styleId="StyleCardTextArialNarrow9pt">
    <w:name w:val="Style Card Text + Arial Narrow 9 pt"/>
    <w:link w:val="StyleCardTextArialNarrow9ptChar"/>
    <w:qFormat/>
    <w:rsid w:val="00127BEC"/>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127BEC"/>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127BE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127BEC"/>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127BEC"/>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127BEC"/>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127BEC"/>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127BEC"/>
    <w:rPr>
      <w:rFonts w:eastAsia="Times New Roman"/>
      <w:sz w:val="16"/>
    </w:rPr>
  </w:style>
  <w:style w:type="character" w:customStyle="1" w:styleId="TextsmallChar0">
    <w:name w:val="Textsmall Char"/>
    <w:basedOn w:val="DefaultParagraphFont"/>
    <w:link w:val="Textsmall0"/>
    <w:rsid w:val="00127BEC"/>
    <w:rPr>
      <w:rFonts w:ascii="Calibri" w:eastAsia="Times New Roman" w:hAnsi="Calibri" w:cs="Calibri"/>
      <w:sz w:val="16"/>
    </w:rPr>
  </w:style>
  <w:style w:type="character" w:customStyle="1" w:styleId="CharCharCharCharChar">
    <w:name w:val="Char Char Char Char Char"/>
    <w:aliases w:val="Char Char Char Char,Char Char Char Char Char Char Char1,Heading 2 Char1 Char Char Char Char Char Char"/>
    <w:basedOn w:val="DefaultParagraphFont"/>
    <w:rsid w:val="00127BEC"/>
    <w:rPr>
      <w:rFonts w:cs="Arial"/>
      <w:b/>
      <w:bCs/>
      <w:iCs/>
      <w:sz w:val="24"/>
      <w:szCs w:val="28"/>
      <w:lang w:val="en-US" w:eastAsia="en-US" w:bidi="ar-SA"/>
    </w:rPr>
  </w:style>
  <w:style w:type="character" w:customStyle="1" w:styleId="CharChar111">
    <w:name w:val="Char Char111"/>
    <w:basedOn w:val="DefaultParagraphFont"/>
    <w:rsid w:val="00127BEC"/>
    <w:rPr>
      <w:rFonts w:cs="Arial"/>
      <w:bCs/>
      <w:szCs w:val="26"/>
      <w:u w:val="single"/>
      <w:lang w:val="en-US" w:eastAsia="en-US" w:bidi="ar-SA"/>
    </w:rPr>
  </w:style>
  <w:style w:type="character" w:customStyle="1" w:styleId="AUnterdline">
    <w:name w:val="AUnterdline"/>
    <w:qFormat/>
    <w:rsid w:val="00127BEC"/>
    <w:rPr>
      <w:rFonts w:ascii="Times New Roman" w:hAnsi="Times New Roman"/>
      <w:sz w:val="20"/>
      <w:u w:val="single"/>
    </w:rPr>
  </w:style>
  <w:style w:type="character" w:customStyle="1" w:styleId="StyleUnderline1">
    <w:name w:val="Style Underline1"/>
    <w:basedOn w:val="DefaultParagraphFont"/>
    <w:rsid w:val="00127BEC"/>
    <w:rPr>
      <w:rFonts w:ascii="Times New Roman" w:hAnsi="Times New Roman"/>
      <w:sz w:val="20"/>
      <w:u w:val="single"/>
    </w:rPr>
  </w:style>
  <w:style w:type="paragraph" w:customStyle="1" w:styleId="CardIndented">
    <w:name w:val="Card (Indented)"/>
    <w:basedOn w:val="Normal"/>
    <w:link w:val="CardIndentedChar"/>
    <w:qFormat/>
    <w:rsid w:val="00127BEC"/>
    <w:pPr>
      <w:ind w:left="288"/>
    </w:pPr>
  </w:style>
  <w:style w:type="character" w:customStyle="1" w:styleId="Author-Date">
    <w:name w:val="Author-Date"/>
    <w:qFormat/>
    <w:rsid w:val="00127BEC"/>
    <w:rPr>
      <w:b/>
      <w:sz w:val="24"/>
    </w:rPr>
  </w:style>
  <w:style w:type="paragraph" w:customStyle="1" w:styleId="StyleStyle49pt10">
    <w:name w:val="Style Style4 + 9 pt10"/>
    <w:basedOn w:val="Style4"/>
    <w:link w:val="StyleStyle49pt10Char"/>
    <w:qFormat/>
    <w:rsid w:val="00127BEC"/>
    <w:pPr>
      <w:numPr>
        <w:numId w:val="0"/>
      </w:numPr>
    </w:pPr>
  </w:style>
  <w:style w:type="character" w:customStyle="1" w:styleId="StyleStyle49pt10Char">
    <w:name w:val="Style Style4 + 9 pt10 Char"/>
    <w:basedOn w:val="Style4Char"/>
    <w:link w:val="StyleStyle49pt10"/>
    <w:rsid w:val="00127BEC"/>
    <w:rPr>
      <w:rFonts w:ascii="Times New Roman" w:eastAsia="Times New Roman" w:hAnsi="Times New Roman" w:cs="Times New Roman"/>
      <w:sz w:val="20"/>
      <w:u w:val="single"/>
    </w:rPr>
  </w:style>
  <w:style w:type="paragraph" w:customStyle="1" w:styleId="StyleStyle49ptBold7">
    <w:name w:val="Style Style4 + 9 pt Bold7"/>
    <w:basedOn w:val="Style4"/>
    <w:link w:val="StyleStyle49ptBold7Char"/>
    <w:qFormat/>
    <w:rsid w:val="00127BEC"/>
    <w:pPr>
      <w:numPr>
        <w:numId w:val="0"/>
      </w:numPr>
    </w:pPr>
    <w:rPr>
      <w:rFonts w:cstheme="minorBidi"/>
      <w:b/>
      <w:bCs/>
      <w:sz w:val="22"/>
      <w:szCs w:val="22"/>
    </w:rPr>
  </w:style>
  <w:style w:type="character" w:customStyle="1" w:styleId="StyleStyle49ptBold7Char">
    <w:name w:val="Style Style4 + 9 pt Bold7 Char"/>
    <w:link w:val="StyleStyle49ptBold7"/>
    <w:rsid w:val="00127BEC"/>
    <w:rPr>
      <w:rFonts w:ascii="Times New Roman" w:eastAsia="Times New Roman" w:hAnsi="Times New Roman"/>
      <w:b/>
      <w:bCs/>
      <w:sz w:val="22"/>
      <w:szCs w:val="22"/>
      <w:u w:val="single"/>
    </w:rPr>
  </w:style>
  <w:style w:type="character" w:customStyle="1" w:styleId="DontRead">
    <w:name w:val="Don't Read"/>
    <w:qFormat/>
    <w:rsid w:val="00127BEC"/>
    <w:rPr>
      <w:rFonts w:ascii="Times New Roman" w:hAnsi="Times New Roman"/>
      <w:sz w:val="16"/>
    </w:rPr>
  </w:style>
  <w:style w:type="paragraph" w:customStyle="1" w:styleId="Underlinestyle0">
    <w:name w:val="Underline style"/>
    <w:basedOn w:val="Normal"/>
    <w:qFormat/>
    <w:rsid w:val="00127BEC"/>
    <w:rPr>
      <w:rFonts w:eastAsia="Times New Roman"/>
      <w:u w:val="single"/>
    </w:rPr>
  </w:style>
  <w:style w:type="character" w:customStyle="1" w:styleId="Style11ptUnderline3">
    <w:name w:val="Style 11 pt Underline3"/>
    <w:rsid w:val="00127BEC"/>
    <w:rPr>
      <w:sz w:val="20"/>
      <w:u w:val="single"/>
    </w:rPr>
  </w:style>
  <w:style w:type="character" w:customStyle="1" w:styleId="27">
    <w:name w:val="27"/>
    <w:rsid w:val="00127BEC"/>
    <w:rPr>
      <w:rFonts w:cs="Arial"/>
      <w:bCs/>
      <w:sz w:val="20"/>
      <w:u w:val="single"/>
      <w:lang w:val="en-US" w:eastAsia="en-US" w:bidi="ar-SA"/>
    </w:rPr>
  </w:style>
  <w:style w:type="character" w:customStyle="1" w:styleId="Style9ptUnderline11">
    <w:name w:val="Style 9 pt Underline11"/>
    <w:basedOn w:val="DefaultParagraphFont"/>
    <w:rsid w:val="00127BEC"/>
    <w:rPr>
      <w:sz w:val="20"/>
      <w:u w:val="single"/>
    </w:rPr>
  </w:style>
  <w:style w:type="character" w:customStyle="1" w:styleId="Style9ptBoldUnderline5">
    <w:name w:val="Style 9 pt Bold Underline5"/>
    <w:basedOn w:val="DefaultParagraphFont"/>
    <w:rsid w:val="00127BEC"/>
    <w:rPr>
      <w:b/>
      <w:bCs/>
      <w:sz w:val="20"/>
      <w:u w:val="single"/>
    </w:rPr>
  </w:style>
  <w:style w:type="character" w:customStyle="1" w:styleId="CharChar114">
    <w:name w:val="Char Char114"/>
    <w:basedOn w:val="DefaultParagraphFont"/>
    <w:rsid w:val="00127BEC"/>
    <w:rPr>
      <w:rFonts w:cs="Arial"/>
      <w:bCs/>
      <w:szCs w:val="26"/>
      <w:u w:val="single"/>
      <w:lang w:val="en-US" w:eastAsia="en-US" w:bidi="ar-SA"/>
    </w:rPr>
  </w:style>
  <w:style w:type="character" w:customStyle="1" w:styleId="CharChar113">
    <w:name w:val="Char Char113"/>
    <w:basedOn w:val="DefaultParagraphFont"/>
    <w:rsid w:val="00127BEC"/>
    <w:rPr>
      <w:rFonts w:cs="Arial"/>
      <w:bCs/>
      <w:szCs w:val="26"/>
      <w:u w:val="single"/>
      <w:lang w:val="en-US" w:eastAsia="en-US" w:bidi="ar-SA"/>
    </w:rPr>
  </w:style>
  <w:style w:type="character" w:customStyle="1" w:styleId="CharChar112">
    <w:name w:val="Char Char112"/>
    <w:basedOn w:val="DefaultParagraphFont"/>
    <w:rsid w:val="00127BEC"/>
    <w:rPr>
      <w:rFonts w:cs="Arial"/>
      <w:bCs/>
      <w:szCs w:val="26"/>
      <w:u w:val="single"/>
      <w:lang w:val="en-US" w:eastAsia="en-US" w:bidi="ar-SA"/>
    </w:rPr>
  </w:style>
  <w:style w:type="paragraph" w:customStyle="1" w:styleId="WW-Default1">
    <w:name w:val="WW-Default1"/>
    <w:basedOn w:val="Normal"/>
    <w:qFormat/>
    <w:rsid w:val="00127BEC"/>
    <w:pPr>
      <w:suppressAutoHyphens/>
    </w:pPr>
    <w:rPr>
      <w:rFonts w:eastAsia="Times New Roman"/>
      <w:b/>
      <w:bCs/>
      <w:szCs w:val="20"/>
      <w:lang w:eastAsia="ar-SA"/>
    </w:rPr>
  </w:style>
  <w:style w:type="character" w:customStyle="1" w:styleId="zoomme">
    <w:name w:val="zoomme"/>
    <w:basedOn w:val="DefaultParagraphFont"/>
    <w:rsid w:val="00127BEC"/>
  </w:style>
  <w:style w:type="character" w:customStyle="1" w:styleId="classauthor">
    <w:name w:val="class=&quot;author&quot;"/>
    <w:basedOn w:val="DefaultParagraphFont"/>
    <w:rsid w:val="00127BEC"/>
  </w:style>
  <w:style w:type="character" w:customStyle="1" w:styleId="officialstitle-">
    <w:name w:val="official_s_title-"/>
    <w:basedOn w:val="DefaultParagraphFont"/>
    <w:rsid w:val="00127BEC"/>
  </w:style>
  <w:style w:type="character" w:customStyle="1" w:styleId="officialsbureau">
    <w:name w:val="official_s_bureau"/>
    <w:basedOn w:val="DefaultParagraphFont"/>
    <w:rsid w:val="00127BEC"/>
  </w:style>
  <w:style w:type="character" w:customStyle="1" w:styleId="CardsChar1">
    <w:name w:val="Cards Char1"/>
    <w:rsid w:val="00127BEC"/>
    <w:rPr>
      <w:lang w:val="en-US" w:eastAsia="en-US" w:bidi="ar-SA"/>
    </w:rPr>
  </w:style>
  <w:style w:type="paragraph" w:customStyle="1" w:styleId="Style23">
    <w:name w:val="Style23"/>
    <w:basedOn w:val="Normal"/>
    <w:uiPriority w:val="99"/>
    <w:qFormat/>
    <w:rsid w:val="00127BEC"/>
    <w:pPr>
      <w:autoSpaceDE w:val="0"/>
      <w:autoSpaceDN w:val="0"/>
      <w:adjustRightInd w:val="0"/>
      <w:spacing w:line="209" w:lineRule="exact"/>
    </w:pPr>
    <w:rPr>
      <w:rFonts w:eastAsia="SimSun"/>
    </w:rPr>
  </w:style>
  <w:style w:type="character" w:customStyle="1" w:styleId="gray">
    <w:name w:val="gray"/>
    <w:basedOn w:val="DefaultParagraphFont"/>
    <w:rsid w:val="00127BEC"/>
  </w:style>
  <w:style w:type="paragraph" w:customStyle="1" w:styleId="Citation-FirstLine">
    <w:name w:val="Citation - First Line"/>
    <w:basedOn w:val="Normal"/>
    <w:next w:val="Normal"/>
    <w:autoRedefine/>
    <w:qFormat/>
    <w:rsid w:val="00127BEC"/>
    <w:pPr>
      <w:spacing w:line="240" w:lineRule="atLeast"/>
      <w:jc w:val="both"/>
    </w:pPr>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127BEC"/>
    <w:pPr>
      <w:spacing w:after="120"/>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127BEC"/>
    <w:rPr>
      <w:rFonts w:ascii="Book Antiqua" w:eastAsia="Times New Roman" w:hAnsi="Book Antiqua" w:cs="Calibri"/>
      <w:sz w:val="16"/>
    </w:rPr>
  </w:style>
  <w:style w:type="character" w:customStyle="1" w:styleId="Style11ptItalic">
    <w:name w:val="Style 11 pt Italic"/>
    <w:basedOn w:val="DefaultParagraphFont"/>
    <w:rsid w:val="00127BEC"/>
    <w:rPr>
      <w:rFonts w:ascii="Times New Roman" w:hAnsi="Times New Roman"/>
      <w:i/>
      <w:iCs/>
      <w:sz w:val="20"/>
    </w:rPr>
  </w:style>
  <w:style w:type="paragraph" w:customStyle="1" w:styleId="StyleStyle49ptBold3">
    <w:name w:val="Style Style4 + 9 pt Bold3"/>
    <w:basedOn w:val="Style4"/>
    <w:link w:val="StyleStyle49ptBold3Char"/>
    <w:qFormat/>
    <w:rsid w:val="00127BEC"/>
    <w:pPr>
      <w:numPr>
        <w:numId w:val="0"/>
      </w:numPr>
    </w:pPr>
    <w:rPr>
      <w:b/>
      <w:bCs/>
    </w:rPr>
  </w:style>
  <w:style w:type="character" w:customStyle="1" w:styleId="StyleStyle49ptBold3Char">
    <w:name w:val="Style Style4 + 9 pt Bold3 Char"/>
    <w:basedOn w:val="Style4Char"/>
    <w:link w:val="StyleStyle49ptBold3"/>
    <w:rsid w:val="00127BEC"/>
    <w:rPr>
      <w:rFonts w:ascii="Times New Roman" w:eastAsia="Times New Roman" w:hAnsi="Times New Roman" w:cs="Times New Roman"/>
      <w:b/>
      <w:bCs/>
      <w:sz w:val="20"/>
      <w:u w:val="single"/>
    </w:rPr>
  </w:style>
  <w:style w:type="character" w:customStyle="1" w:styleId="Style9ptUnderline6">
    <w:name w:val="Style 9 pt Underline6"/>
    <w:basedOn w:val="DefaultParagraphFont"/>
    <w:rsid w:val="00127BEC"/>
    <w:rPr>
      <w:sz w:val="20"/>
      <w:u w:val="single"/>
    </w:rPr>
  </w:style>
  <w:style w:type="character" w:customStyle="1" w:styleId="ct-with-fmlt">
    <w:name w:val="ct-with-fmlt"/>
    <w:basedOn w:val="DefaultParagraphFont"/>
    <w:rsid w:val="00127BEC"/>
  </w:style>
  <w:style w:type="paragraph" w:customStyle="1" w:styleId="StyleStyle49ptBoldItalic">
    <w:name w:val="Style Style4 + 9 pt Bold Italic"/>
    <w:basedOn w:val="Normal"/>
    <w:link w:val="StyleStyle49ptBoldItalicChar"/>
    <w:qFormat/>
    <w:rsid w:val="00127BE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27BEC"/>
    <w:rPr>
      <w:rFonts w:ascii="Calibri" w:eastAsia="Times New Roman" w:hAnsi="Calibri" w:cs="Calibri"/>
      <w:b/>
      <w:bCs/>
      <w:i/>
      <w:iCs/>
      <w:sz w:val="22"/>
      <w:u w:val="single"/>
    </w:rPr>
  </w:style>
  <w:style w:type="character" w:customStyle="1" w:styleId="StyleBoldUnderline1">
    <w:name w:val="Style Bold Underline1"/>
    <w:basedOn w:val="DefaultParagraphFont"/>
    <w:rsid w:val="00127BEC"/>
    <w:rPr>
      <w:b w:val="0"/>
      <w:bCs/>
      <w:u w:val="single"/>
    </w:rPr>
  </w:style>
  <w:style w:type="character" w:customStyle="1" w:styleId="date-display-single">
    <w:name w:val="date-display-single"/>
    <w:basedOn w:val="DefaultParagraphFont"/>
    <w:rsid w:val="00127BEC"/>
  </w:style>
  <w:style w:type="paragraph" w:customStyle="1" w:styleId="Cite21">
    <w:name w:val="Cite 2"/>
    <w:basedOn w:val="Normal"/>
    <w:qFormat/>
    <w:rsid w:val="00127BEC"/>
    <w:rPr>
      <w:rFonts w:ascii="Arial" w:eastAsia="MS Mincho" w:hAnsi="Arial"/>
      <w:b/>
      <w:u w:val="single"/>
    </w:rPr>
  </w:style>
  <w:style w:type="character" w:customStyle="1" w:styleId="StyleunderlineBold">
    <w:name w:val="Style underline + Bold"/>
    <w:basedOn w:val="underline"/>
    <w:rsid w:val="00127BEC"/>
    <w:rPr>
      <w:rFonts w:ascii="Times New Roman" w:hAnsi="Times New Roman" w:cs="Times New Roman"/>
      <w:b w:val="0"/>
      <w:bCs/>
      <w:sz w:val="20"/>
      <w:u w:val="single"/>
    </w:rPr>
  </w:style>
  <w:style w:type="character" w:customStyle="1" w:styleId="BodyTextIndent3Char1">
    <w:name w:val="Body Text Indent 3 Char1"/>
    <w:basedOn w:val="DefaultParagraphFont"/>
    <w:uiPriority w:val="99"/>
    <w:semiHidden/>
    <w:rsid w:val="00127BEC"/>
    <w:rPr>
      <w:rFonts w:ascii="Georgia" w:hAnsi="Georgia"/>
      <w:sz w:val="16"/>
      <w:szCs w:val="16"/>
    </w:rPr>
  </w:style>
  <w:style w:type="character" w:customStyle="1" w:styleId="slug-pub-date">
    <w:name w:val="slug-pub-date"/>
    <w:basedOn w:val="DefaultParagraphFont"/>
    <w:rsid w:val="00127BEC"/>
  </w:style>
  <w:style w:type="character" w:customStyle="1" w:styleId="slug-vol">
    <w:name w:val="slug-vol"/>
    <w:basedOn w:val="DefaultParagraphFont"/>
    <w:rsid w:val="00127BEC"/>
  </w:style>
  <w:style w:type="character" w:customStyle="1" w:styleId="slug-issue">
    <w:name w:val="slug-issue"/>
    <w:basedOn w:val="DefaultParagraphFont"/>
    <w:rsid w:val="00127BEC"/>
  </w:style>
  <w:style w:type="character" w:customStyle="1" w:styleId="slug-pages">
    <w:name w:val="slug-pages"/>
    <w:basedOn w:val="DefaultParagraphFont"/>
    <w:rsid w:val="00127BEC"/>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tag + 12 pt1,Cite3"/>
    <w:basedOn w:val="DefaultParagraphFont"/>
    <w:uiPriority w:val="5"/>
    <w:qFormat/>
    <w:rsid w:val="00127BEC"/>
    <w:rPr>
      <w:b/>
      <w:bCs/>
      <w:strike w:val="0"/>
      <w:dstrike w:val="0"/>
      <w:sz w:val="24"/>
      <w:u w:val="none"/>
      <w:effect w:val="none"/>
    </w:rPr>
  </w:style>
  <w:style w:type="character" w:customStyle="1" w:styleId="tagchar">
    <w:name w:val="tagchar"/>
    <w:basedOn w:val="DefaultParagraphFont"/>
    <w:rsid w:val="00127BEC"/>
  </w:style>
  <w:style w:type="paragraph" w:customStyle="1" w:styleId="UnderlineChar3">
    <w:name w:val="Underline Char3"/>
    <w:basedOn w:val="Normal"/>
    <w:link w:val="UnderlineChar3Char"/>
    <w:qFormat/>
    <w:rsid w:val="00127BEC"/>
    <w:rPr>
      <w:rFonts w:eastAsia="Times New Roman"/>
      <w:u w:val="single"/>
    </w:rPr>
  </w:style>
  <w:style w:type="character" w:customStyle="1" w:styleId="UnderlineChar3Char">
    <w:name w:val="Underline Char3 Char"/>
    <w:basedOn w:val="DefaultParagraphFont"/>
    <w:link w:val="UnderlineChar3"/>
    <w:rsid w:val="00127BEC"/>
    <w:rPr>
      <w:rFonts w:ascii="Calibri" w:eastAsia="Times New Roman" w:hAnsi="Calibri" w:cs="Calibri"/>
      <w:sz w:val="22"/>
      <w:u w:val="single"/>
    </w:rPr>
  </w:style>
  <w:style w:type="character" w:customStyle="1" w:styleId="SmalltextChar">
    <w:name w:val="Small text Char"/>
    <w:aliases w:val="Quote1 Char1"/>
    <w:link w:val="Smalltext0"/>
    <w:rsid w:val="00127BEC"/>
    <w:rPr>
      <w:rFonts w:ascii="Arial Narrow" w:eastAsia="Times New Roman" w:hAnsi="Arial Narrow" w:cs="Calibri"/>
      <w:sz w:val="16"/>
    </w:rPr>
  </w:style>
  <w:style w:type="character" w:customStyle="1" w:styleId="HotRouteChar">
    <w:name w:val="Hot Route Char"/>
    <w:link w:val="HotRoute"/>
    <w:rsid w:val="00127BEC"/>
    <w:rPr>
      <w:rFonts w:ascii="Times New Roman" w:eastAsia="Calibri" w:hAnsi="Times New Roman" w:cs="Times New Roman"/>
      <w:sz w:val="22"/>
    </w:rPr>
  </w:style>
  <w:style w:type="paragraph" w:customStyle="1" w:styleId="Cardstyle0">
    <w:name w:val="Cardstyle"/>
    <w:basedOn w:val="Normal"/>
    <w:next w:val="Normal"/>
    <w:qFormat/>
    <w:rsid w:val="00127BEC"/>
    <w:rPr>
      <w:rFonts w:eastAsia="Times New Roman"/>
    </w:rPr>
  </w:style>
  <w:style w:type="character" w:customStyle="1" w:styleId="StyleEmphasisArial12ptBoldNotItalic">
    <w:name w:val="Style Emphasis + Arial 12 pt Bold Not Italic"/>
    <w:basedOn w:val="Emphasis"/>
    <w:rsid w:val="00127BEC"/>
    <w:rPr>
      <w:rFonts w:ascii="Arial" w:hAnsi="Arial" w:cs="Times New Roman"/>
      <w:b w:val="0"/>
      <w:bCs/>
      <w:i/>
      <w:iCs/>
      <w:sz w:val="24"/>
      <w:u w:val="single"/>
      <w:bdr w:val="single" w:sz="8" w:space="0" w:color="auto"/>
    </w:rPr>
  </w:style>
  <w:style w:type="character" w:customStyle="1" w:styleId="DebateHighlighted">
    <w:name w:val="Debate Highlighted"/>
    <w:qFormat/>
    <w:rsid w:val="00127BEC"/>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127BEC"/>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127BEC"/>
    <w:rPr>
      <w:rFonts w:ascii="SimSun" w:eastAsia="SimSun" w:hAnsi="SimSun"/>
      <w:sz w:val="15"/>
      <w:lang w:eastAsia="zh-CN"/>
    </w:rPr>
  </w:style>
  <w:style w:type="paragraph" w:customStyle="1" w:styleId="UnreadText">
    <w:name w:val="Unread Text"/>
    <w:basedOn w:val="Normal"/>
    <w:next w:val="Normal"/>
    <w:link w:val="UnreadTextChar"/>
    <w:autoRedefine/>
    <w:qFormat/>
    <w:rsid w:val="00127BEC"/>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27BEC"/>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27BEC"/>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27BEC"/>
    <w:rPr>
      <w:rFonts w:ascii="Times New Roman" w:hAnsi="Times New Roman"/>
      <w:sz w:val="24"/>
      <w:u w:val="single"/>
      <w:bdr w:val="none" w:sz="0" w:space="0" w:color="auto"/>
      <w:shd w:val="clear" w:color="auto" w:fill="00FFFF"/>
    </w:rPr>
  </w:style>
  <w:style w:type="paragraph" w:customStyle="1" w:styleId="HotRoute1">
    <w:name w:val="Hot Route!"/>
    <w:basedOn w:val="Normal"/>
    <w:link w:val="HotRouteChar0"/>
    <w:qFormat/>
    <w:rsid w:val="00127BEC"/>
    <w:pPr>
      <w:ind w:left="144"/>
    </w:pPr>
    <w:rPr>
      <w:rFonts w:eastAsia="Times New Roman"/>
      <w:lang w:val="x-none" w:eastAsia="x-none"/>
    </w:rPr>
  </w:style>
  <w:style w:type="character" w:customStyle="1" w:styleId="HotRouteChar0">
    <w:name w:val="Hot Route! Char"/>
    <w:link w:val="HotRoute1"/>
    <w:rsid w:val="00127BEC"/>
    <w:rPr>
      <w:rFonts w:ascii="Calibri" w:eastAsia="Times New Roman" w:hAnsi="Calibri" w:cs="Calibri"/>
      <w:sz w:val="22"/>
      <w:lang w:val="x-none" w:eastAsia="x-none"/>
    </w:rPr>
  </w:style>
  <w:style w:type="character" w:customStyle="1" w:styleId="FontStyle291">
    <w:name w:val="Font Style291"/>
    <w:basedOn w:val="DefaultParagraphFont"/>
    <w:uiPriority w:val="99"/>
    <w:rsid w:val="00127BE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27BE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27BE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27BEC"/>
    <w:rPr>
      <w:rFonts w:ascii="Calibri" w:eastAsia="Times New Roman" w:hAnsi="Calibri" w:cs="Calibri"/>
      <w:sz w:val="22"/>
    </w:rPr>
  </w:style>
  <w:style w:type="paragraph" w:customStyle="1" w:styleId="Stylecard11ptBoldUnderline">
    <w:name w:val="Style card + 11 pt Bold Underline"/>
    <w:basedOn w:val="Normal"/>
    <w:link w:val="Stylecard11ptBoldUnderlineChar"/>
    <w:qFormat/>
    <w:rsid w:val="00127BEC"/>
    <w:pPr>
      <w:ind w:left="288" w:right="288"/>
    </w:pPr>
    <w:rPr>
      <w:rFonts w:eastAsia="SimSun"/>
      <w:b/>
      <w:bCs/>
      <w:color w:val="000000"/>
      <w:u w:val="single"/>
      <w:lang w:eastAsia="zh-CN"/>
    </w:rPr>
  </w:style>
  <w:style w:type="character" w:customStyle="1" w:styleId="Stylecard11ptBoldUnderlineChar">
    <w:name w:val="Style card + 11 pt Bold Underline Char"/>
    <w:link w:val="Stylecard11ptBoldUnderline"/>
    <w:rsid w:val="00127BEC"/>
    <w:rPr>
      <w:rFonts w:ascii="Calibri" w:eastAsia="SimSun" w:hAnsi="Calibri" w:cs="Calibri"/>
      <w:b/>
      <w:bCs/>
      <w:color w:val="000000"/>
      <w:sz w:val="22"/>
      <w:u w:val="single"/>
      <w:lang w:eastAsia="zh-CN"/>
    </w:rPr>
  </w:style>
  <w:style w:type="paragraph" w:customStyle="1" w:styleId="Cards1">
    <w:name w:val="Cards1"/>
    <w:basedOn w:val="Normal"/>
    <w:link w:val="Cards1Char"/>
    <w:qFormat/>
    <w:rsid w:val="00127BEC"/>
    <w:pPr>
      <w:ind w:left="288"/>
    </w:pPr>
    <w:rPr>
      <w:rFonts w:eastAsia="Times New Roman"/>
      <w:u w:val="single"/>
    </w:rPr>
  </w:style>
  <w:style w:type="character" w:customStyle="1" w:styleId="Cards1Char">
    <w:name w:val="Cards1 Char"/>
    <w:basedOn w:val="DefaultParagraphFont"/>
    <w:link w:val="Cards1"/>
    <w:rsid w:val="00127BEC"/>
    <w:rPr>
      <w:rFonts w:ascii="Calibri" w:eastAsia="Times New Roman" w:hAnsi="Calibri" w:cs="Calibri"/>
      <w:sz w:val="22"/>
      <w:u w:val="single"/>
    </w:rPr>
  </w:style>
  <w:style w:type="character" w:customStyle="1" w:styleId="EmphasizeThis">
    <w:name w:val="EmphasizeThis"/>
    <w:rsid w:val="00127BEC"/>
    <w:rPr>
      <w:rFonts w:ascii="Georgia" w:hAnsi="Georgia"/>
      <w:b/>
      <w:iCs/>
      <w:sz w:val="24"/>
      <w:u w:val="thick"/>
    </w:rPr>
  </w:style>
  <w:style w:type="paragraph" w:customStyle="1" w:styleId="Stylecard8pt">
    <w:name w:val="Style card + 8 pt"/>
    <w:basedOn w:val="Normal"/>
    <w:link w:val="Stylecard8ptChar"/>
    <w:qFormat/>
    <w:rsid w:val="00127BEC"/>
    <w:pPr>
      <w:ind w:left="288" w:right="288"/>
    </w:pPr>
    <w:rPr>
      <w:rFonts w:eastAsia="Times New Roman"/>
      <w:color w:val="000000"/>
      <w:lang w:eastAsia="ar-SA"/>
    </w:rPr>
  </w:style>
  <w:style w:type="character" w:customStyle="1" w:styleId="Stylecard8ptChar">
    <w:name w:val="Style card + 8 pt Char"/>
    <w:link w:val="Stylecard8pt"/>
    <w:rsid w:val="00127BEC"/>
    <w:rPr>
      <w:rFonts w:ascii="Calibri" w:eastAsia="Times New Roman" w:hAnsi="Calibri" w:cs="Calibri"/>
      <w:color w:val="000000"/>
      <w:sz w:val="22"/>
      <w:lang w:eastAsia="ar-SA"/>
    </w:rPr>
  </w:style>
  <w:style w:type="character" w:customStyle="1" w:styleId="bhl">
    <w:name w:val="bhl"/>
    <w:basedOn w:val="DefaultParagraphFont"/>
    <w:rsid w:val="00127BEC"/>
  </w:style>
  <w:style w:type="paragraph" w:customStyle="1" w:styleId="TagGA11">
    <w:name w:val="Tag GA 11"/>
    <w:basedOn w:val="TOC1"/>
    <w:qFormat/>
    <w:rsid w:val="00127BEC"/>
    <w:rPr>
      <w:rFonts w:ascii="Georgia" w:hAnsi="Georgia" w:cstheme="minorBidi"/>
      <w:b/>
      <w:color w:val="auto"/>
    </w:rPr>
  </w:style>
  <w:style w:type="character" w:customStyle="1" w:styleId="Intemphasis">
    <w:name w:val="Intemphasis"/>
    <w:uiPriority w:val="1"/>
    <w:qFormat/>
    <w:rsid w:val="00127BEC"/>
    <w:rPr>
      <w:rFonts w:ascii="Cambria" w:hAnsi="Cambria"/>
      <w:b/>
      <w:sz w:val="20"/>
      <w:u w:val="single"/>
      <w:bdr w:val="single" w:sz="4" w:space="0" w:color="auto"/>
      <w:shd w:val="pct25" w:color="auto" w:fill="auto"/>
    </w:rPr>
  </w:style>
  <w:style w:type="character" w:customStyle="1" w:styleId="BoldUnderlineChar10">
    <w:name w:val="BoldUnderline Char1"/>
    <w:rsid w:val="00127BEC"/>
    <w:rPr>
      <w:rFonts w:ascii="Times New Roman" w:eastAsia="Times New Roman" w:hAnsi="Times New Roman" w:cs="Times New Roman"/>
      <w:b/>
      <w:sz w:val="20"/>
      <w:szCs w:val="24"/>
      <w:u w:val="single"/>
    </w:rPr>
  </w:style>
  <w:style w:type="paragraph" w:customStyle="1" w:styleId="Tag12">
    <w:name w:val="Tag12"/>
    <w:basedOn w:val="Normal"/>
    <w:qFormat/>
    <w:rsid w:val="00127BEC"/>
    <w:pPr>
      <w:contextualSpacing/>
    </w:pPr>
    <w:rPr>
      <w:rFonts w:eastAsia="Cambria"/>
      <w:b/>
    </w:rPr>
  </w:style>
  <w:style w:type="paragraph" w:customStyle="1" w:styleId="Shrink8">
    <w:name w:val="Shrink8"/>
    <w:basedOn w:val="Normal"/>
    <w:qFormat/>
    <w:rsid w:val="00127BEC"/>
    <w:rPr>
      <w:rFonts w:eastAsia="Cambria"/>
    </w:rPr>
  </w:style>
  <w:style w:type="character" w:customStyle="1" w:styleId="commentstext">
    <w:name w:val="comments_text"/>
    <w:uiPriority w:val="99"/>
    <w:rsid w:val="00127BEC"/>
    <w:rPr>
      <w:rFonts w:cs="Times New Roman"/>
    </w:rPr>
  </w:style>
  <w:style w:type="paragraph" w:customStyle="1" w:styleId="Heading42">
    <w:name w:val="Heading 42"/>
    <w:basedOn w:val="Normal"/>
    <w:qFormat/>
    <w:rsid w:val="00127BEC"/>
    <w:rPr>
      <w:rFonts w:ascii="Arial" w:eastAsia="Times New Roman" w:hAnsi="Arial" w:cs="Arial"/>
    </w:rPr>
  </w:style>
  <w:style w:type="paragraph" w:customStyle="1" w:styleId="NormalCite">
    <w:name w:val="NormalCite"/>
    <w:link w:val="NormalCiteChar"/>
    <w:qFormat/>
    <w:rsid w:val="00127BE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27BEC"/>
    <w:rPr>
      <w:rFonts w:ascii="Times New Roman" w:eastAsiaTheme="minorHAnsi" w:hAnsi="Times New Roman" w:cs="Times New Roman"/>
      <w:sz w:val="18"/>
      <w:szCs w:val="22"/>
    </w:rPr>
  </w:style>
  <w:style w:type="character" w:customStyle="1" w:styleId="grey10">
    <w:name w:val="grey10"/>
    <w:basedOn w:val="DefaultParagraphFont"/>
    <w:rsid w:val="00127BEC"/>
  </w:style>
  <w:style w:type="character" w:customStyle="1" w:styleId="navy13bd">
    <w:name w:val="navy13bd"/>
    <w:basedOn w:val="DefaultParagraphFont"/>
    <w:rsid w:val="00127BEC"/>
  </w:style>
  <w:style w:type="character" w:customStyle="1" w:styleId="Style9ptUnderline2">
    <w:name w:val="Style 9 pt Underline2"/>
    <w:basedOn w:val="DefaultParagraphFont"/>
    <w:rsid w:val="00127BEC"/>
    <w:rPr>
      <w:sz w:val="20"/>
      <w:u w:val="single"/>
    </w:rPr>
  </w:style>
  <w:style w:type="character" w:customStyle="1" w:styleId="Style9ptBoldUnderline1">
    <w:name w:val="Style 9 pt Bold Underline1"/>
    <w:basedOn w:val="DefaultParagraphFont"/>
    <w:rsid w:val="00127BEC"/>
    <w:rPr>
      <w:b/>
      <w:bCs/>
      <w:sz w:val="20"/>
      <w:u w:val="single"/>
    </w:rPr>
  </w:style>
  <w:style w:type="paragraph" w:customStyle="1" w:styleId="cardCharCharCharChar">
    <w:name w:val="card Char Char Char Char"/>
    <w:basedOn w:val="Normal"/>
    <w:qFormat/>
    <w:rsid w:val="00127BEC"/>
    <w:pPr>
      <w:overflowPunct w:val="0"/>
      <w:autoSpaceDE w:val="0"/>
      <w:autoSpaceDN w:val="0"/>
      <w:adjustRightInd w:val="0"/>
      <w:ind w:left="288" w:right="288"/>
      <w:textAlignment w:val="baseline"/>
    </w:pPr>
    <w:rPr>
      <w:rFonts w:eastAsia="Times New Roman"/>
      <w:szCs w:val="20"/>
    </w:rPr>
  </w:style>
  <w:style w:type="paragraph" w:customStyle="1" w:styleId="Normal20pt">
    <w:name w:val="Normal  + 20 pt"/>
    <w:basedOn w:val="Normal"/>
    <w:uiPriority w:val="6"/>
    <w:qFormat/>
    <w:rsid w:val="00127BEC"/>
    <w:rPr>
      <w:bCs/>
      <w:u w:val="single"/>
    </w:rPr>
  </w:style>
  <w:style w:type="paragraph" w:customStyle="1" w:styleId="author-name">
    <w:name w:val="author-name"/>
    <w:basedOn w:val="Normal"/>
    <w:qFormat/>
    <w:rsid w:val="00127BEC"/>
    <w:pPr>
      <w:spacing w:before="100" w:beforeAutospacing="1" w:after="100" w:afterAutospacing="1"/>
    </w:pPr>
    <w:rPr>
      <w:rFonts w:eastAsia="Times New Roman"/>
    </w:rPr>
  </w:style>
  <w:style w:type="paragraph" w:customStyle="1" w:styleId="author-credentials">
    <w:name w:val="author-credentials"/>
    <w:basedOn w:val="Normal"/>
    <w:qFormat/>
    <w:rsid w:val="00127BEC"/>
    <w:pPr>
      <w:spacing w:before="100" w:beforeAutospacing="1" w:after="100" w:afterAutospacing="1"/>
    </w:pPr>
    <w:rPr>
      <w:rFonts w:eastAsia="Times New Roman"/>
    </w:rPr>
  </w:style>
  <w:style w:type="character" w:customStyle="1" w:styleId="StyleStyle4CharTimesNewRoman11ptBold">
    <w:name w:val="Style Style4 Char + Times New Roman 11 pt Bold"/>
    <w:basedOn w:val="DefaultParagraphFont"/>
    <w:rsid w:val="00127BE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27BEC"/>
    <w:rPr>
      <w:rFonts w:ascii="Times New Roman" w:hAnsi="Times New Roman"/>
      <w:i/>
      <w:iCs/>
      <w:sz w:val="20"/>
      <w:szCs w:val="24"/>
      <w:u w:val="single"/>
      <w:lang w:val="en-US" w:eastAsia="en-US" w:bidi="ar-SA"/>
    </w:rPr>
  </w:style>
  <w:style w:type="character" w:customStyle="1" w:styleId="senselabelstart">
    <w:name w:val="sense_label start"/>
    <w:basedOn w:val="DefaultParagraphFont"/>
    <w:rsid w:val="00127BEC"/>
  </w:style>
  <w:style w:type="character" w:customStyle="1" w:styleId="sensecontent">
    <w:name w:val="sense_content"/>
    <w:basedOn w:val="DefaultParagraphFont"/>
    <w:rsid w:val="00127BEC"/>
  </w:style>
  <w:style w:type="character" w:customStyle="1" w:styleId="vi">
    <w:name w:val="vi"/>
    <w:basedOn w:val="DefaultParagraphFont"/>
    <w:rsid w:val="00127BEC"/>
  </w:style>
  <w:style w:type="character" w:customStyle="1" w:styleId="Style6Char">
    <w:name w:val="Style6 Char"/>
    <w:basedOn w:val="DefaultParagraphFont"/>
    <w:link w:val="Style6"/>
    <w:rsid w:val="00127BEC"/>
    <w:rPr>
      <w:rFonts w:ascii="Times New Roman" w:eastAsia="Calibri" w:hAnsi="Times New Roman" w:cs="Times New Roman"/>
      <w:color w:val="000000"/>
      <w:sz w:val="22"/>
      <w:szCs w:val="20"/>
    </w:rPr>
  </w:style>
  <w:style w:type="paragraph" w:customStyle="1" w:styleId="Style111">
    <w:name w:val="Style11"/>
    <w:basedOn w:val="Normal"/>
    <w:link w:val="Style11Char"/>
    <w:qFormat/>
    <w:rsid w:val="00127BEC"/>
    <w:rPr>
      <w:rFonts w:eastAsia="Times New Roman"/>
      <w:b/>
      <w:szCs w:val="20"/>
      <w:u w:val="thick"/>
    </w:rPr>
  </w:style>
  <w:style w:type="character" w:customStyle="1" w:styleId="Style11Char">
    <w:name w:val="Style11 Char"/>
    <w:basedOn w:val="DefaultParagraphFont"/>
    <w:link w:val="Style111"/>
    <w:rsid w:val="00127BEC"/>
    <w:rPr>
      <w:rFonts w:ascii="Calibri" w:eastAsia="Times New Roman" w:hAnsi="Calibri" w:cs="Calibri"/>
      <w:b/>
      <w:sz w:val="22"/>
      <w:szCs w:val="20"/>
      <w:u w:val="thick"/>
    </w:rPr>
  </w:style>
  <w:style w:type="paragraph" w:customStyle="1" w:styleId="Style12">
    <w:name w:val="Style12"/>
    <w:basedOn w:val="Normal"/>
    <w:link w:val="Style12Char"/>
    <w:qFormat/>
    <w:rsid w:val="00127BEC"/>
    <w:rPr>
      <w:rFonts w:eastAsia="Times New Roman"/>
      <w:b/>
      <w:u w:val="thick"/>
    </w:rPr>
  </w:style>
  <w:style w:type="character" w:customStyle="1" w:styleId="Style12Char">
    <w:name w:val="Style12 Char"/>
    <w:basedOn w:val="DefaultParagraphFont"/>
    <w:link w:val="Style12"/>
    <w:rsid w:val="00127BEC"/>
    <w:rPr>
      <w:rFonts w:ascii="Calibri" w:eastAsia="Times New Roman" w:hAnsi="Calibri" w:cs="Calibri"/>
      <w:b/>
      <w:sz w:val="22"/>
      <w:u w:val="thick"/>
    </w:rPr>
  </w:style>
  <w:style w:type="character" w:customStyle="1" w:styleId="caps-label">
    <w:name w:val="caps-label"/>
    <w:basedOn w:val="DefaultParagraphFont"/>
    <w:rsid w:val="00127BEC"/>
  </w:style>
  <w:style w:type="character" w:customStyle="1" w:styleId="SubtitleChar2">
    <w:name w:val="Subtitle Char2"/>
    <w:basedOn w:val="DefaultParagraphFont"/>
    <w:uiPriority w:val="11"/>
    <w:rsid w:val="00127BEC"/>
    <w:rPr>
      <w:rFonts w:eastAsiaTheme="minorEastAsia"/>
      <w:color w:val="5A5A5A" w:themeColor="text1" w:themeTint="A5"/>
      <w:spacing w:val="15"/>
    </w:rPr>
  </w:style>
  <w:style w:type="paragraph" w:customStyle="1" w:styleId="Normaltag">
    <w:name w:val="Normal tag"/>
    <w:basedOn w:val="Normal"/>
    <w:link w:val="NormaltagChar"/>
    <w:uiPriority w:val="99"/>
    <w:qFormat/>
    <w:rsid w:val="00127BEC"/>
    <w:rPr>
      <w:rFonts w:eastAsia="Times New Roman"/>
      <w:b/>
      <w:szCs w:val="20"/>
    </w:rPr>
  </w:style>
  <w:style w:type="character" w:customStyle="1" w:styleId="NormaltagChar">
    <w:name w:val="Normal tag Char"/>
    <w:basedOn w:val="DefaultParagraphFont"/>
    <w:link w:val="Normaltag"/>
    <w:uiPriority w:val="99"/>
    <w:locked/>
    <w:rsid w:val="00127BEC"/>
    <w:rPr>
      <w:rFonts w:ascii="Calibri" w:eastAsia="Times New Roman" w:hAnsi="Calibri" w:cs="Calibri"/>
      <w:b/>
      <w:sz w:val="22"/>
      <w:szCs w:val="20"/>
    </w:rPr>
  </w:style>
  <w:style w:type="character" w:customStyle="1" w:styleId="CiteCharChar">
    <w:name w:val="Cite Char Char"/>
    <w:basedOn w:val="DefaultParagraphFont"/>
    <w:rsid w:val="00127BEC"/>
    <w:rPr>
      <w:rFonts w:ascii="Cambria" w:hAnsi="Cambria" w:cs="Times New Roman"/>
      <w:b/>
      <w:bCs/>
      <w:sz w:val="26"/>
      <w:szCs w:val="26"/>
    </w:rPr>
  </w:style>
  <w:style w:type="character" w:customStyle="1" w:styleId="CardCharChar1">
    <w:name w:val="Card Char Char1"/>
    <w:basedOn w:val="DefaultParagraphFont"/>
    <w:rsid w:val="00127BEC"/>
    <w:rPr>
      <w:rFonts w:cs="Times New Roman"/>
      <w:b/>
      <w:bCs/>
      <w:sz w:val="28"/>
      <w:szCs w:val="28"/>
    </w:rPr>
  </w:style>
  <w:style w:type="paragraph" w:customStyle="1" w:styleId="BlockHeadings">
    <w:name w:val="Block Headings"/>
    <w:basedOn w:val="Normal"/>
    <w:link w:val="BlockHeadingsChar"/>
    <w:qFormat/>
    <w:rsid w:val="00127BEC"/>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eastAsia="Times New Roman"/>
      <w:b/>
      <w:szCs w:val="20"/>
    </w:rPr>
  </w:style>
  <w:style w:type="character" w:customStyle="1" w:styleId="BlockHeadingsChar">
    <w:name w:val="Block Headings Char"/>
    <w:basedOn w:val="DefaultParagraphFont"/>
    <w:link w:val="BlockHeadings"/>
    <w:rsid w:val="00127BEC"/>
    <w:rPr>
      <w:rFonts w:ascii="Calibri" w:eastAsia="Times New Roman" w:hAnsi="Calibri" w:cs="Calibri"/>
      <w:b/>
      <w:sz w:val="22"/>
      <w:szCs w:val="20"/>
    </w:rPr>
  </w:style>
  <w:style w:type="character" w:customStyle="1" w:styleId="upper">
    <w:name w:val="upper"/>
    <w:basedOn w:val="DefaultParagraphFont"/>
    <w:rsid w:val="00127BEC"/>
  </w:style>
  <w:style w:type="character" w:customStyle="1" w:styleId="SmallFont7pt">
    <w:name w:val="Small Font (7 pt)"/>
    <w:basedOn w:val="DefaultParagraphFont"/>
    <w:rsid w:val="00127BEC"/>
    <w:rPr>
      <w:sz w:val="14"/>
    </w:rPr>
  </w:style>
  <w:style w:type="character" w:customStyle="1" w:styleId="style65">
    <w:name w:val="style65"/>
    <w:basedOn w:val="DefaultParagraphFont"/>
    <w:rsid w:val="00127BEC"/>
    <w:rPr>
      <w:rFonts w:cs="Times New Roman"/>
    </w:rPr>
  </w:style>
  <w:style w:type="character" w:customStyle="1" w:styleId="BodyText2Char1">
    <w:name w:val="Body Text 2 Char1"/>
    <w:basedOn w:val="DefaultParagraphFont"/>
    <w:semiHidden/>
    <w:rsid w:val="00127BEC"/>
    <w:rPr>
      <w:rFonts w:ascii="Times New Roman" w:hAnsi="Times New Roman" w:cs="Times New Roman"/>
      <w:sz w:val="20"/>
    </w:rPr>
  </w:style>
  <w:style w:type="character" w:customStyle="1" w:styleId="HTMLPreformattedChar1">
    <w:name w:val="HTML Preformatted Char1"/>
    <w:basedOn w:val="DefaultParagraphFont"/>
    <w:uiPriority w:val="99"/>
    <w:semiHidden/>
    <w:rsid w:val="00127BEC"/>
    <w:rPr>
      <w:rFonts w:ascii="Consolas" w:hAnsi="Consolas" w:cs="Consolas"/>
      <w:sz w:val="20"/>
      <w:szCs w:val="20"/>
    </w:rPr>
  </w:style>
  <w:style w:type="character" w:customStyle="1" w:styleId="wikiexternallink">
    <w:name w:val="wikiexternallink"/>
    <w:basedOn w:val="DefaultParagraphFont"/>
    <w:rsid w:val="00127BEC"/>
  </w:style>
  <w:style w:type="character" w:customStyle="1" w:styleId="wikigeneratedlinkcontent">
    <w:name w:val="wikigeneratedlinkcontent"/>
    <w:basedOn w:val="DefaultParagraphFont"/>
    <w:rsid w:val="00127BEC"/>
  </w:style>
  <w:style w:type="character" w:customStyle="1" w:styleId="aqj">
    <w:name w:val="aqj"/>
    <w:basedOn w:val="DefaultParagraphFont"/>
    <w:rsid w:val="00127BEC"/>
  </w:style>
  <w:style w:type="paragraph" w:customStyle="1" w:styleId="blocktitle3">
    <w:name w:val="block title"/>
    <w:basedOn w:val="Normal"/>
    <w:link w:val="blocktitleChar0"/>
    <w:autoRedefine/>
    <w:qFormat/>
    <w:rsid w:val="00127BEC"/>
    <w:pPr>
      <w:spacing w:after="240"/>
      <w:jc w:val="center"/>
      <w:outlineLvl w:val="0"/>
    </w:pPr>
    <w:rPr>
      <w:rFonts w:eastAsia="Calibri"/>
      <w:b/>
      <w:caps/>
      <w:sz w:val="28"/>
      <w:szCs w:val="28"/>
      <w:lang w:val="es-ES"/>
    </w:rPr>
  </w:style>
  <w:style w:type="character" w:customStyle="1" w:styleId="UnderlineCard">
    <w:name w:val="Underline Card"/>
    <w:uiPriority w:val="6"/>
    <w:qFormat/>
    <w:rsid w:val="00127BEC"/>
    <w:rPr>
      <w:rFonts w:ascii="Arial" w:hAnsi="Arial"/>
      <w:b w:val="0"/>
      <w:bCs/>
      <w:sz w:val="20"/>
      <w:u w:val="single"/>
    </w:rPr>
  </w:style>
  <w:style w:type="character" w:customStyle="1" w:styleId="story-author">
    <w:name w:val="story-author"/>
    <w:basedOn w:val="DefaultParagraphFont"/>
    <w:rsid w:val="00127BEC"/>
  </w:style>
  <w:style w:type="paragraph" w:customStyle="1" w:styleId="type">
    <w:name w:val="type"/>
    <w:basedOn w:val="Normal"/>
    <w:qFormat/>
    <w:rsid w:val="00127BEC"/>
    <w:pPr>
      <w:spacing w:before="100" w:beforeAutospacing="1" w:after="100" w:afterAutospacing="1"/>
    </w:pPr>
    <w:rPr>
      <w:rFonts w:eastAsia="Times New Roman"/>
    </w:rPr>
  </w:style>
  <w:style w:type="character" w:customStyle="1" w:styleId="institution">
    <w:name w:val="institution"/>
    <w:basedOn w:val="DefaultParagraphFont"/>
    <w:rsid w:val="00127BEC"/>
  </w:style>
  <w:style w:type="character" w:customStyle="1" w:styleId="abodyblack3">
    <w:name w:val="abodyblack3"/>
    <w:basedOn w:val="DefaultParagraphFont"/>
    <w:rsid w:val="00127BEC"/>
  </w:style>
  <w:style w:type="character" w:customStyle="1" w:styleId="CharacterStyle1">
    <w:name w:val="Character Style 1"/>
    <w:rsid w:val="00127BEC"/>
    <w:rPr>
      <w:sz w:val="20"/>
      <w:szCs w:val="20"/>
    </w:rPr>
  </w:style>
  <w:style w:type="character" w:customStyle="1" w:styleId="FontStyle177">
    <w:name w:val="Font Style177"/>
    <w:basedOn w:val="DefaultParagraphFont"/>
    <w:uiPriority w:val="99"/>
    <w:rsid w:val="00127BEC"/>
    <w:rPr>
      <w:rFonts w:ascii="Times New Roman" w:hAnsi="Times New Roman" w:cs="Times New Roman"/>
      <w:sz w:val="20"/>
      <w:szCs w:val="20"/>
    </w:rPr>
  </w:style>
  <w:style w:type="character" w:customStyle="1" w:styleId="FontStyle173">
    <w:name w:val="Font Style173"/>
    <w:basedOn w:val="DefaultParagraphFont"/>
    <w:uiPriority w:val="99"/>
    <w:rsid w:val="00127BEC"/>
    <w:rPr>
      <w:rFonts w:ascii="Times New Roman" w:hAnsi="Times New Roman" w:cs="Times New Roman"/>
      <w:sz w:val="14"/>
      <w:szCs w:val="14"/>
    </w:rPr>
  </w:style>
  <w:style w:type="character" w:customStyle="1" w:styleId="FontStyle151">
    <w:name w:val="Font Style151"/>
    <w:basedOn w:val="DefaultParagraphFont"/>
    <w:uiPriority w:val="99"/>
    <w:rsid w:val="00127BEC"/>
    <w:rPr>
      <w:rFonts w:ascii="Arial Narrow" w:hAnsi="Arial Narrow" w:cs="Arial Narrow"/>
      <w:b/>
      <w:bCs/>
      <w:sz w:val="12"/>
      <w:szCs w:val="12"/>
    </w:rPr>
  </w:style>
  <w:style w:type="character" w:customStyle="1" w:styleId="FontStyle156">
    <w:name w:val="Font Style156"/>
    <w:basedOn w:val="DefaultParagraphFont"/>
    <w:uiPriority w:val="99"/>
    <w:rsid w:val="00127BEC"/>
    <w:rPr>
      <w:rFonts w:ascii="Arial Narrow" w:hAnsi="Arial Narrow" w:cs="Arial Narrow"/>
      <w:sz w:val="8"/>
      <w:szCs w:val="8"/>
    </w:rPr>
  </w:style>
  <w:style w:type="character" w:customStyle="1" w:styleId="FontStyle160">
    <w:name w:val="Font Style160"/>
    <w:basedOn w:val="DefaultParagraphFont"/>
    <w:uiPriority w:val="99"/>
    <w:rsid w:val="00127BEC"/>
    <w:rPr>
      <w:rFonts w:ascii="Times New Roman" w:hAnsi="Times New Roman" w:cs="Times New Roman"/>
      <w:b/>
      <w:bCs/>
      <w:sz w:val="20"/>
      <w:szCs w:val="20"/>
    </w:rPr>
  </w:style>
  <w:style w:type="character" w:customStyle="1" w:styleId="FontStyle178">
    <w:name w:val="Font Style178"/>
    <w:basedOn w:val="DefaultParagraphFont"/>
    <w:uiPriority w:val="99"/>
    <w:rsid w:val="00127BEC"/>
    <w:rPr>
      <w:rFonts w:ascii="Times New Roman" w:hAnsi="Times New Roman" w:cs="Times New Roman"/>
      <w:sz w:val="18"/>
      <w:szCs w:val="18"/>
    </w:rPr>
  </w:style>
  <w:style w:type="paragraph" w:customStyle="1" w:styleId="Style14">
    <w:name w:val="Style14"/>
    <w:basedOn w:val="Normal"/>
    <w:uiPriority w:val="99"/>
    <w:qFormat/>
    <w:rsid w:val="00127BEC"/>
    <w:pPr>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27BEC"/>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27BEC"/>
    <w:rPr>
      <w:rFonts w:ascii="Times New Roman" w:hAnsi="Times New Roman" w:cs="Times New Roman"/>
      <w:sz w:val="12"/>
      <w:szCs w:val="12"/>
    </w:rPr>
  </w:style>
  <w:style w:type="paragraph" w:customStyle="1" w:styleId="Style9">
    <w:name w:val="Style9"/>
    <w:basedOn w:val="Normal"/>
    <w:uiPriority w:val="99"/>
    <w:qFormat/>
    <w:rsid w:val="00127BEC"/>
    <w:pPr>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27BEC"/>
    <w:pPr>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27BEC"/>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27BEC"/>
    <w:rPr>
      <w:rFonts w:ascii="Times New Roman" w:hAnsi="Times New Roman" w:cs="Times New Roman"/>
      <w:sz w:val="16"/>
      <w:szCs w:val="16"/>
    </w:rPr>
  </w:style>
  <w:style w:type="character" w:customStyle="1" w:styleId="TagsChar2">
    <w:name w:val="Tags Char2"/>
    <w:rsid w:val="00127BEC"/>
    <w:rPr>
      <w:b/>
      <w:sz w:val="24"/>
      <w:lang w:val="en-US" w:eastAsia="en-US" w:bidi="ar-SA"/>
    </w:rPr>
  </w:style>
  <w:style w:type="character" w:customStyle="1" w:styleId="CardsFont6ptCharChar">
    <w:name w:val="Cards + Font: 6 pt Char Char"/>
    <w:rsid w:val="00127BEC"/>
    <w:rPr>
      <w:rFonts w:ascii="Georgia" w:eastAsia="Times New Roman" w:hAnsi="Georgia"/>
      <w:sz w:val="12"/>
      <w:szCs w:val="24"/>
    </w:rPr>
  </w:style>
  <w:style w:type="character" w:customStyle="1" w:styleId="FontStyle172">
    <w:name w:val="Font Style172"/>
    <w:basedOn w:val="DefaultParagraphFont"/>
    <w:uiPriority w:val="99"/>
    <w:rsid w:val="00127BEC"/>
    <w:rPr>
      <w:rFonts w:ascii="Times New Roman" w:hAnsi="Times New Roman" w:cs="Times New Roman"/>
      <w:b/>
      <w:bCs/>
      <w:sz w:val="16"/>
      <w:szCs w:val="16"/>
    </w:rPr>
  </w:style>
  <w:style w:type="paragraph" w:customStyle="1" w:styleId="Style18">
    <w:name w:val="Style18"/>
    <w:basedOn w:val="Normal"/>
    <w:uiPriority w:val="99"/>
    <w:qFormat/>
    <w:rsid w:val="00127BEC"/>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27BEC"/>
    <w:rPr>
      <w:rFonts w:ascii="Times New Roman" w:hAnsi="Times New Roman" w:cs="Times New Roman"/>
      <w:i/>
      <w:iCs/>
      <w:sz w:val="16"/>
      <w:szCs w:val="16"/>
    </w:rPr>
  </w:style>
  <w:style w:type="character" w:customStyle="1" w:styleId="FontStyle162">
    <w:name w:val="Font Style162"/>
    <w:basedOn w:val="DefaultParagraphFont"/>
    <w:uiPriority w:val="99"/>
    <w:rsid w:val="00127BEC"/>
    <w:rPr>
      <w:rFonts w:ascii="Times New Roman" w:hAnsi="Times New Roman" w:cs="Times New Roman"/>
      <w:b/>
      <w:bCs/>
      <w:sz w:val="18"/>
      <w:szCs w:val="18"/>
    </w:rPr>
  </w:style>
  <w:style w:type="character" w:customStyle="1" w:styleId="FontStyle167">
    <w:name w:val="Font Style167"/>
    <w:basedOn w:val="DefaultParagraphFont"/>
    <w:uiPriority w:val="99"/>
    <w:rsid w:val="00127BEC"/>
    <w:rPr>
      <w:rFonts w:ascii="Times New Roman" w:hAnsi="Times New Roman" w:cs="Times New Roman"/>
      <w:sz w:val="10"/>
      <w:szCs w:val="10"/>
    </w:rPr>
  </w:style>
  <w:style w:type="character" w:customStyle="1" w:styleId="FontStyle174">
    <w:name w:val="Font Style174"/>
    <w:basedOn w:val="DefaultParagraphFont"/>
    <w:uiPriority w:val="99"/>
    <w:rsid w:val="00127BEC"/>
    <w:rPr>
      <w:rFonts w:ascii="Arial Narrow" w:hAnsi="Arial Narrow" w:cs="Arial Narrow"/>
      <w:b/>
      <w:bCs/>
      <w:sz w:val="18"/>
      <w:szCs w:val="18"/>
    </w:rPr>
  </w:style>
  <w:style w:type="paragraph" w:customStyle="1" w:styleId="Style47">
    <w:name w:val="Style47"/>
    <w:basedOn w:val="Normal"/>
    <w:uiPriority w:val="99"/>
    <w:qFormat/>
    <w:rsid w:val="00127BEC"/>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27BEC"/>
    <w:rPr>
      <w:rFonts w:ascii="Times New Roman" w:hAnsi="Times New Roman" w:cs="Times New Roman"/>
      <w:sz w:val="12"/>
      <w:szCs w:val="12"/>
    </w:rPr>
  </w:style>
  <w:style w:type="paragraph" w:customStyle="1" w:styleId="Style24">
    <w:name w:val="Style24"/>
    <w:basedOn w:val="Normal"/>
    <w:uiPriority w:val="99"/>
    <w:qFormat/>
    <w:rsid w:val="00127BEC"/>
    <w:pPr>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27BEC"/>
    <w:pPr>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27BEC"/>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27BEC"/>
    <w:rPr>
      <w:rFonts w:ascii="Times New Roman" w:hAnsi="Times New Roman" w:cs="Times New Roman"/>
      <w:b/>
      <w:bCs/>
      <w:sz w:val="18"/>
      <w:szCs w:val="18"/>
    </w:rPr>
  </w:style>
  <w:style w:type="paragraph" w:customStyle="1" w:styleId="Style21">
    <w:name w:val="Style21"/>
    <w:basedOn w:val="Normal"/>
    <w:uiPriority w:val="99"/>
    <w:qFormat/>
    <w:rsid w:val="00127BEC"/>
    <w:pPr>
      <w:autoSpaceDE w:val="0"/>
      <w:autoSpaceDN w:val="0"/>
      <w:adjustRightInd w:val="0"/>
      <w:spacing w:line="216" w:lineRule="exact"/>
      <w:jc w:val="both"/>
    </w:pPr>
    <w:rPr>
      <w:rFonts w:eastAsia="Times New Roman"/>
    </w:rPr>
  </w:style>
  <w:style w:type="paragraph" w:customStyle="1" w:styleId="Style500">
    <w:name w:val="Style50"/>
    <w:basedOn w:val="Normal"/>
    <w:uiPriority w:val="99"/>
    <w:qFormat/>
    <w:rsid w:val="00127BEC"/>
    <w:pPr>
      <w:autoSpaceDE w:val="0"/>
      <w:autoSpaceDN w:val="0"/>
      <w:adjustRightInd w:val="0"/>
      <w:spacing w:line="198" w:lineRule="exact"/>
    </w:pPr>
    <w:rPr>
      <w:rFonts w:eastAsia="Times New Roman"/>
    </w:rPr>
  </w:style>
  <w:style w:type="paragraph" w:customStyle="1" w:styleId="Standard">
    <w:name w:val="Standard"/>
    <w:qFormat/>
    <w:rsid w:val="00127BE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27BEC"/>
    <w:rPr>
      <w:color w:val="000000"/>
      <w:sz w:val="32"/>
      <w:szCs w:val="32"/>
    </w:rPr>
  </w:style>
  <w:style w:type="paragraph" w:customStyle="1" w:styleId="Cardnon-underlined">
    <w:name w:val="Card non-underlined"/>
    <w:basedOn w:val="Normal"/>
    <w:link w:val="Cardnon-underlinedChar"/>
    <w:autoRedefine/>
    <w:uiPriority w:val="99"/>
    <w:qFormat/>
    <w:rsid w:val="00127BEC"/>
    <w:rPr>
      <w:rFonts w:eastAsia="Times New Roman"/>
      <w:szCs w:val="20"/>
    </w:rPr>
  </w:style>
  <w:style w:type="character" w:customStyle="1" w:styleId="Cardnon-underlinedChar">
    <w:name w:val="Card non-underlined Char"/>
    <w:basedOn w:val="DefaultParagraphFont"/>
    <w:link w:val="Cardnon-underlined"/>
    <w:uiPriority w:val="99"/>
    <w:rsid w:val="00127BEC"/>
    <w:rPr>
      <w:rFonts w:ascii="Calibri" w:eastAsia="Times New Roman" w:hAnsi="Calibri" w:cs="Calibri"/>
      <w:sz w:val="22"/>
      <w:szCs w:val="20"/>
    </w:rPr>
  </w:style>
  <w:style w:type="character" w:customStyle="1" w:styleId="allocatoragentsleft">
    <w:name w:val="al_locatoragentsleft"/>
    <w:basedOn w:val="DefaultParagraphFont"/>
    <w:rsid w:val="00127BEC"/>
  </w:style>
  <w:style w:type="character" w:customStyle="1" w:styleId="UnderlinesCharChar">
    <w:name w:val="Underlines Char Char"/>
    <w:basedOn w:val="DefaultParagraphFont"/>
    <w:rsid w:val="00127BEC"/>
    <w:rPr>
      <w:rFonts w:cs="Arial"/>
      <w:b/>
      <w:bCs/>
      <w:noProof w:val="0"/>
      <w:sz w:val="22"/>
      <w:szCs w:val="26"/>
      <w:u w:val="single"/>
      <w:lang w:val="en-US" w:eastAsia="en-US" w:bidi="ar-SA"/>
    </w:rPr>
  </w:style>
  <w:style w:type="paragraph" w:customStyle="1" w:styleId="Carding">
    <w:name w:val="Carding"/>
    <w:basedOn w:val="Normal"/>
    <w:uiPriority w:val="99"/>
    <w:qFormat/>
    <w:rsid w:val="00127BEC"/>
    <w:rPr>
      <w:rFonts w:eastAsia="Times New Roman"/>
      <w:sz w:val="18"/>
    </w:rPr>
  </w:style>
  <w:style w:type="character" w:customStyle="1" w:styleId="aunderline1">
    <w:name w:val="aunderline"/>
    <w:basedOn w:val="DefaultParagraphFont"/>
    <w:qFormat/>
    <w:rsid w:val="00127BEC"/>
    <w:rPr>
      <w:rFonts w:ascii="Times New Roman" w:hAnsi="Times New Roman"/>
      <w:sz w:val="20"/>
      <w:szCs w:val="24"/>
      <w:u w:val="thick"/>
    </w:rPr>
  </w:style>
  <w:style w:type="character" w:customStyle="1" w:styleId="tagChar2">
    <w:name w:val="tag Char2"/>
    <w:basedOn w:val="DefaultParagraphFont"/>
    <w:qFormat/>
    <w:rsid w:val="00127BEC"/>
    <w:rPr>
      <w:b/>
      <w:noProof w:val="0"/>
      <w:sz w:val="24"/>
      <w:lang w:val="en-US" w:eastAsia="en-US" w:bidi="ar-SA"/>
    </w:rPr>
  </w:style>
  <w:style w:type="character" w:customStyle="1" w:styleId="ilad">
    <w:name w:val="il_ad"/>
    <w:rsid w:val="00127BEC"/>
  </w:style>
  <w:style w:type="paragraph" w:customStyle="1" w:styleId="CardsHighlighted">
    <w:name w:val="Cards Highlighted"/>
    <w:next w:val="Normal"/>
    <w:link w:val="CardsHighlightedChar"/>
    <w:qFormat/>
    <w:rsid w:val="00127BEC"/>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27BEC"/>
    <w:rPr>
      <w:rFonts w:ascii="Times New Roman" w:eastAsia="Calibri" w:hAnsi="Times New Roman" w:cs="Times New Roman"/>
      <w:szCs w:val="20"/>
      <w:u w:val="single"/>
      <w:shd w:val="clear" w:color="auto" w:fill="00FFFF"/>
    </w:rPr>
  </w:style>
  <w:style w:type="character" w:customStyle="1" w:styleId="pagetitle">
    <w:name w:val="pagetitle"/>
    <w:basedOn w:val="DefaultParagraphFont"/>
    <w:rsid w:val="00127BEC"/>
  </w:style>
  <w:style w:type="character" w:customStyle="1" w:styleId="StyleUnderlineCharChar9ptBold1">
    <w:name w:val="Style Underline Char Char + 9 pt Bold1"/>
    <w:rsid w:val="00127BE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27BEC"/>
    <w:rPr>
      <w:rFonts w:ascii="Times New Roman" w:hAnsi="Times New Roman"/>
      <w:sz w:val="20"/>
      <w:szCs w:val="24"/>
      <w:u w:val="single"/>
      <w:lang w:val="en-US" w:eastAsia="en-US" w:bidi="ar-SA"/>
    </w:rPr>
  </w:style>
  <w:style w:type="character" w:customStyle="1" w:styleId="Style9ptBoldUnderline">
    <w:name w:val="Style 9 pt Bold Underline"/>
    <w:rsid w:val="00127BEC"/>
    <w:rPr>
      <w:b/>
      <w:bCs/>
      <w:sz w:val="20"/>
      <w:u w:val="single"/>
    </w:rPr>
  </w:style>
  <w:style w:type="paragraph" w:customStyle="1" w:styleId="StyleUnderline9pt0">
    <w:name w:val="Style Underline + 9 pt"/>
    <w:link w:val="StyleUnderline9ptChar"/>
    <w:qFormat/>
    <w:rsid w:val="00127BEC"/>
    <w:pPr>
      <w:spacing w:after="200" w:line="276" w:lineRule="auto"/>
    </w:pPr>
    <w:rPr>
      <w:rFonts w:eastAsia="Times New Roman" w:cs="Times New Roman"/>
      <w:sz w:val="22"/>
      <w:szCs w:val="20"/>
      <w:u w:val="single"/>
    </w:rPr>
  </w:style>
  <w:style w:type="character" w:customStyle="1" w:styleId="StyleUnderline9ptChar">
    <w:name w:val="Style Underline + 9 pt Char"/>
    <w:basedOn w:val="DefaultParagraphFont"/>
    <w:link w:val="StyleUnderline9pt0"/>
    <w:rsid w:val="00127BEC"/>
    <w:rPr>
      <w:rFonts w:eastAsia="Times New Roman" w:cs="Times New Roman"/>
      <w:sz w:val="22"/>
      <w:szCs w:val="20"/>
      <w:u w:val="single"/>
    </w:rPr>
  </w:style>
  <w:style w:type="character" w:customStyle="1" w:styleId="StyleUnderlineChar1Bold">
    <w:name w:val="Style Underline Char1 + Bold"/>
    <w:rsid w:val="00127BE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27BEC"/>
    <w:pPr>
      <w:ind w:left="288" w:right="288"/>
    </w:pPr>
    <w:rPr>
      <w:rFonts w:eastAsia="Times New Roman"/>
      <w:kern w:val="32"/>
      <w:szCs w:val="20"/>
      <w:lang w:eastAsia="ar-SA" w:bidi="en-US"/>
    </w:rPr>
  </w:style>
  <w:style w:type="character" w:customStyle="1" w:styleId="Stylecard9ptChar">
    <w:name w:val="Style card + 9 pt Char"/>
    <w:link w:val="Stylecard9pt"/>
    <w:rsid w:val="00127BEC"/>
    <w:rPr>
      <w:rFonts w:ascii="Calibri" w:eastAsia="Times New Roman" w:hAnsi="Calibri" w:cs="Calibri"/>
      <w:kern w:val="32"/>
      <w:sz w:val="22"/>
      <w:szCs w:val="20"/>
      <w:lang w:eastAsia="ar-SA" w:bidi="en-US"/>
    </w:rPr>
  </w:style>
  <w:style w:type="character" w:customStyle="1" w:styleId="TagsCharCharChar">
    <w:name w:val="Tags Char Char Char"/>
    <w:basedOn w:val="DefaultParagraphFont"/>
    <w:rsid w:val="00127BE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27BEC"/>
    <w:pPr>
      <w:spacing w:before="100" w:beforeAutospacing="1" w:after="100" w:afterAutospacing="1"/>
    </w:pPr>
    <w:rPr>
      <w:rFonts w:eastAsia="Times New Roman"/>
      <w:sz w:val="18"/>
      <w:szCs w:val="18"/>
    </w:rPr>
  </w:style>
  <w:style w:type="character" w:customStyle="1" w:styleId="Style11ptBlack">
    <w:name w:val="Style 11 pt Black"/>
    <w:basedOn w:val="DefaultParagraphFont"/>
    <w:rsid w:val="00127BEC"/>
    <w:rPr>
      <w:color w:val="000000"/>
      <w:sz w:val="20"/>
    </w:rPr>
  </w:style>
  <w:style w:type="character" w:customStyle="1" w:styleId="StyleUnderlineCharTimesBold">
    <w:name w:val="Style Underline Char + Times Bold"/>
    <w:basedOn w:val="DefaultParagraphFont"/>
    <w:rsid w:val="00127BEC"/>
    <w:rPr>
      <w:rFonts w:ascii="Times" w:hAnsi="Times"/>
      <w:b w:val="0"/>
      <w:bCs/>
      <w:sz w:val="20"/>
      <w:u w:val="single"/>
    </w:rPr>
  </w:style>
  <w:style w:type="character" w:customStyle="1" w:styleId="blubigktbiz">
    <w:name w:val="blubigktbiz"/>
    <w:rsid w:val="00127BE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27BEC"/>
    <w:pPr>
      <w:ind w:left="-1080" w:right="1728"/>
    </w:pPr>
    <w:rPr>
      <w:rFonts w:ascii="Arial Narrow" w:hAnsi="Arial Narrow" w:cstheme="minorBidi"/>
      <w:color w:val="auto"/>
      <w:sz w:val="22"/>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127BEC"/>
    <w:rPr>
      <w:rFonts w:ascii="Arial Narrow" w:eastAsia="Times New Roman" w:hAnsi="Arial Narrow"/>
      <w:sz w:val="22"/>
      <w:szCs w:val="20"/>
      <w:u w:val="thick"/>
      <w:bdr w:val="single" w:sz="4" w:space="0" w:color="auto"/>
    </w:rPr>
  </w:style>
  <w:style w:type="character" w:customStyle="1" w:styleId="Style4CharChar">
    <w:name w:val="Style4 Char Char"/>
    <w:basedOn w:val="DefaultParagraphFont"/>
    <w:rsid w:val="00127BE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27BEC"/>
    <w:rPr>
      <w:rFonts w:ascii="Times New Roman" w:hAnsi="Times New Roman" w:cs="Times New Roman"/>
      <w:sz w:val="16"/>
      <w:szCs w:val="16"/>
    </w:rPr>
  </w:style>
  <w:style w:type="character" w:customStyle="1" w:styleId="StyleEmphasisArial12ptBold">
    <w:name w:val="Style Emphasis + Arial 12 pt Bold"/>
    <w:rsid w:val="00127BEC"/>
    <w:rPr>
      <w:rFonts w:ascii="Arial" w:hAnsi="Arial"/>
      <w:b/>
      <w:bCs/>
      <w:i/>
      <w:iCs/>
      <w:sz w:val="24"/>
    </w:rPr>
  </w:style>
  <w:style w:type="character" w:customStyle="1" w:styleId="super">
    <w:name w:val="super"/>
    <w:rsid w:val="00127BEC"/>
  </w:style>
  <w:style w:type="character" w:customStyle="1" w:styleId="text30">
    <w:name w:val="text30"/>
    <w:rsid w:val="00127BEC"/>
  </w:style>
  <w:style w:type="character" w:customStyle="1" w:styleId="uppercase">
    <w:name w:val="uppercase"/>
    <w:rsid w:val="00127BEC"/>
  </w:style>
  <w:style w:type="character" w:customStyle="1" w:styleId="entry-title">
    <w:name w:val="entry-title"/>
    <w:rsid w:val="00127BEC"/>
  </w:style>
  <w:style w:type="character" w:customStyle="1" w:styleId="BodyTextIndentChar1">
    <w:name w:val="Body Text Indent Char1"/>
    <w:basedOn w:val="DefaultParagraphFont"/>
    <w:uiPriority w:val="99"/>
    <w:semiHidden/>
    <w:rsid w:val="00127BEC"/>
    <w:rPr>
      <w:rFonts w:ascii="Times New Roman" w:hAnsi="Times New Roman" w:cs="Times New Roman"/>
      <w:sz w:val="20"/>
    </w:rPr>
  </w:style>
  <w:style w:type="character" w:customStyle="1" w:styleId="CiteCharCharCharCharCharChar">
    <w:name w:val="Cite Char Char Char Char Char Char"/>
    <w:basedOn w:val="DefaultParagraphFont"/>
    <w:rsid w:val="00127BEC"/>
    <w:rPr>
      <w:b/>
      <w:noProof w:val="0"/>
      <w:sz w:val="22"/>
      <w:szCs w:val="24"/>
      <w:u w:val="single"/>
      <w:lang w:val="en-US" w:eastAsia="en-US" w:bidi="ar-SA"/>
    </w:rPr>
  </w:style>
  <w:style w:type="character" w:customStyle="1" w:styleId="mainbody1">
    <w:name w:val="mainbody1"/>
    <w:basedOn w:val="DefaultParagraphFont"/>
    <w:rsid w:val="00127BEC"/>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127BEC"/>
    <w:pPr>
      <w:spacing w:line="259" w:lineRule="auto"/>
    </w:pPr>
    <w:rPr>
      <w:rFonts w:ascii="Calibri" w:eastAsia="Calibri" w:hAnsi="Calibri" w:cstheme="minorBidi"/>
      <w:szCs w:val="22"/>
      <w:u w:val="single"/>
      <w:lang w:eastAsia="en-US"/>
    </w:rPr>
  </w:style>
  <w:style w:type="character" w:customStyle="1" w:styleId="StyleNormalWeb11ptUnderlineChar">
    <w:name w:val="Style Normal (Web) + 11 pt Underline Char"/>
    <w:basedOn w:val="DefaultParagraphFont"/>
    <w:link w:val="StyleNormalWeb11ptUnderline"/>
    <w:rsid w:val="00127BEC"/>
    <w:rPr>
      <w:rFonts w:ascii="Calibri" w:eastAsia="Calibri" w:hAnsi="Calibri"/>
      <w:sz w:val="22"/>
      <w:szCs w:val="22"/>
      <w:u w:val="single"/>
    </w:rPr>
  </w:style>
  <w:style w:type="character" w:customStyle="1" w:styleId="cit-first-element">
    <w:name w:val="cit-first-element"/>
    <w:basedOn w:val="DefaultParagraphFont"/>
    <w:rsid w:val="00127BEC"/>
  </w:style>
  <w:style w:type="character" w:customStyle="1" w:styleId="StyleThickunderline1">
    <w:name w:val="Style Thick underline1"/>
    <w:basedOn w:val="DefaultParagraphFont"/>
    <w:rsid w:val="00127BEC"/>
    <w:rPr>
      <w:u w:val="single"/>
    </w:rPr>
  </w:style>
  <w:style w:type="paragraph" w:customStyle="1" w:styleId="Underline20">
    <w:name w:val="Underline2"/>
    <w:basedOn w:val="Normal"/>
    <w:link w:val="Underline2Char"/>
    <w:uiPriority w:val="4"/>
    <w:qFormat/>
    <w:rsid w:val="00127BEC"/>
    <w:rPr>
      <w:rFonts w:eastAsia="Calibri"/>
      <w:u w:val="single"/>
    </w:rPr>
  </w:style>
  <w:style w:type="character" w:customStyle="1" w:styleId="Underline2Char">
    <w:name w:val="Underline2 Char"/>
    <w:link w:val="Underline20"/>
    <w:uiPriority w:val="4"/>
    <w:rsid w:val="00127BEC"/>
    <w:rPr>
      <w:rFonts w:ascii="Calibri" w:eastAsia="Calibri" w:hAnsi="Calibri" w:cs="Calibri"/>
      <w:sz w:val="22"/>
      <w:u w:val="single"/>
    </w:rPr>
  </w:style>
  <w:style w:type="character" w:customStyle="1" w:styleId="NormalTextChar">
    <w:name w:val="Normal Text Char"/>
    <w:link w:val="NormalText"/>
    <w:rsid w:val="00127BEC"/>
    <w:rPr>
      <w:rFonts w:ascii="Calibri" w:eastAsia="Times New Roman" w:hAnsi="Calibri" w:cs="Calibri"/>
      <w:sz w:val="22"/>
      <w:szCs w:val="26"/>
    </w:rPr>
  </w:style>
  <w:style w:type="paragraph" w:customStyle="1" w:styleId="TableParagraph">
    <w:name w:val="Table Paragraph"/>
    <w:basedOn w:val="Normal"/>
    <w:uiPriority w:val="1"/>
    <w:qFormat/>
    <w:rsid w:val="00127BEC"/>
  </w:style>
  <w:style w:type="character" w:customStyle="1" w:styleId="UnderlineChar0">
    <w:name w:val="UnderlineChar"/>
    <w:rsid w:val="00127BEC"/>
    <w:rPr>
      <w:sz w:val="24"/>
      <w:u w:val="single"/>
      <w:shd w:val="clear" w:color="auto" w:fill="auto"/>
    </w:rPr>
  </w:style>
  <w:style w:type="character" w:customStyle="1" w:styleId="foreground">
    <w:name w:val="foreground"/>
    <w:basedOn w:val="DefaultParagraphFont"/>
    <w:rsid w:val="00127BEC"/>
  </w:style>
  <w:style w:type="paragraph" w:customStyle="1" w:styleId="Tag21">
    <w:name w:val="Tag21"/>
    <w:basedOn w:val="Normal"/>
    <w:qFormat/>
    <w:rsid w:val="00127BEC"/>
    <w:rPr>
      <w:rFonts w:ascii="Arial" w:eastAsia="Times New Roman" w:hAnsi="Arial" w:cs="Arial"/>
      <w:b/>
    </w:rPr>
  </w:style>
  <w:style w:type="character" w:customStyle="1" w:styleId="Bodytext10">
    <w:name w:val="Body text (10)_"/>
    <w:basedOn w:val="DefaultParagraphFont"/>
    <w:link w:val="Bodytext101"/>
    <w:uiPriority w:val="99"/>
    <w:rsid w:val="00127BEC"/>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127BEC"/>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127BEC"/>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127BEC"/>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127BEC"/>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127BEC"/>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127BEC"/>
    <w:rPr>
      <w:rFonts w:ascii="Times New Roman" w:eastAsiaTheme="minorHAnsi" w:hAnsi="Times New Roman" w:cs="Times New Roman"/>
      <w:i/>
      <w:iCs/>
      <w:spacing w:val="0"/>
      <w:sz w:val="20"/>
      <w:szCs w:val="20"/>
      <w:shd w:val="clear" w:color="auto" w:fill="FFFFFF"/>
    </w:rPr>
  </w:style>
  <w:style w:type="character" w:customStyle="1" w:styleId="Bodytext105">
    <w:name w:val="Body text (10)5"/>
    <w:basedOn w:val="Bodytext10"/>
    <w:uiPriority w:val="99"/>
    <w:rsid w:val="00127BEC"/>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127BEC"/>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27BEC"/>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127BEC"/>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rsid w:val="00127BEC"/>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127BEC"/>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127BEC"/>
    <w:pPr>
      <w:shd w:val="clear" w:color="auto" w:fill="FFFFFF"/>
      <w:spacing w:line="269" w:lineRule="exact"/>
    </w:pPr>
    <w:rPr>
      <w:rFonts w:ascii="Times New Roman" w:hAnsi="Times New Roman" w:cs="Times New Roman"/>
      <w:b/>
      <w:bCs/>
      <w:sz w:val="20"/>
      <w:szCs w:val="20"/>
    </w:rPr>
  </w:style>
  <w:style w:type="character" w:customStyle="1" w:styleId="org">
    <w:name w:val="org"/>
    <w:rsid w:val="00127BEC"/>
  </w:style>
  <w:style w:type="character" w:customStyle="1" w:styleId="underlinestylechar">
    <w:name w:val="underlinestylechar"/>
    <w:rsid w:val="00127BEC"/>
  </w:style>
  <w:style w:type="character" w:customStyle="1" w:styleId="A6">
    <w:name w:val="A6"/>
    <w:uiPriority w:val="99"/>
    <w:rsid w:val="00127BEC"/>
    <w:rPr>
      <w:rFonts w:ascii="Minion Pro" w:hAnsi="Minion Pro" w:cs="Minion Pro" w:hint="default"/>
      <w:color w:val="211D1E"/>
      <w:sz w:val="21"/>
      <w:szCs w:val="21"/>
    </w:rPr>
  </w:style>
  <w:style w:type="character" w:customStyle="1" w:styleId="A11">
    <w:name w:val="A11"/>
    <w:uiPriority w:val="99"/>
    <w:rsid w:val="00127BEC"/>
    <w:rPr>
      <w:rFonts w:ascii="Minion Pro" w:hAnsi="Minion Pro" w:cs="Minion Pro" w:hint="default"/>
      <w:color w:val="211D1E"/>
      <w:sz w:val="12"/>
      <w:szCs w:val="12"/>
    </w:rPr>
  </w:style>
  <w:style w:type="character" w:customStyle="1" w:styleId="A12">
    <w:name w:val="A12"/>
    <w:uiPriority w:val="99"/>
    <w:rsid w:val="00127BEC"/>
    <w:rPr>
      <w:rFonts w:ascii="Minion Pro" w:hAnsi="Minion Pro" w:cs="Minion Pro" w:hint="default"/>
      <w:color w:val="211D1E"/>
      <w:sz w:val="22"/>
      <w:szCs w:val="22"/>
    </w:rPr>
  </w:style>
  <w:style w:type="character" w:customStyle="1" w:styleId="PocketChar1">
    <w:name w:val="Pocket Char1"/>
    <w:basedOn w:val="DefaultParagraphFont"/>
    <w:uiPriority w:val="1"/>
    <w:rsid w:val="00127BEC"/>
    <w:rPr>
      <w:rFonts w:asciiTheme="majorHAnsi" w:eastAsiaTheme="majorEastAsia" w:hAnsiTheme="majorHAnsi" w:cstheme="majorBidi"/>
      <w:color w:val="365F91" w:themeColor="accent1" w:themeShade="BF"/>
      <w:sz w:val="32"/>
      <w:szCs w:val="32"/>
    </w:rPr>
  </w:style>
  <w:style w:type="character" w:customStyle="1" w:styleId="citenon-boldChar">
    <w:name w:val="cite non-bold Char"/>
    <w:link w:val="citenon-bold"/>
    <w:locked/>
    <w:rsid w:val="00127BEC"/>
    <w:rPr>
      <w:rFonts w:ascii="Times New Roman" w:eastAsia="Calibri" w:hAnsi="Times New Roman" w:cs="Times New Roman"/>
      <w:sz w:val="22"/>
    </w:rPr>
  </w:style>
  <w:style w:type="character" w:customStyle="1" w:styleId="stylestylebold12pt">
    <w:name w:val="stylestylebold12pt"/>
    <w:rsid w:val="00127BEC"/>
  </w:style>
  <w:style w:type="character" w:customStyle="1" w:styleId="debatenormal0">
    <w:name w:val="debatenormal"/>
    <w:rsid w:val="00127BEC"/>
  </w:style>
  <w:style w:type="paragraph" w:customStyle="1" w:styleId="leader">
    <w:name w:val="leader"/>
    <w:basedOn w:val="Normal"/>
    <w:rsid w:val="00127BEC"/>
    <w:pPr>
      <w:spacing w:before="100" w:beforeAutospacing="1" w:after="100" w:afterAutospacing="1"/>
    </w:pPr>
    <w:rPr>
      <w:rFonts w:ascii="Times New Roman" w:eastAsia="Times New Roman" w:hAnsi="Times New Roman" w:cs="Times New Roman"/>
    </w:rPr>
  </w:style>
  <w:style w:type="character" w:customStyle="1" w:styleId="UnresolvedMention1">
    <w:name w:val="Unresolved Mention1"/>
    <w:basedOn w:val="DefaultParagraphFont"/>
    <w:uiPriority w:val="99"/>
    <w:unhideWhenUsed/>
    <w:rsid w:val="00127BEC"/>
    <w:rPr>
      <w:color w:val="605E5C"/>
      <w:shd w:val="clear" w:color="auto" w:fill="E1DFDD"/>
    </w:rPr>
  </w:style>
  <w:style w:type="character" w:customStyle="1" w:styleId="m-9052358230135270655gmail-style13ptbold">
    <w:name w:val="m_-9052358230135270655gmail-style13ptbold"/>
    <w:basedOn w:val="DefaultParagraphFont"/>
    <w:rsid w:val="00127BEC"/>
  </w:style>
  <w:style w:type="character" w:customStyle="1" w:styleId="m-9052358230135270655gmail-styleunderline">
    <w:name w:val="m_-9052358230135270655gmail-styleunderline"/>
    <w:basedOn w:val="DefaultParagraphFont"/>
    <w:rsid w:val="00127BEC"/>
  </w:style>
  <w:style w:type="character" w:customStyle="1" w:styleId="AuthorYear">
    <w:name w:val="AuthorYear"/>
    <w:uiPriority w:val="1"/>
    <w:qFormat/>
    <w:rsid w:val="00127BEC"/>
    <w:rPr>
      <w:rFonts w:ascii="Georgia" w:hAnsi="Georgia"/>
      <w:b/>
      <w:sz w:val="24"/>
    </w:rPr>
  </w:style>
  <w:style w:type="paragraph" w:customStyle="1" w:styleId="Textbody">
    <w:name w:val="Text body"/>
    <w:basedOn w:val="Normal"/>
    <w:next w:val="Normal"/>
    <w:qFormat/>
    <w:rsid w:val="00127BEC"/>
  </w:style>
  <w:style w:type="character" w:customStyle="1" w:styleId="CardIndentedChar">
    <w:name w:val="Card (Indented) Char"/>
    <w:link w:val="CardIndented"/>
    <w:rsid w:val="00127BEC"/>
    <w:rPr>
      <w:rFonts w:ascii="Calibri" w:hAnsi="Calibri" w:cs="Calibri"/>
      <w:sz w:val="22"/>
    </w:rPr>
  </w:style>
  <w:style w:type="character" w:customStyle="1" w:styleId="Style8ptChar">
    <w:name w:val="Style 8 pt Char"/>
    <w:basedOn w:val="DefaultParagraphFont"/>
    <w:rsid w:val="00127BEC"/>
    <w:rPr>
      <w:rFonts w:ascii="Georgia" w:eastAsia="Calibri" w:hAnsi="Georgia"/>
      <w:sz w:val="16"/>
    </w:rPr>
  </w:style>
  <w:style w:type="paragraph" w:customStyle="1" w:styleId="magazine-deck">
    <w:name w:val="magazine-deck"/>
    <w:basedOn w:val="Normal"/>
    <w:rsid w:val="00127BEC"/>
    <w:pPr>
      <w:spacing w:before="100" w:beforeAutospacing="1" w:after="100" w:afterAutospacing="1"/>
    </w:pPr>
    <w:rPr>
      <w:rFonts w:ascii="Times New Roman" w:eastAsia="Times New Roman" w:hAnsi="Times New Roman" w:cs="Times New Roman"/>
    </w:rPr>
  </w:style>
  <w:style w:type="paragraph" w:customStyle="1" w:styleId="magazine-author">
    <w:name w:val="magazine-author"/>
    <w:basedOn w:val="Normal"/>
    <w:rsid w:val="00127BEC"/>
    <w:pPr>
      <w:spacing w:before="100" w:beforeAutospacing="1" w:after="100" w:afterAutospacing="1"/>
    </w:pPr>
    <w:rPr>
      <w:rFonts w:ascii="Times New Roman" w:eastAsia="Times New Roman" w:hAnsi="Times New Roman" w:cs="Times New Roman"/>
    </w:rPr>
  </w:style>
  <w:style w:type="character" w:customStyle="1" w:styleId="pull-quote">
    <w:name w:val="pull-quote"/>
    <w:basedOn w:val="DefaultParagraphFont"/>
    <w:rsid w:val="00127BEC"/>
  </w:style>
  <w:style w:type="character" w:customStyle="1" w:styleId="m3138505037646549175m7250715013732016503gmail-style13ptbold">
    <w:name w:val="m_3138505037646549175m_7250715013732016503gmail-style13ptbold"/>
    <w:basedOn w:val="DefaultParagraphFont"/>
    <w:rsid w:val="00127BEC"/>
  </w:style>
  <w:style w:type="character" w:customStyle="1" w:styleId="m3138505037646549175m7250715013732016503gmail-styleunderline">
    <w:name w:val="m_3138505037646549175m_7250715013732016503gmail-styleunderline"/>
    <w:basedOn w:val="DefaultParagraphFont"/>
    <w:rsid w:val="00127BEC"/>
  </w:style>
  <w:style w:type="character" w:customStyle="1" w:styleId="m-4201084773736565846gmail-styleunderline">
    <w:name w:val="m_-4201084773736565846gmail-styleunderline"/>
    <w:basedOn w:val="DefaultParagraphFont"/>
    <w:rsid w:val="00127BEC"/>
  </w:style>
  <w:style w:type="paragraph" w:customStyle="1" w:styleId="mol-para-with-font">
    <w:name w:val="mol-para-with-font"/>
    <w:basedOn w:val="Normal"/>
    <w:rsid w:val="00127BEC"/>
    <w:pPr>
      <w:spacing w:before="100" w:beforeAutospacing="1" w:after="100" w:afterAutospacing="1"/>
    </w:pPr>
    <w:rPr>
      <w:rFonts w:eastAsia="Times New Roman"/>
    </w:rPr>
  </w:style>
  <w:style w:type="character" w:customStyle="1" w:styleId="Citation-AuthorDate">
    <w:name w:val="Citation - Author/Date"/>
    <w:rsid w:val="00127BEC"/>
  </w:style>
  <w:style w:type="character" w:customStyle="1" w:styleId="m6956288159856504736gmail-style13ptbold">
    <w:name w:val="m_6956288159856504736gmail-style13ptbold"/>
    <w:basedOn w:val="DefaultParagraphFont"/>
    <w:rsid w:val="00127BEC"/>
  </w:style>
  <w:style w:type="character" w:customStyle="1" w:styleId="m6956288159856504736gmail-styleunderline">
    <w:name w:val="m_6956288159856504736gmail-styleunderline"/>
    <w:basedOn w:val="DefaultParagraphFont"/>
    <w:rsid w:val="00127BEC"/>
  </w:style>
  <w:style w:type="character" w:customStyle="1" w:styleId="m7729968349220899607gmail-styleunderline">
    <w:name w:val="m_7729968349220899607gmail-styleunderline"/>
    <w:basedOn w:val="DefaultParagraphFont"/>
    <w:rsid w:val="00127BEC"/>
  </w:style>
  <w:style w:type="character" w:customStyle="1" w:styleId="m5256066929350580561gmail-style13ptbold">
    <w:name w:val="m_5256066929350580561gmail-style13ptbold"/>
    <w:basedOn w:val="DefaultParagraphFont"/>
    <w:rsid w:val="00127BEC"/>
  </w:style>
  <w:style w:type="character" w:customStyle="1" w:styleId="m5256066929350580561gmail-styleunderline">
    <w:name w:val="m_5256066929350580561gmail-styleunderline"/>
    <w:basedOn w:val="DefaultParagraphFont"/>
    <w:rsid w:val="00127BEC"/>
  </w:style>
  <w:style w:type="character" w:customStyle="1" w:styleId="sm">
    <w:name w:val="sm"/>
    <w:rsid w:val="00127BEC"/>
  </w:style>
  <w:style w:type="character" w:customStyle="1" w:styleId="hidden">
    <w:name w:val="hidden"/>
    <w:rsid w:val="00127BEC"/>
  </w:style>
  <w:style w:type="character" w:customStyle="1" w:styleId="ShrinkText">
    <w:name w:val="Shrink Text"/>
    <w:rsid w:val="00127BEC"/>
    <w:rPr>
      <w:sz w:val="16"/>
    </w:rPr>
  </w:style>
  <w:style w:type="numbering" w:customStyle="1" w:styleId="NoList11">
    <w:name w:val="No List11"/>
    <w:next w:val="NoList"/>
    <w:uiPriority w:val="99"/>
    <w:semiHidden/>
    <w:unhideWhenUsed/>
    <w:rsid w:val="00127BEC"/>
  </w:style>
  <w:style w:type="numbering" w:customStyle="1" w:styleId="NoList2">
    <w:name w:val="No List2"/>
    <w:next w:val="NoList"/>
    <w:uiPriority w:val="99"/>
    <w:semiHidden/>
    <w:unhideWhenUsed/>
    <w:rsid w:val="00127BEC"/>
  </w:style>
  <w:style w:type="numbering" w:customStyle="1" w:styleId="NoList111">
    <w:name w:val="No List111"/>
    <w:next w:val="NoList"/>
    <w:uiPriority w:val="99"/>
    <w:semiHidden/>
    <w:unhideWhenUsed/>
    <w:rsid w:val="00127BEC"/>
  </w:style>
  <w:style w:type="numbering" w:customStyle="1" w:styleId="NoList3">
    <w:name w:val="No List3"/>
    <w:next w:val="NoList"/>
    <w:uiPriority w:val="99"/>
    <w:semiHidden/>
    <w:unhideWhenUsed/>
    <w:rsid w:val="00127BEC"/>
  </w:style>
  <w:style w:type="character" w:customStyle="1" w:styleId="foreign">
    <w:name w:val="foreign"/>
    <w:basedOn w:val="DefaultParagraphFont"/>
    <w:rsid w:val="00127BEC"/>
  </w:style>
  <w:style w:type="paragraph" w:customStyle="1" w:styleId="Citation0">
    <w:name w:val="Citation"/>
    <w:aliases w:val="heading 3"/>
    <w:basedOn w:val="Normal"/>
    <w:next w:val="Normal"/>
    <w:qFormat/>
    <w:rsid w:val="00127BEC"/>
    <w:pPr>
      <w:tabs>
        <w:tab w:val="left" w:pos="1440"/>
      </w:tabs>
    </w:pPr>
    <w:rPr>
      <w:rFonts w:ascii="Times New Roman" w:hAnsi="Times New Roman"/>
      <w:szCs w:val="16"/>
    </w:rPr>
  </w:style>
  <w:style w:type="character" w:customStyle="1" w:styleId="trbpullquotetext">
    <w:name w:val="trb_pullquote_text"/>
    <w:basedOn w:val="DefaultParagraphFont"/>
    <w:rsid w:val="00127BEC"/>
  </w:style>
  <w:style w:type="character" w:customStyle="1" w:styleId="trbpullquotecredit">
    <w:name w:val="trb_pullquote_credit"/>
    <w:basedOn w:val="DefaultParagraphFont"/>
    <w:rsid w:val="00127BEC"/>
  </w:style>
  <w:style w:type="character" w:customStyle="1" w:styleId="trbpanelmodtitleico">
    <w:name w:val="trb_panelmod_title_ico"/>
    <w:basedOn w:val="DefaultParagraphFont"/>
    <w:rsid w:val="00127BEC"/>
  </w:style>
  <w:style w:type="character" w:customStyle="1" w:styleId="trbpanelmodbodytitle">
    <w:name w:val="trb_panelmod_body_title"/>
    <w:basedOn w:val="DefaultParagraphFont"/>
    <w:rsid w:val="00127BEC"/>
  </w:style>
  <w:style w:type="character" w:customStyle="1" w:styleId="trbpanelmodbodymore">
    <w:name w:val="trb_panelmod_body_more"/>
    <w:basedOn w:val="DefaultParagraphFont"/>
    <w:rsid w:val="00127BEC"/>
  </w:style>
  <w:style w:type="paragraph" w:customStyle="1" w:styleId="last">
    <w:name w:val="last"/>
    <w:basedOn w:val="Normal"/>
    <w:uiPriority w:val="99"/>
    <w:rsid w:val="00127BEC"/>
    <w:pPr>
      <w:spacing w:before="100" w:beforeAutospacing="1" w:after="100" w:afterAutospacing="1"/>
    </w:pPr>
    <w:rPr>
      <w:rFonts w:ascii="Times New Roman" w:eastAsia="Times New Roman" w:hAnsi="Times New Roman"/>
    </w:rPr>
  </w:style>
  <w:style w:type="character" w:customStyle="1" w:styleId="ptv-promo-video-headline">
    <w:name w:val="ptv-promo-video-headline"/>
    <w:basedOn w:val="DefaultParagraphFont"/>
    <w:rsid w:val="00127BEC"/>
  </w:style>
  <w:style w:type="character" w:customStyle="1" w:styleId="ptv-promo-play-prompt">
    <w:name w:val="ptv-promo-play-prompt"/>
    <w:basedOn w:val="DefaultParagraphFont"/>
    <w:rsid w:val="00127BEC"/>
  </w:style>
  <w:style w:type="character" w:customStyle="1" w:styleId="ptv-promo-play-duration">
    <w:name w:val="ptv-promo-play-duration"/>
    <w:basedOn w:val="DefaultParagraphFont"/>
    <w:rsid w:val="00127BEC"/>
  </w:style>
  <w:style w:type="character" w:customStyle="1" w:styleId="pb-caption">
    <w:name w:val="pb-caption"/>
    <w:basedOn w:val="DefaultParagraphFont"/>
    <w:rsid w:val="00127BEC"/>
  </w:style>
  <w:style w:type="character" w:customStyle="1" w:styleId="lede">
    <w:name w:val="lede"/>
    <w:basedOn w:val="DefaultParagraphFont"/>
    <w:rsid w:val="00127BEC"/>
  </w:style>
  <w:style w:type="character" w:customStyle="1" w:styleId="Bold12">
    <w:name w:val="Bold12"/>
    <w:uiPriority w:val="1"/>
    <w:qFormat/>
    <w:rsid w:val="00127BEC"/>
    <w:rPr>
      <w:rFonts w:ascii="Times New Roman" w:hAnsi="Times New Roman"/>
      <w:b/>
      <w:sz w:val="24"/>
    </w:rPr>
  </w:style>
  <w:style w:type="paragraph" w:customStyle="1" w:styleId="NotBold10">
    <w:name w:val="NotBold10"/>
    <w:link w:val="NotBold10Char"/>
    <w:qFormat/>
    <w:rsid w:val="00127BEC"/>
    <w:pPr>
      <w:spacing w:after="160" w:line="259" w:lineRule="auto"/>
      <w:ind w:left="288" w:right="288"/>
    </w:pPr>
    <w:rPr>
      <w:rFonts w:ascii="Georgia" w:eastAsia="MS Mincho" w:hAnsi="Georgia"/>
      <w:sz w:val="20"/>
      <w:szCs w:val="20"/>
    </w:rPr>
  </w:style>
  <w:style w:type="character" w:customStyle="1" w:styleId="NotBold10Char">
    <w:name w:val="NotBold10 Char"/>
    <w:link w:val="NotBold10"/>
    <w:rsid w:val="00127BEC"/>
    <w:rPr>
      <w:rFonts w:ascii="Georgia" w:eastAsia="MS Mincho" w:hAnsi="Georgia"/>
      <w:sz w:val="20"/>
      <w:szCs w:val="20"/>
    </w:rPr>
  </w:style>
  <w:style w:type="character" w:customStyle="1" w:styleId="NotBold10Final">
    <w:name w:val="NotBold10Final"/>
    <w:uiPriority w:val="1"/>
    <w:qFormat/>
    <w:rsid w:val="00127BEC"/>
    <w:rPr>
      <w:rFonts w:ascii="Times New Roman" w:hAnsi="Times New Roman"/>
      <w:b w:val="0"/>
      <w:i w:val="0"/>
      <w:sz w:val="20"/>
    </w:rPr>
  </w:style>
  <w:style w:type="paragraph" w:customStyle="1" w:styleId="Heading3New">
    <w:name w:val="Heading 3 New"/>
    <w:basedOn w:val="Heading3"/>
    <w:next w:val="Normal"/>
    <w:uiPriority w:val="99"/>
    <w:qFormat/>
    <w:rsid w:val="00127BEC"/>
    <w:rPr>
      <w:rFonts w:eastAsia="MS Gothic" w:cs="Times New Roman"/>
      <w:szCs w:val="20"/>
    </w:rPr>
  </w:style>
  <w:style w:type="character" w:customStyle="1" w:styleId="NewTag">
    <w:name w:val="NewTag"/>
    <w:uiPriority w:val="1"/>
    <w:qFormat/>
    <w:rsid w:val="00127BEC"/>
    <w:rPr>
      <w:rFonts w:ascii="Georgia" w:hAnsi="Georgia"/>
      <w:b/>
      <w:sz w:val="24"/>
    </w:rPr>
  </w:style>
  <w:style w:type="character" w:customStyle="1" w:styleId="CardDown1Char">
    <w:name w:val="Card_Down1 Char"/>
    <w:link w:val="CardDown1"/>
    <w:locked/>
    <w:rsid w:val="00127BEC"/>
    <w:rPr>
      <w:rFonts w:ascii="Times New Roman" w:eastAsia="Times New Roman" w:hAnsi="Times New Roman"/>
      <w:sz w:val="16"/>
      <w:szCs w:val="14"/>
      <w:lang w:val="x-none" w:eastAsia="x-none"/>
    </w:rPr>
  </w:style>
  <w:style w:type="paragraph" w:customStyle="1" w:styleId="CardDown1">
    <w:name w:val="Card_Down1"/>
    <w:basedOn w:val="Normal"/>
    <w:link w:val="CardDown1Char"/>
    <w:autoRedefine/>
    <w:rsid w:val="00127BEC"/>
    <w:pPr>
      <w:jc w:val="both"/>
    </w:pPr>
    <w:rPr>
      <w:rFonts w:ascii="Times New Roman" w:eastAsia="Times New Roman" w:hAnsi="Times New Roman" w:cstheme="minorBidi"/>
      <w:sz w:val="16"/>
      <w:szCs w:val="14"/>
      <w:lang w:val="x-none" w:eastAsia="x-none"/>
    </w:rPr>
  </w:style>
  <w:style w:type="paragraph" w:styleId="Revision">
    <w:name w:val="Revision"/>
    <w:hidden/>
    <w:uiPriority w:val="99"/>
    <w:semiHidden/>
    <w:rsid w:val="00127BEC"/>
    <w:rPr>
      <w:rFonts w:ascii="Calibri" w:eastAsiaTheme="minorHAnsi" w:hAnsi="Calibri" w:cs="Calibri"/>
      <w:szCs w:val="22"/>
    </w:rPr>
  </w:style>
  <w:style w:type="character" w:customStyle="1" w:styleId="story-heading-text">
    <w:name w:val="story-heading-text"/>
    <w:basedOn w:val="DefaultParagraphFont"/>
    <w:rsid w:val="00127BEC"/>
  </w:style>
  <w:style w:type="character" w:customStyle="1" w:styleId="visually-hidden">
    <w:name w:val="visually-hidden"/>
    <w:basedOn w:val="DefaultParagraphFont"/>
    <w:rsid w:val="00127BEC"/>
  </w:style>
  <w:style w:type="character" w:customStyle="1" w:styleId="caption-text">
    <w:name w:val="caption-text"/>
    <w:basedOn w:val="DefaultParagraphFont"/>
    <w:rsid w:val="00127BEC"/>
  </w:style>
  <w:style w:type="paragraph" w:customStyle="1" w:styleId="analytics0">
    <w:name w:val="analytics"/>
    <w:link w:val="analyticsChar0"/>
    <w:uiPriority w:val="4"/>
    <w:qFormat/>
    <w:rsid w:val="00127BEC"/>
    <w:pPr>
      <w:spacing w:before="240"/>
      <w:outlineLvl w:val="3"/>
    </w:pPr>
    <w:rPr>
      <w:rFonts w:ascii="Georgia" w:eastAsiaTheme="majorEastAsia" w:hAnsi="Georgia" w:cstheme="majorBidi"/>
      <w:b/>
      <w:iCs/>
      <w:color w:val="1F497D" w:themeColor="text2"/>
      <w:sz w:val="22"/>
      <w:szCs w:val="22"/>
    </w:rPr>
  </w:style>
  <w:style w:type="character" w:customStyle="1" w:styleId="analyticsChar0">
    <w:name w:val="analytics Char"/>
    <w:basedOn w:val="DefaultParagraphFont"/>
    <w:link w:val="analytics0"/>
    <w:uiPriority w:val="4"/>
    <w:rsid w:val="00127BEC"/>
    <w:rPr>
      <w:rFonts w:ascii="Georgia" w:eastAsiaTheme="majorEastAsia" w:hAnsi="Georgia" w:cstheme="majorBidi"/>
      <w:b/>
      <w:iCs/>
      <w:color w:val="1F497D" w:themeColor="text2"/>
      <w:sz w:val="22"/>
      <w:szCs w:val="22"/>
    </w:rPr>
  </w:style>
  <w:style w:type="paragraph" w:customStyle="1" w:styleId="BackgroundText">
    <w:name w:val="Background Text"/>
    <w:aliases w:val="Reading"/>
    <w:basedOn w:val="Normal"/>
    <w:link w:val="BackgroundTextChar"/>
    <w:rsid w:val="00127BEC"/>
    <w:rPr>
      <w:rFonts w:ascii="Times New Roman" w:eastAsia="Times New Roman" w:hAnsi="Times New Roman"/>
      <w:sz w:val="20"/>
      <w:szCs w:val="18"/>
      <w:lang w:val="x-none" w:eastAsia="x-none"/>
    </w:rPr>
  </w:style>
  <w:style w:type="character" w:customStyle="1" w:styleId="BackgroundTextChar">
    <w:name w:val="Background Text Char"/>
    <w:aliases w:val="Reading Char"/>
    <w:link w:val="BackgroundText"/>
    <w:rsid w:val="00127BEC"/>
    <w:rPr>
      <w:rFonts w:ascii="Times New Roman" w:eastAsia="Times New Roman" w:hAnsi="Times New Roman" w:cs="Calibri"/>
      <w:sz w:val="20"/>
      <w:szCs w:val="18"/>
      <w:lang w:val="x-none" w:eastAsia="x-none"/>
    </w:rPr>
  </w:style>
  <w:style w:type="character" w:customStyle="1" w:styleId="HighlightUnderline">
    <w:name w:val="Highlight Underline"/>
    <w:rsid w:val="00127BEC"/>
    <w:rPr>
      <w:rFonts w:ascii="Times New Roman" w:hAnsi="Times New Roman"/>
      <w:sz w:val="20"/>
      <w:szCs w:val="18"/>
      <w:u w:val="single"/>
      <w:bdr w:val="none" w:sz="0" w:space="0" w:color="auto"/>
      <w:shd w:val="clear" w:color="auto" w:fill="FFFF00"/>
    </w:rPr>
  </w:style>
  <w:style w:type="character" w:customStyle="1" w:styleId="BlockTitle2Char">
    <w:name w:val="Block Title2 Char"/>
    <w:link w:val="BlockTitle2"/>
    <w:rsid w:val="00127BEC"/>
    <w:rPr>
      <w:rFonts w:ascii="Arial" w:eastAsia="Calibri" w:hAnsi="Arial" w:cs="Times New Roman"/>
      <w:b/>
      <w:sz w:val="28"/>
      <w:szCs w:val="20"/>
    </w:rPr>
  </w:style>
  <w:style w:type="paragraph" w:customStyle="1" w:styleId="CardFormatCharCharCharCharCharChar">
    <w:name w:val="Card Format Char Char Char Char Char Char"/>
    <w:basedOn w:val="Normal"/>
    <w:qFormat/>
    <w:rsid w:val="00127BEC"/>
    <w:rPr>
      <w:rFonts w:eastAsia="Calibri"/>
      <w:sz w:val="18"/>
      <w:szCs w:val="18"/>
    </w:rPr>
  </w:style>
  <w:style w:type="paragraph" w:customStyle="1" w:styleId="MediumGrid1-Accent21">
    <w:name w:val="Medium Grid 1 - Accent 21"/>
    <w:basedOn w:val="Normal"/>
    <w:rsid w:val="00127BEC"/>
    <w:pPr>
      <w:ind w:left="720"/>
      <w:contextualSpacing/>
    </w:pPr>
    <w:rPr>
      <w:rFonts w:eastAsia="Calibri"/>
    </w:rPr>
  </w:style>
  <w:style w:type="paragraph" w:customStyle="1" w:styleId="MediumList2-Accent21">
    <w:name w:val="Medium List 2 - Accent 21"/>
    <w:hidden/>
    <w:rsid w:val="00127BEC"/>
    <w:rPr>
      <w:rFonts w:ascii="Times New Roman" w:eastAsia="Times New Roman" w:hAnsi="Times New Roman" w:cs="Times New Roman"/>
      <w:sz w:val="20"/>
    </w:rPr>
  </w:style>
  <w:style w:type="character" w:customStyle="1" w:styleId="Emphasis20">
    <w:name w:val="Emphasis 2"/>
    <w:uiPriority w:val="1"/>
    <w:qFormat/>
    <w:rsid w:val="00127BEC"/>
    <w:rPr>
      <w:rFonts w:ascii="Times New Roman" w:hAnsi="Times New Roman" w:cs="Times New Roman" w:hint="default"/>
      <w:b/>
      <w:bCs w:val="0"/>
      <w:i w:val="0"/>
      <w:iCs/>
      <w:sz w:val="22"/>
      <w:u w:val="single"/>
      <w:bdr w:val="single" w:sz="2" w:space="0" w:color="auto" w:frame="1"/>
    </w:rPr>
  </w:style>
  <w:style w:type="paragraph" w:customStyle="1" w:styleId="CardText20">
    <w:name w:val="Card Text2"/>
    <w:basedOn w:val="Normal"/>
    <w:uiPriority w:val="4"/>
    <w:qFormat/>
    <w:rsid w:val="00127BEC"/>
    <w:pPr>
      <w:ind w:left="288" w:right="288"/>
    </w:pPr>
  </w:style>
  <w:style w:type="character" w:customStyle="1" w:styleId="nobr">
    <w:name w:val="nobr"/>
    <w:basedOn w:val="DefaultParagraphFont"/>
    <w:rsid w:val="00127BEC"/>
  </w:style>
  <w:style w:type="character" w:customStyle="1" w:styleId="StyleArial10ptUnderline">
    <w:name w:val="Style Arial 10 pt Underline"/>
    <w:basedOn w:val="DefaultParagraphFont"/>
    <w:rsid w:val="00127BEC"/>
    <w:rPr>
      <w:rFonts w:ascii="Arial" w:hAnsi="Arial"/>
      <w:sz w:val="20"/>
      <w:u w:val="single"/>
    </w:rPr>
  </w:style>
  <w:style w:type="character" w:customStyle="1" w:styleId="StyleArial10pt">
    <w:name w:val="Style Arial 10 pt"/>
    <w:basedOn w:val="DefaultParagraphFont"/>
    <w:rsid w:val="00127BEC"/>
    <w:rPr>
      <w:rFonts w:ascii="Arial" w:hAnsi="Arial"/>
      <w:sz w:val="20"/>
    </w:rPr>
  </w:style>
  <w:style w:type="character" w:customStyle="1" w:styleId="StyleStyleArialBoldUnderline">
    <w:name w:val="Style Style Arial Bold Underline +"/>
    <w:basedOn w:val="DefaultParagraphFont"/>
    <w:rsid w:val="00127BEC"/>
    <w:rPr>
      <w:rFonts w:ascii="Arial" w:hAnsi="Arial"/>
      <w:b/>
      <w:bCs/>
      <w:sz w:val="24"/>
      <w:u w:val="single"/>
    </w:rPr>
  </w:style>
  <w:style w:type="character" w:customStyle="1" w:styleId="StyleArial10pt1">
    <w:name w:val="Style Arial 10 pt1"/>
    <w:basedOn w:val="DefaultParagraphFont"/>
    <w:rsid w:val="00127BEC"/>
    <w:rPr>
      <w:rFonts w:ascii="Arial" w:hAnsi="Arial"/>
      <w:sz w:val="20"/>
    </w:rPr>
  </w:style>
  <w:style w:type="paragraph" w:customStyle="1" w:styleId="norm">
    <w:name w:val="norm"/>
    <w:basedOn w:val="Heading4"/>
    <w:uiPriority w:val="99"/>
    <w:rsid w:val="00127BEC"/>
  </w:style>
  <w:style w:type="paragraph" w:customStyle="1" w:styleId="DefaultStyle">
    <w:name w:val="Default Style"/>
    <w:rsid w:val="00127BEC"/>
    <w:pPr>
      <w:widowControl w:val="0"/>
      <w:suppressAutoHyphens/>
      <w:spacing w:after="160" w:line="259" w:lineRule="auto"/>
    </w:pPr>
    <w:rPr>
      <w:rFonts w:ascii="Times New Roman" w:eastAsia="DejaVu Sans" w:hAnsi="Times New Roman" w:cs="Lohit Hindi"/>
      <w:lang w:eastAsia="zh-CN" w:bidi="hi-IN"/>
    </w:rPr>
  </w:style>
  <w:style w:type="paragraph" w:customStyle="1" w:styleId="TextBody0">
    <w:name w:val="Text Body"/>
    <w:basedOn w:val="DefaultStyle"/>
    <w:rsid w:val="00127BEC"/>
    <w:pPr>
      <w:spacing w:after="120"/>
    </w:pPr>
  </w:style>
  <w:style w:type="character" w:styleId="SubtleEmphasis">
    <w:name w:val="Subtle Emphasis"/>
    <w:basedOn w:val="DefaultParagraphFont"/>
    <w:uiPriority w:val="19"/>
    <w:qFormat/>
    <w:rsid w:val="00127BEC"/>
    <w:rPr>
      <w:rFonts w:ascii="Times New Roman" w:hAnsi="Times New Roman"/>
      <w:i/>
      <w:iCs/>
      <w:color w:val="404040" w:themeColor="text1" w:themeTint="BF"/>
    </w:rPr>
  </w:style>
  <w:style w:type="paragraph" w:styleId="IntenseQuote">
    <w:name w:val="Intense Quote"/>
    <w:basedOn w:val="Normal"/>
    <w:next w:val="Normal"/>
    <w:link w:val="IntenseQuoteChar"/>
    <w:uiPriority w:val="30"/>
    <w:qFormat/>
    <w:rsid w:val="00127BE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27BEC"/>
    <w:rPr>
      <w:rFonts w:ascii="Calibri" w:hAnsi="Calibri" w:cs="Calibri"/>
      <w:i/>
      <w:iCs/>
      <w:color w:val="4F81BD" w:themeColor="accent1"/>
      <w:sz w:val="22"/>
    </w:rPr>
  </w:style>
  <w:style w:type="character" w:styleId="SubtleReference">
    <w:name w:val="Subtle Reference"/>
    <w:basedOn w:val="DefaultParagraphFont"/>
    <w:uiPriority w:val="31"/>
    <w:qFormat/>
    <w:rsid w:val="00127BEC"/>
    <w:rPr>
      <w:rFonts w:ascii="Times New Roman" w:hAnsi="Times New Roman"/>
      <w:smallCaps/>
      <w:color w:val="5A5A5A" w:themeColor="text1" w:themeTint="A5"/>
    </w:rPr>
  </w:style>
  <w:style w:type="character" w:styleId="IntenseReference">
    <w:name w:val="Intense Reference"/>
    <w:basedOn w:val="DefaultParagraphFont"/>
    <w:uiPriority w:val="32"/>
    <w:qFormat/>
    <w:rsid w:val="00127BEC"/>
    <w:rPr>
      <w:rFonts w:ascii="Times New Roman" w:hAnsi="Times New Roman"/>
      <w:b/>
      <w:bCs/>
      <w:smallCaps/>
      <w:color w:val="4F81BD" w:themeColor="accent1"/>
      <w:spacing w:val="5"/>
    </w:rPr>
  </w:style>
  <w:style w:type="character" w:styleId="BookTitle">
    <w:name w:val="Book Title"/>
    <w:basedOn w:val="DefaultParagraphFont"/>
    <w:uiPriority w:val="33"/>
    <w:qFormat/>
    <w:rsid w:val="00127BEC"/>
    <w:rPr>
      <w:rFonts w:ascii="Times New Roman" w:hAnsi="Times New Roman"/>
      <w:b/>
      <w:bCs/>
      <w:i/>
      <w:iCs/>
      <w:spacing w:val="5"/>
    </w:rPr>
  </w:style>
  <w:style w:type="paragraph" w:customStyle="1" w:styleId="8pt">
    <w:name w:val="8pt"/>
    <w:basedOn w:val="Normal"/>
    <w:link w:val="8ptCharChar"/>
    <w:rsid w:val="00127BEC"/>
    <w:rPr>
      <w:rFonts w:eastAsia="SimSun"/>
      <w:szCs w:val="20"/>
      <w:lang w:eastAsia="zh-CN"/>
    </w:rPr>
  </w:style>
  <w:style w:type="character" w:customStyle="1" w:styleId="8ptCharChar">
    <w:name w:val="8pt Char Char"/>
    <w:basedOn w:val="DefaultParagraphFont"/>
    <w:link w:val="8pt"/>
    <w:rsid w:val="00127BEC"/>
    <w:rPr>
      <w:rFonts w:ascii="Calibri" w:eastAsia="SimSun" w:hAnsi="Calibri" w:cs="Calibri"/>
      <w:sz w:val="22"/>
      <w:szCs w:val="20"/>
      <w:lang w:eastAsia="zh-CN"/>
    </w:rPr>
  </w:style>
  <w:style w:type="character" w:customStyle="1" w:styleId="TITLEChar0">
    <w:name w:val="TITLE Char"/>
    <w:basedOn w:val="DefaultParagraphFont"/>
    <w:uiPriority w:val="5"/>
    <w:rsid w:val="00127BEC"/>
    <w:rPr>
      <w:rFonts w:ascii="Calibri" w:eastAsia="SimSun" w:hAnsi="Calibri" w:cs="Calibri"/>
      <w:b/>
      <w:smallCaps/>
      <w:sz w:val="24"/>
      <w:szCs w:val="20"/>
      <w:lang w:eastAsia="zh-CN"/>
    </w:rPr>
  </w:style>
  <w:style w:type="character" w:customStyle="1" w:styleId="DottedUnderline">
    <w:name w:val="Dotted Underline"/>
    <w:basedOn w:val="DebateUnderline"/>
    <w:rsid w:val="00127BEC"/>
    <w:rPr>
      <w:rFonts w:ascii="Times New Roman" w:hAnsi="Times New Roman"/>
      <w:sz w:val="20"/>
      <w:u w:val="dottedHeavy"/>
    </w:rPr>
  </w:style>
  <w:style w:type="paragraph" w:customStyle="1" w:styleId="HotRouteCharCharCharCharChar">
    <w:name w:val="Hot Route! Char Char Char Char Char"/>
    <w:basedOn w:val="Normal"/>
    <w:link w:val="HotRouteCharCharCharCharCharChar"/>
    <w:qFormat/>
    <w:rsid w:val="00127BEC"/>
    <w:pPr>
      <w:ind w:left="144"/>
    </w:pPr>
    <w:rPr>
      <w:rFonts w:ascii="Times New Roman" w:eastAsia="Times New Roman" w:hAnsi="Times New Roman"/>
      <w:sz w:val="20"/>
    </w:rPr>
  </w:style>
  <w:style w:type="character" w:customStyle="1" w:styleId="HotRouteCharCharCharCharCharChar">
    <w:name w:val="Hot Route! Char Char Char Char Char Char"/>
    <w:link w:val="HotRouteCharCharCharCharChar"/>
    <w:rsid w:val="00127BEC"/>
    <w:rPr>
      <w:rFonts w:ascii="Times New Roman" w:eastAsia="Times New Roman" w:hAnsi="Times New Roman" w:cs="Calibri"/>
      <w:sz w:val="20"/>
    </w:rPr>
  </w:style>
  <w:style w:type="paragraph" w:customStyle="1" w:styleId="SmallTextCharCharChar">
    <w:name w:val="Small Text Char Char Char"/>
    <w:basedOn w:val="Normal"/>
    <w:link w:val="SmallTextCharCharCharChar"/>
    <w:qFormat/>
    <w:rsid w:val="00127BEC"/>
    <w:rPr>
      <w:rFonts w:ascii="Times New Roman" w:eastAsia="Times New Roman" w:hAnsi="Times New Roman"/>
    </w:rPr>
  </w:style>
  <w:style w:type="character" w:customStyle="1" w:styleId="SmallTextCharCharCharChar">
    <w:name w:val="Small Text Char Char Char Char"/>
    <w:link w:val="SmallTextCharCharChar"/>
    <w:rsid w:val="00127BEC"/>
    <w:rPr>
      <w:rFonts w:ascii="Times New Roman" w:eastAsia="Times New Roman" w:hAnsi="Times New Roman" w:cs="Calibri"/>
      <w:sz w:val="22"/>
    </w:rPr>
  </w:style>
  <w:style w:type="character" w:customStyle="1" w:styleId="null">
    <w:name w:val="null"/>
    <w:basedOn w:val="DefaultParagraphFont"/>
    <w:rsid w:val="00127BEC"/>
  </w:style>
  <w:style w:type="character" w:customStyle="1" w:styleId="TagGreg">
    <w:name w:val="TagGreg"/>
    <w:basedOn w:val="DefaultParagraphFont"/>
    <w:uiPriority w:val="1"/>
    <w:qFormat/>
    <w:rsid w:val="00127BEC"/>
    <w:rPr>
      <w:b/>
      <w:sz w:val="24"/>
    </w:rPr>
  </w:style>
  <w:style w:type="character" w:customStyle="1" w:styleId="CardTextChar3">
    <w:name w:val="CardText Char"/>
    <w:basedOn w:val="DefaultParagraphFont"/>
    <w:link w:val="CardText4"/>
    <w:locked/>
    <w:rsid w:val="00127BEC"/>
    <w:rPr>
      <w:rFonts w:ascii="Times New Roman" w:eastAsia="Times New Roman" w:hAnsi="Times New Roman" w:cs="Times New Roman"/>
      <w:sz w:val="16"/>
      <w:szCs w:val="20"/>
    </w:rPr>
  </w:style>
  <w:style w:type="paragraph" w:customStyle="1" w:styleId="CardText4">
    <w:name w:val="CardText"/>
    <w:basedOn w:val="Normal"/>
    <w:next w:val="Normal"/>
    <w:link w:val="CardTextChar3"/>
    <w:qFormat/>
    <w:rsid w:val="00127BEC"/>
    <w:pPr>
      <w:ind w:left="288" w:right="288"/>
    </w:pPr>
    <w:rPr>
      <w:rFonts w:ascii="Times New Roman" w:eastAsia="Times New Roman" w:hAnsi="Times New Roman" w:cs="Times New Roman"/>
      <w:sz w:val="16"/>
      <w:szCs w:val="20"/>
    </w:rPr>
  </w:style>
  <w:style w:type="paragraph" w:customStyle="1" w:styleId="HTMLBody0">
    <w:name w:val="HTML Body"/>
    <w:uiPriority w:val="99"/>
    <w:rsid w:val="00127BEC"/>
    <w:pPr>
      <w:suppressAutoHyphens/>
    </w:pPr>
    <w:rPr>
      <w:rFonts w:ascii="Arial" w:eastAsia="Arial" w:hAnsi="Arial" w:cs="Times New Roman"/>
      <w:sz w:val="20"/>
      <w:szCs w:val="20"/>
      <w:lang w:eastAsia="zh-CN"/>
    </w:rPr>
  </w:style>
  <w:style w:type="paragraph" w:customStyle="1" w:styleId="Framecontents">
    <w:name w:val="Frame contents"/>
    <w:basedOn w:val="BodyText"/>
    <w:rsid w:val="00127BEC"/>
    <w:pPr>
      <w:suppressAutoHyphens/>
      <w:spacing w:after="160" w:line="480" w:lineRule="auto"/>
    </w:pPr>
    <w:rPr>
      <w:rFonts w:eastAsia="Times New Roman"/>
      <w:szCs w:val="20"/>
      <w:lang w:eastAsia="zh-CN"/>
    </w:rPr>
  </w:style>
  <w:style w:type="character" w:customStyle="1" w:styleId="StyleUnderlineChar">
    <w:name w:val="Style Underline Char"/>
    <w:locked/>
    <w:rsid w:val="00127BEC"/>
    <w:rPr>
      <w:u w:val="single"/>
    </w:rPr>
  </w:style>
  <w:style w:type="character" w:customStyle="1" w:styleId="1AChushushChar">
    <w:name w:val="1AChushush Char"/>
    <w:link w:val="1AChushush"/>
    <w:locked/>
    <w:rsid w:val="00127BEC"/>
    <w:rPr>
      <w:rFonts w:cs="Times New Roman"/>
    </w:rPr>
  </w:style>
  <w:style w:type="paragraph" w:customStyle="1" w:styleId="1AChushush">
    <w:name w:val="1AChushush"/>
    <w:basedOn w:val="Normal"/>
    <w:link w:val="1AChushushChar"/>
    <w:autoRedefine/>
    <w:qFormat/>
    <w:rsid w:val="00127BEC"/>
    <w:pPr>
      <w:ind w:right="-14"/>
      <w:contextualSpacing/>
    </w:pPr>
    <w:rPr>
      <w:rFonts w:asciiTheme="minorHAnsi" w:hAnsiTheme="minorHAnsi" w:cs="Times New Roman"/>
      <w:sz w:val="24"/>
    </w:rPr>
  </w:style>
  <w:style w:type="character" w:customStyle="1" w:styleId="TagChar0">
    <w:name w:val="Tag!! Char"/>
    <w:basedOn w:val="DefaultParagraphFont"/>
    <w:link w:val="Tag"/>
    <w:locked/>
    <w:rsid w:val="00127BEC"/>
    <w:rPr>
      <w:rFonts w:ascii="Times New Roman" w:eastAsia="Times New Roman" w:hAnsi="Times New Roman" w:cs="Times New Roman"/>
      <w:b/>
    </w:rPr>
  </w:style>
  <w:style w:type="paragraph" w:customStyle="1" w:styleId="Tag">
    <w:name w:val="Tag!!"/>
    <w:basedOn w:val="Normal"/>
    <w:link w:val="TagChar0"/>
    <w:qFormat/>
    <w:rsid w:val="00127BEC"/>
    <w:pPr>
      <w:ind w:right="288"/>
    </w:pPr>
    <w:rPr>
      <w:rFonts w:ascii="Times New Roman" w:eastAsia="Times New Roman" w:hAnsi="Times New Roman" w:cs="Times New Roman"/>
      <w:b/>
      <w:sz w:val="24"/>
    </w:rPr>
  </w:style>
  <w:style w:type="character" w:customStyle="1" w:styleId="WW8Num4z0">
    <w:name w:val="WW8Num4z0"/>
    <w:rsid w:val="00127BEC"/>
    <w:rPr>
      <w:i w:val="0"/>
      <w:iCs w:val="0"/>
    </w:rPr>
  </w:style>
  <w:style w:type="character" w:customStyle="1" w:styleId="WW8Num6z1">
    <w:name w:val="WW8Num6z1"/>
    <w:rsid w:val="00127BEC"/>
    <w:rPr>
      <w:rFonts w:ascii="Courier New" w:hAnsi="Courier New" w:cs="Courier New" w:hint="default"/>
    </w:rPr>
  </w:style>
  <w:style w:type="character" w:customStyle="1" w:styleId="WW8Num6z2">
    <w:name w:val="WW8Num6z2"/>
    <w:rsid w:val="00127BEC"/>
    <w:rPr>
      <w:rFonts w:ascii="Wingdings" w:hAnsi="Wingdings" w:cs="Wingdings" w:hint="default"/>
    </w:rPr>
  </w:style>
  <w:style w:type="character" w:customStyle="1" w:styleId="WW8Num6z3">
    <w:name w:val="WW8Num6z3"/>
    <w:rsid w:val="00127BEC"/>
    <w:rPr>
      <w:rFonts w:ascii="Symbol" w:hAnsi="Symbol" w:cs="Symbol" w:hint="default"/>
    </w:rPr>
  </w:style>
  <w:style w:type="character" w:customStyle="1" w:styleId="FootnoteCharacters">
    <w:name w:val="Footnote Characters"/>
    <w:rsid w:val="00127BEC"/>
    <w:rPr>
      <w:vertAlign w:val="superscript"/>
    </w:rPr>
  </w:style>
  <w:style w:type="character" w:customStyle="1" w:styleId="btx1">
    <w:name w:val="btx1"/>
    <w:rsid w:val="00127BEC"/>
    <w:rPr>
      <w:rFonts w:ascii="Verdana" w:hAnsi="Verdana" w:cs="Arial" w:hint="default"/>
      <w:sz w:val="24"/>
      <w:szCs w:val="24"/>
    </w:rPr>
  </w:style>
  <w:style w:type="character" w:customStyle="1" w:styleId="strong-blue">
    <w:name w:val="strong-blue"/>
    <w:rsid w:val="00127BEC"/>
    <w:rPr>
      <w:b/>
      <w:bCs/>
      <w:color w:val="1181C9"/>
    </w:rPr>
  </w:style>
  <w:style w:type="character" w:customStyle="1" w:styleId="PlainTextChar1">
    <w:name w:val="Plain Text Char1"/>
    <w:basedOn w:val="DefaultParagraphFont"/>
    <w:rsid w:val="00127BEC"/>
    <w:rPr>
      <w:rFonts w:ascii="Consolas" w:hAnsi="Consolas" w:cs="Consolas" w:hint="default"/>
      <w:sz w:val="21"/>
      <w:szCs w:val="21"/>
    </w:rPr>
  </w:style>
  <w:style w:type="character" w:customStyle="1" w:styleId="StyleunderlineVerdana">
    <w:name w:val="Style underline + Verdana"/>
    <w:rsid w:val="00127BEC"/>
    <w:rPr>
      <w:rFonts w:ascii="Verdana" w:hAnsi="Verdana" w:hint="default"/>
      <w:b/>
      <w:bCs/>
      <w:sz w:val="20"/>
      <w:u w:val="single"/>
    </w:rPr>
  </w:style>
  <w:style w:type="character" w:customStyle="1" w:styleId="nw">
    <w:name w:val="nw"/>
    <w:rsid w:val="00127BEC"/>
  </w:style>
  <w:style w:type="paragraph" w:customStyle="1" w:styleId="CardDownx1">
    <w:name w:val="CardDown x1"/>
    <w:basedOn w:val="Header"/>
    <w:link w:val="CardDownx1Char"/>
    <w:rsid w:val="00127BEC"/>
    <w:pPr>
      <w:tabs>
        <w:tab w:val="clear" w:pos="4680"/>
        <w:tab w:val="clear" w:pos="9360"/>
        <w:tab w:val="center" w:pos="4320"/>
        <w:tab w:val="right" w:pos="8640"/>
      </w:tabs>
      <w:spacing w:after="160" w:line="259" w:lineRule="auto"/>
    </w:pPr>
    <w:rPr>
      <w:rFonts w:ascii="Times New Roman" w:eastAsia="Times New Roman" w:hAnsi="Times New Roman"/>
    </w:rPr>
  </w:style>
  <w:style w:type="paragraph" w:customStyle="1" w:styleId="CiteCardUpSize-Heavy">
    <w:name w:val="Cite // CardUpSize - Heavy"/>
    <w:basedOn w:val="Normal"/>
    <w:link w:val="CiteCardUpSize-HeavyChar"/>
    <w:autoRedefine/>
    <w:rsid w:val="00127BEC"/>
    <w:pPr>
      <w:jc w:val="both"/>
    </w:pPr>
    <w:rPr>
      <w:rFonts w:ascii="Times New Roman" w:eastAsia="Times New Roman" w:hAnsi="Times New Roman"/>
      <w:b/>
      <w:szCs w:val="32"/>
      <w:u w:val="single"/>
    </w:rPr>
  </w:style>
  <w:style w:type="paragraph" w:customStyle="1" w:styleId="CardUp2">
    <w:name w:val="Card_Up2"/>
    <w:basedOn w:val="Normal"/>
    <w:link w:val="CardUp2Char"/>
    <w:autoRedefine/>
    <w:rsid w:val="00127BEC"/>
    <w:pPr>
      <w:jc w:val="both"/>
    </w:pPr>
    <w:rPr>
      <w:rFonts w:ascii="Times New Roman" w:eastAsia="Times New Roman" w:hAnsi="Times New Roman"/>
      <w:b/>
      <w:szCs w:val="20"/>
      <w:u w:val="single"/>
    </w:rPr>
  </w:style>
  <w:style w:type="paragraph" w:customStyle="1" w:styleId="CardUp1">
    <w:name w:val="Card_Up1"/>
    <w:basedOn w:val="Normal"/>
    <w:link w:val="CardUp1Char"/>
    <w:autoRedefine/>
    <w:rsid w:val="00127BEC"/>
    <w:pPr>
      <w:jc w:val="both"/>
    </w:pPr>
    <w:rPr>
      <w:rFonts w:ascii="Times New Roman" w:eastAsia="Times New Roman" w:hAnsi="Times New Roman"/>
      <w:szCs w:val="20"/>
      <w:u w:val="single"/>
    </w:rPr>
  </w:style>
  <w:style w:type="character" w:customStyle="1" w:styleId="CardUp1Char">
    <w:name w:val="Card_Up1 Char"/>
    <w:basedOn w:val="DefaultParagraphFont"/>
    <w:link w:val="CardUp1"/>
    <w:rsid w:val="00127BEC"/>
    <w:rPr>
      <w:rFonts w:ascii="Times New Roman" w:eastAsia="Times New Roman" w:hAnsi="Times New Roman" w:cs="Calibri"/>
      <w:sz w:val="22"/>
      <w:szCs w:val="20"/>
      <w:u w:val="single"/>
    </w:rPr>
  </w:style>
  <w:style w:type="character" w:customStyle="1" w:styleId="CardUp2Char">
    <w:name w:val="Card_Up2 Char"/>
    <w:basedOn w:val="DefaultParagraphFont"/>
    <w:link w:val="CardUp2"/>
    <w:rsid w:val="00127BEC"/>
    <w:rPr>
      <w:rFonts w:ascii="Times New Roman" w:eastAsia="Times New Roman" w:hAnsi="Times New Roman" w:cs="Calibri"/>
      <w:b/>
      <w:sz w:val="22"/>
      <w:szCs w:val="20"/>
      <w:u w:val="single"/>
    </w:rPr>
  </w:style>
  <w:style w:type="character" w:customStyle="1" w:styleId="CiteCardUpSize-HeavyChar">
    <w:name w:val="Cite // CardUpSize - Heavy Char"/>
    <w:basedOn w:val="DefaultParagraphFont"/>
    <w:link w:val="CiteCardUpSize-Heavy"/>
    <w:rsid w:val="00127BEC"/>
    <w:rPr>
      <w:rFonts w:ascii="Times New Roman" w:eastAsia="Times New Roman" w:hAnsi="Times New Roman" w:cs="Calibri"/>
      <w:b/>
      <w:sz w:val="22"/>
      <w:szCs w:val="32"/>
      <w:u w:val="single"/>
    </w:rPr>
  </w:style>
  <w:style w:type="character" w:customStyle="1" w:styleId="CardDownx1Char">
    <w:name w:val="CardDown x1 Char"/>
    <w:basedOn w:val="DefaultParagraphFont"/>
    <w:link w:val="CardDownx1"/>
    <w:rsid w:val="00127BEC"/>
    <w:rPr>
      <w:rFonts w:ascii="Times New Roman" w:eastAsia="Times New Roman" w:hAnsi="Times New Roman" w:cs="Calibri"/>
      <w:sz w:val="22"/>
    </w:rPr>
  </w:style>
  <w:style w:type="paragraph" w:customStyle="1" w:styleId="Minimize1">
    <w:name w:val="Minimize1"/>
    <w:basedOn w:val="Normal"/>
    <w:link w:val="Minimize1Char"/>
    <w:rsid w:val="00127BEC"/>
    <w:pPr>
      <w:widowControl w:val="0"/>
      <w:jc w:val="both"/>
    </w:pPr>
    <w:rPr>
      <w:rFonts w:ascii="Times New Roman" w:eastAsia="Times New Roman" w:hAnsi="Times New Roman"/>
    </w:rPr>
  </w:style>
  <w:style w:type="character" w:customStyle="1" w:styleId="Minimize1Char">
    <w:name w:val="Minimize1 Char"/>
    <w:basedOn w:val="DefaultParagraphFont"/>
    <w:link w:val="Minimize1"/>
    <w:rsid w:val="00127BEC"/>
    <w:rPr>
      <w:rFonts w:ascii="Times New Roman" w:eastAsia="Times New Roman" w:hAnsi="Times New Roman" w:cs="Calibri"/>
      <w:sz w:val="22"/>
    </w:rPr>
  </w:style>
  <w:style w:type="paragraph" w:customStyle="1" w:styleId="CardT1">
    <w:name w:val="CardT1"/>
    <w:basedOn w:val="Normal"/>
    <w:link w:val="CardT1Char"/>
    <w:qFormat/>
    <w:rsid w:val="00127BEC"/>
    <w:pPr>
      <w:widowControl w:val="0"/>
      <w:jc w:val="both"/>
    </w:pPr>
    <w:rPr>
      <w:rFonts w:ascii="Times New Roman" w:eastAsia="Calibri" w:hAnsi="Times New Roman"/>
      <w:kern w:val="2"/>
      <w:sz w:val="14"/>
      <w:szCs w:val="14"/>
      <w:lang w:eastAsia="zh-TW"/>
    </w:rPr>
  </w:style>
  <w:style w:type="character" w:customStyle="1" w:styleId="CardT1Char">
    <w:name w:val="CardT1 Char"/>
    <w:link w:val="CardT1"/>
    <w:rsid w:val="00127BEC"/>
    <w:rPr>
      <w:rFonts w:ascii="Times New Roman" w:eastAsia="Calibri" w:hAnsi="Times New Roman" w:cs="Calibri"/>
      <w:kern w:val="2"/>
      <w:sz w:val="14"/>
      <w:szCs w:val="14"/>
      <w:lang w:eastAsia="zh-TW"/>
    </w:rPr>
  </w:style>
  <w:style w:type="character" w:customStyle="1" w:styleId="CardUx1">
    <w:name w:val="CardUx1"/>
    <w:qFormat/>
    <w:rsid w:val="00127BEC"/>
    <w:rPr>
      <w:rFonts w:ascii="Times New Roman" w:hAnsi="Times New Roman"/>
      <w:sz w:val="22"/>
      <w:szCs w:val="32"/>
      <w:u w:val="single"/>
      <w:lang w:val="en-US" w:eastAsia="en-US" w:bidi="ar-SA"/>
    </w:rPr>
  </w:style>
  <w:style w:type="character" w:customStyle="1" w:styleId="CardCite1">
    <w:name w:val="CardCite1"/>
    <w:qFormat/>
    <w:rsid w:val="00127BEC"/>
    <w:rPr>
      <w:rFonts w:ascii="Times New Roman" w:hAnsi="Times New Roman"/>
      <w:b/>
      <w:sz w:val="22"/>
      <w:szCs w:val="22"/>
      <w:u w:val="single"/>
      <w:lang w:val="en-US" w:eastAsia="en-US" w:bidi="ar-SA"/>
    </w:rPr>
  </w:style>
  <w:style w:type="character" w:customStyle="1" w:styleId="BoxX2">
    <w:name w:val="BoxX2"/>
    <w:qFormat/>
    <w:rsid w:val="00127BEC"/>
    <w:rPr>
      <w:rFonts w:ascii="Times New Roman" w:hAnsi="Times New Roman"/>
      <w:b/>
      <w:sz w:val="22"/>
      <w:u w:val="single"/>
      <w:bdr w:val="single" w:sz="4" w:space="0" w:color="auto"/>
    </w:rPr>
  </w:style>
  <w:style w:type="paragraph" w:customStyle="1" w:styleId="CommentText1">
    <w:name w:val="Comment Text1"/>
    <w:basedOn w:val="Normal"/>
    <w:next w:val="CommentText"/>
    <w:uiPriority w:val="99"/>
    <w:semiHidden/>
    <w:unhideWhenUsed/>
    <w:rsid w:val="00127BEC"/>
    <w:rPr>
      <w:rFonts w:eastAsia="Helvetica"/>
    </w:rPr>
  </w:style>
  <w:style w:type="character" w:customStyle="1" w:styleId="Longcite">
    <w:name w:val="Longcite"/>
    <w:rsid w:val="00127BEC"/>
    <w:rPr>
      <w:sz w:val="16"/>
    </w:rPr>
  </w:style>
  <w:style w:type="character" w:customStyle="1" w:styleId="a-size-large">
    <w:name w:val="a-size-large"/>
    <w:basedOn w:val="DefaultParagraphFont"/>
    <w:rsid w:val="00127BEC"/>
  </w:style>
  <w:style w:type="character" w:customStyle="1" w:styleId="l6">
    <w:name w:val="l6"/>
    <w:basedOn w:val="DefaultParagraphFont"/>
    <w:rsid w:val="00127BEC"/>
  </w:style>
  <w:style w:type="character" w:customStyle="1" w:styleId="l7">
    <w:name w:val="l7"/>
    <w:basedOn w:val="DefaultParagraphFont"/>
    <w:rsid w:val="00127BEC"/>
  </w:style>
  <w:style w:type="character" w:customStyle="1" w:styleId="l8">
    <w:name w:val="l8"/>
    <w:basedOn w:val="DefaultParagraphFont"/>
    <w:rsid w:val="00127BEC"/>
  </w:style>
  <w:style w:type="paragraph" w:customStyle="1" w:styleId="style120">
    <w:name w:val="style12"/>
    <w:basedOn w:val="Normal"/>
    <w:rsid w:val="00127BEC"/>
    <w:pPr>
      <w:spacing w:before="100" w:beforeAutospacing="1" w:after="100" w:afterAutospacing="1"/>
    </w:pPr>
    <w:rPr>
      <w:rFonts w:ascii="Times" w:hAnsi="Times"/>
      <w:sz w:val="20"/>
      <w:szCs w:val="20"/>
    </w:rPr>
  </w:style>
  <w:style w:type="character" w:customStyle="1" w:styleId="styleboldunderline">
    <w:name w:val="styleboldunderline"/>
    <w:basedOn w:val="DefaultParagraphFont"/>
    <w:rsid w:val="00127BEC"/>
  </w:style>
  <w:style w:type="paragraph" w:customStyle="1" w:styleId="nothing0">
    <w:name w:val="nothing"/>
    <w:basedOn w:val="Normal"/>
    <w:rsid w:val="00127BEC"/>
    <w:pPr>
      <w:spacing w:before="100" w:beforeAutospacing="1" w:after="100" w:afterAutospacing="1"/>
    </w:pPr>
    <w:rPr>
      <w:rFonts w:ascii="Times" w:hAnsi="Times"/>
      <w:sz w:val="20"/>
      <w:szCs w:val="20"/>
    </w:rPr>
  </w:style>
  <w:style w:type="character" w:customStyle="1" w:styleId="EmphasisA">
    <w:name w:val="Emphasis A"/>
    <w:rsid w:val="00127BEC"/>
    <w:rPr>
      <w:rFonts w:ascii="Lucida Grande" w:eastAsia="ヒラギノ角ゴ Pro W3" w:hAnsi="Lucida Grande"/>
      <w:b/>
      <w:i w:val="0"/>
      <w:color w:val="000000"/>
      <w:sz w:val="22"/>
      <w:u w:val="single"/>
    </w:rPr>
  </w:style>
  <w:style w:type="character" w:customStyle="1" w:styleId="BodyText1">
    <w:name w:val="Body Text1"/>
    <w:basedOn w:val="DefaultParagraphFont"/>
    <w:rsid w:val="00127BEC"/>
    <w:rPr>
      <w:rFonts w:ascii="Constantia" w:eastAsia="Constantia" w:hAnsi="Constantia" w:cs="Constantia"/>
      <w:b w:val="0"/>
      <w:bCs w:val="0"/>
      <w:i w:val="0"/>
      <w:iCs w:val="0"/>
      <w:smallCaps w:val="0"/>
      <w:strike w:val="0"/>
      <w:color w:val="000000"/>
      <w:spacing w:val="0"/>
      <w:w w:val="100"/>
      <w:position w:val="0"/>
      <w:sz w:val="18"/>
      <w:szCs w:val="18"/>
      <w:u w:val="none"/>
      <w:lang w:val="en-US"/>
    </w:rPr>
  </w:style>
  <w:style w:type="character" w:customStyle="1" w:styleId="Bodytext4">
    <w:name w:val="Body text_"/>
    <w:basedOn w:val="DefaultParagraphFont"/>
    <w:link w:val="BodyText20"/>
    <w:rsid w:val="00127BEC"/>
    <w:rPr>
      <w:rFonts w:ascii="Constantia" w:eastAsia="Constantia" w:hAnsi="Constantia" w:cs="Constantia"/>
      <w:sz w:val="18"/>
      <w:szCs w:val="18"/>
      <w:shd w:val="clear" w:color="auto" w:fill="FFFFFF"/>
    </w:rPr>
  </w:style>
  <w:style w:type="paragraph" w:customStyle="1" w:styleId="BodyText20">
    <w:name w:val="Body Text2"/>
    <w:basedOn w:val="Normal"/>
    <w:link w:val="Bodytext4"/>
    <w:rsid w:val="00127BEC"/>
    <w:pPr>
      <w:widowControl w:val="0"/>
      <w:shd w:val="clear" w:color="auto" w:fill="FFFFFF"/>
      <w:spacing w:before="180" w:after="240" w:line="259" w:lineRule="exact"/>
      <w:jc w:val="both"/>
    </w:pPr>
    <w:rPr>
      <w:rFonts w:ascii="Constantia" w:eastAsia="Constantia" w:hAnsi="Constantia" w:cs="Constantia"/>
      <w:sz w:val="18"/>
      <w:szCs w:val="18"/>
    </w:rPr>
  </w:style>
  <w:style w:type="character" w:customStyle="1" w:styleId="grame">
    <w:name w:val="grame"/>
    <w:basedOn w:val="DefaultParagraphFont"/>
    <w:rsid w:val="00127BEC"/>
  </w:style>
  <w:style w:type="paragraph" w:customStyle="1" w:styleId="ANALYTICS1">
    <w:name w:val="ANALYTICS"/>
    <w:basedOn w:val="Heading4"/>
    <w:link w:val="ANALYTICSChar1"/>
    <w:qFormat/>
    <w:rsid w:val="00127BEC"/>
    <w:rPr>
      <w:rFonts w:cs="Arial"/>
      <w:bCs w:val="0"/>
      <w:sz w:val="22"/>
    </w:rPr>
  </w:style>
  <w:style w:type="character" w:customStyle="1" w:styleId="ANALYTICSChar1">
    <w:name w:val="ANALYTICS Char"/>
    <w:basedOn w:val="DefaultParagraphFont"/>
    <w:link w:val="ANALYTICS1"/>
    <w:rsid w:val="00127BEC"/>
    <w:rPr>
      <w:rFonts w:ascii="Calibri" w:eastAsiaTheme="majorEastAsia" w:hAnsi="Calibri" w:cs="Arial"/>
      <w:b/>
      <w:sz w:val="22"/>
      <w:szCs w:val="26"/>
    </w:rPr>
  </w:style>
  <w:style w:type="character" w:customStyle="1" w:styleId="box0">
    <w:name w:val="box"/>
    <w:rsid w:val="00127BEC"/>
    <w:rPr>
      <w:rFonts w:ascii="Arial" w:hAnsi="Arial" w:cs="Arial"/>
      <w:b/>
      <w:color w:val="000000"/>
      <w:sz w:val="19"/>
      <w:szCs w:val="22"/>
      <w:u w:val="thick"/>
      <w:bdr w:val="single" w:sz="12" w:space="0" w:color="auto"/>
    </w:rPr>
  </w:style>
  <w:style w:type="paragraph" w:customStyle="1" w:styleId="NotUnderlined">
    <w:name w:val="Not Underlined"/>
    <w:basedOn w:val="Normal"/>
    <w:uiPriority w:val="99"/>
    <w:qFormat/>
    <w:rsid w:val="00127BEC"/>
    <w:rPr>
      <w:rFonts w:eastAsia="Times New Roman"/>
      <w:szCs w:val="20"/>
    </w:rPr>
  </w:style>
  <w:style w:type="paragraph" w:customStyle="1" w:styleId="Reallyfuckingsmall">
    <w:name w:val="Really fucking small"/>
    <w:basedOn w:val="Normal"/>
    <w:link w:val="ReallyfuckingsmallChar"/>
    <w:qFormat/>
    <w:rsid w:val="00127BEC"/>
    <w:rPr>
      <w:rFonts w:eastAsia="Times New Roman"/>
      <w:sz w:val="10"/>
    </w:rPr>
  </w:style>
  <w:style w:type="character" w:customStyle="1" w:styleId="ReallyfuckingsmallChar">
    <w:name w:val="Really fucking small Char"/>
    <w:basedOn w:val="DefaultParagraphFont"/>
    <w:link w:val="Reallyfuckingsmall"/>
    <w:rsid w:val="00127BEC"/>
    <w:rPr>
      <w:rFonts w:ascii="Calibri" w:eastAsia="Times New Roman" w:hAnsi="Calibri" w:cs="Calibri"/>
      <w:sz w:val="10"/>
    </w:rPr>
  </w:style>
  <w:style w:type="character" w:customStyle="1" w:styleId="AuthorDate0">
    <w:name w:val="Author Date"/>
    <w:rsid w:val="00127BEC"/>
    <w:rPr>
      <w:b/>
      <w:bCs w:val="0"/>
      <w:sz w:val="24"/>
      <w:u w:val="thick"/>
    </w:rPr>
  </w:style>
  <w:style w:type="paragraph" w:customStyle="1" w:styleId="DebateLanguage">
    <w:name w:val="DebateLanguage"/>
    <w:basedOn w:val="Normal"/>
    <w:link w:val="DebateLanguageChar"/>
    <w:rsid w:val="00127BEC"/>
    <w:pPr>
      <w:spacing w:line="276" w:lineRule="auto"/>
    </w:pPr>
    <w:rPr>
      <w:rFonts w:eastAsia="Calibri"/>
      <w:strike/>
      <w:u w:val="single"/>
    </w:rPr>
  </w:style>
  <w:style w:type="character" w:customStyle="1" w:styleId="DebateLanguageChar">
    <w:name w:val="DebateLanguage Char"/>
    <w:basedOn w:val="DefaultParagraphFont"/>
    <w:link w:val="DebateLanguage"/>
    <w:rsid w:val="00127BEC"/>
    <w:rPr>
      <w:rFonts w:ascii="Calibri" w:eastAsia="Calibri" w:hAnsi="Calibri" w:cs="Calibri"/>
      <w:strike/>
      <w:sz w:val="22"/>
      <w:u w:val="single"/>
    </w:rPr>
  </w:style>
  <w:style w:type="character" w:customStyle="1" w:styleId="message">
    <w:name w:val="message"/>
    <w:basedOn w:val="DefaultParagraphFont"/>
    <w:rsid w:val="00127BEC"/>
  </w:style>
  <w:style w:type="character" w:customStyle="1" w:styleId="A4">
    <w:name w:val="A4"/>
    <w:uiPriority w:val="99"/>
    <w:rsid w:val="00127BEC"/>
    <w:rPr>
      <w:rFonts w:cs="Frutiger LT Std 45 Light"/>
      <w:color w:val="000000"/>
      <w:sz w:val="17"/>
      <w:szCs w:val="17"/>
    </w:rPr>
  </w:style>
  <w:style w:type="paragraph" w:customStyle="1" w:styleId="genderedlan">
    <w:name w:val="gendered lan"/>
    <w:basedOn w:val="Normal"/>
    <w:rsid w:val="00127BEC"/>
    <w:rPr>
      <w:rFonts w:ascii="Century Gothic" w:eastAsia="Times New Roman" w:hAnsi="Century Gothic"/>
      <w:strike/>
    </w:rPr>
  </w:style>
  <w:style w:type="character" w:customStyle="1" w:styleId="citebold">
    <w:name w:val="cite bold"/>
    <w:basedOn w:val="DefaultParagraphFont"/>
    <w:rsid w:val="00127BEC"/>
    <w:rPr>
      <w:rFonts w:ascii="Times New Roman" w:hAnsi="Times New Roman"/>
      <w:b/>
      <w:sz w:val="24"/>
      <w:szCs w:val="24"/>
      <w:u w:val="single"/>
    </w:rPr>
  </w:style>
  <w:style w:type="paragraph" w:customStyle="1" w:styleId="bigcite">
    <w:name w:val="big cite"/>
    <w:basedOn w:val="Heading5"/>
    <w:autoRedefine/>
    <w:rsid w:val="00127BEC"/>
    <w:pPr>
      <w:keepNext w:val="0"/>
      <w:keepLines w:val="0"/>
      <w:spacing w:before="0" w:after="160"/>
    </w:pPr>
    <w:rPr>
      <w:rFonts w:ascii="Times New Roman" w:eastAsia="Times New Roman" w:hAnsi="Times New Roman" w:cs="Times New Roman"/>
      <w:bCs w:val="0"/>
      <w:caps/>
      <w:sz w:val="16"/>
    </w:rPr>
  </w:style>
  <w:style w:type="character" w:customStyle="1" w:styleId="floatleft">
    <w:name w:val="floatleft"/>
    <w:basedOn w:val="DefaultParagraphFont"/>
    <w:rsid w:val="00127BEC"/>
  </w:style>
  <w:style w:type="character" w:customStyle="1" w:styleId="floatright">
    <w:name w:val="floatright"/>
    <w:basedOn w:val="DefaultParagraphFont"/>
    <w:rsid w:val="00127BEC"/>
  </w:style>
  <w:style w:type="paragraph" w:customStyle="1" w:styleId="hotroute2">
    <w:name w:val="hot route"/>
    <w:basedOn w:val="Normal"/>
    <w:rsid w:val="00127BEC"/>
    <w:pPr>
      <w:ind w:left="288"/>
    </w:pPr>
    <w:rPr>
      <w:rFonts w:eastAsia="Cambria"/>
      <w:sz w:val="18"/>
    </w:rPr>
  </w:style>
  <w:style w:type="character" w:customStyle="1" w:styleId="newstext">
    <w:name w:val="newstext"/>
    <w:basedOn w:val="DefaultParagraphFont"/>
    <w:rsid w:val="00127BEC"/>
  </w:style>
  <w:style w:type="character" w:customStyle="1" w:styleId="meta-sep">
    <w:name w:val="meta-sep"/>
    <w:basedOn w:val="DefaultParagraphFont"/>
    <w:rsid w:val="00127BEC"/>
  </w:style>
  <w:style w:type="character" w:customStyle="1" w:styleId="entry-date">
    <w:name w:val="entry-date"/>
    <w:basedOn w:val="DefaultParagraphFont"/>
    <w:rsid w:val="00127BEC"/>
  </w:style>
  <w:style w:type="character" w:customStyle="1" w:styleId="timestamp">
    <w:name w:val="timestamp"/>
    <w:basedOn w:val="DefaultParagraphFont"/>
    <w:rsid w:val="00127BEC"/>
  </w:style>
  <w:style w:type="character" w:customStyle="1" w:styleId="cardChar20">
    <w:name w:val="card Char2"/>
    <w:basedOn w:val="DefaultParagraphFont"/>
    <w:uiPriority w:val="99"/>
    <w:rsid w:val="00127BEC"/>
  </w:style>
  <w:style w:type="character" w:customStyle="1" w:styleId="storytext">
    <w:name w:val="storytext"/>
    <w:basedOn w:val="DefaultParagraphFont"/>
    <w:rsid w:val="00127BEC"/>
  </w:style>
  <w:style w:type="character" w:customStyle="1" w:styleId="A3">
    <w:name w:val="A3"/>
    <w:uiPriority w:val="99"/>
    <w:rsid w:val="00127BEC"/>
    <w:rPr>
      <w:rFonts w:cs="Interstate"/>
      <w:color w:val="000000"/>
      <w:sz w:val="20"/>
      <w:szCs w:val="20"/>
    </w:rPr>
  </w:style>
  <w:style w:type="character" w:customStyle="1" w:styleId="A15">
    <w:name w:val="A1"/>
    <w:uiPriority w:val="99"/>
    <w:rsid w:val="00127BEC"/>
    <w:rPr>
      <w:rFonts w:cs="Fairfield LT Std Medium"/>
      <w:color w:val="000000"/>
      <w:sz w:val="48"/>
      <w:szCs w:val="48"/>
    </w:rPr>
  </w:style>
  <w:style w:type="character" w:customStyle="1" w:styleId="boldness1">
    <w:name w:val="boldness1"/>
    <w:rsid w:val="00127BEC"/>
  </w:style>
  <w:style w:type="paragraph" w:customStyle="1" w:styleId="CM25">
    <w:name w:val="CM25"/>
    <w:basedOn w:val="Default"/>
    <w:next w:val="Default"/>
    <w:qFormat/>
    <w:rsid w:val="00127BEC"/>
    <w:pPr>
      <w:widowControl w:val="0"/>
      <w:spacing w:after="233" w:line="240" w:lineRule="auto"/>
    </w:pPr>
    <w:rPr>
      <w:rFonts w:ascii="Arial Narrow" w:eastAsia="Times New Roman" w:hAnsi="Arial Narrow" w:cs="Times New Roman"/>
    </w:rPr>
  </w:style>
  <w:style w:type="character" w:customStyle="1" w:styleId="StyleBold1">
    <w:name w:val="Style Bold1"/>
    <w:rsid w:val="00127BEC"/>
    <w:rPr>
      <w:rFonts w:ascii="Georgia" w:hAnsi="Georgia" w:hint="default"/>
      <w:b/>
      <w:bCs/>
      <w:sz w:val="22"/>
    </w:rPr>
  </w:style>
  <w:style w:type="paragraph" w:customStyle="1" w:styleId="boldcite">
    <w:name w:val="bold cite"/>
    <w:basedOn w:val="Normal"/>
    <w:link w:val="boldciteChar4"/>
    <w:qFormat/>
    <w:rsid w:val="00127BEC"/>
    <w:rPr>
      <w:rFonts w:eastAsia="Times New Roman"/>
      <w:b/>
      <w:color w:val="000000"/>
      <w:u w:val="thick" w:color="000000"/>
    </w:rPr>
  </w:style>
  <w:style w:type="character" w:customStyle="1" w:styleId="articlelocation">
    <w:name w:val="articlelocation"/>
    <w:rsid w:val="00127BEC"/>
  </w:style>
  <w:style w:type="paragraph" w:customStyle="1" w:styleId="tagCharChar">
    <w:name w:val="tag Char Char"/>
    <w:basedOn w:val="Normal"/>
    <w:link w:val="tagCharCharChar"/>
    <w:rsid w:val="00127BEC"/>
    <w:rPr>
      <w:rFonts w:eastAsia="Times New Roman"/>
      <w:b/>
      <w:bCs/>
    </w:rPr>
  </w:style>
  <w:style w:type="paragraph" w:customStyle="1" w:styleId="cardCharCharCharCharCharCharCharCharCharCharCharCharCharCharCharCharCharCharCharChar">
    <w:name w:val="card Char Char Char Char Char Char Char Char Char Char Char Char Char Char Char Char Char Char Char Char"/>
    <w:basedOn w:val="Normal"/>
    <w:rsid w:val="00127BEC"/>
    <w:pPr>
      <w:ind w:left="400"/>
    </w:pPr>
    <w:rPr>
      <w:rFonts w:eastAsia="Times New Roman"/>
    </w:rPr>
  </w:style>
  <w:style w:type="character" w:customStyle="1" w:styleId="UnderlinesCharChar1">
    <w:name w:val="Underlines Char Char1"/>
    <w:basedOn w:val="DefaultParagraphFont"/>
    <w:rsid w:val="00127BEC"/>
    <w:rPr>
      <w:rFonts w:eastAsia="SimSun" w:cs="Arial"/>
      <w:b/>
      <w:bCs/>
      <w:sz w:val="22"/>
      <w:szCs w:val="26"/>
      <w:u w:val="single"/>
      <w:lang w:val="en-US" w:eastAsia="zh-CN" w:bidi="ar-SA"/>
    </w:rPr>
  </w:style>
  <w:style w:type="character" w:customStyle="1" w:styleId="genderedlanChar">
    <w:name w:val="gendered lan Char"/>
    <w:basedOn w:val="DefaultParagraphFont"/>
    <w:uiPriority w:val="99"/>
    <w:rsid w:val="00127BEC"/>
    <w:rPr>
      <w:rFonts w:cs="Times New Roman"/>
      <w:strike/>
      <w:sz w:val="22"/>
    </w:rPr>
  </w:style>
  <w:style w:type="character" w:customStyle="1" w:styleId="goohl1">
    <w:name w:val="goohl1"/>
    <w:basedOn w:val="DefaultParagraphFont"/>
    <w:rsid w:val="00127BEC"/>
    <w:rPr>
      <w:rFonts w:cs="Times New Roman"/>
    </w:rPr>
  </w:style>
  <w:style w:type="character" w:customStyle="1" w:styleId="doctitle">
    <w:name w:val="doctitle"/>
    <w:basedOn w:val="DefaultParagraphFont"/>
    <w:rsid w:val="00127BEC"/>
    <w:rPr>
      <w:rFonts w:cs="Times New Roman"/>
    </w:rPr>
  </w:style>
  <w:style w:type="character" w:customStyle="1" w:styleId="iagsheaderlarge">
    <w:name w:val="iags_header_large"/>
    <w:basedOn w:val="DefaultParagraphFont"/>
    <w:uiPriority w:val="99"/>
    <w:rsid w:val="00127BEC"/>
    <w:rPr>
      <w:rFonts w:cs="Times New Roman"/>
    </w:rPr>
  </w:style>
  <w:style w:type="character" w:customStyle="1" w:styleId="textnew">
    <w:name w:val="textnew"/>
    <w:basedOn w:val="DefaultParagraphFont"/>
    <w:uiPriority w:val="99"/>
    <w:rsid w:val="00127BEC"/>
    <w:rPr>
      <w:rFonts w:cs="Times New Roman"/>
    </w:rPr>
  </w:style>
  <w:style w:type="paragraph" w:styleId="Index1">
    <w:name w:val="index 1"/>
    <w:basedOn w:val="Normal"/>
    <w:next w:val="Normal"/>
    <w:autoRedefine/>
    <w:uiPriority w:val="99"/>
    <w:semiHidden/>
    <w:rsid w:val="00127BEC"/>
    <w:pPr>
      <w:ind w:left="200" w:hanging="200"/>
    </w:pPr>
    <w:rPr>
      <w:rFonts w:eastAsia="Times New Roman"/>
      <w:sz w:val="20"/>
    </w:rPr>
  </w:style>
  <w:style w:type="character" w:customStyle="1" w:styleId="tooltip">
    <w:name w:val="tooltip"/>
    <w:basedOn w:val="DefaultParagraphFont"/>
    <w:uiPriority w:val="99"/>
    <w:rsid w:val="00127BEC"/>
    <w:rPr>
      <w:rFonts w:cs="Times New Roman"/>
    </w:rPr>
  </w:style>
  <w:style w:type="character" w:customStyle="1" w:styleId="itemfirstlastodd">
    <w:name w:val="item first last odd"/>
    <w:basedOn w:val="DefaultParagraphFont"/>
    <w:uiPriority w:val="99"/>
    <w:rsid w:val="00127BEC"/>
    <w:rPr>
      <w:rFonts w:cs="Times New Roman"/>
    </w:rPr>
  </w:style>
  <w:style w:type="paragraph" w:styleId="HTMLAddress">
    <w:name w:val="HTML Address"/>
    <w:basedOn w:val="Normal"/>
    <w:link w:val="HTMLAddressChar"/>
    <w:uiPriority w:val="99"/>
    <w:rsid w:val="00127BEC"/>
    <w:rPr>
      <w:rFonts w:eastAsia="Times New Roman"/>
      <w:i/>
      <w:iCs/>
    </w:rPr>
  </w:style>
  <w:style w:type="character" w:customStyle="1" w:styleId="HTMLAddressChar">
    <w:name w:val="HTML Address Char"/>
    <w:basedOn w:val="DefaultParagraphFont"/>
    <w:link w:val="HTMLAddress"/>
    <w:uiPriority w:val="99"/>
    <w:rsid w:val="00127BEC"/>
    <w:rPr>
      <w:rFonts w:ascii="Calibri" w:eastAsia="Times New Roman" w:hAnsi="Calibri" w:cs="Calibri"/>
      <w:i/>
      <w:iCs/>
      <w:sz w:val="22"/>
    </w:rPr>
  </w:style>
  <w:style w:type="character" w:customStyle="1" w:styleId="firstlast">
    <w:name w:val="first last"/>
    <w:basedOn w:val="DefaultParagraphFont"/>
    <w:uiPriority w:val="99"/>
    <w:rsid w:val="00127BEC"/>
    <w:rPr>
      <w:rFonts w:cs="Times New Roman"/>
    </w:rPr>
  </w:style>
  <w:style w:type="paragraph" w:customStyle="1" w:styleId="firstlast1">
    <w:name w:val="first last1"/>
    <w:basedOn w:val="Normal"/>
    <w:uiPriority w:val="99"/>
    <w:rsid w:val="00127BEC"/>
    <w:pPr>
      <w:spacing w:before="100" w:beforeAutospacing="1" w:after="100" w:afterAutospacing="1"/>
    </w:pPr>
    <w:rPr>
      <w:rFonts w:eastAsia="Times New Roman"/>
    </w:rPr>
  </w:style>
  <w:style w:type="character" w:customStyle="1" w:styleId="selectbg">
    <w:name w:val="select_bg"/>
    <w:basedOn w:val="DefaultParagraphFont"/>
    <w:uiPriority w:val="99"/>
    <w:rsid w:val="00127BEC"/>
    <w:rPr>
      <w:rFonts w:cs="Times New Roman"/>
    </w:rPr>
  </w:style>
  <w:style w:type="paragraph" w:customStyle="1" w:styleId="issuedetails">
    <w:name w:val="issue_details"/>
    <w:basedOn w:val="Normal"/>
    <w:uiPriority w:val="99"/>
    <w:rsid w:val="00127BEC"/>
    <w:pPr>
      <w:spacing w:before="100" w:beforeAutospacing="1" w:after="100" w:afterAutospacing="1"/>
    </w:pPr>
    <w:rPr>
      <w:rFonts w:eastAsia="Times New Roman"/>
    </w:rPr>
  </w:style>
  <w:style w:type="paragraph" w:customStyle="1" w:styleId="articleparagraph0">
    <w:name w:val="articleparagraph"/>
    <w:basedOn w:val="Normal"/>
    <w:rsid w:val="00127BEC"/>
    <w:pPr>
      <w:spacing w:before="100" w:beforeAutospacing="1" w:after="100" w:afterAutospacing="1"/>
    </w:pPr>
    <w:rPr>
      <w:rFonts w:ascii="Times" w:hAnsi="Times"/>
      <w:sz w:val="20"/>
      <w:szCs w:val="20"/>
    </w:rPr>
  </w:style>
  <w:style w:type="paragraph" w:customStyle="1" w:styleId="articlebodynormaltext">
    <w:name w:val="articlebody_normaltext"/>
    <w:basedOn w:val="Normal"/>
    <w:rsid w:val="00127BEC"/>
    <w:pPr>
      <w:spacing w:before="100" w:beforeAutospacing="1" w:after="100" w:afterAutospacing="1"/>
    </w:pPr>
    <w:rPr>
      <w:rFonts w:eastAsia="Calibri"/>
    </w:rPr>
  </w:style>
  <w:style w:type="character" w:customStyle="1" w:styleId="subhdb">
    <w:name w:val="subhd_b"/>
    <w:basedOn w:val="DefaultParagraphFont"/>
    <w:rsid w:val="00127BEC"/>
  </w:style>
  <w:style w:type="character" w:customStyle="1" w:styleId="f9black">
    <w:name w:val="f9black"/>
    <w:basedOn w:val="DefaultParagraphFont"/>
    <w:rsid w:val="00127BEC"/>
  </w:style>
  <w:style w:type="character" w:customStyle="1" w:styleId="homecentertextnormal">
    <w:name w:val="homecentertextnormal"/>
    <w:basedOn w:val="DefaultParagraphFont"/>
    <w:rsid w:val="00127BEC"/>
  </w:style>
  <w:style w:type="character" w:customStyle="1" w:styleId="paperarticletitle">
    <w:name w:val="paperarticletitle"/>
    <w:rsid w:val="00127BEC"/>
  </w:style>
  <w:style w:type="paragraph" w:customStyle="1" w:styleId="StyleStyleArialNarrow9ptLeft-075ArialNarrow">
    <w:name w:val="Style Style Arial Narrow 9 pt Left:  -0.75&quot; + Arial Narrow"/>
    <w:basedOn w:val="Normal"/>
    <w:link w:val="StyleStyleArialNarrow9ptLeft-075ArialNarrowChar"/>
    <w:uiPriority w:val="99"/>
    <w:qFormat/>
    <w:rsid w:val="00127BEC"/>
    <w:pPr>
      <w:ind w:left="-1080" w:right="1728"/>
    </w:pPr>
    <w:rPr>
      <w:rFonts w:ascii="Arial Narrow" w:eastAsia="Times New Roman" w:hAnsi="Arial Narrow"/>
      <w:sz w:val="18"/>
      <w:szCs w:val="20"/>
      <w:lang w:val="x-none" w:eastAsia="x-none"/>
    </w:rPr>
  </w:style>
  <w:style w:type="character" w:customStyle="1" w:styleId="StyleStyleArialNarrow9ptLeft-075ArialNarrowChar">
    <w:name w:val="Style Style Arial Narrow 9 pt Left:  -0.75&quot; + Arial Narrow Char"/>
    <w:link w:val="StyleStyleArialNarrow9ptLeft-075ArialNarrow"/>
    <w:uiPriority w:val="99"/>
    <w:rsid w:val="00127BEC"/>
    <w:rPr>
      <w:rFonts w:ascii="Arial Narrow" w:eastAsia="Times New Roman" w:hAnsi="Arial Narrow" w:cs="Calibri"/>
      <w:sz w:val="18"/>
      <w:szCs w:val="20"/>
      <w:lang w:val="x-none" w:eastAsia="x-none"/>
    </w:rPr>
  </w:style>
  <w:style w:type="paragraph" w:customStyle="1" w:styleId="StyleStyleCardTextLeft-075Right0">
    <w:name w:val="Style Style Card Text + Left:  -0.75&quot; + Right:  0&quot;"/>
    <w:basedOn w:val="Normal"/>
    <w:link w:val="StyleStyleCardTextLeft-075Right0Char"/>
    <w:autoRedefine/>
    <w:qFormat/>
    <w:rsid w:val="00127BEC"/>
    <w:pPr>
      <w:ind w:left="-1080"/>
    </w:pPr>
    <w:rPr>
      <w:rFonts w:ascii="Arial Narrow" w:eastAsia="Times New Roman" w:hAnsi="Arial Narrow"/>
      <w:szCs w:val="20"/>
      <w:lang w:val="x-none" w:eastAsia="x-none"/>
    </w:rPr>
  </w:style>
  <w:style w:type="character" w:customStyle="1" w:styleId="StyleStyleCardTextLeft-075Right0Char">
    <w:name w:val="Style Style Card Text + Left:  -0.75&quot; + Right:  0&quot; Char"/>
    <w:link w:val="StyleStyleCardTextLeft-075Right0"/>
    <w:rsid w:val="00127BEC"/>
    <w:rPr>
      <w:rFonts w:ascii="Arial Narrow" w:eastAsia="Times New Roman" w:hAnsi="Arial Narrow" w:cs="Calibri"/>
      <w:sz w:val="22"/>
      <w:szCs w:val="20"/>
      <w:lang w:val="x-none" w:eastAsia="x-none"/>
    </w:rPr>
  </w:style>
  <w:style w:type="paragraph" w:customStyle="1" w:styleId="StyleArialNarrow12ptBoldLeft-075">
    <w:name w:val="Style Arial Narrow 12 pt Bold Left:  -0.75&quot;"/>
    <w:basedOn w:val="Normal"/>
    <w:link w:val="StyleArialNarrow12ptBoldLeft-075Char"/>
    <w:rsid w:val="00127BEC"/>
    <w:pPr>
      <w:ind w:left="-1080"/>
    </w:pPr>
    <w:rPr>
      <w:rFonts w:ascii="Arial Narrow" w:eastAsia="Times New Roman" w:hAnsi="Arial Narrow"/>
      <w:b/>
      <w:bCs/>
      <w:szCs w:val="20"/>
      <w:lang w:val="x-none" w:eastAsia="x-none"/>
    </w:rPr>
  </w:style>
  <w:style w:type="character" w:customStyle="1" w:styleId="StyleArialNarrow12ptBoldLeft-075Char">
    <w:name w:val="Style Arial Narrow 12 pt Bold Left:  -0.75&quot; Char"/>
    <w:link w:val="StyleArialNarrow12ptBoldLeft-075"/>
    <w:rsid w:val="00127BEC"/>
    <w:rPr>
      <w:rFonts w:ascii="Arial Narrow" w:eastAsia="Times New Roman" w:hAnsi="Arial Narrow" w:cs="Calibri"/>
      <w:b/>
      <w:bCs/>
      <w:sz w:val="22"/>
      <w:szCs w:val="20"/>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rsid w:val="00127BEC"/>
    <w:pPr>
      <w:ind w:left="-1080" w:right="1728"/>
    </w:pPr>
    <w:rPr>
      <w:rFonts w:ascii="Arial Narrow" w:eastAsia="Times New Roman" w:hAnsi="Arial Narrow"/>
      <w:szCs w:val="20"/>
      <w:u w:val="single"/>
      <w:bdr w:val="single" w:sz="4" w:space="0" w:color="auto"/>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rsid w:val="00127BEC"/>
    <w:rPr>
      <w:rFonts w:ascii="Arial Narrow" w:eastAsia="Times New Roman" w:hAnsi="Arial Narrow" w:cs="Calibri"/>
      <w:sz w:val="22"/>
      <w:szCs w:val="20"/>
      <w:u w:val="single"/>
      <w:bdr w:val="single" w:sz="4" w:space="0" w:color="auto"/>
      <w:lang w:val="x-none" w:eastAsia="x-none"/>
    </w:rPr>
  </w:style>
  <w:style w:type="character" w:customStyle="1" w:styleId="UnderlineEmphasisChar">
    <w:name w:val="Underline + Emphasis Char"/>
    <w:basedOn w:val="DefaultParagraphFont"/>
    <w:link w:val="UnderlineEmphasis"/>
    <w:locked/>
    <w:rsid w:val="00127BEC"/>
    <w:rPr>
      <w:rFonts w:ascii="Times New Roman" w:hAnsi="Times New Roman" w:cs="Times New Roman"/>
      <w:b/>
      <w:color w:val="000000" w:themeColor="text1"/>
      <w:u w:val="single"/>
    </w:rPr>
  </w:style>
  <w:style w:type="paragraph" w:customStyle="1" w:styleId="UnderlineEmphasis">
    <w:name w:val="Underline + Emphasis"/>
    <w:basedOn w:val="Normal"/>
    <w:next w:val="Normal"/>
    <w:link w:val="UnderlineEmphasisChar"/>
    <w:autoRedefine/>
    <w:qFormat/>
    <w:rsid w:val="00127BEC"/>
    <w:rPr>
      <w:rFonts w:ascii="Times New Roman" w:hAnsi="Times New Roman" w:cs="Times New Roman"/>
      <w:b/>
      <w:color w:val="000000" w:themeColor="text1"/>
      <w:sz w:val="24"/>
      <w:u w:val="single"/>
    </w:rPr>
  </w:style>
  <w:style w:type="character" w:customStyle="1" w:styleId="CardTextCharChar0">
    <w:name w:val="CardText Char Char"/>
    <w:basedOn w:val="DefaultParagraphFont"/>
    <w:rsid w:val="00127BEC"/>
    <w:rPr>
      <w:sz w:val="22"/>
      <w:szCs w:val="22"/>
      <w:u w:val="thick"/>
      <w:lang w:val="en-US" w:eastAsia="en-US" w:bidi="ar-SA"/>
    </w:rPr>
  </w:style>
  <w:style w:type="character" w:customStyle="1" w:styleId="tagChar1">
    <w:name w:val="tag Char1"/>
    <w:rsid w:val="00127BEC"/>
    <w:rPr>
      <w:b/>
      <w:sz w:val="24"/>
      <w:lang w:val="en-US" w:eastAsia="en-US" w:bidi="ar-SA"/>
    </w:rPr>
  </w:style>
  <w:style w:type="character" w:customStyle="1" w:styleId="detailsbox">
    <w:name w:val="detailsbox"/>
    <w:basedOn w:val="DefaultParagraphFont"/>
    <w:rsid w:val="00127BEC"/>
  </w:style>
  <w:style w:type="character" w:customStyle="1" w:styleId="groupheading1">
    <w:name w:val="groupheading1"/>
    <w:basedOn w:val="DefaultParagraphFont"/>
    <w:rsid w:val="00127BEC"/>
    <w:rPr>
      <w:rFonts w:ascii="Verdana" w:hAnsi="Verdana" w:hint="default"/>
      <w:b/>
      <w:bCs/>
      <w:sz w:val="19"/>
      <w:szCs w:val="19"/>
    </w:rPr>
  </w:style>
  <w:style w:type="character" w:customStyle="1" w:styleId="documentbody1">
    <w:name w:val="documentbody1"/>
    <w:basedOn w:val="DefaultParagraphFont"/>
    <w:rsid w:val="00127BEC"/>
    <w:rPr>
      <w:rFonts w:ascii="Verdana" w:hAnsi="Verdana" w:hint="default"/>
      <w:sz w:val="19"/>
      <w:szCs w:val="19"/>
    </w:rPr>
  </w:style>
  <w:style w:type="character" w:customStyle="1" w:styleId="A5">
    <w:name w:val="A5"/>
    <w:uiPriority w:val="99"/>
    <w:rsid w:val="00127BEC"/>
    <w:rPr>
      <w:rFonts w:ascii="Times New Roman" w:hAnsi="Times New Roman" w:cs="Times New Roman"/>
      <w:color w:val="000000"/>
      <w:sz w:val="13"/>
      <w:szCs w:val="13"/>
    </w:rPr>
  </w:style>
  <w:style w:type="character" w:customStyle="1" w:styleId="person-name">
    <w:name w:val="person-name"/>
    <w:basedOn w:val="DefaultParagraphFont"/>
    <w:rsid w:val="00127BEC"/>
  </w:style>
  <w:style w:type="character" w:customStyle="1" w:styleId="-SmallText-">
    <w:name w:val="-Small Text-"/>
    <w:rsid w:val="00127BEC"/>
    <w:rPr>
      <w:rFonts w:ascii="Garamond" w:hAnsi="Garamond" w:cs="Times New Roman"/>
      <w:sz w:val="16"/>
    </w:rPr>
  </w:style>
  <w:style w:type="character" w:customStyle="1" w:styleId="articoloinside">
    <w:name w:val="articolo_inside"/>
    <w:rsid w:val="00127BEC"/>
  </w:style>
  <w:style w:type="paragraph" w:customStyle="1" w:styleId="pagetools">
    <w:name w:val="pagetools"/>
    <w:basedOn w:val="Normal"/>
    <w:qFormat/>
    <w:rsid w:val="00127BEC"/>
    <w:pPr>
      <w:spacing w:before="100" w:beforeAutospacing="1" w:after="100" w:afterAutospacing="1"/>
    </w:pPr>
    <w:rPr>
      <w:rFonts w:eastAsia="Times New Roman"/>
    </w:rPr>
  </w:style>
  <w:style w:type="character" w:customStyle="1" w:styleId="itxtrst">
    <w:name w:val="itxtrst"/>
    <w:basedOn w:val="DefaultParagraphFont"/>
    <w:rsid w:val="00127BEC"/>
  </w:style>
  <w:style w:type="character" w:customStyle="1" w:styleId="desc">
    <w:name w:val="desc"/>
    <w:basedOn w:val="DefaultParagraphFont"/>
    <w:rsid w:val="00127BEC"/>
  </w:style>
  <w:style w:type="character" w:customStyle="1" w:styleId="job">
    <w:name w:val="job"/>
    <w:basedOn w:val="DefaultParagraphFont"/>
    <w:rsid w:val="00127BEC"/>
  </w:style>
  <w:style w:type="character" w:customStyle="1" w:styleId="company">
    <w:name w:val="company"/>
    <w:basedOn w:val="DefaultParagraphFont"/>
    <w:rsid w:val="00127BEC"/>
  </w:style>
  <w:style w:type="paragraph" w:customStyle="1" w:styleId="HeadingsBase">
    <w:name w:val="Headings Base"/>
    <w:basedOn w:val="Normal"/>
    <w:link w:val="HeadingsBaseChar"/>
    <w:qFormat/>
    <w:rsid w:val="00127BEC"/>
    <w:pPr>
      <w:keepNext/>
      <w:keepLines/>
      <w:suppressAutoHyphens/>
      <w:spacing w:before="20" w:after="120"/>
      <w:jc w:val="center"/>
    </w:pPr>
    <w:rPr>
      <w:b/>
      <w:kern w:val="32"/>
      <w:sz w:val="32"/>
    </w:rPr>
  </w:style>
  <w:style w:type="character" w:customStyle="1" w:styleId="underline3">
    <w:name w:val="underline3"/>
    <w:basedOn w:val="underline2"/>
    <w:rsid w:val="00127BEC"/>
    <w:rPr>
      <w:u w:val="single"/>
      <w:bdr w:val="none" w:sz="0" w:space="0" w:color="auto"/>
      <w:shd w:val="clear" w:color="auto" w:fill="FFFF00"/>
    </w:rPr>
  </w:style>
  <w:style w:type="paragraph" w:customStyle="1" w:styleId="HeadingFake">
    <w:name w:val="Heading Fake"/>
    <w:basedOn w:val="Heading3"/>
    <w:qFormat/>
    <w:rsid w:val="00127BEC"/>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127BEC"/>
    <w:pPr>
      <w:spacing w:line="480" w:lineRule="auto"/>
      <w:ind w:firstLine="720"/>
    </w:pPr>
    <w:rPr>
      <w:kern w:val="32"/>
    </w:rPr>
  </w:style>
  <w:style w:type="paragraph" w:customStyle="1" w:styleId="SchoolBlockQuote">
    <w:name w:val="School Block Quote"/>
    <w:basedOn w:val="SchoolPaper"/>
    <w:qFormat/>
    <w:rsid w:val="00127BEC"/>
  </w:style>
  <w:style w:type="paragraph" w:customStyle="1" w:styleId="SchoolWorksCited">
    <w:name w:val="School Works Cited"/>
    <w:basedOn w:val="SchoolPaper"/>
    <w:qFormat/>
    <w:rsid w:val="00127BEC"/>
  </w:style>
  <w:style w:type="paragraph" w:customStyle="1" w:styleId="BlockQuote">
    <w:name w:val="Block Quote"/>
    <w:basedOn w:val="Normal"/>
    <w:qFormat/>
    <w:rsid w:val="00127BEC"/>
    <w:pPr>
      <w:ind w:left="720" w:right="720"/>
    </w:pPr>
    <w:rPr>
      <w:kern w:val="32"/>
    </w:rPr>
  </w:style>
  <w:style w:type="character" w:customStyle="1" w:styleId="menu">
    <w:name w:val="menu"/>
    <w:basedOn w:val="DefaultParagraphFont"/>
    <w:rsid w:val="00127BEC"/>
  </w:style>
  <w:style w:type="paragraph" w:customStyle="1" w:styleId="PaperBody">
    <w:name w:val="Paper Body"/>
    <w:basedOn w:val="Normal"/>
    <w:qFormat/>
    <w:rsid w:val="00127BEC"/>
    <w:pPr>
      <w:spacing w:line="480" w:lineRule="auto"/>
      <w:ind w:firstLine="720"/>
    </w:pPr>
    <w:rPr>
      <w:kern w:val="32"/>
    </w:rPr>
  </w:style>
  <w:style w:type="paragraph" w:customStyle="1" w:styleId="PaperCitation">
    <w:name w:val="Paper Citation"/>
    <w:basedOn w:val="Normal"/>
    <w:qFormat/>
    <w:rsid w:val="00127BEC"/>
    <w:pPr>
      <w:spacing w:line="480" w:lineRule="auto"/>
      <w:ind w:left="720" w:hanging="720"/>
    </w:pPr>
    <w:rPr>
      <w:kern w:val="32"/>
    </w:rPr>
  </w:style>
  <w:style w:type="character" w:customStyle="1" w:styleId="HeadingsBaseChar">
    <w:name w:val="Headings Base Char"/>
    <w:basedOn w:val="DefaultParagraphFont"/>
    <w:link w:val="HeadingsBase"/>
    <w:rsid w:val="00127BEC"/>
    <w:rPr>
      <w:rFonts w:ascii="Calibri" w:hAnsi="Calibri" w:cs="Calibri"/>
      <w:b/>
      <w:kern w:val="32"/>
      <w:sz w:val="32"/>
    </w:rPr>
  </w:style>
  <w:style w:type="character" w:customStyle="1" w:styleId="hatChar">
    <w:name w:val="hat Char"/>
    <w:basedOn w:val="DefaultParagraphFont"/>
    <w:link w:val="hat"/>
    <w:rsid w:val="00127BEC"/>
    <w:rPr>
      <w:rFonts w:ascii="Calibri" w:eastAsia="Times New Roman" w:hAnsi="Calibri" w:cs="Arial"/>
      <w:b/>
      <w:bCs/>
      <w:sz w:val="32"/>
      <w:u w:val="single"/>
    </w:rPr>
  </w:style>
  <w:style w:type="character" w:customStyle="1" w:styleId="publisher">
    <w:name w:val="publisher"/>
    <w:basedOn w:val="DefaultParagraphFont"/>
    <w:rsid w:val="00127BEC"/>
  </w:style>
  <w:style w:type="character" w:customStyle="1" w:styleId="pubyear">
    <w:name w:val="pubyear"/>
    <w:basedOn w:val="DefaultParagraphFont"/>
    <w:rsid w:val="00127BEC"/>
  </w:style>
  <w:style w:type="character" w:customStyle="1" w:styleId="pubcity">
    <w:name w:val="pubcity"/>
    <w:basedOn w:val="DefaultParagraphFont"/>
    <w:rsid w:val="00127BEC"/>
  </w:style>
  <w:style w:type="character" w:customStyle="1" w:styleId="bodycontentlink">
    <w:name w:val="bodycontentlink"/>
    <w:basedOn w:val="DefaultParagraphFont"/>
    <w:rsid w:val="00127BEC"/>
  </w:style>
  <w:style w:type="paragraph" w:customStyle="1" w:styleId="B-TagCite">
    <w:name w:val="B-TagCite"/>
    <w:qFormat/>
    <w:rsid w:val="00127BEC"/>
    <w:pPr>
      <w:keepNext/>
      <w:tabs>
        <w:tab w:val="num" w:pos="360"/>
      </w:tabs>
      <w:ind w:left="360" w:hanging="360"/>
      <w:outlineLvl w:val="0"/>
    </w:pPr>
    <w:rPr>
      <w:rFonts w:ascii="Garamond" w:eastAsia="MS Gothic" w:hAnsi="Garamond" w:cs="Times New Roman"/>
      <w:b/>
      <w:lang w:eastAsia="zh-CN"/>
    </w:rPr>
  </w:style>
  <w:style w:type="paragraph" w:customStyle="1" w:styleId="C-Text">
    <w:name w:val="C-Text"/>
    <w:basedOn w:val="Normal"/>
    <w:qFormat/>
    <w:rsid w:val="00127BEC"/>
    <w:pPr>
      <w:tabs>
        <w:tab w:val="num" w:pos="720"/>
      </w:tabs>
      <w:ind w:left="720" w:hanging="360"/>
    </w:pPr>
    <w:rPr>
      <w:rFonts w:ascii="Garamond" w:hAnsi="Garamond"/>
    </w:rPr>
  </w:style>
  <w:style w:type="character" w:customStyle="1" w:styleId="ecdate">
    <w:name w:val="ec_date"/>
    <w:basedOn w:val="DefaultParagraphFont"/>
    <w:rsid w:val="00127BEC"/>
    <w:rPr>
      <w:rFonts w:ascii="Verdana" w:hAnsi="Verdana" w:hint="default"/>
      <w:sz w:val="20"/>
      <w:szCs w:val="20"/>
      <w:shd w:val="clear" w:color="auto" w:fill="FFFFFF"/>
    </w:rPr>
  </w:style>
  <w:style w:type="paragraph" w:customStyle="1" w:styleId="ecmsonormal">
    <w:name w:val="ec_msonormal"/>
    <w:basedOn w:val="Normal"/>
    <w:qFormat/>
    <w:rsid w:val="00127BEC"/>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127BEC"/>
  </w:style>
  <w:style w:type="character" w:customStyle="1" w:styleId="hittermhilite">
    <w:name w:val="hittermhilite"/>
    <w:basedOn w:val="DefaultParagraphFont"/>
    <w:rsid w:val="00127BEC"/>
  </w:style>
  <w:style w:type="character" w:customStyle="1" w:styleId="BoldUnderlineChar3">
    <w:name w:val="Bold + Underline Char"/>
    <w:basedOn w:val="DefaultParagraphFont"/>
    <w:rsid w:val="00127BEC"/>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127BEC"/>
    <w:pPr>
      <w:autoSpaceDE w:val="0"/>
      <w:autoSpaceDN w:val="0"/>
      <w:adjustRightInd w:val="0"/>
      <w:ind w:left="432" w:right="432"/>
      <w:jc w:val="both"/>
    </w:pPr>
    <w:rPr>
      <w:u w:val="thick"/>
    </w:rPr>
  </w:style>
  <w:style w:type="character" w:customStyle="1" w:styleId="CharacterStyle7">
    <w:name w:val="Character Style 7"/>
    <w:rsid w:val="00127BEC"/>
    <w:rPr>
      <w:rFonts w:ascii="Arial Narrow" w:hAnsi="Arial Narrow" w:cs="Arial Narrow"/>
      <w:sz w:val="20"/>
      <w:szCs w:val="20"/>
      <w:u w:val="single"/>
    </w:rPr>
  </w:style>
  <w:style w:type="character" w:customStyle="1" w:styleId="StyleStyle4Char">
    <w:name w:val="Style Style4 + Char"/>
    <w:basedOn w:val="DefaultParagraphFont"/>
    <w:rsid w:val="00127BEC"/>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27BEC"/>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127BEC"/>
    <w:rPr>
      <w:rFonts w:ascii="Verdana" w:hAnsi="Verdana"/>
      <w:sz w:val="21"/>
      <w:szCs w:val="21"/>
      <w:u w:val="thick"/>
    </w:rPr>
  </w:style>
  <w:style w:type="character" w:customStyle="1" w:styleId="UnderlinedEvidenceCharChar">
    <w:name w:val="Underlined Evidence Char Char"/>
    <w:basedOn w:val="DefaultParagraphFont"/>
    <w:rsid w:val="00127BEC"/>
    <w:rPr>
      <w:rFonts w:ascii="Verdana" w:hAnsi="Verdana"/>
      <w:sz w:val="21"/>
      <w:szCs w:val="21"/>
      <w:u w:val="thick"/>
      <w:lang w:val="en-US" w:eastAsia="en-US" w:bidi="ar-SA"/>
    </w:rPr>
  </w:style>
  <w:style w:type="paragraph" w:customStyle="1" w:styleId="CiteReal">
    <w:name w:val="Cite Real"/>
    <w:basedOn w:val="Normal"/>
    <w:next w:val="Normal"/>
    <w:qFormat/>
    <w:rsid w:val="00127BEC"/>
    <w:rPr>
      <w:rFonts w:eastAsia="MS Mincho"/>
      <w:b/>
      <w:u w:val="single"/>
    </w:rPr>
  </w:style>
  <w:style w:type="character" w:customStyle="1" w:styleId="StyleUnderlineBold0">
    <w:name w:val="Style Underline + Bold"/>
    <w:rsid w:val="00127BEC"/>
    <w:rPr>
      <w:b/>
      <w:bCs/>
      <w:u w:val="single"/>
    </w:rPr>
  </w:style>
  <w:style w:type="character" w:customStyle="1" w:styleId="Underline-Highlighted">
    <w:name w:val="Underline-Highlighted"/>
    <w:uiPriority w:val="1"/>
    <w:qFormat/>
    <w:rsid w:val="00127BEC"/>
    <w:rPr>
      <w:rFonts w:ascii="Cambria" w:hAnsi="Cambria"/>
      <w:sz w:val="24"/>
      <w:u w:val="single"/>
      <w:bdr w:val="none" w:sz="0" w:space="0" w:color="auto"/>
      <w:shd w:val="clear" w:color="auto" w:fill="99FF66"/>
    </w:rPr>
  </w:style>
  <w:style w:type="character" w:customStyle="1" w:styleId="A-Underlining">
    <w:name w:val="A-Underlining"/>
    <w:basedOn w:val="DefaultParagraphFont"/>
    <w:rsid w:val="00127BEC"/>
    <w:rPr>
      <w:rFonts w:ascii="Garamond" w:hAnsi="Garamond"/>
      <w:color w:val="auto"/>
      <w:sz w:val="24"/>
      <w:u w:val="single"/>
    </w:rPr>
  </w:style>
  <w:style w:type="character" w:customStyle="1" w:styleId="fn">
    <w:name w:val="fn"/>
    <w:basedOn w:val="DefaultParagraphFont"/>
    <w:rsid w:val="00127BEC"/>
  </w:style>
  <w:style w:type="character" w:customStyle="1" w:styleId="newsmain">
    <w:name w:val="news_main"/>
    <w:basedOn w:val="DefaultParagraphFont"/>
    <w:rsid w:val="00127BEC"/>
  </w:style>
  <w:style w:type="character" w:customStyle="1" w:styleId="pnumber">
    <w:name w:val="pnumber"/>
    <w:rsid w:val="00127BEC"/>
  </w:style>
  <w:style w:type="character" w:customStyle="1" w:styleId="ital">
    <w:name w:val="ital"/>
    <w:rsid w:val="00127BEC"/>
  </w:style>
  <w:style w:type="character" w:customStyle="1" w:styleId="orgdiv">
    <w:name w:val="orgdiv"/>
    <w:rsid w:val="00127BEC"/>
  </w:style>
  <w:style w:type="character" w:customStyle="1" w:styleId="orgname">
    <w:name w:val="orgname"/>
    <w:rsid w:val="00127BEC"/>
  </w:style>
  <w:style w:type="character" w:customStyle="1" w:styleId="city">
    <w:name w:val="city"/>
    <w:rsid w:val="00127BEC"/>
  </w:style>
  <w:style w:type="character" w:customStyle="1" w:styleId="state">
    <w:name w:val="state"/>
    <w:rsid w:val="00127BEC"/>
  </w:style>
  <w:style w:type="character" w:customStyle="1" w:styleId="country">
    <w:name w:val="country"/>
    <w:rsid w:val="00127BEC"/>
  </w:style>
  <w:style w:type="character" w:customStyle="1" w:styleId="6pointChar">
    <w:name w:val="6 point Char"/>
    <w:rsid w:val="00127BEC"/>
    <w:rPr>
      <w:rFonts w:cs="Times New Roman"/>
      <w:sz w:val="12"/>
      <w:lang w:val="en-US" w:eastAsia="en-US"/>
    </w:rPr>
  </w:style>
  <w:style w:type="character" w:customStyle="1" w:styleId="citechar1">
    <w:name w:val="citechar"/>
    <w:basedOn w:val="DefaultParagraphFont"/>
    <w:rsid w:val="00127BEC"/>
  </w:style>
  <w:style w:type="character" w:customStyle="1" w:styleId="underlinechar5">
    <w:name w:val="underlinechar"/>
    <w:basedOn w:val="DefaultParagraphFont"/>
    <w:rsid w:val="00127BEC"/>
  </w:style>
  <w:style w:type="character" w:customStyle="1" w:styleId="CardUnderlineChar">
    <w:name w:val="Card Underline Char"/>
    <w:link w:val="CardUnderline"/>
    <w:rsid w:val="00127BEC"/>
    <w:rPr>
      <w:u w:val="single"/>
    </w:rPr>
  </w:style>
  <w:style w:type="character" w:customStyle="1" w:styleId="tagciteChar3">
    <w:name w:val="tag/cite Char"/>
    <w:basedOn w:val="DefaultParagraphFont"/>
    <w:rsid w:val="00127BEC"/>
    <w:rPr>
      <w:b/>
      <w:sz w:val="24"/>
      <w:lang w:val="en-US" w:eastAsia="en-US" w:bidi="ar-SA"/>
    </w:rPr>
  </w:style>
  <w:style w:type="paragraph" w:customStyle="1" w:styleId="TxBr41p1">
    <w:name w:val="TxBr_41p1"/>
    <w:basedOn w:val="Normal"/>
    <w:qFormat/>
    <w:rsid w:val="00127BEC"/>
    <w:pPr>
      <w:tabs>
        <w:tab w:val="left" w:pos="204"/>
      </w:tabs>
      <w:autoSpaceDE w:val="0"/>
      <w:autoSpaceDN w:val="0"/>
      <w:adjustRightInd w:val="0"/>
      <w:spacing w:line="238" w:lineRule="atLeast"/>
      <w:jc w:val="both"/>
    </w:pPr>
    <w:rPr>
      <w:rFonts w:eastAsia="Times New Roman"/>
    </w:rPr>
  </w:style>
  <w:style w:type="paragraph" w:customStyle="1" w:styleId="Cite8">
    <w:name w:val="Cite8"/>
    <w:basedOn w:val="Normal"/>
    <w:autoRedefine/>
    <w:qFormat/>
    <w:rsid w:val="00127BEC"/>
    <w:rPr>
      <w:rFonts w:ascii="Arial Narrow" w:eastAsia="Calibri" w:hAnsi="Arial Narrow"/>
    </w:rPr>
  </w:style>
  <w:style w:type="paragraph" w:customStyle="1" w:styleId="8font">
    <w:name w:val="8font"/>
    <w:basedOn w:val="Normal"/>
    <w:next w:val="Normal"/>
    <w:autoRedefine/>
    <w:qFormat/>
    <w:rsid w:val="00127BEC"/>
    <w:rPr>
      <w:rFonts w:eastAsia="Cambria"/>
      <w:szCs w:val="16"/>
    </w:rPr>
  </w:style>
  <w:style w:type="numbering" w:customStyle="1" w:styleId="NoList4">
    <w:name w:val="No List4"/>
    <w:next w:val="NoList"/>
    <w:uiPriority w:val="99"/>
    <w:semiHidden/>
    <w:unhideWhenUsed/>
    <w:rsid w:val="00127BEC"/>
  </w:style>
  <w:style w:type="numbering" w:customStyle="1" w:styleId="NoList5">
    <w:name w:val="No List5"/>
    <w:next w:val="NoList"/>
    <w:semiHidden/>
    <w:unhideWhenUsed/>
    <w:rsid w:val="00127BEC"/>
  </w:style>
  <w:style w:type="numbering" w:customStyle="1" w:styleId="NoList12">
    <w:name w:val="No List12"/>
    <w:next w:val="NoList"/>
    <w:uiPriority w:val="99"/>
    <w:semiHidden/>
    <w:unhideWhenUsed/>
    <w:rsid w:val="00127BEC"/>
  </w:style>
  <w:style w:type="numbering" w:customStyle="1" w:styleId="NoList21">
    <w:name w:val="No List21"/>
    <w:next w:val="NoList"/>
    <w:uiPriority w:val="99"/>
    <w:semiHidden/>
    <w:unhideWhenUsed/>
    <w:rsid w:val="00127BEC"/>
  </w:style>
  <w:style w:type="numbering" w:customStyle="1" w:styleId="NoList31">
    <w:name w:val="No List31"/>
    <w:next w:val="NoList"/>
    <w:uiPriority w:val="99"/>
    <w:semiHidden/>
    <w:unhideWhenUsed/>
    <w:rsid w:val="00127BEC"/>
  </w:style>
  <w:style w:type="numbering" w:customStyle="1" w:styleId="NoList41">
    <w:name w:val="No List41"/>
    <w:next w:val="NoList"/>
    <w:uiPriority w:val="99"/>
    <w:semiHidden/>
    <w:unhideWhenUsed/>
    <w:rsid w:val="00127BEC"/>
  </w:style>
  <w:style w:type="numbering" w:customStyle="1" w:styleId="NoList6">
    <w:name w:val="No List6"/>
    <w:next w:val="NoList"/>
    <w:uiPriority w:val="99"/>
    <w:semiHidden/>
    <w:unhideWhenUsed/>
    <w:rsid w:val="00127BEC"/>
  </w:style>
  <w:style w:type="numbering" w:customStyle="1" w:styleId="NoList13">
    <w:name w:val="No List13"/>
    <w:next w:val="NoList"/>
    <w:uiPriority w:val="99"/>
    <w:semiHidden/>
    <w:unhideWhenUsed/>
    <w:rsid w:val="00127BEC"/>
  </w:style>
  <w:style w:type="numbering" w:customStyle="1" w:styleId="NoList22">
    <w:name w:val="No List22"/>
    <w:next w:val="NoList"/>
    <w:uiPriority w:val="99"/>
    <w:semiHidden/>
    <w:unhideWhenUsed/>
    <w:rsid w:val="00127BEC"/>
  </w:style>
  <w:style w:type="numbering" w:customStyle="1" w:styleId="NoList32">
    <w:name w:val="No List32"/>
    <w:next w:val="NoList"/>
    <w:uiPriority w:val="99"/>
    <w:semiHidden/>
    <w:unhideWhenUsed/>
    <w:rsid w:val="00127BEC"/>
  </w:style>
  <w:style w:type="numbering" w:customStyle="1" w:styleId="NoList42">
    <w:name w:val="No List42"/>
    <w:next w:val="NoList"/>
    <w:uiPriority w:val="99"/>
    <w:semiHidden/>
    <w:unhideWhenUsed/>
    <w:rsid w:val="00127BEC"/>
  </w:style>
  <w:style w:type="numbering" w:customStyle="1" w:styleId="NoList7">
    <w:name w:val="No List7"/>
    <w:next w:val="NoList"/>
    <w:semiHidden/>
    <w:unhideWhenUsed/>
    <w:rsid w:val="00127BEC"/>
  </w:style>
  <w:style w:type="numbering" w:customStyle="1" w:styleId="NoList14">
    <w:name w:val="No List14"/>
    <w:next w:val="NoList"/>
    <w:uiPriority w:val="99"/>
    <w:semiHidden/>
    <w:unhideWhenUsed/>
    <w:rsid w:val="00127BEC"/>
  </w:style>
  <w:style w:type="numbering" w:customStyle="1" w:styleId="NoList23">
    <w:name w:val="No List23"/>
    <w:next w:val="NoList"/>
    <w:uiPriority w:val="99"/>
    <w:semiHidden/>
    <w:unhideWhenUsed/>
    <w:rsid w:val="00127BEC"/>
  </w:style>
  <w:style w:type="numbering" w:customStyle="1" w:styleId="NoList33">
    <w:name w:val="No List33"/>
    <w:next w:val="NoList"/>
    <w:uiPriority w:val="99"/>
    <w:semiHidden/>
    <w:unhideWhenUsed/>
    <w:rsid w:val="00127BEC"/>
  </w:style>
  <w:style w:type="numbering" w:customStyle="1" w:styleId="NoList43">
    <w:name w:val="No List43"/>
    <w:next w:val="NoList"/>
    <w:uiPriority w:val="99"/>
    <w:semiHidden/>
    <w:unhideWhenUsed/>
    <w:rsid w:val="00127BEC"/>
  </w:style>
  <w:style w:type="numbering" w:customStyle="1" w:styleId="NoList8">
    <w:name w:val="No List8"/>
    <w:next w:val="NoList"/>
    <w:uiPriority w:val="99"/>
    <w:semiHidden/>
    <w:unhideWhenUsed/>
    <w:rsid w:val="00127BEC"/>
  </w:style>
  <w:style w:type="character" w:customStyle="1" w:styleId="submission">
    <w:name w:val="submission"/>
    <w:basedOn w:val="DefaultParagraphFont"/>
    <w:rsid w:val="00127BEC"/>
  </w:style>
  <w:style w:type="character" w:customStyle="1" w:styleId="ata11y">
    <w:name w:val="at_a11y"/>
    <w:basedOn w:val="DefaultParagraphFont"/>
    <w:rsid w:val="00127BEC"/>
  </w:style>
  <w:style w:type="character" w:customStyle="1" w:styleId="z-TopofFormChar1">
    <w:name w:val="z-Top of Form Char1"/>
    <w:basedOn w:val="DefaultParagraphFont"/>
    <w:uiPriority w:val="99"/>
    <w:rsid w:val="00127BEC"/>
    <w:rPr>
      <w:rFonts w:ascii="Arial" w:hAnsi="Arial" w:cs="Arial"/>
      <w:vanish/>
      <w:sz w:val="16"/>
      <w:szCs w:val="16"/>
    </w:rPr>
  </w:style>
  <w:style w:type="character" w:customStyle="1" w:styleId="by-author">
    <w:name w:val="by-author"/>
    <w:basedOn w:val="DefaultParagraphFont"/>
    <w:rsid w:val="00127BEC"/>
  </w:style>
  <w:style w:type="character" w:customStyle="1" w:styleId="news-source">
    <w:name w:val="news-source"/>
    <w:basedOn w:val="DefaultParagraphFont"/>
    <w:rsid w:val="00127BEC"/>
  </w:style>
  <w:style w:type="character" w:customStyle="1" w:styleId="hpn">
    <w:name w:val="hpn"/>
    <w:basedOn w:val="DefaultParagraphFont"/>
    <w:rsid w:val="00127BEC"/>
  </w:style>
  <w:style w:type="paragraph" w:customStyle="1" w:styleId="style10">
    <w:name w:val="style1"/>
    <w:basedOn w:val="Normal"/>
    <w:rsid w:val="00127BEC"/>
    <w:pPr>
      <w:spacing w:before="100" w:beforeAutospacing="1" w:after="100" w:afterAutospacing="1"/>
    </w:pPr>
    <w:rPr>
      <w:rFonts w:ascii="Times" w:hAnsi="Times"/>
      <w:sz w:val="20"/>
      <w:szCs w:val="20"/>
    </w:rPr>
  </w:style>
  <w:style w:type="character" w:customStyle="1" w:styleId="style81">
    <w:name w:val="style81"/>
    <w:basedOn w:val="DefaultParagraphFont"/>
    <w:rsid w:val="00127BEC"/>
  </w:style>
  <w:style w:type="paragraph" w:customStyle="1" w:styleId="style30">
    <w:name w:val="style3"/>
    <w:basedOn w:val="Normal"/>
    <w:rsid w:val="00127BEC"/>
    <w:pPr>
      <w:spacing w:before="100" w:beforeAutospacing="1" w:after="100" w:afterAutospacing="1"/>
    </w:pPr>
    <w:rPr>
      <w:rFonts w:ascii="Times" w:hAnsi="Times"/>
      <w:sz w:val="20"/>
      <w:szCs w:val="20"/>
    </w:rPr>
  </w:style>
  <w:style w:type="paragraph" w:customStyle="1" w:styleId="medium-bold">
    <w:name w:val="medium-bold"/>
    <w:basedOn w:val="Normal"/>
    <w:rsid w:val="00127BEC"/>
    <w:pPr>
      <w:spacing w:before="100" w:beforeAutospacing="1" w:after="100" w:afterAutospacing="1"/>
    </w:pPr>
    <w:rPr>
      <w:rFonts w:ascii="Times" w:hAnsi="Times"/>
      <w:sz w:val="20"/>
      <w:szCs w:val="20"/>
    </w:rPr>
  </w:style>
  <w:style w:type="character" w:customStyle="1" w:styleId="medium-bold1">
    <w:name w:val="medium-bold1"/>
    <w:basedOn w:val="DefaultParagraphFont"/>
    <w:rsid w:val="00127BEC"/>
  </w:style>
  <w:style w:type="character" w:customStyle="1" w:styleId="datestamp">
    <w:name w:val="datestamp"/>
    <w:basedOn w:val="DefaultParagraphFont"/>
    <w:rsid w:val="00127BEC"/>
  </w:style>
  <w:style w:type="character" w:customStyle="1" w:styleId="commentscontainer">
    <w:name w:val="comments_container"/>
    <w:basedOn w:val="DefaultParagraphFont"/>
    <w:rsid w:val="00127BEC"/>
  </w:style>
  <w:style w:type="character" w:customStyle="1" w:styleId="postdate">
    <w:name w:val="post_date"/>
    <w:basedOn w:val="DefaultParagraphFont"/>
    <w:rsid w:val="00127BEC"/>
  </w:style>
  <w:style w:type="paragraph" w:customStyle="1" w:styleId="topmeta">
    <w:name w:val="topmeta"/>
    <w:basedOn w:val="Normal"/>
    <w:rsid w:val="00127BEC"/>
    <w:pPr>
      <w:spacing w:before="100" w:beforeAutospacing="1" w:after="100" w:afterAutospacing="1"/>
    </w:pPr>
    <w:rPr>
      <w:rFonts w:ascii="Times" w:hAnsi="Times"/>
      <w:sz w:val="20"/>
      <w:szCs w:val="20"/>
    </w:rPr>
  </w:style>
  <w:style w:type="character" w:customStyle="1" w:styleId="posted">
    <w:name w:val="posted"/>
    <w:basedOn w:val="DefaultParagraphFont"/>
    <w:rsid w:val="00127BEC"/>
  </w:style>
  <w:style w:type="character" w:customStyle="1" w:styleId="focusparagraph">
    <w:name w:val="focusparagraph"/>
    <w:basedOn w:val="DefaultParagraphFont"/>
    <w:rsid w:val="00127BEC"/>
  </w:style>
  <w:style w:type="character" w:customStyle="1" w:styleId="articledateline">
    <w:name w:val="articledateline"/>
    <w:basedOn w:val="DefaultParagraphFont"/>
    <w:rsid w:val="00127BEC"/>
  </w:style>
  <w:style w:type="paragraph" w:customStyle="1" w:styleId="metadata">
    <w:name w:val="metadata"/>
    <w:basedOn w:val="Normal"/>
    <w:rsid w:val="00127BEC"/>
    <w:pPr>
      <w:spacing w:before="100" w:beforeAutospacing="1" w:after="100" w:afterAutospacing="1"/>
    </w:pPr>
    <w:rPr>
      <w:rFonts w:ascii="Times" w:hAnsi="Times"/>
      <w:sz w:val="20"/>
      <w:szCs w:val="20"/>
    </w:rPr>
  </w:style>
  <w:style w:type="character" w:customStyle="1" w:styleId="article-type">
    <w:name w:val="article-type"/>
    <w:basedOn w:val="DefaultParagraphFont"/>
    <w:rsid w:val="00127BEC"/>
  </w:style>
  <w:style w:type="character" w:customStyle="1" w:styleId="divider">
    <w:name w:val="divider"/>
    <w:basedOn w:val="DefaultParagraphFont"/>
    <w:rsid w:val="00127BEC"/>
  </w:style>
  <w:style w:type="character" w:customStyle="1" w:styleId="ellipsistext">
    <w:name w:val="ellipsis_text"/>
    <w:basedOn w:val="DefaultParagraphFont"/>
    <w:rsid w:val="00127BEC"/>
  </w:style>
  <w:style w:type="character" w:customStyle="1" w:styleId="threedotsellipsis">
    <w:name w:val="threedots_ellipsis"/>
    <w:basedOn w:val="DefaultParagraphFont"/>
    <w:rsid w:val="00127BEC"/>
  </w:style>
  <w:style w:type="character" w:customStyle="1" w:styleId="referencediv">
    <w:name w:val="referencediv"/>
    <w:basedOn w:val="DefaultParagraphFont"/>
    <w:rsid w:val="00127BEC"/>
  </w:style>
  <w:style w:type="character" w:customStyle="1" w:styleId="description">
    <w:name w:val="description"/>
    <w:basedOn w:val="DefaultParagraphFont"/>
    <w:rsid w:val="00127BEC"/>
  </w:style>
  <w:style w:type="character" w:customStyle="1" w:styleId="pb-byline">
    <w:name w:val="pb-byline"/>
    <w:basedOn w:val="DefaultParagraphFont"/>
    <w:rsid w:val="00127BEC"/>
  </w:style>
  <w:style w:type="character" w:customStyle="1" w:styleId="pb-timestamp">
    <w:name w:val="pb-timestamp"/>
    <w:basedOn w:val="DefaultParagraphFont"/>
    <w:rsid w:val="00127BEC"/>
  </w:style>
  <w:style w:type="character" w:customStyle="1" w:styleId="a-size-extra-large">
    <w:name w:val="a-size-extra-large"/>
    <w:basedOn w:val="DefaultParagraphFont"/>
    <w:rsid w:val="00127BEC"/>
  </w:style>
  <w:style w:type="paragraph" w:customStyle="1" w:styleId="Pa0">
    <w:name w:val="Pa0"/>
    <w:basedOn w:val="Normal"/>
    <w:next w:val="Normal"/>
    <w:uiPriority w:val="99"/>
    <w:rsid w:val="00127BEC"/>
    <w:pPr>
      <w:widowControl w:val="0"/>
      <w:autoSpaceDE w:val="0"/>
      <w:autoSpaceDN w:val="0"/>
      <w:adjustRightInd w:val="0"/>
      <w:spacing w:line="201" w:lineRule="atLeast"/>
    </w:pPr>
  </w:style>
  <w:style w:type="character" w:customStyle="1" w:styleId="A2">
    <w:name w:val="A2"/>
    <w:uiPriority w:val="99"/>
    <w:rsid w:val="00127BEC"/>
    <w:rPr>
      <w:color w:val="000000"/>
      <w:sz w:val="11"/>
      <w:szCs w:val="11"/>
    </w:rPr>
  </w:style>
  <w:style w:type="paragraph" w:customStyle="1" w:styleId="Pa3">
    <w:name w:val="Pa3"/>
    <w:basedOn w:val="Default"/>
    <w:next w:val="Default"/>
    <w:uiPriority w:val="99"/>
    <w:qFormat/>
    <w:rsid w:val="00127BEC"/>
    <w:pPr>
      <w:widowControl w:val="0"/>
      <w:spacing w:after="0" w:line="181" w:lineRule="atLeast"/>
    </w:pPr>
    <w:rPr>
      <w:rFonts w:ascii="Times New Roman" w:eastAsiaTheme="minorEastAsia" w:hAnsi="Times New Roman" w:cs="Times New Roman"/>
    </w:rPr>
  </w:style>
  <w:style w:type="character" w:customStyle="1" w:styleId="wl12">
    <w:name w:val="wl12"/>
    <w:basedOn w:val="DefaultParagraphFont"/>
    <w:rsid w:val="00127BEC"/>
  </w:style>
  <w:style w:type="character" w:customStyle="1" w:styleId="ico-day-143">
    <w:name w:val="ico-day-143"/>
    <w:basedOn w:val="DefaultParagraphFont"/>
    <w:rsid w:val="00127BEC"/>
  </w:style>
  <w:style w:type="character" w:customStyle="1" w:styleId="dot">
    <w:name w:val="dot"/>
    <w:basedOn w:val="DefaultParagraphFont"/>
    <w:rsid w:val="00127BEC"/>
  </w:style>
  <w:style w:type="paragraph" w:customStyle="1" w:styleId="blu10">
    <w:name w:val="blu10"/>
    <w:basedOn w:val="Normal"/>
    <w:rsid w:val="00127BEC"/>
    <w:pPr>
      <w:spacing w:before="100" w:beforeAutospacing="1" w:after="100" w:afterAutospacing="1"/>
    </w:pPr>
    <w:rPr>
      <w:rFonts w:ascii="Times" w:hAnsi="Times"/>
      <w:sz w:val="20"/>
      <w:szCs w:val="20"/>
    </w:rPr>
  </w:style>
  <w:style w:type="paragraph" w:customStyle="1" w:styleId="bk18clbi">
    <w:name w:val="bk18_clbi"/>
    <w:basedOn w:val="Normal"/>
    <w:rsid w:val="00127BEC"/>
    <w:pPr>
      <w:spacing w:before="100" w:beforeAutospacing="1" w:after="100" w:afterAutospacing="1"/>
    </w:pPr>
    <w:rPr>
      <w:rFonts w:ascii="Times" w:hAnsi="Times"/>
      <w:sz w:val="20"/>
      <w:szCs w:val="20"/>
    </w:rPr>
  </w:style>
  <w:style w:type="paragraph" w:customStyle="1" w:styleId="digi">
    <w:name w:val="digi"/>
    <w:basedOn w:val="Normal"/>
    <w:rsid w:val="00127BEC"/>
    <w:pPr>
      <w:spacing w:before="100" w:beforeAutospacing="1" w:after="100" w:afterAutospacing="1"/>
    </w:pPr>
    <w:rPr>
      <w:rFonts w:ascii="Times" w:hAnsi="Times"/>
      <w:sz w:val="20"/>
      <w:szCs w:val="20"/>
    </w:rPr>
  </w:style>
  <w:style w:type="character" w:customStyle="1" w:styleId="iosicn">
    <w:name w:val="ios_icn"/>
    <w:basedOn w:val="DefaultParagraphFont"/>
    <w:rsid w:val="00127BEC"/>
  </w:style>
  <w:style w:type="character" w:customStyle="1" w:styleId="androidicn">
    <w:name w:val="android_icn"/>
    <w:basedOn w:val="DefaultParagraphFont"/>
    <w:rsid w:val="00127BEC"/>
  </w:style>
  <w:style w:type="character" w:customStyle="1" w:styleId="windowsicn">
    <w:name w:val="windows_icn"/>
    <w:basedOn w:val="DefaultParagraphFont"/>
    <w:rsid w:val="00127BEC"/>
  </w:style>
  <w:style w:type="character" w:customStyle="1" w:styleId="fl">
    <w:name w:val="fl"/>
    <w:basedOn w:val="DefaultParagraphFont"/>
    <w:rsid w:val="00127BEC"/>
  </w:style>
  <w:style w:type="paragraph" w:customStyle="1" w:styleId="pt5">
    <w:name w:val="pt5"/>
    <w:basedOn w:val="Normal"/>
    <w:rsid w:val="00127BEC"/>
    <w:pPr>
      <w:spacing w:before="100" w:beforeAutospacing="1" w:after="100" w:afterAutospacing="1"/>
    </w:pPr>
    <w:rPr>
      <w:rFonts w:ascii="Times" w:hAnsi="Times"/>
      <w:sz w:val="20"/>
      <w:szCs w:val="20"/>
    </w:rPr>
  </w:style>
  <w:style w:type="character" w:customStyle="1" w:styleId="by">
    <w:name w:val="by"/>
    <w:basedOn w:val="DefaultParagraphFont"/>
    <w:rsid w:val="00127BEC"/>
  </w:style>
  <w:style w:type="character" w:customStyle="1" w:styleId="tltweet">
    <w:name w:val="tltweet"/>
    <w:basedOn w:val="DefaultParagraphFont"/>
    <w:rsid w:val="00127BEC"/>
  </w:style>
  <w:style w:type="character" w:customStyle="1" w:styleId="tlfb">
    <w:name w:val="tlfb"/>
    <w:basedOn w:val="DefaultParagraphFont"/>
    <w:rsid w:val="00127BEC"/>
  </w:style>
  <w:style w:type="character" w:customStyle="1" w:styleId="tlgp">
    <w:name w:val="tlgp"/>
    <w:basedOn w:val="DefaultParagraphFont"/>
    <w:rsid w:val="00127BEC"/>
  </w:style>
  <w:style w:type="paragraph" w:customStyle="1" w:styleId="wp-caption-text">
    <w:name w:val="wp-caption-text"/>
    <w:basedOn w:val="Normal"/>
    <w:qFormat/>
    <w:rsid w:val="00127BEC"/>
    <w:pPr>
      <w:spacing w:before="100" w:beforeAutospacing="1" w:after="100" w:afterAutospacing="1"/>
    </w:pPr>
    <w:rPr>
      <w:rFonts w:ascii="Times" w:hAnsi="Times"/>
      <w:sz w:val="20"/>
      <w:szCs w:val="20"/>
    </w:rPr>
  </w:style>
  <w:style w:type="paragraph" w:customStyle="1" w:styleId="pt10">
    <w:name w:val="pt10"/>
    <w:basedOn w:val="Normal"/>
    <w:rsid w:val="00127BEC"/>
    <w:pPr>
      <w:spacing w:before="100" w:beforeAutospacing="1" w:after="100" w:afterAutospacing="1"/>
    </w:pPr>
    <w:rPr>
      <w:rFonts w:ascii="Times" w:hAnsi="Times"/>
      <w:sz w:val="20"/>
      <w:szCs w:val="20"/>
    </w:rPr>
  </w:style>
  <w:style w:type="character" w:customStyle="1" w:styleId="ob-unit">
    <w:name w:val="ob-unit"/>
    <w:basedOn w:val="DefaultParagraphFont"/>
    <w:rsid w:val="00127BEC"/>
  </w:style>
  <w:style w:type="character" w:customStyle="1" w:styleId="oblogo">
    <w:name w:val="ob_logo"/>
    <w:basedOn w:val="DefaultParagraphFont"/>
    <w:rsid w:val="00127BEC"/>
  </w:style>
  <w:style w:type="paragraph" w:customStyle="1" w:styleId="pictitle">
    <w:name w:val="pictitle"/>
    <w:basedOn w:val="Normal"/>
    <w:rsid w:val="00127BEC"/>
    <w:pPr>
      <w:spacing w:before="100" w:beforeAutospacing="1" w:after="100" w:afterAutospacing="1"/>
    </w:pPr>
    <w:rPr>
      <w:rFonts w:ascii="Times" w:hAnsi="Times"/>
      <w:sz w:val="20"/>
      <w:szCs w:val="20"/>
    </w:rPr>
  </w:style>
  <w:style w:type="character" w:customStyle="1" w:styleId="satire">
    <w:name w:val="satire"/>
    <w:basedOn w:val="DefaultParagraphFont"/>
    <w:rsid w:val="00127BEC"/>
  </w:style>
  <w:style w:type="character" w:customStyle="1" w:styleId="cnuserinfo">
    <w:name w:val="cnuserinfo"/>
    <w:basedOn w:val="DefaultParagraphFont"/>
    <w:rsid w:val="00127BEC"/>
  </w:style>
  <w:style w:type="character" w:customStyle="1" w:styleId="cnitemdate">
    <w:name w:val="cnitemdate"/>
    <w:basedOn w:val="DefaultParagraphFont"/>
    <w:rsid w:val="00127BEC"/>
  </w:style>
  <w:style w:type="character" w:customStyle="1" w:styleId="siteicn">
    <w:name w:val="site_icn"/>
    <w:basedOn w:val="DefaultParagraphFont"/>
    <w:rsid w:val="00127BEC"/>
  </w:style>
  <w:style w:type="character" w:customStyle="1" w:styleId="updated">
    <w:name w:val="updated"/>
    <w:basedOn w:val="DefaultParagraphFont"/>
    <w:rsid w:val="00127BEC"/>
  </w:style>
  <w:style w:type="character" w:customStyle="1" w:styleId="DateChar1">
    <w:name w:val="Date Char1"/>
    <w:basedOn w:val="DefaultParagraphFont"/>
    <w:uiPriority w:val="99"/>
    <w:semiHidden/>
    <w:rsid w:val="00127BEC"/>
    <w:rPr>
      <w:rFonts w:ascii="Arial" w:hAnsi="Arial" w:cs="Arial"/>
      <w:sz w:val="16"/>
    </w:rPr>
  </w:style>
  <w:style w:type="character" w:customStyle="1" w:styleId="views">
    <w:name w:val="views"/>
    <w:basedOn w:val="DefaultParagraphFont"/>
    <w:rsid w:val="00127BEC"/>
  </w:style>
  <w:style w:type="character" w:customStyle="1" w:styleId="optionfollow">
    <w:name w:val="option_follow"/>
    <w:basedOn w:val="DefaultParagraphFont"/>
    <w:rsid w:val="00127BEC"/>
  </w:style>
  <w:style w:type="paragraph" w:customStyle="1" w:styleId="byline-date">
    <w:name w:val="byline-date"/>
    <w:basedOn w:val="Normal"/>
    <w:rsid w:val="00127BEC"/>
    <w:pPr>
      <w:spacing w:before="100" w:beforeAutospacing="1" w:after="100" w:afterAutospacing="1"/>
    </w:pPr>
    <w:rPr>
      <w:rFonts w:ascii="Times" w:hAnsi="Times"/>
      <w:sz w:val="20"/>
      <w:szCs w:val="20"/>
    </w:rPr>
  </w:style>
  <w:style w:type="character" w:customStyle="1" w:styleId="specialissuelabel">
    <w:name w:val="specialissuelabel"/>
    <w:basedOn w:val="DefaultParagraphFont"/>
    <w:rsid w:val="00127BEC"/>
  </w:style>
  <w:style w:type="paragraph" w:customStyle="1" w:styleId="volissue">
    <w:name w:val="volissue"/>
    <w:basedOn w:val="Normal"/>
    <w:rsid w:val="00127BEC"/>
    <w:pPr>
      <w:spacing w:before="100" w:beforeAutospacing="1" w:after="100" w:afterAutospacing="1"/>
    </w:pPr>
    <w:rPr>
      <w:rFonts w:ascii="Times" w:hAnsi="Times"/>
      <w:sz w:val="20"/>
      <w:szCs w:val="20"/>
    </w:rPr>
  </w:style>
  <w:style w:type="character" w:customStyle="1" w:styleId="collapsetext">
    <w:name w:val="collapsetext"/>
    <w:basedOn w:val="DefaultParagraphFont"/>
    <w:rsid w:val="00127BEC"/>
  </w:style>
  <w:style w:type="character" w:customStyle="1" w:styleId="showinfo">
    <w:name w:val="showinfo"/>
    <w:basedOn w:val="DefaultParagraphFont"/>
    <w:rsid w:val="00127BEC"/>
  </w:style>
  <w:style w:type="character" w:customStyle="1" w:styleId="nlmstring-name">
    <w:name w:val="nlm_string-name"/>
    <w:basedOn w:val="DefaultParagraphFont"/>
    <w:rsid w:val="00127BEC"/>
  </w:style>
  <w:style w:type="paragraph" w:customStyle="1" w:styleId="fulltext">
    <w:name w:val="fulltext"/>
    <w:basedOn w:val="Normal"/>
    <w:rsid w:val="00127BEC"/>
    <w:pPr>
      <w:spacing w:before="100" w:beforeAutospacing="1" w:after="100" w:afterAutospacing="1"/>
    </w:pPr>
    <w:rPr>
      <w:rFonts w:ascii="Times" w:hAnsi="Times"/>
      <w:sz w:val="20"/>
      <w:szCs w:val="20"/>
    </w:rPr>
  </w:style>
  <w:style w:type="character" w:customStyle="1" w:styleId="gsct1">
    <w:name w:val="gs_ct1"/>
    <w:basedOn w:val="DefaultParagraphFont"/>
    <w:rsid w:val="00127BEC"/>
  </w:style>
  <w:style w:type="character" w:customStyle="1" w:styleId="meta-prep">
    <w:name w:val="meta-prep"/>
    <w:basedOn w:val="DefaultParagraphFont"/>
    <w:rsid w:val="00127BEC"/>
  </w:style>
  <w:style w:type="paragraph" w:customStyle="1" w:styleId="Pa11">
    <w:name w:val="Pa11"/>
    <w:basedOn w:val="Default"/>
    <w:next w:val="Default"/>
    <w:uiPriority w:val="99"/>
    <w:qFormat/>
    <w:rsid w:val="00127BEC"/>
    <w:pPr>
      <w:widowControl w:val="0"/>
      <w:spacing w:after="0" w:line="201" w:lineRule="atLeast"/>
    </w:pPr>
    <w:rPr>
      <w:rFonts w:ascii="Myriad Pro Light" w:eastAsiaTheme="minorEastAsia" w:hAnsi="Myriad Pro Light" w:cs="Times New Roman"/>
    </w:rPr>
  </w:style>
  <w:style w:type="paragraph" w:customStyle="1" w:styleId="Pa5">
    <w:name w:val="Pa5"/>
    <w:basedOn w:val="Default"/>
    <w:next w:val="Default"/>
    <w:uiPriority w:val="99"/>
    <w:qFormat/>
    <w:rsid w:val="00127BEC"/>
    <w:pPr>
      <w:widowControl w:val="0"/>
      <w:spacing w:after="0" w:line="221" w:lineRule="atLeast"/>
    </w:pPr>
    <w:rPr>
      <w:rFonts w:ascii="Minion Pro" w:eastAsiaTheme="minorEastAsia" w:hAnsi="Minion Pro" w:cs="Times New Roman"/>
    </w:rPr>
  </w:style>
  <w:style w:type="paragraph" w:customStyle="1" w:styleId="Pa2">
    <w:name w:val="Pa2"/>
    <w:basedOn w:val="Default"/>
    <w:next w:val="Default"/>
    <w:uiPriority w:val="99"/>
    <w:qFormat/>
    <w:rsid w:val="00127BEC"/>
    <w:pPr>
      <w:widowControl w:val="0"/>
      <w:spacing w:after="0" w:line="261" w:lineRule="atLeast"/>
    </w:pPr>
    <w:rPr>
      <w:rFonts w:ascii="Myriad Pro" w:eastAsiaTheme="minorEastAsia" w:hAnsi="Myriad Pro" w:cs="Times New Roman"/>
    </w:rPr>
  </w:style>
  <w:style w:type="character" w:customStyle="1" w:styleId="article-headermetadata-topic">
    <w:name w:val="article-header__metadata-topic"/>
    <w:basedOn w:val="DefaultParagraphFont"/>
    <w:rsid w:val="00127BEC"/>
  </w:style>
  <w:style w:type="character" w:customStyle="1" w:styleId="article-headermetadata-date">
    <w:name w:val="article-header__metadata-date"/>
    <w:basedOn w:val="DefaultParagraphFont"/>
    <w:rsid w:val="00127BEC"/>
  </w:style>
  <w:style w:type="character" w:customStyle="1" w:styleId="article-headermetadata-tags">
    <w:name w:val="article-header__metadata-tags"/>
    <w:basedOn w:val="DefaultParagraphFont"/>
    <w:rsid w:val="00127BEC"/>
  </w:style>
  <w:style w:type="character" w:customStyle="1" w:styleId="review--authors">
    <w:name w:val="review--authors"/>
    <w:basedOn w:val="DefaultParagraphFont"/>
    <w:rsid w:val="00127BEC"/>
  </w:style>
  <w:style w:type="paragraph" w:customStyle="1" w:styleId="d1-byline">
    <w:name w:val="d1-byline"/>
    <w:basedOn w:val="Normal"/>
    <w:rsid w:val="00127BEC"/>
    <w:pPr>
      <w:spacing w:before="100" w:beforeAutospacing="1" w:after="100" w:afterAutospacing="1"/>
    </w:pPr>
    <w:rPr>
      <w:rFonts w:ascii="Times" w:hAnsi="Times"/>
      <w:sz w:val="20"/>
      <w:szCs w:val="20"/>
    </w:rPr>
  </w:style>
  <w:style w:type="character" w:customStyle="1" w:styleId="d1-byline-item">
    <w:name w:val="d1-byline-item"/>
    <w:basedOn w:val="DefaultParagraphFont"/>
    <w:rsid w:val="00127BEC"/>
  </w:style>
  <w:style w:type="paragraph" w:customStyle="1" w:styleId="author-datetime">
    <w:name w:val="author-datetime"/>
    <w:basedOn w:val="Normal"/>
    <w:rsid w:val="00127BEC"/>
    <w:pPr>
      <w:spacing w:before="100" w:beforeAutospacing="1" w:after="100" w:afterAutospacing="1"/>
    </w:pPr>
    <w:rPr>
      <w:rFonts w:ascii="Times" w:hAnsi="Times"/>
      <w:sz w:val="20"/>
      <w:szCs w:val="20"/>
    </w:rPr>
  </w:style>
  <w:style w:type="character" w:customStyle="1" w:styleId="postauthor">
    <w:name w:val="postauthor"/>
    <w:basedOn w:val="DefaultParagraphFont"/>
    <w:rsid w:val="00127BEC"/>
  </w:style>
  <w:style w:type="character" w:customStyle="1" w:styleId="teaser">
    <w:name w:val="teaser"/>
    <w:basedOn w:val="DefaultParagraphFont"/>
    <w:rsid w:val="00127BEC"/>
  </w:style>
  <w:style w:type="character" w:customStyle="1" w:styleId="authorname">
    <w:name w:val="author_name"/>
    <w:basedOn w:val="DefaultParagraphFont"/>
    <w:rsid w:val="00127BEC"/>
  </w:style>
  <w:style w:type="character" w:customStyle="1" w:styleId="createddate">
    <w:name w:val="created_date"/>
    <w:basedOn w:val="DefaultParagraphFont"/>
    <w:rsid w:val="00127BEC"/>
  </w:style>
  <w:style w:type="character" w:customStyle="1" w:styleId="listtitle">
    <w:name w:val="listtitle"/>
    <w:basedOn w:val="DefaultParagraphFont"/>
    <w:rsid w:val="00127BEC"/>
  </w:style>
  <w:style w:type="character" w:customStyle="1" w:styleId="s1">
    <w:name w:val="s1"/>
    <w:basedOn w:val="DefaultParagraphFont"/>
    <w:rsid w:val="00127BEC"/>
  </w:style>
  <w:style w:type="paragraph" w:customStyle="1" w:styleId="pub-info">
    <w:name w:val="pub-info"/>
    <w:basedOn w:val="Normal"/>
    <w:rsid w:val="00127BEC"/>
    <w:pPr>
      <w:spacing w:before="100" w:beforeAutospacing="1" w:after="100" w:afterAutospacing="1"/>
    </w:pPr>
    <w:rPr>
      <w:rFonts w:ascii="Times" w:hAnsi="Times"/>
      <w:sz w:val="20"/>
      <w:szCs w:val="20"/>
    </w:rPr>
  </w:style>
  <w:style w:type="character" w:customStyle="1" w:styleId="submitted-info">
    <w:name w:val="submitted-info"/>
    <w:basedOn w:val="DefaultParagraphFont"/>
    <w:rsid w:val="00127BEC"/>
  </w:style>
  <w:style w:type="character" w:customStyle="1" w:styleId="doctype">
    <w:name w:val="doctype"/>
    <w:basedOn w:val="DefaultParagraphFont"/>
    <w:rsid w:val="00127BEC"/>
  </w:style>
  <w:style w:type="paragraph" w:customStyle="1" w:styleId="hs-text-container">
    <w:name w:val="hs-text-container"/>
    <w:basedOn w:val="Normal"/>
    <w:rsid w:val="00127BEC"/>
    <w:pPr>
      <w:spacing w:before="100" w:beforeAutospacing="1" w:after="100" w:afterAutospacing="1"/>
    </w:pPr>
    <w:rPr>
      <w:rFonts w:ascii="Times" w:hAnsi="Times"/>
      <w:sz w:val="20"/>
      <w:szCs w:val="20"/>
    </w:rPr>
  </w:style>
  <w:style w:type="character" w:customStyle="1" w:styleId="timedate">
    <w:name w:val="timedate"/>
    <w:basedOn w:val="DefaultParagraphFont"/>
    <w:rsid w:val="00127BEC"/>
  </w:style>
  <w:style w:type="character" w:customStyle="1" w:styleId="field-item">
    <w:name w:val="field-item"/>
    <w:basedOn w:val="DefaultParagraphFont"/>
    <w:rsid w:val="00127BEC"/>
  </w:style>
  <w:style w:type="paragraph" w:customStyle="1" w:styleId="published-date">
    <w:name w:val="published-date"/>
    <w:basedOn w:val="Normal"/>
    <w:rsid w:val="00127BEC"/>
    <w:pPr>
      <w:spacing w:before="100" w:beforeAutospacing="1" w:after="100" w:afterAutospacing="1"/>
    </w:pPr>
    <w:rPr>
      <w:rFonts w:ascii="Times" w:hAnsi="Times"/>
      <w:sz w:val="20"/>
      <w:szCs w:val="20"/>
    </w:rPr>
  </w:style>
  <w:style w:type="paragraph" w:customStyle="1" w:styleId="Pa10">
    <w:name w:val="Pa10"/>
    <w:basedOn w:val="Default"/>
    <w:next w:val="Default"/>
    <w:uiPriority w:val="99"/>
    <w:qFormat/>
    <w:rsid w:val="00127BEC"/>
    <w:pPr>
      <w:widowControl w:val="0"/>
      <w:spacing w:after="0" w:line="241" w:lineRule="atLeast"/>
    </w:pPr>
    <w:rPr>
      <w:rFonts w:ascii="Myriad Pro Light" w:eastAsiaTheme="minorEastAsia" w:hAnsi="Myriad Pro Light" w:cs="Times New Roman"/>
    </w:rPr>
  </w:style>
  <w:style w:type="paragraph" w:customStyle="1" w:styleId="headlinemeta">
    <w:name w:val="headline_meta"/>
    <w:basedOn w:val="Normal"/>
    <w:rsid w:val="00127BEC"/>
    <w:pPr>
      <w:spacing w:before="100" w:beforeAutospacing="1" w:after="100" w:afterAutospacing="1"/>
    </w:pPr>
    <w:rPr>
      <w:rFonts w:ascii="Times" w:hAnsi="Times"/>
      <w:sz w:val="20"/>
      <w:szCs w:val="20"/>
    </w:rPr>
  </w:style>
  <w:style w:type="paragraph" w:customStyle="1" w:styleId="pub-type">
    <w:name w:val="pub-type"/>
    <w:basedOn w:val="Normal"/>
    <w:rsid w:val="00127BEC"/>
    <w:pPr>
      <w:spacing w:before="100" w:beforeAutospacing="1" w:after="100" w:afterAutospacing="1"/>
    </w:pPr>
    <w:rPr>
      <w:rFonts w:ascii="Times" w:hAnsi="Times"/>
      <w:sz w:val="20"/>
      <w:szCs w:val="20"/>
    </w:rPr>
  </w:style>
  <w:style w:type="character" w:customStyle="1" w:styleId="lang-select">
    <w:name w:val="lang-select"/>
    <w:basedOn w:val="DefaultParagraphFont"/>
    <w:rsid w:val="00127BEC"/>
  </w:style>
  <w:style w:type="character" w:customStyle="1" w:styleId="crauthor">
    <w:name w:val="cr_author"/>
    <w:basedOn w:val="DefaultParagraphFont"/>
    <w:rsid w:val="00127BEC"/>
  </w:style>
  <w:style w:type="character" w:customStyle="1" w:styleId="span6">
    <w:name w:val="span6"/>
    <w:basedOn w:val="DefaultParagraphFont"/>
    <w:rsid w:val="00127BEC"/>
  </w:style>
  <w:style w:type="character" w:customStyle="1" w:styleId="posted-on">
    <w:name w:val="posted-on"/>
    <w:basedOn w:val="DefaultParagraphFont"/>
    <w:rsid w:val="00127BEC"/>
  </w:style>
  <w:style w:type="paragraph" w:customStyle="1" w:styleId="default0">
    <w:name w:val="default"/>
    <w:basedOn w:val="Normal"/>
    <w:rsid w:val="00127BEC"/>
    <w:pPr>
      <w:spacing w:before="100" w:beforeAutospacing="1" w:after="100" w:afterAutospacing="1"/>
    </w:pPr>
    <w:rPr>
      <w:rFonts w:ascii="Times" w:hAnsi="Times"/>
      <w:sz w:val="20"/>
      <w:szCs w:val="20"/>
    </w:rPr>
  </w:style>
  <w:style w:type="character" w:customStyle="1" w:styleId="pbaffiliations">
    <w:name w:val="pb_affiliations"/>
    <w:basedOn w:val="DefaultParagraphFont"/>
    <w:rsid w:val="00127BEC"/>
  </w:style>
  <w:style w:type="character" w:customStyle="1" w:styleId="authorinfo">
    <w:name w:val="author_info"/>
    <w:basedOn w:val="DefaultParagraphFont"/>
    <w:rsid w:val="00127BEC"/>
  </w:style>
  <w:style w:type="paragraph" w:customStyle="1" w:styleId="zn-bodyparagraph">
    <w:name w:val="zn-body__paragraph"/>
    <w:basedOn w:val="Normal"/>
    <w:rsid w:val="00127BEC"/>
    <w:pPr>
      <w:spacing w:before="100" w:beforeAutospacing="1" w:after="100" w:afterAutospacing="1"/>
    </w:pPr>
    <w:rPr>
      <w:rFonts w:ascii="Times" w:hAnsi="Times"/>
      <w:sz w:val="20"/>
      <w:szCs w:val="20"/>
    </w:rPr>
  </w:style>
  <w:style w:type="paragraph" w:customStyle="1" w:styleId="metadatabyline">
    <w:name w:val="metadata__byline"/>
    <w:basedOn w:val="Normal"/>
    <w:rsid w:val="00127BEC"/>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127BEC"/>
  </w:style>
  <w:style w:type="character" w:customStyle="1" w:styleId="elstoryelementheader">
    <w:name w:val="el__storyelement__header"/>
    <w:basedOn w:val="DefaultParagraphFont"/>
    <w:rsid w:val="00127BEC"/>
  </w:style>
  <w:style w:type="character" w:customStyle="1" w:styleId="elstoryelementgray">
    <w:name w:val="el__storyelement__gray"/>
    <w:basedOn w:val="DefaultParagraphFont"/>
    <w:rsid w:val="00127BEC"/>
  </w:style>
  <w:style w:type="character" w:customStyle="1" w:styleId="externaledithide">
    <w:name w:val="external_edit_hide"/>
    <w:basedOn w:val="DefaultParagraphFont"/>
    <w:rsid w:val="00127BEC"/>
  </w:style>
  <w:style w:type="character" w:customStyle="1" w:styleId="div">
    <w:name w:val="div"/>
    <w:basedOn w:val="DefaultParagraphFont"/>
    <w:rsid w:val="00127BEC"/>
  </w:style>
  <w:style w:type="character" w:customStyle="1" w:styleId="field-content">
    <w:name w:val="field-content"/>
    <w:basedOn w:val="DefaultParagraphFont"/>
    <w:rsid w:val="00127BEC"/>
  </w:style>
  <w:style w:type="paragraph" w:customStyle="1" w:styleId="xhead">
    <w:name w:val="xhead"/>
    <w:basedOn w:val="Normal"/>
    <w:rsid w:val="00127BEC"/>
    <w:pPr>
      <w:spacing w:before="100" w:beforeAutospacing="1" w:after="100" w:afterAutospacing="1"/>
    </w:pPr>
    <w:rPr>
      <w:rFonts w:ascii="Times" w:hAnsi="Times"/>
      <w:sz w:val="20"/>
      <w:szCs w:val="20"/>
    </w:rPr>
  </w:style>
  <w:style w:type="paragraph" w:customStyle="1" w:styleId="quiet">
    <w:name w:val="quiet"/>
    <w:basedOn w:val="Normal"/>
    <w:rsid w:val="00127BEC"/>
    <w:pPr>
      <w:spacing w:before="100" w:beforeAutospacing="1" w:after="100" w:afterAutospacing="1"/>
    </w:pPr>
    <w:rPr>
      <w:rFonts w:ascii="Times" w:hAnsi="Times"/>
      <w:sz w:val="20"/>
      <w:szCs w:val="20"/>
    </w:rPr>
  </w:style>
  <w:style w:type="character" w:customStyle="1" w:styleId="time">
    <w:name w:val="time"/>
    <w:basedOn w:val="DefaultParagraphFont"/>
    <w:rsid w:val="00127BEC"/>
  </w:style>
  <w:style w:type="character" w:customStyle="1" w:styleId="messagecontent">
    <w:name w:val="message_content"/>
    <w:rsid w:val="00127BEC"/>
  </w:style>
  <w:style w:type="paragraph" w:customStyle="1" w:styleId="Hyperlink2">
    <w:name w:val="Hyperlink2"/>
    <w:basedOn w:val="Normal"/>
    <w:qFormat/>
    <w:rsid w:val="00127BEC"/>
    <w:rPr>
      <w:rFonts w:eastAsia="Calibri"/>
      <w:color w:val="00B0F0"/>
      <w:sz w:val="20"/>
      <w:u w:val="single" w:color="00B0F0"/>
    </w:rPr>
  </w:style>
  <w:style w:type="character" w:customStyle="1" w:styleId="Heading5Char1">
    <w:name w:val="Heading 5 Char1"/>
    <w:aliases w:val="Blocks Char1,Text Char1"/>
    <w:basedOn w:val="DefaultParagraphFont"/>
    <w:semiHidden/>
    <w:rsid w:val="00127BEC"/>
    <w:rPr>
      <w:rFonts w:asciiTheme="majorHAnsi" w:eastAsiaTheme="majorEastAsia" w:hAnsiTheme="majorHAnsi" w:cstheme="majorBidi"/>
      <w:color w:val="243F60" w:themeColor="accent1" w:themeShade="7F"/>
      <w:sz w:val="22"/>
      <w:szCs w:val="24"/>
    </w:rPr>
  </w:style>
  <w:style w:type="character" w:customStyle="1" w:styleId="Heading6Char1">
    <w:name w:val="Heading 6 Char1"/>
    <w:aliases w:val="cites2 Char1"/>
    <w:basedOn w:val="DefaultParagraphFont"/>
    <w:semiHidden/>
    <w:rsid w:val="00127BEC"/>
    <w:rPr>
      <w:rFonts w:asciiTheme="majorHAnsi" w:eastAsiaTheme="majorEastAsia" w:hAnsiTheme="majorHAnsi" w:cstheme="majorBidi"/>
      <w:i/>
      <w:iCs/>
      <w:color w:val="243F60" w:themeColor="accent1" w:themeShade="7F"/>
      <w:sz w:val="22"/>
      <w:szCs w:val="24"/>
    </w:rPr>
  </w:style>
  <w:style w:type="paragraph" w:customStyle="1" w:styleId="cardtext10">
    <w:name w:val="card text1"/>
    <w:basedOn w:val="Normal"/>
    <w:uiPriority w:val="99"/>
    <w:qFormat/>
    <w:rsid w:val="00127BEC"/>
    <w:pPr>
      <w:ind w:left="288" w:right="288"/>
    </w:pPr>
  </w:style>
  <w:style w:type="character" w:customStyle="1" w:styleId="CardStyleChar">
    <w:name w:val="Card Style Char"/>
    <w:link w:val="CardStyle"/>
    <w:locked/>
    <w:rsid w:val="00127BEC"/>
    <w:rPr>
      <w:rFonts w:ascii="Times New Roman" w:eastAsia="Calibri" w:hAnsi="Times New Roman" w:cs="Times New Roman"/>
      <w:sz w:val="22"/>
    </w:rPr>
  </w:style>
  <w:style w:type="character" w:customStyle="1" w:styleId="StyleCardStyleBlackUnderlineChar">
    <w:name w:val="Style Card Style + Black Underline Char"/>
    <w:link w:val="StyleCardStyleBlackUnderline"/>
    <w:locked/>
    <w:rsid w:val="00127BEC"/>
    <w:rPr>
      <w:rFonts w:ascii="Times New Roman" w:eastAsia="Times New Roman" w:hAnsi="Times New Roman" w:cs="Times New Roman"/>
      <w:color w:val="000000"/>
      <w:sz w:val="20"/>
      <w:u w:val="single"/>
      <w:lang w:val="x-none" w:eastAsia="x-none"/>
    </w:rPr>
  </w:style>
  <w:style w:type="paragraph" w:customStyle="1" w:styleId="StyleCardStyleBlackUnderline">
    <w:name w:val="Style Card Style + Black Underline"/>
    <w:basedOn w:val="CardStyle"/>
    <w:link w:val="StyleCardStyleBlackUnderlineChar"/>
    <w:qFormat/>
    <w:rsid w:val="00127BEC"/>
    <w:pPr>
      <w:tabs>
        <w:tab w:val="clear" w:pos="9450"/>
      </w:tabs>
    </w:pPr>
    <w:rPr>
      <w:rFonts w:eastAsia="Times New Roman"/>
      <w:color w:val="000000"/>
      <w:sz w:val="20"/>
      <w:u w:val="single"/>
      <w:lang w:val="x-none" w:eastAsia="x-none"/>
    </w:rPr>
  </w:style>
  <w:style w:type="paragraph" w:customStyle="1" w:styleId="RyanEvTop1">
    <w:name w:val="RyanEvTop1"/>
    <w:basedOn w:val="Normal"/>
    <w:autoRedefine/>
    <w:uiPriority w:val="99"/>
    <w:qFormat/>
    <w:rsid w:val="00127BEC"/>
    <w:pPr>
      <w:keepNext/>
      <w:keepLines/>
      <w:tabs>
        <w:tab w:val="left" w:pos="8640"/>
      </w:tabs>
      <w:jc w:val="both"/>
    </w:pPr>
    <w:rPr>
      <w:rFonts w:eastAsiaTheme="majorEastAsia"/>
      <w:sz w:val="20"/>
      <w:szCs w:val="20"/>
    </w:rPr>
  </w:style>
  <w:style w:type="paragraph" w:customStyle="1" w:styleId="RyanEvText1">
    <w:name w:val="RyanEvText1"/>
    <w:basedOn w:val="Normal"/>
    <w:autoRedefine/>
    <w:uiPriority w:val="99"/>
    <w:qFormat/>
    <w:rsid w:val="00127BEC"/>
    <w:pPr>
      <w:keepLines/>
      <w:spacing w:line="190" w:lineRule="exact"/>
      <w:jc w:val="both"/>
    </w:pPr>
    <w:rPr>
      <w:rFonts w:eastAsiaTheme="majorEastAsia" w:cstheme="majorBidi"/>
      <w:iCs/>
      <w:sz w:val="18"/>
      <w:szCs w:val="18"/>
    </w:rPr>
  </w:style>
  <w:style w:type="paragraph" w:customStyle="1" w:styleId="PhoHat">
    <w:name w:val="PhoHat"/>
    <w:basedOn w:val="Normal"/>
    <w:next w:val="Default"/>
    <w:uiPriority w:val="99"/>
    <w:qFormat/>
    <w:rsid w:val="00127BEC"/>
    <w:pPr>
      <w:jc w:val="center"/>
      <w:outlineLvl w:val="0"/>
    </w:pPr>
    <w:rPr>
      <w:b/>
      <w:sz w:val="32"/>
      <w:u w:val="single"/>
    </w:rPr>
  </w:style>
  <w:style w:type="paragraph" w:customStyle="1" w:styleId="PhoHeading2">
    <w:name w:val="PhoHeading 2"/>
    <w:basedOn w:val="Normal"/>
    <w:uiPriority w:val="99"/>
    <w:qFormat/>
    <w:rsid w:val="00127BEC"/>
    <w:pPr>
      <w:jc w:val="center"/>
    </w:pPr>
    <w:rPr>
      <w:b/>
      <w:sz w:val="28"/>
      <w:u w:val="single"/>
    </w:rPr>
  </w:style>
  <w:style w:type="paragraph" w:customStyle="1" w:styleId="PhoTag">
    <w:name w:val="PhoTag"/>
    <w:basedOn w:val="Normal"/>
    <w:next w:val="Normal"/>
    <w:autoRedefine/>
    <w:uiPriority w:val="99"/>
    <w:qFormat/>
    <w:rsid w:val="00127BEC"/>
    <w:rPr>
      <w:b/>
    </w:rPr>
  </w:style>
  <w:style w:type="paragraph" w:customStyle="1" w:styleId="Small1">
    <w:name w:val="Small1"/>
    <w:basedOn w:val="Normal"/>
    <w:next w:val="Normal"/>
    <w:uiPriority w:val="99"/>
    <w:qFormat/>
    <w:rsid w:val="00127BEC"/>
    <w:rPr>
      <w:rFonts w:ascii="Arial Narrow" w:eastAsia="Calibri" w:hAnsi="Arial Narrow"/>
    </w:rPr>
  </w:style>
  <w:style w:type="character" w:customStyle="1" w:styleId="cardChar1Char">
    <w:name w:val="card Char1 Char"/>
    <w:link w:val="cardChar10"/>
    <w:locked/>
    <w:rsid w:val="00127BEC"/>
  </w:style>
  <w:style w:type="paragraph" w:customStyle="1" w:styleId="cardChar10">
    <w:name w:val="card Char1"/>
    <w:basedOn w:val="Normal"/>
    <w:link w:val="cardChar1Char"/>
    <w:qFormat/>
    <w:rsid w:val="00127BEC"/>
    <w:pPr>
      <w:ind w:left="288" w:right="288"/>
    </w:pPr>
    <w:rPr>
      <w:rFonts w:asciiTheme="minorHAnsi" w:hAnsiTheme="minorHAnsi" w:cstheme="minorBidi"/>
      <w:sz w:val="24"/>
    </w:rPr>
  </w:style>
  <w:style w:type="character" w:customStyle="1" w:styleId="StyleBoldUnderline12ptChar">
    <w:name w:val="Style BoldUnderline + 12 pt Char"/>
    <w:link w:val="StyleBoldUnderline12pt"/>
    <w:locked/>
    <w:rsid w:val="00127BEC"/>
    <w:rPr>
      <w:rFonts w:ascii="Times New Roman" w:eastAsia="Times New Roman" w:hAnsi="Times New Roman" w:cs="Times New Roman"/>
      <w:b/>
      <w:bCs/>
      <w:u w:val="single"/>
    </w:rPr>
  </w:style>
  <w:style w:type="paragraph" w:customStyle="1" w:styleId="StyleBoldUnderline12pt">
    <w:name w:val="Style BoldUnderline + 12 pt"/>
    <w:link w:val="StyleBoldUnderline12ptChar"/>
    <w:qFormat/>
    <w:rsid w:val="00127BEC"/>
    <w:pPr>
      <w:spacing w:after="160" w:line="259" w:lineRule="auto"/>
    </w:pPr>
    <w:rPr>
      <w:rFonts w:ascii="Times New Roman" w:eastAsia="Times New Roman" w:hAnsi="Times New Roman" w:cs="Times New Roman"/>
      <w:b/>
      <w:bCs/>
      <w:u w:val="single"/>
    </w:rPr>
  </w:style>
  <w:style w:type="paragraph" w:customStyle="1" w:styleId="Tiny-WFU">
    <w:name w:val="Tiny-WFU"/>
    <w:basedOn w:val="Normal"/>
    <w:uiPriority w:val="99"/>
    <w:qFormat/>
    <w:rsid w:val="00127BEC"/>
    <w:rPr>
      <w:rFonts w:ascii="Cambria" w:eastAsia="Malgun Gothic" w:hAnsi="Cambria"/>
      <w:sz w:val="12"/>
      <w:lang w:eastAsia="ko-KR"/>
    </w:rPr>
  </w:style>
  <w:style w:type="paragraph" w:customStyle="1" w:styleId="style49">
    <w:name w:val="style49"/>
    <w:basedOn w:val="Normal"/>
    <w:uiPriority w:val="99"/>
    <w:qFormat/>
    <w:rsid w:val="00127BEC"/>
    <w:pPr>
      <w:spacing w:before="100" w:beforeAutospacing="1" w:after="100" w:afterAutospacing="1"/>
    </w:pPr>
    <w:rPr>
      <w:rFonts w:ascii="Cambria" w:eastAsia="Times New Roman" w:hAnsi="Cambria"/>
      <w:lang w:eastAsia="ko-KR"/>
    </w:rPr>
  </w:style>
  <w:style w:type="character" w:customStyle="1" w:styleId="UnunderlinedChar">
    <w:name w:val="Ununderlined Char"/>
    <w:link w:val="Ununderlined"/>
    <w:locked/>
    <w:rsid w:val="00127BEC"/>
    <w:rPr>
      <w:rFonts w:ascii="Arial Narrow" w:hAnsi="Arial Narrow"/>
      <w:sz w:val="12"/>
    </w:rPr>
  </w:style>
  <w:style w:type="paragraph" w:customStyle="1" w:styleId="Ununderlined">
    <w:name w:val="Ununderlined"/>
    <w:basedOn w:val="Normal"/>
    <w:link w:val="UnunderlinedChar"/>
    <w:qFormat/>
    <w:rsid w:val="00127BEC"/>
    <w:pPr>
      <w:jc w:val="both"/>
    </w:pPr>
    <w:rPr>
      <w:rFonts w:ascii="Arial Narrow" w:hAnsi="Arial Narrow" w:cstheme="minorBidi"/>
      <w:sz w:val="12"/>
    </w:rPr>
  </w:style>
  <w:style w:type="character" w:customStyle="1" w:styleId="bloctitlesChar">
    <w:name w:val="bloc titles Char"/>
    <w:link w:val="bloctitles"/>
    <w:locked/>
    <w:rsid w:val="00127BEC"/>
    <w:rPr>
      <w:rFonts w:ascii="Cambria" w:eastAsia="Times New Roman" w:hAnsi="Cambria" w:cs="Times New Roman"/>
      <w:b/>
      <w:bCs/>
      <w:sz w:val="28"/>
      <w:szCs w:val="28"/>
      <w:u w:val="single"/>
      <w:lang w:eastAsia="ko-KR"/>
    </w:rPr>
  </w:style>
  <w:style w:type="paragraph" w:customStyle="1" w:styleId="bloctitles">
    <w:name w:val="bloc titles"/>
    <w:basedOn w:val="Heading1"/>
    <w:next w:val="Normal"/>
    <w:link w:val="bloctitlesChar"/>
    <w:autoRedefine/>
    <w:qFormat/>
    <w:rsid w:val="00127BEC"/>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sz w:val="28"/>
      <w:szCs w:val="28"/>
      <w:u w:val="single"/>
      <w:lang w:eastAsia="ko-KR"/>
    </w:rPr>
  </w:style>
  <w:style w:type="paragraph" w:customStyle="1" w:styleId="docheader">
    <w:name w:val="doc header"/>
    <w:autoRedefine/>
    <w:uiPriority w:val="99"/>
    <w:qFormat/>
    <w:rsid w:val="00127BEC"/>
    <w:rPr>
      <w:rFonts w:ascii="Times New Roman" w:eastAsia="Malgun Gothic" w:hAnsi="Times New Roman"/>
      <w:b/>
      <w:sz w:val="20"/>
    </w:rPr>
  </w:style>
  <w:style w:type="paragraph" w:customStyle="1" w:styleId="docfooter">
    <w:name w:val="doc footer"/>
    <w:autoRedefine/>
    <w:uiPriority w:val="99"/>
    <w:qFormat/>
    <w:rsid w:val="00127BEC"/>
    <w:pPr>
      <w:jc w:val="right"/>
    </w:pPr>
    <w:rPr>
      <w:rFonts w:ascii="Times New Roman" w:eastAsia="Malgun Gothic" w:hAnsi="Times New Roman"/>
      <w:b/>
      <w:sz w:val="22"/>
    </w:rPr>
  </w:style>
  <w:style w:type="character" w:customStyle="1" w:styleId="blocorganizerChar">
    <w:name w:val="bloc organizer Char"/>
    <w:link w:val="blocorganizer"/>
    <w:locked/>
    <w:rsid w:val="00127BEC"/>
    <w:rPr>
      <w:rFonts w:ascii="Cambria" w:eastAsia="Times New Roman" w:hAnsi="Cambria" w:cs="Times New Roman"/>
      <w:b/>
      <w:bCs/>
      <w:sz w:val="4"/>
      <w:szCs w:val="28"/>
      <w:u w:val="single"/>
      <w:lang w:eastAsia="ko-KR"/>
    </w:rPr>
  </w:style>
  <w:style w:type="paragraph" w:customStyle="1" w:styleId="blocorganizer">
    <w:name w:val="bloc organizer"/>
    <w:basedOn w:val="Heading1"/>
    <w:next w:val="bloctitles"/>
    <w:link w:val="blocorganizerChar"/>
    <w:autoRedefine/>
    <w:qFormat/>
    <w:rsid w:val="00127BEC"/>
    <w:pPr>
      <w:keepNext w:val="0"/>
      <w:keepLines w:val="0"/>
      <w:pBdr>
        <w:top w:val="none" w:sz="0" w:space="0" w:color="auto"/>
        <w:left w:val="none" w:sz="0" w:space="0" w:color="auto"/>
        <w:bottom w:val="none" w:sz="0" w:space="0" w:color="auto"/>
        <w:right w:val="none" w:sz="0" w:space="0" w:color="auto"/>
      </w:pBdr>
      <w:contextualSpacing/>
    </w:pPr>
    <w:rPr>
      <w:rFonts w:ascii="Cambria" w:eastAsia="Times New Roman" w:hAnsi="Cambria" w:cs="Times New Roman"/>
      <w:sz w:val="4"/>
      <w:szCs w:val="28"/>
      <w:u w:val="single"/>
      <w:lang w:eastAsia="ko-KR"/>
    </w:rPr>
  </w:style>
  <w:style w:type="paragraph" w:customStyle="1" w:styleId="Style101">
    <w:name w:val="Style 101"/>
    <w:basedOn w:val="Normal"/>
    <w:uiPriority w:val="99"/>
    <w:qFormat/>
    <w:rsid w:val="00127BEC"/>
    <w:pPr>
      <w:widowControl w:val="0"/>
      <w:autoSpaceDE w:val="0"/>
      <w:autoSpaceDN w:val="0"/>
      <w:adjustRightInd w:val="0"/>
    </w:pPr>
    <w:rPr>
      <w:rFonts w:ascii="Arial Narrow" w:eastAsia="Times New Roman" w:hAnsi="Arial Narrow" w:cs="Arial Narrow"/>
      <w:sz w:val="18"/>
      <w:szCs w:val="18"/>
      <w:u w:val="single"/>
      <w:lang w:eastAsia="ko-KR"/>
    </w:rPr>
  </w:style>
  <w:style w:type="paragraph" w:customStyle="1" w:styleId="Style104">
    <w:name w:val="Style 104"/>
    <w:basedOn w:val="Normal"/>
    <w:uiPriority w:val="99"/>
    <w:qFormat/>
    <w:rsid w:val="00127BEC"/>
    <w:pPr>
      <w:widowControl w:val="0"/>
      <w:autoSpaceDE w:val="0"/>
      <w:autoSpaceDN w:val="0"/>
      <w:ind w:right="216"/>
    </w:pPr>
    <w:rPr>
      <w:rFonts w:ascii="Arial Narrow" w:eastAsia="Times New Roman" w:hAnsi="Arial Narrow" w:cs="Arial Narrow"/>
      <w:lang w:eastAsia="ko-KR"/>
    </w:rPr>
  </w:style>
  <w:style w:type="paragraph" w:customStyle="1" w:styleId="Style1100">
    <w:name w:val="Style 110"/>
    <w:basedOn w:val="Normal"/>
    <w:uiPriority w:val="99"/>
    <w:qFormat/>
    <w:rsid w:val="00127BEC"/>
    <w:pPr>
      <w:widowControl w:val="0"/>
      <w:autoSpaceDE w:val="0"/>
      <w:autoSpaceDN w:val="0"/>
      <w:ind w:right="72"/>
    </w:pPr>
    <w:rPr>
      <w:rFonts w:ascii="Arial Narrow" w:eastAsia="Times New Roman" w:hAnsi="Arial Narrow" w:cs="Arial Narrow"/>
      <w:u w:val="single"/>
      <w:lang w:eastAsia="ko-KR"/>
    </w:rPr>
  </w:style>
  <w:style w:type="paragraph" w:customStyle="1" w:styleId="Style102">
    <w:name w:val="Style 102"/>
    <w:basedOn w:val="Normal"/>
    <w:uiPriority w:val="99"/>
    <w:qFormat/>
    <w:rsid w:val="00127BEC"/>
    <w:pPr>
      <w:widowControl w:val="0"/>
      <w:autoSpaceDE w:val="0"/>
      <w:autoSpaceDN w:val="0"/>
      <w:spacing w:before="144" w:line="276" w:lineRule="auto"/>
      <w:ind w:right="72"/>
    </w:pPr>
    <w:rPr>
      <w:rFonts w:ascii="Arial Narrow" w:eastAsia="Times New Roman" w:hAnsi="Arial Narrow" w:cs="Arial Narrow"/>
      <w:sz w:val="18"/>
      <w:szCs w:val="18"/>
      <w:lang w:eastAsia="ko-KR"/>
    </w:rPr>
  </w:style>
  <w:style w:type="paragraph" w:customStyle="1" w:styleId="Style107">
    <w:name w:val="Style 107"/>
    <w:basedOn w:val="Normal"/>
    <w:uiPriority w:val="99"/>
    <w:qFormat/>
    <w:rsid w:val="00127BEC"/>
    <w:pPr>
      <w:widowControl w:val="0"/>
      <w:autoSpaceDE w:val="0"/>
      <w:autoSpaceDN w:val="0"/>
      <w:adjustRightInd w:val="0"/>
    </w:pPr>
    <w:rPr>
      <w:rFonts w:ascii="Arial Narrow" w:eastAsia="Times New Roman" w:hAnsi="Arial Narrow" w:cs="Arial Narrow"/>
      <w:szCs w:val="16"/>
      <w:lang w:eastAsia="ko-KR"/>
    </w:rPr>
  </w:style>
  <w:style w:type="paragraph" w:customStyle="1" w:styleId="Style77">
    <w:name w:val="Style 77"/>
    <w:basedOn w:val="Normal"/>
    <w:uiPriority w:val="99"/>
    <w:qFormat/>
    <w:rsid w:val="00127BEC"/>
    <w:pPr>
      <w:widowControl w:val="0"/>
      <w:autoSpaceDE w:val="0"/>
      <w:autoSpaceDN w:val="0"/>
      <w:spacing w:line="192" w:lineRule="auto"/>
    </w:pPr>
    <w:rPr>
      <w:rFonts w:ascii="Arial Narrow" w:eastAsia="Times New Roman" w:hAnsi="Arial Narrow" w:cs="Arial Narrow"/>
      <w:b/>
      <w:bCs/>
      <w:szCs w:val="20"/>
      <w:lang w:eastAsia="ko-KR"/>
    </w:rPr>
  </w:style>
  <w:style w:type="paragraph" w:customStyle="1" w:styleId="Style1090">
    <w:name w:val="Style 109"/>
    <w:basedOn w:val="Normal"/>
    <w:uiPriority w:val="99"/>
    <w:qFormat/>
    <w:rsid w:val="00127BEC"/>
    <w:pPr>
      <w:widowControl w:val="0"/>
      <w:autoSpaceDE w:val="0"/>
      <w:autoSpaceDN w:val="0"/>
      <w:spacing w:before="504"/>
    </w:pPr>
    <w:rPr>
      <w:rFonts w:eastAsia="Times New Roman"/>
      <w:b/>
      <w:bCs/>
      <w:sz w:val="6"/>
      <w:szCs w:val="6"/>
      <w:lang w:eastAsia="ko-KR"/>
    </w:rPr>
  </w:style>
  <w:style w:type="paragraph" w:customStyle="1" w:styleId="Style25">
    <w:name w:val="Style25"/>
    <w:basedOn w:val="Normal"/>
    <w:uiPriority w:val="99"/>
    <w:qFormat/>
    <w:rsid w:val="00127BEC"/>
    <w:pPr>
      <w:widowControl w:val="0"/>
      <w:autoSpaceDE w:val="0"/>
      <w:autoSpaceDN w:val="0"/>
      <w:adjustRightInd w:val="0"/>
      <w:spacing w:line="240" w:lineRule="exact"/>
    </w:pPr>
    <w:rPr>
      <w:rFonts w:ascii="Cambria" w:eastAsia="Malgun Gothic" w:hAnsi="Cambria"/>
      <w:lang w:eastAsia="ko-KR"/>
    </w:rPr>
  </w:style>
  <w:style w:type="paragraph" w:customStyle="1" w:styleId="Style15">
    <w:name w:val="Style15"/>
    <w:basedOn w:val="Normal"/>
    <w:uiPriority w:val="99"/>
    <w:qFormat/>
    <w:rsid w:val="00127BEC"/>
    <w:pPr>
      <w:widowControl w:val="0"/>
      <w:autoSpaceDE w:val="0"/>
      <w:autoSpaceDN w:val="0"/>
      <w:adjustRightInd w:val="0"/>
      <w:spacing w:line="276" w:lineRule="exact"/>
      <w:ind w:firstLine="125"/>
    </w:pPr>
    <w:rPr>
      <w:rFonts w:ascii="Cambria" w:eastAsia="Malgun Gothic" w:hAnsi="Cambria"/>
      <w:lang w:eastAsia="ko-KR"/>
    </w:rPr>
  </w:style>
  <w:style w:type="paragraph" w:customStyle="1" w:styleId="Style80">
    <w:name w:val="Style8"/>
    <w:basedOn w:val="Normal"/>
    <w:uiPriority w:val="99"/>
    <w:qFormat/>
    <w:rsid w:val="00127BEC"/>
    <w:pPr>
      <w:widowControl w:val="0"/>
      <w:autoSpaceDE w:val="0"/>
      <w:autoSpaceDN w:val="0"/>
      <w:adjustRightInd w:val="0"/>
      <w:spacing w:line="274" w:lineRule="exact"/>
      <w:jc w:val="both"/>
    </w:pPr>
    <w:rPr>
      <w:rFonts w:ascii="Cambria" w:eastAsia="Malgun Gothic" w:hAnsi="Cambria"/>
      <w:lang w:eastAsia="ko-KR"/>
    </w:rPr>
  </w:style>
  <w:style w:type="character" w:customStyle="1" w:styleId="CardUnderlinedCharChar0">
    <w:name w:val="Card Underlined Char Char"/>
    <w:locked/>
    <w:rsid w:val="00127BEC"/>
    <w:rPr>
      <w:rFonts w:ascii="Arial Narrow" w:eastAsia="Calibri" w:hAnsi="Arial Narrow" w:cs="Times New Roman"/>
      <w:u w:val="single"/>
    </w:rPr>
  </w:style>
  <w:style w:type="character" w:customStyle="1" w:styleId="NormaltextCharChar">
    <w:name w:val="Normal text Char Char"/>
    <w:basedOn w:val="DefaultParagraphFont"/>
    <w:link w:val="Normaltext0"/>
    <w:locked/>
    <w:rsid w:val="00127BEC"/>
    <w:rPr>
      <w:rFonts w:ascii="Arial" w:eastAsia="Times New Roman" w:hAnsi="Arial" w:cs="Arial"/>
      <w:sz w:val="20"/>
      <w:szCs w:val="20"/>
    </w:rPr>
  </w:style>
  <w:style w:type="character" w:customStyle="1" w:styleId="CiteCardChar">
    <w:name w:val="Cite_Card Char"/>
    <w:link w:val="CiteCard0"/>
    <w:locked/>
    <w:rsid w:val="00127BEC"/>
    <w:rPr>
      <w:rFonts w:ascii="Times New Roman" w:eastAsia="Times New Roman" w:hAnsi="Times New Roman" w:cs="Arial"/>
      <w:bCs/>
      <w:sz w:val="20"/>
      <w:szCs w:val="20"/>
    </w:rPr>
  </w:style>
  <w:style w:type="paragraph" w:customStyle="1" w:styleId="CiteCard0">
    <w:name w:val="Cite_Card"/>
    <w:link w:val="CiteCardChar"/>
    <w:qFormat/>
    <w:rsid w:val="00127BEC"/>
    <w:pPr>
      <w:ind w:left="1440" w:right="1440"/>
      <w:jc w:val="both"/>
    </w:pPr>
    <w:rPr>
      <w:rFonts w:ascii="Times New Roman" w:eastAsia="Times New Roman" w:hAnsi="Times New Roman" w:cs="Arial"/>
      <w:bCs/>
      <w:sz w:val="20"/>
      <w:szCs w:val="20"/>
    </w:rPr>
  </w:style>
  <w:style w:type="paragraph" w:customStyle="1" w:styleId="BlockTitle10">
    <w:name w:val="Block Title #1"/>
    <w:basedOn w:val="Heading1"/>
    <w:next w:val="Normal"/>
    <w:qFormat/>
    <w:rsid w:val="00127BEC"/>
    <w:pPr>
      <w:keepLines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24"/>
    </w:rPr>
  </w:style>
  <w:style w:type="character" w:customStyle="1" w:styleId="boldciteChar4">
    <w:name w:val="bold cite Char4"/>
    <w:basedOn w:val="DefaultParagraphFont"/>
    <w:link w:val="boldcite"/>
    <w:locked/>
    <w:rsid w:val="00127BEC"/>
    <w:rPr>
      <w:rFonts w:ascii="Calibri" w:eastAsia="Times New Roman" w:hAnsi="Calibri" w:cs="Calibri"/>
      <w:b/>
      <w:color w:val="000000"/>
      <w:sz w:val="22"/>
      <w:u w:val="thick" w:color="000000"/>
    </w:rPr>
  </w:style>
  <w:style w:type="character" w:customStyle="1" w:styleId="highlightcardtextChar2">
    <w:name w:val="highlight card text Char2"/>
    <w:basedOn w:val="evidencetextChar1"/>
    <w:link w:val="highlightcardtext"/>
    <w:locked/>
    <w:rsid w:val="00127BEC"/>
    <w:rPr>
      <w:rFonts w:ascii="Calibri" w:eastAsia="Times New Roman" w:hAnsi="Calibri" w:cs="Calibri"/>
      <w:color w:val="000000"/>
      <w:u w:val="single" w:color="000000"/>
      <w:shd w:val="pct10" w:color="C0C0C0" w:fill="B3B3B3"/>
      <w:lang w:val="x-none" w:eastAsia="x-none"/>
    </w:rPr>
  </w:style>
  <w:style w:type="paragraph" w:customStyle="1" w:styleId="highlightcardtext">
    <w:name w:val="highlight card text"/>
    <w:basedOn w:val="evidencetext"/>
    <w:link w:val="highlightcardtextChar2"/>
    <w:qFormat/>
    <w:rsid w:val="00127BEC"/>
    <w:pPr>
      <w:framePr w:hSpace="187" w:vSpace="187" w:wrap="notBeside" w:vAnchor="text" w:hAnchor="text" w:y="1"/>
      <w:shd w:val="pct10" w:color="C0C0C0" w:fill="B3B3B3"/>
      <w:ind w:left="432" w:right="432"/>
    </w:pPr>
    <w:rPr>
      <w:rFonts w:cs="Calibri"/>
      <w:sz w:val="24"/>
      <w:u w:val="single" w:color="000000"/>
      <w:lang w:val="x-none" w:eastAsia="x-none"/>
    </w:rPr>
  </w:style>
  <w:style w:type="paragraph" w:customStyle="1" w:styleId="underlineevidencetext">
    <w:name w:val="underline evidence text"/>
    <w:basedOn w:val="evidencetext"/>
    <w:uiPriority w:val="99"/>
    <w:qFormat/>
    <w:rsid w:val="00127BEC"/>
    <w:pPr>
      <w:ind w:left="432" w:right="432"/>
    </w:pPr>
    <w:rPr>
      <w:rFonts w:eastAsiaTheme="minorHAnsi" w:cs="Calibri"/>
      <w:sz w:val="22"/>
      <w:u w:val="single"/>
    </w:rPr>
  </w:style>
  <w:style w:type="paragraph" w:customStyle="1" w:styleId="underlinecard0">
    <w:name w:val="underline card"/>
    <w:basedOn w:val="Normal"/>
    <w:uiPriority w:val="99"/>
    <w:qFormat/>
    <w:rsid w:val="00127BEC"/>
    <w:rPr>
      <w:u w:val="single"/>
    </w:rPr>
  </w:style>
  <w:style w:type="paragraph" w:customStyle="1" w:styleId="BlockTitle20">
    <w:name w:val="Block Title #2"/>
    <w:basedOn w:val="BlockTitle10"/>
    <w:next w:val="Normal"/>
    <w:uiPriority w:val="99"/>
    <w:qFormat/>
    <w:rsid w:val="00127BEC"/>
    <w:pPr>
      <w:outlineLvl w:val="9"/>
    </w:pPr>
  </w:style>
  <w:style w:type="paragraph" w:customStyle="1" w:styleId="CITE">
    <w:name w:val="CITE"/>
    <w:basedOn w:val="Heading1"/>
    <w:link w:val="CITEChar2"/>
    <w:qFormat/>
    <w:rsid w:val="00127BEC"/>
    <w:pPr>
      <w:keepLines w:val="0"/>
      <w:pageBreakBefore w:val="0"/>
      <w:pBdr>
        <w:top w:val="none" w:sz="0" w:space="0" w:color="auto"/>
        <w:left w:val="none" w:sz="0" w:space="0" w:color="auto"/>
        <w:bottom w:val="none" w:sz="0" w:space="0" w:color="auto"/>
        <w:right w:val="none" w:sz="0" w:space="0" w:color="auto"/>
      </w:pBdr>
      <w:jc w:val="left"/>
    </w:pPr>
    <w:rPr>
      <w:rFonts w:ascii="Verdana" w:eastAsia="Times New Roman" w:hAnsi="Verdana" w:cs="Times New Roman"/>
      <w:bCs w:val="0"/>
      <w:sz w:val="20"/>
      <w:szCs w:val="20"/>
    </w:rPr>
  </w:style>
  <w:style w:type="paragraph" w:customStyle="1" w:styleId="Cardtext11">
    <w:name w:val="Card text1"/>
    <w:uiPriority w:val="99"/>
    <w:qFormat/>
    <w:rsid w:val="00127BEC"/>
    <w:pPr>
      <w:widowControl w:val="0"/>
      <w:autoSpaceDE w:val="0"/>
      <w:autoSpaceDN w:val="0"/>
      <w:adjustRightInd w:val="0"/>
    </w:pPr>
    <w:rPr>
      <w:rFonts w:ascii="Arial Narrow" w:eastAsia="Times New Roman" w:hAnsi="Arial Narrow" w:cs="Times New Roman"/>
      <w:szCs w:val="20"/>
      <w:u w:val="single"/>
    </w:rPr>
  </w:style>
  <w:style w:type="paragraph" w:customStyle="1" w:styleId="TxBr25p1">
    <w:name w:val="TxBr_25p1"/>
    <w:basedOn w:val="Normal"/>
    <w:qFormat/>
    <w:rsid w:val="00127BEC"/>
    <w:pPr>
      <w:tabs>
        <w:tab w:val="left" w:pos="204"/>
      </w:tabs>
      <w:autoSpaceDE w:val="0"/>
      <w:autoSpaceDN w:val="0"/>
      <w:adjustRightInd w:val="0"/>
      <w:spacing w:line="260" w:lineRule="atLeast"/>
      <w:jc w:val="both"/>
    </w:pPr>
  </w:style>
  <w:style w:type="paragraph" w:customStyle="1" w:styleId="CardTextCharCharCharCharChar">
    <w:name w:val="Card Text Char Char Char Char Char"/>
    <w:basedOn w:val="Normal"/>
    <w:uiPriority w:val="99"/>
    <w:qFormat/>
    <w:rsid w:val="00127BEC"/>
    <w:pPr>
      <w:ind w:left="1728" w:right="1728"/>
    </w:pPr>
    <w:rPr>
      <w:sz w:val="18"/>
    </w:rPr>
  </w:style>
  <w:style w:type="paragraph" w:customStyle="1" w:styleId="BlockTitle1Char">
    <w:name w:val="Block Title #1 Char"/>
    <w:basedOn w:val="Heading1"/>
    <w:qFormat/>
    <w:rsid w:val="00127BEC"/>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olor w:val="000000"/>
      <w:kern w:val="32"/>
      <w:sz w:val="32"/>
    </w:rPr>
  </w:style>
  <w:style w:type="paragraph" w:customStyle="1" w:styleId="BlockTitle-Unlisted">
    <w:name w:val="Block Title - Unlisted"/>
    <w:next w:val="Normal"/>
    <w:qFormat/>
    <w:rsid w:val="00127BEC"/>
    <w:pPr>
      <w:jc w:val="center"/>
    </w:pPr>
    <w:rPr>
      <w:rFonts w:ascii="Arial" w:eastAsia="Times New Roman" w:hAnsi="Arial"/>
      <w:b/>
      <w:kern w:val="32"/>
      <w:sz w:val="36"/>
      <w:szCs w:val="32"/>
    </w:rPr>
  </w:style>
  <w:style w:type="paragraph" w:customStyle="1" w:styleId="BigCite0">
    <w:name w:val="Big Cite"/>
    <w:basedOn w:val="Heading3"/>
    <w:qFormat/>
    <w:rsid w:val="00127BEC"/>
    <w:pPr>
      <w:keepLines w:val="0"/>
      <w:pageBreakBefore w:val="0"/>
      <w:spacing w:after="60"/>
      <w:jc w:val="left"/>
    </w:pPr>
    <w:rPr>
      <w:rFonts w:eastAsia="Times New Roman" w:cs="Arial"/>
      <w:sz w:val="26"/>
      <w:szCs w:val="26"/>
      <w:u w:val="none"/>
    </w:rPr>
  </w:style>
  <w:style w:type="paragraph" w:customStyle="1" w:styleId="boldcitation">
    <w:name w:val="bold citation"/>
    <w:basedOn w:val="Normal"/>
    <w:qFormat/>
    <w:rsid w:val="00127BEC"/>
    <w:rPr>
      <w:b/>
      <w:sz w:val="28"/>
      <w:u w:val="thick"/>
    </w:rPr>
  </w:style>
  <w:style w:type="paragraph" w:customStyle="1" w:styleId="Lettering">
    <w:name w:val="Lettering"/>
    <w:basedOn w:val="Normal"/>
    <w:next w:val="Normal"/>
    <w:qFormat/>
    <w:rsid w:val="00127BEC"/>
    <w:pPr>
      <w:widowControl w:val="0"/>
      <w:tabs>
        <w:tab w:val="num" w:pos="360"/>
      </w:tabs>
      <w:suppressAutoHyphens/>
      <w:spacing w:after="200"/>
      <w:ind w:left="360" w:hanging="360"/>
    </w:pPr>
    <w:rPr>
      <w:b/>
      <w:szCs w:val="18"/>
    </w:rPr>
  </w:style>
  <w:style w:type="paragraph" w:customStyle="1" w:styleId="BlockTOC">
    <w:name w:val="Block TOC"/>
    <w:basedOn w:val="Heading1"/>
    <w:qFormat/>
    <w:rsid w:val="00127BEC"/>
    <w:pPr>
      <w:keepLines w:val="0"/>
      <w:pageBreakBefore w:val="0"/>
      <w:pBdr>
        <w:top w:val="none" w:sz="0" w:space="0" w:color="auto"/>
        <w:left w:val="none" w:sz="0" w:space="0" w:color="auto"/>
        <w:bottom w:val="none" w:sz="0" w:space="0" w:color="auto"/>
        <w:right w:val="none" w:sz="0" w:space="0" w:color="auto"/>
      </w:pBdr>
      <w:ind w:left="547" w:right="360"/>
    </w:pPr>
    <w:rPr>
      <w:rFonts w:eastAsia="Times New Roman" w:cs="Arial"/>
      <w:kern w:val="32"/>
      <w:sz w:val="32"/>
    </w:rPr>
  </w:style>
  <w:style w:type="paragraph" w:customStyle="1" w:styleId="Pa9">
    <w:name w:val="Pa9"/>
    <w:basedOn w:val="Normal"/>
    <w:next w:val="Normal"/>
    <w:qFormat/>
    <w:rsid w:val="00127BEC"/>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qFormat/>
    <w:rsid w:val="00127BEC"/>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127BEC"/>
    <w:rPr>
      <w:b/>
    </w:rPr>
  </w:style>
  <w:style w:type="paragraph" w:customStyle="1" w:styleId="underlined1">
    <w:name w:val="underlined1"/>
    <w:next w:val="Normal"/>
    <w:autoRedefine/>
    <w:uiPriority w:val="99"/>
    <w:qFormat/>
    <w:rsid w:val="00127BEC"/>
    <w:pPr>
      <w:contextualSpacing/>
    </w:pPr>
    <w:rPr>
      <w:rFonts w:ascii="Times New Roman" w:eastAsia="Malgun Gothic" w:hAnsi="Times New Roman"/>
      <w:sz w:val="21"/>
      <w:u w:val="single"/>
    </w:rPr>
  </w:style>
  <w:style w:type="paragraph" w:customStyle="1" w:styleId="CiteTopline">
    <w:name w:val="Cite Topline"/>
    <w:basedOn w:val="Normal"/>
    <w:autoRedefine/>
    <w:uiPriority w:val="99"/>
    <w:qFormat/>
    <w:rsid w:val="00127BEC"/>
    <w:pPr>
      <w:ind w:left="-720" w:right="-720"/>
    </w:pPr>
    <w:rPr>
      <w:rFonts w:eastAsia="Times New Roman"/>
      <w:b/>
      <w:bCs/>
      <w:szCs w:val="44"/>
      <w:u w:val="single"/>
    </w:rPr>
  </w:style>
  <w:style w:type="paragraph" w:customStyle="1" w:styleId="CiteExtras">
    <w:name w:val="Cite Extras"/>
    <w:basedOn w:val="CiteTopline"/>
    <w:autoRedefine/>
    <w:uiPriority w:val="99"/>
    <w:qFormat/>
    <w:rsid w:val="00127BEC"/>
    <w:pPr>
      <w:spacing w:after="300"/>
    </w:pPr>
    <w:rPr>
      <w:b w:val="0"/>
      <w:sz w:val="20"/>
      <w:u w:val="none"/>
    </w:rPr>
  </w:style>
  <w:style w:type="paragraph" w:customStyle="1" w:styleId="CiteLittle">
    <w:name w:val="Cite Little"/>
    <w:next w:val="Normal"/>
    <w:uiPriority w:val="99"/>
    <w:qFormat/>
    <w:rsid w:val="00127BEC"/>
    <w:rPr>
      <w:rFonts w:ascii="Arial" w:eastAsia="Times New Roman" w:hAnsi="Arial" w:cs="Times New Roman"/>
      <w:bCs/>
      <w:kern w:val="32"/>
      <w:sz w:val="16"/>
      <w:szCs w:val="32"/>
    </w:rPr>
  </w:style>
  <w:style w:type="character" w:customStyle="1" w:styleId="LittleChar">
    <w:name w:val="Little Char"/>
    <w:link w:val="Little"/>
    <w:locked/>
    <w:rsid w:val="00127BEC"/>
    <w:rPr>
      <w:rFonts w:ascii="Calibri" w:eastAsia="Calibri" w:hAnsi="Calibri" w:cs="Times New Roman"/>
      <w:sz w:val="16"/>
    </w:rPr>
  </w:style>
  <w:style w:type="paragraph" w:customStyle="1" w:styleId="HiddenBlockHeader">
    <w:name w:val="Hidden Block Header"/>
    <w:basedOn w:val="BlockHeadings"/>
    <w:next w:val="Nothing"/>
    <w:link w:val="HiddenBlockHeaderChar"/>
    <w:qFormat/>
    <w:rsid w:val="00127BEC"/>
    <w:pPr>
      <w:pBdr>
        <w:top w:val="none" w:sz="0" w:space="0" w:color="auto"/>
        <w:left w:val="none" w:sz="0" w:space="0" w:color="auto"/>
        <w:bottom w:val="none" w:sz="0" w:space="0" w:color="auto"/>
        <w:right w:val="none" w:sz="0" w:space="0" w:color="auto"/>
      </w:pBdr>
    </w:pPr>
    <w:rPr>
      <w:rFonts w:eastAsiaTheme="minorHAnsi"/>
      <w:caps/>
    </w:rPr>
  </w:style>
  <w:style w:type="character" w:customStyle="1" w:styleId="StyleBodyText11ptBoldBlackChar">
    <w:name w:val="Style Body Text + 11 pt Bold Black Char"/>
    <w:link w:val="StyleBodyText11ptBoldBlack"/>
    <w:locked/>
    <w:rsid w:val="00127BEC"/>
    <w:rPr>
      <w:rFonts w:ascii="Calibri" w:hAnsi="Calibri" w:cs="Times New Roman"/>
      <w:u w:val="single"/>
    </w:rPr>
  </w:style>
  <w:style w:type="paragraph" w:customStyle="1" w:styleId="StyleBodyText11ptBoldBlack">
    <w:name w:val="Style Body Text + 11 pt Bold Black"/>
    <w:basedOn w:val="BodyText"/>
    <w:link w:val="StyleBodyText11ptBoldBlackChar"/>
    <w:qFormat/>
    <w:rsid w:val="00127BEC"/>
    <w:pPr>
      <w:spacing w:after="160"/>
    </w:pPr>
    <w:rPr>
      <w:rFonts w:cs="Times New Roman"/>
      <w:sz w:val="24"/>
      <w:u w:val="single"/>
    </w:rPr>
  </w:style>
  <w:style w:type="character" w:customStyle="1" w:styleId="StyletinyBoldChar">
    <w:name w:val="Style tiny + Bold Char"/>
    <w:link w:val="StyletinyBold"/>
    <w:locked/>
    <w:rsid w:val="00127BEC"/>
    <w:rPr>
      <w:rFonts w:ascii="Times New Roman" w:hAnsi="Times New Roman" w:cs="Times New Roman"/>
      <w:bCs/>
      <w:sz w:val="20"/>
      <w:szCs w:val="20"/>
    </w:rPr>
  </w:style>
  <w:style w:type="paragraph" w:customStyle="1" w:styleId="StyletinyBold">
    <w:name w:val="Style tiny + Bold"/>
    <w:basedOn w:val="Normal"/>
    <w:link w:val="StyletinyBoldChar"/>
    <w:qFormat/>
    <w:rsid w:val="00127BEC"/>
    <w:pPr>
      <w:tabs>
        <w:tab w:val="left" w:pos="4410"/>
      </w:tabs>
      <w:contextualSpacing/>
    </w:pPr>
    <w:rPr>
      <w:rFonts w:ascii="Times New Roman" w:hAnsi="Times New Roman" w:cs="Times New Roman"/>
      <w:bCs/>
      <w:sz w:val="20"/>
      <w:szCs w:val="20"/>
    </w:rPr>
  </w:style>
  <w:style w:type="character" w:customStyle="1" w:styleId="UnderlineBoldChar">
    <w:name w:val="Underline Bold Char"/>
    <w:locked/>
    <w:rsid w:val="00127BEC"/>
    <w:rPr>
      <w:rFonts w:ascii="Times New Roman" w:eastAsia="Times New Roman" w:hAnsi="Times New Roman" w:cs="Times New Roman"/>
      <w:b/>
      <w:szCs w:val="20"/>
      <w:u w:val="single"/>
    </w:rPr>
  </w:style>
  <w:style w:type="character" w:customStyle="1" w:styleId="tagChar5">
    <w:name w:val="%tag Char"/>
    <w:link w:val="tag0"/>
    <w:locked/>
    <w:rsid w:val="00127BEC"/>
    <w:rPr>
      <w:rFonts w:ascii="Times New Roman" w:eastAsia="Times New Roman" w:hAnsi="Times New Roman" w:cs="Times New Roman"/>
      <w:b/>
      <w:szCs w:val="20"/>
    </w:rPr>
  </w:style>
  <w:style w:type="paragraph" w:customStyle="1" w:styleId="tag0">
    <w:name w:val="%tag"/>
    <w:basedOn w:val="Normal"/>
    <w:link w:val="tagChar5"/>
    <w:qFormat/>
    <w:rsid w:val="00127BEC"/>
    <w:rPr>
      <w:rFonts w:ascii="Times New Roman" w:eastAsia="Times New Roman" w:hAnsi="Times New Roman" w:cs="Times New Roman"/>
      <w:b/>
      <w:sz w:val="24"/>
      <w:szCs w:val="20"/>
    </w:rPr>
  </w:style>
  <w:style w:type="character" w:customStyle="1" w:styleId="cardChar3">
    <w:name w:val="%card Char"/>
    <w:link w:val="card0"/>
    <w:locked/>
    <w:rsid w:val="00127BEC"/>
    <w:rPr>
      <w:rFonts w:ascii="Times New Roman" w:eastAsia="Times New Roman" w:hAnsi="Times New Roman" w:cs="Times New Roman"/>
      <w:sz w:val="20"/>
      <w:szCs w:val="20"/>
    </w:rPr>
  </w:style>
  <w:style w:type="paragraph" w:customStyle="1" w:styleId="card0">
    <w:name w:val="%card"/>
    <w:basedOn w:val="Normal"/>
    <w:link w:val="cardChar3"/>
    <w:qFormat/>
    <w:rsid w:val="00127BEC"/>
    <w:pPr>
      <w:ind w:left="288" w:right="288"/>
    </w:pPr>
    <w:rPr>
      <w:rFonts w:ascii="Times New Roman" w:eastAsia="Times New Roman" w:hAnsi="Times New Roman" w:cs="Times New Roman"/>
      <w:sz w:val="20"/>
      <w:szCs w:val="20"/>
    </w:rPr>
  </w:style>
  <w:style w:type="character" w:customStyle="1" w:styleId="AAAcardChar">
    <w:name w:val="AAAcard Char"/>
    <w:link w:val="AAAcard"/>
    <w:locked/>
    <w:rsid w:val="00127BEC"/>
    <w:rPr>
      <w:rFonts w:ascii="Times New Roman" w:eastAsia="Times New Roman" w:hAnsi="Times New Roman" w:cs="Times New Roman"/>
      <w:sz w:val="20"/>
      <w:szCs w:val="20"/>
    </w:rPr>
  </w:style>
  <w:style w:type="paragraph" w:customStyle="1" w:styleId="AAAcard">
    <w:name w:val="AAAcard"/>
    <w:basedOn w:val="Normal"/>
    <w:link w:val="AAAcardChar"/>
    <w:qFormat/>
    <w:rsid w:val="00127BEC"/>
    <w:pPr>
      <w:ind w:left="288" w:right="288"/>
    </w:pPr>
    <w:rPr>
      <w:rFonts w:ascii="Times New Roman" w:eastAsia="Times New Roman" w:hAnsi="Times New Roman" w:cs="Times New Roman"/>
      <w:sz w:val="20"/>
      <w:szCs w:val="20"/>
    </w:rPr>
  </w:style>
  <w:style w:type="character" w:customStyle="1" w:styleId="underlineCharChar2">
    <w:name w:val="underline Char Char"/>
    <w:locked/>
    <w:rsid w:val="00127BEC"/>
    <w:rPr>
      <w:rFonts w:ascii="Arial Narrow" w:eastAsia="Times New Roman" w:hAnsi="Arial Narrow" w:cs="Times New Roman"/>
      <w:u w:val="single"/>
    </w:rPr>
  </w:style>
  <w:style w:type="paragraph" w:customStyle="1" w:styleId="underlineChar10">
    <w:name w:val="underline Char1"/>
    <w:basedOn w:val="Normal"/>
    <w:uiPriority w:val="99"/>
    <w:qFormat/>
    <w:rsid w:val="00127BEC"/>
    <w:rPr>
      <w:rFonts w:ascii="Arial Narrow" w:eastAsia="Times New Roman" w:hAnsi="Arial Narrow"/>
      <w:u w:val="single"/>
    </w:rPr>
  </w:style>
  <w:style w:type="paragraph" w:customStyle="1" w:styleId="tagstyle0">
    <w:name w:val="tagstyle"/>
    <w:basedOn w:val="Normal"/>
    <w:uiPriority w:val="99"/>
    <w:qFormat/>
    <w:rsid w:val="00127BEC"/>
    <w:pPr>
      <w:spacing w:before="100" w:beforeAutospacing="1" w:after="100" w:afterAutospacing="1"/>
    </w:pPr>
    <w:rPr>
      <w:rFonts w:eastAsia="Times New Roman"/>
    </w:rPr>
  </w:style>
  <w:style w:type="paragraph" w:customStyle="1" w:styleId="CardDownx15">
    <w:name w:val="CardDown x1.5"/>
    <w:basedOn w:val="Header"/>
    <w:qFormat/>
    <w:rsid w:val="00127BEC"/>
    <w:pPr>
      <w:tabs>
        <w:tab w:val="clear" w:pos="4680"/>
        <w:tab w:val="clear" w:pos="9360"/>
        <w:tab w:val="center" w:pos="4320"/>
        <w:tab w:val="right" w:pos="8640"/>
      </w:tabs>
      <w:spacing w:after="160" w:line="259" w:lineRule="auto"/>
      <w:jc w:val="both"/>
    </w:pPr>
    <w:rPr>
      <w:rFonts w:eastAsia="Times New Roman"/>
      <w:sz w:val="14"/>
    </w:rPr>
  </w:style>
  <w:style w:type="paragraph" w:customStyle="1" w:styleId="Analyticals">
    <w:name w:val="Analyticals"/>
    <w:basedOn w:val="Normal"/>
    <w:uiPriority w:val="99"/>
    <w:qFormat/>
    <w:rsid w:val="00127BEC"/>
    <w:rPr>
      <w:rFonts w:eastAsia="Times New Roman"/>
    </w:rPr>
  </w:style>
  <w:style w:type="paragraph" w:customStyle="1" w:styleId="2909F619802848F09E01365C32F34654">
    <w:name w:val="2909F619802848F09E01365C32F34654"/>
    <w:uiPriority w:val="99"/>
    <w:qFormat/>
    <w:rsid w:val="00127BEC"/>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127BEC"/>
    <w:pPr>
      <w:spacing w:after="200" w:line="276" w:lineRule="auto"/>
    </w:pPr>
    <w:rPr>
      <w:rFonts w:ascii="Calibri" w:eastAsia="Times New Roman" w:hAnsi="Calibri" w:cs="Times New Roman"/>
      <w:sz w:val="22"/>
      <w:szCs w:val="22"/>
      <w:lang w:eastAsia="ja-JP"/>
    </w:rPr>
  </w:style>
  <w:style w:type="character" w:customStyle="1" w:styleId="SourcenameChar">
    <w:name w:val="Source name Char"/>
    <w:link w:val="Sourcename"/>
    <w:locked/>
    <w:rsid w:val="00127BEC"/>
    <w:rPr>
      <w:rFonts w:ascii="Arial Narrow" w:eastAsia="SimSun" w:hAnsi="Arial Narrow" w:cs="Times New Roman"/>
      <w:color w:val="000000"/>
      <w:szCs w:val="20"/>
    </w:rPr>
  </w:style>
  <w:style w:type="paragraph" w:customStyle="1" w:styleId="Sourcename">
    <w:name w:val="Source name"/>
    <w:basedOn w:val="NormalText"/>
    <w:link w:val="SourcenameChar"/>
    <w:autoRedefine/>
    <w:qFormat/>
    <w:rsid w:val="00127BEC"/>
    <w:pPr>
      <w:ind w:left="432"/>
      <w:jc w:val="left"/>
    </w:pPr>
    <w:rPr>
      <w:rFonts w:ascii="Arial Narrow" w:eastAsia="SimSun" w:hAnsi="Arial Narrow" w:cs="Times New Roman"/>
      <w:color w:val="000000"/>
      <w:sz w:val="24"/>
      <w:szCs w:val="20"/>
    </w:rPr>
  </w:style>
  <w:style w:type="character" w:customStyle="1" w:styleId="underlinedcardChar0">
    <w:name w:val="underlined card Char"/>
    <w:basedOn w:val="DefaultParagraphFont"/>
    <w:rsid w:val="00127BEC"/>
    <w:rPr>
      <w:rFonts w:ascii="Palatino Linotype" w:hAnsi="Palatino Linotype" w:hint="default"/>
      <w:u w:val="single"/>
      <w:lang w:val="en-US" w:eastAsia="en-US" w:bidi="ar-SA"/>
    </w:rPr>
  </w:style>
  <w:style w:type="paragraph" w:customStyle="1" w:styleId="underlinedcard0">
    <w:name w:val="underlined card"/>
    <w:basedOn w:val="NormalText"/>
    <w:autoRedefine/>
    <w:qFormat/>
    <w:rsid w:val="00127BEC"/>
    <w:pPr>
      <w:ind w:left="432"/>
      <w:jc w:val="left"/>
    </w:pPr>
    <w:rPr>
      <w:rFonts w:ascii="Arial Narrow" w:eastAsia="SimSun" w:hAnsi="Arial Narrow" w:cs="Arial"/>
      <w:color w:val="000000"/>
      <w:szCs w:val="20"/>
    </w:rPr>
  </w:style>
  <w:style w:type="paragraph" w:customStyle="1" w:styleId="FullText0">
    <w:name w:val="Full Text"/>
    <w:basedOn w:val="Normal"/>
    <w:uiPriority w:val="99"/>
    <w:qFormat/>
    <w:rsid w:val="00127BEC"/>
    <w:rPr>
      <w:rFonts w:ascii="Arial Narrow" w:eastAsia="Times New Roman" w:hAnsi="Arial Narrow"/>
    </w:rPr>
  </w:style>
  <w:style w:type="character" w:customStyle="1" w:styleId="citeunreadChar">
    <w:name w:val="cite unread Char"/>
    <w:link w:val="citeunread"/>
    <w:locked/>
    <w:rsid w:val="00127BEC"/>
    <w:rPr>
      <w:rFonts w:ascii="Times New Roman" w:eastAsia="MS Mincho" w:hAnsi="Times New Roman" w:cs="Times New Roman"/>
      <w:kern w:val="28"/>
      <w:sz w:val="18"/>
      <w:szCs w:val="20"/>
    </w:rPr>
  </w:style>
  <w:style w:type="paragraph" w:customStyle="1" w:styleId="citeunread">
    <w:name w:val="cite unread"/>
    <w:basedOn w:val="Normal"/>
    <w:link w:val="citeunreadChar"/>
    <w:qFormat/>
    <w:rsid w:val="00127BEC"/>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readCharChar">
    <w:name w:val="read Char Char"/>
    <w:link w:val="read"/>
    <w:locked/>
    <w:rsid w:val="00127BEC"/>
    <w:rPr>
      <w:rFonts w:ascii="Times New Roman" w:eastAsia="Times New Roman" w:hAnsi="Times New Roman" w:cs="Times New Roman"/>
      <w:b/>
      <w:sz w:val="20"/>
      <w:szCs w:val="20"/>
      <w:u w:val="single"/>
    </w:rPr>
  </w:style>
  <w:style w:type="paragraph" w:customStyle="1" w:styleId="read1">
    <w:name w:val="read1"/>
    <w:basedOn w:val="Normal"/>
    <w:next w:val="Normal"/>
    <w:uiPriority w:val="99"/>
    <w:qFormat/>
    <w:rsid w:val="00127BEC"/>
    <w:rPr>
      <w:rFonts w:eastAsia="Times New Roman"/>
      <w:b/>
      <w:sz w:val="20"/>
      <w:szCs w:val="20"/>
      <w:u w:val="single"/>
    </w:rPr>
  </w:style>
  <w:style w:type="paragraph" w:customStyle="1" w:styleId="2ndLevel-TAG">
    <w:name w:val="2nd Level - TAG"/>
    <w:basedOn w:val="Normal"/>
    <w:next w:val="Normal"/>
    <w:uiPriority w:val="99"/>
    <w:qFormat/>
    <w:rsid w:val="00127BEC"/>
    <w:pPr>
      <w:spacing w:before="240"/>
      <w:outlineLvl w:val="2"/>
    </w:pPr>
    <w:rPr>
      <w:rFonts w:eastAsia="Times New Roman"/>
      <w:b/>
    </w:rPr>
  </w:style>
  <w:style w:type="paragraph" w:customStyle="1" w:styleId="CM5">
    <w:name w:val="CM5"/>
    <w:basedOn w:val="Default"/>
    <w:next w:val="Default"/>
    <w:qFormat/>
    <w:rsid w:val="00127BEC"/>
    <w:pPr>
      <w:widowControl w:val="0"/>
      <w:spacing w:after="0" w:line="240" w:lineRule="auto"/>
    </w:pPr>
    <w:rPr>
      <w:rFonts w:ascii="Times New Roman" w:eastAsia="Times New Roman" w:hAnsi="Times New Roman" w:cstheme="minorBidi"/>
      <w:color w:val="000000"/>
      <w:sz w:val="16"/>
    </w:rPr>
  </w:style>
  <w:style w:type="character" w:customStyle="1" w:styleId="LanguageEditingChar">
    <w:name w:val="Language Editing Char"/>
    <w:link w:val="LanguageEditing"/>
    <w:locked/>
    <w:rsid w:val="00127BE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27BEC"/>
    <w:rPr>
      <w:rFonts w:ascii="Times New Roman" w:eastAsia="Times New Roman" w:hAnsi="Times New Roman" w:cs="Times New Roman"/>
      <w:strike/>
      <w:sz w:val="20"/>
    </w:rPr>
  </w:style>
  <w:style w:type="paragraph" w:customStyle="1" w:styleId="yiv1075031003msonormal">
    <w:name w:val="yiv1075031003msonormal"/>
    <w:basedOn w:val="Normal"/>
    <w:uiPriority w:val="99"/>
    <w:qFormat/>
    <w:rsid w:val="00127BEC"/>
    <w:pPr>
      <w:spacing w:before="100" w:beforeAutospacing="1" w:after="100" w:afterAutospacing="1"/>
    </w:pPr>
    <w:rPr>
      <w:rFonts w:eastAsia="Times New Roman"/>
    </w:rPr>
  </w:style>
  <w:style w:type="paragraph" w:customStyle="1" w:styleId="Tagline0">
    <w:name w:val="Tagline"/>
    <w:basedOn w:val="Normal"/>
    <w:link w:val="TaglineChar"/>
    <w:autoRedefine/>
    <w:qFormat/>
    <w:rsid w:val="00127BEC"/>
    <w:pPr>
      <w:spacing w:line="256" w:lineRule="auto"/>
    </w:pPr>
    <w:rPr>
      <w:b/>
    </w:rPr>
  </w:style>
  <w:style w:type="character" w:customStyle="1" w:styleId="tagCharCharChar">
    <w:name w:val="tag Char Char Char"/>
    <w:basedOn w:val="DefaultParagraphFont"/>
    <w:link w:val="tagCharChar"/>
    <w:locked/>
    <w:rsid w:val="00127BEC"/>
    <w:rPr>
      <w:rFonts w:ascii="Calibri" w:eastAsia="Times New Roman" w:hAnsi="Calibri" w:cs="Calibri"/>
      <w:b/>
      <w:bCs/>
      <w:sz w:val="22"/>
    </w:rPr>
  </w:style>
  <w:style w:type="paragraph" w:customStyle="1" w:styleId="tagCharChar1">
    <w:name w:val="tag Char Char1"/>
    <w:basedOn w:val="Normal"/>
    <w:next w:val="Normal"/>
    <w:uiPriority w:val="99"/>
    <w:qFormat/>
    <w:rsid w:val="00127BEC"/>
    <w:pPr>
      <w:spacing w:line="256" w:lineRule="auto"/>
    </w:pPr>
    <w:rPr>
      <w:rFonts w:eastAsia="Times New Roman"/>
      <w:b/>
      <w:szCs w:val="20"/>
    </w:rPr>
  </w:style>
  <w:style w:type="character" w:customStyle="1" w:styleId="Heading7Char1">
    <w:name w:val="Heading 7 Char1"/>
    <w:basedOn w:val="DefaultParagraphFont"/>
    <w:semiHidden/>
    <w:rsid w:val="00127BEC"/>
    <w:rPr>
      <w:rFonts w:asciiTheme="majorHAnsi" w:eastAsiaTheme="majorEastAsia" w:hAnsiTheme="majorHAnsi" w:cstheme="majorBidi"/>
      <w:i/>
      <w:iCs/>
      <w:color w:val="404040" w:themeColor="text1" w:themeTint="BF"/>
      <w:sz w:val="22"/>
      <w:szCs w:val="24"/>
    </w:rPr>
  </w:style>
  <w:style w:type="character" w:customStyle="1" w:styleId="Heading8Char1">
    <w:name w:val="Heading 8 Char1"/>
    <w:basedOn w:val="DefaultParagraphFont"/>
    <w:semiHidden/>
    <w:rsid w:val="00127BEC"/>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127BEC"/>
    <w:rPr>
      <w:rFonts w:asciiTheme="majorHAnsi" w:eastAsiaTheme="majorEastAsia" w:hAnsiTheme="majorHAnsi" w:cstheme="majorBidi"/>
      <w:i/>
      <w:iCs/>
      <w:color w:val="404040" w:themeColor="text1" w:themeTint="BF"/>
    </w:rPr>
  </w:style>
  <w:style w:type="character" w:customStyle="1" w:styleId="ReadUnderline">
    <w:name w:val="Read Underline"/>
    <w:rsid w:val="00127BEC"/>
    <w:rPr>
      <w:rFonts w:ascii="Arial" w:hAnsi="Arial" w:hint="default"/>
      <w:b/>
      <w:bCs w:val="0"/>
      <w:sz w:val="20"/>
      <w:u w:val="thick"/>
    </w:rPr>
  </w:style>
  <w:style w:type="character" w:customStyle="1" w:styleId="creditline">
    <w:name w:val="creditline"/>
    <w:basedOn w:val="DefaultParagraphFont"/>
    <w:rsid w:val="00127BEC"/>
  </w:style>
  <w:style w:type="character" w:customStyle="1" w:styleId="grd">
    <w:name w:val="grd"/>
    <w:basedOn w:val="DefaultParagraphFont"/>
    <w:rsid w:val="00127BEC"/>
  </w:style>
  <w:style w:type="character" w:customStyle="1" w:styleId="PhoNormal">
    <w:name w:val="PhoNormal"/>
    <w:basedOn w:val="DefaultParagraphFont"/>
    <w:uiPriority w:val="1"/>
    <w:qFormat/>
    <w:rsid w:val="00127BEC"/>
    <w:rPr>
      <w:rFonts w:ascii="Georgia" w:hAnsi="Georgia" w:hint="default"/>
      <w:sz w:val="22"/>
    </w:rPr>
  </w:style>
  <w:style w:type="character" w:customStyle="1" w:styleId="Underline-WFU">
    <w:name w:val="Underline-WFU"/>
    <w:uiPriority w:val="1"/>
    <w:qFormat/>
    <w:rsid w:val="00127BEC"/>
    <w:rPr>
      <w:rFonts w:ascii="Cambria" w:hAnsi="Cambria" w:hint="default"/>
      <w:sz w:val="22"/>
      <w:u w:val="single"/>
    </w:rPr>
  </w:style>
  <w:style w:type="character" w:customStyle="1" w:styleId="Underline-Highlighted-WFU">
    <w:name w:val="Underline-Highlighted-WFU"/>
    <w:basedOn w:val="DefaultParagraphFont"/>
    <w:uiPriority w:val="1"/>
    <w:qFormat/>
    <w:rsid w:val="00127BEC"/>
    <w:rPr>
      <w:rFonts w:ascii="Times New Roman" w:hAnsi="Times New Roman" w:hint="default"/>
      <w:sz w:val="22"/>
      <w:u w:val="single"/>
      <w:bdr w:val="none" w:sz="0" w:space="0" w:color="auto" w:frame="1"/>
      <w:shd w:val="clear" w:color="auto" w:fill="BEFF7D"/>
    </w:rPr>
  </w:style>
  <w:style w:type="character" w:customStyle="1" w:styleId="Underline-Highlighted-WFU-Big">
    <w:name w:val="Underline-Highlighted-WFU-Big"/>
    <w:basedOn w:val="Underline-Highlighted-WFU"/>
    <w:uiPriority w:val="1"/>
    <w:qFormat/>
    <w:rsid w:val="00127BEC"/>
    <w:rPr>
      <w:rFonts w:ascii="Times New Roman" w:hAnsi="Times New Roman" w:hint="default"/>
      <w:b/>
      <w:bCs w:val="0"/>
      <w:sz w:val="24"/>
      <w:u w:val="single"/>
      <w:bdr w:val="single" w:sz="4" w:space="0" w:color="000000" w:frame="1"/>
      <w:shd w:val="clear" w:color="auto" w:fill="BEFF7D"/>
    </w:rPr>
  </w:style>
  <w:style w:type="character" w:customStyle="1" w:styleId="post-title">
    <w:name w:val="post-title"/>
    <w:rsid w:val="00127BEC"/>
  </w:style>
  <w:style w:type="character" w:customStyle="1" w:styleId="style300">
    <w:name w:val="style30"/>
    <w:rsid w:val="00127BEC"/>
  </w:style>
  <w:style w:type="character" w:customStyle="1" w:styleId="see">
    <w:name w:val="see"/>
    <w:rsid w:val="00127BEC"/>
  </w:style>
  <w:style w:type="character" w:customStyle="1" w:styleId="CharacterStyle4">
    <w:name w:val="Character Style 4"/>
    <w:rsid w:val="00127BEC"/>
    <w:rPr>
      <w:rFonts w:ascii="Arial Narrow" w:hAnsi="Arial Narrow" w:cs="Arial Narrow" w:hint="default"/>
      <w:sz w:val="18"/>
      <w:szCs w:val="18"/>
      <w:u w:val="single"/>
    </w:rPr>
  </w:style>
  <w:style w:type="character" w:customStyle="1" w:styleId="CharacterStyle5">
    <w:name w:val="Character Style 5"/>
    <w:rsid w:val="00127BEC"/>
    <w:rPr>
      <w:rFonts w:ascii="Arial Narrow" w:hAnsi="Arial Narrow" w:cs="Arial Narrow" w:hint="default"/>
      <w:sz w:val="22"/>
      <w:szCs w:val="22"/>
      <w:u w:val="single"/>
    </w:rPr>
  </w:style>
  <w:style w:type="character" w:customStyle="1" w:styleId="CharacterStyle9">
    <w:name w:val="Character Style 9"/>
    <w:rsid w:val="00127BEC"/>
    <w:rPr>
      <w:rFonts w:ascii="Arial Narrow" w:hAnsi="Arial Narrow" w:cs="Arial Narrow" w:hint="default"/>
      <w:sz w:val="18"/>
      <w:szCs w:val="18"/>
    </w:rPr>
  </w:style>
  <w:style w:type="character" w:customStyle="1" w:styleId="CharacterStyle12">
    <w:name w:val="Character Style 12"/>
    <w:rsid w:val="00127BEC"/>
    <w:rPr>
      <w:rFonts w:ascii="Arial Narrow" w:hAnsi="Arial Narrow" w:cs="Arial Narrow" w:hint="default"/>
      <w:b/>
      <w:bCs/>
      <w:sz w:val="26"/>
      <w:szCs w:val="26"/>
    </w:rPr>
  </w:style>
  <w:style w:type="character" w:customStyle="1" w:styleId="CharacterStyle13">
    <w:name w:val="Character Style 13"/>
    <w:rsid w:val="00127BEC"/>
    <w:rPr>
      <w:rFonts w:ascii="Arial" w:hAnsi="Arial" w:cs="Arial" w:hint="default"/>
      <w:sz w:val="6"/>
      <w:szCs w:val="6"/>
    </w:rPr>
  </w:style>
  <w:style w:type="character" w:customStyle="1" w:styleId="CharacterStyle14">
    <w:name w:val="Character Style 14"/>
    <w:rsid w:val="00127BEC"/>
    <w:rPr>
      <w:rFonts w:ascii="Arial Narrow" w:hAnsi="Arial Narrow" w:cs="Arial Narrow" w:hint="default"/>
      <w:b/>
      <w:bCs/>
      <w:sz w:val="20"/>
      <w:szCs w:val="20"/>
    </w:rPr>
  </w:style>
  <w:style w:type="character" w:customStyle="1" w:styleId="FontStyle33">
    <w:name w:val="Font Style33"/>
    <w:rsid w:val="00127BEC"/>
    <w:rPr>
      <w:rFonts w:ascii="Times New Roman" w:hAnsi="Times New Roman" w:cs="Times New Roman" w:hint="default"/>
      <w:b/>
      <w:bCs/>
      <w:sz w:val="18"/>
      <w:szCs w:val="18"/>
    </w:rPr>
  </w:style>
  <w:style w:type="character" w:customStyle="1" w:styleId="FontStyle37">
    <w:name w:val="Font Style37"/>
    <w:rsid w:val="00127BEC"/>
    <w:rPr>
      <w:rFonts w:ascii="Times New Roman" w:hAnsi="Times New Roman" w:cs="Times New Roman" w:hint="default"/>
      <w:sz w:val="18"/>
      <w:szCs w:val="18"/>
    </w:rPr>
  </w:style>
  <w:style w:type="character" w:customStyle="1" w:styleId="FontStyle45">
    <w:name w:val="Font Style45"/>
    <w:rsid w:val="00127BEC"/>
    <w:rPr>
      <w:rFonts w:ascii="Times New Roman" w:hAnsi="Times New Roman" w:cs="Times New Roman" w:hint="default"/>
      <w:sz w:val="22"/>
      <w:szCs w:val="22"/>
    </w:rPr>
  </w:style>
  <w:style w:type="character" w:customStyle="1" w:styleId="FontStyle46">
    <w:name w:val="Font Style46"/>
    <w:rsid w:val="00127BEC"/>
    <w:rPr>
      <w:rFonts w:ascii="Times New Roman" w:hAnsi="Times New Roman" w:cs="Times New Roman" w:hint="default"/>
      <w:b/>
      <w:bCs/>
      <w:sz w:val="22"/>
      <w:szCs w:val="22"/>
    </w:rPr>
  </w:style>
  <w:style w:type="character" w:customStyle="1" w:styleId="FontStyle42">
    <w:name w:val="Font Style42"/>
    <w:rsid w:val="00127BEC"/>
    <w:rPr>
      <w:rFonts w:ascii="Times New Roman" w:hAnsi="Times New Roman" w:cs="Times New Roman" w:hint="default"/>
      <w:sz w:val="18"/>
      <w:szCs w:val="18"/>
    </w:rPr>
  </w:style>
  <w:style w:type="character" w:customStyle="1" w:styleId="FontStyle36">
    <w:name w:val="Font Style36"/>
    <w:rsid w:val="00127BEC"/>
    <w:rPr>
      <w:rFonts w:ascii="Times New Roman" w:hAnsi="Times New Roman" w:cs="Times New Roman" w:hint="default"/>
      <w:sz w:val="12"/>
      <w:szCs w:val="12"/>
    </w:rPr>
  </w:style>
  <w:style w:type="character" w:customStyle="1" w:styleId="FontStyle38">
    <w:name w:val="Font Style38"/>
    <w:rsid w:val="00127BEC"/>
    <w:rPr>
      <w:rFonts w:ascii="Times New Roman" w:hAnsi="Times New Roman" w:cs="Times New Roman" w:hint="default"/>
      <w:b/>
      <w:bCs/>
      <w:smallCaps/>
      <w:sz w:val="26"/>
      <w:szCs w:val="26"/>
    </w:rPr>
  </w:style>
  <w:style w:type="character" w:customStyle="1" w:styleId="FontStyle34">
    <w:name w:val="Font Style34"/>
    <w:rsid w:val="00127BEC"/>
    <w:rPr>
      <w:rFonts w:ascii="Times New Roman" w:hAnsi="Times New Roman" w:cs="Times New Roman" w:hint="default"/>
      <w:sz w:val="18"/>
      <w:szCs w:val="18"/>
    </w:rPr>
  </w:style>
  <w:style w:type="character" w:customStyle="1" w:styleId="FontStyle26">
    <w:name w:val="Font Style26"/>
    <w:rsid w:val="00127BEC"/>
    <w:rPr>
      <w:rFonts w:ascii="Verdana" w:hAnsi="Verdana" w:cs="Verdana" w:hint="default"/>
      <w:spacing w:val="20"/>
      <w:sz w:val="18"/>
      <w:szCs w:val="18"/>
    </w:rPr>
  </w:style>
  <w:style w:type="character" w:customStyle="1" w:styleId="Cite-WFU">
    <w:name w:val="Cite-WFU"/>
    <w:uiPriority w:val="1"/>
    <w:qFormat/>
    <w:rsid w:val="00127BEC"/>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Dottedunderline0">
    <w:name w:val="Dotted underline"/>
    <w:rsid w:val="00127BEC"/>
    <w:rPr>
      <w:rFonts w:ascii="Times New Roman" w:hAnsi="Times New Roman" w:hint="default"/>
      <w:sz w:val="24"/>
      <w:u w:val="dottedHeavy"/>
    </w:rPr>
  </w:style>
  <w:style w:type="character" w:customStyle="1" w:styleId="underlinecardChar">
    <w:name w:val="underline card Char"/>
    <w:basedOn w:val="DefaultParagraphFont"/>
    <w:rsid w:val="00127BEC"/>
    <w:rPr>
      <w:rFonts w:ascii="Arial" w:hAnsi="Arial" w:hint="default"/>
      <w:sz w:val="18"/>
      <w:szCs w:val="24"/>
      <w:u w:val="single"/>
      <w:lang w:val="en-US" w:eastAsia="en-US" w:bidi="ar-SA"/>
    </w:rPr>
  </w:style>
  <w:style w:type="character" w:customStyle="1" w:styleId="dateline-separator">
    <w:name w:val="dateline-separator"/>
    <w:basedOn w:val="DefaultParagraphFont"/>
    <w:rsid w:val="00127BEC"/>
  </w:style>
  <w:style w:type="character" w:customStyle="1" w:styleId="Hyperlink1">
    <w:name w:val="Hyperlink1"/>
    <w:basedOn w:val="DefaultParagraphFont"/>
    <w:rsid w:val="00127BEC"/>
    <w:rPr>
      <w:color w:val="745D57"/>
      <w:u w:val="single"/>
    </w:rPr>
  </w:style>
  <w:style w:type="character" w:customStyle="1" w:styleId="CitationChar1">
    <w:name w:val="Citation Char1"/>
    <w:basedOn w:val="DefaultParagraphFont"/>
    <w:rsid w:val="00127BEC"/>
    <w:rPr>
      <w:rFonts w:ascii="Calibri" w:hAnsi="Calibri" w:cs="Calibri" w:hint="default"/>
    </w:rPr>
  </w:style>
  <w:style w:type="character" w:customStyle="1" w:styleId="bigbody1">
    <w:name w:val="bigbody1"/>
    <w:basedOn w:val="DefaultParagraphFont"/>
    <w:rsid w:val="00127BEC"/>
    <w:rPr>
      <w:rFonts w:ascii="Arial" w:hAnsi="Arial" w:cs="Arial" w:hint="default"/>
      <w:sz w:val="24"/>
      <w:szCs w:val="24"/>
    </w:rPr>
  </w:style>
  <w:style w:type="character" w:customStyle="1" w:styleId="boldciteChar1">
    <w:name w:val="bold cite Char1"/>
    <w:basedOn w:val="DefaultParagraphFont"/>
    <w:rsid w:val="00127BEC"/>
    <w:rPr>
      <w:rFonts w:ascii="Arial" w:hAnsi="Arial" w:hint="default"/>
      <w:b/>
      <w:bCs w:val="0"/>
      <w:color w:val="000000"/>
      <w:sz w:val="28"/>
      <w:szCs w:val="24"/>
      <w:u w:val="thick" w:color="000000"/>
      <w:lang w:val="en-US" w:eastAsia="en-US" w:bidi="ar-SA"/>
    </w:rPr>
  </w:style>
  <w:style w:type="character" w:customStyle="1" w:styleId="papercaption1">
    <w:name w:val="papercaption1"/>
    <w:basedOn w:val="DefaultParagraphFont"/>
    <w:rsid w:val="00127BEC"/>
    <w:rPr>
      <w:rFonts w:ascii="Verdana" w:hAnsi="Verdana" w:hint="default"/>
      <w:b/>
      <w:bCs/>
      <w:i w:val="0"/>
      <w:iCs w:val="0"/>
      <w:color w:val="000000"/>
      <w:sz w:val="21"/>
      <w:szCs w:val="21"/>
    </w:rPr>
  </w:style>
  <w:style w:type="character" w:customStyle="1" w:styleId="affiliation1">
    <w:name w:val="affiliation1"/>
    <w:basedOn w:val="DefaultParagraphFont"/>
    <w:rsid w:val="00127BEC"/>
    <w:rPr>
      <w:rFonts w:ascii="Verdana" w:hAnsi="Verdana" w:hint="default"/>
      <w:b w:val="0"/>
      <w:bCs w:val="0"/>
      <w:i w:val="0"/>
      <w:iCs w:val="0"/>
      <w:color w:val="000000"/>
      <w:sz w:val="18"/>
      <w:szCs w:val="18"/>
    </w:rPr>
  </w:style>
  <w:style w:type="character" w:customStyle="1" w:styleId="paperquote1">
    <w:name w:val="paperquote1"/>
    <w:basedOn w:val="DefaultParagraphFont"/>
    <w:rsid w:val="00127BEC"/>
    <w:rPr>
      <w:rFonts w:ascii="Verdana" w:hAnsi="Verdana" w:hint="default"/>
      <w:b w:val="0"/>
      <w:bCs w:val="0"/>
      <w:i w:val="0"/>
      <w:iCs w:val="0"/>
      <w:sz w:val="18"/>
      <w:szCs w:val="18"/>
    </w:rPr>
  </w:style>
  <w:style w:type="character" w:customStyle="1" w:styleId="erasure">
    <w:name w:val="erasure"/>
    <w:basedOn w:val="DefaultParagraphFont"/>
    <w:rsid w:val="00127BEC"/>
    <w:rPr>
      <w:rFonts w:ascii="Arial" w:hAnsi="Arial" w:cs="Arial" w:hint="default"/>
      <w:strike/>
      <w:color w:val="000000"/>
      <w:szCs w:val="22"/>
      <w:vertAlign w:val="baseline"/>
    </w:rPr>
  </w:style>
  <w:style w:type="character" w:customStyle="1" w:styleId="citationunderlineChar">
    <w:name w:val="citation/underline Char"/>
    <w:basedOn w:val="DefaultParagraphFont"/>
    <w:rsid w:val="00127BEC"/>
    <w:rPr>
      <w:b/>
      <w:bCs w:val="0"/>
      <w:sz w:val="24"/>
      <w:szCs w:val="24"/>
      <w:u w:val="single"/>
      <w:lang w:val="en-US" w:eastAsia="en-US" w:bidi="ar-SA"/>
    </w:rPr>
  </w:style>
  <w:style w:type="character" w:customStyle="1" w:styleId="boldciteChar1Char">
    <w:name w:val="bold cite Char1 Char"/>
    <w:basedOn w:val="DefaultParagraphFont"/>
    <w:rsid w:val="00127BEC"/>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127BEC"/>
    <w:rPr>
      <w:sz w:val="24"/>
      <w:szCs w:val="24"/>
      <w:lang w:val="en-US" w:eastAsia="en-US" w:bidi="ar-SA"/>
    </w:rPr>
  </w:style>
  <w:style w:type="character" w:customStyle="1" w:styleId="headline1">
    <w:name w:val="headline1"/>
    <w:basedOn w:val="DefaultParagraphFont"/>
    <w:rsid w:val="00127BEC"/>
  </w:style>
  <w:style w:type="character" w:customStyle="1" w:styleId="boldciteChar2">
    <w:name w:val="bold cite Char2"/>
    <w:basedOn w:val="DefaultParagraphFont"/>
    <w:rsid w:val="00127BEC"/>
    <w:rPr>
      <w:rFonts w:ascii="Arial" w:hAnsi="Arial" w:hint="default"/>
      <w:b/>
      <w:bCs w:val="0"/>
      <w:color w:val="000000"/>
      <w:sz w:val="28"/>
      <w:szCs w:val="24"/>
      <w:u w:val="thick" w:color="000000"/>
      <w:lang w:val="en-US" w:eastAsia="en-US" w:bidi="ar-SA"/>
    </w:rPr>
  </w:style>
  <w:style w:type="character" w:customStyle="1" w:styleId="NormalizationChar">
    <w:name w:val="Normalization Char"/>
    <w:basedOn w:val="DefaultParagraphFont"/>
    <w:rsid w:val="00127BEC"/>
    <w:rPr>
      <w:color w:val="000000"/>
      <w:sz w:val="18"/>
      <w:szCs w:val="24"/>
      <w:lang w:val="en-US" w:eastAsia="en-US" w:bidi="ar-SA"/>
    </w:rPr>
  </w:style>
  <w:style w:type="character" w:customStyle="1" w:styleId="evidenceCharChar">
    <w:name w:val="evidence Char Char"/>
    <w:basedOn w:val="DefaultParagraphFont"/>
    <w:rsid w:val="00127BEC"/>
    <w:rPr>
      <w:rFonts w:ascii="Arial" w:hAnsi="Arial" w:cs="Arial" w:hint="default"/>
      <w:color w:val="000000"/>
      <w:u w:val="thick"/>
      <w:lang w:val="en-US" w:eastAsia="en-US" w:bidi="ar-SA"/>
    </w:rPr>
  </w:style>
  <w:style w:type="character" w:customStyle="1" w:styleId="Style1CharChar">
    <w:name w:val="Style1 Char Char"/>
    <w:basedOn w:val="DefaultParagraphFont"/>
    <w:rsid w:val="00127BEC"/>
    <w:rPr>
      <w:color w:val="000000"/>
      <w:sz w:val="16"/>
      <w:szCs w:val="24"/>
      <w:lang w:val="en-US" w:eastAsia="en-US" w:bidi="ar-SA"/>
    </w:rPr>
  </w:style>
  <w:style w:type="character" w:customStyle="1" w:styleId="Style14ptBoldUnderline">
    <w:name w:val="Style 14 pt Bold Underline"/>
    <w:basedOn w:val="DefaultParagraphFont"/>
    <w:rsid w:val="00127BEC"/>
    <w:rPr>
      <w:rFonts w:ascii="Arial" w:hAnsi="Arial" w:hint="default"/>
      <w:b/>
      <w:bCs/>
      <w:sz w:val="28"/>
      <w:u w:val="single"/>
    </w:rPr>
  </w:style>
  <w:style w:type="character" w:customStyle="1" w:styleId="CardFormatCharCharCharCharCharCharChar">
    <w:name w:val="Card Format Char Char Char Char Char Char Char"/>
    <w:basedOn w:val="DefaultParagraphFont"/>
    <w:rsid w:val="00127BEC"/>
    <w:rPr>
      <w:color w:val="000000"/>
      <w:sz w:val="18"/>
      <w:szCs w:val="18"/>
      <w:lang w:val="en-US" w:eastAsia="en-US" w:bidi="ar-SA"/>
    </w:rPr>
  </w:style>
  <w:style w:type="character" w:customStyle="1" w:styleId="BlockTitle1CharChar">
    <w:name w:val="Block Title #1 Char Char"/>
    <w:basedOn w:val="DefaultParagraphFont"/>
    <w:rsid w:val="00127BEC"/>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127BEC"/>
  </w:style>
  <w:style w:type="character" w:customStyle="1" w:styleId="ds">
    <w:name w:val="ds"/>
    <w:basedOn w:val="DefaultParagraphFont"/>
    <w:rsid w:val="00127BEC"/>
  </w:style>
  <w:style w:type="character" w:customStyle="1" w:styleId="documentbody">
    <w:name w:val="documentbody"/>
    <w:basedOn w:val="DefaultParagraphFont"/>
    <w:rsid w:val="00127BEC"/>
  </w:style>
  <w:style w:type="character" w:customStyle="1" w:styleId="searchterm">
    <w:name w:val="searchterm"/>
    <w:basedOn w:val="DefaultParagraphFont"/>
    <w:rsid w:val="00127BEC"/>
  </w:style>
  <w:style w:type="character" w:customStyle="1" w:styleId="text-bold">
    <w:name w:val="text-bold"/>
    <w:basedOn w:val="DefaultParagraphFont"/>
    <w:rsid w:val="00127BEC"/>
  </w:style>
  <w:style w:type="character" w:customStyle="1" w:styleId="highlightcardtextChar1">
    <w:name w:val="highlight card text Char1"/>
    <w:basedOn w:val="DefaultParagraphFont"/>
    <w:rsid w:val="00127BEC"/>
    <w:rPr>
      <w:rFonts w:ascii="Arial" w:hAnsi="Arial" w:hint="default"/>
      <w:color w:val="000000"/>
      <w:sz w:val="18"/>
      <w:szCs w:val="24"/>
      <w:u w:val="single" w:color="000000"/>
      <w:lang w:val="en-US" w:eastAsia="en-US" w:bidi="ar-SA"/>
    </w:rPr>
  </w:style>
  <w:style w:type="character" w:customStyle="1" w:styleId="Style10ptUnderline1">
    <w:name w:val="Style 10 pt Underline1"/>
    <w:basedOn w:val="DefaultParagraphFont"/>
    <w:rsid w:val="00127BEC"/>
    <w:rPr>
      <w:rFonts w:ascii="Times New Roman" w:hAnsi="Times New Roman" w:hint="default"/>
      <w:sz w:val="20"/>
      <w:u w:val="single"/>
    </w:rPr>
  </w:style>
  <w:style w:type="character" w:customStyle="1" w:styleId="StyleLatinArialBold">
    <w:name w:val="Style (Latin) Arial Bold"/>
    <w:basedOn w:val="DefaultParagraphFont"/>
    <w:rsid w:val="00127BEC"/>
    <w:rPr>
      <w:rFonts w:ascii="Times New Roman" w:hAnsi="Times New Roman" w:hint="default"/>
      <w:b/>
      <w:bCs/>
      <w:sz w:val="24"/>
    </w:rPr>
  </w:style>
  <w:style w:type="character" w:customStyle="1" w:styleId="10ptUnderline">
    <w:name w:val="10 ptUnderline"/>
    <w:basedOn w:val="DefaultParagraphFont"/>
    <w:rsid w:val="00127BEC"/>
    <w:rPr>
      <w:rFonts w:ascii="Times New Roman" w:hAnsi="Times New Roman" w:hint="default"/>
      <w:bCs/>
      <w:sz w:val="20"/>
      <w:u w:val="single"/>
    </w:rPr>
  </w:style>
  <w:style w:type="character" w:customStyle="1" w:styleId="boldciteCharChar2">
    <w:name w:val="bold cite Char Char2"/>
    <w:basedOn w:val="DefaultParagraphFont"/>
    <w:rsid w:val="00127BEC"/>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127BEC"/>
    <w:rPr>
      <w:b/>
      <w:bCs/>
      <w:sz w:val="24"/>
      <w:szCs w:val="24"/>
      <w:lang w:val="en-US" w:eastAsia="en-US" w:bidi="ar-SA"/>
    </w:rPr>
  </w:style>
  <w:style w:type="character" w:customStyle="1" w:styleId="textlarge">
    <w:name w:val="textlarge"/>
    <w:basedOn w:val="DefaultParagraphFont"/>
    <w:rsid w:val="00127BEC"/>
  </w:style>
  <w:style w:type="character" w:customStyle="1" w:styleId="BodyTextIndent2Char1">
    <w:name w:val="Body Text Indent 2 Char1"/>
    <w:basedOn w:val="DefaultParagraphFont"/>
    <w:semiHidden/>
    <w:rsid w:val="00127BEC"/>
    <w:rPr>
      <w:rFonts w:ascii="Arial" w:hAnsi="Arial" w:cs="Arial"/>
      <w:sz w:val="16"/>
    </w:rPr>
  </w:style>
  <w:style w:type="character" w:customStyle="1" w:styleId="bylinetitle">
    <w:name w:val="bylinetitle"/>
    <w:basedOn w:val="DefaultParagraphFont"/>
    <w:rsid w:val="00127BEC"/>
  </w:style>
  <w:style w:type="character" w:customStyle="1" w:styleId="afpdateline">
    <w:name w:val="afp_dateline"/>
    <w:basedOn w:val="DefaultParagraphFont"/>
    <w:rsid w:val="00127BEC"/>
  </w:style>
  <w:style w:type="character" w:customStyle="1" w:styleId="datetime">
    <w:name w:val="datetime"/>
    <w:basedOn w:val="DefaultParagraphFont"/>
    <w:rsid w:val="00127BEC"/>
  </w:style>
  <w:style w:type="character" w:customStyle="1" w:styleId="dropcap">
    <w:name w:val="dropcap"/>
    <w:basedOn w:val="DefaultParagraphFont"/>
    <w:rsid w:val="00127BEC"/>
  </w:style>
  <w:style w:type="character" w:customStyle="1" w:styleId="smallcap">
    <w:name w:val="smallcap"/>
    <w:basedOn w:val="DefaultParagraphFont"/>
    <w:rsid w:val="00127BEC"/>
  </w:style>
  <w:style w:type="character" w:customStyle="1" w:styleId="datestamp2">
    <w:name w:val="datestamp2"/>
    <w:rsid w:val="00127BEC"/>
  </w:style>
  <w:style w:type="character" w:customStyle="1" w:styleId="linktypelabel1">
    <w:name w:val="link_type_label1"/>
    <w:rsid w:val="00127BEC"/>
    <w:rPr>
      <w:color w:val="000000"/>
    </w:rPr>
  </w:style>
  <w:style w:type="character" w:customStyle="1" w:styleId="StyleDebateUnderline10pt">
    <w:name w:val="Style Debate Underline + 10 pt"/>
    <w:basedOn w:val="DefaultParagraphFont"/>
    <w:rsid w:val="00127BEC"/>
    <w:rPr>
      <w:rFonts w:ascii="Times New Roman" w:hAnsi="Times New Roman" w:hint="default"/>
      <w:sz w:val="20"/>
      <w:szCs w:val="20"/>
      <w:u w:val="single"/>
    </w:rPr>
  </w:style>
  <w:style w:type="character" w:customStyle="1" w:styleId="UnderlineChar11">
    <w:name w:val="Underline Char11"/>
    <w:rsid w:val="00127BEC"/>
    <w:rPr>
      <w:rFonts w:ascii="Times New Roman" w:hAnsi="Times New Roman" w:hint="default"/>
      <w:sz w:val="20"/>
      <w:szCs w:val="24"/>
      <w:u w:val="single"/>
      <w:lang w:val="en-US" w:eastAsia="en-US" w:bidi="ar-SA"/>
    </w:rPr>
  </w:style>
  <w:style w:type="character" w:customStyle="1" w:styleId="UnderlineStyleChar0">
    <w:name w:val="Underline Style Char"/>
    <w:basedOn w:val="DefaultParagraphFont"/>
    <w:locked/>
    <w:rsid w:val="00127BEC"/>
    <w:rPr>
      <w:noProof w:val="0"/>
      <w:sz w:val="24"/>
      <w:szCs w:val="24"/>
      <w:u w:val="single"/>
      <w:lang w:val="en-US" w:eastAsia="en-US" w:bidi="ar-SA"/>
    </w:rPr>
  </w:style>
  <w:style w:type="character" w:customStyle="1" w:styleId="created">
    <w:name w:val="created"/>
    <w:basedOn w:val="DefaultParagraphFont"/>
    <w:rsid w:val="00127BEC"/>
  </w:style>
  <w:style w:type="character" w:customStyle="1" w:styleId="StyleAsianMSMinchoBold">
    <w:name w:val="Style (Asian) MS Mincho Bold"/>
    <w:rsid w:val="00127BEC"/>
    <w:rPr>
      <w:rFonts w:ascii="Times New Roman" w:eastAsia="MS Mincho" w:hAnsi="Times New Roman" w:hint="default"/>
      <w:b/>
      <w:bCs/>
      <w:u w:val="thick"/>
    </w:rPr>
  </w:style>
  <w:style w:type="character" w:customStyle="1" w:styleId="StyleAsianMSMincho">
    <w:name w:val="Style (Asian) MS Mincho"/>
    <w:rsid w:val="00127BEC"/>
    <w:rPr>
      <w:rFonts w:ascii="Times New Roman" w:eastAsia="MS Mincho" w:hAnsi="Times New Roman" w:hint="default"/>
      <w:u w:val="thick"/>
    </w:rPr>
  </w:style>
  <w:style w:type="character" w:customStyle="1" w:styleId="CardCharChar2">
    <w:name w:val="Card Char Char2"/>
    <w:rsid w:val="00127BEC"/>
    <w:rPr>
      <w:rFonts w:ascii="Arial Narrow" w:eastAsia="Times New Roman" w:hAnsi="Arial Narrow" w:cs="Calibri" w:hint="default"/>
    </w:rPr>
  </w:style>
  <w:style w:type="character" w:customStyle="1" w:styleId="CardUpSize-LightChar">
    <w:name w:val="CardUpSize - Light Char"/>
    <w:rsid w:val="00127BEC"/>
    <w:rPr>
      <w:sz w:val="22"/>
      <w:szCs w:val="32"/>
      <w:u w:val="single"/>
      <w:lang w:val="en-US" w:eastAsia="en-US" w:bidi="ar-SA"/>
    </w:rPr>
  </w:style>
  <w:style w:type="character" w:customStyle="1" w:styleId="yqlink">
    <w:name w:val="yqlink"/>
    <w:rsid w:val="00127BEC"/>
  </w:style>
  <w:style w:type="character" w:customStyle="1" w:styleId="clbody">
    <w:name w:val="clbody"/>
    <w:rsid w:val="00127BEC"/>
  </w:style>
  <w:style w:type="character" w:customStyle="1" w:styleId="boldandunderlinecharcharcharcharcharcharcharcharcharcharcharcharcharcharcharchar0">
    <w:name w:val="boldandunderlinecharcharcharcharcharcharcharcharcharcharcharcharcharcharcharchar"/>
    <w:rsid w:val="00127BEC"/>
  </w:style>
  <w:style w:type="character" w:customStyle="1" w:styleId="underlinecharcharcharcharcharcharcharcharcharcharcharcharcharchar">
    <w:name w:val="underlinecharcharcharcharcharcharcharcharcharcharcharcharcharchar"/>
    <w:rsid w:val="00127BEC"/>
  </w:style>
  <w:style w:type="character" w:customStyle="1" w:styleId="NothingChar1">
    <w:name w:val="Nothing Char1"/>
    <w:rsid w:val="00127BEC"/>
    <w:rPr>
      <w:szCs w:val="24"/>
      <w:lang w:val="en-US" w:eastAsia="en-US" w:bidi="ar-SA"/>
    </w:rPr>
  </w:style>
  <w:style w:type="character" w:customStyle="1" w:styleId="CharCharCharCharCharChar1Char">
    <w:name w:val="Char Char Char Char Char Char1 Char"/>
    <w:rsid w:val="00127BEC"/>
    <w:rPr>
      <w:rFonts w:ascii="Times New Roman" w:eastAsia="Times New Roman" w:hAnsi="Times New Roman" w:cs="Times New Roman" w:hint="default"/>
      <w:b/>
      <w:bCs w:val="0"/>
      <w:sz w:val="24"/>
      <w:szCs w:val="24"/>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127BEC"/>
    <w:rPr>
      <w:sz w:val="24"/>
      <w:szCs w:val="24"/>
      <w:lang w:val="en-US" w:eastAsia="en-US" w:bidi="ar-SA"/>
    </w:rPr>
  </w:style>
  <w:style w:type="character" w:customStyle="1" w:styleId="lucenesearchresulturlb">
    <w:name w:val="lucene_search_result_url_b"/>
    <w:basedOn w:val="DefaultParagraphFont"/>
    <w:rsid w:val="00127BEC"/>
  </w:style>
  <w:style w:type="character" w:customStyle="1" w:styleId="FontStyle19">
    <w:name w:val="Font Style19"/>
    <w:basedOn w:val="DefaultParagraphFont"/>
    <w:uiPriority w:val="99"/>
    <w:rsid w:val="00127BEC"/>
    <w:rPr>
      <w:rFonts w:ascii="Times New Roman" w:hAnsi="Times New Roman" w:cs="Times New Roman" w:hint="default"/>
      <w:sz w:val="18"/>
      <w:szCs w:val="18"/>
    </w:rPr>
  </w:style>
  <w:style w:type="table" w:styleId="ColorfulGrid-Accent1">
    <w:name w:val="Colorful Grid Accent 1"/>
    <w:basedOn w:val="TableNormal"/>
    <w:link w:val="ColorfulGrid-Accent1Char"/>
    <w:uiPriority w:val="29"/>
    <w:rsid w:val="00127BEC"/>
    <w:rPr>
      <w:iCs/>
      <w:sz w:val="16"/>
      <w:szCs w:val="22"/>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27BEC"/>
    <w:rPr>
      <w:iCs/>
      <w:sz w:val="16"/>
      <w:szCs w:val="22"/>
    </w:rPr>
  </w:style>
  <w:style w:type="character" w:customStyle="1" w:styleId="QuoteChar1">
    <w:name w:val="Quote Char1"/>
    <w:basedOn w:val="DefaultParagraphFont"/>
    <w:uiPriority w:val="29"/>
    <w:rsid w:val="00127BEC"/>
    <w:rPr>
      <w:rFonts w:ascii="Arial" w:eastAsia="Calibri" w:hAnsi="Arial" w:cs="Times New Roman"/>
      <w:iCs/>
      <w:sz w:val="16"/>
    </w:rPr>
  </w:style>
  <w:style w:type="character" w:customStyle="1" w:styleId="SourceBold">
    <w:name w:val="Source Bold"/>
    <w:rsid w:val="00127BEC"/>
    <w:rPr>
      <w:rFonts w:ascii="Arial Narrow" w:hAnsi="Arial Narrow" w:hint="default"/>
      <w:b/>
      <w:bCs w:val="0"/>
      <w:strike w:val="0"/>
      <w:dstrike w:val="0"/>
      <w:sz w:val="24"/>
      <w:u w:val="none"/>
      <w:effect w:val="none"/>
    </w:rPr>
  </w:style>
  <w:style w:type="character" w:customStyle="1" w:styleId="2xBoldUnderline">
    <w:name w:val="2x_Bold_Underline"/>
    <w:rsid w:val="00127BEC"/>
    <w:rPr>
      <w:b/>
      <w:bCs/>
      <w:sz w:val="24"/>
      <w:u w:val="thick"/>
    </w:rPr>
  </w:style>
  <w:style w:type="character" w:customStyle="1" w:styleId="readChar">
    <w:name w:val="read Char"/>
    <w:rsid w:val="00127BEC"/>
    <w:rPr>
      <w:szCs w:val="22"/>
      <w:u w:val="single"/>
      <w:lang w:val="en-US" w:eastAsia="en-US" w:bidi="ar-SA"/>
    </w:rPr>
  </w:style>
  <w:style w:type="character" w:customStyle="1" w:styleId="underlining1">
    <w:name w:val="underlining1"/>
    <w:rsid w:val="00127BEC"/>
    <w:rPr>
      <w:u w:val="single"/>
    </w:rPr>
  </w:style>
  <w:style w:type="character" w:customStyle="1" w:styleId="green">
    <w:name w:val="green"/>
    <w:rsid w:val="00127BEC"/>
  </w:style>
  <w:style w:type="character" w:customStyle="1" w:styleId="BodyText30">
    <w:name w:val="Body Text3"/>
    <w:rsid w:val="00127BE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27BE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27BE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27BE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0">
    <w:name w:val="Body Text4"/>
    <w:rsid w:val="00127BE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FontStyle39">
    <w:name w:val="Font Style39"/>
    <w:uiPriority w:val="99"/>
    <w:rsid w:val="00127BEC"/>
    <w:rPr>
      <w:rFonts w:ascii="Constantia" w:hAnsi="Constantia" w:cs="Constantia" w:hint="default"/>
      <w:b/>
      <w:bCs/>
      <w:sz w:val="18"/>
      <w:szCs w:val="18"/>
    </w:rPr>
  </w:style>
  <w:style w:type="character" w:customStyle="1" w:styleId="nohighlighting">
    <w:name w:val="no highlighting"/>
    <w:rsid w:val="00127BEC"/>
    <w:rPr>
      <w:rFonts w:ascii="Times New Roman" w:hAnsi="Times New Roman" w:hint="default"/>
      <w:color w:val="auto"/>
      <w:sz w:val="20"/>
      <w:u w:val="thick"/>
      <w:bdr w:val="none" w:sz="0" w:space="0" w:color="auto" w:frame="1"/>
    </w:rPr>
  </w:style>
  <w:style w:type="character" w:customStyle="1" w:styleId="cite0">
    <w:name w:val="cite0"/>
    <w:rsid w:val="00127BEC"/>
  </w:style>
  <w:style w:type="character" w:customStyle="1" w:styleId="Style8pt1">
    <w:name w:val="Style 8 pt1"/>
    <w:basedOn w:val="DefaultParagraphFont"/>
    <w:rsid w:val="00127BEC"/>
    <w:rPr>
      <w:sz w:val="16"/>
    </w:rPr>
  </w:style>
  <w:style w:type="paragraph" w:customStyle="1" w:styleId="cal">
    <w:name w:val="cal"/>
    <w:basedOn w:val="Normal"/>
    <w:uiPriority w:val="99"/>
    <w:qFormat/>
    <w:rsid w:val="00127BEC"/>
    <w:pPr>
      <w:ind w:left="288" w:right="288"/>
    </w:pPr>
    <w:rPr>
      <w:rFonts w:ascii="Arial" w:eastAsia="Times New Roman" w:hAnsi="Arial"/>
      <w:sz w:val="16"/>
      <w:szCs w:val="20"/>
    </w:rPr>
  </w:style>
  <w:style w:type="paragraph" w:customStyle="1" w:styleId="CiteInfo">
    <w:name w:val="Cite Info"/>
    <w:basedOn w:val="Normal"/>
    <w:qFormat/>
    <w:rsid w:val="00127BEC"/>
    <w:rPr>
      <w:rFonts w:ascii="Arial" w:eastAsia="Times New Roman" w:hAnsi="Arial"/>
      <w:sz w:val="16"/>
      <w:szCs w:val="16"/>
    </w:rPr>
  </w:style>
  <w:style w:type="character" w:customStyle="1" w:styleId="HIGHLIGHT1">
    <w:name w:val="HIGHLIGHT"/>
    <w:basedOn w:val="DefaultParagraphFont"/>
    <w:uiPriority w:val="1"/>
    <w:qFormat/>
    <w:rsid w:val="00127BEC"/>
    <w:rPr>
      <w:rFonts w:ascii="Arial Narrow" w:eastAsia="Cambria" w:hAnsi="Arial Narrow" w:cs="Times New Roman" w:hint="default"/>
      <w:b w:val="0"/>
      <w:bCs w:val="0"/>
      <w:iCs w:val="0"/>
      <w:color w:val="000000"/>
      <w:sz w:val="24"/>
      <w:szCs w:val="22"/>
      <w:u w:val="single"/>
      <w:bdr w:val="none" w:sz="0" w:space="0" w:color="auto" w:frame="1"/>
      <w:shd w:val="clear" w:color="auto" w:fill="00FFFF"/>
      <w:lang w:eastAsia="en-US"/>
    </w:rPr>
  </w:style>
  <w:style w:type="character" w:customStyle="1" w:styleId="highlightcardtextChar">
    <w:name w:val="highlight card text Char"/>
    <w:basedOn w:val="evidencetextChar"/>
    <w:rsid w:val="00127BEC"/>
    <w:rPr>
      <w:rFonts w:ascii="Arial" w:eastAsia="Times New Roman" w:hAnsi="Arial" w:cs="Times New Roman" w:hint="default"/>
      <w:color w:val="000000"/>
      <w:sz w:val="18"/>
      <w:u w:val="single"/>
      <w:lang w:val="en-US" w:eastAsia="en-US" w:bidi="ar-SA"/>
    </w:rPr>
  </w:style>
  <w:style w:type="paragraph" w:customStyle="1" w:styleId="StyleHeading4TagsmalltextBigcardbodyNormalTagNotBold">
    <w:name w:val="Style Heading 4Tagsmall textBig cardbodyNormal Tag + Not Bold"/>
    <w:basedOn w:val="Normal"/>
    <w:uiPriority w:val="99"/>
    <w:qFormat/>
    <w:rsid w:val="00127BEC"/>
    <w:pPr>
      <w:keepNext/>
      <w:keepLines/>
      <w:spacing w:before="200"/>
      <w:outlineLvl w:val="3"/>
    </w:pPr>
    <w:rPr>
      <w:rFonts w:eastAsiaTheme="majorEastAsia" w:cstheme="majorBidi"/>
      <w:b/>
      <w:sz w:val="26"/>
    </w:rPr>
  </w:style>
  <w:style w:type="character" w:customStyle="1" w:styleId="swauthor">
    <w:name w:val="sw_author"/>
    <w:rsid w:val="00127BEC"/>
  </w:style>
  <w:style w:type="paragraph" w:customStyle="1" w:styleId="BoldUnderlineChar20">
    <w:name w:val="BoldUnderline Char2"/>
    <w:link w:val="BoldUnderlineChar2Char"/>
    <w:rsid w:val="00127BEC"/>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27BEC"/>
    <w:rPr>
      <w:rFonts w:ascii="Times New Roman" w:eastAsia="Times New Roman" w:hAnsi="Times New Roman" w:cs="Times New Roman"/>
      <w:b/>
      <w:sz w:val="20"/>
      <w:u w:val="single"/>
    </w:rPr>
  </w:style>
  <w:style w:type="character" w:customStyle="1" w:styleId="UnderlineCharChar4">
    <w:name w:val="Underline Char Char4"/>
    <w:rsid w:val="00127BEC"/>
    <w:rPr>
      <w:szCs w:val="24"/>
      <w:u w:val="single"/>
      <w:lang w:val="en-US" w:eastAsia="en-US" w:bidi="ar-SA"/>
    </w:rPr>
  </w:style>
  <w:style w:type="character" w:customStyle="1" w:styleId="BoldUnderlineCharChar3">
    <w:name w:val="BoldUnderline Char Char3"/>
    <w:rsid w:val="00127BEC"/>
    <w:rPr>
      <w:b/>
      <w:szCs w:val="24"/>
      <w:u w:val="single"/>
      <w:lang w:val="en-US" w:eastAsia="en-US" w:bidi="ar-SA"/>
    </w:rPr>
  </w:style>
  <w:style w:type="character" w:customStyle="1" w:styleId="UnderlineCharChar3">
    <w:name w:val="Underline Char Char3"/>
    <w:rsid w:val="00127BEC"/>
    <w:rPr>
      <w:szCs w:val="24"/>
      <w:u w:val="single"/>
      <w:lang w:val="en-US" w:eastAsia="en-US" w:bidi="ar-SA"/>
    </w:rPr>
  </w:style>
  <w:style w:type="character" w:customStyle="1" w:styleId="BoldUnderlineCharChar2">
    <w:name w:val="BoldUnderline Char Char2"/>
    <w:rsid w:val="00127BEC"/>
    <w:rPr>
      <w:b/>
      <w:szCs w:val="24"/>
      <w:u w:val="single"/>
      <w:lang w:val="en-US" w:eastAsia="en-US" w:bidi="ar-SA"/>
    </w:rPr>
  </w:style>
  <w:style w:type="paragraph" w:customStyle="1" w:styleId="UnderlineCard1">
    <w:name w:val="UnderlineCard"/>
    <w:basedOn w:val="Heading3"/>
    <w:link w:val="UnderlineCardChar0"/>
    <w:qFormat/>
    <w:rsid w:val="00127BEC"/>
    <w:pPr>
      <w:keepNext w:val="0"/>
      <w:keepLines w:val="0"/>
      <w:jc w:val="left"/>
      <w:outlineLvl w:val="9"/>
    </w:pPr>
    <w:rPr>
      <w:rFonts w:eastAsia="Calibri" w:cs="Times New Roman"/>
      <w:b w:val="0"/>
      <w:bCs w:val="0"/>
      <w:sz w:val="20"/>
      <w:szCs w:val="20"/>
      <w:lang w:val="x-none" w:eastAsia="x-none"/>
    </w:rPr>
  </w:style>
  <w:style w:type="character" w:customStyle="1" w:styleId="UnderlineCardChar0">
    <w:name w:val="UnderlineCard Char"/>
    <w:link w:val="UnderlineCard1"/>
    <w:rsid w:val="00127BEC"/>
    <w:rPr>
      <w:rFonts w:ascii="Calibri" w:eastAsia="Calibri" w:hAnsi="Calibri" w:cs="Times New Roman"/>
      <w:sz w:val="20"/>
      <w:szCs w:val="20"/>
      <w:u w:val="single"/>
      <w:lang w:val="x-none" w:eastAsia="x-none"/>
    </w:rPr>
  </w:style>
  <w:style w:type="character" w:customStyle="1" w:styleId="5Notunderlined">
    <w:name w:val="5 Not underlined"/>
    <w:rsid w:val="00127BEC"/>
    <w:rPr>
      <w:rFonts w:ascii="Times New Roman" w:hAnsi="Times New Roman"/>
      <w:sz w:val="16"/>
    </w:rPr>
  </w:style>
  <w:style w:type="character" w:customStyle="1" w:styleId="volume-issue">
    <w:name w:val="volume-issue"/>
    <w:rsid w:val="00127BEC"/>
    <w:rPr>
      <w:rFonts w:cs="Times New Roman"/>
    </w:rPr>
  </w:style>
  <w:style w:type="character" w:customStyle="1" w:styleId="i">
    <w:name w:val="i"/>
    <w:basedOn w:val="DefaultParagraphFont"/>
    <w:uiPriority w:val="99"/>
    <w:rsid w:val="00127BEC"/>
  </w:style>
  <w:style w:type="character" w:customStyle="1" w:styleId="CiteReal0">
    <w:name w:val="CiteReal"/>
    <w:uiPriority w:val="1"/>
    <w:qFormat/>
    <w:rsid w:val="00127BEC"/>
    <w:rPr>
      <w:rFonts w:ascii="Arial" w:hAnsi="Arial"/>
      <w:b/>
      <w:sz w:val="24"/>
      <w:u w:val="single"/>
    </w:rPr>
  </w:style>
  <w:style w:type="paragraph" w:customStyle="1" w:styleId="Cardd">
    <w:name w:val="Cardd"/>
    <w:basedOn w:val="Normal"/>
    <w:uiPriority w:val="4"/>
    <w:qFormat/>
    <w:rsid w:val="00127BEC"/>
    <w:pPr>
      <w:ind w:left="288" w:right="288"/>
    </w:pPr>
  </w:style>
  <w:style w:type="character" w:customStyle="1" w:styleId="view-count">
    <w:name w:val="view-count"/>
    <w:basedOn w:val="DefaultParagraphFont"/>
    <w:rsid w:val="00127BEC"/>
  </w:style>
  <w:style w:type="paragraph" w:customStyle="1" w:styleId="document">
    <w:name w:val="document"/>
    <w:basedOn w:val="Normal"/>
    <w:rsid w:val="00127BEC"/>
    <w:pPr>
      <w:spacing w:before="100" w:beforeAutospacing="1" w:after="100" w:afterAutospacing="1"/>
    </w:pPr>
    <w:rPr>
      <w:rFonts w:eastAsia="Times New Roman"/>
    </w:rPr>
  </w:style>
  <w:style w:type="character" w:customStyle="1" w:styleId="spellingerror">
    <w:name w:val="spellingerror"/>
    <w:basedOn w:val="DefaultParagraphFont"/>
    <w:rsid w:val="00127BEC"/>
  </w:style>
  <w:style w:type="character" w:customStyle="1" w:styleId="CardsFont6ptChar1">
    <w:name w:val="Cards + Font: 6 pt Char1"/>
    <w:basedOn w:val="DefaultParagraphFont"/>
    <w:rsid w:val="00127BEC"/>
    <w:rPr>
      <w:sz w:val="12"/>
      <w:szCs w:val="24"/>
      <w:lang w:val="en-US" w:eastAsia="en-US" w:bidi="ar-SA"/>
    </w:rPr>
  </w:style>
  <w:style w:type="character" w:customStyle="1" w:styleId="CardsSixChar">
    <w:name w:val="Cards Six Char"/>
    <w:link w:val="CardsSix"/>
    <w:locked/>
    <w:rsid w:val="00127BEC"/>
    <w:rPr>
      <w:sz w:val="12"/>
    </w:rPr>
  </w:style>
  <w:style w:type="paragraph" w:customStyle="1" w:styleId="CardsSix">
    <w:name w:val="Cards Six"/>
    <w:basedOn w:val="Normal"/>
    <w:link w:val="CardsSixChar"/>
    <w:rsid w:val="00127BEC"/>
    <w:pPr>
      <w:autoSpaceDE w:val="0"/>
      <w:autoSpaceDN w:val="0"/>
      <w:adjustRightInd w:val="0"/>
      <w:ind w:left="432" w:right="432"/>
      <w:jc w:val="both"/>
    </w:pPr>
    <w:rPr>
      <w:rFonts w:asciiTheme="minorHAnsi" w:hAnsiTheme="minorHAnsi" w:cstheme="minorBidi"/>
      <w:sz w:val="12"/>
    </w:rPr>
  </w:style>
  <w:style w:type="character" w:customStyle="1" w:styleId="10ptnotbold">
    <w:name w:val="10ptnotbold"/>
    <w:rsid w:val="00127BEC"/>
    <w:rPr>
      <w:rFonts w:ascii="Times New Roman" w:hAnsi="Times New Roman" w:cs="Times New Roman"/>
      <w:sz w:val="20"/>
    </w:rPr>
  </w:style>
  <w:style w:type="character" w:customStyle="1" w:styleId="action-menu-toggled-item">
    <w:name w:val="action-menu-toggled-item"/>
    <w:basedOn w:val="DefaultParagraphFont"/>
    <w:rsid w:val="00127BEC"/>
  </w:style>
  <w:style w:type="character" w:customStyle="1" w:styleId="1Tag">
    <w:name w:val="1) Tag"/>
    <w:rsid w:val="00127BEC"/>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27BEC"/>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27BE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27BE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27BEC"/>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0">
    <w:name w:val="Header Initial"/>
    <w:basedOn w:val="Normal"/>
    <w:link w:val="HeaderInitialChar"/>
    <w:rsid w:val="00127BEC"/>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0"/>
    <w:rsid w:val="00127BEC"/>
    <w:rPr>
      <w:rFonts w:ascii="Calibri" w:eastAsia="Times New Roman" w:hAnsi="Calibri" w:cs="Calibri"/>
      <w:b/>
      <w:caps/>
      <w:sz w:val="40"/>
      <w:szCs w:val="40"/>
    </w:rPr>
  </w:style>
  <w:style w:type="character" w:customStyle="1" w:styleId="kicker1">
    <w:name w:val="kicker1"/>
    <w:basedOn w:val="DefaultParagraphFont"/>
    <w:rsid w:val="00127BEC"/>
    <w:rPr>
      <w:caps/>
      <w:color w:val="008996"/>
      <w:sz w:val="19"/>
      <w:szCs w:val="19"/>
    </w:rPr>
  </w:style>
  <w:style w:type="character" w:customStyle="1" w:styleId="recommendeddesignation2">
    <w:name w:val="recommended_designation2"/>
    <w:basedOn w:val="DefaultParagraphFont"/>
    <w:rsid w:val="00127BEC"/>
  </w:style>
  <w:style w:type="character" w:customStyle="1" w:styleId="storylink2">
    <w:name w:val="story_link2"/>
    <w:basedOn w:val="DefaultParagraphFont"/>
    <w:rsid w:val="00127BEC"/>
  </w:style>
  <w:style w:type="character" w:customStyle="1" w:styleId="gal2">
    <w:name w:val="gal2"/>
    <w:basedOn w:val="DefaultParagraphFont"/>
    <w:rsid w:val="00127BEC"/>
  </w:style>
  <w:style w:type="character" w:customStyle="1" w:styleId="byline2">
    <w:name w:val="byline2"/>
    <w:basedOn w:val="DefaultParagraphFont"/>
    <w:rsid w:val="00127BEC"/>
    <w:rPr>
      <w:rFonts w:ascii="Arial" w:hAnsi="Arial" w:cs="Arial" w:hint="default"/>
      <w:caps/>
      <w:color w:val="333333"/>
      <w:sz w:val="29"/>
      <w:szCs w:val="29"/>
    </w:rPr>
  </w:style>
  <w:style w:type="paragraph" w:customStyle="1" w:styleId="p3">
    <w:name w:val="p3"/>
    <w:basedOn w:val="Normal"/>
    <w:rsid w:val="00127BEC"/>
    <w:pPr>
      <w:spacing w:before="100" w:beforeAutospacing="1" w:after="100" w:afterAutospacing="1" w:line="270" w:lineRule="atLeast"/>
    </w:pPr>
    <w:rPr>
      <w:rFonts w:eastAsia="Times New Roman"/>
      <w:sz w:val="18"/>
      <w:szCs w:val="18"/>
    </w:rPr>
  </w:style>
  <w:style w:type="character" w:customStyle="1" w:styleId="post-author2">
    <w:name w:val="post-author2"/>
    <w:basedOn w:val="DefaultParagraphFont"/>
    <w:rsid w:val="00127BEC"/>
  </w:style>
  <w:style w:type="character" w:customStyle="1" w:styleId="UnderlineNon-bold">
    <w:name w:val="Underline Non - bold"/>
    <w:basedOn w:val="DefaultParagraphFont"/>
    <w:rsid w:val="00127BEC"/>
    <w:rPr>
      <w:rFonts w:ascii="Times New Roman" w:hAnsi="Times New Roman"/>
      <w:iCs/>
      <w:sz w:val="22"/>
      <w:u w:val="single"/>
    </w:rPr>
  </w:style>
  <w:style w:type="character" w:customStyle="1" w:styleId="metad">
    <w:name w:val="metad"/>
    <w:rsid w:val="00127BEC"/>
  </w:style>
  <w:style w:type="character" w:customStyle="1" w:styleId="justify1">
    <w:name w:val="justify1"/>
    <w:rsid w:val="00127BEC"/>
  </w:style>
  <w:style w:type="character" w:customStyle="1" w:styleId="CircleChar">
    <w:name w:val="Circle Char"/>
    <w:basedOn w:val="DefaultParagraphFont"/>
    <w:link w:val="Circle"/>
    <w:rsid w:val="00127BEC"/>
    <w:rPr>
      <w:rFonts w:ascii="Times New Roman" w:eastAsia="Calibri" w:hAnsi="Times New Roman" w:cs="Times New Roman"/>
      <w:b/>
      <w:i/>
      <w:sz w:val="22"/>
      <w:szCs w:val="18"/>
      <w:u w:val="single"/>
    </w:rPr>
  </w:style>
  <w:style w:type="paragraph" w:customStyle="1" w:styleId="TOC3Char">
    <w:name w:val="TOC 3 Char"/>
    <w:basedOn w:val="Normal"/>
    <w:next w:val="Normal"/>
    <w:rsid w:val="00127BEC"/>
    <w:rPr>
      <w:rFonts w:ascii="Times New Roman" w:eastAsia="Times New Roman" w:hAnsi="Times New Roman"/>
      <w:szCs w:val="20"/>
    </w:rPr>
  </w:style>
  <w:style w:type="paragraph" w:customStyle="1" w:styleId="TOC1Char">
    <w:name w:val="TOC 1 Char"/>
    <w:basedOn w:val="Normal"/>
    <w:next w:val="Normal"/>
    <w:rsid w:val="00127BEC"/>
    <w:rPr>
      <w:rFonts w:ascii="Times New Roman" w:eastAsia="Times New Roman" w:hAnsi="Times New Roman"/>
      <w:b/>
      <w:szCs w:val="20"/>
    </w:rPr>
  </w:style>
  <w:style w:type="character" w:customStyle="1" w:styleId="Debate-CardTagandCite-F6Char">
    <w:name w:val="Debate- Card Tag and Cite- F6 Char"/>
    <w:link w:val="Debate-CardTagandCite-F6"/>
    <w:locked/>
    <w:rsid w:val="00127BEC"/>
    <w:rPr>
      <w:rFonts w:ascii="Georgia" w:hAnsi="Georgia"/>
      <w:b/>
    </w:rPr>
  </w:style>
  <w:style w:type="paragraph" w:customStyle="1" w:styleId="Debate-CardTagandCite-F6">
    <w:name w:val="Debate- Card Tag and Cite- F6"/>
    <w:basedOn w:val="Normal"/>
    <w:link w:val="Debate-CardTagandCite-F6Char"/>
    <w:qFormat/>
    <w:rsid w:val="00127BEC"/>
    <w:pPr>
      <w:contextualSpacing/>
    </w:pPr>
    <w:rPr>
      <w:rFonts w:ascii="Georgia" w:hAnsi="Georgia" w:cstheme="minorBidi"/>
      <w:b/>
      <w:sz w:val="24"/>
    </w:rPr>
  </w:style>
  <w:style w:type="character" w:customStyle="1" w:styleId="SmallerReal">
    <w:name w:val="SmallerReal"/>
    <w:basedOn w:val="DefaultParagraphFont"/>
    <w:uiPriority w:val="1"/>
    <w:qFormat/>
    <w:rsid w:val="00127BEC"/>
    <w:rPr>
      <w:rFonts w:ascii="Garamond" w:hAnsi="Garamond"/>
      <w:sz w:val="16"/>
    </w:rPr>
  </w:style>
  <w:style w:type="paragraph" w:customStyle="1" w:styleId="analytic0">
    <w:name w:val="analytic"/>
    <w:basedOn w:val="Normal"/>
    <w:link w:val="analyticChar0"/>
    <w:uiPriority w:val="4"/>
    <w:qFormat/>
    <w:rsid w:val="00127BEC"/>
    <w:pPr>
      <w:spacing w:before="120"/>
    </w:pPr>
    <w:rPr>
      <w:b/>
      <w:sz w:val="20"/>
    </w:rPr>
  </w:style>
  <w:style w:type="character" w:customStyle="1" w:styleId="analyticChar0">
    <w:name w:val="analytic Char"/>
    <w:basedOn w:val="DefaultParagraphFont"/>
    <w:link w:val="analytic0"/>
    <w:uiPriority w:val="4"/>
    <w:rsid w:val="00127BEC"/>
    <w:rPr>
      <w:rFonts w:ascii="Calibri" w:hAnsi="Calibri" w:cs="Calibri"/>
      <w:b/>
      <w:sz w:val="20"/>
    </w:rPr>
  </w:style>
  <w:style w:type="character" w:customStyle="1" w:styleId="field-item2">
    <w:name w:val="field-item2"/>
    <w:basedOn w:val="DefaultParagraphFont"/>
    <w:rsid w:val="00127BEC"/>
    <w:rPr>
      <w:rFonts w:ascii="Trebuchet MS" w:hAnsi="Trebuchet MS" w:hint="default"/>
      <w:sz w:val="17"/>
      <w:szCs w:val="17"/>
    </w:rPr>
  </w:style>
  <w:style w:type="character" w:customStyle="1" w:styleId="name2">
    <w:name w:val="name2"/>
    <w:basedOn w:val="DefaultParagraphFont"/>
    <w:rsid w:val="00127BEC"/>
  </w:style>
  <w:style w:type="character" w:customStyle="1" w:styleId="date-display-single2">
    <w:name w:val="date-display-single2"/>
    <w:basedOn w:val="DefaultParagraphFont"/>
    <w:rsid w:val="00127BEC"/>
  </w:style>
  <w:style w:type="character" w:customStyle="1" w:styleId="span">
    <w:name w:val="span"/>
    <w:basedOn w:val="DefaultParagraphFont"/>
    <w:rsid w:val="00127BEC"/>
  </w:style>
  <w:style w:type="paragraph" w:customStyle="1" w:styleId="skip-nav">
    <w:name w:val="skip-nav"/>
    <w:basedOn w:val="Normal"/>
    <w:rsid w:val="00127BEC"/>
    <w:pPr>
      <w:spacing w:before="100" w:beforeAutospacing="1" w:after="100" w:afterAutospacing="1"/>
    </w:pPr>
    <w:rPr>
      <w:rFonts w:ascii="Times New Roman" w:eastAsia="Times New Roman" w:hAnsi="Times New Roman"/>
    </w:rPr>
  </w:style>
  <w:style w:type="character" w:customStyle="1" w:styleId="bg-relatedbutton-text">
    <w:name w:val="bg-related__button-text"/>
    <w:basedOn w:val="DefaultParagraphFont"/>
    <w:rsid w:val="00127BEC"/>
  </w:style>
  <w:style w:type="paragraph" w:customStyle="1" w:styleId="bg-relateddescription">
    <w:name w:val="bg-related__description"/>
    <w:basedOn w:val="Normal"/>
    <w:rsid w:val="00127BEC"/>
    <w:pPr>
      <w:spacing w:before="100" w:beforeAutospacing="1" w:after="100" w:afterAutospacing="1"/>
    </w:pPr>
    <w:rPr>
      <w:rFonts w:ascii="Times New Roman" w:eastAsia="Times New Roman" w:hAnsi="Times New Roman"/>
    </w:rPr>
  </w:style>
  <w:style w:type="paragraph" w:customStyle="1" w:styleId="p1">
    <w:name w:val="p1"/>
    <w:basedOn w:val="Normal"/>
    <w:rsid w:val="00127BEC"/>
    <w:pPr>
      <w:spacing w:before="100" w:beforeAutospacing="1" w:after="100" w:afterAutospacing="1"/>
    </w:pPr>
    <w:rPr>
      <w:rFonts w:ascii="Abel" w:eastAsia="Times New Roman" w:hAnsi="Abel"/>
    </w:rPr>
  </w:style>
  <w:style w:type="character" w:customStyle="1" w:styleId="pb-byline2">
    <w:name w:val="pb-byline2"/>
    <w:basedOn w:val="DefaultParagraphFont"/>
    <w:rsid w:val="00127BEC"/>
  </w:style>
  <w:style w:type="character" w:customStyle="1" w:styleId="pb-timestamp2">
    <w:name w:val="pb-timestamp2"/>
    <w:basedOn w:val="DefaultParagraphFont"/>
    <w:rsid w:val="00127BEC"/>
    <w:rPr>
      <w:rFonts w:ascii="FranklinITCProLight" w:hAnsi="FranklinITCProLight" w:hint="default"/>
      <w:i w:val="0"/>
      <w:iCs w:val="0"/>
      <w:color w:val="B2B2B2"/>
      <w:sz w:val="18"/>
      <w:szCs w:val="18"/>
    </w:rPr>
  </w:style>
  <w:style w:type="character" w:customStyle="1" w:styleId="pb-caption2">
    <w:name w:val="pb-caption2"/>
    <w:basedOn w:val="DefaultParagraphFont"/>
    <w:rsid w:val="00127BEC"/>
    <w:rPr>
      <w:rFonts w:ascii="FranklinITCProLight" w:hAnsi="FranklinITCProLight" w:hint="default"/>
      <w:i w:val="0"/>
      <w:iCs w:val="0"/>
      <w:color w:val="6E6E6E"/>
      <w:sz w:val="23"/>
      <w:szCs w:val="23"/>
    </w:rPr>
  </w:style>
  <w:style w:type="character" w:customStyle="1" w:styleId="dropcap1">
    <w:name w:val="dropcap1"/>
    <w:basedOn w:val="DefaultParagraphFont"/>
    <w:rsid w:val="00127BEC"/>
  </w:style>
  <w:style w:type="character" w:customStyle="1" w:styleId="pq">
    <w:name w:val="pq"/>
    <w:basedOn w:val="DefaultParagraphFont"/>
    <w:rsid w:val="00127BEC"/>
  </w:style>
  <w:style w:type="character" w:customStyle="1" w:styleId="pullquote">
    <w:name w:val="pullquote"/>
    <w:basedOn w:val="DefaultParagraphFont"/>
    <w:rsid w:val="00127BEC"/>
  </w:style>
  <w:style w:type="character" w:customStyle="1" w:styleId="bioexcerpt2">
    <w:name w:val="bio_excerpt2"/>
    <w:basedOn w:val="DefaultParagraphFont"/>
    <w:rsid w:val="00127BEC"/>
    <w:rPr>
      <w:vanish w:val="0"/>
      <w:webHidden w:val="0"/>
      <w:specVanish w:val="0"/>
    </w:rPr>
  </w:style>
  <w:style w:type="character" w:customStyle="1" w:styleId="atflatcounter4">
    <w:name w:val="at_flat_counter4"/>
    <w:basedOn w:val="DefaultParagraphFont"/>
    <w:rsid w:val="00127BEC"/>
    <w:rPr>
      <w:rFonts w:ascii="Helvetica" w:hAnsi="Helvetica" w:cs="Helvetica" w:hint="default"/>
      <w:b/>
      <w:bCs/>
      <w:caps/>
      <w:color w:val="32363B"/>
      <w:sz w:val="15"/>
      <w:szCs w:val="15"/>
      <w:shd w:val="clear" w:color="auto" w:fill="EBEBEB"/>
    </w:rPr>
  </w:style>
  <w:style w:type="paragraph" w:customStyle="1" w:styleId="kickerdeck">
    <w:name w:val="kicker__deck"/>
    <w:basedOn w:val="Normal"/>
    <w:rsid w:val="00127BEC"/>
    <w:pPr>
      <w:spacing w:after="168" w:line="315" w:lineRule="atLeast"/>
    </w:pPr>
    <w:rPr>
      <w:rFonts w:ascii="Times New Roman" w:eastAsia="Times New Roman" w:hAnsi="Times New Roman"/>
      <w:color w:val="59595C"/>
      <w:sz w:val="19"/>
      <w:szCs w:val="19"/>
    </w:rPr>
  </w:style>
  <w:style w:type="paragraph" w:customStyle="1" w:styleId="comment-text">
    <w:name w:val="comment-text"/>
    <w:basedOn w:val="Normal"/>
    <w:rsid w:val="00127BEC"/>
    <w:pPr>
      <w:spacing w:before="100" w:beforeAutospacing="1" w:after="100" w:afterAutospacing="1"/>
    </w:pPr>
    <w:rPr>
      <w:rFonts w:ascii="Times New Roman" w:eastAsia="Times New Roman" w:hAnsi="Times New Roman"/>
    </w:rPr>
  </w:style>
  <w:style w:type="character" w:customStyle="1" w:styleId="button-text">
    <w:name w:val="button-text"/>
    <w:basedOn w:val="DefaultParagraphFont"/>
    <w:rsid w:val="00127BEC"/>
  </w:style>
  <w:style w:type="character" w:customStyle="1" w:styleId="wsj-article-caption-content">
    <w:name w:val="wsj-article-caption-content"/>
    <w:basedOn w:val="DefaultParagraphFont"/>
    <w:rsid w:val="00127BEC"/>
  </w:style>
  <w:style w:type="character" w:customStyle="1" w:styleId="wsj-article-credit">
    <w:name w:val="wsj-article-credit"/>
    <w:basedOn w:val="DefaultParagraphFont"/>
    <w:rsid w:val="00127BEC"/>
  </w:style>
  <w:style w:type="character" w:customStyle="1" w:styleId="wsj-article-credit-tag">
    <w:name w:val="wsj-article-credit-tag"/>
    <w:basedOn w:val="DefaultParagraphFont"/>
    <w:rsid w:val="00127BEC"/>
  </w:style>
  <w:style w:type="character" w:customStyle="1" w:styleId="l-qt">
    <w:name w:val="l-qt"/>
    <w:basedOn w:val="DefaultParagraphFont"/>
    <w:rsid w:val="00127BEC"/>
  </w:style>
  <w:style w:type="character" w:customStyle="1" w:styleId="r-qt">
    <w:name w:val="r-qt"/>
    <w:basedOn w:val="DefaultParagraphFont"/>
    <w:rsid w:val="00127BEC"/>
  </w:style>
  <w:style w:type="character" w:customStyle="1" w:styleId="inset-author">
    <w:name w:val="inset-author"/>
    <w:basedOn w:val="DefaultParagraphFont"/>
    <w:rsid w:val="00127BEC"/>
  </w:style>
  <w:style w:type="paragraph" w:customStyle="1" w:styleId="sizeable">
    <w:name w:val="sizeable"/>
    <w:basedOn w:val="Normal"/>
    <w:rsid w:val="00127BEC"/>
    <w:pPr>
      <w:spacing w:before="240" w:after="240"/>
    </w:pPr>
    <w:rPr>
      <w:rFonts w:ascii="Times New Roman" w:eastAsia="Times New Roman" w:hAnsi="Times New Roman"/>
    </w:rPr>
  </w:style>
  <w:style w:type="paragraph" w:customStyle="1" w:styleId="interactive-leadin">
    <w:name w:val="interactive-leadin"/>
    <w:basedOn w:val="Normal"/>
    <w:rsid w:val="00127BEC"/>
    <w:pPr>
      <w:spacing w:before="100" w:beforeAutospacing="1" w:after="100" w:afterAutospacing="1"/>
    </w:pPr>
    <w:rPr>
      <w:rFonts w:ascii="Times New Roman" w:eastAsia="Times New Roman" w:hAnsi="Times New Roman"/>
    </w:rPr>
  </w:style>
  <w:style w:type="paragraph" w:customStyle="1" w:styleId="g-aipstyle01">
    <w:name w:val="g-aipstyle01"/>
    <w:basedOn w:val="Normal"/>
    <w:rsid w:val="00127BEC"/>
    <w:pPr>
      <w:spacing w:line="285" w:lineRule="atLeast"/>
    </w:pPr>
    <w:rPr>
      <w:rFonts w:eastAsia="Times New Roman"/>
      <w:b/>
      <w:bCs/>
      <w:color w:val="000000"/>
      <w:sz w:val="21"/>
      <w:szCs w:val="21"/>
    </w:rPr>
  </w:style>
  <w:style w:type="paragraph" w:customStyle="1" w:styleId="g-aipstyle11">
    <w:name w:val="g-aipstyle11"/>
    <w:basedOn w:val="Normal"/>
    <w:rsid w:val="00127BEC"/>
    <w:pPr>
      <w:spacing w:line="240" w:lineRule="atLeast"/>
    </w:pPr>
    <w:rPr>
      <w:rFonts w:eastAsia="Times New Roman"/>
      <w:color w:val="000000"/>
      <w:sz w:val="20"/>
      <w:szCs w:val="20"/>
    </w:rPr>
  </w:style>
  <w:style w:type="paragraph" w:customStyle="1" w:styleId="g-aipstyle21">
    <w:name w:val="g-aipstyle21"/>
    <w:basedOn w:val="Normal"/>
    <w:rsid w:val="00127BEC"/>
    <w:pPr>
      <w:spacing w:line="270" w:lineRule="atLeast"/>
      <w:jc w:val="center"/>
    </w:pPr>
    <w:rPr>
      <w:rFonts w:eastAsia="Times New Roman"/>
      <w:color w:val="000000"/>
      <w:sz w:val="20"/>
      <w:szCs w:val="20"/>
    </w:rPr>
  </w:style>
  <w:style w:type="paragraph" w:customStyle="1" w:styleId="g-aipstyle31">
    <w:name w:val="g-aipstyle31"/>
    <w:basedOn w:val="Normal"/>
    <w:rsid w:val="00127BEC"/>
    <w:pPr>
      <w:spacing w:line="240" w:lineRule="atLeast"/>
      <w:jc w:val="center"/>
    </w:pPr>
    <w:rPr>
      <w:rFonts w:eastAsia="Times New Roman"/>
      <w:color w:val="000000"/>
      <w:sz w:val="20"/>
      <w:szCs w:val="20"/>
    </w:rPr>
  </w:style>
  <w:style w:type="paragraph" w:customStyle="1" w:styleId="g-aipstyle41">
    <w:name w:val="g-aipstyle41"/>
    <w:basedOn w:val="Normal"/>
    <w:rsid w:val="00127BEC"/>
    <w:pPr>
      <w:spacing w:line="270" w:lineRule="atLeast"/>
    </w:pPr>
    <w:rPr>
      <w:rFonts w:eastAsia="Times New Roman"/>
      <w:color w:val="000000"/>
      <w:sz w:val="21"/>
      <w:szCs w:val="21"/>
    </w:rPr>
  </w:style>
  <w:style w:type="paragraph" w:customStyle="1" w:styleId="byline-dateline">
    <w:name w:val="byline-dateline"/>
    <w:basedOn w:val="Normal"/>
    <w:rsid w:val="00127BEC"/>
    <w:pPr>
      <w:spacing w:before="100" w:beforeAutospacing="1" w:after="100" w:afterAutospacing="1"/>
    </w:pPr>
    <w:rPr>
      <w:rFonts w:ascii="Times New Roman" w:eastAsia="Times New Roman" w:hAnsi="Times New Roman"/>
    </w:rPr>
  </w:style>
  <w:style w:type="character" w:customStyle="1" w:styleId="byline-author">
    <w:name w:val="byline-author"/>
    <w:basedOn w:val="DefaultParagraphFont"/>
    <w:rsid w:val="00127BEC"/>
  </w:style>
  <w:style w:type="paragraph" w:customStyle="1" w:styleId="Tagstyle1">
    <w:name w:val="Tagstyle"/>
    <w:basedOn w:val="Normal"/>
    <w:next w:val="Normal"/>
    <w:rsid w:val="00127BEC"/>
    <w:rPr>
      <w:b/>
    </w:rPr>
  </w:style>
  <w:style w:type="character" w:customStyle="1" w:styleId="TagCiteChar4">
    <w:name w:val="Tag &amp; Cite Char"/>
    <w:link w:val="TagCite2"/>
    <w:locked/>
    <w:rsid w:val="00127BEC"/>
    <w:rPr>
      <w:rFonts w:ascii="Arial Narrow" w:hAnsi="Arial Narrow"/>
      <w:b/>
    </w:rPr>
  </w:style>
  <w:style w:type="paragraph" w:customStyle="1" w:styleId="TagCite2">
    <w:name w:val="Tag &amp; Cite"/>
    <w:basedOn w:val="Normal"/>
    <w:link w:val="TagCiteChar4"/>
    <w:rsid w:val="00127BEC"/>
    <w:rPr>
      <w:rFonts w:ascii="Arial Narrow" w:hAnsi="Arial Narrow" w:cstheme="minorBidi"/>
      <w:b/>
      <w:sz w:val="24"/>
    </w:rPr>
  </w:style>
  <w:style w:type="character" w:customStyle="1" w:styleId="UnunderlinedTextChar">
    <w:name w:val="Ununderlined Text Char"/>
    <w:link w:val="UnunderlinedText"/>
    <w:locked/>
    <w:rsid w:val="00127BEC"/>
    <w:rPr>
      <w:sz w:val="12"/>
    </w:rPr>
  </w:style>
  <w:style w:type="paragraph" w:customStyle="1" w:styleId="UnunderlinedText">
    <w:name w:val="Ununderlined Text"/>
    <w:basedOn w:val="Normal"/>
    <w:link w:val="UnunderlinedTextChar"/>
    <w:autoRedefine/>
    <w:rsid w:val="00127BEC"/>
    <w:rPr>
      <w:rFonts w:asciiTheme="minorHAnsi" w:hAnsiTheme="minorHAnsi" w:cstheme="minorBidi"/>
      <w:sz w:val="12"/>
    </w:rPr>
  </w:style>
  <w:style w:type="paragraph" w:customStyle="1" w:styleId="shortdescription">
    <w:name w:val="shortdescription"/>
    <w:basedOn w:val="Normal"/>
    <w:rsid w:val="00127BEC"/>
    <w:pPr>
      <w:spacing w:before="100" w:beforeAutospacing="1" w:after="100" w:afterAutospacing="1"/>
    </w:pPr>
    <w:rPr>
      <w:rFonts w:ascii="Times New Roman" w:eastAsia="Times New Roman" w:hAnsi="Times New Roman"/>
    </w:rPr>
  </w:style>
  <w:style w:type="character" w:customStyle="1" w:styleId="BoldCharChar">
    <w:name w:val="Bold Char Char"/>
    <w:locked/>
    <w:rsid w:val="00127BEC"/>
    <w:rPr>
      <w:b/>
    </w:rPr>
  </w:style>
  <w:style w:type="character" w:customStyle="1" w:styleId="detailtitle">
    <w:name w:val="detailtitle"/>
    <w:rsid w:val="00127BEC"/>
  </w:style>
  <w:style w:type="character" w:customStyle="1" w:styleId="FontStyle134">
    <w:name w:val="Font Style134"/>
    <w:rsid w:val="00127BEC"/>
    <w:rPr>
      <w:rFonts w:ascii="Book Antiqua" w:hAnsi="Book Antiqua" w:cs="Book Antiqua" w:hint="default"/>
      <w:sz w:val="18"/>
      <w:szCs w:val="18"/>
    </w:rPr>
  </w:style>
  <w:style w:type="character" w:customStyle="1" w:styleId="Heading5CharCharChar">
    <w:name w:val="Heading 5 Char Char Char"/>
    <w:aliases w:val="Heading 51,Heading 511"/>
    <w:basedOn w:val="DefaultParagraphFont"/>
    <w:rsid w:val="00127BEC"/>
    <w:rPr>
      <w:b/>
      <w:bCs/>
      <w:iCs/>
      <w:szCs w:val="26"/>
      <w:lang w:val="en-US" w:eastAsia="en-US" w:bidi="ar-SA"/>
    </w:rPr>
  </w:style>
  <w:style w:type="character" w:customStyle="1" w:styleId="comments-post">
    <w:name w:val="comments-post"/>
    <w:basedOn w:val="DefaultParagraphFont"/>
    <w:rsid w:val="00127BEC"/>
  </w:style>
  <w:style w:type="paragraph" w:customStyle="1" w:styleId="CardsCharChar">
    <w:name w:val="Cards Char Char"/>
    <w:basedOn w:val="Normal"/>
    <w:uiPriority w:val="99"/>
    <w:rsid w:val="00127BEC"/>
    <w:pPr>
      <w:autoSpaceDE w:val="0"/>
      <w:autoSpaceDN w:val="0"/>
      <w:adjustRightInd w:val="0"/>
      <w:ind w:left="432" w:right="432"/>
      <w:jc w:val="both"/>
    </w:pPr>
    <w:rPr>
      <w:rFonts w:eastAsia="Calibri"/>
      <w:sz w:val="20"/>
      <w:szCs w:val="20"/>
    </w:rPr>
  </w:style>
  <w:style w:type="paragraph" w:customStyle="1" w:styleId="Irrelevant6font">
    <w:name w:val="Irrelevant (6 font)"/>
    <w:basedOn w:val="Normal"/>
    <w:uiPriority w:val="99"/>
    <w:rsid w:val="00127BEC"/>
    <w:pPr>
      <w:ind w:left="547" w:right="648"/>
      <w:jc w:val="both"/>
    </w:pPr>
    <w:rPr>
      <w:rFonts w:eastAsia="Calibri"/>
      <w:sz w:val="12"/>
      <w:szCs w:val="12"/>
    </w:rPr>
  </w:style>
  <w:style w:type="character" w:customStyle="1" w:styleId="Irrelevant5fontChar">
    <w:name w:val="Irrelevant (5 font) Char"/>
    <w:basedOn w:val="DefaultParagraphFont"/>
    <w:rsid w:val="00127BEC"/>
    <w:rPr>
      <w:sz w:val="10"/>
      <w:szCs w:val="10"/>
      <w:lang w:val="en-US" w:eastAsia="en-US" w:bidi="ar-SA"/>
    </w:rPr>
  </w:style>
  <w:style w:type="character" w:customStyle="1" w:styleId="Hyperlink13">
    <w:name w:val="Hyperlink13"/>
    <w:basedOn w:val="DefaultParagraphFont"/>
    <w:rsid w:val="00127BEC"/>
    <w:rPr>
      <w:b w:val="0"/>
      <w:bCs w:val="0"/>
      <w:strike w:val="0"/>
      <w:dstrike w:val="0"/>
      <w:color w:val="008000"/>
      <w:sz w:val="20"/>
      <w:szCs w:val="20"/>
      <w:u w:val="none"/>
      <w:effect w:val="none"/>
    </w:rPr>
  </w:style>
  <w:style w:type="character" w:customStyle="1" w:styleId="standardcontent1">
    <w:name w:val="standardcontent1"/>
    <w:basedOn w:val="DefaultParagraphFont"/>
    <w:rsid w:val="00127BEC"/>
    <w:rPr>
      <w:rFonts w:ascii="Arial" w:hAnsi="Arial" w:cs="Arial" w:hint="default"/>
      <w:strike w:val="0"/>
      <w:dstrike w:val="0"/>
      <w:sz w:val="24"/>
      <w:szCs w:val="24"/>
      <w:u w:val="none"/>
      <w:effect w:val="none"/>
    </w:rPr>
  </w:style>
  <w:style w:type="character" w:customStyle="1" w:styleId="Hyperlink4">
    <w:name w:val="Hyperlink4"/>
    <w:basedOn w:val="DefaultParagraphFont"/>
    <w:rsid w:val="00127BEC"/>
    <w:rPr>
      <w:color w:val="000066"/>
      <w:u w:val="single"/>
    </w:rPr>
  </w:style>
  <w:style w:type="paragraph" w:customStyle="1" w:styleId="rddateline">
    <w:name w:val="rddateline"/>
    <w:basedOn w:val="Normal"/>
    <w:uiPriority w:val="99"/>
    <w:rsid w:val="00127BEC"/>
    <w:rPr>
      <w:rFonts w:eastAsia="Calibri"/>
      <w:szCs w:val="20"/>
    </w:rPr>
  </w:style>
  <w:style w:type="paragraph" w:customStyle="1" w:styleId="rdheadline">
    <w:name w:val="rdheadline"/>
    <w:basedOn w:val="Normal"/>
    <w:uiPriority w:val="99"/>
    <w:rsid w:val="00127BEC"/>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rsid w:val="00127BEC"/>
    <w:pPr>
      <w:spacing w:after="100" w:afterAutospacing="1"/>
    </w:pPr>
    <w:rPr>
      <w:rFonts w:ascii="Verdana" w:eastAsia="Calibri" w:hAnsi="Verdana"/>
      <w:szCs w:val="20"/>
    </w:rPr>
  </w:style>
  <w:style w:type="character" w:customStyle="1" w:styleId="rddeckline1">
    <w:name w:val="rddeckline1"/>
    <w:basedOn w:val="DefaultParagraphFont"/>
    <w:rsid w:val="00127BEC"/>
    <w:rPr>
      <w:rFonts w:ascii="Verdana" w:hAnsi="Verdana" w:hint="default"/>
      <w:b/>
      <w:bCs/>
      <w:sz w:val="22"/>
      <w:szCs w:val="22"/>
    </w:rPr>
  </w:style>
  <w:style w:type="character" w:customStyle="1" w:styleId="link-external">
    <w:name w:val="link-external"/>
    <w:basedOn w:val="DefaultParagraphFont"/>
    <w:rsid w:val="00127BEC"/>
  </w:style>
  <w:style w:type="character" w:customStyle="1" w:styleId="contact1">
    <w:name w:val="contact1"/>
    <w:basedOn w:val="DefaultParagraphFont"/>
    <w:rsid w:val="00127BEC"/>
    <w:rPr>
      <w:rFonts w:ascii="Tahoma" w:hAnsi="Tahoma" w:cs="Tahoma" w:hint="default"/>
      <w:color w:val="999999"/>
      <w:sz w:val="20"/>
      <w:szCs w:val="20"/>
    </w:rPr>
  </w:style>
  <w:style w:type="character" w:customStyle="1" w:styleId="credits1">
    <w:name w:val="credits1"/>
    <w:basedOn w:val="DefaultParagraphFont"/>
    <w:rsid w:val="00127BEC"/>
    <w:rPr>
      <w:rFonts w:ascii="Tahoma" w:hAnsi="Tahoma" w:cs="Tahoma" w:hint="default"/>
      <w:color w:val="999999"/>
      <w:sz w:val="16"/>
      <w:szCs w:val="16"/>
    </w:rPr>
  </w:style>
  <w:style w:type="paragraph" w:customStyle="1" w:styleId="Heading20">
    <w:name w:val="Heading2"/>
    <w:basedOn w:val="Normal"/>
    <w:link w:val="Heading2Char0"/>
    <w:rsid w:val="00127BEC"/>
    <w:pPr>
      <w:jc w:val="center"/>
    </w:pPr>
    <w:rPr>
      <w:rFonts w:eastAsia="Calibri"/>
      <w:b/>
      <w:caps/>
    </w:rPr>
  </w:style>
  <w:style w:type="character" w:customStyle="1" w:styleId="Heading2Char0">
    <w:name w:val="Heading2 Char"/>
    <w:basedOn w:val="DefaultParagraphFont"/>
    <w:link w:val="Heading20"/>
    <w:rsid w:val="00127BEC"/>
    <w:rPr>
      <w:rFonts w:ascii="Calibri" w:eastAsia="Calibri" w:hAnsi="Calibri" w:cs="Calibri"/>
      <w:b/>
      <w:caps/>
      <w:sz w:val="22"/>
    </w:rPr>
  </w:style>
  <w:style w:type="paragraph" w:customStyle="1" w:styleId="Header2">
    <w:name w:val="Header2"/>
    <w:basedOn w:val="Heading20"/>
    <w:link w:val="Header2Char"/>
    <w:rsid w:val="00127BEC"/>
  </w:style>
  <w:style w:type="character" w:customStyle="1" w:styleId="Header2Char">
    <w:name w:val="Header2 Char"/>
    <w:basedOn w:val="Heading2Char0"/>
    <w:link w:val="Header2"/>
    <w:rsid w:val="00127BEC"/>
    <w:rPr>
      <w:rFonts w:ascii="Calibri" w:eastAsia="Calibri" w:hAnsi="Calibri" w:cs="Calibri"/>
      <w:b/>
      <w:caps/>
      <w:sz w:val="22"/>
    </w:rPr>
  </w:style>
  <w:style w:type="paragraph" w:customStyle="1" w:styleId="Underlinedcard1">
    <w:name w:val="Underlined card"/>
    <w:basedOn w:val="Normal"/>
    <w:link w:val="UnderlinedcardChar1"/>
    <w:autoRedefine/>
    <w:rsid w:val="00127BEC"/>
    <w:pPr>
      <w:autoSpaceDE w:val="0"/>
      <w:autoSpaceDN w:val="0"/>
      <w:adjustRightInd w:val="0"/>
      <w:ind w:left="432" w:right="432"/>
      <w:jc w:val="both"/>
    </w:pPr>
    <w:rPr>
      <w:rFonts w:eastAsia="Calibri"/>
      <w:u w:val="thick"/>
    </w:rPr>
  </w:style>
  <w:style w:type="character" w:customStyle="1" w:styleId="UnderlinedcardChar1">
    <w:name w:val="Underlined card Char"/>
    <w:basedOn w:val="DefaultParagraphFont"/>
    <w:link w:val="Underlinedcard1"/>
    <w:rsid w:val="00127BEC"/>
    <w:rPr>
      <w:rFonts w:ascii="Calibri" w:eastAsia="Calibri" w:hAnsi="Calibri" w:cs="Calibri"/>
      <w:sz w:val="22"/>
      <w:u w:val="thick"/>
    </w:rPr>
  </w:style>
  <w:style w:type="paragraph" w:customStyle="1" w:styleId="StyleHeading212pt">
    <w:name w:val="Style Heading2 + 12 pt"/>
    <w:basedOn w:val="Heading20"/>
    <w:link w:val="StyleHeading212ptChar"/>
    <w:rsid w:val="00127BEC"/>
    <w:rPr>
      <w:bCs/>
    </w:rPr>
  </w:style>
  <w:style w:type="character" w:customStyle="1" w:styleId="StyleHeading212ptChar">
    <w:name w:val="Style Heading2 + 12 pt Char"/>
    <w:basedOn w:val="Heading2Char0"/>
    <w:link w:val="StyleHeading212pt"/>
    <w:rsid w:val="00127BEC"/>
    <w:rPr>
      <w:rFonts w:ascii="Calibri" w:eastAsia="Calibri" w:hAnsi="Calibri" w:cs="Calibri"/>
      <w:b/>
      <w:bCs/>
      <w:caps/>
      <w:sz w:val="22"/>
    </w:rPr>
  </w:style>
  <w:style w:type="paragraph" w:customStyle="1" w:styleId="Heading212pt">
    <w:name w:val="Heading2 + 12 pt"/>
    <w:basedOn w:val="StyleHeading212pt"/>
    <w:link w:val="Heading212ptChar"/>
    <w:rsid w:val="00127BEC"/>
  </w:style>
  <w:style w:type="character" w:customStyle="1" w:styleId="Heading212ptChar">
    <w:name w:val="Heading2 + 12 pt Char"/>
    <w:basedOn w:val="StyleHeading212ptChar"/>
    <w:link w:val="Heading212pt"/>
    <w:rsid w:val="00127BEC"/>
    <w:rPr>
      <w:rFonts w:ascii="Calibri" w:eastAsia="Calibri" w:hAnsi="Calibri" w:cs="Calibri"/>
      <w:b/>
      <w:bCs/>
      <w:caps/>
      <w:sz w:val="22"/>
    </w:rPr>
  </w:style>
  <w:style w:type="character" w:customStyle="1" w:styleId="CardsFont12ptCharCharCharChar">
    <w:name w:val="Cards + Font: 12 pt Char Char Char Char"/>
    <w:rsid w:val="00127BEC"/>
    <w:rPr>
      <w:sz w:val="24"/>
      <w:szCs w:val="24"/>
      <w:u w:val="thick"/>
      <w:lang w:val="en-US" w:eastAsia="en-US" w:bidi="ar-SA"/>
    </w:rPr>
  </w:style>
  <w:style w:type="character" w:customStyle="1" w:styleId="StyleBoldText12pt10ptNotBoldKernat16pt">
    <w:name w:val="Style Bold Text 12 pt + 10 pt Not Bold Kern at 16 pt"/>
    <w:basedOn w:val="DefaultParagraphFont"/>
    <w:rsid w:val="00127BEC"/>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basedOn w:val="DefaultParagraphFont"/>
    <w:rsid w:val="00127BEC"/>
  </w:style>
  <w:style w:type="paragraph" w:customStyle="1" w:styleId="CardsChar2">
    <w:name w:val="Cards Char2"/>
    <w:basedOn w:val="Normal"/>
    <w:uiPriority w:val="99"/>
    <w:rsid w:val="00127BEC"/>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rsid w:val="00127BEC"/>
    <w:pPr>
      <w:widowControl w:val="0"/>
      <w:autoSpaceDE w:val="0"/>
      <w:autoSpaceDN w:val="0"/>
      <w:adjustRightInd w:val="0"/>
      <w:jc w:val="both"/>
      <w:outlineLvl w:val="2"/>
    </w:pPr>
    <w:rPr>
      <w:rFonts w:eastAsia="Calibri"/>
      <w:b/>
      <w:bCs/>
    </w:rPr>
  </w:style>
  <w:style w:type="character" w:customStyle="1" w:styleId="CitesCharCharChar">
    <w:name w:val="Cites Char Char Char"/>
    <w:basedOn w:val="DefaultParagraphFont"/>
    <w:link w:val="CitesCharChar"/>
    <w:rsid w:val="00127BEC"/>
    <w:rPr>
      <w:rFonts w:ascii="Calibri" w:eastAsia="Calibri" w:hAnsi="Calibri" w:cs="Calibri"/>
      <w:b/>
      <w:bCs/>
      <w:sz w:val="22"/>
    </w:rPr>
  </w:style>
  <w:style w:type="character" w:customStyle="1" w:styleId="UnderlinedCards">
    <w:name w:val="Underlined Cards"/>
    <w:basedOn w:val="DefaultParagraphFont"/>
    <w:rsid w:val="00127BEC"/>
    <w:rPr>
      <w:sz w:val="24"/>
      <w:szCs w:val="24"/>
      <w:u w:val="thick"/>
      <w:lang w:val="en-US" w:eastAsia="en-US" w:bidi="ar-SA"/>
    </w:rPr>
  </w:style>
  <w:style w:type="paragraph" w:customStyle="1" w:styleId="CardTextCharCharCharChar">
    <w:name w:val="Card Text Char Char Char Char"/>
    <w:basedOn w:val="Normal"/>
    <w:rsid w:val="00127BEC"/>
    <w:pPr>
      <w:ind w:left="1728" w:right="1728"/>
    </w:pPr>
    <w:rPr>
      <w:rFonts w:eastAsia="Calibri"/>
      <w:sz w:val="18"/>
    </w:rPr>
  </w:style>
  <w:style w:type="character" w:customStyle="1" w:styleId="TagsChar4">
    <w:name w:val="Tags Char4"/>
    <w:basedOn w:val="DefaultParagraphFont"/>
    <w:rsid w:val="00127BEC"/>
    <w:rPr>
      <w:b/>
      <w:lang w:val="en-US" w:eastAsia="en-US" w:bidi="ar-SA"/>
    </w:rPr>
  </w:style>
  <w:style w:type="character" w:customStyle="1" w:styleId="TagCharChar10">
    <w:name w:val="Tag Char Char1"/>
    <w:basedOn w:val="DefaultParagraphFont"/>
    <w:rsid w:val="00127BEC"/>
    <w:rPr>
      <w:b/>
      <w:sz w:val="24"/>
      <w:szCs w:val="24"/>
      <w:lang w:val="en-US" w:eastAsia="en-US" w:bidi="ar-SA"/>
    </w:rPr>
  </w:style>
  <w:style w:type="character" w:customStyle="1" w:styleId="tightinline1">
    <w:name w:val="tightinline1"/>
    <w:basedOn w:val="DefaultParagraphFont"/>
    <w:rsid w:val="00127BEC"/>
    <w:rPr>
      <w:rFonts w:ascii="Verdana" w:hAnsi="Verdana" w:hint="default"/>
      <w:vanish w:val="0"/>
      <w:webHidden w:val="0"/>
      <w:color w:val="000000"/>
      <w:sz w:val="20"/>
      <w:szCs w:val="20"/>
      <w:specVanish w:val="0"/>
    </w:rPr>
  </w:style>
  <w:style w:type="character" w:customStyle="1" w:styleId="style3Char0">
    <w:name w:val="style 3 Char"/>
    <w:basedOn w:val="DefaultParagraphFont"/>
    <w:rsid w:val="00127BEC"/>
    <w:rPr>
      <w:sz w:val="18"/>
      <w:szCs w:val="24"/>
      <w:lang w:val="en-US" w:eastAsia="en-US" w:bidi="ar-SA"/>
    </w:rPr>
  </w:style>
  <w:style w:type="paragraph" w:customStyle="1" w:styleId="Ryan6">
    <w:name w:val="Ryan6"/>
    <w:basedOn w:val="PlainText"/>
    <w:autoRedefine/>
    <w:rsid w:val="00127BEC"/>
    <w:pPr>
      <w:tabs>
        <w:tab w:val="clear" w:pos="9450"/>
      </w:tabs>
      <w:ind w:left="360"/>
    </w:pPr>
    <w:rPr>
      <w:rFonts w:ascii="Times New Roman" w:hAnsi="Times New Roman"/>
      <w:sz w:val="20"/>
      <w:szCs w:val="20"/>
    </w:rPr>
  </w:style>
  <w:style w:type="paragraph" w:customStyle="1" w:styleId="CitationCharCharCharCharCharCharChar">
    <w:name w:val="Citation Char Char Char Char Char Char Char"/>
    <w:basedOn w:val="Normal"/>
    <w:link w:val="CitationCharCharCharCharCharCharCharChar"/>
    <w:rsid w:val="00127BEC"/>
    <w:pPr>
      <w:ind w:left="1440" w:right="1440"/>
    </w:pPr>
    <w:rPr>
      <w:rFonts w:eastAsia="Calibri"/>
    </w:rPr>
  </w:style>
  <w:style w:type="character" w:customStyle="1" w:styleId="CitationCharCharCharCharCharCharCharChar">
    <w:name w:val="Citation Char Char Char Char Char Char Char Char"/>
    <w:basedOn w:val="DefaultParagraphFont"/>
    <w:link w:val="CitationCharCharCharCharCharCharChar"/>
    <w:rsid w:val="00127BEC"/>
    <w:rPr>
      <w:rFonts w:ascii="Calibri" w:eastAsia="Calibri" w:hAnsi="Calibri" w:cs="Calibri"/>
      <w:sz w:val="22"/>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0"/>
    <w:rsid w:val="00127BEC"/>
    <w:rPr>
      <w:rFonts w:eastAsia="Calibri"/>
      <w:u w:val="single"/>
    </w:rPr>
  </w:style>
  <w:style w:type="character" w:customStyle="1" w:styleId="UnderlineCharCharCharCharCharCharCharCharCharCharCharCharCharChar0">
    <w:name w:val="Underline Char Char Char Char Char Char Char Char Char Char Char Char Char Char"/>
    <w:basedOn w:val="DefaultParagraphFont"/>
    <w:link w:val="UnderlineCharCharCharCharCharCharCharCharCharCharCharCharChar"/>
    <w:rsid w:val="00127BEC"/>
    <w:rPr>
      <w:rFonts w:ascii="Calibri" w:eastAsia="Calibri" w:hAnsi="Calibri" w:cs="Calibri"/>
      <w:sz w:val="22"/>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127BEC"/>
    <w:rPr>
      <w:rFonts w:asciiTheme="minorHAnsi" w:hAnsiTheme="minorHAnsi" w:cstheme="minorBidi"/>
      <w:b/>
      <w:sz w:val="24"/>
      <w:u w:val="single"/>
    </w:rPr>
  </w:style>
  <w:style w:type="character" w:customStyle="1" w:styleId="boldciteChar">
    <w:name w:val="bold cite Char"/>
    <w:basedOn w:val="DefaultParagraphFont"/>
    <w:rsid w:val="00127BEC"/>
    <w:rPr>
      <w:rFonts w:ascii="Arial" w:eastAsia="Calibri" w:hAnsi="Arial" w:cs="Times New Roman"/>
      <w:b/>
      <w:color w:val="000000"/>
      <w:sz w:val="28"/>
      <w:u w:val="thick" w:color="000000"/>
    </w:rPr>
  </w:style>
  <w:style w:type="character" w:customStyle="1" w:styleId="BoldandUnderlineChar2CharCharChar">
    <w:name w:val="Bold and Underline Char2 Char Char Char"/>
    <w:basedOn w:val="DefaultParagraphFont"/>
    <w:link w:val="BoldandUnderlineChar2CharChar"/>
    <w:rsid w:val="00127BEC"/>
    <w:rPr>
      <w:b/>
      <w:u w:val="single"/>
    </w:rPr>
  </w:style>
  <w:style w:type="paragraph" w:customStyle="1" w:styleId="BlockHeaderHidden">
    <w:name w:val="Block Header Hidden"/>
    <w:next w:val="Nothing"/>
    <w:link w:val="BlockHeaderHiddenChar"/>
    <w:qFormat/>
    <w:rsid w:val="00127BEC"/>
    <w:pPr>
      <w:jc w:val="center"/>
    </w:pPr>
    <w:rPr>
      <w:rFonts w:ascii="Times New Roman" w:eastAsia="Calibri" w:hAnsi="Times New Roman" w:cs="Times New Roman"/>
      <w:b/>
      <w:sz w:val="28"/>
      <w:szCs w:val="20"/>
    </w:rPr>
  </w:style>
  <w:style w:type="character" w:customStyle="1" w:styleId="BlockHeaderHiddenChar">
    <w:name w:val="Block Header Hidden Char"/>
    <w:basedOn w:val="DefaultParagraphFont"/>
    <w:link w:val="BlockHeaderHidden"/>
    <w:rsid w:val="00127BEC"/>
    <w:rPr>
      <w:rFonts w:ascii="Times New Roman" w:eastAsia="Calibri" w:hAnsi="Times New Roman" w:cs="Times New Roman"/>
      <w:b/>
      <w:sz w:val="28"/>
      <w:szCs w:val="20"/>
    </w:rPr>
  </w:style>
  <w:style w:type="character" w:customStyle="1" w:styleId="Char31">
    <w:name w:val="Char31"/>
    <w:basedOn w:val="DefaultParagraphFont"/>
    <w:rsid w:val="00127BEC"/>
    <w:rPr>
      <w:rFonts w:ascii="Arial Narrow" w:eastAsia="Batang" w:hAnsi="Arial Narrow" w:cs="Arial"/>
      <w:b/>
      <w:bCs/>
      <w:iCs/>
      <w:sz w:val="24"/>
      <w:szCs w:val="28"/>
      <w:lang w:val="en-US" w:eastAsia="en-US" w:bidi="ar-SA"/>
    </w:rPr>
  </w:style>
  <w:style w:type="character" w:customStyle="1" w:styleId="Irrelevant6fontChar">
    <w:name w:val="Irrelevant (6 font) Char"/>
    <w:basedOn w:val="DefaultParagraphFont"/>
    <w:rsid w:val="00127BEC"/>
    <w:rPr>
      <w:sz w:val="12"/>
      <w:szCs w:val="12"/>
      <w:lang w:val="en-US" w:eastAsia="en-US" w:bidi="ar-SA"/>
    </w:rPr>
  </w:style>
  <w:style w:type="character" w:customStyle="1" w:styleId="enumbell">
    <w:name w:val="enumbell"/>
    <w:basedOn w:val="DefaultParagraphFont"/>
    <w:rsid w:val="00127BEC"/>
  </w:style>
  <w:style w:type="character" w:customStyle="1" w:styleId="ptext-2">
    <w:name w:val="ptext-2"/>
    <w:basedOn w:val="DefaultParagraphFont"/>
    <w:rsid w:val="00127BEC"/>
  </w:style>
  <w:style w:type="paragraph" w:customStyle="1" w:styleId="Hotroute3">
    <w:name w:val="Hot route"/>
    <w:basedOn w:val="Normal"/>
    <w:rsid w:val="00127BEC"/>
    <w:pPr>
      <w:ind w:left="144"/>
    </w:pPr>
    <w:rPr>
      <w:rFonts w:eastAsia="Calibri"/>
    </w:rPr>
  </w:style>
  <w:style w:type="paragraph" w:customStyle="1" w:styleId="morenews">
    <w:name w:val="morenews"/>
    <w:basedOn w:val="Normal"/>
    <w:rsid w:val="00127BEC"/>
    <w:pPr>
      <w:spacing w:before="100" w:beforeAutospacing="1" w:after="100" w:afterAutospacing="1"/>
    </w:pPr>
    <w:rPr>
      <w:rFonts w:eastAsia="Calibri"/>
    </w:rPr>
  </w:style>
  <w:style w:type="paragraph" w:customStyle="1" w:styleId="TagsCites">
    <w:name w:val="Tags/Cites"/>
    <w:basedOn w:val="Normal"/>
    <w:rsid w:val="00127BEC"/>
    <w:pPr>
      <w:autoSpaceDE w:val="0"/>
      <w:autoSpaceDN w:val="0"/>
      <w:adjustRightInd w:val="0"/>
    </w:pPr>
    <w:rPr>
      <w:rFonts w:eastAsia="Calibri"/>
      <w:sz w:val="26"/>
    </w:rPr>
  </w:style>
  <w:style w:type="character" w:customStyle="1" w:styleId="textunderlineChar0">
    <w:name w:val="text underline Char"/>
    <w:basedOn w:val="DefaultParagraphFont"/>
    <w:locked/>
    <w:rsid w:val="00127BEC"/>
    <w:rPr>
      <w:rFonts w:ascii="Garamond" w:eastAsia="Times New Roman" w:hAnsi="Garamond" w:cs="Times New Roman"/>
      <w:sz w:val="22"/>
      <w:szCs w:val="22"/>
      <w:u w:val="single"/>
    </w:rPr>
  </w:style>
  <w:style w:type="character" w:customStyle="1" w:styleId="cardtext-underlined0">
    <w:name w:val="card text- underlined"/>
    <w:rsid w:val="00127BEC"/>
    <w:rPr>
      <w:rFonts w:ascii="Arial" w:hAnsi="Arial"/>
      <w:sz w:val="12"/>
      <w:u w:val="single"/>
    </w:rPr>
  </w:style>
  <w:style w:type="character" w:customStyle="1" w:styleId="cardtext-un-underlined">
    <w:name w:val="card text- un-underlined"/>
    <w:rsid w:val="00127BEC"/>
    <w:rPr>
      <w:sz w:val="12"/>
    </w:rPr>
  </w:style>
  <w:style w:type="paragraph" w:customStyle="1" w:styleId="BodyA">
    <w:name w:val="Body A"/>
    <w:uiPriority w:val="99"/>
    <w:qFormat/>
    <w:rsid w:val="00127BEC"/>
    <w:rPr>
      <w:rFonts w:ascii="Helvetica" w:eastAsia="ヒラギノ角ゴ Pro W3" w:hAnsi="Helvetica" w:cs="Times New Roman"/>
      <w:color w:val="000000"/>
      <w:szCs w:val="20"/>
    </w:rPr>
  </w:style>
  <w:style w:type="paragraph" w:customStyle="1" w:styleId="ReduceText">
    <w:name w:val="Reduce Text"/>
    <w:basedOn w:val="Normal"/>
    <w:autoRedefine/>
    <w:rsid w:val="00127BEC"/>
    <w:pPr>
      <w:ind w:left="1440" w:right="720"/>
    </w:pPr>
    <w:rPr>
      <w:rFonts w:eastAsia="Calibri"/>
      <w:sz w:val="10"/>
    </w:rPr>
  </w:style>
  <w:style w:type="character" w:customStyle="1" w:styleId="SmalltextCharCharCharChar0">
    <w:name w:val="Small text Char Char Char Char"/>
    <w:basedOn w:val="DefaultParagraphFont"/>
    <w:rsid w:val="00127BEC"/>
    <w:rPr>
      <w:sz w:val="16"/>
      <w:szCs w:val="24"/>
      <w:lang w:val="en-US" w:eastAsia="en-US" w:bidi="ar-SA"/>
    </w:rPr>
  </w:style>
  <w:style w:type="character" w:customStyle="1" w:styleId="UnderlineCharCharCharCharCharCharCharChar">
    <w:name w:val="Underline Char Char Char Char Char Char Char Char"/>
    <w:basedOn w:val="DefaultParagraphFont"/>
    <w:link w:val="UnderlineCharCharCharCharCharCharChar"/>
    <w:rsid w:val="00127BEC"/>
    <w:rPr>
      <w:u w:val="single"/>
    </w:rPr>
  </w:style>
  <w:style w:type="character" w:customStyle="1" w:styleId="DebateSmallText">
    <w:name w:val="DebateSmallText"/>
    <w:rsid w:val="00127BEC"/>
    <w:rPr>
      <w:rFonts w:ascii="Times New Roman" w:hAnsi="Times New Roman"/>
      <w:sz w:val="16"/>
    </w:rPr>
  </w:style>
  <w:style w:type="character" w:customStyle="1" w:styleId="UnderlinestyleChar1">
    <w:name w:val="Underline style Char"/>
    <w:basedOn w:val="DefaultParagraphFont"/>
    <w:rsid w:val="00127BEC"/>
    <w:rPr>
      <w:szCs w:val="24"/>
      <w:u w:val="single"/>
    </w:rPr>
  </w:style>
  <w:style w:type="character" w:customStyle="1" w:styleId="maintextleft">
    <w:name w:val="maintextleft"/>
    <w:basedOn w:val="DefaultParagraphFont"/>
    <w:rsid w:val="00127BEC"/>
  </w:style>
  <w:style w:type="character" w:customStyle="1" w:styleId="cardUnderlineChar0">
    <w:name w:val="card+Underline Char"/>
    <w:basedOn w:val="DefaultParagraphFont"/>
    <w:rsid w:val="00127BEC"/>
    <w:rPr>
      <w:rFonts w:ascii="Times" w:hAnsi="Times"/>
      <w:u w:val="single"/>
      <w:lang w:val="en-US" w:eastAsia="en-US" w:bidi="ar-SA"/>
    </w:rPr>
  </w:style>
  <w:style w:type="paragraph" w:customStyle="1" w:styleId="FR4">
    <w:name w:val="FR4"/>
    <w:rsid w:val="00127BEC"/>
    <w:pPr>
      <w:widowControl w:val="0"/>
      <w:autoSpaceDE w:val="0"/>
      <w:autoSpaceDN w:val="0"/>
      <w:adjustRightInd w:val="0"/>
      <w:spacing w:before="220"/>
      <w:ind w:left="600" w:right="4600"/>
    </w:pPr>
    <w:rPr>
      <w:rFonts w:ascii="Arial" w:eastAsia="Times New Roman" w:hAnsi="Arial" w:cs="Arial"/>
      <w:b/>
      <w:bCs/>
      <w:sz w:val="16"/>
      <w:szCs w:val="16"/>
    </w:rPr>
  </w:style>
  <w:style w:type="paragraph" w:customStyle="1" w:styleId="FR5">
    <w:name w:val="FR5"/>
    <w:rsid w:val="00127BEC"/>
    <w:pPr>
      <w:widowControl w:val="0"/>
      <w:autoSpaceDE w:val="0"/>
      <w:autoSpaceDN w:val="0"/>
      <w:adjustRightInd w:val="0"/>
      <w:ind w:left="120"/>
    </w:pPr>
    <w:rPr>
      <w:rFonts w:ascii="Times New Roman" w:eastAsia="Times New Roman" w:hAnsi="Times New Roman" w:cs="Times New Roman"/>
      <w:b/>
      <w:bCs/>
      <w:sz w:val="16"/>
      <w:szCs w:val="16"/>
    </w:rPr>
  </w:style>
  <w:style w:type="character" w:customStyle="1" w:styleId="underlinecardCharChar">
    <w:name w:val="underline card Char Char"/>
    <w:basedOn w:val="DefaultParagraphFont"/>
    <w:rsid w:val="00127BEC"/>
    <w:rPr>
      <w:rFonts w:ascii="Arial" w:hAnsi="Arial"/>
      <w:sz w:val="18"/>
      <w:szCs w:val="24"/>
      <w:u w:val="single"/>
      <w:lang w:val="en-US" w:eastAsia="en-US" w:bidi="ar-SA"/>
    </w:rPr>
  </w:style>
  <w:style w:type="character" w:customStyle="1" w:styleId="cite3">
    <w:name w:val="%cite"/>
    <w:basedOn w:val="DefaultParagraphFont"/>
    <w:rsid w:val="00127BEC"/>
    <w:rPr>
      <w:rFonts w:ascii="Times New Roman" w:hAnsi="Times New Roman"/>
      <w:b/>
      <w:sz w:val="24"/>
    </w:rPr>
  </w:style>
  <w:style w:type="character" w:customStyle="1" w:styleId="Card-UnderlineChar">
    <w:name w:val="Card-Underline Char"/>
    <w:basedOn w:val="DefaultParagraphFont"/>
    <w:rsid w:val="00127BEC"/>
    <w:rPr>
      <w:rFonts w:ascii="Century Gothic" w:eastAsia="Cambria" w:hAnsi="Century Gothic"/>
      <w:szCs w:val="24"/>
      <w:u w:val="thick"/>
    </w:rPr>
  </w:style>
  <w:style w:type="paragraph" w:customStyle="1" w:styleId="CIte4">
    <w:name w:val="CIte"/>
    <w:basedOn w:val="blocktitle3"/>
    <w:qFormat/>
    <w:rsid w:val="00127BEC"/>
    <w:pPr>
      <w:spacing w:after="160"/>
      <w:ind w:left="720"/>
      <w:jc w:val="left"/>
      <w:outlineLvl w:val="9"/>
    </w:pPr>
    <w:rPr>
      <w:rFonts w:ascii="Times New Roman" w:hAnsi="Times New Roman"/>
      <w:caps w:val="0"/>
      <w:sz w:val="22"/>
      <w:szCs w:val="24"/>
      <w:u w:val="single"/>
      <w:lang w:val="en-US"/>
    </w:rPr>
  </w:style>
  <w:style w:type="character" w:customStyle="1" w:styleId="FontStyle63">
    <w:name w:val="Font Style63"/>
    <w:basedOn w:val="DefaultParagraphFont"/>
    <w:rsid w:val="00127BEC"/>
    <w:rPr>
      <w:rFonts w:ascii="Times New Roman" w:hAnsi="Times New Roman" w:cs="Times New Roman"/>
      <w:sz w:val="18"/>
      <w:szCs w:val="18"/>
    </w:rPr>
  </w:style>
  <w:style w:type="character" w:customStyle="1" w:styleId="FontStyle66">
    <w:name w:val="Font Style66"/>
    <w:basedOn w:val="DefaultParagraphFont"/>
    <w:rsid w:val="00127BEC"/>
    <w:rPr>
      <w:rFonts w:ascii="Times New Roman" w:hAnsi="Times New Roman" w:cs="Times New Roman"/>
      <w:i/>
      <w:iCs/>
      <w:sz w:val="18"/>
      <w:szCs w:val="18"/>
    </w:rPr>
  </w:style>
  <w:style w:type="character" w:customStyle="1" w:styleId="FontStyle83">
    <w:name w:val="Font Style83"/>
    <w:basedOn w:val="DefaultParagraphFont"/>
    <w:rsid w:val="00127BEC"/>
    <w:rPr>
      <w:rFonts w:ascii="Times New Roman" w:hAnsi="Times New Roman" w:cs="Times New Roman"/>
      <w:b/>
      <w:bCs/>
      <w:i/>
      <w:iCs/>
      <w:spacing w:val="-10"/>
      <w:sz w:val="10"/>
      <w:szCs w:val="10"/>
    </w:rPr>
  </w:style>
  <w:style w:type="character" w:customStyle="1" w:styleId="FontStyle86">
    <w:name w:val="Font Style86"/>
    <w:basedOn w:val="DefaultParagraphFont"/>
    <w:rsid w:val="00127BEC"/>
    <w:rPr>
      <w:rFonts w:ascii="Times New Roman" w:hAnsi="Times New Roman" w:cs="Times New Roman"/>
      <w:sz w:val="18"/>
      <w:szCs w:val="18"/>
    </w:rPr>
  </w:style>
  <w:style w:type="paragraph" w:customStyle="1" w:styleId="Style48">
    <w:name w:val="Style48"/>
    <w:basedOn w:val="Normal"/>
    <w:uiPriority w:val="99"/>
    <w:rsid w:val="00127BEC"/>
    <w:pPr>
      <w:widowControl w:val="0"/>
      <w:autoSpaceDE w:val="0"/>
      <w:autoSpaceDN w:val="0"/>
      <w:adjustRightInd w:val="0"/>
      <w:spacing w:line="246" w:lineRule="exact"/>
      <w:ind w:firstLine="353"/>
    </w:pPr>
    <w:rPr>
      <w:rFonts w:ascii="Times New Roman" w:eastAsia="Times New Roman" w:hAnsi="Times New Roman"/>
    </w:rPr>
  </w:style>
  <w:style w:type="character" w:customStyle="1" w:styleId="ff3">
    <w:name w:val="ff3"/>
    <w:basedOn w:val="DefaultParagraphFont"/>
    <w:rsid w:val="00127BEC"/>
  </w:style>
  <w:style w:type="character" w:customStyle="1" w:styleId="ff10">
    <w:name w:val="ff10"/>
    <w:basedOn w:val="DefaultParagraphFont"/>
    <w:rsid w:val="00127BEC"/>
  </w:style>
  <w:style w:type="character" w:customStyle="1" w:styleId="FontStyle57">
    <w:name w:val="Font Style57"/>
    <w:basedOn w:val="DefaultParagraphFont"/>
    <w:rsid w:val="00127BEC"/>
    <w:rPr>
      <w:rFonts w:ascii="Times New Roman" w:hAnsi="Times New Roman" w:cs="Times New Roman"/>
      <w:b/>
      <w:bCs/>
      <w:sz w:val="18"/>
      <w:szCs w:val="18"/>
    </w:rPr>
  </w:style>
  <w:style w:type="character" w:customStyle="1" w:styleId="FontStyle105">
    <w:name w:val="Font Style105"/>
    <w:rsid w:val="00127BEC"/>
    <w:rPr>
      <w:rFonts w:ascii="Book Antiqua" w:hAnsi="Book Antiqua" w:cs="Book Antiqua" w:hint="default"/>
      <w:i/>
      <w:iCs/>
      <w:sz w:val="18"/>
      <w:szCs w:val="18"/>
    </w:rPr>
  </w:style>
  <w:style w:type="paragraph" w:customStyle="1" w:styleId="Style51">
    <w:name w:val="Style5"/>
    <w:basedOn w:val="Normal"/>
    <w:rsid w:val="00127BEC"/>
    <w:pPr>
      <w:widowControl w:val="0"/>
      <w:autoSpaceDE w:val="0"/>
      <w:autoSpaceDN w:val="0"/>
      <w:adjustRightInd w:val="0"/>
      <w:spacing w:line="240" w:lineRule="exact"/>
      <w:jc w:val="right"/>
    </w:pPr>
    <w:rPr>
      <w:rFonts w:ascii="Times New Roman" w:eastAsia="Times New Roman" w:hAnsi="Times New Roman"/>
    </w:rPr>
  </w:style>
  <w:style w:type="character" w:customStyle="1" w:styleId="FontStyle74">
    <w:name w:val="Font Style74"/>
    <w:basedOn w:val="DefaultParagraphFont"/>
    <w:uiPriority w:val="99"/>
    <w:rsid w:val="00127BEC"/>
    <w:rPr>
      <w:rFonts w:ascii="Times New Roman" w:hAnsi="Times New Roman" w:cs="Times New Roman"/>
      <w:b/>
      <w:bCs/>
      <w:sz w:val="20"/>
      <w:szCs w:val="20"/>
    </w:rPr>
  </w:style>
  <w:style w:type="character" w:customStyle="1" w:styleId="FontStyle93">
    <w:name w:val="Font Style93"/>
    <w:uiPriority w:val="99"/>
    <w:rsid w:val="00127BEC"/>
    <w:rPr>
      <w:rFonts w:ascii="Book Antiqua" w:hAnsi="Book Antiqua" w:cs="Book Antiqua"/>
      <w:sz w:val="16"/>
      <w:szCs w:val="16"/>
    </w:rPr>
  </w:style>
  <w:style w:type="character" w:customStyle="1" w:styleId="FontStyle107">
    <w:name w:val="Font Style107"/>
    <w:uiPriority w:val="99"/>
    <w:rsid w:val="00127BEC"/>
    <w:rPr>
      <w:rFonts w:ascii="Book Antiqua" w:hAnsi="Book Antiqua" w:cs="Book Antiqua"/>
      <w:i/>
      <w:iCs/>
      <w:sz w:val="16"/>
      <w:szCs w:val="16"/>
    </w:rPr>
  </w:style>
  <w:style w:type="paragraph" w:customStyle="1" w:styleId="Style35">
    <w:name w:val="Style35"/>
    <w:basedOn w:val="Normal"/>
    <w:rsid w:val="00127BEC"/>
    <w:pPr>
      <w:widowControl w:val="0"/>
      <w:autoSpaceDE w:val="0"/>
      <w:autoSpaceDN w:val="0"/>
      <w:adjustRightInd w:val="0"/>
      <w:spacing w:line="254" w:lineRule="exact"/>
      <w:ind w:firstLine="103"/>
      <w:jc w:val="both"/>
    </w:pPr>
    <w:rPr>
      <w:rFonts w:ascii="Times New Roman" w:eastAsia="Times New Roman" w:hAnsi="Times New Roman"/>
    </w:rPr>
  </w:style>
  <w:style w:type="character" w:customStyle="1" w:styleId="WW-Absatz-Standardschriftart11">
    <w:name w:val="WW-Absatz-Standardschriftart11"/>
    <w:rsid w:val="00127BEC"/>
  </w:style>
  <w:style w:type="character" w:customStyle="1" w:styleId="WW-Absatz-Standardschriftart111">
    <w:name w:val="WW-Absatz-Standardschriftart111"/>
    <w:rsid w:val="00127BEC"/>
  </w:style>
  <w:style w:type="character" w:customStyle="1" w:styleId="WW-Absatz-Standardschriftart1111">
    <w:name w:val="WW-Absatz-Standardschriftart1111"/>
    <w:rsid w:val="00127BEC"/>
  </w:style>
  <w:style w:type="character" w:customStyle="1" w:styleId="WW-Absatz-Standardschriftart11111">
    <w:name w:val="WW-Absatz-Standardschriftart11111"/>
    <w:rsid w:val="00127BEC"/>
  </w:style>
  <w:style w:type="character" w:customStyle="1" w:styleId="WW-Absatz-Standardschriftart111111">
    <w:name w:val="WW-Absatz-Standardschriftart111111"/>
    <w:rsid w:val="00127BEC"/>
  </w:style>
  <w:style w:type="character" w:customStyle="1" w:styleId="WW-Absatz-Standardschriftart1111111">
    <w:name w:val="WW-Absatz-Standardschriftart1111111"/>
    <w:rsid w:val="00127BEC"/>
  </w:style>
  <w:style w:type="character" w:customStyle="1" w:styleId="WW-Absatz-Standardschriftart11111111">
    <w:name w:val="WW-Absatz-Standardschriftart11111111"/>
    <w:rsid w:val="00127BEC"/>
  </w:style>
  <w:style w:type="character" w:customStyle="1" w:styleId="WW-Absatz-Standardschriftart111111111">
    <w:name w:val="WW-Absatz-Standardschriftart111111111"/>
    <w:rsid w:val="00127BEC"/>
  </w:style>
  <w:style w:type="character" w:customStyle="1" w:styleId="WW-Absatz-Standardschriftart1111111111">
    <w:name w:val="WW-Absatz-Standardschriftart1111111111"/>
    <w:rsid w:val="00127BEC"/>
  </w:style>
  <w:style w:type="character" w:customStyle="1" w:styleId="WW-Absatz-Standardschriftart11111111111">
    <w:name w:val="WW-Absatz-Standardschriftart11111111111"/>
    <w:rsid w:val="00127BEC"/>
  </w:style>
  <w:style w:type="character" w:customStyle="1" w:styleId="WW-Absatz-Standardschriftart111111111111">
    <w:name w:val="WW-Absatz-Standardschriftart111111111111"/>
    <w:rsid w:val="00127BEC"/>
  </w:style>
  <w:style w:type="character" w:customStyle="1" w:styleId="FontStyle12">
    <w:name w:val="Font Style12"/>
    <w:basedOn w:val="DefaultParagraphFont"/>
    <w:uiPriority w:val="99"/>
    <w:rsid w:val="00127BEC"/>
    <w:rPr>
      <w:rFonts w:ascii="Palatino Linotype" w:eastAsia="Palatino Linotype" w:hAnsi="Palatino Linotype" w:cs="Palatino Linotype"/>
      <w:b/>
      <w:bCs/>
      <w:sz w:val="20"/>
      <w:szCs w:val="20"/>
    </w:rPr>
  </w:style>
  <w:style w:type="character" w:customStyle="1" w:styleId="FontStyle11">
    <w:name w:val="Font Style11"/>
    <w:basedOn w:val="DefaultParagraphFont"/>
    <w:uiPriority w:val="99"/>
    <w:rsid w:val="00127BEC"/>
    <w:rPr>
      <w:rFonts w:ascii="Palatino Linotype" w:eastAsia="Palatino Linotype" w:hAnsi="Palatino Linotype" w:cs="Palatino Linotype"/>
      <w:i/>
      <w:iCs/>
      <w:sz w:val="20"/>
      <w:szCs w:val="20"/>
    </w:rPr>
  </w:style>
  <w:style w:type="character" w:customStyle="1" w:styleId="FontStyle52">
    <w:name w:val="Font Style52"/>
    <w:basedOn w:val="DefaultParagraphFont"/>
    <w:rsid w:val="00127BEC"/>
    <w:rPr>
      <w:rFonts w:ascii="Times New Roman" w:eastAsia="Times New Roman" w:hAnsi="Times New Roman" w:cs="Times New Roman"/>
      <w:sz w:val="18"/>
      <w:szCs w:val="18"/>
    </w:rPr>
  </w:style>
  <w:style w:type="character" w:customStyle="1" w:styleId="FontStyle51">
    <w:name w:val="Font Style51"/>
    <w:basedOn w:val="DefaultParagraphFont"/>
    <w:rsid w:val="00127BEC"/>
    <w:rPr>
      <w:rFonts w:ascii="Times New Roman" w:eastAsia="Times New Roman" w:hAnsi="Times New Roman" w:cs="Times New Roman"/>
      <w:i/>
      <w:iCs/>
      <w:sz w:val="18"/>
      <w:szCs w:val="18"/>
    </w:rPr>
  </w:style>
  <w:style w:type="character" w:customStyle="1" w:styleId="FontStyle50">
    <w:name w:val="Font Style50"/>
    <w:basedOn w:val="DefaultParagraphFont"/>
    <w:uiPriority w:val="99"/>
    <w:rsid w:val="00127BEC"/>
    <w:rPr>
      <w:rFonts w:ascii="Georgia" w:eastAsia="Georgia" w:hAnsi="Georgia" w:cs="Georgia"/>
      <w:sz w:val="16"/>
      <w:szCs w:val="16"/>
    </w:rPr>
  </w:style>
  <w:style w:type="character" w:customStyle="1" w:styleId="FontStyle61">
    <w:name w:val="Font Style61"/>
    <w:basedOn w:val="DefaultParagraphFont"/>
    <w:rsid w:val="00127BEC"/>
    <w:rPr>
      <w:rFonts w:ascii="Arial" w:eastAsia="Arial" w:hAnsi="Arial" w:cs="Arial"/>
      <w:b/>
      <w:bCs/>
      <w:sz w:val="16"/>
      <w:szCs w:val="16"/>
    </w:rPr>
  </w:style>
  <w:style w:type="character" w:customStyle="1" w:styleId="FontStyle75">
    <w:name w:val="Font Style75"/>
    <w:basedOn w:val="DefaultParagraphFont"/>
    <w:rsid w:val="00127BEC"/>
    <w:rPr>
      <w:rFonts w:ascii="Georgia" w:eastAsia="Georgia" w:hAnsi="Georgia" w:cs="Georgia"/>
      <w:b/>
      <w:bCs/>
      <w:sz w:val="12"/>
      <w:szCs w:val="12"/>
    </w:rPr>
  </w:style>
  <w:style w:type="character" w:customStyle="1" w:styleId="FontStyle71">
    <w:name w:val="Font Style71"/>
    <w:basedOn w:val="DefaultParagraphFont"/>
    <w:rsid w:val="00127BEC"/>
    <w:rPr>
      <w:rFonts w:ascii="Times New Roman" w:hAnsi="Times New Roman" w:cs="Times New Roman"/>
      <w:b/>
      <w:bCs/>
      <w:i/>
      <w:iCs/>
      <w:sz w:val="28"/>
      <w:szCs w:val="28"/>
    </w:rPr>
  </w:style>
  <w:style w:type="paragraph" w:customStyle="1" w:styleId="Contents10">
    <w:name w:val="Contents 10"/>
    <w:basedOn w:val="Index"/>
    <w:rsid w:val="00127BEC"/>
    <w:pPr>
      <w:widowControl/>
      <w:tabs>
        <w:tab w:val="right" w:leader="dot" w:pos="-19906"/>
      </w:tabs>
      <w:ind w:left="2547"/>
    </w:pPr>
    <w:rPr>
      <w:rFonts w:ascii="Times New Roman" w:hAnsi="Times New Roman" w:cs="Calibri"/>
      <w:sz w:val="16"/>
      <w:lang w:eastAsia="ar-SA" w:bidi="ar-SA"/>
    </w:rPr>
  </w:style>
  <w:style w:type="paragraph" w:customStyle="1" w:styleId="Style100">
    <w:name w:val="Style10"/>
    <w:basedOn w:val="Normal"/>
    <w:next w:val="Normal"/>
    <w:rsid w:val="00127BEC"/>
    <w:pPr>
      <w:suppressAutoHyphens/>
      <w:spacing w:line="206" w:lineRule="exact"/>
      <w:jc w:val="right"/>
    </w:pPr>
    <w:rPr>
      <w:rFonts w:eastAsia="Calibri"/>
      <w:lang w:eastAsia="ar-SA"/>
    </w:rPr>
  </w:style>
  <w:style w:type="paragraph" w:customStyle="1" w:styleId="Style45">
    <w:name w:val="Style45"/>
    <w:basedOn w:val="Normal"/>
    <w:next w:val="Normal"/>
    <w:rsid w:val="00127BEC"/>
    <w:pPr>
      <w:suppressAutoHyphens/>
      <w:spacing w:line="239" w:lineRule="exact"/>
      <w:ind w:hanging="483"/>
    </w:pPr>
    <w:rPr>
      <w:rFonts w:eastAsia="Calibri"/>
      <w:lang w:eastAsia="ar-SA"/>
    </w:rPr>
  </w:style>
  <w:style w:type="paragraph" w:customStyle="1" w:styleId="Style39">
    <w:name w:val="Style39"/>
    <w:basedOn w:val="Normal"/>
    <w:next w:val="Normal"/>
    <w:rsid w:val="00127BEC"/>
    <w:pPr>
      <w:suppressAutoHyphens/>
      <w:spacing w:line="254" w:lineRule="exact"/>
      <w:ind w:hanging="91"/>
      <w:jc w:val="both"/>
    </w:pPr>
    <w:rPr>
      <w:rFonts w:eastAsia="Calibri"/>
      <w:lang w:eastAsia="ar-SA"/>
    </w:rPr>
  </w:style>
  <w:style w:type="paragraph" w:customStyle="1" w:styleId="Style37">
    <w:name w:val="Style37"/>
    <w:basedOn w:val="Normal"/>
    <w:next w:val="Normal"/>
    <w:rsid w:val="00127BEC"/>
    <w:pPr>
      <w:suppressAutoHyphens/>
      <w:spacing w:line="244" w:lineRule="exact"/>
      <w:ind w:hanging="182"/>
      <w:jc w:val="both"/>
    </w:pPr>
    <w:rPr>
      <w:rFonts w:eastAsia="Calibri"/>
      <w:lang w:eastAsia="ar-SA"/>
    </w:rPr>
  </w:style>
  <w:style w:type="paragraph" w:customStyle="1" w:styleId="Style240">
    <w:name w:val="Style 24"/>
    <w:basedOn w:val="Normal"/>
    <w:rsid w:val="00127BEC"/>
    <w:pPr>
      <w:suppressAutoHyphens/>
      <w:autoSpaceDE w:val="0"/>
      <w:spacing w:before="36"/>
      <w:ind w:firstLine="216"/>
      <w:jc w:val="both"/>
    </w:pPr>
    <w:rPr>
      <w:rFonts w:ascii="Bookman Old Style" w:eastAsia="Bookman Old Style" w:hAnsi="Bookman Old Style" w:cs="Bookman Old Style"/>
      <w:sz w:val="19"/>
      <w:szCs w:val="19"/>
      <w:lang w:eastAsia="ar-SA"/>
    </w:rPr>
  </w:style>
  <w:style w:type="character" w:customStyle="1" w:styleId="regular0">
    <w:name w:val="regular"/>
    <w:basedOn w:val="DefaultParagraphFont"/>
    <w:rsid w:val="00127BEC"/>
  </w:style>
  <w:style w:type="character" w:customStyle="1" w:styleId="StyleUnderlineCharChar">
    <w:name w:val="Style Underline Char Char"/>
    <w:basedOn w:val="DefaultParagraphFont"/>
    <w:rsid w:val="00127BEC"/>
    <w:rPr>
      <w:rFonts w:ascii="Times New Roman" w:eastAsia="Times New Roman" w:hAnsi="Times New Roman" w:cs="Times New Roman"/>
      <w:sz w:val="20"/>
      <w:szCs w:val="20"/>
      <w:u w:val="single"/>
    </w:rPr>
  </w:style>
  <w:style w:type="character" w:customStyle="1" w:styleId="3TagCite">
    <w:name w:val="3 Tag/Cite"/>
    <w:basedOn w:val="DefaultParagraphFont"/>
    <w:rsid w:val="00127BEC"/>
    <w:rPr>
      <w:rFonts w:ascii="Times New Roman" w:hAnsi="Times New Roman"/>
      <w:b/>
      <w:color w:val="FF0000"/>
      <w:sz w:val="22"/>
    </w:rPr>
  </w:style>
  <w:style w:type="character" w:customStyle="1" w:styleId="4Qualifications">
    <w:name w:val="4 Qualifications"/>
    <w:rsid w:val="00127BEC"/>
    <w:rPr>
      <w:rFonts w:ascii="Times New Roman" w:hAnsi="Times New Roman"/>
      <w:sz w:val="19"/>
    </w:rPr>
  </w:style>
  <w:style w:type="character" w:customStyle="1" w:styleId="6Underlined">
    <w:name w:val="6 Underlined"/>
    <w:rsid w:val="00127BEC"/>
    <w:rPr>
      <w:rFonts w:ascii="Times New Roman" w:hAnsi="Times New Roman"/>
      <w:b/>
      <w:sz w:val="21"/>
      <w:u w:val="single"/>
    </w:rPr>
  </w:style>
  <w:style w:type="character" w:customStyle="1" w:styleId="A8">
    <w:name w:val="A8"/>
    <w:rsid w:val="00127BEC"/>
    <w:rPr>
      <w:rFonts w:ascii="Minion Pro" w:hAnsi="Minion Pro" w:cs="Minion Pro" w:hint="default"/>
      <w:color w:val="000000"/>
      <w:sz w:val="20"/>
      <w:szCs w:val="20"/>
    </w:rPr>
  </w:style>
  <w:style w:type="character" w:customStyle="1" w:styleId="Shortcite">
    <w:name w:val="Shortcite"/>
    <w:rsid w:val="00127BEC"/>
    <w:rPr>
      <w:rFonts w:ascii="Times New Roman" w:hAnsi="Times New Roman" w:cs="Times New Roman" w:hint="default"/>
      <w:b/>
      <w:bCs/>
      <w:sz w:val="20"/>
    </w:rPr>
  </w:style>
  <w:style w:type="character" w:customStyle="1" w:styleId="articleauthor">
    <w:name w:val="article_author"/>
    <w:rsid w:val="00127BEC"/>
  </w:style>
  <w:style w:type="character" w:customStyle="1" w:styleId="articleissue">
    <w:name w:val="article_issue"/>
    <w:rsid w:val="00127BEC"/>
  </w:style>
  <w:style w:type="character" w:customStyle="1" w:styleId="Style1CharCharChar">
    <w:name w:val="Style1 Char Char Char"/>
    <w:rsid w:val="00127BEC"/>
    <w:rPr>
      <w:rFonts w:ascii="Times New Roman" w:eastAsia="Times New Roman" w:hAnsi="Times New Roman" w:cs="Arial"/>
      <w:bCs/>
      <w:sz w:val="12"/>
      <w:szCs w:val="18"/>
      <w:lang w:val="en"/>
    </w:rPr>
  </w:style>
  <w:style w:type="character" w:customStyle="1" w:styleId="storydate">
    <w:name w:val="story_date"/>
    <w:rsid w:val="00127BEC"/>
  </w:style>
  <w:style w:type="character" w:customStyle="1" w:styleId="smallp2gray">
    <w:name w:val="smallp2gray"/>
    <w:rsid w:val="00127BEC"/>
  </w:style>
  <w:style w:type="paragraph" w:customStyle="1" w:styleId="FreeForm">
    <w:name w:val="Free Form"/>
    <w:rsid w:val="00127BEC"/>
    <w:rPr>
      <w:rFonts w:ascii="Helvetica" w:eastAsia="ヒラギノ角ゴ Pro W3" w:hAnsi="Helvetica" w:cs="Times New Roman"/>
      <w:color w:val="000000"/>
      <w:szCs w:val="20"/>
    </w:rPr>
  </w:style>
  <w:style w:type="paragraph" w:customStyle="1" w:styleId="CM4">
    <w:name w:val="CM4"/>
    <w:basedOn w:val="Default"/>
    <w:next w:val="Default"/>
    <w:uiPriority w:val="99"/>
    <w:qFormat/>
    <w:rsid w:val="00127BEC"/>
    <w:pPr>
      <w:widowControl w:val="0"/>
      <w:spacing w:after="0" w:line="238" w:lineRule="atLeast"/>
    </w:pPr>
    <w:rPr>
      <w:rFonts w:ascii="Arial Narrow" w:eastAsia="Times New Roman" w:hAnsi="Arial Narrow" w:cs="Times New Roman"/>
    </w:rPr>
  </w:style>
  <w:style w:type="paragraph" w:customStyle="1" w:styleId="CM9">
    <w:name w:val="CM9"/>
    <w:basedOn w:val="Default"/>
    <w:next w:val="Default"/>
    <w:uiPriority w:val="99"/>
    <w:qFormat/>
    <w:rsid w:val="00127BEC"/>
    <w:pPr>
      <w:widowControl w:val="0"/>
      <w:spacing w:after="0" w:line="203" w:lineRule="atLeast"/>
    </w:pPr>
    <w:rPr>
      <w:rFonts w:ascii="Arial Narrow" w:eastAsia="Times New Roman" w:hAnsi="Arial Narrow" w:cs="Times New Roman"/>
    </w:rPr>
  </w:style>
  <w:style w:type="paragraph" w:customStyle="1" w:styleId="NOFORMATTING-NORMAL">
    <w:name w:val="NO FORMATTING- NORMAL"/>
    <w:basedOn w:val="Normal"/>
    <w:link w:val="NOFORMATTING-NORMALChar"/>
    <w:autoRedefine/>
    <w:qFormat/>
    <w:rsid w:val="00127BEC"/>
    <w:pPr>
      <w:ind w:left="360"/>
    </w:pPr>
    <w:rPr>
      <w:rFonts w:ascii="Times New Roman" w:eastAsia="Times New Roman" w:hAnsi="Times New Roman"/>
      <w:sz w:val="12"/>
      <w:szCs w:val="12"/>
    </w:rPr>
  </w:style>
  <w:style w:type="character" w:customStyle="1" w:styleId="NOFORMATTING-NORMALChar">
    <w:name w:val="NO FORMATTING- NORMAL Char"/>
    <w:basedOn w:val="DefaultParagraphFont"/>
    <w:link w:val="NOFORMATTING-NORMAL"/>
    <w:rsid w:val="00127BEC"/>
    <w:rPr>
      <w:rFonts w:ascii="Times New Roman" w:eastAsia="Times New Roman" w:hAnsi="Times New Roman" w:cs="Calibri"/>
      <w:sz w:val="12"/>
      <w:szCs w:val="12"/>
    </w:rPr>
  </w:style>
  <w:style w:type="paragraph" w:customStyle="1" w:styleId="d-leadin">
    <w:name w:val="d-leadin"/>
    <w:basedOn w:val="Normal"/>
    <w:rsid w:val="00127BEC"/>
    <w:pPr>
      <w:spacing w:before="100" w:beforeAutospacing="1" w:after="100" w:afterAutospacing="1"/>
    </w:pPr>
    <w:rPr>
      <w:rFonts w:ascii="Times New Roman" w:eastAsia="Times New Roman" w:hAnsi="Times New Roman"/>
    </w:rPr>
  </w:style>
  <w:style w:type="character" w:customStyle="1" w:styleId="NoterefInText">
    <w:name w:val="_NoterefInText"/>
    <w:uiPriority w:val="99"/>
    <w:rsid w:val="00127BEC"/>
    <w:rPr>
      <w:rFonts w:cs="New Baskerville"/>
      <w:color w:val="000000"/>
    </w:rPr>
  </w:style>
  <w:style w:type="paragraph" w:customStyle="1" w:styleId="notes-source-hasnotes">
    <w:name w:val="notes-source-hasnotes"/>
    <w:basedOn w:val="Normal"/>
    <w:rsid w:val="00127BEC"/>
    <w:pPr>
      <w:spacing w:before="100" w:beforeAutospacing="1" w:after="100" w:afterAutospacing="1"/>
    </w:pPr>
    <w:rPr>
      <w:rFonts w:ascii="Times" w:hAnsi="Times"/>
      <w:sz w:val="20"/>
      <w:szCs w:val="20"/>
    </w:rPr>
  </w:style>
  <w:style w:type="character" w:customStyle="1" w:styleId="maintitle">
    <w:name w:val="maintitle"/>
    <w:basedOn w:val="DefaultParagraphFont"/>
    <w:rsid w:val="00127BEC"/>
  </w:style>
  <w:style w:type="character" w:customStyle="1" w:styleId="thirdparty-logo">
    <w:name w:val="thirdparty-logo"/>
    <w:basedOn w:val="DefaultParagraphFont"/>
    <w:rsid w:val="00127BEC"/>
  </w:style>
  <w:style w:type="character" w:customStyle="1" w:styleId="ticker">
    <w:name w:val="ticker"/>
    <w:basedOn w:val="DefaultParagraphFont"/>
    <w:rsid w:val="00127BEC"/>
  </w:style>
  <w:style w:type="paragraph" w:customStyle="1" w:styleId="articlemeta">
    <w:name w:val="articlemeta"/>
    <w:basedOn w:val="Normal"/>
    <w:rsid w:val="00127BEC"/>
    <w:pPr>
      <w:spacing w:before="100" w:beforeAutospacing="1" w:after="100" w:afterAutospacing="1"/>
    </w:pPr>
    <w:rPr>
      <w:rFonts w:ascii="Times" w:hAnsi="Times"/>
      <w:sz w:val="20"/>
      <w:szCs w:val="20"/>
    </w:rPr>
  </w:style>
  <w:style w:type="character" w:customStyle="1" w:styleId="vcard">
    <w:name w:val="vcard"/>
    <w:basedOn w:val="DefaultParagraphFont"/>
    <w:rsid w:val="00127BEC"/>
  </w:style>
  <w:style w:type="character" w:customStyle="1" w:styleId="print-footnote">
    <w:name w:val="print-footnote"/>
    <w:basedOn w:val="DefaultParagraphFont"/>
    <w:rsid w:val="00127BEC"/>
  </w:style>
  <w:style w:type="character" w:customStyle="1" w:styleId="datestring">
    <w:name w:val="datestring"/>
    <w:basedOn w:val="DefaultParagraphFont"/>
    <w:rsid w:val="00127BEC"/>
  </w:style>
  <w:style w:type="paragraph" w:customStyle="1" w:styleId="noindent0">
    <w:name w:val="no_indent"/>
    <w:basedOn w:val="Normal"/>
    <w:rsid w:val="00127BEC"/>
    <w:pPr>
      <w:spacing w:before="100" w:beforeAutospacing="1" w:after="100" w:afterAutospacing="1"/>
    </w:pPr>
    <w:rPr>
      <w:rFonts w:ascii="Times" w:hAnsi="Times"/>
      <w:sz w:val="20"/>
      <w:szCs w:val="20"/>
    </w:rPr>
  </w:style>
  <w:style w:type="character" w:customStyle="1" w:styleId="email">
    <w:name w:val="email"/>
    <w:basedOn w:val="DefaultParagraphFont"/>
    <w:rsid w:val="00127BEC"/>
  </w:style>
  <w:style w:type="character" w:customStyle="1" w:styleId="gptad">
    <w:name w:val="gptad"/>
    <w:basedOn w:val="DefaultParagraphFont"/>
    <w:rsid w:val="00127BEC"/>
  </w:style>
  <w:style w:type="paragraph" w:customStyle="1" w:styleId="creditpostedmodified">
    <w:name w:val="credit_posted_modified"/>
    <w:basedOn w:val="Normal"/>
    <w:rsid w:val="00127BEC"/>
    <w:pPr>
      <w:spacing w:before="100" w:beforeAutospacing="1" w:after="100" w:afterAutospacing="1"/>
    </w:pPr>
    <w:rPr>
      <w:rFonts w:ascii="Times" w:hAnsi="Times"/>
      <w:sz w:val="20"/>
      <w:szCs w:val="20"/>
    </w:rPr>
  </w:style>
  <w:style w:type="character" w:customStyle="1" w:styleId="changed">
    <w:name w:val="changed"/>
    <w:basedOn w:val="DefaultParagraphFont"/>
    <w:rsid w:val="00127BEC"/>
  </w:style>
  <w:style w:type="character" w:customStyle="1" w:styleId="article-author-name">
    <w:name w:val="article-author-name"/>
    <w:basedOn w:val="DefaultParagraphFont"/>
    <w:rsid w:val="00127BEC"/>
  </w:style>
  <w:style w:type="character" w:customStyle="1" w:styleId="bioexcerpt">
    <w:name w:val="bio_excerpt"/>
    <w:basedOn w:val="DefaultParagraphFont"/>
    <w:rsid w:val="00127BEC"/>
  </w:style>
  <w:style w:type="character" w:customStyle="1" w:styleId="commentcount">
    <w:name w:val="comment_count"/>
    <w:basedOn w:val="DefaultParagraphFont"/>
    <w:rsid w:val="00127BEC"/>
  </w:style>
  <w:style w:type="character" w:customStyle="1" w:styleId="searchtermshighlighted">
    <w:name w:val="searchtermshighlighted"/>
    <w:basedOn w:val="DefaultParagraphFont"/>
    <w:rsid w:val="00127BEC"/>
  </w:style>
  <w:style w:type="character" w:customStyle="1" w:styleId="contributornametrigger">
    <w:name w:val="contributornametrigger"/>
    <w:basedOn w:val="DefaultParagraphFont"/>
    <w:rsid w:val="00127BEC"/>
  </w:style>
  <w:style w:type="character" w:customStyle="1" w:styleId="bylinepipe">
    <w:name w:val="bylinepipe"/>
    <w:basedOn w:val="DefaultParagraphFont"/>
    <w:rsid w:val="00127BEC"/>
  </w:style>
  <w:style w:type="character" w:customStyle="1" w:styleId="faculty-title">
    <w:name w:val="faculty-title"/>
    <w:basedOn w:val="DefaultParagraphFont"/>
    <w:rsid w:val="00127BEC"/>
  </w:style>
  <w:style w:type="character" w:customStyle="1" w:styleId="count">
    <w:name w:val="count"/>
    <w:basedOn w:val="DefaultParagraphFont"/>
    <w:rsid w:val="00127BEC"/>
  </w:style>
  <w:style w:type="character" w:customStyle="1" w:styleId="volume">
    <w:name w:val="volume"/>
    <w:basedOn w:val="DefaultParagraphFont"/>
    <w:rsid w:val="00127BEC"/>
  </w:style>
  <w:style w:type="character" w:customStyle="1" w:styleId="issue">
    <w:name w:val="issue"/>
    <w:basedOn w:val="DefaultParagraphFont"/>
    <w:rsid w:val="00127BEC"/>
  </w:style>
  <w:style w:type="character" w:customStyle="1" w:styleId="pages">
    <w:name w:val="pages"/>
    <w:basedOn w:val="DefaultParagraphFont"/>
    <w:rsid w:val="00127BEC"/>
  </w:style>
  <w:style w:type="character" w:customStyle="1" w:styleId="person">
    <w:name w:val="person"/>
    <w:basedOn w:val="DefaultParagraphFont"/>
    <w:rsid w:val="00127BEC"/>
  </w:style>
  <w:style w:type="character" w:customStyle="1" w:styleId="corresponding">
    <w:name w:val="corresponding"/>
    <w:basedOn w:val="DefaultParagraphFont"/>
    <w:rsid w:val="00127BEC"/>
  </w:style>
  <w:style w:type="paragraph" w:customStyle="1" w:styleId="entry-meta">
    <w:name w:val="entry-meta"/>
    <w:basedOn w:val="Normal"/>
    <w:rsid w:val="00127BEC"/>
    <w:pPr>
      <w:spacing w:before="100" w:beforeAutospacing="1" w:after="100" w:afterAutospacing="1"/>
    </w:pPr>
    <w:rPr>
      <w:rFonts w:ascii="Times" w:hAnsi="Times"/>
      <w:sz w:val="20"/>
      <w:szCs w:val="20"/>
    </w:rPr>
  </w:style>
  <w:style w:type="character" w:customStyle="1" w:styleId="post-time">
    <w:name w:val="post-time"/>
    <w:basedOn w:val="DefaultParagraphFont"/>
    <w:rsid w:val="00127BEC"/>
  </w:style>
  <w:style w:type="character" w:customStyle="1" w:styleId="post-category">
    <w:name w:val="post-category"/>
    <w:basedOn w:val="DefaultParagraphFont"/>
    <w:rsid w:val="00127BEC"/>
  </w:style>
  <w:style w:type="character" w:customStyle="1" w:styleId="A0">
    <w:name w:val="A0"/>
    <w:uiPriority w:val="99"/>
    <w:rsid w:val="00127BEC"/>
    <w:rPr>
      <w:rFonts w:cs="Calibri"/>
      <w:b/>
      <w:bCs/>
      <w:color w:val="000000"/>
      <w:sz w:val="72"/>
      <w:szCs w:val="72"/>
    </w:rPr>
  </w:style>
  <w:style w:type="character" w:customStyle="1" w:styleId="A9">
    <w:name w:val="A9"/>
    <w:uiPriority w:val="99"/>
    <w:rsid w:val="00127BEC"/>
    <w:rPr>
      <w:rFonts w:cs="Trebuchet MS"/>
      <w:color w:val="000000"/>
      <w:sz w:val="14"/>
      <w:szCs w:val="14"/>
    </w:rPr>
  </w:style>
  <w:style w:type="paragraph" w:customStyle="1" w:styleId="articledetails">
    <w:name w:val="articledetails"/>
    <w:basedOn w:val="Normal"/>
    <w:rsid w:val="00127BEC"/>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27BEC"/>
  </w:style>
  <w:style w:type="paragraph" w:customStyle="1" w:styleId="aff">
    <w:name w:val="aff"/>
    <w:basedOn w:val="Normal"/>
    <w:rsid w:val="00127BEC"/>
    <w:pPr>
      <w:spacing w:before="100" w:beforeAutospacing="1" w:after="100" w:afterAutospacing="1"/>
    </w:pPr>
    <w:rPr>
      <w:rFonts w:ascii="Times" w:hAnsi="Times"/>
      <w:sz w:val="20"/>
      <w:szCs w:val="20"/>
    </w:rPr>
  </w:style>
  <w:style w:type="character" w:customStyle="1" w:styleId="label">
    <w:name w:val="label"/>
    <w:basedOn w:val="DefaultParagraphFont"/>
    <w:rsid w:val="00127BEC"/>
  </w:style>
  <w:style w:type="character" w:customStyle="1" w:styleId="entry-author">
    <w:name w:val="entry-author"/>
    <w:basedOn w:val="DefaultParagraphFont"/>
    <w:rsid w:val="00127BEC"/>
  </w:style>
  <w:style w:type="character" w:customStyle="1" w:styleId="entry-author-name">
    <w:name w:val="entry-author-name"/>
    <w:basedOn w:val="DefaultParagraphFont"/>
    <w:rsid w:val="00127BEC"/>
  </w:style>
  <w:style w:type="character" w:customStyle="1" w:styleId="arial11">
    <w:name w:val="arial_11"/>
    <w:basedOn w:val="DefaultParagraphFont"/>
    <w:rsid w:val="00127BEC"/>
  </w:style>
  <w:style w:type="character" w:customStyle="1" w:styleId="contrib-degrees">
    <w:name w:val="contrib-degrees"/>
    <w:basedOn w:val="DefaultParagraphFont"/>
    <w:rsid w:val="00127BEC"/>
  </w:style>
  <w:style w:type="character" w:customStyle="1" w:styleId="contrib-on-behalf-of">
    <w:name w:val="contrib-on-behalf-of"/>
    <w:basedOn w:val="DefaultParagraphFont"/>
    <w:rsid w:val="00127BEC"/>
  </w:style>
  <w:style w:type="character" w:customStyle="1" w:styleId="pubtime">
    <w:name w:val="pubtime"/>
    <w:basedOn w:val="DefaultParagraphFont"/>
    <w:rsid w:val="00127BEC"/>
  </w:style>
  <w:style w:type="character" w:customStyle="1" w:styleId="fbcommentscount">
    <w:name w:val="fb_comments_count"/>
    <w:basedOn w:val="DefaultParagraphFont"/>
    <w:rsid w:val="00127BEC"/>
  </w:style>
  <w:style w:type="character" w:customStyle="1" w:styleId="stsharethiscustom">
    <w:name w:val="st_sharethis_custom"/>
    <w:basedOn w:val="DefaultParagraphFont"/>
    <w:rsid w:val="00127BEC"/>
  </w:style>
  <w:style w:type="paragraph" w:customStyle="1" w:styleId="permalinkable">
    <w:name w:val="permalinkable"/>
    <w:basedOn w:val="Normal"/>
    <w:rsid w:val="00127BEC"/>
    <w:pPr>
      <w:spacing w:before="100" w:beforeAutospacing="1" w:after="100" w:afterAutospacing="1"/>
    </w:pPr>
    <w:rPr>
      <w:rFonts w:ascii="Times" w:hAnsi="Times"/>
      <w:sz w:val="20"/>
      <w:szCs w:val="20"/>
    </w:rPr>
  </w:style>
  <w:style w:type="character" w:customStyle="1" w:styleId="z-BottomofFormChar1">
    <w:name w:val="z-Bottom of Form Char1"/>
    <w:basedOn w:val="DefaultParagraphFont"/>
    <w:uiPriority w:val="99"/>
    <w:rsid w:val="00127BEC"/>
    <w:rPr>
      <w:rFonts w:ascii="Arial" w:eastAsiaTheme="minorEastAsia" w:hAnsi="Arial" w:cs="Arial"/>
      <w:vanish/>
      <w:sz w:val="16"/>
      <w:szCs w:val="16"/>
    </w:rPr>
  </w:style>
  <w:style w:type="character" w:customStyle="1" w:styleId="submitted">
    <w:name w:val="submitted"/>
    <w:basedOn w:val="DefaultParagraphFont"/>
    <w:rsid w:val="00127BEC"/>
  </w:style>
  <w:style w:type="character" w:customStyle="1" w:styleId="post-date">
    <w:name w:val="post-date"/>
    <w:basedOn w:val="DefaultParagraphFont"/>
    <w:rsid w:val="00127BEC"/>
  </w:style>
  <w:style w:type="character" w:customStyle="1" w:styleId="a-size-medium">
    <w:name w:val="a-size-medium"/>
    <w:basedOn w:val="DefaultParagraphFont"/>
    <w:rsid w:val="00127BEC"/>
  </w:style>
  <w:style w:type="character" w:customStyle="1" w:styleId="contribution">
    <w:name w:val="contribution"/>
    <w:basedOn w:val="DefaultParagraphFont"/>
    <w:rsid w:val="00127BEC"/>
  </w:style>
  <w:style w:type="character" w:customStyle="1" w:styleId="a-color-secondary">
    <w:name w:val="a-color-secondary"/>
    <w:basedOn w:val="DefaultParagraphFont"/>
    <w:rsid w:val="00127BEC"/>
  </w:style>
  <w:style w:type="paragraph" w:customStyle="1" w:styleId="sbyline">
    <w:name w:val="sbyline"/>
    <w:basedOn w:val="Normal"/>
    <w:rsid w:val="00127BEC"/>
    <w:pPr>
      <w:spacing w:before="100" w:beforeAutospacing="1" w:after="100" w:afterAutospacing="1"/>
    </w:pPr>
    <w:rPr>
      <w:rFonts w:ascii="Times" w:hAnsi="Times"/>
      <w:sz w:val="20"/>
      <w:szCs w:val="20"/>
    </w:rPr>
  </w:style>
  <w:style w:type="character" w:customStyle="1" w:styleId="ui-author">
    <w:name w:val="ui-author"/>
    <w:basedOn w:val="DefaultParagraphFont"/>
    <w:rsid w:val="00127BEC"/>
  </w:style>
  <w:style w:type="character" w:customStyle="1" w:styleId="ui-staffline">
    <w:name w:val="ui-staffline"/>
    <w:basedOn w:val="DefaultParagraphFont"/>
    <w:rsid w:val="00127BEC"/>
  </w:style>
  <w:style w:type="paragraph" w:customStyle="1" w:styleId="promotion-tag-p">
    <w:name w:val="promotion-tag-p"/>
    <w:basedOn w:val="Normal"/>
    <w:rsid w:val="00127BEC"/>
    <w:pPr>
      <w:spacing w:before="100" w:beforeAutospacing="1" w:after="100" w:afterAutospacing="1"/>
    </w:pPr>
    <w:rPr>
      <w:rFonts w:ascii="Times" w:hAnsi="Times"/>
      <w:sz w:val="20"/>
      <w:szCs w:val="20"/>
    </w:rPr>
  </w:style>
  <w:style w:type="character" w:customStyle="1" w:styleId="value">
    <w:name w:val="value"/>
    <w:basedOn w:val="DefaultParagraphFont"/>
    <w:rsid w:val="00127BEC"/>
  </w:style>
  <w:style w:type="character" w:customStyle="1" w:styleId="wp-smiley">
    <w:name w:val="wp-smiley"/>
    <w:basedOn w:val="DefaultParagraphFont"/>
    <w:rsid w:val="00127BEC"/>
  </w:style>
  <w:style w:type="character" w:customStyle="1" w:styleId="artjournal">
    <w:name w:val="art_journal"/>
    <w:basedOn w:val="DefaultParagraphFont"/>
    <w:rsid w:val="00127BEC"/>
  </w:style>
  <w:style w:type="character" w:customStyle="1" w:styleId="artdatevolumeissuepart">
    <w:name w:val="art_datevolumeissuepart"/>
    <w:basedOn w:val="DefaultParagraphFont"/>
    <w:rsid w:val="00127BEC"/>
  </w:style>
  <w:style w:type="character" w:customStyle="1" w:styleId="artpages">
    <w:name w:val="art_pages"/>
    <w:basedOn w:val="DefaultParagraphFont"/>
    <w:rsid w:val="00127BEC"/>
  </w:style>
  <w:style w:type="character" w:customStyle="1" w:styleId="singlehighlightclass">
    <w:name w:val="single_highlight_class"/>
    <w:basedOn w:val="DefaultParagraphFont"/>
    <w:rsid w:val="00127BEC"/>
  </w:style>
  <w:style w:type="character" w:customStyle="1" w:styleId="degree">
    <w:name w:val="degree"/>
    <w:basedOn w:val="DefaultParagraphFont"/>
    <w:rsid w:val="00127BEC"/>
  </w:style>
  <w:style w:type="character" w:customStyle="1" w:styleId="major">
    <w:name w:val="major"/>
    <w:basedOn w:val="DefaultParagraphFont"/>
    <w:rsid w:val="00127BEC"/>
  </w:style>
  <w:style w:type="character" w:customStyle="1" w:styleId="authors">
    <w:name w:val="authors"/>
    <w:basedOn w:val="DefaultParagraphFont"/>
    <w:rsid w:val="00127BEC"/>
  </w:style>
  <w:style w:type="character" w:customStyle="1" w:styleId="stmainservices">
    <w:name w:val="stmainservices"/>
    <w:basedOn w:val="DefaultParagraphFont"/>
    <w:rsid w:val="00127BEC"/>
  </w:style>
  <w:style w:type="character" w:customStyle="1" w:styleId="stbubblehcount">
    <w:name w:val="stbubble_hcount"/>
    <w:basedOn w:val="DefaultParagraphFont"/>
    <w:rsid w:val="00127BEC"/>
  </w:style>
  <w:style w:type="paragraph" w:customStyle="1" w:styleId="Document0">
    <w:name w:val="_Document"/>
    <w:basedOn w:val="Default"/>
    <w:next w:val="Default"/>
    <w:uiPriority w:val="99"/>
    <w:rsid w:val="00127BEC"/>
    <w:pPr>
      <w:widowControl w:val="0"/>
      <w:spacing w:after="0" w:line="240" w:lineRule="auto"/>
    </w:pPr>
    <w:rPr>
      <w:rFonts w:ascii="New Baskerville" w:eastAsiaTheme="minorEastAsia" w:hAnsi="New Baskerville" w:cs="Times New Roman"/>
    </w:rPr>
  </w:style>
  <w:style w:type="paragraph" w:customStyle="1" w:styleId="SubHead1">
    <w:name w:val="_SubHead1"/>
    <w:basedOn w:val="Default"/>
    <w:next w:val="Default"/>
    <w:uiPriority w:val="99"/>
    <w:rsid w:val="00127BEC"/>
    <w:pPr>
      <w:widowControl w:val="0"/>
      <w:spacing w:after="0" w:line="240" w:lineRule="auto"/>
    </w:pPr>
    <w:rPr>
      <w:rFonts w:ascii="New Baskerville" w:eastAsiaTheme="minorEastAsia" w:hAnsi="New Baskerville" w:cs="Times New Roman"/>
    </w:rPr>
  </w:style>
  <w:style w:type="paragraph" w:customStyle="1" w:styleId="SubHead2">
    <w:name w:val="_SubHead2"/>
    <w:basedOn w:val="Default"/>
    <w:next w:val="Default"/>
    <w:uiPriority w:val="99"/>
    <w:rsid w:val="00127BEC"/>
    <w:pPr>
      <w:widowControl w:val="0"/>
      <w:spacing w:after="0" w:line="240" w:lineRule="auto"/>
    </w:pPr>
    <w:rPr>
      <w:rFonts w:ascii="New Baskerville" w:eastAsiaTheme="minorEastAsia" w:hAnsi="New Baskerville" w:cs="Times New Roman"/>
    </w:rPr>
  </w:style>
  <w:style w:type="paragraph" w:customStyle="1" w:styleId="collapsed-hide">
    <w:name w:val="collapsed-hide"/>
    <w:basedOn w:val="Normal"/>
    <w:rsid w:val="00127BEC"/>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27BEC"/>
    <w:pPr>
      <w:widowControl w:val="0"/>
      <w:spacing w:after="0" w:line="211" w:lineRule="atLeast"/>
    </w:pPr>
    <w:rPr>
      <w:rFonts w:ascii="Mokka" w:eastAsiaTheme="minorEastAsia" w:hAnsi="Mokka" w:cs="Times New Roman"/>
    </w:rPr>
  </w:style>
  <w:style w:type="character" w:customStyle="1" w:styleId="article-date">
    <w:name w:val="article-date"/>
    <w:basedOn w:val="DefaultParagraphFont"/>
    <w:rsid w:val="00127BEC"/>
  </w:style>
  <w:style w:type="character" w:customStyle="1" w:styleId="article-author">
    <w:name w:val="article-author"/>
    <w:basedOn w:val="DefaultParagraphFont"/>
    <w:rsid w:val="00127BEC"/>
  </w:style>
  <w:style w:type="character" w:customStyle="1" w:styleId="tolocaltime">
    <w:name w:val="tolocaltime"/>
    <w:basedOn w:val="DefaultParagraphFont"/>
    <w:rsid w:val="00127BEC"/>
  </w:style>
  <w:style w:type="paragraph" w:customStyle="1" w:styleId="Pa8">
    <w:name w:val="Pa8"/>
    <w:basedOn w:val="Default"/>
    <w:next w:val="Default"/>
    <w:uiPriority w:val="99"/>
    <w:rsid w:val="00127BEC"/>
    <w:pPr>
      <w:widowControl w:val="0"/>
      <w:spacing w:after="0" w:line="241" w:lineRule="atLeast"/>
    </w:pPr>
    <w:rPr>
      <w:rFonts w:ascii="Avenir Book" w:eastAsiaTheme="minorEastAsia" w:hAnsi="Avenir Book" w:cs="Times New Roman"/>
    </w:rPr>
  </w:style>
  <w:style w:type="character" w:customStyle="1" w:styleId="italics">
    <w:name w:val="italics"/>
    <w:basedOn w:val="DefaultParagraphFont"/>
    <w:rsid w:val="00127BEC"/>
  </w:style>
  <w:style w:type="character" w:customStyle="1" w:styleId="current-selection">
    <w:name w:val="current-selection"/>
    <w:basedOn w:val="DefaultParagraphFont"/>
    <w:rsid w:val="00127BEC"/>
  </w:style>
  <w:style w:type="character" w:customStyle="1" w:styleId="aa">
    <w:name w:val="_"/>
    <w:basedOn w:val="DefaultParagraphFont"/>
    <w:rsid w:val="00127BEC"/>
  </w:style>
  <w:style w:type="paragraph" w:customStyle="1" w:styleId="Style31">
    <w:name w:val="Style31"/>
    <w:basedOn w:val="Normal"/>
    <w:uiPriority w:val="99"/>
    <w:rsid w:val="00127BEC"/>
    <w:pPr>
      <w:spacing w:line="197" w:lineRule="exact"/>
      <w:jc w:val="both"/>
    </w:pPr>
    <w:rPr>
      <w:rFonts w:ascii="Palatino Linotype" w:hAnsi="Palatino Linotype" w:cs="Palatino Linotype"/>
    </w:rPr>
  </w:style>
  <w:style w:type="paragraph" w:customStyle="1" w:styleId="Style42">
    <w:name w:val="Style42"/>
    <w:basedOn w:val="Normal"/>
    <w:uiPriority w:val="99"/>
    <w:rsid w:val="00127BEC"/>
    <w:pPr>
      <w:spacing w:line="202" w:lineRule="exact"/>
      <w:jc w:val="both"/>
    </w:pPr>
    <w:rPr>
      <w:rFonts w:ascii="Palatino Linotype" w:hAnsi="Palatino Linotype" w:cs="Palatino Linotype"/>
    </w:rPr>
  </w:style>
  <w:style w:type="paragraph" w:customStyle="1" w:styleId="Style510">
    <w:name w:val="Style51"/>
    <w:basedOn w:val="Normal"/>
    <w:uiPriority w:val="99"/>
    <w:rsid w:val="00127BEC"/>
    <w:pPr>
      <w:spacing w:line="200" w:lineRule="exact"/>
      <w:jc w:val="both"/>
    </w:pPr>
    <w:rPr>
      <w:rFonts w:ascii="Palatino Linotype" w:hAnsi="Palatino Linotype" w:cs="Palatino Linotype"/>
    </w:rPr>
  </w:style>
  <w:style w:type="character" w:customStyle="1" w:styleId="FontStyle72">
    <w:name w:val="Font Style72"/>
    <w:uiPriority w:val="99"/>
    <w:rsid w:val="00127BEC"/>
    <w:rPr>
      <w:rFonts w:ascii="Cambria" w:hAnsi="Cambria" w:cs="Cambria" w:hint="default"/>
      <w:sz w:val="16"/>
      <w:szCs w:val="16"/>
    </w:rPr>
  </w:style>
  <w:style w:type="character" w:customStyle="1" w:styleId="FontStyle73">
    <w:name w:val="Font Style73"/>
    <w:uiPriority w:val="99"/>
    <w:rsid w:val="00127BEC"/>
    <w:rPr>
      <w:rFonts w:ascii="Cambria" w:hAnsi="Cambria" w:cs="Cambria" w:hint="default"/>
      <w:i/>
      <w:iCs/>
      <w:sz w:val="16"/>
      <w:szCs w:val="16"/>
    </w:rPr>
  </w:style>
  <w:style w:type="character" w:customStyle="1" w:styleId="UnderlinestyleChar20">
    <w:name w:val="Underline style Char2"/>
    <w:rsid w:val="00127BEC"/>
    <w:rPr>
      <w:sz w:val="22"/>
      <w:szCs w:val="24"/>
      <w:u w:val="single"/>
      <w:lang w:val="en-US" w:eastAsia="en-US" w:bidi="ar-SA"/>
    </w:rPr>
  </w:style>
  <w:style w:type="character" w:customStyle="1" w:styleId="FontStyle49">
    <w:name w:val="Font Style49"/>
    <w:uiPriority w:val="99"/>
    <w:rsid w:val="00127BEC"/>
    <w:rPr>
      <w:rFonts w:ascii="Cambria" w:hAnsi="Cambria" w:cs="Cambria"/>
      <w:sz w:val="20"/>
      <w:szCs w:val="20"/>
    </w:rPr>
  </w:style>
  <w:style w:type="paragraph" w:customStyle="1" w:styleId="StyleCardworksLinespacingsingle">
    <w:name w:val="Style Card works + Line spacing:  single"/>
    <w:basedOn w:val="Normal"/>
    <w:link w:val="StyleCardworksLinespacingsingleChar"/>
    <w:rsid w:val="00127BE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27BEC"/>
    <w:rPr>
      <w:rFonts w:ascii="Cambria" w:eastAsia="Cambria" w:hAnsi="Cambria" w:cs="Cambria"/>
      <w:spacing w:val="-3"/>
      <w:sz w:val="22"/>
      <w:szCs w:val="20"/>
    </w:rPr>
  </w:style>
  <w:style w:type="character" w:customStyle="1" w:styleId="kn">
    <w:name w:val="kn"/>
    <w:basedOn w:val="DefaultParagraphFont"/>
    <w:rsid w:val="00127BEC"/>
  </w:style>
  <w:style w:type="character" w:customStyle="1" w:styleId="StyleStyleUnderlineUnderlineStyleBoldUnderlineIntenseEmphas">
    <w:name w:val="Style Style UnderlineUnderlineStyle Bold UnderlineIntense Emphas..."/>
    <w:basedOn w:val="DefaultParagraphFont"/>
    <w:rsid w:val="00127BEC"/>
    <w:rPr>
      <w:b/>
      <w:bCs/>
      <w:sz w:val="26"/>
      <w:u w:val="single"/>
    </w:rPr>
  </w:style>
  <w:style w:type="paragraph" w:customStyle="1" w:styleId="Header1">
    <w:name w:val="Header1"/>
    <w:aliases w:val="Header Char Char,Header Char Char Char Char Char Char Char Cha,Char Char Char Cha"/>
    <w:basedOn w:val="Normal"/>
    <w:qFormat/>
    <w:rsid w:val="00127BEC"/>
    <w:pPr>
      <w:spacing w:before="100" w:beforeAutospacing="1" w:after="100" w:afterAutospacing="1"/>
    </w:pPr>
    <w:rPr>
      <w:rFonts w:ascii="Cambria" w:eastAsia="Cambria" w:hAnsi="Cambria" w:cs="Cambria"/>
    </w:rPr>
  </w:style>
  <w:style w:type="character" w:customStyle="1" w:styleId="tqb">
    <w:name w:val="_tqb"/>
    <w:basedOn w:val="DefaultParagraphFont"/>
    <w:rsid w:val="00127BEC"/>
  </w:style>
  <w:style w:type="character" w:customStyle="1" w:styleId="footnote-item">
    <w:name w:val="footnote-item"/>
    <w:basedOn w:val="DefaultParagraphFont"/>
    <w:rsid w:val="00127BEC"/>
  </w:style>
  <w:style w:type="character" w:customStyle="1" w:styleId="legacybig">
    <w:name w:val="legacybig"/>
    <w:basedOn w:val="DefaultParagraphFont"/>
    <w:rsid w:val="00127BEC"/>
  </w:style>
  <w:style w:type="character" w:customStyle="1" w:styleId="art-author">
    <w:name w:val="art-author"/>
    <w:basedOn w:val="DefaultParagraphFont"/>
    <w:rsid w:val="00127BEC"/>
  </w:style>
  <w:style w:type="paragraph" w:customStyle="1" w:styleId="StyleStyle49ptBoldBorderSinglesolidlineAuto05">
    <w:name w:val="Style Style4 + 9 pt Bold Border: : (Single solid line Auto  0.5..."/>
    <w:basedOn w:val="Style4"/>
    <w:link w:val="StyleStyle49ptBoldBorderSinglesolidlineAuto05Char"/>
    <w:qFormat/>
    <w:rsid w:val="00127BEC"/>
    <w:pPr>
      <w:numPr>
        <w:numId w:val="0"/>
      </w:numPr>
    </w:pPr>
    <w:rPr>
      <w:rFonts w:ascii="Arial" w:hAnsi="Arial" w:cs="Arial"/>
      <w:b/>
      <w:bCs/>
      <w:szCs w:val="22"/>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127BEC"/>
    <w:rPr>
      <w:rFonts w:ascii="Arial" w:eastAsia="Times New Roman" w:hAnsi="Arial" w:cs="Arial"/>
      <w:b/>
      <w:bCs/>
      <w:sz w:val="20"/>
      <w:szCs w:val="22"/>
      <w:u w:val="single"/>
      <w:bdr w:val="single" w:sz="4" w:space="0" w:color="auto"/>
    </w:rPr>
  </w:style>
  <w:style w:type="paragraph" w:customStyle="1" w:styleId="StyleStyle49ptBorderSinglesolidlineAuto05ptLi">
    <w:name w:val="Style Style4 + 9 pt Border: : (Single solid line Auto  0.5 pt Li..."/>
    <w:basedOn w:val="Style4"/>
    <w:link w:val="StyleStyle49ptBorderSinglesolidlineAuto05ptLiChar"/>
    <w:qFormat/>
    <w:rsid w:val="00127BEC"/>
    <w:pPr>
      <w:numPr>
        <w:numId w:val="0"/>
      </w:numPr>
    </w:pPr>
    <w:rPr>
      <w:rFonts w:ascii="Arial" w:hAnsi="Arial" w:cs="Arial"/>
      <w:szCs w:val="22"/>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127BEC"/>
    <w:rPr>
      <w:rFonts w:ascii="Arial" w:eastAsia="Times New Roman" w:hAnsi="Arial" w:cs="Arial"/>
      <w:sz w:val="20"/>
      <w:szCs w:val="22"/>
      <w:u w:val="single"/>
      <w:bdr w:val="single" w:sz="4" w:space="0" w:color="auto"/>
    </w:rPr>
  </w:style>
  <w:style w:type="paragraph" w:customStyle="1" w:styleId="StyleUnderlineCharLatinTimesNewRomanAsianSimSun">
    <w:name w:val="Style Underline Char + (Latin) Times New Roman (Asian) SimSun"/>
    <w:link w:val="StyleUnderlineCharLatinTimesNewRomanAsianSimSunChar"/>
    <w:qFormat/>
    <w:rsid w:val="00127BEC"/>
    <w:pPr>
      <w:spacing w:after="160" w:line="259" w:lineRule="auto"/>
    </w:pPr>
    <w:rPr>
      <w:rFonts w:eastAsia="SimSun"/>
      <w:sz w:val="22"/>
      <w:u w:val="single"/>
    </w:rPr>
  </w:style>
  <w:style w:type="character" w:customStyle="1" w:styleId="StyleUnderlineCharLatinTimesNewRomanAsianSimSunChar">
    <w:name w:val="Style Underline Char + (Latin) Times New Roman (Asian) SimSun Char"/>
    <w:link w:val="StyleUnderlineCharLatinTimesNewRomanAsianSimSun"/>
    <w:rsid w:val="00127BEC"/>
    <w:rPr>
      <w:rFonts w:eastAsia="SimSun"/>
      <w:sz w:val="22"/>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127BEC"/>
    <w:pPr>
      <w:spacing w:after="160" w:line="259" w:lineRule="auto"/>
    </w:pPr>
    <w:rPr>
      <w:rFonts w:eastAsia="SimSun"/>
      <w:b/>
      <w:bCs/>
      <w:sz w:val="22"/>
      <w:u w:val="single"/>
    </w:rPr>
  </w:style>
  <w:style w:type="character" w:customStyle="1" w:styleId="StyleUnderlineCharLatinTimesNewRomanAsianSimSunBoldChar">
    <w:name w:val="Style Underline Char + (Latin) Times New Roman (Asian) SimSun Bold Char"/>
    <w:link w:val="StyleUnderlineCharLatinTimesNewRomanAsianSimSunBold"/>
    <w:rsid w:val="00127BEC"/>
    <w:rPr>
      <w:rFonts w:eastAsia="SimSun"/>
      <w:b/>
      <w:bCs/>
      <w:sz w:val="22"/>
      <w:u w:val="single"/>
    </w:rPr>
  </w:style>
  <w:style w:type="character" w:customStyle="1" w:styleId="mainheading">
    <w:name w:val="mainheading"/>
    <w:basedOn w:val="DefaultParagraphFont"/>
    <w:rsid w:val="00127BEC"/>
  </w:style>
  <w:style w:type="paragraph" w:customStyle="1" w:styleId="BoldandUnderlineChar2CharChar">
    <w:name w:val="Bold and Underline Char2 Char Char"/>
    <w:basedOn w:val="Normal"/>
    <w:link w:val="BoldandUnderlineChar2CharCharChar"/>
    <w:qFormat/>
    <w:rsid w:val="00127BEC"/>
    <w:rPr>
      <w:rFonts w:asciiTheme="minorHAnsi" w:hAnsiTheme="minorHAnsi" w:cstheme="minorBidi"/>
      <w:b/>
      <w:sz w:val="24"/>
      <w:u w:val="single"/>
    </w:rPr>
  </w:style>
  <w:style w:type="character" w:customStyle="1" w:styleId="StyleUnderlineChar9ptChar">
    <w:name w:val="Style Underline Char + 9 pt Char"/>
    <w:basedOn w:val="UnderlineCharChar"/>
    <w:rsid w:val="00127BEC"/>
    <w:rPr>
      <w:rFonts w:ascii="Arial" w:eastAsia="Times New Roman" w:hAnsi="Arial" w:cs="Arial"/>
      <w:noProof w:val="0"/>
      <w:sz w:val="20"/>
      <w:szCs w:val="24"/>
      <w:u w:val="single"/>
      <w:lang w:val="en-US" w:eastAsia="en-US" w:bidi="ar-SA"/>
    </w:rPr>
  </w:style>
  <w:style w:type="character" w:customStyle="1" w:styleId="StyleUnderlineChar9ptBoldChar">
    <w:name w:val="Style Underline Char + 9 pt Bold Char"/>
    <w:basedOn w:val="UnderlineCharChar"/>
    <w:rsid w:val="00127BEC"/>
    <w:rPr>
      <w:rFonts w:ascii="Arial" w:eastAsia="Times New Roman" w:hAnsi="Arial" w:cs="Arial"/>
      <w:b/>
      <w:bCs/>
      <w:noProof w:val="0"/>
      <w:sz w:val="20"/>
      <w:szCs w:val="24"/>
      <w:u w:val="single"/>
      <w:lang w:val="en-US" w:eastAsia="en-US" w:bidi="ar-SA"/>
    </w:rPr>
  </w:style>
  <w:style w:type="character" w:customStyle="1" w:styleId="Reduce8ptCharChar">
    <w:name w:val="Reduce 8pt Char Char"/>
    <w:basedOn w:val="DefaultParagraphFont"/>
    <w:link w:val="Reduce8pt"/>
    <w:rsid w:val="00127BEC"/>
    <w:rPr>
      <w:sz w:val="16"/>
    </w:rPr>
  </w:style>
  <w:style w:type="paragraph" w:customStyle="1" w:styleId="Reduce8pt">
    <w:name w:val="Reduce 8pt"/>
    <w:basedOn w:val="Normal"/>
    <w:link w:val="Reduce8ptCharChar"/>
    <w:qFormat/>
    <w:rsid w:val="00127BEC"/>
    <w:pPr>
      <w:autoSpaceDE w:val="0"/>
      <w:autoSpaceDN w:val="0"/>
      <w:adjustRightInd w:val="0"/>
      <w:jc w:val="both"/>
    </w:pPr>
    <w:rPr>
      <w:rFonts w:asciiTheme="minorHAnsi" w:hAnsiTheme="minorHAnsi" w:cstheme="minorBidi"/>
      <w:sz w:val="16"/>
    </w:rPr>
  </w:style>
  <w:style w:type="paragraph" w:customStyle="1" w:styleId="Style70">
    <w:name w:val="Style7"/>
    <w:basedOn w:val="Normal"/>
    <w:uiPriority w:val="99"/>
    <w:qFormat/>
    <w:rsid w:val="00127BEC"/>
    <w:pPr>
      <w:widowControl w:val="0"/>
      <w:autoSpaceDE w:val="0"/>
      <w:autoSpaceDN w:val="0"/>
      <w:adjustRightInd w:val="0"/>
      <w:spacing w:line="229" w:lineRule="exact"/>
    </w:pPr>
    <w:rPr>
      <w:rFonts w:ascii="Arial Narrow" w:eastAsia="Times New Roman" w:hAnsi="Arial Narrow"/>
    </w:rPr>
  </w:style>
  <w:style w:type="character" w:customStyle="1" w:styleId="Footnote2Char">
    <w:name w:val="Footnote2 Char"/>
    <w:link w:val="Footnote2"/>
    <w:locked/>
    <w:rsid w:val="00127BEC"/>
  </w:style>
  <w:style w:type="paragraph" w:customStyle="1" w:styleId="Footnote2">
    <w:name w:val="Footnote2"/>
    <w:basedOn w:val="Normal"/>
    <w:next w:val="Normal"/>
    <w:link w:val="Footnote2Char"/>
    <w:autoRedefine/>
    <w:qFormat/>
    <w:rsid w:val="00127BEC"/>
    <w:pPr>
      <w:spacing w:after="120" w:line="480" w:lineRule="auto"/>
    </w:pPr>
    <w:rPr>
      <w:rFonts w:asciiTheme="minorHAnsi" w:hAnsiTheme="minorHAnsi" w:cstheme="minorBidi"/>
      <w:sz w:val="24"/>
    </w:rPr>
  </w:style>
  <w:style w:type="character" w:customStyle="1" w:styleId="FontStyle14">
    <w:name w:val="Font Style14"/>
    <w:basedOn w:val="DefaultParagraphFont"/>
    <w:uiPriority w:val="99"/>
    <w:rsid w:val="00127BE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27BEC"/>
    <w:rPr>
      <w:rFonts w:ascii="Arial Narrow" w:hAnsi="Arial Narrow" w:cs="Arial Narrow" w:hint="default"/>
      <w:b/>
      <w:bCs/>
      <w:sz w:val="10"/>
      <w:szCs w:val="10"/>
    </w:rPr>
  </w:style>
  <w:style w:type="character" w:customStyle="1" w:styleId="red">
    <w:name w:val="red"/>
    <w:basedOn w:val="DefaultParagraphFont"/>
    <w:rsid w:val="00127BEC"/>
  </w:style>
  <w:style w:type="character" w:customStyle="1" w:styleId="at">
    <w:name w:val="at"/>
    <w:rsid w:val="00127BEC"/>
  </w:style>
  <w:style w:type="paragraph" w:customStyle="1" w:styleId="first">
    <w:name w:val="first"/>
    <w:basedOn w:val="Normal"/>
    <w:rsid w:val="00127BEC"/>
    <w:pPr>
      <w:spacing w:before="100" w:beforeAutospacing="1" w:after="100" w:afterAutospacing="1"/>
    </w:pPr>
    <w:rPr>
      <w:rFonts w:eastAsia="Times New Roman"/>
    </w:rPr>
  </w:style>
  <w:style w:type="character" w:customStyle="1" w:styleId="fpred">
    <w:name w:val="fp_red"/>
    <w:basedOn w:val="DefaultParagraphFont"/>
    <w:rsid w:val="00127BEC"/>
  </w:style>
  <w:style w:type="paragraph" w:customStyle="1" w:styleId="Style32">
    <w:name w:val="Style 3"/>
    <w:rsid w:val="00127BEC"/>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127BEC"/>
  </w:style>
  <w:style w:type="character" w:customStyle="1" w:styleId="snapnoshots">
    <w:name w:val="snap_noshots"/>
    <w:basedOn w:val="DefaultParagraphFont"/>
    <w:rsid w:val="00127BEC"/>
  </w:style>
  <w:style w:type="character" w:customStyle="1" w:styleId="StyleUnderlineCharChar9pt">
    <w:name w:val="Style Underline Char Char + 9 pt"/>
    <w:rsid w:val="00127BEC"/>
    <w:rPr>
      <w:rFonts w:ascii="Times New Roman" w:hAnsi="Times New Roman" w:hint="default"/>
      <w:sz w:val="20"/>
      <w:szCs w:val="24"/>
      <w:u w:val="single"/>
      <w:lang w:val="en-US" w:eastAsia="en-US" w:bidi="ar-SA"/>
    </w:rPr>
  </w:style>
  <w:style w:type="character" w:customStyle="1" w:styleId="pronset">
    <w:name w:val="pronset"/>
    <w:basedOn w:val="DefaultParagraphFont"/>
    <w:rsid w:val="00127BEC"/>
  </w:style>
  <w:style w:type="character" w:customStyle="1" w:styleId="showipapr">
    <w:name w:val="show_ipapr"/>
    <w:basedOn w:val="DefaultParagraphFont"/>
    <w:rsid w:val="00127BEC"/>
  </w:style>
  <w:style w:type="character" w:customStyle="1" w:styleId="prondelim">
    <w:name w:val="prondelim"/>
    <w:basedOn w:val="DefaultParagraphFont"/>
    <w:rsid w:val="00127BEC"/>
  </w:style>
  <w:style w:type="character" w:customStyle="1" w:styleId="prontoggle">
    <w:name w:val="pron_toggle"/>
    <w:basedOn w:val="DefaultParagraphFont"/>
    <w:rsid w:val="00127BEC"/>
  </w:style>
  <w:style w:type="character" w:customStyle="1" w:styleId="showspellpr">
    <w:name w:val="show_spellpr"/>
    <w:basedOn w:val="DefaultParagraphFont"/>
    <w:rsid w:val="00127BEC"/>
  </w:style>
  <w:style w:type="character" w:customStyle="1" w:styleId="pg">
    <w:name w:val="pg"/>
    <w:basedOn w:val="DefaultParagraphFont"/>
    <w:rsid w:val="00127BEC"/>
  </w:style>
  <w:style w:type="character" w:customStyle="1" w:styleId="secondary-bf">
    <w:name w:val="secondary-bf"/>
    <w:basedOn w:val="DefaultParagraphFont"/>
    <w:rsid w:val="00127BEC"/>
  </w:style>
  <w:style w:type="character" w:customStyle="1" w:styleId="dnindex">
    <w:name w:val="dnindex"/>
    <w:basedOn w:val="DefaultParagraphFont"/>
    <w:rsid w:val="00127BEC"/>
  </w:style>
  <w:style w:type="character" w:customStyle="1" w:styleId="preloadwrap">
    <w:name w:val="preloadwrap"/>
    <w:basedOn w:val="DefaultParagraphFont"/>
    <w:rsid w:val="00127BEC"/>
  </w:style>
  <w:style w:type="character" w:customStyle="1" w:styleId="typarticle">
    <w:name w:val="typ_article"/>
    <w:basedOn w:val="DefaultParagraphFont"/>
    <w:rsid w:val="00127BEC"/>
  </w:style>
  <w:style w:type="character" w:customStyle="1" w:styleId="author-date0">
    <w:name w:val="author-date"/>
    <w:basedOn w:val="DefaultParagraphFont"/>
    <w:rsid w:val="00127BEC"/>
  </w:style>
  <w:style w:type="paragraph" w:customStyle="1" w:styleId="normalweb10">
    <w:name w:val="normalweb1"/>
    <w:basedOn w:val="Normal"/>
    <w:rsid w:val="00127BEC"/>
    <w:pPr>
      <w:spacing w:before="100" w:beforeAutospacing="1" w:after="100" w:afterAutospacing="1"/>
    </w:pPr>
    <w:rPr>
      <w:rFonts w:eastAsia="Times New Roman"/>
    </w:rPr>
  </w:style>
  <w:style w:type="character" w:customStyle="1" w:styleId="dispurl">
    <w:name w:val="dispurl"/>
    <w:basedOn w:val="DefaultParagraphFont"/>
    <w:rsid w:val="00127BEC"/>
  </w:style>
  <w:style w:type="character" w:customStyle="1" w:styleId="resultbodyblack">
    <w:name w:val="resultbodyblack"/>
    <w:basedOn w:val="DefaultParagraphFont"/>
    <w:rsid w:val="00127BEC"/>
  </w:style>
  <w:style w:type="character" w:customStyle="1" w:styleId="resultbodyitalic">
    <w:name w:val="resultbodyitalic"/>
    <w:basedOn w:val="DefaultParagraphFont"/>
    <w:rsid w:val="00127BEC"/>
  </w:style>
  <w:style w:type="character" w:customStyle="1" w:styleId="resultbody">
    <w:name w:val="resultbody"/>
    <w:basedOn w:val="DefaultParagraphFont"/>
    <w:rsid w:val="00127BEC"/>
  </w:style>
  <w:style w:type="character" w:customStyle="1" w:styleId="lightblue">
    <w:name w:val="lightblue"/>
    <w:basedOn w:val="DefaultParagraphFont"/>
    <w:rsid w:val="00127BEC"/>
  </w:style>
  <w:style w:type="paragraph" w:customStyle="1" w:styleId="1">
    <w:name w:val="... 1"/>
    <w:basedOn w:val="Default"/>
    <w:next w:val="Default"/>
    <w:rsid w:val="00127BEC"/>
    <w:pPr>
      <w:spacing w:after="0" w:line="240" w:lineRule="auto"/>
    </w:pPr>
    <w:rPr>
      <w:rFonts w:ascii="Times New Roman" w:eastAsia="Times New Roman" w:hAnsi="Times New Roman" w:cs="Times New Roman"/>
    </w:rPr>
  </w:style>
  <w:style w:type="paragraph" w:customStyle="1" w:styleId="ab">
    <w:name w:val=".."/>
    <w:basedOn w:val="Default"/>
    <w:next w:val="Default"/>
    <w:rsid w:val="00127BEC"/>
    <w:pPr>
      <w:spacing w:after="0" w:line="240" w:lineRule="auto"/>
    </w:pPr>
    <w:rPr>
      <w:rFonts w:ascii="Times New Roman" w:eastAsia="Times New Roman" w:hAnsi="Times New Roman" w:cs="Times New Roman"/>
    </w:rPr>
  </w:style>
  <w:style w:type="paragraph" w:customStyle="1" w:styleId="ac">
    <w:name w:val="...."/>
    <w:basedOn w:val="Default"/>
    <w:next w:val="Default"/>
    <w:rsid w:val="00127BEC"/>
    <w:pPr>
      <w:spacing w:after="0" w:line="240" w:lineRule="auto"/>
    </w:pPr>
    <w:rPr>
      <w:rFonts w:ascii="Times New Roman" w:eastAsia="Times New Roman" w:hAnsi="Times New Roman" w:cs="Times New Roman"/>
    </w:rPr>
  </w:style>
  <w:style w:type="paragraph" w:customStyle="1" w:styleId="s0">
    <w:name w:val="s0"/>
    <w:basedOn w:val="Normal"/>
    <w:rsid w:val="00127BEC"/>
    <w:pPr>
      <w:spacing w:before="100" w:beforeAutospacing="1" w:after="100" w:afterAutospacing="1"/>
    </w:pPr>
    <w:rPr>
      <w:rFonts w:eastAsia="Times New Roman"/>
    </w:rPr>
  </w:style>
  <w:style w:type="paragraph" w:customStyle="1" w:styleId="StyleStyle49ptBold1">
    <w:name w:val="Style Style4 + 9 pt Bold1"/>
    <w:basedOn w:val="Normal"/>
    <w:link w:val="StyleStyle49ptBold1Char"/>
    <w:rsid w:val="00127BEC"/>
    <w:rPr>
      <w:rFonts w:ascii="Times New Roman" w:hAnsi="Times New Roman"/>
      <w:b/>
      <w:bCs/>
      <w:u w:val="single"/>
    </w:rPr>
  </w:style>
  <w:style w:type="character" w:customStyle="1" w:styleId="StyleStyle49ptBold1Char">
    <w:name w:val="Style Style4 + 9 pt Bold1 Char"/>
    <w:basedOn w:val="DefaultParagraphFont"/>
    <w:link w:val="StyleStyle49ptBold1"/>
    <w:rsid w:val="00127BEC"/>
    <w:rPr>
      <w:rFonts w:ascii="Times New Roman" w:hAnsi="Times New Roman" w:cs="Calibri"/>
      <w:b/>
      <w:bCs/>
      <w:sz w:val="22"/>
      <w:u w:val="single"/>
    </w:rPr>
  </w:style>
  <w:style w:type="paragraph" w:customStyle="1" w:styleId="Indent0">
    <w:name w:val="Indent"/>
    <w:basedOn w:val="Normal"/>
    <w:autoRedefine/>
    <w:qFormat/>
    <w:rsid w:val="00127BEC"/>
    <w:pPr>
      <w:ind w:left="288"/>
    </w:pPr>
  </w:style>
  <w:style w:type="character" w:customStyle="1" w:styleId="Footnote">
    <w:name w:val="Footnote_"/>
    <w:link w:val="Footnote0"/>
    <w:rsid w:val="00127BEC"/>
    <w:rPr>
      <w:rFonts w:ascii="Book Antiqua" w:eastAsia="Book Antiqua" w:hAnsi="Book Antiqua" w:cs="Book Antiqua"/>
      <w:b/>
      <w:bCs/>
      <w:sz w:val="12"/>
      <w:szCs w:val="12"/>
      <w:shd w:val="clear" w:color="auto" w:fill="FFFFFF"/>
    </w:rPr>
  </w:style>
  <w:style w:type="paragraph" w:customStyle="1" w:styleId="Footnote0">
    <w:name w:val="Footnote"/>
    <w:basedOn w:val="Normal"/>
    <w:link w:val="Footnote"/>
    <w:rsid w:val="00127BEC"/>
    <w:pPr>
      <w:widowControl w:val="0"/>
      <w:shd w:val="clear" w:color="auto" w:fill="FFFFFF"/>
      <w:spacing w:line="178" w:lineRule="exact"/>
      <w:jc w:val="both"/>
    </w:pPr>
    <w:rPr>
      <w:rFonts w:ascii="Book Antiqua" w:eastAsia="Book Antiqua" w:hAnsi="Book Antiqua" w:cs="Book Antiqua"/>
      <w:b/>
      <w:bCs/>
      <w:sz w:val="12"/>
      <w:szCs w:val="12"/>
    </w:rPr>
  </w:style>
  <w:style w:type="character" w:customStyle="1" w:styleId="StyleUnderlineChar11ptBorderSinglesolidlineAuto1Char">
    <w:name w:val="Style Underline Char + 11 pt Border: : (Single solid line Auto  ...1 Char"/>
    <w:basedOn w:val="DefaultParagraphFont"/>
    <w:link w:val="StyleUnderlineChar11ptBorderSinglesolidlineAuto1"/>
    <w:locked/>
    <w:rsid w:val="00127BEC"/>
    <w:rPr>
      <w:rFonts w:ascii="Times New Roman" w:eastAsia="Times New Roman" w:hAnsi="Times New Roman" w:cs="Times New Roman"/>
      <w:u w:val="single"/>
      <w:bdr w:val="single" w:sz="4" w:space="0" w:color="auto" w:frame="1"/>
    </w:rPr>
  </w:style>
  <w:style w:type="paragraph" w:customStyle="1" w:styleId="StyleUnderlineChar11ptBorderSinglesolidlineAuto1">
    <w:name w:val="Style Underline Char + 11 pt Border: : (Single solid line Auto  ...1"/>
    <w:link w:val="StyleUnderlineChar11ptBorderSinglesolidlineAuto1Char"/>
    <w:rsid w:val="00127BEC"/>
    <w:pPr>
      <w:pBdr>
        <w:top w:val="single" w:sz="4" w:space="0" w:color="auto"/>
        <w:left w:val="single" w:sz="4" w:space="0" w:color="auto"/>
        <w:bottom w:val="single" w:sz="4" w:space="0" w:color="auto"/>
        <w:right w:val="single" w:sz="4" w:space="0" w:color="auto"/>
      </w:pBdr>
      <w:spacing w:after="200" w:line="276" w:lineRule="auto"/>
    </w:pPr>
    <w:rPr>
      <w:rFonts w:ascii="Times New Roman" w:eastAsia="Times New Roman" w:hAnsi="Times New Roman" w:cs="Times New Roman"/>
      <w:u w:val="single"/>
      <w:bdr w:val="single" w:sz="4" w:space="0" w:color="auto" w:frame="1"/>
    </w:rPr>
  </w:style>
  <w:style w:type="character" w:customStyle="1" w:styleId="StyleStyle7pt8pt">
    <w:name w:val="Style Style 7 pt + 8 pt"/>
    <w:rsid w:val="00127BEC"/>
    <w:rPr>
      <w:sz w:val="16"/>
    </w:rPr>
  </w:style>
  <w:style w:type="character" w:customStyle="1" w:styleId="main">
    <w:name w:val="main"/>
    <w:rsid w:val="00127BEC"/>
  </w:style>
  <w:style w:type="character" w:customStyle="1" w:styleId="mandelbrotrefrag">
    <w:name w:val="mandelbrot_refrag"/>
    <w:basedOn w:val="DefaultParagraphFont"/>
    <w:rsid w:val="00127BEC"/>
  </w:style>
  <w:style w:type="paragraph" w:customStyle="1" w:styleId="cnnstorypgraphtxt">
    <w:name w:val="cnn_storypgraphtxt"/>
    <w:basedOn w:val="Normal"/>
    <w:rsid w:val="00127BEC"/>
    <w:pPr>
      <w:spacing w:before="100" w:beforeAutospacing="1" w:after="100" w:afterAutospacing="1"/>
    </w:pPr>
    <w:rPr>
      <w:rFonts w:ascii="Times New Roman" w:eastAsia="Times New Roman" w:hAnsi="Times New Roman"/>
    </w:rPr>
  </w:style>
  <w:style w:type="paragraph" w:customStyle="1" w:styleId="Non-NavPanelTag">
    <w:name w:val="Non-Nav Panel Tag"/>
    <w:basedOn w:val="Normal"/>
    <w:qFormat/>
    <w:rsid w:val="00127BEC"/>
    <w:rPr>
      <w:b/>
      <w:sz w:val="26"/>
    </w:rPr>
  </w:style>
  <w:style w:type="paragraph" w:customStyle="1" w:styleId="Pa14">
    <w:name w:val="Pa14"/>
    <w:basedOn w:val="Normal"/>
    <w:next w:val="Normal"/>
    <w:uiPriority w:val="99"/>
    <w:rsid w:val="00127BEC"/>
    <w:pPr>
      <w:autoSpaceDE w:val="0"/>
      <w:autoSpaceDN w:val="0"/>
      <w:adjustRightInd w:val="0"/>
      <w:spacing w:line="201" w:lineRule="atLeast"/>
    </w:pPr>
    <w:rPr>
      <w:rFonts w:eastAsia="Times New Roman"/>
    </w:rPr>
  </w:style>
  <w:style w:type="character" w:customStyle="1" w:styleId="p">
    <w:name w:val="p"/>
    <w:rsid w:val="00127BEC"/>
  </w:style>
  <w:style w:type="paragraph" w:customStyle="1" w:styleId="CM3">
    <w:name w:val="CM3"/>
    <w:basedOn w:val="Normal"/>
    <w:next w:val="Normal"/>
    <w:uiPriority w:val="99"/>
    <w:qFormat/>
    <w:rsid w:val="00127BEC"/>
    <w:pPr>
      <w:widowControl w:val="0"/>
      <w:suppressAutoHyphens/>
      <w:spacing w:line="240" w:lineRule="atLeast"/>
    </w:pPr>
    <w:rPr>
      <w:rFonts w:eastAsia="Lucida Sans Unicode" w:cs="Tahoma"/>
      <w:kern w:val="2"/>
    </w:rPr>
  </w:style>
  <w:style w:type="paragraph" w:customStyle="1" w:styleId="Normal11">
    <w:name w:val="Normal11"/>
    <w:basedOn w:val="Normal"/>
    <w:uiPriority w:val="99"/>
    <w:rsid w:val="00127BEC"/>
  </w:style>
  <w:style w:type="character" w:customStyle="1" w:styleId="StyleCards12ptThickunderlineChar1">
    <w:name w:val="Style Cards + 12 pt Thick underline Char1"/>
    <w:rsid w:val="00127BEC"/>
    <w:rPr>
      <w:sz w:val="24"/>
      <w:szCs w:val="24"/>
      <w:u w:val="thick"/>
    </w:rPr>
  </w:style>
  <w:style w:type="character" w:customStyle="1" w:styleId="location">
    <w:name w:val="location"/>
    <w:basedOn w:val="DefaultParagraphFont"/>
    <w:rsid w:val="00127BEC"/>
  </w:style>
  <w:style w:type="character" w:customStyle="1" w:styleId="Style7pt">
    <w:name w:val="Style 7 pt"/>
    <w:rsid w:val="00127BEC"/>
    <w:rPr>
      <w:sz w:val="14"/>
    </w:rPr>
  </w:style>
  <w:style w:type="paragraph" w:customStyle="1" w:styleId="UnderlinedEvCharCharCharChar">
    <w:name w:val="Underlined Ev Char Char Char Char"/>
    <w:basedOn w:val="Normal"/>
    <w:next w:val="Normal"/>
    <w:link w:val="UnderlinedEvCharCharCharCharChar"/>
    <w:rsid w:val="00127BEC"/>
    <w:rPr>
      <w:rFonts w:ascii="Verdana" w:eastAsia="Times New Roman" w:hAnsi="Verdana"/>
      <w:szCs w:val="20"/>
      <w:u w:val="thick"/>
    </w:rPr>
  </w:style>
  <w:style w:type="character" w:customStyle="1" w:styleId="UnderlinedEvCharCharCharCharChar">
    <w:name w:val="Underlined Ev Char Char Char Char Char"/>
    <w:basedOn w:val="DefaultParagraphFont"/>
    <w:link w:val="UnderlinedEvCharCharCharChar"/>
    <w:rsid w:val="00127BEC"/>
    <w:rPr>
      <w:rFonts w:ascii="Verdana" w:eastAsia="Times New Roman" w:hAnsi="Verdana" w:cs="Calibri"/>
      <w:sz w:val="22"/>
      <w:szCs w:val="20"/>
      <w:u w:val="thick"/>
    </w:rPr>
  </w:style>
  <w:style w:type="paragraph" w:customStyle="1" w:styleId="ShrinkCharCharCharChar">
    <w:name w:val="Shrink Char Char Char Char"/>
    <w:basedOn w:val="Normal"/>
    <w:link w:val="ShrinkCharCharCharCharChar"/>
    <w:rsid w:val="00127BEC"/>
    <w:rPr>
      <w:rFonts w:ascii="Verdana" w:eastAsia="Times New Roman" w:hAnsi="Verdana"/>
    </w:rPr>
  </w:style>
  <w:style w:type="character" w:customStyle="1" w:styleId="ShrinkCharCharCharCharChar">
    <w:name w:val="Shrink Char Char Char Char Char"/>
    <w:basedOn w:val="DefaultParagraphFont"/>
    <w:link w:val="ShrinkCharCharCharChar"/>
    <w:rsid w:val="00127BEC"/>
    <w:rPr>
      <w:rFonts w:ascii="Verdana" w:eastAsia="Times New Roman" w:hAnsi="Verdana" w:cs="Calibri"/>
      <w:sz w:val="22"/>
    </w:rPr>
  </w:style>
  <w:style w:type="paragraph" w:customStyle="1" w:styleId="appara">
    <w:name w:val="ap_para"/>
    <w:basedOn w:val="Normal"/>
    <w:rsid w:val="00127BEC"/>
    <w:pPr>
      <w:spacing w:before="100" w:beforeAutospacing="1" w:after="100" w:afterAutospacing="1"/>
    </w:pPr>
    <w:rPr>
      <w:rFonts w:ascii="Times New Roman" w:eastAsia="Times New Roman" w:hAnsi="Times New Roman"/>
    </w:rPr>
  </w:style>
  <w:style w:type="paragraph" w:customStyle="1" w:styleId="card2">
    <w:name w:val="card!!"/>
    <w:basedOn w:val="Normal"/>
    <w:next w:val="Normal"/>
    <w:link w:val="cardChar4"/>
    <w:qFormat/>
    <w:rsid w:val="00127BEC"/>
    <w:pPr>
      <w:ind w:left="288" w:right="288"/>
    </w:pPr>
    <w:rPr>
      <w:rFonts w:eastAsia="Times New Roman"/>
      <w:szCs w:val="20"/>
    </w:rPr>
  </w:style>
  <w:style w:type="character" w:customStyle="1" w:styleId="cardChar4">
    <w:name w:val="card!! Char"/>
    <w:link w:val="card2"/>
    <w:rsid w:val="00127BEC"/>
    <w:rPr>
      <w:rFonts w:ascii="Calibri" w:eastAsia="Times New Roman" w:hAnsi="Calibri" w:cs="Calibri"/>
      <w:sz w:val="22"/>
      <w:szCs w:val="20"/>
    </w:rPr>
  </w:style>
  <w:style w:type="character" w:customStyle="1" w:styleId="6">
    <w:name w:val="6"/>
    <w:rsid w:val="00127BEC"/>
    <w:rPr>
      <w:rFonts w:cs="Arial"/>
      <w:bCs/>
      <w:sz w:val="20"/>
      <w:u w:val="single"/>
      <w:lang w:val="en-US" w:eastAsia="en-US" w:bidi="ar-SA"/>
    </w:rPr>
  </w:style>
  <w:style w:type="character" w:customStyle="1" w:styleId="m-6943721950752224778gmail-style13ptbold">
    <w:name w:val="m_-6943721950752224778gmail-style13ptbold"/>
    <w:basedOn w:val="DefaultParagraphFont"/>
    <w:rsid w:val="00127BEC"/>
  </w:style>
  <w:style w:type="character" w:customStyle="1" w:styleId="m-6943721950752224778gmail-styleunderline">
    <w:name w:val="m_-6943721950752224778gmail-styleunderline"/>
    <w:basedOn w:val="DefaultParagraphFont"/>
    <w:rsid w:val="00127BEC"/>
  </w:style>
  <w:style w:type="character" w:customStyle="1" w:styleId="m774051857616002577gmail-styleunderline">
    <w:name w:val="m_774051857616002577gmail-styleunderline"/>
    <w:basedOn w:val="DefaultParagraphFont"/>
    <w:rsid w:val="00127BEC"/>
  </w:style>
  <w:style w:type="character" w:customStyle="1" w:styleId="m4841727538114946087gmail-styleunderline">
    <w:name w:val="m_4841727538114946087gmail-styleunderline"/>
    <w:basedOn w:val="DefaultParagraphFont"/>
    <w:rsid w:val="00127BEC"/>
  </w:style>
  <w:style w:type="paragraph" w:customStyle="1" w:styleId="BreakTag">
    <w:name w:val="Break Tag"/>
    <w:basedOn w:val="Normal"/>
    <w:autoRedefine/>
    <w:uiPriority w:val="4"/>
    <w:qFormat/>
    <w:rsid w:val="00127BEC"/>
    <w:pPr>
      <w:spacing w:before="240"/>
    </w:pPr>
    <w:rPr>
      <w:b/>
      <w:sz w:val="26"/>
    </w:rPr>
  </w:style>
  <w:style w:type="paragraph" w:customStyle="1" w:styleId="BreakBlock">
    <w:name w:val="Break Block"/>
    <w:basedOn w:val="Normal"/>
    <w:link w:val="BreakBlockChar"/>
    <w:autoRedefine/>
    <w:qFormat/>
    <w:rsid w:val="00127BE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27BEC"/>
    <w:rPr>
      <w:rFonts w:ascii="Arial Bold" w:hAnsi="Arial Bold" w:cs="Calibri"/>
      <w:b/>
      <w:caps/>
      <w:sz w:val="32"/>
      <w:u w:val="single"/>
    </w:rPr>
  </w:style>
  <w:style w:type="character" w:customStyle="1" w:styleId="Mention1">
    <w:name w:val="Mention1"/>
    <w:basedOn w:val="DefaultParagraphFont"/>
    <w:uiPriority w:val="99"/>
    <w:semiHidden/>
    <w:unhideWhenUsed/>
    <w:rsid w:val="00127BEC"/>
    <w:rPr>
      <w:color w:val="2B579A"/>
      <w:shd w:val="clear" w:color="auto" w:fill="E6E6E6"/>
    </w:rPr>
  </w:style>
  <w:style w:type="character" w:customStyle="1" w:styleId="Heading1Char3">
    <w:name w:val="Heading 1 Char3"/>
    <w:basedOn w:val="DefaultParagraphFont"/>
    <w:rsid w:val="00127BEC"/>
    <w:rPr>
      <w:rFonts w:ascii="Times New Roman" w:eastAsia="Malgun Gothic" w:hAnsi="Times New Roman" w:cs="Times New Roman"/>
      <w:b/>
      <w:sz w:val="24"/>
      <w:szCs w:val="24"/>
      <w:u w:val="single"/>
    </w:rPr>
  </w:style>
  <w:style w:type="character" w:customStyle="1" w:styleId="Heading1Char1">
    <w:name w:val="Heading 1 Char1"/>
    <w:basedOn w:val="DefaultParagraphFont"/>
    <w:uiPriority w:val="1"/>
    <w:rsid w:val="00127BEC"/>
    <w:rPr>
      <w:rFonts w:ascii="Arial" w:hAnsi="Arial" w:cs="Arial"/>
      <w:b/>
      <w:bCs/>
      <w:kern w:val="32"/>
      <w:sz w:val="28"/>
      <w:szCs w:val="32"/>
      <w:lang w:bidi="en-US"/>
    </w:rPr>
  </w:style>
  <w:style w:type="character" w:customStyle="1" w:styleId="Mention11">
    <w:name w:val="Mention11"/>
    <w:basedOn w:val="DefaultParagraphFont"/>
    <w:uiPriority w:val="99"/>
    <w:semiHidden/>
    <w:unhideWhenUsed/>
    <w:rsid w:val="00127BEC"/>
    <w:rPr>
      <w:color w:val="2B579A"/>
      <w:shd w:val="clear" w:color="auto" w:fill="E6E6E6"/>
    </w:rPr>
  </w:style>
  <w:style w:type="character" w:customStyle="1" w:styleId="m6370699461968006786gmail-styleunderline">
    <w:name w:val="m_6370699461968006786gmail-styleunderline"/>
    <w:basedOn w:val="DefaultParagraphFont"/>
    <w:rsid w:val="00127BEC"/>
  </w:style>
  <w:style w:type="character" w:customStyle="1" w:styleId="Mention2">
    <w:name w:val="Mention2"/>
    <w:basedOn w:val="DefaultParagraphFont"/>
    <w:uiPriority w:val="99"/>
    <w:semiHidden/>
    <w:unhideWhenUsed/>
    <w:rsid w:val="00127BEC"/>
    <w:rPr>
      <w:color w:val="2B579A"/>
      <w:shd w:val="clear" w:color="auto" w:fill="E6E6E6"/>
    </w:rPr>
  </w:style>
  <w:style w:type="paragraph" w:customStyle="1" w:styleId="FlashTag">
    <w:name w:val="FlashTag"/>
    <w:basedOn w:val="Normal"/>
    <w:link w:val="FlashTagChar"/>
    <w:autoRedefine/>
    <w:uiPriority w:val="4"/>
    <w:qFormat/>
    <w:rsid w:val="00127BEC"/>
    <w:rPr>
      <w:rFonts w:asciiTheme="majorHAnsi" w:hAnsiTheme="majorHAnsi"/>
      <w:b/>
      <w:sz w:val="28"/>
    </w:rPr>
  </w:style>
  <w:style w:type="character" w:customStyle="1" w:styleId="FlashTagChar">
    <w:name w:val="FlashTag Char"/>
    <w:basedOn w:val="DefaultParagraphFont"/>
    <w:link w:val="FlashTag"/>
    <w:uiPriority w:val="4"/>
    <w:rsid w:val="00127BEC"/>
    <w:rPr>
      <w:rFonts w:asciiTheme="majorHAnsi" w:hAnsiTheme="majorHAnsi" w:cs="Calibri"/>
      <w:b/>
      <w:sz w:val="28"/>
    </w:rPr>
  </w:style>
  <w:style w:type="paragraph" w:customStyle="1" w:styleId="Warrant">
    <w:name w:val="Warrant"/>
    <w:link w:val="WarrantChar"/>
    <w:autoRedefine/>
    <w:uiPriority w:val="4"/>
    <w:qFormat/>
    <w:rsid w:val="00127BEC"/>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27BEC"/>
  </w:style>
  <w:style w:type="character" w:customStyle="1" w:styleId="m3965771245576658108gmail-styleunderline">
    <w:name w:val="m_3965771245576658108gmail-styleunderline"/>
    <w:basedOn w:val="DefaultParagraphFont"/>
    <w:rsid w:val="00127BEC"/>
  </w:style>
  <w:style w:type="character" w:customStyle="1" w:styleId="BodyTextFirstIndentChar1">
    <w:name w:val="Body Text First Indent Char1"/>
    <w:basedOn w:val="BodyTextChar"/>
    <w:semiHidden/>
    <w:rsid w:val="00127BEC"/>
    <w:rPr>
      <w:rFonts w:ascii="Arial Narrow" w:eastAsia="Times New Roman" w:hAnsi="Arial Narrow" w:cs="Calibri"/>
      <w:sz w:val="20"/>
      <w:szCs w:val="20"/>
      <w:lang w:eastAsia="ar-SA"/>
    </w:rPr>
  </w:style>
  <w:style w:type="paragraph" w:customStyle="1" w:styleId="msolistparagraphcxspfirst">
    <w:name w:val="msolistparagraphcxspfirst"/>
    <w:basedOn w:val="Normal"/>
    <w:uiPriority w:val="99"/>
    <w:qFormat/>
    <w:rsid w:val="00127BEC"/>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127BEC"/>
    <w:pPr>
      <w:spacing w:before="100" w:beforeAutospacing="1" w:after="100" w:afterAutospacing="1"/>
    </w:pPr>
    <w:rPr>
      <w:rFonts w:eastAsia="Times New Roman"/>
    </w:rPr>
  </w:style>
  <w:style w:type="paragraph" w:customStyle="1" w:styleId="Heading2-NotBold">
    <w:name w:val="Heading 2 - Not Bold"/>
    <w:basedOn w:val="Heading2"/>
    <w:autoRedefine/>
    <w:uiPriority w:val="99"/>
    <w:qFormat/>
    <w:rsid w:val="00127BEC"/>
    <w:pPr>
      <w:keepNext w:val="0"/>
      <w:keepLines w:val="0"/>
      <w:pageBreakBefore w:val="0"/>
      <w:jc w:val="left"/>
    </w:pPr>
    <w:rPr>
      <w:rFonts w:ascii="Garamond" w:eastAsia="Calibri" w:hAnsi="Garamond" w:cs="Times New Roman"/>
      <w:b w:val="0"/>
      <w:sz w:val="22"/>
    </w:rPr>
  </w:style>
  <w:style w:type="character" w:customStyle="1" w:styleId="PageHeaderLine2Char">
    <w:name w:val="PageHeaderLine2 Char"/>
    <w:link w:val="PageHeaderLine2"/>
    <w:locked/>
    <w:rsid w:val="00127BEC"/>
    <w:rPr>
      <w:rFonts w:ascii="Calibri" w:eastAsia="Calibri" w:hAnsi="Calibri" w:cs="Times New Roman"/>
      <w:b/>
      <w:sz w:val="22"/>
    </w:rPr>
  </w:style>
  <w:style w:type="paragraph" w:customStyle="1" w:styleId="Heading2-Bold">
    <w:name w:val="Heading 2 - Bold"/>
    <w:basedOn w:val="Normal"/>
    <w:autoRedefine/>
    <w:uiPriority w:val="99"/>
    <w:qFormat/>
    <w:rsid w:val="00127BEC"/>
    <w:rPr>
      <w:rFonts w:ascii="Garamond" w:eastAsia="Calibri" w:hAnsi="Garamond"/>
      <w:b/>
    </w:rPr>
  </w:style>
  <w:style w:type="character" w:customStyle="1" w:styleId="Style2Char0">
    <w:name w:val="Style 2 Char"/>
    <w:link w:val="Style2"/>
    <w:uiPriority w:val="99"/>
    <w:locked/>
    <w:rsid w:val="00127BEC"/>
    <w:rPr>
      <w:rFonts w:ascii="Times New Roman" w:eastAsia="Calibri" w:hAnsi="Times New Roman" w:cs="Times New Roman"/>
      <w:noProof/>
      <w:color w:val="000000"/>
      <w:sz w:val="22"/>
      <w:szCs w:val="20"/>
    </w:rPr>
  </w:style>
  <w:style w:type="character" w:customStyle="1" w:styleId="GAUnderlineChar">
    <w:name w:val="GA Underline Char"/>
    <w:link w:val="GAUnderline"/>
    <w:locked/>
    <w:rsid w:val="00127BE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27BEC"/>
    <w:rPr>
      <w:rFonts w:ascii="Garamond" w:eastAsia="Times New Roman" w:hAnsi="Garamond" w:cstheme="minorBidi"/>
      <w:sz w:val="24"/>
      <w:szCs w:val="20"/>
      <w:u w:val="single"/>
      <w:lang w:val="x-none" w:eastAsia="x-none"/>
    </w:rPr>
  </w:style>
  <w:style w:type="character" w:customStyle="1" w:styleId="CardNotUnderlinedChar1">
    <w:name w:val="Card Not Underlined Char1"/>
    <w:link w:val="CardNotUnderlined"/>
    <w:locked/>
    <w:rsid w:val="00127BEC"/>
    <w:rPr>
      <w:rFonts w:ascii="Times New Roman" w:eastAsia="Calibri" w:hAnsi="Times New Roman" w:cs="Times New Roman"/>
      <w:sz w:val="16"/>
      <w:szCs w:val="20"/>
    </w:rPr>
  </w:style>
  <w:style w:type="paragraph" w:customStyle="1" w:styleId="h-lead">
    <w:name w:val="h-lead"/>
    <w:basedOn w:val="Normal"/>
    <w:uiPriority w:val="99"/>
    <w:qFormat/>
    <w:rsid w:val="00127BEC"/>
    <w:pPr>
      <w:spacing w:before="100" w:beforeAutospacing="1" w:after="100" w:afterAutospacing="1"/>
    </w:pPr>
    <w:rPr>
      <w:rFonts w:eastAsia="Times New Roman"/>
    </w:rPr>
  </w:style>
  <w:style w:type="paragraph" w:customStyle="1" w:styleId="intro">
    <w:name w:val="intro"/>
    <w:basedOn w:val="Normal"/>
    <w:uiPriority w:val="99"/>
    <w:qFormat/>
    <w:rsid w:val="00127BEC"/>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27BE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27BEC"/>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27BEC"/>
    <w:rPr>
      <w:rFonts w:eastAsia="Calibri"/>
    </w:rPr>
  </w:style>
  <w:style w:type="paragraph" w:customStyle="1" w:styleId="F3-TagAuthor">
    <w:name w:val="F3 - Tag/Author"/>
    <w:basedOn w:val="Normal"/>
    <w:uiPriority w:val="99"/>
    <w:qFormat/>
    <w:rsid w:val="00127BEC"/>
    <w:rPr>
      <w:rFonts w:eastAsia="Times New Roman"/>
      <w:b/>
    </w:rPr>
  </w:style>
  <w:style w:type="paragraph" w:customStyle="1" w:styleId="F5-UnderlineNormal">
    <w:name w:val="F5 - Underline Normal"/>
    <w:basedOn w:val="Normal"/>
    <w:uiPriority w:val="99"/>
    <w:qFormat/>
    <w:rsid w:val="00127BEC"/>
    <w:rPr>
      <w:rFonts w:eastAsia="Calibri"/>
      <w:u w:val="single"/>
    </w:rPr>
  </w:style>
  <w:style w:type="paragraph" w:customStyle="1" w:styleId="Brief">
    <w:name w:val="Brief"/>
    <w:basedOn w:val="Brief-PrimarySource"/>
    <w:uiPriority w:val="99"/>
    <w:qFormat/>
    <w:rsid w:val="00127BEC"/>
    <w:pPr>
      <w:tabs>
        <w:tab w:val="clear" w:pos="9450"/>
      </w:tabs>
    </w:pPr>
    <w:rPr>
      <w:rFonts w:ascii="Calibri" w:eastAsia="Times New Roman" w:hAnsi="Calibri" w:cstheme="minorBidi"/>
      <w:b w:val="0"/>
      <w:szCs w:val="22"/>
      <w:u w:val="single"/>
    </w:rPr>
  </w:style>
  <w:style w:type="paragraph" w:customStyle="1" w:styleId="CM2">
    <w:name w:val="CM2"/>
    <w:basedOn w:val="Normal"/>
    <w:next w:val="Normal"/>
    <w:uiPriority w:val="99"/>
    <w:qFormat/>
    <w:rsid w:val="00127BEC"/>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27BEC"/>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27BEC"/>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27BEC"/>
    <w:pPr>
      <w:widowControl w:val="0"/>
      <w:spacing w:after="0" w:line="276" w:lineRule="atLeast"/>
    </w:pPr>
    <w:rPr>
      <w:rFonts w:ascii="Times New Roman" w:eastAsia="Times New Roman" w:hAnsi="Times New Roman" w:cs="Times New Roman"/>
    </w:rPr>
  </w:style>
  <w:style w:type="paragraph" w:customStyle="1" w:styleId="CM56">
    <w:name w:val="CM56"/>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CM58">
    <w:name w:val="CM58"/>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CM57">
    <w:name w:val="CM57"/>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CM49">
    <w:name w:val="CM49"/>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Normal-SIGN1">
    <w:name w:val="Normal-SIGN1"/>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CM37">
    <w:name w:val="CM37"/>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Brief-Card">
    <w:name w:val="Brief - Card"/>
    <w:basedOn w:val="Normal"/>
    <w:uiPriority w:val="99"/>
    <w:qFormat/>
    <w:rsid w:val="00127BEC"/>
    <w:rPr>
      <w:rFonts w:eastAsia="Times New Roman"/>
    </w:rPr>
  </w:style>
  <w:style w:type="paragraph" w:customStyle="1" w:styleId="Normal3">
    <w:name w:val="Normal+3"/>
    <w:basedOn w:val="Normal"/>
    <w:next w:val="Normal"/>
    <w:uiPriority w:val="99"/>
    <w:qFormat/>
    <w:rsid w:val="00127BEC"/>
    <w:pPr>
      <w:widowControl w:val="0"/>
      <w:autoSpaceDE w:val="0"/>
      <w:autoSpaceDN w:val="0"/>
      <w:adjustRightInd w:val="0"/>
    </w:pPr>
    <w:rPr>
      <w:rFonts w:eastAsia="Times New Roman"/>
    </w:rPr>
  </w:style>
  <w:style w:type="paragraph" w:customStyle="1" w:styleId="Normal12">
    <w:name w:val="Normal+1"/>
    <w:basedOn w:val="Normal"/>
    <w:next w:val="Normal"/>
    <w:uiPriority w:val="99"/>
    <w:qFormat/>
    <w:rsid w:val="00127BEC"/>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27BEC"/>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27BEC"/>
    <w:pPr>
      <w:widowControl w:val="0"/>
      <w:spacing w:after="0" w:line="240" w:lineRule="auto"/>
    </w:pPr>
    <w:rPr>
      <w:rFonts w:ascii="Arial Black" w:eastAsia="Times New Roman" w:hAnsi="Arial Black" w:cs="Times New Roman"/>
    </w:rPr>
  </w:style>
  <w:style w:type="paragraph" w:customStyle="1" w:styleId="Cover1">
    <w:name w:val="Cover 1"/>
    <w:basedOn w:val="Normal"/>
    <w:next w:val="Normal"/>
    <w:uiPriority w:val="99"/>
    <w:qFormat/>
    <w:rsid w:val="00127BEC"/>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127BEC"/>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127BEC"/>
    <w:pPr>
      <w:widowControl w:val="0"/>
      <w:spacing w:after="0" w:line="240" w:lineRule="auto"/>
    </w:pPr>
    <w:rPr>
      <w:rFonts w:ascii="Times New Roman" w:eastAsia="Times New Roman" w:hAnsi="Times New Roman" w:cs="Times New Roman"/>
    </w:rPr>
  </w:style>
  <w:style w:type="paragraph" w:customStyle="1" w:styleId="CM30">
    <w:name w:val="CM30"/>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CM28">
    <w:name w:val="CM28"/>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CM8">
    <w:name w:val="CM8"/>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CM6">
    <w:name w:val="CM6"/>
    <w:basedOn w:val="Default"/>
    <w:next w:val="Default"/>
    <w:uiPriority w:val="99"/>
    <w:qFormat/>
    <w:rsid w:val="00127BEC"/>
    <w:pPr>
      <w:widowControl w:val="0"/>
      <w:spacing w:after="0" w:line="553" w:lineRule="atLeast"/>
    </w:pPr>
    <w:rPr>
      <w:rFonts w:ascii="Times New Roman" w:hAnsi="Times New Roman" w:cs="Times New Roman"/>
    </w:rPr>
  </w:style>
  <w:style w:type="paragraph" w:customStyle="1" w:styleId="CM22">
    <w:name w:val="CM22"/>
    <w:basedOn w:val="Default"/>
    <w:next w:val="Default"/>
    <w:uiPriority w:val="99"/>
    <w:qFormat/>
    <w:rsid w:val="00127BEC"/>
    <w:pPr>
      <w:widowControl w:val="0"/>
      <w:spacing w:after="0" w:line="240" w:lineRule="auto"/>
    </w:pPr>
    <w:rPr>
      <w:rFonts w:ascii="Times New Roman" w:hAnsi="Times New Roman" w:cs="Times New Roman"/>
    </w:rPr>
  </w:style>
  <w:style w:type="paragraph" w:customStyle="1" w:styleId="IndexFixer">
    <w:name w:val="Index Fixer"/>
    <w:basedOn w:val="Heading1"/>
    <w:uiPriority w:val="99"/>
    <w:qFormat/>
    <w:rsid w:val="00127BE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OmniPage1">
    <w:name w:val="OmniPage #1"/>
    <w:basedOn w:val="Normal"/>
    <w:uiPriority w:val="99"/>
    <w:qFormat/>
    <w:rsid w:val="00127BEC"/>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27BEC"/>
    <w:pPr>
      <w:jc w:val="center"/>
    </w:pPr>
    <w:rPr>
      <w:rFonts w:eastAsia="Times New Roman"/>
      <w:b/>
      <w:caps/>
      <w:szCs w:val="20"/>
    </w:rPr>
  </w:style>
  <w:style w:type="paragraph" w:customStyle="1" w:styleId="TitlePageBy">
    <w:name w:val="Title Page By"/>
    <w:basedOn w:val="TitlePageCenter"/>
    <w:next w:val="Normal"/>
    <w:autoRedefine/>
    <w:uiPriority w:val="99"/>
    <w:qFormat/>
    <w:rsid w:val="00127BEC"/>
    <w:rPr>
      <w:rFonts w:ascii="Arial" w:hAnsi="Arial"/>
      <w:b w:val="0"/>
      <w:caps w:val="0"/>
      <w:sz w:val="20"/>
    </w:rPr>
  </w:style>
  <w:style w:type="paragraph" w:customStyle="1" w:styleId="ProjectTitleLine">
    <w:name w:val="Project Title Line"/>
    <w:basedOn w:val="Normal"/>
    <w:next w:val="Normal"/>
    <w:autoRedefine/>
    <w:uiPriority w:val="99"/>
    <w:qFormat/>
    <w:rsid w:val="00127BEC"/>
    <w:pPr>
      <w:jc w:val="center"/>
    </w:pPr>
    <w:rPr>
      <w:rFonts w:eastAsia="Times New Roman"/>
      <w:caps/>
      <w:szCs w:val="20"/>
    </w:rPr>
  </w:style>
  <w:style w:type="paragraph" w:customStyle="1" w:styleId="LanguageStrike">
    <w:name w:val="Language Strike"/>
    <w:basedOn w:val="Normal"/>
    <w:next w:val="Normal"/>
    <w:uiPriority w:val="99"/>
    <w:qFormat/>
    <w:rsid w:val="00127BEC"/>
    <w:rPr>
      <w:rFonts w:eastAsia="Times New Roman"/>
      <w:strike/>
    </w:rPr>
  </w:style>
  <w:style w:type="paragraph" w:customStyle="1" w:styleId="NormalVerdana">
    <w:name w:val="Normal + Verdana"/>
    <w:aliases w:val="10 pt,White,Normal + Arial"/>
    <w:basedOn w:val="Normal"/>
    <w:uiPriority w:val="99"/>
    <w:qFormat/>
    <w:rsid w:val="00127BEC"/>
    <w:rPr>
      <w:rFonts w:eastAsia="Times New Roman"/>
      <w:szCs w:val="20"/>
      <w:u w:val="single"/>
    </w:rPr>
  </w:style>
  <w:style w:type="paragraph" w:customStyle="1" w:styleId="Normal10pt">
    <w:name w:val="Normal + 10 pt"/>
    <w:basedOn w:val="Normal"/>
    <w:uiPriority w:val="99"/>
    <w:qFormat/>
    <w:rsid w:val="00127BEC"/>
    <w:rPr>
      <w:rFonts w:eastAsia="Times New Roman"/>
      <w:szCs w:val="20"/>
    </w:rPr>
  </w:style>
  <w:style w:type="paragraph" w:customStyle="1" w:styleId="StrikeThrough">
    <w:name w:val="Strike Through"/>
    <w:basedOn w:val="Normal"/>
    <w:next w:val="Normal"/>
    <w:uiPriority w:val="99"/>
    <w:qFormat/>
    <w:rsid w:val="00127BEC"/>
    <w:rPr>
      <w:rFonts w:eastAsia="Times New Roman"/>
      <w:strike/>
      <w:szCs w:val="20"/>
    </w:rPr>
  </w:style>
  <w:style w:type="character" w:customStyle="1" w:styleId="CiteCorrectedChar">
    <w:name w:val="Cite Corrected Char"/>
    <w:link w:val="CiteCorrected"/>
    <w:locked/>
    <w:rsid w:val="00127BEC"/>
    <w:rPr>
      <w:rFonts w:ascii="Georgia" w:eastAsia="Times New Roman" w:hAnsi="Georgia"/>
      <w:b/>
      <w:bCs/>
      <w:szCs w:val="16"/>
      <w:u w:val="single"/>
    </w:rPr>
  </w:style>
  <w:style w:type="paragraph" w:customStyle="1" w:styleId="CiteCorrected">
    <w:name w:val="Cite Corrected"/>
    <w:basedOn w:val="Normal"/>
    <w:link w:val="CiteCorrectedChar"/>
    <w:qFormat/>
    <w:rsid w:val="00127BEC"/>
    <w:rPr>
      <w:rFonts w:ascii="Georgia" w:eastAsia="Times New Roman" w:hAnsi="Georgia" w:cstheme="minorBidi"/>
      <w:b/>
      <w:bCs/>
      <w:sz w:val="24"/>
      <w:szCs w:val="16"/>
      <w:u w:val="single"/>
    </w:rPr>
  </w:style>
  <w:style w:type="paragraph" w:customStyle="1" w:styleId="BriefTitle2">
    <w:name w:val="Brief Title 2"/>
    <w:basedOn w:val="BriefTitle"/>
    <w:uiPriority w:val="99"/>
    <w:qFormat/>
    <w:rsid w:val="00127BEC"/>
    <w:pPr>
      <w:keepNext w:val="0"/>
      <w:keepLines w:val="0"/>
      <w:pageBreakBefore w:val="0"/>
      <w:pBdr>
        <w:top w:val="none" w:sz="0" w:space="0" w:color="auto"/>
        <w:left w:val="none" w:sz="0" w:space="0" w:color="auto"/>
        <w:bottom w:val="none" w:sz="0" w:space="0" w:color="auto"/>
        <w:right w:val="none" w:sz="0" w:space="0" w:color="auto"/>
      </w:pBdr>
      <w:tabs>
        <w:tab w:val="clear" w:pos="9450"/>
      </w:tabs>
      <w:spacing w:before="0" w:after="160"/>
      <w:jc w:val="center"/>
      <w:outlineLvl w:val="9"/>
    </w:pPr>
    <w:rPr>
      <w:rFonts w:ascii="Calibri" w:eastAsia="Times New Roman" w:hAnsi="Calibri"/>
      <w:bCs w:val="0"/>
      <w:caps w:val="0"/>
      <w:sz w:val="24"/>
      <w:szCs w:val="24"/>
      <w:u w:val="single"/>
    </w:rPr>
  </w:style>
  <w:style w:type="character" w:customStyle="1" w:styleId="StyleCardText11ptUnderlineChar">
    <w:name w:val="Style Card Text + 11 pt Underline Char"/>
    <w:link w:val="StyleCardText11ptUnderline"/>
    <w:locked/>
    <w:rsid w:val="00127BEC"/>
    <w:rPr>
      <w:u w:val="single"/>
    </w:rPr>
  </w:style>
  <w:style w:type="paragraph" w:customStyle="1" w:styleId="StyleCardText11ptUnderline">
    <w:name w:val="Style Card Text + 11 pt Underline"/>
    <w:link w:val="StyleCardText11ptUnderlineChar"/>
    <w:qFormat/>
    <w:rsid w:val="00127BE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27BEC"/>
    <w:rPr>
      <w:rFonts w:ascii="Georgia" w:hAnsi="Georgia"/>
      <w:sz w:val="16"/>
    </w:rPr>
  </w:style>
  <w:style w:type="paragraph" w:customStyle="1" w:styleId="StyleMinimizedText11pt">
    <w:name w:val="Style Minimized Text + 11 pt"/>
    <w:basedOn w:val="Normal"/>
    <w:link w:val="StyleMinimizedText11ptChar"/>
    <w:qFormat/>
    <w:rsid w:val="00127BEC"/>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27BEC"/>
    <w:rPr>
      <w:rFonts w:ascii="Georgia" w:hAnsi="Georgia"/>
      <w:sz w:val="16"/>
    </w:rPr>
  </w:style>
  <w:style w:type="paragraph" w:customStyle="1" w:styleId="StyleMinimizedText11pt1">
    <w:name w:val="Style Minimized Text + 11 pt1"/>
    <w:basedOn w:val="Normal"/>
    <w:link w:val="StyleMinimizedText11pt1Char"/>
    <w:qFormat/>
    <w:rsid w:val="00127BEC"/>
    <w:rPr>
      <w:rFonts w:ascii="Georgia" w:hAnsi="Georgia" w:cstheme="minorBidi"/>
      <w:sz w:val="16"/>
    </w:rPr>
  </w:style>
  <w:style w:type="paragraph" w:customStyle="1" w:styleId="emactive">
    <w:name w:val="emactive"/>
    <w:basedOn w:val="Normal"/>
    <w:uiPriority w:val="99"/>
    <w:qFormat/>
    <w:rsid w:val="00127BEC"/>
    <w:pPr>
      <w:spacing w:before="100" w:beforeAutospacing="1" w:after="100" w:afterAutospacing="1"/>
    </w:pPr>
    <w:rPr>
      <w:rFonts w:eastAsia="Times New Roman"/>
    </w:rPr>
  </w:style>
  <w:style w:type="paragraph" w:customStyle="1" w:styleId="emready">
    <w:name w:val="emready"/>
    <w:basedOn w:val="Normal"/>
    <w:uiPriority w:val="99"/>
    <w:qFormat/>
    <w:rsid w:val="00127BEC"/>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127BE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27BEC"/>
    <w:rPr>
      <w:rFonts w:ascii="Georgia" w:eastAsia="Times New Roman" w:hAnsi="Georgia" w:cs="Times New Roman"/>
      <w:b/>
      <w:sz w:val="24"/>
      <w:u w:val="single"/>
    </w:rPr>
  </w:style>
  <w:style w:type="character" w:customStyle="1" w:styleId="CardHighlightChar">
    <w:name w:val="Card Highlight Char"/>
    <w:link w:val="CardHighlight"/>
    <w:locked/>
    <w:rsid w:val="00127BE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27BEC"/>
    <w:pPr>
      <w:shd w:val="clear" w:color="auto" w:fill="66FFFF"/>
    </w:pPr>
    <w:rPr>
      <w:rFonts w:eastAsia="Calibri"/>
      <w:sz w:val="24"/>
      <w:u w:val="single"/>
    </w:rPr>
  </w:style>
  <w:style w:type="paragraph" w:customStyle="1" w:styleId="departments">
    <w:name w:val="departments"/>
    <w:basedOn w:val="Normal"/>
    <w:uiPriority w:val="99"/>
    <w:qFormat/>
    <w:rsid w:val="00127BEC"/>
    <w:pPr>
      <w:spacing w:before="100" w:beforeAutospacing="1" w:after="100" w:afterAutospacing="1"/>
    </w:pPr>
    <w:rPr>
      <w:rFonts w:eastAsia="Times New Roman"/>
    </w:rPr>
  </w:style>
  <w:style w:type="paragraph" w:customStyle="1" w:styleId="norma">
    <w:name w:val="norma"/>
    <w:basedOn w:val="Heading3"/>
    <w:uiPriority w:val="99"/>
    <w:qFormat/>
    <w:rsid w:val="00127BEC"/>
    <w:rPr>
      <w:rFonts w:eastAsia="MS Gothic" w:cs="Arial"/>
      <w:bCs w:val="0"/>
      <w:sz w:val="24"/>
    </w:rPr>
  </w:style>
  <w:style w:type="paragraph" w:customStyle="1" w:styleId="nromal">
    <w:name w:val="nromal"/>
    <w:basedOn w:val="Normal"/>
    <w:uiPriority w:val="99"/>
    <w:qFormat/>
    <w:rsid w:val="00127BEC"/>
    <w:pPr>
      <w:keepNext/>
      <w:keepLines/>
      <w:spacing w:before="200"/>
      <w:outlineLvl w:val="3"/>
    </w:pPr>
    <w:rPr>
      <w:rFonts w:eastAsia="Times New Roman" w:cs="Cambria"/>
      <w:b/>
      <w:iCs/>
    </w:rPr>
  </w:style>
  <w:style w:type="paragraph" w:customStyle="1" w:styleId="natural">
    <w:name w:val="natural"/>
    <w:basedOn w:val="Normal"/>
    <w:uiPriority w:val="99"/>
    <w:qFormat/>
    <w:rsid w:val="00127BEC"/>
    <w:pPr>
      <w:keepNext/>
      <w:keepLines/>
      <w:spacing w:before="200"/>
      <w:outlineLvl w:val="3"/>
    </w:pPr>
    <w:rPr>
      <w:rFonts w:eastAsia="Times New Roman"/>
      <w:b/>
      <w:iCs/>
    </w:rPr>
  </w:style>
  <w:style w:type="paragraph" w:customStyle="1" w:styleId="nroaml">
    <w:name w:val="nroaml"/>
    <w:basedOn w:val="Normal"/>
    <w:uiPriority w:val="99"/>
    <w:qFormat/>
    <w:rsid w:val="00127BEC"/>
    <w:pPr>
      <w:keepNext/>
      <w:keepLines/>
      <w:spacing w:before="200"/>
      <w:outlineLvl w:val="3"/>
    </w:pPr>
    <w:rPr>
      <w:rFonts w:eastAsia="Times New Roman"/>
      <w:b/>
      <w:iCs/>
    </w:rPr>
  </w:style>
  <w:style w:type="paragraph" w:customStyle="1" w:styleId="noraml">
    <w:name w:val="noraml"/>
    <w:basedOn w:val="Normal"/>
    <w:uiPriority w:val="99"/>
    <w:qFormat/>
    <w:rsid w:val="00127BEC"/>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127BEC"/>
    <w:rPr>
      <w:rFonts w:ascii="Georgia" w:eastAsia="Calibri" w:hAnsi="Georgia"/>
      <w:sz w:val="16"/>
      <w:szCs w:val="16"/>
    </w:rPr>
  </w:style>
  <w:style w:type="paragraph" w:customStyle="1" w:styleId="SmallSizeParagraph">
    <w:name w:val="Small Size Paragraph"/>
    <w:basedOn w:val="Normal"/>
    <w:link w:val="SmallSizeParagraphChar"/>
    <w:qFormat/>
    <w:rsid w:val="00127BEC"/>
    <w:rPr>
      <w:rFonts w:ascii="Georgia" w:eastAsia="Calibri" w:hAnsi="Georgia" w:cstheme="minorBidi"/>
      <w:sz w:val="16"/>
      <w:szCs w:val="16"/>
    </w:rPr>
  </w:style>
  <w:style w:type="paragraph" w:customStyle="1" w:styleId="p0">
    <w:name w:val="p0"/>
    <w:basedOn w:val="Normal"/>
    <w:uiPriority w:val="99"/>
    <w:qFormat/>
    <w:rsid w:val="00127BEC"/>
    <w:pPr>
      <w:spacing w:before="100" w:beforeAutospacing="1" w:after="100" w:afterAutospacing="1"/>
    </w:pPr>
    <w:rPr>
      <w:rFonts w:eastAsia="Times New Roman"/>
    </w:rPr>
  </w:style>
  <w:style w:type="character" w:customStyle="1" w:styleId="UnderlineSChar">
    <w:name w:val="Underline S Char"/>
    <w:link w:val="UnderlineS"/>
    <w:locked/>
    <w:rsid w:val="00127BEC"/>
    <w:rPr>
      <w:rFonts w:ascii="Georgia" w:eastAsia="Calibri" w:hAnsi="Georgia"/>
      <w:u w:val="single"/>
      <w:lang w:val="x-none" w:eastAsia="zh-CN"/>
    </w:rPr>
  </w:style>
  <w:style w:type="paragraph" w:customStyle="1" w:styleId="UnderlineS">
    <w:name w:val="Underline S"/>
    <w:basedOn w:val="Normal"/>
    <w:link w:val="UnderlineSChar"/>
    <w:qFormat/>
    <w:rsid w:val="00127BEC"/>
    <w:pPr>
      <w:spacing w:after="200"/>
    </w:pPr>
    <w:rPr>
      <w:rFonts w:ascii="Georgia" w:eastAsia="Calibri" w:hAnsi="Georgia" w:cstheme="minorBidi"/>
      <w:sz w:val="24"/>
      <w:u w:val="single"/>
      <w:lang w:val="x-none" w:eastAsia="zh-CN"/>
    </w:rPr>
  </w:style>
  <w:style w:type="character" w:customStyle="1" w:styleId="HighlightingChar">
    <w:name w:val="Highlighting Char"/>
    <w:link w:val="Highlighting"/>
    <w:locked/>
    <w:rsid w:val="00127BEC"/>
    <w:rPr>
      <w:rFonts w:ascii="Georgia" w:eastAsia="SimSun" w:hAnsi="Georgia"/>
      <w:u w:val="thick"/>
    </w:rPr>
  </w:style>
  <w:style w:type="paragraph" w:customStyle="1" w:styleId="Highlighting">
    <w:name w:val="Highlighting"/>
    <w:basedOn w:val="Normal"/>
    <w:link w:val="HighlightingChar"/>
    <w:autoRedefine/>
    <w:qFormat/>
    <w:rsid w:val="00127BEC"/>
    <w:rPr>
      <w:rFonts w:ascii="Georgia" w:eastAsia="SimSun" w:hAnsi="Georgia" w:cstheme="minorBidi"/>
      <w:sz w:val="24"/>
      <w:u w:val="thick"/>
    </w:rPr>
  </w:style>
  <w:style w:type="character" w:customStyle="1" w:styleId="CITEChar2">
    <w:name w:val="CITE Char"/>
    <w:link w:val="CITE"/>
    <w:locked/>
    <w:rsid w:val="00127BEC"/>
    <w:rPr>
      <w:rFonts w:ascii="Verdana" w:eastAsia="Times New Roman" w:hAnsi="Verdana" w:cs="Times New Roman"/>
      <w:b/>
      <w:sz w:val="20"/>
      <w:szCs w:val="20"/>
    </w:rPr>
  </w:style>
  <w:style w:type="paragraph" w:customStyle="1" w:styleId="teaserpermalink">
    <w:name w:val="teaser_permalink"/>
    <w:basedOn w:val="Normal"/>
    <w:uiPriority w:val="99"/>
    <w:qFormat/>
    <w:rsid w:val="00127BEC"/>
    <w:pPr>
      <w:spacing w:before="100" w:beforeAutospacing="1" w:after="100" w:afterAutospacing="1"/>
    </w:pPr>
    <w:rPr>
      <w:rFonts w:eastAsia="Times New Roman"/>
      <w:lang w:eastAsia="zh-CN"/>
    </w:rPr>
  </w:style>
  <w:style w:type="paragraph" w:customStyle="1" w:styleId="Normaltext0">
    <w:name w:val="Normal text"/>
    <w:basedOn w:val="Normal"/>
    <w:link w:val="NormaltextCharChar"/>
    <w:autoRedefine/>
    <w:qFormat/>
    <w:rsid w:val="00127BEC"/>
    <w:pPr>
      <w:ind w:left="432"/>
    </w:pPr>
    <w:rPr>
      <w:rFonts w:ascii="Arial" w:eastAsia="Times New Roman" w:hAnsi="Arial" w:cs="Arial"/>
      <w:sz w:val="20"/>
      <w:szCs w:val="20"/>
    </w:rPr>
  </w:style>
  <w:style w:type="paragraph" w:customStyle="1" w:styleId="read">
    <w:name w:val="read"/>
    <w:basedOn w:val="Normal"/>
    <w:next w:val="Normal"/>
    <w:link w:val="readCharChar"/>
    <w:qFormat/>
    <w:rsid w:val="00127BEC"/>
    <w:rPr>
      <w:rFonts w:ascii="Times New Roman" w:eastAsia="Times New Roman" w:hAnsi="Times New Roman" w:cs="Times New Roman"/>
      <w:b/>
      <w:sz w:val="20"/>
      <w:szCs w:val="20"/>
      <w:u w:val="single"/>
    </w:rPr>
  </w:style>
  <w:style w:type="character" w:customStyle="1" w:styleId="StyleStyle49pt6Char">
    <w:name w:val="Style Style4 + 9 pt6 Char"/>
    <w:basedOn w:val="Style4Char"/>
    <w:link w:val="StyleStyle49pt6"/>
    <w:locked/>
    <w:rsid w:val="00127BEC"/>
    <w:rPr>
      <w:rFonts w:ascii="Times New Roman" w:eastAsia="Times New Roman" w:hAnsi="Times New Roman" w:cs="Times New Roman"/>
      <w:sz w:val="20"/>
      <w:u w:val="single"/>
    </w:rPr>
  </w:style>
  <w:style w:type="paragraph" w:customStyle="1" w:styleId="StyleStyle49pt6">
    <w:name w:val="Style Style4 + 9 pt6"/>
    <w:basedOn w:val="Style4"/>
    <w:link w:val="StyleStyle49pt6Char"/>
    <w:qFormat/>
    <w:rsid w:val="00127BEC"/>
    <w:pPr>
      <w:numPr>
        <w:numId w:val="0"/>
      </w:numPr>
    </w:pPr>
  </w:style>
  <w:style w:type="paragraph" w:customStyle="1" w:styleId="UnderlineCharCharCharChar">
    <w:name w:val="Underline Char Char Char Char"/>
    <w:basedOn w:val="Normal"/>
    <w:link w:val="UnderlineCharCharCharCharChar"/>
    <w:qFormat/>
    <w:rsid w:val="00127BEC"/>
    <w:rPr>
      <w:rFonts w:asciiTheme="minorHAnsi" w:hAnsiTheme="minorHAnsi" w:cstheme="minorBidi"/>
      <w:sz w:val="18"/>
      <w:szCs w:val="18"/>
      <w:u w:val="thick"/>
    </w:rPr>
  </w:style>
  <w:style w:type="character" w:customStyle="1" w:styleId="DebatenoramlChar">
    <w:name w:val="Debatenoraml Char"/>
    <w:link w:val="Debatenoraml"/>
    <w:locked/>
    <w:rsid w:val="00127BEC"/>
    <w:rPr>
      <w:rFonts w:ascii="Times New Roman" w:hAnsi="Times New Roman" w:cs="Times New Roman"/>
    </w:rPr>
  </w:style>
  <w:style w:type="paragraph" w:customStyle="1" w:styleId="Debatenoraml">
    <w:name w:val="Debatenoraml"/>
    <w:basedOn w:val="NoSpacing"/>
    <w:link w:val="DebatenoramlChar"/>
    <w:qFormat/>
    <w:rsid w:val="00127BEC"/>
    <w:pPr>
      <w:spacing w:line="240" w:lineRule="auto"/>
    </w:pPr>
    <w:rPr>
      <w:rFonts w:ascii="Times New Roman" w:hAnsi="Times New Roman" w:cs="Times New Roman"/>
    </w:rPr>
  </w:style>
  <w:style w:type="paragraph" w:customStyle="1" w:styleId="SynergyTag">
    <w:name w:val="SynergyTag"/>
    <w:basedOn w:val="Normal"/>
    <w:uiPriority w:val="99"/>
    <w:qFormat/>
    <w:rsid w:val="00127BEC"/>
    <w:rPr>
      <w:rFonts w:eastAsia="Calibri"/>
      <w:b/>
    </w:rPr>
  </w:style>
  <w:style w:type="character" w:customStyle="1" w:styleId="QualsChar">
    <w:name w:val="Quals Char"/>
    <w:link w:val="Quals"/>
    <w:locked/>
    <w:rsid w:val="00127BEC"/>
    <w:rPr>
      <w:rFonts w:ascii="Georgia" w:eastAsia="Calibri" w:hAnsi="Georgia"/>
      <w:sz w:val="18"/>
    </w:rPr>
  </w:style>
  <w:style w:type="paragraph" w:customStyle="1" w:styleId="Quals">
    <w:name w:val="Quals"/>
    <w:basedOn w:val="Normal"/>
    <w:link w:val="QualsChar"/>
    <w:qFormat/>
    <w:rsid w:val="00127BEC"/>
    <w:rPr>
      <w:rFonts w:ascii="Georgia" w:eastAsia="Calibri" w:hAnsi="Georgia" w:cstheme="minorBidi"/>
      <w:sz w:val="18"/>
    </w:rPr>
  </w:style>
  <w:style w:type="character" w:customStyle="1" w:styleId="StarredChar">
    <w:name w:val="Starred Char"/>
    <w:link w:val="Starred"/>
    <w:locked/>
    <w:rsid w:val="00127BEC"/>
    <w:rPr>
      <w:rFonts w:ascii="Georgia" w:eastAsia="Times New Roman" w:hAnsi="Georgia"/>
      <w:b/>
      <w:caps/>
      <w:szCs w:val="28"/>
      <w:u w:val="single"/>
    </w:rPr>
  </w:style>
  <w:style w:type="paragraph" w:customStyle="1" w:styleId="Starred">
    <w:name w:val="Starred"/>
    <w:basedOn w:val="Normal"/>
    <w:link w:val="StarredChar"/>
    <w:qFormat/>
    <w:rsid w:val="00127BEC"/>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27BEC"/>
    <w:rPr>
      <w:rFonts w:ascii="Georgia" w:eastAsia="Times New Roman" w:hAnsi="Georgia"/>
      <w:b/>
      <w:caps/>
      <w:szCs w:val="28"/>
      <w:u w:val="single"/>
    </w:rPr>
  </w:style>
  <w:style w:type="paragraph" w:customStyle="1" w:styleId="NotStarred">
    <w:name w:val="NotStarred"/>
    <w:basedOn w:val="Normal"/>
    <w:link w:val="NotStarredChar"/>
    <w:qFormat/>
    <w:rsid w:val="00127BEC"/>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H4TagChar1">
    <w:name w:val="H4 (Tag) Char1"/>
    <w:link w:val="H4Tag"/>
    <w:locked/>
    <w:rsid w:val="00127BEC"/>
    <w:rPr>
      <w:rFonts w:ascii="Georgia" w:eastAsia="Calibri" w:hAnsi="Georgia"/>
      <w:b/>
    </w:rPr>
  </w:style>
  <w:style w:type="paragraph" w:customStyle="1" w:styleId="H4Tag">
    <w:name w:val="H4 (Tag)"/>
    <w:basedOn w:val="Normal"/>
    <w:link w:val="H4TagChar1"/>
    <w:qFormat/>
    <w:rsid w:val="00127BEC"/>
    <w:rPr>
      <w:rFonts w:ascii="Georgia" w:eastAsia="Calibri" w:hAnsi="Georgia" w:cstheme="minorBidi"/>
      <w:b/>
      <w:sz w:val="24"/>
    </w:rPr>
  </w:style>
  <w:style w:type="character" w:customStyle="1" w:styleId="NewHeading2Char">
    <w:name w:val="NewHeading2 Char"/>
    <w:link w:val="NewHeading2"/>
    <w:locked/>
    <w:rsid w:val="00127BEC"/>
    <w:rPr>
      <w:rFonts w:ascii="Georgia" w:eastAsia="Times New Roman" w:hAnsi="Georgia"/>
      <w:b/>
      <w:szCs w:val="28"/>
      <w:u w:val="single"/>
    </w:rPr>
  </w:style>
  <w:style w:type="paragraph" w:customStyle="1" w:styleId="NewHeading2">
    <w:name w:val="NewHeading2"/>
    <w:basedOn w:val="Normal"/>
    <w:link w:val="NewHeading2Char"/>
    <w:qFormat/>
    <w:rsid w:val="00127BEC"/>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27BEC"/>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127BEC"/>
    <w:rPr>
      <w:rFonts w:eastAsia="Calibri"/>
    </w:rPr>
  </w:style>
  <w:style w:type="paragraph" w:customStyle="1" w:styleId="TagLine1">
    <w:name w:val="Tag Line"/>
    <w:basedOn w:val="Normal"/>
    <w:next w:val="FullText0"/>
    <w:uiPriority w:val="99"/>
    <w:qFormat/>
    <w:rsid w:val="00127BEC"/>
    <w:rPr>
      <w:rFonts w:eastAsia="Times New Roman"/>
      <w:b/>
      <w:sz w:val="28"/>
    </w:rPr>
  </w:style>
  <w:style w:type="paragraph" w:customStyle="1" w:styleId="Card6pt">
    <w:name w:val="Card 6pt"/>
    <w:basedOn w:val="Normal"/>
    <w:uiPriority w:val="99"/>
    <w:qFormat/>
    <w:rsid w:val="00127BEC"/>
    <w:pPr>
      <w:ind w:left="288" w:right="288"/>
    </w:pPr>
    <w:rPr>
      <w:rFonts w:eastAsia="Calibri"/>
      <w:color w:val="000000"/>
      <w:sz w:val="12"/>
      <w:szCs w:val="20"/>
    </w:rPr>
  </w:style>
  <w:style w:type="paragraph" w:customStyle="1" w:styleId="StyleHeading2LatinArialMT13pt">
    <w:name w:val="Style Heading 2 + (Latin) ArialMT 13 pt"/>
    <w:basedOn w:val="Heading2"/>
    <w:next w:val="Heading2"/>
    <w:uiPriority w:val="99"/>
    <w:qFormat/>
    <w:rsid w:val="00127BEC"/>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27BE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27BEC"/>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27BE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27BEC"/>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127BEC"/>
    <w:rPr>
      <w:rFonts w:ascii="Times New Roman" w:hAnsi="Times New Roman" w:cs="Times New Roman"/>
    </w:rPr>
  </w:style>
  <w:style w:type="paragraph" w:customStyle="1" w:styleId="font-null">
    <w:name w:val="font-null"/>
    <w:basedOn w:val="Normal"/>
    <w:uiPriority w:val="99"/>
    <w:qFormat/>
    <w:rsid w:val="00127BEC"/>
    <w:pPr>
      <w:spacing w:before="100" w:beforeAutospacing="1" w:after="100" w:afterAutospacing="1"/>
    </w:pPr>
    <w:rPr>
      <w:rFonts w:eastAsia="Times New Roman"/>
    </w:rPr>
  </w:style>
  <w:style w:type="paragraph" w:customStyle="1" w:styleId="rteindent1">
    <w:name w:val="rteindent1"/>
    <w:basedOn w:val="Normal"/>
    <w:uiPriority w:val="99"/>
    <w:qFormat/>
    <w:rsid w:val="00127BEC"/>
    <w:pPr>
      <w:spacing w:before="100" w:beforeAutospacing="1" w:after="100" w:afterAutospacing="1"/>
    </w:pPr>
    <w:rPr>
      <w:rFonts w:eastAsia="Times New Roman"/>
    </w:rPr>
  </w:style>
  <w:style w:type="paragraph" w:customStyle="1" w:styleId="introduction">
    <w:name w:val="introduction"/>
    <w:basedOn w:val="Normal"/>
    <w:uiPriority w:val="99"/>
    <w:qFormat/>
    <w:rsid w:val="00127BEC"/>
    <w:pPr>
      <w:spacing w:before="100" w:beforeAutospacing="1" w:after="100" w:afterAutospacing="1"/>
    </w:pPr>
    <w:rPr>
      <w:rFonts w:eastAsia="Times New Roman"/>
    </w:rPr>
  </w:style>
  <w:style w:type="paragraph" w:customStyle="1" w:styleId="featuretitle">
    <w:name w:val="feature_title"/>
    <w:basedOn w:val="Normal"/>
    <w:uiPriority w:val="99"/>
    <w:qFormat/>
    <w:rsid w:val="00127BEC"/>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127BEC"/>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127BEC"/>
    <w:pPr>
      <w:spacing w:before="100" w:beforeAutospacing="1" w:after="100" w:afterAutospacing="1"/>
    </w:pPr>
    <w:rPr>
      <w:rFonts w:eastAsia="Times New Roman"/>
    </w:rPr>
  </w:style>
  <w:style w:type="paragraph" w:customStyle="1" w:styleId="class">
    <w:name w:val="class"/>
    <w:basedOn w:val="Normal"/>
    <w:uiPriority w:val="99"/>
    <w:qFormat/>
    <w:rsid w:val="00127BEC"/>
    <w:pPr>
      <w:spacing w:before="100" w:beforeAutospacing="1" w:after="100" w:afterAutospacing="1"/>
    </w:pPr>
    <w:rPr>
      <w:rFonts w:eastAsia="Times New Roman"/>
    </w:rPr>
  </w:style>
  <w:style w:type="character" w:customStyle="1" w:styleId="blocktitleChar0">
    <w:name w:val="block title Char"/>
    <w:link w:val="blocktitle3"/>
    <w:locked/>
    <w:rsid w:val="00127BEC"/>
    <w:rPr>
      <w:rFonts w:ascii="Calibri" w:eastAsia="Calibri" w:hAnsi="Calibri" w:cs="Calibri"/>
      <w:b/>
      <w:caps/>
      <w:sz w:val="28"/>
      <w:szCs w:val="28"/>
      <w:lang w:val="es-ES"/>
    </w:rPr>
  </w:style>
  <w:style w:type="paragraph" w:customStyle="1" w:styleId="text-textbodyhoustontexttext-dateline">
    <w:name w:val="text-textbody houstontext text-dateline"/>
    <w:basedOn w:val="Normal"/>
    <w:uiPriority w:val="99"/>
    <w:qFormat/>
    <w:rsid w:val="00127BEC"/>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127BEC"/>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127BE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27BEC"/>
    <w:pPr>
      <w:numPr>
        <w:numId w:val="0"/>
      </w:numPr>
    </w:pPr>
    <w:rPr>
      <w:rFonts w:ascii="Georgia" w:eastAsia="SimSun" w:hAnsi="Georgia" w:cstheme="minorBidi"/>
      <w:b/>
      <w:bCs/>
      <w:sz w:val="24"/>
    </w:rPr>
  </w:style>
  <w:style w:type="paragraph" w:customStyle="1" w:styleId="Caption2">
    <w:name w:val="Caption2"/>
    <w:basedOn w:val="Normal"/>
    <w:uiPriority w:val="99"/>
    <w:qFormat/>
    <w:rsid w:val="00127BEC"/>
    <w:pPr>
      <w:spacing w:before="100" w:beforeAutospacing="1" w:after="100" w:afterAutospacing="1"/>
    </w:pPr>
    <w:rPr>
      <w:rFonts w:eastAsia="Times New Roman"/>
    </w:rPr>
  </w:style>
  <w:style w:type="character" w:customStyle="1" w:styleId="MTDisplayEquationChar">
    <w:name w:val="MTDisplayEquation Char"/>
    <w:link w:val="MTDisplayEquation"/>
    <w:locked/>
    <w:rsid w:val="00127BE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27BEC"/>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27BEC"/>
    <w:pPr>
      <w:jc w:val="center"/>
    </w:pPr>
    <w:rPr>
      <w:rFonts w:ascii="Book Antiqua" w:eastAsia="Times New Roman" w:hAnsi="Book Antiqua"/>
      <w:b/>
      <w:sz w:val="28"/>
    </w:rPr>
  </w:style>
  <w:style w:type="paragraph" w:customStyle="1" w:styleId="Caption3">
    <w:name w:val="Caption3"/>
    <w:basedOn w:val="Normal"/>
    <w:uiPriority w:val="99"/>
    <w:qFormat/>
    <w:rsid w:val="00127BEC"/>
    <w:pPr>
      <w:spacing w:before="100" w:beforeAutospacing="1" w:after="100" w:afterAutospacing="1"/>
    </w:pPr>
    <w:rPr>
      <w:rFonts w:eastAsia="Times New Roman"/>
    </w:rPr>
  </w:style>
  <w:style w:type="paragraph" w:customStyle="1" w:styleId="body-12-5">
    <w:name w:val="body-12-5"/>
    <w:basedOn w:val="Normal"/>
    <w:uiPriority w:val="99"/>
    <w:qFormat/>
    <w:rsid w:val="00127BEC"/>
    <w:pPr>
      <w:spacing w:before="100" w:beforeAutospacing="1" w:after="100" w:afterAutospacing="1"/>
    </w:pPr>
    <w:rPr>
      <w:rFonts w:eastAsia="Times New Roman"/>
    </w:rPr>
  </w:style>
  <w:style w:type="paragraph" w:customStyle="1" w:styleId="infuse">
    <w:name w:val="infuse"/>
    <w:basedOn w:val="Normal"/>
    <w:uiPriority w:val="99"/>
    <w:qFormat/>
    <w:rsid w:val="00127BEC"/>
    <w:pPr>
      <w:spacing w:before="100" w:beforeAutospacing="1" w:after="100" w:afterAutospacing="1"/>
    </w:pPr>
    <w:rPr>
      <w:rFonts w:eastAsia="Times New Roman"/>
    </w:rPr>
  </w:style>
  <w:style w:type="paragraph" w:customStyle="1" w:styleId="fontreg">
    <w:name w:val="font_reg"/>
    <w:basedOn w:val="Normal"/>
    <w:uiPriority w:val="99"/>
    <w:qFormat/>
    <w:rsid w:val="00127BEC"/>
    <w:pPr>
      <w:spacing w:before="100" w:beforeAutospacing="1" w:after="100" w:afterAutospacing="1"/>
    </w:pPr>
    <w:rPr>
      <w:rFonts w:eastAsia="Times New Roman"/>
    </w:rPr>
  </w:style>
  <w:style w:type="paragraph" w:customStyle="1" w:styleId="CITEF3">
    <w:name w:val="CITE F3"/>
    <w:uiPriority w:val="99"/>
    <w:qFormat/>
    <w:rsid w:val="00127BEC"/>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27BE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27BE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27BE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27BEC"/>
    <w:pPr>
      <w:spacing w:after="200"/>
    </w:pPr>
    <w:rPr>
      <w:rFonts w:ascii="Calibri" w:eastAsia="Calibri" w:hAnsi="Calibri" w:cs="Times New Roman"/>
      <w:sz w:val="20"/>
      <w:szCs w:val="20"/>
      <w:u w:val="single"/>
    </w:rPr>
  </w:style>
  <w:style w:type="paragraph" w:customStyle="1" w:styleId="FreeFormA">
    <w:name w:val="Free Form A"/>
    <w:autoRedefine/>
    <w:uiPriority w:val="99"/>
    <w:qFormat/>
    <w:rsid w:val="00127BEC"/>
    <w:pPr>
      <w:spacing w:line="276" w:lineRule="auto"/>
    </w:pPr>
    <w:rPr>
      <w:rFonts w:ascii="Helvetica" w:eastAsia="ヒラギノ角ゴ Pro W3" w:hAnsi="Helvetica" w:cs="Times New Roman"/>
      <w:color w:val="000000"/>
      <w:szCs w:val="22"/>
      <w:lang w:eastAsia="zh-CN" w:bidi="he-IL"/>
    </w:rPr>
  </w:style>
  <w:style w:type="paragraph" w:customStyle="1" w:styleId="subheader">
    <w:name w:val="subheader"/>
    <w:basedOn w:val="Normal"/>
    <w:uiPriority w:val="99"/>
    <w:qFormat/>
    <w:rsid w:val="00127BEC"/>
    <w:pPr>
      <w:spacing w:before="100" w:beforeAutospacing="1" w:after="100" w:afterAutospacing="1"/>
    </w:pPr>
    <w:rPr>
      <w:rFonts w:eastAsia="Times New Roman"/>
    </w:rPr>
  </w:style>
  <w:style w:type="paragraph" w:customStyle="1" w:styleId="firstletter">
    <w:name w:val="firstletter"/>
    <w:basedOn w:val="Normal"/>
    <w:uiPriority w:val="99"/>
    <w:qFormat/>
    <w:rsid w:val="00127BEC"/>
    <w:pPr>
      <w:spacing w:before="100" w:beforeAutospacing="1" w:after="100" w:afterAutospacing="1"/>
    </w:pPr>
    <w:rPr>
      <w:rFonts w:eastAsia="Times New Roman"/>
    </w:rPr>
  </w:style>
  <w:style w:type="paragraph" w:customStyle="1" w:styleId="H1numbered">
    <w:name w:val="H1 numbered"/>
    <w:basedOn w:val="Normal"/>
    <w:uiPriority w:val="99"/>
    <w:qFormat/>
    <w:rsid w:val="00127BEC"/>
    <w:pPr>
      <w:pageBreakBefore/>
      <w:widowControl w:val="0"/>
      <w:numPr>
        <w:numId w:val="3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27BEC"/>
    <w:pPr>
      <w:widowControl w:val="0"/>
      <w:numPr>
        <w:ilvl w:val="1"/>
        <w:numId w:val="3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27BEC"/>
    <w:pPr>
      <w:spacing w:before="100" w:beforeAutospacing="1" w:after="100" w:afterAutospacing="1"/>
    </w:pPr>
    <w:rPr>
      <w:rFonts w:eastAsia="Times New Roman"/>
    </w:rPr>
  </w:style>
  <w:style w:type="paragraph" w:customStyle="1" w:styleId="image-caption">
    <w:name w:val="image-caption"/>
    <w:basedOn w:val="Normal"/>
    <w:uiPriority w:val="99"/>
    <w:qFormat/>
    <w:rsid w:val="00127BEC"/>
    <w:pPr>
      <w:spacing w:before="100" w:beforeAutospacing="1" w:after="100" w:afterAutospacing="1"/>
    </w:pPr>
    <w:rPr>
      <w:rFonts w:eastAsia="Times New Roman"/>
    </w:rPr>
  </w:style>
  <w:style w:type="paragraph" w:customStyle="1" w:styleId="imagecontain">
    <w:name w:val="imagecontain"/>
    <w:basedOn w:val="Normal"/>
    <w:uiPriority w:val="99"/>
    <w:qFormat/>
    <w:rsid w:val="00127BEC"/>
    <w:pPr>
      <w:spacing w:before="100" w:beforeAutospacing="1" w:after="100" w:afterAutospacing="1"/>
    </w:pPr>
    <w:rPr>
      <w:rFonts w:eastAsia="Times New Roman"/>
    </w:rPr>
  </w:style>
  <w:style w:type="paragraph" w:customStyle="1" w:styleId="CM62">
    <w:name w:val="CM62"/>
    <w:basedOn w:val="Normal"/>
    <w:next w:val="Normal"/>
    <w:uiPriority w:val="99"/>
    <w:qFormat/>
    <w:rsid w:val="00127BEC"/>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27BEC"/>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27BEC"/>
    <w:pPr>
      <w:widowControl w:val="0"/>
      <w:spacing w:after="63" w:line="240" w:lineRule="auto"/>
    </w:pPr>
    <w:rPr>
      <w:rFonts w:ascii="Arial" w:eastAsia="Times New Roman" w:hAnsi="Arial" w:cs="Times New Roman"/>
    </w:rPr>
  </w:style>
  <w:style w:type="paragraph" w:customStyle="1" w:styleId="CM35">
    <w:name w:val="CM35"/>
    <w:basedOn w:val="Default"/>
    <w:next w:val="Default"/>
    <w:uiPriority w:val="99"/>
    <w:qFormat/>
    <w:rsid w:val="00127BEC"/>
    <w:pPr>
      <w:widowControl w:val="0"/>
      <w:spacing w:after="0" w:line="228" w:lineRule="atLeast"/>
    </w:pPr>
    <w:rPr>
      <w:rFonts w:ascii="Showcard Gothic" w:eastAsia="Times New Roman" w:hAnsi="Showcard Gothic" w:cs="Times New Roman"/>
    </w:rPr>
  </w:style>
  <w:style w:type="paragraph" w:customStyle="1" w:styleId="CM60">
    <w:name w:val="CM60"/>
    <w:basedOn w:val="Default"/>
    <w:next w:val="Default"/>
    <w:uiPriority w:val="99"/>
    <w:qFormat/>
    <w:rsid w:val="00127BEC"/>
    <w:pPr>
      <w:widowControl w:val="0"/>
      <w:spacing w:after="0" w:line="228" w:lineRule="atLeast"/>
    </w:pPr>
    <w:rPr>
      <w:rFonts w:ascii="Showcard Gothic" w:eastAsia="Times New Roman" w:hAnsi="Showcard Gothic" w:cs="Times New Roman"/>
    </w:rPr>
  </w:style>
  <w:style w:type="character" w:customStyle="1" w:styleId="StylecardCharCharChar11ptChar">
    <w:name w:val="Style card Char Char Char + 11 pt Char"/>
    <w:link w:val="StylecardCharCharChar11pt"/>
    <w:locked/>
    <w:rsid w:val="00127BEC"/>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27BEC"/>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27BE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27BEC"/>
    <w:pPr>
      <w:widowControl/>
      <w:autoSpaceDE w:val="0"/>
      <w:autoSpaceDN w:val="0"/>
      <w:adjustRightInd w:val="0"/>
      <w:ind w:left="432"/>
      <w:jc w:val="both"/>
    </w:pPr>
    <w:rPr>
      <w:sz w:val="24"/>
      <w:lang w:val="x-none" w:eastAsia="x-none"/>
    </w:rPr>
  </w:style>
  <w:style w:type="character" w:customStyle="1" w:styleId="StyleCards11ptUnderlineChar">
    <w:name w:val="Style Cards + 11 pt Underline Char"/>
    <w:link w:val="StyleCards11ptUnderline"/>
    <w:locked/>
    <w:rsid w:val="00127BE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27BEC"/>
    <w:pPr>
      <w:widowControl/>
      <w:autoSpaceDE w:val="0"/>
      <w:autoSpaceDN w:val="0"/>
      <w:adjustRightInd w:val="0"/>
      <w:ind w:left="432"/>
      <w:jc w:val="both"/>
    </w:pPr>
    <w:rPr>
      <w:sz w:val="24"/>
      <w:szCs w:val="20"/>
      <w:u w:val="single"/>
      <w:lang w:val="x-none" w:eastAsia="x-none"/>
    </w:rPr>
  </w:style>
  <w:style w:type="character" w:customStyle="1" w:styleId="StyleCards11ptBoldUnderlineChar">
    <w:name w:val="Style Cards + 11 pt Bold Underline Char"/>
    <w:link w:val="StyleCards11ptBoldUnderline"/>
    <w:locked/>
    <w:rsid w:val="00127BE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27BEC"/>
    <w:pPr>
      <w:widowControl/>
      <w:autoSpaceDE w:val="0"/>
      <w:autoSpaceDN w:val="0"/>
      <w:adjustRightInd w:val="0"/>
      <w:ind w:left="432"/>
      <w:jc w:val="both"/>
    </w:pPr>
    <w:rPr>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27BE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27BEC"/>
    <w:pPr>
      <w:widowControl/>
      <w:pBdr>
        <w:top w:val="single" w:sz="4" w:space="0" w:color="auto"/>
        <w:left w:val="single" w:sz="4" w:space="0" w:color="auto"/>
        <w:bottom w:val="single" w:sz="4" w:space="0" w:color="auto"/>
        <w:right w:val="single" w:sz="4" w:space="0" w:color="auto"/>
      </w:pBdr>
      <w:autoSpaceDE w:val="0"/>
      <w:autoSpaceDN w:val="0"/>
      <w:adjustRightInd w:val="0"/>
      <w:ind w:left="432"/>
      <w:jc w:val="both"/>
    </w:pPr>
    <w:rPr>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127BEC"/>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127BEC"/>
    <w:pPr>
      <w:tabs>
        <w:tab w:val="clear" w:pos="9450"/>
      </w:tabs>
    </w:pPr>
    <w:rPr>
      <w:rFonts w:ascii="Georgia" w:eastAsia="Times New Roman" w:hAnsi="Georgia" w:cstheme="minorBidi"/>
      <w:sz w:val="24"/>
      <w:lang w:val="x-none" w:eastAsia="x-none"/>
    </w:rPr>
  </w:style>
  <w:style w:type="character" w:customStyle="1" w:styleId="NormalFontChar">
    <w:name w:val="Normal Font Char"/>
    <w:link w:val="NormalFont"/>
    <w:locked/>
    <w:rsid w:val="00127BEC"/>
    <w:rPr>
      <w:rFonts w:ascii="Times New Roman" w:eastAsia="Times New Roman" w:hAnsi="Times New Roman" w:cs="Times New Roman"/>
      <w:sz w:val="20"/>
      <w:szCs w:val="20"/>
    </w:rPr>
  </w:style>
  <w:style w:type="paragraph" w:customStyle="1" w:styleId="NormalFont">
    <w:name w:val="Normal Font"/>
    <w:link w:val="NormalFontChar"/>
    <w:qFormat/>
    <w:rsid w:val="00127BEC"/>
    <w:rPr>
      <w:rFonts w:ascii="Times New Roman" w:eastAsia="Times New Roman" w:hAnsi="Times New Roman" w:cs="Times New Roman"/>
      <w:sz w:val="20"/>
      <w:szCs w:val="20"/>
    </w:rPr>
  </w:style>
  <w:style w:type="paragraph" w:customStyle="1" w:styleId="StyleSmall11pt">
    <w:name w:val="Style Small + 11 pt"/>
    <w:uiPriority w:val="99"/>
    <w:qFormat/>
    <w:rsid w:val="00127BEC"/>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27BE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27BEC"/>
    <w:rPr>
      <w:u w:val="single"/>
      <w:lang w:val="x-none" w:eastAsia="x-none"/>
    </w:rPr>
  </w:style>
  <w:style w:type="character" w:customStyle="1" w:styleId="StyleNormalFont11ptBoldUnderlineChar">
    <w:name w:val="Style Normal Font + 11 pt Bold Underline Char"/>
    <w:link w:val="StyleNormalFont11ptBoldUnderline"/>
    <w:locked/>
    <w:rsid w:val="00127BE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27BEC"/>
    <w:rPr>
      <w:b/>
      <w:bCs/>
      <w:u w:val="single"/>
      <w:lang w:val="x-none" w:eastAsia="x-none"/>
    </w:rPr>
  </w:style>
  <w:style w:type="paragraph" w:customStyle="1" w:styleId="formatvorlage2">
    <w:name w:val="formatvorlage2"/>
    <w:basedOn w:val="Normal"/>
    <w:uiPriority w:val="99"/>
    <w:qFormat/>
    <w:rsid w:val="00127BEC"/>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127BE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27BEC"/>
    <w:pPr>
      <w:widowControl/>
      <w:ind w:left="0"/>
      <w:jc w:val="center"/>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locked/>
    <w:rsid w:val="00127BE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27BEC"/>
    <w:pPr>
      <w:widowControl/>
      <w:ind w:left="0"/>
      <w:jc w:val="center"/>
      <w:outlineLvl w:val="9"/>
    </w:pPr>
    <w:rPr>
      <w:rFonts w:ascii="Georgia" w:eastAsia="Times New Roman" w:hAnsi="Georgia"/>
      <w:b w:val="0"/>
      <w:lang w:val="x-none" w:eastAsia="x-none"/>
    </w:rPr>
  </w:style>
  <w:style w:type="paragraph" w:customStyle="1" w:styleId="deck">
    <w:name w:val="deck"/>
    <w:basedOn w:val="Normal"/>
    <w:uiPriority w:val="99"/>
    <w:qFormat/>
    <w:rsid w:val="00127BEC"/>
    <w:pPr>
      <w:spacing w:before="100" w:beforeAutospacing="1" w:after="100" w:afterAutospacing="1"/>
    </w:pPr>
    <w:rPr>
      <w:rFonts w:eastAsia="Times New Roman"/>
    </w:rPr>
  </w:style>
  <w:style w:type="paragraph" w:customStyle="1" w:styleId="i1">
    <w:name w:val="i1"/>
    <w:basedOn w:val="Normal"/>
    <w:uiPriority w:val="99"/>
    <w:qFormat/>
    <w:rsid w:val="00127BEC"/>
    <w:pPr>
      <w:spacing w:before="100" w:beforeAutospacing="1" w:after="100" w:afterAutospacing="1"/>
    </w:pPr>
    <w:rPr>
      <w:rFonts w:eastAsia="Times New Roman"/>
    </w:rPr>
  </w:style>
  <w:style w:type="paragraph" w:customStyle="1" w:styleId="question">
    <w:name w:val="question"/>
    <w:basedOn w:val="Normal"/>
    <w:uiPriority w:val="99"/>
    <w:qFormat/>
    <w:rsid w:val="00127BEC"/>
    <w:pPr>
      <w:spacing w:before="100" w:beforeAutospacing="1" w:after="100" w:afterAutospacing="1"/>
    </w:pPr>
    <w:rPr>
      <w:rFonts w:eastAsia="Times New Roman"/>
    </w:rPr>
  </w:style>
  <w:style w:type="paragraph" w:customStyle="1" w:styleId="bodycopy">
    <w:name w:val="bodycopy"/>
    <w:basedOn w:val="Normal"/>
    <w:uiPriority w:val="99"/>
    <w:qFormat/>
    <w:rsid w:val="00127BEC"/>
    <w:pPr>
      <w:spacing w:before="100" w:beforeAutospacing="1" w:after="100" w:afterAutospacing="1"/>
    </w:pPr>
    <w:rPr>
      <w:rFonts w:eastAsia="Times New Roman"/>
    </w:rPr>
  </w:style>
  <w:style w:type="paragraph" w:customStyle="1" w:styleId="Fifth">
    <w:name w:val="Fifth"/>
    <w:basedOn w:val="Normal"/>
    <w:link w:val="FifthChar"/>
    <w:qFormat/>
    <w:rsid w:val="00127BEC"/>
    <w:rPr>
      <w:rFonts w:eastAsia="Calibri"/>
    </w:rPr>
  </w:style>
  <w:style w:type="paragraph" w:customStyle="1" w:styleId="NoteLevel22">
    <w:name w:val="Note Level 22"/>
    <w:basedOn w:val="Normal"/>
    <w:next w:val="Normal"/>
    <w:uiPriority w:val="99"/>
    <w:qFormat/>
    <w:rsid w:val="00127BEC"/>
    <w:pPr>
      <w:keepNext/>
      <w:ind w:left="288" w:right="288"/>
    </w:pPr>
    <w:rPr>
      <w:rFonts w:eastAsia="MS Gothic"/>
      <w:szCs w:val="20"/>
    </w:rPr>
  </w:style>
  <w:style w:type="paragraph" w:customStyle="1" w:styleId="svarticle">
    <w:name w:val="svarticle"/>
    <w:basedOn w:val="Normal"/>
    <w:uiPriority w:val="99"/>
    <w:qFormat/>
    <w:rsid w:val="00127BEC"/>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127BEC"/>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127BEC"/>
    <w:pPr>
      <w:spacing w:before="100" w:beforeAutospacing="1" w:after="100" w:afterAutospacing="1"/>
    </w:pPr>
  </w:style>
  <w:style w:type="paragraph" w:customStyle="1" w:styleId="graf">
    <w:name w:val="graf"/>
    <w:basedOn w:val="Normal"/>
    <w:uiPriority w:val="99"/>
    <w:qFormat/>
    <w:rsid w:val="00127BEC"/>
    <w:pPr>
      <w:spacing w:before="100" w:beforeAutospacing="1" w:after="100" w:afterAutospacing="1"/>
    </w:pPr>
  </w:style>
  <w:style w:type="paragraph" w:customStyle="1" w:styleId="column">
    <w:name w:val="column"/>
    <w:basedOn w:val="Normal"/>
    <w:uiPriority w:val="99"/>
    <w:qFormat/>
    <w:rsid w:val="00127BEC"/>
    <w:pPr>
      <w:spacing w:before="100" w:beforeAutospacing="1" w:after="100" w:afterAutospacing="1"/>
    </w:pPr>
  </w:style>
  <w:style w:type="paragraph" w:customStyle="1" w:styleId="recirc-container">
    <w:name w:val="recirc-container"/>
    <w:basedOn w:val="Normal"/>
    <w:uiPriority w:val="99"/>
    <w:qFormat/>
    <w:rsid w:val="00127BEC"/>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127BEC"/>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127BEC"/>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127BEC"/>
    <w:pPr>
      <w:spacing w:before="100" w:beforeAutospacing="1" w:after="100" w:afterAutospacing="1"/>
    </w:pPr>
    <w:rPr>
      <w:rFonts w:ascii="Times New Roman" w:hAnsi="Times New Roman" w:cs="Times New Roman"/>
    </w:rPr>
  </w:style>
  <w:style w:type="character" w:customStyle="1" w:styleId="cardchar00">
    <w:name w:val="cardchar0"/>
    <w:basedOn w:val="DefaultParagraphFont"/>
    <w:rsid w:val="00127BEC"/>
  </w:style>
  <w:style w:type="paragraph" w:customStyle="1" w:styleId="StyleHeading4UnderlinedsmalltextGaramond">
    <w:name w:val="Style Heading 4Underlinedsmall text + Garamond"/>
    <w:basedOn w:val="Normal"/>
    <w:link w:val="StyleHeading4UnderlinedsmalltextGaramondChar"/>
    <w:qFormat/>
    <w:rsid w:val="00127BEC"/>
  </w:style>
  <w:style w:type="character" w:customStyle="1" w:styleId="StyleHeading4UnderlinedsmalltextGaramondChar">
    <w:name w:val="Style Heading 4Underlinedsmall text + Garamond Char"/>
    <w:link w:val="StyleHeading4UnderlinedsmalltextGaramond"/>
    <w:locked/>
    <w:rsid w:val="00127BEC"/>
    <w:rPr>
      <w:rFonts w:ascii="Calibri" w:hAnsi="Calibri" w:cs="Calibri"/>
      <w:sz w:val="22"/>
    </w:rPr>
  </w:style>
  <w:style w:type="character" w:customStyle="1" w:styleId="Heading5Char2">
    <w:name w:val="Heading 5 Char2"/>
    <w:rsid w:val="00127BEC"/>
    <w:rPr>
      <w:rFonts w:ascii="Bell MT" w:eastAsia="Times New Roman" w:hAnsi="Bell MT" w:hint="default"/>
      <w:bCs/>
      <w:iCs/>
      <w:sz w:val="10"/>
      <w:szCs w:val="26"/>
    </w:rPr>
  </w:style>
  <w:style w:type="character" w:customStyle="1" w:styleId="Style2CharChar">
    <w:name w:val="Style2 Char Char"/>
    <w:rsid w:val="00127BEC"/>
    <w:rPr>
      <w:u w:val="thick"/>
      <w:lang w:val="en-US" w:eastAsia="en-US" w:bidi="ar-SA"/>
    </w:rPr>
  </w:style>
  <w:style w:type="character" w:customStyle="1" w:styleId="authordate1">
    <w:name w:val="authordate"/>
    <w:rsid w:val="00127BEC"/>
  </w:style>
  <w:style w:type="character" w:customStyle="1" w:styleId="underline0">
    <w:name w:val="%underline"/>
    <w:qFormat/>
    <w:rsid w:val="00127BEC"/>
    <w:rPr>
      <w:rFonts w:ascii="Times New Roman" w:hAnsi="Times New Roman" w:cs="Times New Roman" w:hint="default"/>
      <w:strike w:val="0"/>
      <w:dstrike w:val="0"/>
      <w:sz w:val="16"/>
      <w:u w:val="none"/>
      <w:effect w:val="none"/>
    </w:rPr>
  </w:style>
  <w:style w:type="character" w:customStyle="1" w:styleId="UnderlinedCharChar0">
    <w:name w:val="Underlined Char Char"/>
    <w:rsid w:val="00127BEC"/>
    <w:rPr>
      <w:rFonts w:ascii="Garamond" w:hAnsi="Garamond" w:hint="default"/>
      <w:szCs w:val="28"/>
      <w:u w:val="single"/>
      <w:lang w:val="en-US" w:eastAsia="en-US" w:bidi="ar-SA"/>
    </w:rPr>
  </w:style>
  <w:style w:type="character" w:customStyle="1" w:styleId="slug-doi">
    <w:name w:val="slug-doi"/>
    <w:basedOn w:val="DefaultParagraphFont"/>
    <w:rsid w:val="00127BEC"/>
  </w:style>
  <w:style w:type="character" w:customStyle="1" w:styleId="af">
    <w:name w:val="af"/>
    <w:basedOn w:val="DefaultParagraphFont"/>
    <w:rsid w:val="00127BEC"/>
  </w:style>
  <w:style w:type="character" w:customStyle="1" w:styleId="ab0">
    <w:name w:val="ab"/>
    <w:basedOn w:val="DefaultParagraphFont"/>
    <w:rsid w:val="00127BEC"/>
  </w:style>
  <w:style w:type="character" w:customStyle="1" w:styleId="em">
    <w:name w:val="em"/>
    <w:basedOn w:val="DefaultParagraphFont"/>
    <w:rsid w:val="00127BEC"/>
  </w:style>
  <w:style w:type="character" w:customStyle="1" w:styleId="au">
    <w:name w:val="au"/>
    <w:basedOn w:val="DefaultParagraphFont"/>
    <w:rsid w:val="00127BEC"/>
  </w:style>
  <w:style w:type="character" w:customStyle="1" w:styleId="ti">
    <w:name w:val="ti"/>
    <w:basedOn w:val="DefaultParagraphFont"/>
    <w:rsid w:val="00127BEC"/>
  </w:style>
  <w:style w:type="character" w:customStyle="1" w:styleId="subheadblue">
    <w:name w:val="subhead_blue"/>
    <w:basedOn w:val="DefaultParagraphFont"/>
    <w:rsid w:val="00127BEC"/>
  </w:style>
  <w:style w:type="character" w:customStyle="1" w:styleId="affiliation">
    <w:name w:val="affiliation"/>
    <w:basedOn w:val="DefaultParagraphFont"/>
    <w:rsid w:val="00127BEC"/>
  </w:style>
  <w:style w:type="character" w:customStyle="1" w:styleId="slug-doi-wrapper">
    <w:name w:val="slug-doi-wrapper"/>
    <w:basedOn w:val="DefaultParagraphFont"/>
    <w:rsid w:val="00127BEC"/>
  </w:style>
  <w:style w:type="character" w:customStyle="1" w:styleId="slug-metadata-noteahead-of-print">
    <w:name w:val="slug-metadata-note ahead-of-print"/>
    <w:basedOn w:val="DefaultParagraphFont"/>
    <w:rsid w:val="00127BEC"/>
  </w:style>
  <w:style w:type="character" w:customStyle="1" w:styleId="slug-ahead-of-print-date">
    <w:name w:val="slug-ahead-of-print-date"/>
    <w:basedOn w:val="DefaultParagraphFont"/>
    <w:rsid w:val="00127BEC"/>
  </w:style>
  <w:style w:type="character" w:customStyle="1" w:styleId="berief">
    <w:name w:val="berief"/>
    <w:rsid w:val="00127BEC"/>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rsid w:val="00127BEC"/>
    <w:rPr>
      <w:rFonts w:ascii="Times New Roman" w:hAnsi="Times New Roman" w:cs="Times New Roman" w:hint="default"/>
      <w:b/>
      <w:bCs w:val="0"/>
      <w:sz w:val="20"/>
      <w:u w:val="single"/>
    </w:rPr>
  </w:style>
  <w:style w:type="character" w:customStyle="1" w:styleId="F7-SmallFont">
    <w:name w:val="F7 - Small Font"/>
    <w:rsid w:val="00127BEC"/>
    <w:rPr>
      <w:rFonts w:ascii="Times New Roman" w:hAnsi="Times New Roman" w:cs="Times New Roman" w:hint="default"/>
      <w:sz w:val="14"/>
    </w:rPr>
  </w:style>
  <w:style w:type="character" w:customStyle="1" w:styleId="Card-Underline">
    <w:name w:val="Card - Underline"/>
    <w:rsid w:val="00127BEC"/>
    <w:rPr>
      <w:rFonts w:ascii="Times New Roman" w:hAnsi="Times New Roman" w:cs="Times New Roman" w:hint="default"/>
      <w:u w:val="single"/>
    </w:rPr>
  </w:style>
  <w:style w:type="character" w:customStyle="1" w:styleId="BoldText10pt">
    <w:name w:val="Bold Text 10 pt"/>
    <w:rsid w:val="00127BE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27BEC"/>
  </w:style>
  <w:style w:type="character" w:customStyle="1" w:styleId="SC4208902">
    <w:name w:val="SC.4.208902"/>
    <w:rsid w:val="00127BEC"/>
    <w:rPr>
      <w:rFonts w:ascii="Century" w:hAnsi="Century" w:cs="Century" w:hint="default"/>
      <w:color w:val="000000"/>
      <w:sz w:val="22"/>
      <w:szCs w:val="22"/>
    </w:rPr>
  </w:style>
  <w:style w:type="character" w:customStyle="1" w:styleId="SC4208915">
    <w:name w:val="SC.4.208915"/>
    <w:rsid w:val="00127BEC"/>
    <w:rPr>
      <w:rFonts w:ascii="Century" w:hAnsi="Century" w:cs="Century" w:hint="default"/>
      <w:color w:val="000000"/>
      <w:sz w:val="13"/>
      <w:szCs w:val="13"/>
    </w:rPr>
  </w:style>
  <w:style w:type="character" w:customStyle="1" w:styleId="SC273764">
    <w:name w:val="SC.2.73764"/>
    <w:rsid w:val="00127BEC"/>
    <w:rPr>
      <w:rFonts w:ascii="Century" w:hAnsi="Century" w:cs="Century" w:hint="default"/>
      <w:color w:val="000000"/>
      <w:sz w:val="72"/>
      <w:szCs w:val="72"/>
    </w:rPr>
  </w:style>
  <w:style w:type="character" w:customStyle="1" w:styleId="SC273779">
    <w:name w:val="SC.2.73779"/>
    <w:rsid w:val="00127BEC"/>
    <w:rPr>
      <w:rFonts w:ascii="Century" w:hAnsi="Century" w:cs="Century" w:hint="default"/>
      <w:color w:val="000000"/>
      <w:sz w:val="40"/>
      <w:szCs w:val="40"/>
    </w:rPr>
  </w:style>
  <w:style w:type="character" w:customStyle="1" w:styleId="SC273763">
    <w:name w:val="SC.2.73763"/>
    <w:rsid w:val="00127BEC"/>
    <w:rPr>
      <w:rFonts w:ascii="Century" w:hAnsi="Century" w:cs="Century" w:hint="default"/>
      <w:b/>
      <w:bCs/>
      <w:color w:val="000000"/>
    </w:rPr>
  </w:style>
  <w:style w:type="character" w:customStyle="1" w:styleId="SC4208910">
    <w:name w:val="SC.4.208910"/>
    <w:rsid w:val="00127BEC"/>
    <w:rPr>
      <w:rFonts w:ascii="Century" w:hAnsi="Century" w:cs="Century" w:hint="default"/>
      <w:color w:val="000000"/>
      <w:sz w:val="28"/>
      <w:szCs w:val="28"/>
    </w:rPr>
  </w:style>
  <w:style w:type="character" w:customStyle="1" w:styleId="SC4208911">
    <w:name w:val="SC.4.208911"/>
    <w:rsid w:val="00127BEC"/>
    <w:rPr>
      <w:rFonts w:ascii="Century" w:hAnsi="Century" w:cs="Century" w:hint="default"/>
      <w:color w:val="000000"/>
    </w:rPr>
  </w:style>
  <w:style w:type="character" w:customStyle="1" w:styleId="articlesubtitle">
    <w:name w:val="article_sub_title"/>
    <w:basedOn w:val="DefaultParagraphFont"/>
    <w:rsid w:val="00127BEC"/>
  </w:style>
  <w:style w:type="character" w:customStyle="1" w:styleId="newsdate2">
    <w:name w:val="news_date2"/>
    <w:basedOn w:val="DefaultParagraphFont"/>
    <w:rsid w:val="00127BEC"/>
  </w:style>
  <w:style w:type="character" w:customStyle="1" w:styleId="readarticleheader">
    <w:name w:val="readarticleheader"/>
    <w:basedOn w:val="DefaultParagraphFont"/>
    <w:rsid w:val="00127BEC"/>
  </w:style>
  <w:style w:type="character" w:customStyle="1" w:styleId="fource1">
    <w:name w:val="fource1"/>
    <w:rsid w:val="00127BEC"/>
    <w:rPr>
      <w:sz w:val="34"/>
      <w:szCs w:val="34"/>
    </w:rPr>
  </w:style>
  <w:style w:type="character" w:customStyle="1" w:styleId="LanguageStrikeChar">
    <w:name w:val="Language Strike Char"/>
    <w:rsid w:val="00127BEC"/>
    <w:rPr>
      <w:rFonts w:ascii="Arial Narrow" w:hAnsi="Arial Narrow" w:hint="default"/>
      <w:strike/>
      <w:szCs w:val="24"/>
      <w:lang w:val="en-US" w:eastAsia="en-US" w:bidi="ar-SA"/>
    </w:rPr>
  </w:style>
  <w:style w:type="character" w:customStyle="1" w:styleId="MicroTextChar1">
    <w:name w:val="MicroText Char1"/>
    <w:rsid w:val="00127BEC"/>
    <w:rPr>
      <w:rFonts w:ascii="Arial Narrow" w:hAnsi="Arial Narrow" w:hint="default"/>
      <w:sz w:val="12"/>
      <w:szCs w:val="24"/>
      <w:lang w:val="en-US" w:eastAsia="en-US" w:bidi="ar-SA"/>
    </w:rPr>
  </w:style>
  <w:style w:type="character" w:customStyle="1" w:styleId="DefaultPara">
    <w:name w:val="Default Para"/>
    <w:rsid w:val="00127BEC"/>
    <w:rPr>
      <w:sz w:val="20"/>
    </w:rPr>
  </w:style>
  <w:style w:type="character" w:customStyle="1" w:styleId="SYSHYPERTEXT">
    <w:name w:val="SYS_HYPERTEXT"/>
    <w:rsid w:val="00127BEC"/>
    <w:rPr>
      <w:color w:val="0000FF"/>
      <w:u w:val="single"/>
    </w:rPr>
  </w:style>
  <w:style w:type="character" w:customStyle="1" w:styleId="StyleTagTimesNewRomanChar">
    <w:name w:val="Style Tag + Times New Roman Char"/>
    <w:rsid w:val="00127BE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27BEC"/>
    <w:rPr>
      <w:rFonts w:ascii="Arial Narrow" w:hAnsi="Arial Narrow" w:cs="Arial" w:hint="default"/>
      <w:b/>
      <w:bCs/>
      <w:iCs/>
      <w:sz w:val="24"/>
      <w:szCs w:val="28"/>
      <w:lang w:val="en-US" w:eastAsia="en-US" w:bidi="ar-SA"/>
    </w:rPr>
  </w:style>
  <w:style w:type="character" w:customStyle="1" w:styleId="UnderliningCharChar">
    <w:name w:val="Underlining Char Char"/>
    <w:rsid w:val="00127BEC"/>
    <w:rPr>
      <w:rFonts w:ascii="Arial Narrow" w:hAnsi="Arial Narrow" w:hint="default"/>
      <w:szCs w:val="24"/>
      <w:u w:val="single"/>
      <w:lang w:val="en-US" w:eastAsia="en-US" w:bidi="ar-SA"/>
    </w:rPr>
  </w:style>
  <w:style w:type="character" w:customStyle="1" w:styleId="StyleArialNarrow12ptBold">
    <w:name w:val="Style Arial Narrow 12 pt Bold"/>
    <w:rsid w:val="00127BEC"/>
    <w:rPr>
      <w:rFonts w:ascii="Arial Narrow" w:hAnsi="Arial Narrow" w:hint="default"/>
      <w:b/>
      <w:bCs/>
      <w:sz w:val="24"/>
    </w:rPr>
  </w:style>
  <w:style w:type="character" w:customStyle="1" w:styleId="UnderlinedCharChar1">
    <w:name w:val="Underlined Char Char1"/>
    <w:rsid w:val="00127BEC"/>
    <w:rPr>
      <w:rFonts w:ascii="Bell MT" w:eastAsia="Times New Roman" w:hAnsi="Bell MT" w:hint="default"/>
      <w:bCs/>
      <w:iCs/>
      <w:sz w:val="22"/>
      <w:u w:val="single"/>
    </w:rPr>
  </w:style>
  <w:style w:type="character" w:customStyle="1" w:styleId="Heading2CharChar2">
    <w:name w:val="Heading 2 Char Char2"/>
    <w:rsid w:val="00127BEC"/>
    <w:rPr>
      <w:rFonts w:ascii="Arial" w:hAnsi="Arial" w:cs="Arial" w:hint="default"/>
      <w:b/>
      <w:bCs/>
      <w:iCs/>
      <w:sz w:val="22"/>
      <w:szCs w:val="28"/>
      <w:lang w:val="en-US" w:eastAsia="en-US" w:bidi="ar-SA"/>
    </w:rPr>
  </w:style>
  <w:style w:type="character" w:customStyle="1" w:styleId="BriefTitleChar">
    <w:name w:val="Brief Title Char"/>
    <w:basedOn w:val="DefaultParagraphFont"/>
    <w:rsid w:val="00127BEC"/>
    <w:rPr>
      <w:b/>
      <w:bCs w:val="0"/>
      <w:sz w:val="24"/>
      <w:szCs w:val="24"/>
      <w:u w:val="single"/>
      <w:lang w:val="en-US" w:eastAsia="en-US" w:bidi="ar-SA"/>
    </w:rPr>
  </w:style>
  <w:style w:type="character" w:customStyle="1" w:styleId="BriefTitle2Char">
    <w:name w:val="Brief Title 2 Char"/>
    <w:basedOn w:val="BriefTitleChar"/>
    <w:rsid w:val="00127BE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27BEC"/>
    <w:rPr>
      <w:rFonts w:ascii="Times New Roman" w:eastAsia="Times New Roman" w:hAnsi="Times New Roman" w:cs="Times New Roman" w:hint="default"/>
      <w:sz w:val="20"/>
      <w:szCs w:val="24"/>
      <w:u w:val="single"/>
      <w:lang w:val="en-US" w:eastAsia="en-US" w:bidi="ar-SA"/>
    </w:rPr>
  </w:style>
  <w:style w:type="character" w:customStyle="1" w:styleId="cross-head">
    <w:name w:val="cross-head"/>
    <w:rsid w:val="00127BEC"/>
  </w:style>
  <w:style w:type="character" w:customStyle="1" w:styleId="metaorigin">
    <w:name w:val="meta_origin"/>
    <w:rsid w:val="00127BEC"/>
  </w:style>
  <w:style w:type="character" w:customStyle="1" w:styleId="eminfo">
    <w:name w:val="eminfo"/>
    <w:rsid w:val="00127BEC"/>
  </w:style>
  <w:style w:type="character" w:customStyle="1" w:styleId="emhighlight">
    <w:name w:val="emhighlight"/>
    <w:rsid w:val="00127BEC"/>
  </w:style>
  <w:style w:type="character" w:customStyle="1" w:styleId="tkrname">
    <w:name w:val="tkrname"/>
    <w:rsid w:val="00127BEC"/>
  </w:style>
  <w:style w:type="character" w:customStyle="1" w:styleId="tkrchange">
    <w:name w:val="tkrchange"/>
    <w:rsid w:val="00127BEC"/>
  </w:style>
  <w:style w:type="character" w:customStyle="1" w:styleId="source-org">
    <w:name w:val="source-org"/>
    <w:rsid w:val="00127BEC"/>
  </w:style>
  <w:style w:type="character" w:customStyle="1" w:styleId="Style11ptBoldUnderline1">
    <w:name w:val="Style 11 pt Bold Underline1"/>
    <w:rsid w:val="00127BEC"/>
    <w:rPr>
      <w:b/>
      <w:bCs/>
      <w:sz w:val="20"/>
      <w:u w:val="single"/>
    </w:rPr>
  </w:style>
  <w:style w:type="character" w:customStyle="1" w:styleId="StyleStyleunderlineBold11pt">
    <w:name w:val="Style Style underline + Bold + 11 pt"/>
    <w:rsid w:val="00127BEC"/>
    <w:rPr>
      <w:bCs/>
      <w:sz w:val="20"/>
      <w:u w:val="single"/>
    </w:rPr>
  </w:style>
  <w:style w:type="character" w:customStyle="1" w:styleId="StyleunderlineAsianTimesNewRomanBold">
    <w:name w:val="Style underline + (Asian) Times New Roman Bold"/>
    <w:rsid w:val="00127BE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27BEC"/>
    <w:rPr>
      <w:b/>
      <w:bCs/>
      <w:sz w:val="20"/>
      <w:u w:val="single"/>
      <w:bdr w:val="single" w:sz="4" w:space="0" w:color="auto" w:frame="1"/>
    </w:rPr>
  </w:style>
  <w:style w:type="character" w:customStyle="1" w:styleId="quotepeekbase">
    <w:name w:val="quotepeekbase"/>
    <w:rsid w:val="00127BEC"/>
  </w:style>
  <w:style w:type="character" w:customStyle="1" w:styleId="NormalCard">
    <w:name w:val="Normal Card"/>
    <w:uiPriority w:val="1"/>
    <w:qFormat/>
    <w:rsid w:val="00127BEC"/>
    <w:rPr>
      <w:rFonts w:ascii="Times New Roman" w:hAnsi="Times New Roman" w:cs="Times New Roman" w:hint="default"/>
      <w:sz w:val="24"/>
    </w:rPr>
  </w:style>
  <w:style w:type="character" w:customStyle="1" w:styleId="HighlightedUnderline0">
    <w:name w:val="Highlighted Underline"/>
    <w:uiPriority w:val="1"/>
    <w:qFormat/>
    <w:rsid w:val="00127BEC"/>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127BEC"/>
  </w:style>
  <w:style w:type="character" w:customStyle="1" w:styleId="Heading2Subtext">
    <w:name w:val="Heading 2 Subtext"/>
    <w:rsid w:val="00127BEC"/>
    <w:rPr>
      <w:rFonts w:ascii="Times New Roman" w:hAnsi="Times New Roman" w:cs="Times New Roman" w:hint="default"/>
      <w:sz w:val="16"/>
    </w:rPr>
  </w:style>
  <w:style w:type="character" w:customStyle="1" w:styleId="BoldUnderlineCharChar">
    <w:name w:val="BoldUnderline Char Char"/>
    <w:rsid w:val="00127BEC"/>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127BEC"/>
    <w:rPr>
      <w:rFonts w:ascii="Times New Roman" w:hAnsi="Times New Roman" w:cs="Times New Roman" w:hint="default"/>
      <w:sz w:val="18"/>
      <w:szCs w:val="18"/>
    </w:rPr>
  </w:style>
  <w:style w:type="character" w:customStyle="1" w:styleId="FontStyle505">
    <w:name w:val="Font Style505"/>
    <w:basedOn w:val="DefaultParagraphFont"/>
    <w:uiPriority w:val="99"/>
    <w:rsid w:val="00127BEC"/>
    <w:rPr>
      <w:rFonts w:ascii="Times New Roman" w:hAnsi="Times New Roman" w:cs="Times New Roman" w:hint="default"/>
      <w:sz w:val="18"/>
      <w:szCs w:val="18"/>
    </w:rPr>
  </w:style>
  <w:style w:type="character" w:customStyle="1" w:styleId="FontStyle514">
    <w:name w:val="Font Style514"/>
    <w:basedOn w:val="DefaultParagraphFont"/>
    <w:uiPriority w:val="99"/>
    <w:rsid w:val="00127BEC"/>
    <w:rPr>
      <w:rFonts w:ascii="Times New Roman" w:hAnsi="Times New Roman" w:cs="Times New Roman" w:hint="default"/>
      <w:sz w:val="14"/>
      <w:szCs w:val="14"/>
    </w:rPr>
  </w:style>
  <w:style w:type="character" w:customStyle="1" w:styleId="FontStyle500">
    <w:name w:val="Font Style500"/>
    <w:basedOn w:val="DefaultParagraphFont"/>
    <w:uiPriority w:val="99"/>
    <w:rsid w:val="00127BEC"/>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127BE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27BEC"/>
    <w:rPr>
      <w:rFonts w:ascii="Times New Roman" w:hAnsi="Times New Roman" w:cs="Times New Roman" w:hint="default"/>
      <w:b/>
      <w:bCs/>
      <w:sz w:val="22"/>
      <w:szCs w:val="22"/>
    </w:rPr>
  </w:style>
  <w:style w:type="character" w:customStyle="1" w:styleId="UnderlineStyleChar7">
    <w:name w:val="Underline Style Char7"/>
    <w:rsid w:val="00127BEC"/>
    <w:rPr>
      <w:rFonts w:ascii="Garamond" w:hAnsi="Garamond" w:hint="default"/>
      <w:sz w:val="22"/>
      <w:szCs w:val="24"/>
      <w:u w:val="single"/>
      <w:lang w:val="en-US" w:eastAsia="en-US" w:bidi="ar-SA"/>
    </w:rPr>
  </w:style>
  <w:style w:type="character" w:customStyle="1" w:styleId="StyleArial6ptBold">
    <w:name w:val="Style Arial 6 pt Bold"/>
    <w:rsid w:val="00127BEC"/>
    <w:rPr>
      <w:rFonts w:ascii="Arial" w:hAnsi="Arial" w:cs="Arial" w:hint="default"/>
      <w:bCs/>
      <w:sz w:val="12"/>
    </w:rPr>
  </w:style>
  <w:style w:type="character" w:customStyle="1" w:styleId="Heading2Char5">
    <w:name w:val="Heading 2 Char5"/>
    <w:rsid w:val="00127BEC"/>
    <w:rPr>
      <w:rFonts w:ascii="Garamond" w:hAnsi="Garamond" w:cs="Arial" w:hint="default"/>
      <w:b/>
      <w:bCs/>
      <w:iCs/>
      <w:sz w:val="24"/>
      <w:szCs w:val="28"/>
      <w:lang w:val="en-US" w:eastAsia="en-US" w:bidi="ar-SA"/>
    </w:rPr>
  </w:style>
  <w:style w:type="character" w:customStyle="1" w:styleId="underlining0">
    <w:name w:val="underlining"/>
    <w:rsid w:val="00127BEC"/>
    <w:rPr>
      <w:u w:val="single"/>
    </w:rPr>
  </w:style>
  <w:style w:type="character" w:customStyle="1" w:styleId="CharChar31">
    <w:name w:val="Char Char31"/>
    <w:rsid w:val="00127BEC"/>
    <w:rPr>
      <w:rFonts w:ascii="Arial" w:hAnsi="Arial" w:cs="Arial" w:hint="default"/>
      <w:b/>
      <w:bCs/>
      <w:iCs/>
      <w:lang w:val="en-US" w:eastAsia="en-US" w:bidi="ar-SA"/>
    </w:rPr>
  </w:style>
  <w:style w:type="character" w:customStyle="1" w:styleId="Subtitle2">
    <w:name w:val="Subtitle2"/>
    <w:rsid w:val="00127BEC"/>
  </w:style>
  <w:style w:type="character" w:customStyle="1" w:styleId="bioline">
    <w:name w:val="bioline"/>
    <w:rsid w:val="00127BEC"/>
  </w:style>
  <w:style w:type="character" w:customStyle="1" w:styleId="s2">
    <w:name w:val="s2"/>
    <w:rsid w:val="00127BEC"/>
  </w:style>
  <w:style w:type="character" w:customStyle="1" w:styleId="s4">
    <w:name w:val="s4"/>
    <w:rsid w:val="00127BEC"/>
  </w:style>
  <w:style w:type="character" w:customStyle="1" w:styleId="s5">
    <w:name w:val="s5"/>
    <w:rsid w:val="00127BEC"/>
  </w:style>
  <w:style w:type="character" w:customStyle="1" w:styleId="cap">
    <w:name w:val="cap"/>
    <w:rsid w:val="00127BEC"/>
  </w:style>
  <w:style w:type="character" w:customStyle="1" w:styleId="rightsnotice">
    <w:name w:val="rightsnotice"/>
    <w:rsid w:val="00127BEC"/>
  </w:style>
  <w:style w:type="character" w:customStyle="1" w:styleId="Caption1">
    <w:name w:val="Caption1"/>
    <w:rsid w:val="00127BEC"/>
  </w:style>
  <w:style w:type="character" w:customStyle="1" w:styleId="current-article">
    <w:name w:val="current-article"/>
    <w:rsid w:val="00127BEC"/>
  </w:style>
  <w:style w:type="character" w:customStyle="1" w:styleId="related-current-indicator">
    <w:name w:val="related-current-indicator"/>
    <w:rsid w:val="00127BEC"/>
  </w:style>
  <w:style w:type="character" w:customStyle="1" w:styleId="bylclear">
    <w:name w:val="bylclear"/>
    <w:rsid w:val="00127BEC"/>
  </w:style>
  <w:style w:type="character" w:customStyle="1" w:styleId="essaytext">
    <w:name w:val="essaytext"/>
    <w:rsid w:val="00127BEC"/>
  </w:style>
  <w:style w:type="character" w:customStyle="1" w:styleId="username">
    <w:name w:val="username"/>
    <w:rsid w:val="00127BEC"/>
  </w:style>
  <w:style w:type="character" w:customStyle="1" w:styleId="toplinks">
    <w:name w:val="toplinks"/>
    <w:rsid w:val="00127BEC"/>
  </w:style>
  <w:style w:type="character" w:customStyle="1" w:styleId="first-letter">
    <w:name w:val="first-letter"/>
    <w:rsid w:val="00127BEC"/>
  </w:style>
  <w:style w:type="character" w:customStyle="1" w:styleId="citationgenerated">
    <w:name w:val="citation generated"/>
    <w:rsid w:val="00127BEC"/>
  </w:style>
  <w:style w:type="character" w:customStyle="1" w:styleId="BoldandUnderlineCharCharCharChar">
    <w:name w:val="Bold and Underline Char Char Char Char"/>
    <w:rsid w:val="00127BEC"/>
    <w:rPr>
      <w:b/>
      <w:bCs w:val="0"/>
      <w:noProof w:val="0"/>
      <w:u w:val="single"/>
      <w:lang w:val="en-US" w:eastAsia="en-US" w:bidi="ar-SA"/>
    </w:rPr>
  </w:style>
  <w:style w:type="character" w:customStyle="1" w:styleId="FontStyle29">
    <w:name w:val="Font Style29"/>
    <w:uiPriority w:val="99"/>
    <w:rsid w:val="00127BEC"/>
    <w:rPr>
      <w:rFonts w:ascii="Arial" w:hAnsi="Arial" w:cs="Arial" w:hint="default"/>
      <w:sz w:val="14"/>
      <w:szCs w:val="14"/>
    </w:rPr>
  </w:style>
  <w:style w:type="character" w:customStyle="1" w:styleId="titles">
    <w:name w:val="titles"/>
    <w:rsid w:val="00127BEC"/>
  </w:style>
  <w:style w:type="character" w:customStyle="1" w:styleId="contentauthor">
    <w:name w:val="contentauthor"/>
    <w:rsid w:val="00127BEC"/>
  </w:style>
  <w:style w:type="character" w:customStyle="1" w:styleId="subarticleheader">
    <w:name w:val="subarticleheader"/>
    <w:rsid w:val="00127BEC"/>
  </w:style>
  <w:style w:type="character" w:customStyle="1" w:styleId="newstitle1">
    <w:name w:val="newstitle1"/>
    <w:rsid w:val="00127BEC"/>
  </w:style>
  <w:style w:type="character" w:customStyle="1" w:styleId="copy">
    <w:name w:val="copy"/>
    <w:rsid w:val="00127BEC"/>
  </w:style>
  <w:style w:type="character" w:customStyle="1" w:styleId="topheadline">
    <w:name w:val="topheadline"/>
    <w:rsid w:val="00127BEC"/>
  </w:style>
  <w:style w:type="character" w:customStyle="1" w:styleId="Stylereduce27pt">
    <w:name w:val="Style reduce2 + 7 pt"/>
    <w:rsid w:val="00127BEC"/>
    <w:rPr>
      <w:rFonts w:ascii="Times New Roman" w:hAnsi="Times New Roman" w:cs="Arial" w:hint="default"/>
      <w:color w:val="000000"/>
      <w:sz w:val="14"/>
      <w:szCs w:val="22"/>
    </w:rPr>
  </w:style>
  <w:style w:type="character" w:customStyle="1" w:styleId="srtitle">
    <w:name w:val="srtitle"/>
    <w:rsid w:val="00127BEC"/>
  </w:style>
  <w:style w:type="character" w:customStyle="1" w:styleId="st1">
    <w:name w:val="st1"/>
    <w:rsid w:val="00127BEC"/>
  </w:style>
  <w:style w:type="character" w:customStyle="1" w:styleId="StyleStyleGaramond">
    <w:name w:val="Style Style Garamond +"/>
    <w:rsid w:val="00127BEC"/>
    <w:rPr>
      <w:rFonts w:ascii="Garamond" w:hAnsi="Garamond" w:cs="Times New Roman" w:hint="default"/>
      <w:sz w:val="20"/>
    </w:rPr>
  </w:style>
  <w:style w:type="character" w:customStyle="1" w:styleId="quotechar0">
    <w:name w:val="quotechar"/>
    <w:rsid w:val="00127BEC"/>
  </w:style>
  <w:style w:type="character" w:customStyle="1" w:styleId="boldunderline2">
    <w:name w:val="boldunderline"/>
    <w:rsid w:val="00127BEC"/>
  </w:style>
  <w:style w:type="character" w:customStyle="1" w:styleId="Date11">
    <w:name w:val="Date11"/>
    <w:rsid w:val="00127BEC"/>
  </w:style>
  <w:style w:type="character" w:customStyle="1" w:styleId="sifr-alternate">
    <w:name w:val="sifr-alternate"/>
    <w:rsid w:val="00127BEC"/>
  </w:style>
  <w:style w:type="character" w:customStyle="1" w:styleId="artbody1">
    <w:name w:val="art_body1"/>
    <w:rsid w:val="00127BEC"/>
    <w:rPr>
      <w:rFonts w:ascii="Arial" w:hAnsi="Arial" w:cs="Arial" w:hint="default"/>
    </w:rPr>
  </w:style>
  <w:style w:type="character" w:customStyle="1" w:styleId="reality">
    <w:name w:val="reality"/>
    <w:rsid w:val="00127BEC"/>
  </w:style>
  <w:style w:type="character" w:customStyle="1" w:styleId="text2">
    <w:name w:val="text2"/>
    <w:rsid w:val="00127BEC"/>
  </w:style>
  <w:style w:type="character" w:customStyle="1" w:styleId="articlehead2">
    <w:name w:val="articlehead2"/>
    <w:rsid w:val="00127BEC"/>
  </w:style>
  <w:style w:type="character" w:customStyle="1" w:styleId="boldface">
    <w:name w:val="boldface"/>
    <w:rsid w:val="00127BEC"/>
  </w:style>
  <w:style w:type="character" w:customStyle="1" w:styleId="Boxout0">
    <w:name w:val="Boxout"/>
    <w:uiPriority w:val="1"/>
    <w:qFormat/>
    <w:rsid w:val="00127BEC"/>
    <w:rPr>
      <w:rFonts w:ascii="Calibri" w:hAnsi="Calibri" w:cs="Calibri" w:hint="default"/>
      <w:b/>
      <w:bCs/>
      <w:i w:val="0"/>
      <w:iCs/>
      <w:color w:val="auto"/>
      <w:sz w:val="20"/>
      <w:u w:val="single"/>
      <w:bdr w:val="none" w:sz="0" w:space="0" w:color="auto" w:frame="1"/>
      <w:shd w:val="clear" w:color="auto" w:fill="00FF00"/>
    </w:rPr>
  </w:style>
  <w:style w:type="character" w:customStyle="1" w:styleId="storydate0">
    <w:name w:val="storydate"/>
    <w:rsid w:val="00127BEC"/>
  </w:style>
  <w:style w:type="character" w:customStyle="1" w:styleId="creditwrap">
    <w:name w:val="creditwrap"/>
    <w:rsid w:val="00127BEC"/>
  </w:style>
  <w:style w:type="character" w:customStyle="1" w:styleId="DefaultChar1">
    <w:name w:val="Default Char1"/>
    <w:rsid w:val="00127BEC"/>
    <w:rPr>
      <w:noProof w:val="0"/>
      <w:color w:val="000000"/>
      <w:lang w:val="en-US" w:eastAsia="en-US" w:bidi="ar-SA"/>
    </w:rPr>
  </w:style>
  <w:style w:type="character" w:customStyle="1" w:styleId="copyrightdescription">
    <w:name w:val="copyrightdescription"/>
    <w:rsid w:val="00127BEC"/>
  </w:style>
  <w:style w:type="character" w:customStyle="1" w:styleId="ft01">
    <w:name w:val="ft01"/>
    <w:rsid w:val="00127BEC"/>
    <w:rPr>
      <w:rFonts w:ascii="Times" w:hAnsi="Times" w:cs="Times" w:hint="default"/>
      <w:color w:val="000000"/>
      <w:sz w:val="14"/>
      <w:szCs w:val="14"/>
    </w:rPr>
  </w:style>
  <w:style w:type="character" w:customStyle="1" w:styleId="ft11">
    <w:name w:val="ft11"/>
    <w:rsid w:val="00127BEC"/>
    <w:rPr>
      <w:rFonts w:ascii="Times" w:hAnsi="Times" w:cs="Times" w:hint="default"/>
      <w:color w:val="000000"/>
      <w:sz w:val="17"/>
      <w:szCs w:val="17"/>
    </w:rPr>
  </w:style>
  <w:style w:type="character" w:customStyle="1" w:styleId="ft21">
    <w:name w:val="ft21"/>
    <w:rsid w:val="00127BEC"/>
    <w:rPr>
      <w:rFonts w:ascii="Times" w:hAnsi="Times" w:cs="Times" w:hint="default"/>
      <w:color w:val="000000"/>
      <w:sz w:val="15"/>
      <w:szCs w:val="15"/>
    </w:rPr>
  </w:style>
  <w:style w:type="character" w:customStyle="1" w:styleId="ft31">
    <w:name w:val="ft31"/>
    <w:rsid w:val="00127BEC"/>
    <w:rPr>
      <w:rFonts w:ascii="Times" w:hAnsi="Times" w:cs="Times" w:hint="default"/>
      <w:color w:val="000000"/>
      <w:sz w:val="15"/>
      <w:szCs w:val="15"/>
    </w:rPr>
  </w:style>
  <w:style w:type="character" w:customStyle="1" w:styleId="ccs">
    <w:name w:val="c cs"/>
    <w:rsid w:val="00127BEC"/>
  </w:style>
  <w:style w:type="character" w:customStyle="1" w:styleId="UnderlinedEvChar">
    <w:name w:val="Underlined Ev Char"/>
    <w:rsid w:val="00127BEC"/>
    <w:rPr>
      <w:rFonts w:ascii="Times New Roman" w:eastAsia="Times New Roman" w:hAnsi="Times New Roman" w:cs="Times New Roman" w:hint="default"/>
      <w:szCs w:val="24"/>
      <w:u w:val="single"/>
    </w:rPr>
  </w:style>
  <w:style w:type="character" w:customStyle="1" w:styleId="dropshadow">
    <w:name w:val="dropshadow"/>
    <w:rsid w:val="00127BEC"/>
  </w:style>
  <w:style w:type="character" w:customStyle="1" w:styleId="d05ws">
    <w:name w:val="d05ws"/>
    <w:rsid w:val="00127BEC"/>
  </w:style>
  <w:style w:type="character" w:customStyle="1" w:styleId="rzibod">
    <w:name w:val="rzibod"/>
    <w:rsid w:val="00127BEC"/>
  </w:style>
  <w:style w:type="character" w:customStyle="1" w:styleId="headertext">
    <w:name w:val="headertext"/>
    <w:rsid w:val="00127BEC"/>
  </w:style>
  <w:style w:type="character" w:customStyle="1" w:styleId="endnote-reference">
    <w:name w:val="endnote-reference"/>
    <w:rsid w:val="00127BEC"/>
  </w:style>
  <w:style w:type="character" w:customStyle="1" w:styleId="officialsname">
    <w:name w:val="official_s_name"/>
    <w:rsid w:val="00127BEC"/>
  </w:style>
  <w:style w:type="character" w:customStyle="1" w:styleId="audience">
    <w:name w:val="audience"/>
    <w:rsid w:val="00127BEC"/>
  </w:style>
  <w:style w:type="character" w:customStyle="1" w:styleId="normalchar1">
    <w:name w:val="normal__char"/>
    <w:rsid w:val="00127BEC"/>
  </w:style>
  <w:style w:type="character" w:customStyle="1" w:styleId="hyperlink002cheading0020100200028block0020title0029char">
    <w:name w:val="hyperlink_002cheading_00201_0020_0028block_0020title_0029__char"/>
    <w:rsid w:val="00127BEC"/>
  </w:style>
  <w:style w:type="character" w:customStyle="1" w:styleId="underline002cstyle0020bold0020underlinechar">
    <w:name w:val="underline_002cstyle_0020bold_0020underline__char"/>
    <w:rsid w:val="00127BEC"/>
  </w:style>
  <w:style w:type="character" w:customStyle="1" w:styleId="copyboldblack">
    <w:name w:val="copyboldblack"/>
    <w:rsid w:val="00127BEC"/>
  </w:style>
  <w:style w:type="character" w:customStyle="1" w:styleId="copybold">
    <w:name w:val="copybold"/>
    <w:rsid w:val="00127BEC"/>
  </w:style>
  <w:style w:type="character" w:customStyle="1" w:styleId="articlebegin">
    <w:name w:val="articlebegin"/>
    <w:rsid w:val="00127BEC"/>
  </w:style>
  <w:style w:type="character" w:customStyle="1" w:styleId="mediaoverlay">
    <w:name w:val="mediaoverlay"/>
    <w:rsid w:val="00127BEC"/>
  </w:style>
  <w:style w:type="character" w:customStyle="1" w:styleId="blogcaption">
    <w:name w:val="blog_caption"/>
    <w:rsid w:val="00127BEC"/>
  </w:style>
  <w:style w:type="character" w:customStyle="1" w:styleId="commnet-abuzz">
    <w:name w:val="commnet-abuzz"/>
    <w:rsid w:val="00127BEC"/>
  </w:style>
  <w:style w:type="character" w:customStyle="1" w:styleId="fbconnectbuttontext">
    <w:name w:val="fbconnectbutton_text"/>
    <w:rsid w:val="00127BEC"/>
  </w:style>
  <w:style w:type="character" w:customStyle="1" w:styleId="fbsharecountinner">
    <w:name w:val="fb_share_count_inner"/>
    <w:rsid w:val="00127BEC"/>
  </w:style>
  <w:style w:type="character" w:customStyle="1" w:styleId="stbuttontext">
    <w:name w:val="stbuttontext"/>
    <w:rsid w:val="00127BEC"/>
  </w:style>
  <w:style w:type="character" w:customStyle="1" w:styleId="grey">
    <w:name w:val="grey"/>
    <w:rsid w:val="00127BEC"/>
  </w:style>
  <w:style w:type="character" w:customStyle="1" w:styleId="bdx">
    <w:name w:val="bdx"/>
    <w:rsid w:val="00127BEC"/>
  </w:style>
  <w:style w:type="character" w:customStyle="1" w:styleId="bdl">
    <w:name w:val="bdl"/>
    <w:rsid w:val="00127BEC"/>
  </w:style>
  <w:style w:type="character" w:customStyle="1" w:styleId="breadcrumbitemcurrent">
    <w:name w:val="breadcrumbitemcurrent"/>
    <w:rsid w:val="00127BEC"/>
  </w:style>
  <w:style w:type="character" w:customStyle="1" w:styleId="bbl">
    <w:name w:val="bbl"/>
    <w:rsid w:val="00127BEC"/>
  </w:style>
  <w:style w:type="character" w:customStyle="1" w:styleId="Date2">
    <w:name w:val="Date2"/>
    <w:rsid w:val="00127BEC"/>
  </w:style>
  <w:style w:type="character" w:customStyle="1" w:styleId="itxtnewhookspan">
    <w:name w:val="itxtnewhookspan"/>
    <w:rsid w:val="00127BEC"/>
  </w:style>
  <w:style w:type="character" w:customStyle="1" w:styleId="gstxthlt">
    <w:name w:val="gstxt_hlt"/>
    <w:rsid w:val="00127BEC"/>
  </w:style>
  <w:style w:type="character" w:customStyle="1" w:styleId="SubtleEmphasis1">
    <w:name w:val="Subtle Emphasis1"/>
    <w:uiPriority w:val="19"/>
    <w:qFormat/>
    <w:rsid w:val="00127BEC"/>
    <w:rPr>
      <w:rFonts w:ascii="Times New Roman" w:hAnsi="Times New Roman" w:cs="Times New Roman" w:hint="default"/>
      <w:b/>
      <w:bCs w:val="0"/>
      <w:iCs/>
      <w:color w:val="auto"/>
      <w:sz w:val="22"/>
    </w:rPr>
  </w:style>
  <w:style w:type="character" w:customStyle="1" w:styleId="StyleBoldRed">
    <w:name w:val="Style Bold Red"/>
    <w:rsid w:val="00127BEC"/>
    <w:rPr>
      <w:b/>
      <w:bCs/>
      <w:color w:val="auto"/>
    </w:rPr>
  </w:style>
  <w:style w:type="character" w:customStyle="1" w:styleId="StyleTimesNewRoman8pt">
    <w:name w:val="Style Times New Roman 8 pt"/>
    <w:rsid w:val="00127BEC"/>
    <w:rPr>
      <w:rFonts w:ascii="Georgia" w:hAnsi="Georgia" w:hint="default"/>
      <w:sz w:val="16"/>
    </w:rPr>
  </w:style>
  <w:style w:type="character" w:customStyle="1" w:styleId="StyleStyleThickunderlineBold1">
    <w:name w:val="Style Style Thick underline + Bold1"/>
    <w:rsid w:val="00127BEC"/>
    <w:rPr>
      <w:b/>
      <w:bCs/>
      <w:u w:val="thick"/>
    </w:rPr>
  </w:style>
  <w:style w:type="character" w:customStyle="1" w:styleId="StyleUnderline2">
    <w:name w:val="Style Underline2"/>
    <w:rsid w:val="00127BEC"/>
    <w:rPr>
      <w:u w:val="single"/>
    </w:rPr>
  </w:style>
  <w:style w:type="character" w:customStyle="1" w:styleId="smallcaps">
    <w:name w:val="smallcaps"/>
    <w:rsid w:val="00127BEC"/>
  </w:style>
  <w:style w:type="character" w:customStyle="1" w:styleId="goldbldtext">
    <w:name w:val="goldbldtext"/>
    <w:rsid w:val="00127BEC"/>
  </w:style>
  <w:style w:type="character" w:customStyle="1" w:styleId="cardshighlight0">
    <w:name w:val="cardshighlight"/>
    <w:rsid w:val="00127BEC"/>
  </w:style>
  <w:style w:type="character" w:customStyle="1" w:styleId="cardsfont12pt1">
    <w:name w:val="cardsfont12pt"/>
    <w:rsid w:val="00127BEC"/>
  </w:style>
  <w:style w:type="character" w:customStyle="1" w:styleId="ft6">
    <w:name w:val="ft6"/>
    <w:rsid w:val="00127BEC"/>
  </w:style>
  <w:style w:type="character" w:customStyle="1" w:styleId="kicker">
    <w:name w:val="kicker"/>
    <w:rsid w:val="00127BEC"/>
  </w:style>
  <w:style w:type="character" w:customStyle="1" w:styleId="daystmp">
    <w:name w:val="daystmp"/>
    <w:rsid w:val="00127BEC"/>
  </w:style>
  <w:style w:type="character" w:customStyle="1" w:styleId="cardsfont12ptchar">
    <w:name w:val="cardsfont12ptchar"/>
    <w:rsid w:val="00127BEC"/>
  </w:style>
  <w:style w:type="character" w:customStyle="1" w:styleId="gal">
    <w:name w:val="gal"/>
    <w:rsid w:val="00127BEC"/>
  </w:style>
  <w:style w:type="character" w:customStyle="1" w:styleId="imagedateline">
    <w:name w:val="image_dateline"/>
    <w:rsid w:val="00127BEC"/>
  </w:style>
  <w:style w:type="character" w:customStyle="1" w:styleId="authordatecharchar">
    <w:name w:val="authordatecharchar"/>
    <w:rsid w:val="00127BEC"/>
  </w:style>
  <w:style w:type="character" w:customStyle="1" w:styleId="style1char0">
    <w:name w:val="style1char"/>
    <w:rsid w:val="00127BEC"/>
  </w:style>
  <w:style w:type="character" w:customStyle="1" w:styleId="tagcharchar0">
    <w:name w:val="tagcharchar"/>
    <w:rsid w:val="00127BEC"/>
  </w:style>
  <w:style w:type="character" w:customStyle="1" w:styleId="underlinedcharchar2">
    <w:name w:val="underlinedcharchar"/>
    <w:rsid w:val="00127BEC"/>
  </w:style>
  <w:style w:type="character" w:customStyle="1" w:styleId="BoxedChar">
    <w:name w:val="Boxed Char"/>
    <w:rsid w:val="00127BEC"/>
    <w:rPr>
      <w:rFonts w:ascii="Arial Narrow" w:hAnsi="Arial Narrow" w:hint="default"/>
      <w:b/>
      <w:bCs w:val="0"/>
      <w:sz w:val="18"/>
      <w:bdr w:val="single" w:sz="6" w:space="0" w:color="auto" w:frame="1"/>
    </w:rPr>
  </w:style>
  <w:style w:type="character" w:customStyle="1" w:styleId="Style11ptUnderline2">
    <w:name w:val="Style 11 pt Underline2"/>
    <w:rsid w:val="00127BEC"/>
    <w:rPr>
      <w:sz w:val="20"/>
      <w:u w:val="single"/>
    </w:rPr>
  </w:style>
  <w:style w:type="character" w:customStyle="1" w:styleId="Style11ptBoldUnderline2">
    <w:name w:val="Style 11 pt Bold Underline2"/>
    <w:rsid w:val="00127BEC"/>
    <w:rPr>
      <w:b/>
      <w:bCs/>
      <w:sz w:val="20"/>
      <w:u w:val="single"/>
    </w:rPr>
  </w:style>
  <w:style w:type="character" w:customStyle="1" w:styleId="Styleunderline11ptBoldBorderSinglesolidlineAuto">
    <w:name w:val="Style underline + 11 pt Bold Border: : (Single solid line Auto ..."/>
    <w:rsid w:val="00127BEC"/>
    <w:rPr>
      <w:b/>
      <w:bCs/>
      <w:sz w:val="20"/>
      <w:u w:val="single"/>
      <w:bdr w:val="single" w:sz="4" w:space="0" w:color="auto" w:frame="1"/>
    </w:rPr>
  </w:style>
  <w:style w:type="character" w:customStyle="1" w:styleId="cardCharCharChar1">
    <w:name w:val="card Char Char Char1"/>
    <w:rsid w:val="00127BEC"/>
    <w:rPr>
      <w:lang w:val="en-US" w:eastAsia="en-US" w:bidi="ar-SA"/>
    </w:rPr>
  </w:style>
  <w:style w:type="character" w:customStyle="1" w:styleId="authors1">
    <w:name w:val="authors1"/>
    <w:rsid w:val="00127BEC"/>
    <w:rPr>
      <w:rFonts w:ascii="Verdana" w:hAnsi="Verdana" w:hint="default"/>
      <w:b/>
      <w:bCs/>
      <w:color w:val="006699"/>
      <w:sz w:val="20"/>
      <w:szCs w:val="20"/>
    </w:rPr>
  </w:style>
  <w:style w:type="character" w:customStyle="1" w:styleId="headlinesectionlarge">
    <w:name w:val="headline_section_large"/>
    <w:rsid w:val="00127BEC"/>
  </w:style>
  <w:style w:type="character" w:customStyle="1" w:styleId="Styleunderline11ptBlack">
    <w:name w:val="Style underline + 11 pt Black"/>
    <w:rsid w:val="00127BEC"/>
    <w:rPr>
      <w:color w:val="000000"/>
      <w:sz w:val="20"/>
      <w:u w:val="single"/>
    </w:rPr>
  </w:style>
  <w:style w:type="character" w:customStyle="1" w:styleId="Styleunderline11ptBoldBlack">
    <w:name w:val="Style underline + 11 pt Bold Black"/>
    <w:rsid w:val="00127BEC"/>
    <w:rPr>
      <w:b/>
      <w:bCs/>
      <w:color w:val="000000"/>
      <w:sz w:val="20"/>
      <w:u w:val="single"/>
    </w:rPr>
  </w:style>
  <w:style w:type="character" w:customStyle="1" w:styleId="Style11ptBoldBlackUnderlineBorderSinglesolidline">
    <w:name w:val="Style 11 pt Bold Black Underline Border: : (Single solid line ..."/>
    <w:rsid w:val="00127BEC"/>
    <w:rPr>
      <w:b/>
      <w:bCs/>
      <w:color w:val="000000"/>
      <w:sz w:val="20"/>
      <w:u w:val="single"/>
      <w:bdr w:val="single" w:sz="4" w:space="0" w:color="auto" w:frame="1"/>
    </w:rPr>
  </w:style>
  <w:style w:type="character" w:customStyle="1" w:styleId="StyleLatinMeridien-Italic11ptItalicUnderline">
    <w:name w:val="Style (Latin) Meridien-Italic 11 pt Italic Underline"/>
    <w:rsid w:val="00127BEC"/>
    <w:rPr>
      <w:rFonts w:ascii="Meridien-Italic" w:hAnsi="Meridien-Italic" w:hint="default"/>
      <w:i/>
      <w:iCs/>
      <w:sz w:val="20"/>
      <w:u w:val="single"/>
    </w:rPr>
  </w:style>
  <w:style w:type="character" w:customStyle="1" w:styleId="titleauthoretc">
    <w:name w:val="titleauthoretc"/>
    <w:rsid w:val="00127BEC"/>
  </w:style>
  <w:style w:type="character" w:customStyle="1" w:styleId="labeltext">
    <w:name w:val="labeltext"/>
    <w:rsid w:val="00127BEC"/>
  </w:style>
  <w:style w:type="character" w:customStyle="1" w:styleId="viewlink">
    <w:name w:val="viewlink"/>
    <w:rsid w:val="00127BEC"/>
  </w:style>
  <w:style w:type="character" w:customStyle="1" w:styleId="share">
    <w:name w:val="share"/>
    <w:rsid w:val="00127BEC"/>
  </w:style>
  <w:style w:type="character" w:customStyle="1" w:styleId="inlinkchart">
    <w:name w:val="inlink_chart"/>
    <w:rsid w:val="00127BEC"/>
  </w:style>
  <w:style w:type="character" w:customStyle="1" w:styleId="underLight">
    <w:name w:val="underLight"/>
    <w:uiPriority w:val="1"/>
    <w:qFormat/>
    <w:rsid w:val="00127BE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127BEC"/>
  </w:style>
  <w:style w:type="character" w:customStyle="1" w:styleId="fbsharecountwrapper">
    <w:name w:val="fb_share_count_wrapper"/>
    <w:rsid w:val="00127BEC"/>
  </w:style>
  <w:style w:type="character" w:customStyle="1" w:styleId="fbbuttontext">
    <w:name w:val="fb_button_text"/>
    <w:rsid w:val="00127BEC"/>
  </w:style>
  <w:style w:type="character" w:customStyle="1" w:styleId="linktotop">
    <w:name w:val="linktotop"/>
    <w:rsid w:val="00127BEC"/>
  </w:style>
  <w:style w:type="character" w:customStyle="1" w:styleId="maintextbldleft">
    <w:name w:val="maintextbldleft"/>
    <w:rsid w:val="00127BEC"/>
  </w:style>
  <w:style w:type="character" w:customStyle="1" w:styleId="descriptionstyle1block">
    <w:name w:val="description style1 block"/>
    <w:rsid w:val="00127BEC"/>
  </w:style>
  <w:style w:type="character" w:customStyle="1" w:styleId="gutter-right-1">
    <w:name w:val="gutter-right-1"/>
    <w:basedOn w:val="DefaultParagraphFont"/>
    <w:rsid w:val="00127BEC"/>
  </w:style>
  <w:style w:type="character" w:customStyle="1" w:styleId="Header11">
    <w:name w:val="Header11"/>
    <w:rsid w:val="00127BEC"/>
  </w:style>
  <w:style w:type="character" w:customStyle="1" w:styleId="posa">
    <w:name w:val="pos(a)"/>
    <w:basedOn w:val="DefaultParagraphFont"/>
    <w:rsid w:val="00127BEC"/>
  </w:style>
  <w:style w:type="character" w:customStyle="1" w:styleId="u-hiddeninnarrowenv">
    <w:name w:val="u-hiddeninnarrowenv"/>
    <w:basedOn w:val="DefaultParagraphFont"/>
    <w:rsid w:val="00127BEC"/>
  </w:style>
  <w:style w:type="character" w:customStyle="1" w:styleId="followbutton-bird">
    <w:name w:val="followbutton-bird"/>
    <w:basedOn w:val="DefaultParagraphFont"/>
    <w:rsid w:val="00127BEC"/>
  </w:style>
  <w:style w:type="character" w:customStyle="1" w:styleId="tweetauthor-name">
    <w:name w:val="tweetauthor-name"/>
    <w:basedOn w:val="DefaultParagraphFont"/>
    <w:rsid w:val="00127BEC"/>
  </w:style>
  <w:style w:type="character" w:customStyle="1" w:styleId="tweetauthor-verifiedbadge">
    <w:name w:val="tweetauthor-verifiedbadge"/>
    <w:basedOn w:val="DefaultParagraphFont"/>
    <w:rsid w:val="00127BEC"/>
  </w:style>
  <w:style w:type="character" w:customStyle="1" w:styleId="tweetauthor-screenname">
    <w:name w:val="tweetauthor-screenname"/>
    <w:basedOn w:val="DefaultParagraphFont"/>
    <w:rsid w:val="00127BEC"/>
  </w:style>
  <w:style w:type="character" w:customStyle="1" w:styleId="u-hiddenvisually">
    <w:name w:val="u-hiddenvisually"/>
    <w:basedOn w:val="DefaultParagraphFont"/>
    <w:rsid w:val="00127BEC"/>
  </w:style>
  <w:style w:type="character" w:customStyle="1" w:styleId="tweetaction-stat">
    <w:name w:val="tweetaction-stat"/>
    <w:basedOn w:val="DefaultParagraphFont"/>
    <w:rsid w:val="00127BEC"/>
  </w:style>
  <w:style w:type="character" w:customStyle="1" w:styleId="related">
    <w:name w:val="related"/>
    <w:basedOn w:val="DefaultParagraphFont"/>
    <w:rsid w:val="00127BEC"/>
  </w:style>
  <w:style w:type="character" w:customStyle="1" w:styleId="related-content">
    <w:name w:val="related-content"/>
    <w:basedOn w:val="DefaultParagraphFont"/>
    <w:rsid w:val="00127BEC"/>
  </w:style>
  <w:style w:type="character" w:customStyle="1" w:styleId="name-of-author">
    <w:name w:val="name-of-author"/>
    <w:basedOn w:val="DefaultParagraphFont"/>
    <w:rsid w:val="00127BEC"/>
  </w:style>
  <w:style w:type="character" w:customStyle="1" w:styleId="first-name">
    <w:name w:val="first-name"/>
    <w:basedOn w:val="DefaultParagraphFont"/>
    <w:rsid w:val="00127BEC"/>
  </w:style>
  <w:style w:type="character" w:customStyle="1" w:styleId="last-name">
    <w:name w:val="last-name"/>
    <w:basedOn w:val="DefaultParagraphFont"/>
    <w:rsid w:val="00127BEC"/>
  </w:style>
  <w:style w:type="character" w:customStyle="1" w:styleId="caption10">
    <w:name w:val="caption1"/>
    <w:basedOn w:val="DefaultParagraphFont"/>
    <w:rsid w:val="00127BEC"/>
  </w:style>
  <w:style w:type="character" w:customStyle="1" w:styleId="recirc-text">
    <w:name w:val="&quot;recirc-text”"/>
    <w:basedOn w:val="DefaultParagraphFont"/>
    <w:rsid w:val="00127BEC"/>
  </w:style>
  <w:style w:type="character" w:customStyle="1" w:styleId="video-icon">
    <w:name w:val="video-icon"/>
    <w:basedOn w:val="DefaultParagraphFont"/>
    <w:rsid w:val="00127BEC"/>
  </w:style>
  <w:style w:type="character" w:customStyle="1" w:styleId="powa-shot-play-btn-text">
    <w:name w:val="powa-shot-play-btn-text"/>
    <w:basedOn w:val="DefaultParagraphFont"/>
    <w:rsid w:val="00127BEC"/>
  </w:style>
  <w:style w:type="character" w:customStyle="1" w:styleId="powa-shot-click">
    <w:name w:val="powa-shot-click"/>
    <w:basedOn w:val="DefaultParagraphFont"/>
    <w:rsid w:val="00127BEC"/>
  </w:style>
  <w:style w:type="character" w:customStyle="1" w:styleId="wpv-blurb">
    <w:name w:val="wpv-blurb"/>
    <w:basedOn w:val="DefaultParagraphFont"/>
    <w:rsid w:val="00127BEC"/>
  </w:style>
  <w:style w:type="character" w:customStyle="1" w:styleId="HeaderChar3">
    <w:name w:val="Header Char3"/>
    <w:basedOn w:val="DefaultParagraphFont"/>
    <w:uiPriority w:val="99"/>
    <w:semiHidden/>
    <w:rsid w:val="00127BEC"/>
    <w:rPr>
      <w:rFonts w:ascii="Calibri" w:hAnsi="Calibri" w:cs="Calibri"/>
    </w:rPr>
  </w:style>
  <w:style w:type="paragraph" w:styleId="ListBullet">
    <w:name w:val="List Bullet"/>
    <w:basedOn w:val="Normal"/>
    <w:link w:val="ListBulletChar"/>
    <w:uiPriority w:val="99"/>
    <w:unhideWhenUsed/>
    <w:rsid w:val="00127BEC"/>
    <w:pPr>
      <w:tabs>
        <w:tab w:val="num" w:pos="360"/>
      </w:tabs>
      <w:ind w:left="360" w:hanging="360"/>
      <w:contextualSpacing/>
    </w:pPr>
    <w:rPr>
      <w:rFonts w:eastAsia="Calibri"/>
    </w:rPr>
  </w:style>
  <w:style w:type="table" w:styleId="MediumGrid1">
    <w:name w:val="Medium Grid 1"/>
    <w:basedOn w:val="TableNormal"/>
    <w:uiPriority w:val="67"/>
    <w:rsid w:val="00127BE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127BEC"/>
  </w:style>
  <w:style w:type="numbering" w:customStyle="1" w:styleId="NoList11111">
    <w:name w:val="No List11111"/>
    <w:next w:val="NoList"/>
    <w:uiPriority w:val="99"/>
    <w:semiHidden/>
    <w:unhideWhenUsed/>
    <w:rsid w:val="00127BEC"/>
  </w:style>
  <w:style w:type="numbering" w:customStyle="1" w:styleId="NoList111111">
    <w:name w:val="No List111111"/>
    <w:next w:val="NoList"/>
    <w:uiPriority w:val="99"/>
    <w:semiHidden/>
    <w:unhideWhenUsed/>
    <w:rsid w:val="00127BEC"/>
  </w:style>
  <w:style w:type="numbering" w:customStyle="1" w:styleId="NoList1111111">
    <w:name w:val="No List1111111"/>
    <w:next w:val="NoList"/>
    <w:uiPriority w:val="99"/>
    <w:semiHidden/>
    <w:unhideWhenUsed/>
    <w:rsid w:val="00127BEC"/>
  </w:style>
  <w:style w:type="numbering" w:customStyle="1" w:styleId="NoList11111111">
    <w:name w:val="No List11111111"/>
    <w:next w:val="NoList"/>
    <w:uiPriority w:val="99"/>
    <w:semiHidden/>
    <w:unhideWhenUsed/>
    <w:rsid w:val="00127BEC"/>
  </w:style>
  <w:style w:type="numbering" w:customStyle="1" w:styleId="NoList111111111">
    <w:name w:val="No List111111111"/>
    <w:next w:val="NoList"/>
    <w:uiPriority w:val="99"/>
    <w:semiHidden/>
    <w:unhideWhenUsed/>
    <w:rsid w:val="00127BEC"/>
  </w:style>
  <w:style w:type="numbering" w:customStyle="1" w:styleId="NoList1111111111">
    <w:name w:val="No List1111111111"/>
    <w:next w:val="NoList"/>
    <w:uiPriority w:val="99"/>
    <w:semiHidden/>
    <w:unhideWhenUsed/>
    <w:rsid w:val="00127BEC"/>
  </w:style>
  <w:style w:type="numbering" w:customStyle="1" w:styleId="NoList11111111111">
    <w:name w:val="No List11111111111"/>
    <w:next w:val="NoList"/>
    <w:uiPriority w:val="99"/>
    <w:semiHidden/>
    <w:unhideWhenUsed/>
    <w:rsid w:val="00127BEC"/>
  </w:style>
  <w:style w:type="numbering" w:customStyle="1" w:styleId="NoList111111111111">
    <w:name w:val="No List111111111111"/>
    <w:next w:val="NoList"/>
    <w:uiPriority w:val="99"/>
    <w:semiHidden/>
    <w:unhideWhenUsed/>
    <w:rsid w:val="00127BEC"/>
  </w:style>
  <w:style w:type="numbering" w:customStyle="1" w:styleId="NoList1111111111111">
    <w:name w:val="No List1111111111111"/>
    <w:next w:val="NoList"/>
    <w:uiPriority w:val="99"/>
    <w:semiHidden/>
    <w:unhideWhenUsed/>
    <w:rsid w:val="00127BEC"/>
  </w:style>
  <w:style w:type="numbering" w:customStyle="1" w:styleId="NoList11111111111111">
    <w:name w:val="No List11111111111111"/>
    <w:next w:val="NoList"/>
    <w:uiPriority w:val="99"/>
    <w:semiHidden/>
    <w:unhideWhenUsed/>
    <w:rsid w:val="00127BEC"/>
  </w:style>
  <w:style w:type="numbering" w:customStyle="1" w:styleId="NoList111111111111111">
    <w:name w:val="No List111111111111111"/>
    <w:next w:val="NoList"/>
    <w:uiPriority w:val="99"/>
    <w:semiHidden/>
    <w:unhideWhenUsed/>
    <w:rsid w:val="00127BEC"/>
  </w:style>
  <w:style w:type="numbering" w:customStyle="1" w:styleId="NoList1111111111111111">
    <w:name w:val="No List1111111111111111"/>
    <w:next w:val="NoList"/>
    <w:uiPriority w:val="99"/>
    <w:semiHidden/>
    <w:unhideWhenUsed/>
    <w:rsid w:val="00127BEC"/>
  </w:style>
  <w:style w:type="numbering" w:customStyle="1" w:styleId="NoList11111111111111111">
    <w:name w:val="No List11111111111111111"/>
    <w:next w:val="NoList"/>
    <w:uiPriority w:val="99"/>
    <w:semiHidden/>
    <w:unhideWhenUsed/>
    <w:rsid w:val="00127BEC"/>
  </w:style>
  <w:style w:type="character" w:customStyle="1" w:styleId="FontStyle220">
    <w:name w:val="Font Style220"/>
    <w:basedOn w:val="DefaultParagraphFont"/>
    <w:uiPriority w:val="99"/>
    <w:rsid w:val="00127BEC"/>
    <w:rPr>
      <w:rFonts w:ascii="Candara" w:hAnsi="Candara" w:cs="Candara" w:hint="default"/>
      <w:i/>
      <w:iCs/>
      <w:sz w:val="18"/>
      <w:szCs w:val="18"/>
    </w:rPr>
  </w:style>
  <w:style w:type="character" w:customStyle="1" w:styleId="FontStyle290">
    <w:name w:val="Font Style290"/>
    <w:basedOn w:val="DefaultParagraphFont"/>
    <w:uiPriority w:val="99"/>
    <w:rsid w:val="00127BE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27BEC"/>
    <w:rPr>
      <w:rFonts w:ascii="Arial" w:hAnsi="Arial" w:cs="Arial"/>
      <w:b/>
      <w:bCs/>
      <w:sz w:val="16"/>
      <w:szCs w:val="16"/>
    </w:rPr>
  </w:style>
  <w:style w:type="character" w:customStyle="1" w:styleId="m-4364835325198423527gmail-m-487226309709519571m8778339509743264076gmail-style13ptbold">
    <w:name w:val="m_-4364835325198423527gmail-m_-487226309709519571m_8778339509743264076gmail-style13ptbold"/>
    <w:basedOn w:val="DefaultParagraphFont"/>
    <w:rsid w:val="00127BEC"/>
  </w:style>
  <w:style w:type="character" w:customStyle="1" w:styleId="m-4364835325198423527gmail-m-487226309709519571m8778339509743264076gmail-styleunderline">
    <w:name w:val="m_-4364835325198423527gmail-m_-487226309709519571m_8778339509743264076gmail-styleunderline"/>
    <w:basedOn w:val="DefaultParagraphFont"/>
    <w:rsid w:val="00127BEC"/>
  </w:style>
  <w:style w:type="character" w:customStyle="1" w:styleId="UnresolvedMention2">
    <w:name w:val="Unresolved Mention2"/>
    <w:basedOn w:val="DefaultParagraphFont"/>
    <w:uiPriority w:val="99"/>
    <w:unhideWhenUsed/>
    <w:rsid w:val="00127BEC"/>
    <w:rPr>
      <w:color w:val="605E5C"/>
      <w:shd w:val="clear" w:color="auto" w:fill="E1DFDD"/>
    </w:rPr>
  </w:style>
  <w:style w:type="paragraph" w:customStyle="1" w:styleId="msonormal0">
    <w:name w:val="msonormal"/>
    <w:basedOn w:val="Normal"/>
    <w:rsid w:val="00127BEC"/>
    <w:rPr>
      <w:rFonts w:ascii="Times New Roman" w:hAnsi="Times New Roman" w:cs="Times New Roman"/>
    </w:rPr>
  </w:style>
  <w:style w:type="paragraph" w:customStyle="1" w:styleId="body-para">
    <w:name w:val="body-para"/>
    <w:basedOn w:val="Normal"/>
    <w:rsid w:val="00127BEC"/>
    <w:pPr>
      <w:spacing w:before="100" w:beforeAutospacing="1" w:after="100" w:afterAutospacing="1"/>
    </w:pPr>
    <w:rPr>
      <w:rFonts w:ascii="Times New Roman" w:eastAsia="Times New Roman" w:hAnsi="Times New Roman" w:cs="Times New Roman"/>
    </w:rPr>
  </w:style>
  <w:style w:type="character" w:customStyle="1" w:styleId="first-line">
    <w:name w:val="first-line"/>
    <w:basedOn w:val="DefaultParagraphFont"/>
    <w:rsid w:val="00127BEC"/>
  </w:style>
  <w:style w:type="character" w:customStyle="1" w:styleId="gmail-style13ptbold">
    <w:name w:val="gmail-style13ptbold"/>
    <w:basedOn w:val="DefaultParagraphFont"/>
    <w:rsid w:val="00127BEC"/>
  </w:style>
  <w:style w:type="character" w:customStyle="1" w:styleId="costarpage">
    <w:name w:val="co_starpage"/>
    <w:basedOn w:val="DefaultParagraphFont"/>
    <w:rsid w:val="00127BEC"/>
  </w:style>
  <w:style w:type="character" w:customStyle="1" w:styleId="cosearchterm">
    <w:name w:val="co_searchterm"/>
    <w:basedOn w:val="DefaultParagraphFont"/>
    <w:rsid w:val="00127BEC"/>
  </w:style>
  <w:style w:type="character" w:customStyle="1" w:styleId="2">
    <w:name w:val="2"/>
    <w:rsid w:val="00127BEC"/>
    <w:rPr>
      <w:rFonts w:cs="Arial"/>
      <w:bCs/>
      <w:sz w:val="20"/>
      <w:u w:val="single"/>
      <w:lang w:val="en-US" w:eastAsia="en-US" w:bidi="ar-SA"/>
    </w:rPr>
  </w:style>
  <w:style w:type="character" w:customStyle="1" w:styleId="TitleChar2">
    <w:name w:val="Title Char2"/>
    <w:basedOn w:val="DefaultParagraphFont"/>
    <w:uiPriority w:val="10"/>
    <w:qFormat/>
    <w:locked/>
    <w:rsid w:val="00127BEC"/>
    <w:rPr>
      <w:b/>
      <w:bCs/>
      <w:u w:val="single"/>
    </w:rPr>
  </w:style>
  <w:style w:type="character" w:customStyle="1" w:styleId="TagsChar1">
    <w:name w:val="Tags Char1"/>
    <w:basedOn w:val="DefaultParagraphFont"/>
    <w:rsid w:val="00127BEC"/>
    <w:rPr>
      <w:rFonts w:ascii="Arial Narrow" w:hAnsi="Arial Narrow"/>
      <w:b/>
      <w:noProof w:val="0"/>
      <w:sz w:val="22"/>
      <w:szCs w:val="60"/>
      <w:lang w:val="en-US" w:eastAsia="en-US" w:bidi="ar-SA"/>
    </w:rPr>
  </w:style>
  <w:style w:type="character" w:customStyle="1" w:styleId="m1650200246007805466gmail-style13ptbold">
    <w:name w:val="m_1650200246007805466gmail-style13ptbold"/>
    <w:basedOn w:val="DefaultParagraphFont"/>
    <w:rsid w:val="00127BEC"/>
  </w:style>
  <w:style w:type="character" w:customStyle="1" w:styleId="m1650200246007805466gmail-styleunderline">
    <w:name w:val="m_1650200246007805466gmail-styleunderline"/>
    <w:basedOn w:val="DefaultParagraphFont"/>
    <w:rsid w:val="00127BEC"/>
  </w:style>
  <w:style w:type="paragraph" w:customStyle="1" w:styleId="removeTag">
    <w:name w:val="removeTag"/>
    <w:basedOn w:val="Normal"/>
    <w:link w:val="removeTagChar"/>
    <w:uiPriority w:val="4"/>
    <w:qFormat/>
    <w:rsid w:val="00127BEC"/>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127BEC"/>
    <w:rPr>
      <w:rFonts w:ascii="Calibri" w:eastAsiaTheme="majorEastAsia" w:hAnsi="Calibri" w:cstheme="majorBidi"/>
      <w:b/>
      <w:iCs/>
      <w:sz w:val="26"/>
    </w:rPr>
  </w:style>
  <w:style w:type="paragraph" w:customStyle="1" w:styleId="Hide">
    <w:name w:val="Hide"/>
    <w:basedOn w:val="Normal"/>
    <w:autoRedefine/>
    <w:uiPriority w:val="4"/>
    <w:qFormat/>
    <w:rsid w:val="00127BEC"/>
    <w:pPr>
      <w:outlineLvl w:val="3"/>
    </w:pPr>
    <w:rPr>
      <w:b/>
      <w:sz w:val="26"/>
    </w:rPr>
  </w:style>
  <w:style w:type="table" w:customStyle="1" w:styleId="TableGrid0">
    <w:name w:val="TableGrid"/>
    <w:rsid w:val="00127BEC"/>
    <w:rPr>
      <w:sz w:val="22"/>
      <w:szCs w:val="22"/>
    </w:rPr>
    <w:tblPr>
      <w:tblCellMar>
        <w:top w:w="0" w:type="dxa"/>
        <w:left w:w="0" w:type="dxa"/>
        <w:bottom w:w="0" w:type="dxa"/>
        <w:right w:w="0" w:type="dxa"/>
      </w:tblCellMar>
    </w:tblPr>
  </w:style>
  <w:style w:type="paragraph" w:customStyle="1" w:styleId="mb-3">
    <w:name w:val="mb-3"/>
    <w:basedOn w:val="Normal"/>
    <w:rsid w:val="00127BEC"/>
    <w:pPr>
      <w:spacing w:before="100" w:beforeAutospacing="1" w:after="100" w:afterAutospacing="1"/>
    </w:pPr>
    <w:rPr>
      <w:rFonts w:ascii="Times New Roman" w:eastAsia="Times New Roman" w:hAnsi="Times New Roman" w:cs="Times New Roman"/>
    </w:rPr>
  </w:style>
  <w:style w:type="character" w:customStyle="1" w:styleId="hs-cta-node">
    <w:name w:val="hs-cta-node"/>
    <w:basedOn w:val="DefaultParagraphFont"/>
    <w:rsid w:val="00127BEC"/>
  </w:style>
  <w:style w:type="character" w:customStyle="1" w:styleId="WarrantChar">
    <w:name w:val="Warrant Char"/>
    <w:basedOn w:val="DefaultParagraphFont"/>
    <w:link w:val="Warrant"/>
    <w:uiPriority w:val="4"/>
    <w:rsid w:val="00127BEC"/>
    <w:rPr>
      <w:rFonts w:ascii="Calibri" w:eastAsiaTheme="minorHAnsi" w:hAnsi="Calibri" w:cs="Arial"/>
      <w:sz w:val="22"/>
      <w:szCs w:val="22"/>
    </w:rPr>
  </w:style>
  <w:style w:type="character" w:customStyle="1" w:styleId="image-enlarge">
    <w:name w:val="image-enlarge"/>
    <w:basedOn w:val="DefaultParagraphFont"/>
    <w:rsid w:val="00127BEC"/>
  </w:style>
  <w:style w:type="paragraph" w:customStyle="1" w:styleId="CardUnderline">
    <w:name w:val="Card Underline"/>
    <w:link w:val="CardUnderlineChar"/>
    <w:rsid w:val="00127BEC"/>
    <w:pPr>
      <w:spacing w:after="160" w:line="259" w:lineRule="auto"/>
    </w:pPr>
    <w:rPr>
      <w:u w:val="single"/>
    </w:rPr>
  </w:style>
  <w:style w:type="character" w:customStyle="1" w:styleId="ref-lnk">
    <w:name w:val="ref-lnk"/>
    <w:basedOn w:val="DefaultParagraphFont"/>
    <w:rsid w:val="00127BEC"/>
  </w:style>
  <w:style w:type="character" w:customStyle="1" w:styleId="ref-overlay">
    <w:name w:val="ref-overlay"/>
    <w:basedOn w:val="DefaultParagraphFont"/>
    <w:rsid w:val="00127BEC"/>
  </w:style>
  <w:style w:type="character" w:customStyle="1" w:styleId="hlfld-contribauthor">
    <w:name w:val="hlfld-contribauthor"/>
    <w:basedOn w:val="DefaultParagraphFont"/>
    <w:rsid w:val="00127BEC"/>
  </w:style>
  <w:style w:type="character" w:customStyle="1" w:styleId="nlmgiven-names">
    <w:name w:val="nlm_given-names"/>
    <w:basedOn w:val="DefaultParagraphFont"/>
    <w:rsid w:val="00127BEC"/>
  </w:style>
  <w:style w:type="character" w:customStyle="1" w:styleId="nlmyear">
    <w:name w:val="nlm_year"/>
    <w:basedOn w:val="DefaultParagraphFont"/>
    <w:rsid w:val="00127BEC"/>
  </w:style>
  <w:style w:type="character" w:customStyle="1" w:styleId="nlmarticle-title">
    <w:name w:val="nlm_article-title"/>
    <w:basedOn w:val="DefaultParagraphFont"/>
    <w:rsid w:val="00127BEC"/>
  </w:style>
  <w:style w:type="character" w:customStyle="1" w:styleId="nlmfpage">
    <w:name w:val="nlm_fpage"/>
    <w:basedOn w:val="DefaultParagraphFont"/>
    <w:rsid w:val="00127BEC"/>
  </w:style>
  <w:style w:type="character" w:customStyle="1" w:styleId="nlmlpage">
    <w:name w:val="nlm_lpage"/>
    <w:basedOn w:val="DefaultParagraphFont"/>
    <w:rsid w:val="00127BEC"/>
  </w:style>
  <w:style w:type="character" w:customStyle="1" w:styleId="ref-links">
    <w:name w:val="ref-links"/>
    <w:basedOn w:val="DefaultParagraphFont"/>
    <w:rsid w:val="00127BEC"/>
  </w:style>
  <w:style w:type="character" w:customStyle="1" w:styleId="xlinks-container">
    <w:name w:val="xlinks-container"/>
    <w:basedOn w:val="DefaultParagraphFont"/>
    <w:rsid w:val="00127BEC"/>
  </w:style>
  <w:style w:type="character" w:customStyle="1" w:styleId="googlescholar-container">
    <w:name w:val="googlescholar-container"/>
    <w:basedOn w:val="DefaultParagraphFont"/>
    <w:rsid w:val="00127BEC"/>
  </w:style>
  <w:style w:type="character" w:customStyle="1" w:styleId="ref-fn-p">
    <w:name w:val="ref-fn-p"/>
    <w:basedOn w:val="DefaultParagraphFont"/>
    <w:rsid w:val="00127BEC"/>
  </w:style>
  <w:style w:type="character" w:customStyle="1" w:styleId="nlmpublisher-loc">
    <w:name w:val="nlm_publisher-loc"/>
    <w:basedOn w:val="DefaultParagraphFont"/>
    <w:rsid w:val="00127BEC"/>
  </w:style>
  <w:style w:type="character" w:customStyle="1" w:styleId="nlmpublisher-name">
    <w:name w:val="nlm_publisher-name"/>
    <w:basedOn w:val="DefaultParagraphFont"/>
    <w:rsid w:val="00127BEC"/>
  </w:style>
  <w:style w:type="paragraph" w:customStyle="1" w:styleId="analytics2">
    <w:name w:val="**analytics"/>
    <w:basedOn w:val="Normal"/>
    <w:link w:val="analyticsChar2"/>
    <w:uiPriority w:val="4"/>
    <w:qFormat/>
    <w:rsid w:val="00127BEC"/>
  </w:style>
  <w:style w:type="character" w:customStyle="1" w:styleId="analyticsChar2">
    <w:name w:val="**analytics Char"/>
    <w:basedOn w:val="DefaultParagraphFont"/>
    <w:link w:val="analytics2"/>
    <w:uiPriority w:val="4"/>
    <w:rsid w:val="00127BEC"/>
    <w:rPr>
      <w:rFonts w:ascii="Calibri" w:hAnsi="Calibri" w:cs="Calibri"/>
      <w:sz w:val="22"/>
    </w:rPr>
  </w:style>
  <w:style w:type="character" w:customStyle="1" w:styleId="m-5656160106981872817gmail-style13ptbold">
    <w:name w:val="m_-5656160106981872817gmail-style13ptbold"/>
    <w:basedOn w:val="DefaultParagraphFont"/>
    <w:rsid w:val="00127BEC"/>
  </w:style>
  <w:style w:type="character" w:customStyle="1" w:styleId="m-5656160106981872817gmail-styleunderline">
    <w:name w:val="m_-5656160106981872817gmail-styleunderline"/>
    <w:basedOn w:val="DefaultParagraphFont"/>
    <w:rsid w:val="00127BEC"/>
  </w:style>
  <w:style w:type="character" w:customStyle="1" w:styleId="UnderlineCharCharChar">
    <w:name w:val="Underline Char Char Char"/>
    <w:basedOn w:val="DefaultParagraphFont"/>
    <w:rsid w:val="00127BEC"/>
    <w:rPr>
      <w:noProof w:val="0"/>
      <w:u w:val="single"/>
      <w:lang w:val="en-US" w:eastAsia="en-US" w:bidi="ar-SA"/>
    </w:rPr>
  </w:style>
  <w:style w:type="character" w:customStyle="1" w:styleId="TagofCardChar">
    <w:name w:val="Tag of Card Char"/>
    <w:link w:val="TagofCard"/>
    <w:locked/>
    <w:rsid w:val="00127BE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27BEC"/>
    <w:pPr>
      <w:spacing w:after="0" w:line="240" w:lineRule="auto"/>
    </w:pPr>
    <w:rPr>
      <w:rFonts w:ascii="Georgia" w:eastAsia="SimSun" w:hAnsi="Georgia" w:cstheme="minorBidi"/>
      <w:b/>
      <w:color w:val="000000"/>
      <w:sz w:val="28"/>
      <w:lang w:val="x-none" w:eastAsia="x-none"/>
    </w:rPr>
  </w:style>
  <w:style w:type="character" w:customStyle="1" w:styleId="CardChar11">
    <w:name w:val="Card Char1"/>
    <w:rsid w:val="00127BEC"/>
    <w:rPr>
      <w:lang w:val="en-US" w:eastAsia="en-US" w:bidi="ar-SA"/>
    </w:rPr>
  </w:style>
  <w:style w:type="character" w:customStyle="1" w:styleId="BodytextItalic">
    <w:name w:val="Body text + Italic"/>
    <w:aliases w:val="Body text + CordiaUPC,12 pt,Body text + 9 pt"/>
    <w:uiPriority w:val="99"/>
    <w:rsid w:val="00127BE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10">
    <w:name w:val="1"/>
    <w:rsid w:val="00127BEC"/>
    <w:rPr>
      <w:rFonts w:ascii="Arial" w:hAnsi="Arial" w:cs="Arial" w:hint="default"/>
      <w:bCs/>
      <w:sz w:val="20"/>
      <w:u w:val="single"/>
      <w:lang w:val="en-US" w:eastAsia="en-US" w:bidi="ar-SA"/>
    </w:rPr>
  </w:style>
  <w:style w:type="character" w:customStyle="1" w:styleId="m-5498913268213319940gmail-styleunderline">
    <w:name w:val="m_-5498913268213319940gmail-styleunderline"/>
    <w:basedOn w:val="DefaultParagraphFont"/>
    <w:rsid w:val="00127BEC"/>
  </w:style>
  <w:style w:type="paragraph" w:customStyle="1" w:styleId="speakable">
    <w:name w:val="speakable"/>
    <w:basedOn w:val="Normal"/>
    <w:uiPriority w:val="99"/>
    <w:qFormat/>
    <w:rsid w:val="00127BEC"/>
    <w:pPr>
      <w:spacing w:before="100" w:beforeAutospacing="1" w:after="100" w:afterAutospacing="1" w:line="240" w:lineRule="auto"/>
    </w:pPr>
    <w:rPr>
      <w:rFonts w:ascii="Times New Roman" w:eastAsia="Times New Roman" w:hAnsi="Times New Roman" w:cs="Times New Roman"/>
    </w:rPr>
  </w:style>
  <w:style w:type="character" w:customStyle="1" w:styleId="overlay">
    <w:name w:val="overlay"/>
    <w:basedOn w:val="DefaultParagraphFont"/>
    <w:rsid w:val="00127BEC"/>
  </w:style>
  <w:style w:type="character" w:customStyle="1" w:styleId="TagCharCharCharChar">
    <w:name w:val="Tag Char Char Char Char"/>
    <w:basedOn w:val="DefaultParagraphFont"/>
    <w:rsid w:val="00127BEC"/>
    <w:rPr>
      <w:rFonts w:ascii="Calibri" w:hAnsi="Calibri" w:cs="Calibri"/>
      <w:b/>
      <w:sz w:val="24"/>
    </w:rPr>
  </w:style>
  <w:style w:type="paragraph" w:customStyle="1" w:styleId="g-body">
    <w:name w:val="g-body"/>
    <w:basedOn w:val="Normal"/>
    <w:uiPriority w:val="99"/>
    <w:qFormat/>
    <w:rsid w:val="00127BEC"/>
    <w:pPr>
      <w:spacing w:before="100" w:beforeAutospacing="1" w:after="100" w:afterAutospacing="1" w:line="240" w:lineRule="auto"/>
    </w:pPr>
    <w:rPr>
      <w:rFonts w:ascii="Times New Roman" w:eastAsia="Times New Roman" w:hAnsi="Times New Roman" w:cs="Times New Roman"/>
    </w:rPr>
  </w:style>
  <w:style w:type="paragraph" w:customStyle="1" w:styleId="g-pstyle0">
    <w:name w:val="g-pstyle0"/>
    <w:basedOn w:val="Normal"/>
    <w:uiPriority w:val="99"/>
    <w:qFormat/>
    <w:rsid w:val="00127BEC"/>
    <w:pPr>
      <w:spacing w:before="100" w:beforeAutospacing="1" w:after="100" w:afterAutospacing="1" w:line="240" w:lineRule="auto"/>
    </w:pPr>
    <w:rPr>
      <w:rFonts w:ascii="Times New Roman" w:eastAsia="Times New Roman" w:hAnsi="Times New Roman" w:cs="Times New Roman"/>
    </w:rPr>
  </w:style>
  <w:style w:type="paragraph" w:customStyle="1" w:styleId="g-pstyle1">
    <w:name w:val="g-pstyle1"/>
    <w:basedOn w:val="Normal"/>
    <w:uiPriority w:val="99"/>
    <w:qFormat/>
    <w:rsid w:val="00127BEC"/>
    <w:pPr>
      <w:spacing w:before="100" w:beforeAutospacing="1" w:after="100" w:afterAutospacing="1" w:line="240" w:lineRule="auto"/>
    </w:pPr>
    <w:rPr>
      <w:rFonts w:ascii="Times New Roman" w:eastAsia="Times New Roman" w:hAnsi="Times New Roman" w:cs="Times New Roman"/>
    </w:rPr>
  </w:style>
  <w:style w:type="paragraph" w:customStyle="1" w:styleId="g-asset-hed">
    <w:name w:val="g-asset-hed"/>
    <w:basedOn w:val="Normal"/>
    <w:uiPriority w:val="99"/>
    <w:qFormat/>
    <w:rsid w:val="00127BEC"/>
    <w:pPr>
      <w:spacing w:before="100" w:beforeAutospacing="1" w:after="100" w:afterAutospacing="1" w:line="240" w:lineRule="auto"/>
    </w:pPr>
    <w:rPr>
      <w:rFonts w:ascii="Times New Roman" w:eastAsia="Times New Roman" w:hAnsi="Times New Roman" w:cs="Times New Roman"/>
    </w:rPr>
  </w:style>
  <w:style w:type="paragraph" w:customStyle="1" w:styleId="js-tweet-text">
    <w:name w:val="js-tweet-text"/>
    <w:basedOn w:val="Normal"/>
    <w:uiPriority w:val="99"/>
    <w:qFormat/>
    <w:rsid w:val="00127BEC"/>
    <w:pPr>
      <w:spacing w:before="100" w:beforeAutospacing="1" w:after="100" w:afterAutospacing="1" w:line="240" w:lineRule="auto"/>
    </w:pPr>
  </w:style>
  <w:style w:type="paragraph" w:customStyle="1" w:styleId="style41">
    <w:name w:val="style4"/>
    <w:basedOn w:val="Normal"/>
    <w:uiPriority w:val="99"/>
    <w:qFormat/>
    <w:rsid w:val="00127BEC"/>
    <w:pPr>
      <w:spacing w:before="100" w:beforeAutospacing="1" w:after="100" w:afterAutospacing="1" w:line="240" w:lineRule="auto"/>
    </w:pPr>
    <w:rPr>
      <w:rFonts w:ascii="Times New Roman" w:hAnsi="Times New Roman"/>
    </w:rPr>
  </w:style>
  <w:style w:type="paragraph" w:customStyle="1" w:styleId="speech">
    <w:name w:val="speech"/>
    <w:basedOn w:val="Normal"/>
    <w:uiPriority w:val="99"/>
    <w:qFormat/>
    <w:rsid w:val="00127BEC"/>
    <w:pPr>
      <w:spacing w:before="100" w:beforeAutospacing="1" w:after="100" w:afterAutospacing="1" w:line="240" w:lineRule="auto"/>
    </w:pPr>
    <w:rPr>
      <w:rFonts w:ascii="Times New Roman" w:hAnsi="Times New Roman"/>
    </w:rPr>
  </w:style>
  <w:style w:type="character" w:customStyle="1" w:styleId="adtext">
    <w:name w:val="adtext"/>
    <w:basedOn w:val="DefaultParagraphFont"/>
    <w:rsid w:val="00127BEC"/>
  </w:style>
  <w:style w:type="character" w:customStyle="1" w:styleId="UL-Bold">
    <w:name w:val="UL-Bold"/>
    <w:basedOn w:val="DefaultParagraphFont"/>
    <w:rsid w:val="00127BEC"/>
    <w:rPr>
      <w:u w:val="thick"/>
    </w:rPr>
  </w:style>
  <w:style w:type="character" w:customStyle="1" w:styleId="UL-None">
    <w:name w:val="UL-None"/>
    <w:basedOn w:val="DefaultParagraphFont"/>
    <w:rsid w:val="00127BEC"/>
    <w:rPr>
      <w:strike w:val="0"/>
      <w:dstrike w:val="0"/>
      <w:u w:val="none"/>
      <w:effect w:val="none"/>
    </w:rPr>
  </w:style>
  <w:style w:type="character" w:customStyle="1" w:styleId="gl">
    <w:name w:val="gl"/>
    <w:basedOn w:val="DefaultParagraphFont"/>
    <w:rsid w:val="00127BEC"/>
  </w:style>
  <w:style w:type="character" w:customStyle="1" w:styleId="qu730rj69h">
    <w:name w:val="qu730rj69h"/>
    <w:basedOn w:val="DefaultParagraphFont"/>
    <w:rsid w:val="00127BEC"/>
  </w:style>
  <w:style w:type="paragraph" w:customStyle="1" w:styleId="optext">
    <w:name w:val="optext"/>
    <w:basedOn w:val="Normal"/>
    <w:uiPriority w:val="99"/>
    <w:qFormat/>
    <w:rsid w:val="00127BEC"/>
    <w:pPr>
      <w:spacing w:before="100" w:beforeAutospacing="1" w:after="100" w:afterAutospacing="1" w:line="240" w:lineRule="auto"/>
    </w:pPr>
    <w:rPr>
      <w:rFonts w:ascii="Times New Roman" w:hAnsi="Times New Roman"/>
    </w:rPr>
  </w:style>
  <w:style w:type="character" w:customStyle="1" w:styleId="lmy74qr12z">
    <w:name w:val="lmy74qr12z"/>
    <w:basedOn w:val="DefaultParagraphFont"/>
    <w:rsid w:val="00127BEC"/>
  </w:style>
  <w:style w:type="character" w:customStyle="1" w:styleId="icr880">
    <w:name w:val="icr880"/>
    <w:basedOn w:val="DefaultParagraphFont"/>
    <w:rsid w:val="00127BEC"/>
  </w:style>
  <w:style w:type="character" w:customStyle="1" w:styleId="hx23q54">
    <w:name w:val="hx23q54"/>
    <w:basedOn w:val="DefaultParagraphFont"/>
    <w:rsid w:val="00127BEC"/>
  </w:style>
  <w:style w:type="character" w:customStyle="1" w:styleId="m-5348258726587825636gmail-style13ptbold">
    <w:name w:val="m_-5348258726587825636gmail-style13ptbold"/>
    <w:basedOn w:val="DefaultParagraphFont"/>
    <w:rsid w:val="00127BEC"/>
  </w:style>
  <w:style w:type="character" w:customStyle="1" w:styleId="m-5348258726587825636gmail-styleunderline">
    <w:name w:val="m_-5348258726587825636gmail-styleunderline"/>
    <w:basedOn w:val="DefaultParagraphFont"/>
    <w:rsid w:val="00127BEC"/>
  </w:style>
  <w:style w:type="character" w:customStyle="1" w:styleId="m4385445901877740177gmail-styleunderline">
    <w:name w:val="m_4385445901877740177gmail-styleunderline"/>
    <w:basedOn w:val="DefaultParagraphFont"/>
    <w:rsid w:val="00127BEC"/>
  </w:style>
  <w:style w:type="paragraph" w:customStyle="1" w:styleId="useless">
    <w:name w:val="useless"/>
    <w:basedOn w:val="Normal"/>
    <w:uiPriority w:val="99"/>
    <w:qFormat/>
    <w:rsid w:val="00127BEC"/>
    <w:pPr>
      <w:spacing w:after="0" w:line="240" w:lineRule="auto"/>
    </w:pPr>
    <w:rPr>
      <w:rFonts w:ascii="Times New Roman" w:eastAsia="Times New Roman" w:hAnsi="Times New Roman"/>
      <w:sz w:val="12"/>
    </w:rPr>
  </w:style>
  <w:style w:type="character" w:customStyle="1" w:styleId="DDIUnderline">
    <w:name w:val="DDI Underline"/>
    <w:qFormat/>
    <w:rsid w:val="00127BEC"/>
    <w:rPr>
      <w:rFonts w:ascii="Times New Roman" w:hAnsi="Times New Roman"/>
      <w:sz w:val="24"/>
      <w:u w:val="single"/>
    </w:rPr>
  </w:style>
  <w:style w:type="paragraph" w:customStyle="1" w:styleId="ALLCAPS">
    <w:name w:val="ALL CAPS"/>
    <w:basedOn w:val="Normal"/>
    <w:link w:val="ALLCAPSChar"/>
    <w:qFormat/>
    <w:rsid w:val="00127BEC"/>
    <w:pPr>
      <w:spacing w:after="0" w:line="240" w:lineRule="auto"/>
    </w:pPr>
    <w:rPr>
      <w:rFonts w:ascii="Times New Roman" w:eastAsia="Times New Roman" w:hAnsi="Times New Roman"/>
      <w:b/>
      <w:caps/>
      <w:sz w:val="16"/>
    </w:rPr>
  </w:style>
  <w:style w:type="character" w:customStyle="1" w:styleId="ALLCAPSChar">
    <w:name w:val="ALL CAPS Char"/>
    <w:basedOn w:val="DefaultParagraphFont"/>
    <w:link w:val="ALLCAPS"/>
    <w:rsid w:val="00127BEC"/>
    <w:rPr>
      <w:rFonts w:ascii="Times New Roman" w:eastAsia="Times New Roman" w:hAnsi="Times New Roman" w:cs="Calibri"/>
      <w:b/>
      <w:caps/>
      <w:sz w:val="16"/>
    </w:rPr>
  </w:style>
  <w:style w:type="paragraph" w:customStyle="1" w:styleId="TagCharCharCharCharCharCharChar0">
    <w:name w:val="Tag Char Char Char Char Char Char Char"/>
    <w:basedOn w:val="Normal"/>
    <w:link w:val="TagCharCharCharCharCharCharCharChar"/>
    <w:qFormat/>
    <w:rsid w:val="00127BEC"/>
    <w:pPr>
      <w:spacing w:after="0" w:line="240" w:lineRule="auto"/>
    </w:pPr>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127BEC"/>
    <w:rPr>
      <w:rFonts w:ascii="Times New Roman" w:eastAsia="Times New Roman" w:hAnsi="Times New Roman" w:cs="Calibri"/>
      <w:b/>
      <w:sz w:val="22"/>
    </w:rPr>
  </w:style>
  <w:style w:type="paragraph" w:customStyle="1" w:styleId="CiteTag">
    <w:name w:val="Cite/Tag"/>
    <w:basedOn w:val="Normal"/>
    <w:uiPriority w:val="99"/>
    <w:qFormat/>
    <w:rsid w:val="00127BEC"/>
    <w:pPr>
      <w:spacing w:after="0" w:line="240" w:lineRule="auto"/>
    </w:pPr>
    <w:rPr>
      <w:rFonts w:ascii="Times New Roman" w:eastAsia="Cambria" w:hAnsi="Times New Roman"/>
      <w:b/>
      <w:sz w:val="16"/>
    </w:rPr>
  </w:style>
  <w:style w:type="character" w:customStyle="1" w:styleId="m489902567989944824gmail-style13ptbold">
    <w:name w:val="m_489902567989944824gmail-style13ptbold"/>
    <w:basedOn w:val="DefaultParagraphFont"/>
    <w:rsid w:val="00127BEC"/>
  </w:style>
  <w:style w:type="character" w:customStyle="1" w:styleId="m489902567989944824gmail-styleunderline">
    <w:name w:val="m_489902567989944824gmail-styleunderline"/>
    <w:basedOn w:val="DefaultParagraphFont"/>
    <w:rsid w:val="00127BEC"/>
  </w:style>
  <w:style w:type="character" w:customStyle="1" w:styleId="tl8wme">
    <w:name w:val="tl8wme"/>
    <w:basedOn w:val="DefaultParagraphFont"/>
    <w:rsid w:val="00127BEC"/>
  </w:style>
  <w:style w:type="character" w:customStyle="1" w:styleId="Mention3">
    <w:name w:val="Mention3"/>
    <w:basedOn w:val="DefaultParagraphFont"/>
    <w:uiPriority w:val="99"/>
    <w:semiHidden/>
    <w:unhideWhenUsed/>
    <w:rsid w:val="00127BEC"/>
    <w:rPr>
      <w:color w:val="2B579A"/>
      <w:shd w:val="clear" w:color="auto" w:fill="E6E6E6"/>
    </w:rPr>
  </w:style>
  <w:style w:type="character" w:customStyle="1" w:styleId="m-5251091010484660064gmail-style13ptbold">
    <w:name w:val="m_-5251091010484660064gmail-style13ptbold"/>
    <w:basedOn w:val="DefaultParagraphFont"/>
    <w:rsid w:val="00127BEC"/>
  </w:style>
  <w:style w:type="character" w:customStyle="1" w:styleId="m-5251091010484660064gmail-styleunderline">
    <w:name w:val="m_-5251091010484660064gmail-styleunderline"/>
    <w:basedOn w:val="DefaultParagraphFont"/>
    <w:rsid w:val="00127BEC"/>
  </w:style>
  <w:style w:type="character" w:customStyle="1" w:styleId="tablecaption1">
    <w:name w:val="tablecaption"/>
    <w:basedOn w:val="DefaultParagraphFont"/>
    <w:rsid w:val="00127BEC"/>
  </w:style>
  <w:style w:type="character" w:customStyle="1" w:styleId="StyleLatinHelvetica105ptBlack">
    <w:name w:val="Style (Latin) Helvetica 10.5 pt Black"/>
    <w:basedOn w:val="DefaultParagraphFont"/>
    <w:rsid w:val="00127BEC"/>
    <w:rPr>
      <w:rFonts w:ascii="Times New Roman" w:hAnsi="Times New Roman"/>
      <w:color w:val="000000"/>
      <w:sz w:val="21"/>
    </w:rPr>
  </w:style>
  <w:style w:type="character" w:customStyle="1" w:styleId="m-413333960618644972gmail-style13ptbold">
    <w:name w:val="m_-413333960618644972gmail-style13ptbold"/>
    <w:basedOn w:val="DefaultParagraphFont"/>
    <w:rsid w:val="00127BEC"/>
  </w:style>
  <w:style w:type="character" w:customStyle="1" w:styleId="m-413333960618644972gmail-styleunderline">
    <w:name w:val="m_-413333960618644972gmail-styleunderline"/>
    <w:basedOn w:val="DefaultParagraphFont"/>
    <w:rsid w:val="00127BEC"/>
  </w:style>
  <w:style w:type="character" w:customStyle="1" w:styleId="m8314098763611656848gmail-stylestylebold12pt">
    <w:name w:val="m_8314098763611656848gmail-stylestylebold12pt"/>
    <w:basedOn w:val="DefaultParagraphFont"/>
    <w:rsid w:val="00127BEC"/>
  </w:style>
  <w:style w:type="character" w:customStyle="1" w:styleId="m8314098763611656848gmail-styleboldunderline">
    <w:name w:val="m_8314098763611656848gmail-styleboldunderline"/>
    <w:basedOn w:val="DefaultParagraphFont"/>
    <w:rsid w:val="00127BEC"/>
  </w:style>
  <w:style w:type="paragraph" w:customStyle="1" w:styleId="Spacer">
    <w:name w:val="Spacer"/>
    <w:basedOn w:val="Heading1"/>
    <w:link w:val="SpacerChar"/>
    <w:autoRedefine/>
    <w:uiPriority w:val="4"/>
    <w:qFormat/>
    <w:rsid w:val="00127BEC"/>
    <w:pPr>
      <w:pBdr>
        <w:top w:val="none" w:sz="0" w:space="0" w:color="auto"/>
        <w:left w:val="none" w:sz="0" w:space="0" w:color="auto"/>
        <w:bottom w:val="none" w:sz="0" w:space="0" w:color="auto"/>
        <w:right w:val="none" w:sz="0" w:space="0" w:color="auto"/>
      </w:pBdr>
      <w:spacing w:before="480" w:line="240" w:lineRule="auto"/>
    </w:pPr>
    <w:rPr>
      <w:sz w:val="24"/>
    </w:rPr>
  </w:style>
  <w:style w:type="character" w:customStyle="1" w:styleId="SpacerChar">
    <w:name w:val="Spacer Char"/>
    <w:basedOn w:val="DefaultParagraphFont"/>
    <w:link w:val="Spacer"/>
    <w:uiPriority w:val="4"/>
    <w:rsid w:val="00127BEC"/>
    <w:rPr>
      <w:rFonts w:ascii="Calibri" w:eastAsiaTheme="majorEastAsia" w:hAnsi="Calibri" w:cstheme="majorBidi"/>
      <w:b/>
      <w:bCs/>
      <w:szCs w:val="32"/>
    </w:rPr>
  </w:style>
  <w:style w:type="character" w:customStyle="1" w:styleId="SmallChar0">
    <w:name w:val="Small Char"/>
    <w:aliases w:val="Read stuff Char,Dont use Char,No Spacing3 Char,CD - Cite Char,Debate Text Char1,No Spacing2 Char1,No Spacing11 Char1,Very Small Text Char"/>
    <w:qFormat/>
    <w:rsid w:val="00127BEC"/>
    <w:rPr>
      <w:rFonts w:ascii="Arial Narrow" w:hAnsi="Arial Narrow" w:cs="Times New Roman"/>
      <w:color w:val="000000"/>
      <w:sz w:val="16"/>
    </w:rPr>
  </w:style>
  <w:style w:type="paragraph" w:customStyle="1" w:styleId="Shrink6">
    <w:name w:val="Shrink 6"/>
    <w:basedOn w:val="Normal"/>
    <w:qFormat/>
    <w:rsid w:val="00127BEC"/>
    <w:pPr>
      <w:spacing w:after="0" w:line="240" w:lineRule="auto"/>
    </w:pPr>
    <w:rPr>
      <w:rFonts w:eastAsia="Calibri" w:cs="Times New Roman"/>
      <w:sz w:val="12"/>
    </w:rPr>
  </w:style>
  <w:style w:type="paragraph" w:customStyle="1" w:styleId="BriefTitleWorks">
    <w:name w:val="Brief Title Works"/>
    <w:basedOn w:val="Heading1"/>
    <w:link w:val="BriefTitleWorksChar"/>
    <w:rsid w:val="00127BEC"/>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127BEC"/>
    <w:rPr>
      <w:rFonts w:ascii="Calibri" w:eastAsia="Times New Roman" w:hAnsi="Calibri" w:cs="Arial"/>
      <w:b/>
      <w:bCs/>
      <w:kern w:val="32"/>
      <w:szCs w:val="32"/>
      <w:u w:val="single"/>
    </w:rPr>
  </w:style>
  <w:style w:type="character" w:customStyle="1" w:styleId="twelptblackblack1">
    <w:name w:val="twelptblackblack1"/>
    <w:basedOn w:val="DefaultParagraphFont"/>
    <w:rsid w:val="00127BEC"/>
    <w:rPr>
      <w:rFonts w:ascii="Verdana" w:hAnsi="Verdana" w:hint="default"/>
      <w:color w:val="000000"/>
      <w:sz w:val="16"/>
      <w:szCs w:val="16"/>
    </w:rPr>
  </w:style>
  <w:style w:type="paragraph" w:customStyle="1" w:styleId="conintrotext">
    <w:name w:val="conintrotext"/>
    <w:basedOn w:val="Normal"/>
    <w:uiPriority w:val="99"/>
    <w:rsid w:val="00127BEC"/>
    <w:pPr>
      <w:spacing w:before="100" w:beforeAutospacing="1" w:after="100" w:afterAutospacing="1" w:line="240" w:lineRule="auto"/>
    </w:pPr>
    <w:rPr>
      <w:rFonts w:eastAsia="Times New Roman"/>
    </w:rPr>
  </w:style>
  <w:style w:type="character" w:customStyle="1" w:styleId="comment-body">
    <w:name w:val="comment-body"/>
    <w:rsid w:val="00127BEC"/>
  </w:style>
  <w:style w:type="character" w:customStyle="1" w:styleId="flagicon">
    <w:name w:val="flagicon"/>
    <w:rsid w:val="00127BEC"/>
  </w:style>
  <w:style w:type="paragraph" w:customStyle="1" w:styleId="assert">
    <w:name w:val="assert"/>
    <w:basedOn w:val="Normal"/>
    <w:uiPriority w:val="99"/>
    <w:rsid w:val="00127BEC"/>
    <w:pPr>
      <w:spacing w:before="100" w:beforeAutospacing="1" w:after="100" w:afterAutospacing="1" w:line="240" w:lineRule="auto"/>
    </w:pPr>
    <w:rPr>
      <w:rFonts w:eastAsia="Times New Roman"/>
    </w:rPr>
  </w:style>
  <w:style w:type="character" w:customStyle="1" w:styleId="apturelink">
    <w:name w:val="apturelink"/>
    <w:rsid w:val="00127BEC"/>
  </w:style>
  <w:style w:type="character" w:customStyle="1" w:styleId="apturelinkicon">
    <w:name w:val="apturelinkicon"/>
    <w:rsid w:val="00127BEC"/>
  </w:style>
  <w:style w:type="paragraph" w:customStyle="1" w:styleId="Default1">
    <w:name w:val="Default1"/>
    <w:basedOn w:val="Default"/>
    <w:next w:val="Default"/>
    <w:uiPriority w:val="99"/>
    <w:rsid w:val="00127BEC"/>
    <w:pPr>
      <w:spacing w:after="0" w:line="240" w:lineRule="auto"/>
    </w:pPr>
    <w:rPr>
      <w:rFonts w:ascii="Times New Roman" w:eastAsia="Times New Roman" w:hAnsi="Times New Roman" w:cs="Times New Roman"/>
    </w:rPr>
  </w:style>
  <w:style w:type="paragraph" w:customStyle="1" w:styleId="Indentation">
    <w:name w:val="Indentation"/>
    <w:basedOn w:val="Normal"/>
    <w:uiPriority w:val="99"/>
    <w:rsid w:val="00127BEC"/>
    <w:pPr>
      <w:spacing w:after="0" w:line="240" w:lineRule="auto"/>
      <w:ind w:left="288" w:right="288"/>
    </w:pPr>
    <w:rPr>
      <w:sz w:val="16"/>
    </w:rPr>
  </w:style>
  <w:style w:type="character" w:customStyle="1" w:styleId="StyleUnderlineCharChar9ptBold">
    <w:name w:val="Style Underline Char Char + 9 pt Bold"/>
    <w:rsid w:val="00127BE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27BEC"/>
    <w:pPr>
      <w:spacing w:after="0" w:line="240" w:lineRule="auto"/>
    </w:pPr>
    <w:rPr>
      <w:rFonts w:eastAsia="Times New Roman"/>
      <w:sz w:val="16"/>
      <w:u w:val="single"/>
    </w:rPr>
  </w:style>
  <w:style w:type="character" w:customStyle="1" w:styleId="StyleStyle4ArialNarrow9ptChar">
    <w:name w:val="Style Style4 + Arial Narrow 9 pt Char"/>
    <w:link w:val="StyleStyle4ArialNarrow9pt"/>
    <w:rsid w:val="00127BEC"/>
    <w:rPr>
      <w:rFonts w:ascii="Calibri" w:eastAsia="Times New Roman" w:hAnsi="Calibri" w:cs="Calibri"/>
      <w:sz w:val="16"/>
      <w:u w:val="single"/>
    </w:rPr>
  </w:style>
  <w:style w:type="paragraph" w:customStyle="1" w:styleId="StyleStyle4ArialNarrow9ptBold">
    <w:name w:val="Style Style4 + Arial Narrow 9 pt Bold"/>
    <w:basedOn w:val="Normal"/>
    <w:link w:val="StyleStyle4ArialNarrow9ptBoldChar"/>
    <w:rsid w:val="00127BEC"/>
    <w:pPr>
      <w:spacing w:after="0" w:line="240" w:lineRule="auto"/>
    </w:pPr>
    <w:rPr>
      <w:rFonts w:eastAsia="Times New Roman"/>
      <w:b/>
      <w:bCs/>
      <w:sz w:val="16"/>
      <w:u w:val="single"/>
    </w:rPr>
  </w:style>
  <w:style w:type="character" w:customStyle="1" w:styleId="StyleStyle4ArialNarrow9ptBoldChar">
    <w:name w:val="Style Style4 + Arial Narrow 9 pt Bold Char"/>
    <w:link w:val="StyleStyle4ArialNarrow9ptBold"/>
    <w:rsid w:val="00127BEC"/>
    <w:rPr>
      <w:rFonts w:ascii="Calibri" w:eastAsia="Times New Roman" w:hAnsi="Calibri" w:cs="Calibri"/>
      <w:b/>
      <w:bCs/>
      <w:sz w:val="16"/>
      <w:u w:val="single"/>
    </w:rPr>
  </w:style>
  <w:style w:type="character" w:customStyle="1" w:styleId="StyleBoldandUnderlineCharChar29pt">
    <w:name w:val="Style Bold and Underline Char Char2 + 9 pt"/>
    <w:rsid w:val="00127BEC"/>
    <w:rPr>
      <w:rFonts w:ascii="Times New Roman" w:hAnsi="Times New Roman"/>
      <w:b/>
      <w:bCs/>
      <w:noProof w:val="0"/>
      <w:sz w:val="20"/>
      <w:u w:val="single"/>
    </w:rPr>
  </w:style>
  <w:style w:type="character" w:customStyle="1" w:styleId="StyleUnderlineCharChar19pt">
    <w:name w:val="Style Underline Char Char1 + 9 pt"/>
    <w:rsid w:val="00127BE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27BE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27BEC"/>
    <w:rPr>
      <w:rFonts w:ascii="Georgia" w:eastAsia="Times New Roman" w:hAnsi="Georgia"/>
      <w:b/>
      <w:smallCaps/>
      <w:sz w:val="24"/>
      <w:szCs w:val="24"/>
      <w:u w:val="single"/>
    </w:rPr>
  </w:style>
  <w:style w:type="character" w:customStyle="1" w:styleId="HiddenBlockHeaderChar">
    <w:name w:val="Hidden Block Header Char"/>
    <w:link w:val="HiddenBlockHeader"/>
    <w:rsid w:val="00127BEC"/>
    <w:rPr>
      <w:rFonts w:ascii="Calibri" w:eastAsiaTheme="minorHAnsi" w:hAnsi="Calibri" w:cs="Calibri"/>
      <w:b/>
      <w:caps/>
      <w:sz w:val="22"/>
      <w:szCs w:val="20"/>
    </w:rPr>
  </w:style>
  <w:style w:type="character" w:customStyle="1" w:styleId="FifthChar">
    <w:name w:val="Fifth Char"/>
    <w:link w:val="Fifth"/>
    <w:rsid w:val="00127BEC"/>
    <w:rPr>
      <w:rFonts w:ascii="Calibri" w:eastAsia="Calibri" w:hAnsi="Calibri" w:cs="Calibri"/>
      <w:sz w:val="22"/>
    </w:rPr>
  </w:style>
  <w:style w:type="paragraph" w:customStyle="1" w:styleId="Third">
    <w:name w:val="Third"/>
    <w:basedOn w:val="Normal"/>
    <w:link w:val="ThirdChar"/>
    <w:rsid w:val="00127BEC"/>
    <w:pPr>
      <w:spacing w:after="0" w:line="240" w:lineRule="auto"/>
    </w:pPr>
    <w:rPr>
      <w:rFonts w:eastAsia="Times New Roman"/>
      <w:b/>
      <w:sz w:val="16"/>
      <w:u w:val="single"/>
      <w:lang w:val="x-none" w:eastAsia="x-none"/>
    </w:rPr>
  </w:style>
  <w:style w:type="character" w:customStyle="1" w:styleId="ThirdChar">
    <w:name w:val="Third Char"/>
    <w:link w:val="Third"/>
    <w:rsid w:val="00127BEC"/>
    <w:rPr>
      <w:rFonts w:ascii="Calibri" w:eastAsia="Times New Roman" w:hAnsi="Calibri" w:cs="Calibri"/>
      <w:b/>
      <w:sz w:val="16"/>
      <w:u w:val="single"/>
      <w:lang w:val="x-none" w:eastAsia="x-none"/>
    </w:rPr>
  </w:style>
  <w:style w:type="paragraph" w:customStyle="1" w:styleId="CharCharCharCharCharChar1CharCharCharCharChar">
    <w:name w:val="Char Char Char Char Char Char1 Char Char Char Char Char"/>
    <w:next w:val="Normal"/>
    <w:rsid w:val="00127BEC"/>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127BEC"/>
  </w:style>
  <w:style w:type="character" w:customStyle="1" w:styleId="NothingCharChar">
    <w:name w:val="Nothing Char Char"/>
    <w:link w:val="NothingCharCharChar"/>
    <w:rsid w:val="00127BEC"/>
  </w:style>
  <w:style w:type="paragraph" w:customStyle="1" w:styleId="DebateUnderlineBoldChar">
    <w:name w:val="Debate Underline Bold Char"/>
    <w:basedOn w:val="Normal"/>
    <w:link w:val="DebateUnderlineBoldCharChar"/>
    <w:rsid w:val="00127BEC"/>
    <w:pPr>
      <w:spacing w:after="0" w:line="240" w:lineRule="auto"/>
      <w:jc w:val="both"/>
    </w:pPr>
    <w:rPr>
      <w:rFonts w:eastAsia="Times New Roman"/>
      <w:b/>
      <w:sz w:val="16"/>
      <w:u w:val="thick"/>
    </w:rPr>
  </w:style>
  <w:style w:type="character" w:customStyle="1" w:styleId="DebateUnderlineBoldCharChar">
    <w:name w:val="Debate Underline Bold Char Char"/>
    <w:link w:val="DebateUnderlineBoldChar"/>
    <w:rsid w:val="00127BEC"/>
    <w:rPr>
      <w:rFonts w:ascii="Calibri" w:eastAsia="Times New Roman" w:hAnsi="Calibri" w:cs="Calibri"/>
      <w:b/>
      <w:sz w:val="16"/>
      <w:u w:val="thick"/>
    </w:rPr>
  </w:style>
  <w:style w:type="paragraph" w:customStyle="1" w:styleId="CiteSmallText">
    <w:name w:val="Cite Small Text"/>
    <w:basedOn w:val="Normal"/>
    <w:uiPriority w:val="99"/>
    <w:rsid w:val="00127BEC"/>
    <w:pPr>
      <w:widowControl w:val="0"/>
      <w:spacing w:after="200" w:line="240" w:lineRule="auto"/>
    </w:pPr>
    <w:rPr>
      <w:rFonts w:ascii="Helvetica Neue" w:hAnsi="Helvetica Neue"/>
      <w:b/>
      <w:sz w:val="18"/>
    </w:rPr>
  </w:style>
  <w:style w:type="paragraph" w:customStyle="1" w:styleId="Cards1CharChar">
    <w:name w:val="Cards1 Char Char"/>
    <w:basedOn w:val="Normal"/>
    <w:link w:val="Cards1CharCharChar"/>
    <w:rsid w:val="00127BEC"/>
    <w:pPr>
      <w:autoSpaceDE w:val="0"/>
      <w:autoSpaceDN w:val="0"/>
      <w:adjustRightInd w:val="0"/>
      <w:spacing w:after="0" w:line="240" w:lineRule="auto"/>
      <w:ind w:left="432" w:right="432"/>
      <w:jc w:val="both"/>
    </w:pPr>
    <w:rPr>
      <w:sz w:val="16"/>
      <w:lang w:val="x-none"/>
    </w:rPr>
  </w:style>
  <w:style w:type="character" w:customStyle="1" w:styleId="Cards1CharCharChar">
    <w:name w:val="Cards1 Char Char Char"/>
    <w:link w:val="Cards1CharChar"/>
    <w:rsid w:val="00127BEC"/>
    <w:rPr>
      <w:rFonts w:ascii="Calibri" w:hAnsi="Calibri" w:cs="Calibri"/>
      <w:sz w:val="16"/>
      <w:lang w:val="x-none"/>
    </w:rPr>
  </w:style>
  <w:style w:type="paragraph" w:customStyle="1" w:styleId="UnderlineCharCharCharCharCharCharChar">
    <w:name w:val="Underline Char Char Char Char Char Char Char"/>
    <w:basedOn w:val="Normal"/>
    <w:link w:val="UnderlineCharCharCharCharCharCharCharChar"/>
    <w:rsid w:val="00127BEC"/>
    <w:pPr>
      <w:spacing w:after="0" w:line="240" w:lineRule="auto"/>
    </w:pPr>
    <w:rPr>
      <w:rFonts w:asciiTheme="minorHAnsi" w:hAnsiTheme="minorHAnsi" w:cstheme="minorBidi"/>
      <w:sz w:val="24"/>
      <w:u w:val="single"/>
    </w:rPr>
  </w:style>
  <w:style w:type="paragraph" w:customStyle="1" w:styleId="Swag">
    <w:name w:val="Swag"/>
    <w:basedOn w:val="Normal"/>
    <w:link w:val="SwagChar"/>
    <w:qFormat/>
    <w:rsid w:val="00127BEC"/>
    <w:pPr>
      <w:spacing w:after="0" w:line="240" w:lineRule="auto"/>
    </w:pPr>
    <w:rPr>
      <w:color w:val="0000FF"/>
      <w:sz w:val="12"/>
      <w:u w:val="single"/>
    </w:rPr>
  </w:style>
  <w:style w:type="character" w:customStyle="1" w:styleId="SwagChar">
    <w:name w:val="Swag Char"/>
    <w:link w:val="Swag"/>
    <w:rsid w:val="00127BEC"/>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127BEC"/>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27BEC"/>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27BEC"/>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27BEC"/>
    <w:rPr>
      <w:rFonts w:ascii="Calibri" w:eastAsia="Times New Roman" w:hAnsi="Calibri" w:cs="Times New Roman"/>
      <w:b/>
      <w:bCs/>
      <w:sz w:val="22"/>
      <w:u w:val="single"/>
    </w:rPr>
  </w:style>
  <w:style w:type="character" w:customStyle="1" w:styleId="CharChar61">
    <w:name w:val="Char Char61"/>
    <w:rsid w:val="00127BEC"/>
    <w:rPr>
      <w:rFonts w:cs="Arial"/>
      <w:bCs/>
      <w:sz w:val="16"/>
      <w:szCs w:val="26"/>
      <w:lang w:val="en-US" w:eastAsia="en-US" w:bidi="ar-SA"/>
    </w:rPr>
  </w:style>
  <w:style w:type="character" w:customStyle="1" w:styleId="ListBulletChar">
    <w:name w:val="List Bullet Char"/>
    <w:link w:val="ListBullet"/>
    <w:uiPriority w:val="99"/>
    <w:rsid w:val="00127BEC"/>
    <w:rPr>
      <w:rFonts w:ascii="Calibri" w:eastAsia="Calibri" w:hAnsi="Calibri" w:cs="Calibri"/>
      <w:sz w:val="22"/>
    </w:rPr>
  </w:style>
  <w:style w:type="paragraph" w:customStyle="1" w:styleId="subhead10">
    <w:name w:val="subhead1"/>
    <w:basedOn w:val="Normal"/>
    <w:uiPriority w:val="99"/>
    <w:rsid w:val="00127BEC"/>
    <w:pPr>
      <w:spacing w:before="100" w:beforeAutospacing="1" w:after="100" w:afterAutospacing="1" w:line="240" w:lineRule="auto"/>
    </w:pPr>
    <w:rPr>
      <w:rFonts w:eastAsia="Times New Roman"/>
    </w:rPr>
  </w:style>
  <w:style w:type="character" w:customStyle="1" w:styleId="styledate">
    <w:name w:val="styledate"/>
    <w:rsid w:val="00127BEC"/>
  </w:style>
  <w:style w:type="character" w:customStyle="1" w:styleId="BoldandUnderlineChar1">
    <w:name w:val="Bold and Underline Char1"/>
    <w:rsid w:val="00127BEC"/>
    <w:rPr>
      <w:b/>
      <w:szCs w:val="24"/>
      <w:u w:val="single"/>
      <w:lang w:val="en-US" w:eastAsia="en-US" w:bidi="ar-SA"/>
    </w:rPr>
  </w:style>
  <w:style w:type="character" w:customStyle="1" w:styleId="BoldandUnderlineChar1Char2">
    <w:name w:val="Bold and Underline Char1 Char2"/>
    <w:rsid w:val="00127BEC"/>
    <w:rPr>
      <w:b/>
      <w:szCs w:val="24"/>
      <w:u w:val="single"/>
      <w:lang w:val="en-US" w:eastAsia="en-US" w:bidi="ar-SA"/>
    </w:rPr>
  </w:style>
  <w:style w:type="character" w:customStyle="1" w:styleId="BoldandUnderlineCharChar1">
    <w:name w:val="Bold and Underline Char Char1"/>
    <w:rsid w:val="00127BEC"/>
    <w:rPr>
      <w:b/>
      <w:szCs w:val="24"/>
      <w:u w:val="single"/>
      <w:lang w:val="en-US" w:eastAsia="en-US" w:bidi="ar-SA"/>
    </w:rPr>
  </w:style>
  <w:style w:type="character" w:customStyle="1" w:styleId="BoldandUnderlineChar6">
    <w:name w:val="Bold and Underline Char6"/>
    <w:rsid w:val="00127BEC"/>
    <w:rPr>
      <w:b/>
      <w:szCs w:val="24"/>
      <w:u w:val="single"/>
      <w:lang w:val="en-US" w:eastAsia="en-US" w:bidi="ar-SA"/>
    </w:rPr>
  </w:style>
  <w:style w:type="character" w:customStyle="1" w:styleId="title-link-wrapper">
    <w:name w:val="title-link-wrapper"/>
    <w:rsid w:val="00127BEC"/>
  </w:style>
  <w:style w:type="character" w:customStyle="1" w:styleId="medium-font">
    <w:name w:val="medium-font"/>
    <w:rsid w:val="00127BEC"/>
  </w:style>
  <w:style w:type="paragraph" w:customStyle="1" w:styleId="abstract">
    <w:name w:val="abstract"/>
    <w:basedOn w:val="Normal"/>
    <w:uiPriority w:val="99"/>
    <w:rsid w:val="00127BEC"/>
    <w:pPr>
      <w:spacing w:before="100" w:beforeAutospacing="1" w:after="100" w:afterAutospacing="1" w:line="240" w:lineRule="auto"/>
    </w:pPr>
    <w:rPr>
      <w:rFonts w:eastAsia="Times New Roman"/>
    </w:rPr>
  </w:style>
  <w:style w:type="character" w:customStyle="1" w:styleId="ReallySamllTextChar">
    <w:name w:val="ReallySamllText Char"/>
    <w:rsid w:val="00127BEC"/>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27BEC"/>
    <w:pPr>
      <w:spacing w:after="0" w:line="240" w:lineRule="auto"/>
    </w:pPr>
    <w:rPr>
      <w:rFonts w:eastAsia="Times New Roman"/>
      <w:sz w:val="16"/>
      <w:u w:val="single"/>
    </w:rPr>
  </w:style>
  <w:style w:type="character" w:customStyle="1" w:styleId="StyleStyleUnderlineTimesNewRoman11ptChar">
    <w:name w:val="Style Style Underline + Times New Roman + 11 pt Char"/>
    <w:link w:val="StyleStyleUnderlineTimesNewRoman11pt"/>
    <w:rsid w:val="00127BEC"/>
    <w:rPr>
      <w:rFonts w:ascii="Calibri" w:eastAsia="Times New Roman" w:hAnsi="Calibri" w:cs="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27BEC"/>
    <w:pPr>
      <w:spacing w:after="0" w:line="240" w:lineRule="auto"/>
    </w:pPr>
    <w:rPr>
      <w:rFonts w:eastAsia="Times New Roman"/>
      <w:sz w:val="16"/>
      <w:u w:val="single"/>
    </w:rPr>
  </w:style>
  <w:style w:type="character" w:customStyle="1" w:styleId="StyleStyleUnderlineTimesNewRomanBold11ptNotBoldChar">
    <w:name w:val="Style Style Underline + Times New Roman Bold + 11 pt Not Bold Char"/>
    <w:link w:val="StyleStyleUnderlineTimesNewRomanBold11ptNotBold"/>
    <w:rsid w:val="00127BEC"/>
    <w:rPr>
      <w:rFonts w:ascii="Calibri" w:eastAsia="Times New Roman" w:hAnsi="Calibri" w:cs="Calibri"/>
      <w:sz w:val="16"/>
      <w:u w:val="single"/>
    </w:rPr>
  </w:style>
  <w:style w:type="character" w:customStyle="1" w:styleId="23">
    <w:name w:val="23"/>
    <w:rsid w:val="00127BEC"/>
    <w:rPr>
      <w:rFonts w:ascii="Times New Roman" w:hAnsi="Times New Roman" w:cs="Arial"/>
      <w:bCs/>
      <w:sz w:val="20"/>
      <w:u w:val="single"/>
      <w:lang w:val="en-US" w:eastAsia="en-US" w:bidi="ar-SA"/>
    </w:rPr>
  </w:style>
  <w:style w:type="character" w:customStyle="1" w:styleId="33">
    <w:name w:val="33"/>
    <w:rsid w:val="00127BEC"/>
    <w:rPr>
      <w:rFonts w:ascii="Times New Roman" w:hAnsi="Times New Roman" w:cs="Arial"/>
      <w:b/>
      <w:bCs/>
      <w:sz w:val="20"/>
      <w:u w:val="single"/>
      <w:lang w:val="en-US" w:eastAsia="en-US" w:bidi="ar-SA"/>
    </w:rPr>
  </w:style>
  <w:style w:type="character" w:customStyle="1" w:styleId="55">
    <w:name w:val="55"/>
    <w:rsid w:val="00127BEC"/>
    <w:rPr>
      <w:rFonts w:cs="Arial"/>
      <w:bCs/>
      <w:sz w:val="20"/>
      <w:u w:val="single"/>
      <w:lang w:val="en-US" w:eastAsia="en-US" w:bidi="ar-SA"/>
    </w:rPr>
  </w:style>
  <w:style w:type="character" w:customStyle="1" w:styleId="authoraffil">
    <w:name w:val="authoraffil"/>
    <w:rsid w:val="00127BEC"/>
  </w:style>
  <w:style w:type="character" w:customStyle="1" w:styleId="FontStyle13">
    <w:name w:val="Font Style13"/>
    <w:uiPriority w:val="99"/>
    <w:rsid w:val="00127BEC"/>
    <w:rPr>
      <w:rFonts w:ascii="Constantia" w:hAnsi="Constantia" w:cs="Constantia"/>
      <w:sz w:val="18"/>
      <w:szCs w:val="18"/>
    </w:rPr>
  </w:style>
  <w:style w:type="character" w:customStyle="1" w:styleId="TagsCharCharCharChar">
    <w:name w:val="Tags Char Char Char Char"/>
    <w:rsid w:val="00127BEC"/>
    <w:rPr>
      <w:rFonts w:ascii="Times New Roman" w:eastAsia="Times New Roman" w:hAnsi="Times New Roman" w:cs="Times New Roman"/>
      <w:b/>
      <w:sz w:val="24"/>
      <w:szCs w:val="24"/>
    </w:rPr>
  </w:style>
  <w:style w:type="character" w:customStyle="1" w:styleId="Citation1Char">
    <w:name w:val="Citation1 Char"/>
    <w:link w:val="Citation10"/>
    <w:locked/>
    <w:rsid w:val="00127BEC"/>
    <w:rPr>
      <w:rFonts w:ascii="Georgia" w:hAnsi="Georgia"/>
      <w:b/>
      <w:u w:val="single"/>
    </w:rPr>
  </w:style>
  <w:style w:type="paragraph" w:customStyle="1" w:styleId="Citation10">
    <w:name w:val="Citation1"/>
    <w:basedOn w:val="Normal"/>
    <w:link w:val="Citation1Char"/>
    <w:qFormat/>
    <w:rsid w:val="00127BEC"/>
    <w:pPr>
      <w:spacing w:after="0" w:line="240" w:lineRule="auto"/>
    </w:pPr>
    <w:rPr>
      <w:rFonts w:ascii="Georgia" w:hAnsi="Georgia" w:cstheme="minorBidi"/>
      <w:b/>
      <w:sz w:val="24"/>
      <w:u w:val="single"/>
    </w:rPr>
  </w:style>
  <w:style w:type="character" w:customStyle="1" w:styleId="TaglineChar">
    <w:name w:val="Tagline Char"/>
    <w:link w:val="Tagline0"/>
    <w:locked/>
    <w:rsid w:val="00127BEC"/>
    <w:rPr>
      <w:rFonts w:ascii="Calibri" w:hAnsi="Calibri" w:cs="Calibri"/>
      <w:b/>
      <w:sz w:val="22"/>
    </w:rPr>
  </w:style>
  <w:style w:type="paragraph" w:customStyle="1" w:styleId="NothingCharCharChar">
    <w:name w:val="Nothing Char Char Char"/>
    <w:link w:val="NothingCharChar"/>
    <w:rsid w:val="00127BEC"/>
    <w:pPr>
      <w:jc w:val="both"/>
    </w:pPr>
  </w:style>
  <w:style w:type="paragraph" w:customStyle="1" w:styleId="StyleLeft021">
    <w:name w:val="Style Left:  0.2&quot;1"/>
    <w:basedOn w:val="Normal"/>
    <w:uiPriority w:val="99"/>
    <w:rsid w:val="00127BEC"/>
    <w:pPr>
      <w:spacing w:after="0" w:line="240" w:lineRule="auto"/>
      <w:ind w:left="288"/>
    </w:pPr>
    <w:rPr>
      <w:rFonts w:eastAsia="SimSun"/>
      <w:sz w:val="16"/>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27BEC"/>
    <w:pPr>
      <w:spacing w:after="0" w:line="240" w:lineRule="auto"/>
    </w:pPr>
    <w:rPr>
      <w:rFonts w:eastAsia="Times New Roman"/>
      <w:sz w:val="16"/>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27BEC"/>
    <w:rPr>
      <w:rFonts w:ascii="Calibri" w:eastAsia="Times New Roman" w:hAnsi="Calibri" w:cs="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27BEC"/>
    <w:pPr>
      <w:spacing w:after="0" w:line="240" w:lineRule="auto"/>
    </w:pPr>
    <w:rPr>
      <w:rFonts w:eastAsia="Times New Roman"/>
      <w:sz w:val="16"/>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27BEC"/>
    <w:rPr>
      <w:rFonts w:ascii="Calibri" w:eastAsia="Times New Roman" w:hAnsi="Calibri" w:cs="Calibri"/>
      <w:sz w:val="16"/>
      <w:u w:val="single"/>
      <w:bdr w:val="single" w:sz="4" w:space="0" w:color="auto"/>
    </w:rPr>
  </w:style>
  <w:style w:type="character" w:customStyle="1" w:styleId="boldcitationChar">
    <w:name w:val="bold citation Char"/>
    <w:rsid w:val="00127BEC"/>
    <w:rPr>
      <w:rFonts w:ascii="Arial" w:hAnsi="Arial"/>
      <w:b/>
      <w:sz w:val="28"/>
      <w:szCs w:val="24"/>
      <w:u w:val="thick"/>
      <w:lang w:val="en-US" w:eastAsia="en-US" w:bidi="ar-SA"/>
    </w:rPr>
  </w:style>
  <w:style w:type="character" w:customStyle="1" w:styleId="underlinetextchar0">
    <w:name w:val="underlinetextchar"/>
    <w:rsid w:val="00127BEC"/>
  </w:style>
  <w:style w:type="character" w:customStyle="1" w:styleId="tagCharCharChar1">
    <w:name w:val="tag Char Char Char1"/>
    <w:rsid w:val="00127BEC"/>
    <w:rPr>
      <w:b/>
      <w:sz w:val="24"/>
      <w:lang w:val="en-US" w:eastAsia="en-US" w:bidi="ar-SA"/>
    </w:rPr>
  </w:style>
  <w:style w:type="paragraph" w:customStyle="1" w:styleId="date-comments">
    <w:name w:val="date-comments"/>
    <w:basedOn w:val="Normal"/>
    <w:uiPriority w:val="99"/>
    <w:rsid w:val="00127BEC"/>
    <w:pPr>
      <w:spacing w:before="100" w:beforeAutospacing="1" w:after="100" w:afterAutospacing="1" w:line="240" w:lineRule="auto"/>
    </w:pPr>
    <w:rPr>
      <w:rFonts w:ascii="Times" w:hAnsi="Times"/>
      <w:sz w:val="16"/>
      <w:szCs w:val="20"/>
    </w:rPr>
  </w:style>
  <w:style w:type="character" w:customStyle="1" w:styleId="articleauthor0">
    <w:name w:val="articleauthor"/>
    <w:rsid w:val="00127BEC"/>
  </w:style>
  <w:style w:type="character" w:customStyle="1" w:styleId="bodysubtoc">
    <w:name w:val="bodysubtoc"/>
    <w:rsid w:val="00127BEC"/>
  </w:style>
  <w:style w:type="character" w:customStyle="1" w:styleId="lefttitlesmaller">
    <w:name w:val="lefttitlesmaller"/>
    <w:rsid w:val="00127BEC"/>
  </w:style>
  <w:style w:type="character" w:customStyle="1" w:styleId="mb">
    <w:name w:val="mb"/>
    <w:rsid w:val="00127BEC"/>
  </w:style>
  <w:style w:type="character" w:customStyle="1" w:styleId="submitted-date">
    <w:name w:val="submitted-date"/>
    <w:rsid w:val="00127BEC"/>
  </w:style>
  <w:style w:type="character" w:customStyle="1" w:styleId="submitted-time">
    <w:name w:val="submitted-time"/>
    <w:rsid w:val="00127BEC"/>
  </w:style>
  <w:style w:type="paragraph" w:customStyle="1" w:styleId="Heading2Char2CharChar12">
    <w:name w:val="Heading 2 Char2 Char Char12"/>
    <w:aliases w:val="Char Char Char Char Char Char1 Char Char Char Char Char1,Char Char22"/>
    <w:next w:val="Normal"/>
    <w:uiPriority w:val="99"/>
    <w:rsid w:val="00127BEC"/>
    <w:pPr>
      <w:widowControl w:val="0"/>
      <w:jc w:val="both"/>
      <w:outlineLvl w:val="1"/>
    </w:pPr>
    <w:rPr>
      <w:rFonts w:ascii="Times New Roman" w:eastAsia="Times New Roman" w:hAnsi="Times New Roman" w:cs="Times New Roman"/>
      <w:b/>
    </w:rPr>
  </w:style>
  <w:style w:type="character" w:customStyle="1" w:styleId="bylines">
    <w:name w:val="bylines"/>
    <w:basedOn w:val="DefaultParagraphFont"/>
    <w:rsid w:val="00127BEC"/>
  </w:style>
  <w:style w:type="character" w:customStyle="1" w:styleId="FontStyle89">
    <w:name w:val="Font Style89"/>
    <w:rsid w:val="00127BEC"/>
    <w:rPr>
      <w:rFonts w:ascii="Times New Roman" w:hAnsi="Times New Roman" w:cs="Times New Roman"/>
      <w:b/>
      <w:bCs/>
      <w:smallCaps/>
      <w:spacing w:val="40"/>
      <w:sz w:val="16"/>
      <w:szCs w:val="16"/>
    </w:rPr>
  </w:style>
  <w:style w:type="paragraph" w:customStyle="1" w:styleId="003Cite">
    <w:name w:val="003Cite"/>
    <w:basedOn w:val="Normal"/>
    <w:qFormat/>
    <w:rsid w:val="00127BEC"/>
    <w:pPr>
      <w:spacing w:after="0" w:line="240" w:lineRule="auto"/>
    </w:pPr>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127BEC"/>
    <w:pPr>
      <w:spacing w:after="0" w:line="240" w:lineRule="auto"/>
      <w:jc w:val="both"/>
    </w:pPr>
    <w:rPr>
      <w:b/>
      <w:color w:val="000000"/>
      <w:sz w:val="16"/>
      <w:u w:val="single"/>
    </w:rPr>
  </w:style>
  <w:style w:type="character" w:customStyle="1" w:styleId="NormalBoldChar">
    <w:name w:val="Normal + Bold Char"/>
    <w:aliases w:val="Double Underline Char"/>
    <w:basedOn w:val="DefaultParagraphFont"/>
    <w:link w:val="NormalBold"/>
    <w:rsid w:val="00127BEC"/>
    <w:rPr>
      <w:rFonts w:ascii="Calibri" w:hAnsi="Calibri" w:cs="Calibri"/>
      <w:b/>
      <w:color w:val="000000"/>
      <w:sz w:val="16"/>
      <w:u w:val="single"/>
    </w:rPr>
  </w:style>
  <w:style w:type="paragraph" w:customStyle="1" w:styleId="StyleCards12ptThickunderline">
    <w:name w:val="Style Cards + 12 pt Thick underline"/>
    <w:basedOn w:val="Normal"/>
    <w:link w:val="StyleCards12ptThickunderlineChar2"/>
    <w:rsid w:val="00127BEC"/>
    <w:pPr>
      <w:autoSpaceDE w:val="0"/>
      <w:autoSpaceDN w:val="0"/>
      <w:adjustRightInd w:val="0"/>
      <w:spacing w:after="0" w:line="240" w:lineRule="auto"/>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127BEC"/>
    <w:rPr>
      <w:rFonts w:ascii="Times New Roman" w:eastAsia="Times New Roman" w:hAnsi="Times New Roman" w:cs="Times New Roman"/>
      <w:sz w:val="22"/>
      <w:u w:val="thick"/>
      <w:lang w:val="x-none" w:eastAsia="x-none"/>
    </w:rPr>
  </w:style>
  <w:style w:type="character" w:customStyle="1" w:styleId="BlockHeadingsChar1">
    <w:name w:val="Block Headings Char1"/>
    <w:rsid w:val="00127BEC"/>
    <w:rPr>
      <w:b/>
      <w:caps/>
    </w:rPr>
  </w:style>
  <w:style w:type="character" w:customStyle="1" w:styleId="FontStyle170">
    <w:name w:val="Font Style170"/>
    <w:uiPriority w:val="99"/>
    <w:rsid w:val="00127BEC"/>
    <w:rPr>
      <w:rFonts w:ascii="Bookman Old Style" w:hAnsi="Bookman Old Style" w:cs="Bookman Old Style"/>
      <w:sz w:val="16"/>
      <w:szCs w:val="16"/>
    </w:rPr>
  </w:style>
  <w:style w:type="character" w:customStyle="1" w:styleId="FontStyle17">
    <w:name w:val="Font Style17"/>
    <w:uiPriority w:val="99"/>
    <w:rsid w:val="00127BEC"/>
    <w:rPr>
      <w:rFonts w:ascii="Book Antiqua" w:hAnsi="Book Antiqua" w:cs="Book Antiqua"/>
      <w:i/>
      <w:iCs/>
      <w:spacing w:val="10"/>
      <w:sz w:val="22"/>
      <w:szCs w:val="22"/>
    </w:rPr>
  </w:style>
  <w:style w:type="character" w:customStyle="1" w:styleId="FontStyle329">
    <w:name w:val="Font Style329"/>
    <w:basedOn w:val="DefaultParagraphFont"/>
    <w:uiPriority w:val="99"/>
    <w:rsid w:val="00127BEC"/>
    <w:rPr>
      <w:rFonts w:ascii="Times New Roman" w:hAnsi="Times New Roman" w:cs="Times New Roman" w:hint="default"/>
      <w:b/>
      <w:bCs/>
      <w:spacing w:val="-10"/>
      <w:sz w:val="18"/>
      <w:szCs w:val="18"/>
    </w:rPr>
  </w:style>
  <w:style w:type="character" w:customStyle="1" w:styleId="ur">
    <w:name w:val="ur"/>
    <w:basedOn w:val="DefaultParagraphFont"/>
    <w:rsid w:val="00127BEC"/>
  </w:style>
  <w:style w:type="character" w:customStyle="1" w:styleId="vpqmgb">
    <w:name w:val="vpqmgb"/>
    <w:basedOn w:val="DefaultParagraphFont"/>
    <w:rsid w:val="00127BEC"/>
  </w:style>
  <w:style w:type="character" w:customStyle="1" w:styleId="sv">
    <w:name w:val="sv"/>
    <w:basedOn w:val="DefaultParagraphFont"/>
    <w:rsid w:val="00127BEC"/>
  </w:style>
  <w:style w:type="character" w:customStyle="1" w:styleId="m7344698851747429110gmail-styleunderline">
    <w:name w:val="m_7344698851747429110gmail-styleunderline"/>
    <w:basedOn w:val="DefaultParagraphFont"/>
    <w:rsid w:val="00127BEC"/>
  </w:style>
  <w:style w:type="character" w:customStyle="1" w:styleId="figpopup-sensitive-area">
    <w:name w:val="figpopup-sensitive-area"/>
    <w:basedOn w:val="DefaultParagraphFont"/>
    <w:rsid w:val="00127BEC"/>
  </w:style>
  <w:style w:type="paragraph" w:customStyle="1" w:styleId="Emphasis0">
    <w:name w:val="!!_Emphasis"/>
    <w:basedOn w:val="Normal"/>
    <w:uiPriority w:val="7"/>
    <w:qFormat/>
    <w:rsid w:val="00127BEC"/>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www.space.com/kessler-syndrome-space-debris%20accessed%2012/10/21" TargetMode="External"/><Relationship Id="rId21" Type="http://schemas.openxmlformats.org/officeDocument/2006/relationships/hyperlink" Target="https://www.techtimes.com/articles/77612/20150818/companies-working-space-elevator.htm" TargetMode="External"/><Relationship Id="rId34" Type="http://schemas.openxmlformats.org/officeDocument/2006/relationships/hyperlink" Target="http://www.thespacereview.com/article/2915/1" TargetMode="Externa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pace.com/" TargetMode="External"/><Relationship Id="rId33" Type="http://schemas.openxmlformats.org/officeDocument/2006/relationships/hyperlink" Target="https://www.researchgate.net/publication/334422193_The_Cyber-ASAT_On_the_Impact_of_Cyber_Weapons_in_Outer_Space%20accessed%2012/10/2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www.spacelegalissues.com/space-law-legal-aspects-of-the-space-elevator-transportation-system/" TargetMode="External"/><Relationship Id="rId29" Type="http://schemas.openxmlformats.org/officeDocument/2006/relationships/hyperlink" Target="https://www.space.com/space-station-dodging-chinese-space-junk-spacex-crew-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www.greatlakescommons.org/our-blog-b/2018/2/unsettling-the-commons" TargetMode="External"/><Relationship Id="rId32" Type="http://schemas.openxmlformats.org/officeDocument/2006/relationships/hyperlink" Target="http://www.spacesafetymagazine.com/space-debris/kessler-syndrome/don-kessler-envisat-kessler-syndrome/"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hyperlink" Target="https://www.scientificamerican.com/article/nanomaterials-could-combat-climate-change-and-reduce-pollution/" TargetMode="External"/><Relationship Id="rId28" Type="http://schemas.openxmlformats.org/officeDocument/2006/relationships/hyperlink" Target="https://www.nasa.gov/mission_pages/station/news/orbital_debris.html" TargetMode="External"/><Relationship Id="rId36" Type="http://schemas.openxmlformats.org/officeDocument/2006/relationships/hyperlink" Target="https://www.bloomberg.com/opinion/articles/2021-03-18/clean-tech-investment-isn-t-just-a-bubble-this-time"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31" Type="http://schemas.openxmlformats.org/officeDocument/2006/relationships/hyperlink" Target="https://swfound.org/media/6575/swf_iridium_cosmos_collision_fact_sheet_updated_2012.pdf"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www.engineering.com/story/3-challenges-for-engineering-a-space-elevator" TargetMode="External"/><Relationship Id="rId27" Type="http://schemas.openxmlformats.org/officeDocument/2006/relationships/hyperlink" Target="https://www.esa.int/Safety_Security/Space_Debris/Space_debris_by_the_numbers" TargetMode="External"/><Relationship Id="rId30" Type="http://schemas.openxmlformats.org/officeDocument/2006/relationships/hyperlink" Target="https://swfound.org/media/9550/chinese_asat_fact_sheet_updated_2012.pdf" TargetMode="External"/><Relationship Id="rId35" Type="http://schemas.openxmlformats.org/officeDocument/2006/relationships/hyperlink" Target="https://www.bloomberg.com/opinion/articles/2020-10-14/capitalism-caused-climate-change-it-must-also-be-the-solutio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48</Pages>
  <Words>30421</Words>
  <Characters>173400</Characters>
  <Application>Microsoft Office Word</Application>
  <DocSecurity>0</DocSecurity>
  <Lines>1445</Lines>
  <Paragraphs>406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203415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3</cp:revision>
  <dcterms:created xsi:type="dcterms:W3CDTF">2022-03-25T22:18:00Z</dcterms:created>
  <dcterms:modified xsi:type="dcterms:W3CDTF">2022-03-25T22:35:00Z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