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ECC3F" w14:textId="7C55E5F0" w:rsidR="00E51FAC" w:rsidRDefault="00E51FAC" w:rsidP="00E51FAC">
      <w:pPr>
        <w:pStyle w:val="Heading2"/>
      </w:pPr>
      <w:r>
        <w:t>1NC</w:t>
      </w:r>
    </w:p>
    <w:p w14:paraId="174633E0" w14:textId="5E87FB73" w:rsidR="00E51FAC" w:rsidRDefault="00E51FAC" w:rsidP="00E51FAC">
      <w:pPr>
        <w:pStyle w:val="Heading3"/>
      </w:pPr>
      <w:r>
        <w:t>1NC – OFF</w:t>
      </w:r>
    </w:p>
    <w:p w14:paraId="16BF2D05" w14:textId="77777777" w:rsidR="00A040EF" w:rsidRPr="00770016" w:rsidRDefault="00A040EF" w:rsidP="00A040EF">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member nations of the World Trade Organization ought to eliminate patent protections for medicines</w:t>
      </w:r>
      <w:r w:rsidRPr="00770016">
        <w:rPr>
          <w:rFonts w:cs="Calibri"/>
        </w:rPr>
        <w:t xml:space="preserve">. The World Health Organization ought to publicly declare that their decision on </w:t>
      </w:r>
      <w:r>
        <w:rPr>
          <w:rFonts w:cs="Calibri"/>
        </w:rPr>
        <w:t xml:space="preserve">whether or not </w:t>
      </w:r>
      <w:r>
        <w:t xml:space="preserve">member nations of the World Trade Organization ought to eliminate patent protections for medicines </w:t>
      </w:r>
      <w:r w:rsidRPr="00770016">
        <w:rPr>
          <w:rFonts w:cs="Calibri"/>
        </w:rPr>
        <w:t>will represent their future decisions on all intellectual property protections on medicines.</w:t>
      </w:r>
    </w:p>
    <w:p w14:paraId="3F2EC373" w14:textId="77777777" w:rsidR="00A040EF" w:rsidRPr="00770016" w:rsidRDefault="00A040EF" w:rsidP="00A040EF">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 – they </w:t>
      </w:r>
      <w:r w:rsidRPr="00770016">
        <w:rPr>
          <w:rFonts w:cs="Calibri"/>
          <w:u w:val="single"/>
        </w:rPr>
        <w:t>say yes</w:t>
      </w:r>
      <w:r w:rsidRPr="00770016">
        <w:rPr>
          <w:rFonts w:cs="Calibri"/>
        </w:rPr>
        <w:t>.</w:t>
      </w:r>
    </w:p>
    <w:p w14:paraId="000CFA2F" w14:textId="77777777" w:rsidR="00A040EF" w:rsidRPr="00770016" w:rsidRDefault="00A040EF" w:rsidP="00A040EF">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0CE683AA" w14:textId="77777777" w:rsidR="00A040EF" w:rsidRPr="00770016" w:rsidRDefault="00A040EF" w:rsidP="00A040EF">
      <w:hyperlink r:id="rId6"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0255D925" w14:textId="77777777" w:rsidR="00A040EF" w:rsidRPr="00770016" w:rsidRDefault="00A040EF" w:rsidP="00A040EF">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815608">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815608">
        <w:rPr>
          <w:b/>
          <w:bCs/>
          <w:szCs w:val="24"/>
          <w:highlight w:val="cyan"/>
          <w:u w:val="single"/>
        </w:rPr>
        <w:t>less active</w:t>
      </w:r>
      <w:r w:rsidRPr="00770016">
        <w:rPr>
          <w:b/>
          <w:bCs/>
          <w:szCs w:val="24"/>
          <w:u w:val="single"/>
        </w:rPr>
        <w:t xml:space="preserve"> in the debate over </w:t>
      </w:r>
      <w:r w:rsidRPr="00815608">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b/>
          <w:bCs/>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815608">
        <w:rPr>
          <w:szCs w:val="24"/>
          <w:highlight w:val="cyan"/>
          <w:u w:val="single"/>
        </w:rPr>
        <w:t xml:space="preserve">could be </w:t>
      </w:r>
      <w:r w:rsidRPr="00770016">
        <w:rPr>
          <w:szCs w:val="24"/>
          <w:u w:val="single"/>
        </w:rPr>
        <w:t xml:space="preserve">a much </w:t>
      </w:r>
      <w:r w:rsidRPr="00815608">
        <w:rPr>
          <w:szCs w:val="24"/>
          <w:highlight w:val="cyan"/>
          <w:u w:val="single"/>
        </w:rPr>
        <w:t xml:space="preserve">more </w:t>
      </w:r>
      <w:r w:rsidRPr="00770016">
        <w:rPr>
          <w:szCs w:val="24"/>
          <w:u w:val="single"/>
        </w:rPr>
        <w:t xml:space="preserve">informed and </w:t>
      </w:r>
      <w:r w:rsidRPr="00815608">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 xml:space="preserve">The agency </w:t>
      </w:r>
      <w:r w:rsidRPr="00770016">
        <w:rPr>
          <w:rStyle w:val="StyleUnderline"/>
          <w:b/>
          <w:bCs/>
          <w:szCs w:val="24"/>
        </w:rPr>
        <w:t>did</w:t>
      </w:r>
      <w:r w:rsidRPr="00770016">
        <w:rPr>
          <w:b/>
          <w:bCs/>
          <w:szCs w:val="24"/>
          <w:u w:val="single"/>
        </w:rPr>
        <w:t xml:space="preserve"> </w:t>
      </w:r>
      <w:r w:rsidRPr="00770016">
        <w:rPr>
          <w:rStyle w:val="StyleUnderline"/>
          <w:b/>
          <w:bCs/>
          <w:szCs w:val="24"/>
        </w:rPr>
        <w:t>not</w:t>
      </w:r>
      <w:r w:rsidRPr="00770016">
        <w:rPr>
          <w:b/>
          <w:bCs/>
          <w:szCs w:val="24"/>
          <w:u w:val="single"/>
        </w:rPr>
        <w:t xml:space="preserve"> </w:t>
      </w:r>
      <w:r w:rsidRPr="00770016">
        <w:rPr>
          <w:rStyle w:val="StyleUnderline"/>
          <w:b/>
          <w:bCs/>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815608">
        <w:rPr>
          <w:rStyle w:val="StyleUnderline"/>
          <w:b/>
          <w:bCs/>
          <w:szCs w:val="24"/>
          <w:highlight w:val="cyan"/>
        </w:rPr>
        <w:t>remained deferential</w:t>
      </w:r>
      <w:r w:rsidRPr="00815608">
        <w:rPr>
          <w:rStyle w:val="StyleUnderline"/>
          <w:szCs w:val="24"/>
          <w:highlight w:val="cyan"/>
        </w:rPr>
        <w:t xml:space="preserve"> </w:t>
      </w:r>
      <w:r w:rsidRPr="00770016">
        <w:rPr>
          <w:rStyle w:val="StyleUnderline"/>
          <w:szCs w:val="24"/>
        </w:rPr>
        <w:t>to the WTO</w:t>
      </w:r>
      <w:r w:rsidRPr="00770016">
        <w:rPr>
          <w:szCs w:val="24"/>
          <w:u w:val="single"/>
        </w:rPr>
        <w:t xml:space="preserve"> over the debate </w:t>
      </w:r>
      <w:r w:rsidRPr="00815608">
        <w:rPr>
          <w:szCs w:val="24"/>
          <w:highlight w:val="cyan"/>
          <w:u w:val="single"/>
        </w:rPr>
        <w:t>over</w:t>
      </w:r>
      <w:r w:rsidRPr="00770016">
        <w:rPr>
          <w:szCs w:val="24"/>
          <w:u w:val="single"/>
        </w:rPr>
        <w:t xml:space="preserve"> </w:t>
      </w:r>
      <w:r w:rsidRPr="00815608">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w:t>
      </w:r>
      <w:r w:rsidRPr="00770016">
        <w:rPr>
          <w:rStyle w:val="StyleUnderline"/>
          <w:b/>
          <w:bCs/>
          <w:szCs w:val="24"/>
        </w:rPr>
        <w:t xml:space="preserve">unwilling to take on more than a </w:t>
      </w:r>
      <w:r w:rsidRPr="00815608">
        <w:rPr>
          <w:rStyle w:val="StyleUnderline"/>
          <w:b/>
          <w:bCs/>
          <w:szCs w:val="24"/>
          <w:highlight w:val="cyan"/>
        </w:rPr>
        <w:t>spectator</w:t>
      </w:r>
      <w:r w:rsidRPr="00815608">
        <w:rPr>
          <w:rStyle w:val="StyleUnderline"/>
          <w:szCs w:val="24"/>
          <w:highlight w:val="cyan"/>
        </w:rPr>
        <w:t xml:space="preserve">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815608">
        <w:rPr>
          <w:szCs w:val="24"/>
          <w:highlight w:val="cyan"/>
          <w:u w:val="single"/>
        </w:rPr>
        <w:t xml:space="preserve">could take </w:t>
      </w:r>
      <w:r w:rsidRPr="00770016">
        <w:rPr>
          <w:szCs w:val="24"/>
          <w:u w:val="single"/>
        </w:rPr>
        <w:t xml:space="preserve">a much </w:t>
      </w:r>
      <w:r w:rsidRPr="00815608">
        <w:rPr>
          <w:szCs w:val="24"/>
          <w:highlight w:val="cyan"/>
          <w:u w:val="single"/>
        </w:rPr>
        <w:t xml:space="preserve">stronger stance on </w:t>
      </w:r>
      <w:r w:rsidRPr="00770016">
        <w:rPr>
          <w:szCs w:val="24"/>
          <w:u w:val="single"/>
        </w:rPr>
        <w:t xml:space="preserve">the impact of the </w:t>
      </w:r>
      <w:r w:rsidRPr="00815608">
        <w:rPr>
          <w:b/>
          <w:bCs/>
          <w:szCs w:val="24"/>
          <w:highlight w:val="cyan"/>
          <w:u w:val="single"/>
        </w:rPr>
        <w:t>TRIPS</w:t>
      </w:r>
      <w:r w:rsidRPr="00815608">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 xml:space="preserve">the </w:t>
      </w:r>
      <w:r w:rsidRPr="00770016">
        <w:rPr>
          <w:rStyle w:val="StyleUnderline"/>
          <w:b/>
          <w:bCs/>
          <w:szCs w:val="24"/>
        </w:rPr>
        <w:t>WHO</w:t>
      </w:r>
      <w:r w:rsidRPr="00770016">
        <w:rPr>
          <w:b/>
          <w:bCs/>
          <w:szCs w:val="24"/>
          <w:u w:val="single"/>
        </w:rPr>
        <w:t xml:space="preserve"> should not be limited to a mere spectator role in such policy discussions. It </w:t>
      </w:r>
      <w:r w:rsidRPr="00815608">
        <w:rPr>
          <w:rStyle w:val="StyleUnderline"/>
          <w:b/>
          <w:bCs/>
          <w:szCs w:val="24"/>
          <w:highlight w:val="cyan"/>
        </w:rPr>
        <w:t>needs</w:t>
      </w:r>
      <w:r w:rsidRPr="00815608">
        <w:rPr>
          <w:b/>
          <w:bCs/>
          <w:szCs w:val="24"/>
          <w:highlight w:val="cyan"/>
          <w:u w:val="single"/>
        </w:rPr>
        <w:t xml:space="preserve"> </w:t>
      </w:r>
      <w:r w:rsidRPr="00770016">
        <w:rPr>
          <w:rStyle w:val="StyleUnderline"/>
          <w:b/>
          <w:bCs/>
          <w:szCs w:val="24"/>
        </w:rPr>
        <w:t>to</w:t>
      </w:r>
      <w:r w:rsidRPr="00770016">
        <w:rPr>
          <w:b/>
          <w:bCs/>
          <w:szCs w:val="24"/>
          <w:u w:val="single"/>
        </w:rPr>
        <w:t xml:space="preserve"> </w:t>
      </w:r>
      <w:r w:rsidRPr="00770016">
        <w:rPr>
          <w:rStyle w:val="StyleUnderline"/>
          <w:b/>
          <w:bCs/>
          <w:szCs w:val="24"/>
        </w:rPr>
        <w:t xml:space="preserve">play an </w:t>
      </w:r>
      <w:r w:rsidRPr="00815608">
        <w:rPr>
          <w:rStyle w:val="StyleUnderline"/>
          <w:b/>
          <w:bCs/>
          <w:szCs w:val="24"/>
          <w:highlight w:val="cyan"/>
        </w:rPr>
        <w:t>active advocacy</w:t>
      </w:r>
      <w:r w:rsidRPr="00770016">
        <w:rPr>
          <w:rStyle w:val="StyleUnderline"/>
          <w:b/>
          <w:bCs/>
          <w:szCs w:val="24"/>
        </w:rPr>
        <w:t xml:space="preserve"> role </w:t>
      </w:r>
      <w:r w:rsidRPr="00815608">
        <w:rPr>
          <w:rStyle w:val="StyleUnderline"/>
          <w:b/>
          <w:bCs/>
          <w:szCs w:val="24"/>
          <w:highlight w:val="cyan"/>
        </w:rPr>
        <w:t xml:space="preserve">in </w:t>
      </w:r>
      <w:r w:rsidRPr="00770016">
        <w:rPr>
          <w:rStyle w:val="StyleUnderline"/>
          <w:b/>
          <w:bCs/>
          <w:szCs w:val="24"/>
        </w:rPr>
        <w:t xml:space="preserve">the </w:t>
      </w:r>
      <w:r w:rsidRPr="00815608">
        <w:rPr>
          <w:rStyle w:val="StyleUnderline"/>
          <w:b/>
          <w:bCs/>
          <w:szCs w:val="24"/>
          <w:highlight w:val="cyan"/>
        </w:rPr>
        <w:t xml:space="preserve">debate over patent law </w:t>
      </w:r>
      <w:r w:rsidRPr="00770016">
        <w:rPr>
          <w:rStyle w:val="StyleUnderline"/>
          <w:b/>
          <w:bCs/>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815608">
        <w:rPr>
          <w:szCs w:val="24"/>
          <w:highlight w:val="cyan"/>
          <w:u w:val="single"/>
        </w:rPr>
        <w:t xml:space="preserve">The </w:t>
      </w:r>
      <w:r w:rsidRPr="00770016">
        <w:rPr>
          <w:szCs w:val="24"/>
          <w:u w:val="single"/>
        </w:rPr>
        <w:t xml:space="preserve">Director-General of the </w:t>
      </w:r>
      <w:r w:rsidRPr="00815608">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815608">
        <w:rPr>
          <w:b/>
          <w:bCs/>
          <w:szCs w:val="24"/>
          <w:highlight w:val="cyan"/>
          <w:u w:val="single"/>
        </w:rPr>
        <w:t xml:space="preserve">Ensuring </w:t>
      </w:r>
      <w:r w:rsidRPr="00770016">
        <w:rPr>
          <w:b/>
          <w:bCs/>
          <w:szCs w:val="24"/>
          <w:u w:val="single"/>
        </w:rPr>
        <w:t xml:space="preserve">that </w:t>
      </w:r>
      <w:r w:rsidRPr="00815608">
        <w:rPr>
          <w:b/>
          <w:bCs/>
          <w:szCs w:val="24"/>
          <w:highlight w:val="cyan"/>
          <w:u w:val="single"/>
        </w:rPr>
        <w:t xml:space="preserve">patent </w:t>
      </w:r>
      <w:r w:rsidRPr="00770016">
        <w:rPr>
          <w:b/>
          <w:bCs/>
          <w:szCs w:val="24"/>
          <w:u w:val="single"/>
        </w:rPr>
        <w:t xml:space="preserve">regimes stimulate research and </w:t>
      </w:r>
      <w:r w:rsidRPr="00815608">
        <w:rPr>
          <w:b/>
          <w:bCs/>
          <w:szCs w:val="24"/>
          <w:highlight w:val="cyan"/>
          <w:u w:val="single"/>
        </w:rPr>
        <w:t>do not hinder</w:t>
      </w:r>
      <w:r w:rsidRPr="00770016">
        <w:rPr>
          <w:b/>
          <w:bCs/>
          <w:szCs w:val="24"/>
          <w:u w:val="single"/>
        </w:rPr>
        <w:t xml:space="preserve"> international scientific </w:t>
      </w:r>
      <w:r w:rsidRPr="00815608">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should </w:t>
      </w:r>
      <w:r w:rsidRPr="00770016">
        <w:rPr>
          <w:b/>
          <w:bCs/>
          <w:szCs w:val="24"/>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815608">
        <w:rPr>
          <w:rStyle w:val="StyleUnderline"/>
          <w:b/>
          <w:bCs/>
          <w:szCs w:val="24"/>
          <w:highlight w:val="cyan"/>
        </w:rPr>
        <w:t>over patent law and</w:t>
      </w:r>
      <w:r w:rsidRPr="00815608">
        <w:rPr>
          <w:szCs w:val="24"/>
          <w:highlight w:val="cyan"/>
          <w:u w:val="single"/>
        </w:rPr>
        <w:t xml:space="preserve"> </w:t>
      </w:r>
      <w:r w:rsidRPr="00770016">
        <w:rPr>
          <w:szCs w:val="24"/>
          <w:u w:val="single"/>
        </w:rPr>
        <w:t xml:space="preserve">access to essential </w:t>
      </w:r>
      <w:r w:rsidRPr="00815608">
        <w:rPr>
          <w:rStyle w:val="StyleUnderline"/>
          <w:szCs w:val="24"/>
          <w:highlight w:val="cyan"/>
        </w:rPr>
        <w:t>medicines</w:t>
      </w:r>
      <w:r w:rsidRPr="00770016">
        <w:rPr>
          <w:szCs w:val="24"/>
          <w:u w:val="single"/>
        </w:rPr>
        <w:t xml:space="preserve">. </w:t>
      </w:r>
      <w:r w:rsidRPr="00815608">
        <w:rPr>
          <w:rStyle w:val="StyleUnderline"/>
          <w:b/>
          <w:bCs/>
          <w:szCs w:val="24"/>
          <w:highlight w:val="cyan"/>
          <w:bdr w:val="single" w:sz="4" w:space="0" w:color="auto"/>
        </w:rPr>
        <w:t>Not only could it mediate legal disputes</w:t>
      </w:r>
      <w:r w:rsidRPr="00815608">
        <w:rPr>
          <w:szCs w:val="24"/>
          <w:highlight w:val="cyan"/>
          <w:u w:val="single"/>
        </w:rPr>
        <w:t xml:space="preserve"> </w:t>
      </w:r>
      <w:r w:rsidRPr="00770016">
        <w:rPr>
          <w:szCs w:val="24"/>
          <w:u w:val="single"/>
        </w:rPr>
        <w:t>over patents in respect of essential medicines</w:t>
      </w:r>
      <w:r w:rsidRPr="00815608">
        <w:rPr>
          <w:rStyle w:val="StyleUnderline"/>
          <w:szCs w:val="24"/>
          <w:highlight w:val="cyan"/>
        </w:rPr>
        <w:t xml:space="preserve">, </w:t>
      </w:r>
      <w:proofErr w:type="gramStart"/>
      <w:r w:rsidRPr="00815608">
        <w:rPr>
          <w:rStyle w:val="StyleUnderline"/>
          <w:szCs w:val="24"/>
          <w:highlight w:val="cyan"/>
        </w:rPr>
        <w:t>it could</w:t>
      </w:r>
      <w:proofErr w:type="gramEnd"/>
      <w:r w:rsidRPr="00815608">
        <w:rPr>
          <w:rStyle w:val="StyleUnderline"/>
          <w:szCs w:val="24"/>
          <w:highlight w:val="cyan"/>
        </w:rPr>
        <w:t xml:space="preserve"> be a</w:t>
      </w:r>
      <w:r w:rsidRPr="00815608">
        <w:rPr>
          <w:szCs w:val="24"/>
          <w:highlight w:val="cyan"/>
          <w:u w:val="single"/>
        </w:rPr>
        <w:t xml:space="preserve"> </w:t>
      </w:r>
      <w:r w:rsidRPr="00770016">
        <w:rPr>
          <w:szCs w:val="24"/>
          <w:u w:val="single"/>
        </w:rPr>
        <w:t xml:space="preserve">vocal </w:t>
      </w:r>
      <w:r w:rsidRPr="00815608">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2780D0B" w14:textId="77777777" w:rsidR="00A040EF" w:rsidRPr="00770016" w:rsidRDefault="00A040EF" w:rsidP="00A040EF">
      <w:pPr>
        <w:pStyle w:val="Heading4"/>
        <w:rPr>
          <w:rFonts w:cs="Calibri"/>
        </w:rPr>
      </w:pPr>
      <w:r w:rsidRPr="00770016">
        <w:rPr>
          <w:rFonts w:cs="Calibri"/>
        </w:rPr>
        <w:t>WHO Cred key to Global Right to Health – medicine access is critical.</w:t>
      </w:r>
    </w:p>
    <w:p w14:paraId="429933E9" w14:textId="77777777" w:rsidR="00A040EF" w:rsidRPr="00770016" w:rsidRDefault="00A040EF" w:rsidP="00A040EF">
      <w:pPr>
        <w:pStyle w:val="ListParagraph"/>
        <w:numPr>
          <w:ilvl w:val="0"/>
          <w:numId w:val="11"/>
        </w:numPr>
      </w:pPr>
      <w:r w:rsidRPr="00770016">
        <w:t>Note the Bottom Paragraph is at the bottom of the PDF – I put a paragraph break to indicate it as such – no words are missing.</w:t>
      </w:r>
    </w:p>
    <w:p w14:paraId="0A6952E8" w14:textId="77777777" w:rsidR="00A040EF" w:rsidRPr="00770016" w:rsidRDefault="00A040EF" w:rsidP="00A040EF">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059E38EB" w14:textId="77777777" w:rsidR="00A040EF" w:rsidRPr="00770016" w:rsidRDefault="00A040EF" w:rsidP="00A040EF">
      <w:pPr>
        <w:rPr>
          <w:sz w:val="14"/>
        </w:rPr>
      </w:pPr>
      <w:r w:rsidRPr="00770016">
        <w:rPr>
          <w:sz w:val="14"/>
        </w:rPr>
        <w:t xml:space="preserve">To meet these challenges, </w:t>
      </w:r>
      <w:r w:rsidRPr="00815608">
        <w:rPr>
          <w:highlight w:val="cyan"/>
          <w:u w:val="single"/>
        </w:rPr>
        <w:t>WHO</w:t>
      </w:r>
      <w:r w:rsidRPr="00770016">
        <w:rPr>
          <w:u w:val="single"/>
        </w:rPr>
        <w:t xml:space="preserve"> </w:t>
      </w:r>
      <w:r w:rsidRPr="00815608">
        <w:rPr>
          <w:highlight w:val="cyan"/>
          <w:u w:val="single"/>
        </w:rPr>
        <w:t>must</w:t>
      </w:r>
      <w:r w:rsidRPr="00770016">
        <w:rPr>
          <w:u w:val="single"/>
        </w:rPr>
        <w:t xml:space="preserve"> strengthen its resolve to maintain its </w:t>
      </w:r>
      <w:r w:rsidRPr="00770016">
        <w:rPr>
          <w:b/>
          <w:bCs/>
          <w:u w:val="single"/>
        </w:rPr>
        <w:t xml:space="preserve">independence and </w:t>
      </w:r>
      <w:r w:rsidRPr="00815608">
        <w:rPr>
          <w:b/>
          <w:bCs/>
          <w:highlight w:val="cyan"/>
          <w:u w:val="single"/>
        </w:rPr>
        <w:t xml:space="preserve">lead </w:t>
      </w:r>
      <w:r w:rsidRPr="00770016">
        <w:rPr>
          <w:b/>
          <w:bCs/>
          <w:u w:val="single"/>
        </w:rPr>
        <w:t xml:space="preserve">its </w:t>
      </w:r>
      <w:r w:rsidRPr="00815608">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815608">
        <w:rPr>
          <w:b/>
          <w:bCs/>
          <w:highlight w:val="cyan"/>
          <w:u w:val="single"/>
        </w:rPr>
        <w:t>ensuring access to medicines</w:t>
      </w:r>
      <w:r w:rsidRPr="00770016">
        <w:rPr>
          <w:u w:val="single"/>
        </w:rPr>
        <w:t xml:space="preserve"> for the world’s poorest people. </w:t>
      </w:r>
      <w:r w:rsidRPr="00815608">
        <w:rPr>
          <w:highlight w:val="cyan"/>
          <w:u w:val="single"/>
        </w:rPr>
        <w:t xml:space="preserve">WHO </w:t>
      </w:r>
      <w:r w:rsidRPr="00770016">
        <w:rPr>
          <w:u w:val="single"/>
        </w:rPr>
        <w:t xml:space="preserve">is the </w:t>
      </w:r>
      <w:r w:rsidRPr="00815608">
        <w:rPr>
          <w:highlight w:val="cyan"/>
          <w:u w:val="single"/>
        </w:rPr>
        <w:t>only</w:t>
      </w:r>
      <w:r w:rsidRPr="00770016">
        <w:rPr>
          <w:u w:val="single"/>
        </w:rPr>
        <w:t xml:space="preserve"> global </w:t>
      </w:r>
      <w:r w:rsidRPr="00815608">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815608">
        <w:rPr>
          <w:b/>
          <w:bCs/>
          <w:highlight w:val="cyan"/>
          <w:u w:val="single"/>
          <w:bdr w:val="single" w:sz="4" w:space="0" w:color="auto"/>
        </w:rPr>
        <w:t xml:space="preserve">to drive </w:t>
      </w:r>
      <w:r w:rsidRPr="00770016">
        <w:rPr>
          <w:b/>
          <w:bCs/>
          <w:u w:val="single"/>
          <w:bdr w:val="single" w:sz="4" w:space="0" w:color="auto"/>
        </w:rPr>
        <w:t xml:space="preserve">this </w:t>
      </w:r>
      <w:r w:rsidRPr="00815608">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815608">
        <w:rPr>
          <w:highlight w:val="cyan"/>
          <w:u w:val="single"/>
        </w:rPr>
        <w:t>international framework for sustainable</w:t>
      </w:r>
      <w:r w:rsidRPr="00815608">
        <w:rPr>
          <w:sz w:val="14"/>
          <w:highlight w:val="cyan"/>
        </w:rPr>
        <w:t xml:space="preserve"> </w:t>
      </w:r>
      <w:r w:rsidRPr="00770016">
        <w:rPr>
          <w:sz w:val="14"/>
        </w:rPr>
        <w:t xml:space="preserve">and predictable tiered pricing of </w:t>
      </w:r>
      <w:r w:rsidRPr="00815608">
        <w:rPr>
          <w:highlight w:val="cyan"/>
          <w:u w:val="single"/>
        </w:rPr>
        <w:t>medicines</w:t>
      </w:r>
      <w:r w:rsidRPr="00770016">
        <w:rPr>
          <w:sz w:val="14"/>
        </w:rPr>
        <w:t xml:space="preserve">. </w:t>
      </w:r>
      <w:r w:rsidRPr="00815608">
        <w:rPr>
          <w:highlight w:val="cyan"/>
          <w:u w:val="single"/>
        </w:rPr>
        <w:t xml:space="preserve">Without </w:t>
      </w:r>
      <w:r w:rsidRPr="00770016">
        <w:rPr>
          <w:u w:val="single"/>
        </w:rPr>
        <w:t xml:space="preserve">the </w:t>
      </w:r>
      <w:r w:rsidRPr="00815608">
        <w:rPr>
          <w:highlight w:val="cyan"/>
          <w:u w:val="single"/>
        </w:rPr>
        <w:t xml:space="preserve">active intervention </w:t>
      </w:r>
      <w:r w:rsidRPr="00770016">
        <w:rPr>
          <w:u w:val="single"/>
        </w:rPr>
        <w:t xml:space="preserve">of a public health advocate </w:t>
      </w:r>
      <w:r w:rsidRPr="00815608">
        <w:rPr>
          <w:highlight w:val="cyan"/>
          <w:u w:val="single"/>
        </w:rPr>
        <w:t xml:space="preserve">at </w:t>
      </w:r>
      <w:r w:rsidRPr="00770016">
        <w:rPr>
          <w:u w:val="single"/>
        </w:rPr>
        <w:t xml:space="preserve">the level of </w:t>
      </w:r>
      <w:r w:rsidRPr="00815608">
        <w:rPr>
          <w:highlight w:val="cyan"/>
          <w:u w:val="single"/>
        </w:rPr>
        <w:t>WHO</w:t>
      </w:r>
      <w:r w:rsidRPr="00770016">
        <w:rPr>
          <w:u w:val="single"/>
        </w:rPr>
        <w:t xml:space="preserve">, there is a </w:t>
      </w:r>
      <w:r w:rsidRPr="00815608">
        <w:rPr>
          <w:highlight w:val="cyan"/>
          <w:u w:val="single"/>
        </w:rPr>
        <w:t>risk</w:t>
      </w:r>
      <w:r w:rsidRPr="00770016">
        <w:rPr>
          <w:u w:val="single"/>
        </w:rPr>
        <w:t xml:space="preserve"> that both of these initiatives </w:t>
      </w:r>
      <w:r w:rsidRPr="00815608">
        <w:rPr>
          <w:b/>
          <w:bCs/>
          <w:highlight w:val="cyan"/>
          <w:u w:val="single"/>
        </w:rPr>
        <w:t>could</w:t>
      </w:r>
      <w:r w:rsidRPr="00770016">
        <w:rPr>
          <w:b/>
          <w:bCs/>
          <w:u w:val="single"/>
        </w:rPr>
        <w:t xml:space="preserve"> </w:t>
      </w:r>
      <w:r w:rsidRPr="00815608">
        <w:rPr>
          <w:b/>
          <w:bCs/>
          <w:highlight w:val="cyan"/>
          <w:u w:val="single"/>
        </w:rPr>
        <w:t>founder.</w:t>
      </w:r>
      <w:r w:rsidRPr="00815608">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21FA5069" w14:textId="77777777" w:rsidR="00A040EF" w:rsidRPr="00770016" w:rsidRDefault="00A040EF" w:rsidP="00A040EF">
      <w:pPr>
        <w:rPr>
          <w:u w:val="single"/>
        </w:rPr>
      </w:pPr>
      <w:r w:rsidRPr="00770016">
        <w:rPr>
          <w:u w:val="single"/>
        </w:rPr>
        <w:t xml:space="preserve">New leader should </w:t>
      </w:r>
      <w:r w:rsidRPr="00815608">
        <w:rPr>
          <w:highlight w:val="cyan"/>
          <w:u w:val="single"/>
        </w:rPr>
        <w:t xml:space="preserve">re-establish WHO’s credibility </w:t>
      </w:r>
      <w:r w:rsidRPr="00770016">
        <w:rPr>
          <w:u w:val="single"/>
        </w:rPr>
        <w:t xml:space="preserve">The credibility of WHO’s advocacy </w:t>
      </w:r>
      <w:r w:rsidRPr="00815608">
        <w:rPr>
          <w:highlight w:val="cyan"/>
          <w:u w:val="single"/>
        </w:rPr>
        <w:t xml:space="preserve">of </w:t>
      </w:r>
      <w:r w:rsidRPr="00770016">
        <w:rPr>
          <w:u w:val="single"/>
        </w:rPr>
        <w:t xml:space="preserve">the </w:t>
      </w:r>
      <w:r w:rsidRPr="00815608">
        <w:rPr>
          <w:highlight w:val="cyan"/>
          <w:u w:val="single"/>
        </w:rPr>
        <w:t xml:space="preserve">right to health </w:t>
      </w:r>
      <w:r w:rsidRPr="00770016">
        <w:rPr>
          <w:u w:val="single"/>
        </w:rPr>
        <w:t xml:space="preserve">for all </w:t>
      </w:r>
      <w:r w:rsidRPr="00815608">
        <w:rPr>
          <w:highlight w:val="cyan"/>
          <w:u w:val="single"/>
        </w:rPr>
        <w:t xml:space="preserve">has been eroded </w:t>
      </w:r>
      <w:r w:rsidRPr="00770016">
        <w:rPr>
          <w:u w:val="single"/>
        </w:rPr>
        <w:t xml:space="preserve">in recent years. A large reason is WHO’s </w:t>
      </w:r>
      <w:r w:rsidRPr="00815608">
        <w:rPr>
          <w:b/>
          <w:bCs/>
          <w:highlight w:val="cyan"/>
          <w:u w:val="single"/>
        </w:rPr>
        <w:t xml:space="preserve">failure to challenge </w:t>
      </w:r>
      <w:r w:rsidRPr="00770016">
        <w:rPr>
          <w:b/>
          <w:bCs/>
          <w:u w:val="single"/>
        </w:rPr>
        <w:t xml:space="preserve">the </w:t>
      </w:r>
      <w:r w:rsidRPr="00815608">
        <w:rPr>
          <w:b/>
          <w:bCs/>
          <w:highlight w:val="cyan"/>
          <w:u w:val="single"/>
        </w:rPr>
        <w:t>pharmaceutical</w:t>
      </w:r>
      <w:r w:rsidRPr="00815608">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1AEB9919" w14:textId="77777777" w:rsidR="00A040EF" w:rsidRPr="00770016" w:rsidRDefault="00A040EF" w:rsidP="00A040EF">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5B5D1C76" w14:textId="77777777" w:rsidR="00A040EF" w:rsidRPr="00770016" w:rsidRDefault="00A040EF" w:rsidP="00A040EF">
      <w:r w:rsidRPr="00770016">
        <w:rPr>
          <w:rStyle w:val="Style13ptBold"/>
        </w:rPr>
        <w:t>Friedman 17</w:t>
      </w:r>
      <w:r w:rsidRPr="00770016">
        <w:t xml:space="preserve"> Eric Friedman March 2017 “New WHO Leader Will Need Human Rights to Counter Nationalistic Populism” </w:t>
      </w:r>
      <w:hyperlink r:id="rId7"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1E19C68B" w14:textId="77777777" w:rsidR="00A040EF" w:rsidRPr="00770016" w:rsidRDefault="00A040EF" w:rsidP="00A040EF">
      <w:pPr>
        <w:rPr>
          <w:sz w:val="16"/>
        </w:rPr>
      </w:pPr>
      <w:r w:rsidRPr="00770016">
        <w:rPr>
          <w:rStyle w:val="StyleUnderline"/>
          <w:szCs w:val="24"/>
        </w:rPr>
        <w:t xml:space="preserve">The need for </w:t>
      </w:r>
      <w:r w:rsidRPr="00815608">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815608">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815608">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815608">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815608">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815608">
        <w:rPr>
          <w:rStyle w:val="StyleUnderline"/>
          <w:szCs w:val="24"/>
          <w:highlight w:val="cyan"/>
        </w:rPr>
        <w:t xml:space="preserve">xenophobia </w:t>
      </w:r>
      <w:r w:rsidRPr="00770016">
        <w:rPr>
          <w:rStyle w:val="StyleUnderline"/>
          <w:szCs w:val="24"/>
        </w:rPr>
        <w:t xml:space="preserve">and </w:t>
      </w:r>
      <w:r w:rsidRPr="00815608">
        <w:rPr>
          <w:rStyle w:val="StyleUnderline"/>
          <w:szCs w:val="24"/>
          <w:highlight w:val="cyan"/>
        </w:rPr>
        <w:t>disregard for</w:t>
      </w:r>
      <w:r w:rsidRPr="00770016">
        <w:rPr>
          <w:rStyle w:val="StyleUnderline"/>
          <w:szCs w:val="24"/>
        </w:rPr>
        <w:t xml:space="preserve"> international law and </w:t>
      </w:r>
      <w:r w:rsidRPr="00815608">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w:t>
      </w:r>
      <w:r w:rsidRPr="00770016">
        <w:rPr>
          <w:rStyle w:val="StyleUnderline"/>
          <w:b/>
          <w:bCs/>
          <w:szCs w:val="24"/>
        </w:rPr>
        <w:t xml:space="preserve">global </w:t>
      </w:r>
      <w:r w:rsidRPr="00815608">
        <w:rPr>
          <w:rStyle w:val="StyleUnderline"/>
          <w:b/>
          <w:bCs/>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815608">
        <w:rPr>
          <w:rStyle w:val="Emphasis"/>
          <w:szCs w:val="24"/>
          <w:highlight w:val="cyan"/>
        </w:rPr>
        <w:t>infectious disease</w:t>
      </w:r>
      <w:r w:rsidRPr="00770016">
        <w:rPr>
          <w:sz w:val="16"/>
          <w:szCs w:val="24"/>
        </w:rPr>
        <w:t xml:space="preserve">, worsening </w:t>
      </w:r>
      <w:r w:rsidRPr="00815608">
        <w:rPr>
          <w:rStyle w:val="Emphasis"/>
          <w:szCs w:val="24"/>
          <w:highlight w:val="cyan"/>
        </w:rPr>
        <w:t>antimicrobial resistance</w:t>
      </w:r>
      <w:r w:rsidRPr="00770016">
        <w:rPr>
          <w:sz w:val="16"/>
          <w:szCs w:val="24"/>
        </w:rPr>
        <w:t>, and climate change</w:t>
      </w:r>
      <w:r w:rsidRPr="00815608">
        <w:rPr>
          <w:sz w:val="16"/>
          <w:szCs w:val="24"/>
          <w:highlight w:val="cyan"/>
        </w:rPr>
        <w:t xml:space="preserve"> </w:t>
      </w:r>
      <w:r w:rsidRPr="00815608">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815608">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815608">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815608">
        <w:rPr>
          <w:rStyle w:val="Emphasis"/>
          <w:szCs w:val="24"/>
          <w:highlight w:val="cyan"/>
        </w:rPr>
        <w:t>credibility</w:t>
      </w:r>
      <w:r w:rsidRPr="00815608">
        <w:rPr>
          <w:sz w:val="16"/>
          <w:szCs w:val="24"/>
          <w:highlight w:val="cyan"/>
        </w:rPr>
        <w:t xml:space="preserve"> </w:t>
      </w:r>
      <w:r w:rsidRPr="00815608">
        <w:rPr>
          <w:rStyle w:val="StyleUnderline"/>
          <w:szCs w:val="24"/>
          <w:highlight w:val="cyan"/>
        </w:rPr>
        <w:t>to carve</w:t>
      </w:r>
      <w:r w:rsidRPr="00770016">
        <w:rPr>
          <w:rStyle w:val="StyleUnderline"/>
          <w:szCs w:val="24"/>
        </w:rPr>
        <w:t xml:space="preserve"> a path </w:t>
      </w:r>
      <w:r w:rsidRPr="00815608">
        <w:rPr>
          <w:rStyle w:val="StyleUnderline"/>
          <w:szCs w:val="24"/>
          <w:highlight w:val="cyan"/>
        </w:rPr>
        <w:t xml:space="preserve">through </w:t>
      </w:r>
      <w:r w:rsidRPr="00770016">
        <w:rPr>
          <w:rStyle w:val="StyleUnderline"/>
          <w:szCs w:val="24"/>
        </w:rPr>
        <w:t xml:space="preserve">these </w:t>
      </w:r>
      <w:r w:rsidRPr="00815608">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815608">
        <w:rPr>
          <w:rStyle w:val="Emphasis"/>
          <w:szCs w:val="24"/>
          <w:highlight w:val="cyan"/>
        </w:rPr>
        <w:t xml:space="preserve">right to health </w:t>
      </w:r>
      <w:r w:rsidRPr="00770016">
        <w:rPr>
          <w:rStyle w:val="Emphasis"/>
          <w:szCs w:val="24"/>
        </w:rPr>
        <w:t xml:space="preserve">can </w:t>
      </w:r>
      <w:r w:rsidRPr="00815608">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815608">
        <w:rPr>
          <w:rStyle w:val="Emphasis"/>
          <w:szCs w:val="24"/>
          <w:highlight w:val="cyan"/>
        </w:rPr>
        <w:t xml:space="preserve">transformative </w:t>
      </w:r>
      <w:r w:rsidRPr="00770016">
        <w:rPr>
          <w:rStyle w:val="Emphasis"/>
          <w:szCs w:val="24"/>
        </w:rPr>
        <w:t xml:space="preserve">power of legally binding </w:t>
      </w:r>
      <w:r w:rsidRPr="00815608">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815608">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815608">
        <w:rPr>
          <w:rStyle w:val="StyleUnderline"/>
          <w:szCs w:val="24"/>
          <w:highlight w:val="cyan"/>
        </w:rPr>
        <w:t>assertion</w:t>
      </w:r>
      <w:r w:rsidRPr="00770016">
        <w:rPr>
          <w:rStyle w:val="StyleUnderline"/>
          <w:szCs w:val="24"/>
        </w:rPr>
        <w:t xml:space="preserve"> </w:t>
      </w:r>
      <w:r w:rsidRPr="00815608">
        <w:rPr>
          <w:rStyle w:val="StyleUnderline"/>
          <w:szCs w:val="24"/>
          <w:highlight w:val="cyan"/>
        </w:rPr>
        <w:t xml:space="preserve">of </w:t>
      </w:r>
      <w:r w:rsidRPr="00815608">
        <w:rPr>
          <w:rStyle w:val="Emphasis"/>
          <w:szCs w:val="24"/>
          <w:highlight w:val="cyan"/>
        </w:rPr>
        <w:t>global solidarity</w:t>
      </w:r>
      <w:r w:rsidRPr="00770016">
        <w:rPr>
          <w:sz w:val="16"/>
          <w:szCs w:val="24"/>
        </w:rPr>
        <w:t xml:space="preserve"> for global justice, as so urgently needed, “</w:t>
      </w:r>
      <w:r w:rsidRPr="00815608">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815608">
        <w:rPr>
          <w:rStyle w:val="StyleUnderline"/>
          <w:b/>
          <w:bCs/>
          <w:szCs w:val="24"/>
          <w:highlight w:val="cyan"/>
        </w:rPr>
        <w:t>nations are</w:t>
      </w:r>
      <w:r w:rsidRPr="00770016">
        <w:rPr>
          <w:rStyle w:val="StyleUnderline"/>
          <w:b/>
          <w:bCs/>
          <w:szCs w:val="24"/>
        </w:rPr>
        <w:t xml:space="preserve"> indeed </w:t>
      </w:r>
      <w:r w:rsidRPr="00815608">
        <w:rPr>
          <w:rStyle w:val="StyleUnderline"/>
          <w:b/>
          <w:bCs/>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815608">
        <w:rPr>
          <w:rStyle w:val="StyleUnderline"/>
          <w:b/>
          <w:bCs/>
          <w:szCs w:val="24"/>
          <w:highlight w:val="cyan"/>
        </w:rPr>
        <w:t>resistance of</w:t>
      </w:r>
      <w:r w:rsidRPr="00770016">
        <w:rPr>
          <w:rStyle w:val="StyleUnderline"/>
          <w:b/>
          <w:bCs/>
          <w:szCs w:val="24"/>
        </w:rPr>
        <w:t xml:space="preserve"> the dangerous </w:t>
      </w:r>
      <w:r w:rsidRPr="00815608">
        <w:rPr>
          <w:rStyle w:val="StyleUnderline"/>
          <w:b/>
          <w:bCs/>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815608">
        <w:rPr>
          <w:rStyle w:val="Emphasis"/>
          <w:szCs w:val="24"/>
          <w:highlight w:val="cyan"/>
        </w:rPr>
        <w:t xml:space="preserve">prevent </w:t>
      </w:r>
      <w:r w:rsidRPr="00770016">
        <w:rPr>
          <w:rStyle w:val="Emphasis"/>
          <w:szCs w:val="24"/>
        </w:rPr>
        <w:t xml:space="preserve">some of the </w:t>
      </w:r>
      <w:r w:rsidRPr="00815608">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5DE276A5" w14:textId="77777777" w:rsidR="00A040EF" w:rsidRPr="00770016" w:rsidRDefault="00A040EF" w:rsidP="00A040EF">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53EE81F7" w14:textId="77777777" w:rsidR="00A040EF" w:rsidRPr="00770016" w:rsidRDefault="00A040EF" w:rsidP="00A040EF">
      <w:r w:rsidRPr="00770016">
        <w:rPr>
          <w:rStyle w:val="Style13ptBold"/>
        </w:rPr>
        <w:t>de Waal 16</w:t>
      </w:r>
      <w:r w:rsidRPr="00770016">
        <w:t xml:space="preserve"> Alex de Waal 12-5-2016 “Garrison America and the Threat of Global War” </w:t>
      </w:r>
      <w:hyperlink r:id="rId8"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21C66271" w14:textId="19EB2E76" w:rsidR="00A040EF" w:rsidRDefault="00A040EF" w:rsidP="00A040EF">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815608">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815608">
        <w:rPr>
          <w:rStyle w:val="Emphasis"/>
          <w:szCs w:val="24"/>
          <w:highlight w:val="cyan"/>
        </w:rPr>
        <w:t>unpicking</w:t>
      </w:r>
      <w:r w:rsidRPr="00770016">
        <w:rPr>
          <w:rStyle w:val="Emphasis"/>
          <w:szCs w:val="24"/>
        </w:rPr>
        <w:t xml:space="preserve"> of </w:t>
      </w:r>
      <w:r w:rsidRPr="00815608">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815608">
        <w:rPr>
          <w:rStyle w:val="StyleUnderline"/>
          <w:szCs w:val="24"/>
          <w:highlight w:val="cyan"/>
        </w:rPr>
        <w:t xml:space="preserve">What does a world in </w:t>
      </w:r>
      <w:r w:rsidRPr="00815608">
        <w:rPr>
          <w:rStyle w:val="Emphasis"/>
          <w:szCs w:val="24"/>
          <w:highlight w:val="cyan"/>
        </w:rPr>
        <w:t>global</w:t>
      </w:r>
      <w:r w:rsidRPr="00770016">
        <w:rPr>
          <w:rStyle w:val="Emphasis"/>
          <w:szCs w:val="24"/>
        </w:rPr>
        <w:t xml:space="preserve">, generalized </w:t>
      </w:r>
      <w:r w:rsidRPr="00815608">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815608">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815608">
        <w:rPr>
          <w:rStyle w:val="StyleUnderline"/>
          <w:szCs w:val="24"/>
          <w:highlight w:val="cyan"/>
        </w:rPr>
        <w:t>strangling liberalism</w:t>
      </w:r>
      <w:r w:rsidRPr="00770016">
        <w:rPr>
          <w:sz w:val="16"/>
          <w:szCs w:val="24"/>
        </w:rPr>
        <w:t xml:space="preserve">. We have </w:t>
      </w:r>
      <w:r w:rsidRPr="00815608">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815608">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815608">
        <w:rPr>
          <w:rStyle w:val="StyleUnderline"/>
          <w:szCs w:val="24"/>
          <w:highlight w:val="cyan"/>
        </w:rPr>
        <w:t>threatening</w:t>
      </w:r>
      <w:r w:rsidRPr="00770016">
        <w:rPr>
          <w:rStyle w:val="StyleUnderline"/>
          <w:szCs w:val="24"/>
        </w:rPr>
        <w:t xml:space="preserve"> one another, some </w:t>
      </w:r>
      <w:r w:rsidRPr="00815608">
        <w:rPr>
          <w:rStyle w:val="StyleUnderline"/>
          <w:szCs w:val="24"/>
          <w:highlight w:val="cyan"/>
        </w:rPr>
        <w:t xml:space="preserve">with </w:t>
      </w:r>
      <w:r w:rsidRPr="00815608">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815608">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815608">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815608">
        <w:rPr>
          <w:rStyle w:val="StyleUnderline"/>
          <w:szCs w:val="24"/>
          <w:highlight w:val="cyan"/>
        </w:rPr>
        <w:t>it resembles</w:t>
      </w:r>
      <w:r w:rsidRPr="00770016">
        <w:rPr>
          <w:rStyle w:val="StyleUnderline"/>
          <w:szCs w:val="24"/>
        </w:rPr>
        <w:t xml:space="preserve"> a </w:t>
      </w:r>
      <w:r w:rsidRPr="00815608">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815608">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815608">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815608">
        <w:rPr>
          <w:rStyle w:val="StyleUnderline"/>
          <w:szCs w:val="24"/>
          <w:highlight w:val="cyan"/>
        </w:rPr>
        <w:t>Liberal multilat</w:t>
      </w:r>
      <w:r w:rsidRPr="00770016">
        <w:rPr>
          <w:rStyle w:val="StyleUnderline"/>
          <w:szCs w:val="24"/>
        </w:rPr>
        <w:t xml:space="preserve">eralism </w:t>
      </w:r>
      <w:r w:rsidRPr="00815608">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815608">
        <w:rPr>
          <w:rStyle w:val="Emphasis"/>
          <w:szCs w:val="24"/>
          <w:highlight w:val="cyan"/>
        </w:rPr>
        <w:t>common wins through</w:t>
      </w:r>
      <w:r w:rsidRPr="00770016">
        <w:rPr>
          <w:rStyle w:val="Emphasis"/>
          <w:szCs w:val="24"/>
        </w:rPr>
        <w:t xml:space="preserve"> peaceful </w:t>
      </w:r>
      <w:r w:rsidRPr="00815608">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815608">
        <w:rPr>
          <w:rStyle w:val="StyleUnderline"/>
          <w:szCs w:val="24"/>
          <w:highlight w:val="cyan"/>
        </w:rPr>
        <w:t>cabal of</w:t>
      </w:r>
      <w:r w:rsidRPr="00770016">
        <w:rPr>
          <w:rStyle w:val="StyleUnderline"/>
          <w:szCs w:val="24"/>
        </w:rPr>
        <w:t xml:space="preserve"> plutocratic </w:t>
      </w:r>
      <w:r w:rsidRPr="00815608">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815608">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815608">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815608">
        <w:rPr>
          <w:rStyle w:val="StyleUnderline"/>
          <w:szCs w:val="24"/>
          <w:highlight w:val="cyan"/>
        </w:rPr>
        <w:t>bring</w:t>
      </w:r>
      <w:r w:rsidRPr="00770016">
        <w:rPr>
          <w:rStyle w:val="StyleUnderline"/>
          <w:szCs w:val="24"/>
        </w:rPr>
        <w:t xml:space="preserve">ing </w:t>
      </w:r>
      <w:r w:rsidRPr="00815608">
        <w:rPr>
          <w:rStyle w:val="StyleUnderline"/>
          <w:szCs w:val="24"/>
          <w:highlight w:val="cyan"/>
        </w:rPr>
        <w:t>a façade of stability</w:t>
      </w:r>
      <w:r w:rsidRPr="00770016">
        <w:rPr>
          <w:rStyle w:val="StyleUnderline"/>
          <w:szCs w:val="24"/>
        </w:rPr>
        <w:t xml:space="preserve"> for as long as they collude—</w:t>
      </w:r>
      <w:r w:rsidRPr="00815608">
        <w:rPr>
          <w:rStyle w:val="StyleUnderline"/>
          <w:szCs w:val="24"/>
          <w:highlight w:val="cyan"/>
        </w:rPr>
        <w:t xml:space="preserve">and </w:t>
      </w:r>
      <w:r w:rsidRPr="00815608">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815608">
        <w:rPr>
          <w:rStyle w:val="StyleUnderline"/>
          <w:szCs w:val="24"/>
          <w:highlight w:val="cyan"/>
        </w:rPr>
        <w:t>importance of</w:t>
      </w:r>
      <w:r w:rsidRPr="00770016">
        <w:rPr>
          <w:sz w:val="16"/>
          <w:szCs w:val="24"/>
        </w:rPr>
        <w:t xml:space="preserve"> defending civility with democratic deliberation, respecting human rights and values, and </w:t>
      </w:r>
      <w:r w:rsidRPr="00815608">
        <w:rPr>
          <w:rStyle w:val="StyleUnderline"/>
          <w:szCs w:val="24"/>
          <w:highlight w:val="cyan"/>
        </w:rPr>
        <w:t>maintaining</w:t>
      </w:r>
      <w:r w:rsidRPr="00770016">
        <w:rPr>
          <w:rStyle w:val="StyleUnderline"/>
          <w:szCs w:val="24"/>
        </w:rPr>
        <w:t xml:space="preserve"> a commitment to </w:t>
      </w:r>
      <w:r w:rsidRPr="00815608">
        <w:rPr>
          <w:rStyle w:val="StyleUnderline"/>
          <w:szCs w:val="24"/>
          <w:highlight w:val="cyan"/>
        </w:rPr>
        <w:t>public goods</w:t>
      </w:r>
      <w:r w:rsidRPr="00770016">
        <w:rPr>
          <w:rStyle w:val="StyleUnderline"/>
          <w:szCs w:val="24"/>
        </w:rPr>
        <w:t xml:space="preserve"> and the global commons—</w:t>
      </w:r>
      <w:r w:rsidRPr="00815608">
        <w:rPr>
          <w:rStyle w:val="Emphasis"/>
          <w:szCs w:val="24"/>
          <w:highlight w:val="cyan"/>
        </w:rPr>
        <w:t>including the future of the planet</w:t>
      </w:r>
      <w:r w:rsidRPr="00815608">
        <w:rPr>
          <w:sz w:val="16"/>
          <w:szCs w:val="24"/>
          <w:highlight w:val="cyan"/>
        </w:rPr>
        <w:t>—</w:t>
      </w:r>
      <w:r w:rsidRPr="00815608">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451310B8" w14:textId="77777777" w:rsidR="00A040EF" w:rsidRDefault="00A040EF" w:rsidP="00A040EF">
      <w:pPr>
        <w:pStyle w:val="Heading4"/>
      </w:pPr>
      <w:r>
        <w:t xml:space="preserve">Nuke war causes extinction AND outweighs </w:t>
      </w:r>
      <w:r w:rsidRPr="00C339DB">
        <w:rPr>
          <w:u w:val="single"/>
        </w:rPr>
        <w:t>other</w:t>
      </w:r>
      <w:r>
        <w:t xml:space="preserve"> existential risks</w:t>
      </w:r>
    </w:p>
    <w:p w14:paraId="07752C81" w14:textId="77777777" w:rsidR="00A040EF" w:rsidRPr="00481028" w:rsidRDefault="00A040EF" w:rsidP="00A040EF">
      <w:r>
        <w:t>-checked (</w:t>
      </w:r>
      <w:proofErr w:type="spellStart"/>
      <w:r>
        <w:t>sid</w:t>
      </w:r>
      <w:proofErr w:type="spellEnd"/>
      <w:r>
        <w:t>)</w:t>
      </w:r>
    </w:p>
    <w:p w14:paraId="3538F32E" w14:textId="77777777" w:rsidR="00A040EF" w:rsidRPr="00E530E8" w:rsidRDefault="00A040EF" w:rsidP="00A040EF">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791635">
          <w:rPr>
            <w:rStyle w:val="Hyperlink"/>
          </w:rPr>
          <w:t>http://www.reachingcriticalwill.org/images/documents/Disarmament-fora/OEWG/2016/Documents/NGO13.pdf</w:t>
        </w:r>
      </w:hyperlink>
      <w:r>
        <w:t xml:space="preserve"> //Re-cut by Elmer</w:t>
      </w:r>
    </w:p>
    <w:p w14:paraId="6E621D83" w14:textId="02B9773A" w:rsidR="00A040EF" w:rsidRPr="00A040EF" w:rsidRDefault="00A040EF" w:rsidP="00A040EF">
      <w:pPr>
        <w:rPr>
          <w:sz w:val="16"/>
        </w:rPr>
      </w:pPr>
      <w:r w:rsidRPr="00055D8B">
        <w:rPr>
          <w:sz w:val="16"/>
        </w:rPr>
        <w:t xml:space="preserve">Consequences human survival 12. </w:t>
      </w:r>
      <w:r w:rsidRPr="00815608">
        <w:rPr>
          <w:rStyle w:val="StyleUnderline"/>
          <w:highlight w:val="cyan"/>
        </w:rPr>
        <w:t>Even if the 'other'</w:t>
      </w:r>
      <w:r w:rsidRPr="00055D8B">
        <w:rPr>
          <w:rStyle w:val="StyleUnderline"/>
        </w:rPr>
        <w:t xml:space="preserve"> side </w:t>
      </w:r>
      <w:r w:rsidRPr="0081560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815608">
        <w:rPr>
          <w:rStyle w:val="StyleUnderline"/>
          <w:highlight w:val="cyan"/>
        </w:rPr>
        <w:t>will still make</w:t>
      </w:r>
      <w:r w:rsidRPr="00055D8B">
        <w:rPr>
          <w:sz w:val="16"/>
        </w:rPr>
        <w:t xml:space="preserve"> 'our' country (and </w:t>
      </w:r>
      <w:r w:rsidRPr="00055D8B">
        <w:rPr>
          <w:rStyle w:val="StyleUnderline"/>
        </w:rPr>
        <w:t xml:space="preserve">the rest of </w:t>
      </w:r>
      <w:r w:rsidRPr="00815608">
        <w:rPr>
          <w:rStyle w:val="StyleUnderline"/>
          <w:highlight w:val="cyan"/>
        </w:rPr>
        <w:t>the world</w:t>
      </w:r>
      <w:r w:rsidRPr="00055D8B">
        <w:rPr>
          <w:sz w:val="16"/>
        </w:rPr>
        <w:t xml:space="preserve">) </w:t>
      </w:r>
      <w:r w:rsidRPr="00815608">
        <w:rPr>
          <w:rStyle w:val="Emphasis"/>
          <w:highlight w:val="cyan"/>
        </w:rPr>
        <w:t>uninhabitable</w:t>
      </w:r>
      <w:r w:rsidRPr="00055D8B">
        <w:rPr>
          <w:sz w:val="16"/>
        </w:rPr>
        <w:t xml:space="preserve">, potentially </w:t>
      </w:r>
      <w:r w:rsidRPr="00815608">
        <w:rPr>
          <w:rStyle w:val="StyleUnderline"/>
          <w:highlight w:val="cyan"/>
        </w:rPr>
        <w:t>inducing global famine lasting</w:t>
      </w:r>
      <w:r w:rsidRPr="00055D8B">
        <w:rPr>
          <w:sz w:val="16"/>
        </w:rPr>
        <w:t xml:space="preserve"> up to </w:t>
      </w:r>
      <w:r w:rsidRPr="00815608">
        <w:rPr>
          <w:rStyle w:val="Emphasis"/>
          <w:highlight w:val="cyan"/>
        </w:rPr>
        <w:t>decades</w:t>
      </w:r>
      <w:r w:rsidRPr="00055D8B">
        <w:rPr>
          <w:sz w:val="16"/>
        </w:rPr>
        <w:t xml:space="preserve">. </w:t>
      </w:r>
      <w:r w:rsidRPr="00055D8B">
        <w:rPr>
          <w:rStyle w:val="Emphasis"/>
        </w:rPr>
        <w:t xml:space="preserve">Toon and </w:t>
      </w:r>
      <w:proofErr w:type="spellStart"/>
      <w:r w:rsidRPr="00055D8B">
        <w:rPr>
          <w:rStyle w:val="Emphasis"/>
        </w:rPr>
        <w:t>Robock</w:t>
      </w:r>
      <w:proofErr w:type="spellEnd"/>
      <w:r w:rsidRPr="00055D8B">
        <w:rPr>
          <w:rStyle w:val="StyleUnderline"/>
        </w:rPr>
        <w:t xml:space="preserve"> note</w:t>
      </w:r>
      <w:r w:rsidRPr="00055D8B">
        <w:rPr>
          <w:sz w:val="16"/>
        </w:rPr>
        <w:t xml:space="preserve"> in ‘Self Assured Destruction’, in the Bulletin of Atomic Scientists 68/5, 2012, that: 13. “</w:t>
      </w:r>
      <w:r w:rsidRPr="00815608">
        <w:rPr>
          <w:highlight w:val="cyan"/>
          <w:u w:val="single"/>
        </w:rPr>
        <w:t xml:space="preserve">A nuclear war </w:t>
      </w:r>
      <w:r w:rsidRPr="00055D8B">
        <w:rPr>
          <w:u w:val="single"/>
        </w:rPr>
        <w:t xml:space="preserve">between Russia and the United States, even after the arsenal reductions planned under New START, </w:t>
      </w:r>
      <w:r w:rsidRPr="00815608">
        <w:rPr>
          <w:highlight w:val="cyan"/>
          <w:u w:val="single"/>
        </w:rPr>
        <w:t>could produce a nuclear winter</w:t>
      </w:r>
      <w:r w:rsidRPr="00055D8B">
        <w:rPr>
          <w:sz w:val="16"/>
        </w:rPr>
        <w:t xml:space="preserve">. Hence, an attack by either side could be suicidal, </w:t>
      </w:r>
      <w:r w:rsidRPr="00815608">
        <w:rPr>
          <w:rStyle w:val="StyleUnderline"/>
          <w:highlight w:val="cyan"/>
        </w:rPr>
        <w:t xml:space="preserve">resulting in </w:t>
      </w:r>
      <w:proofErr w:type="spellStart"/>
      <w:r w:rsidRPr="00815608">
        <w:rPr>
          <w:rStyle w:val="Emphasis"/>
          <w:highlight w:val="cyan"/>
        </w:rPr>
        <w:t>self assured</w:t>
      </w:r>
      <w:proofErr w:type="spellEnd"/>
      <w:r w:rsidRPr="00815608">
        <w:rPr>
          <w:rStyle w:val="Emphasis"/>
          <w:highlight w:val="cyan"/>
        </w:rPr>
        <w:t xml:space="preserve"> destruction</w:t>
      </w:r>
      <w:r w:rsidRPr="00815608">
        <w:rPr>
          <w:rStyle w:val="StyleUnderline"/>
          <w:highlight w:val="cyan"/>
        </w:rPr>
        <w:t xml:space="preserve">. </w:t>
      </w:r>
      <w:r w:rsidRPr="00055D8B">
        <w:rPr>
          <w:rStyle w:val="StyleUnderline"/>
        </w:rPr>
        <w:t xml:space="preserve">Even </w:t>
      </w:r>
      <w:r w:rsidRPr="00815608">
        <w:rPr>
          <w:rStyle w:val="StyleUnderline"/>
          <w:highlight w:val="cya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rPr>
        <w:t xml:space="preserve">could </w:t>
      </w:r>
      <w:r w:rsidRPr="00815608">
        <w:rPr>
          <w:rStyle w:val="StyleUnderline"/>
          <w:highlight w:val="cyan"/>
        </w:rPr>
        <w:t>produce</w:t>
      </w:r>
      <w:r w:rsidRPr="00055D8B">
        <w:rPr>
          <w:rStyle w:val="StyleUnderline"/>
        </w:rPr>
        <w:t xml:space="preserve"> so much </w:t>
      </w:r>
      <w:r w:rsidRPr="00815608">
        <w:rPr>
          <w:rStyle w:val="StyleUnderline"/>
          <w:highlight w:val="cyan"/>
        </w:rPr>
        <w:t>smoke</w:t>
      </w:r>
      <w:r w:rsidRPr="00055D8B">
        <w:rPr>
          <w:rStyle w:val="StyleUnderline"/>
        </w:rPr>
        <w:t xml:space="preserve"> that temperatures would fall below those </w:t>
      </w:r>
      <w:r w:rsidRPr="00815608">
        <w:rPr>
          <w:rStyle w:val="StyleUnderline"/>
          <w:highlight w:val="cyan"/>
        </w:rPr>
        <w:t xml:space="preserve">of the </w:t>
      </w:r>
      <w:r w:rsidRPr="00055D8B">
        <w:rPr>
          <w:rStyle w:val="StyleUnderline"/>
        </w:rPr>
        <w:t xml:space="preserve">Little </w:t>
      </w:r>
      <w:r w:rsidRPr="00815608">
        <w:rPr>
          <w:rStyle w:val="StyleUnderline"/>
          <w:highlight w:val="cyan"/>
        </w:rPr>
        <w:t>Ice Age</w:t>
      </w:r>
      <w:r w:rsidRPr="00055D8B">
        <w:rPr>
          <w:sz w:val="16"/>
        </w:rPr>
        <w:t xml:space="preserve"> of the fourteenth to nineteenth centuries, </w:t>
      </w:r>
      <w:r w:rsidRPr="00055D8B">
        <w:rPr>
          <w:rStyle w:val="StyleUnderline"/>
        </w:rPr>
        <w:t>shortening the growing season around the world and threatening the global food supply</w:t>
      </w:r>
      <w:r w:rsidRPr="00055D8B">
        <w:rPr>
          <w:sz w:val="16"/>
        </w:rPr>
        <w:t xml:space="preserve">. Furthermore, there would be </w:t>
      </w:r>
      <w:r w:rsidRPr="00055D8B">
        <w:rPr>
          <w:rStyle w:val="StyleUnderline"/>
        </w:rPr>
        <w:t xml:space="preserve">massive ozone depletion, </w:t>
      </w:r>
      <w:r w:rsidRPr="00815608">
        <w:rPr>
          <w:rStyle w:val="StyleUnderline"/>
          <w:highlight w:val="cyan"/>
        </w:rPr>
        <w:t xml:space="preserve">allowing </w:t>
      </w:r>
      <w:r w:rsidRPr="00055D8B">
        <w:rPr>
          <w:rStyle w:val="StyleUnderline"/>
        </w:rPr>
        <w:t xml:space="preserve">more </w:t>
      </w:r>
      <w:r w:rsidRPr="00815608">
        <w:rPr>
          <w:rStyle w:val="Emphasis"/>
          <w:highlight w:val="cyan"/>
        </w:rPr>
        <w:t>ultraviolet</w:t>
      </w:r>
      <w:r w:rsidRPr="00055D8B">
        <w:rPr>
          <w:rStyle w:val="StyleUnderline"/>
        </w:rPr>
        <w:t xml:space="preserve"> </w:t>
      </w:r>
      <w:r w:rsidRPr="00815608">
        <w:rPr>
          <w:rStyle w:val="StyleUnderline"/>
          <w:highlight w:val="cyan"/>
        </w:rPr>
        <w:t>radiation</w:t>
      </w:r>
      <w:r w:rsidRPr="00055D8B">
        <w:rPr>
          <w:sz w:val="16"/>
        </w:rPr>
        <w:t xml:space="preserve"> to reach Earth's surface. </w:t>
      </w:r>
      <w:r w:rsidRPr="00055D8B">
        <w:rPr>
          <w:rStyle w:val="Emphasis"/>
        </w:rPr>
        <w:t xml:space="preserve">Recent </w:t>
      </w:r>
      <w:r w:rsidRPr="00815608">
        <w:rPr>
          <w:rStyle w:val="Emphasis"/>
          <w:highlight w:val="cyan"/>
        </w:rPr>
        <w:t>studies</w:t>
      </w:r>
      <w:r w:rsidRPr="00815608">
        <w:rPr>
          <w:rStyle w:val="StyleUnderline"/>
          <w:highlight w:val="cyan"/>
        </w:rPr>
        <w:t xml:space="preserve"> predict </w:t>
      </w:r>
      <w:r w:rsidRPr="00055D8B">
        <w:rPr>
          <w:rStyle w:val="StyleUnderline"/>
        </w:rPr>
        <w:t xml:space="preserve">that </w:t>
      </w:r>
      <w:r w:rsidRPr="00815608">
        <w:rPr>
          <w:rStyle w:val="StyleUnderline"/>
          <w:highlight w:val="cyan"/>
        </w:rPr>
        <w:t>agricultural production</w:t>
      </w:r>
      <w:r w:rsidRPr="00055D8B">
        <w:rPr>
          <w:rStyle w:val="StyleUnderline"/>
        </w:rPr>
        <w:t xml:space="preserve"> in parts of the </w:t>
      </w:r>
      <w:r w:rsidRPr="00055D8B">
        <w:rPr>
          <w:rStyle w:val="Emphasis"/>
        </w:rPr>
        <w:t>U</w:t>
      </w:r>
      <w:r w:rsidRPr="00055D8B">
        <w:rPr>
          <w:sz w:val="16"/>
        </w:rPr>
        <w:t xml:space="preserve">nited </w:t>
      </w:r>
      <w:r w:rsidRPr="00055D8B">
        <w:rPr>
          <w:rStyle w:val="Emphasis"/>
        </w:rPr>
        <w:t>S</w:t>
      </w:r>
      <w:r w:rsidRPr="00055D8B">
        <w:rPr>
          <w:sz w:val="16"/>
        </w:rPr>
        <w:t xml:space="preserve">tates </w:t>
      </w:r>
      <w:r w:rsidRPr="00055D8B">
        <w:rPr>
          <w:rStyle w:val="StyleUnderline"/>
        </w:rPr>
        <w:t xml:space="preserve">and </w:t>
      </w:r>
      <w:r w:rsidRPr="00055D8B">
        <w:rPr>
          <w:rStyle w:val="Emphasis"/>
        </w:rPr>
        <w:t>China</w:t>
      </w:r>
      <w:r w:rsidRPr="00055D8B">
        <w:rPr>
          <w:rStyle w:val="StyleUnderline"/>
        </w:rPr>
        <w:t xml:space="preserve"> </w:t>
      </w:r>
      <w:r w:rsidRPr="00815608">
        <w:rPr>
          <w:rStyle w:val="StyleUnderline"/>
          <w:highlight w:val="cyan"/>
        </w:rPr>
        <w:t>would decline</w:t>
      </w:r>
      <w:r w:rsidRPr="00055D8B">
        <w:rPr>
          <w:u w:val="single"/>
        </w:rPr>
        <w:t xml:space="preserve"> </w:t>
      </w:r>
      <w:r w:rsidRPr="00815608">
        <w:rPr>
          <w:highlight w:val="cyan"/>
          <w:u w:val="single"/>
        </w:rPr>
        <w:t xml:space="preserve">by </w:t>
      </w:r>
      <w:r w:rsidRPr="00055D8B">
        <w:rPr>
          <w:u w:val="single"/>
        </w:rPr>
        <w:t xml:space="preserve">about </w:t>
      </w:r>
      <w:r w:rsidRPr="00815608">
        <w:rPr>
          <w:b/>
          <w:bCs/>
          <w:highlight w:val="cya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rPr>
        <w:t xml:space="preserve">most likely </w:t>
      </w:r>
      <w:r w:rsidRPr="00815608">
        <w:rPr>
          <w:rStyle w:val="StyleUnderline"/>
          <w:highlight w:val="cyan"/>
        </w:rPr>
        <w:t>cause the deaths of</w:t>
      </w:r>
      <w:r w:rsidRPr="00055D8B">
        <w:rPr>
          <w:rStyle w:val="StyleUnderline"/>
        </w:rPr>
        <w:t xml:space="preserve"> most/nearly all/</w:t>
      </w:r>
      <w:r w:rsidRPr="00815608">
        <w:rPr>
          <w:rStyle w:val="Emphasis"/>
          <w:highlight w:val="cyan"/>
        </w:rPr>
        <w:t>all humans</w:t>
      </w:r>
      <w:r w:rsidRPr="00055D8B">
        <w:rPr>
          <w:rStyle w:val="StyleUnderline"/>
        </w:rPr>
        <w:t xml:space="preserve"> (</w:t>
      </w:r>
      <w:r w:rsidRPr="00815608">
        <w:rPr>
          <w:rStyle w:val="StyleUnderline"/>
          <w:highlight w:val="cyan"/>
        </w:rPr>
        <w:t>and</w:t>
      </w:r>
      <w:r w:rsidRPr="00055D8B">
        <w:rPr>
          <w:rStyle w:val="StyleUnderline"/>
        </w:rPr>
        <w:t xml:space="preserve"> severely impact/extinguish </w:t>
      </w:r>
      <w:r w:rsidRPr="00815608">
        <w:rPr>
          <w:rStyle w:val="Emphasis"/>
          <w:highlight w:val="cyan"/>
        </w:rPr>
        <w:t>other species</w:t>
      </w:r>
      <w:r w:rsidRPr="00055D8B">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rPr>
        <w:t>tonnes</w:t>
      </w:r>
      <w:proofErr w:type="spellEnd"/>
      <w:r w:rsidRPr="00055D8B">
        <w:rPr>
          <w:rStyle w:val="StyleUnderline"/>
        </w:rPr>
        <w:t xml:space="preserve"> of very black soot into the stratosphere where it would remain for decades</w:t>
      </w:r>
      <w:r w:rsidRPr="00055D8B">
        <w:rPr>
          <w:sz w:val="16"/>
        </w:rPr>
        <w:t xml:space="preserve">. 15. </w:t>
      </w:r>
      <w:r w:rsidRPr="00055D8B">
        <w:rPr>
          <w:rStyle w:val="StyleUnderline"/>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rPr>
        <w:t>Gareth Evans</w:t>
      </w:r>
      <w:r w:rsidRPr="00055D8B">
        <w:rPr>
          <w:rStyle w:val="StyleUnderline"/>
        </w:rPr>
        <w:t xml:space="preserve">’ ICNND (International Commission on Nuclear Non-proliferation and Disarmament) Report made it clear that it saw the threat posed by </w:t>
      </w:r>
      <w:r w:rsidRPr="00815608">
        <w:rPr>
          <w:rStyle w:val="StyleUnderline"/>
          <w:highlight w:val="cyan"/>
        </w:rPr>
        <w:t>nuclear weapons use</w:t>
      </w:r>
      <w:r w:rsidRPr="00055D8B">
        <w:rPr>
          <w:rStyle w:val="StyleUnderline"/>
        </w:rPr>
        <w:t xml:space="preserve"> as one that</w:t>
      </w:r>
      <w:r w:rsidRPr="00055D8B">
        <w:rPr>
          <w:sz w:val="16"/>
        </w:rPr>
        <w:t xml:space="preserve"> at least threatens what we now call 'civilization' and that potentially </w:t>
      </w:r>
      <w:r w:rsidRPr="00815608">
        <w:rPr>
          <w:rStyle w:val="Emphasis"/>
          <w:highlight w:val="cya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04921D9C" w14:textId="32F56061" w:rsidR="00E51FAC" w:rsidRDefault="00E51FAC" w:rsidP="00E51FAC">
      <w:pPr>
        <w:pStyle w:val="Heading3"/>
      </w:pPr>
      <w:r>
        <w:t>1NC – OFF</w:t>
      </w:r>
    </w:p>
    <w:p w14:paraId="41C43B4B" w14:textId="77777777" w:rsidR="00A040EF" w:rsidRPr="00770016" w:rsidRDefault="00A040EF" w:rsidP="00A040EF">
      <w:pPr>
        <w:pStyle w:val="Heading4"/>
        <w:rPr>
          <w:rFonts w:cs="Calibri"/>
        </w:rPr>
      </w:pPr>
      <w:r w:rsidRPr="00770016">
        <w:rPr>
          <w:rFonts w:cs="Calibri"/>
        </w:rPr>
        <w:t xml:space="preserve">Covid exposed new vulnerabilities and motivation for bioterror BUT </w:t>
      </w:r>
      <w:r w:rsidRPr="00770016">
        <w:rPr>
          <w:rFonts w:cs="Calibri"/>
          <w:u w:val="single"/>
        </w:rPr>
        <w:t>technical challenges still outweigh</w:t>
      </w:r>
      <w:r w:rsidRPr="00770016">
        <w:rPr>
          <w:rFonts w:cs="Calibri"/>
        </w:rPr>
        <w:t>.</w:t>
      </w:r>
    </w:p>
    <w:p w14:paraId="20238E8E" w14:textId="77777777" w:rsidR="00A040EF" w:rsidRPr="00770016" w:rsidRDefault="00A040EF" w:rsidP="00A040EF">
      <w:proofErr w:type="spellStart"/>
      <w:r w:rsidRPr="00770016">
        <w:rPr>
          <w:rStyle w:val="Style13ptBold"/>
        </w:rPr>
        <w:t>Koblentz</w:t>
      </w:r>
      <w:proofErr w:type="spellEnd"/>
      <w:r w:rsidRPr="00770016">
        <w:rPr>
          <w:rStyle w:val="Style13ptBold"/>
        </w:rPr>
        <w:t xml:space="preserve"> and </w:t>
      </w:r>
      <w:proofErr w:type="spellStart"/>
      <w:r w:rsidRPr="00770016">
        <w:rPr>
          <w:rStyle w:val="Style13ptBold"/>
        </w:rPr>
        <w:t>Kiesel</w:t>
      </w:r>
      <w:proofErr w:type="spellEnd"/>
      <w:r w:rsidRPr="00770016">
        <w:rPr>
          <w:rStyle w:val="Style13ptBold"/>
        </w:rPr>
        <w:t xml:space="preserve"> 7/14</w:t>
      </w:r>
      <w:r w:rsidRPr="00770016">
        <w:t xml:space="preserve"> [Gregory D. </w:t>
      </w:r>
      <w:proofErr w:type="spellStart"/>
      <w:r w:rsidRPr="00770016">
        <w:t>Koblentz</w:t>
      </w:r>
      <w:proofErr w:type="spellEnd"/>
      <w:r w:rsidRPr="00770016">
        <w:t xml:space="preserve"> (Deputy Director of the Biodefense Graduate Program and Assistant Professor of Government and Politics in the Department of Public and International Affairs at George Mason University) and Stevie </w:t>
      </w:r>
      <w:proofErr w:type="spellStart"/>
      <w:r w:rsidRPr="00770016">
        <w:t>Kiesel</w:t>
      </w:r>
      <w:proofErr w:type="spellEnd"/>
      <w:r w:rsidRPr="00770016">
        <w:t xml:space="preserve"> (Biodefense PhD Student, </w:t>
      </w:r>
      <w:proofErr w:type="spellStart"/>
      <w:r w:rsidRPr="00770016">
        <w:t>Schar</w:t>
      </w:r>
      <w:proofErr w:type="spellEnd"/>
      <w:r w:rsidRPr="00770016">
        <w:t xml:space="preserve"> School of Policy and Government, George Mason University). “The COVID-19 Pandemic: Catalyst or Complication for Bioterrorism?”. Studies in Conflict &amp; Terrorism. Published online 14 Jul 2021. Accessed 7/22/21. </w:t>
      </w:r>
      <w:hyperlink r:id="rId10" w:history="1">
        <w:r w:rsidRPr="00770016">
          <w:rPr>
            <w:rStyle w:val="Hyperlink"/>
          </w:rPr>
          <w:t>https://www.tandfonline.com/doi/abs/10.1080/1057610X.2021.1944023?journalCode=uter20</w:t>
        </w:r>
      </w:hyperlink>
      <w:r w:rsidRPr="00770016">
        <w:t xml:space="preserve"> //Xu recut Adam]</w:t>
      </w:r>
    </w:p>
    <w:p w14:paraId="0F209D0E" w14:textId="77777777" w:rsidR="00A040EF" w:rsidRPr="00770016" w:rsidRDefault="00A040EF" w:rsidP="00A040EF">
      <w:r w:rsidRPr="00770016">
        <w:t xml:space="preserve">Since COVID-19 was declared a pandemic in March 2020, there has been no major bioterrorist incident that challenges or validates the core beliefs of the optimists, pessimists, or pragmatists. </w:t>
      </w:r>
      <w:r w:rsidRPr="00815608">
        <w:rPr>
          <w:rStyle w:val="StyleUnderline"/>
          <w:highlight w:val="cyan"/>
        </w:rPr>
        <w:t>Extremists</w:t>
      </w:r>
      <w:r w:rsidRPr="00770016">
        <w:rPr>
          <w:rStyle w:val="StyleUnderline"/>
        </w:rPr>
        <w:t xml:space="preserve"> with violent </w:t>
      </w:r>
      <w:r w:rsidRPr="00815608">
        <w:rPr>
          <w:rStyle w:val="StyleUnderline"/>
          <w:highlight w:val="cyan"/>
        </w:rPr>
        <w:t>apocalyptic</w:t>
      </w:r>
      <w:r w:rsidRPr="00770016">
        <w:rPr>
          <w:rStyle w:val="StyleUnderline"/>
        </w:rPr>
        <w:t xml:space="preserve"> or accelerationist </w:t>
      </w:r>
      <w:r w:rsidRPr="00815608">
        <w:rPr>
          <w:rStyle w:val="StyleUnderline"/>
          <w:highlight w:val="cyan"/>
        </w:rPr>
        <w:t>ideologies</w:t>
      </w:r>
      <w:r w:rsidRPr="00770016">
        <w:t xml:space="preserve">—chiefly jihadists and far-right extremists—have </w:t>
      </w:r>
      <w:r w:rsidRPr="00770016">
        <w:rPr>
          <w:rStyle w:val="StyleUnderline"/>
        </w:rPr>
        <w:t xml:space="preserve">sought to </w:t>
      </w:r>
      <w:r w:rsidRPr="00815608">
        <w:rPr>
          <w:rStyle w:val="StyleUnderline"/>
          <w:highlight w:val="cyan"/>
        </w:rPr>
        <w:t>capitalize on</w:t>
      </w:r>
      <w:r w:rsidRPr="00770016">
        <w:rPr>
          <w:rStyle w:val="StyleUnderline"/>
        </w:rPr>
        <w:t xml:space="preserve"> the </w:t>
      </w:r>
      <w:r w:rsidRPr="00815608">
        <w:rPr>
          <w:rStyle w:val="StyleUnderline"/>
          <w:highlight w:val="cyan"/>
        </w:rPr>
        <w:t>pandemic</w:t>
      </w:r>
      <w:r w:rsidRPr="00770016">
        <w:rPr>
          <w:rStyle w:val="StyleUnderline"/>
        </w:rPr>
        <w:t>,</w:t>
      </w:r>
      <w:r w:rsidRPr="00770016">
        <w:t xml:space="preserve">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w:t>
      </w:r>
      <w:r w:rsidRPr="00770016">
        <w:rPr>
          <w:rStyle w:val="StyleUnderline"/>
        </w:rPr>
        <w:t>terrorists have sought to exploit the conditions the pandemic created rather than the virus itself.</w:t>
      </w:r>
      <w:r w:rsidRPr="00770016">
        <w:t xml:space="preserve"> An i</w:t>
      </w:r>
      <w:r w:rsidRPr="00770016">
        <w:rPr>
          <w:rStyle w:val="StyleUnderline"/>
        </w:rPr>
        <w:t xml:space="preserve">ncrease in the </w:t>
      </w:r>
      <w:r w:rsidRPr="00815608">
        <w:rPr>
          <w:rStyle w:val="StyleUnderline"/>
          <w:highlight w:val="cyan"/>
        </w:rPr>
        <w:t>risk</w:t>
      </w:r>
      <w:r w:rsidRPr="00770016">
        <w:rPr>
          <w:rStyle w:val="StyleUnderline"/>
        </w:rPr>
        <w:t xml:space="preserve"> of bioterrorism </w:t>
      </w:r>
      <w:r w:rsidRPr="00815608">
        <w:rPr>
          <w:rStyle w:val="StyleUnderline"/>
          <w:highlight w:val="cyan"/>
        </w:rPr>
        <w:t>cannot be</w:t>
      </w:r>
      <w:r w:rsidRPr="00770016">
        <w:rPr>
          <w:rStyle w:val="StyleUnderline"/>
        </w:rPr>
        <w:t xml:space="preserve"> completely </w:t>
      </w:r>
      <w:r w:rsidRPr="00815608">
        <w:rPr>
          <w:rStyle w:val="StyleUnderline"/>
          <w:highlight w:val="cyan"/>
        </w:rPr>
        <w:t>discounted</w:t>
      </w:r>
      <w:r w:rsidRPr="00770016">
        <w:rPr>
          <w:rStyle w:val="StyleUnderline"/>
        </w:rPr>
        <w:t xml:space="preserve"> </w:t>
      </w:r>
      <w:r w:rsidRPr="00770016">
        <w:t xml:space="preserve">as the </w:t>
      </w:r>
      <w:r w:rsidRPr="00770016">
        <w:rPr>
          <w:rStyle w:val="StyleUnderline"/>
        </w:rPr>
        <w:t xml:space="preserve">equipment, knowledge, and </w:t>
      </w:r>
      <w:r w:rsidRPr="00815608">
        <w:rPr>
          <w:rStyle w:val="StyleUnderline"/>
          <w:highlight w:val="cyan"/>
        </w:rPr>
        <w:t>expertise</w:t>
      </w:r>
      <w:r w:rsidRPr="00770016">
        <w:rPr>
          <w:rStyle w:val="StyleUnderline"/>
        </w:rPr>
        <w:t xml:space="preserve"> to work with high-risk pathogens</w:t>
      </w:r>
      <w:r w:rsidRPr="00770016">
        <w:t xml:space="preserve"> is </w:t>
      </w:r>
      <w:r w:rsidRPr="00815608">
        <w:rPr>
          <w:rStyle w:val="StyleUnderline"/>
          <w:highlight w:val="cyan"/>
        </w:rPr>
        <w:t>increasingly</w:t>
      </w:r>
      <w:r w:rsidRPr="00770016">
        <w:rPr>
          <w:rStyle w:val="StyleUnderline"/>
        </w:rPr>
        <w:t xml:space="preserve"> </w:t>
      </w:r>
      <w:r w:rsidRPr="00815608">
        <w:rPr>
          <w:rStyle w:val="StyleUnderline"/>
          <w:highlight w:val="cyan"/>
        </w:rPr>
        <w:t>available</w:t>
      </w:r>
      <w:r w:rsidRPr="00770016">
        <w:t xml:space="preserve"> and </w:t>
      </w:r>
      <w:r w:rsidRPr="00770016">
        <w:rPr>
          <w:rStyle w:val="StyleUnderline"/>
        </w:rPr>
        <w:t xml:space="preserve">there are a small number of </w:t>
      </w:r>
      <w:r w:rsidRPr="00815608">
        <w:rPr>
          <w:rStyle w:val="StyleUnderline"/>
          <w:highlight w:val="cyan"/>
        </w:rPr>
        <w:t>groups with</w:t>
      </w:r>
      <w:r w:rsidRPr="00770016">
        <w:rPr>
          <w:rStyle w:val="StyleUnderline"/>
        </w:rPr>
        <w:t xml:space="preserve"> the ideologies and </w:t>
      </w:r>
      <w:r w:rsidRPr="00815608">
        <w:rPr>
          <w:rStyle w:val="StyleUnderline"/>
          <w:highlight w:val="cyan"/>
        </w:rPr>
        <w:t xml:space="preserve">objectives </w:t>
      </w:r>
      <w:r w:rsidRPr="00770016">
        <w:rPr>
          <w:rStyle w:val="StyleUnderline"/>
        </w:rPr>
        <w:t xml:space="preserve">consistent with the use of </w:t>
      </w:r>
      <w:r w:rsidRPr="00815608">
        <w:rPr>
          <w:rStyle w:val="StyleUnderline"/>
          <w:highlight w:val="cyan"/>
        </w:rPr>
        <w:t>bio</w:t>
      </w:r>
      <w:r w:rsidRPr="00770016">
        <w:rPr>
          <w:rStyle w:val="StyleUnderline"/>
        </w:rPr>
        <w:t xml:space="preserve">logical </w:t>
      </w:r>
      <w:r w:rsidRPr="00815608">
        <w:rPr>
          <w:rStyle w:val="StyleUnderline"/>
          <w:highlight w:val="cyan"/>
        </w:rPr>
        <w:t>weapons</w:t>
      </w:r>
      <w:r w:rsidRPr="00770016">
        <w:rPr>
          <w:rStyle w:val="StyleUnderline"/>
        </w:rPr>
        <w:t>.</w:t>
      </w:r>
      <w:r w:rsidRPr="00770016">
        <w:t xml:space="preserve"> Still, im</w:t>
      </w:r>
      <w:r w:rsidRPr="00770016">
        <w:rPr>
          <w:rStyle w:val="StyleUnderline"/>
        </w:rPr>
        <w:t xml:space="preserve">portant </w:t>
      </w:r>
      <w:r w:rsidRPr="00815608">
        <w:rPr>
          <w:rStyle w:val="StyleUnderline"/>
          <w:highlight w:val="cyan"/>
        </w:rPr>
        <w:t>technical barriers to acquiring</w:t>
      </w:r>
      <w:r w:rsidRPr="00770016">
        <w:rPr>
          <w:rStyle w:val="StyleUnderline"/>
        </w:rPr>
        <w:t xml:space="preserve"> and using a biological weapon capable of causing mass casualties,</w:t>
      </w:r>
      <w:r w:rsidRPr="00770016">
        <w:t xml:space="preserve"> even </w:t>
      </w:r>
      <w:r w:rsidRPr="00770016">
        <w:rPr>
          <w:rStyle w:val="StyleUnderline"/>
        </w:rPr>
        <w:t xml:space="preserve">far below the effects of a pandemic pathogen, will </w:t>
      </w:r>
      <w:r w:rsidRPr="00815608">
        <w:rPr>
          <w:rStyle w:val="StyleUnderline"/>
          <w:highlight w:val="cyan"/>
        </w:rPr>
        <w:t>remain</w:t>
      </w:r>
      <w:r w:rsidRPr="00770016">
        <w:rPr>
          <w:rStyle w:val="StyleUnderline"/>
        </w:rPr>
        <w:t xml:space="preserve"> even after the pandemic is contained. </w:t>
      </w:r>
      <w:r w:rsidRPr="00770016">
        <w:t xml:space="preserve">While </w:t>
      </w:r>
      <w:r w:rsidRPr="00815608">
        <w:rPr>
          <w:rStyle w:val="StyleUnderline"/>
          <w:highlight w:val="cyan"/>
        </w:rPr>
        <w:t>COVID</w:t>
      </w:r>
      <w:r w:rsidRPr="00770016">
        <w:rPr>
          <w:rStyle w:val="StyleUnderline"/>
        </w:rPr>
        <w:t xml:space="preserve">-19 graphically </w:t>
      </w:r>
      <w:r w:rsidRPr="00815608">
        <w:rPr>
          <w:rStyle w:val="StyleUnderline"/>
          <w:highlight w:val="cyan"/>
        </w:rPr>
        <w:t>demonstrated</w:t>
      </w:r>
      <w:r w:rsidRPr="00770016">
        <w:rPr>
          <w:rStyle w:val="StyleUnderline"/>
        </w:rPr>
        <w:t xml:space="preserve"> the </w:t>
      </w:r>
      <w:r w:rsidRPr="00815608">
        <w:rPr>
          <w:rStyle w:val="StyleUnderline"/>
          <w:highlight w:val="cyan"/>
        </w:rPr>
        <w:t>vulnerability</w:t>
      </w:r>
      <w:r w:rsidRPr="00770016">
        <w:rPr>
          <w:rStyle w:val="StyleUnderline"/>
        </w:rPr>
        <w:t xml:space="preserve"> of modern societies to infectious diseases</w:t>
      </w:r>
      <w:r w:rsidRPr="00770016">
        <w:t>, 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7135CFCA" w14:textId="77777777" w:rsidR="00A040EF" w:rsidRPr="00770016" w:rsidRDefault="00A040EF" w:rsidP="00A040EF">
      <w:pPr>
        <w:pStyle w:val="Heading4"/>
        <w:rPr>
          <w:rFonts w:cs="Calibri"/>
        </w:rPr>
      </w:pPr>
      <w:r w:rsidRPr="00770016">
        <w:rPr>
          <w:rFonts w:cs="Calibri"/>
        </w:rPr>
        <w:t xml:space="preserve">IP protections are the </w:t>
      </w:r>
      <w:r w:rsidRPr="00770016">
        <w:rPr>
          <w:rFonts w:cs="Calibri"/>
          <w:u w:val="single"/>
        </w:rPr>
        <w:t>only</w:t>
      </w:r>
      <w:r w:rsidRPr="00770016">
        <w:rPr>
          <w:rFonts w:cs="Calibri"/>
        </w:rPr>
        <w:t xml:space="preserve"> limit on proliferating dual-use biotech – losing patents puts financial pressure on companies to outsource R&amp;D, which </w:t>
      </w:r>
      <w:r w:rsidRPr="00770016">
        <w:rPr>
          <w:rFonts w:cs="Calibri"/>
          <w:u w:val="single"/>
        </w:rPr>
        <w:t>skyrockets</w:t>
      </w:r>
      <w:r w:rsidRPr="00770016">
        <w:rPr>
          <w:rFonts w:cs="Calibri"/>
        </w:rPr>
        <w:t xml:space="preserve"> bioterror acquisition. </w:t>
      </w:r>
    </w:p>
    <w:p w14:paraId="387170F1" w14:textId="77777777" w:rsidR="00A040EF" w:rsidRPr="00770016" w:rsidRDefault="00A040EF" w:rsidP="00A040EF">
      <w:r w:rsidRPr="00770016">
        <w:rPr>
          <w:rStyle w:val="Style13ptBold"/>
        </w:rPr>
        <w:t>Finlay 10</w:t>
      </w:r>
      <w:r w:rsidRPr="00770016">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rsidRPr="00770016">
        <w:t>University</w:t>
      </w:r>
      <w:proofErr w:type="gramEnd"/>
      <w:r w:rsidRPr="00770016">
        <w:t xml:space="preserve"> and an honors B.A. from Western University in Canada). “The Bioterror Pipeline: Big Pharma, Patent Expirations, and New Challenges to Global Security”. The Fletcher Forum of World Affairs. Vol. 34, No. 2 (Summer 2010), pp. 51-64. </w:t>
      </w:r>
      <w:hyperlink r:id="rId11" w:anchor="metadata_info_tab_contents" w:history="1">
        <w:r w:rsidRPr="00770016">
          <w:rPr>
            <w:rStyle w:val="Hyperlink"/>
          </w:rPr>
          <w:t>https://www.jstor.org/stable/45289504?seq=1#metadata_info_tab_contents</w:t>
        </w:r>
      </w:hyperlink>
      <w:r w:rsidRPr="00770016">
        <w:t xml:space="preserve"> //Xu]</w:t>
      </w:r>
    </w:p>
    <w:p w14:paraId="7306B16D" w14:textId="77777777" w:rsidR="00A040EF" w:rsidRPr="00770016" w:rsidRDefault="00A040EF" w:rsidP="00A040EF">
      <w:pPr>
        <w:rPr>
          <w:b/>
          <w:bCs/>
          <w:sz w:val="16"/>
        </w:rPr>
      </w:pPr>
      <w:r w:rsidRPr="00770016">
        <w:rPr>
          <w:sz w:val="16"/>
        </w:rPr>
        <w:t xml:space="preserve">Until recently, these investment risks were frequently mitigated by income generated from past drug development successes. </w:t>
      </w:r>
      <w:r w:rsidRPr="00770016">
        <w:rPr>
          <w:rStyle w:val="Emphasis"/>
          <w:b w:val="0"/>
          <w:bCs/>
        </w:rPr>
        <w:t xml:space="preserve">In most markets, that income was guaranteed by strict </w:t>
      </w:r>
      <w:r w:rsidRPr="00815608">
        <w:rPr>
          <w:rStyle w:val="Emphasis"/>
          <w:b w:val="0"/>
          <w:bCs/>
          <w:highlight w:val="cyan"/>
        </w:rPr>
        <w:t xml:space="preserve">patent </w:t>
      </w:r>
      <w:r w:rsidRPr="00770016">
        <w:rPr>
          <w:rStyle w:val="Emphasis"/>
          <w:b w:val="0"/>
          <w:bCs/>
        </w:rPr>
        <w:t xml:space="preserve">protections that </w:t>
      </w:r>
      <w:r w:rsidRPr="00815608">
        <w:rPr>
          <w:rStyle w:val="Emphasis"/>
          <w:b w:val="0"/>
          <w:bCs/>
          <w:highlight w:val="cyan"/>
        </w:rPr>
        <w:t>close</w:t>
      </w:r>
      <w:r w:rsidRPr="00770016">
        <w:rPr>
          <w:rStyle w:val="Emphasis"/>
          <w:b w:val="0"/>
          <w:bCs/>
        </w:rPr>
        <w:t xml:space="preserve">d the window to outside </w:t>
      </w:r>
      <w:r w:rsidRPr="00815608">
        <w:rPr>
          <w:rStyle w:val="Emphasis"/>
          <w:b w:val="0"/>
          <w:bCs/>
          <w:highlight w:val="cyan"/>
        </w:rPr>
        <w:t>competition</w:t>
      </w:r>
      <w:r w:rsidRPr="00770016">
        <w:rPr>
          <w:rStyle w:val="Emphasis"/>
          <w:b w:val="0"/>
          <w:bCs/>
        </w:rPr>
        <w:t xml:space="preserve"> for a set period of time.</w:t>
      </w:r>
      <w:r w:rsidRPr="00770016">
        <w:rPr>
          <w:rStyle w:val="Emphasis"/>
        </w:rPr>
        <w:t xml:space="preserve"> </w:t>
      </w:r>
      <w:r w:rsidRPr="00770016">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770016">
        <w:rPr>
          <w:rStyle w:val="Emphasis"/>
          <w:b w:val="0"/>
          <w:bCs/>
        </w:rPr>
        <w:t xml:space="preserve">Between 2007 and 2012, more than three dozen </w:t>
      </w:r>
      <w:r w:rsidRPr="00815608">
        <w:rPr>
          <w:rStyle w:val="Emphasis"/>
          <w:b w:val="0"/>
          <w:bCs/>
          <w:highlight w:val="cyan"/>
        </w:rPr>
        <w:t xml:space="preserve">drugs will lose patent </w:t>
      </w:r>
      <w:r w:rsidRPr="00770016">
        <w:rPr>
          <w:rStyle w:val="Emphasis"/>
          <w:b w:val="0"/>
          <w:bCs/>
        </w:rPr>
        <w:t xml:space="preserve">protection, </w:t>
      </w:r>
      <w:r w:rsidRPr="00815608">
        <w:rPr>
          <w:rStyle w:val="Emphasis"/>
          <w:b w:val="0"/>
          <w:bCs/>
          <w:highlight w:val="cyan"/>
        </w:rPr>
        <w:t>removing</w:t>
      </w:r>
      <w:r w:rsidRPr="00770016">
        <w:rPr>
          <w:rStyle w:val="Emphasis"/>
          <w:b w:val="0"/>
          <w:bCs/>
        </w:rPr>
        <w:t xml:space="preserve"> an estimated $67 billion from big pharma's annual </w:t>
      </w:r>
      <w:r w:rsidRPr="00815608">
        <w:rPr>
          <w:rStyle w:val="Emphasis"/>
          <w:b w:val="0"/>
          <w:bCs/>
          <w:highlight w:val="cyan"/>
        </w:rPr>
        <w:t>sales</w:t>
      </w:r>
      <w:r w:rsidRPr="00770016">
        <w:rPr>
          <w:rStyle w:val="Emphasis"/>
          <w:b w:val="0"/>
          <w:bCs/>
        </w:rPr>
        <w:t xml:space="preserve">.33 With existing drug development pipelines unable to fill the gaps, biopharmaceutical </w:t>
      </w:r>
      <w:r w:rsidRPr="00815608">
        <w:rPr>
          <w:rStyle w:val="Emphasis"/>
          <w:b w:val="0"/>
          <w:bCs/>
          <w:highlight w:val="cyan"/>
        </w:rPr>
        <w:t>companies</w:t>
      </w:r>
      <w:r w:rsidRPr="00770016">
        <w:rPr>
          <w:rStyle w:val="Emphasis"/>
          <w:b w:val="0"/>
          <w:bCs/>
        </w:rPr>
        <w:t xml:space="preserve"> are under intense </w:t>
      </w:r>
      <w:r w:rsidRPr="00815608">
        <w:rPr>
          <w:rStyle w:val="Emphasis"/>
          <w:b w:val="0"/>
          <w:bCs/>
          <w:highlight w:val="cyan"/>
        </w:rPr>
        <w:t>pressure</w:t>
      </w:r>
      <w:r w:rsidRPr="00770016">
        <w:rPr>
          <w:rStyle w:val="Emphasis"/>
          <w:b w:val="0"/>
          <w:bCs/>
        </w:rPr>
        <w:t xml:space="preserve"> not only to cut costs - which would provide only temporary relief to the bottom line - but also </w:t>
      </w:r>
      <w:r w:rsidRPr="00815608">
        <w:rPr>
          <w:rStyle w:val="Emphasis"/>
          <w:b w:val="0"/>
          <w:bCs/>
          <w:highlight w:val="cyan"/>
        </w:rPr>
        <w:t>to</w:t>
      </w:r>
      <w:r w:rsidRPr="00770016">
        <w:rPr>
          <w:rStyle w:val="Emphasis"/>
          <w:b w:val="0"/>
          <w:bCs/>
        </w:rPr>
        <w:t xml:space="preserve"> rapidly </w:t>
      </w:r>
      <w:r w:rsidRPr="00815608">
        <w:rPr>
          <w:rStyle w:val="Emphasis"/>
          <w:b w:val="0"/>
          <w:bCs/>
          <w:highlight w:val="cyan"/>
        </w:rPr>
        <w:t>replenish</w:t>
      </w:r>
      <w:r w:rsidRPr="00770016">
        <w:rPr>
          <w:rStyle w:val="Emphasis"/>
          <w:b w:val="0"/>
          <w:bCs/>
        </w:rPr>
        <w:t xml:space="preserve"> their </w:t>
      </w:r>
      <w:r w:rsidRPr="00815608">
        <w:rPr>
          <w:rStyle w:val="Emphasis"/>
          <w:b w:val="0"/>
          <w:bCs/>
          <w:highlight w:val="cyan"/>
        </w:rPr>
        <w:t>development pipelines</w:t>
      </w:r>
      <w:r w:rsidRPr="00770016">
        <w:rPr>
          <w:rStyle w:val="Emphasis"/>
          <w:b w:val="0"/>
          <w:bCs/>
        </w:rPr>
        <w:t>.</w:t>
      </w:r>
      <w:r w:rsidRPr="00770016">
        <w:rPr>
          <w:sz w:val="16"/>
        </w:rPr>
        <w:t xml:space="preserve"> Some industry analysts have described this "perfect storm" as an "existential" moment for big pharma.34 </w:t>
      </w:r>
      <w:r w:rsidRPr="00815608">
        <w:rPr>
          <w:rStyle w:val="Emphasis"/>
          <w:b w:val="0"/>
          <w:bCs/>
          <w:highlight w:val="cyan"/>
        </w:rPr>
        <w:t>Many</w:t>
      </w:r>
      <w:r w:rsidRPr="00770016">
        <w:rPr>
          <w:rStyle w:val="Emphasis"/>
          <w:b w:val="0"/>
          <w:bCs/>
        </w:rPr>
        <w:t xml:space="preserve"> pharmaceutical companies have approached this challenge by accelerating and widening the outsourcing and </w:t>
      </w:r>
      <w:proofErr w:type="gramStart"/>
      <w:r w:rsidRPr="00770016">
        <w:rPr>
          <w:rStyle w:val="Emphasis"/>
          <w:b w:val="0"/>
          <w:bCs/>
        </w:rPr>
        <w:t>off-shoring</w:t>
      </w:r>
      <w:proofErr w:type="gramEnd"/>
      <w:r w:rsidRPr="00770016">
        <w:rPr>
          <w:rStyle w:val="Emphasis"/>
          <w:b w:val="0"/>
          <w:bCs/>
        </w:rPr>
        <w:t xml:space="preserve"> of both R&amp;D and manufacturing, and by aggressively </w:t>
      </w:r>
      <w:r w:rsidRPr="00815608">
        <w:rPr>
          <w:rStyle w:val="Emphasis"/>
          <w:b w:val="0"/>
          <w:bCs/>
          <w:highlight w:val="cyan"/>
        </w:rPr>
        <w:t>buying</w:t>
      </w:r>
      <w:r w:rsidRPr="00770016">
        <w:rPr>
          <w:rStyle w:val="Emphasis"/>
          <w:b w:val="0"/>
          <w:bCs/>
        </w:rPr>
        <w:t xml:space="preserve"> promising assets from </w:t>
      </w:r>
      <w:r w:rsidRPr="00815608">
        <w:rPr>
          <w:rStyle w:val="Emphasis"/>
          <w:b w:val="0"/>
          <w:bCs/>
          <w:highlight w:val="cyan"/>
        </w:rPr>
        <w:t>small biotech companies</w:t>
      </w:r>
      <w:r w:rsidRPr="00770016">
        <w:rPr>
          <w:rStyle w:val="Emphasis"/>
          <w:b w:val="0"/>
          <w:bCs/>
        </w:rPr>
        <w:t xml:space="preserve"> through acquisitions and strategic alliances. Interestingly, these partnerships are </w:t>
      </w:r>
      <w:r w:rsidRPr="00815608">
        <w:rPr>
          <w:rStyle w:val="Emphasis"/>
          <w:b w:val="0"/>
          <w:bCs/>
          <w:highlight w:val="cyan"/>
        </w:rPr>
        <w:t>less</w:t>
      </w:r>
      <w:r w:rsidRPr="00770016">
        <w:rPr>
          <w:rStyle w:val="Emphasis"/>
          <w:b w:val="0"/>
          <w:bCs/>
        </w:rPr>
        <w:t xml:space="preserve"> frequently linked with American or even </w:t>
      </w:r>
      <w:r w:rsidRPr="00815608">
        <w:rPr>
          <w:rStyle w:val="Emphasis"/>
          <w:b w:val="0"/>
          <w:bCs/>
          <w:highlight w:val="cyan"/>
        </w:rPr>
        <w:t>Western</w:t>
      </w:r>
      <w:r w:rsidRPr="00770016">
        <w:rPr>
          <w:rStyle w:val="Emphasis"/>
          <w:b w:val="0"/>
          <w:bCs/>
        </w:rPr>
        <w:t xml:space="preserve">-owned and-operated </w:t>
      </w:r>
      <w:r w:rsidRPr="00815608">
        <w:rPr>
          <w:rStyle w:val="Emphasis"/>
          <w:b w:val="0"/>
          <w:bCs/>
          <w:highlight w:val="cyan"/>
        </w:rPr>
        <w:t>companies</w:t>
      </w:r>
      <w:r w:rsidRPr="00770016">
        <w:rPr>
          <w:rStyle w:val="Emphasis"/>
          <w:b w:val="0"/>
          <w:bCs/>
        </w:rPr>
        <w:t xml:space="preserve"> than in the past. Many</w:t>
      </w:r>
      <w:r w:rsidRPr="00770016">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770016">
        <w:rPr>
          <w:sz w:val="16"/>
        </w:rPr>
        <w:t>world s</w:t>
      </w:r>
      <w:proofErr w:type="spellEnd"/>
      <w:r w:rsidRPr="00770016">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770016">
        <w:rPr>
          <w:rStyle w:val="Emphasis"/>
          <w:b w:val="0"/>
          <w:bCs/>
        </w:rPr>
        <w:t xml:space="preserve">With the number of </w:t>
      </w:r>
      <w:r w:rsidRPr="00815608">
        <w:rPr>
          <w:rStyle w:val="Emphasis"/>
          <w:b w:val="0"/>
          <w:bCs/>
          <w:highlight w:val="cyan"/>
        </w:rPr>
        <w:t>facilities and</w:t>
      </w:r>
      <w:r w:rsidRPr="00770016">
        <w:rPr>
          <w:rStyle w:val="Emphasis"/>
          <w:b w:val="0"/>
          <w:bCs/>
        </w:rPr>
        <w:t xml:space="preserve"> highly trained </w:t>
      </w:r>
      <w:r w:rsidRPr="00815608">
        <w:rPr>
          <w:rStyle w:val="Emphasis"/>
          <w:b w:val="0"/>
          <w:bCs/>
          <w:highlight w:val="cyan"/>
        </w:rPr>
        <w:t>individuals</w:t>
      </w:r>
      <w:r w:rsidRPr="00770016">
        <w:rPr>
          <w:rStyle w:val="Emphasis"/>
          <w:b w:val="0"/>
          <w:bCs/>
        </w:rPr>
        <w:t xml:space="preserve"> </w:t>
      </w:r>
      <w:r w:rsidRPr="00815608">
        <w:rPr>
          <w:rStyle w:val="Emphasis"/>
          <w:b w:val="0"/>
          <w:bCs/>
          <w:highlight w:val="cyan"/>
        </w:rPr>
        <w:t>increasing</w:t>
      </w:r>
      <w:r w:rsidRPr="00770016">
        <w:rPr>
          <w:rStyle w:val="Emphasis"/>
          <w:b w:val="0"/>
          <w:bCs/>
        </w:rPr>
        <w:t>, the likelihood of a serious biological accident or nefarious incident will similarly rise, which will be particularly risky when dual-use technologies are introduced into insufficiently regulated markets.</w:t>
      </w:r>
      <w:r w:rsidRPr="00770016">
        <w:rPr>
          <w:rStyle w:val="Emphasis"/>
        </w:rPr>
        <w:t xml:space="preserve"> </w:t>
      </w:r>
      <w:r w:rsidRPr="00770016">
        <w:rPr>
          <w:sz w:val="16"/>
        </w:rPr>
        <w:t xml:space="preserve">CONCLUSIONs In statements, U.S. officials continue to cite several countries believed to have or to be pursuing a biological weapons capability.38 But globalization exports the challenge of </w:t>
      </w:r>
      <w:proofErr w:type="spellStart"/>
      <w:r w:rsidRPr="00770016">
        <w:rPr>
          <w:sz w:val="16"/>
        </w:rPr>
        <w:t>bioproliferation</w:t>
      </w:r>
      <w:proofErr w:type="spellEnd"/>
      <w:r w:rsidRPr="00770016">
        <w:rPr>
          <w:sz w:val="16"/>
        </w:rPr>
        <w:t xml:space="preserve"> far beyond these geographic boundaries and transcends multiple societal layers well beyond government actors. </w:t>
      </w:r>
      <w:r w:rsidRPr="00770016">
        <w:rPr>
          <w:rStyle w:val="Emphasis"/>
          <w:b w:val="0"/>
          <w:bCs/>
        </w:rPr>
        <w:t xml:space="preserve">As a result, it is increasingly clear that states </w:t>
      </w:r>
      <w:r w:rsidRPr="00815608">
        <w:rPr>
          <w:rStyle w:val="Emphasis"/>
          <w:b w:val="0"/>
          <w:bCs/>
          <w:highlight w:val="cyan"/>
        </w:rPr>
        <w:t>no longer</w:t>
      </w:r>
      <w:r w:rsidRPr="00770016">
        <w:rPr>
          <w:rStyle w:val="Emphasis"/>
          <w:b w:val="0"/>
          <w:bCs/>
        </w:rPr>
        <w:t xml:space="preserve"> have </w:t>
      </w:r>
      <w:r w:rsidRPr="00815608">
        <w:rPr>
          <w:rStyle w:val="Emphasis"/>
          <w:b w:val="0"/>
          <w:bCs/>
          <w:highlight w:val="cyan"/>
        </w:rPr>
        <w:t>a</w:t>
      </w:r>
      <w:r w:rsidRPr="00770016">
        <w:rPr>
          <w:rStyle w:val="Emphasis"/>
          <w:b w:val="0"/>
          <w:bCs/>
        </w:rPr>
        <w:t xml:space="preserve"> </w:t>
      </w:r>
      <w:r w:rsidRPr="00815608">
        <w:rPr>
          <w:rStyle w:val="Emphasis"/>
          <w:b w:val="0"/>
          <w:bCs/>
          <w:highlight w:val="cyan"/>
        </w:rPr>
        <w:t>monopoly</w:t>
      </w:r>
      <w:r w:rsidRPr="00770016">
        <w:rPr>
          <w:rStyle w:val="Emphasis"/>
          <w:b w:val="0"/>
          <w:bCs/>
        </w:rPr>
        <w:t xml:space="preserve"> on dual-use biological R&amp;D. Recent evidence suggests a </w:t>
      </w:r>
      <w:r w:rsidRPr="00815608">
        <w:rPr>
          <w:rStyle w:val="Emphasis"/>
          <w:b w:val="0"/>
          <w:bCs/>
          <w:highlight w:val="cyan"/>
        </w:rPr>
        <w:t>growing threat of</w:t>
      </w:r>
      <w:r w:rsidRPr="00770016">
        <w:rPr>
          <w:rStyle w:val="Emphasis"/>
          <w:b w:val="0"/>
          <w:bCs/>
        </w:rPr>
        <w:t xml:space="preserve"> </w:t>
      </w:r>
      <w:r w:rsidRPr="00815608">
        <w:rPr>
          <w:rStyle w:val="Emphasis"/>
          <w:b w:val="0"/>
          <w:bCs/>
          <w:highlight w:val="cyan"/>
        </w:rPr>
        <w:t>terrorist</w:t>
      </w:r>
      <w:r w:rsidRPr="00770016">
        <w:rPr>
          <w:rStyle w:val="Emphasis"/>
          <w:b w:val="0"/>
          <w:bCs/>
        </w:rPr>
        <w:t xml:space="preserve"> acquisition of </w:t>
      </w:r>
      <w:r w:rsidRPr="00815608">
        <w:rPr>
          <w:rStyle w:val="Emphasis"/>
          <w:b w:val="0"/>
          <w:bCs/>
          <w:highlight w:val="cyan"/>
        </w:rPr>
        <w:t>biological weapons</w:t>
      </w:r>
      <w:r w:rsidRPr="00770016">
        <w:rPr>
          <w:rStyle w:val="Emphasis"/>
          <w:b w:val="0"/>
          <w:bCs/>
        </w:rPr>
        <w:t>.</w:t>
      </w:r>
      <w:r w:rsidRPr="00770016">
        <w:rPr>
          <w:rStyle w:val="Emphasis"/>
        </w:rPr>
        <w:t xml:space="preserve"> </w:t>
      </w:r>
      <w:r w:rsidRPr="00770016">
        <w:rPr>
          <w:sz w:val="16"/>
        </w:rPr>
        <w:t>As technological advancement in the life sciences is progressively pushed into countries of the Global South, some of which are also potential hotbeds for terrorist activity,</w:t>
      </w:r>
      <w:r w:rsidRPr="00770016">
        <w:rPr>
          <w:rStyle w:val="Emphasis"/>
        </w:rPr>
        <w:t xml:space="preserve"> </w:t>
      </w:r>
      <w:r w:rsidRPr="00770016">
        <w:rPr>
          <w:rStyle w:val="Emphasis"/>
          <w:b w:val="0"/>
          <w:bCs/>
        </w:rPr>
        <w:t xml:space="preserve">the nexus of </w:t>
      </w:r>
      <w:r w:rsidRPr="00815608">
        <w:rPr>
          <w:rStyle w:val="Emphasis"/>
          <w:b w:val="0"/>
          <w:bCs/>
          <w:highlight w:val="cyan"/>
        </w:rPr>
        <w:t>science</w:t>
      </w:r>
      <w:r w:rsidRPr="00770016">
        <w:rPr>
          <w:rStyle w:val="Emphasis"/>
          <w:b w:val="0"/>
          <w:bCs/>
        </w:rPr>
        <w:t xml:space="preserve"> and </w:t>
      </w:r>
      <w:r w:rsidRPr="00815608">
        <w:rPr>
          <w:rStyle w:val="Emphasis"/>
          <w:b w:val="0"/>
          <w:bCs/>
          <w:highlight w:val="cyan"/>
        </w:rPr>
        <w:t>terrorism</w:t>
      </w:r>
      <w:r w:rsidRPr="00770016">
        <w:rPr>
          <w:rStyle w:val="Emphasis"/>
          <w:b w:val="0"/>
          <w:bCs/>
        </w:rPr>
        <w:t xml:space="preserve"> </w:t>
      </w:r>
      <w:r w:rsidRPr="00815608">
        <w:rPr>
          <w:rStyle w:val="Emphasis"/>
          <w:b w:val="0"/>
          <w:bCs/>
          <w:highlight w:val="cyan"/>
        </w:rPr>
        <w:t>becomes</w:t>
      </w:r>
      <w:r w:rsidRPr="00770016">
        <w:rPr>
          <w:rStyle w:val="Emphasis"/>
          <w:b w:val="0"/>
          <w:bCs/>
        </w:rPr>
        <w:t xml:space="preserve"> especially </w:t>
      </w:r>
      <w:r w:rsidRPr="00815608">
        <w:rPr>
          <w:rStyle w:val="Emphasis"/>
          <w:b w:val="0"/>
          <w:bCs/>
          <w:highlight w:val="cyan"/>
        </w:rPr>
        <w:t>acute</w:t>
      </w:r>
      <w:r w:rsidRPr="00770016">
        <w:rPr>
          <w:rStyle w:val="Emphasis"/>
          <w:b w:val="0"/>
          <w:bCs/>
        </w:rPr>
        <w:t>.</w:t>
      </w:r>
      <w:r w:rsidRPr="00770016">
        <w:rPr>
          <w:b/>
          <w:bCs/>
          <w:sz w:val="16"/>
        </w:rPr>
        <w:t xml:space="preserve"> </w:t>
      </w:r>
      <w:r w:rsidRPr="00770016">
        <w:rPr>
          <w:rStyle w:val="Emphasis"/>
          <w:b w:val="0"/>
          <w:bCs/>
        </w:rPr>
        <w:t xml:space="preserve">While far from perfect, the </w:t>
      </w:r>
      <w:r w:rsidRPr="00815608">
        <w:rPr>
          <w:rStyle w:val="Emphasis"/>
          <w:b w:val="0"/>
          <w:bCs/>
          <w:highlight w:val="cyan"/>
        </w:rPr>
        <w:t>current</w:t>
      </w:r>
      <w:r w:rsidRPr="00770016">
        <w:rPr>
          <w:rStyle w:val="Emphasis"/>
          <w:b w:val="0"/>
          <w:bCs/>
        </w:rPr>
        <w:t xml:space="preserve"> system of stringent </w:t>
      </w:r>
      <w:r w:rsidRPr="00815608">
        <w:rPr>
          <w:rStyle w:val="Emphasis"/>
          <w:b w:val="0"/>
          <w:bCs/>
          <w:highlight w:val="cyan"/>
        </w:rPr>
        <w:t>controls</w:t>
      </w:r>
      <w:r w:rsidRPr="00770016">
        <w:rPr>
          <w:rStyle w:val="Emphasis"/>
          <w:b w:val="0"/>
          <w:bCs/>
        </w:rPr>
        <w:t xml:space="preserve"> levied by Western governments over the biopharmaceutical sector has proven remarkably </w:t>
      </w:r>
      <w:r w:rsidRPr="00815608">
        <w:rPr>
          <w:rStyle w:val="Emphasis"/>
          <w:b w:val="0"/>
          <w:bCs/>
          <w:highlight w:val="cyan"/>
        </w:rPr>
        <w:t>effective</w:t>
      </w:r>
      <w:r w:rsidRPr="00770016">
        <w:rPr>
          <w:rStyle w:val="Emphasis"/>
          <w:b w:val="0"/>
          <w:bCs/>
        </w:rPr>
        <w:t xml:space="preserve">, especially given the </w:t>
      </w:r>
      <w:r w:rsidRPr="00815608">
        <w:rPr>
          <w:rStyle w:val="Emphasis"/>
          <w:b w:val="0"/>
          <w:bCs/>
          <w:highlight w:val="cyan"/>
        </w:rPr>
        <w:t>diffusion of tech</w:t>
      </w:r>
      <w:r w:rsidRPr="00770016">
        <w:rPr>
          <w:rStyle w:val="Emphasis"/>
          <w:b w:val="0"/>
          <w:bCs/>
        </w:rPr>
        <w:t>nologies and the ease of their redirection for hostile purposes.</w:t>
      </w:r>
      <w:r w:rsidRPr="00770016">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770016">
        <w:rPr>
          <w:rStyle w:val="Emphasis"/>
          <w:b w:val="0"/>
          <w:bCs/>
        </w:rPr>
        <w:t xml:space="preserve">The </w:t>
      </w:r>
      <w:r w:rsidRPr="00815608">
        <w:rPr>
          <w:rStyle w:val="Emphasis"/>
          <w:b w:val="0"/>
          <w:bCs/>
          <w:highlight w:val="cyan"/>
        </w:rPr>
        <w:t>dearth of legal controls</w:t>
      </w:r>
      <w:r w:rsidRPr="00770016">
        <w:rPr>
          <w:rStyle w:val="Emphasis"/>
          <w:b w:val="0"/>
          <w:bCs/>
        </w:rPr>
        <w:t>, the lack of rigor in their enforcement, and the growth in private-actor involvement in dual-use activities has sobering implications for global security.</w:t>
      </w:r>
      <w:r w:rsidRPr="00770016">
        <w:rPr>
          <w:b/>
          <w:bCs/>
          <w:sz w:val="16"/>
        </w:rPr>
        <w:t xml:space="preserve"> </w:t>
      </w:r>
    </w:p>
    <w:p w14:paraId="62D1A7AB" w14:textId="77777777" w:rsidR="00A040EF" w:rsidRPr="00770016" w:rsidRDefault="00A040EF" w:rsidP="00A040EF">
      <w:pPr>
        <w:pStyle w:val="Heading4"/>
        <w:rPr>
          <w:rFonts w:cs="Calibri"/>
        </w:rPr>
      </w:pPr>
      <w:r w:rsidRPr="00770016">
        <w:rPr>
          <w:rFonts w:cs="Calibri"/>
        </w:rPr>
        <w:t xml:space="preserve">COVID resulted in </w:t>
      </w:r>
      <w:r w:rsidRPr="00770016">
        <w:rPr>
          <w:rFonts w:cs="Calibri"/>
          <w:u w:val="single"/>
        </w:rPr>
        <w:t>mass on-shoring</w:t>
      </w:r>
      <w:r w:rsidRPr="00770016">
        <w:rPr>
          <w:rFonts w:cs="Calibri"/>
        </w:rPr>
        <w:t xml:space="preserve"> of R&amp;D – only </w:t>
      </w:r>
      <w:r w:rsidRPr="00770016">
        <w:rPr>
          <w:rFonts w:cs="Calibri"/>
          <w:u w:val="single"/>
        </w:rPr>
        <w:t>price incentives</w:t>
      </w:r>
      <w:r w:rsidRPr="00770016">
        <w:rPr>
          <w:rFonts w:cs="Calibri"/>
        </w:rPr>
        <w:t xml:space="preserve"> can convince them to stay.</w:t>
      </w:r>
    </w:p>
    <w:p w14:paraId="201A3BBE" w14:textId="77777777" w:rsidR="00A040EF" w:rsidRPr="00770016" w:rsidRDefault="00A040EF" w:rsidP="00A040EF">
      <w:r w:rsidRPr="00770016">
        <w:rPr>
          <w:rStyle w:val="Style13ptBold"/>
        </w:rPr>
        <w:t>Mullin 20</w:t>
      </w:r>
      <w:r w:rsidRPr="00770016">
        <w:t xml:space="preserve"> Rick Mullin 4-27-2020 "COVID-19 is reshaping the pharmaceutical supply chain" </w:t>
      </w:r>
      <w:hyperlink r:id="rId12" w:history="1">
        <w:r w:rsidRPr="00770016">
          <w:rPr>
            <w:rStyle w:val="Hyperlink"/>
          </w:rPr>
          <w:t>https://cen.acs.org/business/outsourcing/COVID-19-reshaping-pharmaceutical-supply/98/i16</w:t>
        </w:r>
      </w:hyperlink>
      <w:r w:rsidRPr="00770016">
        <w:t xml:space="preserve"> (BA English Literature, Drew University, 1980. Business journalist covering </w:t>
      </w:r>
      <w:proofErr w:type="spellStart"/>
      <w:r w:rsidRPr="00770016">
        <w:t>engergy</w:t>
      </w:r>
      <w:proofErr w:type="spellEnd"/>
      <w:r w:rsidRPr="00770016">
        <w:t xml:space="preserve">, chemicals, pharmaceuticals, and information technology for various publications including Chemical Week since 1983)//Elmer </w:t>
      </w:r>
    </w:p>
    <w:p w14:paraId="29729BBA" w14:textId="77777777" w:rsidR="00A040EF" w:rsidRPr="00770016" w:rsidRDefault="00A040EF" w:rsidP="00A040EF">
      <w:pPr>
        <w:rPr>
          <w:sz w:val="16"/>
        </w:rPr>
      </w:pPr>
      <w:r w:rsidRPr="00770016">
        <w:rPr>
          <w:sz w:val="16"/>
        </w:rPr>
        <w:t>“</w:t>
      </w:r>
      <w:r w:rsidRPr="00770016">
        <w:rPr>
          <w:u w:val="single"/>
        </w:rPr>
        <w:t>We do not pretend to have a unique explanation to the potential shortage of medicine</w:t>
      </w:r>
      <w:r w:rsidRPr="00770016">
        <w:rPr>
          <w:sz w:val="16"/>
        </w:rPr>
        <w:t xml:space="preserve">,” </w:t>
      </w:r>
      <w:proofErr w:type="spellStart"/>
      <w:r w:rsidRPr="00770016">
        <w:rPr>
          <w:sz w:val="16"/>
        </w:rPr>
        <w:t>Perfetti</w:t>
      </w:r>
      <w:proofErr w:type="spellEnd"/>
      <w:r w:rsidRPr="00770016">
        <w:rPr>
          <w:sz w:val="16"/>
        </w:rPr>
        <w:t xml:space="preserve"> says. “But every day we are facing </w:t>
      </w:r>
      <w:r w:rsidRPr="00770016">
        <w:rPr>
          <w:u w:val="single"/>
        </w:rPr>
        <w:t xml:space="preserve">consequences of </w:t>
      </w:r>
      <w:r w:rsidRPr="00815608">
        <w:rPr>
          <w:highlight w:val="cyan"/>
          <w:u w:val="single"/>
        </w:rPr>
        <w:t>unavailability of</w:t>
      </w:r>
      <w:r w:rsidRPr="00770016">
        <w:rPr>
          <w:u w:val="single"/>
        </w:rPr>
        <w:t xml:space="preserve"> starting </w:t>
      </w:r>
      <w:r w:rsidRPr="00815608">
        <w:rPr>
          <w:highlight w:val="cyan"/>
          <w:u w:val="single"/>
        </w:rPr>
        <w:t>materials</w:t>
      </w:r>
      <w:r w:rsidRPr="00770016">
        <w:rPr>
          <w:sz w:val="16"/>
        </w:rPr>
        <w:t xml:space="preserve"> </w:t>
      </w:r>
      <w:r w:rsidRPr="00815608">
        <w:rPr>
          <w:highlight w:val="cyan"/>
          <w:u w:val="single"/>
        </w:rPr>
        <w:t>from</w:t>
      </w:r>
      <w:r w:rsidRPr="00770016">
        <w:rPr>
          <w:sz w:val="16"/>
        </w:rPr>
        <w:t xml:space="preserve"> </w:t>
      </w:r>
      <w:r w:rsidRPr="00770016">
        <w:rPr>
          <w:u w:val="single"/>
        </w:rPr>
        <w:t xml:space="preserve">not only </w:t>
      </w:r>
      <w:r w:rsidRPr="00815608">
        <w:rPr>
          <w:highlight w:val="cyan"/>
          <w:u w:val="single"/>
        </w:rPr>
        <w:t>China</w:t>
      </w:r>
      <w:r w:rsidRPr="00770016">
        <w:rPr>
          <w:sz w:val="16"/>
        </w:rPr>
        <w:t xml:space="preserve"> </w:t>
      </w:r>
      <w:r w:rsidRPr="00770016">
        <w:rPr>
          <w:u w:val="single"/>
        </w:rPr>
        <w:t>but</w:t>
      </w:r>
      <w:r w:rsidRPr="00770016">
        <w:rPr>
          <w:sz w:val="16"/>
        </w:rPr>
        <w:t xml:space="preserve"> the </w:t>
      </w:r>
      <w:r w:rsidRPr="00770016">
        <w:rPr>
          <w:u w:val="single"/>
        </w:rPr>
        <w:t>Eastern part of the world</w:t>
      </w:r>
      <w:r w:rsidRPr="00770016">
        <w:rPr>
          <w:sz w:val="16"/>
        </w:rPr>
        <w:t xml:space="preserve">.” This issue was </w:t>
      </w:r>
      <w:r w:rsidRPr="00770016">
        <w:rPr>
          <w:u w:val="single"/>
        </w:rPr>
        <w:t>brought in</w:t>
      </w:r>
      <w:r w:rsidRPr="00770016">
        <w:rPr>
          <w:sz w:val="16"/>
        </w:rPr>
        <w:t xml:space="preserve"> sharp </w:t>
      </w:r>
      <w:r w:rsidRPr="00770016">
        <w:rPr>
          <w:u w:val="single"/>
        </w:rPr>
        <w:t>focus</w:t>
      </w:r>
      <w:r w:rsidRPr="00770016">
        <w:rPr>
          <w:sz w:val="16"/>
        </w:rPr>
        <w:t xml:space="preserve"> </w:t>
      </w:r>
      <w:r w:rsidRPr="00815608">
        <w:rPr>
          <w:highlight w:val="cyan"/>
          <w:u w:val="single"/>
        </w:rPr>
        <w:t>with</w:t>
      </w:r>
      <w:r w:rsidRPr="00770016">
        <w:rPr>
          <w:sz w:val="16"/>
        </w:rPr>
        <w:t xml:space="preserve"> the </w:t>
      </w:r>
      <w:r w:rsidRPr="00815608">
        <w:rPr>
          <w:highlight w:val="cyan"/>
          <w:u w:val="single"/>
        </w:rPr>
        <w:t>closure of plants</w:t>
      </w:r>
      <w:r w:rsidRPr="00770016">
        <w:rPr>
          <w:sz w:val="16"/>
        </w:rPr>
        <w:t>—and even entire industrial parks—</w:t>
      </w:r>
      <w:r w:rsidRPr="00770016">
        <w:rPr>
          <w:u w:val="single"/>
        </w:rPr>
        <w:t>in China’s 2017 environmental crackdown</w:t>
      </w:r>
      <w:r w:rsidRPr="00770016">
        <w:rPr>
          <w:sz w:val="16"/>
        </w:rPr>
        <w:t xml:space="preserve">, he says. </w:t>
      </w:r>
      <w:r w:rsidRPr="00770016">
        <w:rPr>
          <w:u w:val="single"/>
        </w:rPr>
        <w:t xml:space="preserve">Industry executives acknowledge the irony that the very </w:t>
      </w:r>
      <w:r w:rsidRPr="00815608">
        <w:rPr>
          <w:highlight w:val="cyan"/>
          <w:u w:val="single"/>
        </w:rPr>
        <w:t>companies</w:t>
      </w:r>
      <w:r w:rsidRPr="00770016">
        <w:rPr>
          <w:u w:val="single"/>
        </w:rPr>
        <w:t xml:space="preserve"> </w:t>
      </w:r>
      <w:r w:rsidRPr="00815608">
        <w:rPr>
          <w:highlight w:val="cyan"/>
          <w:u w:val="single"/>
        </w:rPr>
        <w:t>that</w:t>
      </w:r>
      <w:r w:rsidRPr="00770016">
        <w:rPr>
          <w:u w:val="single"/>
        </w:rPr>
        <w:t xml:space="preserve"> </w:t>
      </w:r>
      <w:r w:rsidRPr="00815608">
        <w:rPr>
          <w:highlight w:val="cyan"/>
          <w:u w:val="single"/>
        </w:rPr>
        <w:t>spent</w:t>
      </w:r>
      <w:r w:rsidRPr="00770016">
        <w:rPr>
          <w:u w:val="single"/>
        </w:rPr>
        <w:t xml:space="preserve"> the past 20 </w:t>
      </w:r>
      <w:r w:rsidRPr="00815608">
        <w:rPr>
          <w:highlight w:val="cyan"/>
          <w:u w:val="single"/>
        </w:rPr>
        <w:t>years outsourcing</w:t>
      </w:r>
      <w:r w:rsidRPr="00770016">
        <w:rPr>
          <w:u w:val="single"/>
        </w:rPr>
        <w:t xml:space="preserve"> the supply of chemicals and APIs to China are now </w:t>
      </w:r>
      <w:r w:rsidRPr="00815608">
        <w:rPr>
          <w:highlight w:val="cyan"/>
          <w:u w:val="single"/>
          <w:bdr w:val="single" w:sz="4" w:space="0" w:color="auto"/>
        </w:rPr>
        <w:t>asking</w:t>
      </w:r>
      <w:r w:rsidRPr="00770016">
        <w:rPr>
          <w:u w:val="single"/>
          <w:bdr w:val="single" w:sz="4" w:space="0" w:color="auto"/>
        </w:rPr>
        <w:t xml:space="preserve"> for support </w:t>
      </w:r>
      <w:r w:rsidRPr="00815608">
        <w:rPr>
          <w:highlight w:val="cyan"/>
          <w:u w:val="single"/>
          <w:bdr w:val="single" w:sz="4" w:space="0" w:color="auto"/>
        </w:rPr>
        <w:t xml:space="preserve">to bring </w:t>
      </w:r>
      <w:r w:rsidRPr="00770016">
        <w:rPr>
          <w:u w:val="single"/>
          <w:bdr w:val="single" w:sz="4" w:space="0" w:color="auto"/>
        </w:rPr>
        <w:t xml:space="preserve">it </w:t>
      </w:r>
      <w:r w:rsidRPr="00815608">
        <w:rPr>
          <w:highlight w:val="cyan"/>
          <w:u w:val="single"/>
          <w:bdr w:val="single" w:sz="4" w:space="0" w:color="auto"/>
        </w:rPr>
        <w:t>back</w:t>
      </w:r>
      <w:r w:rsidRPr="00770016">
        <w:rPr>
          <w:sz w:val="16"/>
        </w:rPr>
        <w:t>. But they dismiss the criticism, responding that capitalist industries have to compete globally on price. Their request for support, they say, aims to establish a more level, competitive playing field. “</w:t>
      </w:r>
      <w:r w:rsidRPr="00770016">
        <w:rPr>
          <w:u w:val="single"/>
        </w:rPr>
        <w:t xml:space="preserve">We have to deal with the reality that </w:t>
      </w:r>
      <w:r w:rsidRPr="00815608">
        <w:rPr>
          <w:highlight w:val="cyan"/>
          <w:u w:val="single"/>
        </w:rPr>
        <w:t>pricing plays</w:t>
      </w:r>
      <w:r w:rsidRPr="00770016">
        <w:rPr>
          <w:u w:val="single"/>
        </w:rPr>
        <w:t xml:space="preserve"> an </w:t>
      </w:r>
      <w:r w:rsidRPr="00815608">
        <w:rPr>
          <w:highlight w:val="cyan"/>
          <w:u w:val="single"/>
        </w:rPr>
        <w:t>important role</w:t>
      </w:r>
      <w:r w:rsidRPr="00770016">
        <w:rPr>
          <w:u w:val="single"/>
        </w:rPr>
        <w:t xml:space="preserve"> in the availability of drugs, primarily if they are generic,” the BPTF’s </w:t>
      </w:r>
      <w:proofErr w:type="spellStart"/>
      <w:r w:rsidRPr="00770016">
        <w:rPr>
          <w:u w:val="single"/>
        </w:rPr>
        <w:t>DiLoreto</w:t>
      </w:r>
      <w:proofErr w:type="spellEnd"/>
      <w:r w:rsidRPr="00770016">
        <w:rPr>
          <w:u w:val="single"/>
        </w:rPr>
        <w:t xml:space="preserve"> says. “We have to find a way to </w:t>
      </w:r>
      <w:r w:rsidRPr="00815608">
        <w:rPr>
          <w:highlight w:val="cyan"/>
          <w:u w:val="single"/>
        </w:rPr>
        <w:t>provide</w:t>
      </w:r>
      <w:r w:rsidRPr="00770016">
        <w:rPr>
          <w:u w:val="single"/>
        </w:rPr>
        <w:t xml:space="preserve"> </w:t>
      </w:r>
      <w:r w:rsidRPr="00770016">
        <w:rPr>
          <w:u w:val="single"/>
          <w:bdr w:val="single" w:sz="4" w:space="0" w:color="auto"/>
        </w:rPr>
        <w:t xml:space="preserve">additional </w:t>
      </w:r>
      <w:r w:rsidRPr="00815608">
        <w:rPr>
          <w:highlight w:val="cyan"/>
          <w:u w:val="single"/>
          <w:bdr w:val="single" w:sz="4" w:space="0" w:color="auto"/>
        </w:rPr>
        <w:t>incentives</w:t>
      </w:r>
      <w:r w:rsidRPr="00770016">
        <w:rPr>
          <w:u w:val="single"/>
          <w:bdr w:val="single" w:sz="4" w:space="0" w:color="auto"/>
        </w:rPr>
        <w:t xml:space="preserve"> for manufacturing </w:t>
      </w:r>
      <w:r w:rsidRPr="00815608">
        <w:rPr>
          <w:highlight w:val="cyan"/>
          <w:u w:val="single"/>
          <w:bdr w:val="single" w:sz="4" w:space="0" w:color="auto"/>
        </w:rPr>
        <w:t>to come back</w:t>
      </w:r>
      <w:r w:rsidRPr="00770016">
        <w:rPr>
          <w:u w:val="single"/>
          <w:bdr w:val="single" w:sz="4" w:space="0" w:color="auto"/>
        </w:rPr>
        <w:t xml:space="preserve"> to the US</w:t>
      </w:r>
      <w:r w:rsidRPr="00770016">
        <w:rPr>
          <w:u w:val="single"/>
        </w:rPr>
        <w:t>. Whatever those financial incentives are, the government will have to start taking it seriously.”</w:t>
      </w:r>
    </w:p>
    <w:p w14:paraId="2CCCEEC9" w14:textId="77777777" w:rsidR="00A040EF" w:rsidRPr="00770016" w:rsidRDefault="00A040EF" w:rsidP="00A040EF">
      <w:pPr>
        <w:pStyle w:val="Heading4"/>
        <w:rPr>
          <w:rFonts w:cs="Calibri"/>
        </w:rPr>
      </w:pPr>
      <w:r w:rsidRPr="00770016">
        <w:rPr>
          <w:rFonts w:cs="Calibri"/>
        </w:rPr>
        <w:t xml:space="preserve">Bioterrorism causes </w:t>
      </w:r>
      <w:r w:rsidRPr="00770016">
        <w:rPr>
          <w:rFonts w:cs="Calibri"/>
          <w:u w:val="single"/>
        </w:rPr>
        <w:t>Extinction</w:t>
      </w:r>
      <w:r w:rsidRPr="00770016">
        <w:rPr>
          <w:rFonts w:cs="Calibri"/>
        </w:rPr>
        <w:t xml:space="preserve"> – overcomes any conventional defense.</w:t>
      </w:r>
    </w:p>
    <w:p w14:paraId="4CF1620C" w14:textId="77777777" w:rsidR="00A040EF" w:rsidRPr="00770016" w:rsidRDefault="00A040EF" w:rsidP="00A040EF">
      <w:r w:rsidRPr="00770016">
        <w:rPr>
          <w:rStyle w:val="Style13ptBold"/>
        </w:rPr>
        <w:t>Walsh 19</w:t>
      </w:r>
      <w:r w:rsidRPr="00770016">
        <w:t xml:space="preserve">, Bryan. End Times: A Brief Guide to the End of the World. Hachette Books, 2019. (Future Correspondent for </w:t>
      </w:r>
      <w:proofErr w:type="spellStart"/>
      <w:r w:rsidRPr="00770016">
        <w:t>Axios</w:t>
      </w:r>
      <w:proofErr w:type="spellEnd"/>
      <w:r w:rsidRPr="00770016">
        <w:t xml:space="preserve">, Editor of the Science and Technology Publication </w:t>
      </w:r>
      <w:proofErr w:type="spellStart"/>
      <w:r w:rsidRPr="00770016">
        <w:t>OneZero</w:t>
      </w:r>
      <w:proofErr w:type="spellEnd"/>
      <w:r w:rsidRPr="00770016">
        <w:t xml:space="preserve">, Former Senior and International Editor at Time Magazine, BA from Princeton University)//Elmer </w:t>
      </w:r>
    </w:p>
    <w:p w14:paraId="0A7F428E" w14:textId="5758484E" w:rsidR="00A040EF" w:rsidRPr="00A040EF" w:rsidRDefault="00A040EF" w:rsidP="00A040EF">
      <w:pPr>
        <w:rPr>
          <w:sz w:val="16"/>
        </w:rPr>
      </w:pPr>
      <w:r w:rsidRPr="00770016">
        <w:rPr>
          <w:sz w:val="16"/>
        </w:rPr>
        <w:t xml:space="preserve">I’ve lived through disease outbreaks, and in the previous chapter I showed just how unprepared we are to face a widespread pandemic of flu or another new pathogen like SARS. But </w:t>
      </w:r>
      <w:r w:rsidRPr="00770016">
        <w:rPr>
          <w:rStyle w:val="StyleUnderline"/>
        </w:rPr>
        <w:t xml:space="preserve">a </w:t>
      </w:r>
      <w:r w:rsidRPr="00815608">
        <w:rPr>
          <w:rStyle w:val="Emphasis"/>
          <w:highlight w:val="cyan"/>
        </w:rPr>
        <w:t>deliberate</w:t>
      </w:r>
      <w:r w:rsidRPr="00815608">
        <w:rPr>
          <w:rStyle w:val="StyleUnderline"/>
          <w:highlight w:val="cyan"/>
        </w:rPr>
        <w:t xml:space="preserve"> outbreak</w:t>
      </w:r>
      <w:r w:rsidRPr="00770016">
        <w:rPr>
          <w:rStyle w:val="StyleUnderline"/>
        </w:rPr>
        <w:t xml:space="preserve"> caused by an </w:t>
      </w:r>
      <w:r w:rsidRPr="00815608">
        <w:rPr>
          <w:rStyle w:val="Emphasis"/>
          <w:highlight w:val="cyan"/>
        </w:rPr>
        <w:t>engineered</w:t>
      </w:r>
      <w:r w:rsidRPr="00815608">
        <w:rPr>
          <w:rStyle w:val="StyleUnderline"/>
          <w:highlight w:val="cyan"/>
        </w:rPr>
        <w:t xml:space="preserve"> pathogen</w:t>
      </w:r>
      <w:r w:rsidRPr="00770016">
        <w:rPr>
          <w:rStyle w:val="StyleUnderline"/>
        </w:rPr>
        <w:t xml:space="preserve"> would be </w:t>
      </w:r>
      <w:r w:rsidRPr="00770016">
        <w:rPr>
          <w:rStyle w:val="Emphasis"/>
        </w:rPr>
        <w:t>far worse</w:t>
      </w:r>
      <w:r w:rsidRPr="00770016">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70016">
        <w:rPr>
          <w:u w:val="single"/>
        </w:rPr>
        <w:t xml:space="preserve">To that dire list add the </w:t>
      </w:r>
      <w:r w:rsidRPr="00770016">
        <w:rPr>
          <w:rStyle w:val="StyleUnderline"/>
        </w:rPr>
        <w:t>terror</w:t>
      </w:r>
      <w:r w:rsidRPr="00770016">
        <w:rPr>
          <w:u w:val="single"/>
        </w:rPr>
        <w:t xml:space="preserve"> that </w:t>
      </w:r>
      <w:r w:rsidRPr="00770016">
        <w:rPr>
          <w:rStyle w:val="StyleUnderline"/>
        </w:rPr>
        <w:t xml:space="preserve">would </w:t>
      </w:r>
      <w:r w:rsidRPr="00815608">
        <w:rPr>
          <w:rStyle w:val="Emphasis"/>
          <w:highlight w:val="cyan"/>
        </w:rPr>
        <w:t>spread</w:t>
      </w:r>
      <w:r w:rsidRPr="00770016">
        <w:rPr>
          <w:u w:val="single"/>
        </w:rPr>
        <w:t xml:space="preserve"> once it became clear that the death and disease in our midst was not the random work of nature, but a deliberate act of malice</w:t>
      </w:r>
      <w:r w:rsidRPr="00770016">
        <w:rPr>
          <w:sz w:val="16"/>
        </w:rPr>
        <w:t xml:space="preserve">. We’re scared of disease </w:t>
      </w:r>
      <w:proofErr w:type="gramStart"/>
      <w:r w:rsidRPr="00770016">
        <w:rPr>
          <w:sz w:val="16"/>
        </w:rPr>
        <w:t>outbreaks</w:t>
      </w:r>
      <w:proofErr w:type="gramEnd"/>
      <w:r w:rsidRPr="00770016">
        <w:rPr>
          <w:sz w:val="16"/>
        </w:rPr>
        <w:t xml:space="preserve"> and we’re scared of terrorism—put them together and you have </w:t>
      </w:r>
      <w:r w:rsidRPr="00770016">
        <w:rPr>
          <w:rStyle w:val="StyleUnderline"/>
        </w:rPr>
        <w:t xml:space="preserve">a formula for </w:t>
      </w:r>
      <w:r w:rsidRPr="00815608">
        <w:rPr>
          <w:rStyle w:val="Emphasis"/>
          <w:highlight w:val="cyan"/>
        </w:rPr>
        <w:t>chaos</w:t>
      </w:r>
      <w:r w:rsidRPr="00770016">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70016">
        <w:rPr>
          <w:rStyle w:val="StyleUnderline"/>
        </w:rPr>
        <w:t>a virus engineered in a lab to break</w:t>
      </w:r>
      <w:r w:rsidRPr="00770016">
        <w:rPr>
          <w:sz w:val="16"/>
        </w:rPr>
        <w:t xml:space="preserve"> those </w:t>
      </w:r>
      <w:r w:rsidRPr="00770016">
        <w:rPr>
          <w:rStyle w:val="StyleUnderline"/>
        </w:rPr>
        <w:t xml:space="preserve">laws could </w:t>
      </w:r>
      <w:r w:rsidRPr="00770016">
        <w:rPr>
          <w:rStyle w:val="Emphasis"/>
        </w:rPr>
        <w:t xml:space="preserve">spread </w:t>
      </w:r>
      <w:r w:rsidRPr="00815608">
        <w:rPr>
          <w:rStyle w:val="Emphasis"/>
          <w:highlight w:val="cyan"/>
        </w:rPr>
        <w:t>fast</w:t>
      </w:r>
      <w:r w:rsidRPr="00770016">
        <w:rPr>
          <w:rStyle w:val="Emphasis"/>
        </w:rPr>
        <w:t>er</w:t>
      </w:r>
      <w:r w:rsidRPr="00770016">
        <w:rPr>
          <w:rStyle w:val="StyleUnderline"/>
        </w:rPr>
        <w:t xml:space="preserve"> </w:t>
      </w:r>
      <w:r w:rsidRPr="00815608">
        <w:rPr>
          <w:rStyle w:val="StyleUnderline"/>
          <w:highlight w:val="cyan"/>
        </w:rPr>
        <w:t xml:space="preserve">and </w:t>
      </w:r>
      <w:r w:rsidRPr="00815608">
        <w:rPr>
          <w:rStyle w:val="Emphasis"/>
          <w:highlight w:val="cyan"/>
        </w:rPr>
        <w:t>kill quicker</w:t>
      </w:r>
      <w:r w:rsidRPr="00815608">
        <w:rPr>
          <w:rStyle w:val="StyleUnderline"/>
          <w:highlight w:val="cyan"/>
        </w:rPr>
        <w:t xml:space="preserve"> </w:t>
      </w:r>
      <w:r w:rsidRPr="00770016">
        <w:rPr>
          <w:rStyle w:val="StyleUnderline"/>
        </w:rPr>
        <w:t xml:space="preserve">than </w:t>
      </w:r>
      <w:r w:rsidRPr="00770016">
        <w:rPr>
          <w:rStyle w:val="Emphasis"/>
        </w:rPr>
        <w:t>anything</w:t>
      </w:r>
      <w:r w:rsidRPr="00770016">
        <w:rPr>
          <w:rStyle w:val="StyleUnderline"/>
        </w:rPr>
        <w:t xml:space="preserve"> that would emerge out of nature. It can be designed to </w:t>
      </w:r>
      <w:r w:rsidRPr="00815608">
        <w:rPr>
          <w:rStyle w:val="Emphasis"/>
          <w:highlight w:val="cyan"/>
        </w:rPr>
        <w:t>evade</w:t>
      </w:r>
      <w:r w:rsidRPr="00770016">
        <w:rPr>
          <w:rStyle w:val="Emphasis"/>
        </w:rPr>
        <w:t xml:space="preserve"> medical </w:t>
      </w:r>
      <w:r w:rsidRPr="00815608">
        <w:rPr>
          <w:rStyle w:val="Emphasis"/>
          <w:highlight w:val="cyan"/>
          <w:bdr w:val="single" w:sz="4" w:space="0" w:color="auto"/>
        </w:rPr>
        <w:t>countermeasures</w:t>
      </w:r>
      <w:r w:rsidRPr="00770016">
        <w:rPr>
          <w:rStyle w:val="StyleUnderline"/>
        </w:rPr>
        <w:t xml:space="preserve">, frustrating doctors’ attempts to diagnose cases and treat patients. If health officials manage to stamp out the outbreak, it could be </w:t>
      </w:r>
      <w:r w:rsidRPr="00815608">
        <w:rPr>
          <w:rStyle w:val="Emphasis"/>
          <w:highlight w:val="cyan"/>
        </w:rPr>
        <w:t>reintroduced</w:t>
      </w:r>
      <w:r w:rsidRPr="00770016">
        <w:rPr>
          <w:rStyle w:val="StyleUnderline"/>
        </w:rPr>
        <w:t xml:space="preserve"> into the public </w:t>
      </w:r>
      <w:r w:rsidRPr="00815608">
        <w:rPr>
          <w:rStyle w:val="StyleUnderline"/>
          <w:b/>
          <w:bCs/>
          <w:highlight w:val="cyan"/>
          <w:bdr w:val="single" w:sz="4" w:space="0" w:color="auto"/>
        </w:rPr>
        <w:t>again and again</w:t>
      </w:r>
      <w:r w:rsidRPr="00770016">
        <w:rPr>
          <w:rStyle w:val="StyleUnderline"/>
          <w:b/>
          <w:bCs/>
          <w:bdr w:val="single" w:sz="4" w:space="0" w:color="auto"/>
        </w:rPr>
        <w:t>.</w:t>
      </w:r>
      <w:r w:rsidRPr="00770016">
        <w:rPr>
          <w:rStyle w:val="StyleUnderline"/>
        </w:rPr>
        <w:t xml:space="preserve"> It could, with the </w:t>
      </w:r>
      <w:r w:rsidRPr="00815608">
        <w:rPr>
          <w:rStyle w:val="StyleUnderline"/>
          <w:highlight w:val="cyan"/>
        </w:rPr>
        <w:t xml:space="preserve">right </w:t>
      </w:r>
      <w:r w:rsidRPr="00770016">
        <w:rPr>
          <w:rStyle w:val="StyleUnderline"/>
        </w:rPr>
        <w:t xml:space="preserve">mix of </w:t>
      </w:r>
      <w:r w:rsidRPr="00815608">
        <w:rPr>
          <w:rStyle w:val="StyleUnderline"/>
          <w:highlight w:val="cyan"/>
        </w:rPr>
        <w:t>genetic traits</w:t>
      </w:r>
      <w:r w:rsidRPr="00770016">
        <w:rPr>
          <w:rStyle w:val="StyleUnderline"/>
        </w:rPr>
        <w:t xml:space="preserve">, even </w:t>
      </w:r>
      <w:r w:rsidRPr="00815608">
        <w:rPr>
          <w:rStyle w:val="Emphasis"/>
          <w:highlight w:val="cyan"/>
        </w:rPr>
        <w:t>wipe us off the planet</w:t>
      </w:r>
      <w:r w:rsidRPr="00770016">
        <w:rPr>
          <w:rStyle w:val="StyleUnderline"/>
        </w:rPr>
        <w:t xml:space="preserve">, making engineered viruses a </w:t>
      </w:r>
      <w:r w:rsidRPr="00770016">
        <w:rPr>
          <w:rStyle w:val="Emphasis"/>
        </w:rPr>
        <w:t xml:space="preserve">genuine </w:t>
      </w:r>
      <w:r w:rsidRPr="00815608">
        <w:rPr>
          <w:rStyle w:val="Emphasis"/>
          <w:highlight w:val="cyan"/>
        </w:rPr>
        <w:t>existential threat</w:t>
      </w:r>
      <w:r w:rsidRPr="00770016">
        <w:rPr>
          <w:rStyle w:val="StyleUnderline"/>
        </w:rPr>
        <w:t>.</w:t>
      </w:r>
      <w:r w:rsidRPr="00770016">
        <w:rPr>
          <w:sz w:val="16"/>
        </w:rPr>
        <w:t xml:space="preserve"> </w:t>
      </w:r>
      <w:r w:rsidRPr="00770016">
        <w:rPr>
          <w:rStyle w:val="StyleUnderline"/>
        </w:rPr>
        <w:t>And</w:t>
      </w:r>
      <w:r w:rsidRPr="00770016">
        <w:rPr>
          <w:sz w:val="16"/>
        </w:rPr>
        <w:t xml:space="preserve"> such </w:t>
      </w:r>
      <w:r w:rsidRPr="00770016">
        <w:rPr>
          <w:rStyle w:val="StyleUnderline"/>
        </w:rPr>
        <w:t xml:space="preserve">an </w:t>
      </w:r>
      <w:r w:rsidRPr="00815608">
        <w:rPr>
          <w:rStyle w:val="StyleUnderline"/>
          <w:highlight w:val="cyan"/>
        </w:rPr>
        <w:t>attack</w:t>
      </w:r>
      <w:r w:rsidRPr="00770016">
        <w:rPr>
          <w:rStyle w:val="StyleUnderline"/>
        </w:rPr>
        <w:t xml:space="preserve"> may </w:t>
      </w:r>
      <w:r w:rsidRPr="00815608">
        <w:rPr>
          <w:rStyle w:val="Emphasis"/>
          <w:highlight w:val="cyan"/>
        </w:rPr>
        <w:t>not</w:t>
      </w:r>
      <w:r w:rsidRPr="00770016">
        <w:rPr>
          <w:rStyle w:val="Emphasis"/>
        </w:rPr>
        <w:t xml:space="preserve"> even be that </w:t>
      </w:r>
      <w:r w:rsidRPr="00815608">
        <w:rPr>
          <w:rStyle w:val="Emphasis"/>
          <w:highlight w:val="cyan"/>
        </w:rPr>
        <w:t>difficult</w:t>
      </w:r>
      <w:r w:rsidRPr="00770016">
        <w:rPr>
          <w:rStyle w:val="StyleUnderline"/>
        </w:rPr>
        <w:t xml:space="preserve"> to carry out. Thanks to </w:t>
      </w:r>
      <w:r w:rsidRPr="00815608">
        <w:rPr>
          <w:rStyle w:val="StyleUnderline"/>
          <w:highlight w:val="cyan"/>
        </w:rPr>
        <w:t>advances</w:t>
      </w:r>
      <w:r w:rsidRPr="00770016">
        <w:rPr>
          <w:rStyle w:val="StyleUnderline"/>
        </w:rPr>
        <w:t xml:space="preserve"> in </w:t>
      </w:r>
      <w:r w:rsidRPr="00770016">
        <w:rPr>
          <w:rStyle w:val="Emphasis"/>
        </w:rPr>
        <w:t>biotech</w:t>
      </w:r>
      <w:r w:rsidRPr="00770016">
        <w:rPr>
          <w:sz w:val="16"/>
        </w:rPr>
        <w:t xml:space="preserve">nology </w:t>
      </w:r>
      <w:r w:rsidRPr="00770016">
        <w:rPr>
          <w:rStyle w:val="StyleUnderline"/>
        </w:rPr>
        <w:t xml:space="preserve">that have </w:t>
      </w:r>
      <w:r w:rsidRPr="00770016">
        <w:rPr>
          <w:rStyle w:val="Emphasis"/>
        </w:rPr>
        <w:t xml:space="preserve">rapidly </w:t>
      </w:r>
      <w:r w:rsidRPr="00815608">
        <w:rPr>
          <w:rStyle w:val="Emphasis"/>
          <w:highlight w:val="cyan"/>
        </w:rPr>
        <w:t>reduced</w:t>
      </w:r>
      <w:r w:rsidRPr="00770016">
        <w:rPr>
          <w:rStyle w:val="StyleUnderline"/>
        </w:rPr>
        <w:t xml:space="preserve"> the </w:t>
      </w:r>
      <w:r w:rsidRPr="00815608">
        <w:rPr>
          <w:rStyle w:val="Emphasis"/>
          <w:highlight w:val="cyan"/>
        </w:rPr>
        <w:t>skill</w:t>
      </w:r>
      <w:r w:rsidRPr="00770016">
        <w:rPr>
          <w:rStyle w:val="Emphasis"/>
        </w:rPr>
        <w:t xml:space="preserve"> level</w:t>
      </w:r>
      <w:r w:rsidRPr="00770016">
        <w:rPr>
          <w:rStyle w:val="StyleUnderline"/>
        </w:rPr>
        <w:t xml:space="preserve"> </w:t>
      </w:r>
      <w:r w:rsidRPr="00815608">
        <w:rPr>
          <w:rStyle w:val="StyleUnderline"/>
          <w:highlight w:val="cyan"/>
        </w:rPr>
        <w:t xml:space="preserve">and </w:t>
      </w:r>
      <w:r w:rsidRPr="00815608">
        <w:rPr>
          <w:rStyle w:val="Emphasis"/>
          <w:highlight w:val="cyan"/>
        </w:rPr>
        <w:t>funding</w:t>
      </w:r>
      <w:r w:rsidRPr="00815608">
        <w:rPr>
          <w:rStyle w:val="StyleUnderline"/>
          <w:highlight w:val="cyan"/>
        </w:rPr>
        <w:t xml:space="preserve"> needed to</w:t>
      </w:r>
      <w:r w:rsidRPr="00770016">
        <w:rPr>
          <w:rStyle w:val="StyleUnderline"/>
        </w:rPr>
        <w:t xml:space="preserve"> perform </w:t>
      </w:r>
      <w:r w:rsidRPr="00815608">
        <w:rPr>
          <w:rStyle w:val="Emphasis"/>
          <w:highlight w:val="cyan"/>
        </w:rPr>
        <w:t>gene editi</w:t>
      </w:r>
      <w:r w:rsidRPr="00770016">
        <w:rPr>
          <w:rStyle w:val="StyleUnderline"/>
        </w:rPr>
        <w:t xml:space="preserve">ng </w:t>
      </w:r>
      <w:r w:rsidRPr="00815608">
        <w:rPr>
          <w:rStyle w:val="StyleUnderline"/>
          <w:highlight w:val="cyan"/>
        </w:rPr>
        <w:t xml:space="preserve">and </w:t>
      </w:r>
      <w:r w:rsidRPr="00815608">
        <w:rPr>
          <w:rStyle w:val="Emphasis"/>
          <w:highlight w:val="cyan"/>
        </w:rPr>
        <w:t>engineer</w:t>
      </w:r>
      <w:r w:rsidRPr="00770016">
        <w:rPr>
          <w:rStyle w:val="StyleUnderline"/>
        </w:rPr>
        <w:t>ing</w:t>
      </w:r>
      <w:r w:rsidRPr="00770016">
        <w:rPr>
          <w:sz w:val="16"/>
        </w:rPr>
        <w:t xml:space="preserve">, what might have once required the </w:t>
      </w:r>
      <w:r w:rsidRPr="00770016">
        <w:rPr>
          <w:rStyle w:val="StyleUnderline"/>
        </w:rPr>
        <w:t>work</w:t>
      </w:r>
      <w:r w:rsidRPr="00770016">
        <w:rPr>
          <w:sz w:val="16"/>
        </w:rPr>
        <w:t xml:space="preserve"> of an army of virologists employed by a nation-state </w:t>
      </w:r>
      <w:r w:rsidRPr="00770016">
        <w:rPr>
          <w:rStyle w:val="StyleUnderline"/>
        </w:rPr>
        <w:t>could soon be done by</w:t>
      </w:r>
      <w:r w:rsidRPr="00770016">
        <w:rPr>
          <w:sz w:val="16"/>
        </w:rPr>
        <w:t xml:space="preserve"> a handful of talented and trained </w:t>
      </w:r>
      <w:r w:rsidRPr="00770016">
        <w:rPr>
          <w:rStyle w:val="StyleUnderline"/>
        </w:rPr>
        <w:t>individuals</w:t>
      </w:r>
      <w:r w:rsidRPr="00770016">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70016">
        <w:rPr>
          <w:rStyle w:val="Emphasis"/>
        </w:rPr>
        <w:t>biotech</w:t>
      </w:r>
      <w:r w:rsidRPr="00770016">
        <w:rPr>
          <w:sz w:val="16"/>
        </w:rPr>
        <w:t xml:space="preserve">nology </w:t>
      </w:r>
      <w:r w:rsidRPr="00770016">
        <w:rPr>
          <w:rStyle w:val="StyleUnderline"/>
        </w:rPr>
        <w:t>had rewritten what was possible in creating new weapons</w:t>
      </w:r>
      <w:r w:rsidRPr="00770016">
        <w:rPr>
          <w:sz w:val="16"/>
        </w:rPr>
        <w:t xml:space="preserve">, while also increasing the range of people capable of carrying out such attacks.3 </w:t>
      </w:r>
      <w:r w:rsidRPr="00770016">
        <w:rPr>
          <w:u w:val="single"/>
        </w:rPr>
        <w:t xml:space="preserve">That’s </w:t>
      </w:r>
      <w:r w:rsidRPr="00770016">
        <w:rPr>
          <w:rStyle w:val="StyleUnderline"/>
        </w:rPr>
        <w:t>a fatal combination</w:t>
      </w:r>
      <w:r w:rsidRPr="00770016">
        <w:rPr>
          <w:u w:val="single"/>
        </w:rPr>
        <w:t xml:space="preserve">, one </w:t>
      </w:r>
      <w:r w:rsidRPr="00770016">
        <w:rPr>
          <w:rStyle w:val="StyleUnderline"/>
        </w:rPr>
        <w:t>that</w:t>
      </w:r>
      <w:r w:rsidRPr="00770016">
        <w:rPr>
          <w:u w:val="single"/>
        </w:rPr>
        <w:t xml:space="preserve"> plausibly </w:t>
      </w:r>
      <w:r w:rsidRPr="00770016">
        <w:rPr>
          <w:rStyle w:val="Emphasis"/>
        </w:rPr>
        <w:t>threatens the future of humanity</w:t>
      </w:r>
      <w:r w:rsidRPr="00770016">
        <w:rPr>
          <w:rStyle w:val="StyleUnderline"/>
        </w:rPr>
        <w:t xml:space="preserve"> like </w:t>
      </w:r>
      <w:r w:rsidRPr="00770016">
        <w:rPr>
          <w:rStyle w:val="Emphasis"/>
        </w:rPr>
        <w:t>nothing else</w:t>
      </w:r>
      <w:r w:rsidRPr="00770016">
        <w:rPr>
          <w:u w:val="single"/>
        </w:rPr>
        <w:t>. “</w:t>
      </w:r>
      <w:r w:rsidRPr="00770016">
        <w:rPr>
          <w:rStyle w:val="StyleUnderline"/>
        </w:rPr>
        <w:t xml:space="preserve">The </w:t>
      </w:r>
      <w:r w:rsidRPr="00770016">
        <w:rPr>
          <w:rStyle w:val="Emphasis"/>
        </w:rPr>
        <w:t xml:space="preserve">existential </w:t>
      </w:r>
      <w:r w:rsidRPr="00815608">
        <w:rPr>
          <w:rStyle w:val="Emphasis"/>
          <w:highlight w:val="cyan"/>
        </w:rPr>
        <w:t>threat</w:t>
      </w:r>
      <w:r w:rsidRPr="00770016">
        <w:rPr>
          <w:rStyle w:val="StyleUnderline"/>
        </w:rPr>
        <w:t xml:space="preserve"> that would be </w:t>
      </w:r>
      <w:r w:rsidRPr="00815608">
        <w:rPr>
          <w:rStyle w:val="Emphasis"/>
          <w:highlight w:val="cyan"/>
        </w:rPr>
        <w:t>most available</w:t>
      </w:r>
      <w:r w:rsidRPr="00770016">
        <w:rPr>
          <w:rStyle w:val="StyleUnderline"/>
        </w:rPr>
        <w:t xml:space="preserve"> for someone, if they felt like doing something, would be </w:t>
      </w:r>
      <w:r w:rsidRPr="00815608">
        <w:rPr>
          <w:rStyle w:val="StyleUnderline"/>
          <w:highlight w:val="cyan"/>
        </w:rPr>
        <w:t xml:space="preserve">a </w:t>
      </w:r>
      <w:r w:rsidRPr="00815608">
        <w:rPr>
          <w:rStyle w:val="Emphasis"/>
          <w:highlight w:val="cyan"/>
        </w:rPr>
        <w:t>bioweapon</w:t>
      </w:r>
      <w:r w:rsidRPr="00770016">
        <w:rPr>
          <w:u w:val="single"/>
        </w:rPr>
        <w:t xml:space="preserve">,” said Eric </w:t>
      </w:r>
      <w:proofErr w:type="spellStart"/>
      <w:r w:rsidRPr="00770016">
        <w:rPr>
          <w:u w:val="single"/>
        </w:rPr>
        <w:t>Klien</w:t>
      </w:r>
      <w:proofErr w:type="spellEnd"/>
      <w:r w:rsidRPr="00770016">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70016">
        <w:rPr>
          <w:rStyle w:val="StyleUnderline"/>
        </w:rPr>
        <w:t>There are</w:t>
      </w:r>
      <w:r w:rsidRPr="00770016">
        <w:rPr>
          <w:u w:val="single"/>
        </w:rPr>
        <w:t xml:space="preserve"> </w:t>
      </w:r>
      <w:r w:rsidRPr="00815608">
        <w:rPr>
          <w:highlight w:val="cyan"/>
          <w:u w:val="single"/>
        </w:rPr>
        <w:t xml:space="preserve">probably </w:t>
      </w:r>
      <w:r w:rsidRPr="00815608">
        <w:rPr>
          <w:rStyle w:val="StyleUnderline"/>
          <w:highlight w:val="cyan"/>
        </w:rPr>
        <w:t>a million people</w:t>
      </w:r>
      <w:r w:rsidRPr="00770016">
        <w:rPr>
          <w:u w:val="single"/>
        </w:rPr>
        <w:t xml:space="preserve"> currently on the planet </w:t>
      </w:r>
      <w:r w:rsidRPr="00815608">
        <w:rPr>
          <w:rStyle w:val="StyleUnderline"/>
          <w:highlight w:val="cyan"/>
        </w:rPr>
        <w:t xml:space="preserve">who </w:t>
      </w:r>
      <w:r w:rsidRPr="00770016">
        <w:rPr>
          <w:rStyle w:val="StyleUnderline"/>
        </w:rPr>
        <w:t xml:space="preserve">would </w:t>
      </w:r>
      <w:r w:rsidRPr="00815608">
        <w:rPr>
          <w:rStyle w:val="StyleUnderline"/>
          <w:highlight w:val="cyan"/>
        </w:rPr>
        <w:t xml:space="preserve">have the technical knowledge </w:t>
      </w:r>
      <w:r w:rsidRPr="00770016">
        <w:rPr>
          <w:rStyle w:val="StyleUnderline"/>
        </w:rPr>
        <w:t>to pull this off</w:t>
      </w:r>
      <w:r w:rsidRPr="00770016">
        <w:rPr>
          <w:u w:val="single"/>
        </w:rPr>
        <w:t>. It’s actually surprising that it hasn’t happened yet.”</w:t>
      </w:r>
    </w:p>
    <w:p w14:paraId="47ECF472" w14:textId="2A83992A" w:rsidR="00E51FAC" w:rsidRDefault="00E51FAC" w:rsidP="00E51FAC">
      <w:pPr>
        <w:pStyle w:val="Heading3"/>
      </w:pPr>
      <w:r>
        <w:t>1NC – OFF</w:t>
      </w:r>
    </w:p>
    <w:p w14:paraId="7569F52E" w14:textId="77777777" w:rsidR="00A040EF" w:rsidRDefault="00A040EF" w:rsidP="00A040EF">
      <w:pPr>
        <w:pStyle w:val="Heading4"/>
        <w:rPr>
          <w:rFonts w:cs="Calibri"/>
        </w:rPr>
      </w:pPr>
      <w:r w:rsidRPr="00770016">
        <w:rPr>
          <w:rFonts w:cs="Calibri"/>
        </w:rPr>
        <w:t>Counterplan Text - Resolved: The member nations of the World Trade Organization ought to</w:t>
      </w:r>
    </w:p>
    <w:p w14:paraId="7CEFDA8F" w14:textId="77777777" w:rsidR="00A040EF" w:rsidRDefault="00A040EF" w:rsidP="00A040EF">
      <w:pPr>
        <w:pStyle w:val="Heading4"/>
        <w:numPr>
          <w:ilvl w:val="0"/>
          <w:numId w:val="11"/>
        </w:numPr>
        <w:rPr>
          <w:rFonts w:cs="Calibri"/>
        </w:rPr>
      </w:pPr>
      <w:r w:rsidRPr="00770016">
        <w:rPr>
          <w:rFonts w:cs="Calibri"/>
        </w:rPr>
        <w:t>eliminate intellectual property protections for medicines except for orphan drugs</w:t>
      </w:r>
      <w:r>
        <w:rPr>
          <w:rFonts w:cs="Calibri"/>
        </w:rPr>
        <w:t>.</w:t>
      </w:r>
    </w:p>
    <w:p w14:paraId="18A09750" w14:textId="77777777" w:rsidR="00A040EF" w:rsidRPr="00147B19" w:rsidRDefault="00A040EF" w:rsidP="00A040EF">
      <w:pPr>
        <w:pStyle w:val="Heading4"/>
        <w:numPr>
          <w:ilvl w:val="0"/>
          <w:numId w:val="11"/>
        </w:numPr>
      </w:pPr>
      <w:r>
        <w:t>prioritize distribution of orphan drugs to the Global South.</w:t>
      </w:r>
    </w:p>
    <w:p w14:paraId="63D9992C" w14:textId="77777777" w:rsidR="00A040EF" w:rsidRPr="00770016" w:rsidRDefault="00A040EF" w:rsidP="00A040EF">
      <w:pPr>
        <w:pStyle w:val="Heading4"/>
        <w:rPr>
          <w:rFonts w:cs="Calibri"/>
        </w:rPr>
      </w:pPr>
      <w:r w:rsidRPr="00770016">
        <w:rPr>
          <w:rFonts w:cs="Calibri"/>
        </w:rPr>
        <w:t>Orphan drug legislation is specifically key to stimulate research into rare diseases</w:t>
      </w:r>
    </w:p>
    <w:p w14:paraId="2DD62745" w14:textId="77777777" w:rsidR="00A040EF" w:rsidRPr="00770016" w:rsidRDefault="00A040EF" w:rsidP="00A040EF">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w:t>
      </w:r>
      <w:proofErr w:type="gramStart"/>
      <w:r w:rsidRPr="00770016">
        <w:t>2020;5:1</w:t>
      </w:r>
      <w:proofErr w:type="gramEnd"/>
      <w:r w:rsidRPr="00770016">
        <w:t xml:space="preserve">-11. </w:t>
      </w:r>
      <w:proofErr w:type="spellStart"/>
      <w:r w:rsidRPr="00770016">
        <w:t>doi</w:t>
      </w:r>
      <w:proofErr w:type="spellEnd"/>
      <w:r w:rsidRPr="00770016">
        <w:t xml:space="preserve">: 10.1159/000509272 </w:t>
      </w:r>
      <w:hyperlink r:id="rId13" w:history="1">
        <w:r w:rsidRPr="00770016">
          <w:rPr>
            <w:rStyle w:val="Hyperlink"/>
          </w:rPr>
          <w:t>https://www.karger.com/Article/Fulltext/509272#</w:t>
        </w:r>
      </w:hyperlink>
      <w:r w:rsidRPr="00770016">
        <w:t xml:space="preserve"> //</w:t>
      </w:r>
      <w:proofErr w:type="spellStart"/>
      <w:r w:rsidRPr="00770016">
        <w:t>sid</w:t>
      </w:r>
      <w:proofErr w:type="spellEnd"/>
    </w:p>
    <w:p w14:paraId="0BAD4654" w14:textId="77777777" w:rsidR="00A040EF" w:rsidRDefault="00A040EF" w:rsidP="00A040EF">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4"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5"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6" w:anchor="ref3" w:history="1">
        <w:r w:rsidRPr="00770016">
          <w:rPr>
            <w:rStyle w:val="Hyperlink"/>
            <w:sz w:val="16"/>
          </w:rPr>
          <w:t>3</w:t>
        </w:r>
      </w:hyperlink>
      <w:r w:rsidRPr="00770016">
        <w:rPr>
          <w:sz w:val="16"/>
        </w:rPr>
        <w:t xml:space="preserve">]. </w:t>
      </w:r>
      <w:r w:rsidRPr="00770016">
        <w:rPr>
          <w:rStyle w:val="StyleUnderline"/>
        </w:rPr>
        <w:t xml:space="preserve">The core </w:t>
      </w:r>
      <w:r w:rsidRPr="00815608">
        <w:rPr>
          <w:rStyle w:val="StyleUnderline"/>
          <w:highlight w:val="cyan"/>
        </w:rPr>
        <w:t xml:space="preserve">incentive </w:t>
      </w:r>
      <w:r w:rsidRPr="00770016">
        <w:rPr>
          <w:rStyle w:val="StyleUnderline"/>
        </w:rPr>
        <w:t xml:space="preserve">of the regulation </w:t>
      </w:r>
      <w:r w:rsidRPr="00815608">
        <w:rPr>
          <w:rStyle w:val="StyleUnderline"/>
          <w:highlight w:val="cyan"/>
        </w:rPr>
        <w:t>is</w:t>
      </w:r>
      <w:r w:rsidRPr="00770016">
        <w:rPr>
          <w:rStyle w:val="StyleUnderline"/>
        </w:rPr>
        <w:t xml:space="preserve"> the </w:t>
      </w:r>
      <w:r w:rsidRPr="00815608">
        <w:rPr>
          <w:rStyle w:val="Emphasis"/>
          <w:highlight w:val="cyan"/>
        </w:rPr>
        <w:t xml:space="preserve">granting </w:t>
      </w:r>
      <w:r w:rsidRPr="00770016">
        <w:rPr>
          <w:rStyle w:val="Emphasis"/>
        </w:rPr>
        <w:t xml:space="preserve">of </w:t>
      </w:r>
      <w:r w:rsidRPr="00815608">
        <w:rPr>
          <w:rStyle w:val="Emphasis"/>
          <w:highlight w:val="cyan"/>
        </w:rPr>
        <w:t>10 years</w:t>
      </w:r>
      <w:r w:rsidRPr="00815608">
        <w:rPr>
          <w:sz w:val="16"/>
          <w:highlight w:val="cyan"/>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815608">
        <w:rPr>
          <w:rStyle w:val="Emphasis"/>
          <w:highlight w:val="cyan"/>
        </w:rPr>
        <w:t>marketing exclusivity</w:t>
      </w:r>
      <w:r w:rsidRPr="00815608">
        <w:rPr>
          <w:sz w:val="16"/>
          <w:highlight w:val="cyan"/>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815608">
        <w:rPr>
          <w:rStyle w:val="StyleUnderline"/>
          <w:highlight w:val="cyan"/>
        </w:rPr>
        <w:t>approval</w:t>
      </w:r>
      <w:r w:rsidRPr="00770016">
        <w:rPr>
          <w:rStyle w:val="StyleUnderline"/>
        </w:rPr>
        <w:t xml:space="preserve"> of more than </w:t>
      </w:r>
      <w:r w:rsidRPr="00815608">
        <w:rPr>
          <w:rStyle w:val="Emphasis"/>
          <w:highlight w:val="cyan"/>
        </w:rPr>
        <w:t>150 orphan drugs</w:t>
      </w:r>
      <w:r w:rsidRPr="00815608">
        <w:rPr>
          <w:sz w:val="16"/>
          <w:highlight w:val="cyan"/>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815608">
        <w:rPr>
          <w:rStyle w:val="Emphasis"/>
          <w:highlight w:val="cyan"/>
        </w:rPr>
        <w:t>eight therapies</w:t>
      </w:r>
      <w:r w:rsidRPr="00815608">
        <w:rPr>
          <w:rStyle w:val="StyleUnderline"/>
          <w:highlight w:val="cyan"/>
        </w:rPr>
        <w:t xml:space="preserve"> for rare diseases</w:t>
      </w:r>
      <w:r w:rsidRPr="00815608">
        <w:rPr>
          <w:sz w:val="16"/>
          <w:highlight w:val="cyan"/>
        </w:rPr>
        <w:t xml:space="preserve"> </w:t>
      </w:r>
      <w:r w:rsidRPr="00770016">
        <w:rPr>
          <w:rStyle w:val="StyleUnderline"/>
        </w:rPr>
        <w:t xml:space="preserve">available </w:t>
      </w:r>
      <w:r w:rsidRPr="00815608">
        <w:rPr>
          <w:rStyle w:val="Emphasis"/>
          <w:highlight w:val="cyan"/>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815608">
        <w:rPr>
          <w:rStyle w:val="Emphasis"/>
          <w:highlight w:val="cyan"/>
        </w:rPr>
        <w:t>2,000 clinical</w:t>
      </w:r>
      <w:r w:rsidRPr="00815608">
        <w:rPr>
          <w:sz w:val="16"/>
          <w:highlight w:val="cyan"/>
        </w:rPr>
        <w:t xml:space="preserve"> </w:t>
      </w:r>
      <w:r w:rsidRPr="00815608">
        <w:rPr>
          <w:rStyle w:val="Emphasis"/>
          <w:highlight w:val="cyan"/>
        </w:rPr>
        <w:t>trials</w:t>
      </w:r>
      <w:r w:rsidRPr="00815608">
        <w:rPr>
          <w:sz w:val="16"/>
          <w:highlight w:val="cyan"/>
        </w:rPr>
        <w:t xml:space="preserve"> </w:t>
      </w:r>
      <w:r w:rsidRPr="00815608">
        <w:rPr>
          <w:rStyle w:val="Emphasis"/>
          <w:highlight w:val="cyan"/>
        </w:rPr>
        <w:t>providing</w:t>
      </w:r>
      <w:r w:rsidRPr="00815608">
        <w:rPr>
          <w:sz w:val="16"/>
          <w:highlight w:val="cyan"/>
        </w:rPr>
        <w:t xml:space="preserve"> </w:t>
      </w:r>
      <w:r w:rsidRPr="00770016">
        <w:rPr>
          <w:sz w:val="16"/>
        </w:rPr>
        <w:t xml:space="preserve">still </w:t>
      </w:r>
      <w:r w:rsidRPr="00770016">
        <w:rPr>
          <w:rStyle w:val="StyleUnderline"/>
        </w:rPr>
        <w:t xml:space="preserve">more </w:t>
      </w:r>
      <w:r w:rsidRPr="00815608">
        <w:rPr>
          <w:rStyle w:val="Emphasis"/>
          <w:highlight w:val="cyan"/>
        </w:rPr>
        <w:t>innovation</w:t>
      </w:r>
      <w:r w:rsidRPr="00815608">
        <w:rPr>
          <w:sz w:val="16"/>
          <w:highlight w:val="cyan"/>
        </w:rPr>
        <w:t xml:space="preserve"> </w:t>
      </w:r>
      <w:r w:rsidRPr="00770016">
        <w:rPr>
          <w:sz w:val="16"/>
        </w:rPr>
        <w:t>or hope for treatments in the current R&amp;D pipeline [</w:t>
      </w:r>
      <w:hyperlink r:id="rId17"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18"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w:t>
      </w:r>
      <w:proofErr w:type="gramStart"/>
      <w:r w:rsidRPr="00770016">
        <w:rPr>
          <w:sz w:val="16"/>
        </w:rPr>
        <w:t>context, and</w:t>
      </w:r>
      <w:proofErr w:type="gramEnd"/>
      <w:r w:rsidRPr="00770016">
        <w:rPr>
          <w:sz w:val="16"/>
        </w:rPr>
        <w:t xml:space="preserve">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9" w:anchor="ref6" w:history="1">
        <w:r w:rsidRPr="00770016">
          <w:rPr>
            <w:rStyle w:val="Hyperlink"/>
            <w:sz w:val="16"/>
          </w:rPr>
          <w:t>6</w:t>
        </w:r>
      </w:hyperlink>
      <w:r w:rsidRPr="00770016">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20"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21" w:anchor="ref8" w:history="1">
        <w:r w:rsidRPr="00770016">
          <w:rPr>
            <w:rStyle w:val="Hyperlink"/>
            <w:sz w:val="16"/>
          </w:rPr>
          <w:t>8</w:t>
        </w:r>
      </w:hyperlink>
      <w:r w:rsidRPr="00770016">
        <w:rPr>
          <w:sz w:val="16"/>
        </w:rPr>
        <w:t xml:space="preserve">]. The regulation’s </w:t>
      </w:r>
      <w:r w:rsidRPr="00815608">
        <w:rPr>
          <w:rStyle w:val="StyleUnderline"/>
          <w:highlight w:val="cyan"/>
        </w:rPr>
        <w:t>stimulation</w:t>
      </w:r>
      <w:r w:rsidRPr="00815608">
        <w:rPr>
          <w:sz w:val="16"/>
          <w:highlight w:val="cyan"/>
        </w:rPr>
        <w:t xml:space="preserve"> </w:t>
      </w:r>
      <w:r w:rsidRPr="00815608">
        <w:rPr>
          <w:rStyle w:val="StyleUnderline"/>
          <w:highlight w:val="cyan"/>
        </w:rPr>
        <w:t>of</w:t>
      </w:r>
      <w:r w:rsidRPr="00815608">
        <w:rPr>
          <w:sz w:val="16"/>
          <w:highlight w:val="cyan"/>
        </w:rPr>
        <w:t xml:space="preserve"> </w:t>
      </w:r>
      <w:r w:rsidRPr="00815608">
        <w:rPr>
          <w:rStyle w:val="StyleUnderline"/>
          <w:highlight w:val="cyan"/>
        </w:rPr>
        <w:t>new product development</w:t>
      </w:r>
      <w:r w:rsidRPr="00815608">
        <w:rPr>
          <w:sz w:val="16"/>
          <w:highlight w:val="cyan"/>
        </w:rPr>
        <w:t xml:space="preserve"> </w:t>
      </w:r>
      <w:r w:rsidRPr="00770016">
        <w:rPr>
          <w:rStyle w:val="StyleUnderline"/>
        </w:rPr>
        <w:t>has</w:t>
      </w:r>
      <w:r w:rsidRPr="00770016">
        <w:rPr>
          <w:sz w:val="16"/>
        </w:rPr>
        <w:t xml:space="preserve"> also </w:t>
      </w:r>
      <w:r w:rsidRPr="00770016">
        <w:rPr>
          <w:rStyle w:val="StyleUnderline"/>
        </w:rPr>
        <w:t xml:space="preserve">helped </w:t>
      </w:r>
      <w:r w:rsidRPr="00815608">
        <w:rPr>
          <w:rStyle w:val="StyleUnderline"/>
          <w:highlight w:val="cyan"/>
        </w:rPr>
        <w:t xml:space="preserve">promote </w:t>
      </w:r>
      <w:r w:rsidRPr="00770016">
        <w:rPr>
          <w:rStyle w:val="StyleUnderline"/>
        </w:rPr>
        <w:t xml:space="preserve">the </w:t>
      </w:r>
      <w:r w:rsidRPr="00815608">
        <w:rPr>
          <w:rStyle w:val="Emphasis"/>
          <w:highlight w:val="cyan"/>
        </w:rPr>
        <w:t>development</w:t>
      </w:r>
      <w:r w:rsidRPr="00815608">
        <w:rPr>
          <w:sz w:val="16"/>
          <w:highlight w:val="cyan"/>
        </w:rPr>
        <w:t xml:space="preserve"> </w:t>
      </w:r>
      <w:r w:rsidRPr="00815608">
        <w:rPr>
          <w:rStyle w:val="Emphasis"/>
          <w:highlight w:val="cyan"/>
        </w:rPr>
        <w:t>of</w:t>
      </w:r>
      <w:r w:rsidRPr="00815608">
        <w:rPr>
          <w:sz w:val="16"/>
          <w:highlight w:val="cyan"/>
        </w:rPr>
        <w:t xml:space="preserve"> </w:t>
      </w:r>
      <w:r w:rsidRPr="00770016">
        <w:rPr>
          <w:sz w:val="16"/>
        </w:rPr>
        <w:t xml:space="preserve">EU </w:t>
      </w:r>
      <w:r w:rsidRPr="00815608">
        <w:rPr>
          <w:rStyle w:val="Emphasis"/>
          <w:highlight w:val="cyan"/>
        </w:rPr>
        <w:t xml:space="preserve">biotech </w:t>
      </w:r>
      <w:r w:rsidRPr="00770016">
        <w:rPr>
          <w:rStyle w:val="Emphasis"/>
        </w:rPr>
        <w:t>companies</w:t>
      </w:r>
      <w:r w:rsidRPr="00770016">
        <w:rPr>
          <w:sz w:val="16"/>
        </w:rPr>
        <w:t xml:space="preserve">. The last two decades have witnessed the </w:t>
      </w:r>
      <w:r w:rsidRPr="00815608">
        <w:rPr>
          <w:rStyle w:val="StyleUnderline"/>
          <w:highlight w:val="cyan"/>
        </w:rPr>
        <w:t xml:space="preserve">emergence of </w:t>
      </w:r>
      <w:r w:rsidRPr="00770016">
        <w:rPr>
          <w:rStyle w:val="StyleUnderline"/>
        </w:rPr>
        <w:t xml:space="preserve">more than </w:t>
      </w:r>
      <w:r w:rsidRPr="00815608">
        <w:rPr>
          <w:rStyle w:val="StyleUnderline"/>
          <w:highlight w:val="cyan"/>
        </w:rPr>
        <w:t xml:space="preserve">150 </w:t>
      </w:r>
      <w:r w:rsidRPr="00770016">
        <w:rPr>
          <w:rStyle w:val="StyleUnderline"/>
        </w:rPr>
        <w:t>small</w:t>
      </w:r>
      <w:r w:rsidRPr="00770016">
        <w:rPr>
          <w:sz w:val="16"/>
        </w:rPr>
        <w:t xml:space="preserve"> and medium </w:t>
      </w:r>
      <w:r w:rsidRPr="00815608">
        <w:rPr>
          <w:rStyle w:val="StyleUnderline"/>
          <w:highlight w:val="cyan"/>
        </w:rPr>
        <w:t>enterprises</w:t>
      </w:r>
      <w:r w:rsidRPr="00815608">
        <w:rPr>
          <w:sz w:val="16"/>
          <w:highlight w:val="cyan"/>
        </w:rPr>
        <w:t xml:space="preserve"> </w:t>
      </w:r>
      <w:r w:rsidRPr="00770016">
        <w:rPr>
          <w:sz w:val="16"/>
        </w:rPr>
        <w:t xml:space="preserve">(SMEs) </w:t>
      </w:r>
      <w:r w:rsidRPr="00815608">
        <w:rPr>
          <w:rStyle w:val="StyleUnderline"/>
          <w:highlight w:val="cyan"/>
        </w:rPr>
        <w:t>focusing on rare</w:t>
      </w:r>
      <w:r w:rsidRPr="00815608">
        <w:rPr>
          <w:sz w:val="16"/>
          <w:highlight w:val="cyan"/>
        </w:rPr>
        <w:t xml:space="preserve"> </w:t>
      </w:r>
      <w:r w:rsidRPr="00815608">
        <w:rPr>
          <w:rStyle w:val="StyleUnderline"/>
          <w:highlight w:val="cyan"/>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22"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23"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in the area of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24"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815608">
        <w:rPr>
          <w:rStyle w:val="StyleUnderline"/>
          <w:highlight w:val="cyan"/>
        </w:rPr>
        <w:t xml:space="preserve">Without </w:t>
      </w:r>
      <w:r w:rsidRPr="001D6010">
        <w:rPr>
          <w:rStyle w:val="StyleUnderline"/>
        </w:rPr>
        <w:t>consistent</w:t>
      </w:r>
      <w:r w:rsidRPr="001D6010">
        <w:rPr>
          <w:sz w:val="16"/>
        </w:rPr>
        <w:t xml:space="preserve"> </w:t>
      </w:r>
      <w:r w:rsidRPr="00770016">
        <w:rPr>
          <w:sz w:val="16"/>
        </w:rPr>
        <w:t xml:space="preserve">and determined </w:t>
      </w:r>
      <w:r w:rsidRPr="00815608">
        <w:rPr>
          <w:rStyle w:val="StyleUnderline"/>
          <w:highlight w:val="cyan"/>
        </w:rPr>
        <w:t>effort</w:t>
      </w:r>
      <w:r w:rsidRPr="00770016">
        <w:rPr>
          <w:sz w:val="16"/>
        </w:rPr>
        <w:t xml:space="preserve">, </w:t>
      </w:r>
      <w:r w:rsidRPr="00815608">
        <w:rPr>
          <w:rStyle w:val="StyleUnderline"/>
          <w:highlight w:val="cyan"/>
        </w:rPr>
        <w:t>innovation does not happen</w:t>
      </w:r>
      <w:r w:rsidRPr="00815608">
        <w:rPr>
          <w:sz w:val="16"/>
          <w:highlight w:val="cyan"/>
        </w:rPr>
        <w:t xml:space="preserve"> </w:t>
      </w:r>
      <w:r w:rsidRPr="00770016">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815608">
        <w:rPr>
          <w:rStyle w:val="StyleUnderline"/>
          <w:highlight w:val="cyan"/>
        </w:rPr>
        <w:t>orphan</w:t>
      </w:r>
      <w:r w:rsidRPr="001D6010">
        <w:rPr>
          <w:rStyle w:val="StyleUnderline"/>
        </w:rPr>
        <w:t xml:space="preserve"> diseases” because their </w:t>
      </w:r>
      <w:r w:rsidRPr="00815608">
        <w:rPr>
          <w:rStyle w:val="StyleUnderline"/>
          <w:highlight w:val="cyan"/>
        </w:rPr>
        <w:t>occurrence in</w:t>
      </w:r>
      <w:r w:rsidRPr="00FC5B11">
        <w:rPr>
          <w:rStyle w:val="StyleUnderline"/>
        </w:rPr>
        <w:t xml:space="preserve"> </w:t>
      </w:r>
      <w:r w:rsidRPr="001D6010">
        <w:rPr>
          <w:rStyle w:val="StyleUnderline"/>
        </w:rPr>
        <w:t xml:space="preserve">a </w:t>
      </w:r>
      <w:r w:rsidRPr="00815608">
        <w:rPr>
          <w:rStyle w:val="StyleUnderline"/>
          <w:highlight w:val="cyan"/>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815608">
        <w:rPr>
          <w:rStyle w:val="StyleUnderline"/>
          <w:highlight w:val="cyan"/>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815608">
        <w:rPr>
          <w:rStyle w:val="StyleUnderline"/>
          <w:highlight w:val="cyan"/>
        </w:rPr>
        <w:t xml:space="preserve">difficult to justify </w:t>
      </w:r>
      <w:r w:rsidRPr="00FC5B11">
        <w:rPr>
          <w:rStyle w:val="StyleUnderline"/>
        </w:rPr>
        <w:t>the</w:t>
      </w:r>
      <w:r w:rsidRPr="00FC5B11">
        <w:rPr>
          <w:sz w:val="16"/>
        </w:rPr>
        <w:t xml:space="preserve"> </w:t>
      </w:r>
      <w:r w:rsidRPr="00815608">
        <w:rPr>
          <w:rStyle w:val="StyleUnderline"/>
          <w:highlight w:val="cyan"/>
        </w:rPr>
        <w:t>development risk and investment to</w:t>
      </w:r>
      <w:r w:rsidRPr="00FC5B11">
        <w:rPr>
          <w:rStyle w:val="StyleUnderline"/>
        </w:rPr>
        <w:t xml:space="preserve"> develop new </w:t>
      </w:r>
      <w:r w:rsidRPr="00815608">
        <w:rPr>
          <w:rStyle w:val="StyleUnderline"/>
          <w:highlight w:val="cyan"/>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5" w:anchor="ref12" w:history="1">
        <w:r w:rsidRPr="00770016">
          <w:rPr>
            <w:rStyle w:val="Hyperlink"/>
            <w:sz w:val="16"/>
          </w:rPr>
          <w:t>12</w:t>
        </w:r>
      </w:hyperlink>
      <w:r w:rsidRPr="00770016">
        <w:rPr>
          <w:sz w:val="16"/>
        </w:rPr>
        <w:t xml:space="preserve">]. </w:t>
      </w:r>
    </w:p>
    <w:p w14:paraId="116FCA34" w14:textId="77777777" w:rsidR="00A040EF" w:rsidRDefault="00A040EF" w:rsidP="00A040EF">
      <w:pPr>
        <w:pStyle w:val="Heading4"/>
      </w:pPr>
      <w:r>
        <w:t>Orphan diseases require time intensive care and affect millions.</w:t>
      </w:r>
    </w:p>
    <w:p w14:paraId="08ACDD86" w14:textId="77777777" w:rsidR="00A040EF" w:rsidRPr="00EA1BDE" w:rsidRDefault="00A040EF" w:rsidP="00A040EF">
      <w:r w:rsidRPr="00EA1BDE">
        <w:rPr>
          <w:rFonts w:eastAsiaTheme="majorEastAsia" w:cstheme="majorBidi"/>
          <w:b/>
          <w:iCs/>
          <w:sz w:val="26"/>
        </w:rPr>
        <w:t>Lancet 19</w:t>
      </w:r>
      <w:r w:rsidRPr="00EA1BDE">
        <w:t> </w:t>
      </w:r>
      <w:r>
        <w:t>[</w:t>
      </w:r>
      <w:r w:rsidRPr="00EA1BDE">
        <w:t>Lancet, 2-1-2019, accessed on 9-6-2021, The Lancet Diabetes &amp; Endocrinology, "Spotlight on rare diseases", https://www.thelancet.com/journals/landia/article/PIIS2213-8587(19)30006-3/fulltext</w:t>
      </w:r>
      <w:r>
        <w:t>]</w:t>
      </w:r>
      <w:r w:rsidRPr="00EA1BDE">
        <w:t>//sid</w:t>
      </w:r>
    </w:p>
    <w:p w14:paraId="6ABB0CBB" w14:textId="77777777" w:rsidR="00A040EF" w:rsidRPr="00931821" w:rsidRDefault="00A040EF" w:rsidP="00A040EF">
      <w:pPr>
        <w:rPr>
          <w:sz w:val="16"/>
        </w:rPr>
      </w:pPr>
      <w:r w:rsidRPr="0034186C">
        <w:rPr>
          <w:sz w:val="16"/>
        </w:rPr>
        <w:t xml:space="preserve">Feb 28 is Rare Disease Day, the theme of which this year is “bridging health and social care”. This 12th annual </w:t>
      </w:r>
      <w:hyperlink r:id="rId26" w:tgtFrame="_blank" w:history="1">
        <w:r w:rsidRPr="0034186C">
          <w:rPr>
            <w:rStyle w:val="Hyperlink"/>
            <w:sz w:val="16"/>
          </w:rPr>
          <w:t xml:space="preserve">Rare Disease </w:t>
        </w:r>
        <w:proofErr w:type="spellStart"/>
        <w:r w:rsidRPr="0034186C">
          <w:rPr>
            <w:rStyle w:val="Hyperlink"/>
            <w:sz w:val="16"/>
          </w:rPr>
          <w:t>Day</w:t>
        </w:r>
      </w:hyperlink>
      <w:r w:rsidRPr="0034186C">
        <w:rPr>
          <w:sz w:val="16"/>
        </w:rPr>
        <w:t>highlights</w:t>
      </w:r>
      <w:proofErr w:type="spellEnd"/>
      <w:r w:rsidRPr="0034186C">
        <w:rPr>
          <w:sz w:val="16"/>
        </w:rPr>
        <w:t xml:space="preserve"> the need for better coordination of medical, social, and support services to lessen the burden that rare diseases—often complex, chronic, and disabling—have on the everyday lives of patients, their families, and </w:t>
      </w:r>
      <w:proofErr w:type="spellStart"/>
      <w:r w:rsidRPr="0034186C">
        <w:rPr>
          <w:sz w:val="16"/>
        </w:rPr>
        <w:t>carers</w:t>
      </w:r>
      <w:proofErr w:type="spellEnd"/>
      <w:r w:rsidRPr="0034186C">
        <w:rPr>
          <w:sz w:val="16"/>
        </w:rPr>
        <w:t xml:space="preserve">. As a recent </w:t>
      </w:r>
      <w:hyperlink r:id="rId27" w:tgtFrame="_blank" w:history="1">
        <w:r w:rsidRPr="0034186C">
          <w:rPr>
            <w:rStyle w:val="Hyperlink"/>
            <w:sz w:val="16"/>
          </w:rPr>
          <w:t xml:space="preserve">Europe-wide </w:t>
        </w:r>
        <w:proofErr w:type="spellStart"/>
        <w:r w:rsidRPr="0034186C">
          <w:rPr>
            <w:rStyle w:val="Hyperlink"/>
            <w:sz w:val="16"/>
          </w:rPr>
          <w:t>survey</w:t>
        </w:r>
      </w:hyperlink>
      <w:r w:rsidRPr="0034186C">
        <w:rPr>
          <w:sz w:val="16"/>
        </w:rPr>
        <w:t>found</w:t>
      </w:r>
      <w:proofErr w:type="spellEnd"/>
      <w:r w:rsidRPr="0034186C">
        <w:rPr>
          <w:sz w:val="16"/>
        </w:rPr>
        <w:t xml:space="preserve"> that </w:t>
      </w:r>
      <w:r w:rsidRPr="00815608">
        <w:rPr>
          <w:rStyle w:val="StyleUnderline"/>
          <w:highlight w:val="cyan"/>
        </w:rPr>
        <w:t xml:space="preserve">80% of patients and </w:t>
      </w:r>
      <w:proofErr w:type="spellStart"/>
      <w:r w:rsidRPr="00815608">
        <w:rPr>
          <w:rStyle w:val="StyleUnderline"/>
          <w:highlight w:val="cyan"/>
        </w:rPr>
        <w:t>carers</w:t>
      </w:r>
      <w:proofErr w:type="spellEnd"/>
      <w:r w:rsidRPr="00815608">
        <w:rPr>
          <w:rStyle w:val="StyleUnderline"/>
          <w:highlight w:val="cyan"/>
        </w:rPr>
        <w:t xml:space="preserve"> had difficulty completing daily tasks</w:t>
      </w:r>
      <w:r w:rsidRPr="0034186C">
        <w:rPr>
          <w:sz w:val="16"/>
        </w:rPr>
        <w:t xml:space="preserve">, </w:t>
      </w:r>
      <w:r w:rsidRPr="00815608">
        <w:rPr>
          <w:rStyle w:val="StyleUnderline"/>
          <w:highlight w:val="cyan"/>
        </w:rPr>
        <w:t xml:space="preserve">70% found </w:t>
      </w:r>
      <w:proofErr w:type="spellStart"/>
      <w:r w:rsidRPr="00815608">
        <w:rPr>
          <w:rStyle w:val="StyleUnderline"/>
          <w:highlight w:val="cyan"/>
        </w:rPr>
        <w:t>organising</w:t>
      </w:r>
      <w:proofErr w:type="spellEnd"/>
      <w:r w:rsidRPr="00815608">
        <w:rPr>
          <w:rStyle w:val="StyleUnderline"/>
          <w:highlight w:val="cyan"/>
        </w:rPr>
        <w:t xml:space="preserve"> care time-consuming </w:t>
      </w:r>
      <w:r w:rsidRPr="0034186C">
        <w:rPr>
          <w:sz w:val="16"/>
        </w:rPr>
        <w:t xml:space="preserve">(with 60% finding it hard to manage), and 67% felt that health, social, and local services communicated poorly with each other, the theme of Rare Disease Day 2019 is timely. More than 6000 </w:t>
      </w:r>
      <w:hyperlink r:id="rId28" w:tgtFrame="_blank" w:history="1">
        <w:r w:rsidRPr="00815608">
          <w:rPr>
            <w:rStyle w:val="StyleUnderline"/>
            <w:highlight w:val="cyan"/>
          </w:rPr>
          <w:t>rare diseases</w:t>
        </w:r>
      </w:hyperlink>
      <w:r w:rsidRPr="0034186C">
        <w:rPr>
          <w:sz w:val="16"/>
        </w:rPr>
        <w:t xml:space="preserve"> (80% with a genetic component) </w:t>
      </w:r>
      <w:r w:rsidRPr="00815608">
        <w:rPr>
          <w:rStyle w:val="StyleUnderline"/>
          <w:highlight w:val="cyan"/>
        </w:rPr>
        <w:t>affect more than 300 million people worldwide</w:t>
      </w:r>
      <w:r w:rsidRPr="0034186C">
        <w:rPr>
          <w:sz w:val="16"/>
        </w:rPr>
        <w:t xml:space="preserve">. While an individual disease might be classed as rare (defined as affecting less than 1 in 2000 of the general population in the European Union or fewer than 200 000 people in the USA), the sheer number of rare diseases means that the overall numbers quickly stack up: 3·5 million people in the UK, 30 million across Europe, and 30 million in the USA are affected. Whether a single rare disease affects thousands or just one person, the impact on the affected individual and those around them can be devastating: 50% of rare diseases affect children, 30% of whom will die before age 5 years. Rare diseases present myriad challenges for patients, their families, and caregivers, including the time it takes to obtain a correct diagnosis for many patients. In a </w:t>
      </w:r>
      <w:hyperlink r:id="rId29" w:tgtFrame="_blank" w:history="1">
        <w:r w:rsidRPr="0034186C">
          <w:rPr>
            <w:rStyle w:val="Hyperlink"/>
            <w:sz w:val="16"/>
          </w:rPr>
          <w:t>survey</w:t>
        </w:r>
      </w:hyperlink>
      <w:r w:rsidRPr="0034186C">
        <w:rPr>
          <w:sz w:val="16"/>
        </w:rPr>
        <w:t xml:space="preserve"> of patients and caregivers in the USA and UK, patients reported that it took on average 7·6 years in the USA and 5·6 years in the UK to get a proper diagnosis, during which time patients typically visited eight physicians (four primary care and four specialist) and received two to three misdiagnoses. As </w:t>
      </w:r>
      <w:r w:rsidRPr="00815608">
        <w:rPr>
          <w:rStyle w:val="StyleUnderline"/>
          <w:highlight w:val="cyan"/>
        </w:rPr>
        <w:t>there is no approved treatment for 95% of rare diseases</w:t>
      </w:r>
      <w:r w:rsidRPr="0034186C">
        <w:rPr>
          <w:sz w:val="16"/>
        </w:rPr>
        <w:t xml:space="preserve">, a diagnosis can be a crushing reality check for patients and their families, rather than bringing hope and reassurance. As </w:t>
      </w:r>
      <w:r w:rsidRPr="00EA1BDE">
        <w:rPr>
          <w:sz w:val="16"/>
          <w:szCs w:val="16"/>
        </w:rPr>
        <w:t>such, rare diseases impose a considerable emotional toll on patients and their caregivers. Other challenges include a lack of information and resources, the financial cost of care, and difficulty in accessing appropriate medical expertise, which is compounded by a lack of specialist training</w:t>
      </w:r>
      <w:r w:rsidRPr="00EA1BDE">
        <w:rPr>
          <w:sz w:val="16"/>
        </w:rPr>
        <w:t xml:space="preserve"> </w:t>
      </w:r>
      <w:proofErr w:type="spellStart"/>
      <w:r w:rsidRPr="00EA1BDE">
        <w:rPr>
          <w:sz w:val="16"/>
        </w:rPr>
        <w:t>programmes</w:t>
      </w:r>
      <w:proofErr w:type="spellEnd"/>
      <w:r w:rsidRPr="0034186C">
        <w:rPr>
          <w:sz w:val="16"/>
        </w:rPr>
        <w:t xml:space="preserve"> for medical professionals. In this issue of The Lancet Diabetes &amp; Endocrinology, we publish a call-to-action to address the </w:t>
      </w:r>
      <w:hyperlink r:id="rId30" w:tgtFrame="_blank" w:history="1">
        <w:r w:rsidRPr="0034186C">
          <w:rPr>
            <w:rStyle w:val="Hyperlink"/>
            <w:sz w:val="16"/>
          </w:rPr>
          <w:t>unmet need for subspecialty training</w:t>
        </w:r>
      </w:hyperlink>
      <w:r w:rsidRPr="0034186C">
        <w:rPr>
          <w:sz w:val="16"/>
        </w:rPr>
        <w:t xml:space="preserve"> in adult rare (inherited metabolic) diseases, which is crucial given that 50% of rare diseases present in adulthood and children surviving rare diseases eventually transition to adult care.</w:t>
      </w:r>
    </w:p>
    <w:p w14:paraId="24E464D6" w14:textId="77777777" w:rsidR="00A040EF" w:rsidRDefault="00A040EF" w:rsidP="00A040EF">
      <w:pPr>
        <w:pStyle w:val="Heading4"/>
      </w:pPr>
      <w:r>
        <w:t>Rare diseases disproportionately affect people of color</w:t>
      </w:r>
    </w:p>
    <w:p w14:paraId="68FD25BB" w14:textId="77777777" w:rsidR="00A040EF" w:rsidRPr="00EA1BDE" w:rsidRDefault="00A040EF" w:rsidP="00A040EF">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31" w:history="1">
        <w:r w:rsidRPr="00EA1BDE">
          <w:rPr>
            <w:rStyle w:val="Hyperlink"/>
          </w:rPr>
          <w:t>https://3hqwxl1mqiah5r73r2q7zll1-wpengine.netdna-ssl.com/wp-content/uploads/2021/03/RDDC_Path_Forward_Final.pdf</w:t>
        </w:r>
      </w:hyperlink>
      <w:r w:rsidRPr="00EA1BDE">
        <w:t>)//sid</w:t>
      </w:r>
    </w:p>
    <w:p w14:paraId="529D556B" w14:textId="77777777" w:rsidR="00A040EF" w:rsidRPr="0034186C" w:rsidRDefault="00A040EF" w:rsidP="00A040EF">
      <w:pPr>
        <w:rPr>
          <w:sz w:val="16"/>
        </w:rPr>
      </w:pPr>
      <w:r w:rsidRPr="0034186C">
        <w:rPr>
          <w:sz w:val="16"/>
        </w:rPr>
        <w:t xml:space="preserve">While the rare disease community continues to face hurdles generally, people of color face additional hurdles in their quest for </w:t>
      </w:r>
      <w:proofErr w:type="gramStart"/>
      <w:r w:rsidRPr="0034186C">
        <w:rPr>
          <w:sz w:val="16"/>
        </w:rPr>
        <w:t>care .</w:t>
      </w:r>
      <w:proofErr w:type="gramEnd"/>
      <w:r w:rsidRPr="0034186C">
        <w:rPr>
          <w:sz w:val="16"/>
        </w:rPr>
        <w:t xml:space="preserve"> Barriers to diagnosis and treatment for people of color often have deadly </w:t>
      </w:r>
      <w:proofErr w:type="gramStart"/>
      <w:r w:rsidRPr="0034186C">
        <w:rPr>
          <w:sz w:val="16"/>
        </w:rPr>
        <w:t>consequences .</w:t>
      </w:r>
      <w:proofErr w:type="gramEnd"/>
      <w:r w:rsidRPr="0034186C">
        <w:rPr>
          <w:sz w:val="16"/>
        </w:rPr>
        <w:t xml:space="preserve"> Flaws across the entire system have a compounding effect on the care that Black, Native American, Hispanic, Asian, and Pacific Islander Americans with rare diseases </w:t>
      </w:r>
      <w:proofErr w:type="gramStart"/>
      <w:r w:rsidRPr="0034186C">
        <w:rPr>
          <w:sz w:val="16"/>
        </w:rPr>
        <w:t>receive .</w:t>
      </w:r>
      <w:proofErr w:type="gramEnd"/>
      <w:r w:rsidRPr="0034186C">
        <w:rPr>
          <w:sz w:val="16"/>
        </w:rPr>
        <w:t xml:space="preserve"> </w:t>
      </w:r>
      <w:r w:rsidRPr="00815608">
        <w:rPr>
          <w:rStyle w:val="StyleUnderline"/>
          <w:highlight w:val="cyan"/>
        </w:rPr>
        <w:t>Americans of color</w:t>
      </w:r>
      <w:r w:rsidRPr="00815608">
        <w:rPr>
          <w:sz w:val="16"/>
          <w:highlight w:val="cyan"/>
        </w:rPr>
        <w:t xml:space="preserve"> </w:t>
      </w:r>
      <w:r w:rsidRPr="00815608">
        <w:rPr>
          <w:rStyle w:val="StyleUnderline"/>
          <w:highlight w:val="cyan"/>
        </w:rPr>
        <w:t>continue to be underrepresented</w:t>
      </w:r>
      <w:r w:rsidRPr="00815608">
        <w:rPr>
          <w:sz w:val="16"/>
          <w:highlight w:val="cyan"/>
        </w:rPr>
        <w:t xml:space="preserve"> </w:t>
      </w:r>
      <w:r w:rsidRPr="00815608">
        <w:rPr>
          <w:rStyle w:val="StyleUnderline"/>
          <w:highlight w:val="cyan"/>
        </w:rPr>
        <w:t>in</w:t>
      </w:r>
      <w:r w:rsidRPr="00815608">
        <w:rPr>
          <w:sz w:val="16"/>
          <w:highlight w:val="cyan"/>
        </w:rPr>
        <w:t xml:space="preserve"> </w:t>
      </w:r>
      <w:r w:rsidRPr="0034186C">
        <w:rPr>
          <w:sz w:val="16"/>
        </w:rPr>
        <w:t xml:space="preserve">genome-wide association studies and </w:t>
      </w:r>
      <w:r w:rsidRPr="00815608">
        <w:rPr>
          <w:rStyle w:val="StyleUnderline"/>
          <w:highlight w:val="cyan"/>
        </w:rPr>
        <w:t>clinical research</w:t>
      </w:r>
      <w:r w:rsidRPr="00815608">
        <w:rPr>
          <w:sz w:val="16"/>
          <w:highlight w:val="cyan"/>
        </w:rPr>
        <w:t xml:space="preserve"> </w:t>
      </w:r>
      <w:r w:rsidRPr="00815608">
        <w:rPr>
          <w:rStyle w:val="StyleUnderline"/>
          <w:highlight w:val="cyan"/>
        </w:rPr>
        <w:t>trials</w:t>
      </w:r>
      <w:r w:rsidRPr="0034186C">
        <w:rPr>
          <w:sz w:val="16"/>
        </w:rPr>
        <w:t xml:space="preserve">, </w:t>
      </w:r>
      <w:r w:rsidRPr="00815608">
        <w:rPr>
          <w:rStyle w:val="StyleUnderline"/>
          <w:highlight w:val="cyan"/>
        </w:rPr>
        <w:t>leading to a lack of understanding about effective treatments</w:t>
      </w:r>
      <w:r w:rsidRPr="0034186C">
        <w:rPr>
          <w:sz w:val="16"/>
        </w:rPr>
        <w:t xml:space="preserve">, particularly in diverse </w:t>
      </w:r>
      <w:proofErr w:type="gramStart"/>
      <w:r w:rsidRPr="0034186C">
        <w:rPr>
          <w:sz w:val="16"/>
        </w:rPr>
        <w:t>populations .</w:t>
      </w:r>
      <w:proofErr w:type="gramEnd"/>
      <w:r w:rsidRPr="0034186C">
        <w:rPr>
          <w:sz w:val="16"/>
        </w:rPr>
        <w:t xml:space="preserve"> Despite making up more than 38 percent of the </w:t>
      </w:r>
      <w:proofErr w:type="gramStart"/>
      <w:r w:rsidRPr="0034186C">
        <w:rPr>
          <w:sz w:val="16"/>
        </w:rPr>
        <w:t>U .S</w:t>
      </w:r>
      <w:proofErr w:type="gramEnd"/>
      <w:r w:rsidRPr="0034186C">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815608">
        <w:rPr>
          <w:rStyle w:val="StyleUnderline"/>
          <w:highlight w:val="cyan"/>
        </w:rPr>
        <w:t>rare diseases disproportionately</w:t>
      </w:r>
      <w:r w:rsidRPr="00815608">
        <w:rPr>
          <w:sz w:val="16"/>
          <w:highlight w:val="cyan"/>
        </w:rPr>
        <w:t xml:space="preserve"> </w:t>
      </w:r>
      <w:r w:rsidRPr="00815608">
        <w:rPr>
          <w:rStyle w:val="StyleUnderline"/>
          <w:highlight w:val="cyan"/>
        </w:rPr>
        <w:t xml:space="preserve">impact people of </w:t>
      </w:r>
      <w:proofErr w:type="gramStart"/>
      <w:r w:rsidRPr="00815608">
        <w:rPr>
          <w:rStyle w:val="StyleUnderline"/>
          <w:highlight w:val="cyan"/>
        </w:rPr>
        <w:t>color</w:t>
      </w:r>
      <w:r w:rsidRPr="00815608">
        <w:rPr>
          <w:sz w:val="16"/>
          <w:highlight w:val="cyan"/>
        </w:rPr>
        <w:t xml:space="preserve"> </w:t>
      </w:r>
      <w:r w:rsidRPr="0034186C">
        <w:rPr>
          <w:sz w:val="16"/>
        </w:rPr>
        <w:t>.</w:t>
      </w:r>
      <w:proofErr w:type="gramEnd"/>
      <w:r w:rsidRPr="0034186C">
        <w:rPr>
          <w:sz w:val="16"/>
        </w:rPr>
        <w:t xml:space="preserve"> </w:t>
      </w:r>
      <w:r w:rsidRPr="00815608">
        <w:rPr>
          <w:rStyle w:val="StyleUnderline"/>
          <w:highlight w:val="cyan"/>
        </w:rPr>
        <w:t>For instance</w:t>
      </w:r>
      <w:r w:rsidRPr="0034186C">
        <w:rPr>
          <w:sz w:val="16"/>
        </w:rPr>
        <w:t xml:space="preserve">, sarcoidosis, </w:t>
      </w:r>
      <w:r w:rsidRPr="00815608">
        <w:rPr>
          <w:rStyle w:val="StyleUnderline"/>
          <w:highlight w:val="cyan"/>
        </w:rPr>
        <w:t>sickle cell anemia</w:t>
      </w:r>
      <w:r w:rsidRPr="0034186C">
        <w:rPr>
          <w:sz w:val="16"/>
        </w:rPr>
        <w:t xml:space="preserve">, thalassemia, </w:t>
      </w:r>
      <w:r w:rsidRPr="00815608">
        <w:rPr>
          <w:rStyle w:val="StyleUnderline"/>
          <w:highlight w:val="cyan"/>
        </w:rPr>
        <w:t>and</w:t>
      </w:r>
      <w:r w:rsidRPr="00815608">
        <w:rPr>
          <w:sz w:val="16"/>
          <w:highlight w:val="cyan"/>
        </w:rPr>
        <w:t xml:space="preserve"> </w:t>
      </w:r>
      <w:r w:rsidRPr="0034186C">
        <w:rPr>
          <w:sz w:val="16"/>
        </w:rPr>
        <w:t xml:space="preserve">some </w:t>
      </w:r>
      <w:r w:rsidRPr="00815608">
        <w:rPr>
          <w:rStyle w:val="StyleUnderline"/>
          <w:highlight w:val="cyan"/>
        </w:rPr>
        <w:t>forms of lupus</w:t>
      </w:r>
      <w:r w:rsidRPr="00815608">
        <w:rPr>
          <w:sz w:val="16"/>
          <w:highlight w:val="cyan"/>
        </w:rPr>
        <w:t xml:space="preserve"> </w:t>
      </w:r>
      <w:r w:rsidRPr="0034186C">
        <w:rPr>
          <w:sz w:val="16"/>
        </w:rPr>
        <w:t xml:space="preserve">are known to </w:t>
      </w:r>
      <w:r w:rsidRPr="00815608">
        <w:rPr>
          <w:rStyle w:val="StyleUnderline"/>
          <w:highlight w:val="cyan"/>
        </w:rPr>
        <w:t>affect minority populations at higher rates</w:t>
      </w:r>
      <w:r w:rsidRPr="00815608">
        <w:rPr>
          <w:sz w:val="16"/>
          <w:highlight w:val="cyan"/>
        </w:rPr>
        <w:t xml:space="preserve"> </w:t>
      </w:r>
      <w:r w:rsidRPr="00815608">
        <w:rPr>
          <w:rStyle w:val="StyleUnderline"/>
          <w:highlight w:val="cyan"/>
        </w:rPr>
        <w:t>than the general</w:t>
      </w:r>
      <w:r w:rsidRPr="00815608">
        <w:rPr>
          <w:sz w:val="16"/>
          <w:highlight w:val="cyan"/>
        </w:rPr>
        <w:t xml:space="preserve"> </w:t>
      </w:r>
      <w:r w:rsidRPr="00815608">
        <w:rPr>
          <w:rStyle w:val="StyleUnderline"/>
          <w:highlight w:val="cyan"/>
        </w:rPr>
        <w:t>population</w:t>
      </w:r>
      <w:r w:rsidRPr="00815608">
        <w:rPr>
          <w:sz w:val="16"/>
          <w:highlight w:val="cyan"/>
        </w:rPr>
        <w:t xml:space="preserve"> </w:t>
      </w:r>
      <w:r w:rsidRPr="0034186C">
        <w:rPr>
          <w:sz w:val="16"/>
        </w:rPr>
        <w:t xml:space="preserve">.22 And implicit bias particularly harms people of color with rare diseases .23 </w:t>
      </w:r>
    </w:p>
    <w:p w14:paraId="78E2C595" w14:textId="77777777" w:rsidR="00A040EF" w:rsidRDefault="00A040EF" w:rsidP="00A040EF">
      <w:pPr>
        <w:pStyle w:val="Heading4"/>
        <w:rPr>
          <w:rStyle w:val="Style13ptBold"/>
          <w:b/>
          <w:bCs w:val="0"/>
        </w:rPr>
      </w:pPr>
      <w:r>
        <w:rPr>
          <w:rStyle w:val="Style13ptBold"/>
          <w:b/>
        </w:rPr>
        <w:t>R&amp;D’s key to innovation – otherwise, future pandemics.</w:t>
      </w:r>
    </w:p>
    <w:p w14:paraId="2EC2CB8F" w14:textId="77777777" w:rsidR="00A040EF" w:rsidRPr="00B464ED" w:rsidRDefault="00A040EF" w:rsidP="00A040EF">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32"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0207EC1E" w14:textId="77777777" w:rsidR="00A040EF" w:rsidRPr="00B464ED" w:rsidRDefault="00A040EF" w:rsidP="00A040EF">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AD586A">
        <w:rPr>
          <w:u w:val="single"/>
        </w:rPr>
        <w:t>pharmaceutical</w:t>
      </w:r>
      <w:r w:rsidRPr="00B464ED">
        <w:rPr>
          <w:sz w:val="16"/>
        </w:rPr>
        <w:t xml:space="preserve"> and life sciences </w:t>
      </w:r>
      <w:r w:rsidRPr="00815608">
        <w:rPr>
          <w:highlight w:val="cyan"/>
          <w:u w:val="single"/>
        </w:rPr>
        <w:t>companies</w:t>
      </w:r>
      <w:r w:rsidRPr="00BF2D06">
        <w:rPr>
          <w:u w:val="single"/>
        </w:rPr>
        <w:t xml:space="preserve"> have been called on to </w:t>
      </w:r>
      <w:r w:rsidRPr="00815608">
        <w:rPr>
          <w:b/>
          <w:bCs/>
          <w:highlight w:val="cyan"/>
          <w:u w:val="single"/>
        </w:rPr>
        <w:t>develop</w:t>
      </w:r>
      <w:r w:rsidRPr="00815608">
        <w:rPr>
          <w:highlight w:val="cya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AD586A">
        <w:rPr>
          <w:u w:val="single"/>
        </w:rPr>
        <w:t>there are many others</w:t>
      </w:r>
      <w:r w:rsidRPr="00B464ED">
        <w:rPr>
          <w:sz w:val="16"/>
        </w:rPr>
        <w:t xml:space="preserve">. For example, </w:t>
      </w:r>
      <w:r w:rsidRPr="00BF2D06">
        <w:rPr>
          <w:u w:val="single"/>
        </w:rPr>
        <w:t xml:space="preserve">MERS, SARS, Ebola, Zika and avian and swine flu are also </w:t>
      </w:r>
      <w:r w:rsidRPr="00815608">
        <w:rPr>
          <w:b/>
          <w:bCs/>
          <w:highlight w:val="cyan"/>
          <w:u w:val="single"/>
        </w:rPr>
        <w:t xml:space="preserve">infectious </w:t>
      </w:r>
      <w:r w:rsidRPr="003A23A8">
        <w:rPr>
          <w:b/>
          <w:bCs/>
          <w:u w:val="single"/>
        </w:rPr>
        <w:t>diseases</w:t>
      </w:r>
      <w:r w:rsidRPr="003A23A8">
        <w:rPr>
          <w:u w:val="single"/>
        </w:rPr>
        <w:t xml:space="preserve"> that represent public health </w:t>
      </w:r>
      <w:r w:rsidRPr="00815608">
        <w:rPr>
          <w:highlight w:val="cya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815608">
        <w:rPr>
          <w:b/>
          <w:bCs/>
          <w:highlight w:val="cya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815608">
        <w:rPr>
          <w:b/>
          <w:bCs/>
          <w:highlight w:val="cya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815608">
        <w:rPr>
          <w:highlight w:val="cya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815608">
        <w:rPr>
          <w:highlight w:val="cyan"/>
          <w:u w:val="single"/>
        </w:rPr>
        <w:t xml:space="preserve">industry </w:t>
      </w:r>
      <w:r w:rsidRPr="00AD586A">
        <w:rPr>
          <w:u w:val="single"/>
        </w:rPr>
        <w:t>has</w:t>
      </w:r>
      <w:r w:rsidRPr="00BF2D06">
        <w:rPr>
          <w:u w:val="single"/>
        </w:rPr>
        <w:t xml:space="preserve"> within its reach</w:t>
      </w:r>
      <w:r w:rsidRPr="00B464ED">
        <w:rPr>
          <w:sz w:val="16"/>
        </w:rPr>
        <w:t xml:space="preserve">, as well as public expectations and the moral imperative, </w:t>
      </w:r>
      <w:r w:rsidRPr="00AD586A">
        <w:rPr>
          <w:u w:val="single"/>
        </w:rPr>
        <w:t>make pharmaceutical companies and</w:t>
      </w:r>
      <w:r w:rsidRPr="00BF2D06">
        <w:rPr>
          <w:u w:val="single"/>
        </w:rPr>
        <w:t xml:space="preserve"> the wider life sciences </w:t>
      </w:r>
      <w:r w:rsidRPr="00AD586A">
        <w:rPr>
          <w:u w:val="single"/>
        </w:rPr>
        <w:t xml:space="preserve">sector an </w:t>
      </w:r>
      <w:r w:rsidRPr="00AD586A">
        <w:rPr>
          <w:b/>
          <w:bCs/>
          <w:u w:val="single"/>
        </w:rPr>
        <w:t>indispensable partner</w:t>
      </w:r>
      <w:r w:rsidRPr="00AD586A">
        <w:rPr>
          <w:u w:val="single"/>
        </w:rPr>
        <w:t xml:space="preserve"> in</w:t>
      </w:r>
      <w:r w:rsidRPr="00AD586A">
        <w:rPr>
          <w:sz w:val="16"/>
        </w:rPr>
        <w:t xml:space="preserve"> the</w:t>
      </w:r>
      <w:r w:rsidRPr="00B464ED">
        <w:rPr>
          <w:sz w:val="16"/>
        </w:rPr>
        <w:t xml:space="preserve"> </w:t>
      </w:r>
      <w:r w:rsidRPr="00815608">
        <w:rPr>
          <w:highlight w:val="cya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 xml:space="preserve">It is therefore unsurprising that we are seeing industry-wide efforts unfold at unprecedented scale </w:t>
      </w:r>
      <w:r w:rsidRPr="00AD586A">
        <w:rPr>
          <w:u w:val="single"/>
        </w:rPr>
        <w:t>and pace</w:t>
      </w:r>
      <w:r w:rsidRPr="00AD586A">
        <w:rPr>
          <w:sz w:val="16"/>
        </w:rPr>
        <w:t xml:space="preserve">. Whereas there is always scope for more activity, </w:t>
      </w:r>
      <w:r w:rsidRPr="00AD586A">
        <w:rPr>
          <w:u w:val="single"/>
        </w:rPr>
        <w:t xml:space="preserve">industry is currently </w:t>
      </w:r>
      <w:r w:rsidRPr="00AD586A">
        <w:rPr>
          <w:b/>
          <w:bCs/>
          <w:u w:val="single"/>
        </w:rPr>
        <w:t xml:space="preserve">contributing </w:t>
      </w:r>
      <w:proofErr w:type="gramStart"/>
      <w:r w:rsidRPr="00AD586A">
        <w:rPr>
          <w:b/>
          <w:bCs/>
          <w:u w:val="single"/>
        </w:rPr>
        <w:t>in</w:t>
      </w:r>
      <w:proofErr w:type="gramEnd"/>
      <w:r w:rsidRPr="00AD586A">
        <w:rPr>
          <w:b/>
          <w:bCs/>
          <w:u w:val="single"/>
        </w:rPr>
        <w:t xml:space="preserve"> a variety of ways</w:t>
      </w:r>
      <w:r w:rsidRPr="00AD586A">
        <w:rPr>
          <w:sz w:val="16"/>
        </w:rPr>
        <w:t xml:space="preserve">. </w:t>
      </w:r>
      <w:r w:rsidRPr="00AD586A">
        <w:rPr>
          <w:u w:val="single"/>
        </w:rPr>
        <w:t>Examples include</w:t>
      </w:r>
      <w:r w:rsidRPr="00BF2D06">
        <w:rPr>
          <w:u w:val="single"/>
        </w:rPr>
        <w:t xml:space="preserve"> pharmaceutical </w:t>
      </w:r>
      <w:r w:rsidRPr="00815608">
        <w:rPr>
          <w:highlight w:val="cyan"/>
          <w:u w:val="single"/>
        </w:rPr>
        <w:t>companies donating</w:t>
      </w:r>
      <w:r w:rsidRPr="00BF2D06">
        <w:rPr>
          <w:u w:val="single"/>
        </w:rPr>
        <w:t xml:space="preserve"> existing </w:t>
      </w:r>
      <w:r w:rsidRPr="00815608">
        <w:rPr>
          <w:highlight w:val="cyan"/>
          <w:u w:val="single"/>
        </w:rPr>
        <w:t>compounds</w:t>
      </w:r>
      <w:r w:rsidRPr="00BF2D06">
        <w:rPr>
          <w:u w:val="single"/>
        </w:rPr>
        <w:t xml:space="preserve"> to assess their utility in the fight against COVID19</w:t>
      </w:r>
      <w:r w:rsidRPr="00B464ED">
        <w:rPr>
          <w:sz w:val="16"/>
        </w:rPr>
        <w:t xml:space="preserve">; </w:t>
      </w:r>
      <w:r w:rsidRPr="00815608">
        <w:rPr>
          <w:highlight w:val="cyan"/>
          <w:u w:val="single"/>
        </w:rPr>
        <w:t>screening</w:t>
      </w:r>
      <w:r w:rsidRPr="00B464ED">
        <w:rPr>
          <w:u w:val="single"/>
        </w:rPr>
        <w:t xml:space="preserve"> </w:t>
      </w:r>
      <w:r w:rsidRPr="00815608">
        <w:rPr>
          <w:highlight w:val="cyan"/>
          <w:u w:val="single"/>
        </w:rPr>
        <w:t>existing</w:t>
      </w:r>
      <w:r w:rsidRPr="00B464ED">
        <w:rPr>
          <w:u w:val="single"/>
        </w:rPr>
        <w:t xml:space="preserve"> compound </w:t>
      </w:r>
      <w:r w:rsidRPr="00815608">
        <w:rPr>
          <w:highlight w:val="cyan"/>
          <w:u w:val="single"/>
        </w:rPr>
        <w:t>libraries</w:t>
      </w:r>
      <w:r w:rsidRPr="00B464ED">
        <w:rPr>
          <w:u w:val="single"/>
        </w:rPr>
        <w:t xml:space="preserve"> in-house or with partners to see if they can be repurposed</w:t>
      </w:r>
      <w:r w:rsidRPr="00B464ED">
        <w:rPr>
          <w:sz w:val="16"/>
        </w:rPr>
        <w:t xml:space="preserve">; </w:t>
      </w:r>
      <w:r w:rsidRPr="00815608">
        <w:rPr>
          <w:highlight w:val="cyan"/>
          <w:u w:val="single"/>
        </w:rPr>
        <w:t>accelerating trials</w:t>
      </w:r>
      <w:r w:rsidRPr="00B464ED">
        <w:rPr>
          <w:u w:val="single"/>
        </w:rPr>
        <w:t xml:space="preserve"> for potentially effective medicine or vaccine candidates</w:t>
      </w:r>
      <w:r w:rsidRPr="00B464ED">
        <w:rPr>
          <w:sz w:val="16"/>
        </w:rPr>
        <w:t xml:space="preserve">; </w:t>
      </w:r>
      <w:r w:rsidRPr="00AD586A">
        <w:rPr>
          <w:u w:val="single"/>
        </w:rPr>
        <w:t>and</w:t>
      </w:r>
      <w:r w:rsidRPr="00B464ED">
        <w:rPr>
          <w:sz w:val="16"/>
        </w:rPr>
        <w:t xml:space="preserve"> in some cases </w:t>
      </w:r>
      <w:r w:rsidRPr="00B464ED">
        <w:rPr>
          <w:u w:val="single"/>
        </w:rPr>
        <w:t xml:space="preserve">rapidly </w:t>
      </w:r>
      <w:r w:rsidRPr="00815608">
        <w:rPr>
          <w:highlight w:val="cyan"/>
          <w:u w:val="single"/>
        </w:rPr>
        <w:t>accelerating</w:t>
      </w:r>
      <w:r w:rsidRPr="00B464ED">
        <w:rPr>
          <w:u w:val="single"/>
        </w:rPr>
        <w:t xml:space="preserve"> in-house </w:t>
      </w:r>
      <w:r w:rsidRPr="00815608">
        <w:rPr>
          <w:highlight w:val="cya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AD586A">
        <w:rPr>
          <w:u w:val="single"/>
        </w:rPr>
        <w:t xml:space="preserve">companies are </w:t>
      </w:r>
      <w:r w:rsidRPr="00815608">
        <w:rPr>
          <w:highlight w:val="cyan"/>
          <w:u w:val="single"/>
        </w:rPr>
        <w:t>collaborating</w:t>
      </w:r>
      <w:r w:rsidRPr="00AD586A">
        <w:rPr>
          <w:u w:val="single"/>
        </w:rPr>
        <w:t xml:space="preserve">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AD586A">
        <w:rPr>
          <w:u w:val="single"/>
        </w:rPr>
        <w:t xml:space="preserve">The </w:t>
      </w:r>
      <w:r w:rsidRPr="00AD586A">
        <w:rPr>
          <w:b/>
          <w:bCs/>
          <w:u w:val="single"/>
        </w:rPr>
        <w:t>primary purpose</w:t>
      </w:r>
      <w:r w:rsidRPr="00AD586A">
        <w:rPr>
          <w:u w:val="single"/>
        </w:rPr>
        <w:t xml:space="preserve"> of such innovation is to benefit patients and wider population health</w:t>
      </w:r>
      <w:r w:rsidRPr="00AD586A">
        <w:rPr>
          <w:sz w:val="16"/>
        </w:rPr>
        <w:t>. Although there are also reputational benefits from</w:t>
      </w:r>
      <w:r w:rsidRPr="00B464ED">
        <w:rPr>
          <w:sz w:val="16"/>
        </w:rPr>
        <w:t xml:space="preserve">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AD586A">
        <w:rPr>
          <w:u w:val="single"/>
        </w:rPr>
        <w:t xml:space="preserve">we need to consider </w:t>
      </w:r>
      <w:r w:rsidRPr="00AD586A">
        <w:rPr>
          <w:b/>
          <w:bCs/>
          <w:u w:val="single"/>
        </w:rPr>
        <w:t>how</w:t>
      </w:r>
      <w:r w:rsidRPr="00AD586A">
        <w:rPr>
          <w:u w:val="single"/>
        </w:rPr>
        <w:t xml:space="preserve"> pharmaceutical </w:t>
      </w:r>
      <w:r w:rsidRPr="00AD586A">
        <w:rPr>
          <w:b/>
          <w:bCs/>
          <w:u w:val="single"/>
        </w:rPr>
        <w:t>innovation</w:t>
      </w:r>
      <w:r w:rsidRPr="00AD586A">
        <w:rPr>
          <w:u w:val="single"/>
        </w:rPr>
        <w:t xml:space="preserve"> for </w:t>
      </w:r>
      <w:r w:rsidRPr="00AD586A">
        <w:rPr>
          <w:b/>
          <w:bCs/>
          <w:u w:val="single"/>
        </w:rPr>
        <w:t>respon</w:t>
      </w:r>
      <w:r w:rsidRPr="003A23A8">
        <w:rPr>
          <w:b/>
          <w:bCs/>
          <w:u w:val="single"/>
        </w:rPr>
        <w:t xml:space="preserve">ding to </w:t>
      </w:r>
      <w:r w:rsidRPr="00815608">
        <w:rPr>
          <w:b/>
          <w:bCs/>
          <w:highlight w:val="cyan"/>
          <w:u w:val="single"/>
        </w:rPr>
        <w:t>emerging</w:t>
      </w:r>
      <w:r w:rsidRPr="00815608">
        <w:rPr>
          <w:highlight w:val="cyan"/>
          <w:u w:val="single"/>
        </w:rPr>
        <w:t xml:space="preserve"> </w:t>
      </w:r>
      <w:r w:rsidRPr="00AD586A">
        <w:rPr>
          <w:u w:val="single"/>
        </w:rPr>
        <w:t xml:space="preserve">infectious </w:t>
      </w:r>
      <w:r w:rsidRPr="00815608">
        <w:rPr>
          <w:highlight w:val="cyan"/>
          <w:u w:val="single"/>
        </w:rPr>
        <w:t>diseases</w:t>
      </w:r>
      <w:r w:rsidRPr="00B464ED">
        <w:rPr>
          <w:u w:val="single"/>
        </w:rPr>
        <w:t xml:space="preserve"> </w:t>
      </w:r>
      <w:r w:rsidRPr="00AD586A">
        <w:rPr>
          <w:u w:val="single"/>
        </w:rPr>
        <w:t xml:space="preserve">can best be </w:t>
      </w:r>
      <w:r w:rsidRPr="00815608">
        <w:rPr>
          <w:highlight w:val="cyan"/>
          <w:u w:val="single"/>
        </w:rPr>
        <w:t>enabled</w:t>
      </w:r>
      <w:r w:rsidRPr="00AD586A">
        <w:rPr>
          <w:u w:val="single"/>
        </w:rPr>
        <w:t xml:space="preserve"> beyond</w:t>
      </w:r>
      <w:r w:rsidRPr="00B464ED">
        <w:rPr>
          <w:u w:val="single"/>
        </w:rPr>
        <w:t xml:space="preserve"> the current crisis</w:t>
      </w:r>
      <w:r w:rsidRPr="00B464ED">
        <w:rPr>
          <w:sz w:val="16"/>
        </w:rPr>
        <w:t xml:space="preserve">. </w:t>
      </w:r>
      <w:r w:rsidRPr="00AD586A">
        <w:rPr>
          <w:u w:val="single"/>
        </w:rPr>
        <w:t xml:space="preserve">Many </w:t>
      </w:r>
      <w:r w:rsidRPr="00815608">
        <w:rPr>
          <w:b/>
          <w:bCs/>
          <w:highlight w:val="cyan"/>
          <w:u w:val="single"/>
        </w:rPr>
        <w:t>public health threats</w:t>
      </w:r>
      <w:r w:rsidRPr="003A23A8">
        <w:rPr>
          <w:b/>
          <w:bCs/>
          <w:sz w:val="16"/>
        </w:rPr>
        <w:t xml:space="preserve"> (</w:t>
      </w:r>
      <w:r w:rsidRPr="00AD586A">
        <w:rPr>
          <w:b/>
          <w:bCs/>
          <w:u w:val="single"/>
        </w:rPr>
        <w:t>including</w:t>
      </w:r>
      <w:r w:rsidRPr="00B464ED">
        <w:rPr>
          <w:u w:val="single"/>
        </w:rPr>
        <w:t xml:space="preserve"> those associated with other infectious </w:t>
      </w:r>
      <w:r w:rsidRPr="00815608">
        <w:rPr>
          <w:highlight w:val="cyan"/>
          <w:u w:val="single"/>
        </w:rPr>
        <w:t>diseases</w:t>
      </w:r>
      <w:r w:rsidRPr="00B464ED">
        <w:rPr>
          <w:u w:val="single"/>
        </w:rPr>
        <w:t xml:space="preserve">, </w:t>
      </w:r>
      <w:r w:rsidRPr="00815608">
        <w:rPr>
          <w:highlight w:val="cyan"/>
          <w:u w:val="single"/>
        </w:rPr>
        <w:t>bioterrorism</w:t>
      </w:r>
      <w:r w:rsidRPr="00B464ED">
        <w:rPr>
          <w:u w:val="single"/>
        </w:rPr>
        <w:t xml:space="preserve"> agents </w:t>
      </w:r>
      <w:r w:rsidRPr="00815608">
        <w:rPr>
          <w:highlight w:val="cyan"/>
          <w:u w:val="single"/>
        </w:rPr>
        <w:t>and</w:t>
      </w:r>
      <w:r w:rsidRPr="00B464ED">
        <w:rPr>
          <w:u w:val="single"/>
        </w:rPr>
        <w:t xml:space="preserve"> </w:t>
      </w:r>
      <w:r w:rsidRPr="00815608">
        <w:rPr>
          <w:highlight w:val="cyan"/>
          <w:u w:val="single"/>
        </w:rPr>
        <w:t>antimicrobial</w:t>
      </w:r>
      <w:r w:rsidRPr="00B464ED">
        <w:rPr>
          <w:u w:val="single"/>
        </w:rPr>
        <w:t xml:space="preserve"> </w:t>
      </w:r>
      <w:r w:rsidRPr="00815608">
        <w:rPr>
          <w:highlight w:val="cyan"/>
          <w:u w:val="single"/>
        </w:rPr>
        <w:t>resistance</w:t>
      </w:r>
      <w:r w:rsidRPr="00B464ED">
        <w:rPr>
          <w:sz w:val="16"/>
        </w:rPr>
        <w:t xml:space="preserve">) </w:t>
      </w:r>
      <w:r w:rsidRPr="00AD586A">
        <w:rPr>
          <w:b/>
          <w:bCs/>
          <w:u w:val="single"/>
        </w:rPr>
        <w:t xml:space="preserve">are urgently in </w:t>
      </w:r>
      <w:r w:rsidRPr="00815608">
        <w:rPr>
          <w:b/>
          <w:bCs/>
          <w:highlight w:val="cyan"/>
          <w:u w:val="single"/>
        </w:rPr>
        <w:t>need</w:t>
      </w:r>
      <w:r w:rsidRPr="00815608">
        <w:rPr>
          <w:highlight w:val="cyan"/>
          <w:u w:val="single"/>
        </w:rPr>
        <w:t xml:space="preserve"> </w:t>
      </w:r>
      <w:r w:rsidRPr="00AD586A">
        <w:rPr>
          <w:u w:val="single"/>
        </w:rPr>
        <w:t>of</w:t>
      </w:r>
      <w:r w:rsidRPr="00B464ED">
        <w:rPr>
          <w:u w:val="single"/>
        </w:rPr>
        <w:t xml:space="preserve"> pharmaceutical </w:t>
      </w:r>
      <w:r w:rsidRPr="00815608">
        <w:rPr>
          <w:highlight w:val="cya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815608">
        <w:rPr>
          <w:highlight w:val="cyan"/>
          <w:u w:val="single"/>
        </w:rPr>
        <w:t>levels of activity</w:t>
      </w:r>
      <w:r w:rsidRPr="00B464ED">
        <w:rPr>
          <w:u w:val="single"/>
        </w:rPr>
        <w:t xml:space="preserve"> in response to the threat of antimicrobial resistance </w:t>
      </w:r>
      <w:r w:rsidRPr="00AD586A">
        <w:rPr>
          <w:u w:val="single"/>
        </w:rPr>
        <w:t xml:space="preserve">are still </w:t>
      </w:r>
      <w:r w:rsidRPr="00815608">
        <w:rPr>
          <w:highlight w:val="cyan"/>
          <w:u w:val="single"/>
        </w:rPr>
        <w:t>low</w:t>
      </w:r>
      <w:r w:rsidRPr="00B464ED">
        <w:rPr>
          <w:sz w:val="16"/>
        </w:rPr>
        <w:t xml:space="preserve">.12 </w:t>
      </w:r>
      <w:r w:rsidRPr="00B464ED">
        <w:rPr>
          <w:u w:val="single"/>
        </w:rPr>
        <w:t xml:space="preserve">There are </w:t>
      </w:r>
      <w:r w:rsidRPr="00AD586A">
        <w:rPr>
          <w:b/>
          <w:bCs/>
          <w:u w:val="single"/>
        </w:rPr>
        <w:t>important policy questions</w:t>
      </w:r>
      <w:r w:rsidRPr="00AD586A">
        <w:rPr>
          <w:u w:val="single"/>
        </w:rPr>
        <w:t xml:space="preserve"> as to whether – and how – industry could engage with such public health threats to an even greater extent</w:t>
      </w:r>
      <w:r w:rsidRPr="00AD586A">
        <w:rPr>
          <w:sz w:val="16"/>
        </w:rPr>
        <w:t xml:space="preserve"> </w:t>
      </w:r>
      <w:r w:rsidRPr="00AD586A">
        <w:rPr>
          <w:u w:val="single"/>
        </w:rPr>
        <w:t xml:space="preserve">under </w:t>
      </w:r>
      <w:r w:rsidRPr="00AD586A">
        <w:rPr>
          <w:b/>
          <w:bCs/>
          <w:u w:val="single"/>
        </w:rPr>
        <w:t>improved innovation conditions</w:t>
      </w:r>
      <w:r w:rsidRPr="00AD586A">
        <w:rPr>
          <w:b/>
          <w:bCs/>
          <w:sz w:val="16"/>
        </w:rPr>
        <w:t>.</w:t>
      </w:r>
      <w:r w:rsidRPr="00B464ED">
        <w:rPr>
          <w:sz w:val="16"/>
        </w:rPr>
        <w:t xml:space="preserve"> </w:t>
      </w:r>
    </w:p>
    <w:p w14:paraId="751F3339" w14:textId="08942853" w:rsidR="00A040EF" w:rsidRDefault="00A040EF" w:rsidP="00A040EF">
      <w:pPr>
        <w:pStyle w:val="Heading3"/>
      </w:pPr>
      <w:r>
        <w:t>1NC – OFF</w:t>
      </w:r>
    </w:p>
    <w:p w14:paraId="5189069B" w14:textId="1E845EF9" w:rsidR="00A040EF" w:rsidRDefault="00A040EF" w:rsidP="00A040EF">
      <w:pPr>
        <w:pStyle w:val="Heading4"/>
      </w:pPr>
      <w:r>
        <w:t xml:space="preserve">The World Trade Organization ought to increase intellectual property protections for </w:t>
      </w:r>
      <w:r>
        <w:t>medicines</w:t>
      </w:r>
      <w:r>
        <w:t xml:space="preserve">. The United States ought to designate intellectual property protections on </w:t>
      </w:r>
      <w:r>
        <w:t>medicines</w:t>
      </w:r>
      <w:r>
        <w:t xml:space="preserve"> as adversely affecting the international transfer of technology.</w:t>
      </w:r>
    </w:p>
    <w:p w14:paraId="10CF4081" w14:textId="77777777" w:rsidR="00A040EF" w:rsidRDefault="00A040EF" w:rsidP="00A040EF"/>
    <w:p w14:paraId="79EA4052" w14:textId="77777777" w:rsidR="00A040EF" w:rsidRDefault="00A040EF" w:rsidP="00A040EF">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2AB2711E" w14:textId="77777777" w:rsidR="00A040EF" w:rsidRPr="003928D9" w:rsidRDefault="00A040EF" w:rsidP="00A040EF">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1AAA51F6" w14:textId="77777777" w:rsidR="00A040EF" w:rsidRPr="003928D9" w:rsidRDefault="00A040EF" w:rsidP="00A040EF">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1316F77A" w14:textId="77777777" w:rsidR="00A040EF" w:rsidRPr="009F0B05" w:rsidRDefault="00A040EF" w:rsidP="00A040EF">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7320C421" w14:textId="77777777" w:rsidR="00A040EF" w:rsidRPr="007A33C7" w:rsidRDefault="00A040EF" w:rsidP="00A040EF">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33" w:history="1">
        <w:r w:rsidRPr="007A33C7">
          <w:rPr>
            <w:rStyle w:val="Hyperlink"/>
            <w:sz w:val="16"/>
          </w:rPr>
          <w:t>https://www.worldpoliticsreview.com/articles/18639/technology-transfer-is-a-weak-link-in-the-global-health-system</w:t>
        </w:r>
      </w:hyperlink>
      <w:r w:rsidRPr="007A33C7">
        <w:rPr>
          <w:sz w:val="16"/>
        </w:rPr>
        <w:t>; Accessed: 8-30-2021)</w:t>
      </w:r>
    </w:p>
    <w:p w14:paraId="4B112AC3" w14:textId="77777777" w:rsidR="00A040EF" w:rsidRPr="007A33C7" w:rsidRDefault="00A040EF" w:rsidP="00A040EF">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34"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35"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w:t>
      </w:r>
      <w:proofErr w:type="gramStart"/>
      <w:r w:rsidRPr="007A33C7">
        <w:rPr>
          <w:sz w:val="16"/>
        </w:rPr>
        <w:t>economic</w:t>
      </w:r>
      <w:proofErr w:type="gramEnd"/>
      <w:r w:rsidRPr="007A33C7">
        <w:rPr>
          <w:sz w:val="16"/>
        </w:rPr>
        <w:t xml:space="preserve">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w:t>
      </w:r>
      <w:proofErr w:type="gramStart"/>
      <w:r w:rsidRPr="007A33C7">
        <w:rPr>
          <w:sz w:val="16"/>
        </w:rPr>
        <w:t>used, but</w:t>
      </w:r>
      <w:proofErr w:type="gramEnd"/>
      <w:r w:rsidRPr="007A33C7">
        <w:rPr>
          <w:sz w:val="16"/>
        </w:rPr>
        <w:t xml:space="preserve">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6CA24F95" w14:textId="77777777" w:rsidR="00A040EF" w:rsidRPr="00C01A1D" w:rsidRDefault="00A040EF" w:rsidP="00A040EF">
      <w:pPr>
        <w:pStyle w:val="Heading4"/>
      </w:pPr>
      <w:r>
        <w:t xml:space="preserve">International collaboration’s </w:t>
      </w:r>
      <w:r>
        <w:rPr>
          <w:u w:val="single"/>
        </w:rPr>
        <w:t>key</w:t>
      </w:r>
      <w:r>
        <w:t xml:space="preserve"> to check future pandemics – otherwise, </w:t>
      </w:r>
      <w:r>
        <w:rPr>
          <w:u w:val="single"/>
        </w:rPr>
        <w:t>extinction.</w:t>
      </w:r>
    </w:p>
    <w:p w14:paraId="29D3F1AE" w14:textId="77777777" w:rsidR="00A040EF" w:rsidRPr="00C01A1D" w:rsidRDefault="00A040EF" w:rsidP="00A040EF">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36DB9EF7" w14:textId="3D2DF6F6" w:rsidR="00A040EF" w:rsidRDefault="00A040EF" w:rsidP="00A040EF">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5EB1E78C" w14:textId="097DCE4D" w:rsidR="00A040EF" w:rsidRDefault="00A040EF" w:rsidP="00A040EF">
      <w:pPr>
        <w:pStyle w:val="Heading4"/>
      </w:pPr>
      <w:r w:rsidRPr="00750DA2">
        <w:t xml:space="preserve">IP Waivers aren’t enough – </w:t>
      </w:r>
      <w:r>
        <w:t>Information sharing is the crucial internal link to</w:t>
      </w:r>
      <w:r w:rsidRPr="00750DA2">
        <w:t xml:space="preserve"> vaccine production</w:t>
      </w:r>
    </w:p>
    <w:p w14:paraId="6A0CBF8C" w14:textId="77777777" w:rsidR="00A040EF" w:rsidRPr="00750DA2" w:rsidRDefault="00A040EF" w:rsidP="00A040EF">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36" w:history="1">
        <w:r w:rsidRPr="00750DA2">
          <w:rPr>
            <w:rStyle w:val="Hyperlink"/>
          </w:rPr>
          <w:t>https://www.piie.com/blogs/realtime-economic-issues-watch/waiving-patent-and-intellectual-property-protections-not</w:t>
        </w:r>
      </w:hyperlink>
      <w:r>
        <w:t>]</w:t>
      </w:r>
      <w:r w:rsidRPr="00750DA2">
        <w:t xml:space="preserve"> Adam</w:t>
      </w:r>
    </w:p>
    <w:p w14:paraId="061D47F6" w14:textId="77777777" w:rsidR="00A040EF" w:rsidRPr="00412D6B" w:rsidRDefault="00A040EF" w:rsidP="00A040EF">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2C5E63A3" w14:textId="77777777" w:rsidR="00A040EF" w:rsidRPr="00412D6B" w:rsidRDefault="00A040EF" w:rsidP="00A040EF">
      <w:r w:rsidRPr="00412D6B">
        <w:t xml:space="preserve">Since August 2003, the </w:t>
      </w:r>
      <w:r w:rsidRPr="00412D6B">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750DA2">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412D6B">
        <w:rPr>
          <w:rStyle w:val="StyleUnderline"/>
          <w:highlight w:val="cyan"/>
        </w:rPr>
        <w:t>14 months</w:t>
      </w:r>
      <w:r w:rsidRPr="00412D6B">
        <w:rPr>
          <w:rStyle w:val="StyleUnderline"/>
        </w:rPr>
        <w:t>, and it was not until January 2017</w:t>
      </w:r>
      <w:r w:rsidRPr="00412D6B">
        <w:t xml:space="preserve"> that two-thirds of WTO members had</w:t>
      </w:r>
      <w:hyperlink r:id="rId37" w:tgtFrame="_blank" w:history="1">
        <w:r w:rsidRPr="00412D6B">
          <w:rPr>
            <w:rStyle w:val="Hyperlink"/>
          </w:rPr>
          <w:t> ratified</w:t>
        </w:r>
      </w:hyperlink>
      <w:r w:rsidRPr="00412D6B">
        <w:t> it as a formal amendment to the TRIPS agreement.</w:t>
      </w:r>
    </w:p>
    <w:p w14:paraId="3C2131B1" w14:textId="77777777" w:rsidR="00A040EF" w:rsidRPr="00412D6B" w:rsidRDefault="00A040EF" w:rsidP="00A040EF">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38"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750DA2">
        <w:rPr>
          <w:rStyle w:val="StyleUnderline"/>
          <w:highlight w:val="cyan"/>
        </w:rPr>
        <w:t>need</w:t>
      </w:r>
      <w:r w:rsidRPr="00412D6B">
        <w:rPr>
          <w:rStyle w:val="StyleUnderline"/>
        </w:rPr>
        <w:t xml:space="preserve"> for WTO </w:t>
      </w:r>
      <w:r w:rsidRPr="00412D6B">
        <w:rPr>
          <w:rStyle w:val="StyleUnderline"/>
          <w:highlight w:val="cyan"/>
        </w:rPr>
        <w:t>members</w:t>
      </w:r>
      <w:r w:rsidRPr="00412D6B">
        <w:t xml:space="preserve"> </w:t>
      </w:r>
      <w:r w:rsidRPr="00412D6B">
        <w:rPr>
          <w:rStyle w:val="StyleUnderline"/>
        </w:rPr>
        <w:t xml:space="preserve">to </w:t>
      </w:r>
      <w:r w:rsidRPr="00412D6B">
        <w:rPr>
          <w:rStyle w:val="StyleUnderline"/>
          <w:highlight w:val="cyan"/>
        </w:rPr>
        <w:t>revise</w:t>
      </w:r>
      <w:r w:rsidRPr="00412D6B">
        <w:rPr>
          <w:rStyle w:val="StyleUnderline"/>
        </w:rPr>
        <w:t xml:space="preserve"> their </w:t>
      </w:r>
      <w:r w:rsidRPr="00412D6B">
        <w:rPr>
          <w:rStyle w:val="StyleUnderline"/>
          <w:highlight w:val="cyan"/>
        </w:rPr>
        <w:t>domestic</w:t>
      </w:r>
      <w:r w:rsidRPr="00412D6B">
        <w:rPr>
          <w:rStyle w:val="StyleUnderline"/>
        </w:rPr>
        <w:t xml:space="preserve"> legal </w:t>
      </w:r>
      <w:r w:rsidRPr="00412D6B">
        <w:rPr>
          <w:rStyle w:val="StyleUnderline"/>
          <w:highlight w:val="cyan"/>
        </w:rPr>
        <w:t xml:space="preserve">frameworks </w:t>
      </w:r>
      <w:r w:rsidRPr="00750DA2">
        <w:rPr>
          <w:rStyle w:val="StyleUnderline"/>
          <w:highlight w:val="cyan"/>
        </w:rPr>
        <w:t>to</w:t>
      </w:r>
      <w:r w:rsidRPr="00750DA2">
        <w:rPr>
          <w:rStyle w:val="StyleUnderline"/>
        </w:rPr>
        <w:t xml:space="preserve"> </w:t>
      </w:r>
      <w:r w:rsidRPr="00412D6B">
        <w:rPr>
          <w:rStyle w:val="StyleUnderline"/>
          <w:highlight w:val="cyan"/>
        </w:rPr>
        <w:t>accommodate</w:t>
      </w:r>
      <w:r w:rsidRPr="00412D6B">
        <w:rPr>
          <w:rStyle w:val="StyleUnderline"/>
        </w:rPr>
        <w:t xml:space="preserve"> patent </w:t>
      </w:r>
      <w:r w:rsidRPr="00412D6B">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39" w:tgtFrame="_blank" w:history="1">
        <w:r w:rsidRPr="00412D6B">
          <w:rPr>
            <w:rStyle w:val="Hyperlink"/>
          </w:rPr>
          <w:t>deadline</w:t>
        </w:r>
      </w:hyperlink>
      <w:r w:rsidRPr="00412D6B">
        <w:t> for completion—but like past initial deadlines in this space, this one could well prove overoptimistic.</w:t>
      </w:r>
    </w:p>
    <w:p w14:paraId="607C2618" w14:textId="77777777" w:rsidR="00A040EF" w:rsidRPr="00412D6B" w:rsidRDefault="00A040EF" w:rsidP="00A040EF">
      <w:r w:rsidRPr="00412D6B">
        <w:t xml:space="preserve">The second, and arguably more intractable, challenge is </w:t>
      </w:r>
      <w:r w:rsidRPr="00412D6B">
        <w:rPr>
          <w:rStyle w:val="StyleUnderline"/>
          <w:highlight w:val="cyan"/>
        </w:rPr>
        <w:t>technical</w:t>
      </w:r>
      <w:r w:rsidRPr="00412D6B">
        <w:t xml:space="preserve">: </w:t>
      </w:r>
      <w:r w:rsidRPr="00412D6B">
        <w:rPr>
          <w:rStyle w:val="StyleUnderline"/>
        </w:rPr>
        <w:t xml:space="preserve">Even if they overcome IP </w:t>
      </w:r>
      <w:r w:rsidRPr="00412D6B">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412D6B">
        <w:rPr>
          <w:rStyle w:val="StyleUnderline"/>
          <w:highlight w:val="cyan"/>
        </w:rPr>
        <w:t>lack</w:t>
      </w:r>
      <w:r w:rsidRPr="00412D6B">
        <w:t xml:space="preserve"> the </w:t>
      </w:r>
      <w:r w:rsidRPr="00412D6B">
        <w:rPr>
          <w:rStyle w:val="StyleUnderline"/>
          <w:highlight w:val="cyan"/>
        </w:rPr>
        <w:t>know-how</w:t>
      </w:r>
      <w:r w:rsidRPr="00412D6B">
        <w:rPr>
          <w:rStyle w:val="StyleUnderline"/>
        </w:rPr>
        <w:t xml:space="preserve">, </w:t>
      </w:r>
      <w:r w:rsidRPr="00412D6B">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40" w:tgtFrame="_blank" w:history="1">
        <w:r w:rsidRPr="00412D6B">
          <w:rPr>
            <w:rStyle w:val="Hyperlink"/>
          </w:rPr>
          <w:t>broader effort.</w:t>
        </w:r>
      </w:hyperlink>
    </w:p>
    <w:p w14:paraId="15CE5BE9" w14:textId="77777777" w:rsidR="00A040EF" w:rsidRPr="00412D6B" w:rsidRDefault="00A040EF" w:rsidP="00A040EF">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750DA2">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750DA2">
        <w:rPr>
          <w:rStyle w:val="StyleUnderline"/>
          <w:highlight w:val="cyan"/>
        </w:rPr>
        <w:t>product</w:t>
      </w:r>
      <w:r w:rsidRPr="00412D6B">
        <w:rPr>
          <w:rStyle w:val="StyleUnderline"/>
        </w:rPr>
        <w:t xml:space="preserve"> </w:t>
      </w:r>
      <w:r w:rsidRPr="00750DA2">
        <w:rPr>
          <w:rStyle w:val="StyleUnderline"/>
          <w:highlight w:val="cyan"/>
        </w:rPr>
        <w:t>requires</w:t>
      </w:r>
      <w:r w:rsidRPr="00412D6B">
        <w:rPr>
          <w:rStyle w:val="StyleUnderline"/>
        </w:rPr>
        <w:t xml:space="preserve"> an </w:t>
      </w:r>
      <w:r w:rsidRPr="00750DA2">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750DA2">
        <w:rPr>
          <w:rStyle w:val="StyleUnderline"/>
          <w:highlight w:val="cyan"/>
        </w:rPr>
        <w:t>trade secrets</w:t>
      </w:r>
      <w:r w:rsidRPr="00412D6B">
        <w:rPr>
          <w:rStyle w:val="StyleUnderline"/>
        </w:rPr>
        <w:t xml:space="preserve"> rather than patentable innovations</w:t>
      </w:r>
      <w:r w:rsidRPr="00412D6B">
        <w:t xml:space="preserve">. Thus, </w:t>
      </w:r>
      <w:r w:rsidRPr="00750DA2">
        <w:rPr>
          <w:rStyle w:val="StyleUnderline"/>
          <w:highlight w:val="cyan"/>
        </w:rPr>
        <w:t>Moderna</w:t>
      </w:r>
      <w:r w:rsidRPr="00412D6B">
        <w:rPr>
          <w:rStyle w:val="StyleUnderline"/>
        </w:rPr>
        <w:t> </w:t>
      </w:r>
      <w:hyperlink r:id="rId41" w:tgtFrame="_blank" w:history="1">
        <w:r w:rsidRPr="00412D6B">
          <w:rPr>
            <w:rStyle w:val="StyleUnderline"/>
          </w:rPr>
          <w:t>announced</w:t>
        </w:r>
      </w:hyperlink>
      <w:r w:rsidRPr="00412D6B">
        <w:rPr>
          <w:rStyle w:val="StyleUnderline"/>
        </w:rPr>
        <w:t xml:space="preserve"> in October 2020 that it would </w:t>
      </w:r>
      <w:r w:rsidRPr="00750DA2">
        <w:rPr>
          <w:rStyle w:val="StyleUnderline"/>
          <w:highlight w:val="cyan"/>
        </w:rPr>
        <w:t>not enforce</w:t>
      </w:r>
      <w:r w:rsidRPr="00412D6B">
        <w:rPr>
          <w:rStyle w:val="StyleUnderline"/>
        </w:rPr>
        <w:t xml:space="preserve"> its COVID-19-related </w:t>
      </w:r>
      <w:r w:rsidRPr="00750DA2">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750DA2">
        <w:rPr>
          <w:rStyle w:val="StyleUnderline"/>
          <w:highlight w:val="cyan"/>
        </w:rPr>
        <w:t>Without</w:t>
      </w:r>
      <w:r w:rsidRPr="00412D6B">
        <w:rPr>
          <w:rStyle w:val="StyleUnderline"/>
        </w:rPr>
        <w:t xml:space="preserve"> precisely </w:t>
      </w:r>
      <w:r w:rsidRPr="00750DA2">
        <w:rPr>
          <w:rStyle w:val="StyleUnderline"/>
          <w:highlight w:val="cyan"/>
        </w:rPr>
        <w:t>replicating all steps</w:t>
      </w:r>
      <w:r w:rsidRPr="00412D6B">
        <w:rPr>
          <w:rStyle w:val="StyleUnderline"/>
        </w:rPr>
        <w:t xml:space="preserve"> of Moderna's production process, including the many </w:t>
      </w:r>
      <w:r w:rsidRPr="00750DA2">
        <w:rPr>
          <w:rStyle w:val="StyleUnderline"/>
          <w:highlight w:val="cyan"/>
        </w:rPr>
        <w:t>quality controls</w:t>
      </w:r>
      <w:r w:rsidRPr="00412D6B">
        <w:t xml:space="preserve">, a </w:t>
      </w:r>
      <w:r w:rsidRPr="00750DA2">
        <w:rPr>
          <w:rStyle w:val="StyleUnderline"/>
          <w:highlight w:val="cyan"/>
        </w:rPr>
        <w:t>generic</w:t>
      </w:r>
      <w:r w:rsidRPr="00412D6B">
        <w:rPr>
          <w:rStyle w:val="StyleUnderline"/>
        </w:rPr>
        <w:t xml:space="preserve"> version </w:t>
      </w:r>
      <w:r w:rsidRPr="00750DA2">
        <w:rPr>
          <w:rStyle w:val="StyleUnderline"/>
        </w:rPr>
        <w:t>would have</w:t>
      </w:r>
      <w:r w:rsidRPr="00412D6B">
        <w:rPr>
          <w:rStyle w:val="StyleUnderline"/>
        </w:rPr>
        <w:t xml:space="preserve"> untested immunogenicity</w:t>
      </w:r>
      <w:r w:rsidRPr="00412D6B">
        <w:t xml:space="preserve"> (the ability to induce the body to generate an immune response) and thus would </w:t>
      </w:r>
      <w:r w:rsidRPr="00750DA2">
        <w:rPr>
          <w:rStyle w:val="StyleUnderline"/>
          <w:highlight w:val="cyan"/>
        </w:rPr>
        <w:t xml:space="preserve">require extensive </w:t>
      </w:r>
      <w:r w:rsidRPr="00750DA2">
        <w:rPr>
          <w:rStyle w:val="StyleUnderline"/>
        </w:rPr>
        <w:t>clinical</w:t>
      </w:r>
      <w:r w:rsidRPr="00412D6B">
        <w:rPr>
          <w:rStyle w:val="StyleUnderline"/>
        </w:rPr>
        <w:t xml:space="preserve"> </w:t>
      </w:r>
      <w:r w:rsidRPr="00750DA2">
        <w:rPr>
          <w:rStyle w:val="StyleUnderline"/>
          <w:highlight w:val="cyan"/>
        </w:rPr>
        <w:t>trials</w:t>
      </w:r>
      <w:r w:rsidRPr="00412D6B">
        <w:rPr>
          <w:rStyle w:val="StyleUnderline"/>
        </w:rPr>
        <w:t xml:space="preserve"> before release</w:t>
      </w:r>
      <w:r w:rsidRPr="00412D6B">
        <w:t xml:space="preserve">. </w:t>
      </w:r>
      <w:r w:rsidRPr="00412D6B">
        <w:rPr>
          <w:rStyle w:val="StyleUnderline"/>
        </w:rPr>
        <w:t xml:space="preserve">Production </w:t>
      </w:r>
      <w:r w:rsidRPr="00750DA2">
        <w:rPr>
          <w:rStyle w:val="StyleUnderline"/>
          <w:highlight w:val="cyan"/>
        </w:rPr>
        <w:t>glitches</w:t>
      </w:r>
      <w:r w:rsidRPr="00412D6B">
        <w:rPr>
          <w:rStyle w:val="StyleUnderline"/>
        </w:rPr>
        <w:t>—such as those that afflicted the Janssen/Johnson &amp; Johnson vaccine</w:t>
      </w:r>
      <w:r w:rsidRPr="00412D6B">
        <w:t xml:space="preserve"> in the United States—could </w:t>
      </w:r>
      <w:r w:rsidRPr="00750DA2">
        <w:rPr>
          <w:rStyle w:val="StyleUnderline"/>
          <w:highlight w:val="cyan"/>
        </w:rPr>
        <w:t>prompt</w:t>
      </w:r>
      <w:r w:rsidRPr="00412D6B">
        <w:rPr>
          <w:rStyle w:val="StyleUnderline"/>
        </w:rPr>
        <w:t xml:space="preserve"> widespread </w:t>
      </w:r>
      <w:r w:rsidRPr="00750DA2">
        <w:rPr>
          <w:rStyle w:val="StyleUnderline"/>
          <w:highlight w:val="cyan"/>
        </w:rPr>
        <w:t>vaccine skepticism</w:t>
      </w:r>
      <w:r w:rsidRPr="00412D6B">
        <w:t xml:space="preserve">, </w:t>
      </w:r>
      <w:r w:rsidRPr="00412D6B">
        <w:rPr>
          <w:rStyle w:val="StyleUnderline"/>
        </w:rPr>
        <w:t>damaging</w:t>
      </w:r>
      <w:r w:rsidRPr="00412D6B">
        <w:t xml:space="preserve"> pandemic control </w:t>
      </w:r>
      <w:r w:rsidRPr="00412D6B">
        <w:rPr>
          <w:rStyle w:val="StyleUnderline"/>
        </w:rPr>
        <w:t>efforts</w:t>
      </w:r>
      <w:r w:rsidRPr="00412D6B">
        <w:t>.</w:t>
      </w:r>
    </w:p>
    <w:p w14:paraId="28A8B06B" w14:textId="77777777" w:rsidR="00A040EF" w:rsidRPr="00412D6B" w:rsidRDefault="00A040EF" w:rsidP="00A040EF">
      <w:r w:rsidRPr="00412D6B">
        <w:t xml:space="preserve">The </w:t>
      </w:r>
      <w:r w:rsidRPr="00750DA2">
        <w:rPr>
          <w:rStyle w:val="StyleUnderline"/>
        </w:rPr>
        <w:t>replication</w:t>
      </w:r>
      <w:r w:rsidRPr="00412D6B">
        <w:rPr>
          <w:rStyle w:val="StyleUnderline"/>
        </w:rPr>
        <w:t xml:space="preserve"> hurdle is especially high </w:t>
      </w:r>
      <w:r w:rsidRPr="00750DA2">
        <w:rPr>
          <w:rStyle w:val="StyleUnderline"/>
        </w:rPr>
        <w:t>for</w:t>
      </w:r>
      <w:r w:rsidRPr="00412D6B">
        <w:rPr>
          <w:rStyle w:val="StyleUnderline"/>
        </w:rPr>
        <w:t xml:space="preserve"> the new </w:t>
      </w:r>
      <w:r w:rsidRPr="00412D6B">
        <w:t xml:space="preserve">and </w:t>
      </w:r>
      <w:r w:rsidRPr="00412D6B">
        <w:rPr>
          <w:rStyle w:val="StyleUnderline"/>
        </w:rPr>
        <w:t>more sophisticated</w:t>
      </w:r>
      <w:r w:rsidRPr="00412D6B">
        <w:t xml:space="preserve"> messenger ribonucleic acid </w:t>
      </w:r>
      <w:r w:rsidRPr="00412D6B">
        <w:rPr>
          <w:rStyle w:val="StyleUnderline"/>
        </w:rPr>
        <w:t>(</w:t>
      </w:r>
      <w:r w:rsidRPr="00750DA2">
        <w:rPr>
          <w:rStyle w:val="StyleUnderline"/>
          <w:highlight w:val="cyan"/>
        </w:rPr>
        <w:t>mRNA</w:t>
      </w:r>
      <w:r w:rsidRPr="00412D6B">
        <w:rPr>
          <w:rStyle w:val="StyleUnderline"/>
        </w:rPr>
        <w:t>) vaccines</w:t>
      </w:r>
      <w:r w:rsidRPr="00412D6B">
        <w:t xml:space="preserve">, which have proven most effective against SARS-CoV-2 (the virus that causes COVID-19) and which </w:t>
      </w:r>
      <w:r w:rsidRPr="00412D6B">
        <w:rPr>
          <w:rStyle w:val="StyleUnderline"/>
        </w:rPr>
        <w:t>are likely to provide the most adaptable platforms for the vaccines of the future</w:t>
      </w:r>
      <w:r w:rsidRPr="00412D6B">
        <w:t xml:space="preserve">. The genetic vaccines produced by Pfizer-BioNTech and Moderna </w:t>
      </w:r>
      <w:r w:rsidRPr="00750DA2">
        <w:rPr>
          <w:rStyle w:val="StyleUnderline"/>
          <w:highlight w:val="cyan"/>
        </w:rPr>
        <w:t>require</w:t>
      </w:r>
      <w:r w:rsidRPr="00412D6B">
        <w:rPr>
          <w:rStyle w:val="StyleUnderline"/>
        </w:rPr>
        <w:t xml:space="preserve"> </w:t>
      </w:r>
      <w:r w:rsidRPr="00750DA2">
        <w:rPr>
          <w:rStyle w:val="StyleUnderline"/>
          <w:highlight w:val="cyan"/>
        </w:rPr>
        <w:t>considerable</w:t>
      </w:r>
      <w:r w:rsidRPr="00412D6B">
        <w:rPr>
          <w:rStyle w:val="StyleUnderline"/>
        </w:rPr>
        <w:t xml:space="preserve"> technical </w:t>
      </w:r>
      <w:r w:rsidRPr="00750DA2">
        <w:rPr>
          <w:rStyle w:val="StyleUnderline"/>
          <w:highlight w:val="cyan"/>
        </w:rPr>
        <w:t>knowledge</w:t>
      </w:r>
      <w:r w:rsidRPr="00412D6B">
        <w:rPr>
          <w:rStyle w:val="StyleUnderline"/>
        </w:rPr>
        <w:t xml:space="preserve"> and </w:t>
      </w:r>
      <w:hyperlink r:id="rId42" w:tgtFrame="_blank" w:history="1">
        <w:r w:rsidRPr="00412D6B">
          <w:rPr>
            <w:rStyle w:val="StyleUnderline"/>
          </w:rPr>
          <w:t>sophisticated techniques</w:t>
        </w:r>
      </w:hyperlink>
      <w:r w:rsidRPr="00412D6B">
        <w:t> to generate a version of the viral spike protein that elicits a strong immune response.</w:t>
      </w:r>
      <w:bookmarkStart w:id="0" w:name="_ftnref1"/>
      <w:r w:rsidRPr="00412D6B">
        <w:fldChar w:fldCharType="begin"/>
      </w:r>
      <w:r w:rsidRPr="00412D6B">
        <w:instrText xml:space="preserve"> HYPERLINK "https://www.piie.com/blogs/realtime-economic-issues-watch/waiving-patent-and-intellectual-property-protections-not" \l "_ftn1" \o "" </w:instrText>
      </w:r>
      <w:r w:rsidRPr="00412D6B">
        <w:fldChar w:fldCharType="separate"/>
      </w:r>
      <w:r w:rsidRPr="00412D6B">
        <w:rPr>
          <w:rStyle w:val="Hyperlink"/>
        </w:rPr>
        <w:t>1</w:t>
      </w:r>
      <w:r w:rsidRPr="00412D6B">
        <w:fldChar w:fldCharType="end"/>
      </w:r>
      <w:bookmarkEnd w:id="0"/>
      <w:r w:rsidRPr="00412D6B">
        <w:t xml:space="preserve"> Therefore, from a biological standpoint, </w:t>
      </w:r>
      <w:r w:rsidRPr="00412D6B">
        <w:rPr>
          <w:rStyle w:val="StyleUnderline"/>
        </w:rPr>
        <w:t xml:space="preserve">patent and </w:t>
      </w:r>
      <w:r w:rsidRPr="00750DA2">
        <w:rPr>
          <w:rStyle w:val="StyleUnderline"/>
          <w:highlight w:val="cyan"/>
        </w:rPr>
        <w:t>IP</w:t>
      </w:r>
      <w:r w:rsidRPr="00412D6B">
        <w:rPr>
          <w:rStyle w:val="StyleUnderline"/>
        </w:rPr>
        <w:t xml:space="preserve"> waivers alone </w:t>
      </w:r>
      <w:r w:rsidRPr="00750DA2">
        <w:rPr>
          <w:rStyle w:val="StyleUnderline"/>
          <w:highlight w:val="cyan"/>
        </w:rPr>
        <w:t>cannot</w:t>
      </w:r>
      <w:r w:rsidRPr="00412D6B">
        <w:rPr>
          <w:rStyle w:val="StyleUnderline"/>
        </w:rPr>
        <w:t xml:space="preserve"> </w:t>
      </w:r>
      <w:r w:rsidRPr="00750DA2">
        <w:rPr>
          <w:rStyle w:val="StyleUnderline"/>
          <w:highlight w:val="cyan"/>
        </w:rPr>
        <w:t>resolve</w:t>
      </w:r>
      <w:r w:rsidRPr="00412D6B">
        <w:rPr>
          <w:rStyle w:val="StyleUnderline"/>
        </w:rPr>
        <w:t xml:space="preserve"> the existing lack of capacity in most countries to produce genetic vaccines</w:t>
      </w:r>
      <w:r w:rsidRPr="00412D6B">
        <w:t xml:space="preserve"> </w:t>
      </w:r>
      <w:r w:rsidRPr="00412D6B">
        <w:rPr>
          <w:rStyle w:val="StyleUnderline"/>
        </w:rPr>
        <w:t>at</w:t>
      </w:r>
      <w:r w:rsidRPr="00412D6B">
        <w:t xml:space="preserve"> </w:t>
      </w:r>
      <w:r w:rsidRPr="00412D6B">
        <w:rPr>
          <w:rStyle w:val="StyleUnderline"/>
        </w:rPr>
        <w:t>scale locally</w:t>
      </w:r>
      <w:r w:rsidRPr="00412D6B">
        <w:t>.</w:t>
      </w:r>
    </w:p>
    <w:p w14:paraId="6A84CA3E" w14:textId="77777777" w:rsidR="00A040EF" w:rsidRPr="00D16B52" w:rsidRDefault="00A040EF" w:rsidP="00A040EF">
      <w:r w:rsidRPr="00412D6B">
        <w:t xml:space="preserve">A final challenge is that </w:t>
      </w:r>
      <w:r w:rsidRPr="00412D6B">
        <w:rPr>
          <w:rStyle w:val="StyleUnderline"/>
        </w:rPr>
        <w:t xml:space="preserve">vaccine </w:t>
      </w:r>
      <w:r w:rsidRPr="00750DA2">
        <w:rPr>
          <w:rStyle w:val="StyleUnderline"/>
          <w:highlight w:val="cyan"/>
        </w:rPr>
        <w:t>supply</w:t>
      </w:r>
      <w:r w:rsidRPr="00412D6B">
        <w:rPr>
          <w:rStyle w:val="StyleUnderline"/>
        </w:rPr>
        <w:t xml:space="preserve"> </w:t>
      </w:r>
      <w:r w:rsidRPr="00750DA2">
        <w:rPr>
          <w:rStyle w:val="StyleUnderline"/>
          <w:highlight w:val="cyan"/>
        </w:rPr>
        <w:t>chains</w:t>
      </w:r>
      <w:r w:rsidRPr="00412D6B">
        <w:rPr>
          <w:rStyle w:val="StyleUnderline"/>
        </w:rPr>
        <w:t xml:space="preserve"> are </w:t>
      </w:r>
      <w:r w:rsidRPr="00750DA2">
        <w:rPr>
          <w:rStyle w:val="StyleUnderline"/>
          <w:highlight w:val="cyan"/>
        </w:rPr>
        <w:t>intricate and global</w:t>
      </w:r>
      <w:r w:rsidRPr="00412D6B">
        <w:rPr>
          <w:rStyle w:val="StyleUnderline"/>
        </w:rPr>
        <w:t xml:space="preserve"> in scope</w:t>
      </w:r>
      <w:r w:rsidRPr="00412D6B">
        <w:t xml:space="preserve">. Different </w:t>
      </w:r>
      <w:r w:rsidRPr="00412D6B">
        <w:rPr>
          <w:rStyle w:val="StyleUnderline"/>
        </w:rPr>
        <w:t>stages of vaccine manufacturing</w:t>
      </w:r>
      <w:r w:rsidRPr="00412D6B">
        <w:t xml:space="preserve"> </w:t>
      </w:r>
      <w:r w:rsidRPr="00412D6B">
        <w:rPr>
          <w:rStyle w:val="StyleUnderline"/>
        </w:rPr>
        <w:t>are spread across different parts of the globe</w:t>
      </w:r>
      <w:r w:rsidRPr="00412D6B">
        <w:t xml:space="preserve">, with various countries supplying key inputs and equipment. </w:t>
      </w:r>
      <w:r w:rsidRPr="00412D6B">
        <w:rPr>
          <w:rStyle w:val="StyleUnderline"/>
        </w:rPr>
        <w:t xml:space="preserve">Patent and IP waivers </w:t>
      </w:r>
      <w:r w:rsidRPr="00750DA2">
        <w:rPr>
          <w:rStyle w:val="StyleUnderline"/>
        </w:rPr>
        <w:t>cannot</w:t>
      </w:r>
      <w:r w:rsidRPr="00412D6B">
        <w:rPr>
          <w:rStyle w:val="StyleUnderline"/>
        </w:rPr>
        <w:t xml:space="preserve"> resolve </w:t>
      </w:r>
      <w:r w:rsidRPr="00750DA2">
        <w:rPr>
          <w:rStyle w:val="StyleUnderline"/>
          <w:highlight w:val="cyan"/>
        </w:rPr>
        <w:t>export restrictions</w:t>
      </w:r>
      <w:r w:rsidRPr="00412D6B">
        <w:rPr>
          <w:rStyle w:val="StyleUnderline"/>
        </w:rPr>
        <w:t xml:space="preserve"> that these </w:t>
      </w:r>
      <w:r w:rsidRPr="00750DA2">
        <w:rPr>
          <w:rStyle w:val="StyleUnderline"/>
          <w:highlight w:val="cyan"/>
        </w:rPr>
        <w:t>countries</w:t>
      </w:r>
      <w:r w:rsidRPr="00412D6B">
        <w:rPr>
          <w:rStyle w:val="StyleUnderline"/>
        </w:rPr>
        <w:t xml:space="preserve"> may decide to impose</w:t>
      </w:r>
      <w:r w:rsidRPr="00412D6B">
        <w:t xml:space="preserve">—and </w:t>
      </w:r>
      <w:r w:rsidRPr="00412D6B">
        <w:rPr>
          <w:rStyle w:val="StyleUnderline"/>
        </w:rPr>
        <w:t>in</w:t>
      </w:r>
      <w:r w:rsidRPr="00412D6B">
        <w:t xml:space="preserve"> </w:t>
      </w:r>
      <w:r w:rsidRPr="00412D6B">
        <w:rPr>
          <w:rStyle w:val="StyleUnderline"/>
        </w:rPr>
        <w:t xml:space="preserve">fact </w:t>
      </w:r>
      <w:r w:rsidRPr="00750DA2">
        <w:rPr>
          <w:rStyle w:val="StyleUnderline"/>
          <w:highlight w:val="cyan"/>
        </w:rPr>
        <w:t>have</w:t>
      </w:r>
      <w:r w:rsidRPr="00412D6B">
        <w:t xml:space="preserve"> </w:t>
      </w:r>
      <w:r w:rsidRPr="00750DA2">
        <w:rPr>
          <w:rStyle w:val="StyleUnderline"/>
          <w:highlight w:val="cyan"/>
        </w:rPr>
        <w:t>imposed</w:t>
      </w:r>
      <w:r w:rsidRPr="00412D6B">
        <w:rPr>
          <w:rStyle w:val="StyleUnderline"/>
        </w:rPr>
        <w:t>—throughout the pandemic</w:t>
      </w:r>
      <w:r w:rsidRPr="00412D6B">
        <w:t xml:space="preserve">. </w:t>
      </w:r>
      <w:r w:rsidRPr="00750DA2">
        <w:rPr>
          <w:rStyle w:val="StyleUnderline"/>
          <w:highlight w:val="cyan"/>
        </w:rPr>
        <w:t xml:space="preserve">Nor can </w:t>
      </w:r>
      <w:r w:rsidRPr="00750DA2">
        <w:rPr>
          <w:rStyle w:val="StyleUnderline"/>
        </w:rPr>
        <w:t>poor</w:t>
      </w:r>
      <w:r w:rsidRPr="00412D6B">
        <w:rPr>
          <w:rStyle w:val="StyleUnderline"/>
        </w:rPr>
        <w:t xml:space="preserve"> </w:t>
      </w:r>
      <w:r w:rsidRPr="00750DA2">
        <w:rPr>
          <w:rStyle w:val="StyleUnderline"/>
          <w:highlight w:val="cyan"/>
        </w:rPr>
        <w:t>countries</w:t>
      </w:r>
      <w:r w:rsidRPr="00412D6B">
        <w:rPr>
          <w:rStyle w:val="StyleUnderline"/>
        </w:rPr>
        <w:t xml:space="preserve"> with production waivers easily </w:t>
      </w:r>
      <w:r w:rsidRPr="00750DA2">
        <w:rPr>
          <w:rStyle w:val="StyleUnderline"/>
          <w:highlight w:val="cyan"/>
        </w:rPr>
        <w:t>integrate into</w:t>
      </w:r>
      <w:r w:rsidRPr="00412D6B">
        <w:rPr>
          <w:rStyle w:val="StyleUnderline"/>
        </w:rPr>
        <w:t xml:space="preserve"> global </w:t>
      </w:r>
      <w:r w:rsidRPr="00750DA2">
        <w:rPr>
          <w:rStyle w:val="StyleUnderline"/>
          <w:highlight w:val="cyan"/>
        </w:rPr>
        <w:t>supply</w:t>
      </w:r>
      <w:r w:rsidRPr="00412D6B">
        <w:rPr>
          <w:rStyle w:val="StyleUnderline"/>
        </w:rPr>
        <w:t xml:space="preserve"> </w:t>
      </w:r>
      <w:r w:rsidRPr="00750DA2">
        <w:rPr>
          <w:rStyle w:val="StyleUnderline"/>
          <w:highlight w:val="cyan"/>
        </w:rPr>
        <w:t>chains</w:t>
      </w:r>
      <w:r w:rsidRPr="00412D6B">
        <w:rPr>
          <w:rStyle w:val="StyleUnderline"/>
        </w:rPr>
        <w:t xml:space="preserve">. </w:t>
      </w:r>
      <w:r w:rsidRPr="00412D6B">
        <w:t xml:space="preserve">At the moment, </w:t>
      </w:r>
      <w:r w:rsidRPr="00412D6B">
        <w:rPr>
          <w:rStyle w:val="StyleUnderline"/>
        </w:rPr>
        <w:t>current production capacity</w:t>
      </w:r>
      <w:r w:rsidRPr="00412D6B">
        <w:t xml:space="preserve"> and </w:t>
      </w:r>
      <w:r w:rsidRPr="00412D6B">
        <w:rPr>
          <w:rStyle w:val="StyleUnderline"/>
        </w:rPr>
        <w:t>quality standards</w:t>
      </w:r>
      <w:r w:rsidRPr="00412D6B">
        <w:t xml:space="preserve"> continue to </w:t>
      </w:r>
      <w:r w:rsidRPr="00412D6B">
        <w:rPr>
          <w:rStyle w:val="StyleUnderline"/>
        </w:rPr>
        <w:t>constrain global supply</w:t>
      </w:r>
      <w:r w:rsidRPr="00412D6B">
        <w:t>.</w:t>
      </w:r>
    </w:p>
    <w:p w14:paraId="2768131C" w14:textId="18D4D8C1" w:rsidR="00A040EF" w:rsidRDefault="0015158E" w:rsidP="0015158E">
      <w:pPr>
        <w:pStyle w:val="Heading3"/>
      </w:pPr>
      <w:r>
        <w:t>1NC – OFF</w:t>
      </w:r>
    </w:p>
    <w:p w14:paraId="681AA1B2" w14:textId="77777777" w:rsidR="0015158E" w:rsidRPr="0015158E" w:rsidRDefault="0015158E" w:rsidP="0015158E">
      <w:r w:rsidRPr="0015158E">
        <w:t xml:space="preserve">CP: The United States of America, Russian Federation, and People's Republic of China ought to put $20 trillion into a global pool and divide that between the Global South. Solves the </w:t>
      </w:r>
      <w:proofErr w:type="spellStart"/>
      <w:r w:rsidRPr="0015158E">
        <w:t>aff</w:t>
      </w:r>
      <w:proofErr w:type="spellEnd"/>
      <w:r w:rsidRPr="0015158E">
        <w:t xml:space="preserve"> – it sets up manufacturing in the global south that distributes vaccines to decrease inequality and correct for inequality, while also correcting for systems of inequality stemming from financial issues.</w:t>
      </w:r>
    </w:p>
    <w:p w14:paraId="388C2587" w14:textId="0521B74B" w:rsidR="0015158E" w:rsidRDefault="003C1119" w:rsidP="003C1119">
      <w:pPr>
        <w:pStyle w:val="Heading3"/>
      </w:pPr>
      <w:r>
        <w:t>Hedge</w:t>
      </w:r>
    </w:p>
    <w:p w14:paraId="7398BAB0" w14:textId="77777777" w:rsidR="003C1119" w:rsidRPr="00A040EF" w:rsidRDefault="003C1119" w:rsidP="003C1119">
      <w:r w:rsidRPr="00A040EF">
        <w:t xml:space="preserve">Reject 1AR theory- A] </w:t>
      </w:r>
      <w:proofErr w:type="gramStart"/>
      <w:r w:rsidRPr="00A040EF">
        <w:t>7-6 time</w:t>
      </w:r>
      <w:proofErr w:type="gramEnd"/>
      <w:r w:rsidRPr="00A040EF">
        <w:t xml:space="preserve"> skew means it’s endlessly </w:t>
      </w:r>
      <w:proofErr w:type="spellStart"/>
      <w:r w:rsidRPr="00A040EF">
        <w:t>aff</w:t>
      </w:r>
      <w:proofErr w:type="spellEnd"/>
      <w:r w:rsidRPr="00A040EF">
        <w:t xml:space="preserve"> biased B] I don’t have a 3nr which allows for endless extrapolation C] 1AR theory is skewed to the </w:t>
      </w:r>
      <w:proofErr w:type="spellStart"/>
      <w:r w:rsidRPr="00A040EF">
        <w:t>aff</w:t>
      </w:r>
      <w:proofErr w:type="spellEnd"/>
      <w:r w:rsidRPr="00A040EF">
        <w:t xml:space="preserve"> because they have a 2ar judge psychology warrant.</w:t>
      </w:r>
    </w:p>
    <w:p w14:paraId="453EF057" w14:textId="77777777" w:rsidR="003C1119" w:rsidRPr="00A040EF" w:rsidRDefault="003C1119" w:rsidP="003C1119">
      <w:r w:rsidRPr="00A040EF">
        <w:t>Infinite abuse claims are wrong- A] Spikes solve-you can just preempt paradigms in the 1AC B] Functional limits- 1nc is only 7 minutes long</w:t>
      </w:r>
    </w:p>
    <w:p w14:paraId="1A9723EE" w14:textId="77777777" w:rsidR="003C1119" w:rsidRPr="00E51FAC" w:rsidRDefault="003C1119" w:rsidP="003C1119">
      <w:r w:rsidRPr="00A040EF">
        <w:t xml:space="preserve">RVIs on 1AR theory – 1AR being able to spend 20 seconds on a shell and still win forces the 2N to allocate substantial parts of the 2nr on the shell which means RVIs check back time skew – </w:t>
      </w:r>
      <w:proofErr w:type="spellStart"/>
      <w:r w:rsidRPr="00A040EF">
        <w:t>ows</w:t>
      </w:r>
      <w:proofErr w:type="spellEnd"/>
      <w:r w:rsidRPr="00A040EF">
        <w:t xml:space="preserve"> on quantifiability </w:t>
      </w:r>
      <w:proofErr w:type="spellStart"/>
      <w:r w:rsidRPr="00A040EF">
        <w:t>its</w:t>
      </w:r>
      <w:proofErr w:type="spellEnd"/>
      <w:r w:rsidRPr="00A040EF">
        <w:t xml:space="preserve"> also key to checking multiple no risk 1ar shells that shift the debate away from substance</w:t>
      </w:r>
    </w:p>
    <w:p w14:paraId="798161FA" w14:textId="77777777" w:rsidR="003C1119" w:rsidRPr="003C1119" w:rsidRDefault="003C1119" w:rsidP="003C1119"/>
    <w:p w14:paraId="2528550B" w14:textId="573C3792" w:rsidR="00E51FAC" w:rsidRDefault="00E51FAC" w:rsidP="00E51FAC">
      <w:pPr>
        <w:pStyle w:val="Heading2"/>
      </w:pPr>
      <w:r>
        <w:t>Case</w:t>
      </w:r>
    </w:p>
    <w:p w14:paraId="3C2CAFF6" w14:textId="2E058B41" w:rsidR="00A040EF" w:rsidRDefault="00A040EF" w:rsidP="00A040EF">
      <w:pPr>
        <w:pStyle w:val="Heading3"/>
      </w:pPr>
      <w:r>
        <w:t>1NC – AT: Framework</w:t>
      </w:r>
    </w:p>
    <w:p w14:paraId="4724847E" w14:textId="77777777" w:rsidR="00A040EF" w:rsidRPr="00EB519E" w:rsidRDefault="00A040EF" w:rsidP="00A040EF">
      <w:pPr>
        <w:pStyle w:val="Heading4"/>
        <w:rPr>
          <w:bCs/>
        </w:rPr>
      </w:pPr>
      <w:r w:rsidRPr="00EB519E">
        <w:rPr>
          <w:bCs/>
        </w:rPr>
        <w:t xml:space="preserve">Reducing existential risks is the top priority in any coherent moral theory </w:t>
      </w:r>
    </w:p>
    <w:p w14:paraId="5EFBB408" w14:textId="77777777" w:rsidR="00A040EF" w:rsidRDefault="00A040EF" w:rsidP="00A040EF">
      <w:pPr>
        <w:rPr>
          <w:b/>
          <w:bCs/>
          <w:sz w:val="26"/>
        </w:rPr>
      </w:pPr>
      <w:r>
        <w:rPr>
          <w:rStyle w:val="Style13ptBold"/>
        </w:rPr>
        <w:t xml:space="preserve">Plummer 15 </w:t>
      </w:r>
      <w:r>
        <w:t>(Theron, Philosophy @St. Andrews http://blog.practicalethics.ox.ac.uk/2015/05/moral-agreement-on-saving-the-world/)</w:t>
      </w:r>
    </w:p>
    <w:p w14:paraId="79368413" w14:textId="5C139A3D" w:rsidR="00A040EF" w:rsidRDefault="00A040EF" w:rsidP="00A040EF">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FDF8127" w14:textId="77777777" w:rsidR="0015158E" w:rsidRPr="009560D0" w:rsidRDefault="0015158E" w:rsidP="0015158E">
      <w:pPr>
        <w:pStyle w:val="Heading4"/>
      </w:pPr>
      <w:r w:rsidRPr="009560D0">
        <w:t>Weigh magnitude times probability</w:t>
      </w:r>
      <w:r>
        <w:t>---</w:t>
      </w:r>
      <w:r w:rsidRPr="009560D0">
        <w:t>“</w:t>
      </w:r>
      <w:r>
        <w:t>p</w:t>
      </w:r>
      <w:r w:rsidRPr="009560D0">
        <w:t>robability first” framing is rooted in psychological biases and leads to mass death</w:t>
      </w:r>
    </w:p>
    <w:p w14:paraId="1C6AA497" w14:textId="77777777" w:rsidR="0015158E" w:rsidRPr="00005E38" w:rsidRDefault="0015158E" w:rsidP="0015158E">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7710F04C" w14:textId="1CC86FF5" w:rsidR="0015158E" w:rsidRPr="0015158E" w:rsidRDefault="0015158E" w:rsidP="00A040EF">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0FE6C29F" w14:textId="77777777" w:rsidR="00A040EF" w:rsidRPr="00A040EF" w:rsidRDefault="00A040EF" w:rsidP="00A040EF">
      <w:pPr>
        <w:pStyle w:val="Heading4"/>
      </w:pPr>
      <w:r w:rsidRPr="00A040EF">
        <w:t>AT: Racism First</w:t>
      </w:r>
    </w:p>
    <w:p w14:paraId="22C50E21" w14:textId="403D42EC" w:rsidR="00A040EF" w:rsidRDefault="00A040EF" w:rsidP="00A040EF">
      <w:pPr>
        <w:pStyle w:val="Heading4"/>
      </w:pPr>
      <w:r>
        <w:t>1---Requires winning a tradeoff between their framing and ours solving ongoing/racially discriminatory harms which is false---war makes all their harms worse OR we solve all the racism offense</w:t>
      </w:r>
    </w:p>
    <w:p w14:paraId="0C52FE30" w14:textId="77777777" w:rsidR="00A040EF" w:rsidRPr="003C656F" w:rsidRDefault="00A040EF" w:rsidP="00A040EF">
      <w:pPr>
        <w:pStyle w:val="Heading4"/>
      </w:pPr>
      <w:r>
        <w:t>2---No tradeoff and preventing war turns case</w:t>
      </w:r>
    </w:p>
    <w:p w14:paraId="66EE3B9F" w14:textId="77777777" w:rsidR="00A040EF" w:rsidRPr="005A632F" w:rsidRDefault="00A040EF" w:rsidP="00A040EF">
      <w:r w:rsidRPr="00D73FC7">
        <w:t xml:space="preserve">John </w:t>
      </w:r>
      <w:r w:rsidRPr="00D73FC7">
        <w:rPr>
          <w:b/>
        </w:rPr>
        <w:t>Horgan 14</w:t>
      </w:r>
      <w:r w:rsidRPr="00D73FC7">
        <w:t>. Director of the Center for Science Writings at Stevens Institute of Technology, “To End War, Focus on Culture Rather than "Root Causes"”, Scientific American, 8-18, https://blogs.scientificamerican.com/cross-</w:t>
      </w:r>
      <w:r w:rsidRPr="005A632F">
        <w:t>check/to-end-war-focus-on-culture-rather-than-root-causes/</w:t>
      </w:r>
    </w:p>
    <w:p w14:paraId="093D3626" w14:textId="4784A8EE" w:rsidR="00A040EF" w:rsidRDefault="00A040EF" w:rsidP="00A040EF">
      <w:pPr>
        <w:rPr>
          <w:sz w:val="16"/>
        </w:rPr>
      </w:pPr>
      <w:r w:rsidRPr="005A632F">
        <w:rPr>
          <w:sz w:val="16"/>
        </w:rPr>
        <w:t xml:space="preserve">When I started researching war, </w:t>
      </w:r>
      <w:r w:rsidRPr="005A632F">
        <w:rPr>
          <w:rStyle w:val="StyleUnderline"/>
        </w:rPr>
        <w:t>I</w:t>
      </w:r>
      <w:r w:rsidRPr="005A632F">
        <w:rPr>
          <w:sz w:val="16"/>
        </w:rPr>
        <w:t xml:space="preserve"> also </w:t>
      </w:r>
      <w:r w:rsidRPr="005A632F">
        <w:rPr>
          <w:rStyle w:val="StyleUnderline"/>
        </w:rPr>
        <w:t xml:space="preserve">assumed that to get rid of war, we have to get rid of its root causes. The trouble </w:t>
      </w:r>
      <w:proofErr w:type="gramStart"/>
      <w:r w:rsidRPr="005A632F">
        <w:rPr>
          <w:rStyle w:val="StyleUnderline"/>
        </w:rPr>
        <w:t>is,</w:t>
      </w:r>
      <w:proofErr w:type="gramEnd"/>
      <w:r w:rsidRPr="005A632F">
        <w:rPr>
          <w:rStyle w:val="StyleUnderline"/>
        </w:rPr>
        <w:t xml:space="preserve"> scholars have identified countless causes of war. One pseudo-explanation</w:t>
      </w:r>
      <w:r w:rsidRPr="005A632F">
        <w:rPr>
          <w:sz w:val="16"/>
        </w:rPr>
        <w:t xml:space="preserve"> (which I'm glad </w:t>
      </w:r>
      <w:proofErr w:type="spellStart"/>
      <w:r w:rsidRPr="005A632F">
        <w:rPr>
          <w:sz w:val="16"/>
        </w:rPr>
        <w:t>Kloor</w:t>
      </w:r>
      <w:proofErr w:type="spellEnd"/>
      <w:r w:rsidRPr="005A632F">
        <w:rPr>
          <w:sz w:val="16"/>
        </w:rPr>
        <w:t xml:space="preserve"> does not mention, and which I rebut early</w:t>
      </w:r>
      <w:r w:rsidRPr="00D73FC7">
        <w:rPr>
          <w:sz w:val="16"/>
        </w:rPr>
        <w:t xml:space="preserve"> on in my book and in posts such as this) </w:t>
      </w:r>
      <w:r w:rsidRPr="00D73FC7">
        <w:rPr>
          <w:rStyle w:val="StyleUnderline"/>
        </w:rPr>
        <w:t>is that war stems from</w:t>
      </w:r>
      <w:r w:rsidRPr="00D73FC7">
        <w:rPr>
          <w:sz w:val="16"/>
        </w:rPr>
        <w:t xml:space="preserve"> a compulsion bred into our ancestors by natural selection. </w:t>
      </w:r>
      <w:r w:rsidRPr="00D73FC7">
        <w:rPr>
          <w:rStyle w:val="StyleUnderline"/>
        </w:rPr>
        <w:t>Biology</w:t>
      </w:r>
      <w:r w:rsidRPr="00D73FC7">
        <w:rPr>
          <w:sz w:val="16"/>
        </w:rPr>
        <w:t xml:space="preserve"> underpins war, as it underpins all human behaviors. The crucial question is, why does war break out in certain places and times and not others? </w:t>
      </w:r>
      <w:r w:rsidRPr="00D73FC7">
        <w:rPr>
          <w:rStyle w:val="StyleUnderline"/>
        </w:rPr>
        <w:t>The most popular non-biological explanations</w:t>
      </w:r>
      <w:r w:rsidRPr="00D73FC7">
        <w:rPr>
          <w:sz w:val="16"/>
        </w:rPr>
        <w:t xml:space="preserve"> of war </w:t>
      </w:r>
      <w:r w:rsidRPr="00D73FC7">
        <w:rPr>
          <w:rStyle w:val="StyleUnderline"/>
        </w:rPr>
        <w:t>are</w:t>
      </w:r>
      <w:r w:rsidRPr="00D73FC7">
        <w:rPr>
          <w:sz w:val="16"/>
        </w:rPr>
        <w:t xml:space="preserve"> what I call </w:t>
      </w:r>
      <w:r w:rsidRPr="00D73FC7">
        <w:rPr>
          <w:rStyle w:val="StyleUnderline"/>
        </w:rPr>
        <w:t xml:space="preserve">the </w:t>
      </w:r>
      <w:r w:rsidRPr="00D73FC7">
        <w:rPr>
          <w:rStyle w:val="Emphasis"/>
        </w:rPr>
        <w:t>Malthusian</w:t>
      </w:r>
      <w:r w:rsidRPr="00D73FC7">
        <w:rPr>
          <w:rStyle w:val="StyleUnderline"/>
        </w:rPr>
        <w:t xml:space="preserve"> and </w:t>
      </w:r>
      <w:r w:rsidRPr="00D73FC7">
        <w:rPr>
          <w:rStyle w:val="Emphasis"/>
        </w:rPr>
        <w:t>Marxist</w:t>
      </w:r>
      <w:r w:rsidRPr="00D73FC7">
        <w:rPr>
          <w:rStyle w:val="StyleUnderline"/>
        </w:rPr>
        <w:t xml:space="preserve"> hypotheses. The first</w:t>
      </w:r>
      <w:r w:rsidRPr="00D73FC7">
        <w:rPr>
          <w:sz w:val="16"/>
        </w:rPr>
        <w:t xml:space="preserve"> posits </w:t>
      </w:r>
      <w:r w:rsidRPr="00D73FC7">
        <w:rPr>
          <w:rStyle w:val="StyleUnderline"/>
        </w:rPr>
        <w:t>that war stems from our tendency to over-reproduce and hence fight over land and other resources. The second holds that war stems from inequality, the tendency of societies (especially capitalist ones) to divide into haves and have-nots</w:t>
      </w:r>
      <w:r w:rsidRPr="00D73FC7">
        <w:rPr>
          <w:sz w:val="16"/>
        </w:rPr>
        <w:t xml:space="preserve">. </w:t>
      </w:r>
      <w:r w:rsidRPr="00690735">
        <w:rPr>
          <w:rStyle w:val="StyleUnderline"/>
          <w:highlight w:val="green"/>
        </w:rPr>
        <w:t>Scholars</w:t>
      </w:r>
      <w:r w:rsidRPr="00D73FC7">
        <w:rPr>
          <w:rStyle w:val="StyleUnderline"/>
        </w:rPr>
        <w:t xml:space="preserve"> have</w:t>
      </w:r>
      <w:r w:rsidRPr="00D73FC7">
        <w:rPr>
          <w:sz w:val="16"/>
        </w:rPr>
        <w:t xml:space="preserve"> also </w:t>
      </w:r>
      <w:r w:rsidRPr="00690735">
        <w:rPr>
          <w:rStyle w:val="StyleUnderline"/>
          <w:highlight w:val="green"/>
        </w:rPr>
        <w:t>blamed</w:t>
      </w:r>
      <w:r w:rsidRPr="00D73FC7">
        <w:rPr>
          <w:rStyle w:val="StyleUnderline"/>
        </w:rPr>
        <w:t xml:space="preserve"> wars on </w:t>
      </w:r>
      <w:r w:rsidRPr="00690735">
        <w:rPr>
          <w:rStyle w:val="Emphasis"/>
          <w:highlight w:val="green"/>
        </w:rPr>
        <w:t>religion</w:t>
      </w:r>
      <w:r w:rsidRPr="00690735">
        <w:rPr>
          <w:rStyle w:val="StyleUnderline"/>
          <w:highlight w:val="green"/>
        </w:rPr>
        <w:t xml:space="preserve">, </w:t>
      </w:r>
      <w:proofErr w:type="gramStart"/>
      <w:r w:rsidRPr="00690735">
        <w:rPr>
          <w:rStyle w:val="Emphasis"/>
          <w:highlight w:val="green"/>
        </w:rPr>
        <w:t>racism</w:t>
      </w:r>
      <w:proofErr w:type="gramEnd"/>
      <w:r w:rsidRPr="00690735">
        <w:rPr>
          <w:rStyle w:val="StyleUnderline"/>
          <w:highlight w:val="green"/>
        </w:rPr>
        <w:t xml:space="preserve"> and </w:t>
      </w:r>
      <w:r w:rsidRPr="00690735">
        <w:rPr>
          <w:rStyle w:val="Emphasis"/>
          <w:highlight w:val="green"/>
        </w:rPr>
        <w:t>nationalism</w:t>
      </w:r>
      <w:r w:rsidRPr="00D73FC7">
        <w:rPr>
          <w:sz w:val="16"/>
        </w:rPr>
        <w:t xml:space="preserve">, which </w:t>
      </w:r>
      <w:proofErr w:type="spellStart"/>
      <w:r w:rsidRPr="00D73FC7">
        <w:rPr>
          <w:sz w:val="16"/>
        </w:rPr>
        <w:t>Kloor</w:t>
      </w:r>
      <w:proofErr w:type="spellEnd"/>
      <w:r w:rsidRPr="00D73FC7">
        <w:rPr>
          <w:sz w:val="16"/>
        </w:rPr>
        <w:t xml:space="preserve"> mentions above, </w:t>
      </w:r>
      <w:r w:rsidRPr="00690735">
        <w:rPr>
          <w:rStyle w:val="StyleUnderline"/>
          <w:highlight w:val="green"/>
        </w:rPr>
        <w:t>as well as</w:t>
      </w:r>
      <w:r w:rsidRPr="00D73FC7">
        <w:rPr>
          <w:rStyle w:val="StyleUnderline"/>
        </w:rPr>
        <w:t xml:space="preserve"> such </w:t>
      </w:r>
      <w:r w:rsidRPr="00D73FC7">
        <w:rPr>
          <w:rStyle w:val="Emphasis"/>
        </w:rPr>
        <w:t xml:space="preserve">fundamental </w:t>
      </w:r>
      <w:r w:rsidRPr="00690735">
        <w:rPr>
          <w:rStyle w:val="Emphasis"/>
          <w:highlight w:val="green"/>
        </w:rPr>
        <w:t>social traits</w:t>
      </w:r>
      <w:r w:rsidRPr="00D73FC7">
        <w:rPr>
          <w:rStyle w:val="StyleUnderline"/>
        </w:rPr>
        <w:t xml:space="preserve"> as hierarchy, sexism and injustice. </w:t>
      </w:r>
      <w:r w:rsidRPr="00690735">
        <w:rPr>
          <w:rStyle w:val="StyleUnderline"/>
          <w:highlight w:val="green"/>
        </w:rPr>
        <w:t xml:space="preserve">If </w:t>
      </w:r>
      <w:proofErr w:type="gramStart"/>
      <w:r w:rsidRPr="00690735">
        <w:rPr>
          <w:rStyle w:val="StyleUnderline"/>
          <w:highlight w:val="green"/>
        </w:rPr>
        <w:t>you</w:t>
      </w:r>
      <w:proofErr w:type="gramEnd"/>
      <w:r w:rsidRPr="00690735">
        <w:rPr>
          <w:rStyle w:val="StyleUnderline"/>
          <w:highlight w:val="green"/>
        </w:rPr>
        <w:t xml:space="preserve"> </w:t>
      </w:r>
      <w:r w:rsidRPr="00690735">
        <w:rPr>
          <w:rStyle w:val="Emphasis"/>
          <w:highlight w:val="green"/>
        </w:rPr>
        <w:t>cherry pick</w:t>
      </w:r>
      <w:r w:rsidRPr="00690735">
        <w:rPr>
          <w:rStyle w:val="StyleUnderline"/>
          <w:highlight w:val="green"/>
        </w:rPr>
        <w:t>, you</w:t>
      </w:r>
      <w:r w:rsidRPr="00D73FC7">
        <w:rPr>
          <w:rStyle w:val="StyleUnderline"/>
        </w:rPr>
        <w:t xml:space="preserve"> </w:t>
      </w:r>
      <w:r w:rsidRPr="00D73FC7">
        <w:rPr>
          <w:rStyle w:val="Emphasis"/>
        </w:rPr>
        <w:t xml:space="preserve">always </w:t>
      </w:r>
      <w:r w:rsidRPr="00690735">
        <w:rPr>
          <w:rStyle w:val="Emphasis"/>
          <w:highlight w:val="green"/>
        </w:rPr>
        <w:t>find evidence</w:t>
      </w:r>
      <w:r w:rsidRPr="00D73FC7">
        <w:rPr>
          <w:rStyle w:val="StyleUnderline"/>
        </w:rPr>
        <w:t xml:space="preserve"> to support your favorite theory</w:t>
      </w:r>
      <w:r w:rsidRPr="00D73FC7">
        <w:rPr>
          <w:sz w:val="16"/>
        </w:rPr>
        <w:t xml:space="preserve">. </w:t>
      </w:r>
      <w:r w:rsidRPr="00690735">
        <w:rPr>
          <w:rStyle w:val="StyleUnderline"/>
          <w:highlight w:val="green"/>
        </w:rPr>
        <w:t>But</w:t>
      </w:r>
      <w:r w:rsidRPr="00D73FC7">
        <w:rPr>
          <w:rStyle w:val="StyleUnderline"/>
        </w:rPr>
        <w:t xml:space="preserve"> as scholars</w:t>
      </w:r>
      <w:r w:rsidRPr="00D73FC7">
        <w:rPr>
          <w:sz w:val="16"/>
        </w:rPr>
        <w:t xml:space="preserve"> such as Lewis Fry Richardson (whom my friend David </w:t>
      </w:r>
      <w:proofErr w:type="spellStart"/>
      <w:r w:rsidRPr="00D73FC7">
        <w:rPr>
          <w:sz w:val="16"/>
        </w:rPr>
        <w:t>Berreby</w:t>
      </w:r>
      <w:proofErr w:type="spellEnd"/>
      <w:r w:rsidRPr="00D73FC7">
        <w:rPr>
          <w:sz w:val="16"/>
        </w:rPr>
        <w:t xml:space="preserve"> recently profiled) </w:t>
      </w:r>
      <w:r w:rsidRPr="00D73FC7">
        <w:rPr>
          <w:rStyle w:val="StyleUnderline"/>
        </w:rPr>
        <w:t>have shown</w:t>
      </w:r>
      <w:r w:rsidRPr="00D73FC7">
        <w:rPr>
          <w:sz w:val="16"/>
        </w:rPr>
        <w:t xml:space="preserve">, neither the Malthusian and Marxist theories </w:t>
      </w:r>
      <w:r w:rsidRPr="00690735">
        <w:rPr>
          <w:rStyle w:val="Emphasis"/>
          <w:highlight w:val="green"/>
        </w:rPr>
        <w:t>no</w:t>
      </w:r>
      <w:r w:rsidRPr="00D73FC7">
        <w:rPr>
          <w:sz w:val="16"/>
        </w:rPr>
        <w:t xml:space="preserve">r any of the other </w:t>
      </w:r>
      <w:r w:rsidRPr="00690735">
        <w:rPr>
          <w:rStyle w:val="Emphasis"/>
          <w:highlight w:val="green"/>
        </w:rPr>
        <w:t>explanations</w:t>
      </w:r>
      <w:r w:rsidRPr="00D73FC7">
        <w:rPr>
          <w:rStyle w:val="Emphasis"/>
        </w:rPr>
        <w:t xml:space="preserve"> above can </w:t>
      </w:r>
      <w:r w:rsidRPr="00690735">
        <w:rPr>
          <w:rStyle w:val="Emphasis"/>
          <w:highlight w:val="green"/>
        </w:rPr>
        <w:t>account for the</w:t>
      </w:r>
      <w:r w:rsidRPr="00D73FC7">
        <w:rPr>
          <w:rStyle w:val="Emphasis"/>
        </w:rPr>
        <w:t xml:space="preserve"> vast </w:t>
      </w:r>
      <w:r w:rsidRPr="00690735">
        <w:rPr>
          <w:rStyle w:val="Emphasis"/>
          <w:highlight w:val="green"/>
        </w:rPr>
        <w:t>diversity of wars</w:t>
      </w:r>
      <w:r w:rsidRPr="00D73FC7">
        <w:rPr>
          <w:sz w:val="16"/>
        </w:rPr>
        <w:t xml:space="preserve">. Moreover, </w:t>
      </w:r>
      <w:r w:rsidRPr="00D73FC7">
        <w:rPr>
          <w:rStyle w:val="StyleUnderline"/>
        </w:rPr>
        <w:t>some factors that provoke conflict</w:t>
      </w:r>
      <w:r w:rsidRPr="00D73FC7">
        <w:rPr>
          <w:sz w:val="16"/>
        </w:rPr>
        <w:t xml:space="preserve">, such as religion, </w:t>
      </w:r>
      <w:r w:rsidRPr="00D73FC7">
        <w:rPr>
          <w:rStyle w:val="StyleUnderline"/>
        </w:rPr>
        <w:t>can also inhibit it</w:t>
      </w:r>
      <w:r w:rsidRPr="00D73FC7">
        <w:rPr>
          <w:sz w:val="16"/>
        </w:rPr>
        <w:t xml:space="preserve">. Religion has inspired some of our greatest antiwar leaders, notably Gandhi and Martin Luther King. I have found </w:t>
      </w:r>
      <w:r w:rsidRPr="00D73FC7">
        <w:rPr>
          <w:rStyle w:val="StyleUnderline"/>
        </w:rPr>
        <w:t>only one theory of war that fits the facts</w:t>
      </w:r>
      <w:r w:rsidRPr="00D73FC7">
        <w:rPr>
          <w:sz w:val="16"/>
        </w:rPr>
        <w:t xml:space="preserve">. The theory </w:t>
      </w:r>
      <w:r w:rsidRPr="005A632F">
        <w:rPr>
          <w:sz w:val="16"/>
        </w:rPr>
        <w:t xml:space="preserve">holds </w:t>
      </w:r>
      <w:r w:rsidRPr="005A632F">
        <w:rPr>
          <w:rStyle w:val="StyleUnderline"/>
        </w:rPr>
        <w:t xml:space="preserve">that war is a self-perpetuating, contagious meme, which can propagate </w:t>
      </w:r>
      <w:r w:rsidRPr="005A632F">
        <w:rPr>
          <w:rStyle w:val="Emphasis"/>
        </w:rPr>
        <w:t>independently of other social and environmental factors</w:t>
      </w:r>
      <w:r w:rsidRPr="005A632F">
        <w:rPr>
          <w:sz w:val="16"/>
        </w:rPr>
        <w:t>. As anthropologist Margaret Mead put it in a famous 1940 essay, "Warfare Is Only an Invention—Not a Biological Necessity." In other words, the major cause of war is war itself, which has a terrible tendency to spread even to societies that would prefer to remain peaceful. I make this point in my book and in a 2010 blog post, "Margaret Mead’s war theory kicks butt of neo-Darwinian and Malthusian models." Here is an edited excerpt: In his 1997 book War Before Civilization, anthropologist Lawrence Keeley notes that war among North American Indians often stemmed from the aggression of just a few extremely warlike tribes, "rotten apples that spoiled their regional barrels." He added, "Less aggressive societies, stimulated by more warlike groups in their vicinity, become more bellicose themselves." Societies in a violent region, the political scientist Azar Gat emphasizes in his</w:t>
      </w:r>
      <w:r w:rsidRPr="00D73FC7">
        <w:rPr>
          <w:sz w:val="16"/>
        </w:rPr>
        <w:t xml:space="preserve"> 2006 book War in Human Civilization, have a strong incentive to carry out preemptive attacks. Societies may "attack the other side in order to eliminate or severely </w:t>
      </w:r>
      <w:r w:rsidRPr="005A632F">
        <w:rPr>
          <w:sz w:val="16"/>
        </w:rPr>
        <w:t xml:space="preserve">weaken them as a potential enemy. Indeed, this option only makes the other side more insecure, rendering the security dilemma more acute. War can thus become a self-fulfilling prophecy. The fear of war breeds war." </w:t>
      </w:r>
      <w:r w:rsidRPr="005A632F">
        <w:rPr>
          <w:rStyle w:val="StyleUnderline"/>
        </w:rPr>
        <w:t xml:space="preserve">Many people are </w:t>
      </w:r>
      <w:r w:rsidRPr="005A632F">
        <w:rPr>
          <w:rStyle w:val="Emphasis"/>
        </w:rPr>
        <w:t>pessimistic</w:t>
      </w:r>
      <w:r w:rsidRPr="005A632F">
        <w:rPr>
          <w:rStyle w:val="StyleUnderline"/>
        </w:rPr>
        <w:t xml:space="preserve"> about ending war because they assume it will require </w:t>
      </w:r>
      <w:r w:rsidRPr="005A632F">
        <w:rPr>
          <w:rStyle w:val="Emphasis"/>
        </w:rPr>
        <w:t>radical social engineering</w:t>
      </w:r>
      <w:r w:rsidRPr="005A632F">
        <w:rPr>
          <w:rStyle w:val="StyleUnderline"/>
        </w:rPr>
        <w:t xml:space="preserve">. World peace will require eliminating poverty, inequality, sexism, </w:t>
      </w:r>
      <w:r w:rsidRPr="005A632F">
        <w:rPr>
          <w:rStyle w:val="Emphasis"/>
        </w:rPr>
        <w:t>racism</w:t>
      </w:r>
      <w:r w:rsidRPr="005A632F">
        <w:rPr>
          <w:rStyle w:val="StyleUnderline"/>
        </w:rPr>
        <w:t xml:space="preserve"> or </w:t>
      </w:r>
      <w:r w:rsidRPr="005A632F">
        <w:rPr>
          <w:rStyle w:val="Emphasis"/>
        </w:rPr>
        <w:t>[fill in the blank]</w:t>
      </w:r>
      <w:r w:rsidRPr="005A632F">
        <w:rPr>
          <w:rStyle w:val="StyleUnderline"/>
        </w:rPr>
        <w:t>.</w:t>
      </w:r>
      <w:r w:rsidRPr="005A632F">
        <w:rPr>
          <w:sz w:val="16"/>
        </w:rPr>
        <w:t xml:space="preserve"> We will need to eradicate religion, or all embrace the same religion. We will need to get rid of all nation states and become </w:t>
      </w:r>
      <w:proofErr w:type="gramStart"/>
      <w:r w:rsidRPr="005A632F">
        <w:rPr>
          <w:sz w:val="16"/>
        </w:rPr>
        <w:t>anarchists, or</w:t>
      </w:r>
      <w:proofErr w:type="gramEnd"/>
      <w:r w:rsidRPr="005A632F">
        <w:rPr>
          <w:sz w:val="16"/>
        </w:rPr>
        <w:t xml:space="preserve"> form a single global government. </w:t>
      </w:r>
      <w:r w:rsidRPr="005A632F">
        <w:rPr>
          <w:rStyle w:val="StyleUnderline"/>
        </w:rPr>
        <w:t>My analysis</w:t>
      </w:r>
      <w:r w:rsidRPr="005A632F">
        <w:rPr>
          <w:sz w:val="16"/>
        </w:rPr>
        <w:t xml:space="preserve"> of war </w:t>
      </w:r>
      <w:r w:rsidRPr="005A632F">
        <w:rPr>
          <w:rStyle w:val="StyleUnderline"/>
        </w:rPr>
        <w:t xml:space="preserve">suggests that if we want to end war, </w:t>
      </w:r>
      <w:r w:rsidRPr="005A632F">
        <w:rPr>
          <w:rStyle w:val="Emphasis"/>
        </w:rPr>
        <w:t>we don't need to create a society radically different</w:t>
      </w:r>
      <w:r w:rsidRPr="005A632F">
        <w:rPr>
          <w:rStyle w:val="StyleUnderline"/>
        </w:rPr>
        <w:t xml:space="preserve"> from our own, let alone a utopia. If we want</w:t>
      </w:r>
      <w:r w:rsidRPr="00D73FC7">
        <w:rPr>
          <w:rStyle w:val="StyleUnderline"/>
        </w:rPr>
        <w:t xml:space="preserve"> to end war, we should </w:t>
      </w:r>
      <w:r w:rsidRPr="00690735">
        <w:rPr>
          <w:rStyle w:val="StyleUnderline"/>
          <w:highlight w:val="green"/>
        </w:rPr>
        <w:t>focus on ending war</w:t>
      </w:r>
      <w:r w:rsidRPr="00D73FC7">
        <w:rPr>
          <w:sz w:val="16"/>
        </w:rPr>
        <w:t xml:space="preserve"> and the culture of war </w:t>
      </w:r>
      <w:r w:rsidRPr="00690735">
        <w:rPr>
          <w:rStyle w:val="StyleUnderline"/>
          <w:highlight w:val="green"/>
        </w:rPr>
        <w:t>rather than</w:t>
      </w:r>
      <w:r w:rsidRPr="00D73FC7">
        <w:rPr>
          <w:rStyle w:val="StyleUnderline"/>
        </w:rPr>
        <w:t xml:space="preserve"> on </w:t>
      </w:r>
      <w:r w:rsidRPr="00690735">
        <w:rPr>
          <w:rStyle w:val="Emphasis"/>
          <w:highlight w:val="green"/>
        </w:rPr>
        <w:t>supposed causal factors</w:t>
      </w:r>
      <w:r w:rsidRPr="00D73FC7">
        <w:rPr>
          <w:rStyle w:val="StyleUnderline"/>
        </w:rPr>
        <w:t xml:space="preserve">. If we can do that, </w:t>
      </w:r>
      <w:r w:rsidRPr="00690735">
        <w:rPr>
          <w:rStyle w:val="StyleUnderline"/>
          <w:highlight w:val="green"/>
        </w:rPr>
        <w:t xml:space="preserve">we will </w:t>
      </w:r>
      <w:r w:rsidRPr="00690735">
        <w:rPr>
          <w:rStyle w:val="Emphasis"/>
          <w:highlight w:val="green"/>
        </w:rPr>
        <w:t>take a major step toward solving many</w:t>
      </w:r>
      <w:r w:rsidRPr="00D73FC7">
        <w:rPr>
          <w:sz w:val="16"/>
        </w:rPr>
        <w:t xml:space="preserve"> of our </w:t>
      </w:r>
      <w:r w:rsidRPr="00690735">
        <w:rPr>
          <w:rStyle w:val="Emphasis"/>
          <w:highlight w:val="green"/>
        </w:rPr>
        <w:t>other</w:t>
      </w:r>
      <w:r w:rsidRPr="00D73FC7">
        <w:rPr>
          <w:rStyle w:val="Emphasis"/>
        </w:rPr>
        <w:t xml:space="preserve"> social </w:t>
      </w:r>
      <w:r w:rsidRPr="00690735">
        <w:rPr>
          <w:rStyle w:val="Emphasis"/>
          <w:highlight w:val="green"/>
        </w:rPr>
        <w:t>problems</w:t>
      </w:r>
      <w:r w:rsidRPr="00D73FC7">
        <w:rPr>
          <w:sz w:val="16"/>
        </w:rPr>
        <w:t xml:space="preserve">, as I argued in my previous post. And that brings me to Keith </w:t>
      </w:r>
      <w:proofErr w:type="spellStart"/>
      <w:r w:rsidRPr="00D73FC7">
        <w:rPr>
          <w:sz w:val="16"/>
        </w:rPr>
        <w:t>Kloor's</w:t>
      </w:r>
      <w:proofErr w:type="spellEnd"/>
      <w:r w:rsidRPr="00D73FC7">
        <w:rPr>
          <w:sz w:val="16"/>
        </w:rPr>
        <w:t xml:space="preserve"> final challenge to me. He devotes much of his column to a discussion of how extremists on both sides of the conflict between Israel and Palestine have "hijacked the peace process. Horrific spasmodic cycles of violence and death is the result." He asks me how we can "rid the world of extremist groups that </w:t>
      </w:r>
      <w:r w:rsidRPr="005A632F">
        <w:rPr>
          <w:sz w:val="16"/>
        </w:rPr>
        <w:t xml:space="preserve">sow the seeds of war." </w:t>
      </w:r>
      <w:proofErr w:type="spellStart"/>
      <w:r w:rsidRPr="005A632F">
        <w:rPr>
          <w:rStyle w:val="StyleUnderline"/>
        </w:rPr>
        <w:t>Kloor</w:t>
      </w:r>
      <w:proofErr w:type="spellEnd"/>
      <w:r w:rsidRPr="005A632F">
        <w:rPr>
          <w:rStyle w:val="StyleUnderline"/>
        </w:rPr>
        <w:t xml:space="preserve"> has</w:t>
      </w:r>
      <w:r w:rsidRPr="005A632F">
        <w:rPr>
          <w:sz w:val="16"/>
        </w:rPr>
        <w:t xml:space="preserve"> his </w:t>
      </w:r>
      <w:r w:rsidRPr="005A632F">
        <w:rPr>
          <w:rStyle w:val="Emphasis"/>
        </w:rPr>
        <w:t>causation backwards</w:t>
      </w:r>
      <w:r w:rsidRPr="005A632F">
        <w:rPr>
          <w:rStyle w:val="StyleUnderline"/>
        </w:rPr>
        <w:t xml:space="preserve">. Just as war promotes poverty, tyranny, </w:t>
      </w:r>
      <w:proofErr w:type="gramStart"/>
      <w:r w:rsidRPr="005A632F">
        <w:rPr>
          <w:rStyle w:val="StyleUnderline"/>
        </w:rPr>
        <w:t>inequality</w:t>
      </w:r>
      <w:proofErr w:type="gramEnd"/>
      <w:r w:rsidRPr="005A632F">
        <w:rPr>
          <w:rStyle w:val="StyleUnderline"/>
        </w:rPr>
        <w:t xml:space="preserve"> and resource depletion </w:t>
      </w:r>
      <w:r w:rsidRPr="005A632F">
        <w:rPr>
          <w:rStyle w:val="Emphasis"/>
        </w:rPr>
        <w:t>at least as much as vice versa</w:t>
      </w:r>
      <w:r w:rsidRPr="005A632F">
        <w:rPr>
          <w:sz w:val="16"/>
        </w:rPr>
        <w:t>, so war promotes fanaticism. Once militarism seizes hold of a society, it can transform vast populations into virtual sociopaths. It turns decent, ethical, reasonable people into intolerant fanatics capable of the most heinous acts.</w:t>
      </w:r>
      <w:r w:rsidRPr="00D73FC7">
        <w:rPr>
          <w:sz w:val="16"/>
        </w:rPr>
        <w:t xml:space="preserve"> </w:t>
      </w:r>
      <w:r w:rsidRPr="00D73FC7">
        <w:rPr>
          <w:rStyle w:val="StyleUnderline"/>
        </w:rPr>
        <w:t>Breaking out of</w:t>
      </w:r>
      <w:r w:rsidRPr="00D73FC7">
        <w:rPr>
          <w:sz w:val="16"/>
        </w:rPr>
        <w:t xml:space="preserve"> what </w:t>
      </w:r>
      <w:proofErr w:type="spellStart"/>
      <w:r w:rsidRPr="00D73FC7">
        <w:rPr>
          <w:sz w:val="16"/>
        </w:rPr>
        <w:t>Kloor</w:t>
      </w:r>
      <w:proofErr w:type="spellEnd"/>
      <w:r w:rsidRPr="00D73FC7">
        <w:rPr>
          <w:sz w:val="16"/>
        </w:rPr>
        <w:t xml:space="preserve"> calls "spasmodic </w:t>
      </w:r>
      <w:r w:rsidRPr="00D73FC7">
        <w:rPr>
          <w:rStyle w:val="StyleUnderline"/>
        </w:rPr>
        <w:t>cycles of violence</w:t>
      </w:r>
      <w:r w:rsidRPr="00D73FC7">
        <w:rPr>
          <w:sz w:val="16"/>
        </w:rPr>
        <w:t xml:space="preserve"> and death" </w:t>
      </w:r>
      <w:r w:rsidRPr="00D73FC7">
        <w:rPr>
          <w:rStyle w:val="StyleUnderline"/>
        </w:rPr>
        <w:t>can be</w:t>
      </w:r>
      <w:r w:rsidRPr="00D73FC7">
        <w:rPr>
          <w:sz w:val="16"/>
        </w:rPr>
        <w:t xml:space="preserve"> extraordinarily </w:t>
      </w:r>
      <w:r w:rsidRPr="00D73FC7">
        <w:rPr>
          <w:rStyle w:val="StyleUnderline"/>
        </w:rPr>
        <w:t>difficult, but history offers many examples of societies that have done just that. Germany and France were bitter, bloody rivals for centuries. But it is now inconceivable that Germany and France</w:t>
      </w:r>
      <w:r w:rsidRPr="00D73FC7">
        <w:rPr>
          <w:sz w:val="16"/>
        </w:rPr>
        <w:t>—or any members of the European Union--</w:t>
      </w:r>
      <w:r w:rsidRPr="00D73FC7">
        <w:rPr>
          <w:rStyle w:val="StyleUnderline"/>
        </w:rPr>
        <w:t>would go to war</w:t>
      </w:r>
      <w:r w:rsidRPr="00D73FC7">
        <w:rPr>
          <w:sz w:val="16"/>
        </w:rPr>
        <w:t xml:space="preserve"> against each other. </w:t>
      </w:r>
      <w:r w:rsidRPr="00D73FC7">
        <w:rPr>
          <w:rStyle w:val="StyleUnderline"/>
        </w:rPr>
        <w:t>One of my favorite examples of a nation that has renounced militarism is Costa Rica</w:t>
      </w:r>
      <w:r w:rsidRPr="00D73FC7">
        <w:rPr>
          <w:sz w:val="16"/>
        </w:rPr>
        <w:t xml:space="preserve">. Like many of its neighbors in Central American, Costa was once wracked by terrible violence. But </w:t>
      </w:r>
      <w:r w:rsidRPr="00D73FC7">
        <w:rPr>
          <w:rStyle w:val="StyleUnderline"/>
        </w:rPr>
        <w:t>after a bloody civil war in the 1940s, Costa Rica disbanded its army</w:t>
      </w:r>
      <w:r w:rsidRPr="00D73FC7">
        <w:rPr>
          <w:sz w:val="16"/>
        </w:rPr>
        <w:t xml:space="preserve">, freeing up more funds for education, health care, </w:t>
      </w:r>
      <w:proofErr w:type="gramStart"/>
      <w:r w:rsidRPr="00D73FC7">
        <w:rPr>
          <w:sz w:val="16"/>
        </w:rPr>
        <w:t>transportation</w:t>
      </w:r>
      <w:proofErr w:type="gramEnd"/>
      <w:r w:rsidRPr="00D73FC7">
        <w:rPr>
          <w:sz w:val="16"/>
        </w:rPr>
        <w:t xml:space="preserve"> and tourism. It is often ranked as one of the most peaceful, healthy, "happy" nations in the world. </w:t>
      </w:r>
    </w:p>
    <w:p w14:paraId="15C03C40" w14:textId="77777777" w:rsidR="00A040EF" w:rsidRDefault="00A040EF" w:rsidP="00A040EF">
      <w:pPr>
        <w:pStyle w:val="Heading4"/>
      </w:pPr>
      <w:r>
        <w:t>AT: Predictions</w:t>
      </w:r>
    </w:p>
    <w:p w14:paraId="0AD416F4" w14:textId="77777777" w:rsidR="00A040EF" w:rsidRDefault="00A040EF" w:rsidP="00A040EF">
      <w:pPr>
        <w:pStyle w:val="Heading4"/>
      </w:pPr>
      <w:r>
        <w:t xml:space="preserve">1---Make them indict our internal links---their </w:t>
      </w:r>
      <w:proofErr w:type="spellStart"/>
      <w:r>
        <w:t>interp</w:t>
      </w:r>
      <w:proofErr w:type="spellEnd"/>
      <w:r>
        <w:t xml:space="preserve"> justifies arbitrarily lowering the risk of dropped </w:t>
      </w:r>
      <w:proofErr w:type="spellStart"/>
      <w:r>
        <w:t>args</w:t>
      </w:r>
      <w:proofErr w:type="spellEnd"/>
      <w:r>
        <w:t>, which breaks the game and collapses into endless judge intervention based on how likely you think the DA is</w:t>
      </w:r>
    </w:p>
    <w:p w14:paraId="05814EDC" w14:textId="77777777" w:rsidR="00A040EF" w:rsidRPr="00C76152" w:rsidRDefault="00A040EF" w:rsidP="00A040EF">
      <w:pPr>
        <w:pStyle w:val="Heading4"/>
      </w:pPr>
      <w:r>
        <w:t>2---They have to win this creates a tiny risk of our impacts for you to disregard them entirely---even if they’re bad, ignoring ex risks is worse.</w:t>
      </w:r>
    </w:p>
    <w:p w14:paraId="4CBAF496" w14:textId="77777777" w:rsidR="00A040EF" w:rsidRPr="00640468" w:rsidRDefault="00A040EF" w:rsidP="00A040EF">
      <w:pPr>
        <w:pStyle w:val="Heading4"/>
        <w:rPr>
          <w:rFonts w:cs="Times New Roman"/>
        </w:rPr>
      </w:pPr>
      <w:r>
        <w:rPr>
          <w:rFonts w:cs="Times New Roman"/>
        </w:rPr>
        <w:t>3---Predictions of high-magnitude impacts are accurate and valuable.</w:t>
      </w:r>
    </w:p>
    <w:p w14:paraId="3B45EDD8" w14:textId="77777777" w:rsidR="00A040EF" w:rsidRDefault="00A040EF" w:rsidP="00A040EF">
      <w:pPr>
        <w:rPr>
          <w:sz w:val="16"/>
        </w:rPr>
      </w:pPr>
      <w:proofErr w:type="spellStart"/>
      <w:r w:rsidRPr="00D10FBD">
        <w:rPr>
          <w:rStyle w:val="Style13ptBold"/>
        </w:rPr>
        <w:t>Gleditsch</w:t>
      </w:r>
      <w:proofErr w:type="spellEnd"/>
      <w:r w:rsidRPr="00D10FBD">
        <w:rPr>
          <w:rStyle w:val="Style13ptBold"/>
        </w:rPr>
        <w:t xml:space="preserve"> 12</w:t>
      </w:r>
      <w:r w:rsidRPr="00D10FBD">
        <w:rPr>
          <w:sz w:val="16"/>
        </w:rPr>
        <w:t xml:space="preserve"> (Kristian S. </w:t>
      </w:r>
      <w:proofErr w:type="spellStart"/>
      <w:r w:rsidRPr="00D10FBD">
        <w:rPr>
          <w:sz w:val="16"/>
        </w:rPr>
        <w:t>Gleditsch</w:t>
      </w:r>
      <w:proofErr w:type="spellEnd"/>
      <w:r w:rsidRPr="00D10FBD">
        <w:rPr>
          <w:sz w:val="16"/>
        </w:rPr>
        <w:t>, Department of Government, University of Essex &amp; Peace Research Institute Oslo, and Michael D. Ward, Department of Political Science, Duke, 2012, “Forecasting is difficult, especially about the future: Using contentious issues to forecast interstate disputes,” Journal of Peace Research, 50(1) 17–31, Sage Journals)</w:t>
      </w:r>
      <w:r w:rsidRPr="00D10FBD">
        <w:rPr>
          <w:sz w:val="16"/>
        </w:rPr>
        <w:br/>
      </w:r>
      <w:r w:rsidRPr="00640468">
        <w:rPr>
          <w:rStyle w:val="StyleUnderline"/>
        </w:rPr>
        <w:t xml:space="preserve">There have been </w:t>
      </w:r>
      <w:r w:rsidRPr="00640468">
        <w:rPr>
          <w:rStyle w:val="Emphasis"/>
        </w:rPr>
        <w:t>remarkably few efforts</w:t>
      </w:r>
      <w:r w:rsidRPr="00640468">
        <w:rPr>
          <w:rStyle w:val="StyleUnderline"/>
        </w:rPr>
        <w:t xml:space="preserve"> to generate</w:t>
      </w:r>
      <w:r w:rsidRPr="00D10FBD">
        <w:rPr>
          <w:sz w:val="16"/>
        </w:rPr>
        <w:t xml:space="preserve"> global </w:t>
      </w:r>
      <w:r w:rsidRPr="00640468">
        <w:rPr>
          <w:rStyle w:val="StyleUnderline"/>
        </w:rPr>
        <w:t>forecasts or risk profiles for interstate conflict</w:t>
      </w:r>
      <w:r w:rsidRPr="00D10FBD">
        <w:rPr>
          <w:sz w:val="16"/>
        </w:rPr>
        <w:t xml:space="preserve">. Moreover, the most prominent efforts to consider the predictive ability of models of interstate conflicts have based their research on models that were not actually proposed with forecasting in mind. A notable example here is Beck, King &amp; Zeng (2000), who essentially adopt the so-called liberal peace model of </w:t>
      </w:r>
      <w:proofErr w:type="spellStart"/>
      <w:r w:rsidRPr="00D10FBD">
        <w:rPr>
          <w:sz w:val="16"/>
        </w:rPr>
        <w:t>Russett</w:t>
      </w:r>
      <w:proofErr w:type="spellEnd"/>
      <w:r w:rsidRPr="00D10FBD">
        <w:rPr>
          <w:sz w:val="16"/>
        </w:rPr>
        <w:t xml:space="preserve"> &amp; </w:t>
      </w:r>
      <w:proofErr w:type="spellStart"/>
      <w:r w:rsidRPr="00D10FBD">
        <w:rPr>
          <w:sz w:val="16"/>
        </w:rPr>
        <w:t>Oneal</w:t>
      </w:r>
      <w:proofErr w:type="spellEnd"/>
      <w:r w:rsidRPr="00D10FBD">
        <w:rPr>
          <w:sz w:val="16"/>
        </w:rPr>
        <w:t xml:space="preserve"> (2001). Certainly, nothing akin to the Political Instability Task Force’s now annual projections (beginning with </w:t>
      </w:r>
      <w:proofErr w:type="spellStart"/>
      <w:r w:rsidRPr="00D10FBD">
        <w:rPr>
          <w:sz w:val="16"/>
        </w:rPr>
        <w:t>Gurr</w:t>
      </w:r>
      <w:proofErr w:type="spellEnd"/>
      <w:r w:rsidRPr="00D10FBD">
        <w:rPr>
          <w:sz w:val="16"/>
        </w:rPr>
        <w:t xml:space="preserve">, Marshall &amp; Khosla, 2000) exists for international conflicts. Perhaps not surprisingly, </w:t>
      </w:r>
      <w:r w:rsidRPr="00690735">
        <w:rPr>
          <w:rStyle w:val="StyleUnderline"/>
          <w:highlight w:val="green"/>
        </w:rPr>
        <w:t>many observers are</w:t>
      </w:r>
      <w:r w:rsidRPr="00640468">
        <w:rPr>
          <w:rStyle w:val="StyleUnderline"/>
        </w:rPr>
        <w:t xml:space="preserve"> </w:t>
      </w:r>
      <w:r w:rsidRPr="00640468">
        <w:rPr>
          <w:rStyle w:val="Emphasis"/>
        </w:rPr>
        <w:t xml:space="preserve">very </w:t>
      </w:r>
      <w:r w:rsidRPr="00690735">
        <w:rPr>
          <w:rStyle w:val="Emphasis"/>
          <w:highlight w:val="green"/>
        </w:rPr>
        <w:t>skeptical</w:t>
      </w:r>
      <w:r w:rsidRPr="00690735">
        <w:rPr>
          <w:rStyle w:val="StyleUnderline"/>
          <w:highlight w:val="green"/>
        </w:rPr>
        <w:t xml:space="preserve"> of the ability</w:t>
      </w:r>
      <w:r w:rsidRPr="00640468">
        <w:rPr>
          <w:rStyle w:val="StyleUnderline"/>
        </w:rPr>
        <w:t xml:space="preserve"> of</w:t>
      </w:r>
      <w:r w:rsidRPr="00D10FBD">
        <w:rPr>
          <w:sz w:val="16"/>
        </w:rPr>
        <w:t xml:space="preserve"> academic </w:t>
      </w:r>
      <w:r w:rsidRPr="00640468">
        <w:rPr>
          <w:rStyle w:val="StyleUnderline"/>
        </w:rPr>
        <w:t xml:space="preserve">researchers </w:t>
      </w:r>
      <w:r w:rsidRPr="00690735">
        <w:rPr>
          <w:rStyle w:val="StyleUnderline"/>
          <w:highlight w:val="green"/>
        </w:rPr>
        <w:t>to anticipate conflict</w:t>
      </w:r>
      <w:r w:rsidRPr="00640468">
        <w:rPr>
          <w:rStyle w:val="StyleUnderline"/>
        </w:rPr>
        <w:t xml:space="preserve"> between states</w:t>
      </w:r>
      <w:r w:rsidRPr="00D10FBD">
        <w:rPr>
          <w:sz w:val="16"/>
        </w:rPr>
        <w:t xml:space="preserve">, at least beyond very short time horizons. Research in recent decades has seen a large number of hypotheses generated to explain under what conditions militarized interstate conflict is more or less likely. This avenue of research has been primarily inspired by research on the so-called democratic peace, or the absence of conflict between democracies. Indeed, there are thousands of </w:t>
      </w:r>
      <w:r w:rsidRPr="00640468">
        <w:rPr>
          <w:rStyle w:val="StyleUnderline"/>
        </w:rPr>
        <w:t>scholarly works mentioning the term militarized interstate dispute</w:t>
      </w:r>
      <w:r w:rsidRPr="00D10FBD">
        <w:rPr>
          <w:sz w:val="16"/>
        </w:rPr>
        <w:t xml:space="preserve"> (MID), most of which </w:t>
      </w:r>
      <w:r w:rsidRPr="00640468">
        <w:rPr>
          <w:rStyle w:val="StyleUnderline"/>
        </w:rPr>
        <w:t xml:space="preserve">use </w:t>
      </w:r>
      <w:r w:rsidRPr="00D10FBD">
        <w:rPr>
          <w:rStyle w:val="StyleUnderline"/>
        </w:rPr>
        <w:t>these data for some kind of empirical examination of a proposition about disputes</w:t>
      </w:r>
      <w:r w:rsidRPr="00D10FBD">
        <w:rPr>
          <w:sz w:val="16"/>
        </w:rPr>
        <w:t xml:space="preserve">. Yet, the evidence suggests that </w:t>
      </w:r>
      <w:r w:rsidRPr="00D10FBD">
        <w:rPr>
          <w:rStyle w:val="StyleUnderline"/>
        </w:rPr>
        <w:t xml:space="preserve">the ability of this body of work to forecast conflict out-of-sample is </w:t>
      </w:r>
      <w:r w:rsidRPr="00D10FBD">
        <w:rPr>
          <w:rStyle w:val="Emphasis"/>
        </w:rPr>
        <w:t>decidedly disappointing</w:t>
      </w:r>
      <w:r w:rsidRPr="00D10FBD">
        <w:rPr>
          <w:sz w:val="16"/>
        </w:rPr>
        <w:t xml:space="preserve">. Ward, </w:t>
      </w:r>
      <w:proofErr w:type="spellStart"/>
      <w:r w:rsidRPr="00D10FBD">
        <w:rPr>
          <w:sz w:val="16"/>
        </w:rPr>
        <w:t>Siverson</w:t>
      </w:r>
      <w:proofErr w:type="spellEnd"/>
      <w:r w:rsidRPr="00D10FBD">
        <w:rPr>
          <w:sz w:val="16"/>
        </w:rPr>
        <w:t xml:space="preserve"> &amp; Cao (2007) found that </w:t>
      </w:r>
      <w:r w:rsidRPr="00640468">
        <w:rPr>
          <w:rStyle w:val="StyleUnderline"/>
        </w:rPr>
        <w:t>most of the recent statistical studies</w:t>
      </w:r>
      <w:r w:rsidRPr="00D10FBD">
        <w:rPr>
          <w:sz w:val="16"/>
        </w:rPr>
        <w:t xml:space="preserve"> of militarized interstate disputes in prominent political science and international relations journals </w:t>
      </w:r>
      <w:r w:rsidRPr="00640468">
        <w:rPr>
          <w:rStyle w:val="StyleUnderline"/>
        </w:rPr>
        <w:t>were unable to predict the outbreak of a single dispute out-of-sample</w:t>
      </w:r>
      <w:r w:rsidRPr="00D10FBD">
        <w:rPr>
          <w:sz w:val="16"/>
        </w:rPr>
        <w:t xml:space="preserve"> (see also Beck, King &amp; Zeng, 2000). Many researchers have sought to improve on the ability to forecast militarized interstate conflict by turning to alternative statistical methods. Beck, King &amp; Zeng (2000), for example, find that neural networks perform marginally better than generalized linear regression models in forecasting conflict from the same input factors.1 Changes in estimation methods or statistical techniques per se, however, have at best led only to limited improvements in out-of-sample predictive ability. Our argument is that </w:t>
      </w:r>
      <w:r w:rsidRPr="00690735">
        <w:rPr>
          <w:rStyle w:val="Emphasis"/>
          <w:highlight w:val="green"/>
        </w:rPr>
        <w:t>simply identifying inappropriate methods</w:t>
      </w:r>
      <w:r w:rsidRPr="00CB1AF0">
        <w:rPr>
          <w:sz w:val="16"/>
        </w:rPr>
        <w:t xml:space="preserve"> </w:t>
      </w:r>
      <w:r w:rsidRPr="00CB1AF0">
        <w:rPr>
          <w:rStyle w:val="StyleUnderline"/>
        </w:rPr>
        <w:t>as the key source of the problem in fore</w:t>
      </w:r>
      <w:r w:rsidRPr="00640468">
        <w:rPr>
          <w:rStyle w:val="StyleUnderline"/>
        </w:rPr>
        <w:t xml:space="preserve">casting </w:t>
      </w:r>
      <w:r w:rsidRPr="00CB1AF0">
        <w:rPr>
          <w:rStyle w:val="StyleUnderline"/>
        </w:rPr>
        <w:t xml:space="preserve">conflict may </w:t>
      </w:r>
      <w:r w:rsidRPr="00690735">
        <w:rPr>
          <w:rStyle w:val="StyleUnderline"/>
          <w:highlight w:val="green"/>
        </w:rPr>
        <w:t>give</w:t>
      </w:r>
      <w:r w:rsidRPr="00CB1AF0">
        <w:rPr>
          <w:rStyle w:val="StyleUnderline"/>
        </w:rPr>
        <w:t xml:space="preserve"> us </w:t>
      </w:r>
      <w:r w:rsidRPr="00690735">
        <w:rPr>
          <w:rStyle w:val="StyleUnderline"/>
          <w:highlight w:val="green"/>
        </w:rPr>
        <w:t xml:space="preserve">the </w:t>
      </w:r>
      <w:r w:rsidRPr="00690735">
        <w:rPr>
          <w:rStyle w:val="Emphasis"/>
          <w:highlight w:val="green"/>
        </w:rPr>
        <w:t>wrong diagnosis</w:t>
      </w:r>
      <w:r w:rsidRPr="00D10FBD">
        <w:rPr>
          <w:sz w:val="16"/>
        </w:rPr>
        <w:t xml:space="preserve"> </w:t>
      </w:r>
      <w:r w:rsidRPr="00640468">
        <w:rPr>
          <w:rStyle w:val="StyleUnderline"/>
        </w:rPr>
        <w:t>and lead us down less productive avenues</w:t>
      </w:r>
      <w:r w:rsidRPr="00D10FBD">
        <w:rPr>
          <w:sz w:val="16"/>
        </w:rPr>
        <w:t xml:space="preserve">. A more fundamental problem is models that provide a poor basis for forecasting by disregarding the motives for conflict to arise, or by only considering motives in a relatively superficial manner. </w:t>
      </w:r>
      <w:r w:rsidRPr="00D10FBD">
        <w:rPr>
          <w:rStyle w:val="StyleUnderline"/>
        </w:rPr>
        <w:t>Models that have been proposed for research on the democratic peace</w:t>
      </w:r>
      <w:r w:rsidRPr="00D10FBD">
        <w:rPr>
          <w:sz w:val="16"/>
        </w:rPr>
        <w:t xml:space="preserve">, notably the work of </w:t>
      </w:r>
      <w:proofErr w:type="spellStart"/>
      <w:r w:rsidRPr="00D10FBD">
        <w:rPr>
          <w:sz w:val="16"/>
        </w:rPr>
        <w:t>Russett</w:t>
      </w:r>
      <w:proofErr w:type="spellEnd"/>
      <w:r w:rsidRPr="00D10FBD">
        <w:rPr>
          <w:sz w:val="16"/>
        </w:rPr>
        <w:t xml:space="preserve"> &amp; </w:t>
      </w:r>
      <w:proofErr w:type="spellStart"/>
      <w:r w:rsidRPr="00D10FBD">
        <w:rPr>
          <w:sz w:val="16"/>
        </w:rPr>
        <w:t>Oneal</w:t>
      </w:r>
      <w:proofErr w:type="spellEnd"/>
      <w:r w:rsidRPr="00D10FBD">
        <w:rPr>
          <w:sz w:val="16"/>
        </w:rPr>
        <w:t xml:space="preserve"> (2001), </w:t>
      </w:r>
      <w:r w:rsidRPr="00D10FBD">
        <w:rPr>
          <w:rStyle w:val="StyleUnderline"/>
        </w:rPr>
        <w:t>are primarily intended to examine whether certain characteristics of liberal institutions</w:t>
      </w:r>
      <w:r w:rsidRPr="00D10FBD">
        <w:rPr>
          <w:sz w:val="16"/>
        </w:rPr>
        <w:t xml:space="preserve">, such as democracy and trade, </w:t>
      </w:r>
      <w:r w:rsidRPr="00D10FBD">
        <w:rPr>
          <w:rStyle w:val="StyleUnderline"/>
        </w:rPr>
        <w:t>make conflict on average less likely</w:t>
      </w:r>
      <w:r w:rsidRPr="00D10FBD">
        <w:rPr>
          <w:sz w:val="16"/>
        </w:rPr>
        <w:t xml:space="preserve"> relative to baseline risks of conflict. Although </w:t>
      </w:r>
      <w:r w:rsidRPr="00D10FBD">
        <w:rPr>
          <w:rStyle w:val="StyleUnderline"/>
        </w:rPr>
        <w:t>these approaches</w:t>
      </w:r>
      <w:r w:rsidRPr="00D10FBD">
        <w:rPr>
          <w:sz w:val="16"/>
        </w:rPr>
        <w:t xml:space="preserve"> may be appropriate for testing the original propositions of interest, they essentially </w:t>
      </w:r>
      <w:r w:rsidRPr="00D10FBD">
        <w:rPr>
          <w:rStyle w:val="StyleUnderline"/>
        </w:rPr>
        <w:t xml:space="preserve">ignore the </w:t>
      </w:r>
      <w:r w:rsidRPr="00D10FBD">
        <w:rPr>
          <w:rStyle w:val="Emphasis"/>
        </w:rPr>
        <w:t>contentious issues</w:t>
      </w:r>
      <w:r w:rsidRPr="00D10FBD">
        <w:rPr>
          <w:rStyle w:val="StyleUnderline"/>
        </w:rPr>
        <w:t xml:space="preserve"> that might cause states to resort</w:t>
      </w:r>
      <w:r w:rsidRPr="00640468">
        <w:rPr>
          <w:rStyle w:val="StyleUnderline"/>
        </w:rPr>
        <w:t xml:space="preserve"> to violence</w:t>
      </w:r>
      <w:r w:rsidRPr="00D10FBD">
        <w:rPr>
          <w:sz w:val="16"/>
        </w:rPr>
        <w:t xml:space="preserve"> and instead treat these contentious issues as exogenous features, typically hidden inside a so-called ‘black box’ of the baseline risk of conflict. Our own initial foray into out-of-sample prediction for a state-level model indicates that spatial information about other conflict events can help to improve forecasts (see Ward &amp; </w:t>
      </w:r>
      <w:proofErr w:type="spellStart"/>
      <w:r w:rsidRPr="00D10FBD">
        <w:rPr>
          <w:sz w:val="16"/>
        </w:rPr>
        <w:t>Gleditsch</w:t>
      </w:r>
      <w:proofErr w:type="spellEnd"/>
      <w:r w:rsidRPr="00D10FBD">
        <w:rPr>
          <w:sz w:val="16"/>
        </w:rPr>
        <w:t xml:space="preserve">, 2002). Although this allows predictions of conflict to be conditional on other observed events rather than treating each conflict as an independent observation, the approach still ignores the issues over which such conflicts may have arisen initially. We believe that </w:t>
      </w:r>
      <w:r w:rsidRPr="00640468">
        <w:rPr>
          <w:rStyle w:val="StyleUnderline"/>
        </w:rPr>
        <w:t xml:space="preserve">greater </w:t>
      </w:r>
      <w:r w:rsidRPr="00690735">
        <w:rPr>
          <w:rStyle w:val="StyleUnderline"/>
          <w:highlight w:val="green"/>
        </w:rPr>
        <w:t xml:space="preserve">attention to the </w:t>
      </w:r>
      <w:r w:rsidRPr="00690735">
        <w:rPr>
          <w:rStyle w:val="Emphasis"/>
          <w:highlight w:val="green"/>
        </w:rPr>
        <w:t>specific reasons for</w:t>
      </w:r>
      <w:r w:rsidRPr="00640468">
        <w:rPr>
          <w:rStyle w:val="Emphasis"/>
        </w:rPr>
        <w:t xml:space="preserve"> the occurrence of </w:t>
      </w:r>
      <w:r w:rsidRPr="00690735">
        <w:rPr>
          <w:rStyle w:val="Emphasis"/>
          <w:highlight w:val="green"/>
        </w:rPr>
        <w:t>conflicts</w:t>
      </w:r>
      <w:r w:rsidRPr="00690735">
        <w:rPr>
          <w:rStyle w:val="StyleUnderline"/>
          <w:highlight w:val="green"/>
        </w:rPr>
        <w:t xml:space="preserve"> and</w:t>
      </w:r>
      <w:r w:rsidRPr="00640468">
        <w:rPr>
          <w:rStyle w:val="StyleUnderline"/>
        </w:rPr>
        <w:t xml:space="preserve"> the </w:t>
      </w:r>
      <w:r w:rsidRPr="00690735">
        <w:rPr>
          <w:rStyle w:val="StyleUnderline"/>
          <w:highlight w:val="green"/>
        </w:rPr>
        <w:t>incompatibilities</w:t>
      </w:r>
      <w:r w:rsidRPr="00CB1AF0">
        <w:rPr>
          <w:rStyle w:val="StyleUnderline"/>
        </w:rPr>
        <w:t xml:space="preserve"> that</w:t>
      </w:r>
      <w:r w:rsidRPr="00640468">
        <w:rPr>
          <w:rStyle w:val="StyleUnderline"/>
        </w:rPr>
        <w:t xml:space="preserve"> </w:t>
      </w:r>
      <w:r w:rsidRPr="00CB1AF0">
        <w:rPr>
          <w:rStyle w:val="StyleUnderline"/>
        </w:rPr>
        <w:t>may generate the use of violence can help</w:t>
      </w:r>
      <w:r w:rsidRPr="00640468">
        <w:rPr>
          <w:rStyle w:val="StyleUnderline"/>
        </w:rPr>
        <w:t xml:space="preserve"> </w:t>
      </w:r>
      <w:r w:rsidRPr="00690735">
        <w:rPr>
          <w:rStyle w:val="Emphasis"/>
          <w:highlight w:val="green"/>
        </w:rPr>
        <w:t>improve our ability to forecast conflict</w:t>
      </w:r>
      <w:r w:rsidRPr="00D10FBD">
        <w:rPr>
          <w:rStyle w:val="Emphasis"/>
        </w:rPr>
        <w:t>.</w:t>
      </w:r>
      <w:r w:rsidRPr="00D10FBD">
        <w:rPr>
          <w:sz w:val="16"/>
        </w:rPr>
        <w:t xml:space="preserve"> Although we recognize that different models may be appropriate to evaluate particular propositions and to forecast events, in our view </w:t>
      </w:r>
      <w:r w:rsidRPr="00640468">
        <w:rPr>
          <w:rStyle w:val="Emphasis"/>
        </w:rPr>
        <w:t xml:space="preserve">the enterprise of </w:t>
      </w:r>
      <w:r w:rsidRPr="00690735">
        <w:rPr>
          <w:rStyle w:val="Emphasis"/>
          <w:highlight w:val="green"/>
        </w:rPr>
        <w:t>prediction has great potential</w:t>
      </w:r>
      <w:r w:rsidRPr="00690735">
        <w:rPr>
          <w:rStyle w:val="StyleUnderline"/>
          <w:highlight w:val="green"/>
        </w:rPr>
        <w:t xml:space="preserve"> for winnowing bad ideas out of theories</w:t>
      </w:r>
      <w:r w:rsidRPr="00640468">
        <w:rPr>
          <w:rStyle w:val="StyleUnderline"/>
        </w:rPr>
        <w:t xml:space="preserve"> on the causes of conflict </w:t>
      </w:r>
      <w:r w:rsidRPr="00690735">
        <w:rPr>
          <w:rStyle w:val="StyleUnderline"/>
          <w:highlight w:val="green"/>
        </w:rPr>
        <w:t>and avoiding</w:t>
      </w:r>
      <w:r w:rsidRPr="00640468">
        <w:rPr>
          <w:rStyle w:val="StyleUnderline"/>
        </w:rPr>
        <w:t xml:space="preserve"> the problem of </w:t>
      </w:r>
      <w:r w:rsidRPr="00690735">
        <w:rPr>
          <w:rStyle w:val="StyleUnderline"/>
          <w:highlight w:val="green"/>
        </w:rPr>
        <w:t>retrospective biases</w:t>
      </w:r>
      <w:r w:rsidRPr="00D10FBD">
        <w:rPr>
          <w:sz w:val="16"/>
        </w:rPr>
        <w:t xml:space="preserve"> in conventional hypothesis testing on the data used to develop the hypotheses in the first place (see Ward, Greenhill &amp; Bakke, 2010). In fairness, </w:t>
      </w:r>
      <w:r w:rsidRPr="00CB1AF0">
        <w:rPr>
          <w:rStyle w:val="StyleUnderline"/>
        </w:rPr>
        <w:t>much of the existing work on the statistical modeling of conflict has bypassed motivation</w:t>
      </w:r>
      <w:r w:rsidRPr="00CB1AF0">
        <w:rPr>
          <w:sz w:val="16"/>
        </w:rPr>
        <w:t xml:space="preserve"> since it is genuinely difficult to establish what states fight over and what their possible motivation for fighting might be. Neve</w:t>
      </w:r>
      <w:r w:rsidRPr="00D10FBD">
        <w:rPr>
          <w:sz w:val="16"/>
        </w:rPr>
        <w:t xml:space="preserve">rtheless, </w:t>
      </w:r>
      <w:r w:rsidRPr="00690735">
        <w:rPr>
          <w:rStyle w:val="Emphasis"/>
          <w:highlight w:val="green"/>
        </w:rPr>
        <w:t>the fact that something is difficult to evaluate does not mean</w:t>
      </w:r>
      <w:r w:rsidRPr="00640468">
        <w:rPr>
          <w:rStyle w:val="Emphasis"/>
        </w:rPr>
        <w:t xml:space="preserve"> that simply </w:t>
      </w:r>
      <w:r w:rsidRPr="00690735">
        <w:rPr>
          <w:rStyle w:val="Emphasis"/>
          <w:highlight w:val="green"/>
        </w:rPr>
        <w:t>ignoring it is</w:t>
      </w:r>
      <w:r w:rsidRPr="00640468">
        <w:rPr>
          <w:rStyle w:val="Emphasis"/>
        </w:rPr>
        <w:t xml:space="preserve"> the </w:t>
      </w:r>
      <w:r w:rsidRPr="00690735">
        <w:rPr>
          <w:rStyle w:val="Emphasis"/>
          <w:highlight w:val="green"/>
        </w:rPr>
        <w:t>best</w:t>
      </w:r>
      <w:r w:rsidRPr="00640468">
        <w:rPr>
          <w:rStyle w:val="Emphasis"/>
        </w:rPr>
        <w:t xml:space="preserve"> course of action</w:t>
      </w:r>
      <w:r w:rsidRPr="00D10FBD">
        <w:rPr>
          <w:sz w:val="16"/>
        </w:rPr>
        <w:t xml:space="preserve">. Another tradition in research on conflict has sought to identify incompatibilities in terms of contentious issues, such as territorial or maritime claims (Diehl, 1992; </w:t>
      </w:r>
      <w:proofErr w:type="spellStart"/>
      <w:r w:rsidRPr="00D10FBD">
        <w:rPr>
          <w:sz w:val="16"/>
        </w:rPr>
        <w:t>Mansbach</w:t>
      </w:r>
      <w:proofErr w:type="spellEnd"/>
      <w:r w:rsidRPr="00D10FBD">
        <w:rPr>
          <w:sz w:val="16"/>
        </w:rPr>
        <w:t xml:space="preserve"> &amp; Vasquez, 1981). Recent efforts to examine these propositions empirically have found considerable evidence that cases where such claims exist are more likely to see militarized activities (Hensel, 2001; Hensel et al., 2008; Hensel &amp; Mitchell, 2010). Even so, at present this line of research has primarily engaged in testing hypotheses about whether coefficient estimates are significantly different from 0 or the in-sample post-diction of </w:t>
      </w:r>
      <w:proofErr w:type="gramStart"/>
      <w:r w:rsidRPr="00D10FBD">
        <w:rPr>
          <w:sz w:val="16"/>
        </w:rPr>
        <w:t>conflicts, and</w:t>
      </w:r>
      <w:proofErr w:type="gramEnd"/>
      <w:r w:rsidRPr="00D10FBD">
        <w:rPr>
          <w:sz w:val="16"/>
        </w:rPr>
        <w:t xml:space="preserve"> has not yet examined if information on </w:t>
      </w:r>
      <w:r w:rsidRPr="00CB1AF0">
        <w:rPr>
          <w:sz w:val="16"/>
        </w:rPr>
        <w:t xml:space="preserve">contentious issues may be helpful for forecasting dyadic conflict out-of-sample. Here we explicitly consider whether </w:t>
      </w:r>
      <w:proofErr w:type="gramStart"/>
      <w:r w:rsidRPr="00CB1AF0">
        <w:rPr>
          <w:rStyle w:val="StyleUnderline"/>
        </w:rPr>
        <w:t>taking into account</w:t>
      </w:r>
      <w:proofErr w:type="gramEnd"/>
      <w:r w:rsidRPr="00CB1AF0">
        <w:rPr>
          <w:rStyle w:val="StyleUnderline"/>
        </w:rPr>
        <w:t xml:space="preserve"> information on contentious issues and conflict management can</w:t>
      </w:r>
      <w:r w:rsidRPr="00CB1AF0">
        <w:rPr>
          <w:sz w:val="16"/>
        </w:rPr>
        <w:t xml:space="preserve"> help </w:t>
      </w:r>
      <w:r w:rsidRPr="00CB1AF0">
        <w:rPr>
          <w:rStyle w:val="StyleUnderline"/>
        </w:rPr>
        <w:t>improve on forecasting interstate conflict and</w:t>
      </w:r>
      <w:r w:rsidRPr="00D10FBD">
        <w:rPr>
          <w:sz w:val="16"/>
        </w:rPr>
        <w:t xml:space="preserve"> our understanding of </w:t>
      </w:r>
      <w:r w:rsidRPr="00D10FBD">
        <w:rPr>
          <w:rStyle w:val="StyleUnderline"/>
        </w:rPr>
        <w:t>conflict dynamics</w:t>
      </w:r>
      <w:r w:rsidRPr="00D10FBD">
        <w:rPr>
          <w:sz w:val="16"/>
        </w:rPr>
        <w:t xml:space="preserve">. Although we focus on statistical approaches to interstate conflict in this article, </w:t>
      </w:r>
      <w:r w:rsidRPr="00D10FBD">
        <w:rPr>
          <w:rStyle w:val="StyleUnderline"/>
        </w:rPr>
        <w:t>many of our arguments also apply to problems in traditional theories of conflict and qualitative approaches to prediction or anticipating political events</w:t>
      </w:r>
      <w:r w:rsidRPr="00D10FBD">
        <w:rPr>
          <w:sz w:val="16"/>
        </w:rPr>
        <w:t xml:space="preserve"> (see </w:t>
      </w:r>
      <w:proofErr w:type="spellStart"/>
      <w:r w:rsidRPr="00D10FBD">
        <w:rPr>
          <w:sz w:val="16"/>
        </w:rPr>
        <w:t>Tetlock</w:t>
      </w:r>
      <w:proofErr w:type="spellEnd"/>
      <w:r w:rsidRPr="00D10FBD">
        <w:rPr>
          <w:sz w:val="16"/>
        </w:rPr>
        <w:t xml:space="preserve">, 2005). </w:t>
      </w:r>
      <w:r w:rsidRPr="00D10FBD">
        <w:rPr>
          <w:rStyle w:val="StyleUnderline"/>
        </w:rPr>
        <w:t xml:space="preserve">Traditional theories of interstate conflict tend to focus on </w:t>
      </w:r>
      <w:r w:rsidRPr="00D10FBD">
        <w:rPr>
          <w:rStyle w:val="Emphasis"/>
        </w:rPr>
        <w:t>structural features</w:t>
      </w:r>
      <w:r w:rsidRPr="00D10FBD">
        <w:rPr>
          <w:rStyle w:val="StyleUnderline"/>
        </w:rPr>
        <w:t xml:space="preserve"> presumed to influence the opportunities for conflict such as the distribution of power</w:t>
      </w:r>
      <w:r w:rsidRPr="00D10FBD">
        <w:rPr>
          <w:sz w:val="16"/>
        </w:rPr>
        <w:t xml:space="preserve"> in the international system or relative balance of power (see </w:t>
      </w:r>
      <w:proofErr w:type="gramStart"/>
      <w:r w:rsidRPr="00D10FBD">
        <w:rPr>
          <w:sz w:val="16"/>
        </w:rPr>
        <w:t>e.g.</w:t>
      </w:r>
      <w:proofErr w:type="gramEnd"/>
      <w:r w:rsidRPr="00D10FBD">
        <w:rPr>
          <w:sz w:val="16"/>
        </w:rPr>
        <w:t xml:space="preserve"> Waltz, 1979). These theories display little interest in the specific incompatibilities that may motivate the use of violence. However, structural factors rarely change rapidly, but </w:t>
      </w:r>
      <w:r w:rsidRPr="00D10FBD">
        <w:rPr>
          <w:rStyle w:val="StyleUnderline"/>
        </w:rPr>
        <w:t>violent conflict tends to be episodic, and</w:t>
      </w:r>
      <w:r w:rsidRPr="00D10FBD">
        <w:rPr>
          <w:sz w:val="16"/>
        </w:rPr>
        <w:t xml:space="preserve"> hence </w:t>
      </w:r>
      <w:r w:rsidRPr="00D10FBD">
        <w:rPr>
          <w:rStyle w:val="StyleUnderline"/>
        </w:rPr>
        <w:t>cannot be adequately explained merely by reference to permissive conditions</w:t>
      </w:r>
      <w:r w:rsidRPr="00D10FBD">
        <w:rPr>
          <w:sz w:val="16"/>
        </w:rPr>
        <w:t xml:space="preserve"> (see Fearon, 1995). Likewise, our core argument applies to studies of civil war, which tend to emphasize opportunities for conflict rather than motivations for conflict (see </w:t>
      </w:r>
      <w:proofErr w:type="spellStart"/>
      <w:r w:rsidRPr="00D10FBD">
        <w:rPr>
          <w:sz w:val="16"/>
        </w:rPr>
        <w:t>Cederman</w:t>
      </w:r>
      <w:proofErr w:type="spellEnd"/>
      <w:r w:rsidRPr="00D10FBD">
        <w:rPr>
          <w:sz w:val="16"/>
        </w:rPr>
        <w:t xml:space="preserve">, </w:t>
      </w:r>
      <w:proofErr w:type="spellStart"/>
      <w:r w:rsidRPr="00D10FBD">
        <w:rPr>
          <w:sz w:val="16"/>
        </w:rPr>
        <w:t>Weidmann</w:t>
      </w:r>
      <w:proofErr w:type="spellEnd"/>
      <w:r w:rsidRPr="00D10FBD">
        <w:rPr>
          <w:sz w:val="16"/>
        </w:rPr>
        <w:t xml:space="preserve"> &amp; </w:t>
      </w:r>
      <w:proofErr w:type="spellStart"/>
      <w:r w:rsidRPr="00D10FBD">
        <w:rPr>
          <w:sz w:val="16"/>
        </w:rPr>
        <w:t>Gleditsch</w:t>
      </w:r>
      <w:proofErr w:type="spellEnd"/>
      <w:r w:rsidRPr="00D10FBD">
        <w:rPr>
          <w:sz w:val="16"/>
        </w:rPr>
        <w:t xml:space="preserve">, 2011), and where evidence for the predictive ability of existing statistical efforts seems similarly disappointing (see Ward, Greenhill &amp; Bakke, 2010). Many political and area study experts, typically using informal methods for deriving predictions, often have strong confidence in their ability to forecast events. However, the comprehensive series of studies by </w:t>
      </w:r>
      <w:proofErr w:type="spellStart"/>
      <w:r w:rsidRPr="00D10FBD">
        <w:rPr>
          <w:sz w:val="16"/>
        </w:rPr>
        <w:t>Tetlock</w:t>
      </w:r>
      <w:proofErr w:type="spellEnd"/>
      <w:r w:rsidRPr="00D10FBD">
        <w:rPr>
          <w:sz w:val="16"/>
        </w:rPr>
        <w:t xml:space="preserve"> (2005), who asked experts to rate a series of outcomes which could then be compared against the historical record, provide little support for the forecasting ability of political experts.</w:t>
      </w:r>
    </w:p>
    <w:p w14:paraId="04C238A9" w14:textId="775BBC1A" w:rsidR="00A040EF" w:rsidRDefault="00A040EF" w:rsidP="00A040EF">
      <w:pPr>
        <w:pStyle w:val="Heading3"/>
      </w:pPr>
      <w:r>
        <w:t>1NC – AT: Advantage</w:t>
      </w:r>
    </w:p>
    <w:p w14:paraId="2883AEC2" w14:textId="77777777" w:rsidR="00A040EF" w:rsidRPr="00770016" w:rsidRDefault="00A040EF" w:rsidP="00A040EF">
      <w:pPr>
        <w:pStyle w:val="Heading4"/>
        <w:rPr>
          <w:rFonts w:cs="Calibri"/>
        </w:rPr>
      </w:pPr>
      <w:r w:rsidRPr="00770016">
        <w:rPr>
          <w:rFonts w:cs="Calibri"/>
        </w:rPr>
        <w:t xml:space="preserve">TRIPs waiver </w:t>
      </w:r>
      <w:r w:rsidRPr="00770016">
        <w:rPr>
          <w:rFonts w:cs="Calibri"/>
          <w:u w:val="single"/>
        </w:rPr>
        <w:t>doesn’t solve</w:t>
      </w:r>
      <w:r w:rsidRPr="00770016">
        <w:rPr>
          <w:rFonts w:cs="Calibri"/>
        </w:rPr>
        <w:t xml:space="preserve">- it doesn’t </w:t>
      </w:r>
      <w:r w:rsidRPr="00770016">
        <w:rPr>
          <w:rFonts w:cs="Calibri"/>
          <w:u w:val="single"/>
        </w:rPr>
        <w:t>obligate</w:t>
      </w:r>
      <w:r w:rsidRPr="00770016">
        <w:rPr>
          <w:rFonts w:cs="Calibri"/>
        </w:rPr>
        <w:t xml:space="preserve"> countries to do anything, just makes it </w:t>
      </w:r>
      <w:r w:rsidRPr="00770016">
        <w:rPr>
          <w:rFonts w:cs="Calibri"/>
          <w:u w:val="single"/>
        </w:rPr>
        <w:t>legal</w:t>
      </w:r>
      <w:r w:rsidRPr="00770016">
        <w:rPr>
          <w:rFonts w:cs="Calibri"/>
        </w:rPr>
        <w:t>.</w:t>
      </w:r>
    </w:p>
    <w:p w14:paraId="5ED4144D" w14:textId="77777777" w:rsidR="00A040EF" w:rsidRPr="00770016" w:rsidRDefault="00A040EF" w:rsidP="00A040EF">
      <w:proofErr w:type="spellStart"/>
      <w:r w:rsidRPr="00770016">
        <w:rPr>
          <w:rStyle w:val="Style13ptBold"/>
        </w:rPr>
        <w:t>Mercurio</w:t>
      </w:r>
      <w:proofErr w:type="spellEnd"/>
      <w:r w:rsidRPr="00770016">
        <w:rPr>
          <w:rStyle w:val="Style13ptBold"/>
        </w:rPr>
        <w:t xml:space="preserve"> 21</w:t>
      </w:r>
      <w:r w:rsidRPr="00770016">
        <w:t xml:space="preserve"> [Bryan; Professor of Law, The Chinese University of Hong Kong; "The IP Waiver for COVID-19: Bad Policy, Bad Precedent," 2021; 1-6. International Review of Intellectual Property and Competition Law.] Justin</w:t>
      </w:r>
    </w:p>
    <w:p w14:paraId="091BC749" w14:textId="77777777" w:rsidR="00A040EF" w:rsidRPr="00770016" w:rsidRDefault="00A040EF" w:rsidP="00A040EF">
      <w:r w:rsidRPr="00770016">
        <w:t xml:space="preserve">It is not only the length of time which is an issue but also </w:t>
      </w:r>
      <w:r w:rsidRPr="00770016">
        <w:rPr>
          <w:u w:val="single"/>
        </w:rPr>
        <w:t xml:space="preserve">the </w:t>
      </w:r>
      <w:r w:rsidRPr="00770016">
        <w:rPr>
          <w:rStyle w:val="Emphasis"/>
        </w:rPr>
        <w:t xml:space="preserve">ultimate impact of the </w:t>
      </w:r>
      <w:r w:rsidRPr="00815608">
        <w:rPr>
          <w:rStyle w:val="Emphasis"/>
          <w:highlight w:val="cyan"/>
        </w:rPr>
        <w:t>waiver</w:t>
      </w:r>
      <w:r w:rsidRPr="00770016">
        <w:rPr>
          <w:rStyle w:val="Emphasis"/>
        </w:rPr>
        <w:t xml:space="preserve">. A waiver simply </w:t>
      </w:r>
      <w:r w:rsidRPr="00815608">
        <w:rPr>
          <w:rStyle w:val="Emphasis"/>
          <w:highlight w:val="cyan"/>
        </w:rPr>
        <w:t>means</w:t>
      </w:r>
      <w:r w:rsidRPr="00770016">
        <w:rPr>
          <w:rStyle w:val="Emphasis"/>
        </w:rPr>
        <w:t xml:space="preserve"> that a </w:t>
      </w:r>
      <w:r w:rsidRPr="00815608">
        <w:rPr>
          <w:rStyle w:val="Emphasis"/>
          <w:highlight w:val="cyan"/>
        </w:rPr>
        <w:t>WTO Member would not be in violation</w:t>
      </w:r>
      <w:r w:rsidRPr="00770016">
        <w:rPr>
          <w:rStyle w:val="Emphasis"/>
        </w:rPr>
        <w:t xml:space="preserve"> of its WTO obligations if it does not protect and enforce the COVID-19-related IPRs for the duration of the waiver</w:t>
      </w:r>
      <w:r w:rsidRPr="00770016">
        <w:rPr>
          <w:u w:val="single"/>
        </w:rPr>
        <w:t xml:space="preserve">. </w:t>
      </w:r>
      <w:r w:rsidRPr="00815608">
        <w:rPr>
          <w:highlight w:val="cyan"/>
          <w:u w:val="single"/>
        </w:rPr>
        <w:t>The waiver would</w:t>
      </w:r>
      <w:r w:rsidRPr="00770016">
        <w:rPr>
          <w:u w:val="single"/>
        </w:rPr>
        <w:t xml:space="preserve"> thus allow Members to deviate from their international obligations but </w:t>
      </w:r>
      <w:r w:rsidRPr="00815608">
        <w:rPr>
          <w:highlight w:val="cyan"/>
          <w:u w:val="single"/>
        </w:rPr>
        <w:t xml:space="preserve">not obligate Members to </w:t>
      </w:r>
      <w:r w:rsidRPr="00815608">
        <w:rPr>
          <w:rStyle w:val="Emphasis"/>
          <w:highlight w:val="cyan"/>
        </w:rPr>
        <w:t>suspend protection</w:t>
      </w:r>
      <w:r w:rsidRPr="00770016">
        <w:t xml:space="preserve"> and enforcement of the IPRs. </w:t>
      </w:r>
      <w:r w:rsidRPr="00770016">
        <w:rPr>
          <w:u w:val="single"/>
        </w:rPr>
        <w:t xml:space="preserve">Members like the </w:t>
      </w:r>
      <w:r w:rsidRPr="00815608">
        <w:rPr>
          <w:highlight w:val="cyan"/>
          <w:u w:val="single"/>
        </w:rPr>
        <w:t>US</w:t>
      </w:r>
      <w:r w:rsidRPr="00770016">
        <w:rPr>
          <w:u w:val="single"/>
        </w:rPr>
        <w:t xml:space="preserve"> who support the waiver </w:t>
      </w:r>
      <w:r w:rsidRPr="00815608">
        <w:rPr>
          <w:highlight w:val="cyan"/>
          <w:u w:val="single"/>
        </w:rPr>
        <w:t>may not implement</w:t>
      </w:r>
      <w:r w:rsidRPr="00770016">
        <w:rPr>
          <w:u w:val="single"/>
        </w:rPr>
        <w:t xml:space="preserve"> the necessary domestic </w:t>
      </w:r>
      <w:r w:rsidRPr="00815608">
        <w:rPr>
          <w:highlight w:val="cyan"/>
          <w:u w:val="single"/>
        </w:rPr>
        <w:t>legislation to waive IPRs</w:t>
      </w:r>
      <w:r w:rsidRPr="00770016">
        <w:rPr>
          <w:u w:val="single"/>
        </w:rPr>
        <w:t xml:space="preserve"> within the jurisdiction</w:t>
      </w:r>
      <w:r w:rsidRPr="00770016">
        <w:t>. It is questionable whether the US could even legally implement the waiver given that IPRs are a matter of constitutional law.17</w:t>
      </w:r>
    </w:p>
    <w:p w14:paraId="09B8F1EC" w14:textId="77777777" w:rsidR="00A040EF" w:rsidRPr="00770016" w:rsidRDefault="00A040EF" w:rsidP="00A040EF">
      <w:pPr>
        <w:pStyle w:val="Heading4"/>
        <w:rPr>
          <w:rFonts w:cs="Calibri"/>
        </w:rPr>
      </w:pPr>
      <w:r w:rsidRPr="00770016">
        <w:rPr>
          <w:rFonts w:cs="Calibri"/>
        </w:rPr>
        <w:t xml:space="preserve">Pharma </w:t>
      </w:r>
      <w:r w:rsidRPr="00770016">
        <w:rPr>
          <w:rFonts w:cs="Calibri"/>
          <w:u w:val="single"/>
        </w:rPr>
        <w:t>backlashes</w:t>
      </w:r>
      <w:r w:rsidRPr="00770016">
        <w:rPr>
          <w:rFonts w:cs="Calibri"/>
        </w:rPr>
        <w:t xml:space="preserve"> to the Plan – they’re </w:t>
      </w:r>
      <w:r w:rsidRPr="00770016">
        <w:rPr>
          <w:rFonts w:cs="Calibri"/>
          <w:u w:val="single"/>
        </w:rPr>
        <w:t>aggressive lobbyists</w:t>
      </w:r>
      <w:r w:rsidRPr="00770016">
        <w:rPr>
          <w:rFonts w:cs="Calibri"/>
        </w:rPr>
        <w:t xml:space="preserve"> and will </w:t>
      </w:r>
      <w:r w:rsidRPr="00770016">
        <w:rPr>
          <w:rFonts w:cs="Calibri"/>
          <w:u w:val="single"/>
        </w:rPr>
        <w:t>do anything</w:t>
      </w:r>
      <w:r w:rsidRPr="00770016">
        <w:rPr>
          <w:rFonts w:cs="Calibri"/>
        </w:rPr>
        <w:t xml:space="preserve"> to preserve patent rights.</w:t>
      </w:r>
    </w:p>
    <w:p w14:paraId="17259945" w14:textId="77777777" w:rsidR="00A040EF" w:rsidRPr="00770016" w:rsidRDefault="00A040EF" w:rsidP="00A040EF">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43"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187597D4" w14:textId="77777777" w:rsidR="00A040EF" w:rsidRPr="00770016" w:rsidRDefault="00A040EF" w:rsidP="00A040EF">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815608">
        <w:rPr>
          <w:b/>
          <w:sz w:val="26"/>
          <w:highlight w:val="cyan"/>
          <w:u w:val="single"/>
        </w:rPr>
        <w:t>outrage</w:t>
      </w:r>
      <w:r w:rsidRPr="00815608">
        <w:rPr>
          <w:highlight w:val="cyan"/>
          <w:u w:val="single"/>
        </w:rPr>
        <w:t xml:space="preserve"> </w:t>
      </w:r>
      <w:r w:rsidRPr="00815608">
        <w:rPr>
          <w:b/>
          <w:sz w:val="26"/>
          <w:highlight w:val="cyan"/>
          <w:u w:val="single"/>
        </w:rPr>
        <w:t>over</w:t>
      </w:r>
      <w:r w:rsidRPr="00815608">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815608">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815608">
        <w:rPr>
          <w:b/>
          <w:sz w:val="26"/>
          <w:highlight w:val="cyan"/>
          <w:u w:val="single"/>
          <w:bdr w:val="single" w:sz="4" w:space="0" w:color="auto"/>
        </w:rPr>
        <w:t>change</w:t>
      </w:r>
      <w:r w:rsidRPr="00770016">
        <w:rPr>
          <w:b/>
          <w:sz w:val="26"/>
          <w:u w:val="single"/>
          <w:bdr w:val="single" w:sz="4" w:space="0" w:color="auto"/>
        </w:rPr>
        <w:t xml:space="preserve"> the </w:t>
      </w:r>
      <w:r w:rsidRPr="00815608">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815608">
        <w:rPr>
          <w:b/>
          <w:sz w:val="26"/>
          <w:highlight w:val="cyan"/>
          <w:u w:val="single"/>
        </w:rPr>
        <w:t>Pharma</w:t>
      </w:r>
      <w:r w:rsidRPr="00770016">
        <w:rPr>
          <w:b/>
          <w:sz w:val="26"/>
          <w:u w:val="single"/>
        </w:rPr>
        <w:t xml:space="preserve"> will </w:t>
      </w:r>
      <w:r w:rsidRPr="00815608">
        <w:rPr>
          <w:b/>
          <w:sz w:val="26"/>
          <w:highlight w:val="cyan"/>
          <w:u w:val="single"/>
          <w:bdr w:val="single" w:sz="4" w:space="0" w:color="auto"/>
        </w:rPr>
        <w:t>fight to</w:t>
      </w:r>
      <w:r w:rsidRPr="00770016">
        <w:rPr>
          <w:b/>
          <w:sz w:val="26"/>
          <w:u w:val="single"/>
          <w:bdr w:val="single" w:sz="4" w:space="0" w:color="auto"/>
        </w:rPr>
        <w:t xml:space="preserve"> the </w:t>
      </w:r>
      <w:r w:rsidRPr="00815608">
        <w:rPr>
          <w:b/>
          <w:sz w:val="26"/>
          <w:highlight w:val="cyan"/>
          <w:u w:val="single"/>
          <w:bdr w:val="single" w:sz="4" w:space="0" w:color="auto"/>
        </w:rPr>
        <w:t>death</w:t>
      </w:r>
      <w:r w:rsidRPr="00770016">
        <w:rPr>
          <w:b/>
          <w:sz w:val="26"/>
          <w:u w:val="single"/>
          <w:bdr w:val="single" w:sz="4" w:space="0" w:color="auto"/>
        </w:rPr>
        <w:t xml:space="preserve"> to </w:t>
      </w:r>
      <w:r w:rsidRPr="00815608">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815608">
        <w:rPr>
          <w:b/>
          <w:sz w:val="26"/>
          <w:highlight w:val="cyan"/>
          <w:u w:val="single"/>
        </w:rPr>
        <w:t>spent</w:t>
      </w:r>
      <w:r w:rsidRPr="00770016">
        <w:rPr>
          <w:u w:val="single"/>
        </w:rPr>
        <w:t xml:space="preserve"> about $</w:t>
      </w:r>
      <w:r w:rsidRPr="00815608">
        <w:rPr>
          <w:b/>
          <w:sz w:val="26"/>
          <w:highlight w:val="cyan"/>
          <w:u w:val="single"/>
        </w:rPr>
        <w:t xml:space="preserve">233 million </w:t>
      </w:r>
      <w:r w:rsidRPr="00770016">
        <w:rPr>
          <w:b/>
          <w:sz w:val="26"/>
          <w:u w:val="single"/>
        </w:rPr>
        <w:t xml:space="preserve">per </w:t>
      </w:r>
      <w:r w:rsidRPr="00815608">
        <w:rPr>
          <w:b/>
          <w:sz w:val="26"/>
          <w:highlight w:val="cyan"/>
          <w:u w:val="single"/>
        </w:rPr>
        <w:t>year</w:t>
      </w:r>
      <w:r w:rsidRPr="00770016">
        <w:rPr>
          <w:b/>
          <w:sz w:val="26"/>
          <w:u w:val="single"/>
        </w:rPr>
        <w:t xml:space="preserve"> on </w:t>
      </w:r>
      <w:r w:rsidRPr="00815608">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815608">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815608">
        <w:rPr>
          <w:b/>
          <w:sz w:val="26"/>
          <w:highlight w:val="cyan"/>
          <w:u w:val="single"/>
        </w:rPr>
        <w:t>prosecute</w:t>
      </w:r>
      <w:r w:rsidRPr="00770016">
        <w:rPr>
          <w:sz w:val="16"/>
        </w:rPr>
        <w:t xml:space="preserve"> them: “</w:t>
      </w:r>
      <w:r w:rsidRPr="00815608">
        <w:rPr>
          <w:b/>
          <w:sz w:val="26"/>
          <w:highlight w:val="cyan"/>
          <w:u w:val="single"/>
        </w:rPr>
        <w:t>product-hopping</w:t>
      </w:r>
      <w:r w:rsidRPr="00770016">
        <w:rPr>
          <w:sz w:val="16"/>
        </w:rPr>
        <w:t>,” when drugmakers withdraw older versions of their drugs from the market to push patients toward newer, more expensive ones, and “</w:t>
      </w:r>
      <w:r w:rsidRPr="00815608">
        <w:rPr>
          <w:b/>
          <w:sz w:val="26"/>
          <w:highlight w:val="cyan"/>
          <w:u w:val="single"/>
        </w:rPr>
        <w:t>patent-</w:t>
      </w:r>
      <w:proofErr w:type="spellStart"/>
      <w:r w:rsidRPr="00815608">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815608">
        <w:rPr>
          <w:b/>
          <w:sz w:val="26"/>
          <w:highlight w:val="cyan"/>
          <w:u w:val="single"/>
        </w:rPr>
        <w:t xml:space="preserve">pharmaceutical </w:t>
      </w:r>
      <w:r w:rsidRPr="00770016">
        <w:rPr>
          <w:b/>
          <w:sz w:val="26"/>
          <w:u w:val="single"/>
        </w:rPr>
        <w:t xml:space="preserve">industry lobbied tooth and nail </w:t>
      </w:r>
      <w:r w:rsidRPr="00815608">
        <w:rPr>
          <w:b/>
          <w:sz w:val="26"/>
          <w:highlight w:val="cyan"/>
          <w:u w:val="single"/>
        </w:rPr>
        <w:t>against</w:t>
      </w:r>
      <w:r w:rsidRPr="00770016">
        <w:rPr>
          <w:b/>
          <w:sz w:val="26"/>
          <w:u w:val="single"/>
        </w:rPr>
        <w:t xml:space="preserve"> it</w:t>
      </w:r>
      <w:r w:rsidRPr="00770016">
        <w:rPr>
          <w:u w:val="single"/>
        </w:rPr>
        <w:t xml:space="preserve">,” she said. “And </w:t>
      </w:r>
      <w:r w:rsidRPr="00815608">
        <w:rPr>
          <w:b/>
          <w:sz w:val="26"/>
          <w:highlight w:val="cyan"/>
          <w:u w:val="single"/>
        </w:rPr>
        <w:t xml:space="preserve">when the bill </w:t>
      </w:r>
      <w:r w:rsidRPr="00770016">
        <w:rPr>
          <w:b/>
          <w:sz w:val="26"/>
          <w:u w:val="single"/>
        </w:rPr>
        <w:t xml:space="preserve">finally </w:t>
      </w:r>
      <w:r w:rsidRPr="00815608">
        <w:rPr>
          <w:b/>
          <w:sz w:val="26"/>
          <w:highlight w:val="cyan"/>
          <w:u w:val="single"/>
        </w:rPr>
        <w:t>came</w:t>
      </w:r>
      <w:r w:rsidRPr="00815608">
        <w:rPr>
          <w:highlight w:val="cyan"/>
          <w:u w:val="single"/>
        </w:rPr>
        <w:t xml:space="preserve"> </w:t>
      </w:r>
      <w:r w:rsidRPr="00770016">
        <w:rPr>
          <w:u w:val="single"/>
        </w:rPr>
        <w:t xml:space="preserve">out of committee, the strongest provisions — the </w:t>
      </w:r>
      <w:r w:rsidRPr="00815608">
        <w:rPr>
          <w:b/>
          <w:sz w:val="26"/>
          <w:highlight w:val="cyan"/>
          <w:u w:val="single"/>
          <w:bdr w:val="single" w:sz="4" w:space="0" w:color="auto"/>
        </w:rPr>
        <w:t>patent-</w:t>
      </w:r>
      <w:proofErr w:type="spellStart"/>
      <w:r w:rsidRPr="00815608">
        <w:rPr>
          <w:b/>
          <w:sz w:val="26"/>
          <w:highlight w:val="cyan"/>
          <w:u w:val="single"/>
          <w:bdr w:val="single" w:sz="4" w:space="0" w:color="auto"/>
        </w:rPr>
        <w:t>thicketing</w:t>
      </w:r>
      <w:proofErr w:type="spellEnd"/>
      <w:r w:rsidRPr="00815608">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815608">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24E567C" w14:textId="77777777" w:rsidR="00A040EF" w:rsidRPr="00770016" w:rsidRDefault="00A040EF" w:rsidP="00A040EF">
      <w:pPr>
        <w:pStyle w:val="Heading4"/>
        <w:rPr>
          <w:rFonts w:cs="Calibri"/>
        </w:rPr>
      </w:pPr>
      <w:r w:rsidRPr="00770016">
        <w:rPr>
          <w:rFonts w:cs="Calibri"/>
        </w:rPr>
        <w:t xml:space="preserve">List of supply shortages – there is </w:t>
      </w:r>
      <w:r w:rsidRPr="00770016">
        <w:rPr>
          <w:rFonts w:cs="Calibri"/>
          <w:u w:val="single"/>
        </w:rPr>
        <w:t>no way</w:t>
      </w:r>
      <w:r w:rsidRPr="00770016">
        <w:rPr>
          <w:rFonts w:cs="Calibri"/>
        </w:rPr>
        <w:t xml:space="preserve"> the </w:t>
      </w:r>
      <w:proofErr w:type="spellStart"/>
      <w:r w:rsidRPr="00770016">
        <w:rPr>
          <w:rFonts w:cs="Calibri"/>
        </w:rPr>
        <w:t>aff</w:t>
      </w:r>
      <w:proofErr w:type="spellEnd"/>
      <w:r w:rsidRPr="00770016">
        <w:rPr>
          <w:rFonts w:cs="Calibri"/>
        </w:rPr>
        <w:t xml:space="preserve"> solves, but they </w:t>
      </w:r>
      <w:r w:rsidRPr="00770016">
        <w:rPr>
          <w:rFonts w:cs="Calibri"/>
          <w:u w:val="single"/>
        </w:rPr>
        <w:t>decrease available vaccines</w:t>
      </w:r>
      <w:r w:rsidRPr="00770016">
        <w:rPr>
          <w:rFonts w:cs="Calibri"/>
        </w:rPr>
        <w:t>.</w:t>
      </w:r>
    </w:p>
    <w:p w14:paraId="4258D546" w14:textId="77777777" w:rsidR="00A040EF" w:rsidRPr="00770016" w:rsidRDefault="00A040EF" w:rsidP="00A040EF">
      <w:r w:rsidRPr="00770016">
        <w:t xml:space="preserve">[Laurie </w:t>
      </w:r>
      <w:r w:rsidRPr="00770016">
        <w:rPr>
          <w:rStyle w:val="Style13ptBold"/>
        </w:rPr>
        <w:t>Garrett 21</w:t>
      </w:r>
      <w:r w:rsidRPr="00770016">
        <w:t xml:space="preserve">, (Columnist at Foreign Policy and former senior fellow for global health at the Council on Foreign Relations). 5/7/21, Stopping Drug Patents Has Stopped Pandemics Before, Foreign Policy, </w:t>
      </w:r>
      <w:hyperlink r:id="rId44" w:history="1">
        <w:r w:rsidRPr="00770016">
          <w:rPr>
            <w:rStyle w:val="Hyperlink"/>
          </w:rPr>
          <w:t>https://foreignpolicy.com/2021/05/07/stopping-drug-patents-pandemics-coronavirus-hiv-aids/</w:t>
        </w:r>
      </w:hyperlink>
      <w:r w:rsidRPr="00770016">
        <w:t>] Justin</w:t>
      </w:r>
    </w:p>
    <w:p w14:paraId="64FAAC94" w14:textId="77777777" w:rsidR="00A040EF" w:rsidRPr="00770016" w:rsidRDefault="00A040EF" w:rsidP="00A040EF">
      <w:pPr>
        <w:rPr>
          <w:rStyle w:val="Emphasis"/>
        </w:rPr>
      </w:pPr>
      <w:r w:rsidRPr="00770016">
        <w:rPr>
          <w:sz w:val="16"/>
        </w:rPr>
        <w:t xml:space="preserve">The </w:t>
      </w:r>
      <w:r w:rsidRPr="00815608">
        <w:rPr>
          <w:highlight w:val="cyan"/>
          <w:u w:val="single"/>
        </w:rPr>
        <w:t>vaccines aren’t easy</w:t>
      </w:r>
      <w:r w:rsidRPr="00770016">
        <w:rPr>
          <w:u w:val="single"/>
        </w:rPr>
        <w:t xml:space="preserve"> to make. </w:t>
      </w:r>
      <w:r w:rsidRPr="00770016">
        <w:rPr>
          <w:rStyle w:val="Emphasis"/>
        </w:rPr>
        <w:t xml:space="preserve">Manufacturing </w:t>
      </w:r>
      <w:r w:rsidRPr="00815608">
        <w:rPr>
          <w:rStyle w:val="Emphasis"/>
          <w:highlight w:val="cyan"/>
        </w:rPr>
        <w:t>errors</w:t>
      </w:r>
      <w:r w:rsidRPr="00770016">
        <w:rPr>
          <w:rStyle w:val="Emphasis"/>
        </w:rPr>
        <w:t xml:space="preserve"> in a Maryland Emergent BioSolutions factory </w:t>
      </w:r>
      <w:r w:rsidRPr="00815608">
        <w:rPr>
          <w:rStyle w:val="Emphasis"/>
          <w:highlight w:val="cyan"/>
        </w:rPr>
        <w:t>caused</w:t>
      </w:r>
      <w:r w:rsidRPr="00770016">
        <w:rPr>
          <w:rStyle w:val="Emphasis"/>
        </w:rPr>
        <w:t xml:space="preserve"> an </w:t>
      </w:r>
      <w:r w:rsidRPr="00815608">
        <w:rPr>
          <w:rStyle w:val="Emphasis"/>
          <w:highlight w:val="cyan"/>
        </w:rPr>
        <w:t>86 percent plummet in</w:t>
      </w:r>
      <w:r w:rsidRPr="00770016">
        <w:rPr>
          <w:rStyle w:val="Emphasis"/>
        </w:rPr>
        <w:t xml:space="preserve"> Johnson &amp; Johnson vaccine </w:t>
      </w:r>
      <w:r w:rsidRPr="00815608">
        <w:rPr>
          <w:rStyle w:val="Emphasis"/>
          <w:highlight w:val="cyan"/>
        </w:rPr>
        <w:t>supplies</w:t>
      </w:r>
      <w:r w:rsidRPr="00770016">
        <w:rPr>
          <w:u w:val="single"/>
        </w:rPr>
        <w:t xml:space="preserve"> in early April. Complex steps in the process of </w:t>
      </w:r>
      <w:r w:rsidRPr="00770016">
        <w:rPr>
          <w:rStyle w:val="Emphasis"/>
        </w:rPr>
        <w:t>isolating</w:t>
      </w:r>
      <w:r w:rsidRPr="00770016">
        <w:rPr>
          <w:u w:val="single"/>
        </w:rPr>
        <w:t xml:space="preserve">, </w:t>
      </w:r>
      <w:r w:rsidRPr="00770016">
        <w:rPr>
          <w:rStyle w:val="Emphasis"/>
        </w:rPr>
        <w:t>purifying</w:t>
      </w:r>
      <w:r w:rsidRPr="00770016">
        <w:rPr>
          <w:u w:val="single"/>
        </w:rPr>
        <w:t xml:space="preserve">, </w:t>
      </w:r>
      <w:r w:rsidRPr="00770016">
        <w:rPr>
          <w:rStyle w:val="Emphasis"/>
        </w:rPr>
        <w:t>preserving</w:t>
      </w:r>
      <w:r w:rsidRPr="00770016">
        <w:rPr>
          <w:u w:val="single"/>
        </w:rPr>
        <w:t xml:space="preserve">, </w:t>
      </w:r>
      <w:r w:rsidRPr="00770016">
        <w:rPr>
          <w:rStyle w:val="Emphasis"/>
        </w:rPr>
        <w:t>storing</w:t>
      </w:r>
      <w:r w:rsidRPr="00770016">
        <w:rPr>
          <w:u w:val="single"/>
        </w:rPr>
        <w:t xml:space="preserve">, and </w:t>
      </w:r>
      <w:r w:rsidRPr="00770016">
        <w:rPr>
          <w:rStyle w:val="Emphasis"/>
        </w:rPr>
        <w:t>delivering</w:t>
      </w:r>
      <w:r w:rsidRPr="00770016">
        <w:rPr>
          <w:u w:val="single"/>
        </w:rPr>
        <w:t xml:space="preserve"> COVID-19 immunizations are each error-prone and </w:t>
      </w:r>
      <w:r w:rsidRPr="00770016">
        <w:rPr>
          <w:rStyle w:val="Emphasis"/>
        </w:rPr>
        <w:t xml:space="preserve">require long lists of specialized chemicals and machinery. </w:t>
      </w:r>
    </w:p>
    <w:p w14:paraId="7FBB94E9" w14:textId="77777777" w:rsidR="00A040EF" w:rsidRPr="00770016" w:rsidRDefault="00A040EF" w:rsidP="00A040EF">
      <w:pPr>
        <w:rPr>
          <w:sz w:val="16"/>
        </w:rPr>
      </w:pPr>
      <w:r w:rsidRPr="00770016">
        <w:rPr>
          <w:u w:val="single"/>
        </w:rPr>
        <w:t xml:space="preserve">The </w:t>
      </w:r>
      <w:r w:rsidRPr="00815608">
        <w:rPr>
          <w:highlight w:val="cyan"/>
          <w:u w:val="single"/>
        </w:rPr>
        <w:t>world is in</w:t>
      </w:r>
      <w:r w:rsidRPr="00770016">
        <w:rPr>
          <w:u w:val="single"/>
        </w:rPr>
        <w:t xml:space="preserve"> the </w:t>
      </w:r>
      <w:r w:rsidRPr="00815608">
        <w:rPr>
          <w:highlight w:val="cyan"/>
          <w:u w:val="single"/>
        </w:rPr>
        <w:t>grips</w:t>
      </w:r>
      <w:r w:rsidRPr="00770016">
        <w:rPr>
          <w:u w:val="single"/>
        </w:rPr>
        <w:t xml:space="preserve"> now </w:t>
      </w:r>
      <w:r w:rsidRPr="00815608">
        <w:rPr>
          <w:highlight w:val="cyan"/>
          <w:u w:val="single"/>
        </w:rPr>
        <w:t xml:space="preserve">of </w:t>
      </w:r>
      <w:r w:rsidRPr="00815608">
        <w:rPr>
          <w:rStyle w:val="Emphasis"/>
          <w:highlight w:val="cyan"/>
        </w:rPr>
        <w:t>pipette tips</w:t>
      </w:r>
      <w:r w:rsidRPr="00770016">
        <w:rPr>
          <w:rStyle w:val="Emphasis"/>
        </w:rPr>
        <w:t xml:space="preserve"> shortages</w:t>
      </w:r>
      <w:r w:rsidRPr="00770016">
        <w:rPr>
          <w:sz w:val="16"/>
        </w:rPr>
        <w:t xml:space="preserve">—used to suck out chemicals and viral samples from test tubes in key steps of vaccine making. </w:t>
      </w:r>
      <w:r w:rsidRPr="00815608">
        <w:rPr>
          <w:rStyle w:val="Emphasis"/>
          <w:highlight w:val="cyan"/>
        </w:rPr>
        <w:t>Syringes</w:t>
      </w:r>
      <w:r w:rsidRPr="00770016">
        <w:rPr>
          <w:rStyle w:val="Emphasis"/>
        </w:rPr>
        <w:t xml:space="preserve"> are in short supply</w:t>
      </w:r>
      <w:r w:rsidRPr="00770016">
        <w:rPr>
          <w:sz w:val="16"/>
        </w:rPr>
        <w:t xml:space="preserve">, prompting vaccinators to toss vaccine supplies for lack of means to administer them. </w:t>
      </w:r>
      <w:r w:rsidRPr="00770016">
        <w:rPr>
          <w:rStyle w:val="Emphasis"/>
        </w:rPr>
        <w:t xml:space="preserve">The </w:t>
      </w:r>
      <w:r w:rsidRPr="00815608">
        <w:rPr>
          <w:rStyle w:val="Emphasis"/>
          <w:highlight w:val="cyan"/>
        </w:rPr>
        <w:t>sterile containers</w:t>
      </w:r>
      <w:r w:rsidRPr="00770016">
        <w:rPr>
          <w:rStyle w:val="Emphasis"/>
        </w:rPr>
        <w:t xml:space="preserve"> used to hold vaccines are running out</w:t>
      </w:r>
      <w:r w:rsidRPr="00770016">
        <w:rPr>
          <w:sz w:val="16"/>
        </w:rPr>
        <w:t xml:space="preserve">. From the earliest days of the 2020 pandemic, the sorts of </w:t>
      </w:r>
      <w:r w:rsidRPr="00815608">
        <w:rPr>
          <w:rStyle w:val="Emphasis"/>
          <w:highlight w:val="cyan"/>
        </w:rPr>
        <w:t>protective gear</w:t>
      </w:r>
      <w:r w:rsidRPr="00770016">
        <w:rPr>
          <w:rStyle w:val="Emphasis"/>
        </w:rPr>
        <w:t xml:space="preserve"> and </w:t>
      </w:r>
      <w:r w:rsidRPr="00815608">
        <w:rPr>
          <w:rStyle w:val="Emphasis"/>
          <w:highlight w:val="cyan"/>
        </w:rPr>
        <w:t>machinery</w:t>
      </w:r>
      <w:r w:rsidRPr="00770016">
        <w:rPr>
          <w:u w:val="single"/>
        </w:rPr>
        <w:t xml:space="preserve"> vaccine researchers and makers require have been in </w:t>
      </w:r>
      <w:r w:rsidRPr="00770016">
        <w:rPr>
          <w:rStyle w:val="Emphasis"/>
        </w:rPr>
        <w:t>short supply,</w:t>
      </w:r>
      <w:r w:rsidRPr="00770016">
        <w:rPr>
          <w:sz w:val="16"/>
        </w:rPr>
        <w:t xml:space="preserve"> exacerbated by trade tensions between the United States and China. </w:t>
      </w:r>
      <w:r w:rsidRPr="00815608">
        <w:rPr>
          <w:highlight w:val="cyan"/>
          <w:u w:val="single"/>
        </w:rPr>
        <w:t>Swabs</w:t>
      </w:r>
      <w:r w:rsidRPr="00770016">
        <w:rPr>
          <w:u w:val="single"/>
        </w:rPr>
        <w:t xml:space="preserve"> used for </w:t>
      </w:r>
      <w:r w:rsidRPr="00770016">
        <w:rPr>
          <w:rStyle w:val="Emphasis"/>
        </w:rPr>
        <w:t>COVID-19 testing</w:t>
      </w:r>
      <w:r w:rsidRPr="00770016">
        <w:rPr>
          <w:sz w:val="16"/>
        </w:rPr>
        <w:t xml:space="preserve"> and all aspects of equipment cleaning in sterile conditions are held up in a grotesque family dispute in Maine. </w:t>
      </w:r>
      <w:r w:rsidRPr="00770016">
        <w:rPr>
          <w:u w:val="single"/>
        </w:rPr>
        <w:t xml:space="preserve">There aren’t enough </w:t>
      </w:r>
      <w:r w:rsidRPr="00815608">
        <w:rPr>
          <w:highlight w:val="cyan"/>
          <w:u w:val="single"/>
        </w:rPr>
        <w:t>centrifuge tubes</w:t>
      </w:r>
      <w:r w:rsidRPr="00770016">
        <w:rPr>
          <w:sz w:val="16"/>
        </w:rPr>
        <w:t xml:space="preserve"> made worldwide to spin down cell samples. Moderna and Pfizer are constantly scrambling to find the </w:t>
      </w:r>
      <w:r w:rsidRPr="00770016">
        <w:rPr>
          <w:u w:val="single"/>
        </w:rPr>
        <w:t xml:space="preserve">ingredients used to make the microscopic fatty balls, called </w:t>
      </w:r>
      <w:r w:rsidRPr="00815608">
        <w:rPr>
          <w:highlight w:val="cyan"/>
          <w:u w:val="single"/>
        </w:rPr>
        <w:t>liposomes</w:t>
      </w:r>
      <w:r w:rsidRPr="00770016">
        <w:rPr>
          <w:u w:val="single"/>
        </w:rPr>
        <w:t>, that house the mRNA molecules and carry them safely into the bloodstream</w:t>
      </w:r>
      <w:r w:rsidRPr="00770016">
        <w:rPr>
          <w:sz w:val="16"/>
        </w:rPr>
        <w:t xml:space="preserve">. Even the </w:t>
      </w:r>
      <w:r w:rsidRPr="00815608">
        <w:rPr>
          <w:highlight w:val="cyan"/>
          <w:u w:val="single"/>
        </w:rPr>
        <w:t>nucleic acids</w:t>
      </w:r>
      <w:r w:rsidRPr="00770016">
        <w:rPr>
          <w:u w:val="single"/>
        </w:rPr>
        <w:t xml:space="preserve"> used to construct mRNA and a long list of </w:t>
      </w:r>
      <w:r w:rsidRPr="00815608">
        <w:rPr>
          <w:highlight w:val="cyan"/>
          <w:u w:val="single"/>
        </w:rPr>
        <w:t>special enzymes</w:t>
      </w:r>
      <w:r w:rsidRPr="00770016">
        <w:rPr>
          <w:sz w:val="16"/>
        </w:rPr>
        <w:t xml:space="preserve"> used to purify those samples </w:t>
      </w:r>
      <w:r w:rsidRPr="00770016">
        <w:rPr>
          <w:u w:val="single"/>
        </w:rPr>
        <w:t>are in horribly short supply</w:t>
      </w:r>
      <w:r w:rsidRPr="00770016">
        <w:rPr>
          <w:sz w:val="16"/>
        </w:rPr>
        <w:t xml:space="preserve">, largely because their use overlaps with the manufacture of COVID-19 tests. Because such delicate </w:t>
      </w:r>
      <w:r w:rsidRPr="00815608">
        <w:rPr>
          <w:highlight w:val="cyan"/>
          <w:u w:val="single"/>
        </w:rPr>
        <w:t>chemicals and proteins</w:t>
      </w:r>
      <w:r w:rsidRPr="00770016">
        <w:rPr>
          <w:u w:val="single"/>
        </w:rPr>
        <w:t xml:space="preserve"> must be handled at deep-freeze temperatures and transported swiftly for immediate use, the entire supply chain is vulnerable</w:t>
      </w:r>
      <w:r w:rsidRPr="00770016">
        <w:rPr>
          <w:sz w:val="16"/>
        </w:rPr>
        <w:t xml:space="preserve"> to the simplest of catastrophes: weather at an airport, a car crash that blocks truck traffic, power outages, or competition for cargo space.</w:t>
      </w:r>
    </w:p>
    <w:p w14:paraId="5A4CA51B" w14:textId="77777777" w:rsidR="00A040EF" w:rsidRPr="00770016" w:rsidRDefault="00A040EF" w:rsidP="00A040EF">
      <w:pPr>
        <w:rPr>
          <w:rStyle w:val="Emphasis"/>
        </w:rPr>
      </w:pPr>
      <w:r w:rsidRPr="00770016">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770016">
        <w:rPr>
          <w:sz w:val="16"/>
        </w:rPr>
        <w:t>Flexsafe</w:t>
      </w:r>
      <w:proofErr w:type="spellEnd"/>
      <w:r w:rsidRPr="00770016">
        <w:rPr>
          <w:sz w:val="16"/>
        </w:rPr>
        <w:t xml:space="preserve"> RM special bags to hold liquid vaccines in bulk, phosphate-buffered saline solution, Distearoylphosphatidylcholine for liposome-making, 5’ cap for mRNA made by </w:t>
      </w:r>
      <w:proofErr w:type="spellStart"/>
      <w:r w:rsidRPr="00770016">
        <w:rPr>
          <w:sz w:val="16"/>
        </w:rPr>
        <w:t>TriLink</w:t>
      </w:r>
      <w:proofErr w:type="spellEnd"/>
      <w:r w:rsidRPr="00770016">
        <w:rPr>
          <w:sz w:val="16"/>
        </w:rPr>
        <w:t xml:space="preserve"> </w:t>
      </w:r>
      <w:proofErr w:type="spellStart"/>
      <w:r w:rsidRPr="00770016">
        <w:rPr>
          <w:sz w:val="16"/>
        </w:rPr>
        <w:t>BioTechnologies</w:t>
      </w:r>
      <w:proofErr w:type="spellEnd"/>
      <w:r w:rsidRPr="00770016">
        <w:rPr>
          <w:sz w:val="16"/>
        </w:rPr>
        <w:t>, RNA polymerases—</w:t>
      </w:r>
      <w:r w:rsidRPr="00770016">
        <w:rPr>
          <w:u w:val="single"/>
        </w:rPr>
        <w:t xml:space="preserve">the </w:t>
      </w:r>
      <w:r w:rsidRPr="00770016">
        <w:rPr>
          <w:rStyle w:val="Emphasis"/>
        </w:rPr>
        <w:t>list goes on, and on, and on</w:t>
      </w:r>
      <w:r w:rsidRPr="00770016">
        <w:rPr>
          <w:u w:val="single"/>
        </w:rPr>
        <w:t xml:space="preserve">. As the number of would-be vaccine makers grows, so will </w:t>
      </w:r>
      <w:r w:rsidRPr="00770016">
        <w:rPr>
          <w:rStyle w:val="Emphasis"/>
        </w:rPr>
        <w:t>demand for thousands of such items,</w:t>
      </w:r>
      <w:r w:rsidRPr="00770016">
        <w:rPr>
          <w:u w:val="single"/>
        </w:rPr>
        <w:t xml:space="preserve"> putting pressure on companies that are, in many cases, mom-and-pop operations. Worse, pressure on supplies critical for COVID-19 vaccine making is already resulting in a production loss of </w:t>
      </w:r>
      <w:r w:rsidRPr="00770016">
        <w:rPr>
          <w:rStyle w:val="Emphasis"/>
        </w:rPr>
        <w:t>vital medicines for other diseases.</w:t>
      </w:r>
    </w:p>
    <w:p w14:paraId="4966DD64" w14:textId="77777777" w:rsidR="00A040EF" w:rsidRDefault="00A040EF" w:rsidP="00A040EF">
      <w:pPr>
        <w:pStyle w:val="Heading4"/>
        <w:rPr>
          <w:rFonts w:cs="Calibri"/>
        </w:rPr>
      </w:pPr>
      <w:r w:rsidRPr="00770016">
        <w:rPr>
          <w:rFonts w:cs="Calibri"/>
        </w:rPr>
        <w:t xml:space="preserve">Lack of access is not a result of IP, but lack of infrastructure </w:t>
      </w:r>
      <w:r>
        <w:rPr>
          <w:rFonts w:cs="Calibri"/>
        </w:rPr>
        <w:t>– the global south doesn’t have manufacturing capability or the necessary technological know-how to get access</w:t>
      </w:r>
    </w:p>
    <w:p w14:paraId="0A482457" w14:textId="77777777" w:rsidR="00A040EF" w:rsidRDefault="00A040EF" w:rsidP="00A040EF">
      <w:pPr>
        <w:pStyle w:val="Heading4"/>
      </w:pPr>
      <w:r>
        <w:rPr>
          <w:u w:val="single"/>
        </w:rPr>
        <w:t>Skill Disparities and Trade Secrets</w:t>
      </w:r>
      <w:r>
        <w:t xml:space="preserve"> outweigh – Moderna proves </w:t>
      </w:r>
      <w:r>
        <w:rPr>
          <w:u w:val="single"/>
        </w:rPr>
        <w:t>IP</w:t>
      </w:r>
      <w:r>
        <w:t xml:space="preserve"> isn’t the root cause.</w:t>
      </w:r>
    </w:p>
    <w:p w14:paraId="0CA6DD5F" w14:textId="77777777" w:rsidR="00A040EF" w:rsidRPr="00DD7490" w:rsidRDefault="00A040EF" w:rsidP="00A040EF">
      <w:r w:rsidRPr="00EF3181">
        <w:rPr>
          <w:rStyle w:val="Style13ptBold"/>
        </w:rPr>
        <w:t>Silverman 3-15</w:t>
      </w:r>
      <w:r>
        <w:t xml:space="preserve"> </w:t>
      </w:r>
      <w:r w:rsidRPr="00EF3181">
        <w:t>Rachel Silverman 3-15-2021 "Waiving vaccine patents won’t help inoculate poorer nations"</w:t>
      </w:r>
      <w:r>
        <w:t xml:space="preserve"> </w:t>
      </w:r>
      <w:hyperlink r:id="rId45"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78874F17" w14:textId="77777777" w:rsidR="00A040EF" w:rsidRPr="00815608" w:rsidRDefault="00A040EF" w:rsidP="00A040EF">
      <w:pPr>
        <w:rPr>
          <w:sz w:val="16"/>
        </w:rPr>
      </w:pPr>
      <w:r w:rsidRPr="001C28B0">
        <w:rPr>
          <w:sz w:val="16"/>
        </w:rPr>
        <w:t>Reality is more complicated, however</w:t>
      </w:r>
      <w:r w:rsidRPr="001C28B0">
        <w:rPr>
          <w:u w:val="single"/>
        </w:rPr>
        <w:t xml:space="preserve">. Because of the </w:t>
      </w:r>
      <w:r w:rsidRPr="00815608">
        <w:rPr>
          <w:highlight w:val="cyan"/>
          <w:u w:val="single"/>
        </w:rPr>
        <w:t>technical complexity</w:t>
      </w:r>
      <w:r w:rsidRPr="001C28B0">
        <w:rPr>
          <w:u w:val="single"/>
        </w:rPr>
        <w:t xml:space="preserve"> of </w:t>
      </w:r>
      <w:r w:rsidRPr="001D2A7B">
        <w:rPr>
          <w:u w:val="single"/>
        </w:rPr>
        <w:t xml:space="preserve">manufacturing coronavirus vaccines, </w:t>
      </w:r>
      <w:r w:rsidRPr="00815608">
        <w:rPr>
          <w:highlight w:val="cyan"/>
          <w:u w:val="single"/>
        </w:rPr>
        <w:t>waiving i</w:t>
      </w:r>
      <w:r w:rsidRPr="001C28B0">
        <w:rPr>
          <w:u w:val="single"/>
        </w:rPr>
        <w:t>ntellectual-</w:t>
      </w:r>
      <w:r w:rsidRPr="00815608">
        <w:rPr>
          <w:highlight w:val="cyan"/>
          <w:u w:val="single"/>
        </w:rPr>
        <w:t>p</w:t>
      </w:r>
      <w:r w:rsidRPr="001C28B0">
        <w:rPr>
          <w:u w:val="single"/>
        </w:rPr>
        <w:t xml:space="preserve">roperty rights, by itself, </w:t>
      </w:r>
      <w:r w:rsidRPr="00815608">
        <w:rPr>
          <w:highlight w:val="cyan"/>
          <w:u w:val="single"/>
        </w:rPr>
        <w:t>would have</w:t>
      </w:r>
      <w:r w:rsidRPr="001C28B0">
        <w:rPr>
          <w:u w:val="single"/>
        </w:rPr>
        <w:t xml:space="preserve"> </w:t>
      </w:r>
      <w:r w:rsidRPr="00815608">
        <w:rPr>
          <w:b/>
          <w:sz w:val="26"/>
          <w:highlight w:val="cya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15608">
        <w:rPr>
          <w:highlight w:val="cyan"/>
          <w:u w:val="single"/>
        </w:rPr>
        <w:t>Moderna vaccine illustrates</w:t>
      </w:r>
      <w:r w:rsidRPr="001C28B0">
        <w:rPr>
          <w:u w:val="single"/>
        </w:rPr>
        <w:t xml:space="preserve"> the </w:t>
      </w:r>
      <w:r w:rsidRPr="00815608">
        <w:rPr>
          <w:highlight w:val="cyan"/>
          <w:u w:val="single"/>
        </w:rPr>
        <w:t>limits of</w:t>
      </w:r>
      <w:r w:rsidRPr="001C28B0">
        <w:rPr>
          <w:u w:val="single"/>
        </w:rPr>
        <w:t xml:space="preserve"> freeing up </w:t>
      </w:r>
      <w:r w:rsidRPr="00815608">
        <w:rPr>
          <w:highlight w:val="cyan"/>
          <w:u w:val="single"/>
        </w:rPr>
        <w:t>i</w:t>
      </w:r>
      <w:r w:rsidRPr="001C28B0">
        <w:rPr>
          <w:u w:val="single"/>
        </w:rPr>
        <w:t xml:space="preserve">ntellectual </w:t>
      </w:r>
      <w:r w:rsidRPr="00815608">
        <w:rPr>
          <w:highlight w:val="cyan"/>
          <w:u w:val="single"/>
        </w:rPr>
        <w:t>p</w:t>
      </w:r>
      <w:r w:rsidRPr="001C28B0">
        <w:rPr>
          <w:u w:val="single"/>
        </w:rPr>
        <w:t xml:space="preserve">roperty. Moderna </w:t>
      </w:r>
      <w:r w:rsidRPr="00815608">
        <w:rPr>
          <w:highlight w:val="cyan"/>
          <w:u w:val="single"/>
        </w:rPr>
        <w:t>announced</w:t>
      </w:r>
      <w:r w:rsidRPr="001C28B0">
        <w:rPr>
          <w:u w:val="single"/>
        </w:rPr>
        <w:t xml:space="preserve"> in October that it </w:t>
      </w:r>
      <w:r w:rsidRPr="00815608">
        <w:rPr>
          <w:highlight w:val="cyan"/>
          <w:u w:val="single"/>
        </w:rPr>
        <w:t xml:space="preserve">would </w:t>
      </w:r>
      <w:r w:rsidRPr="00815608">
        <w:rPr>
          <w:b/>
          <w:bCs/>
          <w:highlight w:val="cyan"/>
          <w:u w:val="single"/>
        </w:rPr>
        <w:t>not enforce IP</w:t>
      </w:r>
      <w:r w:rsidRPr="001D2A7B">
        <w:rPr>
          <w:b/>
          <w:bCs/>
          <w:u w:val="single"/>
        </w:rPr>
        <w:t xml:space="preserve"> rights</w:t>
      </w:r>
      <w:r w:rsidRPr="001C28B0">
        <w:rPr>
          <w:u w:val="single"/>
        </w:rPr>
        <w:t xml:space="preserve"> </w:t>
      </w:r>
      <w:r w:rsidRPr="00815608">
        <w:rPr>
          <w:highlight w:val="cyan"/>
          <w:u w:val="single"/>
        </w:rPr>
        <w:t>on its coronavirus vaccine</w:t>
      </w:r>
      <w:r w:rsidRPr="001C28B0">
        <w:rPr>
          <w:u w:val="single"/>
        </w:rPr>
        <w:t xml:space="preserve"> — and </w:t>
      </w:r>
      <w:r w:rsidRPr="00815608">
        <w:rPr>
          <w:highlight w:val="cyan"/>
          <w:u w:val="single"/>
        </w:rPr>
        <w:t>yet</w:t>
      </w:r>
      <w:r w:rsidRPr="001C28B0">
        <w:rPr>
          <w:u w:val="single"/>
        </w:rPr>
        <w:t xml:space="preserve"> it has </w:t>
      </w:r>
      <w:r w:rsidRPr="00815608">
        <w:rPr>
          <w:b/>
          <w:bCs/>
          <w:highlight w:val="cyan"/>
          <w:u w:val="single"/>
        </w:rPr>
        <w:t>taken no steps to share info</w:t>
      </w:r>
      <w:r w:rsidRPr="001D2A7B">
        <w:rPr>
          <w:b/>
          <w:bCs/>
          <w:u w:val="single"/>
        </w:rPr>
        <w:t>rmation</w:t>
      </w:r>
      <w:r w:rsidRPr="001C28B0">
        <w:rPr>
          <w:u w:val="single"/>
        </w:rPr>
        <w:t xml:space="preserve"> </w:t>
      </w:r>
      <w:r w:rsidRPr="00815608">
        <w:rPr>
          <w:highlight w:val="cyan"/>
          <w:u w:val="single"/>
        </w:rPr>
        <w:t>about</w:t>
      </w:r>
      <w:r w:rsidRPr="001C28B0">
        <w:rPr>
          <w:u w:val="single"/>
        </w:rPr>
        <w:t xml:space="preserve"> the </w:t>
      </w:r>
      <w:r w:rsidRPr="00815608">
        <w:rPr>
          <w:highlight w:val="cyan"/>
          <w:u w:val="single"/>
        </w:rPr>
        <w:t>vaccine’s design or manufacture, citing commercial interests in the underlying technology.</w:t>
      </w:r>
      <w:r w:rsidRPr="001C28B0">
        <w:rPr>
          <w:u w:val="single"/>
        </w:rPr>
        <w:t xml:space="preserve"> Five months later, </w:t>
      </w:r>
      <w:r w:rsidRPr="00815608">
        <w:rPr>
          <w:highlight w:val="cyan"/>
          <w:u w:val="single"/>
        </w:rPr>
        <w:t>production</w:t>
      </w:r>
      <w:r w:rsidRPr="001C28B0">
        <w:rPr>
          <w:u w:val="single"/>
        </w:rPr>
        <w:t xml:space="preserve"> of the Moderna vaccine </w:t>
      </w:r>
      <w:r w:rsidRPr="00815608">
        <w:rPr>
          <w:highlight w:val="cyan"/>
          <w:u w:val="single"/>
        </w:rPr>
        <w:t>remains entirely under</w:t>
      </w:r>
      <w:r w:rsidRPr="001C28B0">
        <w:rPr>
          <w:u w:val="single"/>
        </w:rPr>
        <w:t xml:space="preserve"> the </w:t>
      </w:r>
      <w:r w:rsidRPr="00815608">
        <w:rPr>
          <w:b/>
          <w:bCs/>
          <w:highlight w:val="cya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w:t>
      </w:r>
      <w:r w:rsidRPr="00BE3CB0">
        <w:rPr>
          <w:sz w:val="16"/>
        </w:rPr>
        <w:t xml:space="preserve">licensing arrangements. </w:t>
      </w:r>
      <w:proofErr w:type="gramStart"/>
      <w:r w:rsidRPr="00BE3CB0">
        <w:rPr>
          <w:sz w:val="16"/>
        </w:rPr>
        <w:t>So</w:t>
      </w:r>
      <w:proofErr w:type="gramEnd"/>
      <w:r w:rsidRPr="00BE3CB0">
        <w:rPr>
          <w:sz w:val="16"/>
        </w:rPr>
        <w:t xml:space="preserve"> the global movement to liberate the vaccine patents may be useful, even if some advocates make exaggerated claims about the effects of waivers on their own. We focused on covid. Now our other patients are suffering. </w:t>
      </w:r>
      <w:r w:rsidRPr="00BE3CB0">
        <w:rPr>
          <w:u w:val="single"/>
        </w:rPr>
        <w:t xml:space="preserve">One reason patent waivers are unlikely to help much in this case is that vaccines are harder to make than ordinary drugs. Because most drugs are simple chemical compounds, and because the composition of the compounds is easily analyzable, competent chemists can usually </w:t>
      </w:r>
      <w:proofErr w:type="gramStart"/>
      <w:r w:rsidRPr="00BE3CB0">
        <w:rPr>
          <w:u w:val="single"/>
        </w:rPr>
        <w:t>reverse-engineer</w:t>
      </w:r>
      <w:proofErr w:type="gramEnd"/>
      <w:r w:rsidRPr="00BE3CB0">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BE3CB0">
        <w:rPr>
          <w:sz w:val="16"/>
        </w:rPr>
        <w:t xml:space="preserve">. </w:t>
      </w:r>
      <w:r w:rsidRPr="00BE3CB0">
        <w:rPr>
          <w:u w:val="single"/>
        </w:rPr>
        <w:t>Observing their contents is insufficient to allow for imitation.</w:t>
      </w:r>
      <w:r w:rsidRPr="00BE3C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BE3CB0">
        <w:rPr>
          <w:u w:val="single"/>
        </w:rPr>
        <w:t>Even with the nonconsensual</w:t>
      </w:r>
      <w:r w:rsidRPr="001D2A7B">
        <w:rPr>
          <w:u w:val="single"/>
        </w:rPr>
        <w:t xml:space="preserve">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79F20D6D" w14:textId="2A7D3623" w:rsidR="00A040EF" w:rsidRDefault="0015158E" w:rsidP="0015158E">
      <w:pPr>
        <w:pStyle w:val="Heading3"/>
      </w:pPr>
      <w:r>
        <w:t>1NC – AT: Cap Good</w:t>
      </w:r>
    </w:p>
    <w:p w14:paraId="3427FD27" w14:textId="77777777" w:rsidR="0015158E" w:rsidRPr="00F02C4C" w:rsidRDefault="0015158E" w:rsidP="0015158E">
      <w:pPr>
        <w:pStyle w:val="Heading4"/>
      </w:pPr>
      <w:r w:rsidRPr="00F02C4C">
        <w:t>Cap sustainable---profit motive drives tech innovation, makes resources infinite</w:t>
      </w:r>
      <w:r>
        <w:t>---it’s the only way to solve environmental collapse</w:t>
      </w:r>
    </w:p>
    <w:p w14:paraId="7D278666" w14:textId="77777777" w:rsidR="0015158E" w:rsidRDefault="0015158E" w:rsidP="0015158E">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852297">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705BF0F6" w14:textId="77777777" w:rsidR="0015158E" w:rsidRPr="00087932" w:rsidRDefault="0015158E" w:rsidP="0015158E">
      <w:r w:rsidRPr="00890FBD">
        <w:rPr>
          <w:rStyle w:val="StyleUnderline"/>
          <w:highlight w:val="green"/>
        </w:rPr>
        <w:t>As</w:t>
      </w:r>
      <w:r w:rsidRPr="00E55B21">
        <w:rPr>
          <w:rStyle w:val="StyleUnderline"/>
        </w:rPr>
        <w:t xml:space="preserve"> today’s </w:t>
      </w:r>
      <w:r w:rsidRPr="00890FBD">
        <w:rPr>
          <w:rStyle w:val="StyleUnderline"/>
          <w:highlight w:val="green"/>
        </w:rPr>
        <w:t xml:space="preserve">poor countries </w:t>
      </w:r>
      <w:r w:rsidRPr="00890FBD">
        <w:rPr>
          <w:rStyle w:val="Emphasis"/>
          <w:highlight w:val="green"/>
        </w:rPr>
        <w:t>get richer</w:t>
      </w:r>
      <w:r w:rsidRPr="00E55B21">
        <w:rPr>
          <w:rStyle w:val="StyleUnderline"/>
        </w:rPr>
        <w:t xml:space="preserve">, their </w:t>
      </w:r>
      <w:r w:rsidRPr="00890FBD">
        <w:rPr>
          <w:rStyle w:val="StyleUnderline"/>
          <w:highlight w:val="green"/>
        </w:rPr>
        <w:t>institutions</w:t>
      </w:r>
      <w:r w:rsidRPr="00E55B21">
        <w:rPr>
          <w:rStyle w:val="StyleUnderline"/>
        </w:rPr>
        <w:t xml:space="preserve"> will </w:t>
      </w:r>
      <w:proofErr w:type="gramStart"/>
      <w:r w:rsidRPr="00890FBD">
        <w:rPr>
          <w:rStyle w:val="Emphasis"/>
          <w:highlight w:val="green"/>
        </w:rPr>
        <w:t>improve</w:t>
      </w:r>
      <w:proofErr w:type="gramEnd"/>
      <w:r w:rsidRPr="00E55B21">
        <w:rPr>
          <w:rStyle w:val="StyleUnderline"/>
        </w:rPr>
        <w:t xml:space="preserve"> and most will eventually go through</w:t>
      </w:r>
      <w:r w:rsidRPr="008F5FDF">
        <w:rPr>
          <w:sz w:val="16"/>
        </w:rPr>
        <w:t xml:space="preserve"> what Ricardo Hausmann calls "</w:t>
      </w:r>
      <w:r w:rsidRPr="00E55B21">
        <w:rPr>
          <w:rStyle w:val="StyleUnderline"/>
        </w:rPr>
        <w:t xml:space="preserve">the </w:t>
      </w:r>
      <w:r w:rsidRPr="006755E0">
        <w:rPr>
          <w:rStyle w:val="Emphasis"/>
        </w:rPr>
        <w:t>capitalist makeover of production</w:t>
      </w:r>
      <w:r w:rsidRPr="008F5FDF">
        <w:rPr>
          <w:sz w:val="16"/>
        </w:rPr>
        <w:t xml:space="preserve">." </w:t>
      </w:r>
      <w:r w:rsidRPr="00E55B21">
        <w:rPr>
          <w:rStyle w:val="StyleUnderline"/>
        </w:rPr>
        <w:t xml:space="preserve">This makeover </w:t>
      </w:r>
      <w:r w:rsidRPr="006755E0">
        <w:rPr>
          <w:rStyle w:val="Emphasis"/>
        </w:rPr>
        <w:t>doesn't enslave people</w:t>
      </w:r>
      <w:r w:rsidRPr="00E55B21">
        <w:rPr>
          <w:rStyle w:val="StyleUnderline"/>
        </w:rPr>
        <w:t xml:space="preserve">, </w:t>
      </w:r>
      <w:r w:rsidRPr="006755E0">
        <w:rPr>
          <w:rStyle w:val="Emphasis"/>
        </w:rPr>
        <w:t>nor</w:t>
      </w:r>
      <w:r w:rsidRPr="00E55B21">
        <w:rPr>
          <w:rStyle w:val="StyleUnderline"/>
        </w:rPr>
        <w:t xml:space="preserve"> does it </w:t>
      </w:r>
      <w:r w:rsidRPr="006755E0">
        <w:rPr>
          <w:rStyle w:val="Emphasis"/>
        </w:rPr>
        <w:t>befoul the earth</w:t>
      </w:r>
      <w:r w:rsidRPr="008F5FDF">
        <w:rPr>
          <w:sz w:val="16"/>
        </w:rPr>
        <w:t>.</w:t>
      </w:r>
      <w:r>
        <w:rPr>
          <w:sz w:val="16"/>
        </w:rPr>
        <w:t xml:space="preserve"> </w:t>
      </w:r>
      <w:r w:rsidRPr="00E55B21">
        <w:rPr>
          <w:rStyle w:val="StyleUnderline"/>
        </w:rPr>
        <w:t xml:space="preserve">As today’s poor get richer, </w:t>
      </w:r>
      <w:r w:rsidRPr="006755E0">
        <w:rPr>
          <w:rStyle w:val="StyleUnderline"/>
        </w:rPr>
        <w:t xml:space="preserve">they'll consume </w:t>
      </w:r>
      <w:r w:rsidRPr="006755E0">
        <w:rPr>
          <w:rStyle w:val="Emphasis"/>
        </w:rPr>
        <w:t>more</w:t>
      </w:r>
      <w:r w:rsidRPr="00E55B21">
        <w:rPr>
          <w:rStyle w:val="StyleUnderline"/>
        </w:rPr>
        <w:t xml:space="preserve">, but they'll also </w:t>
      </w:r>
      <w:r w:rsidRPr="0047601C">
        <w:rPr>
          <w:rStyle w:val="StyleUnderline"/>
        </w:rPr>
        <w:t>consume</w:t>
      </w:r>
      <w:r w:rsidRPr="00E55B21">
        <w:rPr>
          <w:rStyle w:val="StyleUnderline"/>
        </w:rPr>
        <w:t xml:space="preserve"> </w:t>
      </w:r>
      <w:r w:rsidRPr="006755E0">
        <w:rPr>
          <w:rStyle w:val="Emphasis"/>
        </w:rPr>
        <w:t xml:space="preserve">much </w:t>
      </w:r>
      <w:r w:rsidRPr="0047601C">
        <w:rPr>
          <w:rStyle w:val="Emphasis"/>
        </w:rPr>
        <w:t>differently</w:t>
      </w:r>
      <w:r w:rsidRPr="008F5FDF">
        <w:rPr>
          <w:sz w:val="16"/>
        </w:rPr>
        <w:t xml:space="preserve"> from earlier generations. </w:t>
      </w:r>
      <w:r w:rsidRPr="00E55B21">
        <w:rPr>
          <w:rStyle w:val="StyleUnderline"/>
        </w:rPr>
        <w:t xml:space="preserve">They </w:t>
      </w:r>
      <w:r w:rsidRPr="006755E0">
        <w:rPr>
          <w:rStyle w:val="Emphasis"/>
        </w:rPr>
        <w:t>won't read physical newspapers</w:t>
      </w:r>
      <w:r w:rsidRPr="00E55B21">
        <w:rPr>
          <w:rStyle w:val="StyleUnderline"/>
        </w:rPr>
        <w:t xml:space="preserve"> and </w:t>
      </w:r>
      <w:r w:rsidRPr="006755E0">
        <w:rPr>
          <w:rStyle w:val="Emphasis"/>
        </w:rPr>
        <w:t>magazines</w:t>
      </w:r>
      <w:r w:rsidRPr="00E55B21">
        <w:rPr>
          <w:rStyle w:val="StyleUnderline"/>
        </w:rPr>
        <w:t xml:space="preserve">. They'll get a </w:t>
      </w:r>
      <w:r w:rsidRPr="006755E0">
        <w:rPr>
          <w:rStyle w:val="Emphasis"/>
        </w:rPr>
        <w:t>great deal</w:t>
      </w:r>
      <w:r w:rsidRPr="00E55B21">
        <w:rPr>
          <w:rStyle w:val="StyleUnderline"/>
        </w:rPr>
        <w:t xml:space="preserve"> of their power </w:t>
      </w:r>
      <w:r w:rsidRPr="0047601C">
        <w:rPr>
          <w:rStyle w:val="StyleUnderline"/>
        </w:rPr>
        <w:t xml:space="preserve">from </w:t>
      </w:r>
      <w:r w:rsidRPr="0047601C">
        <w:rPr>
          <w:rStyle w:val="Emphasis"/>
        </w:rPr>
        <w:t>renewables</w:t>
      </w:r>
      <w:r w:rsidRPr="0047601C">
        <w:rPr>
          <w:rStyle w:val="StyleUnderline"/>
        </w:rPr>
        <w:t xml:space="preserve"> </w:t>
      </w:r>
      <w:r w:rsidRPr="00585283">
        <w:rPr>
          <w:rStyle w:val="StyleUnderline"/>
        </w:rPr>
        <w:t>and</w:t>
      </w:r>
      <w:r w:rsidRPr="008F5FDF">
        <w:rPr>
          <w:sz w:val="16"/>
        </w:rPr>
        <w:t xml:space="preserve"> (one hopes) </w:t>
      </w:r>
      <w:r w:rsidRPr="006755E0">
        <w:rPr>
          <w:rStyle w:val="Emphasis"/>
        </w:rPr>
        <w:t>nuclear</w:t>
      </w:r>
      <w:r w:rsidRPr="00E55B21">
        <w:rPr>
          <w:rStyle w:val="StyleUnderline"/>
        </w:rPr>
        <w:t xml:space="preserve"> because these energy sources will be the </w:t>
      </w:r>
      <w:r w:rsidRPr="006755E0">
        <w:rPr>
          <w:rStyle w:val="Emphasis"/>
        </w:rPr>
        <w:t>cheapest</w:t>
      </w:r>
      <w:r w:rsidRPr="008F5FDF">
        <w:rPr>
          <w:sz w:val="16"/>
        </w:rPr>
        <w:t xml:space="preserve">. They’ll live in cities, as we saw in chapter 12; in fact, they already are. </w:t>
      </w:r>
      <w:r w:rsidRPr="00E55B21">
        <w:rPr>
          <w:rStyle w:val="StyleUnderline"/>
        </w:rPr>
        <w:t xml:space="preserve">They'll be </w:t>
      </w:r>
      <w:r w:rsidRPr="006755E0">
        <w:rPr>
          <w:rStyle w:val="Emphasis"/>
        </w:rPr>
        <w:t>less likely to own cars</w:t>
      </w:r>
      <w:r w:rsidRPr="008F5FDF">
        <w:rPr>
          <w:sz w:val="16"/>
        </w:rPr>
        <w:t xml:space="preserve"> because a variety of transportation options will be only a few taps away. Most important, </w:t>
      </w:r>
      <w:r w:rsidRPr="00E55B21">
        <w:rPr>
          <w:rStyle w:val="StyleUnderline"/>
        </w:rPr>
        <w:t xml:space="preserve">they'll come up with ideas that </w:t>
      </w:r>
      <w:r w:rsidRPr="006755E0">
        <w:rPr>
          <w:rStyle w:val="Emphasis"/>
        </w:rPr>
        <w:t>keep the growth going</w:t>
      </w:r>
      <w:r w:rsidRPr="00E55B21">
        <w:rPr>
          <w:rStyle w:val="StyleUnderline"/>
        </w:rPr>
        <w:t xml:space="preserve">, and that benefit both </w:t>
      </w:r>
      <w:r w:rsidRPr="006755E0">
        <w:rPr>
          <w:rStyle w:val="Emphasis"/>
        </w:rPr>
        <w:t>humanity</w:t>
      </w:r>
      <w:r w:rsidRPr="00E55B21">
        <w:rPr>
          <w:rStyle w:val="StyleUnderline"/>
        </w:rPr>
        <w:t xml:space="preserve"> and the </w:t>
      </w:r>
      <w:r w:rsidRPr="006755E0">
        <w:rPr>
          <w:rStyle w:val="Emphasis"/>
        </w:rPr>
        <w:t>planet</w:t>
      </w:r>
      <w:r w:rsidRPr="00E55B21">
        <w:rPr>
          <w:rStyle w:val="StyleUnderline"/>
        </w:rPr>
        <w:t xml:space="preserve"> we live on</w:t>
      </w:r>
      <w:r w:rsidRPr="008F5FDF">
        <w:rPr>
          <w:sz w:val="16"/>
        </w:rPr>
        <w:t>.</w:t>
      </w:r>
      <w:r>
        <w:rPr>
          <w:sz w:val="16"/>
        </w:rPr>
        <w:t xml:space="preserve"> </w:t>
      </w:r>
      <w:r w:rsidRPr="008F5FDF">
        <w:rPr>
          <w:sz w:val="16"/>
        </w:rPr>
        <w:t xml:space="preserve">Predicting exactly how technological progress will unfold is much like predicting the weather: feasible in the short term, but impossible over a longer time. </w:t>
      </w:r>
      <w:r w:rsidRPr="00E55B21">
        <w:rPr>
          <w:rStyle w:val="StyleUnderline"/>
        </w:rPr>
        <w:t>Great uncertainty and complexity prevent precise forecasts about</w:t>
      </w:r>
      <w:r w:rsidRPr="008F5FDF">
        <w:rPr>
          <w:sz w:val="16"/>
        </w:rPr>
        <w:t xml:space="preserve">, for example, the </w:t>
      </w:r>
      <w:r w:rsidRPr="006755E0">
        <w:rPr>
          <w:rStyle w:val="Emphasis"/>
        </w:rPr>
        <w:t>computing devices</w:t>
      </w:r>
      <w:r w:rsidRPr="008F5FDF">
        <w:rPr>
          <w:sz w:val="16"/>
        </w:rPr>
        <w:t xml:space="preserve"> we’ll be using thirty years from now </w:t>
      </w:r>
      <w:r w:rsidRPr="00E55B21">
        <w:rPr>
          <w:rStyle w:val="StyleUnderline"/>
        </w:rPr>
        <w:t xml:space="preserve">or the dominant types of </w:t>
      </w:r>
      <w:r w:rsidRPr="00890FBD">
        <w:rPr>
          <w:rStyle w:val="Emphasis"/>
          <w:highlight w:val="green"/>
        </w:rPr>
        <w:t>a</w:t>
      </w:r>
      <w:r w:rsidRPr="008F5FDF">
        <w:rPr>
          <w:sz w:val="16"/>
        </w:rPr>
        <w:t xml:space="preserve">rtificial </w:t>
      </w:r>
      <w:r w:rsidRPr="00890FBD">
        <w:rPr>
          <w:rStyle w:val="Emphasis"/>
          <w:highlight w:val="green"/>
        </w:rPr>
        <w:t>i</w:t>
      </w:r>
      <w:r w:rsidRPr="008F5FDF">
        <w:rPr>
          <w:sz w:val="16"/>
        </w:rPr>
        <w:t>ntelligence in 2050 and beyond.</w:t>
      </w:r>
      <w:r>
        <w:rPr>
          <w:sz w:val="16"/>
        </w:rPr>
        <w:t xml:space="preserve"> </w:t>
      </w:r>
      <w:r w:rsidRPr="00E55B21">
        <w:rPr>
          <w:rStyle w:val="StyleUnderline"/>
        </w:rPr>
        <w:t>But</w:t>
      </w:r>
      <w:r w:rsidRPr="008F5FDF">
        <w:rPr>
          <w:sz w:val="16"/>
        </w:rPr>
        <w:t xml:space="preserve"> even though we can't predict the weather long term, </w:t>
      </w:r>
      <w:r w:rsidRPr="00E55B21">
        <w:rPr>
          <w:rStyle w:val="StyleUnderline"/>
        </w:rPr>
        <w:t xml:space="preserve">we can </w:t>
      </w:r>
      <w:r w:rsidRPr="00890FBD">
        <w:rPr>
          <w:rStyle w:val="Emphasis"/>
          <w:highlight w:val="green"/>
        </w:rPr>
        <w:t>accurately forecast</w:t>
      </w:r>
      <w:r w:rsidRPr="008F5FDF">
        <w:rPr>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890FBD">
        <w:rPr>
          <w:rStyle w:val="StyleUnderline"/>
          <w:highlight w:val="green"/>
        </w:rPr>
        <w:t>the "</w:t>
      </w:r>
      <w:r w:rsidRPr="00890FBD">
        <w:rPr>
          <w:rStyle w:val="Emphasis"/>
          <w:highlight w:val="green"/>
        </w:rPr>
        <w:t>climate</w:t>
      </w:r>
      <w:r w:rsidRPr="00E55B21">
        <w:rPr>
          <w:rStyle w:val="StyleUnderline"/>
        </w:rPr>
        <w:t xml:space="preserve">" of future technological progress by starting from the knowledge that it will be </w:t>
      </w:r>
      <w:r w:rsidRPr="006755E0">
        <w:rPr>
          <w:rStyle w:val="Emphasis"/>
        </w:rPr>
        <w:t>heavily applied</w:t>
      </w:r>
      <w:r w:rsidRPr="00E55B21">
        <w:rPr>
          <w:rStyle w:val="StyleUnderline"/>
        </w:rPr>
        <w:t xml:space="preserve"> in the areas where it can </w:t>
      </w:r>
      <w:r w:rsidRPr="006755E0">
        <w:rPr>
          <w:rStyle w:val="Emphasis"/>
        </w:rPr>
        <w:t>affect capitalism the most</w:t>
      </w:r>
      <w:r w:rsidRPr="00E55B21">
        <w:rPr>
          <w:rStyle w:val="StyleUnderline"/>
        </w:rPr>
        <w:t xml:space="preserve">. As we've seen </w:t>
      </w:r>
      <w:r w:rsidRPr="006755E0">
        <w:rPr>
          <w:rStyle w:val="Emphasis"/>
        </w:rPr>
        <w:t>over</w:t>
      </w:r>
      <w:r w:rsidRPr="00E55B21">
        <w:rPr>
          <w:rStyle w:val="StyleUnderline"/>
        </w:rPr>
        <w:t xml:space="preserve"> and </w:t>
      </w:r>
      <w:r w:rsidRPr="006755E0">
        <w:rPr>
          <w:rStyle w:val="Emphasis"/>
        </w:rPr>
        <w:t>over</w:t>
      </w:r>
      <w:r w:rsidRPr="00E55B21">
        <w:rPr>
          <w:rStyle w:val="StyleUnderline"/>
        </w:rPr>
        <w:t xml:space="preserve">, tech progress supplies opportunities to </w:t>
      </w:r>
      <w:r w:rsidRPr="006755E0">
        <w:rPr>
          <w:rStyle w:val="Emphasis"/>
        </w:rPr>
        <w:t>trim costs</w:t>
      </w:r>
      <w:r w:rsidRPr="00E55B21">
        <w:rPr>
          <w:rStyle w:val="StyleUnderline"/>
        </w:rPr>
        <w:t xml:space="preserve"> (and </w:t>
      </w:r>
      <w:r w:rsidRPr="006755E0">
        <w:rPr>
          <w:rStyle w:val="Emphasis"/>
        </w:rPr>
        <w:t>improve performance</w:t>
      </w:r>
      <w:r w:rsidRPr="00E55B21">
        <w:rPr>
          <w:rStyle w:val="StyleUnderline"/>
        </w:rPr>
        <w:t xml:space="preserve">) via </w:t>
      </w:r>
      <w:r w:rsidRPr="006755E0">
        <w:rPr>
          <w:rStyle w:val="Emphasis"/>
        </w:rPr>
        <w:t>dematerialization</w:t>
      </w:r>
      <w:r w:rsidRPr="00E55B21">
        <w:rPr>
          <w:rStyle w:val="StyleUnderline"/>
        </w:rPr>
        <w:t xml:space="preserve">, and capitalism </w:t>
      </w:r>
      <w:r w:rsidRPr="006755E0">
        <w:rPr>
          <w:rStyle w:val="Emphasis"/>
        </w:rPr>
        <w:t>provides the motive</w:t>
      </w:r>
      <w:r w:rsidRPr="00E55B21">
        <w:rPr>
          <w:rStyle w:val="StyleUnderline"/>
        </w:rPr>
        <w:t xml:space="preserve"> to do so</w:t>
      </w:r>
      <w:r w:rsidRPr="008F5FDF">
        <w:rPr>
          <w:sz w:val="16"/>
        </w:rPr>
        <w:t>.</w:t>
      </w:r>
      <w:r>
        <w:rPr>
          <w:sz w:val="16"/>
        </w:rPr>
        <w:t xml:space="preserve"> </w:t>
      </w:r>
      <w:r w:rsidRPr="008F5FDF">
        <w:rPr>
          <w:sz w:val="16"/>
        </w:rPr>
        <w:t xml:space="preserve">As a result, </w:t>
      </w:r>
      <w:r w:rsidRPr="00E55B21">
        <w:rPr>
          <w:rStyle w:val="StyleUnderline"/>
        </w:rPr>
        <w:t>the Second Enlightenment</w:t>
      </w:r>
      <w:r w:rsidRPr="008F5FDF">
        <w:rPr>
          <w:sz w:val="16"/>
        </w:rPr>
        <w:t xml:space="preserve"> will continue as we move deeper into the twenty-first century. I'm confident that it </w:t>
      </w:r>
      <w:r w:rsidRPr="00E55B21">
        <w:rPr>
          <w:rStyle w:val="StyleUnderline"/>
        </w:rPr>
        <w:t xml:space="preserve">will </w:t>
      </w:r>
      <w:r w:rsidRPr="006755E0">
        <w:rPr>
          <w:rStyle w:val="Emphasis"/>
        </w:rPr>
        <w:t>accelerate</w:t>
      </w:r>
      <w:r w:rsidRPr="00E55B21">
        <w:rPr>
          <w:rStyle w:val="StyleUnderline"/>
        </w:rPr>
        <w:t xml:space="preserve"> as digital technologies </w:t>
      </w:r>
      <w:r w:rsidRPr="006755E0">
        <w:rPr>
          <w:rStyle w:val="Emphasis"/>
        </w:rPr>
        <w:t>continue to improve</w:t>
      </w:r>
      <w:r w:rsidRPr="00E55B21">
        <w:rPr>
          <w:rStyle w:val="StyleUnderline"/>
        </w:rPr>
        <w:t xml:space="preserve"> and </w:t>
      </w:r>
      <w:r w:rsidRPr="006755E0">
        <w:rPr>
          <w:rStyle w:val="Emphasis"/>
        </w:rPr>
        <w:t>multiply</w:t>
      </w:r>
      <w:r w:rsidRPr="00E55B21">
        <w:rPr>
          <w:rStyle w:val="StyleUnderline"/>
        </w:rPr>
        <w:t xml:space="preserve"> and global competition </w:t>
      </w:r>
      <w:r w:rsidRPr="006755E0">
        <w:rPr>
          <w:rStyle w:val="Emphasis"/>
        </w:rPr>
        <w:t>continues to increase</w:t>
      </w:r>
      <w:r w:rsidRPr="008F5FDF">
        <w:rPr>
          <w:sz w:val="16"/>
        </w:rPr>
        <w:t>. We’ll see some of the most striking examples of slim, swap, evaporate, and optimize in exactly the places where the opportunities are biggest. Here are a few broad predictions, spanning humanity's biggest industries.</w:t>
      </w:r>
      <w:r>
        <w:rPr>
          <w:sz w:val="16"/>
        </w:rPr>
        <w:t xml:space="preserve"> </w:t>
      </w:r>
      <w:r w:rsidRPr="008F5FDF">
        <w:rPr>
          <w:sz w:val="16"/>
        </w:rPr>
        <w:t xml:space="preserve">Manufacturing. Complex parts will be made not by the techniques developed during the Industrial Era, but instead by three- dimensional printing. This is already the case for some rocket engines and other extremely expensive items. </w:t>
      </w:r>
      <w:r w:rsidRPr="00E55B21">
        <w:rPr>
          <w:rStyle w:val="StyleUnderline"/>
        </w:rPr>
        <w:t xml:space="preserve">As </w:t>
      </w:r>
      <w:r w:rsidRPr="00890FBD">
        <w:rPr>
          <w:rStyle w:val="Emphasis"/>
          <w:highlight w:val="green"/>
        </w:rPr>
        <w:t>3-D printing</w:t>
      </w:r>
      <w:r w:rsidRPr="006755E0">
        <w:rPr>
          <w:rStyle w:val="Emphasis"/>
        </w:rPr>
        <w:t xml:space="preserve"> improves</w:t>
      </w:r>
      <w:r w:rsidRPr="00E55B21">
        <w:rPr>
          <w:rStyle w:val="StyleUnderline"/>
        </w:rPr>
        <w:t xml:space="preserve"> and </w:t>
      </w:r>
      <w:r w:rsidRPr="006755E0">
        <w:rPr>
          <w:rStyle w:val="Emphasis"/>
        </w:rPr>
        <w:t>becomes cheaper</w:t>
      </w:r>
      <w:r w:rsidRPr="00E55B21">
        <w:rPr>
          <w:rStyle w:val="StyleUnderline"/>
        </w:rPr>
        <w:t>, it will spread to</w:t>
      </w:r>
      <w:r w:rsidRPr="008F5FDF">
        <w:rPr>
          <w:sz w:val="16"/>
        </w:rPr>
        <w:t xml:space="preserve"> automobile engine blocks, manifolds and other complicated arrangements of pipes, airplane struts and wings, and </w:t>
      </w:r>
      <w:r w:rsidRPr="006755E0">
        <w:rPr>
          <w:rStyle w:val="Emphasis"/>
        </w:rPr>
        <w:t>countless other parts</w:t>
      </w:r>
      <w:r w:rsidRPr="00E55B21">
        <w:rPr>
          <w:rStyle w:val="StyleUnderline"/>
        </w:rPr>
        <w:t xml:space="preserve">. Because 3-D printing </w:t>
      </w:r>
      <w:r w:rsidRPr="00890FBD">
        <w:rPr>
          <w:rStyle w:val="StyleUnderline"/>
          <w:highlight w:val="green"/>
        </w:rPr>
        <w:t>generates</w:t>
      </w:r>
      <w:r w:rsidRPr="00E55B21">
        <w:rPr>
          <w:rStyle w:val="StyleUnderline"/>
        </w:rPr>
        <w:t xml:space="preserve"> </w:t>
      </w:r>
      <w:r w:rsidRPr="006755E0">
        <w:rPr>
          <w:rStyle w:val="Emphasis"/>
        </w:rPr>
        <w:t xml:space="preserve">virtually </w:t>
      </w:r>
      <w:r w:rsidRPr="00890FBD">
        <w:rPr>
          <w:rStyle w:val="Emphasis"/>
          <w:highlight w:val="green"/>
        </w:rPr>
        <w:t>no waste</w:t>
      </w:r>
      <w:r w:rsidRPr="00E55B21">
        <w:rPr>
          <w:rStyle w:val="StyleUnderline"/>
        </w:rPr>
        <w:t xml:space="preserve"> and doesn't require </w:t>
      </w:r>
      <w:r w:rsidRPr="006755E0">
        <w:rPr>
          <w:rStyle w:val="Emphasis"/>
        </w:rPr>
        <w:t>massive molds</w:t>
      </w:r>
      <w:r w:rsidRPr="00E55B21">
        <w:rPr>
          <w:rStyle w:val="StyleUnderline"/>
        </w:rPr>
        <w:t xml:space="preserve">, it </w:t>
      </w:r>
      <w:r w:rsidRPr="006755E0">
        <w:rPr>
          <w:rStyle w:val="Emphasis"/>
        </w:rPr>
        <w:t>accelerates dematerialization</w:t>
      </w:r>
      <w:r w:rsidRPr="008F5FDF">
        <w:rPr>
          <w:sz w:val="16"/>
        </w:rPr>
        <w:t>.</w:t>
      </w:r>
      <w:r>
        <w:rPr>
          <w:sz w:val="16"/>
        </w:rPr>
        <w:t xml:space="preserve"> </w:t>
      </w:r>
      <w:r w:rsidRPr="00E55B21">
        <w:rPr>
          <w:rStyle w:val="StyleUnderline"/>
        </w:rPr>
        <w:t xml:space="preserve">We'll also be building things out of </w:t>
      </w:r>
      <w:r w:rsidRPr="006755E0">
        <w:rPr>
          <w:rStyle w:val="Emphasis"/>
        </w:rPr>
        <w:t>very different materials</w:t>
      </w:r>
      <w:r w:rsidRPr="008F5FDF">
        <w:rPr>
          <w:sz w:val="16"/>
        </w:rPr>
        <w:t xml:space="preserve"> from what we're using today. </w:t>
      </w:r>
      <w:r w:rsidRPr="00E55B21">
        <w:rPr>
          <w:rStyle w:val="StyleUnderline"/>
        </w:rPr>
        <w:t xml:space="preserve">We're </w:t>
      </w:r>
      <w:r w:rsidRPr="006755E0">
        <w:rPr>
          <w:rStyle w:val="Emphasis"/>
        </w:rPr>
        <w:t>rapidly improving</w:t>
      </w:r>
      <w:r w:rsidRPr="00E55B21">
        <w:rPr>
          <w:rStyle w:val="StyleUnderline"/>
        </w:rPr>
        <w:t xml:space="preserve"> our ability to use </w:t>
      </w:r>
      <w:r w:rsidRPr="00890FBD">
        <w:rPr>
          <w:rStyle w:val="Emphasis"/>
          <w:highlight w:val="green"/>
        </w:rPr>
        <w:t>machine learning</w:t>
      </w:r>
      <w:r w:rsidRPr="00E55B21">
        <w:rPr>
          <w:rStyle w:val="StyleUnderline"/>
        </w:rPr>
        <w:t xml:space="preserve"> and </w:t>
      </w:r>
      <w:r w:rsidRPr="006755E0">
        <w:rPr>
          <w:rStyle w:val="Emphasis"/>
        </w:rPr>
        <w:t>massive amounts of computing power</w:t>
      </w:r>
      <w:r w:rsidRPr="00E55B21">
        <w:rPr>
          <w:rStyle w:val="StyleUnderline"/>
        </w:rPr>
        <w:t xml:space="preserve"> to screen the huge number of molecules available in the world. </w:t>
      </w:r>
      <w:proofErr w:type="gramStart"/>
      <w:r w:rsidRPr="00E55B21">
        <w:rPr>
          <w:rStyle w:val="StyleUnderline"/>
        </w:rPr>
        <w:t>Well</w:t>
      </w:r>
      <w:proofErr w:type="gramEnd"/>
      <w:r w:rsidRPr="00E55B21">
        <w:rPr>
          <w:rStyle w:val="StyleUnderline"/>
        </w:rPr>
        <w:t xml:space="preserve"> use this ability to </w:t>
      </w:r>
      <w:r w:rsidRPr="00890FBD">
        <w:rPr>
          <w:rStyle w:val="StyleUnderline"/>
          <w:highlight w:val="green"/>
        </w:rPr>
        <w:t>determine</w:t>
      </w:r>
      <w:r w:rsidRPr="00E55B21">
        <w:rPr>
          <w:rStyle w:val="StyleUnderline"/>
        </w:rPr>
        <w:t xml:space="preserve"> </w:t>
      </w:r>
      <w:r w:rsidRPr="006755E0">
        <w:rPr>
          <w:rStyle w:val="Emphasis"/>
        </w:rPr>
        <w:t xml:space="preserve">which </w:t>
      </w:r>
      <w:r w:rsidRPr="00890FBD">
        <w:rPr>
          <w:rStyle w:val="Emphasis"/>
          <w:highlight w:val="green"/>
        </w:rPr>
        <w:t>substances</w:t>
      </w:r>
      <w:r w:rsidRPr="006755E0">
        <w:rPr>
          <w:rStyle w:val="Emphasis"/>
        </w:rPr>
        <w:t xml:space="preserve"> would be best</w:t>
      </w:r>
      <w:r w:rsidRPr="00E55B21">
        <w:rPr>
          <w:rStyle w:val="StyleUnderline"/>
        </w:rPr>
        <w:t xml:space="preserve"> </w:t>
      </w:r>
      <w:r w:rsidRPr="005F7DFA">
        <w:rPr>
          <w:rStyle w:val="StyleUnderline"/>
        </w:rPr>
        <w:t>for making</w:t>
      </w:r>
      <w:r w:rsidRPr="00E55B21">
        <w:rPr>
          <w:rStyle w:val="StyleUnderline"/>
        </w:rPr>
        <w:t xml:space="preserve"> </w:t>
      </w:r>
      <w:r w:rsidRPr="006755E0">
        <w:rPr>
          <w:rStyle w:val="Emphasis"/>
        </w:rPr>
        <w:t xml:space="preserve">flexible </w:t>
      </w:r>
      <w:r w:rsidRPr="005F7DFA">
        <w:rPr>
          <w:rStyle w:val="Emphasis"/>
        </w:rPr>
        <w:t>solar panels</w:t>
      </w:r>
      <w:r w:rsidRPr="00E55B21">
        <w:rPr>
          <w:rStyle w:val="StyleUnderline"/>
        </w:rPr>
        <w:t xml:space="preserve">, </w:t>
      </w:r>
      <w:r w:rsidRPr="006755E0">
        <w:rPr>
          <w:rStyle w:val="Emphasis"/>
        </w:rPr>
        <w:t xml:space="preserve">more efficient </w:t>
      </w:r>
      <w:r w:rsidRPr="005F7DFA">
        <w:rPr>
          <w:rStyle w:val="Emphasis"/>
        </w:rPr>
        <w:t>batteries</w:t>
      </w:r>
      <w:r w:rsidRPr="005F7DFA">
        <w:rPr>
          <w:rStyle w:val="StyleUnderline"/>
        </w:rPr>
        <w:t>,</w:t>
      </w:r>
      <w:r w:rsidRPr="00E55B21">
        <w:rPr>
          <w:rStyle w:val="StyleUnderline"/>
        </w:rPr>
        <w:t xml:space="preserve"> and </w:t>
      </w:r>
      <w:r w:rsidRPr="006755E0">
        <w:rPr>
          <w:rStyle w:val="Emphasis"/>
        </w:rPr>
        <w:t>other important equipment</w:t>
      </w:r>
      <w:r w:rsidRPr="00E55B21">
        <w:rPr>
          <w:rStyle w:val="StyleUnderline"/>
        </w:rPr>
        <w:t xml:space="preserve">. Our search for the right materials to use has so far been </w:t>
      </w:r>
      <w:r w:rsidRPr="006755E0">
        <w:rPr>
          <w:rStyle w:val="Emphasis"/>
        </w:rPr>
        <w:t>slow</w:t>
      </w:r>
      <w:r w:rsidRPr="00E55B21">
        <w:rPr>
          <w:rStyle w:val="StyleUnderline"/>
        </w:rPr>
        <w:t xml:space="preserve"> and </w:t>
      </w:r>
      <w:r w:rsidRPr="006755E0">
        <w:rPr>
          <w:rStyle w:val="Emphasis"/>
        </w:rPr>
        <w:t>laborious</w:t>
      </w:r>
      <w:r w:rsidRPr="00E55B21">
        <w:rPr>
          <w:rStyle w:val="StyleUnderline"/>
        </w:rPr>
        <w:t xml:space="preserve">. That's </w:t>
      </w:r>
      <w:r w:rsidRPr="006755E0">
        <w:rPr>
          <w:rStyle w:val="Emphasis"/>
        </w:rPr>
        <w:t>about to change</w:t>
      </w:r>
      <w:r w:rsidRPr="008F5FDF">
        <w:rPr>
          <w:sz w:val="16"/>
        </w:rPr>
        <w:t>.</w:t>
      </w:r>
      <w:r>
        <w:rPr>
          <w:sz w:val="16"/>
        </w:rPr>
        <w:t xml:space="preserve"> </w:t>
      </w:r>
      <w:r w:rsidRPr="00E55B21">
        <w:rPr>
          <w:rStyle w:val="StyleUnderline"/>
        </w:rPr>
        <w:t xml:space="preserve">So is our ability to </w:t>
      </w:r>
      <w:r w:rsidRPr="006755E0">
        <w:rPr>
          <w:rStyle w:val="Emphasis"/>
        </w:rPr>
        <w:t>understand nature's proteins</w:t>
      </w:r>
      <w:r w:rsidRPr="00E55B21">
        <w:rPr>
          <w:rStyle w:val="StyleUnderline"/>
        </w:rPr>
        <w:t xml:space="preserve">, and to </w:t>
      </w:r>
      <w:r w:rsidRPr="006755E0">
        <w:rPr>
          <w:rStyle w:val="Emphasis"/>
        </w:rPr>
        <w:t>generate new ones</w:t>
      </w:r>
      <w:r w:rsidRPr="008F5FDF">
        <w:rPr>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6755E0">
        <w:rPr>
          <w:rStyle w:val="Emphasis"/>
        </w:rPr>
        <w:t>digital tools</w:t>
      </w:r>
      <w:r w:rsidRPr="008F5FDF">
        <w:rPr>
          <w:sz w:val="16"/>
        </w:rPr>
        <w:t xml:space="preserve">, we're learning quickly. In 2018, as part of a contest, the </w:t>
      </w:r>
      <w:proofErr w:type="spellStart"/>
      <w:r w:rsidRPr="008F5FDF">
        <w:rPr>
          <w:sz w:val="16"/>
        </w:rPr>
        <w:t>AlphaFold</w:t>
      </w:r>
      <w:proofErr w:type="spellEnd"/>
      <w:r w:rsidRPr="008F5FDF">
        <w:rPr>
          <w:sz w:val="16"/>
        </w:rPr>
        <w:t xml:space="preserve"> software developed by Google DeepMind correctly guessed the structure of twenty-five out of forty-three proteins it was shown; the second-place finisher </w:t>
      </w:r>
      <w:proofErr w:type="gramStart"/>
      <w:r w:rsidRPr="008F5FDF">
        <w:rPr>
          <w:sz w:val="16"/>
        </w:rPr>
        <w:t>guessed correctly</w:t>
      </w:r>
      <w:proofErr w:type="gramEnd"/>
      <w:r w:rsidRPr="008F5FDF">
        <w:rPr>
          <w:sz w:val="16"/>
        </w:rPr>
        <w:t xml:space="preserve"> three times. DeepMind cofounder </w:t>
      </w:r>
      <w:proofErr w:type="spellStart"/>
      <w:r w:rsidRPr="008F5FDF">
        <w:rPr>
          <w:sz w:val="16"/>
        </w:rPr>
        <w:t>Demis</w:t>
      </w:r>
      <w:proofErr w:type="spellEnd"/>
      <w:r w:rsidRPr="008F5FDF">
        <w:rPr>
          <w:sz w:val="16"/>
        </w:rPr>
        <w:t xml:space="preserve"> Hassabis says, "We [haven't] solved the protein-folding problem, this is just a first step... but we have a good </w:t>
      </w:r>
      <w:proofErr w:type="gramStart"/>
      <w:r w:rsidRPr="008F5FDF">
        <w:rPr>
          <w:sz w:val="16"/>
        </w:rPr>
        <w:t>system</w:t>
      </w:r>
      <w:proofErr w:type="gramEnd"/>
      <w:r w:rsidRPr="008F5FDF">
        <w:rPr>
          <w:sz w:val="16"/>
        </w:rPr>
        <w:t xml:space="preserve"> and we have a ton of ideas we haven't implemented yet." As these good ideas accumulate, they </w:t>
      </w:r>
      <w:r w:rsidRPr="00E55B21">
        <w:rPr>
          <w:rStyle w:val="StyleUnderline"/>
        </w:rPr>
        <w:t>might</w:t>
      </w:r>
      <w:r w:rsidRPr="008F5FDF">
        <w:rPr>
          <w:sz w:val="16"/>
        </w:rPr>
        <w:t xml:space="preserve"> well </w:t>
      </w:r>
      <w:r w:rsidRPr="00E55B21">
        <w:rPr>
          <w:rStyle w:val="StyleUnderline"/>
        </w:rPr>
        <w:t xml:space="preserve">let us make </w:t>
      </w:r>
      <w:r w:rsidRPr="00171198">
        <w:rPr>
          <w:rStyle w:val="Emphasis"/>
          <w:rFonts w:ascii="Tempus Sans ITC" w:hAnsi="Tempus Sans ITC"/>
          <w:color w:val="FF0000"/>
          <w:sz w:val="30"/>
          <w:szCs w:val="30"/>
        </w:rPr>
        <w:t>s</w:t>
      </w:r>
      <w:r w:rsidRPr="00171198">
        <w:rPr>
          <w:rStyle w:val="Emphasis"/>
          <w:rFonts w:ascii="Tempus Sans ITC" w:hAnsi="Tempus Sans ITC"/>
          <w:color w:val="0000FF"/>
          <w:sz w:val="30"/>
          <w:szCs w:val="30"/>
        </w:rPr>
        <w:t>p</w:t>
      </w:r>
      <w:r w:rsidRPr="00171198">
        <w:rPr>
          <w:rStyle w:val="Emphasis"/>
          <w:rFonts w:ascii="Tempus Sans ITC" w:hAnsi="Tempus Sans ITC"/>
          <w:color w:val="FF0000"/>
          <w:sz w:val="30"/>
          <w:szCs w:val="30"/>
        </w:rPr>
        <w:t>i</w:t>
      </w:r>
      <w:r w:rsidRPr="00171198">
        <w:rPr>
          <w:rStyle w:val="Emphasis"/>
          <w:rFonts w:ascii="Tempus Sans ITC" w:hAnsi="Tempus Sans ITC"/>
          <w:color w:val="0000FF"/>
          <w:sz w:val="30"/>
          <w:szCs w:val="30"/>
        </w:rPr>
        <w:t>d</w:t>
      </w:r>
      <w:r w:rsidRPr="00171198">
        <w:rPr>
          <w:rStyle w:val="Emphasis"/>
          <w:rFonts w:ascii="Tempus Sans ITC" w:hAnsi="Tempus Sans ITC"/>
          <w:color w:val="FF0000"/>
          <w:sz w:val="30"/>
          <w:szCs w:val="30"/>
        </w:rPr>
        <w:t>e</w:t>
      </w:r>
      <w:r w:rsidRPr="00171198">
        <w:rPr>
          <w:rStyle w:val="Emphasis"/>
          <w:rFonts w:ascii="Tempus Sans ITC" w:hAnsi="Tempus Sans ITC"/>
          <w:color w:val="0000FF"/>
          <w:sz w:val="30"/>
          <w:szCs w:val="30"/>
        </w:rPr>
        <w:t>r</w:t>
      </w:r>
      <w:r w:rsidRPr="008F5FDF">
        <w:rPr>
          <w:rStyle w:val="Emphasis"/>
          <w:rFonts w:ascii="Tempus Sans ITC" w:hAnsi="Tempus Sans ITC"/>
          <w:sz w:val="30"/>
          <w:szCs w:val="30"/>
        </w:rPr>
        <w:t>-</w:t>
      </w:r>
      <w:r w:rsidRPr="00171198">
        <w:rPr>
          <w:rStyle w:val="Emphasis"/>
          <w:rFonts w:ascii="Tempus Sans ITC" w:hAnsi="Tempus Sans ITC"/>
          <w:color w:val="FF0000"/>
          <w:sz w:val="30"/>
          <w:szCs w:val="30"/>
        </w:rPr>
        <w:t>s</w:t>
      </w:r>
      <w:r w:rsidRPr="00171198">
        <w:rPr>
          <w:rStyle w:val="Emphasis"/>
          <w:rFonts w:ascii="Tempus Sans ITC" w:hAnsi="Tempus Sans ITC"/>
          <w:color w:val="0000FF"/>
          <w:sz w:val="30"/>
          <w:szCs w:val="30"/>
        </w:rPr>
        <w:t>t</w:t>
      </w:r>
      <w:r w:rsidRPr="00171198">
        <w:rPr>
          <w:rStyle w:val="Emphasis"/>
          <w:rFonts w:ascii="Tempus Sans ITC" w:hAnsi="Tempus Sans ITC"/>
          <w:color w:val="FF0000"/>
          <w:sz w:val="30"/>
          <w:szCs w:val="30"/>
        </w:rPr>
        <w:t>r</w:t>
      </w:r>
      <w:r w:rsidRPr="00171198">
        <w:rPr>
          <w:rStyle w:val="Emphasis"/>
          <w:rFonts w:ascii="Tempus Sans ITC" w:hAnsi="Tempus Sans ITC"/>
          <w:color w:val="0000FF"/>
          <w:sz w:val="30"/>
          <w:szCs w:val="30"/>
        </w:rPr>
        <w:t>e</w:t>
      </w:r>
      <w:r w:rsidRPr="00171198">
        <w:rPr>
          <w:rStyle w:val="Emphasis"/>
          <w:rFonts w:ascii="Tempus Sans ITC" w:hAnsi="Tempus Sans ITC"/>
          <w:color w:val="FF0000"/>
          <w:sz w:val="30"/>
          <w:szCs w:val="30"/>
        </w:rPr>
        <w:t>n</w:t>
      </w:r>
      <w:r w:rsidRPr="00171198">
        <w:rPr>
          <w:rStyle w:val="Emphasis"/>
          <w:rFonts w:ascii="Tempus Sans ITC" w:hAnsi="Tempus Sans ITC"/>
          <w:color w:val="0000FF"/>
          <w:sz w:val="30"/>
          <w:szCs w:val="30"/>
        </w:rPr>
        <w:t>g</w:t>
      </w:r>
      <w:r w:rsidRPr="00171198">
        <w:rPr>
          <w:rStyle w:val="Emphasis"/>
          <w:rFonts w:ascii="Tempus Sans ITC" w:hAnsi="Tempus Sans ITC"/>
          <w:color w:val="FF0000"/>
          <w:sz w:val="30"/>
          <w:szCs w:val="30"/>
        </w:rPr>
        <w:t>t</w:t>
      </w:r>
      <w:r w:rsidRPr="00171198">
        <w:rPr>
          <w:rStyle w:val="Emphasis"/>
          <w:rFonts w:ascii="Tempus Sans ITC" w:hAnsi="Tempus Sans ITC"/>
          <w:color w:val="0000FF"/>
          <w:sz w:val="30"/>
          <w:szCs w:val="30"/>
        </w:rPr>
        <w:t>h</w:t>
      </w:r>
      <w:r w:rsidRPr="00E55B21">
        <w:rPr>
          <w:rStyle w:val="StyleUnderline"/>
        </w:rPr>
        <w:t xml:space="preserve"> materials</w:t>
      </w:r>
      <w:r w:rsidRPr="008F5FDF">
        <w:rPr>
          <w:sz w:val="16"/>
        </w:rPr>
        <w:t>.</w:t>
      </w:r>
      <w:r>
        <w:rPr>
          <w:sz w:val="16"/>
        </w:rPr>
        <w:t xml:space="preserve"> </w:t>
      </w:r>
      <w:r w:rsidRPr="008F5FDF">
        <w:rPr>
          <w:sz w:val="16"/>
        </w:rPr>
        <w:t xml:space="preserve">Energy. </w:t>
      </w:r>
      <w:r w:rsidRPr="00E55B21">
        <w:rPr>
          <w:rStyle w:val="StyleUnderline"/>
        </w:rPr>
        <w:t xml:space="preserve">One of humanity's </w:t>
      </w:r>
      <w:r w:rsidRPr="006755E0">
        <w:rPr>
          <w:rStyle w:val="Emphasis"/>
        </w:rPr>
        <w:t>most urgent tasks</w:t>
      </w:r>
      <w:r w:rsidRPr="008F5FDF">
        <w:rPr>
          <w:sz w:val="16"/>
        </w:rPr>
        <w:t xml:space="preserve"> in the twenty-first century </w:t>
      </w:r>
      <w:r w:rsidRPr="00E55B21">
        <w:rPr>
          <w:rStyle w:val="StyleUnderline"/>
        </w:rPr>
        <w:t xml:space="preserve">is </w:t>
      </w:r>
      <w:r w:rsidRPr="00890FBD">
        <w:rPr>
          <w:rStyle w:val="StyleUnderline"/>
          <w:highlight w:val="green"/>
        </w:rPr>
        <w:t xml:space="preserve">to </w:t>
      </w:r>
      <w:r w:rsidRPr="00890FBD">
        <w:rPr>
          <w:rStyle w:val="Emphasis"/>
          <w:highlight w:val="green"/>
        </w:rPr>
        <w:t>reduce</w:t>
      </w:r>
      <w:r w:rsidRPr="006755E0">
        <w:rPr>
          <w:rStyle w:val="Emphasis"/>
        </w:rPr>
        <w:t xml:space="preserve"> greenhouse gas </w:t>
      </w:r>
      <w:r w:rsidRPr="00890FBD">
        <w:rPr>
          <w:rStyle w:val="Emphasis"/>
          <w:highlight w:val="green"/>
        </w:rPr>
        <w:t>emissions</w:t>
      </w:r>
      <w:r w:rsidRPr="00E55B21">
        <w:rPr>
          <w:rStyle w:val="StyleUnderline"/>
        </w:rPr>
        <w:t xml:space="preserve">. Two ways to do this are to become </w:t>
      </w:r>
      <w:r w:rsidRPr="00890FBD">
        <w:rPr>
          <w:rStyle w:val="Emphasis"/>
          <w:highlight w:val="green"/>
        </w:rPr>
        <w:t>more efficient</w:t>
      </w:r>
      <w:r w:rsidRPr="00E55B21">
        <w:rPr>
          <w:rStyle w:val="StyleUnderline"/>
        </w:rPr>
        <w:t xml:space="preserve"> in using </w:t>
      </w:r>
      <w:r w:rsidRPr="00890FBD">
        <w:rPr>
          <w:rStyle w:val="StyleUnderline"/>
          <w:highlight w:val="green"/>
        </w:rPr>
        <w:t>energy and</w:t>
      </w:r>
      <w:r w:rsidRPr="00E55B21">
        <w:rPr>
          <w:rStyle w:val="StyleUnderline"/>
        </w:rPr>
        <w:t xml:space="preserve">, when generating it, to </w:t>
      </w:r>
      <w:r w:rsidRPr="00890FBD">
        <w:rPr>
          <w:rStyle w:val="Emphasis"/>
          <w:highlight w:val="green"/>
        </w:rPr>
        <w:t>shift away</w:t>
      </w:r>
      <w:r w:rsidRPr="00E55B21">
        <w:rPr>
          <w:rStyle w:val="StyleUnderline"/>
        </w:rPr>
        <w:t xml:space="preserve"> from carbon-emitting fossil fuels. </w:t>
      </w:r>
      <w:r w:rsidRPr="00890FBD">
        <w:rPr>
          <w:rStyle w:val="StyleUnderline"/>
          <w:highlight w:val="green"/>
        </w:rPr>
        <w:t>Digital tools</w:t>
      </w:r>
      <w:r w:rsidRPr="00E55B21">
        <w:rPr>
          <w:rStyle w:val="StyleUnderline"/>
        </w:rPr>
        <w:t xml:space="preserve"> will </w:t>
      </w:r>
      <w:r w:rsidRPr="006755E0">
        <w:rPr>
          <w:rStyle w:val="Emphasis"/>
        </w:rPr>
        <w:t>help greatly</w:t>
      </w:r>
      <w:r w:rsidRPr="00E55B21">
        <w:rPr>
          <w:rStyle w:val="StyleUnderline"/>
        </w:rPr>
        <w:t xml:space="preserve"> with both</w:t>
      </w:r>
      <w:r w:rsidRPr="008F5FDF">
        <w:rPr>
          <w:sz w:val="16"/>
        </w:rPr>
        <w:t>.</w:t>
      </w:r>
      <w:r>
        <w:rPr>
          <w:sz w:val="16"/>
        </w:rPr>
        <w:t xml:space="preserve"> </w:t>
      </w:r>
      <w:r w:rsidRPr="006755E0">
        <w:rPr>
          <w:rStyle w:val="Emphasis"/>
        </w:rPr>
        <w:t>Several groups have recently shown</w:t>
      </w:r>
      <w:r w:rsidRPr="00E55B21">
        <w:rPr>
          <w:rStyle w:val="StyleUnderline"/>
        </w:rPr>
        <w:t xml:space="preserve"> that they can combine machine learning and other techniques to </w:t>
      </w:r>
      <w:r w:rsidRPr="00890FBD">
        <w:rPr>
          <w:rStyle w:val="Emphasis"/>
          <w:highlight w:val="green"/>
        </w:rPr>
        <w:t>increase</w:t>
      </w:r>
      <w:r w:rsidRPr="006755E0">
        <w:rPr>
          <w:rStyle w:val="Emphasis"/>
        </w:rPr>
        <w:t xml:space="preserve"> the energy </w:t>
      </w:r>
      <w:r w:rsidRPr="00890FBD">
        <w:rPr>
          <w:rStyle w:val="Emphasis"/>
          <w:highlight w:val="green"/>
        </w:rPr>
        <w:t>efficiency</w:t>
      </w:r>
      <w:r w:rsidRPr="00890FBD">
        <w:rPr>
          <w:rStyle w:val="StyleUnderline"/>
          <w:highlight w:val="green"/>
        </w:rPr>
        <w:t xml:space="preserve"> </w:t>
      </w:r>
      <w:r w:rsidRPr="00065627">
        <w:rPr>
          <w:rStyle w:val="StyleUnderline"/>
        </w:rPr>
        <w:t>of data centers</w:t>
      </w:r>
      <w:r w:rsidRPr="00E55B21">
        <w:rPr>
          <w:rStyle w:val="StyleUnderline"/>
        </w:rPr>
        <w:t xml:space="preserve"> by as much as </w:t>
      </w:r>
      <w:r w:rsidRPr="006755E0">
        <w:rPr>
          <w:rStyle w:val="Emphasis"/>
        </w:rPr>
        <w:t>30 percent</w:t>
      </w:r>
      <w:r w:rsidRPr="008F5FDF">
        <w:rPr>
          <w:sz w:val="16"/>
        </w:rPr>
        <w:t xml:space="preserve">. This large improvement matters for two reasons. First, </w:t>
      </w:r>
      <w:r w:rsidRPr="00E55B21">
        <w:rPr>
          <w:rStyle w:val="StyleUnderline"/>
        </w:rPr>
        <w:t xml:space="preserve">data centers are </w:t>
      </w:r>
      <w:r w:rsidRPr="006755E0">
        <w:rPr>
          <w:rStyle w:val="Emphasis"/>
        </w:rPr>
        <w:t>heavy users</w:t>
      </w:r>
      <w:r w:rsidRPr="00E55B21">
        <w:rPr>
          <w:rStyle w:val="StyleUnderline"/>
        </w:rPr>
        <w:t xml:space="preserve"> of energy</w:t>
      </w:r>
      <w:r w:rsidRPr="008F5FDF">
        <w:rPr>
          <w:sz w:val="16"/>
        </w:rPr>
        <w:t xml:space="preserve">, accounting for about 1 percent of global electricity demand. </w:t>
      </w:r>
      <w:proofErr w:type="gramStart"/>
      <w:r w:rsidRPr="008F5FDF">
        <w:rPr>
          <w:sz w:val="16"/>
        </w:rPr>
        <w:t>So</w:t>
      </w:r>
      <w:proofErr w:type="gramEnd"/>
      <w:r w:rsidRPr="008F5FDF">
        <w:rPr>
          <w:sz w:val="16"/>
        </w:rPr>
        <w:t xml:space="preserve"> efficiencies in these facilities help. Second, and more important, </w:t>
      </w:r>
      <w:r w:rsidRPr="00E55B21">
        <w:rPr>
          <w:rStyle w:val="StyleUnderline"/>
        </w:rPr>
        <w:t xml:space="preserve">these gains </w:t>
      </w:r>
      <w:r w:rsidRPr="000B3B37">
        <w:rPr>
          <w:rStyle w:val="StyleUnderline"/>
        </w:rPr>
        <w:t xml:space="preserve">indicate </w:t>
      </w:r>
      <w:r w:rsidRPr="000B3B37">
        <w:rPr>
          <w:rStyle w:val="Emphasis"/>
        </w:rPr>
        <w:t>how much</w:t>
      </w:r>
      <w:r w:rsidRPr="000B3B37">
        <w:rPr>
          <w:rStyle w:val="StyleUnderline"/>
        </w:rPr>
        <w:t xml:space="preserve"> the energy use of </w:t>
      </w:r>
      <w:r w:rsidRPr="000B3B37">
        <w:rPr>
          <w:rStyle w:val="Emphasis"/>
        </w:rPr>
        <w:t>all our other complicated infrastructures</w:t>
      </w:r>
      <w:r w:rsidRPr="000B3B37">
        <w:rPr>
          <w:rStyle w:val="StyleUnderline"/>
        </w:rPr>
        <w:t xml:space="preserve">— everything from </w:t>
      </w:r>
      <w:r w:rsidRPr="000B3B37">
        <w:rPr>
          <w:rStyle w:val="Emphasis"/>
        </w:rPr>
        <w:t>electricity grids</w:t>
      </w:r>
      <w:r w:rsidRPr="000B3B37">
        <w:rPr>
          <w:rStyle w:val="StyleUnderline"/>
        </w:rPr>
        <w:t xml:space="preserve"> to </w:t>
      </w:r>
      <w:r w:rsidRPr="000B3B37">
        <w:rPr>
          <w:rStyle w:val="Emphasis"/>
        </w:rPr>
        <w:t>chemical plants</w:t>
      </w:r>
      <w:r w:rsidRPr="000B3B37">
        <w:rPr>
          <w:rStyle w:val="StyleUnderline"/>
        </w:rPr>
        <w:t xml:space="preserve"> to </w:t>
      </w:r>
      <w:r w:rsidRPr="000B3B37">
        <w:rPr>
          <w:rStyle w:val="Emphasis"/>
        </w:rPr>
        <w:t>steel mills</w:t>
      </w:r>
      <w:r w:rsidRPr="000B3B37">
        <w:rPr>
          <w:rStyle w:val="StyleUnderline"/>
        </w:rPr>
        <w:t xml:space="preserve">—can be </w:t>
      </w:r>
      <w:r w:rsidRPr="000B3B37">
        <w:rPr>
          <w:rStyle w:val="Emphasis"/>
        </w:rPr>
        <w:t>trimmed</w:t>
      </w:r>
      <w:r w:rsidRPr="000B3B37">
        <w:rPr>
          <w:rStyle w:val="StyleUnderline"/>
        </w:rPr>
        <w:t xml:space="preserve">. All are a </w:t>
      </w:r>
      <w:r w:rsidRPr="000B3B37">
        <w:rPr>
          <w:rStyle w:val="Emphasis"/>
        </w:rPr>
        <w:t>great deal less energy efficient</w:t>
      </w:r>
      <w:r w:rsidRPr="000B3B37">
        <w:rPr>
          <w:rStyle w:val="StyleUnderline"/>
        </w:rPr>
        <w:t xml:space="preserve"> than they could be. We have both </w:t>
      </w:r>
      <w:r w:rsidRPr="000B3B37">
        <w:rPr>
          <w:rStyle w:val="Emphasis"/>
        </w:rPr>
        <w:t>ample opportunity</w:t>
      </w:r>
      <w:r w:rsidRPr="000B3B37">
        <w:rPr>
          <w:rStyle w:val="StyleUnderline"/>
        </w:rPr>
        <w:t xml:space="preserve"> and </w:t>
      </w:r>
      <w:r w:rsidRPr="000B3B37">
        <w:rPr>
          <w:rStyle w:val="Emphasis"/>
        </w:rPr>
        <w:t>ample incentive</w:t>
      </w:r>
      <w:r w:rsidRPr="000B3B37">
        <w:rPr>
          <w:rStyle w:val="StyleUnderline"/>
        </w:rPr>
        <w:t xml:space="preserve"> now to improve them. Both </w:t>
      </w:r>
      <w:r w:rsidRPr="000B3B37">
        <w:rPr>
          <w:rStyle w:val="Emphasis"/>
        </w:rPr>
        <w:t>wind</w:t>
      </w:r>
      <w:r w:rsidRPr="000B3B37">
        <w:rPr>
          <w:rStyle w:val="StyleUnderline"/>
        </w:rPr>
        <w:t xml:space="preserve"> and </w:t>
      </w:r>
      <w:r w:rsidRPr="000B3B37">
        <w:rPr>
          <w:rStyle w:val="Emphasis"/>
        </w:rPr>
        <w:t>solar power</w:t>
      </w:r>
      <w:r w:rsidRPr="000B3B37">
        <w:rPr>
          <w:rStyle w:val="StyleUnderline"/>
        </w:rPr>
        <w:t xml:space="preserve"> are</w:t>
      </w:r>
      <w:r w:rsidRPr="00E55B21">
        <w:rPr>
          <w:rStyle w:val="StyleUnderline"/>
        </w:rPr>
        <w:t xml:space="preserve"> becoming </w:t>
      </w:r>
      <w:r w:rsidRPr="006755E0">
        <w:rPr>
          <w:rStyle w:val="Emphasis"/>
        </w:rPr>
        <w:t>much cheaper</w:t>
      </w:r>
      <w:r w:rsidRPr="008F5FDF">
        <w:rPr>
          <w:sz w:val="16"/>
        </w:rPr>
        <w:t xml:space="preserve">, so much so that </w:t>
      </w:r>
      <w:r w:rsidRPr="00E55B21">
        <w:rPr>
          <w:rStyle w:val="StyleUnderline"/>
        </w:rPr>
        <w:t xml:space="preserve">in </w:t>
      </w:r>
      <w:r w:rsidRPr="006755E0">
        <w:rPr>
          <w:rStyle w:val="Emphasis"/>
        </w:rPr>
        <w:t>many parts of the world</w:t>
      </w:r>
      <w:r w:rsidRPr="00E55B21">
        <w:rPr>
          <w:rStyle w:val="StyleUnderline"/>
        </w:rPr>
        <w:t xml:space="preserve"> they're now the </w:t>
      </w:r>
      <w:r w:rsidRPr="006755E0">
        <w:rPr>
          <w:rStyle w:val="Emphasis"/>
        </w:rPr>
        <w:t>most cost-effective options</w:t>
      </w:r>
      <w:r w:rsidRPr="008F5FDF">
        <w:rPr>
          <w:sz w:val="16"/>
        </w:rPr>
        <w:t xml:space="preserve">, even without government subsidies, for new electrical generators. These energy sources use virtually no resources once they're up and running and generate no greenhouse gases; </w:t>
      </w:r>
      <w:r w:rsidRPr="00E55B21">
        <w:rPr>
          <w:rStyle w:val="StyleUnderline"/>
        </w:rPr>
        <w:t xml:space="preserve">they're among the </w:t>
      </w:r>
      <w:r w:rsidRPr="006755E0">
        <w:rPr>
          <w:rStyle w:val="Emphasis"/>
        </w:rPr>
        <w:t xml:space="preserve">world </w:t>
      </w:r>
      <w:r w:rsidRPr="00890FBD">
        <w:rPr>
          <w:rStyle w:val="Emphasis"/>
          <w:highlight w:val="green"/>
        </w:rPr>
        <w:t>champions</w:t>
      </w:r>
      <w:r w:rsidRPr="00890FBD">
        <w:rPr>
          <w:rStyle w:val="StyleUnderline"/>
          <w:highlight w:val="green"/>
        </w:rPr>
        <w:t xml:space="preserve"> of dematerialization</w:t>
      </w:r>
      <w:r w:rsidRPr="00E55B21">
        <w:rPr>
          <w:rStyle w:val="StyleUnderline"/>
        </w:rPr>
        <w:t>.</w:t>
      </w:r>
      <w:r>
        <w:rPr>
          <w:rStyle w:val="StyleUnderline"/>
        </w:rPr>
        <w:t xml:space="preserve"> </w:t>
      </w:r>
      <w:r w:rsidRPr="00E55B21">
        <w:rPr>
          <w:rStyle w:val="StyleUnderline"/>
        </w:rPr>
        <w:t xml:space="preserve">In the decades to come they might well be </w:t>
      </w:r>
      <w:r w:rsidRPr="00890FBD">
        <w:rPr>
          <w:rStyle w:val="StyleUnderline"/>
          <w:highlight w:val="green"/>
        </w:rPr>
        <w:t xml:space="preserve">joined by </w:t>
      </w:r>
      <w:r w:rsidRPr="00890FBD">
        <w:rPr>
          <w:rStyle w:val="Emphasis"/>
          <w:highlight w:val="green"/>
        </w:rPr>
        <w:t>nuclear fusion</w:t>
      </w:r>
      <w:r w:rsidRPr="008F5FDF">
        <w:rPr>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6755E0">
        <w:rPr>
          <w:rStyle w:val="Emphasis"/>
        </w:rPr>
        <w:t>massive improvements</w:t>
      </w:r>
      <w:r w:rsidRPr="00E55B21">
        <w:rPr>
          <w:rStyle w:val="StyleUnderline"/>
        </w:rPr>
        <w:t xml:space="preserve"> in sensors and computing power are boosting hope that fusion power might truly be </w:t>
      </w:r>
      <w:r w:rsidRPr="006755E0">
        <w:rPr>
          <w:rStyle w:val="Emphasis"/>
        </w:rPr>
        <w:t>only a generation away</w:t>
      </w:r>
      <w:r w:rsidRPr="008F5FDF">
        <w:rPr>
          <w:sz w:val="16"/>
        </w:rPr>
        <w:t>.</w:t>
      </w:r>
      <w:r>
        <w:rPr>
          <w:sz w:val="16"/>
        </w:rPr>
        <w:t xml:space="preserve"> </w:t>
      </w:r>
    </w:p>
    <w:p w14:paraId="25BC1B8D" w14:textId="77777777" w:rsidR="00A040EF" w:rsidRPr="00A040EF" w:rsidRDefault="00A040EF" w:rsidP="00A040EF"/>
    <w:sectPr w:rsidR="00A040EF" w:rsidRPr="00A040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582816806480"/>
    <w:docVar w:name="VerbatimVersion" w:val="5.1"/>
  </w:docVars>
  <w:rsids>
    <w:rsidRoot w:val="00E51FAC"/>
    <w:rsid w:val="000139A3"/>
    <w:rsid w:val="0002181F"/>
    <w:rsid w:val="00100833"/>
    <w:rsid w:val="00104529"/>
    <w:rsid w:val="00105942"/>
    <w:rsid w:val="00107396"/>
    <w:rsid w:val="00144A4C"/>
    <w:rsid w:val="0015158E"/>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3C1119"/>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40E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1FED"/>
    <w:rsid w:val="00CD736E"/>
    <w:rsid w:val="00CD798D"/>
    <w:rsid w:val="00CE161E"/>
    <w:rsid w:val="00CF59A8"/>
    <w:rsid w:val="00D325A9"/>
    <w:rsid w:val="00D36A8A"/>
    <w:rsid w:val="00D61409"/>
    <w:rsid w:val="00D6691E"/>
    <w:rsid w:val="00D71170"/>
    <w:rsid w:val="00DA1C92"/>
    <w:rsid w:val="00DA25D4"/>
    <w:rsid w:val="00DA6538"/>
    <w:rsid w:val="00DC27F6"/>
    <w:rsid w:val="00E15E75"/>
    <w:rsid w:val="00E51FAC"/>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A04DF"/>
  <w15:chartTrackingRefBased/>
  <w15:docId w15:val="{A9AF7D26-B6E2-4566-8992-EFE74B926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1FAC"/>
    <w:rPr>
      <w:rFonts w:ascii="Calibri" w:hAnsi="Calibri" w:cs="Calibri"/>
      <w:sz w:val="24"/>
    </w:rPr>
  </w:style>
  <w:style w:type="paragraph" w:styleId="Heading1">
    <w:name w:val="heading 1"/>
    <w:aliases w:val="Pocket"/>
    <w:basedOn w:val="Normal"/>
    <w:next w:val="Normal"/>
    <w:link w:val="Heading1Char"/>
    <w:qFormat/>
    <w:rsid w:val="00E51F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1F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E51F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E51F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1F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1FAC"/>
  </w:style>
  <w:style w:type="character" w:customStyle="1" w:styleId="Heading1Char">
    <w:name w:val="Heading 1 Char"/>
    <w:aliases w:val="Pocket Char"/>
    <w:basedOn w:val="DefaultParagraphFont"/>
    <w:link w:val="Heading1"/>
    <w:rsid w:val="00E51F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1FAC"/>
    <w:rPr>
      <w:rFonts w:ascii="Calibri" w:eastAsiaTheme="majorEastAsia" w:hAnsi="Calibri" w:cstheme="majorBidi"/>
      <w:b/>
      <w:sz w:val="44"/>
      <w:szCs w:val="26"/>
      <w:u w:val="double"/>
    </w:rPr>
  </w:style>
  <w:style w:type="character" w:customStyle="1" w:styleId="Heading3Char">
    <w:name w:val="Heading 3 Char"/>
    <w:aliases w:val="Block Char,Char Char1,Char Char Char Char Char Char Char Char,Heading 3 Char Char Char,Char1 Char Char,Char1 Char + Left:  2.54 cm Char,First line:  0 Heading 3 Char,First line:  0 cm Char,CD Underline Char,3: Cite Char"/>
    <w:basedOn w:val="DefaultParagraphFont"/>
    <w:link w:val="Heading3"/>
    <w:uiPriority w:val="2"/>
    <w:rsid w:val="00E51FA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E51FAC"/>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B"/>
    <w:basedOn w:val="DefaultParagraphFont"/>
    <w:link w:val="Emphasize"/>
    <w:uiPriority w:val="7"/>
    <w:qFormat/>
    <w:rsid w:val="00E51FA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1FAC"/>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E51FAC"/>
    <w:rPr>
      <w:b w:val="0"/>
      <w:sz w:val="24"/>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g7 Char,Important,Read"/>
    <w:basedOn w:val="DefaultParagraphFont"/>
    <w:link w:val="NoSpacing"/>
    <w:uiPriority w:val="99"/>
    <w:unhideWhenUsed/>
    <w:rsid w:val="00E51FAC"/>
    <w:rPr>
      <w:color w:val="auto"/>
      <w:u w:val="none"/>
    </w:rPr>
  </w:style>
  <w:style w:type="character" w:styleId="FollowedHyperlink">
    <w:name w:val="FollowedHyperlink"/>
    <w:basedOn w:val="DefaultParagraphFont"/>
    <w:uiPriority w:val="99"/>
    <w:semiHidden/>
    <w:unhideWhenUsed/>
    <w:rsid w:val="00E51FAC"/>
    <w:rPr>
      <w:color w:val="auto"/>
      <w:u w:val="none"/>
    </w:rPr>
  </w:style>
  <w:style w:type="paragraph" w:styleId="ListParagraph">
    <w:name w:val="List Paragraph"/>
    <w:basedOn w:val="Normal"/>
    <w:uiPriority w:val="34"/>
    <w:qFormat/>
    <w:rsid w:val="00A040EF"/>
    <w:pPr>
      <w:ind w:left="720"/>
      <w:contextualSpacing/>
    </w:pPr>
  </w:style>
  <w:style w:type="paragraph" w:customStyle="1" w:styleId="Emphasize">
    <w:name w:val="Emphasize"/>
    <w:basedOn w:val="Normal"/>
    <w:link w:val="Emphasis"/>
    <w:uiPriority w:val="7"/>
    <w:qFormat/>
    <w:rsid w:val="00A040E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No Spacing6,No Spacing7,No Spacing8"/>
    <w:basedOn w:val="Heading1"/>
    <w:link w:val="Hyperlink"/>
    <w:autoRedefine/>
    <w:uiPriority w:val="99"/>
    <w:qFormat/>
    <w:rsid w:val="00A040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A040EF"/>
    <w:pPr>
      <w:ind w:left="720"/>
      <w:jc w:val="both"/>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040EF"/>
    <w:pPr>
      <w:spacing w:after="0" w:line="240" w:lineRule="auto"/>
    </w:pPr>
    <w:rPr>
      <w:sz w:val="24"/>
      <w:u w:val="single"/>
    </w:rPr>
  </w:style>
  <w:style w:type="paragraph" w:styleId="NormalWeb">
    <w:name w:val="Normal (Web)"/>
    <w:basedOn w:val="Normal"/>
    <w:uiPriority w:val="99"/>
    <w:semiHidden/>
    <w:unhideWhenUsed/>
    <w:rsid w:val="0015158E"/>
    <w:pPr>
      <w:spacing w:before="100" w:beforeAutospacing="1" w:after="100" w:afterAutospacing="1" w:line="240" w:lineRule="auto"/>
    </w:pPr>
    <w:rPr>
      <w:rFonts w:ascii="Times New Roman" w:eastAsia="Times New Roman" w:hAnsi="Times New Roman" w:cs="Times New Roman"/>
      <w:szCs w:val="24"/>
    </w:rPr>
  </w:style>
  <w:style w:type="paragraph" w:customStyle="1" w:styleId="Emphasis1">
    <w:name w:val="Emphasis1"/>
    <w:basedOn w:val="Normal"/>
    <w:autoRedefine/>
    <w:uiPriority w:val="7"/>
    <w:qFormat/>
    <w:rsid w:val="0015158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005317">
      <w:bodyDiv w:val="1"/>
      <w:marLeft w:val="0"/>
      <w:marRight w:val="0"/>
      <w:marTop w:val="0"/>
      <w:marBottom w:val="0"/>
      <w:divBdr>
        <w:top w:val="none" w:sz="0" w:space="0" w:color="auto"/>
        <w:left w:val="none" w:sz="0" w:space="0" w:color="auto"/>
        <w:bottom w:val="none" w:sz="0" w:space="0" w:color="auto"/>
        <w:right w:val="none" w:sz="0" w:space="0" w:color="auto"/>
      </w:divBdr>
      <w:divsChild>
        <w:div w:id="9767551">
          <w:marLeft w:val="0"/>
          <w:marRight w:val="0"/>
          <w:marTop w:val="0"/>
          <w:marBottom w:val="0"/>
          <w:divBdr>
            <w:top w:val="none" w:sz="0" w:space="0" w:color="auto"/>
            <w:left w:val="none" w:sz="0" w:space="0" w:color="auto"/>
            <w:bottom w:val="none" w:sz="0" w:space="0" w:color="auto"/>
            <w:right w:val="none" w:sz="0" w:space="0" w:color="auto"/>
          </w:divBdr>
          <w:divsChild>
            <w:div w:id="131271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www.rarediseaseday.org/page/news/theme-2019" TargetMode="External"/><Relationship Id="rId39" Type="http://schemas.openxmlformats.org/officeDocument/2006/relationships/hyperlink" Target="https://www.washingtonpost.com/us-policy/2021/05/06/biden-patent-waiver-developing-world-long-road/" TargetMode="External"/><Relationship Id="rId21" Type="http://schemas.openxmlformats.org/officeDocument/2006/relationships/hyperlink" Target="https://www.karger.com/Article/Fulltext/509272" TargetMode="External"/><Relationship Id="rId34" Type="http://schemas.openxmlformats.org/officeDocument/2006/relationships/hyperlink" Target="http://www.fic.nih.gov/News/GlobalHealthMatters/march-april-2014/Pages/technology-transfer-nih-ott.aspx" TargetMode="External"/><Relationship Id="rId42" Type="http://schemas.openxmlformats.org/officeDocument/2006/relationships/hyperlink" Target="https://www.nytimes.com/interactive/2021/health/pfizer-coronavirus-vaccine.html" TargetMode="External"/><Relationship Id="rId47" Type="http://schemas.openxmlformats.org/officeDocument/2006/relationships/theme" Target="theme/theme1.xml"/><Relationship Id="rId7" Type="http://schemas.openxmlformats.org/officeDocument/2006/relationships/hyperlink" Target="https://www.hhrjournal.org/2017/03/new-who-leader-will-need-human-rights-to-counter-populism/" TargetMode="External"/><Relationship Id="rId2" Type="http://schemas.openxmlformats.org/officeDocument/2006/relationships/numbering" Target="numbering.xml"/><Relationship Id="rId16" Type="http://schemas.openxmlformats.org/officeDocument/2006/relationships/hyperlink" Target="https://www.karger.com/Article/Fulltext/509272" TargetMode="External"/><Relationship Id="rId29" Type="http://schemas.openxmlformats.org/officeDocument/2006/relationships/hyperlink" Target="https://globalgenes.org/wp-content/uploads/2013/04/ShireReport-1.pdf" TargetMode="Externa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11" Type="http://schemas.openxmlformats.org/officeDocument/2006/relationships/hyperlink" Target="https://www.jstor.org/stable/45289504?seq=1" TargetMode="External"/><Relationship Id="rId24" Type="http://schemas.openxmlformats.org/officeDocument/2006/relationships/hyperlink" Target="https://www.karger.com/Article/Fulltext/509272" TargetMode="External"/><Relationship Id="rId32" Type="http://schemas.openxmlformats.org/officeDocument/2006/relationships/hyperlink" Target="https://www.rand.org/pubs/perspectives/PEA407-1.html" TargetMode="External"/><Relationship Id="rId37" Type="http://schemas.openxmlformats.org/officeDocument/2006/relationships/hyperlink" Target="https://www.ip-watch.org/2017/01/23/official-trips-health-amendment-effect-first-ever-wto-agreement/" TargetMode="External"/><Relationship Id="rId40" Type="http://schemas.openxmlformats.org/officeDocument/2006/relationships/hyperlink" Target="https://www.ncbi.nlm.nih.gov/pmc/articles/PMC6291766/" TargetMode="External"/><Relationship Id="rId45" Type="http://schemas.openxmlformats.org/officeDocument/2006/relationships/hyperlink" Target="https://www.washingtonpost.com/outlook/2021/03/15/vaccine-coronavirus-patents-waive-global-equity/" TargetMode="External"/><Relationship Id="rId5" Type="http://schemas.openxmlformats.org/officeDocument/2006/relationships/webSettings" Target="webSettings.xml"/><Relationship Id="rId15" Type="http://schemas.openxmlformats.org/officeDocument/2006/relationships/hyperlink" Target="https://www.karger.com/Article/Fulltext/509272" TargetMode="External"/><Relationship Id="rId23" Type="http://schemas.openxmlformats.org/officeDocument/2006/relationships/hyperlink" Target="https://www.karger.com/Article/Fulltext/509272" TargetMode="External"/><Relationship Id="rId28" Type="http://schemas.openxmlformats.org/officeDocument/2006/relationships/hyperlink" Target="https://globalgenes.org/rare-diseases-facts-statistics/" TargetMode="External"/><Relationship Id="rId36" Type="http://schemas.openxmlformats.org/officeDocument/2006/relationships/hyperlink" Target="https://www.piie.com/blogs/realtime-economic-issues-watch/waiving-patent-and-intellectual-property-protections-not" TargetMode="External"/><Relationship Id="rId10" Type="http://schemas.openxmlformats.org/officeDocument/2006/relationships/hyperlink" Target="https://www.tandfonline.com/doi/abs/10.1080/1057610X.2021.1944023?journalCode=uter20"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3hqwxl1mqiah5r73r2q7zll1-wpengine.netdna-ssl.com/wp-content/uploads/2021/03/RDDC_Path_Forward_Final.pdf" TargetMode="External"/><Relationship Id="rId44" Type="http://schemas.openxmlformats.org/officeDocument/2006/relationships/hyperlink" Target="https://foreignpolicy.com/2021/05/07/stopping-drug-patents-pandemics-coronavirus-hiv-aids/" TargetMode="Externa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karger.com/Article/Fulltext/509272" TargetMode="External"/><Relationship Id="rId27" Type="http://schemas.openxmlformats.org/officeDocument/2006/relationships/hyperlink" Target="http://download2.eurordis.org.s3.amazonaws.com/rbv/2017_05_09_Social%20survey%20leaflet%20final.pdf" TargetMode="External"/><Relationship Id="rId30" Type="http://schemas.openxmlformats.org/officeDocument/2006/relationships/hyperlink" Target="http://dx.doi.org/10.1016/S2213-8587(18)30369-3" TargetMode="External"/><Relationship Id="rId35" Type="http://schemas.openxmlformats.org/officeDocument/2006/relationships/hyperlink" Target="http://www.who.int/phi/programme_technology_transfer/en/" TargetMode="External"/><Relationship Id="rId43" Type="http://schemas.openxmlformats.org/officeDocument/2006/relationships/hyperlink" Target="https://khn.org/news/senators-who-led-pharma-friendly-patent-reform-also-prime-targets-for-pharma-cash/" TargetMode="External"/><Relationship Id="rId8" Type="http://schemas.openxmlformats.org/officeDocument/2006/relationships/hyperlink" Target="http://bostonreview.net/war-security-politics-global-justice/alex-de-waal-garrison-america-and-threat-global-war" TargetMode="External"/><Relationship Id="rId3" Type="http://schemas.openxmlformats.org/officeDocument/2006/relationships/styles" Target="styles.xml"/><Relationship Id="rId12" Type="http://schemas.openxmlformats.org/officeDocument/2006/relationships/hyperlink" Target="https://cen.acs.org/business/outsourcing/COVID-19-reshaping-pharmaceutical-supply/98/i16"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www.karger.com/Article/Fulltext/509272" TargetMode="External"/><Relationship Id="rId33" Type="http://schemas.openxmlformats.org/officeDocument/2006/relationships/hyperlink" Target="https://www.worldpoliticsreview.com/articles/18639/technology-transfer-is-a-weak-link-in-the-global-health-system" TargetMode="External"/><Relationship Id="rId38" Type="http://schemas.openxmlformats.org/officeDocument/2006/relationships/hyperlink" Target="https://www.asil.org/insights/volume/11/issue/28/canadian-made-drugs-rwanda-first-application-wto-waiver-patents-and" TargetMode="External"/><Relationship Id="rId46" Type="http://schemas.openxmlformats.org/officeDocument/2006/relationships/fontTable" Target="fontTable.xml"/><Relationship Id="rId20" Type="http://schemas.openxmlformats.org/officeDocument/2006/relationships/hyperlink" Target="https://www.karger.com/Article/Fulltext/509272" TargetMode="External"/><Relationship Id="rId41" Type="http://schemas.openxmlformats.org/officeDocument/2006/relationships/hyperlink" Target="https://investors.modernatx.com/news-releases/news-release-details/statement-moderna-intellectual-property-matters-during-covid-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21669</Words>
  <Characters>123516</Characters>
  <Application>Microsoft Office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2021-09-18T15:35:00Z</dcterms:created>
  <dcterms:modified xsi:type="dcterms:W3CDTF">2021-09-18T16:46:00Z</dcterms:modified>
</cp:coreProperties>
</file>